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4435B1" w14:textId="77777777" w:rsidR="00541DD9" w:rsidRDefault="00541DD9" w:rsidP="00541DD9">
      <w:pPr>
        <w:pStyle w:val="Heading2"/>
      </w:pPr>
      <w:r>
        <w:t>1AC -- HWL</w:t>
      </w:r>
    </w:p>
    <w:p w14:paraId="54CCC5C6" w14:textId="77777777" w:rsidR="00541DD9" w:rsidRDefault="00541DD9" w:rsidP="00541DD9">
      <w:pPr>
        <w:pStyle w:val="Heading4"/>
      </w:pPr>
      <w:r>
        <w:t xml:space="preserve">Plan: </w:t>
      </w:r>
      <w:r w:rsidRPr="0047404B">
        <w:t>The appropriation of outer space by private entities in The People's Republic of China is unjust.</w:t>
      </w:r>
    </w:p>
    <w:p w14:paraId="4ECC26A7" w14:textId="77777777" w:rsidR="00541DD9" w:rsidRPr="00344506" w:rsidRDefault="00541DD9" w:rsidP="00541DD9">
      <w:pPr>
        <w:pStyle w:val="Heading4"/>
      </w:pPr>
      <w:r>
        <w:t>1] China’s dependent on private companies for space expansion, satellite deployment, and mining</w:t>
      </w:r>
    </w:p>
    <w:p w14:paraId="08F3B9D3" w14:textId="77777777" w:rsidR="00541DD9" w:rsidRDefault="00541DD9" w:rsidP="00541DD9">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092C8F60" w14:textId="77777777" w:rsidR="00541DD9" w:rsidRPr="00344506" w:rsidRDefault="00541DD9" w:rsidP="00541DD9">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0D850070" w14:textId="77777777" w:rsidR="00541DD9" w:rsidRPr="00344506" w:rsidRDefault="00541DD9" w:rsidP="00541DD9">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426E82C2" w14:textId="77777777" w:rsidR="00541DD9" w:rsidRPr="00344506" w:rsidRDefault="00541DD9" w:rsidP="00541DD9">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249B1D8D" w14:textId="77777777" w:rsidR="00541DD9" w:rsidRPr="00344506" w:rsidRDefault="00541DD9" w:rsidP="00541DD9">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6DC9723A" w14:textId="77777777" w:rsidR="00541DD9" w:rsidRPr="00344506" w:rsidRDefault="00541DD9" w:rsidP="00541DD9">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64300A43" w14:textId="77777777" w:rsidR="00541DD9" w:rsidRDefault="00541DD9" w:rsidP="00541DD9">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22069B76" w14:textId="77777777" w:rsidR="00541DD9" w:rsidRDefault="00541DD9" w:rsidP="00541DD9">
      <w:pPr>
        <w:pStyle w:val="Heading4"/>
      </w:pPr>
      <w:r>
        <w:t>2] Xi commitments, manufacturing capacity, and FDI make the CCP’s private sector integral to 21</w:t>
      </w:r>
      <w:r w:rsidRPr="00880A29">
        <w:rPr>
          <w:vertAlign w:val="superscript"/>
        </w:rPr>
        <w:t>st</w:t>
      </w:r>
      <w:r>
        <w:t xml:space="preserve"> century space competition</w:t>
      </w:r>
    </w:p>
    <w:p w14:paraId="7286BFA7" w14:textId="77777777" w:rsidR="00541DD9" w:rsidRDefault="00541DD9" w:rsidP="00541DD9">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367355F1" w14:textId="77777777" w:rsidR="00541DD9" w:rsidRPr="00E05B4F" w:rsidRDefault="00541DD9" w:rsidP="00541DD9">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1B4C42A" w14:textId="77777777" w:rsidR="00541DD9" w:rsidRDefault="00541DD9" w:rsidP="00541DD9">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0ED628EC" w14:textId="77777777" w:rsidR="00541DD9" w:rsidRPr="00E05B4F" w:rsidRDefault="00541DD9" w:rsidP="00541DD9">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48EC98EA" w14:textId="77777777" w:rsidR="00541DD9" w:rsidRPr="00E05B4F" w:rsidRDefault="00541DD9" w:rsidP="00541DD9">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37B315CF" w14:textId="77777777" w:rsidR="00541DD9" w:rsidRPr="00E05B4F" w:rsidRDefault="00541DD9" w:rsidP="00541DD9">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6C588701" w14:textId="77777777" w:rsidR="00541DD9" w:rsidRPr="00E05B4F" w:rsidRDefault="00541DD9" w:rsidP="00541DD9">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B402548" w14:textId="77777777" w:rsidR="00541DD9" w:rsidRDefault="00541DD9" w:rsidP="00541DD9">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06E2EEA3" w14:textId="77777777" w:rsidR="00541DD9" w:rsidRDefault="00541DD9" w:rsidP="00541DD9">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4AE98E86" w14:textId="77777777" w:rsidR="00541DD9" w:rsidRPr="00E05B4F" w:rsidRDefault="00541DD9" w:rsidP="00541DD9">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7D0D8411" w14:textId="77777777" w:rsidR="00541DD9" w:rsidRDefault="00541DD9" w:rsidP="00541DD9">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0A9074C5" w14:textId="77777777" w:rsidR="00541DD9" w:rsidRPr="00D66325" w:rsidRDefault="00541DD9" w:rsidP="00541DD9">
      <w:pPr>
        <w:rPr>
          <w:szCs w:val="22"/>
        </w:rPr>
      </w:pPr>
      <w:r w:rsidRPr="00D66325">
        <w:rPr>
          <w:szCs w:val="22"/>
        </w:rPr>
        <w:t>Making friends</w:t>
      </w:r>
    </w:p>
    <w:p w14:paraId="62DC4EF4" w14:textId="77777777" w:rsidR="00541DD9" w:rsidRPr="00D66325" w:rsidRDefault="00541DD9" w:rsidP="00541DD9">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38CDD8FB" w14:textId="77777777" w:rsidR="00541DD9" w:rsidRPr="00880A29" w:rsidRDefault="00541DD9" w:rsidP="00541DD9">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4C09F611" w14:textId="77777777" w:rsidR="00541DD9" w:rsidRPr="00B84197" w:rsidRDefault="00541DD9" w:rsidP="00541DD9">
      <w:pPr>
        <w:pStyle w:val="Heading4"/>
      </w:pPr>
      <w:r>
        <w:t>3] Mining basing competition causes war</w:t>
      </w:r>
    </w:p>
    <w:p w14:paraId="3531BEB2" w14:textId="77777777" w:rsidR="00541DD9" w:rsidRDefault="00541DD9" w:rsidP="00541DD9">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506D884E" w14:textId="77777777" w:rsidR="00541DD9" w:rsidRPr="00BE1EFA" w:rsidRDefault="00541DD9" w:rsidP="00541DD9">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151309C8" w14:textId="77777777" w:rsidR="00541DD9" w:rsidRPr="00B84197" w:rsidRDefault="00541DD9" w:rsidP="00541DD9">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166AF149" w14:textId="77777777" w:rsidR="00541DD9" w:rsidRPr="006B4554" w:rsidRDefault="00541DD9" w:rsidP="00541DD9">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1FB736C4" w14:textId="77777777" w:rsidR="00541DD9" w:rsidRPr="006B4554" w:rsidRDefault="00541DD9" w:rsidP="00541DD9">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52BCCE5A" w14:textId="77777777" w:rsidR="00541DD9" w:rsidRPr="006B4554" w:rsidRDefault="00541DD9" w:rsidP="00541DD9">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304521AC" w14:textId="77777777" w:rsidR="00541DD9" w:rsidRPr="006B4554" w:rsidRDefault="00541DD9" w:rsidP="00541DD9">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67298831" w14:textId="77777777" w:rsidR="00541DD9" w:rsidRPr="006B4554" w:rsidRDefault="00541DD9" w:rsidP="00541DD9">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3F5AAF4B" w14:textId="77777777" w:rsidR="00541DD9" w:rsidRPr="006B4554" w:rsidRDefault="00541DD9" w:rsidP="00541DD9">
      <w:pPr>
        <w:rPr>
          <w:sz w:val="16"/>
          <w:szCs w:val="16"/>
        </w:rPr>
      </w:pPr>
      <w:r w:rsidRPr="006B4554">
        <w:rPr>
          <w:sz w:val="16"/>
          <w:szCs w:val="16"/>
        </w:rPr>
        <w:t>Russia’s space agency Roscosmos was the first to speak up, likening the policy to colonialism.</w:t>
      </w:r>
    </w:p>
    <w:p w14:paraId="1503B4E1" w14:textId="77777777" w:rsidR="00541DD9" w:rsidRPr="006B4554" w:rsidRDefault="00541DD9" w:rsidP="00541DD9">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4A3ECD0A" w14:textId="77777777" w:rsidR="00541DD9" w:rsidRPr="006B4554" w:rsidRDefault="00541DD9" w:rsidP="00541DD9">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664CE667" w14:textId="77777777" w:rsidR="00541DD9" w:rsidRPr="006B4554" w:rsidRDefault="00541DD9" w:rsidP="00541DD9">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3B7ECD3B" w14:textId="77777777" w:rsidR="00541DD9" w:rsidRDefault="00541DD9" w:rsidP="00541DD9">
      <w:pPr>
        <w:pStyle w:val="Heading4"/>
      </w:pPr>
      <w:r>
        <w:t>7] NEA scarcity and ilaw ambiguity makes US-China competition go nuclear</w:t>
      </w:r>
    </w:p>
    <w:p w14:paraId="0A94178B" w14:textId="77777777" w:rsidR="00541DD9" w:rsidRPr="005A25B8" w:rsidRDefault="00541DD9" w:rsidP="00541DD9">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6E57F16E" w14:textId="77777777" w:rsidR="00541DD9" w:rsidRPr="00441174" w:rsidRDefault="00541DD9" w:rsidP="00541DD9">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3ED6032B" w14:textId="77777777" w:rsidR="00541DD9" w:rsidRPr="00441174" w:rsidRDefault="00541DD9" w:rsidP="00541DD9">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33446C5A" w14:textId="77777777" w:rsidR="00541DD9" w:rsidRPr="00441174" w:rsidRDefault="00541DD9" w:rsidP="00541DD9">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62FD8977" w14:textId="77777777" w:rsidR="00541DD9" w:rsidRPr="00441174" w:rsidRDefault="00541DD9" w:rsidP="00541DD9">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338F9317" w14:textId="77777777" w:rsidR="00541DD9" w:rsidRPr="00563475" w:rsidRDefault="00541DD9" w:rsidP="00541DD9">
      <w:pPr>
        <w:rPr>
          <w:szCs w:val="22"/>
        </w:rPr>
      </w:pPr>
      <w:r w:rsidRPr="00563475">
        <w:rPr>
          <w:szCs w:val="22"/>
        </w:rPr>
        <w:t>Failures to Coordinate</w:t>
      </w:r>
    </w:p>
    <w:p w14:paraId="260AB2AC" w14:textId="77777777" w:rsidR="00541DD9" w:rsidRPr="00441174" w:rsidRDefault="00541DD9" w:rsidP="00541DD9">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037537BF" w14:textId="77777777" w:rsidR="00541DD9" w:rsidRDefault="00541DD9" w:rsidP="00541DD9">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42E843E6" w14:textId="77777777" w:rsidR="00541DD9" w:rsidRPr="002A12E8" w:rsidRDefault="00541DD9" w:rsidP="00541DD9">
      <w:pPr>
        <w:pStyle w:val="Heading4"/>
      </w:pPr>
      <w:r>
        <w:t>8] China will long-term outpace the US in space – mining, first-mover advantage, lunar projects</w:t>
      </w:r>
    </w:p>
    <w:p w14:paraId="63819A28" w14:textId="77777777" w:rsidR="00541DD9" w:rsidRDefault="00541DD9" w:rsidP="00541DD9">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7E03D4EF" w14:textId="77777777" w:rsidR="00541DD9" w:rsidRPr="002A12E8" w:rsidRDefault="00541DD9" w:rsidP="00541DD9">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740CBDF2" w14:textId="77777777" w:rsidR="00541DD9" w:rsidRPr="002A12E8" w:rsidRDefault="00541DD9" w:rsidP="00541DD9">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27DFE720" w14:textId="77777777" w:rsidR="00541DD9" w:rsidRPr="002A12E8" w:rsidRDefault="00541DD9" w:rsidP="00541DD9">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53B273FE" w14:textId="77777777" w:rsidR="00541DD9" w:rsidRDefault="00541DD9" w:rsidP="00541DD9">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0018A80D" w14:textId="77777777" w:rsidR="00541DD9" w:rsidRPr="00547C7C" w:rsidRDefault="00541DD9" w:rsidP="00541DD9">
      <w:pPr>
        <w:pStyle w:val="Heading4"/>
        <w:rPr>
          <w:rFonts w:ascii="Georgia" w:hAnsi="Georgia"/>
        </w:rPr>
      </w:pPr>
      <w:r>
        <w:t xml:space="preserve">9] </w:t>
      </w:r>
      <w:r w:rsidRPr="00547C7C">
        <w:rPr>
          <w:rFonts w:ascii="Georgia" w:hAnsi="Georgia"/>
        </w:rPr>
        <w:t xml:space="preserve">Space competition is inevitable and will determine hegemonic power on Earth–it’s just a question of who wins the race. </w:t>
      </w:r>
    </w:p>
    <w:p w14:paraId="4CF3A6DB" w14:textId="77777777" w:rsidR="00541DD9" w:rsidRPr="00547C7C" w:rsidRDefault="00541DD9" w:rsidP="00541DD9">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3A54F8E0" w14:textId="77777777" w:rsidR="00541DD9" w:rsidRPr="00E37866" w:rsidRDefault="00541DD9" w:rsidP="00541DD9">
      <w:pPr>
        <w:rPr>
          <w:rFonts w:ascii="Georgia" w:hAnsi="Georgia"/>
          <w:sz w:val="16"/>
        </w:rPr>
      </w:pPr>
      <w:r w:rsidRPr="00547C7C">
        <w:rPr>
          <w:rStyle w:val="StyleUnderline"/>
          <w:rFonts w:ascii="Georgia" w:hAnsi="Georgia"/>
          <w:b/>
          <w:bCs/>
        </w:rPr>
        <w:t xml:space="preserve">The strategic </w:t>
      </w:r>
      <w:r w:rsidRPr="00547C7C">
        <w:rPr>
          <w:rStyle w:val="StyleUnderline"/>
          <w:rFonts w:ascii="Georgia" w:hAnsi="Georgia"/>
          <w:b/>
          <w:bCs/>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b/>
          <w:bCs/>
          <w:highlight w:val="green"/>
        </w:rPr>
        <w:t>in</w:t>
      </w:r>
      <w:r w:rsidRPr="00547C7C">
        <w:rPr>
          <w:rFonts w:ascii="Georgia" w:hAnsi="Georgia"/>
          <w:sz w:val="16"/>
          <w:highlight w:val="green"/>
        </w:rPr>
        <w:t xml:space="preserve"> </w:t>
      </w:r>
      <w:r w:rsidRPr="00547C7C">
        <w:rPr>
          <w:rStyle w:val="StyleUnderline"/>
          <w:rFonts w:ascii="Georgia" w:hAnsi="Georgia"/>
          <w:b/>
          <w:bCs/>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b/>
          <w:bCs/>
          <w:highlight w:val="green"/>
        </w:rPr>
        <w:t>Whoever rules space rules the future</w:t>
      </w:r>
      <w:r w:rsidRPr="00547C7C">
        <w:rPr>
          <w:rStyle w:val="StyleUnderline"/>
          <w:rFonts w:ascii="Georgia" w:hAnsi="Georgia"/>
          <w:b/>
          <w:bCs/>
        </w:rPr>
        <w:t xml:space="preserve"> </w:t>
      </w:r>
      <w:r w:rsidRPr="00547C7C">
        <w:rPr>
          <w:rFonts w:ascii="Georgia" w:hAnsi="Georgia"/>
          <w:sz w:val="16"/>
        </w:rPr>
        <w:t xml:space="preserve">There is one reason why </w:t>
      </w:r>
      <w:r w:rsidRPr="00547C7C">
        <w:rPr>
          <w:rStyle w:val="StyleUnderline"/>
          <w:rFonts w:ascii="Georgia" w:hAnsi="Georgia"/>
          <w:b/>
          <w:bCs/>
        </w:rPr>
        <w:t xml:space="preserve">the </w:t>
      </w:r>
      <w:r w:rsidRPr="00547C7C">
        <w:rPr>
          <w:rFonts w:ascii="Georgia" w:hAnsi="Georgia"/>
          <w:sz w:val="16"/>
        </w:rPr>
        <w:t xml:space="preserve">two </w:t>
      </w:r>
      <w:r w:rsidRPr="00547C7C">
        <w:rPr>
          <w:rStyle w:val="StyleUnderline"/>
          <w:rFonts w:ascii="Georgia" w:hAnsi="Georgia"/>
          <w:b/>
          <w:bCs/>
        </w:rPr>
        <w:t xml:space="preserve">countries' space </w:t>
      </w:r>
      <w:r w:rsidRPr="00547C7C">
        <w:rPr>
          <w:rStyle w:val="StyleUnderline"/>
          <w:rFonts w:ascii="Georgia" w:hAnsi="Georgia"/>
          <w:b/>
          <w:bCs/>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b/>
          <w:bCs/>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b/>
          <w:bCs/>
          <w:highlight w:val="green"/>
        </w:rPr>
        <w:t xml:space="preserve">Those who dominate space will dominate </w:t>
      </w:r>
      <w:r w:rsidRPr="00547C7C">
        <w:rPr>
          <w:rStyle w:val="StyleUnderline"/>
          <w:rFonts w:ascii="Georgia" w:hAnsi="Georgia"/>
          <w:b/>
          <w:bCs/>
        </w:rPr>
        <w:t xml:space="preserve">almost all sectors of </w:t>
      </w:r>
      <w:r w:rsidRPr="00547C7C">
        <w:rPr>
          <w:rStyle w:val="StyleUnderline"/>
          <w:rFonts w:ascii="Georgia" w:hAnsi="Georgia"/>
          <w:b/>
          <w:bCs/>
          <w:highlight w:val="green"/>
        </w:rPr>
        <w:t xml:space="preserve">the </w:t>
      </w:r>
      <w:r w:rsidRPr="00547C7C">
        <w:rPr>
          <w:rStyle w:val="StyleUnderline"/>
          <w:rFonts w:ascii="Georgia" w:hAnsi="Georgia"/>
          <w:b/>
          <w:bCs/>
        </w:rPr>
        <w:t xml:space="preserve">future </w:t>
      </w:r>
      <w:r w:rsidRPr="00547C7C">
        <w:rPr>
          <w:rStyle w:val="StyleUnderline"/>
          <w:rFonts w:ascii="Georgia" w:hAnsi="Georgia"/>
          <w:b/>
          <w:bCs/>
          <w:highlight w:val="green"/>
        </w:rPr>
        <w:t>world</w:t>
      </w:r>
      <w:r w:rsidRPr="00547C7C">
        <w:rPr>
          <w:rStyle w:val="StyleUnderline"/>
          <w:rFonts w:ascii="Georgia" w:hAnsi="Georgia"/>
          <w:b/>
          <w:bCs/>
        </w:rPr>
        <w:t xml:space="preserve">, </w:t>
      </w:r>
      <w:r w:rsidRPr="00547C7C">
        <w:rPr>
          <w:rStyle w:val="StyleUnderline"/>
          <w:rFonts w:ascii="Georgia" w:hAnsi="Georgia"/>
          <w:b/>
          <w:bCs/>
          <w:highlight w:val="green"/>
        </w:rPr>
        <w:t>including economy</w:t>
      </w:r>
      <w:r w:rsidRPr="00547C7C">
        <w:rPr>
          <w:rStyle w:val="StyleUnderline"/>
          <w:rFonts w:ascii="Georgia" w:hAnsi="Georgia"/>
          <w:b/>
          <w:bCs/>
        </w:rPr>
        <w:t xml:space="preserve">, </w:t>
      </w:r>
      <w:r w:rsidRPr="00547C7C">
        <w:rPr>
          <w:rStyle w:val="StyleUnderline"/>
          <w:rFonts w:ascii="Georgia" w:hAnsi="Georgia"/>
          <w:b/>
          <w:bCs/>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b/>
          <w:bCs/>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b/>
          <w:bCs/>
          <w:highlight w:val="green"/>
        </w:rPr>
        <w:t>Space and the moon were known as repositories of resources</w:t>
      </w:r>
      <w:r w:rsidRPr="00547C7C">
        <w:rPr>
          <w:rStyle w:val="StyleUnderline"/>
          <w:rFonts w:ascii="Georgia" w:hAnsi="Georgia"/>
          <w:b/>
          <w:bCs/>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b/>
          <w:bCs/>
          <w:highlight w:val="green"/>
        </w:rPr>
        <w:t>There are endless resources buried in</w:t>
      </w:r>
      <w:r w:rsidRPr="00547C7C">
        <w:rPr>
          <w:rStyle w:val="StyleUnderline"/>
          <w:rFonts w:ascii="Georgia" w:hAnsi="Georgia"/>
          <w:b/>
          <w:bCs/>
        </w:rPr>
        <w:t xml:space="preserve"> more than 10,000 </w:t>
      </w:r>
      <w:r w:rsidRPr="00547C7C">
        <w:rPr>
          <w:rStyle w:val="StyleUnderline"/>
          <w:rFonts w:ascii="Georgia" w:hAnsi="Georgia"/>
          <w:b/>
          <w:bCs/>
          <w:highlight w:val="green"/>
        </w:rPr>
        <w:t xml:space="preserve">asteroids </w:t>
      </w:r>
      <w:r w:rsidRPr="00547C7C">
        <w:rPr>
          <w:rStyle w:val="StyleUnderline"/>
          <w:rFonts w:ascii="Georgia" w:hAnsi="Georgia"/>
          <w:b/>
          <w:bCs/>
        </w:rPr>
        <w:t>orbiting the Earth.</w:t>
      </w:r>
      <w:r w:rsidRPr="00547C7C">
        <w:rPr>
          <w:rFonts w:ascii="Georgia" w:hAnsi="Georgia"/>
          <w:sz w:val="16"/>
        </w:rPr>
        <w:t xml:space="preserve"> </w:t>
      </w:r>
      <w:r w:rsidRPr="00547C7C">
        <w:rPr>
          <w:rStyle w:val="StyleUnderline"/>
          <w:rFonts w:ascii="Georgia" w:hAnsi="Georgia"/>
          <w:b/>
          <w:bCs/>
        </w:rPr>
        <w:t xml:space="preserve">They are known to have an abundance of resources </w:t>
      </w:r>
      <w:r w:rsidRPr="00547C7C">
        <w:rPr>
          <w:rStyle w:val="StyleUnderline"/>
          <w:rFonts w:ascii="Georgia" w:hAnsi="Georgia"/>
          <w:b/>
          <w:bCs/>
          <w:highlight w:val="green"/>
        </w:rPr>
        <w:t>such as carbon, zinc, cobalt, platinum, gold, silver and titanium</w:t>
      </w:r>
      <w:r w:rsidRPr="00547C7C">
        <w:rPr>
          <w:rStyle w:val="StyleUnderline"/>
          <w:rFonts w:ascii="Georgia" w:hAnsi="Georgia"/>
          <w:b/>
          <w:bCs/>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b/>
          <w:bCs/>
          <w:highlight w:val="green"/>
        </w:rPr>
        <w:t>future energy source lies in space</w:t>
      </w:r>
      <w:r w:rsidRPr="00547C7C">
        <w:rPr>
          <w:rFonts w:ascii="Georgia" w:hAnsi="Georgia"/>
          <w:sz w:val="16"/>
        </w:rPr>
        <w:t xml:space="preserve">. </w:t>
      </w:r>
      <w:r w:rsidRPr="00547C7C">
        <w:rPr>
          <w:rStyle w:val="StyleUnderline"/>
          <w:rFonts w:ascii="Georgia" w:hAnsi="Georgia"/>
          <w:b/>
          <w:bCs/>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b/>
          <w:bCs/>
          <w:highlight w:val="green"/>
        </w:rPr>
        <w:t>By 2100, 70 terawatts of energy will be needed</w:t>
      </w:r>
      <w:r w:rsidRPr="00547C7C">
        <w:rPr>
          <w:rStyle w:val="StyleUnderline"/>
          <w:rFonts w:ascii="Georgia" w:hAnsi="Georgia"/>
          <w:b/>
          <w:bCs/>
        </w:rPr>
        <w:t xml:space="preserve">, </w:t>
      </w:r>
      <w:r w:rsidRPr="00547C7C">
        <w:rPr>
          <w:rStyle w:val="StyleUnderline"/>
          <w:rFonts w:ascii="Georgia" w:hAnsi="Georgia"/>
          <w:b/>
          <w:bCs/>
          <w:highlight w:val="green"/>
        </w:rPr>
        <w:t xml:space="preserve">and </w:t>
      </w:r>
      <w:r w:rsidRPr="00547C7C">
        <w:rPr>
          <w:rStyle w:val="StyleUnderline"/>
          <w:rFonts w:ascii="Georgia" w:hAnsi="Georgia"/>
          <w:b/>
          <w:bCs/>
        </w:rPr>
        <w:t xml:space="preserve">it is expected that </w:t>
      </w:r>
      <w:r w:rsidRPr="00547C7C">
        <w:rPr>
          <w:rStyle w:val="StyleUnderline"/>
          <w:rFonts w:ascii="Georgia" w:hAnsi="Georgia"/>
          <w:b/>
          <w:bCs/>
          <w:highlight w:val="green"/>
        </w:rPr>
        <w:t xml:space="preserve">332 </w:t>
      </w:r>
      <w:r w:rsidRPr="00547C7C">
        <w:rPr>
          <w:rStyle w:val="StyleUnderline"/>
          <w:rFonts w:ascii="Georgia" w:hAnsi="Georgia"/>
          <w:b/>
          <w:bCs/>
        </w:rPr>
        <w:t xml:space="preserve">terawatts </w:t>
      </w:r>
      <w:r w:rsidRPr="00547C7C">
        <w:rPr>
          <w:rStyle w:val="StyleUnderline"/>
          <w:rFonts w:ascii="Georgia" w:hAnsi="Georgia"/>
          <w:b/>
          <w:bCs/>
          <w:highlight w:val="green"/>
        </w:rPr>
        <w:t>can be supplied through</w:t>
      </w:r>
      <w:r w:rsidRPr="00547C7C">
        <w:rPr>
          <w:rStyle w:val="StyleUnderline"/>
          <w:rFonts w:ascii="Georgia" w:hAnsi="Georgia"/>
          <w:b/>
          <w:bCs/>
        </w:rPr>
        <w:t xml:space="preserve"> the development of </w:t>
      </w:r>
      <w:r w:rsidRPr="00547C7C">
        <w:rPr>
          <w:rStyle w:val="StyleUnderline"/>
          <w:rFonts w:ascii="Georgia" w:hAnsi="Georgia"/>
          <w:b/>
          <w:bCs/>
          <w:highlight w:val="green"/>
        </w:rPr>
        <w:t xml:space="preserve">space </w:t>
      </w:r>
      <w:r w:rsidRPr="00547C7C">
        <w:rPr>
          <w:rStyle w:val="StyleUnderline"/>
          <w:rFonts w:ascii="Georgia" w:hAnsi="Georgia"/>
          <w:b/>
          <w:bCs/>
        </w:rPr>
        <w:t xml:space="preserve">solar </w:t>
      </w:r>
      <w:r w:rsidRPr="00547C7C">
        <w:rPr>
          <w:rStyle w:val="StyleUnderline"/>
          <w:rFonts w:ascii="Georgia" w:hAnsi="Georgia"/>
          <w:b/>
          <w:bCs/>
          <w:highlight w:val="green"/>
        </w:rPr>
        <w:t xml:space="preserve">power plants </w:t>
      </w:r>
      <w:r w:rsidRPr="00547C7C">
        <w:rPr>
          <w:rStyle w:val="StyleUnderline"/>
          <w:rFonts w:ascii="Georgia" w:hAnsi="Georgia"/>
          <w:b/>
          <w:bCs/>
        </w:rPr>
        <w:t xml:space="preserve">in a geostationary orbit. Third, the </w:t>
      </w:r>
      <w:r w:rsidRPr="00547C7C">
        <w:rPr>
          <w:rStyle w:val="StyleUnderline"/>
          <w:rFonts w:ascii="Georgia" w:hAnsi="Georgia"/>
          <w:b/>
          <w:bCs/>
          <w:highlight w:val="green"/>
        </w:rPr>
        <w:t xml:space="preserve">desire </w:t>
      </w:r>
      <w:r w:rsidRPr="00547C7C">
        <w:rPr>
          <w:rStyle w:val="StyleUnderline"/>
          <w:rFonts w:ascii="Georgia" w:hAnsi="Georgia"/>
          <w:b/>
          <w:bCs/>
        </w:rPr>
        <w:t xml:space="preserve">to dominate space </w:t>
      </w:r>
      <w:r w:rsidRPr="00547C7C">
        <w:rPr>
          <w:rStyle w:val="StyleUnderline"/>
          <w:rFonts w:ascii="Georgia" w:hAnsi="Georgia"/>
          <w:b/>
          <w:bCs/>
          <w:highlight w:val="green"/>
        </w:rPr>
        <w:t>for hegemony has established the</w:t>
      </w:r>
      <w:r w:rsidRPr="00547C7C">
        <w:rPr>
          <w:rStyle w:val="StyleUnderline"/>
          <w:rFonts w:ascii="Georgia" w:hAnsi="Georgia"/>
          <w:b/>
          <w:bCs/>
        </w:rPr>
        <w:t xml:space="preserve"> space </w:t>
      </w:r>
      <w:r w:rsidRPr="00547C7C">
        <w:rPr>
          <w:rStyle w:val="StyleUnderline"/>
          <w:rFonts w:ascii="Georgia" w:hAnsi="Georgia"/>
          <w:b/>
          <w:bCs/>
          <w:highlight w:val="green"/>
        </w:rPr>
        <w:t>competition relationship between the U.S. and China</w:t>
      </w:r>
      <w:r w:rsidRPr="00547C7C">
        <w:rPr>
          <w:rStyle w:val="StyleUnderline"/>
          <w:rFonts w:ascii="Georgia" w:hAnsi="Georgia"/>
          <w:b/>
          <w:bCs/>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b/>
          <w:bCs/>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b/>
          <w:bCs/>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w:t>
      </w:r>
      <w:r w:rsidRPr="00547C7C">
        <w:rPr>
          <w:rStyle w:val="StyleUnderline"/>
          <w:rFonts w:ascii="Georgia" w:hAnsi="Georgia"/>
        </w:rPr>
        <w:t xml:space="preserve"> </w:t>
      </w:r>
      <w:r w:rsidRPr="00547C7C">
        <w:rPr>
          <w:rStyle w:val="StyleUnderline"/>
          <w:rFonts w:ascii="Georgia" w:hAnsi="Georgia"/>
          <w:b/>
          <w:bCs/>
        </w:rPr>
        <w:t>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b/>
          <w:bCs/>
        </w:rPr>
        <w:t xml:space="preserve">, </w:t>
      </w:r>
      <w:r w:rsidRPr="00547C7C">
        <w:rPr>
          <w:rStyle w:val="StyleUnderline"/>
          <w:rFonts w:ascii="Georgia" w:hAnsi="Georgia"/>
          <w:b/>
          <w:bCs/>
          <w:highlight w:val="green"/>
        </w:rPr>
        <w:t>militarization is inevitable in the process</w:t>
      </w:r>
      <w:r w:rsidRPr="00547C7C">
        <w:rPr>
          <w:rStyle w:val="StyleUnderline"/>
          <w:rFonts w:ascii="Georgia" w:hAnsi="Georgia"/>
          <w:b/>
          <w:bCs/>
        </w:rPr>
        <w:t xml:space="preserve">. It is clear that the outcome will lead to a space arms race. This is why the </w:t>
      </w:r>
      <w:r w:rsidRPr="00547C7C">
        <w:rPr>
          <w:rStyle w:val="StyleUnderline"/>
          <w:rFonts w:ascii="Georgia" w:hAnsi="Georgia"/>
          <w:b/>
          <w:bCs/>
          <w:highlight w:val="green"/>
        </w:rPr>
        <w:t xml:space="preserve">competition </w:t>
      </w:r>
      <w:r w:rsidRPr="00547C7C">
        <w:rPr>
          <w:rStyle w:val="StyleUnderline"/>
          <w:rFonts w:ascii="Georgia" w:hAnsi="Georgia"/>
          <w:b/>
          <w:bCs/>
        </w:rPr>
        <w:t xml:space="preserve">over supremacy in space between the U.S. and China </w:t>
      </w:r>
      <w:r w:rsidRPr="00547C7C">
        <w:rPr>
          <w:rStyle w:val="StyleUnderline"/>
          <w:rFonts w:ascii="Georgia" w:hAnsi="Georgia"/>
          <w:b/>
          <w:bCs/>
          <w:highlight w:val="green"/>
        </w:rPr>
        <w:t>has the aspects of the New Cold War</w:t>
      </w:r>
      <w:r w:rsidRPr="00547C7C">
        <w:rPr>
          <w:rStyle w:val="StyleUnderline"/>
          <w:rFonts w:ascii="Georgia" w:hAnsi="Georgia"/>
          <w:b/>
          <w:bCs/>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b/>
          <w:bCs/>
          <w:highlight w:val="green"/>
        </w:rPr>
        <w:t xml:space="preserve">space is the decisive factor in the operation of energy, resources, environment, communication, and advanced military weapons systems </w:t>
      </w:r>
      <w:r w:rsidRPr="00547C7C">
        <w:rPr>
          <w:rStyle w:val="StyleUnderline"/>
          <w:rFonts w:ascii="Georgia" w:hAnsi="Georgia"/>
          <w:b/>
          <w:bCs/>
        </w:rPr>
        <w:t>in the future.</w:t>
      </w:r>
      <w:r w:rsidRPr="00547C7C">
        <w:rPr>
          <w:rStyle w:val="StyleUnderline"/>
          <w:rFonts w:ascii="Georgia" w:hAnsi="Georgia"/>
          <w:b/>
          <w:bCs/>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8DC7E44" w14:textId="77777777" w:rsidR="00541DD9" w:rsidRPr="003F77ED" w:rsidRDefault="00541DD9" w:rsidP="00541DD9">
      <w:pPr>
        <w:pStyle w:val="Heading4"/>
      </w:pPr>
      <w:r>
        <w:t xml:space="preserve">10] Heg solves </w:t>
      </w:r>
      <w:r>
        <w:rPr>
          <w:u w:val="single"/>
        </w:rPr>
        <w:t>nuclear war</w:t>
      </w:r>
      <w:r>
        <w:t xml:space="preserve"> and </w:t>
      </w:r>
      <w:r>
        <w:rPr>
          <w:u w:val="single"/>
        </w:rPr>
        <w:t>global fascism</w:t>
      </w:r>
      <w:r>
        <w:t xml:space="preserve"> </w:t>
      </w:r>
    </w:p>
    <w:p w14:paraId="6DE4EF2F" w14:textId="77777777" w:rsidR="00541DD9" w:rsidRDefault="00541DD9" w:rsidP="00541DD9">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02B8E147" w14:textId="77777777" w:rsidR="00541DD9" w:rsidRPr="00A65BD5" w:rsidRDefault="00541DD9" w:rsidP="00541DD9">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09A7165F" w14:textId="77777777" w:rsidR="00541DD9" w:rsidRPr="00A833F7" w:rsidRDefault="00541DD9" w:rsidP="00541DD9">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6A11E91E" w14:textId="77777777" w:rsidR="00541DD9" w:rsidRPr="00DB2EF9" w:rsidRDefault="00541DD9" w:rsidP="00541DD9">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4C2913FB" w14:textId="77777777" w:rsidR="00541DD9" w:rsidRDefault="00541DD9" w:rsidP="00541DD9">
      <w:pPr>
        <w:pStyle w:val="Heading4"/>
      </w:pPr>
      <w:r>
        <w:t xml:space="preserve">11] Heg is sustainable but not impervious to collapse </w:t>
      </w:r>
    </w:p>
    <w:p w14:paraId="5EF06AE9" w14:textId="77777777" w:rsidR="00541DD9" w:rsidRDefault="00541DD9" w:rsidP="00541DD9">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4842479B" w14:textId="77777777" w:rsidR="00541DD9" w:rsidRPr="00542855" w:rsidRDefault="00541DD9" w:rsidP="00541DD9">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31C1F2C8" w14:textId="77777777" w:rsidR="00541DD9" w:rsidRDefault="00541DD9" w:rsidP="00541DD9">
      <w:pPr>
        <w:pStyle w:val="Heading4"/>
      </w:pPr>
      <w:r>
        <w:t>12] Biden will inev try to regain it – proves try or die</w:t>
      </w:r>
    </w:p>
    <w:p w14:paraId="788BA497" w14:textId="77777777" w:rsidR="00541DD9" w:rsidRPr="000B409E" w:rsidRDefault="00541DD9" w:rsidP="00541DD9">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20362F11" w14:textId="77777777" w:rsidR="00541DD9" w:rsidRDefault="00541DD9" w:rsidP="00541DD9">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59B85C8A" w14:textId="77777777" w:rsidR="00541DD9" w:rsidRDefault="00541DD9" w:rsidP="00541DD9">
      <w:pPr>
        <w:pStyle w:val="Heading4"/>
        <w:shd w:val="clear" w:color="auto" w:fill="FFFFFF"/>
        <w:rPr>
          <w:rFonts w:cs="Arial"/>
          <w:color w:val="000000"/>
        </w:rPr>
      </w:pPr>
      <w:r>
        <w:rPr>
          <w:rFonts w:asciiTheme="minorHAnsi" w:hAnsiTheme="minorHAnsi" w:cstheme="minorHAnsi"/>
        </w:rPr>
        <w:t xml:space="preserve">13] </w:t>
      </w: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10C31146" w14:textId="77777777" w:rsidR="00541DD9" w:rsidRDefault="00541DD9" w:rsidP="00541DD9">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9" w:tgtFrame="_blank" w:history="1">
        <w:r w:rsidRPr="00A421D9">
          <w:rPr>
            <w:rStyle w:val="Hyperlink"/>
          </w:rPr>
          <w:t>https://www.tandfonline.com/doi/full/10.1080/25751654.2018.1532525</w:t>
        </w:r>
      </w:hyperlink>
      <w:r w:rsidRPr="00A421D9">
        <w:t>]</w:t>
      </w:r>
    </w:p>
    <w:p w14:paraId="267A5690" w14:textId="77777777" w:rsidR="00541DD9" w:rsidRDefault="00541DD9" w:rsidP="00541DD9">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3E57ABA1" w14:textId="77777777" w:rsidR="00541DD9" w:rsidRDefault="00541DD9" w:rsidP="00541DD9">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446006BF" w14:textId="77777777" w:rsidR="00541DD9" w:rsidRDefault="00541DD9" w:rsidP="00541DD9">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32EF9D43" w14:textId="7F0E4EBF" w:rsidR="00541DD9" w:rsidRDefault="00541DD9" w:rsidP="00541DD9">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290126F3" w14:textId="77777777" w:rsidR="00101528" w:rsidRPr="00D21479" w:rsidRDefault="00101528" w:rsidP="00101528">
      <w:pPr>
        <w:pStyle w:val="Heading4"/>
      </w:pPr>
      <w:r w:rsidRPr="00D21479">
        <w:t xml:space="preserve">Chinese led order fails – no clear vision or plan for security concerns </w:t>
      </w:r>
    </w:p>
    <w:p w14:paraId="2C3FF977" w14:textId="77777777" w:rsidR="00101528" w:rsidRPr="002970B7" w:rsidRDefault="00101528" w:rsidP="00101528">
      <w:r w:rsidRPr="00D21479">
        <w:rPr>
          <w:rStyle w:val="Style13ptBold"/>
          <w:szCs w:val="26"/>
        </w:rPr>
        <w:t xml:space="preserve">Liff '20 </w:t>
      </w:r>
      <w:r w:rsidRPr="002970B7">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2D52251F" w14:textId="77777777" w:rsidR="00101528" w:rsidRPr="002970B7" w:rsidRDefault="00101528" w:rsidP="00101528">
      <w:pPr>
        <w:rPr>
          <w:sz w:val="16"/>
        </w:rPr>
      </w:pPr>
      <w:r w:rsidRPr="00AE2989">
        <w:rPr>
          <w:sz w:val="16"/>
        </w:rPr>
        <w:t xml:space="preserve">As </w:t>
      </w:r>
      <w:r w:rsidRPr="00AE2989">
        <w:rPr>
          <w:rStyle w:val="StyleUnderline"/>
        </w:rPr>
        <w:t>Beijing’s behaviors</w:t>
      </w:r>
      <w:r w:rsidRPr="00AE2989">
        <w:rPr>
          <w:sz w:val="16"/>
        </w:rPr>
        <w:t xml:space="preserve"> appear to corrode key elements of the order in pursuit of narrow self-interest, it also </w:t>
      </w:r>
      <w:r w:rsidRPr="00AE2989">
        <w:rPr>
          <w:rStyle w:val="StyleUnderline"/>
        </w:rPr>
        <w:t>appears</w:t>
      </w:r>
      <w:r w:rsidRPr="00AE2989">
        <w:rPr>
          <w:sz w:val="16"/>
        </w:rPr>
        <w:t>—</w:t>
      </w:r>
      <w:r w:rsidRPr="00AE2989">
        <w:rPr>
          <w:rStyle w:val="StyleUnderline"/>
        </w:rPr>
        <w:t>at least</w:t>
      </w:r>
      <w:r w:rsidRPr="00AE2989">
        <w:rPr>
          <w:sz w:val="16"/>
        </w:rPr>
        <w:t xml:space="preserve"> </w:t>
      </w:r>
      <w:r w:rsidRPr="00AE2989">
        <w:rPr>
          <w:rStyle w:val="Emphasis"/>
        </w:rPr>
        <w:t>rhetorically</w:t>
      </w:r>
      <w:r w:rsidRPr="00AE2989">
        <w:rPr>
          <w:sz w:val="16"/>
        </w:rPr>
        <w:t>—</w:t>
      </w:r>
      <w:r w:rsidRPr="00AE2989">
        <w:rPr>
          <w:rStyle w:val="StyleUnderline"/>
        </w:rPr>
        <w:t xml:space="preserve">keen to </w:t>
      </w:r>
      <w:r w:rsidRPr="00AE2989">
        <w:rPr>
          <w:rStyle w:val="Emphasis"/>
        </w:rPr>
        <w:t>undermine</w:t>
      </w:r>
      <w:r w:rsidRPr="00AE2989">
        <w:rPr>
          <w:rStyle w:val="StyleUnderline"/>
        </w:rPr>
        <w:t xml:space="preserve"> </w:t>
      </w:r>
      <w:r w:rsidRPr="00AE2989">
        <w:rPr>
          <w:rStyle w:val="StyleUnderline"/>
          <w:highlight w:val="green"/>
        </w:rPr>
        <w:t>the U.S.</w:t>
      </w:r>
      <w:r w:rsidRPr="00AE2989">
        <w:rPr>
          <w:sz w:val="16"/>
        </w:rPr>
        <w:t xml:space="preserve"> </w:t>
      </w:r>
      <w:r w:rsidRPr="00AE2989">
        <w:rPr>
          <w:rStyle w:val="Emphasis"/>
        </w:rPr>
        <w:t xml:space="preserve">alliance </w:t>
      </w:r>
      <w:r w:rsidRPr="00AE2989">
        <w:rPr>
          <w:rStyle w:val="Emphasis"/>
          <w:highlight w:val="green"/>
        </w:rPr>
        <w:t>system</w:t>
      </w:r>
      <w:r w:rsidRPr="00AE2989">
        <w:rPr>
          <w:sz w:val="16"/>
        </w:rPr>
        <w:t xml:space="preserve">, </w:t>
      </w:r>
      <w:r w:rsidRPr="00AE2989">
        <w:rPr>
          <w:rStyle w:val="StyleUnderline"/>
        </w:rPr>
        <w:t>which it regularly disparages as “</w:t>
      </w:r>
      <w:r w:rsidRPr="00AE2989">
        <w:rPr>
          <w:rStyle w:val="Emphasis"/>
        </w:rPr>
        <w:t>exclusive</w:t>
      </w:r>
      <w:r w:rsidRPr="00AE2989">
        <w:rPr>
          <w:rStyle w:val="StyleUnderline"/>
        </w:rPr>
        <w:t>,” “</w:t>
      </w:r>
      <w:r w:rsidRPr="00AE2989">
        <w:rPr>
          <w:rStyle w:val="Emphasis"/>
        </w:rPr>
        <w:t>zero-sum</w:t>
      </w:r>
      <w:r w:rsidRPr="00AE2989">
        <w:rPr>
          <w:rStyle w:val="StyleUnderline"/>
        </w:rPr>
        <w:t>,” and reflecting a “</w:t>
      </w:r>
      <w:r w:rsidRPr="00AE2989">
        <w:rPr>
          <w:rStyle w:val="Emphasis"/>
        </w:rPr>
        <w:t>Cold War mentality</w:t>
      </w:r>
      <w:r w:rsidRPr="00AE2989">
        <w:rPr>
          <w:sz w:val="16"/>
        </w:rPr>
        <w:t xml:space="preserve">.”43 </w:t>
      </w:r>
      <w:r w:rsidRPr="00AE2989">
        <w:rPr>
          <w:rStyle w:val="StyleUnderline"/>
          <w:highlight w:val="green"/>
        </w:rPr>
        <w:t>Even if</w:t>
      </w:r>
      <w:r w:rsidRPr="00AE2989">
        <w:rPr>
          <w:rStyle w:val="StyleUnderline"/>
        </w:rPr>
        <w:t xml:space="preserve"> one concedes that the alliance system is </w:t>
      </w:r>
      <w:r w:rsidRPr="00AE2989">
        <w:rPr>
          <w:rStyle w:val="StyleUnderline"/>
          <w:highlight w:val="green"/>
        </w:rPr>
        <w:t>imperfect</w:t>
      </w:r>
      <w:r w:rsidRPr="00AE2989">
        <w:rPr>
          <w:rStyle w:val="StyleUnderline"/>
        </w:rPr>
        <w:t xml:space="preserve"> and may</w:t>
      </w:r>
      <w:r w:rsidRPr="00AE2989">
        <w:rPr>
          <w:sz w:val="16"/>
        </w:rPr>
        <w:t xml:space="preserve">, inter alia, </w:t>
      </w:r>
      <w:r w:rsidRPr="00AE2989">
        <w:rPr>
          <w:rStyle w:val="StyleUnderline"/>
        </w:rPr>
        <w:t>contribute to a security dilemma</w:t>
      </w:r>
      <w:r w:rsidRPr="00AE2989">
        <w:rPr>
          <w:sz w:val="16"/>
        </w:rPr>
        <w:t xml:space="preserve"> with China,44 </w:t>
      </w:r>
      <w:r w:rsidRPr="00AE2989">
        <w:rPr>
          <w:rStyle w:val="StyleUnderline"/>
        </w:rPr>
        <w:t xml:space="preserve">it </w:t>
      </w:r>
      <w:r w:rsidRPr="00AE2989">
        <w:rPr>
          <w:rStyle w:val="StyleUnderline"/>
          <w:highlight w:val="green"/>
        </w:rPr>
        <w:t>is</w:t>
      </w:r>
      <w:r w:rsidRPr="00AE2989">
        <w:rPr>
          <w:rStyle w:val="StyleUnderline"/>
        </w:rPr>
        <w:t xml:space="preserve"> generally </w:t>
      </w:r>
      <w:r w:rsidRPr="00AE2989">
        <w:rPr>
          <w:rStyle w:val="Emphasis"/>
          <w:highlight w:val="green"/>
        </w:rPr>
        <w:t>welcomed by regional states</w:t>
      </w:r>
      <w:r w:rsidRPr="00AE2989">
        <w:rPr>
          <w:sz w:val="16"/>
        </w:rPr>
        <w:t>—</w:t>
      </w:r>
      <w:r w:rsidRPr="00AE2989">
        <w:rPr>
          <w:rStyle w:val="StyleUnderline"/>
        </w:rPr>
        <w:t xml:space="preserve">especially those who </w:t>
      </w:r>
      <w:r w:rsidRPr="00AE2989">
        <w:rPr>
          <w:rStyle w:val="Emphasis"/>
        </w:rPr>
        <w:t>feel insecure</w:t>
      </w:r>
      <w:r w:rsidRPr="00AE2989">
        <w:rPr>
          <w:sz w:val="16"/>
        </w:rPr>
        <w:t xml:space="preserve"> </w:t>
      </w:r>
      <w:r w:rsidRPr="00AE2989">
        <w:rPr>
          <w:rStyle w:val="StyleUnderline"/>
        </w:rPr>
        <w:t>vis-à- vis Beijing</w:t>
      </w:r>
      <w:r w:rsidRPr="00AE2989">
        <w:rPr>
          <w:sz w:val="16"/>
        </w:rPr>
        <w:t>—</w:t>
      </w:r>
      <w:r w:rsidRPr="00AE2989">
        <w:rPr>
          <w:rStyle w:val="StyleUnderline"/>
          <w:highlight w:val="green"/>
        </w:rPr>
        <w:t>and has</w:t>
      </w:r>
      <w:r w:rsidRPr="00AE2989">
        <w:rPr>
          <w:rStyle w:val="StyleUnderline"/>
        </w:rPr>
        <w:t xml:space="preserve"> important</w:t>
      </w:r>
      <w:r w:rsidRPr="00AE2989">
        <w:rPr>
          <w:sz w:val="16"/>
        </w:rPr>
        <w:t xml:space="preserve"> </w:t>
      </w:r>
      <w:r w:rsidRPr="00AE2989">
        <w:rPr>
          <w:rStyle w:val="Emphasis"/>
          <w:highlight w:val="green"/>
        </w:rPr>
        <w:t>stabilizing effects</w:t>
      </w:r>
      <w:r w:rsidRPr="00AE2989">
        <w:rPr>
          <w:sz w:val="16"/>
        </w:rPr>
        <w:t>.</w:t>
      </w:r>
    </w:p>
    <w:p w14:paraId="4366D667" w14:textId="77777777" w:rsidR="00101528" w:rsidRPr="002970B7" w:rsidRDefault="00101528" w:rsidP="00101528">
      <w:pPr>
        <w:rPr>
          <w:sz w:val="16"/>
        </w:rPr>
      </w:pPr>
      <w:r w:rsidRPr="002970B7">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2970B7">
        <w:rPr>
          <w:rStyle w:val="StyleUnderline"/>
        </w:rPr>
        <w:t>to refer to the status quo as “the U.S. vision” is</w:t>
      </w:r>
      <w:r w:rsidRPr="002970B7">
        <w:rPr>
          <w:sz w:val="16"/>
        </w:rPr>
        <w:t xml:space="preserve"> </w:t>
      </w:r>
      <w:r w:rsidRPr="002970B7">
        <w:rPr>
          <w:rStyle w:val="Emphasis"/>
        </w:rPr>
        <w:t>misleading</w:t>
      </w:r>
      <w:r w:rsidRPr="002970B7">
        <w:rPr>
          <w:sz w:val="16"/>
        </w:rPr>
        <w:t xml:space="preserve">. </w:t>
      </w:r>
      <w:r w:rsidRPr="002970B7">
        <w:rPr>
          <w:rStyle w:val="StyleUnderline"/>
        </w:rPr>
        <w:t>A wide array of</w:t>
      </w:r>
      <w:r w:rsidRPr="002970B7">
        <w:rPr>
          <w:sz w:val="16"/>
        </w:rPr>
        <w:t xml:space="preserve"> </w:t>
      </w:r>
      <w:r w:rsidRPr="00AE2989">
        <w:rPr>
          <w:rStyle w:val="Emphasis"/>
        </w:rPr>
        <w:t>regional players</w:t>
      </w:r>
      <w:r w:rsidRPr="00AE2989">
        <w:rPr>
          <w:sz w:val="16"/>
        </w:rPr>
        <w:t xml:space="preserve"> </w:t>
      </w:r>
      <w:r w:rsidRPr="00AE2989">
        <w:rPr>
          <w:rStyle w:val="StyleUnderline"/>
        </w:rPr>
        <w:t xml:space="preserve">publicly </w:t>
      </w:r>
      <w:r w:rsidRPr="00AE2989">
        <w:rPr>
          <w:rStyle w:val="Emphasis"/>
        </w:rPr>
        <w:t>advocate for it</w:t>
      </w:r>
      <w:r w:rsidRPr="00AE2989">
        <w:rPr>
          <w:rStyle w:val="StyleUnderline"/>
        </w:rPr>
        <w:t>, including both U.</w:t>
      </w:r>
      <w:r w:rsidRPr="002970B7">
        <w:rPr>
          <w:rStyle w:val="StyleUnderline"/>
        </w:rPr>
        <w:t xml:space="preserve">S. </w:t>
      </w:r>
      <w:r w:rsidRPr="002970B7">
        <w:rPr>
          <w:rStyle w:val="Emphasis"/>
        </w:rPr>
        <w:t>treaty allies</w:t>
      </w:r>
      <w:r w:rsidRPr="002970B7">
        <w:rPr>
          <w:rStyle w:val="StyleUnderline"/>
        </w:rPr>
        <w:t xml:space="preserve"> and </w:t>
      </w:r>
      <w:r w:rsidRPr="002970B7">
        <w:rPr>
          <w:rStyle w:val="Emphasis"/>
        </w:rPr>
        <w:t>others</w:t>
      </w:r>
      <w:r w:rsidRPr="002970B7">
        <w:rPr>
          <w:rStyle w:val="StyleUnderline"/>
        </w:rPr>
        <w:t xml:space="preserve"> who see it as</w:t>
      </w:r>
      <w:r w:rsidRPr="002970B7">
        <w:rPr>
          <w:sz w:val="16"/>
        </w:rPr>
        <w:t xml:space="preserve"> </w:t>
      </w:r>
      <w:r w:rsidRPr="002970B7">
        <w:rPr>
          <w:rStyle w:val="Emphasis"/>
        </w:rPr>
        <w:t>fundamentally stabilizing</w:t>
      </w:r>
      <w:r w:rsidRPr="002970B7">
        <w:rPr>
          <w:sz w:val="16"/>
        </w:rPr>
        <w:t xml:space="preserve">—for example, Singapore. Furthermore, </w:t>
      </w:r>
      <w:r w:rsidRPr="002970B7">
        <w:rPr>
          <w:rStyle w:val="StyleUnderline"/>
          <w:highlight w:val="green"/>
        </w:rPr>
        <w:t xml:space="preserve">beyond </w:t>
      </w:r>
      <w:r w:rsidRPr="002970B7">
        <w:rPr>
          <w:rStyle w:val="Emphasis"/>
          <w:highlight w:val="green"/>
        </w:rPr>
        <w:t>lofty rhetoric</w:t>
      </w:r>
      <w:r w:rsidRPr="002970B7">
        <w:rPr>
          <w:rStyle w:val="StyleUnderline"/>
        </w:rPr>
        <w:t xml:space="preserve"> and abstract, </w:t>
      </w:r>
      <w:r w:rsidRPr="002970B7">
        <w:rPr>
          <w:rStyle w:val="Emphasis"/>
        </w:rPr>
        <w:t>superficially attractive principles</w:t>
      </w:r>
      <w:r w:rsidRPr="002970B7">
        <w:rPr>
          <w:rStyle w:val="StyleUnderline"/>
        </w:rPr>
        <w:t xml:space="preserve">, </w:t>
      </w:r>
      <w:r w:rsidRPr="002970B7">
        <w:rPr>
          <w:rStyle w:val="StyleUnderline"/>
          <w:highlight w:val="green"/>
        </w:rPr>
        <w:t xml:space="preserve">China </w:t>
      </w:r>
      <w:r w:rsidRPr="00AE2989">
        <w:rPr>
          <w:rStyle w:val="StyleUnderline"/>
          <w:highlight w:val="green"/>
        </w:rPr>
        <w:t xml:space="preserve">has offered </w:t>
      </w:r>
      <w:r w:rsidRPr="00AE2989">
        <w:rPr>
          <w:rStyle w:val="Emphasis"/>
          <w:highlight w:val="green"/>
        </w:rPr>
        <w:t>no clear alternative</w:t>
      </w:r>
      <w:r w:rsidRPr="00AE2989">
        <w:rPr>
          <w:rStyle w:val="StyleUnderline"/>
          <w:highlight w:val="green"/>
        </w:rPr>
        <w:t xml:space="preserve"> to the U.S.-centered alliance system</w:t>
      </w:r>
      <w:r w:rsidRPr="002970B7">
        <w:rPr>
          <w:rStyle w:val="StyleUnderline"/>
        </w:rPr>
        <w:t xml:space="preserve"> as a </w:t>
      </w:r>
      <w:r w:rsidRPr="002970B7">
        <w:rPr>
          <w:rStyle w:val="Emphasis"/>
        </w:rPr>
        <w:t>regional security guarantor</w:t>
      </w:r>
      <w:r w:rsidRPr="002970B7">
        <w:rPr>
          <w:sz w:val="16"/>
        </w:rPr>
        <w:t xml:space="preserve">. </w:t>
      </w:r>
      <w:r w:rsidRPr="002970B7">
        <w:rPr>
          <w:rStyle w:val="StyleUnderline"/>
        </w:rPr>
        <w:t>To be sure, Beijing has promoted its 1997 “New Security Concept” and 2014 “Asian Security Concept” as explicit foils</w:t>
      </w:r>
      <w:r w:rsidRPr="002970B7">
        <w:rPr>
          <w:sz w:val="16"/>
        </w:rPr>
        <w:t xml:space="preserve"> to the U.S. alliance system </w:t>
      </w:r>
      <w:r w:rsidRPr="002970B7">
        <w:rPr>
          <w:rStyle w:val="StyleUnderline"/>
        </w:rPr>
        <w:t xml:space="preserve">and allegedly superior, enlightened pathways to “universal” security. Yet </w:t>
      </w:r>
      <w:r w:rsidRPr="002970B7">
        <w:rPr>
          <w:rStyle w:val="Emphasis"/>
        </w:rPr>
        <w:t xml:space="preserve">neither offers </w:t>
      </w:r>
      <w:r w:rsidRPr="00AE2989">
        <w:rPr>
          <w:rStyle w:val="Emphasis"/>
        </w:rPr>
        <w:t>a clear plan for implementation</w:t>
      </w:r>
      <w:r w:rsidRPr="00AE2989">
        <w:rPr>
          <w:sz w:val="16"/>
        </w:rPr>
        <w:t xml:space="preserve"> </w:t>
      </w:r>
      <w:r w:rsidRPr="00AE2989">
        <w:rPr>
          <w:rStyle w:val="StyleUnderline"/>
        </w:rPr>
        <w:t>or seems to acknowledge other states’</w:t>
      </w:r>
      <w:r w:rsidRPr="002970B7">
        <w:rPr>
          <w:rStyle w:val="StyleUnderline"/>
        </w:rPr>
        <w:t xml:space="preserve"> legitimate traditional </w:t>
      </w:r>
      <w:r w:rsidRPr="00AE2989">
        <w:rPr>
          <w:rStyle w:val="Emphasis"/>
        </w:rPr>
        <w:t>security concerns</w:t>
      </w:r>
      <w:r w:rsidRPr="00AE2989">
        <w:rPr>
          <w:sz w:val="16"/>
        </w:rPr>
        <w:t>—</w:t>
      </w:r>
      <w:r w:rsidRPr="002970B7">
        <w:rPr>
          <w:rStyle w:val="StyleUnderline"/>
        </w:rPr>
        <w:t>especially with respect to Beijing.</w:t>
      </w:r>
      <w:r w:rsidRPr="002970B7">
        <w:rPr>
          <w:sz w:val="16"/>
        </w:rPr>
        <w:t xml:space="preserve"> In contrast, </w:t>
      </w:r>
      <w:r w:rsidRPr="002970B7">
        <w:rPr>
          <w:rStyle w:val="StyleUnderline"/>
        </w:rPr>
        <w:t xml:space="preserve">major functions of the U.S. alliance system are “to </w:t>
      </w:r>
      <w:r w:rsidRPr="002970B7">
        <w:rPr>
          <w:rStyle w:val="Emphasis"/>
        </w:rPr>
        <w:t>ensure diplomacy</w:t>
      </w:r>
      <w:r w:rsidRPr="002970B7">
        <w:rPr>
          <w:sz w:val="16"/>
        </w:rPr>
        <w:t xml:space="preserve"> </w:t>
      </w:r>
      <w:r w:rsidRPr="002970B7">
        <w:rPr>
          <w:rStyle w:val="StyleUnderline"/>
        </w:rPr>
        <w:t>is always the</w:t>
      </w:r>
      <w:r w:rsidRPr="002970B7">
        <w:rPr>
          <w:sz w:val="16"/>
        </w:rPr>
        <w:t xml:space="preserve"> </w:t>
      </w:r>
      <w:r w:rsidRPr="002970B7">
        <w:rPr>
          <w:rStyle w:val="Emphasis"/>
        </w:rPr>
        <w:t>first line of resort</w:t>
      </w:r>
      <w:r w:rsidRPr="002970B7">
        <w:rPr>
          <w:sz w:val="16"/>
        </w:rPr>
        <w:t xml:space="preserve"> </w:t>
      </w:r>
      <w:r w:rsidRPr="002970B7">
        <w:rPr>
          <w:rStyle w:val="StyleUnderline"/>
        </w:rPr>
        <w:t>and as a hedge if diplomacy should fail.”</w:t>
      </w:r>
      <w:r w:rsidRPr="002970B7">
        <w:rPr>
          <w:sz w:val="16"/>
        </w:rPr>
        <w:t xml:space="preserve">46 In short, </w:t>
      </w:r>
      <w:r w:rsidRPr="002970B7">
        <w:rPr>
          <w:rStyle w:val="StyleUnderline"/>
          <w:highlight w:val="green"/>
        </w:rPr>
        <w:t xml:space="preserve">it is </w:t>
      </w:r>
      <w:r w:rsidRPr="002970B7">
        <w:rPr>
          <w:rStyle w:val="Emphasis"/>
          <w:highlight w:val="green"/>
        </w:rPr>
        <w:t>not clear</w:t>
      </w:r>
      <w:r w:rsidRPr="002970B7">
        <w:rPr>
          <w:rStyle w:val="StyleUnderline"/>
          <w:highlight w:val="green"/>
        </w:rPr>
        <w:t xml:space="preserve"> what</w:t>
      </w:r>
      <w:r w:rsidRPr="002970B7">
        <w:rPr>
          <w:rStyle w:val="StyleUnderline"/>
        </w:rPr>
        <w:t xml:space="preserve"> an alternative, </w:t>
      </w:r>
      <w:r w:rsidRPr="002970B7">
        <w:rPr>
          <w:rStyle w:val="StyleUnderline"/>
          <w:highlight w:val="green"/>
        </w:rPr>
        <w:t xml:space="preserve">China-led </w:t>
      </w:r>
      <w:r w:rsidRPr="00AE2989">
        <w:rPr>
          <w:rStyle w:val="StyleUnderline"/>
        </w:rPr>
        <w:t>security</w:t>
      </w:r>
      <w:r w:rsidRPr="002970B7">
        <w:rPr>
          <w:rStyle w:val="StyleUnderline"/>
        </w:rPr>
        <w:t xml:space="preserve"> </w:t>
      </w:r>
      <w:r w:rsidRPr="00AE2989">
        <w:rPr>
          <w:rStyle w:val="StyleUnderline"/>
          <w:highlight w:val="green"/>
        </w:rPr>
        <w:t xml:space="preserve">order would </w:t>
      </w:r>
      <w:r w:rsidRPr="002970B7">
        <w:rPr>
          <w:rStyle w:val="StyleUnderline"/>
          <w:highlight w:val="green"/>
        </w:rPr>
        <w:t>even look like. In</w:t>
      </w:r>
      <w:r w:rsidRPr="002970B7">
        <w:rPr>
          <w:rStyle w:val="StyleUnderline"/>
        </w:rPr>
        <w:t xml:space="preserve"> fact, when it comes to </w:t>
      </w:r>
      <w:r w:rsidRPr="002970B7">
        <w:rPr>
          <w:rStyle w:val="StyleUnderline"/>
          <w:highlight w:val="green"/>
        </w:rPr>
        <w:t>Chinese discussions</w:t>
      </w:r>
      <w:r w:rsidRPr="002970B7">
        <w:rPr>
          <w:rStyle w:val="StyleUnderline"/>
        </w:rPr>
        <w:t xml:space="preserve"> of “order,” </w:t>
      </w:r>
      <w:r w:rsidRPr="002970B7">
        <w:rPr>
          <w:rStyle w:val="StyleUnderline"/>
          <w:highlight w:val="green"/>
        </w:rPr>
        <w:t>security</w:t>
      </w:r>
      <w:r w:rsidRPr="002970B7">
        <w:rPr>
          <w:rStyle w:val="StyleUnderline"/>
        </w:rPr>
        <w:t xml:space="preserve"> often </w:t>
      </w:r>
      <w:r w:rsidRPr="002970B7">
        <w:rPr>
          <w:rStyle w:val="StyleUnderline"/>
          <w:highlight w:val="green"/>
        </w:rPr>
        <w:t>appears</w:t>
      </w:r>
      <w:r w:rsidRPr="002970B7">
        <w:rPr>
          <w:rStyle w:val="StyleUnderline"/>
        </w:rPr>
        <w:t xml:space="preserve"> to be </w:t>
      </w:r>
      <w:r w:rsidRPr="002970B7">
        <w:rPr>
          <w:rStyle w:val="StyleUnderline"/>
          <w:highlight w:val="green"/>
        </w:rPr>
        <w:t>an</w:t>
      </w:r>
      <w:r w:rsidRPr="002970B7">
        <w:rPr>
          <w:sz w:val="16"/>
          <w:highlight w:val="green"/>
        </w:rPr>
        <w:t xml:space="preserve"> </w:t>
      </w:r>
      <w:r w:rsidRPr="002970B7">
        <w:rPr>
          <w:rStyle w:val="Emphasis"/>
          <w:highlight w:val="green"/>
        </w:rPr>
        <w:t>afterthought</w:t>
      </w:r>
      <w:r w:rsidRPr="002970B7">
        <w:rPr>
          <w:sz w:val="16"/>
        </w:rPr>
        <w:t xml:space="preserve">. For example, a recent analysis of </w:t>
      </w:r>
      <w:r w:rsidRPr="002970B7">
        <w:rPr>
          <w:rStyle w:val="Emphasis"/>
          <w:highlight w:val="green"/>
        </w:rPr>
        <w:t>Chinese discourse</w:t>
      </w:r>
      <w:r w:rsidRPr="002970B7">
        <w:rPr>
          <w:rStyle w:val="StyleUnderline"/>
        </w:rPr>
        <w:t xml:space="preserve"> on future international order </w:t>
      </w:r>
      <w:r w:rsidRPr="002970B7">
        <w:rPr>
          <w:rStyle w:val="Emphasis"/>
        </w:rPr>
        <w:t>barely mentions security</w:t>
      </w:r>
      <w:r w:rsidRPr="002970B7">
        <w:rPr>
          <w:sz w:val="16"/>
        </w:rPr>
        <w:t xml:space="preserve"> affairs; instead, </w:t>
      </w:r>
      <w:r w:rsidRPr="002970B7">
        <w:rPr>
          <w:rStyle w:val="StyleUnderline"/>
        </w:rPr>
        <w:t xml:space="preserve">it </w:t>
      </w:r>
      <w:r w:rsidRPr="002970B7">
        <w:rPr>
          <w:rStyle w:val="StyleUnderline"/>
          <w:highlight w:val="green"/>
        </w:rPr>
        <w:t>focuses</w:t>
      </w:r>
      <w:r w:rsidRPr="002970B7">
        <w:rPr>
          <w:rStyle w:val="StyleUnderline"/>
        </w:rPr>
        <w:t xml:space="preserve"> almost </w:t>
      </w:r>
      <w:r w:rsidRPr="002970B7">
        <w:rPr>
          <w:rStyle w:val="StyleUnderline"/>
          <w:highlight w:val="green"/>
        </w:rPr>
        <w:t>exclusively on</w:t>
      </w:r>
      <w:r w:rsidRPr="002970B7">
        <w:rPr>
          <w:rStyle w:val="StyleUnderline"/>
        </w:rPr>
        <w:t xml:space="preserve"> </w:t>
      </w:r>
      <w:r w:rsidRPr="002970B7">
        <w:rPr>
          <w:rStyle w:val="Emphasis"/>
        </w:rPr>
        <w:t xml:space="preserve">international </w:t>
      </w:r>
      <w:r w:rsidRPr="002970B7">
        <w:rPr>
          <w:rStyle w:val="Emphasis"/>
          <w:highlight w:val="green"/>
        </w:rPr>
        <w:t>finance</w:t>
      </w:r>
      <w:r w:rsidRPr="002970B7">
        <w:rPr>
          <w:sz w:val="16"/>
          <w:highlight w:val="green"/>
        </w:rPr>
        <w:t xml:space="preserve"> </w:t>
      </w:r>
      <w:r w:rsidRPr="002970B7">
        <w:rPr>
          <w:rStyle w:val="StyleUnderline"/>
          <w:highlight w:val="green"/>
        </w:rPr>
        <w:t>and</w:t>
      </w:r>
      <w:r w:rsidRPr="002970B7">
        <w:rPr>
          <w:sz w:val="16"/>
          <w:highlight w:val="green"/>
        </w:rPr>
        <w:t xml:space="preserve"> </w:t>
      </w:r>
      <w:r w:rsidRPr="002970B7">
        <w:rPr>
          <w:rStyle w:val="Emphasis"/>
          <w:highlight w:val="green"/>
        </w:rPr>
        <w:t>economic integration</w:t>
      </w:r>
      <w:r w:rsidRPr="002970B7">
        <w:rPr>
          <w:sz w:val="16"/>
        </w:rPr>
        <w:t>.47</w:t>
      </w:r>
    </w:p>
    <w:p w14:paraId="62EFEA6C" w14:textId="77777777" w:rsidR="00101528" w:rsidRPr="0007118B" w:rsidRDefault="00101528" w:rsidP="00541DD9">
      <w:pPr>
        <w:shd w:val="clear" w:color="auto" w:fill="FFFFFF"/>
        <w:rPr>
          <w:color w:val="000000"/>
          <w:sz w:val="16"/>
          <w:szCs w:val="16"/>
        </w:rPr>
      </w:pPr>
    </w:p>
    <w:p w14:paraId="2D70DEF2" w14:textId="77777777" w:rsidR="00541DD9" w:rsidRDefault="00541DD9" w:rsidP="00541DD9">
      <w:pPr>
        <w:pStyle w:val="Heading3"/>
        <w:rPr>
          <w:rFonts w:cs="Arial"/>
        </w:rPr>
      </w:pPr>
      <w:r>
        <w:rPr>
          <w:rFonts w:cs="Arial"/>
        </w:rPr>
        <w:t>Framing</w:t>
      </w:r>
    </w:p>
    <w:p w14:paraId="5E25A7F4" w14:textId="77777777" w:rsidR="00541DD9" w:rsidRPr="00C7794F" w:rsidRDefault="00541DD9" w:rsidP="00541DD9">
      <w:pPr>
        <w:pStyle w:val="Heading4"/>
        <w:rPr>
          <w:rFonts w:cs="Calibri"/>
        </w:rPr>
      </w:pPr>
      <w:r w:rsidRPr="00C7794F">
        <w:rPr>
          <w:rFonts w:cs="Calibri"/>
        </w:rPr>
        <w:t>the standard is maximizing expected wellbeing</w:t>
      </w:r>
    </w:p>
    <w:p w14:paraId="65A924C3" w14:textId="77777777" w:rsidR="00541DD9" w:rsidRPr="00C7794F" w:rsidRDefault="00541DD9" w:rsidP="00541DD9">
      <w:pPr>
        <w:pStyle w:val="Heading4"/>
        <w:rPr>
          <w:rFonts w:cs="Calibri"/>
        </w:rPr>
      </w:pPr>
      <w:r w:rsidRPr="00C7794F">
        <w:rPr>
          <w:rFonts w:cs="Calibri"/>
        </w:rPr>
        <w:t>Independently:</w:t>
      </w:r>
    </w:p>
    <w:p w14:paraId="24F446FA" w14:textId="77777777" w:rsidR="00541DD9" w:rsidRPr="00730CE9" w:rsidRDefault="00541DD9" w:rsidP="00541DD9">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4A539B25" w14:textId="77777777" w:rsidR="00541DD9" w:rsidRPr="00AE4834" w:rsidRDefault="00541DD9" w:rsidP="00541DD9">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0473A85F" w14:textId="77777777" w:rsidR="00541DD9" w:rsidRDefault="00541DD9" w:rsidP="00541DD9">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640EF464" w14:textId="77777777" w:rsidR="00541DD9" w:rsidRPr="00DF4A11" w:rsidRDefault="00541DD9" w:rsidP="00541DD9">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2CC27CCB" w14:textId="77777777" w:rsidR="00541DD9" w:rsidRDefault="00541DD9" w:rsidP="00541DD9">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3C3A30C4" w14:textId="77777777" w:rsidR="00541DD9" w:rsidRPr="00A73F6D" w:rsidRDefault="00541DD9" w:rsidP="00541DD9">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1F6DB1D0" w14:textId="77777777" w:rsidR="00541DD9" w:rsidRPr="008A2B5C" w:rsidRDefault="00541DD9" w:rsidP="00541DD9">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4E4B2D89" w14:textId="77777777" w:rsidR="00541DD9" w:rsidRPr="00C7794F" w:rsidRDefault="00541DD9" w:rsidP="00541DD9">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351ECAB8" w14:textId="77777777" w:rsidR="00541DD9" w:rsidRPr="00C7794F" w:rsidRDefault="00541DD9" w:rsidP="00541DD9">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1"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7953C889" w14:textId="77777777" w:rsidR="00541DD9" w:rsidRPr="00C7794F" w:rsidRDefault="00541DD9" w:rsidP="00541DD9">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1E412BDA" w14:textId="77777777" w:rsidR="00541DD9" w:rsidRPr="00C7794F" w:rsidRDefault="00541DD9" w:rsidP="00541DD9">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453C1C3E" w14:textId="77777777" w:rsidR="00541DD9" w:rsidRPr="00C7794F" w:rsidRDefault="00541DD9" w:rsidP="00541DD9">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2E144C65" w14:textId="77777777" w:rsidR="00541DD9" w:rsidRPr="00F601E6" w:rsidRDefault="00541DD9" w:rsidP="00541DD9">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r>
        <w:rPr>
          <w:rStyle w:val="StyleUnderline"/>
          <w:rFonts w:eastAsiaTheme="minorHAnsi" w:cs="Calibri"/>
        </w:rPr>
        <w:br/>
      </w:r>
    </w:p>
    <w:p w14:paraId="5BC3784F" w14:textId="77777777" w:rsidR="00541DD9" w:rsidRPr="00F601E6" w:rsidRDefault="00541DD9" w:rsidP="00541DD9"/>
    <w:p w14:paraId="56EE6211" w14:textId="77777777" w:rsidR="00E42E4C" w:rsidRPr="00541DD9" w:rsidRDefault="00E42E4C" w:rsidP="00541DD9"/>
    <w:sectPr w:rsidR="00E42E4C" w:rsidRPr="00541D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29"/>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0"/>
  </w:num>
  <w:num w:numId="30">
    <w:abstractNumId w:val="12"/>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1D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528"/>
    <w:rsid w:val="0011303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DD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C5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FD97BB"/>
  <w14:defaultImageDpi w14:val="300"/>
  <w15:docId w15:val="{25C6FCE0-0833-DD4E-AA05-A37F239FD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2C50"/>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A92C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A92C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92C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92C5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541DD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541DD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41DD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41DD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41DD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92C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C5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A92C50"/>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A92C5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92C5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92C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92C5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92C5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92C5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92C5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A92C50"/>
    <w:rPr>
      <w:color w:val="auto"/>
      <w:u w:val="none"/>
    </w:rPr>
  </w:style>
  <w:style w:type="paragraph" w:styleId="DocumentMap">
    <w:name w:val="Document Map"/>
    <w:basedOn w:val="Normal"/>
    <w:link w:val="DocumentMapChar"/>
    <w:uiPriority w:val="99"/>
    <w:unhideWhenUsed/>
    <w:rsid w:val="00A92C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92C50"/>
    <w:rPr>
      <w:rFonts w:ascii="Lucida Grande" w:hAnsi="Lucida Grande" w:cs="Lucida Grande"/>
    </w:rPr>
  </w:style>
  <w:style w:type="character" w:customStyle="1" w:styleId="Heading5Char">
    <w:name w:val="Heading 5 Char"/>
    <w:basedOn w:val="DefaultParagraphFont"/>
    <w:link w:val="Heading5"/>
    <w:rsid w:val="00541DD9"/>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541DD9"/>
    <w:rPr>
      <w:rFonts w:ascii="Cambria" w:eastAsia="Times New Roman" w:hAnsi="Cambria"/>
      <w:b/>
      <w:bCs/>
      <w:i/>
      <w:iCs/>
      <w:sz w:val="20"/>
      <w:lang w:bidi="en-US"/>
    </w:rPr>
  </w:style>
  <w:style w:type="character" w:customStyle="1" w:styleId="Heading7Char">
    <w:name w:val="Heading 7 Char"/>
    <w:basedOn w:val="DefaultParagraphFont"/>
    <w:link w:val="Heading7"/>
    <w:rsid w:val="00541DD9"/>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541DD9"/>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541DD9"/>
    <w:rPr>
      <w:rFonts w:ascii="Cambria" w:eastAsia="Times New Roman" w:hAnsi="Cambria"/>
      <w:i/>
      <w:iCs/>
      <w:sz w:val="18"/>
      <w:szCs w:val="18"/>
      <w:lang w:bidi="en-US"/>
    </w:rPr>
  </w:style>
  <w:style w:type="paragraph" w:styleId="ListParagraph">
    <w:name w:val="List Paragraph"/>
    <w:aliases w:val="6 font"/>
    <w:basedOn w:val="Normal"/>
    <w:uiPriority w:val="99"/>
    <w:qFormat/>
    <w:rsid w:val="00541DD9"/>
    <w:pPr>
      <w:ind w:left="720"/>
      <w:contextualSpacing/>
    </w:pPr>
  </w:style>
  <w:style w:type="paragraph" w:customStyle="1" w:styleId="Emphasis1">
    <w:name w:val="Emphasis1"/>
    <w:basedOn w:val="Normal"/>
    <w:link w:val="Emphasis"/>
    <w:autoRedefine/>
    <w:uiPriority w:val="20"/>
    <w:qFormat/>
    <w:rsid w:val="00541DD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541DD9"/>
    <w:rPr>
      <w:color w:val="605E5C"/>
      <w:shd w:val="clear" w:color="auto" w:fill="E1DFDD"/>
    </w:rPr>
  </w:style>
  <w:style w:type="paragraph" w:styleId="BalloonText">
    <w:name w:val="Balloon Text"/>
    <w:basedOn w:val="Normal"/>
    <w:link w:val="BalloonTextChar"/>
    <w:uiPriority w:val="99"/>
    <w:unhideWhenUsed/>
    <w:qFormat/>
    <w:rsid w:val="00541DD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541DD9"/>
    <w:rPr>
      <w:rFonts w:ascii="Times New Roman" w:hAnsi="Times New Roman" w:cs="Times New Roman"/>
      <w:sz w:val="18"/>
      <w:szCs w:val="18"/>
    </w:rPr>
  </w:style>
  <w:style w:type="paragraph" w:customStyle="1" w:styleId="textbold">
    <w:name w:val="text bold"/>
    <w:basedOn w:val="Normal"/>
    <w:autoRedefine/>
    <w:uiPriority w:val="20"/>
    <w:qFormat/>
    <w:rsid w:val="00541DD9"/>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41DD9"/>
    <w:rPr>
      <w:sz w:val="22"/>
      <w:u w:val="single"/>
    </w:rPr>
  </w:style>
  <w:style w:type="paragraph" w:customStyle="1" w:styleId="Analytic">
    <w:name w:val="Analytic"/>
    <w:basedOn w:val="Heading4"/>
    <w:link w:val="AnalyticChar"/>
    <w:uiPriority w:val="4"/>
    <w:qFormat/>
    <w:rsid w:val="00541DD9"/>
    <w:pPr>
      <w:outlineLvl w:val="9"/>
    </w:pPr>
  </w:style>
  <w:style w:type="character" w:customStyle="1" w:styleId="AnalyticChar">
    <w:name w:val="Analytic Char"/>
    <w:basedOn w:val="DefaultParagraphFont"/>
    <w:link w:val="Analytic"/>
    <w:uiPriority w:val="4"/>
    <w:rsid w:val="00541DD9"/>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541DD9"/>
    <w:rPr>
      <w:sz w:val="20"/>
      <w:u w:val="single"/>
    </w:rPr>
  </w:style>
  <w:style w:type="paragraph" w:styleId="Title">
    <w:name w:val="Title"/>
    <w:aliases w:val="UNDERLINE,Bold Underlined,Cites and Cards,title,Block Heading,Read This"/>
    <w:basedOn w:val="Normal"/>
    <w:next w:val="Normal"/>
    <w:link w:val="TitleChar"/>
    <w:uiPriority w:val="6"/>
    <w:qFormat/>
    <w:rsid w:val="00541DD9"/>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541DD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541DD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541DD9"/>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541DD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541DD9"/>
    <w:rPr>
      <w:rFonts w:ascii="Calibri" w:hAnsi="Calibri"/>
      <w:b/>
      <w:sz w:val="26"/>
    </w:rPr>
  </w:style>
  <w:style w:type="character" w:customStyle="1" w:styleId="Heading4Char3">
    <w:name w:val="Heading 4 Char3"/>
    <w:aliases w:val="Tag Char3,heading 2 Char3,Heading 2 Char2 Char Char1,Heading 2 Char1 Char Char Char1,ta Char"/>
    <w:rsid w:val="00541DD9"/>
    <w:rPr>
      <w:rFonts w:ascii="Calibri" w:hAnsi="Calibri"/>
      <w:b/>
      <w:sz w:val="26"/>
    </w:rPr>
  </w:style>
  <w:style w:type="character" w:customStyle="1" w:styleId="UnderlineBold">
    <w:name w:val="Underline + Bold"/>
    <w:uiPriority w:val="1"/>
    <w:qFormat/>
    <w:rsid w:val="00541DD9"/>
    <w:rPr>
      <w:rFonts w:ascii="Georgia" w:hAnsi="Georgia"/>
      <w:b w:val="0"/>
      <w:bCs w:val="0"/>
      <w:sz w:val="22"/>
      <w:u w:val="single"/>
    </w:rPr>
  </w:style>
  <w:style w:type="paragraph" w:customStyle="1" w:styleId="underlined">
    <w:name w:val="underlined"/>
    <w:next w:val="Normal"/>
    <w:link w:val="underlinedChar"/>
    <w:autoRedefine/>
    <w:qFormat/>
    <w:rsid w:val="00541DD9"/>
    <w:pPr>
      <w:contextualSpacing/>
    </w:pPr>
    <w:rPr>
      <w:rFonts w:ascii="Times New Roman" w:eastAsia="Malgun Gothic" w:hAnsi="Times New Roman" w:cs="Times New Roman"/>
      <w:u w:val="single"/>
    </w:rPr>
  </w:style>
  <w:style w:type="character" w:customStyle="1" w:styleId="underlinedChar">
    <w:name w:val="underlined Char"/>
    <w:link w:val="underlined"/>
    <w:rsid w:val="00541DD9"/>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41DD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541DD9"/>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541DD9"/>
    <w:rPr>
      <w:rFonts w:ascii="Times New Roman" w:eastAsia="Calibri" w:hAnsi="Times New Roman"/>
      <w:u w:val="single"/>
      <w:lang w:val="x-none"/>
    </w:rPr>
  </w:style>
  <w:style w:type="paragraph" w:customStyle="1" w:styleId="Analytics">
    <w:name w:val="Analytics"/>
    <w:basedOn w:val="Heading4"/>
    <w:link w:val="AnalyticsChar"/>
    <w:qFormat/>
    <w:rsid w:val="00541DD9"/>
    <w:rPr>
      <w:bCs w:val="0"/>
      <w:szCs w:val="22"/>
    </w:rPr>
  </w:style>
  <w:style w:type="character" w:customStyle="1" w:styleId="AnalyticsChar">
    <w:name w:val="Analytics Char"/>
    <w:basedOn w:val="DefaultParagraphFont"/>
    <w:link w:val="Analytics"/>
    <w:rsid w:val="00541DD9"/>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541DD9"/>
    <w:rPr>
      <w:rFonts w:cs="Arial"/>
      <w:b/>
      <w:bCs/>
      <w:iCs/>
      <w:szCs w:val="28"/>
      <w:lang w:val="en-US" w:eastAsia="en-US" w:bidi="ar-SA"/>
    </w:rPr>
  </w:style>
  <w:style w:type="numbering" w:customStyle="1" w:styleId="NoList1">
    <w:name w:val="No List1"/>
    <w:next w:val="NoList"/>
    <w:semiHidden/>
    <w:unhideWhenUsed/>
    <w:rsid w:val="00541DD9"/>
  </w:style>
  <w:style w:type="character" w:customStyle="1" w:styleId="underline">
    <w:name w:val="underline"/>
    <w:basedOn w:val="DefaultParagraphFont"/>
    <w:qFormat/>
    <w:locked/>
    <w:rsid w:val="00541DD9"/>
    <w:rPr>
      <w:rFonts w:ascii="Times New Roman" w:hAnsi="Times New Roman" w:cs="Times New Roman" w:hint="default"/>
      <w:u w:val="single"/>
    </w:rPr>
  </w:style>
  <w:style w:type="character" w:customStyle="1" w:styleId="Style11ptUnderline">
    <w:name w:val="Style 11 pt Underline"/>
    <w:basedOn w:val="DefaultParagraphFont"/>
    <w:qFormat/>
    <w:rsid w:val="00541DD9"/>
    <w:rPr>
      <w:sz w:val="20"/>
      <w:u w:val="single"/>
    </w:rPr>
  </w:style>
  <w:style w:type="character" w:customStyle="1" w:styleId="Style11pt">
    <w:name w:val="Style 11 pt"/>
    <w:basedOn w:val="DefaultParagraphFont"/>
    <w:qFormat/>
    <w:rsid w:val="00541DD9"/>
    <w:rPr>
      <w:sz w:val="20"/>
    </w:rPr>
  </w:style>
  <w:style w:type="character" w:customStyle="1" w:styleId="Style1Char1">
    <w:name w:val="Style1 Char1"/>
    <w:basedOn w:val="DefaultParagraphFont"/>
    <w:qFormat/>
    <w:rsid w:val="00541DD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541DD9"/>
    <w:rPr>
      <w:sz w:val="18"/>
      <w:szCs w:val="18"/>
    </w:rPr>
  </w:style>
  <w:style w:type="paragraph" w:styleId="CommentText">
    <w:name w:val="annotation text"/>
    <w:basedOn w:val="Normal"/>
    <w:link w:val="CommentTextChar"/>
    <w:uiPriority w:val="99"/>
    <w:unhideWhenUsed/>
    <w:rsid w:val="00541DD9"/>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541DD9"/>
    <w:rPr>
      <w:rFonts w:ascii="Times New Roman" w:hAnsi="Times New Roman"/>
    </w:rPr>
  </w:style>
  <w:style w:type="paragraph" w:styleId="CommentSubject">
    <w:name w:val="annotation subject"/>
    <w:basedOn w:val="CommentText"/>
    <w:next w:val="CommentText"/>
    <w:link w:val="CommentSubjectChar"/>
    <w:unhideWhenUsed/>
    <w:rsid w:val="00541DD9"/>
    <w:rPr>
      <w:b/>
      <w:bCs/>
      <w:sz w:val="20"/>
      <w:szCs w:val="20"/>
    </w:rPr>
  </w:style>
  <w:style w:type="character" w:customStyle="1" w:styleId="CommentSubjectChar">
    <w:name w:val="Comment Subject Char"/>
    <w:basedOn w:val="CommentTextChar"/>
    <w:link w:val="CommentSubject"/>
    <w:rsid w:val="00541DD9"/>
    <w:rPr>
      <w:rFonts w:ascii="Times New Roman" w:hAnsi="Times New Roman"/>
      <w:b/>
      <w:bCs/>
      <w:sz w:val="20"/>
      <w:szCs w:val="20"/>
    </w:rPr>
  </w:style>
  <w:style w:type="character" w:customStyle="1" w:styleId="cardChar">
    <w:name w:val="card Char"/>
    <w:aliases w:val="Bold Cite Char Char,Speed Cite Char"/>
    <w:link w:val="card"/>
    <w:qFormat/>
    <w:rsid w:val="00541DD9"/>
    <w:rPr>
      <w:rFonts w:ascii="Times New Roman" w:hAnsi="Times New Roman"/>
      <w:sz w:val="16"/>
    </w:rPr>
  </w:style>
  <w:style w:type="character" w:customStyle="1" w:styleId="StyleDate">
    <w:name w:val="Style Date"/>
    <w:aliases w:val="Author"/>
    <w:qFormat/>
    <w:rsid w:val="00541DD9"/>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541DD9"/>
    <w:rPr>
      <w:b/>
      <w:bCs/>
    </w:rPr>
  </w:style>
  <w:style w:type="character" w:customStyle="1" w:styleId="apple-converted-space">
    <w:name w:val="apple-converted-space"/>
    <w:basedOn w:val="DefaultParagraphFont"/>
    <w:qFormat/>
    <w:rsid w:val="00541DD9"/>
  </w:style>
  <w:style w:type="character" w:customStyle="1" w:styleId="st">
    <w:name w:val="st"/>
    <w:rsid w:val="00541DD9"/>
  </w:style>
  <w:style w:type="character" w:customStyle="1" w:styleId="CharChar11">
    <w:name w:val="Char Char11"/>
    <w:rsid w:val="00541DD9"/>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541DD9"/>
    <w:rPr>
      <w:b/>
      <w:sz w:val="22"/>
      <w:u w:val="single"/>
    </w:rPr>
  </w:style>
  <w:style w:type="character" w:customStyle="1" w:styleId="DebateHighlighted">
    <w:name w:val="Debate Highlighted"/>
    <w:basedOn w:val="DefaultParagraphFont"/>
    <w:qFormat/>
    <w:rsid w:val="00541DD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541DD9"/>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541DD9"/>
    <w:rPr>
      <w:szCs w:val="24"/>
      <w:u w:val="single"/>
      <w:lang w:val="en-US" w:eastAsia="en-US" w:bidi="ar-SA"/>
    </w:rPr>
  </w:style>
  <w:style w:type="character" w:customStyle="1" w:styleId="Highlightedunderline">
    <w:name w:val="Highlighted underline"/>
    <w:qFormat/>
    <w:rsid w:val="00541DD9"/>
    <w:rPr>
      <w:rFonts w:ascii="Times New Roman" w:hAnsi="Times New Roman"/>
      <w:sz w:val="20"/>
      <w:shd w:val="clear" w:color="auto" w:fill="C0C0C0"/>
    </w:rPr>
  </w:style>
  <w:style w:type="paragraph" w:customStyle="1" w:styleId="CITE">
    <w:name w:val="CITE"/>
    <w:basedOn w:val="Normal"/>
    <w:next w:val="Normal"/>
    <w:link w:val="CITEChar"/>
    <w:qFormat/>
    <w:rsid w:val="00541DD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541DD9"/>
    <w:rPr>
      <w:rFonts w:ascii="Liberation Sans" w:hAnsi="Liberation Sans" w:cs="Georgia"/>
      <w:sz w:val="20"/>
      <w:szCs w:val="20"/>
      <w:u w:val="single"/>
    </w:rPr>
  </w:style>
  <w:style w:type="paragraph" w:customStyle="1" w:styleId="cardtext">
    <w:name w:val="card text"/>
    <w:basedOn w:val="Normal"/>
    <w:link w:val="cardtextChar"/>
    <w:qFormat/>
    <w:rsid w:val="00541DD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541DD9"/>
    <w:rPr>
      <w:rFonts w:ascii="Georgia" w:eastAsia="Calibri" w:hAnsi="Georgia"/>
    </w:rPr>
  </w:style>
  <w:style w:type="character" w:customStyle="1" w:styleId="UnderlineBold0">
    <w:name w:val="Underline Bold"/>
    <w:basedOn w:val="DefaultParagraphFont"/>
    <w:uiPriority w:val="6"/>
    <w:qFormat/>
    <w:rsid w:val="00541DD9"/>
    <w:rPr>
      <w:b/>
      <w:sz w:val="20"/>
      <w:u w:val="single"/>
    </w:rPr>
  </w:style>
  <w:style w:type="paragraph" w:styleId="BodyText">
    <w:name w:val="Body Text"/>
    <w:basedOn w:val="Normal"/>
    <w:link w:val="BodyTextChar"/>
    <w:uiPriority w:val="99"/>
    <w:unhideWhenUsed/>
    <w:qFormat/>
    <w:rsid w:val="00541DD9"/>
    <w:pPr>
      <w:spacing w:after="120"/>
    </w:pPr>
  </w:style>
  <w:style w:type="character" w:customStyle="1" w:styleId="BodyTextChar">
    <w:name w:val="Body Text Char"/>
    <w:basedOn w:val="DefaultParagraphFont"/>
    <w:link w:val="BodyText"/>
    <w:uiPriority w:val="99"/>
    <w:qFormat/>
    <w:rsid w:val="00541DD9"/>
    <w:rPr>
      <w:rFonts w:ascii="Calibri" w:hAnsi="Calibri"/>
      <w:sz w:val="22"/>
    </w:rPr>
  </w:style>
  <w:style w:type="paragraph" w:customStyle="1" w:styleId="UnderlinePara">
    <w:name w:val="Underline Para"/>
    <w:basedOn w:val="Normal"/>
    <w:uiPriority w:val="6"/>
    <w:qFormat/>
    <w:rsid w:val="00541DD9"/>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541DD9"/>
  </w:style>
  <w:style w:type="paragraph" w:customStyle="1" w:styleId="tiny">
    <w:name w:val="tiny"/>
    <w:next w:val="Normal"/>
    <w:link w:val="tinyChar"/>
    <w:autoRedefine/>
    <w:qFormat/>
    <w:rsid w:val="00541DD9"/>
    <w:pPr>
      <w:contextualSpacing/>
    </w:pPr>
    <w:rPr>
      <w:rFonts w:ascii="Times New Roman" w:eastAsia="Malgun Gothic" w:hAnsi="Times New Roman" w:cs="Times New Roman"/>
      <w:sz w:val="12"/>
    </w:rPr>
  </w:style>
  <w:style w:type="character" w:customStyle="1" w:styleId="tinyChar">
    <w:name w:val="tiny Char"/>
    <w:link w:val="tiny"/>
    <w:rsid w:val="00541DD9"/>
    <w:rPr>
      <w:rFonts w:ascii="Times New Roman" w:eastAsia="Malgun Gothic" w:hAnsi="Times New Roman" w:cs="Times New Roman"/>
      <w:sz w:val="12"/>
    </w:rPr>
  </w:style>
  <w:style w:type="character" w:customStyle="1" w:styleId="DocumentMapChar1">
    <w:name w:val="Document Map Char1"/>
    <w:basedOn w:val="DefaultParagraphFont"/>
    <w:uiPriority w:val="99"/>
    <w:rsid w:val="00541DD9"/>
    <w:rPr>
      <w:rFonts w:ascii="Segoe UI" w:hAnsi="Segoe UI" w:cs="Segoe UI"/>
      <w:sz w:val="16"/>
      <w:szCs w:val="16"/>
    </w:rPr>
  </w:style>
  <w:style w:type="character" w:customStyle="1" w:styleId="CommentSubjectChar1">
    <w:name w:val="Comment Subject Char1"/>
    <w:basedOn w:val="CommentTextChar"/>
    <w:uiPriority w:val="99"/>
    <w:semiHidden/>
    <w:rsid w:val="00541DD9"/>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541DD9"/>
    <w:rPr>
      <w:rFonts w:ascii="Lucida Grande" w:eastAsiaTheme="minorHAnsi" w:hAnsi="Lucida Grande" w:cs="Lucida Grande"/>
      <w:sz w:val="18"/>
      <w:szCs w:val="18"/>
    </w:rPr>
  </w:style>
  <w:style w:type="character" w:customStyle="1" w:styleId="Style1Char">
    <w:name w:val="Style1 Char"/>
    <w:basedOn w:val="DefaultParagraphFont"/>
    <w:qFormat/>
    <w:rsid w:val="00541DD9"/>
    <w:rPr>
      <w:rFonts w:eastAsia="SimSun"/>
      <w:sz w:val="20"/>
      <w:szCs w:val="24"/>
      <w:u w:val="single"/>
      <w:lang w:val="en-US" w:eastAsia="zh-CN" w:bidi="ar-SA"/>
    </w:rPr>
  </w:style>
  <w:style w:type="paragraph" w:customStyle="1" w:styleId="Tag2">
    <w:name w:val="Tag2"/>
    <w:basedOn w:val="Normal"/>
    <w:autoRedefine/>
    <w:qFormat/>
    <w:rsid w:val="00541DD9"/>
    <w:rPr>
      <w:rFonts w:eastAsia="Calibri" w:cs="Arial"/>
      <w:b/>
    </w:rPr>
  </w:style>
  <w:style w:type="character" w:customStyle="1" w:styleId="CommentTextChar1">
    <w:name w:val="Comment Text Char1"/>
    <w:basedOn w:val="DefaultParagraphFont"/>
    <w:uiPriority w:val="99"/>
    <w:rsid w:val="00541DD9"/>
    <w:rPr>
      <w:rFonts w:ascii="Calibri" w:hAnsi="Calibri"/>
    </w:rPr>
  </w:style>
  <w:style w:type="character" w:customStyle="1" w:styleId="apple-style-span">
    <w:name w:val="apple-style-span"/>
    <w:basedOn w:val="DefaultParagraphFont"/>
    <w:qFormat/>
    <w:rsid w:val="00541DD9"/>
  </w:style>
  <w:style w:type="character" w:customStyle="1" w:styleId="FootnoteTextChar">
    <w:name w:val="Footnote Text Char"/>
    <w:basedOn w:val="DefaultParagraphFont"/>
    <w:link w:val="FootnoteText"/>
    <w:rsid w:val="00541DD9"/>
    <w:rPr>
      <w:rFonts w:ascii="Calibri" w:hAnsi="Calibri"/>
    </w:rPr>
  </w:style>
  <w:style w:type="paragraph" w:styleId="FootnoteText">
    <w:name w:val="footnote text"/>
    <w:basedOn w:val="Normal"/>
    <w:link w:val="FootnoteTextChar"/>
    <w:unhideWhenUsed/>
    <w:qFormat/>
    <w:rsid w:val="00541DD9"/>
    <w:pPr>
      <w:spacing w:after="0" w:line="240" w:lineRule="auto"/>
    </w:pPr>
    <w:rPr>
      <w:sz w:val="24"/>
    </w:rPr>
  </w:style>
  <w:style w:type="character" w:customStyle="1" w:styleId="FootnoteTextChar1">
    <w:name w:val="Footnote Text Char1"/>
    <w:basedOn w:val="DefaultParagraphFont"/>
    <w:rsid w:val="00541DD9"/>
    <w:rPr>
      <w:rFonts w:ascii="Calibri" w:hAnsi="Calibri"/>
      <w:sz w:val="20"/>
      <w:szCs w:val="20"/>
    </w:rPr>
  </w:style>
  <w:style w:type="paragraph" w:customStyle="1" w:styleId="p">
    <w:name w:val="p"/>
    <w:basedOn w:val="Normal"/>
    <w:rsid w:val="00541DD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541DD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541DD9"/>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541DD9"/>
    <w:rPr>
      <w:vertAlign w:val="superscript"/>
    </w:rPr>
  </w:style>
  <w:style w:type="paragraph" w:customStyle="1" w:styleId="para">
    <w:name w:val="para"/>
    <w:basedOn w:val="Normal"/>
    <w:rsid w:val="00541DD9"/>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541DD9"/>
    <w:pPr>
      <w:spacing w:before="100" w:beforeAutospacing="1" w:after="100" w:afterAutospacing="1" w:line="240" w:lineRule="auto"/>
    </w:pPr>
    <w:rPr>
      <w:rFonts w:cs="Times New Roman"/>
    </w:rPr>
  </w:style>
  <w:style w:type="character" w:customStyle="1" w:styleId="vm-hook">
    <w:name w:val="vm-hook"/>
    <w:basedOn w:val="DefaultParagraphFont"/>
    <w:rsid w:val="00541DD9"/>
  </w:style>
  <w:style w:type="character" w:customStyle="1" w:styleId="dfm-title">
    <w:name w:val="dfm-title"/>
    <w:basedOn w:val="DefaultParagraphFont"/>
    <w:rsid w:val="00541DD9"/>
  </w:style>
  <w:style w:type="paragraph" w:customStyle="1" w:styleId="evidencetext">
    <w:name w:val="evidence text"/>
    <w:basedOn w:val="Normal"/>
    <w:link w:val="evidencetextChar1"/>
    <w:qFormat/>
    <w:rsid w:val="00541DD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541DD9"/>
    <w:rPr>
      <w:rFonts w:ascii="Arial" w:hAnsi="Arial" w:cs="Arial"/>
      <w:color w:val="000000"/>
      <w:sz w:val="22"/>
      <w:lang w:val="x-none" w:eastAsia="x-none"/>
    </w:rPr>
  </w:style>
  <w:style w:type="paragraph" w:customStyle="1" w:styleId="CardIndented">
    <w:name w:val="Card (Indented)"/>
    <w:basedOn w:val="Normal"/>
    <w:link w:val="CardIndentedChar"/>
    <w:qFormat/>
    <w:rsid w:val="00541DD9"/>
    <w:pPr>
      <w:spacing w:after="0" w:line="240" w:lineRule="auto"/>
      <w:ind w:left="288"/>
    </w:pPr>
    <w:rPr>
      <w:rFonts w:ascii="Arial" w:hAnsi="Arial" w:cs="Arial"/>
    </w:rPr>
  </w:style>
  <w:style w:type="paragraph" w:customStyle="1" w:styleId="Emphasize">
    <w:name w:val="Emphasize"/>
    <w:basedOn w:val="Normal"/>
    <w:uiPriority w:val="7"/>
    <w:qFormat/>
    <w:rsid w:val="00541DD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541DD9"/>
    <w:rPr>
      <w:rFonts w:asciiTheme="minorHAnsi" w:hAnsiTheme="minorHAnsi"/>
      <w:sz w:val="22"/>
    </w:rPr>
  </w:style>
  <w:style w:type="character" w:customStyle="1" w:styleId="UnresolvedMention1">
    <w:name w:val="Unresolved Mention1"/>
    <w:basedOn w:val="DefaultParagraphFont"/>
    <w:uiPriority w:val="99"/>
    <w:unhideWhenUsed/>
    <w:rsid w:val="00541DD9"/>
    <w:rPr>
      <w:color w:val="808080"/>
      <w:shd w:val="clear" w:color="auto" w:fill="E6E6E6"/>
    </w:rPr>
  </w:style>
  <w:style w:type="character" w:customStyle="1" w:styleId="BodyTextChar1">
    <w:name w:val="Body Text Char1"/>
    <w:aliases w:val="Very Small Text Char1"/>
    <w:basedOn w:val="DefaultParagraphFont"/>
    <w:uiPriority w:val="99"/>
    <w:rsid w:val="00541DD9"/>
    <w:rPr>
      <w:rFonts w:ascii="Times New Roman" w:hAnsi="Times New Roman"/>
      <w:sz w:val="24"/>
    </w:rPr>
  </w:style>
  <w:style w:type="character" w:customStyle="1" w:styleId="UnresolvedMention2">
    <w:name w:val="Unresolved Mention2"/>
    <w:basedOn w:val="DefaultParagraphFont"/>
    <w:uiPriority w:val="99"/>
    <w:unhideWhenUsed/>
    <w:rsid w:val="00541DD9"/>
    <w:rPr>
      <w:color w:val="808080"/>
      <w:shd w:val="clear" w:color="auto" w:fill="E6E6E6"/>
    </w:rPr>
  </w:style>
  <w:style w:type="character" w:customStyle="1" w:styleId="Author-Date">
    <w:name w:val="Author-Date"/>
    <w:qFormat/>
    <w:rsid w:val="00541DD9"/>
    <w:rPr>
      <w:b/>
      <w:sz w:val="24"/>
    </w:rPr>
  </w:style>
  <w:style w:type="character" w:customStyle="1" w:styleId="ListLabel12">
    <w:name w:val="ListLabel 12"/>
    <w:qFormat/>
    <w:rsid w:val="00541DD9"/>
    <w:rPr>
      <w:strike w:val="0"/>
      <w:dstrike w:val="0"/>
      <w:color w:val="000000"/>
      <w:spacing w:val="0"/>
      <w:w w:val="100"/>
      <w:sz w:val="16"/>
      <w:lang w:val="en-US"/>
    </w:rPr>
  </w:style>
  <w:style w:type="character" w:customStyle="1" w:styleId="ListLabel11">
    <w:name w:val="ListLabel 11"/>
    <w:qFormat/>
    <w:rsid w:val="00541DD9"/>
    <w:rPr>
      <w:strike w:val="0"/>
      <w:dstrike w:val="0"/>
      <w:color w:val="000000"/>
      <w:spacing w:val="70"/>
      <w:w w:val="100"/>
      <w:sz w:val="16"/>
      <w:lang w:val="en-US"/>
    </w:rPr>
  </w:style>
  <w:style w:type="character" w:customStyle="1" w:styleId="ListLabel10">
    <w:name w:val="ListLabel 10"/>
    <w:qFormat/>
    <w:rsid w:val="00541DD9"/>
    <w:rPr>
      <w:strike w:val="0"/>
      <w:dstrike w:val="0"/>
      <w:color w:val="000000"/>
      <w:spacing w:val="0"/>
      <w:w w:val="100"/>
      <w:sz w:val="18"/>
      <w:lang w:val="en-US"/>
    </w:rPr>
  </w:style>
  <w:style w:type="character" w:customStyle="1" w:styleId="ListLabel9">
    <w:name w:val="ListLabel 9"/>
    <w:qFormat/>
    <w:rsid w:val="00541DD9"/>
    <w:rPr>
      <w:strike w:val="0"/>
      <w:dstrike w:val="0"/>
      <w:color w:val="000000"/>
      <w:spacing w:val="0"/>
      <w:w w:val="100"/>
      <w:sz w:val="21"/>
      <w:lang w:val="en-US"/>
    </w:rPr>
  </w:style>
  <w:style w:type="character" w:customStyle="1" w:styleId="ListLabel8">
    <w:name w:val="ListLabel 8"/>
    <w:qFormat/>
    <w:rsid w:val="00541DD9"/>
    <w:rPr>
      <w:strike w:val="0"/>
      <w:dstrike w:val="0"/>
      <w:color w:val="000000"/>
      <w:spacing w:val="0"/>
      <w:w w:val="100"/>
      <w:sz w:val="20"/>
      <w:lang w:val="en-US"/>
    </w:rPr>
  </w:style>
  <w:style w:type="character" w:customStyle="1" w:styleId="ListLabel7">
    <w:name w:val="ListLabel 7"/>
    <w:qFormat/>
    <w:rsid w:val="00541DD9"/>
    <w:rPr>
      <w:strike w:val="0"/>
      <w:dstrike w:val="0"/>
      <w:color w:val="000000"/>
      <w:spacing w:val="0"/>
      <w:w w:val="100"/>
      <w:sz w:val="20"/>
      <w:lang w:val="en-US"/>
    </w:rPr>
  </w:style>
  <w:style w:type="character" w:customStyle="1" w:styleId="ListLabel6">
    <w:name w:val="ListLabel 6"/>
    <w:qFormat/>
    <w:rsid w:val="00541DD9"/>
    <w:rPr>
      <w:i/>
      <w:strike w:val="0"/>
      <w:dstrike w:val="0"/>
      <w:color w:val="000000"/>
      <w:spacing w:val="0"/>
      <w:w w:val="100"/>
      <w:sz w:val="20"/>
      <w:lang w:val="en-US"/>
    </w:rPr>
  </w:style>
  <w:style w:type="character" w:customStyle="1" w:styleId="ListLabel5">
    <w:name w:val="ListLabel 5"/>
    <w:qFormat/>
    <w:rsid w:val="00541DD9"/>
    <w:rPr>
      <w:strike w:val="0"/>
      <w:dstrike w:val="0"/>
      <w:color w:val="000000"/>
      <w:spacing w:val="0"/>
      <w:w w:val="100"/>
      <w:sz w:val="20"/>
      <w:lang w:val="en-US"/>
    </w:rPr>
  </w:style>
  <w:style w:type="character" w:customStyle="1" w:styleId="ListLabel4">
    <w:name w:val="ListLabel 4"/>
    <w:qFormat/>
    <w:rsid w:val="00541DD9"/>
    <w:rPr>
      <w:strike w:val="0"/>
      <w:dstrike w:val="0"/>
      <w:color w:val="000000"/>
      <w:spacing w:val="0"/>
      <w:w w:val="100"/>
      <w:sz w:val="19"/>
      <w:lang w:val="en-US"/>
    </w:rPr>
  </w:style>
  <w:style w:type="character" w:customStyle="1" w:styleId="ListLabel3">
    <w:name w:val="ListLabel 3"/>
    <w:qFormat/>
    <w:rsid w:val="00541DD9"/>
    <w:rPr>
      <w:i/>
      <w:strike w:val="0"/>
      <w:dstrike w:val="0"/>
      <w:color w:val="000000"/>
      <w:spacing w:val="0"/>
      <w:w w:val="100"/>
      <w:sz w:val="20"/>
      <w:lang w:val="en-US"/>
    </w:rPr>
  </w:style>
  <w:style w:type="character" w:customStyle="1" w:styleId="ListLabel2">
    <w:name w:val="ListLabel 2"/>
    <w:qFormat/>
    <w:rsid w:val="00541DD9"/>
    <w:rPr>
      <w:strike w:val="0"/>
      <w:dstrike w:val="0"/>
      <w:color w:val="000000"/>
      <w:spacing w:val="0"/>
      <w:w w:val="100"/>
      <w:sz w:val="20"/>
      <w:lang w:val="en-US"/>
    </w:rPr>
  </w:style>
  <w:style w:type="character" w:customStyle="1" w:styleId="ListLabel1">
    <w:name w:val="ListLabel 1"/>
    <w:qFormat/>
    <w:rsid w:val="00541DD9"/>
    <w:rPr>
      <w:i/>
      <w:strike w:val="0"/>
      <w:dstrike w:val="0"/>
      <w:color w:val="000000"/>
      <w:spacing w:val="0"/>
      <w:w w:val="100"/>
      <w:sz w:val="18"/>
      <w:lang w:val="en-US"/>
    </w:rPr>
  </w:style>
  <w:style w:type="character" w:customStyle="1" w:styleId="verdana">
    <w:name w:val="verdana"/>
    <w:basedOn w:val="DefaultParagraphFont"/>
    <w:qFormat/>
    <w:rsid w:val="00541DD9"/>
    <w:rPr>
      <w:rFonts w:cs="Times New Roman"/>
    </w:rPr>
  </w:style>
  <w:style w:type="character" w:customStyle="1" w:styleId="italic">
    <w:name w:val="italic"/>
    <w:basedOn w:val="DefaultParagraphFont"/>
    <w:qFormat/>
    <w:rsid w:val="00541DD9"/>
    <w:rPr>
      <w:rFonts w:cs="Times New Roman"/>
    </w:rPr>
  </w:style>
  <w:style w:type="character" w:customStyle="1" w:styleId="hit">
    <w:name w:val="hit"/>
    <w:basedOn w:val="DefaultParagraphFont"/>
    <w:qFormat/>
    <w:rsid w:val="00541DD9"/>
    <w:rPr>
      <w:rFonts w:cs="Times New Roman"/>
    </w:rPr>
  </w:style>
  <w:style w:type="character" w:customStyle="1" w:styleId="blue">
    <w:name w:val="blue"/>
    <w:basedOn w:val="DefaultParagraphFont"/>
    <w:qFormat/>
    <w:rsid w:val="00541DD9"/>
    <w:rPr>
      <w:rFonts w:cs="Times New Roman"/>
    </w:rPr>
  </w:style>
  <w:style w:type="character" w:customStyle="1" w:styleId="copyrightdescription">
    <w:name w:val="copyrightdescription"/>
    <w:basedOn w:val="DefaultParagraphFont"/>
    <w:qFormat/>
    <w:rsid w:val="00541DD9"/>
    <w:rPr>
      <w:rFonts w:cs="Times New Roman"/>
    </w:rPr>
  </w:style>
  <w:style w:type="character" w:customStyle="1" w:styleId="tabtitle">
    <w:name w:val="tabtitle"/>
    <w:basedOn w:val="DefaultParagraphFont"/>
    <w:qFormat/>
    <w:rsid w:val="00541DD9"/>
    <w:rPr>
      <w:rFonts w:cs="Times New Roman"/>
    </w:rPr>
  </w:style>
  <w:style w:type="character" w:customStyle="1" w:styleId="resultbodyblack">
    <w:name w:val="resultbodyblack"/>
    <w:basedOn w:val="DefaultParagraphFont"/>
    <w:qFormat/>
    <w:rsid w:val="00541DD9"/>
    <w:rPr>
      <w:rFonts w:cs="Times New Roman"/>
    </w:rPr>
  </w:style>
  <w:style w:type="character" w:customStyle="1" w:styleId="resultbody">
    <w:name w:val="resultbody"/>
    <w:basedOn w:val="DefaultParagraphFont"/>
    <w:qFormat/>
    <w:rsid w:val="00541DD9"/>
    <w:rPr>
      <w:rFonts w:cs="Times New Roman"/>
    </w:rPr>
  </w:style>
  <w:style w:type="character" w:customStyle="1" w:styleId="resultbodysmallitalic">
    <w:name w:val="resultbodysmallitalic"/>
    <w:basedOn w:val="DefaultParagraphFont"/>
    <w:qFormat/>
    <w:rsid w:val="00541DD9"/>
    <w:rPr>
      <w:rFonts w:cs="Times New Roman"/>
    </w:rPr>
  </w:style>
  <w:style w:type="character" w:customStyle="1" w:styleId="resultpron">
    <w:name w:val="resultpron"/>
    <w:basedOn w:val="DefaultParagraphFont"/>
    <w:qFormat/>
    <w:rsid w:val="00541DD9"/>
    <w:rPr>
      <w:rFonts w:cs="Times New Roman"/>
    </w:rPr>
  </w:style>
  <w:style w:type="character" w:customStyle="1" w:styleId="NumberingSymbols">
    <w:name w:val="Numbering Symbols"/>
    <w:qFormat/>
    <w:rsid w:val="00541DD9"/>
  </w:style>
  <w:style w:type="character" w:customStyle="1" w:styleId="StrongEmphasis">
    <w:name w:val="Strong Emphasis"/>
    <w:qFormat/>
    <w:rsid w:val="00541DD9"/>
    <w:rPr>
      <w:b/>
      <w:bCs/>
    </w:rPr>
  </w:style>
  <w:style w:type="character" w:customStyle="1" w:styleId="Emphasis2">
    <w:name w:val="Emphasis2"/>
    <w:basedOn w:val="DefaultParagraphFont"/>
    <w:qFormat/>
    <w:rsid w:val="00541DD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541DD9"/>
    <w:rPr>
      <w:rFonts w:ascii="Times New Roman" w:hAnsi="Times New Roman"/>
      <w:sz w:val="20"/>
      <w:szCs w:val="24"/>
      <w:u w:val="single"/>
      <w:lang w:val="en-US" w:eastAsia="en-US" w:bidi="ar-SA"/>
    </w:rPr>
  </w:style>
  <w:style w:type="character" w:customStyle="1" w:styleId="pg">
    <w:name w:val="pg"/>
    <w:basedOn w:val="DefaultParagraphFont"/>
    <w:qFormat/>
    <w:rsid w:val="00541DD9"/>
  </w:style>
  <w:style w:type="character" w:customStyle="1" w:styleId="ital-inline">
    <w:name w:val="ital-inline"/>
    <w:basedOn w:val="DefaultParagraphFont"/>
    <w:qFormat/>
    <w:rsid w:val="00541DD9"/>
  </w:style>
  <w:style w:type="character" w:customStyle="1" w:styleId="senselabelstart">
    <w:name w:val="sense_label start"/>
    <w:basedOn w:val="DefaultParagraphFont"/>
    <w:qFormat/>
    <w:rsid w:val="00541DD9"/>
  </w:style>
  <w:style w:type="character" w:customStyle="1" w:styleId="sensecontent">
    <w:name w:val="sense_content"/>
    <w:basedOn w:val="DefaultParagraphFont"/>
    <w:qFormat/>
    <w:rsid w:val="00541DD9"/>
  </w:style>
  <w:style w:type="character" w:customStyle="1" w:styleId="vi">
    <w:name w:val="vi"/>
    <w:basedOn w:val="DefaultParagraphFont"/>
    <w:qFormat/>
    <w:rsid w:val="00541DD9"/>
  </w:style>
  <w:style w:type="character" w:customStyle="1" w:styleId="senselabel">
    <w:name w:val="sense_label"/>
    <w:basedOn w:val="DefaultParagraphFont"/>
    <w:qFormat/>
    <w:rsid w:val="00541DD9"/>
  </w:style>
  <w:style w:type="character" w:customStyle="1" w:styleId="Style11ptItalicUnderline">
    <w:name w:val="Style 11 pt Italic Underline"/>
    <w:basedOn w:val="DefaultParagraphFont"/>
    <w:qFormat/>
    <w:rsid w:val="00541DD9"/>
    <w:rPr>
      <w:i/>
      <w:iCs/>
      <w:sz w:val="20"/>
      <w:u w:val="single"/>
    </w:rPr>
  </w:style>
  <w:style w:type="character" w:customStyle="1" w:styleId="Style11ptBoldUnderline">
    <w:name w:val="Style 11 pt Bold Underline"/>
    <w:basedOn w:val="DefaultParagraphFont"/>
    <w:qFormat/>
    <w:rsid w:val="00541DD9"/>
    <w:rPr>
      <w:b/>
      <w:bCs/>
      <w:sz w:val="20"/>
      <w:u w:val="single"/>
    </w:rPr>
  </w:style>
  <w:style w:type="character" w:customStyle="1" w:styleId="StyleStyle4CharTimesNewRoman11ptItalic">
    <w:name w:val="Style Style4 Char + Times New Roman 11 pt Italic"/>
    <w:basedOn w:val="DefaultParagraphFont"/>
    <w:qFormat/>
    <w:rsid w:val="00541DD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541DD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541DD9"/>
    <w:rPr>
      <w:color w:val="000000"/>
      <w:sz w:val="20"/>
    </w:rPr>
  </w:style>
  <w:style w:type="character" w:customStyle="1" w:styleId="Style11ptBlackUnderline">
    <w:name w:val="Style 11 pt Black Underline"/>
    <w:basedOn w:val="DefaultParagraphFont"/>
    <w:qFormat/>
    <w:rsid w:val="00541DD9"/>
    <w:rPr>
      <w:color w:val="000000"/>
      <w:sz w:val="20"/>
      <w:u w:val="single"/>
    </w:rPr>
  </w:style>
  <w:style w:type="character" w:customStyle="1" w:styleId="pmterms1">
    <w:name w:val="pmterms1"/>
    <w:basedOn w:val="DefaultParagraphFont"/>
    <w:qFormat/>
    <w:rsid w:val="00541DD9"/>
  </w:style>
  <w:style w:type="character" w:customStyle="1" w:styleId="HTMLTypewriter3">
    <w:name w:val="HTML Typewriter3"/>
    <w:basedOn w:val="DefaultParagraphFont"/>
    <w:qFormat/>
    <w:rsid w:val="00541DD9"/>
    <w:rPr>
      <w:rFonts w:ascii="Courier New" w:eastAsia="SimSun" w:hAnsi="Courier New" w:cs="Courier New"/>
      <w:sz w:val="20"/>
      <w:szCs w:val="20"/>
    </w:rPr>
  </w:style>
  <w:style w:type="character" w:customStyle="1" w:styleId="CardsChar">
    <w:name w:val="Cards Char"/>
    <w:basedOn w:val="DefaultParagraphFont"/>
    <w:qFormat/>
    <w:rsid w:val="00541DD9"/>
    <w:rPr>
      <w:rFonts w:ascii="Times New Roman" w:hAnsi="Times New Roman" w:cs="Times New Roman"/>
      <w:lang w:val="en-US" w:bidi="ar-SA"/>
    </w:rPr>
  </w:style>
  <w:style w:type="character" w:customStyle="1" w:styleId="CardsFont12pt0">
    <w:name w:val="Cards + Font 12pt"/>
    <w:basedOn w:val="CardsChar"/>
    <w:qFormat/>
    <w:rsid w:val="00541DD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541DD9"/>
    <w:rPr>
      <w:rFonts w:ascii="Times New Roman" w:hAnsi="Times New Roman" w:cs="Times New Roman"/>
      <w:b/>
      <w:sz w:val="24"/>
      <w:u w:val="single"/>
      <w:lang w:val="en-US" w:bidi="ar-SA"/>
    </w:rPr>
  </w:style>
  <w:style w:type="character" w:styleId="HTMLCite">
    <w:name w:val="HTML Cite"/>
    <w:basedOn w:val="DefaultParagraphFont"/>
    <w:uiPriority w:val="99"/>
    <w:qFormat/>
    <w:rsid w:val="00541DD9"/>
    <w:rPr>
      <w:rFonts w:cs="Times New Roman"/>
      <w:i/>
    </w:rPr>
  </w:style>
  <w:style w:type="character" w:customStyle="1" w:styleId="VisitedInternetLink">
    <w:name w:val="Visited Internet Link"/>
    <w:basedOn w:val="DefaultParagraphFont"/>
    <w:rsid w:val="00541DD9"/>
    <w:rPr>
      <w:color w:val="800080"/>
      <w:u w:val="single"/>
    </w:rPr>
  </w:style>
  <w:style w:type="character" w:customStyle="1" w:styleId="CitesChar">
    <w:name w:val="Cites Char"/>
    <w:basedOn w:val="DefaultParagraphFont"/>
    <w:qFormat/>
    <w:rsid w:val="00541DD9"/>
    <w:rPr>
      <w:szCs w:val="24"/>
      <w:lang w:val="en-US" w:bidi="ar-SA"/>
    </w:rPr>
  </w:style>
  <w:style w:type="character" w:customStyle="1" w:styleId="loose">
    <w:name w:val="loose"/>
    <w:qFormat/>
    <w:rsid w:val="00541DD9"/>
  </w:style>
  <w:style w:type="character" w:customStyle="1" w:styleId="domtooltips">
    <w:name w:val="domtooltips"/>
    <w:basedOn w:val="DefaultParagraphFont"/>
    <w:qFormat/>
    <w:rsid w:val="00541DD9"/>
  </w:style>
  <w:style w:type="character" w:customStyle="1" w:styleId="caps">
    <w:name w:val="caps"/>
    <w:basedOn w:val="DefaultParagraphFont"/>
    <w:qFormat/>
    <w:rsid w:val="00541DD9"/>
  </w:style>
  <w:style w:type="character" w:customStyle="1" w:styleId="Style11ptUnderlineBorderSinglesolidlineAuto05pt">
    <w:name w:val="Style 11 pt Underline Border: : (Single solid line Auto  0.5 pt..."/>
    <w:basedOn w:val="DefaultParagraphFont"/>
    <w:qFormat/>
    <w:rsid w:val="00541DD9"/>
    <w:rPr>
      <w:sz w:val="20"/>
      <w:u w:val="single"/>
      <w:bdr w:val="single" w:sz="4" w:space="0" w:color="00000A"/>
    </w:rPr>
  </w:style>
  <w:style w:type="character" w:customStyle="1" w:styleId="StyleUnderlineChar11pt">
    <w:name w:val="Style Underline Char + 11 pt"/>
    <w:basedOn w:val="DefaultParagraphFont"/>
    <w:qFormat/>
    <w:rsid w:val="00541DD9"/>
    <w:rPr>
      <w:rFonts w:ascii="Times New Roman" w:hAnsi="Times New Roman"/>
      <w:sz w:val="20"/>
      <w:szCs w:val="24"/>
      <w:u w:val="single"/>
      <w:lang w:val="en-US" w:eastAsia="en-US" w:bidi="ar-SA"/>
    </w:rPr>
  </w:style>
  <w:style w:type="paragraph" w:styleId="List">
    <w:name w:val="List"/>
    <w:basedOn w:val="BodyText"/>
    <w:uiPriority w:val="99"/>
    <w:rsid w:val="00541DD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541DD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541DD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541DD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541DD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41DD9"/>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541DD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541DD9"/>
    <w:rPr>
      <w:rFonts w:ascii="Liberation Sans" w:eastAsia="Droid Sans Fallback" w:hAnsi="Liberation Sans"/>
      <w:color w:val="00000A"/>
      <w:sz w:val="22"/>
    </w:rPr>
  </w:style>
  <w:style w:type="paragraph" w:customStyle="1" w:styleId="FrameContents">
    <w:name w:val="Frame Contents"/>
    <w:basedOn w:val="Normal"/>
    <w:qFormat/>
    <w:rsid w:val="00541DD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541DD9"/>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541DD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541DD9"/>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541DD9"/>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541DD9"/>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541DD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541DD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541DD9"/>
    <w:rPr>
      <w:rFonts w:ascii="Times New Roman" w:eastAsia="Times New Roman" w:hAnsi="Times New Roman" w:cs="Arial"/>
      <w:bCs/>
      <w:caps/>
      <w:color w:val="00000A"/>
      <w:sz w:val="20"/>
      <w:szCs w:val="20"/>
    </w:rPr>
  </w:style>
  <w:style w:type="character" w:customStyle="1" w:styleId="Heading3Char1">
    <w:name w:val="Heading 3 Char1"/>
    <w:qFormat/>
    <w:rsid w:val="00541DD9"/>
    <w:rPr>
      <w:rFonts w:cs="Arial"/>
      <w:bCs/>
      <w:szCs w:val="26"/>
      <w:u w:val="single"/>
      <w:lang w:val="en-US" w:eastAsia="en-US" w:bidi="ar-SA"/>
    </w:rPr>
  </w:style>
  <w:style w:type="paragraph" w:styleId="Revision">
    <w:name w:val="Revision"/>
    <w:hidden/>
    <w:uiPriority w:val="99"/>
    <w:semiHidden/>
    <w:rsid w:val="00541DD9"/>
    <w:rPr>
      <w:rFonts w:ascii="Calibri" w:hAnsi="Calibri"/>
      <w:sz w:val="22"/>
    </w:rPr>
  </w:style>
  <w:style w:type="paragraph" w:customStyle="1" w:styleId="Smalltext">
    <w:name w:val="Small text"/>
    <w:aliases w:val="Quote1,Quote11"/>
    <w:basedOn w:val="Normal"/>
    <w:link w:val="SmalltextChar"/>
    <w:qFormat/>
    <w:rsid w:val="00541DD9"/>
    <w:rPr>
      <w:rFonts w:ascii="Times New Roman" w:eastAsia="MS Mincho" w:hAnsi="Times New Roman" w:cs="Times New Roman"/>
      <w:sz w:val="16"/>
    </w:rPr>
  </w:style>
  <w:style w:type="character" w:customStyle="1" w:styleId="BoldUnderlineChar">
    <w:name w:val="Bold Underline Char"/>
    <w:basedOn w:val="DefaultParagraphFont"/>
    <w:locked/>
    <w:rsid w:val="00541DD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541DD9"/>
    <w:rPr>
      <w:b w:val="0"/>
      <w:bCs w:val="0"/>
      <w:sz w:val="22"/>
      <w:u w:val="single"/>
    </w:rPr>
  </w:style>
  <w:style w:type="character" w:customStyle="1" w:styleId="StyleGaramond">
    <w:name w:val="Style Garamond"/>
    <w:qFormat/>
    <w:rsid w:val="00541DD9"/>
    <w:rPr>
      <w:rFonts w:ascii="Garamond" w:hAnsi="Garamond" w:cs="Garamond"/>
    </w:rPr>
  </w:style>
  <w:style w:type="character" w:customStyle="1" w:styleId="StyletagGaramondChar">
    <w:name w:val="Style tag + Garamond Char"/>
    <w:qFormat/>
    <w:rsid w:val="00541DD9"/>
    <w:rPr>
      <w:rFonts w:ascii="Garamond" w:hAnsi="Garamond" w:cs="Garamond"/>
      <w:b/>
      <w:bCs/>
      <w:sz w:val="24"/>
      <w:szCs w:val="24"/>
      <w:lang w:val="en-US" w:bidi="ar-SA"/>
    </w:rPr>
  </w:style>
  <w:style w:type="character" w:customStyle="1" w:styleId="StylecardGaramond12ptUnderlineChar">
    <w:name w:val="Style card + Garamond 12 pt Underline Char"/>
    <w:qFormat/>
    <w:rsid w:val="00541DD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541DD9"/>
    <w:rPr>
      <w:rFonts w:ascii="Arial" w:hAnsi="Arial"/>
      <w:b/>
      <w:sz w:val="20"/>
      <w:u w:val="single"/>
    </w:rPr>
  </w:style>
  <w:style w:type="character" w:customStyle="1" w:styleId="WW8Num2z0">
    <w:name w:val="WW8Num2z0"/>
    <w:qFormat/>
    <w:rsid w:val="00541DD9"/>
  </w:style>
  <w:style w:type="character" w:customStyle="1" w:styleId="WW8Num2z1">
    <w:name w:val="WW8Num2z1"/>
    <w:qFormat/>
    <w:rsid w:val="00541DD9"/>
  </w:style>
  <w:style w:type="character" w:customStyle="1" w:styleId="WW8Num2z2">
    <w:name w:val="WW8Num2z2"/>
    <w:qFormat/>
    <w:rsid w:val="00541DD9"/>
  </w:style>
  <w:style w:type="character" w:customStyle="1" w:styleId="WW8Num2z3">
    <w:name w:val="WW8Num2z3"/>
    <w:qFormat/>
    <w:rsid w:val="00541DD9"/>
  </w:style>
  <w:style w:type="character" w:customStyle="1" w:styleId="WW8Num2z4">
    <w:name w:val="WW8Num2z4"/>
    <w:qFormat/>
    <w:rsid w:val="00541DD9"/>
  </w:style>
  <w:style w:type="character" w:customStyle="1" w:styleId="WW8Num2z5">
    <w:name w:val="WW8Num2z5"/>
    <w:qFormat/>
    <w:rsid w:val="00541DD9"/>
  </w:style>
  <w:style w:type="character" w:customStyle="1" w:styleId="WW8Num2z6">
    <w:name w:val="WW8Num2z6"/>
    <w:qFormat/>
    <w:rsid w:val="00541DD9"/>
  </w:style>
  <w:style w:type="character" w:customStyle="1" w:styleId="WW8Num2z7">
    <w:name w:val="WW8Num2z7"/>
    <w:qFormat/>
    <w:rsid w:val="00541DD9"/>
  </w:style>
  <w:style w:type="character" w:customStyle="1" w:styleId="WW8Num2z8">
    <w:name w:val="WW8Num2z8"/>
    <w:qFormat/>
    <w:rsid w:val="00541DD9"/>
  </w:style>
  <w:style w:type="character" w:customStyle="1" w:styleId="WW8Num5z0">
    <w:name w:val="WW8Num5z0"/>
    <w:qFormat/>
    <w:rsid w:val="00541DD9"/>
  </w:style>
  <w:style w:type="character" w:customStyle="1" w:styleId="WW8Num5z1">
    <w:name w:val="WW8Num5z1"/>
    <w:qFormat/>
    <w:rsid w:val="00541DD9"/>
  </w:style>
  <w:style w:type="character" w:customStyle="1" w:styleId="WW8Num5z2">
    <w:name w:val="WW8Num5z2"/>
    <w:qFormat/>
    <w:rsid w:val="00541DD9"/>
  </w:style>
  <w:style w:type="character" w:customStyle="1" w:styleId="WW8Num5z3">
    <w:name w:val="WW8Num5z3"/>
    <w:qFormat/>
    <w:rsid w:val="00541DD9"/>
  </w:style>
  <w:style w:type="character" w:customStyle="1" w:styleId="WW8Num5z4">
    <w:name w:val="WW8Num5z4"/>
    <w:qFormat/>
    <w:rsid w:val="00541DD9"/>
  </w:style>
  <w:style w:type="character" w:customStyle="1" w:styleId="WW8Num5z5">
    <w:name w:val="WW8Num5z5"/>
    <w:qFormat/>
    <w:rsid w:val="00541DD9"/>
  </w:style>
  <w:style w:type="character" w:customStyle="1" w:styleId="WW8Num5z6">
    <w:name w:val="WW8Num5z6"/>
    <w:qFormat/>
    <w:rsid w:val="00541DD9"/>
  </w:style>
  <w:style w:type="character" w:customStyle="1" w:styleId="WW8Num5z7">
    <w:name w:val="WW8Num5z7"/>
    <w:qFormat/>
    <w:rsid w:val="00541DD9"/>
  </w:style>
  <w:style w:type="character" w:customStyle="1" w:styleId="WW8Num5z8">
    <w:name w:val="WW8Num5z8"/>
    <w:qFormat/>
    <w:rsid w:val="00541DD9"/>
  </w:style>
  <w:style w:type="character" w:customStyle="1" w:styleId="CiteChar0">
    <w:name w:val="Cite Char"/>
    <w:aliases w:val="cite_tag Char,Char Char Char Char1 Char Char1,Char Char Char Char1 Char,Taglines Char Char, Cha"/>
    <w:basedOn w:val="DefaultParagraphFont"/>
    <w:qFormat/>
    <w:rsid w:val="00541DD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541DD9"/>
    <w:rPr>
      <w:rFonts w:ascii="Times New Roman" w:eastAsia="Times New Roman" w:hAnsi="Times New Roman" w:cs="Times New Roman"/>
      <w:u w:val="thick"/>
    </w:rPr>
  </w:style>
  <w:style w:type="character" w:customStyle="1" w:styleId="ListLabel19">
    <w:name w:val="ListLabel 19"/>
    <w:qFormat/>
    <w:rsid w:val="00541DD9"/>
    <w:rPr>
      <w:b/>
      <w:i/>
      <w:strike w:val="0"/>
      <w:dstrike w:val="0"/>
      <w:spacing w:val="0"/>
      <w:w w:val="100"/>
      <w:sz w:val="26"/>
    </w:rPr>
  </w:style>
  <w:style w:type="paragraph" w:styleId="Footer">
    <w:name w:val="footer"/>
    <w:basedOn w:val="Normal"/>
    <w:link w:val="FooterChar"/>
    <w:uiPriority w:val="99"/>
    <w:rsid w:val="00541DD9"/>
  </w:style>
  <w:style w:type="character" w:customStyle="1" w:styleId="FooterChar">
    <w:name w:val="Footer Char"/>
    <w:basedOn w:val="DefaultParagraphFont"/>
    <w:link w:val="Footer"/>
    <w:uiPriority w:val="99"/>
    <w:rsid w:val="00541DD9"/>
    <w:rPr>
      <w:rFonts w:ascii="Calibri" w:hAnsi="Calibri"/>
      <w:sz w:val="22"/>
    </w:rPr>
  </w:style>
  <w:style w:type="paragraph" w:customStyle="1" w:styleId="TagCite">
    <w:name w:val="Tag/Cite"/>
    <w:basedOn w:val="Normal"/>
    <w:qFormat/>
    <w:rsid w:val="00541DD9"/>
    <w:rPr>
      <w:rFonts w:eastAsia="Times New Roman" w:cs="Times New Roman"/>
      <w:b/>
    </w:rPr>
  </w:style>
  <w:style w:type="paragraph" w:customStyle="1" w:styleId="NormalText">
    <w:name w:val="Normal Text"/>
    <w:basedOn w:val="Normal"/>
    <w:link w:val="NormalTextChar"/>
    <w:qFormat/>
    <w:rsid w:val="00541DD9"/>
    <w:pPr>
      <w:jc w:val="both"/>
    </w:pPr>
    <w:rPr>
      <w:sz w:val="20"/>
      <w:szCs w:val="26"/>
    </w:rPr>
  </w:style>
  <w:style w:type="paragraph" w:customStyle="1" w:styleId="CardsFont6pt">
    <w:name w:val="Cards + Font: 6 pt"/>
    <w:basedOn w:val="Normal"/>
    <w:link w:val="CardsFont6ptChar1"/>
    <w:qFormat/>
    <w:rsid w:val="00541DD9"/>
    <w:pPr>
      <w:ind w:left="432" w:right="432"/>
      <w:jc w:val="both"/>
    </w:pPr>
    <w:rPr>
      <w:rFonts w:eastAsia="Times New Roman" w:cs="Times New Roman"/>
      <w:sz w:val="12"/>
      <w:szCs w:val="20"/>
    </w:rPr>
  </w:style>
  <w:style w:type="paragraph" w:customStyle="1" w:styleId="Small">
    <w:name w:val="Small"/>
    <w:basedOn w:val="Normal"/>
    <w:uiPriority w:val="99"/>
    <w:qFormat/>
    <w:rsid w:val="00541DD9"/>
    <w:rPr>
      <w:sz w:val="14"/>
    </w:rPr>
  </w:style>
  <w:style w:type="paragraph" w:customStyle="1" w:styleId="NotUnderlined">
    <w:name w:val="Not Underlined"/>
    <w:basedOn w:val="Normal"/>
    <w:uiPriority w:val="99"/>
    <w:qFormat/>
    <w:rsid w:val="00541DD9"/>
  </w:style>
  <w:style w:type="numbering" w:customStyle="1" w:styleId="WW8Num2">
    <w:name w:val="WW8Num2"/>
    <w:qFormat/>
    <w:rsid w:val="00541DD9"/>
  </w:style>
  <w:style w:type="numbering" w:customStyle="1" w:styleId="WW8Num5">
    <w:name w:val="WW8Num5"/>
    <w:qFormat/>
    <w:rsid w:val="00541DD9"/>
  </w:style>
  <w:style w:type="paragraph" w:customStyle="1" w:styleId="citenon-bold">
    <w:name w:val="cite non-bold"/>
    <w:basedOn w:val="Normal"/>
    <w:link w:val="citenon-boldChar"/>
    <w:qFormat/>
    <w:rsid w:val="00541DD9"/>
    <w:rPr>
      <w:rFonts w:ascii="Georgia" w:eastAsia="Calibri" w:hAnsi="Georgia"/>
    </w:rPr>
  </w:style>
  <w:style w:type="character" w:customStyle="1" w:styleId="citenon-boldChar">
    <w:name w:val="cite non-bold Char"/>
    <w:link w:val="citenon-bold"/>
    <w:rsid w:val="00541DD9"/>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41DD9"/>
    <w:rPr>
      <w:rFonts w:ascii="Times" w:eastAsia="MS Mincho" w:hAnsi="Times"/>
      <w:sz w:val="20"/>
      <w:szCs w:val="20"/>
    </w:rPr>
  </w:style>
  <w:style w:type="paragraph" w:customStyle="1" w:styleId="NewDebate">
    <w:name w:val="New Debate"/>
    <w:basedOn w:val="Heading4"/>
    <w:link w:val="NewDebateChar"/>
    <w:uiPriority w:val="4"/>
    <w:qFormat/>
    <w:rsid w:val="00541DD9"/>
    <w:rPr>
      <w:szCs w:val="22"/>
    </w:rPr>
  </w:style>
  <w:style w:type="character" w:customStyle="1" w:styleId="NewDebateChar">
    <w:name w:val="New Debate Char"/>
    <w:basedOn w:val="DefaultParagraphFont"/>
    <w:link w:val="NewDebate"/>
    <w:uiPriority w:val="4"/>
    <w:rsid w:val="00541DD9"/>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541DD9"/>
    <w:rPr>
      <w:rFonts w:eastAsia="Calibri"/>
      <w:sz w:val="10"/>
    </w:rPr>
  </w:style>
  <w:style w:type="character" w:customStyle="1" w:styleId="ReallyfuckingsmallChar">
    <w:name w:val="Really fucking small Char"/>
    <w:basedOn w:val="DefaultParagraphFont"/>
    <w:link w:val="Reallyfuckingsmall"/>
    <w:rsid w:val="00541DD9"/>
    <w:rPr>
      <w:rFonts w:ascii="Calibri" w:eastAsia="Calibri" w:hAnsi="Calibri"/>
      <w:sz w:val="10"/>
    </w:rPr>
  </w:style>
  <w:style w:type="character" w:customStyle="1" w:styleId="NothingChar">
    <w:name w:val="Nothing Char"/>
    <w:link w:val="Nothing"/>
    <w:rsid w:val="00541DD9"/>
    <w:rPr>
      <w:rFonts w:ascii="Times New Roman" w:eastAsia="Times New Roman" w:hAnsi="Times New Roman" w:cs="Times New Roman"/>
      <w:color w:val="00000A"/>
      <w:sz w:val="20"/>
    </w:rPr>
  </w:style>
  <w:style w:type="character" w:customStyle="1" w:styleId="Footnote2Char">
    <w:name w:val="Footnote2 Char"/>
    <w:link w:val="Footnote2"/>
    <w:locked/>
    <w:rsid w:val="00541DD9"/>
  </w:style>
  <w:style w:type="paragraph" w:customStyle="1" w:styleId="Footnote2">
    <w:name w:val="Footnote2"/>
    <w:basedOn w:val="Normal"/>
    <w:next w:val="Normal"/>
    <w:link w:val="Footnote2Char"/>
    <w:autoRedefine/>
    <w:qFormat/>
    <w:rsid w:val="00541DD9"/>
    <w:pPr>
      <w:spacing w:after="120" w:line="480" w:lineRule="auto"/>
    </w:pPr>
    <w:rPr>
      <w:rFonts w:asciiTheme="minorHAnsi" w:hAnsiTheme="minorHAnsi"/>
      <w:sz w:val="24"/>
    </w:rPr>
  </w:style>
  <w:style w:type="character" w:customStyle="1" w:styleId="UnderlineCharChar">
    <w:name w:val="Underline Char Char"/>
    <w:basedOn w:val="DefaultParagraphFont"/>
    <w:rsid w:val="00541DD9"/>
    <w:rPr>
      <w:noProof w:val="0"/>
      <w:u w:val="single"/>
      <w:lang w:val="en-US" w:eastAsia="en-US" w:bidi="ar-SA"/>
    </w:rPr>
  </w:style>
  <w:style w:type="character" w:customStyle="1" w:styleId="UnderlinesCharChar">
    <w:name w:val="Underlines Char Char"/>
    <w:basedOn w:val="DefaultParagraphFont"/>
    <w:rsid w:val="00541DD9"/>
    <w:rPr>
      <w:rFonts w:cs="Arial"/>
      <w:b/>
      <w:bCs/>
      <w:noProof w:val="0"/>
      <w:sz w:val="22"/>
      <w:szCs w:val="26"/>
      <w:u w:val="single"/>
      <w:lang w:val="en-US" w:eastAsia="en-US" w:bidi="ar-SA"/>
    </w:rPr>
  </w:style>
  <w:style w:type="paragraph" w:customStyle="1" w:styleId="Style3">
    <w:name w:val="Style3"/>
    <w:basedOn w:val="Normal"/>
    <w:link w:val="Style3Char"/>
    <w:qFormat/>
    <w:rsid w:val="00541DD9"/>
    <w:rPr>
      <w:rFonts w:ascii="Arial Narrow" w:eastAsia="Times New Roman" w:hAnsi="Arial Narrow" w:cs="Times New Roman"/>
      <w:b/>
      <w:sz w:val="20"/>
    </w:rPr>
  </w:style>
  <w:style w:type="character" w:customStyle="1" w:styleId="Style3Char">
    <w:name w:val="Style3 Char"/>
    <w:basedOn w:val="DefaultParagraphFont"/>
    <w:link w:val="Style3"/>
    <w:rsid w:val="00541DD9"/>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541DD9"/>
    <w:rPr>
      <w:rFonts w:eastAsia="Times New Roman"/>
      <w:sz w:val="20"/>
      <w:u w:val="single"/>
    </w:rPr>
  </w:style>
  <w:style w:type="character" w:customStyle="1" w:styleId="StyleStyle411ptChar">
    <w:name w:val="Style Style4 + 11 pt Char"/>
    <w:link w:val="StyleStyle411pt"/>
    <w:rsid w:val="00541DD9"/>
    <w:rPr>
      <w:rFonts w:ascii="Calibri" w:eastAsia="Times New Roman" w:hAnsi="Calibri"/>
      <w:sz w:val="20"/>
      <w:u w:val="single"/>
    </w:rPr>
  </w:style>
  <w:style w:type="paragraph" w:customStyle="1" w:styleId="StyleStyle411ptBold">
    <w:name w:val="Style Style4 + 11 pt Bold"/>
    <w:basedOn w:val="Normal"/>
    <w:link w:val="StyleStyle411ptBoldChar"/>
    <w:qFormat/>
    <w:rsid w:val="00541DD9"/>
    <w:rPr>
      <w:b/>
      <w:bCs/>
      <w:sz w:val="20"/>
      <w:u w:val="single"/>
    </w:rPr>
  </w:style>
  <w:style w:type="character" w:customStyle="1" w:styleId="StyleStyle411ptBoldChar">
    <w:name w:val="Style Style4 + 11 pt Bold Char"/>
    <w:link w:val="StyleStyle411ptBold"/>
    <w:rsid w:val="00541DD9"/>
    <w:rPr>
      <w:rFonts w:ascii="Calibri" w:hAnsi="Calibri"/>
      <w:b/>
      <w:bCs/>
      <w:sz w:val="20"/>
      <w:u w:val="single"/>
    </w:rPr>
  </w:style>
  <w:style w:type="paragraph" w:customStyle="1" w:styleId="Underlining">
    <w:name w:val="Underlining"/>
    <w:basedOn w:val="Normal"/>
    <w:link w:val="UnderliningChar"/>
    <w:qFormat/>
    <w:rsid w:val="00541DD9"/>
    <w:rPr>
      <w:rFonts w:eastAsia="Times New Roman"/>
      <w:sz w:val="20"/>
      <w:u w:val="single"/>
    </w:rPr>
  </w:style>
  <w:style w:type="character" w:customStyle="1" w:styleId="UnderliningChar">
    <w:name w:val="Underlining Char"/>
    <w:basedOn w:val="DefaultParagraphFont"/>
    <w:link w:val="Underlining"/>
    <w:rsid w:val="00541DD9"/>
    <w:rPr>
      <w:rFonts w:ascii="Calibri" w:eastAsia="Times New Roman" w:hAnsi="Calibri"/>
      <w:sz w:val="20"/>
      <w:u w:val="single"/>
    </w:rPr>
  </w:style>
  <w:style w:type="character" w:customStyle="1" w:styleId="StyleTimesNewRoman12ptBold">
    <w:name w:val="Style Times New Roman 12 pt Bold"/>
    <w:rsid w:val="00541DD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541DD9"/>
    <w:rPr>
      <w:rFonts w:ascii="Century Gothic" w:hAnsi="Century Gothic"/>
      <w:sz w:val="24"/>
      <w:u w:val="thick"/>
    </w:rPr>
  </w:style>
  <w:style w:type="paragraph" w:customStyle="1" w:styleId="Cardstyle">
    <w:name w:val="Cardstyle"/>
    <w:basedOn w:val="Normal"/>
    <w:next w:val="Normal"/>
    <w:qFormat/>
    <w:rsid w:val="00541DD9"/>
    <w:rPr>
      <w:rFonts w:eastAsia="Times New Roman" w:cs="Times New Roman"/>
      <w:sz w:val="20"/>
    </w:rPr>
  </w:style>
  <w:style w:type="character" w:customStyle="1" w:styleId="Style8pt1">
    <w:name w:val="Style 8 pt1"/>
    <w:basedOn w:val="DefaultParagraphFont"/>
    <w:rsid w:val="00541DD9"/>
    <w:rPr>
      <w:rFonts w:ascii="Georgia" w:hAnsi="Georgia"/>
      <w:sz w:val="16"/>
    </w:rPr>
  </w:style>
  <w:style w:type="character" w:customStyle="1" w:styleId="Style8pt">
    <w:name w:val="Style 8 pt"/>
    <w:basedOn w:val="DefaultParagraphFont"/>
    <w:rsid w:val="00541DD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541DD9"/>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541DD9"/>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541DD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541DD9"/>
    <w:rPr>
      <w:rFonts w:eastAsia="Times New Roman" w:cs="Times New Roman"/>
      <w:b/>
      <w:bCs/>
      <w:sz w:val="20"/>
      <w:u w:val="single"/>
    </w:rPr>
  </w:style>
  <w:style w:type="character" w:customStyle="1" w:styleId="StyleUnderlineChar11ptBoldChar">
    <w:name w:val="Style Underline Char + 11 pt Bold Char"/>
    <w:link w:val="StyleUnderlineChar11ptBold"/>
    <w:rsid w:val="00541DD9"/>
    <w:rPr>
      <w:rFonts w:ascii="Calibri" w:eastAsia="Times New Roman" w:hAnsi="Calibri" w:cs="Times New Roman"/>
      <w:b/>
      <w:bCs/>
      <w:sz w:val="20"/>
      <w:u w:val="single"/>
    </w:rPr>
  </w:style>
  <w:style w:type="character" w:customStyle="1" w:styleId="NormalTextChar">
    <w:name w:val="Normal Text Char"/>
    <w:link w:val="NormalText"/>
    <w:rsid w:val="00541DD9"/>
    <w:rPr>
      <w:rFonts w:ascii="Calibri" w:hAnsi="Calibri"/>
      <w:sz w:val="20"/>
      <w:szCs w:val="26"/>
    </w:rPr>
  </w:style>
  <w:style w:type="character" w:customStyle="1" w:styleId="ShrinkChar">
    <w:name w:val="Shrink Char"/>
    <w:link w:val="Shrink"/>
    <w:rsid w:val="00541DD9"/>
    <w:rPr>
      <w:rFonts w:ascii="Garamond" w:hAnsi="Garamond"/>
      <w:sz w:val="12"/>
    </w:rPr>
  </w:style>
  <w:style w:type="paragraph" w:customStyle="1" w:styleId="Shrink">
    <w:name w:val="Shrink"/>
    <w:link w:val="ShrinkChar"/>
    <w:qFormat/>
    <w:rsid w:val="00541DD9"/>
    <w:pPr>
      <w:ind w:left="288" w:right="288"/>
    </w:pPr>
    <w:rPr>
      <w:rFonts w:ascii="Garamond" w:hAnsi="Garamond"/>
      <w:sz w:val="12"/>
    </w:rPr>
  </w:style>
  <w:style w:type="paragraph" w:customStyle="1" w:styleId="cites0">
    <w:name w:val="cites"/>
    <w:link w:val="citesChar0"/>
    <w:autoRedefine/>
    <w:qFormat/>
    <w:rsid w:val="00541DD9"/>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541DD9"/>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541DD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41DD9"/>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541DD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541DD9"/>
  </w:style>
  <w:style w:type="character" w:customStyle="1" w:styleId="CardsChar1">
    <w:name w:val="Cards Char1"/>
    <w:rsid w:val="00541DD9"/>
    <w:rPr>
      <w:rFonts w:ascii="Times New Roman" w:hAnsi="Times New Roman" w:cs="Times New Roman"/>
      <w:sz w:val="20"/>
      <w:szCs w:val="20"/>
    </w:rPr>
  </w:style>
  <w:style w:type="character" w:customStyle="1" w:styleId="AuthorYear">
    <w:name w:val="AuthorYear"/>
    <w:uiPriority w:val="1"/>
    <w:qFormat/>
    <w:rsid w:val="00541DD9"/>
    <w:rPr>
      <w:rFonts w:ascii="Georgia" w:hAnsi="Georgia"/>
      <w:b/>
      <w:sz w:val="24"/>
    </w:rPr>
  </w:style>
  <w:style w:type="paragraph" w:customStyle="1" w:styleId="Shrink8">
    <w:name w:val="Shrink8"/>
    <w:basedOn w:val="Normal"/>
    <w:qFormat/>
    <w:rsid w:val="00541DD9"/>
    <w:rPr>
      <w:sz w:val="16"/>
    </w:rPr>
  </w:style>
  <w:style w:type="paragraph" w:customStyle="1" w:styleId="Normal1">
    <w:name w:val="Normal1"/>
    <w:qFormat/>
    <w:rsid w:val="00541DD9"/>
    <w:rPr>
      <w:rFonts w:ascii="Calibri" w:eastAsia="Calibri" w:hAnsi="Calibri" w:cs="Calibri"/>
      <w:color w:val="000000"/>
      <w:sz w:val="22"/>
      <w:szCs w:val="20"/>
      <w:lang w:val="es-US" w:eastAsia="es-US"/>
    </w:rPr>
  </w:style>
  <w:style w:type="character" w:customStyle="1" w:styleId="highlight2">
    <w:name w:val="highlight2"/>
    <w:rsid w:val="00541DD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541DD9"/>
    <w:rPr>
      <w:rFonts w:eastAsia="SimSun" w:cs="Times New Roman"/>
      <w:color w:val="00000A"/>
      <w:sz w:val="20"/>
      <w:lang w:eastAsia="zh-CN"/>
    </w:rPr>
  </w:style>
  <w:style w:type="character" w:customStyle="1" w:styleId="Stylecard11ptChar">
    <w:name w:val="Style card + 11 pt Char"/>
    <w:basedOn w:val="cardChar"/>
    <w:link w:val="Stylecard11pt"/>
    <w:rsid w:val="00541DD9"/>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541DD9"/>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541DD9"/>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541DD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541DD9"/>
    <w:rPr>
      <w:rFonts w:cs="Arial"/>
      <w:b/>
      <w:bCs/>
      <w:kern w:val="32"/>
      <w:sz w:val="32"/>
      <w:szCs w:val="32"/>
      <w:u w:val="single"/>
      <w:lang w:val="en-US" w:eastAsia="en-US" w:bidi="ar-SA"/>
    </w:rPr>
  </w:style>
  <w:style w:type="character" w:customStyle="1" w:styleId="UNDERLINECharChar0">
    <w:name w:val="UNDERLINE Char Char"/>
    <w:basedOn w:val="DefaultParagraphFont"/>
    <w:rsid w:val="00541DD9"/>
    <w:rPr>
      <w:bCs/>
      <w:kern w:val="28"/>
      <w:szCs w:val="32"/>
      <w:u w:val="single"/>
    </w:rPr>
  </w:style>
  <w:style w:type="character" w:customStyle="1" w:styleId="term">
    <w:name w:val="term"/>
    <w:basedOn w:val="DefaultParagraphFont"/>
    <w:rsid w:val="00541DD9"/>
  </w:style>
  <w:style w:type="character" w:customStyle="1" w:styleId="SmallFontCharCharCharChar">
    <w:name w:val="Small Font Char Char Char Char"/>
    <w:basedOn w:val="DefaultParagraphFont"/>
    <w:rsid w:val="00541DD9"/>
    <w:rPr>
      <w:rFonts w:ascii="Arial" w:hAnsi="Arial"/>
      <w:sz w:val="12"/>
      <w:szCs w:val="24"/>
    </w:rPr>
  </w:style>
  <w:style w:type="character" w:customStyle="1" w:styleId="vitstoryheadline">
    <w:name w:val="vitstoryheadline"/>
    <w:basedOn w:val="DefaultParagraphFont"/>
    <w:rsid w:val="00541DD9"/>
  </w:style>
  <w:style w:type="character" w:customStyle="1" w:styleId="regtext">
    <w:name w:val="regtext"/>
    <w:basedOn w:val="DefaultParagraphFont"/>
    <w:rsid w:val="00541DD9"/>
  </w:style>
  <w:style w:type="character" w:customStyle="1" w:styleId="bps-topic-ident">
    <w:name w:val="bps-topic-ident"/>
    <w:basedOn w:val="DefaultParagraphFont"/>
    <w:rsid w:val="00541DD9"/>
  </w:style>
  <w:style w:type="character" w:customStyle="1" w:styleId="CharChar4">
    <w:name w:val="Char Char4"/>
    <w:basedOn w:val="DefaultParagraphFont"/>
    <w:rsid w:val="00541DD9"/>
    <w:rPr>
      <w:b/>
      <w:bCs/>
      <w:sz w:val="28"/>
      <w:szCs w:val="28"/>
    </w:rPr>
  </w:style>
  <w:style w:type="character" w:customStyle="1" w:styleId="CharChar5">
    <w:name w:val="Char Char5"/>
    <w:basedOn w:val="DefaultParagraphFont"/>
    <w:rsid w:val="00541DD9"/>
    <w:rPr>
      <w:rFonts w:ascii="Arial" w:hAnsi="Arial" w:cs="Arial"/>
      <w:b/>
      <w:bCs/>
      <w:sz w:val="26"/>
      <w:szCs w:val="26"/>
    </w:rPr>
  </w:style>
  <w:style w:type="paragraph" w:customStyle="1" w:styleId="tagcite0">
    <w:name w:val="tagcite"/>
    <w:basedOn w:val="Normal"/>
    <w:qFormat/>
    <w:rsid w:val="00541DD9"/>
    <w:rPr>
      <w:rFonts w:eastAsia="Times New Roman" w:cs="Times New Roman"/>
      <w:b/>
    </w:rPr>
  </w:style>
  <w:style w:type="paragraph" w:customStyle="1" w:styleId="Regular">
    <w:name w:val="Regular"/>
    <w:link w:val="RegularChar"/>
    <w:rsid w:val="00541DD9"/>
    <w:rPr>
      <w:rFonts w:ascii="Garamond" w:eastAsia="Times New Roman" w:hAnsi="Garamond" w:cs="Arial"/>
      <w:bCs/>
      <w:kern w:val="20"/>
      <w:sz w:val="20"/>
      <w:szCs w:val="32"/>
    </w:rPr>
  </w:style>
  <w:style w:type="paragraph" w:customStyle="1" w:styleId="Boldunderline0">
    <w:name w:val="Bold underline"/>
    <w:basedOn w:val="Normal"/>
    <w:rsid w:val="00541DD9"/>
    <w:rPr>
      <w:rFonts w:eastAsia="Times New Roman" w:cs="Arial"/>
      <w:b/>
      <w:bCs/>
      <w:kern w:val="20"/>
      <w:sz w:val="20"/>
      <w:szCs w:val="32"/>
      <w:u w:val="single"/>
    </w:rPr>
  </w:style>
  <w:style w:type="character" w:customStyle="1" w:styleId="BoldunderlineChar0">
    <w:name w:val="Bold underline Char"/>
    <w:basedOn w:val="DefaultParagraphFont"/>
    <w:rsid w:val="00541DD9"/>
    <w:rPr>
      <w:rFonts w:ascii="Garamond" w:hAnsi="Garamond" w:cs="Arial"/>
      <w:b/>
      <w:bCs/>
      <w:kern w:val="20"/>
      <w:szCs w:val="32"/>
      <w:u w:val="single"/>
      <w:lang w:val="en-US" w:eastAsia="en-US" w:bidi="ar-SA"/>
    </w:rPr>
  </w:style>
  <w:style w:type="paragraph" w:customStyle="1" w:styleId="tag1">
    <w:name w:val="tag1"/>
    <w:basedOn w:val="Normal"/>
    <w:qFormat/>
    <w:rsid w:val="00541DD9"/>
    <w:rPr>
      <w:rFonts w:eastAsia="Times New Roman" w:cs="Times New Roman"/>
      <w:b/>
      <w:szCs w:val="20"/>
    </w:rPr>
  </w:style>
  <w:style w:type="character" w:customStyle="1" w:styleId="byline">
    <w:name w:val="byline"/>
    <w:basedOn w:val="DefaultParagraphFont"/>
    <w:rsid w:val="00541DD9"/>
  </w:style>
  <w:style w:type="character" w:customStyle="1" w:styleId="7TimesNewRoman">
    <w:name w:val="7 Times New Roman"/>
    <w:rsid w:val="00541DD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541DD9"/>
    <w:rPr>
      <w:rFonts w:ascii="Cambria" w:eastAsia="Times New Roman" w:hAnsi="Cambria" w:cs="Times New Roman"/>
      <w:sz w:val="18"/>
      <w:szCs w:val="20"/>
    </w:rPr>
  </w:style>
  <w:style w:type="character" w:customStyle="1" w:styleId="Boxed">
    <w:name w:val="Boxed"/>
    <w:qFormat/>
    <w:rsid w:val="00541DD9"/>
    <w:rPr>
      <w:rFonts w:ascii="Garamond" w:hAnsi="Garamond"/>
      <w:sz w:val="20"/>
      <w:bdr w:val="single" w:sz="6" w:space="0" w:color="auto"/>
    </w:rPr>
  </w:style>
  <w:style w:type="character" w:customStyle="1" w:styleId="CardtextChar0">
    <w:name w:val="Card text Char"/>
    <w:basedOn w:val="DefaultParagraphFont"/>
    <w:link w:val="Cardtext0"/>
    <w:rsid w:val="00541DD9"/>
    <w:rPr>
      <w:rFonts w:ascii="Garamond" w:hAnsi="Garamond"/>
      <w:u w:val="single"/>
    </w:rPr>
  </w:style>
  <w:style w:type="paragraph" w:styleId="Date">
    <w:name w:val="Date"/>
    <w:aliases w:val="date"/>
    <w:basedOn w:val="Normal"/>
    <w:next w:val="Normal"/>
    <w:link w:val="DateChar"/>
    <w:uiPriority w:val="99"/>
    <w:rsid w:val="00541DD9"/>
    <w:rPr>
      <w:rFonts w:eastAsia="Times New Roman" w:cs="Times New Roman"/>
      <w:sz w:val="16"/>
    </w:rPr>
  </w:style>
  <w:style w:type="character" w:customStyle="1" w:styleId="DateChar">
    <w:name w:val="Date Char"/>
    <w:aliases w:val="date Char"/>
    <w:basedOn w:val="DefaultParagraphFont"/>
    <w:link w:val="Date"/>
    <w:uiPriority w:val="99"/>
    <w:rsid w:val="00541DD9"/>
    <w:rPr>
      <w:rFonts w:ascii="Calibri" w:eastAsia="Times New Roman" w:hAnsi="Calibri" w:cs="Times New Roman"/>
      <w:sz w:val="16"/>
    </w:rPr>
  </w:style>
  <w:style w:type="paragraph" w:customStyle="1" w:styleId="DebateCardSmall">
    <w:name w:val="Debate Card Small"/>
    <w:basedOn w:val="Normal"/>
    <w:link w:val="DebateCardSmallChar"/>
    <w:qFormat/>
    <w:rsid w:val="00541DD9"/>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541DD9"/>
    <w:rPr>
      <w:rFonts w:ascii="Calibri" w:eastAsia="Times New Roman" w:hAnsi="Calibri" w:cs="Times New Roman"/>
      <w:sz w:val="16"/>
      <w:szCs w:val="16"/>
      <w:lang w:val="x-none" w:eastAsia="x-none"/>
    </w:rPr>
  </w:style>
  <w:style w:type="character" w:customStyle="1" w:styleId="reduce2">
    <w:name w:val="reduce2"/>
    <w:rsid w:val="00541DD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541DD9"/>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541DD9"/>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541DD9"/>
  </w:style>
  <w:style w:type="character" w:customStyle="1" w:styleId="Style1CharChar">
    <w:name w:val="Style1 Char Char"/>
    <w:basedOn w:val="DefaultParagraphFont"/>
    <w:rsid w:val="00541DD9"/>
    <w:rPr>
      <w:sz w:val="16"/>
      <w:szCs w:val="16"/>
      <w:lang w:val="en-US" w:eastAsia="en-US" w:bidi="ar-SA"/>
    </w:rPr>
  </w:style>
  <w:style w:type="character" w:customStyle="1" w:styleId="Style2CharChar">
    <w:name w:val="Style2 Char Char"/>
    <w:basedOn w:val="DefaultParagraphFont"/>
    <w:rsid w:val="00541DD9"/>
    <w:rPr>
      <w:u w:val="thick"/>
      <w:lang w:val="en-US" w:eastAsia="en-US" w:bidi="ar-SA"/>
    </w:rPr>
  </w:style>
  <w:style w:type="character" w:customStyle="1" w:styleId="dateline">
    <w:name w:val="dateline"/>
    <w:basedOn w:val="DefaultParagraphFont"/>
    <w:rsid w:val="00541DD9"/>
  </w:style>
  <w:style w:type="character" w:customStyle="1" w:styleId="date-display-single">
    <w:name w:val="date-display-single"/>
    <w:basedOn w:val="DefaultParagraphFont"/>
    <w:rsid w:val="00541DD9"/>
  </w:style>
  <w:style w:type="character" w:customStyle="1" w:styleId="wikigeneratedlinkcontent">
    <w:name w:val="wikigeneratedlinkcontent"/>
    <w:basedOn w:val="DefaultParagraphFont"/>
    <w:rsid w:val="00541DD9"/>
  </w:style>
  <w:style w:type="character" w:customStyle="1" w:styleId="Heading3CharCharChar3">
    <w:name w:val="Heading 3 Char Char Char3"/>
    <w:aliases w:val=" Char Char Char3,Char Char Char3,Heading 3 Char Char Char2, Char Char Char2,Char Char Char2"/>
    <w:basedOn w:val="DefaultParagraphFont"/>
    <w:rsid w:val="00541DD9"/>
    <w:rPr>
      <w:rFonts w:cs="Arial"/>
      <w:bCs/>
      <w:szCs w:val="26"/>
      <w:u w:val="single"/>
      <w:lang w:val="en-US" w:eastAsia="en-US" w:bidi="ar-SA"/>
    </w:rPr>
  </w:style>
  <w:style w:type="character" w:customStyle="1" w:styleId="aqj">
    <w:name w:val="aqj"/>
    <w:rsid w:val="00541DD9"/>
  </w:style>
  <w:style w:type="character" w:customStyle="1" w:styleId="CardTextChar1">
    <w:name w:val="CardText Char"/>
    <w:basedOn w:val="DefaultParagraphFont"/>
    <w:link w:val="CardText1"/>
    <w:locked/>
    <w:rsid w:val="00541DD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541DD9"/>
    <w:pPr>
      <w:ind w:left="288" w:right="288"/>
    </w:pPr>
    <w:rPr>
      <w:rFonts w:ascii="Times New Roman" w:eastAsia="Times New Roman" w:hAnsi="Times New Roman" w:cs="Times New Roman"/>
      <w:sz w:val="16"/>
    </w:rPr>
  </w:style>
  <w:style w:type="character" w:customStyle="1" w:styleId="ilad">
    <w:name w:val="il_ad"/>
    <w:rsid w:val="00541DD9"/>
  </w:style>
  <w:style w:type="character" w:customStyle="1" w:styleId="CardsUnderlined">
    <w:name w:val="Cards Underlined"/>
    <w:qFormat/>
    <w:rsid w:val="00541DD9"/>
    <w:rPr>
      <w:rFonts w:ascii="Helvetica" w:hAnsi="Helvetica"/>
      <w:sz w:val="22"/>
      <w:szCs w:val="24"/>
      <w:u w:val="thick"/>
    </w:rPr>
  </w:style>
  <w:style w:type="paragraph" w:customStyle="1" w:styleId="BBCite">
    <w:name w:val="BB Cite"/>
    <w:basedOn w:val="Normal"/>
    <w:autoRedefine/>
    <w:rsid w:val="00541DD9"/>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541DD9"/>
  </w:style>
  <w:style w:type="character" w:customStyle="1" w:styleId="StyleStyleUnderline411pt">
    <w:name w:val="Style Style Underline4 + 11 pt"/>
    <w:basedOn w:val="DefaultParagraphFont"/>
    <w:rsid w:val="00541DD9"/>
    <w:rPr>
      <w:sz w:val="20"/>
      <w:u w:val="single"/>
    </w:rPr>
  </w:style>
  <w:style w:type="character" w:customStyle="1" w:styleId="StyleStyleUnderline411ptBold">
    <w:name w:val="Style Style Underline4 + 11 pt Bold"/>
    <w:basedOn w:val="DefaultParagraphFont"/>
    <w:rsid w:val="00541DD9"/>
    <w:rPr>
      <w:b/>
      <w:bCs/>
      <w:sz w:val="20"/>
      <w:u w:val="single"/>
    </w:rPr>
  </w:style>
  <w:style w:type="character" w:customStyle="1" w:styleId="StyleStyleUnderline311pt">
    <w:name w:val="Style Style Underline3 + 11 pt"/>
    <w:basedOn w:val="DefaultParagraphFont"/>
    <w:rsid w:val="00541DD9"/>
    <w:rPr>
      <w:sz w:val="20"/>
      <w:u w:val="single"/>
    </w:rPr>
  </w:style>
  <w:style w:type="character" w:customStyle="1" w:styleId="StyleStyleUnderline311ptBold">
    <w:name w:val="Style Style Underline3 + 11 pt Bold"/>
    <w:basedOn w:val="DefaultParagraphFont"/>
    <w:rsid w:val="00541DD9"/>
    <w:rPr>
      <w:b/>
      <w:bCs/>
      <w:sz w:val="20"/>
      <w:u w:val="single"/>
    </w:rPr>
  </w:style>
  <w:style w:type="character" w:customStyle="1" w:styleId="red-subtitle">
    <w:name w:val="red-subtitle"/>
    <w:basedOn w:val="DefaultParagraphFont"/>
    <w:rsid w:val="00541DD9"/>
  </w:style>
  <w:style w:type="character" w:styleId="PageNumber">
    <w:name w:val="page number"/>
    <w:aliases w:val="card ununderlined"/>
    <w:basedOn w:val="DefaultParagraphFont"/>
    <w:uiPriority w:val="99"/>
    <w:unhideWhenUsed/>
    <w:rsid w:val="00541DD9"/>
  </w:style>
  <w:style w:type="character" w:customStyle="1" w:styleId="ft1">
    <w:name w:val="ft1"/>
    <w:basedOn w:val="DefaultParagraphFont"/>
    <w:rsid w:val="00541DD9"/>
  </w:style>
  <w:style w:type="character" w:customStyle="1" w:styleId="dropcap">
    <w:name w:val="dropcap"/>
    <w:basedOn w:val="DefaultParagraphFont"/>
    <w:rsid w:val="00541DD9"/>
  </w:style>
  <w:style w:type="paragraph" w:customStyle="1" w:styleId="TagText">
    <w:name w:val="TagText"/>
    <w:basedOn w:val="Normal"/>
    <w:uiPriority w:val="99"/>
    <w:qFormat/>
    <w:rsid w:val="00541DD9"/>
    <w:pPr>
      <w:spacing w:before="200"/>
    </w:pPr>
    <w:rPr>
      <w:rFonts w:eastAsia="Calibri"/>
      <w:b/>
      <w:sz w:val="24"/>
    </w:rPr>
  </w:style>
  <w:style w:type="paragraph" w:customStyle="1" w:styleId="BreakTag">
    <w:name w:val="Break Tag"/>
    <w:basedOn w:val="Normal"/>
    <w:autoRedefine/>
    <w:uiPriority w:val="4"/>
    <w:qFormat/>
    <w:rsid w:val="00541DD9"/>
    <w:pPr>
      <w:spacing w:before="240"/>
    </w:pPr>
    <w:rPr>
      <w:rFonts w:ascii="Arial" w:hAnsi="Arial" w:cs="Arial"/>
      <w:b/>
      <w:sz w:val="26"/>
    </w:rPr>
  </w:style>
  <w:style w:type="paragraph" w:customStyle="1" w:styleId="BreakBlock">
    <w:name w:val="Break Block"/>
    <w:basedOn w:val="Normal"/>
    <w:link w:val="BreakBlockChar"/>
    <w:autoRedefine/>
    <w:qFormat/>
    <w:rsid w:val="00541DD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541DD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541DD9"/>
  </w:style>
  <w:style w:type="character" w:customStyle="1" w:styleId="Mention1">
    <w:name w:val="Mention1"/>
    <w:basedOn w:val="DefaultParagraphFont"/>
    <w:uiPriority w:val="99"/>
    <w:semiHidden/>
    <w:unhideWhenUsed/>
    <w:rsid w:val="00541DD9"/>
    <w:rPr>
      <w:color w:val="2B579A"/>
      <w:shd w:val="clear" w:color="auto" w:fill="E6E6E6"/>
    </w:rPr>
  </w:style>
  <w:style w:type="character" w:customStyle="1" w:styleId="Styleunderline11pt">
    <w:name w:val="Style underline + 11 pt"/>
    <w:rsid w:val="00541DD9"/>
    <w:rPr>
      <w:rFonts w:ascii="Times New Roman" w:hAnsi="Times New Roman"/>
      <w:sz w:val="20"/>
      <w:u w:val="single"/>
    </w:rPr>
  </w:style>
  <w:style w:type="paragraph" w:customStyle="1" w:styleId="Minimize">
    <w:name w:val="Minimize"/>
    <w:basedOn w:val="card"/>
    <w:next w:val="Normal"/>
    <w:link w:val="MinimizeChar"/>
    <w:qFormat/>
    <w:rsid w:val="00541DD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541DD9"/>
    <w:rPr>
      <w:rFonts w:ascii="Georgia" w:hAnsi="Georgia"/>
      <w:bCs/>
      <w:color w:val="000000"/>
      <w:sz w:val="12"/>
      <w:szCs w:val="20"/>
    </w:rPr>
  </w:style>
  <w:style w:type="character" w:customStyle="1" w:styleId="hilite1">
    <w:name w:val="hilite1"/>
    <w:basedOn w:val="DefaultParagraphFont"/>
    <w:rsid w:val="00541DD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541DD9"/>
    <w:rPr>
      <w:rFonts w:eastAsia="Times New Roman"/>
      <w:b/>
      <w:szCs w:val="20"/>
    </w:rPr>
  </w:style>
  <w:style w:type="character" w:customStyle="1" w:styleId="NormaltagChar">
    <w:name w:val="Normal tag Char"/>
    <w:basedOn w:val="DefaultParagraphFont"/>
    <w:link w:val="Normaltag"/>
    <w:uiPriority w:val="99"/>
    <w:locked/>
    <w:rsid w:val="00541DD9"/>
    <w:rPr>
      <w:rFonts w:ascii="Calibri" w:eastAsia="Times New Roman" w:hAnsi="Calibri"/>
      <w:b/>
      <w:sz w:val="22"/>
      <w:szCs w:val="20"/>
    </w:rPr>
  </w:style>
  <w:style w:type="character" w:customStyle="1" w:styleId="CitesChar2">
    <w:name w:val="Cites Char2"/>
    <w:link w:val="Cites"/>
    <w:rsid w:val="00541DD9"/>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541DD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541DD9"/>
    <w:pPr>
      <w:spacing w:before="120" w:after="120"/>
    </w:pPr>
    <w:rPr>
      <w:rFonts w:eastAsia="Times New Roman"/>
      <w:b/>
      <w:u w:val="single"/>
      <w:lang w:bidi="en-US"/>
    </w:rPr>
  </w:style>
  <w:style w:type="paragraph" w:styleId="TOC9">
    <w:name w:val="toc 9"/>
    <w:basedOn w:val="Normal"/>
    <w:next w:val="Normal"/>
    <w:autoRedefine/>
    <w:rsid w:val="00541DD9"/>
    <w:pPr>
      <w:ind w:left="1600"/>
    </w:pPr>
    <w:rPr>
      <w:rFonts w:eastAsia="Times New Roman"/>
      <w:sz w:val="20"/>
      <w:lang w:bidi="en-US"/>
    </w:rPr>
  </w:style>
  <w:style w:type="paragraph" w:customStyle="1" w:styleId="TxBrp1">
    <w:name w:val="TxBr_p1"/>
    <w:basedOn w:val="Normal"/>
    <w:qFormat/>
    <w:rsid w:val="00541DD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541DD9"/>
    <w:pPr>
      <w:spacing w:before="100" w:beforeAutospacing="1" w:after="100" w:afterAutospacing="1"/>
    </w:pPr>
    <w:rPr>
      <w:rFonts w:eastAsia="Times New Roman"/>
      <w:lang w:bidi="en-US"/>
    </w:rPr>
  </w:style>
  <w:style w:type="character" w:customStyle="1" w:styleId="standardcontent">
    <w:name w:val="standardcontent"/>
    <w:basedOn w:val="DefaultParagraphFont"/>
    <w:rsid w:val="00541DD9"/>
  </w:style>
  <w:style w:type="paragraph" w:customStyle="1" w:styleId="hat">
    <w:name w:val="hat"/>
    <w:basedOn w:val="Normal"/>
    <w:next w:val="Normal"/>
    <w:link w:val="hatChar"/>
    <w:qFormat/>
    <w:rsid w:val="00541DD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41DD9"/>
  </w:style>
  <w:style w:type="paragraph" w:customStyle="1" w:styleId="HotRouteChar">
    <w:name w:val="Hot Route! Char"/>
    <w:basedOn w:val="Normal"/>
    <w:qFormat/>
    <w:rsid w:val="00541DD9"/>
    <w:pPr>
      <w:ind w:left="144"/>
    </w:pPr>
    <w:rPr>
      <w:rFonts w:eastAsia="Times New Roman"/>
      <w:sz w:val="20"/>
      <w:lang w:bidi="en-US"/>
    </w:rPr>
  </w:style>
  <w:style w:type="paragraph" w:customStyle="1" w:styleId="Default">
    <w:name w:val="Default"/>
    <w:qFormat/>
    <w:rsid w:val="00541DD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541DD9"/>
    <w:rPr>
      <w:rFonts w:ascii="Cambria" w:hAnsi="Cambria" w:cs="Times New Roman"/>
      <w:b/>
      <w:bCs/>
      <w:sz w:val="26"/>
      <w:szCs w:val="26"/>
    </w:rPr>
  </w:style>
  <w:style w:type="character" w:customStyle="1" w:styleId="CardCharChar1">
    <w:name w:val="Card Char Char1"/>
    <w:basedOn w:val="DefaultParagraphFont"/>
    <w:rsid w:val="00541DD9"/>
    <w:rPr>
      <w:rFonts w:cs="Times New Roman"/>
      <w:b/>
      <w:bCs/>
      <w:sz w:val="28"/>
      <w:szCs w:val="28"/>
    </w:rPr>
  </w:style>
  <w:style w:type="paragraph" w:customStyle="1" w:styleId="SmallFont">
    <w:name w:val="Small Font"/>
    <w:basedOn w:val="Normal"/>
    <w:link w:val="SmallFontChar"/>
    <w:qFormat/>
    <w:rsid w:val="00541DD9"/>
    <w:pPr>
      <w:spacing w:after="200"/>
      <w:jc w:val="both"/>
    </w:pPr>
    <w:rPr>
      <w:rFonts w:eastAsia="Calibri"/>
      <w:szCs w:val="18"/>
    </w:rPr>
  </w:style>
  <w:style w:type="character" w:customStyle="1" w:styleId="SmallFontChar">
    <w:name w:val="Small Font Char"/>
    <w:basedOn w:val="DefaultParagraphFont"/>
    <w:link w:val="SmallFont"/>
    <w:locked/>
    <w:rsid w:val="00541DD9"/>
    <w:rPr>
      <w:rFonts w:ascii="Calibri" w:eastAsia="Calibri" w:hAnsi="Calibri"/>
      <w:sz w:val="22"/>
      <w:szCs w:val="18"/>
    </w:rPr>
  </w:style>
  <w:style w:type="character" w:customStyle="1" w:styleId="CircleChar1">
    <w:name w:val="Circle Char1"/>
    <w:basedOn w:val="DefaultParagraphFont"/>
    <w:rsid w:val="00541DD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541DD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41DD9"/>
    <w:rPr>
      <w:rFonts w:ascii="Calibri" w:eastAsia="Times New Roman" w:hAnsi="Calibri" w:cs="Times New Roman"/>
      <w:b/>
      <w:sz w:val="20"/>
      <w:szCs w:val="20"/>
    </w:rPr>
  </w:style>
  <w:style w:type="character" w:customStyle="1" w:styleId="hit1">
    <w:name w:val="hit1"/>
    <w:basedOn w:val="DefaultParagraphFont"/>
    <w:rsid w:val="00541DD9"/>
    <w:rPr>
      <w:b/>
      <w:bCs/>
      <w:color w:val="CC0033"/>
    </w:rPr>
  </w:style>
  <w:style w:type="character" w:customStyle="1" w:styleId="upper">
    <w:name w:val="upper"/>
    <w:basedOn w:val="DefaultParagraphFont"/>
    <w:rsid w:val="00541DD9"/>
  </w:style>
  <w:style w:type="character" w:customStyle="1" w:styleId="SmallFont7pt">
    <w:name w:val="Small Font (7 pt)"/>
    <w:basedOn w:val="DefaultParagraphFont"/>
    <w:qFormat/>
    <w:rsid w:val="00541DD9"/>
    <w:rPr>
      <w:sz w:val="14"/>
    </w:rPr>
  </w:style>
  <w:style w:type="paragraph" w:customStyle="1" w:styleId="UnderlinedText">
    <w:name w:val="Underlined Text"/>
    <w:basedOn w:val="Normal"/>
    <w:qFormat/>
    <w:rsid w:val="00541DD9"/>
    <w:rPr>
      <w:rFonts w:eastAsia="Times New Roman"/>
      <w:b/>
      <w:szCs w:val="20"/>
    </w:rPr>
  </w:style>
  <w:style w:type="character" w:customStyle="1" w:styleId="SmallText-New">
    <w:name w:val="Small Text - New"/>
    <w:basedOn w:val="DefaultParagraphFont"/>
    <w:rsid w:val="00541DD9"/>
    <w:rPr>
      <w:rFonts w:ascii="Arial Narrow" w:hAnsi="Arial Narrow"/>
      <w:sz w:val="14"/>
    </w:rPr>
  </w:style>
  <w:style w:type="character" w:customStyle="1" w:styleId="Underlined-New">
    <w:name w:val="Underlined - New"/>
    <w:basedOn w:val="DefaultParagraphFont"/>
    <w:rsid w:val="00541DD9"/>
    <w:rPr>
      <w:rFonts w:ascii="Arial Narrow" w:hAnsi="Arial Narrow"/>
      <w:sz w:val="16"/>
      <w:u w:val="single"/>
    </w:rPr>
  </w:style>
  <w:style w:type="paragraph" w:styleId="TOC2">
    <w:name w:val="toc 2"/>
    <w:basedOn w:val="Normal"/>
    <w:next w:val="Normal"/>
    <w:autoRedefine/>
    <w:uiPriority w:val="39"/>
    <w:qFormat/>
    <w:rsid w:val="00541DD9"/>
    <w:pPr>
      <w:ind w:left="200"/>
    </w:pPr>
    <w:rPr>
      <w:rFonts w:eastAsia="Times New Roman"/>
      <w:sz w:val="20"/>
      <w:lang w:bidi="en-US"/>
    </w:rPr>
  </w:style>
  <w:style w:type="paragraph" w:styleId="TOCHeading">
    <w:name w:val="TOC Heading"/>
    <w:basedOn w:val="Heading1"/>
    <w:next w:val="Normal"/>
    <w:uiPriority w:val="39"/>
    <w:qFormat/>
    <w:rsid w:val="00541DD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41DD9"/>
    <w:rPr>
      <w:rFonts w:ascii="Arial Narrow" w:hAnsi="Arial Narrow"/>
      <w:dstrike w:val="0"/>
      <w:sz w:val="20"/>
      <w:bdr w:val="single" w:sz="2" w:space="0" w:color="auto"/>
      <w:vertAlign w:val="baseline"/>
    </w:rPr>
  </w:style>
  <w:style w:type="character" w:customStyle="1" w:styleId="style65">
    <w:name w:val="style65"/>
    <w:basedOn w:val="DefaultParagraphFont"/>
    <w:rsid w:val="00541DD9"/>
    <w:rPr>
      <w:rFonts w:cs="Times New Roman"/>
    </w:rPr>
  </w:style>
  <w:style w:type="character" w:customStyle="1" w:styleId="qlabel">
    <w:name w:val="q_label"/>
    <w:basedOn w:val="DefaultParagraphFont"/>
    <w:rsid w:val="00541DD9"/>
  </w:style>
  <w:style w:type="character" w:customStyle="1" w:styleId="alabel">
    <w:name w:val="a_label"/>
    <w:basedOn w:val="DefaultParagraphFont"/>
    <w:rsid w:val="00541DD9"/>
  </w:style>
  <w:style w:type="character" w:customStyle="1" w:styleId="BoldandUnderlineCharChar">
    <w:name w:val="Bold and Underline Char Char"/>
    <w:basedOn w:val="DefaultParagraphFont"/>
    <w:rsid w:val="00541DD9"/>
    <w:rPr>
      <w:rFonts w:eastAsia="MS Mincho"/>
      <w:b/>
      <w:u w:val="single"/>
      <w:lang w:val="en-US" w:eastAsia="en-US" w:bidi="ar-SA"/>
    </w:rPr>
  </w:style>
  <w:style w:type="character" w:customStyle="1" w:styleId="CardTextChar2">
    <w:name w:val="Card Text Char"/>
    <w:basedOn w:val="DefaultParagraphFont"/>
    <w:rsid w:val="00541DD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541DD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541DD9"/>
    <w:rPr>
      <w:rFonts w:cs="Arial"/>
      <w:bCs/>
      <w:szCs w:val="26"/>
      <w:u w:val="single"/>
      <w:lang w:val="en-US" w:eastAsia="en-US" w:bidi="ar-SA"/>
    </w:rPr>
  </w:style>
  <w:style w:type="paragraph" w:customStyle="1" w:styleId="evidencetextChar">
    <w:name w:val="evidence text Char"/>
    <w:basedOn w:val="Normal"/>
    <w:qFormat/>
    <w:rsid w:val="00541DD9"/>
    <w:pPr>
      <w:ind w:left="1728" w:right="1008"/>
    </w:pPr>
    <w:rPr>
      <w:rFonts w:eastAsia="Times New Roman"/>
      <w:color w:val="000000"/>
      <w:sz w:val="18"/>
    </w:rPr>
  </w:style>
  <w:style w:type="character" w:customStyle="1" w:styleId="underline2">
    <w:name w:val="underline2"/>
    <w:basedOn w:val="DefaultParagraphFont"/>
    <w:rsid w:val="00541DD9"/>
    <w:rPr>
      <w:u w:val="single"/>
    </w:rPr>
  </w:style>
  <w:style w:type="character" w:customStyle="1" w:styleId="UnderlineChar4Char">
    <w:name w:val="Underline Char4 Char"/>
    <w:basedOn w:val="DefaultParagraphFont"/>
    <w:link w:val="UnderlineChar4"/>
    <w:rsid w:val="00541DD9"/>
    <w:rPr>
      <w:u w:val="single"/>
    </w:rPr>
  </w:style>
  <w:style w:type="paragraph" w:customStyle="1" w:styleId="UnderlineChar4">
    <w:name w:val="Underline Char4"/>
    <w:basedOn w:val="Normal"/>
    <w:link w:val="UnderlineChar4Char"/>
    <w:qFormat/>
    <w:rsid w:val="00541DD9"/>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541DD9"/>
    <w:rPr>
      <w:b/>
      <w:u w:val="single"/>
    </w:rPr>
  </w:style>
  <w:style w:type="paragraph" w:customStyle="1" w:styleId="BoldandUnderlineChar3">
    <w:name w:val="Bold and Underline Char3"/>
    <w:basedOn w:val="Normal"/>
    <w:link w:val="BoldandUnderlineChar3Char2"/>
    <w:qFormat/>
    <w:rsid w:val="00541DD9"/>
    <w:rPr>
      <w:rFonts w:asciiTheme="minorHAnsi" w:hAnsiTheme="minorHAnsi"/>
      <w:b/>
      <w:sz w:val="24"/>
      <w:u w:val="single"/>
    </w:rPr>
  </w:style>
  <w:style w:type="character" w:customStyle="1" w:styleId="inside-head">
    <w:name w:val="inside-head"/>
    <w:basedOn w:val="DefaultParagraphFont"/>
    <w:rsid w:val="00541DD9"/>
  </w:style>
  <w:style w:type="character" w:customStyle="1" w:styleId="officialstitle-">
    <w:name w:val="official_s_title-"/>
    <w:basedOn w:val="DefaultParagraphFont"/>
    <w:rsid w:val="00541DD9"/>
  </w:style>
  <w:style w:type="character" w:customStyle="1" w:styleId="officialsbureau">
    <w:name w:val="official_s_bureau"/>
    <w:basedOn w:val="DefaultParagraphFont"/>
    <w:rsid w:val="00541DD9"/>
  </w:style>
  <w:style w:type="paragraph" w:customStyle="1" w:styleId="Stylecard11ptBoldUnderline">
    <w:name w:val="Style card + 11 pt Bold Underline"/>
    <w:basedOn w:val="card"/>
    <w:link w:val="Stylecard11ptBoldUnderlineChar"/>
    <w:qFormat/>
    <w:rsid w:val="00541DD9"/>
    <w:rPr>
      <w:rFonts w:ascii="Georgia" w:eastAsia="SimSun" w:hAnsi="Georgia"/>
      <w:b/>
      <w:lang w:eastAsia="zh-CN"/>
    </w:rPr>
  </w:style>
  <w:style w:type="character" w:customStyle="1" w:styleId="Stylecard11ptBoldUnderlineChar">
    <w:name w:val="Style card + 11 pt Bold Underline Char"/>
    <w:link w:val="Stylecard11ptBoldUnderline"/>
    <w:rsid w:val="00541DD9"/>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541DD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541DD9"/>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541DD9"/>
    <w:rPr>
      <w:rFonts w:ascii="Georgia" w:eastAsia="SimSun" w:hAnsi="Georgia"/>
      <w:bCs/>
      <w:sz w:val="16"/>
      <w:lang w:eastAsia="zh-CN"/>
    </w:rPr>
  </w:style>
  <w:style w:type="paragraph" w:styleId="HTMLPreformatted">
    <w:name w:val="HTML Preformatted"/>
    <w:basedOn w:val="Normal"/>
    <w:link w:val="HTMLPreformattedChar"/>
    <w:rsid w:val="00541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41DD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541DD9"/>
    <w:rPr>
      <w:u w:val="single"/>
    </w:rPr>
  </w:style>
  <w:style w:type="character" w:customStyle="1" w:styleId="StyleUnderlining11ptChar">
    <w:name w:val="Style Underlining + 11 pt Char"/>
    <w:basedOn w:val="DefaultParagraphFont"/>
    <w:link w:val="StyleUnderlining11pt"/>
    <w:rsid w:val="00541DD9"/>
    <w:rPr>
      <w:rFonts w:ascii="Calibri" w:hAnsi="Calibri"/>
      <w:sz w:val="22"/>
      <w:u w:val="single"/>
    </w:rPr>
  </w:style>
  <w:style w:type="paragraph" w:customStyle="1" w:styleId="StyleCardText9pt">
    <w:name w:val="Style Card Text + 9 pt"/>
    <w:basedOn w:val="Normal"/>
    <w:link w:val="StyleCardText9ptChar"/>
    <w:qFormat/>
    <w:rsid w:val="00541DD9"/>
    <w:pPr>
      <w:spacing w:after="200"/>
      <w:contextualSpacing/>
    </w:pPr>
    <w:rPr>
      <w:rFonts w:eastAsia="Calibri"/>
    </w:rPr>
  </w:style>
  <w:style w:type="character" w:customStyle="1" w:styleId="StyleCardText9ptChar">
    <w:name w:val="Style Card Text + 9 pt Char"/>
    <w:basedOn w:val="DefaultParagraphFont"/>
    <w:link w:val="StyleCardText9pt"/>
    <w:rsid w:val="00541DD9"/>
    <w:rPr>
      <w:rFonts w:ascii="Calibri" w:eastAsia="Calibri" w:hAnsi="Calibri"/>
      <w:sz w:val="22"/>
    </w:rPr>
  </w:style>
  <w:style w:type="paragraph" w:styleId="Quote">
    <w:name w:val="Quote"/>
    <w:basedOn w:val="Normal"/>
    <w:next w:val="Normal"/>
    <w:link w:val="QuoteChar"/>
    <w:uiPriority w:val="29"/>
    <w:qFormat/>
    <w:rsid w:val="00541DD9"/>
    <w:pPr>
      <w:widowControl w:val="0"/>
    </w:pPr>
    <w:rPr>
      <w:rFonts w:eastAsia="Times New Roman"/>
      <w:iCs/>
      <w:color w:val="000000"/>
      <w:lang w:bidi="en-US"/>
    </w:rPr>
  </w:style>
  <w:style w:type="character" w:customStyle="1" w:styleId="QuoteChar">
    <w:name w:val="Quote Char"/>
    <w:basedOn w:val="DefaultParagraphFont"/>
    <w:link w:val="Quote"/>
    <w:uiPriority w:val="29"/>
    <w:rsid w:val="00541DD9"/>
    <w:rPr>
      <w:rFonts w:ascii="Calibri" w:eastAsia="Times New Roman" w:hAnsi="Calibri"/>
      <w:iCs/>
      <w:color w:val="000000"/>
      <w:sz w:val="22"/>
      <w:lang w:bidi="en-US"/>
    </w:rPr>
  </w:style>
  <w:style w:type="character" w:customStyle="1" w:styleId="underlineChar0">
    <w:name w:val="underline Char"/>
    <w:basedOn w:val="DefaultParagraphFont"/>
    <w:rsid w:val="00541DD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541DD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41DD9"/>
    <w:rPr>
      <w:sz w:val="20"/>
      <w:u w:val="single"/>
    </w:rPr>
  </w:style>
  <w:style w:type="paragraph" w:styleId="BodyTextIndent2">
    <w:name w:val="Body Text Indent 2"/>
    <w:basedOn w:val="Normal"/>
    <w:link w:val="BodyTextIndent2Char"/>
    <w:unhideWhenUsed/>
    <w:rsid w:val="00541DD9"/>
    <w:pPr>
      <w:spacing w:after="120" w:line="480" w:lineRule="auto"/>
      <w:ind w:left="360"/>
    </w:pPr>
  </w:style>
  <w:style w:type="character" w:customStyle="1" w:styleId="BodyTextIndent2Char">
    <w:name w:val="Body Text Indent 2 Char"/>
    <w:basedOn w:val="DefaultParagraphFont"/>
    <w:link w:val="BodyTextIndent2"/>
    <w:rsid w:val="00541DD9"/>
    <w:rPr>
      <w:rFonts w:ascii="Calibri" w:hAnsi="Calibri"/>
      <w:sz w:val="22"/>
    </w:rPr>
  </w:style>
  <w:style w:type="paragraph" w:styleId="BodyTextIndent3">
    <w:name w:val="Body Text Indent 3"/>
    <w:basedOn w:val="Normal"/>
    <w:link w:val="BodyTextIndent3Char"/>
    <w:uiPriority w:val="99"/>
    <w:unhideWhenUsed/>
    <w:rsid w:val="00541DD9"/>
    <w:pPr>
      <w:spacing w:after="120"/>
      <w:ind w:left="360"/>
    </w:pPr>
    <w:rPr>
      <w:szCs w:val="16"/>
    </w:rPr>
  </w:style>
  <w:style w:type="character" w:customStyle="1" w:styleId="BodyTextIndent3Char">
    <w:name w:val="Body Text Indent 3 Char"/>
    <w:basedOn w:val="DefaultParagraphFont"/>
    <w:link w:val="BodyTextIndent3"/>
    <w:uiPriority w:val="99"/>
    <w:rsid w:val="00541DD9"/>
    <w:rPr>
      <w:rFonts w:ascii="Calibri" w:hAnsi="Calibri"/>
      <w:sz w:val="22"/>
      <w:szCs w:val="16"/>
    </w:rPr>
  </w:style>
  <w:style w:type="paragraph" w:styleId="BodyText2">
    <w:name w:val="Body Text 2"/>
    <w:basedOn w:val="Normal"/>
    <w:link w:val="BodyText2Char"/>
    <w:unhideWhenUsed/>
    <w:rsid w:val="00541DD9"/>
    <w:pPr>
      <w:spacing w:after="120" w:line="480" w:lineRule="auto"/>
    </w:pPr>
  </w:style>
  <w:style w:type="character" w:customStyle="1" w:styleId="BodyText2Char">
    <w:name w:val="Body Text 2 Char"/>
    <w:basedOn w:val="DefaultParagraphFont"/>
    <w:link w:val="BodyText2"/>
    <w:rsid w:val="00541DD9"/>
    <w:rPr>
      <w:rFonts w:ascii="Calibri" w:hAnsi="Calibri"/>
      <w:sz w:val="22"/>
    </w:rPr>
  </w:style>
  <w:style w:type="paragraph" w:styleId="BodyTextIndent">
    <w:name w:val="Body Text Indent"/>
    <w:basedOn w:val="Normal"/>
    <w:link w:val="BodyTextIndentChar"/>
    <w:uiPriority w:val="99"/>
    <w:unhideWhenUsed/>
    <w:rsid w:val="00541DD9"/>
    <w:pPr>
      <w:spacing w:after="120"/>
      <w:ind w:left="360"/>
    </w:pPr>
  </w:style>
  <w:style w:type="character" w:customStyle="1" w:styleId="BodyTextIndentChar">
    <w:name w:val="Body Text Indent Char"/>
    <w:basedOn w:val="DefaultParagraphFont"/>
    <w:link w:val="BodyTextIndent"/>
    <w:uiPriority w:val="99"/>
    <w:rsid w:val="00541DD9"/>
    <w:rPr>
      <w:rFonts w:ascii="Calibri" w:hAnsi="Calibri"/>
      <w:sz w:val="22"/>
    </w:rPr>
  </w:style>
  <w:style w:type="paragraph" w:styleId="BodyText3">
    <w:name w:val="Body Text 3"/>
    <w:basedOn w:val="Normal"/>
    <w:link w:val="BodyText3Char"/>
    <w:unhideWhenUsed/>
    <w:rsid w:val="00541DD9"/>
    <w:pPr>
      <w:spacing w:after="120"/>
    </w:pPr>
    <w:rPr>
      <w:szCs w:val="16"/>
    </w:rPr>
  </w:style>
  <w:style w:type="character" w:customStyle="1" w:styleId="BodyText3Char">
    <w:name w:val="Body Text 3 Char"/>
    <w:basedOn w:val="DefaultParagraphFont"/>
    <w:link w:val="BodyText3"/>
    <w:rsid w:val="00541DD9"/>
    <w:rPr>
      <w:rFonts w:ascii="Calibri" w:hAnsi="Calibri"/>
      <w:sz w:val="22"/>
      <w:szCs w:val="16"/>
    </w:rPr>
  </w:style>
  <w:style w:type="character" w:customStyle="1" w:styleId="StyleBold">
    <w:name w:val="Style Bold"/>
    <w:basedOn w:val="DefaultParagraphFont"/>
    <w:uiPriority w:val="9"/>
    <w:semiHidden/>
    <w:rsid w:val="00541DD9"/>
    <w:rPr>
      <w:b/>
      <w:bCs/>
    </w:rPr>
  </w:style>
  <w:style w:type="character" w:customStyle="1" w:styleId="body-text">
    <w:name w:val="body-text"/>
    <w:basedOn w:val="DefaultParagraphFont"/>
    <w:rsid w:val="00541DD9"/>
  </w:style>
  <w:style w:type="paragraph" w:customStyle="1" w:styleId="StyleStyle411ptBoldBorderSinglesolidlineAuto0">
    <w:name w:val="Style Style4 + 11 pt Bold Border: : (Single solid line Auto  0...."/>
    <w:basedOn w:val="Normal"/>
    <w:link w:val="StyleStyle411ptBoldBorderSinglesolidlineAuto0Char"/>
    <w:qFormat/>
    <w:rsid w:val="00541DD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41DD9"/>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541DD9"/>
  </w:style>
  <w:style w:type="paragraph" w:customStyle="1" w:styleId="StyleStyle112pt">
    <w:name w:val="Style Style1 + 12 pt"/>
    <w:basedOn w:val="Normal"/>
    <w:link w:val="StyleStyle112ptChar"/>
    <w:qFormat/>
    <w:rsid w:val="00541DD9"/>
    <w:rPr>
      <w:rFonts w:eastAsia="SimSun"/>
      <w:u w:val="single"/>
      <w:lang w:eastAsia="zh-CN"/>
    </w:rPr>
  </w:style>
  <w:style w:type="character" w:customStyle="1" w:styleId="StyleStyle112ptChar">
    <w:name w:val="Style Style1 + 12 pt Char"/>
    <w:basedOn w:val="DefaultParagraphFont"/>
    <w:link w:val="StyleStyle112pt"/>
    <w:rsid w:val="00541DD9"/>
    <w:rPr>
      <w:rFonts w:ascii="Calibri" w:eastAsia="SimSun" w:hAnsi="Calibri"/>
      <w:sz w:val="22"/>
      <w:u w:val="single"/>
      <w:lang w:eastAsia="zh-CN"/>
    </w:rPr>
  </w:style>
  <w:style w:type="paragraph" w:customStyle="1" w:styleId="MinimizedText">
    <w:name w:val="Minimized Text"/>
    <w:basedOn w:val="Normal"/>
    <w:link w:val="MinimizedTextChar"/>
    <w:qFormat/>
    <w:rsid w:val="00541DD9"/>
    <w:rPr>
      <w:rFonts w:eastAsia="Times New Roman"/>
    </w:rPr>
  </w:style>
  <w:style w:type="character" w:customStyle="1" w:styleId="MinimizedTextChar">
    <w:name w:val="Minimized Text Char"/>
    <w:basedOn w:val="DefaultParagraphFont"/>
    <w:link w:val="MinimizedText"/>
    <w:rsid w:val="00541DD9"/>
    <w:rPr>
      <w:rFonts w:ascii="Calibri" w:eastAsia="Times New Roman" w:hAnsi="Calibri"/>
      <w:sz w:val="22"/>
    </w:rPr>
  </w:style>
  <w:style w:type="character" w:customStyle="1" w:styleId="term1">
    <w:name w:val="term1"/>
    <w:basedOn w:val="DefaultParagraphFont"/>
    <w:rsid w:val="00541DD9"/>
    <w:rPr>
      <w:b/>
      <w:bCs/>
    </w:rPr>
  </w:style>
  <w:style w:type="character" w:customStyle="1" w:styleId="Styleterm111ptUnderline">
    <w:name w:val="Style term1 + 11 pt Underline"/>
    <w:basedOn w:val="term1"/>
    <w:rsid w:val="00541DD9"/>
    <w:rPr>
      <w:b/>
      <w:bCs/>
      <w:sz w:val="20"/>
      <w:u w:val="single"/>
    </w:rPr>
  </w:style>
  <w:style w:type="paragraph" w:customStyle="1" w:styleId="StyleMinimizedTextArialNarrow10pt">
    <w:name w:val="Style Minimized Text + Arial Narrow 10 pt"/>
    <w:basedOn w:val="MinimizedText"/>
    <w:link w:val="StyleMinimizedTextArialNarrow10ptChar"/>
    <w:qFormat/>
    <w:rsid w:val="00541DD9"/>
    <w:rPr>
      <w:sz w:val="20"/>
    </w:rPr>
  </w:style>
  <w:style w:type="character" w:customStyle="1" w:styleId="StyleMinimizedTextArialNarrow10ptChar">
    <w:name w:val="Style Minimized Text + Arial Narrow 10 pt Char"/>
    <w:basedOn w:val="MinimizedTextChar"/>
    <w:link w:val="StyleMinimizedTextArialNarrow10pt"/>
    <w:rsid w:val="00541DD9"/>
    <w:rPr>
      <w:rFonts w:ascii="Calibri" w:eastAsia="Times New Roman" w:hAnsi="Calibri"/>
      <w:sz w:val="20"/>
    </w:rPr>
  </w:style>
  <w:style w:type="character" w:customStyle="1" w:styleId="Styleunderline11ptBold">
    <w:name w:val="Style underline + 11 pt Bold"/>
    <w:basedOn w:val="underline"/>
    <w:rsid w:val="00541DD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41DD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41DD9"/>
    <w:rPr>
      <w:rFonts w:ascii="Calibri" w:eastAsia="Times New Roman" w:hAnsi="Calibri"/>
      <w:sz w:val="22"/>
      <w:u w:val="single"/>
      <w:bdr w:val="single" w:sz="4" w:space="0" w:color="auto"/>
    </w:rPr>
  </w:style>
  <w:style w:type="character" w:customStyle="1" w:styleId="Style9pt">
    <w:name w:val="Style 9 pt"/>
    <w:basedOn w:val="DefaultParagraphFont"/>
    <w:rsid w:val="00541DD9"/>
    <w:rPr>
      <w:rFonts w:ascii="Times New Roman" w:hAnsi="Times New Roman"/>
      <w:sz w:val="20"/>
    </w:rPr>
  </w:style>
  <w:style w:type="paragraph" w:customStyle="1" w:styleId="StyleStyle49pt3">
    <w:name w:val="Style Style4 + 9 pt3"/>
    <w:basedOn w:val="Style4"/>
    <w:link w:val="StyleStyle49pt3Char"/>
    <w:qFormat/>
    <w:rsid w:val="00541DD9"/>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541DD9"/>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541DD9"/>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541DD9"/>
    <w:rPr>
      <w:rFonts w:ascii="Calibri" w:eastAsia="Times New Roman" w:hAnsi="Calibri" w:cs="Times New Roman"/>
      <w:b/>
      <w:bCs/>
      <w:u w:val="single"/>
      <w:lang w:val="x-none"/>
    </w:rPr>
  </w:style>
  <w:style w:type="character" w:customStyle="1" w:styleId="authorbio">
    <w:name w:val="authorbio"/>
    <w:basedOn w:val="DefaultParagraphFont"/>
    <w:rsid w:val="00541DD9"/>
  </w:style>
  <w:style w:type="character" w:customStyle="1" w:styleId="a">
    <w:name w:val="a"/>
    <w:basedOn w:val="DefaultParagraphFont"/>
    <w:rsid w:val="00541DD9"/>
  </w:style>
  <w:style w:type="character" w:customStyle="1" w:styleId="StyleUnderline3">
    <w:name w:val="Style Underline3"/>
    <w:basedOn w:val="DefaultParagraphFont"/>
    <w:rsid w:val="00541DD9"/>
    <w:rPr>
      <w:u w:val="single"/>
    </w:rPr>
  </w:style>
  <w:style w:type="paragraph" w:customStyle="1" w:styleId="StyleStyle111ptBorderSinglesolidlineAuto05ptL">
    <w:name w:val="Style Style1 + 11 pt Border: : (Single solid line Auto  0.5 pt L..."/>
    <w:link w:val="StyleStyle111ptBorderSinglesolidlineAuto05ptLChar"/>
    <w:qFormat/>
    <w:rsid w:val="00541DD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41DD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541DD9"/>
    <w:rPr>
      <w:u w:val="single"/>
    </w:rPr>
  </w:style>
  <w:style w:type="paragraph" w:customStyle="1" w:styleId="Circled">
    <w:name w:val="Circled"/>
    <w:link w:val="CircledChar"/>
    <w:qFormat/>
    <w:rsid w:val="00541DD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541DD9"/>
    <w:rPr>
      <w:rFonts w:ascii="Times New Roman" w:eastAsia="MS Mincho" w:hAnsi="Times New Roman" w:cs="Times New Roman"/>
      <w:b/>
      <w:sz w:val="22"/>
      <w:szCs w:val="20"/>
      <w:u w:val="single"/>
      <w:lang w:eastAsia="ja-JP"/>
    </w:rPr>
  </w:style>
  <w:style w:type="character" w:customStyle="1" w:styleId="base">
    <w:name w:val="base"/>
    <w:basedOn w:val="DefaultParagraphFont"/>
    <w:rsid w:val="00541DD9"/>
  </w:style>
  <w:style w:type="character" w:customStyle="1" w:styleId="part-of-speech">
    <w:name w:val="part-of-speech"/>
    <w:basedOn w:val="DefaultParagraphFont"/>
    <w:rsid w:val="00541DD9"/>
  </w:style>
  <w:style w:type="character" w:customStyle="1" w:styleId="sep">
    <w:name w:val="sep"/>
    <w:basedOn w:val="DefaultParagraphFont"/>
    <w:rsid w:val="00541DD9"/>
  </w:style>
  <w:style w:type="character" w:customStyle="1" w:styleId="pron">
    <w:name w:val="pron"/>
    <w:basedOn w:val="DefaultParagraphFont"/>
    <w:rsid w:val="00541DD9"/>
  </w:style>
  <w:style w:type="paragraph" w:customStyle="1" w:styleId="StyleStyle4LatinTimesNewRomanAsianSimSun">
    <w:name w:val="Style Style4 + (Latin) Times New Roman (Asian) SimSun"/>
    <w:basedOn w:val="Normal"/>
    <w:link w:val="StyleStyle4LatinTimesNewRomanAsianSimSunChar"/>
    <w:qFormat/>
    <w:rsid w:val="00541DD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41DD9"/>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41DD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41DD9"/>
    <w:rPr>
      <w:rFonts w:ascii="Calibri" w:eastAsia="SimSun" w:hAnsi="Calibri"/>
      <w:b/>
      <w:bCs/>
      <w:sz w:val="22"/>
      <w:u w:val="single"/>
    </w:rPr>
  </w:style>
  <w:style w:type="character" w:customStyle="1" w:styleId="CharChar3">
    <w:name w:val="Char Char3"/>
    <w:basedOn w:val="DefaultParagraphFont"/>
    <w:rsid w:val="00541DD9"/>
    <w:rPr>
      <w:rFonts w:cs="Arial"/>
      <w:b/>
      <w:bCs/>
      <w:iCs/>
      <w:lang w:val="en-US" w:eastAsia="en-US" w:bidi="ar-SA"/>
    </w:rPr>
  </w:style>
  <w:style w:type="character" w:customStyle="1" w:styleId="SubtitleChar1">
    <w:name w:val="Subtitle Char1"/>
    <w:aliases w:val="Underlined card text Char1"/>
    <w:basedOn w:val="DefaultParagraphFont"/>
    <w:rsid w:val="00541DD9"/>
    <w:rPr>
      <w:color w:val="5A5A5A" w:themeColor="text1" w:themeTint="A5"/>
      <w:spacing w:val="15"/>
      <w:sz w:val="22"/>
      <w:szCs w:val="22"/>
    </w:rPr>
  </w:style>
  <w:style w:type="paragraph" w:customStyle="1" w:styleId="StyleStyle411pt1">
    <w:name w:val="Style Style4 + 11 pt1"/>
    <w:basedOn w:val="Style4"/>
    <w:link w:val="StyleStyle411pt1Char"/>
    <w:qFormat/>
    <w:rsid w:val="00541DD9"/>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541DD9"/>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541DD9"/>
    <w:rPr>
      <w:b/>
      <w:u w:val="single"/>
      <w:lang w:val="en-US" w:eastAsia="en-US" w:bidi="ar-SA"/>
    </w:rPr>
  </w:style>
  <w:style w:type="character" w:customStyle="1" w:styleId="StyleUnderlineCharChar111pt">
    <w:name w:val="Style Underline Char Char1 + 11 pt"/>
    <w:basedOn w:val="DefaultParagraphFont"/>
    <w:rsid w:val="00541DD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41DD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541DD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541DD9"/>
    <w:rPr>
      <w:sz w:val="22"/>
      <w:u w:val="single"/>
    </w:rPr>
  </w:style>
  <w:style w:type="paragraph" w:customStyle="1" w:styleId="StyleMinimizedTextArialNarrow9pt">
    <w:name w:val="Style Minimized Text + Arial Narrow 9 pt"/>
    <w:basedOn w:val="Normal"/>
    <w:link w:val="StyleMinimizedTextArialNarrow9ptChar"/>
    <w:qFormat/>
    <w:rsid w:val="00541DD9"/>
    <w:rPr>
      <w:rFonts w:eastAsia="Times New Roman"/>
    </w:rPr>
  </w:style>
  <w:style w:type="character" w:customStyle="1" w:styleId="StyleMinimizedTextArialNarrow9ptChar">
    <w:name w:val="Style Minimized Text + Arial Narrow 9 pt Char"/>
    <w:basedOn w:val="DefaultParagraphFont"/>
    <w:link w:val="StyleMinimizedTextArialNarrow9pt"/>
    <w:rsid w:val="00541DD9"/>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541DD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41DD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41DD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41DD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541DD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541DD9"/>
    <w:rPr>
      <w:b w:val="0"/>
      <w:bCs/>
      <w:sz w:val="20"/>
      <w:u w:val="single"/>
      <w:lang w:val="en-US" w:eastAsia="en-US" w:bidi="ar-SA"/>
    </w:rPr>
  </w:style>
  <w:style w:type="character" w:customStyle="1" w:styleId="Styleunderline9pt">
    <w:name w:val="Style underline + 9 pt"/>
    <w:basedOn w:val="underline"/>
    <w:rsid w:val="00541DD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541DD9"/>
    <w:rPr>
      <w:rFonts w:ascii="Times New Roman" w:hAnsi="Times New Roman"/>
      <w:sz w:val="20"/>
    </w:rPr>
  </w:style>
  <w:style w:type="character" w:customStyle="1" w:styleId="Styleunderline9pt1">
    <w:name w:val="Style underline + 9 pt1"/>
    <w:basedOn w:val="underline"/>
    <w:rsid w:val="00541DD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541DD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41DD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541DD9"/>
    <w:rPr>
      <w:b/>
      <w:bCs/>
      <w:noProof w:val="0"/>
      <w:sz w:val="20"/>
      <w:u w:val="single"/>
      <w:lang w:val="en-US" w:eastAsia="en-US" w:bidi="ar-SA"/>
    </w:rPr>
  </w:style>
  <w:style w:type="character" w:customStyle="1" w:styleId="Hyperlink23">
    <w:name w:val="Hyperlink23"/>
    <w:basedOn w:val="DefaultParagraphFont"/>
    <w:rsid w:val="00541DD9"/>
    <w:rPr>
      <w:color w:val="3300CC"/>
      <w:u w:val="single"/>
    </w:rPr>
  </w:style>
  <w:style w:type="paragraph" w:customStyle="1" w:styleId="cardCharChar">
    <w:name w:val="card Char Char"/>
    <w:basedOn w:val="Normal"/>
    <w:link w:val="cardCharCharChar"/>
    <w:qFormat/>
    <w:rsid w:val="00541DD9"/>
    <w:pPr>
      <w:ind w:left="288" w:right="288"/>
    </w:pPr>
    <w:rPr>
      <w:rFonts w:eastAsia="Times New Roman"/>
      <w:szCs w:val="20"/>
    </w:rPr>
  </w:style>
  <w:style w:type="character" w:customStyle="1" w:styleId="cardCharCharChar">
    <w:name w:val="card Char Char Char"/>
    <w:basedOn w:val="DefaultParagraphFont"/>
    <w:link w:val="cardCharChar"/>
    <w:rsid w:val="00541DD9"/>
    <w:rPr>
      <w:rFonts w:ascii="Calibri" w:eastAsia="Times New Roman" w:hAnsi="Calibri"/>
      <w:sz w:val="22"/>
      <w:szCs w:val="20"/>
    </w:rPr>
  </w:style>
  <w:style w:type="character" w:customStyle="1" w:styleId="StyleunderlineArialNarrow9ptBold">
    <w:name w:val="Style underline + Arial Narrow 9 pt Bold"/>
    <w:basedOn w:val="underline"/>
    <w:rsid w:val="00541DD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541DD9"/>
  </w:style>
  <w:style w:type="character" w:customStyle="1" w:styleId="StylecardCharCharArialNarrow9ptChar">
    <w:name w:val="Style card Char Char + Arial Narrow 9 pt Char"/>
    <w:basedOn w:val="cardCharCharChar"/>
    <w:link w:val="StylecardCharCharArialNarrow9pt"/>
    <w:rsid w:val="00541DD9"/>
    <w:rPr>
      <w:rFonts w:ascii="Calibri" w:eastAsia="Times New Roman" w:hAnsi="Calibri"/>
      <w:sz w:val="22"/>
      <w:szCs w:val="20"/>
    </w:rPr>
  </w:style>
  <w:style w:type="character" w:customStyle="1" w:styleId="CardTextChar10">
    <w:name w:val="Card Text Char1"/>
    <w:basedOn w:val="DefaultParagraphFont"/>
    <w:rsid w:val="00541DD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41DD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541DD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41DD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541DD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541DD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541DD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541DD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41DD9"/>
    <w:rPr>
      <w:rFonts w:eastAsia="Times New Roman"/>
    </w:rPr>
  </w:style>
  <w:style w:type="character" w:customStyle="1" w:styleId="TextsmallChar">
    <w:name w:val="Textsmall Char"/>
    <w:basedOn w:val="DefaultParagraphFont"/>
    <w:link w:val="Textsmall"/>
    <w:rsid w:val="00541DD9"/>
    <w:rPr>
      <w:rFonts w:ascii="Calibri" w:eastAsia="Times New Roman" w:hAnsi="Calibri"/>
      <w:sz w:val="22"/>
    </w:rPr>
  </w:style>
  <w:style w:type="character" w:customStyle="1" w:styleId="CharChar111">
    <w:name w:val="Char Char111"/>
    <w:basedOn w:val="DefaultParagraphFont"/>
    <w:rsid w:val="00541DD9"/>
    <w:rPr>
      <w:rFonts w:cs="Arial"/>
      <w:bCs/>
      <w:szCs w:val="26"/>
      <w:u w:val="single"/>
      <w:lang w:val="en-US" w:eastAsia="en-US" w:bidi="ar-SA"/>
    </w:rPr>
  </w:style>
  <w:style w:type="paragraph" w:customStyle="1" w:styleId="cardtextsmall">
    <w:name w:val="card text small"/>
    <w:basedOn w:val="Normal"/>
    <w:qFormat/>
    <w:rsid w:val="00541DD9"/>
    <w:rPr>
      <w:rFonts w:ascii="Arial Narrow" w:eastAsia="Times New Roman" w:hAnsi="Arial Narrow"/>
    </w:rPr>
  </w:style>
  <w:style w:type="character" w:customStyle="1" w:styleId="AUnterdline">
    <w:name w:val="AUnterdline"/>
    <w:qFormat/>
    <w:rsid w:val="00541DD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41DD9"/>
    <w:rPr>
      <w:rFonts w:ascii="Times New Roman" w:hAnsi="Times New Roman"/>
      <w:b/>
      <w:bCs/>
      <w:sz w:val="20"/>
      <w:u w:val="single"/>
      <w:bdr w:val="single" w:sz="4" w:space="0" w:color="auto"/>
    </w:rPr>
  </w:style>
  <w:style w:type="character" w:customStyle="1" w:styleId="highlightedsearchterm">
    <w:name w:val="highlightedsearchterm"/>
    <w:rsid w:val="00541DD9"/>
  </w:style>
  <w:style w:type="character" w:customStyle="1" w:styleId="StyleUnderline1">
    <w:name w:val="Style Underline1"/>
    <w:basedOn w:val="DefaultParagraphFont"/>
    <w:rsid w:val="00541DD9"/>
    <w:rPr>
      <w:rFonts w:ascii="Times New Roman" w:hAnsi="Times New Roman"/>
      <w:sz w:val="20"/>
      <w:u w:val="single"/>
    </w:rPr>
  </w:style>
  <w:style w:type="paragraph" w:customStyle="1" w:styleId="StyleStyle49pt10">
    <w:name w:val="Style Style4 + 9 pt10"/>
    <w:basedOn w:val="Style4"/>
    <w:link w:val="StyleStyle49pt10Char"/>
    <w:qFormat/>
    <w:rsid w:val="00541DD9"/>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541DD9"/>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541DD9"/>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541DD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541DD9"/>
    <w:pPr>
      <w:ind w:left="288"/>
    </w:pPr>
    <w:rPr>
      <w:rFonts w:eastAsia="Times New Roman"/>
      <w:u w:val="single"/>
    </w:rPr>
  </w:style>
  <w:style w:type="character" w:customStyle="1" w:styleId="NormalUnderlineChar">
    <w:name w:val="Normal Underline Char"/>
    <w:link w:val="NormalUnderline"/>
    <w:rsid w:val="00541DD9"/>
    <w:rPr>
      <w:rFonts w:ascii="Calibri" w:eastAsia="Times New Roman" w:hAnsi="Calibri"/>
      <w:sz w:val="22"/>
      <w:u w:val="single"/>
    </w:rPr>
  </w:style>
  <w:style w:type="character" w:customStyle="1" w:styleId="DontRead">
    <w:name w:val="Don't Read"/>
    <w:qFormat/>
    <w:rsid w:val="00541DD9"/>
    <w:rPr>
      <w:rFonts w:ascii="Times New Roman" w:hAnsi="Times New Roman"/>
      <w:sz w:val="16"/>
    </w:rPr>
  </w:style>
  <w:style w:type="paragraph" w:customStyle="1" w:styleId="Underlinestyle">
    <w:name w:val="Underline style"/>
    <w:basedOn w:val="Normal"/>
    <w:qFormat/>
    <w:rsid w:val="00541DD9"/>
    <w:rPr>
      <w:rFonts w:eastAsia="Times New Roman"/>
      <w:u w:val="single"/>
    </w:rPr>
  </w:style>
  <w:style w:type="character" w:customStyle="1" w:styleId="Style11ptUnderline3">
    <w:name w:val="Style 11 pt Underline3"/>
    <w:rsid w:val="00541DD9"/>
    <w:rPr>
      <w:sz w:val="20"/>
      <w:u w:val="single"/>
    </w:rPr>
  </w:style>
  <w:style w:type="character" w:customStyle="1" w:styleId="27">
    <w:name w:val="27"/>
    <w:rsid w:val="00541DD9"/>
    <w:rPr>
      <w:rFonts w:cs="Arial"/>
      <w:bCs/>
      <w:sz w:val="20"/>
      <w:u w:val="single"/>
      <w:lang w:val="en-US" w:eastAsia="en-US" w:bidi="ar-SA"/>
    </w:rPr>
  </w:style>
  <w:style w:type="character" w:customStyle="1" w:styleId="2">
    <w:name w:val="2"/>
    <w:rsid w:val="00541DD9"/>
    <w:rPr>
      <w:rFonts w:cs="Arial"/>
      <w:bCs/>
      <w:sz w:val="20"/>
      <w:u w:val="single"/>
      <w:lang w:val="en-US" w:eastAsia="en-US" w:bidi="ar-SA"/>
    </w:rPr>
  </w:style>
  <w:style w:type="character" w:customStyle="1" w:styleId="Style9ptUnderline11">
    <w:name w:val="Style 9 pt Underline11"/>
    <w:basedOn w:val="DefaultParagraphFont"/>
    <w:rsid w:val="00541DD9"/>
    <w:rPr>
      <w:sz w:val="20"/>
      <w:u w:val="single"/>
    </w:rPr>
  </w:style>
  <w:style w:type="character" w:customStyle="1" w:styleId="Style9ptBoldUnderline5">
    <w:name w:val="Style 9 pt Bold Underline5"/>
    <w:basedOn w:val="DefaultParagraphFont"/>
    <w:rsid w:val="00541DD9"/>
    <w:rPr>
      <w:b/>
      <w:bCs/>
      <w:sz w:val="20"/>
      <w:u w:val="single"/>
    </w:rPr>
  </w:style>
  <w:style w:type="character" w:customStyle="1" w:styleId="CharChar114">
    <w:name w:val="Char Char114"/>
    <w:basedOn w:val="DefaultParagraphFont"/>
    <w:rsid w:val="00541DD9"/>
    <w:rPr>
      <w:rFonts w:cs="Arial"/>
      <w:bCs/>
      <w:szCs w:val="26"/>
      <w:u w:val="single"/>
      <w:lang w:val="en-US" w:eastAsia="en-US" w:bidi="ar-SA"/>
    </w:rPr>
  </w:style>
  <w:style w:type="character" w:customStyle="1" w:styleId="CharChar113">
    <w:name w:val="Char Char113"/>
    <w:basedOn w:val="DefaultParagraphFont"/>
    <w:rsid w:val="00541DD9"/>
    <w:rPr>
      <w:rFonts w:cs="Arial"/>
      <w:bCs/>
      <w:szCs w:val="26"/>
      <w:u w:val="single"/>
      <w:lang w:val="en-US" w:eastAsia="en-US" w:bidi="ar-SA"/>
    </w:rPr>
  </w:style>
  <w:style w:type="character" w:customStyle="1" w:styleId="CharChar112">
    <w:name w:val="Char Char112"/>
    <w:basedOn w:val="DefaultParagraphFont"/>
    <w:rsid w:val="00541DD9"/>
    <w:rPr>
      <w:rFonts w:cs="Arial"/>
      <w:bCs/>
      <w:szCs w:val="26"/>
      <w:u w:val="single"/>
      <w:lang w:val="en-US" w:eastAsia="en-US" w:bidi="ar-SA"/>
    </w:rPr>
  </w:style>
  <w:style w:type="character" w:customStyle="1" w:styleId="ssl0">
    <w:name w:val="ss_l0"/>
    <w:basedOn w:val="DefaultParagraphFont"/>
    <w:rsid w:val="00541DD9"/>
  </w:style>
  <w:style w:type="paragraph" w:customStyle="1" w:styleId="WW-Default1">
    <w:name w:val="WW-Default1"/>
    <w:basedOn w:val="Normal"/>
    <w:qFormat/>
    <w:rsid w:val="00541DD9"/>
    <w:pPr>
      <w:suppressAutoHyphens/>
    </w:pPr>
    <w:rPr>
      <w:rFonts w:eastAsia="Times New Roman"/>
      <w:b/>
      <w:bCs/>
      <w:szCs w:val="20"/>
      <w:lang w:eastAsia="ar-SA"/>
    </w:rPr>
  </w:style>
  <w:style w:type="character" w:customStyle="1" w:styleId="zoomme">
    <w:name w:val="zoomme"/>
    <w:basedOn w:val="DefaultParagraphFont"/>
    <w:rsid w:val="00541DD9"/>
  </w:style>
  <w:style w:type="character" w:customStyle="1" w:styleId="Date1">
    <w:name w:val="Date1"/>
    <w:basedOn w:val="DefaultParagraphFont"/>
    <w:rsid w:val="00541DD9"/>
  </w:style>
  <w:style w:type="character" w:customStyle="1" w:styleId="classauthor">
    <w:name w:val="class=&quot;author&quot;"/>
    <w:basedOn w:val="DefaultParagraphFont"/>
    <w:rsid w:val="00541DD9"/>
  </w:style>
  <w:style w:type="paragraph" w:customStyle="1" w:styleId="CardStyle0">
    <w:name w:val="Card Style"/>
    <w:basedOn w:val="Normal"/>
    <w:link w:val="CardStyleChar"/>
    <w:qFormat/>
    <w:rsid w:val="00541DD9"/>
    <w:rPr>
      <w:rFonts w:eastAsia="Times New Roman"/>
    </w:rPr>
  </w:style>
  <w:style w:type="character" w:customStyle="1" w:styleId="CharCharChar">
    <w:name w:val="Char Char Char"/>
    <w:basedOn w:val="DefaultParagraphFont"/>
    <w:rsid w:val="00541DD9"/>
    <w:rPr>
      <w:rFonts w:cs="Arial"/>
      <w:bCs/>
      <w:szCs w:val="26"/>
      <w:u w:val="single"/>
      <w:lang w:val="en-US" w:eastAsia="en-US" w:bidi="ar-SA"/>
    </w:rPr>
  </w:style>
  <w:style w:type="character" w:customStyle="1" w:styleId="texto1">
    <w:name w:val="texto1"/>
    <w:rsid w:val="00541DD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41DD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41DD9"/>
    <w:rPr>
      <w:rFonts w:ascii="Calibri" w:eastAsia="Times New Roman" w:hAnsi="Calibri" w:cs="Arial"/>
      <w:b/>
      <w:szCs w:val="28"/>
    </w:rPr>
  </w:style>
  <w:style w:type="paragraph" w:customStyle="1" w:styleId="Style23">
    <w:name w:val="Style23"/>
    <w:basedOn w:val="Normal"/>
    <w:uiPriority w:val="99"/>
    <w:qFormat/>
    <w:rsid w:val="00541DD9"/>
    <w:pPr>
      <w:widowControl w:val="0"/>
      <w:autoSpaceDE w:val="0"/>
      <w:autoSpaceDN w:val="0"/>
      <w:adjustRightInd w:val="0"/>
      <w:spacing w:line="209" w:lineRule="exact"/>
    </w:pPr>
    <w:rPr>
      <w:rFonts w:eastAsia="SimSun"/>
    </w:rPr>
  </w:style>
  <w:style w:type="character" w:customStyle="1" w:styleId="gray">
    <w:name w:val="gray"/>
    <w:basedOn w:val="DefaultParagraphFont"/>
    <w:rsid w:val="00541DD9"/>
  </w:style>
  <w:style w:type="paragraph" w:customStyle="1" w:styleId="Tagtemplate">
    <w:name w:val="Tagtemplate"/>
    <w:basedOn w:val="Normal"/>
    <w:link w:val="TagtemplateChar"/>
    <w:autoRedefine/>
    <w:qFormat/>
    <w:rsid w:val="00541DD9"/>
    <w:pPr>
      <w:keepNext/>
      <w:keepLines/>
    </w:pPr>
    <w:rPr>
      <w:rFonts w:eastAsia="Calibri"/>
      <w:b/>
    </w:rPr>
  </w:style>
  <w:style w:type="character" w:customStyle="1" w:styleId="TagtemplateChar">
    <w:name w:val="Tagtemplate Char"/>
    <w:basedOn w:val="DefaultParagraphFont"/>
    <w:link w:val="Tagtemplate"/>
    <w:rsid w:val="00541DD9"/>
    <w:rPr>
      <w:rFonts w:ascii="Calibri" w:eastAsia="Calibri" w:hAnsi="Calibri"/>
      <w:b/>
      <w:sz w:val="22"/>
    </w:rPr>
  </w:style>
  <w:style w:type="character" w:customStyle="1" w:styleId="Styleunderline11ptBorderSinglesolidlineAuto05p">
    <w:name w:val="Style underline + 11 pt Border: : (Single solid line Auto  0.5 p..."/>
    <w:rsid w:val="00541DD9"/>
    <w:rPr>
      <w:sz w:val="20"/>
      <w:u w:val="single"/>
      <w:bdr w:val="single" w:sz="4" w:space="0" w:color="auto"/>
    </w:rPr>
  </w:style>
  <w:style w:type="paragraph" w:customStyle="1" w:styleId="Citation-FirstLine">
    <w:name w:val="Citation - First Line"/>
    <w:basedOn w:val="Normal"/>
    <w:next w:val="Normal"/>
    <w:autoRedefine/>
    <w:qFormat/>
    <w:rsid w:val="00541DD9"/>
    <w:pPr>
      <w:spacing w:line="240" w:lineRule="atLeast"/>
      <w:jc w:val="both"/>
    </w:pPr>
    <w:rPr>
      <w:rFonts w:ascii="Book Antiqua" w:eastAsia="Times New Roman" w:hAnsi="Book Antiqua"/>
    </w:rPr>
  </w:style>
  <w:style w:type="character" w:customStyle="1" w:styleId="CardText-Underlined">
    <w:name w:val="Card Text - Underlined"/>
    <w:rsid w:val="00541DD9"/>
    <w:rPr>
      <w:b/>
      <w:sz w:val="20"/>
      <w:u w:val="single"/>
    </w:rPr>
  </w:style>
  <w:style w:type="paragraph" w:customStyle="1" w:styleId="Citation-Complete">
    <w:name w:val="Citation - Complete"/>
    <w:basedOn w:val="Normal"/>
    <w:next w:val="Normal"/>
    <w:link w:val="Citation-CompleteChar"/>
    <w:autoRedefine/>
    <w:qFormat/>
    <w:rsid w:val="00541DD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41DD9"/>
    <w:rPr>
      <w:rFonts w:ascii="Book Antiqua" w:eastAsia="Times New Roman" w:hAnsi="Book Antiqua"/>
      <w:sz w:val="22"/>
    </w:rPr>
  </w:style>
  <w:style w:type="character" w:customStyle="1" w:styleId="MicroTextChar">
    <w:name w:val="MicroText Char"/>
    <w:link w:val="MicroText"/>
    <w:rsid w:val="00541DD9"/>
    <w:rPr>
      <w:rFonts w:ascii="Arial Narrow" w:hAnsi="Arial Narrow"/>
      <w:sz w:val="12"/>
    </w:rPr>
  </w:style>
  <w:style w:type="character" w:customStyle="1" w:styleId="Style11ptItalic">
    <w:name w:val="Style 11 pt Italic"/>
    <w:basedOn w:val="DefaultParagraphFont"/>
    <w:rsid w:val="00541DD9"/>
    <w:rPr>
      <w:rFonts w:ascii="Times New Roman" w:hAnsi="Times New Roman"/>
      <w:i/>
      <w:iCs/>
      <w:sz w:val="20"/>
    </w:rPr>
  </w:style>
  <w:style w:type="character" w:customStyle="1" w:styleId="BoldandUnderlineChar">
    <w:name w:val="Bold and Underline Char"/>
    <w:basedOn w:val="DefaultParagraphFont"/>
    <w:link w:val="BoldandUnderline"/>
    <w:locked/>
    <w:rsid w:val="00541DD9"/>
    <w:rPr>
      <w:b/>
      <w:u w:val="single"/>
    </w:rPr>
  </w:style>
  <w:style w:type="paragraph" w:customStyle="1" w:styleId="BoldandUnderline">
    <w:name w:val="Bold and Underline"/>
    <w:basedOn w:val="Normal"/>
    <w:link w:val="BoldandUnderlineChar"/>
    <w:qFormat/>
    <w:rsid w:val="00541DD9"/>
    <w:rPr>
      <w:rFonts w:asciiTheme="minorHAnsi" w:hAnsiTheme="minorHAnsi"/>
      <w:b/>
      <w:sz w:val="24"/>
      <w:u w:val="single"/>
    </w:rPr>
  </w:style>
  <w:style w:type="character" w:customStyle="1" w:styleId="hdr">
    <w:name w:val="hdr"/>
    <w:basedOn w:val="DefaultParagraphFont"/>
    <w:rsid w:val="00541DD9"/>
  </w:style>
  <w:style w:type="paragraph" w:customStyle="1" w:styleId="StyleStyle49ptBold3">
    <w:name w:val="Style Style4 + 9 pt Bold3"/>
    <w:basedOn w:val="Style4"/>
    <w:link w:val="StyleStyle49ptBold3Char"/>
    <w:qFormat/>
    <w:rsid w:val="00541DD9"/>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541DD9"/>
    <w:rPr>
      <w:rFonts w:ascii="Calibri" w:eastAsia="Times New Roman" w:hAnsi="Calibri" w:cs="Times New Roman"/>
      <w:b/>
      <w:bCs/>
      <w:u w:val="single"/>
      <w:lang w:val="x-none"/>
    </w:rPr>
  </w:style>
  <w:style w:type="character" w:customStyle="1" w:styleId="Style9ptUnderline6">
    <w:name w:val="Style 9 pt Underline6"/>
    <w:basedOn w:val="DefaultParagraphFont"/>
    <w:rsid w:val="00541DD9"/>
    <w:rPr>
      <w:sz w:val="20"/>
      <w:u w:val="single"/>
    </w:rPr>
  </w:style>
  <w:style w:type="character" w:customStyle="1" w:styleId="ct-with-fmlt">
    <w:name w:val="ct-with-fmlt"/>
    <w:basedOn w:val="DefaultParagraphFont"/>
    <w:rsid w:val="00541DD9"/>
  </w:style>
  <w:style w:type="paragraph" w:customStyle="1" w:styleId="StyleStyle49pt">
    <w:name w:val="Style Style4 + 9 pt"/>
    <w:basedOn w:val="Normal"/>
    <w:link w:val="StyleStyle49ptChar"/>
    <w:qFormat/>
    <w:rsid w:val="00541DD9"/>
    <w:rPr>
      <w:rFonts w:eastAsia="Times New Roman"/>
      <w:u w:val="single"/>
    </w:rPr>
  </w:style>
  <w:style w:type="character" w:customStyle="1" w:styleId="StyleStyle49ptChar">
    <w:name w:val="Style Style4 + 9 pt Char"/>
    <w:basedOn w:val="DefaultParagraphFont"/>
    <w:link w:val="StyleStyle49pt"/>
    <w:rsid w:val="00541DD9"/>
    <w:rPr>
      <w:rFonts w:ascii="Calibri" w:eastAsia="Times New Roman" w:hAnsi="Calibri"/>
      <w:sz w:val="22"/>
      <w:u w:val="single"/>
    </w:rPr>
  </w:style>
  <w:style w:type="paragraph" w:customStyle="1" w:styleId="StyleStyle49ptBold">
    <w:name w:val="Style Style4 + 9 pt Bold"/>
    <w:basedOn w:val="Normal"/>
    <w:link w:val="StyleStyle49ptBoldChar"/>
    <w:qFormat/>
    <w:rsid w:val="00541DD9"/>
    <w:rPr>
      <w:rFonts w:eastAsia="Times New Roman"/>
      <w:b/>
      <w:bCs/>
      <w:u w:val="single"/>
    </w:rPr>
  </w:style>
  <w:style w:type="character" w:customStyle="1" w:styleId="StyleStyle49ptBoldChar">
    <w:name w:val="Style Style4 + 9 pt Bold Char"/>
    <w:basedOn w:val="DefaultParagraphFont"/>
    <w:link w:val="StyleStyle49ptBold"/>
    <w:rsid w:val="00541DD9"/>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541DD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41DD9"/>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541DD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541DD9"/>
    <w:rPr>
      <w:rFonts w:ascii="Arial" w:eastAsia="Times New Roman" w:hAnsi="Arial" w:cs="Arial"/>
      <w:b/>
      <w:bCs/>
      <w:sz w:val="22"/>
      <w:u w:val="single"/>
    </w:rPr>
  </w:style>
  <w:style w:type="paragraph" w:customStyle="1" w:styleId="StyleUnderlined11pt">
    <w:name w:val="Style Underlined + 11 pt"/>
    <w:link w:val="StyleUnderlined11ptChar"/>
    <w:qFormat/>
    <w:rsid w:val="00541DD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541DD9"/>
    <w:rPr>
      <w:rFonts w:ascii="Arial" w:eastAsia="Times New Roman" w:hAnsi="Arial" w:cs="Arial"/>
      <w:sz w:val="22"/>
      <w:u w:val="single"/>
    </w:rPr>
  </w:style>
  <w:style w:type="character" w:customStyle="1" w:styleId="newscontent">
    <w:name w:val="newscontent"/>
    <w:rsid w:val="00541DD9"/>
  </w:style>
  <w:style w:type="character" w:customStyle="1" w:styleId="StyleUnderlinePatternClearYellow">
    <w:name w:val="Style Underline Pattern: Clear (Yellow)"/>
    <w:basedOn w:val="DefaultParagraphFont"/>
    <w:rsid w:val="00541DD9"/>
    <w:rPr>
      <w:u w:val="single"/>
      <w:shd w:val="clear" w:color="auto" w:fill="00FF00"/>
    </w:rPr>
  </w:style>
  <w:style w:type="paragraph" w:customStyle="1" w:styleId="StyleUnderlineChar11pt3">
    <w:name w:val="Style Underline Char + 11 pt3"/>
    <w:link w:val="StyleUnderlineChar11pt3Char"/>
    <w:qFormat/>
    <w:rsid w:val="00541DD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541DD9"/>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541DD9"/>
    <w:rPr>
      <w:b w:val="0"/>
      <w:bCs/>
      <w:u w:val="single"/>
    </w:rPr>
  </w:style>
  <w:style w:type="paragraph" w:customStyle="1" w:styleId="Cite2">
    <w:name w:val="Cite 2"/>
    <w:basedOn w:val="Normal"/>
    <w:qFormat/>
    <w:rsid w:val="00541DD9"/>
    <w:rPr>
      <w:rFonts w:eastAsia="MS Mincho"/>
      <w:b/>
      <w:u w:val="single"/>
    </w:rPr>
  </w:style>
  <w:style w:type="character" w:customStyle="1" w:styleId="StyleunderlineBold">
    <w:name w:val="Style underline + Bold"/>
    <w:basedOn w:val="underline"/>
    <w:rsid w:val="00541DD9"/>
    <w:rPr>
      <w:rFonts w:ascii="Times New Roman" w:hAnsi="Times New Roman" w:cs="Times New Roman" w:hint="default"/>
      <w:b w:val="0"/>
      <w:bCs/>
      <w:sz w:val="20"/>
      <w:u w:val="single"/>
    </w:rPr>
  </w:style>
  <w:style w:type="paragraph" w:customStyle="1" w:styleId="cards0">
    <w:name w:val="cards"/>
    <w:basedOn w:val="Cites"/>
    <w:qFormat/>
    <w:rsid w:val="00541DD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541DD9"/>
    <w:rPr>
      <w:sz w:val="20"/>
      <w:u w:val="single"/>
    </w:rPr>
  </w:style>
  <w:style w:type="character" w:customStyle="1" w:styleId="slug-pub-date">
    <w:name w:val="slug-pub-date"/>
    <w:basedOn w:val="DefaultParagraphFont"/>
    <w:rsid w:val="00541DD9"/>
  </w:style>
  <w:style w:type="character" w:customStyle="1" w:styleId="slug-vol">
    <w:name w:val="slug-vol"/>
    <w:basedOn w:val="DefaultParagraphFont"/>
    <w:rsid w:val="00541DD9"/>
  </w:style>
  <w:style w:type="character" w:customStyle="1" w:styleId="slug-issue">
    <w:name w:val="slug-issue"/>
    <w:basedOn w:val="DefaultParagraphFont"/>
    <w:rsid w:val="00541DD9"/>
  </w:style>
  <w:style w:type="character" w:customStyle="1" w:styleId="slug-pages">
    <w:name w:val="slug-pages"/>
    <w:basedOn w:val="DefaultParagraphFont"/>
    <w:rsid w:val="00541DD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41DD9"/>
    <w:rPr>
      <w:b/>
      <w:bCs/>
      <w:strike w:val="0"/>
      <w:dstrike w:val="0"/>
      <w:sz w:val="24"/>
      <w:u w:val="none"/>
      <w:effect w:val="none"/>
    </w:rPr>
  </w:style>
  <w:style w:type="character" w:customStyle="1" w:styleId="tagchar">
    <w:name w:val="tagchar"/>
    <w:basedOn w:val="DefaultParagraphFont"/>
    <w:rsid w:val="00541DD9"/>
  </w:style>
  <w:style w:type="character" w:customStyle="1" w:styleId="pmterms11">
    <w:name w:val="pmterms11"/>
    <w:basedOn w:val="DefaultParagraphFont"/>
    <w:rsid w:val="00541DD9"/>
    <w:rPr>
      <w:b/>
      <w:bCs/>
      <w:i w:val="0"/>
      <w:iCs w:val="0"/>
      <w:color w:val="000000"/>
    </w:rPr>
  </w:style>
  <w:style w:type="character" w:customStyle="1" w:styleId="StyleUnderlineChar9ptBold">
    <w:name w:val="Style Underline Char + 9 pt Bold"/>
    <w:basedOn w:val="DefaultParagraphFont"/>
    <w:rsid w:val="00541DD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541DD9"/>
    <w:rPr>
      <w:szCs w:val="24"/>
      <w:u w:val="single"/>
      <w:lang w:val="en-US" w:eastAsia="en-US" w:bidi="ar-SA"/>
    </w:rPr>
  </w:style>
  <w:style w:type="character" w:customStyle="1" w:styleId="BoldandUnderlineChar2Char1">
    <w:name w:val="Bold and Underline Char2 Char1"/>
    <w:basedOn w:val="DefaultParagraphFont"/>
    <w:rsid w:val="00541DD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41DD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41DD9"/>
    <w:rPr>
      <w:szCs w:val="24"/>
      <w:u w:val="single"/>
      <w:lang w:val="en-US" w:eastAsia="en-US" w:bidi="ar-SA"/>
    </w:rPr>
  </w:style>
  <w:style w:type="paragraph" w:customStyle="1" w:styleId="Language">
    <w:name w:val="Language"/>
    <w:basedOn w:val="Normal"/>
    <w:link w:val="LanguageChar"/>
    <w:qFormat/>
    <w:rsid w:val="00541DD9"/>
    <w:rPr>
      <w:rFonts w:eastAsia="Times New Roman"/>
      <w:strike/>
      <w:szCs w:val="20"/>
    </w:rPr>
  </w:style>
  <w:style w:type="character" w:customStyle="1" w:styleId="LanguageChar">
    <w:name w:val="Language Char"/>
    <w:basedOn w:val="DefaultParagraphFont"/>
    <w:link w:val="Language"/>
    <w:rsid w:val="00541DD9"/>
    <w:rPr>
      <w:rFonts w:ascii="Calibri" w:eastAsia="Times New Roman" w:hAnsi="Calibri"/>
      <w:strike/>
      <w:sz w:val="22"/>
      <w:szCs w:val="20"/>
    </w:rPr>
  </w:style>
  <w:style w:type="paragraph" w:customStyle="1" w:styleId="UnderlineChar3">
    <w:name w:val="Underline Char3"/>
    <w:basedOn w:val="Normal"/>
    <w:link w:val="UnderlineChar3Char"/>
    <w:qFormat/>
    <w:rsid w:val="00541DD9"/>
    <w:rPr>
      <w:rFonts w:eastAsia="Times New Roman"/>
      <w:u w:val="single"/>
    </w:rPr>
  </w:style>
  <w:style w:type="character" w:customStyle="1" w:styleId="UnderlineChar3Char">
    <w:name w:val="Underline Char3 Char"/>
    <w:basedOn w:val="DefaultParagraphFont"/>
    <w:link w:val="UnderlineChar3"/>
    <w:rsid w:val="00541DD9"/>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541DD9"/>
    <w:rPr>
      <w:rFonts w:eastAsia="Times New Roman"/>
      <w:b/>
      <w:u w:val="single"/>
    </w:rPr>
  </w:style>
  <w:style w:type="character" w:customStyle="1" w:styleId="BoldandUnderlineChar3CharChar">
    <w:name w:val="Bold and Underline Char3 Char Char"/>
    <w:basedOn w:val="DefaultParagraphFont"/>
    <w:link w:val="BoldandUnderlineChar3Char"/>
    <w:rsid w:val="00541DD9"/>
    <w:rPr>
      <w:rFonts w:ascii="Calibri" w:eastAsia="Times New Roman" w:hAnsi="Calibri"/>
      <w:b/>
      <w:sz w:val="22"/>
      <w:u w:val="single"/>
    </w:rPr>
  </w:style>
  <w:style w:type="character" w:customStyle="1" w:styleId="UnderlineChar1">
    <w:name w:val="Underline Char1"/>
    <w:basedOn w:val="DefaultParagraphFont"/>
    <w:rsid w:val="00541DD9"/>
    <w:rPr>
      <w:szCs w:val="24"/>
      <w:u w:val="single"/>
      <w:lang w:val="en-US" w:eastAsia="en-US" w:bidi="ar-SA"/>
    </w:rPr>
  </w:style>
  <w:style w:type="character" w:customStyle="1" w:styleId="BoldandUnderlineChar1Char2Char">
    <w:name w:val="Bold and Underline Char1 Char2 Char"/>
    <w:basedOn w:val="DefaultParagraphFont"/>
    <w:rsid w:val="00541DD9"/>
    <w:rPr>
      <w:b/>
      <w:szCs w:val="24"/>
      <w:u w:val="single"/>
      <w:lang w:val="en-US" w:eastAsia="en-US" w:bidi="ar-SA"/>
    </w:rPr>
  </w:style>
  <w:style w:type="paragraph" w:customStyle="1" w:styleId="HotRoute">
    <w:name w:val="Hot Route"/>
    <w:basedOn w:val="Normal"/>
    <w:link w:val="HotRouteChar0"/>
    <w:qFormat/>
    <w:rsid w:val="00541DD9"/>
    <w:pPr>
      <w:ind w:left="144"/>
    </w:pPr>
    <w:rPr>
      <w:rFonts w:eastAsia="Times New Roman"/>
    </w:rPr>
  </w:style>
  <w:style w:type="character" w:customStyle="1" w:styleId="Style12ptBoldUnderline1">
    <w:name w:val="Style 12 pt Bold Underline1"/>
    <w:basedOn w:val="DefaultParagraphFont"/>
    <w:rsid w:val="00541DD9"/>
    <w:rPr>
      <w:b/>
      <w:bCs/>
      <w:sz w:val="24"/>
      <w:u w:val="single"/>
    </w:rPr>
  </w:style>
  <w:style w:type="character" w:customStyle="1" w:styleId="StyleEmphasisArial12ptBoldNotItalic">
    <w:name w:val="Style Emphasis + Arial 12 pt Bold Not Italic"/>
    <w:basedOn w:val="Emphasis"/>
    <w:rsid w:val="00541DD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541DD9"/>
    <w:rPr>
      <w:rFonts w:ascii="SimSun" w:eastAsia="SimSun" w:hAnsi="SimSun"/>
      <w:sz w:val="15"/>
      <w:lang w:eastAsia="zh-CN"/>
    </w:rPr>
  </w:style>
  <w:style w:type="paragraph" w:customStyle="1" w:styleId="UnreadText">
    <w:name w:val="Unread Text"/>
    <w:basedOn w:val="Normal"/>
    <w:next w:val="Normal"/>
    <w:link w:val="UnreadTextChar"/>
    <w:autoRedefine/>
    <w:qFormat/>
    <w:rsid w:val="00541DD9"/>
    <w:pPr>
      <w:ind w:left="360"/>
    </w:pPr>
    <w:rPr>
      <w:rFonts w:ascii="SimSun" w:eastAsia="SimSun" w:hAnsi="SimSun"/>
      <w:sz w:val="15"/>
      <w:lang w:eastAsia="zh-CN"/>
    </w:rPr>
  </w:style>
  <w:style w:type="character" w:customStyle="1" w:styleId="smallChar">
    <w:name w:val="small Char"/>
    <w:rsid w:val="00541DD9"/>
    <w:rPr>
      <w:rFonts w:ascii="Calibri" w:eastAsia="Calibri" w:hAnsi="Calibri" w:cs="Calibri"/>
      <w:sz w:val="16"/>
      <w:szCs w:val="20"/>
      <w:lang w:val="x-none" w:eastAsia="x-none"/>
    </w:rPr>
  </w:style>
  <w:style w:type="paragraph" w:customStyle="1" w:styleId="HotRoute0">
    <w:name w:val="Hot Route!"/>
    <w:basedOn w:val="Normal"/>
    <w:qFormat/>
    <w:rsid w:val="00541DD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41DD9"/>
    <w:rPr>
      <w:rFonts w:ascii="Times New Roman" w:hAnsi="Times New Roman" w:cs="Times New Roman"/>
      <w:sz w:val="16"/>
      <w:szCs w:val="16"/>
    </w:rPr>
  </w:style>
  <w:style w:type="character" w:customStyle="1" w:styleId="BodyText2Char1">
    <w:name w:val="Body Text 2 Char1"/>
    <w:basedOn w:val="DefaultParagraphFont"/>
    <w:semiHidden/>
    <w:rsid w:val="00541DD9"/>
    <w:rPr>
      <w:rFonts w:ascii="Times New Roman" w:hAnsi="Times New Roman" w:cs="Times New Roman"/>
      <w:sz w:val="20"/>
    </w:rPr>
  </w:style>
  <w:style w:type="character" w:customStyle="1" w:styleId="Heading2Char1CharCharCharCharCharC">
    <w:name w:val="Heading 2 Char1 Char Char Char Char Char C"/>
    <w:rsid w:val="00541DD9"/>
    <w:rPr>
      <w:rFonts w:cs="Arial"/>
      <w:b/>
      <w:bCs/>
      <w:iCs/>
      <w:sz w:val="24"/>
      <w:szCs w:val="28"/>
      <w:lang w:val="en-US" w:eastAsia="en-US" w:bidi="ar-SA"/>
    </w:rPr>
  </w:style>
  <w:style w:type="character" w:customStyle="1" w:styleId="underline1">
    <w:name w:val="underline1"/>
    <w:basedOn w:val="DefaultParagraphFont"/>
    <w:rsid w:val="00541DD9"/>
    <w:rPr>
      <w:u w:val="single"/>
    </w:rPr>
  </w:style>
  <w:style w:type="character" w:customStyle="1" w:styleId="author">
    <w:name w:val="author"/>
    <w:basedOn w:val="DefaultParagraphFont"/>
    <w:rsid w:val="00541DD9"/>
    <w:rPr>
      <w:rFonts w:ascii="Times New Roman" w:hAnsi="Times New Roman"/>
      <w:b/>
      <w:sz w:val="24"/>
    </w:rPr>
  </w:style>
  <w:style w:type="character" w:customStyle="1" w:styleId="FontStyle291">
    <w:name w:val="Font Style291"/>
    <w:basedOn w:val="DefaultParagraphFont"/>
    <w:uiPriority w:val="99"/>
    <w:rsid w:val="00541DD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41DD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41DD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41DD9"/>
    <w:rPr>
      <w:rFonts w:ascii="Calibri" w:eastAsia="Times New Roman" w:hAnsi="Calibri"/>
      <w:sz w:val="22"/>
    </w:rPr>
  </w:style>
  <w:style w:type="paragraph" w:customStyle="1" w:styleId="Cards1">
    <w:name w:val="Cards1"/>
    <w:basedOn w:val="Normal"/>
    <w:link w:val="Cards1Char"/>
    <w:qFormat/>
    <w:rsid w:val="00541DD9"/>
    <w:pPr>
      <w:ind w:left="288"/>
    </w:pPr>
    <w:rPr>
      <w:rFonts w:eastAsia="Times New Roman"/>
      <w:u w:val="single"/>
    </w:rPr>
  </w:style>
  <w:style w:type="character" w:customStyle="1" w:styleId="Cards1Char">
    <w:name w:val="Cards1 Char"/>
    <w:basedOn w:val="DefaultParagraphFont"/>
    <w:link w:val="Cards1"/>
    <w:rsid w:val="00541DD9"/>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541DD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541DD9"/>
    <w:rPr>
      <w:rFonts w:ascii="Arial" w:eastAsia="Calibri" w:hAnsi="Arial" w:cs="Arial"/>
      <w:sz w:val="22"/>
      <w:szCs w:val="22"/>
      <w:u w:val="single"/>
    </w:rPr>
  </w:style>
  <w:style w:type="character" w:customStyle="1" w:styleId="EmphasizeThis">
    <w:name w:val="EmphasizeThis"/>
    <w:rsid w:val="00541DD9"/>
    <w:rPr>
      <w:rFonts w:ascii="Georgia" w:hAnsi="Georgia"/>
      <w:b/>
      <w:iCs/>
      <w:sz w:val="24"/>
      <w:u w:val="thick"/>
    </w:rPr>
  </w:style>
  <w:style w:type="paragraph" w:customStyle="1" w:styleId="Stylecard8pt">
    <w:name w:val="Style card + 8 pt"/>
    <w:basedOn w:val="card"/>
    <w:link w:val="Stylecard8ptChar"/>
    <w:qFormat/>
    <w:rsid w:val="00541DD9"/>
    <w:rPr>
      <w:rFonts w:ascii="Georgia" w:hAnsi="Georgia"/>
      <w:bCs/>
      <w:color w:val="000000"/>
      <w:lang w:eastAsia="ar-SA"/>
    </w:rPr>
  </w:style>
  <w:style w:type="character" w:customStyle="1" w:styleId="Stylecard8ptChar">
    <w:name w:val="Style card + 8 pt Char"/>
    <w:basedOn w:val="cardChar"/>
    <w:link w:val="Stylecard8pt"/>
    <w:rsid w:val="00541DD9"/>
    <w:rPr>
      <w:rFonts w:ascii="Georgia" w:hAnsi="Georgia"/>
      <w:bCs/>
      <w:color w:val="000000"/>
      <w:sz w:val="16"/>
      <w:lang w:eastAsia="ar-SA"/>
    </w:rPr>
  </w:style>
  <w:style w:type="character" w:customStyle="1" w:styleId="bhl">
    <w:name w:val="bhl"/>
    <w:basedOn w:val="DefaultParagraphFont"/>
    <w:rsid w:val="00541DD9"/>
  </w:style>
  <w:style w:type="paragraph" w:customStyle="1" w:styleId="TagGA11">
    <w:name w:val="Tag GA 11"/>
    <w:basedOn w:val="TOC1"/>
    <w:qFormat/>
    <w:rsid w:val="00541DD9"/>
    <w:pPr>
      <w:spacing w:before="0" w:after="160"/>
    </w:pPr>
    <w:rPr>
      <w:rFonts w:ascii="Georgia" w:eastAsia="Calibri" w:hAnsi="Georgia"/>
      <w:u w:val="none"/>
      <w:lang w:bidi="ar-SA"/>
    </w:rPr>
  </w:style>
  <w:style w:type="paragraph" w:customStyle="1" w:styleId="CiteCard">
    <w:name w:val="Cite/Card"/>
    <w:basedOn w:val="TOC2"/>
    <w:qFormat/>
    <w:rsid w:val="00541DD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541DD9"/>
    <w:rPr>
      <w:rFonts w:ascii="Georgia" w:eastAsia="Times New Roman" w:hAnsi="Georgia" w:hint="default"/>
      <w:sz w:val="22"/>
      <w:u w:val="single"/>
      <w:lang w:eastAsia="zh-CN"/>
    </w:rPr>
  </w:style>
  <w:style w:type="character" w:customStyle="1" w:styleId="addmd">
    <w:name w:val="addmd"/>
    <w:basedOn w:val="DefaultParagraphFont"/>
    <w:rsid w:val="00541DD9"/>
  </w:style>
  <w:style w:type="character" w:customStyle="1" w:styleId="UnderlinedTextCharChar">
    <w:name w:val="Underlined Text Char Char"/>
    <w:basedOn w:val="DefaultParagraphFont"/>
    <w:rsid w:val="00541DD9"/>
    <w:rPr>
      <w:rFonts w:cs="Arial"/>
      <w:bCs/>
      <w:noProof w:val="0"/>
      <w:szCs w:val="26"/>
      <w:u w:val="single"/>
      <w:lang w:val="en-US" w:eastAsia="en-US" w:bidi="ar-SA"/>
    </w:rPr>
  </w:style>
  <w:style w:type="character" w:customStyle="1" w:styleId="CardText1Char">
    <w:name w:val="Card Text 1 Char"/>
    <w:rsid w:val="00541DD9"/>
    <w:rPr>
      <w:rFonts w:ascii="Georgia" w:hAnsi="Georgia"/>
      <w:color w:val="000000"/>
      <w:sz w:val="22"/>
      <w:szCs w:val="22"/>
      <w:u w:val="single"/>
    </w:rPr>
  </w:style>
  <w:style w:type="character" w:customStyle="1" w:styleId="BoldUnderlining">
    <w:name w:val="Bold Underlining"/>
    <w:rsid w:val="00541DD9"/>
    <w:rPr>
      <w:u w:val="single"/>
    </w:rPr>
  </w:style>
  <w:style w:type="character" w:customStyle="1" w:styleId="Intemphasis">
    <w:name w:val="Intemphasis"/>
    <w:uiPriority w:val="1"/>
    <w:qFormat/>
    <w:rsid w:val="00541DD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541DD9"/>
    <w:pPr>
      <w:ind w:left="288" w:right="288"/>
    </w:pPr>
    <w:rPr>
      <w:szCs w:val="16"/>
    </w:rPr>
  </w:style>
  <w:style w:type="character" w:customStyle="1" w:styleId="cardtextChar3">
    <w:name w:val="cardtext Char"/>
    <w:basedOn w:val="DefaultParagraphFont"/>
    <w:link w:val="cardtext2"/>
    <w:rsid w:val="00541DD9"/>
    <w:rPr>
      <w:rFonts w:ascii="Calibri" w:hAnsi="Calibri"/>
      <w:sz w:val="22"/>
      <w:szCs w:val="16"/>
    </w:rPr>
  </w:style>
  <w:style w:type="character" w:customStyle="1" w:styleId="BoldUnderlineChar10">
    <w:name w:val="BoldUnderline Char1"/>
    <w:rsid w:val="00541DD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41DD9"/>
    <w:pPr>
      <w:spacing w:after="200"/>
      <w:contextualSpacing/>
    </w:pPr>
    <w:rPr>
      <w:rFonts w:eastAsia="Calibri"/>
      <w:u w:val="single"/>
    </w:rPr>
  </w:style>
  <w:style w:type="character" w:customStyle="1" w:styleId="UnderlinedCardTextChar">
    <w:name w:val="Underlined Card Text Char"/>
    <w:link w:val="UnderlinedCardText"/>
    <w:rsid w:val="00541DD9"/>
    <w:rPr>
      <w:rFonts w:ascii="Calibri" w:eastAsia="Calibri" w:hAnsi="Calibri"/>
      <w:sz w:val="22"/>
      <w:u w:val="single"/>
    </w:rPr>
  </w:style>
  <w:style w:type="character" w:customStyle="1" w:styleId="Hyperlink6">
    <w:name w:val="Hyperlink6"/>
    <w:basedOn w:val="DefaultParagraphFont"/>
    <w:rsid w:val="00541DD9"/>
    <w:rPr>
      <w:color w:val="3300CC"/>
      <w:u w:val="single"/>
    </w:rPr>
  </w:style>
  <w:style w:type="paragraph" w:customStyle="1" w:styleId="Tag12">
    <w:name w:val="Tag12"/>
    <w:basedOn w:val="Normal"/>
    <w:qFormat/>
    <w:rsid w:val="00541DD9"/>
    <w:pPr>
      <w:contextualSpacing/>
    </w:pPr>
    <w:rPr>
      <w:rFonts w:eastAsia="Cambria"/>
      <w:b/>
    </w:rPr>
  </w:style>
  <w:style w:type="character" w:customStyle="1" w:styleId="citation">
    <w:name w:val="citation"/>
    <w:basedOn w:val="DefaultParagraphFont"/>
    <w:rsid w:val="00541DD9"/>
  </w:style>
  <w:style w:type="paragraph" w:customStyle="1" w:styleId="UnderlineText">
    <w:name w:val="Underline Text"/>
    <w:basedOn w:val="Normal"/>
    <w:link w:val="UnderlineTextChar"/>
    <w:qFormat/>
    <w:rsid w:val="00541DD9"/>
    <w:pPr>
      <w:ind w:left="288"/>
    </w:pPr>
    <w:rPr>
      <w:rFonts w:eastAsia="Times New Roman"/>
      <w:u w:val="single"/>
    </w:rPr>
  </w:style>
  <w:style w:type="character" w:customStyle="1" w:styleId="UnderlineTextChar">
    <w:name w:val="Underline Text Char"/>
    <w:basedOn w:val="DefaultParagraphFont"/>
    <w:link w:val="UnderlineText"/>
    <w:rsid w:val="00541DD9"/>
    <w:rPr>
      <w:rFonts w:ascii="Calibri" w:eastAsia="Times New Roman" w:hAnsi="Calibri"/>
      <w:sz w:val="22"/>
      <w:u w:val="single"/>
    </w:rPr>
  </w:style>
  <w:style w:type="character" w:customStyle="1" w:styleId="il">
    <w:name w:val="il"/>
    <w:basedOn w:val="DefaultParagraphFont"/>
    <w:rsid w:val="00541DD9"/>
  </w:style>
  <w:style w:type="character" w:customStyle="1" w:styleId="commentstext">
    <w:name w:val="comments_text"/>
    <w:uiPriority w:val="99"/>
    <w:rsid w:val="00541DD9"/>
    <w:rPr>
      <w:rFonts w:cs="Times New Roman"/>
    </w:rPr>
  </w:style>
  <w:style w:type="paragraph" w:customStyle="1" w:styleId="Heading42">
    <w:name w:val="Heading 42"/>
    <w:basedOn w:val="Normal"/>
    <w:qFormat/>
    <w:rsid w:val="00541DD9"/>
    <w:rPr>
      <w:rFonts w:eastAsia="Times New Roman"/>
    </w:rPr>
  </w:style>
  <w:style w:type="paragraph" w:customStyle="1" w:styleId="DebateNormal">
    <w:name w:val="DebateNormal"/>
    <w:basedOn w:val="Normal"/>
    <w:link w:val="DebateNormalChar"/>
    <w:qFormat/>
    <w:rsid w:val="00541DD9"/>
    <w:pPr>
      <w:spacing w:line="276" w:lineRule="auto"/>
    </w:pPr>
    <w:rPr>
      <w:rFonts w:eastAsia="Calibri"/>
      <w:szCs w:val="20"/>
    </w:rPr>
  </w:style>
  <w:style w:type="character" w:customStyle="1" w:styleId="DebateNormalChar">
    <w:name w:val="DebateNormal Char"/>
    <w:basedOn w:val="DefaultParagraphFont"/>
    <w:link w:val="DebateNormal"/>
    <w:rsid w:val="00541DD9"/>
    <w:rPr>
      <w:rFonts w:ascii="Calibri" w:eastAsia="Calibri" w:hAnsi="Calibri"/>
      <w:sz w:val="22"/>
      <w:szCs w:val="20"/>
    </w:rPr>
  </w:style>
  <w:style w:type="paragraph" w:customStyle="1" w:styleId="DebateEmphasis">
    <w:name w:val="DebateEmphasis"/>
    <w:basedOn w:val="Normal"/>
    <w:link w:val="DebateEmphasisChar"/>
    <w:qFormat/>
    <w:rsid w:val="00541DD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41DD9"/>
    <w:rPr>
      <w:rFonts w:ascii="Calibri" w:eastAsia="Calibri" w:hAnsi="Calibri"/>
      <w:b/>
      <w:sz w:val="22"/>
      <w:szCs w:val="20"/>
      <w:u w:val="single"/>
    </w:rPr>
  </w:style>
  <w:style w:type="paragraph" w:customStyle="1" w:styleId="NormalCite">
    <w:name w:val="NormalCite"/>
    <w:link w:val="NormalCiteChar"/>
    <w:qFormat/>
    <w:rsid w:val="00541DD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541DD9"/>
    <w:rPr>
      <w:rFonts w:ascii="Times New Roman" w:eastAsiaTheme="minorHAnsi" w:hAnsi="Times New Roman" w:cs="Times New Roman"/>
      <w:sz w:val="18"/>
      <w:szCs w:val="22"/>
    </w:rPr>
  </w:style>
  <w:style w:type="character" w:customStyle="1" w:styleId="articletext">
    <w:name w:val="articletext"/>
    <w:basedOn w:val="DefaultParagraphFont"/>
    <w:rsid w:val="00541DD9"/>
  </w:style>
  <w:style w:type="character" w:customStyle="1" w:styleId="grey10">
    <w:name w:val="grey10"/>
    <w:basedOn w:val="DefaultParagraphFont"/>
    <w:rsid w:val="00541DD9"/>
  </w:style>
  <w:style w:type="character" w:customStyle="1" w:styleId="navy13bd">
    <w:name w:val="navy13bd"/>
    <w:basedOn w:val="DefaultParagraphFont"/>
    <w:rsid w:val="00541DD9"/>
  </w:style>
  <w:style w:type="character" w:customStyle="1" w:styleId="Style9ptUnderline2">
    <w:name w:val="Style 9 pt Underline2"/>
    <w:basedOn w:val="DefaultParagraphFont"/>
    <w:rsid w:val="00541DD9"/>
    <w:rPr>
      <w:sz w:val="20"/>
      <w:u w:val="single"/>
    </w:rPr>
  </w:style>
  <w:style w:type="character" w:customStyle="1" w:styleId="Style9ptBoldUnderline1">
    <w:name w:val="Style 9 pt Bold Underline1"/>
    <w:basedOn w:val="DefaultParagraphFont"/>
    <w:rsid w:val="00541DD9"/>
    <w:rPr>
      <w:b/>
      <w:bCs/>
      <w:sz w:val="20"/>
      <w:u w:val="single"/>
    </w:rPr>
  </w:style>
  <w:style w:type="character" w:customStyle="1" w:styleId="TagsCharChar">
    <w:name w:val="Tags Char Char"/>
    <w:basedOn w:val="DefaultParagraphFont"/>
    <w:rsid w:val="00541DD9"/>
    <w:rPr>
      <w:rFonts w:eastAsia="SimSun"/>
      <w:b/>
      <w:sz w:val="24"/>
      <w:lang w:val="en-US" w:eastAsia="zh-CN" w:bidi="ar-SA"/>
    </w:rPr>
  </w:style>
  <w:style w:type="paragraph" w:customStyle="1" w:styleId="cardCharCharCharChar">
    <w:name w:val="card Char Char Char Char"/>
    <w:basedOn w:val="Normal"/>
    <w:qFormat/>
    <w:rsid w:val="00541DD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541DD9"/>
    <w:rPr>
      <w:rFonts w:eastAsia="Times New Roman"/>
      <w:u w:val="single"/>
    </w:rPr>
  </w:style>
  <w:style w:type="character" w:customStyle="1" w:styleId="CARDChar0">
    <w:name w:val="CARD Char"/>
    <w:basedOn w:val="DefaultParagraphFont"/>
    <w:link w:val="CARD0"/>
    <w:rsid w:val="00541DD9"/>
    <w:rPr>
      <w:rFonts w:ascii="Calibri" w:eastAsia="Times New Roman" w:hAnsi="Calibri"/>
      <w:sz w:val="22"/>
      <w:u w:val="single"/>
    </w:rPr>
  </w:style>
  <w:style w:type="paragraph" w:customStyle="1" w:styleId="Normal2">
    <w:name w:val="Normal2"/>
    <w:basedOn w:val="Normal"/>
    <w:qFormat/>
    <w:rsid w:val="00541DD9"/>
    <w:rPr>
      <w:rFonts w:eastAsia="Times New Roman"/>
    </w:rPr>
  </w:style>
  <w:style w:type="character" w:customStyle="1" w:styleId="Style11ptThickunderline">
    <w:name w:val="Style 11 pt Thick underline"/>
    <w:rsid w:val="00541DD9"/>
    <w:rPr>
      <w:rFonts w:ascii="Times New Roman" w:hAnsi="Times New Roman"/>
      <w:sz w:val="20"/>
      <w:u w:val="single"/>
    </w:rPr>
  </w:style>
  <w:style w:type="character" w:customStyle="1" w:styleId="Style11ptBoldThickunderline">
    <w:name w:val="Style 11 pt Bold Thick underline"/>
    <w:rsid w:val="00541DD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541DD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41DD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541DD9"/>
    <w:rPr>
      <w:u w:val="single"/>
    </w:rPr>
  </w:style>
  <w:style w:type="character" w:customStyle="1" w:styleId="StyleUnderlineBoldIndent11ptChar">
    <w:name w:val="Style Underline + Bold Indent + 11 pt Char"/>
    <w:link w:val="StyleUnderlineBoldIndent11pt"/>
    <w:rsid w:val="00541DD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541DD9"/>
    <w:rPr>
      <w:b/>
      <w:bCs/>
      <w:u w:val="single"/>
    </w:rPr>
  </w:style>
  <w:style w:type="character" w:customStyle="1" w:styleId="StyleUnderlineBoldIndent11ptBoldChar">
    <w:name w:val="Style Underline + Bold Indent + 11 pt Bold Char"/>
    <w:link w:val="StyleUnderlineBoldIndent11ptBold"/>
    <w:rsid w:val="00541DD9"/>
    <w:rPr>
      <w:rFonts w:ascii="Calibri" w:eastAsia="Times New Roman" w:hAnsi="Calibri"/>
      <w:b/>
      <w:bCs/>
      <w:sz w:val="22"/>
      <w:szCs w:val="20"/>
      <w:u w:val="single"/>
    </w:rPr>
  </w:style>
  <w:style w:type="paragraph" w:customStyle="1" w:styleId="Normal20pt">
    <w:name w:val="Normal  + 20 pt"/>
    <w:basedOn w:val="Normal"/>
    <w:uiPriority w:val="6"/>
    <w:qFormat/>
    <w:rsid w:val="00541DD9"/>
    <w:rPr>
      <w:bCs/>
      <w:u w:val="single"/>
    </w:rPr>
  </w:style>
  <w:style w:type="paragraph" w:customStyle="1" w:styleId="author-name">
    <w:name w:val="author-name"/>
    <w:basedOn w:val="Normal"/>
    <w:qFormat/>
    <w:rsid w:val="00541DD9"/>
    <w:pPr>
      <w:spacing w:before="100" w:beforeAutospacing="1" w:after="100" w:afterAutospacing="1"/>
    </w:pPr>
    <w:rPr>
      <w:rFonts w:eastAsia="Times New Roman"/>
    </w:rPr>
  </w:style>
  <w:style w:type="paragraph" w:customStyle="1" w:styleId="author-credentials">
    <w:name w:val="author-credentials"/>
    <w:basedOn w:val="Normal"/>
    <w:qFormat/>
    <w:rsid w:val="00541DD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41DD9"/>
    <w:rPr>
      <w:rFonts w:ascii="Consolas" w:hAnsi="Consolas" w:cs="Consolas"/>
      <w:sz w:val="20"/>
      <w:szCs w:val="20"/>
    </w:rPr>
  </w:style>
  <w:style w:type="character" w:customStyle="1" w:styleId="headline">
    <w:name w:val="headline"/>
    <w:basedOn w:val="DefaultParagraphFont"/>
    <w:rsid w:val="00541DD9"/>
  </w:style>
  <w:style w:type="character" w:customStyle="1" w:styleId="yshortcuts">
    <w:name w:val="yshortcuts"/>
    <w:basedOn w:val="DefaultParagraphFont"/>
    <w:rsid w:val="00541DD9"/>
  </w:style>
  <w:style w:type="character" w:customStyle="1" w:styleId="HotRouteChar0">
    <w:name w:val="Hot Route Char"/>
    <w:link w:val="HotRoute"/>
    <w:rsid w:val="00541DD9"/>
    <w:rPr>
      <w:rFonts w:ascii="Calibri" w:eastAsia="Times New Roman" w:hAnsi="Calibri"/>
      <w:sz w:val="22"/>
    </w:rPr>
  </w:style>
  <w:style w:type="paragraph" w:styleId="PlainText">
    <w:name w:val="Plain Text"/>
    <w:basedOn w:val="Normal"/>
    <w:link w:val="PlainTextChar"/>
    <w:rsid w:val="00541DD9"/>
    <w:rPr>
      <w:rFonts w:ascii="Courier New" w:eastAsia="Times New Roman" w:hAnsi="Courier New" w:cs="Courier New"/>
      <w:szCs w:val="20"/>
    </w:rPr>
  </w:style>
  <w:style w:type="character" w:customStyle="1" w:styleId="PlainTextChar">
    <w:name w:val="Plain Text Char"/>
    <w:basedOn w:val="DefaultParagraphFont"/>
    <w:link w:val="PlainText"/>
    <w:rsid w:val="00541DD9"/>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541DD9"/>
    <w:rPr>
      <w:sz w:val="12"/>
    </w:rPr>
  </w:style>
  <w:style w:type="character" w:customStyle="1" w:styleId="MicrotextChar0">
    <w:name w:val="Microtext Char"/>
    <w:link w:val="Microtext0"/>
    <w:rsid w:val="00541DD9"/>
    <w:rPr>
      <w:rFonts w:ascii="Calibri" w:hAnsi="Calibri"/>
      <w:sz w:val="12"/>
    </w:rPr>
  </w:style>
  <w:style w:type="paragraph" w:customStyle="1" w:styleId="Style6">
    <w:name w:val="Style6"/>
    <w:basedOn w:val="Normal"/>
    <w:link w:val="Style6Char"/>
    <w:autoRedefine/>
    <w:qFormat/>
    <w:rsid w:val="00541DD9"/>
    <w:rPr>
      <w:b/>
    </w:rPr>
  </w:style>
  <w:style w:type="character" w:customStyle="1" w:styleId="Style6Char">
    <w:name w:val="Style6 Char"/>
    <w:basedOn w:val="DefaultParagraphFont"/>
    <w:link w:val="Style6"/>
    <w:rsid w:val="00541DD9"/>
    <w:rPr>
      <w:rFonts w:ascii="Calibri" w:hAnsi="Calibri"/>
      <w:b/>
      <w:sz w:val="22"/>
    </w:rPr>
  </w:style>
  <w:style w:type="paragraph" w:customStyle="1" w:styleId="Style11">
    <w:name w:val="Style11"/>
    <w:basedOn w:val="Normal"/>
    <w:link w:val="Style11Char"/>
    <w:qFormat/>
    <w:rsid w:val="00541DD9"/>
    <w:rPr>
      <w:rFonts w:eastAsia="Times New Roman"/>
      <w:b/>
      <w:szCs w:val="20"/>
      <w:u w:val="thick"/>
    </w:rPr>
  </w:style>
  <w:style w:type="paragraph" w:customStyle="1" w:styleId="Style12">
    <w:name w:val="Style12"/>
    <w:basedOn w:val="Normal"/>
    <w:link w:val="Style12Char"/>
    <w:qFormat/>
    <w:rsid w:val="00541DD9"/>
    <w:rPr>
      <w:rFonts w:eastAsia="Times New Roman"/>
      <w:b/>
      <w:u w:val="thick"/>
    </w:rPr>
  </w:style>
  <w:style w:type="character" w:customStyle="1" w:styleId="Style11Char">
    <w:name w:val="Style11 Char"/>
    <w:basedOn w:val="DefaultParagraphFont"/>
    <w:link w:val="Style11"/>
    <w:rsid w:val="00541DD9"/>
    <w:rPr>
      <w:rFonts w:ascii="Calibri" w:eastAsia="Times New Roman" w:hAnsi="Calibri"/>
      <w:b/>
      <w:sz w:val="22"/>
      <w:szCs w:val="20"/>
      <w:u w:val="thick"/>
    </w:rPr>
  </w:style>
  <w:style w:type="character" w:customStyle="1" w:styleId="Style12Char">
    <w:name w:val="Style12 Char"/>
    <w:basedOn w:val="DefaultParagraphFont"/>
    <w:link w:val="Style12"/>
    <w:rsid w:val="00541DD9"/>
    <w:rPr>
      <w:rFonts w:ascii="Calibri" w:eastAsia="Times New Roman" w:hAnsi="Calibri"/>
      <w:b/>
      <w:sz w:val="22"/>
      <w:u w:val="thick"/>
    </w:rPr>
  </w:style>
  <w:style w:type="character" w:customStyle="1" w:styleId="caps-label">
    <w:name w:val="caps-label"/>
    <w:basedOn w:val="DefaultParagraphFont"/>
    <w:rsid w:val="00541DD9"/>
  </w:style>
  <w:style w:type="character" w:customStyle="1" w:styleId="wikiexternallink">
    <w:name w:val="wikiexternallink"/>
    <w:basedOn w:val="DefaultParagraphFont"/>
    <w:rsid w:val="00541DD9"/>
  </w:style>
  <w:style w:type="character" w:customStyle="1" w:styleId="StyleStyleBoldUnderlineIntenseEmphasisUnderlineapple-style-s">
    <w:name w:val="Style Style Bold UnderlineIntense EmphasisUnderlineapple-style-s..."/>
    <w:basedOn w:val="DefaultParagraphFont"/>
    <w:rsid w:val="00541DD9"/>
    <w:rPr>
      <w:b w:val="0"/>
      <w:bCs w:val="0"/>
      <w:sz w:val="22"/>
      <w:u w:val="single"/>
      <w:bdr w:val="none" w:sz="0" w:space="0" w:color="auto"/>
    </w:rPr>
  </w:style>
  <w:style w:type="paragraph" w:customStyle="1" w:styleId="blocktitle0">
    <w:name w:val="block title"/>
    <w:basedOn w:val="Normal"/>
    <w:link w:val="blocktitleChar0"/>
    <w:autoRedefine/>
    <w:qFormat/>
    <w:rsid w:val="00541DD9"/>
    <w:pPr>
      <w:spacing w:after="240"/>
      <w:jc w:val="center"/>
      <w:outlineLvl w:val="0"/>
    </w:pPr>
    <w:rPr>
      <w:rFonts w:eastAsia="Calibri"/>
      <w:b/>
      <w:caps/>
      <w:sz w:val="28"/>
      <w:szCs w:val="28"/>
      <w:lang w:val="es-ES"/>
    </w:rPr>
  </w:style>
  <w:style w:type="character" w:customStyle="1" w:styleId="UnderlineCard">
    <w:name w:val="Underline Card"/>
    <w:uiPriority w:val="6"/>
    <w:qFormat/>
    <w:rsid w:val="00541DD9"/>
    <w:rPr>
      <w:rFonts w:ascii="Arial" w:hAnsi="Arial"/>
      <w:b w:val="0"/>
      <w:bCs/>
      <w:sz w:val="20"/>
      <w:u w:val="single"/>
    </w:rPr>
  </w:style>
  <w:style w:type="character" w:customStyle="1" w:styleId="story-author">
    <w:name w:val="story-author"/>
    <w:basedOn w:val="DefaultParagraphFont"/>
    <w:rsid w:val="00541DD9"/>
  </w:style>
  <w:style w:type="paragraph" w:customStyle="1" w:styleId="type">
    <w:name w:val="type"/>
    <w:basedOn w:val="Normal"/>
    <w:qFormat/>
    <w:rsid w:val="00541DD9"/>
    <w:pPr>
      <w:spacing w:before="100" w:beforeAutospacing="1" w:after="100" w:afterAutospacing="1"/>
    </w:pPr>
    <w:rPr>
      <w:rFonts w:eastAsia="Times New Roman"/>
    </w:rPr>
  </w:style>
  <w:style w:type="character" w:customStyle="1" w:styleId="institution">
    <w:name w:val="institution"/>
    <w:basedOn w:val="DefaultParagraphFont"/>
    <w:rsid w:val="00541DD9"/>
  </w:style>
  <w:style w:type="character" w:customStyle="1" w:styleId="abodyblack3">
    <w:name w:val="abodyblack3"/>
    <w:basedOn w:val="DefaultParagraphFont"/>
    <w:rsid w:val="00541DD9"/>
  </w:style>
  <w:style w:type="paragraph" w:customStyle="1" w:styleId="UnderlineChar2CharChar">
    <w:name w:val="Underline Char2 Char Char"/>
    <w:basedOn w:val="Normal"/>
    <w:link w:val="UnderlineChar2CharCharChar"/>
    <w:qFormat/>
    <w:rsid w:val="00541DD9"/>
    <w:rPr>
      <w:rFonts w:eastAsia="MS Mincho"/>
      <w:szCs w:val="20"/>
      <w:u w:val="single"/>
    </w:rPr>
  </w:style>
  <w:style w:type="character" w:customStyle="1" w:styleId="UnderlineChar2CharCharChar">
    <w:name w:val="Underline Char2 Char Char Char"/>
    <w:link w:val="UnderlineChar2CharChar"/>
    <w:rsid w:val="00541DD9"/>
    <w:rPr>
      <w:rFonts w:ascii="Calibri" w:eastAsia="MS Mincho" w:hAnsi="Calibri"/>
      <w:sz w:val="22"/>
      <w:szCs w:val="20"/>
      <w:u w:val="single"/>
    </w:rPr>
  </w:style>
  <w:style w:type="character" w:customStyle="1" w:styleId="CharacterStyle1">
    <w:name w:val="Character Style 1"/>
    <w:rsid w:val="00541DD9"/>
    <w:rPr>
      <w:sz w:val="20"/>
      <w:szCs w:val="20"/>
    </w:rPr>
  </w:style>
  <w:style w:type="character" w:customStyle="1" w:styleId="FontStyle177">
    <w:name w:val="Font Style177"/>
    <w:basedOn w:val="DefaultParagraphFont"/>
    <w:uiPriority w:val="99"/>
    <w:rsid w:val="00541DD9"/>
    <w:rPr>
      <w:rFonts w:ascii="Times New Roman" w:hAnsi="Times New Roman" w:cs="Times New Roman"/>
      <w:sz w:val="20"/>
      <w:szCs w:val="20"/>
    </w:rPr>
  </w:style>
  <w:style w:type="character" w:customStyle="1" w:styleId="FontStyle173">
    <w:name w:val="Font Style173"/>
    <w:basedOn w:val="DefaultParagraphFont"/>
    <w:uiPriority w:val="99"/>
    <w:rsid w:val="00541DD9"/>
    <w:rPr>
      <w:rFonts w:ascii="Times New Roman" w:hAnsi="Times New Roman" w:cs="Times New Roman"/>
      <w:sz w:val="14"/>
      <w:szCs w:val="14"/>
    </w:rPr>
  </w:style>
  <w:style w:type="character" w:customStyle="1" w:styleId="FontStyle151">
    <w:name w:val="Font Style151"/>
    <w:basedOn w:val="DefaultParagraphFont"/>
    <w:uiPriority w:val="99"/>
    <w:rsid w:val="00541DD9"/>
    <w:rPr>
      <w:rFonts w:ascii="Arial Narrow" w:hAnsi="Arial Narrow" w:cs="Arial Narrow"/>
      <w:b/>
      <w:bCs/>
      <w:sz w:val="12"/>
      <w:szCs w:val="12"/>
    </w:rPr>
  </w:style>
  <w:style w:type="character" w:customStyle="1" w:styleId="FontStyle156">
    <w:name w:val="Font Style156"/>
    <w:basedOn w:val="DefaultParagraphFont"/>
    <w:uiPriority w:val="99"/>
    <w:rsid w:val="00541DD9"/>
    <w:rPr>
      <w:rFonts w:ascii="Arial Narrow" w:hAnsi="Arial Narrow" w:cs="Arial Narrow"/>
      <w:sz w:val="8"/>
      <w:szCs w:val="8"/>
    </w:rPr>
  </w:style>
  <w:style w:type="character" w:customStyle="1" w:styleId="FontStyle160">
    <w:name w:val="Font Style160"/>
    <w:basedOn w:val="DefaultParagraphFont"/>
    <w:uiPriority w:val="99"/>
    <w:rsid w:val="00541DD9"/>
    <w:rPr>
      <w:rFonts w:ascii="Times New Roman" w:hAnsi="Times New Roman" w:cs="Times New Roman"/>
      <w:b/>
      <w:bCs/>
      <w:sz w:val="20"/>
      <w:szCs w:val="20"/>
    </w:rPr>
  </w:style>
  <w:style w:type="character" w:customStyle="1" w:styleId="FontStyle178">
    <w:name w:val="Font Style178"/>
    <w:basedOn w:val="DefaultParagraphFont"/>
    <w:uiPriority w:val="99"/>
    <w:rsid w:val="00541DD9"/>
    <w:rPr>
      <w:rFonts w:ascii="Times New Roman" w:hAnsi="Times New Roman" w:cs="Times New Roman"/>
      <w:sz w:val="18"/>
      <w:szCs w:val="18"/>
    </w:rPr>
  </w:style>
  <w:style w:type="paragraph" w:customStyle="1" w:styleId="Style14">
    <w:name w:val="Style14"/>
    <w:basedOn w:val="Normal"/>
    <w:uiPriority w:val="99"/>
    <w:qFormat/>
    <w:rsid w:val="00541DD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41DD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41DD9"/>
    <w:rPr>
      <w:rFonts w:ascii="Times New Roman" w:hAnsi="Times New Roman" w:cs="Times New Roman"/>
      <w:sz w:val="12"/>
      <w:szCs w:val="12"/>
    </w:rPr>
  </w:style>
  <w:style w:type="paragraph" w:customStyle="1" w:styleId="Style9">
    <w:name w:val="Style9"/>
    <w:basedOn w:val="Normal"/>
    <w:uiPriority w:val="99"/>
    <w:qFormat/>
    <w:rsid w:val="00541DD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41DD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41DD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41DD9"/>
    <w:rPr>
      <w:rFonts w:ascii="Times New Roman" w:hAnsi="Times New Roman" w:cs="Times New Roman"/>
      <w:sz w:val="16"/>
      <w:szCs w:val="16"/>
    </w:rPr>
  </w:style>
  <w:style w:type="character" w:customStyle="1" w:styleId="f">
    <w:name w:val="f"/>
    <w:basedOn w:val="DefaultParagraphFont"/>
    <w:rsid w:val="00541DD9"/>
  </w:style>
  <w:style w:type="character" w:customStyle="1" w:styleId="TagsChar2">
    <w:name w:val="Tags Char2"/>
    <w:rsid w:val="00541DD9"/>
    <w:rPr>
      <w:b/>
      <w:sz w:val="24"/>
    </w:rPr>
  </w:style>
  <w:style w:type="paragraph" w:customStyle="1" w:styleId="CardsFont6ptChar">
    <w:name w:val="Cards + Font: 6 pt Char"/>
    <w:basedOn w:val="Normal"/>
    <w:link w:val="CardsFont6ptCharChar"/>
    <w:qFormat/>
    <w:rsid w:val="00541DD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41DD9"/>
    <w:rPr>
      <w:rFonts w:ascii="Calibri" w:eastAsia="Times New Roman" w:hAnsi="Calibri"/>
      <w:sz w:val="12"/>
    </w:rPr>
  </w:style>
  <w:style w:type="character" w:customStyle="1" w:styleId="FontStyle172">
    <w:name w:val="Font Style172"/>
    <w:basedOn w:val="DefaultParagraphFont"/>
    <w:uiPriority w:val="99"/>
    <w:rsid w:val="00541DD9"/>
    <w:rPr>
      <w:rFonts w:ascii="Times New Roman" w:hAnsi="Times New Roman" w:cs="Times New Roman"/>
      <w:b/>
      <w:bCs/>
      <w:sz w:val="16"/>
      <w:szCs w:val="16"/>
    </w:rPr>
  </w:style>
  <w:style w:type="paragraph" w:customStyle="1" w:styleId="Style18">
    <w:name w:val="Style18"/>
    <w:basedOn w:val="Normal"/>
    <w:uiPriority w:val="99"/>
    <w:qFormat/>
    <w:rsid w:val="00541DD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41DD9"/>
    <w:rPr>
      <w:rFonts w:ascii="Times New Roman" w:hAnsi="Times New Roman" w:cs="Times New Roman"/>
      <w:i/>
      <w:iCs/>
      <w:sz w:val="16"/>
      <w:szCs w:val="16"/>
    </w:rPr>
  </w:style>
  <w:style w:type="character" w:customStyle="1" w:styleId="FontStyle162">
    <w:name w:val="Font Style162"/>
    <w:basedOn w:val="DefaultParagraphFont"/>
    <w:uiPriority w:val="99"/>
    <w:rsid w:val="00541DD9"/>
    <w:rPr>
      <w:rFonts w:ascii="Times New Roman" w:hAnsi="Times New Roman" w:cs="Times New Roman"/>
      <w:b/>
      <w:bCs/>
      <w:sz w:val="18"/>
      <w:szCs w:val="18"/>
    </w:rPr>
  </w:style>
  <w:style w:type="character" w:customStyle="1" w:styleId="FontStyle167">
    <w:name w:val="Font Style167"/>
    <w:basedOn w:val="DefaultParagraphFont"/>
    <w:uiPriority w:val="99"/>
    <w:rsid w:val="00541DD9"/>
    <w:rPr>
      <w:rFonts w:ascii="Times New Roman" w:hAnsi="Times New Roman" w:cs="Times New Roman"/>
      <w:sz w:val="10"/>
      <w:szCs w:val="10"/>
    </w:rPr>
  </w:style>
  <w:style w:type="character" w:customStyle="1" w:styleId="FontStyle174">
    <w:name w:val="Font Style174"/>
    <w:basedOn w:val="DefaultParagraphFont"/>
    <w:uiPriority w:val="99"/>
    <w:rsid w:val="00541DD9"/>
    <w:rPr>
      <w:rFonts w:ascii="Arial Narrow" w:hAnsi="Arial Narrow" w:cs="Arial Narrow"/>
      <w:b/>
      <w:bCs/>
      <w:sz w:val="18"/>
      <w:szCs w:val="18"/>
    </w:rPr>
  </w:style>
  <w:style w:type="paragraph" w:customStyle="1" w:styleId="Style47">
    <w:name w:val="Style47"/>
    <w:basedOn w:val="Normal"/>
    <w:uiPriority w:val="99"/>
    <w:qFormat/>
    <w:rsid w:val="00541DD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41DD9"/>
    <w:rPr>
      <w:rFonts w:ascii="Times New Roman" w:hAnsi="Times New Roman" w:cs="Times New Roman"/>
      <w:sz w:val="12"/>
      <w:szCs w:val="12"/>
    </w:rPr>
  </w:style>
  <w:style w:type="paragraph" w:customStyle="1" w:styleId="Style24">
    <w:name w:val="Style24"/>
    <w:basedOn w:val="Normal"/>
    <w:uiPriority w:val="99"/>
    <w:qFormat/>
    <w:rsid w:val="00541DD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41DD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41DD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41DD9"/>
    <w:rPr>
      <w:rFonts w:ascii="Times New Roman" w:hAnsi="Times New Roman" w:cs="Times New Roman"/>
      <w:b/>
      <w:bCs/>
      <w:sz w:val="18"/>
      <w:szCs w:val="18"/>
    </w:rPr>
  </w:style>
  <w:style w:type="paragraph" w:customStyle="1" w:styleId="Style21">
    <w:name w:val="Style21"/>
    <w:basedOn w:val="Normal"/>
    <w:uiPriority w:val="99"/>
    <w:qFormat/>
    <w:rsid w:val="00541DD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41DD9"/>
    <w:pPr>
      <w:widowControl w:val="0"/>
      <w:autoSpaceDE w:val="0"/>
      <w:autoSpaceDN w:val="0"/>
      <w:adjustRightInd w:val="0"/>
      <w:spacing w:line="198" w:lineRule="exact"/>
    </w:pPr>
    <w:rPr>
      <w:rFonts w:eastAsia="Times New Roman"/>
    </w:rPr>
  </w:style>
  <w:style w:type="paragraph" w:customStyle="1" w:styleId="Standard">
    <w:name w:val="Standard"/>
    <w:qFormat/>
    <w:rsid w:val="00541DD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541DD9"/>
    <w:rPr>
      <w:color w:val="000000"/>
      <w:sz w:val="32"/>
      <w:szCs w:val="32"/>
    </w:rPr>
  </w:style>
  <w:style w:type="paragraph" w:customStyle="1" w:styleId="Cardnon-underlined">
    <w:name w:val="Card non-underlined"/>
    <w:basedOn w:val="Normal"/>
    <w:link w:val="Cardnon-underlinedChar"/>
    <w:autoRedefine/>
    <w:uiPriority w:val="99"/>
    <w:qFormat/>
    <w:rsid w:val="00541DD9"/>
    <w:rPr>
      <w:rFonts w:eastAsia="Times New Roman"/>
      <w:szCs w:val="20"/>
    </w:rPr>
  </w:style>
  <w:style w:type="character" w:customStyle="1" w:styleId="Cardnon-underlinedChar">
    <w:name w:val="Card non-underlined Char"/>
    <w:basedOn w:val="DefaultParagraphFont"/>
    <w:link w:val="Cardnon-underlined"/>
    <w:uiPriority w:val="99"/>
    <w:rsid w:val="00541DD9"/>
    <w:rPr>
      <w:rFonts w:ascii="Calibri" w:eastAsia="Times New Roman" w:hAnsi="Calibri"/>
      <w:sz w:val="22"/>
      <w:szCs w:val="20"/>
    </w:rPr>
  </w:style>
  <w:style w:type="character" w:customStyle="1" w:styleId="TitleChar2">
    <w:name w:val="Title Char2"/>
    <w:basedOn w:val="DefaultParagraphFont"/>
    <w:uiPriority w:val="10"/>
    <w:qFormat/>
    <w:locked/>
    <w:rsid w:val="00541DD9"/>
    <w:rPr>
      <w:b/>
      <w:bCs/>
      <w:u w:val="single"/>
    </w:rPr>
  </w:style>
  <w:style w:type="paragraph" w:styleId="TOC3">
    <w:name w:val="toc 3"/>
    <w:basedOn w:val="Normal"/>
    <w:next w:val="Normal"/>
    <w:autoRedefine/>
    <w:qFormat/>
    <w:rsid w:val="00541DD9"/>
    <w:pPr>
      <w:ind w:left="400"/>
    </w:pPr>
    <w:rPr>
      <w:rFonts w:eastAsia="Times New Roman"/>
      <w:szCs w:val="20"/>
    </w:rPr>
  </w:style>
  <w:style w:type="paragraph" w:styleId="TOC4">
    <w:name w:val="toc 4"/>
    <w:basedOn w:val="Normal"/>
    <w:next w:val="Normal"/>
    <w:autoRedefine/>
    <w:rsid w:val="00541DD9"/>
    <w:pPr>
      <w:ind w:left="600"/>
    </w:pPr>
    <w:rPr>
      <w:rFonts w:eastAsia="Times New Roman"/>
      <w:szCs w:val="20"/>
    </w:rPr>
  </w:style>
  <w:style w:type="paragraph" w:styleId="TOC5">
    <w:name w:val="toc 5"/>
    <w:basedOn w:val="Normal"/>
    <w:next w:val="Normal"/>
    <w:autoRedefine/>
    <w:rsid w:val="00541DD9"/>
    <w:pPr>
      <w:ind w:left="800"/>
    </w:pPr>
    <w:rPr>
      <w:rFonts w:eastAsia="Times New Roman"/>
      <w:szCs w:val="20"/>
    </w:rPr>
  </w:style>
  <w:style w:type="paragraph" w:styleId="TOC6">
    <w:name w:val="toc 6"/>
    <w:basedOn w:val="Normal"/>
    <w:next w:val="Normal"/>
    <w:autoRedefine/>
    <w:rsid w:val="00541DD9"/>
    <w:pPr>
      <w:ind w:left="1000"/>
    </w:pPr>
    <w:rPr>
      <w:rFonts w:eastAsia="Times New Roman"/>
      <w:szCs w:val="20"/>
    </w:rPr>
  </w:style>
  <w:style w:type="paragraph" w:styleId="TOC7">
    <w:name w:val="toc 7"/>
    <w:basedOn w:val="Normal"/>
    <w:next w:val="Normal"/>
    <w:autoRedefine/>
    <w:rsid w:val="00541DD9"/>
    <w:pPr>
      <w:ind w:left="1200"/>
    </w:pPr>
    <w:rPr>
      <w:rFonts w:eastAsia="Times New Roman"/>
      <w:szCs w:val="20"/>
    </w:rPr>
  </w:style>
  <w:style w:type="paragraph" w:styleId="TOC8">
    <w:name w:val="toc 8"/>
    <w:basedOn w:val="Normal"/>
    <w:next w:val="Normal"/>
    <w:autoRedefine/>
    <w:rsid w:val="00541DD9"/>
    <w:pPr>
      <w:ind w:left="1400"/>
    </w:pPr>
    <w:rPr>
      <w:rFonts w:eastAsia="Times New Roman"/>
      <w:szCs w:val="20"/>
    </w:rPr>
  </w:style>
  <w:style w:type="character" w:customStyle="1" w:styleId="allocatoragentsleft">
    <w:name w:val="al_locatoragentsleft"/>
    <w:basedOn w:val="DefaultParagraphFont"/>
    <w:rsid w:val="00541DD9"/>
  </w:style>
  <w:style w:type="character" w:styleId="HTMLTypewriter">
    <w:name w:val="HTML Typewriter"/>
    <w:basedOn w:val="DefaultParagraphFont"/>
    <w:unhideWhenUsed/>
    <w:rsid w:val="00541DD9"/>
    <w:rPr>
      <w:rFonts w:ascii="Courier New" w:eastAsia="Times New Roman" w:hAnsi="Courier New" w:cs="Courier New"/>
      <w:sz w:val="20"/>
      <w:szCs w:val="20"/>
    </w:rPr>
  </w:style>
  <w:style w:type="paragraph" w:customStyle="1" w:styleId="Carding">
    <w:name w:val="Carding"/>
    <w:basedOn w:val="Normal"/>
    <w:uiPriority w:val="99"/>
    <w:qFormat/>
    <w:rsid w:val="00541DD9"/>
    <w:rPr>
      <w:rFonts w:eastAsia="Times New Roman"/>
      <w:sz w:val="18"/>
    </w:rPr>
  </w:style>
  <w:style w:type="character" w:customStyle="1" w:styleId="TagsChar1">
    <w:name w:val="Tags Char1"/>
    <w:basedOn w:val="DefaultParagraphFont"/>
    <w:rsid w:val="00541DD9"/>
    <w:rPr>
      <w:rFonts w:ascii="Arial Narrow" w:hAnsi="Arial Narrow"/>
      <w:b/>
      <w:noProof w:val="0"/>
      <w:sz w:val="22"/>
      <w:szCs w:val="60"/>
      <w:lang w:val="en-US" w:eastAsia="en-US" w:bidi="ar-SA"/>
    </w:rPr>
  </w:style>
  <w:style w:type="character" w:customStyle="1" w:styleId="aunderline">
    <w:name w:val="aunderline"/>
    <w:basedOn w:val="DefaultParagraphFont"/>
    <w:qFormat/>
    <w:rsid w:val="00541DD9"/>
    <w:rPr>
      <w:rFonts w:ascii="Times New Roman" w:hAnsi="Times New Roman"/>
      <w:sz w:val="20"/>
      <w:szCs w:val="24"/>
      <w:u w:val="thick"/>
    </w:rPr>
  </w:style>
  <w:style w:type="character" w:customStyle="1" w:styleId="tagChar1">
    <w:name w:val="tag Char1"/>
    <w:aliases w:val="Heading 2 Char1 Char Char Char Char"/>
    <w:basedOn w:val="DefaultParagraphFont"/>
    <w:rsid w:val="00541DD9"/>
    <w:rPr>
      <w:b/>
      <w:noProof w:val="0"/>
      <w:sz w:val="24"/>
      <w:lang w:val="en-US" w:eastAsia="en-US" w:bidi="ar-SA"/>
    </w:rPr>
  </w:style>
  <w:style w:type="character" w:customStyle="1" w:styleId="tagChar2">
    <w:name w:val="tag Char2"/>
    <w:basedOn w:val="DefaultParagraphFont"/>
    <w:qFormat/>
    <w:rsid w:val="00541DD9"/>
    <w:rPr>
      <w:b/>
      <w:noProof w:val="0"/>
      <w:sz w:val="24"/>
      <w:lang w:val="en-US" w:eastAsia="en-US" w:bidi="ar-SA"/>
    </w:rPr>
  </w:style>
  <w:style w:type="character" w:customStyle="1" w:styleId="Taggin-New">
    <w:name w:val="Taggin - New"/>
    <w:basedOn w:val="DefaultParagraphFont"/>
    <w:rsid w:val="00541DD9"/>
    <w:rPr>
      <w:rFonts w:ascii="Arial Narrow" w:hAnsi="Arial Narrow"/>
      <w:b/>
      <w:sz w:val="22"/>
    </w:rPr>
  </w:style>
  <w:style w:type="character" w:customStyle="1" w:styleId="Boxing-New">
    <w:name w:val="Boxing - New"/>
    <w:basedOn w:val="DefaultParagraphFont"/>
    <w:rsid w:val="00541DD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541DD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541DD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541DD9"/>
    <w:rPr>
      <w:rFonts w:ascii="Garamond" w:hAnsi="Garamond"/>
      <w:sz w:val="22"/>
      <w:szCs w:val="24"/>
      <w:u w:val="single"/>
      <w:lang w:val="en-US" w:eastAsia="en-US" w:bidi="ar-SA"/>
    </w:rPr>
  </w:style>
  <w:style w:type="paragraph" w:customStyle="1" w:styleId="Style2">
    <w:name w:val="Style2"/>
    <w:basedOn w:val="Heading4"/>
    <w:qFormat/>
    <w:rsid w:val="00541DD9"/>
    <w:rPr>
      <w:rFonts w:eastAsia="Times New Roman" w:cs="Times New Roman"/>
      <w:iCs/>
      <w:caps/>
      <w:szCs w:val="20"/>
    </w:rPr>
  </w:style>
  <w:style w:type="character" w:customStyle="1" w:styleId="pagetitle">
    <w:name w:val="pagetitle"/>
    <w:basedOn w:val="DefaultParagraphFont"/>
    <w:rsid w:val="00541DD9"/>
  </w:style>
  <w:style w:type="paragraph" w:customStyle="1" w:styleId="text">
    <w:name w:val="text"/>
    <w:basedOn w:val="Normal"/>
    <w:uiPriority w:val="99"/>
    <w:qFormat/>
    <w:rsid w:val="00541DD9"/>
    <w:pPr>
      <w:spacing w:before="100" w:beforeAutospacing="1" w:after="100" w:afterAutospacing="1"/>
    </w:pPr>
    <w:rPr>
      <w:rFonts w:eastAsia="Times New Roman"/>
    </w:rPr>
  </w:style>
  <w:style w:type="character" w:customStyle="1" w:styleId="StyleUnderlineCharChar9ptBold1">
    <w:name w:val="Style Underline Char Char + 9 pt Bold1"/>
    <w:rsid w:val="00541DD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41DD9"/>
    <w:rPr>
      <w:rFonts w:ascii="Times New Roman" w:hAnsi="Times New Roman"/>
      <w:sz w:val="20"/>
      <w:szCs w:val="24"/>
      <w:u w:val="single"/>
      <w:lang w:val="en-US" w:eastAsia="en-US" w:bidi="ar-SA"/>
    </w:rPr>
  </w:style>
  <w:style w:type="character" w:customStyle="1" w:styleId="Style9ptBoldUnderline">
    <w:name w:val="Style 9 pt Bold Underline"/>
    <w:rsid w:val="00541DD9"/>
    <w:rPr>
      <w:b/>
      <w:bCs/>
      <w:sz w:val="20"/>
      <w:u w:val="single"/>
    </w:rPr>
  </w:style>
  <w:style w:type="paragraph" w:customStyle="1" w:styleId="StyleUnderline9pt0">
    <w:name w:val="Style Underline + 9 pt"/>
    <w:link w:val="StyleUnderline9ptChar"/>
    <w:qFormat/>
    <w:rsid w:val="00541DD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541DD9"/>
    <w:rPr>
      <w:rFonts w:ascii="Arial" w:eastAsia="Times New Roman" w:hAnsi="Arial" w:cs="Times New Roman"/>
      <w:sz w:val="22"/>
      <w:szCs w:val="20"/>
      <w:u w:val="single"/>
    </w:rPr>
  </w:style>
  <w:style w:type="character" w:customStyle="1" w:styleId="StyleUnderlineChar1Bold">
    <w:name w:val="Style Underline Char1 + Bold"/>
    <w:rsid w:val="00541DD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541DD9"/>
    <w:pPr>
      <w:widowControl w:val="0"/>
    </w:pPr>
    <w:rPr>
      <w:bCs/>
      <w:kern w:val="32"/>
      <w:szCs w:val="20"/>
      <w:lang w:eastAsia="ar-SA"/>
    </w:rPr>
  </w:style>
  <w:style w:type="character" w:customStyle="1" w:styleId="Stylecard9ptChar">
    <w:name w:val="Style card + 9 pt Char"/>
    <w:basedOn w:val="cardChar"/>
    <w:link w:val="Stylecard9pt"/>
    <w:rsid w:val="00541DD9"/>
    <w:rPr>
      <w:rFonts w:ascii="Times New Roman" w:hAnsi="Times New Roman"/>
      <w:bCs/>
      <w:kern w:val="32"/>
      <w:sz w:val="16"/>
      <w:szCs w:val="20"/>
      <w:lang w:eastAsia="ar-SA"/>
    </w:rPr>
  </w:style>
  <w:style w:type="character" w:customStyle="1" w:styleId="TagsCharCharChar">
    <w:name w:val="Tags Char Char Char"/>
    <w:basedOn w:val="DefaultParagraphFont"/>
    <w:rsid w:val="00541DD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41DD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541DD9"/>
    <w:rPr>
      <w:rFonts w:ascii="Times" w:hAnsi="Times"/>
      <w:b w:val="0"/>
      <w:bCs/>
      <w:sz w:val="20"/>
      <w:u w:val="single"/>
    </w:rPr>
  </w:style>
  <w:style w:type="character" w:customStyle="1" w:styleId="blubigktbiz">
    <w:name w:val="blubigktbiz"/>
    <w:rsid w:val="00541DD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41DD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541DD9"/>
    <w:rPr>
      <w:rFonts w:ascii="Calibri" w:hAnsi="Calibri"/>
      <w:color w:val="000000"/>
      <w:sz w:val="22"/>
      <w:lang w:val="x-none" w:eastAsia="x-none"/>
    </w:rPr>
  </w:style>
  <w:style w:type="character" w:customStyle="1" w:styleId="Style4CharChar">
    <w:name w:val="Style4 Char Char"/>
    <w:basedOn w:val="DefaultParagraphFont"/>
    <w:rsid w:val="00541DD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41DD9"/>
    <w:rPr>
      <w:rFonts w:ascii="Times New Roman" w:hAnsi="Times New Roman" w:cs="Times New Roman"/>
      <w:sz w:val="16"/>
      <w:szCs w:val="16"/>
    </w:rPr>
  </w:style>
  <w:style w:type="character" w:customStyle="1" w:styleId="StyleEmphasisArial12ptBold">
    <w:name w:val="Style Emphasis + Arial 12 pt Bold"/>
    <w:rsid w:val="00541DD9"/>
    <w:rPr>
      <w:rFonts w:ascii="Arial" w:hAnsi="Arial"/>
      <w:b/>
      <w:bCs/>
      <w:i/>
      <w:iCs/>
      <w:sz w:val="24"/>
    </w:rPr>
  </w:style>
  <w:style w:type="character" w:customStyle="1" w:styleId="super">
    <w:name w:val="super"/>
    <w:rsid w:val="00541DD9"/>
  </w:style>
  <w:style w:type="character" w:customStyle="1" w:styleId="text30">
    <w:name w:val="text30"/>
    <w:rsid w:val="00541DD9"/>
  </w:style>
  <w:style w:type="character" w:customStyle="1" w:styleId="uppercase">
    <w:name w:val="uppercase"/>
    <w:rsid w:val="00541DD9"/>
  </w:style>
  <w:style w:type="character" w:customStyle="1" w:styleId="bodytext0">
    <w:name w:val="bodytext"/>
    <w:rsid w:val="00541DD9"/>
  </w:style>
  <w:style w:type="character" w:customStyle="1" w:styleId="entry-title">
    <w:name w:val="entry-title"/>
    <w:rsid w:val="00541DD9"/>
  </w:style>
  <w:style w:type="character" w:customStyle="1" w:styleId="BodyTextIndentChar1">
    <w:name w:val="Body Text Indent Char1"/>
    <w:basedOn w:val="DefaultParagraphFont"/>
    <w:uiPriority w:val="99"/>
    <w:semiHidden/>
    <w:rsid w:val="00541DD9"/>
    <w:rPr>
      <w:rFonts w:ascii="Times New Roman" w:hAnsi="Times New Roman" w:cs="Times New Roman"/>
      <w:sz w:val="20"/>
    </w:rPr>
  </w:style>
  <w:style w:type="character" w:customStyle="1" w:styleId="Style6pt">
    <w:name w:val="Style 6 pt"/>
    <w:basedOn w:val="DefaultParagraphFont"/>
    <w:qFormat/>
    <w:rsid w:val="00541DD9"/>
    <w:rPr>
      <w:sz w:val="12"/>
    </w:rPr>
  </w:style>
  <w:style w:type="character" w:customStyle="1" w:styleId="CiteCharCharCharCharCharChar">
    <w:name w:val="Cite Char Char Char Char Char Char"/>
    <w:basedOn w:val="DefaultParagraphFont"/>
    <w:rsid w:val="00541DD9"/>
    <w:rPr>
      <w:b/>
      <w:noProof w:val="0"/>
      <w:sz w:val="22"/>
      <w:szCs w:val="24"/>
      <w:u w:val="single"/>
      <w:lang w:val="en-US" w:eastAsia="en-US" w:bidi="ar-SA"/>
    </w:rPr>
  </w:style>
  <w:style w:type="character" w:customStyle="1" w:styleId="mainbody1">
    <w:name w:val="mainbody1"/>
    <w:basedOn w:val="DefaultParagraphFont"/>
    <w:rsid w:val="00541DD9"/>
    <w:rPr>
      <w:rFonts w:ascii="Verdana" w:hAnsi="Verdana" w:hint="default"/>
      <w:color w:val="000000"/>
      <w:sz w:val="22"/>
      <w:szCs w:val="22"/>
    </w:rPr>
  </w:style>
  <w:style w:type="character" w:customStyle="1" w:styleId="ssl4">
    <w:name w:val="ss_l4"/>
    <w:basedOn w:val="DefaultParagraphFont"/>
    <w:rsid w:val="00541DD9"/>
  </w:style>
  <w:style w:type="paragraph" w:customStyle="1" w:styleId="StyleNormalWeb11ptUnderline">
    <w:name w:val="Style Normal (Web) + 11 pt Underline"/>
    <w:basedOn w:val="NormalWeb"/>
    <w:link w:val="StyleNormalWeb11ptUnderlineChar"/>
    <w:qFormat/>
    <w:rsid w:val="00541DD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541DD9"/>
    <w:rPr>
      <w:rFonts w:ascii="Calibri" w:eastAsia="Calibri" w:hAnsi="Calibri" w:cs="Calibri"/>
      <w:sz w:val="22"/>
      <w:szCs w:val="22"/>
      <w:u w:val="single"/>
    </w:rPr>
  </w:style>
  <w:style w:type="character" w:customStyle="1" w:styleId="cit-first-element">
    <w:name w:val="cit-first-element"/>
    <w:basedOn w:val="DefaultParagraphFont"/>
    <w:rsid w:val="00541DD9"/>
  </w:style>
  <w:style w:type="character" w:customStyle="1" w:styleId="title1">
    <w:name w:val="title1"/>
    <w:basedOn w:val="DefaultParagraphFont"/>
    <w:rsid w:val="00541DD9"/>
  </w:style>
  <w:style w:type="character" w:customStyle="1" w:styleId="StyleThickunderline1">
    <w:name w:val="Style Thick underline1"/>
    <w:basedOn w:val="DefaultParagraphFont"/>
    <w:rsid w:val="00541DD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41DD9"/>
    <w:rPr>
      <w:rFonts w:ascii="Georgia" w:hAnsi="Georgia"/>
    </w:rPr>
  </w:style>
  <w:style w:type="character" w:customStyle="1" w:styleId="FooterChar1">
    <w:name w:val="Footer Char1"/>
    <w:basedOn w:val="DefaultParagraphFont"/>
    <w:uiPriority w:val="99"/>
    <w:semiHidden/>
    <w:rsid w:val="00541DD9"/>
    <w:rPr>
      <w:rFonts w:ascii="Georgia" w:hAnsi="Georgia"/>
    </w:rPr>
  </w:style>
  <w:style w:type="paragraph" w:customStyle="1" w:styleId="Underline20">
    <w:name w:val="Underline2"/>
    <w:basedOn w:val="Normal"/>
    <w:link w:val="Underline2Char"/>
    <w:autoRedefine/>
    <w:uiPriority w:val="4"/>
    <w:qFormat/>
    <w:rsid w:val="00541DD9"/>
    <w:rPr>
      <w:b/>
      <w:u w:val="single"/>
    </w:rPr>
  </w:style>
  <w:style w:type="character" w:customStyle="1" w:styleId="Underline2Char">
    <w:name w:val="Underline2 Char"/>
    <w:basedOn w:val="DefaultParagraphFont"/>
    <w:link w:val="Underline20"/>
    <w:uiPriority w:val="4"/>
    <w:qFormat/>
    <w:rsid w:val="00541DD9"/>
    <w:rPr>
      <w:rFonts w:ascii="Calibri" w:hAnsi="Calibri"/>
      <w:b/>
      <w:sz w:val="22"/>
      <w:u w:val="single"/>
    </w:rPr>
  </w:style>
  <w:style w:type="paragraph" w:customStyle="1" w:styleId="TableParagraph">
    <w:name w:val="Table Paragraph"/>
    <w:basedOn w:val="Normal"/>
    <w:uiPriority w:val="1"/>
    <w:qFormat/>
    <w:rsid w:val="00541DD9"/>
    <w:pPr>
      <w:widowControl w:val="0"/>
    </w:pPr>
  </w:style>
  <w:style w:type="character" w:customStyle="1" w:styleId="UnderlineChar2">
    <w:name w:val="UnderlineChar"/>
    <w:rsid w:val="00541DD9"/>
    <w:rPr>
      <w:sz w:val="24"/>
      <w:u w:val="single"/>
      <w:shd w:val="clear" w:color="auto" w:fill="auto"/>
    </w:rPr>
  </w:style>
  <w:style w:type="character" w:customStyle="1" w:styleId="foreground">
    <w:name w:val="foreground"/>
    <w:basedOn w:val="DefaultParagraphFont"/>
    <w:rsid w:val="00541DD9"/>
  </w:style>
  <w:style w:type="paragraph" w:customStyle="1" w:styleId="StyleCircled11pt">
    <w:name w:val="Style Circled + 11 pt"/>
    <w:basedOn w:val="Normal"/>
    <w:link w:val="StyleCircled11ptChar"/>
    <w:qFormat/>
    <w:rsid w:val="00541DD9"/>
    <w:rPr>
      <w:rFonts w:eastAsia="Times New Roman"/>
      <w:b/>
      <w:bCs/>
      <w:sz w:val="20"/>
      <w:u w:val="single"/>
    </w:rPr>
  </w:style>
  <w:style w:type="character" w:customStyle="1" w:styleId="StyleCircled11ptChar">
    <w:name w:val="Style Circled + 11 pt Char"/>
    <w:link w:val="StyleCircled11pt"/>
    <w:rsid w:val="00541DD9"/>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541DD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41DD9"/>
    <w:rPr>
      <w:rFonts w:ascii="Times" w:eastAsia="Times New Roman" w:hAnsi="Times"/>
      <w:sz w:val="20"/>
      <w:szCs w:val="28"/>
      <w:u w:val="single"/>
    </w:rPr>
  </w:style>
  <w:style w:type="paragraph" w:customStyle="1" w:styleId="cite20">
    <w:name w:val="cite2"/>
    <w:basedOn w:val="Normal"/>
    <w:uiPriority w:val="99"/>
    <w:qFormat/>
    <w:rsid w:val="00541DD9"/>
    <w:rPr>
      <w:rFonts w:eastAsia="Times New Roman"/>
      <w:color w:val="000000"/>
      <w:sz w:val="20"/>
      <w:szCs w:val="20"/>
    </w:rPr>
  </w:style>
  <w:style w:type="character" w:customStyle="1" w:styleId="postby">
    <w:name w:val="post_by"/>
    <w:basedOn w:val="DefaultParagraphFont"/>
    <w:rsid w:val="00541DD9"/>
  </w:style>
  <w:style w:type="character" w:customStyle="1" w:styleId="Style11ptBorderSinglesolidlineAuto05ptLinewidth">
    <w:name w:val="Style 11 pt Border: : (Single solid line Auto  0.5 pt Line width)"/>
    <w:rsid w:val="00541DD9"/>
    <w:rPr>
      <w:sz w:val="20"/>
      <w:bdr w:val="single" w:sz="4" w:space="0" w:color="auto" w:frame="1"/>
    </w:rPr>
  </w:style>
  <w:style w:type="character" w:customStyle="1" w:styleId="StyleUnderlineChar9ptBorderSinglesolidlineAuto0">
    <w:name w:val="Style Underline Char + 9 pt Border: : (Single solid line Auto  0..."/>
    <w:rsid w:val="00541DD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41DD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41DD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41DD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41DD9"/>
    <w:rPr>
      <w:sz w:val="20"/>
      <w:szCs w:val="24"/>
      <w:u w:val="single"/>
      <w:bdr w:val="single" w:sz="4" w:space="0" w:color="auto"/>
      <w:lang w:val="en-US" w:eastAsia="en-US" w:bidi="ar-SA"/>
    </w:rPr>
  </w:style>
  <w:style w:type="character" w:customStyle="1" w:styleId="StyleLatinGaramondUnderline">
    <w:name w:val="Style (Latin) Garamond Underline"/>
    <w:rsid w:val="00541DD9"/>
    <w:rPr>
      <w:rFonts w:ascii="Times New Roman" w:hAnsi="Times New Roman"/>
      <w:sz w:val="20"/>
      <w:u w:val="single"/>
    </w:rPr>
  </w:style>
  <w:style w:type="character" w:customStyle="1" w:styleId="StyleLatinGaramond">
    <w:name w:val="Style (Latin) Garamond"/>
    <w:rsid w:val="00541DD9"/>
    <w:rPr>
      <w:rFonts w:ascii="Times New Roman" w:hAnsi="Times New Roman"/>
      <w:sz w:val="20"/>
    </w:rPr>
  </w:style>
  <w:style w:type="character" w:customStyle="1" w:styleId="styletimesnewroman12ptbold0">
    <w:name w:val="styletimesnewroman12ptbold"/>
    <w:basedOn w:val="DefaultParagraphFont"/>
    <w:rsid w:val="00541DD9"/>
  </w:style>
  <w:style w:type="character" w:customStyle="1" w:styleId="mainheading">
    <w:name w:val="mainheading"/>
    <w:basedOn w:val="DefaultParagraphFont"/>
    <w:rsid w:val="00541DD9"/>
  </w:style>
  <w:style w:type="paragraph" w:customStyle="1" w:styleId="BoldandUnderlineChar2CharChar">
    <w:name w:val="Bold and Underline Char2 Char Char"/>
    <w:basedOn w:val="Normal"/>
    <w:link w:val="BoldandUnderlineChar2CharCharChar"/>
    <w:qFormat/>
    <w:rsid w:val="00541DD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41DD9"/>
    <w:rPr>
      <w:rFonts w:ascii="Calibri" w:eastAsia="Times New Roman" w:hAnsi="Calibri"/>
      <w:b/>
      <w:sz w:val="22"/>
      <w:u w:val="single"/>
    </w:rPr>
  </w:style>
  <w:style w:type="character" w:customStyle="1" w:styleId="StyleUnderlineChar9ptChar">
    <w:name w:val="Style Underline Char + 9 pt Char"/>
    <w:basedOn w:val="UnderlineCharChar"/>
    <w:rsid w:val="00541DD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41DD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41DD9"/>
    <w:rPr>
      <w:sz w:val="16"/>
    </w:rPr>
  </w:style>
  <w:style w:type="paragraph" w:customStyle="1" w:styleId="Reduce8pt">
    <w:name w:val="Reduce 8pt"/>
    <w:basedOn w:val="Normal"/>
    <w:link w:val="Reduce8ptCharChar"/>
    <w:qFormat/>
    <w:rsid w:val="00541DD9"/>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541DD9"/>
    <w:rPr>
      <w:rFonts w:ascii="Arial" w:hAnsi="Arial" w:cs="Arial"/>
      <w:sz w:val="22"/>
    </w:rPr>
  </w:style>
  <w:style w:type="character" w:customStyle="1" w:styleId="boldciteChar4">
    <w:name w:val="bold cite Char4"/>
    <w:link w:val="boldcite"/>
    <w:locked/>
    <w:rsid w:val="00541DD9"/>
    <w:rPr>
      <w:rFonts w:eastAsia="Times New Roman" w:cs="Times New Roman"/>
      <w:b/>
      <w:color w:val="000000"/>
      <w:sz w:val="20"/>
      <w:u w:val="thick" w:color="000000"/>
    </w:rPr>
  </w:style>
  <w:style w:type="paragraph" w:customStyle="1" w:styleId="boldcite">
    <w:name w:val="bold cite"/>
    <w:basedOn w:val="Normal"/>
    <w:link w:val="boldciteChar4"/>
    <w:qFormat/>
    <w:rsid w:val="00541DD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41DD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541DD9"/>
    <w:rPr>
      <w:rFonts w:eastAsia="Calibri"/>
      <w:b/>
    </w:rPr>
  </w:style>
  <w:style w:type="character" w:customStyle="1" w:styleId="HeadingsBaseChar">
    <w:name w:val="Headings Base Char"/>
    <w:basedOn w:val="DefaultParagraphFont"/>
    <w:link w:val="HeadingsBase"/>
    <w:locked/>
    <w:rsid w:val="00541DD9"/>
    <w:rPr>
      <w:rFonts w:ascii="Times New Roman" w:hAnsi="Times New Roman" w:cs="Times New Roman"/>
      <w:b/>
      <w:sz w:val="32"/>
    </w:rPr>
  </w:style>
  <w:style w:type="paragraph" w:customStyle="1" w:styleId="HeadingsBase">
    <w:name w:val="Headings Base"/>
    <w:basedOn w:val="Normal"/>
    <w:link w:val="HeadingsBaseChar"/>
    <w:qFormat/>
    <w:rsid w:val="00541DD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41DD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541DD9"/>
    <w:pPr>
      <w:spacing w:line="480" w:lineRule="auto"/>
      <w:ind w:firstLine="720"/>
    </w:pPr>
    <w:rPr>
      <w:rFonts w:eastAsia="Calibri"/>
    </w:rPr>
  </w:style>
  <w:style w:type="paragraph" w:customStyle="1" w:styleId="SchoolBlockQuote">
    <w:name w:val="School Block Quote"/>
    <w:basedOn w:val="SchoolPaper"/>
    <w:qFormat/>
    <w:rsid w:val="00541DD9"/>
  </w:style>
  <w:style w:type="paragraph" w:customStyle="1" w:styleId="SchoolWorksCited">
    <w:name w:val="School Works Cited"/>
    <w:basedOn w:val="SchoolPaper"/>
    <w:qFormat/>
    <w:rsid w:val="00541DD9"/>
  </w:style>
  <w:style w:type="paragraph" w:customStyle="1" w:styleId="BlockQuote">
    <w:name w:val="Block Quote"/>
    <w:basedOn w:val="Normal"/>
    <w:qFormat/>
    <w:rsid w:val="00541DD9"/>
    <w:pPr>
      <w:ind w:left="720" w:right="720"/>
    </w:pPr>
    <w:rPr>
      <w:rFonts w:eastAsia="Calibri"/>
    </w:rPr>
  </w:style>
  <w:style w:type="paragraph" w:customStyle="1" w:styleId="PaperBody">
    <w:name w:val="Paper Body"/>
    <w:basedOn w:val="Normal"/>
    <w:qFormat/>
    <w:rsid w:val="00541DD9"/>
    <w:pPr>
      <w:spacing w:line="480" w:lineRule="auto"/>
      <w:ind w:firstLine="720"/>
    </w:pPr>
    <w:rPr>
      <w:rFonts w:eastAsia="Calibri"/>
    </w:rPr>
  </w:style>
  <w:style w:type="paragraph" w:customStyle="1" w:styleId="PaperCitation">
    <w:name w:val="Paper Citation"/>
    <w:basedOn w:val="Normal"/>
    <w:qFormat/>
    <w:rsid w:val="00541DD9"/>
    <w:pPr>
      <w:spacing w:line="480" w:lineRule="auto"/>
      <w:ind w:left="720" w:hanging="720"/>
    </w:pPr>
    <w:rPr>
      <w:rFonts w:eastAsia="Calibri"/>
    </w:rPr>
  </w:style>
  <w:style w:type="character" w:customStyle="1" w:styleId="hatChar">
    <w:name w:val="hat Char"/>
    <w:basedOn w:val="DefaultParagraphFont"/>
    <w:link w:val="hat"/>
    <w:locked/>
    <w:rsid w:val="00541DD9"/>
    <w:rPr>
      <w:rFonts w:ascii="Calibri" w:eastAsia="Times New Roman" w:hAnsi="Calibri"/>
      <w:b/>
      <w:bCs/>
      <w:sz w:val="32"/>
      <w:u w:val="single"/>
      <w:lang w:bidi="en-US"/>
    </w:rPr>
  </w:style>
  <w:style w:type="paragraph" w:customStyle="1" w:styleId="WW-Default">
    <w:name w:val="WW-Default"/>
    <w:qFormat/>
    <w:rsid w:val="00541DD9"/>
    <w:pPr>
      <w:suppressAutoHyphens/>
    </w:pPr>
    <w:rPr>
      <w:rFonts w:ascii="Georgia" w:eastAsia="Calibri" w:hAnsi="Georgia" w:cs="Calibri"/>
      <w:sz w:val="22"/>
      <w:szCs w:val="22"/>
      <w:lang w:eastAsia="ar-SA"/>
    </w:rPr>
  </w:style>
  <w:style w:type="paragraph" w:customStyle="1" w:styleId="B-TagCite">
    <w:name w:val="B-TagCite"/>
    <w:qFormat/>
    <w:rsid w:val="00541DD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541DD9"/>
    <w:rPr>
      <w:rFonts w:ascii="Times New Roman" w:hAnsi="Times New Roman" w:cs="Times New Roman"/>
      <w:b/>
      <w:sz w:val="20"/>
    </w:rPr>
  </w:style>
  <w:style w:type="paragraph" w:customStyle="1" w:styleId="MicroText">
    <w:name w:val="MicroText"/>
    <w:basedOn w:val="Normal"/>
    <w:next w:val="Normal"/>
    <w:link w:val="MicroTextChar"/>
    <w:qFormat/>
    <w:rsid w:val="00541DD9"/>
    <w:rPr>
      <w:rFonts w:ascii="Arial Narrow" w:hAnsi="Arial Narrow"/>
      <w:sz w:val="12"/>
    </w:rPr>
  </w:style>
  <w:style w:type="paragraph" w:customStyle="1" w:styleId="indent">
    <w:name w:val="indent"/>
    <w:basedOn w:val="Normal"/>
    <w:qFormat/>
    <w:rsid w:val="00541DD9"/>
    <w:pPr>
      <w:spacing w:before="100" w:beforeAutospacing="1" w:after="100" w:afterAutospacing="1"/>
    </w:pPr>
    <w:rPr>
      <w:rFonts w:eastAsia="Times New Roman"/>
    </w:rPr>
  </w:style>
  <w:style w:type="paragraph" w:customStyle="1" w:styleId="PageHeaderLine1">
    <w:name w:val="PageHeaderLine1"/>
    <w:basedOn w:val="Normal"/>
    <w:qFormat/>
    <w:rsid w:val="00541DD9"/>
    <w:pPr>
      <w:tabs>
        <w:tab w:val="right" w:pos="10800"/>
      </w:tabs>
    </w:pPr>
    <w:rPr>
      <w:rFonts w:eastAsia="Calibri"/>
      <w:b/>
    </w:rPr>
  </w:style>
  <w:style w:type="paragraph" w:customStyle="1" w:styleId="PageHeaderLine2">
    <w:name w:val="PageHeaderLine2"/>
    <w:basedOn w:val="Normal"/>
    <w:next w:val="Normal"/>
    <w:link w:val="PageHeaderLine2Char"/>
    <w:qFormat/>
    <w:rsid w:val="00541DD9"/>
    <w:pPr>
      <w:tabs>
        <w:tab w:val="right" w:pos="10800"/>
      </w:tabs>
      <w:spacing w:line="480" w:lineRule="auto"/>
    </w:pPr>
    <w:rPr>
      <w:rFonts w:eastAsia="Calibri"/>
      <w:b/>
    </w:rPr>
  </w:style>
  <w:style w:type="character" w:customStyle="1" w:styleId="styleboldunderline">
    <w:name w:val="styleboldunderline"/>
    <w:basedOn w:val="DefaultParagraphFont"/>
    <w:rsid w:val="00541DD9"/>
  </w:style>
  <w:style w:type="character" w:customStyle="1" w:styleId="box">
    <w:name w:val="box"/>
    <w:basedOn w:val="DefaultParagraphFont"/>
    <w:rsid w:val="00541DD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41DD9"/>
    <w:rPr>
      <w:rFonts w:ascii="Arial Narrow" w:hAnsi="Arial Narrow" w:cs="Arial Narrow" w:hint="default"/>
      <w:sz w:val="18"/>
      <w:szCs w:val="18"/>
    </w:rPr>
  </w:style>
  <w:style w:type="character" w:customStyle="1" w:styleId="FontStyle14">
    <w:name w:val="Font Style14"/>
    <w:basedOn w:val="DefaultParagraphFont"/>
    <w:uiPriority w:val="99"/>
    <w:rsid w:val="00541DD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41DD9"/>
    <w:rPr>
      <w:rFonts w:ascii="Arial Narrow" w:hAnsi="Arial Narrow" w:cs="Arial Narrow" w:hint="default"/>
      <w:b/>
      <w:bCs/>
      <w:sz w:val="10"/>
      <w:szCs w:val="10"/>
    </w:rPr>
  </w:style>
  <w:style w:type="character" w:customStyle="1" w:styleId="CardTagandCiteChar">
    <w:name w:val="Card Tag and Cite Char"/>
    <w:basedOn w:val="DefaultParagraphFont"/>
    <w:rsid w:val="00541DD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541DD9"/>
    <w:rPr>
      <w:rFonts w:ascii="Arial Narrow" w:hAnsi="Arial Narrow"/>
      <w:b/>
      <w:color w:val="000000"/>
      <w:sz w:val="22"/>
      <w:szCs w:val="22"/>
      <w:u w:val="single"/>
    </w:rPr>
  </w:style>
  <w:style w:type="character" w:customStyle="1" w:styleId="SmallText0">
    <w:name w:val="SmallText"/>
    <w:rsid w:val="00541DD9"/>
    <w:rPr>
      <w:color w:val="000000"/>
    </w:rPr>
  </w:style>
  <w:style w:type="character" w:customStyle="1" w:styleId="CitesChar1">
    <w:name w:val="Cites Char1"/>
    <w:basedOn w:val="DefaultParagraphFont"/>
    <w:rsid w:val="00541DD9"/>
    <w:rPr>
      <w:b/>
      <w:bCs w:val="0"/>
      <w:szCs w:val="24"/>
      <w:u w:val="single"/>
      <w:lang w:val="en-US" w:eastAsia="en-US" w:bidi="ar-SA"/>
    </w:rPr>
  </w:style>
  <w:style w:type="character" w:customStyle="1" w:styleId="CardUnderlinedChar">
    <w:name w:val="Card Underlined Char"/>
    <w:basedOn w:val="DefaultParagraphFont"/>
    <w:rsid w:val="00541DD9"/>
    <w:rPr>
      <w:rFonts w:ascii="Arial Narrow" w:hAnsi="Arial Narrow" w:hint="default"/>
      <w:sz w:val="22"/>
      <w:szCs w:val="24"/>
      <w:u w:val="single"/>
      <w:lang w:val="en-US" w:eastAsia="en-US" w:bidi="ar-SA"/>
    </w:rPr>
  </w:style>
  <w:style w:type="character" w:customStyle="1" w:styleId="underline3">
    <w:name w:val="underline3"/>
    <w:basedOn w:val="underline2"/>
    <w:rsid w:val="00541DD9"/>
    <w:rPr>
      <w:rFonts w:ascii="Arial" w:hAnsi="Arial"/>
      <w:sz w:val="18"/>
      <w:u w:val="single"/>
      <w:bdr w:val="none" w:sz="0" w:space="0" w:color="auto" w:frame="1"/>
      <w:shd w:val="clear" w:color="auto" w:fill="FFFF00"/>
    </w:rPr>
  </w:style>
  <w:style w:type="character" w:customStyle="1" w:styleId="menu">
    <w:name w:val="menu"/>
    <w:basedOn w:val="DefaultParagraphFont"/>
    <w:rsid w:val="00541DD9"/>
  </w:style>
  <w:style w:type="character" w:customStyle="1" w:styleId="itxtrst">
    <w:name w:val="itxtrst"/>
    <w:rsid w:val="00541DD9"/>
  </w:style>
  <w:style w:type="character" w:customStyle="1" w:styleId="A-Underlining">
    <w:name w:val="A-Underlining"/>
    <w:basedOn w:val="DefaultParagraphFont"/>
    <w:rsid w:val="00541DD9"/>
    <w:rPr>
      <w:rFonts w:ascii="Garamond" w:hAnsi="Garamond" w:hint="default"/>
      <w:color w:val="auto"/>
      <w:sz w:val="24"/>
      <w:u w:val="single"/>
    </w:rPr>
  </w:style>
  <w:style w:type="character" w:customStyle="1" w:styleId="StyleUnderlineBold0">
    <w:name w:val="Style Underline + Bold"/>
    <w:rsid w:val="00541DD9"/>
    <w:rPr>
      <w:b/>
      <w:bCs/>
      <w:u w:val="single"/>
    </w:rPr>
  </w:style>
  <w:style w:type="character" w:customStyle="1" w:styleId="Underline-Highlighted">
    <w:name w:val="Underline-Highlighted"/>
    <w:uiPriority w:val="1"/>
    <w:qFormat/>
    <w:rsid w:val="00541DD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41DD9"/>
  </w:style>
  <w:style w:type="character" w:customStyle="1" w:styleId="newsmain">
    <w:name w:val="news_main"/>
    <w:basedOn w:val="DefaultParagraphFont"/>
    <w:rsid w:val="00541DD9"/>
  </w:style>
  <w:style w:type="character" w:customStyle="1" w:styleId="AuthorDate0">
    <w:name w:val="Author Date"/>
    <w:rsid w:val="00541DD9"/>
    <w:rPr>
      <w:b/>
      <w:bCs w:val="0"/>
      <w:sz w:val="24"/>
      <w:u w:val="thick"/>
    </w:rPr>
  </w:style>
  <w:style w:type="character" w:customStyle="1" w:styleId="red">
    <w:name w:val="red"/>
    <w:basedOn w:val="DefaultParagraphFont"/>
    <w:rsid w:val="00541DD9"/>
  </w:style>
  <w:style w:type="character" w:customStyle="1" w:styleId="at">
    <w:name w:val="at"/>
    <w:rsid w:val="00541DD9"/>
  </w:style>
  <w:style w:type="character" w:customStyle="1" w:styleId="org">
    <w:name w:val="org"/>
    <w:rsid w:val="00541DD9"/>
  </w:style>
  <w:style w:type="character" w:customStyle="1" w:styleId="pnumber">
    <w:name w:val="pnumber"/>
    <w:rsid w:val="00541DD9"/>
  </w:style>
  <w:style w:type="character" w:customStyle="1" w:styleId="ital">
    <w:name w:val="ital"/>
    <w:rsid w:val="00541DD9"/>
  </w:style>
  <w:style w:type="character" w:customStyle="1" w:styleId="orgdiv">
    <w:name w:val="orgdiv"/>
    <w:rsid w:val="00541DD9"/>
  </w:style>
  <w:style w:type="character" w:customStyle="1" w:styleId="orgname">
    <w:name w:val="orgname"/>
    <w:rsid w:val="00541DD9"/>
  </w:style>
  <w:style w:type="character" w:customStyle="1" w:styleId="city">
    <w:name w:val="city"/>
    <w:rsid w:val="00541DD9"/>
  </w:style>
  <w:style w:type="character" w:customStyle="1" w:styleId="state">
    <w:name w:val="state"/>
    <w:rsid w:val="00541DD9"/>
  </w:style>
  <w:style w:type="character" w:customStyle="1" w:styleId="country">
    <w:name w:val="country"/>
    <w:rsid w:val="00541DD9"/>
  </w:style>
  <w:style w:type="character" w:customStyle="1" w:styleId="articletitle">
    <w:name w:val="articletitle"/>
    <w:rsid w:val="00541DD9"/>
    <w:rPr>
      <w:rFonts w:ascii="Times New Roman" w:hAnsi="Times New Roman" w:cs="Times New Roman" w:hint="default"/>
    </w:rPr>
  </w:style>
  <w:style w:type="character" w:customStyle="1" w:styleId="6pointChar">
    <w:name w:val="6 point Char"/>
    <w:rsid w:val="00541DD9"/>
    <w:rPr>
      <w:rFonts w:ascii="Times New Roman" w:hAnsi="Times New Roman" w:cs="Times New Roman" w:hint="default"/>
      <w:sz w:val="12"/>
      <w:lang w:val="en-US" w:eastAsia="en-US"/>
    </w:rPr>
  </w:style>
  <w:style w:type="character" w:customStyle="1" w:styleId="StyleThickunderline">
    <w:name w:val="Style Thick underline"/>
    <w:qFormat/>
    <w:rsid w:val="00541DD9"/>
    <w:rPr>
      <w:u w:val="thick"/>
    </w:rPr>
  </w:style>
  <w:style w:type="character" w:customStyle="1" w:styleId="Box0">
    <w:name w:val="Box!"/>
    <w:rsid w:val="00541DD9"/>
    <w:rPr>
      <w:rFonts w:ascii="Garamond" w:hAnsi="Garamond" w:hint="default"/>
      <w:sz w:val="24"/>
      <w:u w:val="single"/>
      <w:bdr w:val="single" w:sz="4" w:space="0" w:color="auto" w:frame="1"/>
    </w:rPr>
  </w:style>
  <w:style w:type="character" w:customStyle="1" w:styleId="citechar1">
    <w:name w:val="citechar"/>
    <w:basedOn w:val="DefaultParagraphFont"/>
    <w:rsid w:val="00541DD9"/>
  </w:style>
  <w:style w:type="character" w:customStyle="1" w:styleId="underlinechar5">
    <w:name w:val="underlinechar"/>
    <w:basedOn w:val="DefaultParagraphFont"/>
    <w:rsid w:val="00541DD9"/>
  </w:style>
  <w:style w:type="character" w:customStyle="1" w:styleId="CardUnderlineChar">
    <w:name w:val="Card Underline Char"/>
    <w:rsid w:val="00541DD9"/>
    <w:rPr>
      <w:szCs w:val="24"/>
      <w:u w:val="single"/>
      <w:lang w:val="en-US" w:eastAsia="en-US" w:bidi="ar-SA"/>
    </w:rPr>
  </w:style>
  <w:style w:type="character" w:customStyle="1" w:styleId="tagciteChar">
    <w:name w:val="tag/cite Char"/>
    <w:basedOn w:val="DefaultParagraphFont"/>
    <w:rsid w:val="00541DD9"/>
    <w:rPr>
      <w:b/>
      <w:bCs w:val="0"/>
      <w:sz w:val="24"/>
      <w:lang w:val="en-US" w:eastAsia="en-US" w:bidi="ar-SA"/>
    </w:rPr>
  </w:style>
  <w:style w:type="character" w:customStyle="1" w:styleId="8pointChar">
    <w:name w:val="8 point Char"/>
    <w:basedOn w:val="DefaultParagraphFont"/>
    <w:rsid w:val="00541DD9"/>
    <w:rPr>
      <w:sz w:val="16"/>
      <w:lang w:val="en-US" w:eastAsia="en-US" w:bidi="ar-SA"/>
    </w:rPr>
  </w:style>
  <w:style w:type="character" w:customStyle="1" w:styleId="BoldText12pt">
    <w:name w:val="Bold Text 12 pt"/>
    <w:rsid w:val="00541DD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41DD9"/>
  </w:style>
  <w:style w:type="table" w:styleId="TableGrid">
    <w:name w:val="Table Grid"/>
    <w:basedOn w:val="TableNormal"/>
    <w:rsid w:val="00541DD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41DD9"/>
    <w:rPr>
      <w:b/>
      <w:bCs w:val="0"/>
      <w:sz w:val="24"/>
      <w:lang w:val="en-US" w:eastAsia="en-US" w:bidi="ar-SA"/>
    </w:rPr>
  </w:style>
  <w:style w:type="character" w:customStyle="1" w:styleId="Mention11">
    <w:name w:val="Mention11"/>
    <w:basedOn w:val="DefaultParagraphFont"/>
    <w:uiPriority w:val="99"/>
    <w:semiHidden/>
    <w:unhideWhenUsed/>
    <w:rsid w:val="00541DD9"/>
    <w:rPr>
      <w:color w:val="2B579A"/>
      <w:shd w:val="clear" w:color="auto" w:fill="E6E6E6"/>
    </w:rPr>
  </w:style>
  <w:style w:type="character" w:customStyle="1" w:styleId="Emph">
    <w:name w:val="Emph"/>
    <w:basedOn w:val="DefaultParagraphFont"/>
    <w:uiPriority w:val="1"/>
    <w:qFormat/>
    <w:rsid w:val="00541DD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41DD9"/>
  </w:style>
  <w:style w:type="character" w:customStyle="1" w:styleId="Mention2">
    <w:name w:val="Mention2"/>
    <w:basedOn w:val="DefaultParagraphFont"/>
    <w:uiPriority w:val="99"/>
    <w:semiHidden/>
    <w:unhideWhenUsed/>
    <w:rsid w:val="00541DD9"/>
    <w:rPr>
      <w:color w:val="2B579A"/>
      <w:shd w:val="clear" w:color="auto" w:fill="E6E6E6"/>
    </w:rPr>
  </w:style>
  <w:style w:type="paragraph" w:customStyle="1" w:styleId="FlashTag">
    <w:name w:val="FlashTag"/>
    <w:basedOn w:val="Normal"/>
    <w:link w:val="FlashTagChar"/>
    <w:autoRedefine/>
    <w:uiPriority w:val="4"/>
    <w:qFormat/>
    <w:rsid w:val="00541DD9"/>
    <w:rPr>
      <w:rFonts w:asciiTheme="majorHAnsi" w:hAnsiTheme="majorHAnsi"/>
      <w:b/>
      <w:sz w:val="28"/>
    </w:rPr>
  </w:style>
  <w:style w:type="character" w:customStyle="1" w:styleId="FlashTagChar">
    <w:name w:val="FlashTag Char"/>
    <w:basedOn w:val="DefaultParagraphFont"/>
    <w:link w:val="FlashTag"/>
    <w:uiPriority w:val="4"/>
    <w:rsid w:val="00541DD9"/>
    <w:rPr>
      <w:rFonts w:asciiTheme="majorHAnsi" w:hAnsiTheme="majorHAnsi"/>
      <w:b/>
      <w:sz w:val="28"/>
    </w:rPr>
  </w:style>
  <w:style w:type="paragraph" w:customStyle="1" w:styleId="Warrant">
    <w:name w:val="Warrant"/>
    <w:autoRedefine/>
    <w:uiPriority w:val="4"/>
    <w:qFormat/>
    <w:rsid w:val="00541DD9"/>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541DD9"/>
  </w:style>
  <w:style w:type="character" w:customStyle="1" w:styleId="m-8793234324905335251gmail-style13ptbold">
    <w:name w:val="m_-8793234324905335251gmail-style13ptbold"/>
    <w:basedOn w:val="DefaultParagraphFont"/>
    <w:rsid w:val="00541DD9"/>
  </w:style>
  <w:style w:type="character" w:customStyle="1" w:styleId="EndnoteTextChar">
    <w:name w:val="Endnote Text Char"/>
    <w:basedOn w:val="DefaultParagraphFont"/>
    <w:link w:val="EndnoteText"/>
    <w:locked/>
    <w:rsid w:val="00541DD9"/>
    <w:rPr>
      <w:rFonts w:ascii="Georgia" w:eastAsia="Times New Roman" w:hAnsi="Georgia"/>
      <w:szCs w:val="20"/>
    </w:rPr>
  </w:style>
  <w:style w:type="paragraph" w:styleId="EndnoteText">
    <w:name w:val="endnote text"/>
    <w:basedOn w:val="Normal"/>
    <w:link w:val="EndnoteTextChar"/>
    <w:unhideWhenUsed/>
    <w:rsid w:val="00541DD9"/>
    <w:rPr>
      <w:rFonts w:ascii="Georgia" w:eastAsia="Times New Roman" w:hAnsi="Georgia"/>
      <w:sz w:val="24"/>
      <w:szCs w:val="20"/>
    </w:rPr>
  </w:style>
  <w:style w:type="character" w:customStyle="1" w:styleId="EndnoteTextChar1">
    <w:name w:val="Endnote Text Char1"/>
    <w:basedOn w:val="DefaultParagraphFont"/>
    <w:semiHidden/>
    <w:rsid w:val="00541DD9"/>
    <w:rPr>
      <w:rFonts w:ascii="Calibri" w:hAnsi="Calibri"/>
      <w:sz w:val="20"/>
      <w:szCs w:val="20"/>
    </w:rPr>
  </w:style>
  <w:style w:type="character" w:customStyle="1" w:styleId="DateChar1">
    <w:name w:val="Date Char1"/>
    <w:basedOn w:val="DefaultParagraphFont"/>
    <w:uiPriority w:val="99"/>
    <w:rsid w:val="00541DD9"/>
    <w:rPr>
      <w:rFonts w:ascii="Calibri" w:hAnsi="Calibri"/>
      <w:sz w:val="22"/>
    </w:rPr>
  </w:style>
  <w:style w:type="character" w:customStyle="1" w:styleId="BodyTextFirstIndentChar">
    <w:name w:val="Body Text First Indent Char"/>
    <w:basedOn w:val="BodyTextChar"/>
    <w:link w:val="BodyTextFirstIndent"/>
    <w:locked/>
    <w:rsid w:val="00541DD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541DD9"/>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541DD9"/>
    <w:rPr>
      <w:rFonts w:ascii="Calibri" w:hAnsi="Calibri"/>
      <w:sz w:val="22"/>
    </w:rPr>
  </w:style>
  <w:style w:type="character" w:customStyle="1" w:styleId="BodyTextIndent2Char1">
    <w:name w:val="Body Text Indent 2 Char1"/>
    <w:basedOn w:val="DefaultParagraphFont"/>
    <w:semiHidden/>
    <w:rsid w:val="00541DD9"/>
    <w:rPr>
      <w:rFonts w:ascii="Calibri" w:hAnsi="Calibri" w:cs="Calibri"/>
    </w:rPr>
  </w:style>
  <w:style w:type="character" w:customStyle="1" w:styleId="PlainTextChar1">
    <w:name w:val="Plain Text Char1"/>
    <w:basedOn w:val="DefaultParagraphFont"/>
    <w:semiHidden/>
    <w:rsid w:val="00541DD9"/>
    <w:rPr>
      <w:rFonts w:ascii="Consolas" w:hAnsi="Consolas" w:cs="Calibri"/>
      <w:sz w:val="21"/>
      <w:szCs w:val="21"/>
    </w:rPr>
  </w:style>
  <w:style w:type="paragraph" w:customStyle="1" w:styleId="msolistparagraphcxspfirst">
    <w:name w:val="msolistparagraphcxspfirst"/>
    <w:basedOn w:val="Normal"/>
    <w:uiPriority w:val="99"/>
    <w:qFormat/>
    <w:rsid w:val="00541DD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41DD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41DD9"/>
    <w:rPr>
      <w:rFonts w:ascii="Calibri" w:hAnsi="Calibri" w:cs="Calibri"/>
      <w:i/>
      <w:iCs/>
      <w:color w:val="000000" w:themeColor="text1"/>
    </w:rPr>
  </w:style>
  <w:style w:type="paragraph" w:customStyle="1" w:styleId="Heading2-NotBold">
    <w:name w:val="Heading 2 - Not Bold"/>
    <w:basedOn w:val="Heading2"/>
    <w:autoRedefine/>
    <w:uiPriority w:val="99"/>
    <w:qFormat/>
    <w:rsid w:val="00541DD9"/>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541DD9"/>
    <w:rPr>
      <w:rFonts w:ascii="Calibri" w:eastAsia="Calibri" w:hAnsi="Calibri"/>
      <w:b/>
      <w:sz w:val="22"/>
    </w:rPr>
  </w:style>
  <w:style w:type="paragraph" w:customStyle="1" w:styleId="Heading2-Bold">
    <w:name w:val="Heading 2 - Bold"/>
    <w:basedOn w:val="Normal"/>
    <w:autoRedefine/>
    <w:uiPriority w:val="99"/>
    <w:qFormat/>
    <w:rsid w:val="00541DD9"/>
    <w:rPr>
      <w:rFonts w:eastAsia="Calibri"/>
      <w:b/>
    </w:rPr>
  </w:style>
  <w:style w:type="paragraph" w:customStyle="1" w:styleId="tag">
    <w:name w:val="%tag"/>
    <w:basedOn w:val="Normal"/>
    <w:next w:val="Normal"/>
    <w:uiPriority w:val="99"/>
    <w:qFormat/>
    <w:rsid w:val="00541DD9"/>
    <w:rPr>
      <w:rFonts w:eastAsia="Calibri"/>
      <w:bCs/>
      <w:sz w:val="18"/>
    </w:rPr>
  </w:style>
  <w:style w:type="character" w:customStyle="1" w:styleId="Style2Char">
    <w:name w:val="Style 2 Char"/>
    <w:link w:val="Style20"/>
    <w:uiPriority w:val="99"/>
    <w:locked/>
    <w:rsid w:val="00541DD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41DD9"/>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541DD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41DD9"/>
    <w:rPr>
      <w:rFonts w:ascii="Garamond" w:eastAsia="Times New Roman" w:hAnsi="Garamond"/>
      <w:sz w:val="24"/>
      <w:szCs w:val="20"/>
      <w:u w:val="single"/>
      <w:lang w:val="x-none" w:eastAsia="x-none"/>
    </w:rPr>
  </w:style>
  <w:style w:type="character" w:customStyle="1" w:styleId="textsmallChar0">
    <w:name w:val="textsmall Char"/>
    <w:link w:val="textsmall0"/>
    <w:locked/>
    <w:rsid w:val="00541DD9"/>
    <w:rPr>
      <w:rFonts w:ascii="Georgia" w:eastAsia="Times New Roman" w:hAnsi="Georgia"/>
      <w:sz w:val="18"/>
      <w:szCs w:val="20"/>
      <w:lang w:val="x-none" w:eastAsia="x-none"/>
    </w:rPr>
  </w:style>
  <w:style w:type="paragraph" w:customStyle="1" w:styleId="textsmall0">
    <w:name w:val="textsmall"/>
    <w:basedOn w:val="Normal"/>
    <w:link w:val="textsmallChar0"/>
    <w:qFormat/>
    <w:rsid w:val="00541DD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541DD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41DD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541DD9"/>
    <w:rPr>
      <w:rFonts w:ascii="Arial" w:eastAsia="Times New Roman" w:hAnsi="Arial" w:cs="Arial"/>
      <w:sz w:val="12"/>
    </w:rPr>
  </w:style>
  <w:style w:type="paragraph" w:customStyle="1" w:styleId="Micro">
    <w:name w:val="Micro"/>
    <w:basedOn w:val="Normal"/>
    <w:next w:val="Normal"/>
    <w:link w:val="MicroChar"/>
    <w:qFormat/>
    <w:rsid w:val="00541DD9"/>
    <w:rPr>
      <w:rFonts w:ascii="Arial" w:eastAsia="Times New Roman" w:hAnsi="Arial" w:cs="Arial"/>
      <w:sz w:val="12"/>
    </w:rPr>
  </w:style>
  <w:style w:type="character" w:customStyle="1" w:styleId="CardNotUnderlinedChar1">
    <w:name w:val="Card Not Underlined Char1"/>
    <w:link w:val="CardNotUnderlined"/>
    <w:locked/>
    <w:rsid w:val="00541DD9"/>
    <w:rPr>
      <w:rFonts w:ascii="Cambria" w:eastAsia="Times New Roman" w:hAnsi="Cambria" w:cs="Times New Roman"/>
      <w:sz w:val="18"/>
      <w:szCs w:val="20"/>
    </w:rPr>
  </w:style>
  <w:style w:type="paragraph" w:customStyle="1" w:styleId="h-lead">
    <w:name w:val="h-lead"/>
    <w:basedOn w:val="Normal"/>
    <w:uiPriority w:val="99"/>
    <w:qFormat/>
    <w:rsid w:val="00541DD9"/>
    <w:pPr>
      <w:spacing w:before="100" w:beforeAutospacing="1" w:after="100" w:afterAutospacing="1"/>
    </w:pPr>
    <w:rPr>
      <w:rFonts w:eastAsia="Times New Roman"/>
      <w:sz w:val="24"/>
    </w:rPr>
  </w:style>
  <w:style w:type="paragraph" w:customStyle="1" w:styleId="intro">
    <w:name w:val="intro"/>
    <w:basedOn w:val="Normal"/>
    <w:uiPriority w:val="99"/>
    <w:qFormat/>
    <w:rsid w:val="00541DD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41DD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41DD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41DD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541DD9"/>
    <w:rPr>
      <w:rFonts w:eastAsia="Calibri"/>
    </w:rPr>
  </w:style>
  <w:style w:type="paragraph" w:customStyle="1" w:styleId="F3-TagAuthor">
    <w:name w:val="F3 - Tag/Author"/>
    <w:basedOn w:val="Normal"/>
    <w:uiPriority w:val="99"/>
    <w:qFormat/>
    <w:rsid w:val="00541DD9"/>
    <w:rPr>
      <w:rFonts w:eastAsia="Times New Roman"/>
      <w:b/>
    </w:rPr>
  </w:style>
  <w:style w:type="paragraph" w:customStyle="1" w:styleId="F5-UnderlineNormal">
    <w:name w:val="F5 - Underline Normal"/>
    <w:basedOn w:val="Normal"/>
    <w:uiPriority w:val="99"/>
    <w:qFormat/>
    <w:rsid w:val="00541DD9"/>
    <w:rPr>
      <w:rFonts w:eastAsia="Calibri"/>
      <w:u w:val="single"/>
    </w:rPr>
  </w:style>
  <w:style w:type="paragraph" w:customStyle="1" w:styleId="Brief-PrimarySource">
    <w:name w:val="Brief - Primary Source"/>
    <w:basedOn w:val="Normal"/>
    <w:uiPriority w:val="99"/>
    <w:qFormat/>
    <w:rsid w:val="00541DD9"/>
    <w:rPr>
      <w:rFonts w:eastAsia="Times New Roman"/>
      <w:b/>
      <w:sz w:val="24"/>
      <w:u w:val="single"/>
    </w:rPr>
  </w:style>
  <w:style w:type="paragraph" w:customStyle="1" w:styleId="Brief-Underline">
    <w:name w:val="Brief - Underline"/>
    <w:basedOn w:val="Normal"/>
    <w:uiPriority w:val="99"/>
    <w:qFormat/>
    <w:rsid w:val="00541DD9"/>
    <w:rPr>
      <w:rFonts w:eastAsia="Times New Roman"/>
      <w:u w:val="single"/>
    </w:rPr>
  </w:style>
  <w:style w:type="paragraph" w:customStyle="1" w:styleId="Brief">
    <w:name w:val="Brief"/>
    <w:basedOn w:val="Brief-PrimarySource"/>
    <w:uiPriority w:val="99"/>
    <w:qFormat/>
    <w:rsid w:val="00541DD9"/>
    <w:rPr>
      <w:b w:val="0"/>
    </w:rPr>
  </w:style>
  <w:style w:type="paragraph" w:customStyle="1" w:styleId="CM2">
    <w:name w:val="CM2"/>
    <w:basedOn w:val="Normal"/>
    <w:next w:val="Normal"/>
    <w:uiPriority w:val="99"/>
    <w:qFormat/>
    <w:rsid w:val="00541DD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41DD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41DD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41DD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41DD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41DD9"/>
    <w:pPr>
      <w:widowControl w:val="0"/>
      <w:spacing w:line="276" w:lineRule="atLeast"/>
    </w:pPr>
    <w:rPr>
      <w:color w:val="auto"/>
    </w:rPr>
  </w:style>
  <w:style w:type="paragraph" w:customStyle="1" w:styleId="CM34">
    <w:name w:val="CM34"/>
    <w:basedOn w:val="Default"/>
    <w:next w:val="Default"/>
    <w:uiPriority w:val="99"/>
    <w:qFormat/>
    <w:rsid w:val="00541DD9"/>
    <w:pPr>
      <w:widowControl w:val="0"/>
    </w:pPr>
    <w:rPr>
      <w:color w:val="auto"/>
    </w:rPr>
  </w:style>
  <w:style w:type="paragraph" w:customStyle="1" w:styleId="CM56">
    <w:name w:val="CM56"/>
    <w:basedOn w:val="Default"/>
    <w:next w:val="Default"/>
    <w:uiPriority w:val="99"/>
    <w:qFormat/>
    <w:rsid w:val="00541DD9"/>
    <w:pPr>
      <w:widowControl w:val="0"/>
    </w:pPr>
    <w:rPr>
      <w:rFonts w:eastAsia="Calibri"/>
      <w:color w:val="auto"/>
    </w:rPr>
  </w:style>
  <w:style w:type="paragraph" w:customStyle="1" w:styleId="CM58">
    <w:name w:val="CM58"/>
    <w:basedOn w:val="Default"/>
    <w:next w:val="Default"/>
    <w:uiPriority w:val="99"/>
    <w:qFormat/>
    <w:rsid w:val="00541DD9"/>
    <w:pPr>
      <w:widowControl w:val="0"/>
    </w:pPr>
    <w:rPr>
      <w:rFonts w:eastAsia="Calibri"/>
      <w:color w:val="auto"/>
    </w:rPr>
  </w:style>
  <w:style w:type="paragraph" w:customStyle="1" w:styleId="CM57">
    <w:name w:val="CM57"/>
    <w:basedOn w:val="Default"/>
    <w:next w:val="Default"/>
    <w:uiPriority w:val="99"/>
    <w:qFormat/>
    <w:rsid w:val="00541DD9"/>
    <w:pPr>
      <w:widowControl w:val="0"/>
    </w:pPr>
    <w:rPr>
      <w:rFonts w:eastAsia="Calibri"/>
      <w:color w:val="auto"/>
    </w:rPr>
  </w:style>
  <w:style w:type="paragraph" w:customStyle="1" w:styleId="CM1">
    <w:name w:val="CM1"/>
    <w:basedOn w:val="Default"/>
    <w:next w:val="Default"/>
    <w:uiPriority w:val="99"/>
    <w:qFormat/>
    <w:rsid w:val="00541DD9"/>
    <w:pPr>
      <w:widowControl w:val="0"/>
    </w:pPr>
    <w:rPr>
      <w:rFonts w:eastAsia="Calibri"/>
      <w:color w:val="auto"/>
    </w:rPr>
  </w:style>
  <w:style w:type="paragraph" w:customStyle="1" w:styleId="CM49">
    <w:name w:val="CM49"/>
    <w:basedOn w:val="Default"/>
    <w:next w:val="Default"/>
    <w:uiPriority w:val="99"/>
    <w:qFormat/>
    <w:rsid w:val="00541DD9"/>
    <w:pPr>
      <w:widowControl w:val="0"/>
    </w:pPr>
    <w:rPr>
      <w:rFonts w:eastAsia="Calibri"/>
      <w:color w:val="auto"/>
    </w:rPr>
  </w:style>
  <w:style w:type="paragraph" w:customStyle="1" w:styleId="CM41">
    <w:name w:val="CM41"/>
    <w:basedOn w:val="Default"/>
    <w:next w:val="Default"/>
    <w:uiPriority w:val="99"/>
    <w:qFormat/>
    <w:rsid w:val="00541DD9"/>
    <w:pPr>
      <w:widowControl w:val="0"/>
    </w:pPr>
    <w:rPr>
      <w:rFonts w:eastAsia="Calibri"/>
      <w:color w:val="auto"/>
    </w:rPr>
  </w:style>
  <w:style w:type="paragraph" w:customStyle="1" w:styleId="3rdOrderPara">
    <w:name w:val="3rd Order Para"/>
    <w:basedOn w:val="Default"/>
    <w:next w:val="Default"/>
    <w:qFormat/>
    <w:rsid w:val="00541DD9"/>
    <w:pPr>
      <w:widowControl w:val="0"/>
    </w:pPr>
    <w:rPr>
      <w:rFonts w:eastAsia="Calibri"/>
      <w:color w:val="auto"/>
    </w:rPr>
  </w:style>
  <w:style w:type="paragraph" w:customStyle="1" w:styleId="2ndOrderPara">
    <w:name w:val="2nd Order Para"/>
    <w:basedOn w:val="Default"/>
    <w:next w:val="Default"/>
    <w:qFormat/>
    <w:rsid w:val="00541DD9"/>
    <w:pPr>
      <w:widowControl w:val="0"/>
    </w:pPr>
    <w:rPr>
      <w:rFonts w:eastAsia="Calibri"/>
      <w:color w:val="auto"/>
    </w:rPr>
  </w:style>
  <w:style w:type="paragraph" w:customStyle="1" w:styleId="Normal-SIGN2">
    <w:name w:val="Normal-SIGN2"/>
    <w:basedOn w:val="Default"/>
    <w:next w:val="Default"/>
    <w:qFormat/>
    <w:rsid w:val="00541DD9"/>
    <w:pPr>
      <w:widowControl w:val="0"/>
    </w:pPr>
    <w:rPr>
      <w:rFonts w:eastAsia="Calibri"/>
      <w:color w:val="auto"/>
    </w:rPr>
  </w:style>
  <w:style w:type="paragraph" w:customStyle="1" w:styleId="Normal-SIGN1">
    <w:name w:val="Normal-SIGN1"/>
    <w:basedOn w:val="Default"/>
    <w:next w:val="Default"/>
    <w:uiPriority w:val="99"/>
    <w:qFormat/>
    <w:rsid w:val="00541DD9"/>
    <w:pPr>
      <w:widowControl w:val="0"/>
    </w:pPr>
    <w:rPr>
      <w:rFonts w:eastAsia="Calibri"/>
      <w:color w:val="auto"/>
    </w:rPr>
  </w:style>
  <w:style w:type="paragraph" w:customStyle="1" w:styleId="CM3">
    <w:name w:val="CM3"/>
    <w:basedOn w:val="Default"/>
    <w:next w:val="Default"/>
    <w:uiPriority w:val="99"/>
    <w:qFormat/>
    <w:rsid w:val="00541DD9"/>
    <w:pPr>
      <w:widowControl w:val="0"/>
      <w:spacing w:line="553" w:lineRule="atLeast"/>
    </w:pPr>
    <w:rPr>
      <w:rFonts w:eastAsia="Calibri"/>
      <w:color w:val="auto"/>
    </w:rPr>
  </w:style>
  <w:style w:type="paragraph" w:customStyle="1" w:styleId="CM33">
    <w:name w:val="CM33"/>
    <w:basedOn w:val="Default"/>
    <w:next w:val="Default"/>
    <w:uiPriority w:val="99"/>
    <w:qFormat/>
    <w:rsid w:val="00541DD9"/>
    <w:pPr>
      <w:widowControl w:val="0"/>
    </w:pPr>
    <w:rPr>
      <w:rFonts w:eastAsia="Calibri"/>
      <w:color w:val="auto"/>
    </w:rPr>
  </w:style>
  <w:style w:type="paragraph" w:customStyle="1" w:styleId="CM37">
    <w:name w:val="CM37"/>
    <w:basedOn w:val="Default"/>
    <w:next w:val="Default"/>
    <w:uiPriority w:val="99"/>
    <w:qFormat/>
    <w:rsid w:val="00541DD9"/>
    <w:pPr>
      <w:widowControl w:val="0"/>
    </w:pPr>
    <w:rPr>
      <w:rFonts w:eastAsia="Calibri"/>
      <w:color w:val="auto"/>
    </w:rPr>
  </w:style>
  <w:style w:type="paragraph" w:customStyle="1" w:styleId="CM7">
    <w:name w:val="CM7"/>
    <w:basedOn w:val="Default"/>
    <w:next w:val="Default"/>
    <w:uiPriority w:val="99"/>
    <w:qFormat/>
    <w:rsid w:val="00541DD9"/>
    <w:pPr>
      <w:widowControl w:val="0"/>
      <w:spacing w:line="553" w:lineRule="atLeast"/>
    </w:pPr>
    <w:rPr>
      <w:rFonts w:eastAsia="Calibri"/>
      <w:color w:val="auto"/>
    </w:rPr>
  </w:style>
  <w:style w:type="paragraph" w:customStyle="1" w:styleId="Brief-SecondarySource">
    <w:name w:val="Brief - Secondary Source"/>
    <w:basedOn w:val="Normal"/>
    <w:qFormat/>
    <w:rsid w:val="00541DD9"/>
    <w:rPr>
      <w:rFonts w:eastAsia="Times New Roman"/>
      <w:sz w:val="14"/>
      <w:szCs w:val="20"/>
    </w:rPr>
  </w:style>
  <w:style w:type="paragraph" w:customStyle="1" w:styleId="Brief-Card">
    <w:name w:val="Brief - Card"/>
    <w:basedOn w:val="Normal"/>
    <w:uiPriority w:val="99"/>
    <w:qFormat/>
    <w:rsid w:val="00541DD9"/>
    <w:rPr>
      <w:rFonts w:eastAsia="Times New Roman"/>
    </w:rPr>
  </w:style>
  <w:style w:type="paragraph" w:customStyle="1" w:styleId="Pa2">
    <w:name w:val="Pa2"/>
    <w:basedOn w:val="Default"/>
    <w:next w:val="Default"/>
    <w:uiPriority w:val="99"/>
    <w:qFormat/>
    <w:rsid w:val="00541DD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41DD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41DD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41DD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41DD9"/>
    <w:pPr>
      <w:widowControl w:val="0"/>
    </w:pPr>
    <w:rPr>
      <w:rFonts w:ascii="Arial Black" w:hAnsi="Arial Black"/>
      <w:color w:val="auto"/>
    </w:rPr>
  </w:style>
  <w:style w:type="paragraph" w:customStyle="1" w:styleId="Cover1">
    <w:name w:val="Cover 1"/>
    <w:basedOn w:val="Normal"/>
    <w:next w:val="Normal"/>
    <w:uiPriority w:val="99"/>
    <w:qFormat/>
    <w:rsid w:val="00541DD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541DD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541DD9"/>
    <w:pPr>
      <w:widowControl w:val="0"/>
    </w:pPr>
    <w:rPr>
      <w:color w:val="auto"/>
    </w:rPr>
  </w:style>
  <w:style w:type="paragraph" w:customStyle="1" w:styleId="Pa11">
    <w:name w:val="Pa11"/>
    <w:basedOn w:val="Normal"/>
    <w:next w:val="Normal"/>
    <w:uiPriority w:val="99"/>
    <w:qFormat/>
    <w:rsid w:val="00541DD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41DD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41DD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541DD9"/>
    <w:pPr>
      <w:widowControl w:val="0"/>
    </w:pPr>
    <w:rPr>
      <w:rFonts w:eastAsia="Calibri"/>
      <w:color w:val="auto"/>
    </w:rPr>
  </w:style>
  <w:style w:type="paragraph" w:customStyle="1" w:styleId="CM5">
    <w:name w:val="CM5"/>
    <w:basedOn w:val="Default"/>
    <w:next w:val="Default"/>
    <w:qFormat/>
    <w:rsid w:val="00541DD9"/>
    <w:pPr>
      <w:widowControl w:val="0"/>
      <w:spacing w:line="553" w:lineRule="atLeast"/>
    </w:pPr>
    <w:rPr>
      <w:rFonts w:eastAsia="Calibri"/>
      <w:color w:val="auto"/>
    </w:rPr>
  </w:style>
  <w:style w:type="paragraph" w:customStyle="1" w:styleId="CM28">
    <w:name w:val="CM28"/>
    <w:basedOn w:val="Default"/>
    <w:next w:val="Default"/>
    <w:uiPriority w:val="99"/>
    <w:qFormat/>
    <w:rsid w:val="00541DD9"/>
    <w:pPr>
      <w:widowControl w:val="0"/>
    </w:pPr>
    <w:rPr>
      <w:rFonts w:eastAsia="Calibri"/>
      <w:color w:val="auto"/>
    </w:rPr>
  </w:style>
  <w:style w:type="paragraph" w:customStyle="1" w:styleId="CM8">
    <w:name w:val="CM8"/>
    <w:basedOn w:val="Default"/>
    <w:next w:val="Default"/>
    <w:uiPriority w:val="99"/>
    <w:qFormat/>
    <w:rsid w:val="00541DD9"/>
    <w:pPr>
      <w:widowControl w:val="0"/>
    </w:pPr>
    <w:rPr>
      <w:rFonts w:eastAsia="Calibri"/>
      <w:color w:val="auto"/>
    </w:rPr>
  </w:style>
  <w:style w:type="paragraph" w:customStyle="1" w:styleId="CM6">
    <w:name w:val="CM6"/>
    <w:basedOn w:val="Default"/>
    <w:next w:val="Default"/>
    <w:uiPriority w:val="99"/>
    <w:qFormat/>
    <w:rsid w:val="00541DD9"/>
    <w:pPr>
      <w:widowControl w:val="0"/>
      <w:spacing w:line="553" w:lineRule="atLeast"/>
    </w:pPr>
    <w:rPr>
      <w:rFonts w:eastAsia="Calibri"/>
      <w:color w:val="auto"/>
    </w:rPr>
  </w:style>
  <w:style w:type="paragraph" w:customStyle="1" w:styleId="CM22">
    <w:name w:val="CM22"/>
    <w:basedOn w:val="Default"/>
    <w:next w:val="Default"/>
    <w:uiPriority w:val="99"/>
    <w:qFormat/>
    <w:rsid w:val="00541DD9"/>
    <w:pPr>
      <w:widowControl w:val="0"/>
    </w:pPr>
    <w:rPr>
      <w:rFonts w:eastAsia="Calibri"/>
      <w:color w:val="auto"/>
    </w:rPr>
  </w:style>
  <w:style w:type="paragraph" w:customStyle="1" w:styleId="DoubleUnderlined">
    <w:name w:val="Double Underlined"/>
    <w:basedOn w:val="Heading2"/>
    <w:autoRedefine/>
    <w:uiPriority w:val="99"/>
    <w:qFormat/>
    <w:rsid w:val="00541DD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541DD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541DD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541DD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41DD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41DD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41DD9"/>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541DD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41DD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541DD9"/>
  </w:style>
  <w:style w:type="paragraph" w:customStyle="1" w:styleId="StyleUnderliningTimesNewRomanBoldNounderlineKernat16">
    <w:name w:val="Style Underlining + Times New Roman Bold No underline Kern at 16..."/>
    <w:basedOn w:val="Normal"/>
    <w:uiPriority w:val="99"/>
    <w:qFormat/>
    <w:rsid w:val="00541DD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41DD9"/>
    <w:rPr>
      <w:rFonts w:eastAsia="Times New Roman"/>
      <w:b/>
      <w:bCs/>
      <w:kern w:val="32"/>
      <w:sz w:val="32"/>
      <w:szCs w:val="32"/>
    </w:rPr>
  </w:style>
  <w:style w:type="paragraph" w:customStyle="1" w:styleId="StyleBoldUnderliningKernat16pt">
    <w:name w:val="Style Bold Underlining + Kern at 16 pt"/>
    <w:uiPriority w:val="99"/>
    <w:qFormat/>
    <w:rsid w:val="00541DD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41DD9"/>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541DD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41DD9"/>
    <w:pPr>
      <w:ind w:left="400"/>
    </w:pPr>
    <w:rPr>
      <w:rFonts w:eastAsia="Times New Roman"/>
      <w:szCs w:val="20"/>
    </w:rPr>
  </w:style>
  <w:style w:type="paragraph" w:customStyle="1" w:styleId="Paste">
    <w:name w:val="Paste"/>
    <w:basedOn w:val="card"/>
    <w:qFormat/>
    <w:rsid w:val="00541DD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541DD9"/>
    <w:rPr>
      <w:rFonts w:ascii="Georgia" w:eastAsia="Times New Roman" w:hAnsi="Georgia"/>
      <w:b/>
      <w:u w:val="single"/>
    </w:rPr>
  </w:style>
  <w:style w:type="paragraph" w:customStyle="1" w:styleId="UnderlineStyle0">
    <w:name w:val="Underline Style"/>
    <w:basedOn w:val="Normal"/>
    <w:link w:val="UnderlineStyleChar"/>
    <w:qFormat/>
    <w:rsid w:val="00541DD9"/>
    <w:rPr>
      <w:rFonts w:ascii="Georgia" w:eastAsia="Times New Roman" w:hAnsi="Georgia"/>
      <w:b/>
      <w:sz w:val="24"/>
      <w:u w:val="single"/>
    </w:rPr>
  </w:style>
  <w:style w:type="paragraph" w:customStyle="1" w:styleId="Normalization">
    <w:name w:val="Normalization"/>
    <w:basedOn w:val="Normal"/>
    <w:uiPriority w:val="99"/>
    <w:qFormat/>
    <w:rsid w:val="00541DD9"/>
    <w:rPr>
      <w:rFonts w:eastAsia="Times New Roman"/>
      <w:sz w:val="18"/>
    </w:rPr>
  </w:style>
  <w:style w:type="paragraph" w:customStyle="1" w:styleId="BreifTitle">
    <w:name w:val="Breif Title"/>
    <w:basedOn w:val="Normal"/>
    <w:autoRedefine/>
    <w:uiPriority w:val="99"/>
    <w:qFormat/>
    <w:rsid w:val="00541DD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41DD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41DD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41DD9"/>
    <w:rPr>
      <w:rFonts w:eastAsia="Times New Roman"/>
      <w:color w:val="333333"/>
    </w:rPr>
  </w:style>
  <w:style w:type="paragraph" w:customStyle="1" w:styleId="StyleTagandCiteFranklinGothicDemi">
    <w:name w:val="Style Tag and Cite + Franklin Gothic Demi"/>
    <w:basedOn w:val="Normal"/>
    <w:autoRedefine/>
    <w:uiPriority w:val="99"/>
    <w:qFormat/>
    <w:rsid w:val="00541DD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41DD9"/>
    <w:rPr>
      <w:bCs/>
    </w:rPr>
  </w:style>
  <w:style w:type="paragraph" w:customStyle="1" w:styleId="tagCharCharCharCharCharCharChar">
    <w:name w:val="tag Char Char Char Char Char Char Char"/>
    <w:basedOn w:val="Normal"/>
    <w:uiPriority w:val="99"/>
    <w:qFormat/>
    <w:rsid w:val="00541DD9"/>
    <w:rPr>
      <w:rFonts w:eastAsia="Times New Roman"/>
      <w:b/>
      <w:sz w:val="24"/>
      <w:szCs w:val="20"/>
    </w:rPr>
  </w:style>
  <w:style w:type="paragraph" w:customStyle="1" w:styleId="title-bold-medium">
    <w:name w:val="title-bold-medium"/>
    <w:basedOn w:val="Normal"/>
    <w:uiPriority w:val="99"/>
    <w:qFormat/>
    <w:rsid w:val="00541DD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541DD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541DD9"/>
    <w:rPr>
      <w:rFonts w:ascii="Arial Narrow" w:eastAsia="Times New Roman" w:hAnsi="Arial Narrow"/>
      <w:b/>
      <w:sz w:val="24"/>
    </w:rPr>
  </w:style>
  <w:style w:type="paragraph" w:customStyle="1" w:styleId="BLOCKTITLE1">
    <w:name w:val="BLOCK TITLE"/>
    <w:basedOn w:val="Heading1"/>
    <w:uiPriority w:val="99"/>
    <w:qFormat/>
    <w:rsid w:val="00541DD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541DD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541DD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41DD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41DD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41DD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41DD9"/>
    <w:pPr>
      <w:spacing w:before="100" w:beforeAutospacing="1" w:after="100" w:afterAutospacing="1"/>
    </w:pPr>
    <w:rPr>
      <w:rFonts w:eastAsia="Times New Roman"/>
    </w:rPr>
  </w:style>
  <w:style w:type="paragraph" w:customStyle="1" w:styleId="ToRead">
    <w:name w:val="To Read"/>
    <w:basedOn w:val="Normal"/>
    <w:uiPriority w:val="99"/>
    <w:qFormat/>
    <w:rsid w:val="00541DD9"/>
    <w:pPr>
      <w:ind w:left="720"/>
    </w:pPr>
    <w:rPr>
      <w:rFonts w:ascii="Verdana" w:eastAsia="Times New Roman" w:hAnsi="Verdana"/>
      <w:b/>
      <w:u w:val="single"/>
    </w:rPr>
  </w:style>
  <w:style w:type="paragraph" w:customStyle="1" w:styleId="Style1">
    <w:name w:val="Style 1"/>
    <w:basedOn w:val="Normal"/>
    <w:uiPriority w:val="99"/>
    <w:qFormat/>
    <w:rsid w:val="00541DD9"/>
    <w:pPr>
      <w:widowControl w:val="0"/>
      <w:ind w:firstLine="216"/>
    </w:pPr>
    <w:rPr>
      <w:rFonts w:eastAsia="Times New Roman"/>
      <w:noProof/>
      <w:color w:val="000000"/>
      <w:szCs w:val="20"/>
    </w:rPr>
  </w:style>
  <w:style w:type="paragraph" w:customStyle="1" w:styleId="Style41">
    <w:name w:val="Style 4"/>
    <w:basedOn w:val="Normal"/>
    <w:uiPriority w:val="99"/>
    <w:qFormat/>
    <w:rsid w:val="00541DD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41DD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41DD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41DD9"/>
    <w:pPr>
      <w:ind w:left="1660"/>
    </w:pPr>
  </w:style>
  <w:style w:type="paragraph" w:customStyle="1" w:styleId="PageNumber1">
    <w:name w:val="Page Number1"/>
    <w:basedOn w:val="Normal"/>
    <w:next w:val="Normal"/>
    <w:uiPriority w:val="99"/>
    <w:qFormat/>
    <w:rsid w:val="00541DD9"/>
    <w:rPr>
      <w:rFonts w:eastAsia="Times New Roman"/>
    </w:rPr>
  </w:style>
  <w:style w:type="paragraph" w:customStyle="1" w:styleId="Card1">
    <w:name w:val="Card1"/>
    <w:uiPriority w:val="99"/>
    <w:qFormat/>
    <w:rsid w:val="00541DD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41DD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541DD9"/>
    <w:pPr>
      <w:ind w:left="288" w:right="288"/>
    </w:pPr>
    <w:rPr>
      <w:rFonts w:eastAsia="Times New Roman"/>
    </w:rPr>
  </w:style>
  <w:style w:type="paragraph" w:customStyle="1" w:styleId="CaseListNormal">
    <w:name w:val="Case List Normal"/>
    <w:basedOn w:val="Normal"/>
    <w:uiPriority w:val="99"/>
    <w:qFormat/>
    <w:rsid w:val="00541DD9"/>
    <w:rPr>
      <w:rFonts w:ascii="Times" w:eastAsia="Times New Roman" w:hAnsi="Times"/>
      <w:szCs w:val="26"/>
    </w:rPr>
  </w:style>
  <w:style w:type="paragraph" w:customStyle="1" w:styleId="Body">
    <w:name w:val="Body"/>
    <w:basedOn w:val="Normal"/>
    <w:uiPriority w:val="99"/>
    <w:qFormat/>
    <w:rsid w:val="00541DD9"/>
    <w:pPr>
      <w:outlineLvl w:val="3"/>
    </w:pPr>
    <w:rPr>
      <w:rFonts w:eastAsia="Times New Roman"/>
      <w:szCs w:val="20"/>
    </w:rPr>
  </w:style>
  <w:style w:type="paragraph" w:customStyle="1" w:styleId="3text">
    <w:name w:val="3text"/>
    <w:basedOn w:val="Normal"/>
    <w:uiPriority w:val="99"/>
    <w:qFormat/>
    <w:rsid w:val="00541DD9"/>
    <w:pPr>
      <w:spacing w:before="100" w:beforeAutospacing="1" w:after="100" w:afterAutospacing="1"/>
    </w:pPr>
    <w:rPr>
      <w:rFonts w:eastAsia="Times New Roman"/>
      <w:sz w:val="24"/>
    </w:rPr>
  </w:style>
  <w:style w:type="paragraph" w:customStyle="1" w:styleId="TimesNewRoman12">
    <w:name w:val="TimesNewRoman12"/>
    <w:uiPriority w:val="99"/>
    <w:qFormat/>
    <w:rsid w:val="00541DD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541DD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41DD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41DD9"/>
    <w:rPr>
      <w:rFonts w:eastAsia="Times New Roman"/>
      <w:color w:val="000000"/>
      <w:sz w:val="18"/>
    </w:rPr>
  </w:style>
  <w:style w:type="paragraph" w:customStyle="1" w:styleId="text1">
    <w:name w:val="text1"/>
    <w:basedOn w:val="Normal"/>
    <w:autoRedefine/>
    <w:uiPriority w:val="99"/>
    <w:qFormat/>
    <w:rsid w:val="00541DD9"/>
    <w:rPr>
      <w:rFonts w:eastAsia="Times New Roman"/>
      <w:szCs w:val="20"/>
    </w:rPr>
  </w:style>
  <w:style w:type="paragraph" w:customStyle="1" w:styleId="RepeatBlockHeading">
    <w:name w:val="Repeat Block Heading"/>
    <w:basedOn w:val="Normal"/>
    <w:autoRedefine/>
    <w:uiPriority w:val="99"/>
    <w:qFormat/>
    <w:rsid w:val="00541DD9"/>
    <w:pPr>
      <w:jc w:val="center"/>
    </w:pPr>
    <w:rPr>
      <w:rFonts w:eastAsia="Times New Roman"/>
      <w:b/>
      <w:smallCaps/>
      <w:color w:val="000000"/>
      <w:sz w:val="24"/>
      <w:u w:val="thick"/>
    </w:rPr>
  </w:style>
  <w:style w:type="paragraph" w:customStyle="1" w:styleId="story-headline">
    <w:name w:val="story-headline"/>
    <w:basedOn w:val="Normal"/>
    <w:uiPriority w:val="99"/>
    <w:qFormat/>
    <w:rsid w:val="00541DD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541DD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541DD9"/>
    <w:rPr>
      <w:rFonts w:ascii="Arial" w:eastAsia="Times New Roman" w:hAnsi="Arial"/>
      <w:b/>
      <w:bCs/>
    </w:rPr>
  </w:style>
  <w:style w:type="paragraph" w:customStyle="1" w:styleId="TextofCards">
    <w:name w:val="Text of Cards"/>
    <w:basedOn w:val="Normal"/>
    <w:uiPriority w:val="99"/>
    <w:qFormat/>
    <w:rsid w:val="00541DD9"/>
    <w:rPr>
      <w:rFonts w:eastAsia="Times New Roman"/>
      <w:color w:val="000000"/>
      <w:spacing w:val="6"/>
      <w:szCs w:val="23"/>
    </w:rPr>
  </w:style>
  <w:style w:type="paragraph" w:customStyle="1" w:styleId="Corpotesto">
    <w:name w:val="Corpo testo"/>
    <w:basedOn w:val="Normal"/>
    <w:uiPriority w:val="99"/>
    <w:qFormat/>
    <w:rsid w:val="00541DD9"/>
    <w:pPr>
      <w:widowControl w:val="0"/>
      <w:adjustRightInd w:val="0"/>
      <w:spacing w:after="283"/>
    </w:pPr>
    <w:rPr>
      <w:rFonts w:ascii="Times" w:eastAsia="Times New Roman" w:hAnsi="Times"/>
    </w:rPr>
  </w:style>
  <w:style w:type="paragraph" w:customStyle="1" w:styleId="tagCharChar1Char">
    <w:name w:val="tag Char Char1 Char"/>
    <w:uiPriority w:val="99"/>
    <w:qFormat/>
    <w:rsid w:val="00541DD9"/>
    <w:rPr>
      <w:rFonts w:eastAsia="Times New Roman" w:cs="Calibri"/>
      <w:b/>
      <w:bCs/>
    </w:rPr>
  </w:style>
  <w:style w:type="paragraph" w:customStyle="1" w:styleId="inside-copy">
    <w:name w:val="inside-copy"/>
    <w:basedOn w:val="Normal"/>
    <w:uiPriority w:val="99"/>
    <w:qFormat/>
    <w:rsid w:val="00541DD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541DD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41DD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41DD9"/>
    <w:rPr>
      <w:rFonts w:ascii="Arial" w:hAnsi="Arial"/>
      <w:b w:val="0"/>
      <w:caps w:val="0"/>
      <w:sz w:val="20"/>
    </w:rPr>
  </w:style>
  <w:style w:type="paragraph" w:customStyle="1" w:styleId="ProjectTitleLine">
    <w:name w:val="Project Title Line"/>
    <w:basedOn w:val="Normal"/>
    <w:next w:val="Normal"/>
    <w:autoRedefine/>
    <w:uiPriority w:val="99"/>
    <w:qFormat/>
    <w:rsid w:val="00541DD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541DD9"/>
    <w:rPr>
      <w:rFonts w:ascii="Arial Narrow" w:eastAsia="Times New Roman" w:hAnsi="Arial Narrow"/>
      <w:strike/>
    </w:rPr>
  </w:style>
  <w:style w:type="paragraph" w:customStyle="1" w:styleId="NormalVerdana">
    <w:name w:val="Normal + Verdana"/>
    <w:aliases w:val="10 pt,White,Normal + Arial"/>
    <w:basedOn w:val="Normal"/>
    <w:uiPriority w:val="99"/>
    <w:qFormat/>
    <w:rsid w:val="00541DD9"/>
    <w:rPr>
      <w:rFonts w:ascii="Arial" w:eastAsia="Times New Roman" w:hAnsi="Arial"/>
      <w:szCs w:val="20"/>
      <w:u w:val="single"/>
    </w:rPr>
  </w:style>
  <w:style w:type="paragraph" w:customStyle="1" w:styleId="Normal10pt">
    <w:name w:val="Normal + 10 pt"/>
    <w:basedOn w:val="Normal"/>
    <w:uiPriority w:val="99"/>
    <w:qFormat/>
    <w:rsid w:val="00541DD9"/>
    <w:rPr>
      <w:rFonts w:eastAsia="Times New Roman"/>
      <w:szCs w:val="20"/>
    </w:rPr>
  </w:style>
  <w:style w:type="paragraph" w:customStyle="1" w:styleId="cardChar1Char">
    <w:name w:val="card Char1 Char"/>
    <w:basedOn w:val="Normal"/>
    <w:uiPriority w:val="99"/>
    <w:qFormat/>
    <w:rsid w:val="00541DD9"/>
    <w:pPr>
      <w:ind w:left="288" w:right="288"/>
    </w:pPr>
    <w:rPr>
      <w:rFonts w:eastAsia="Times New Roman"/>
      <w:szCs w:val="20"/>
    </w:rPr>
  </w:style>
  <w:style w:type="paragraph" w:customStyle="1" w:styleId="CM12">
    <w:name w:val="CM12"/>
    <w:basedOn w:val="Default"/>
    <w:next w:val="Default"/>
    <w:uiPriority w:val="99"/>
    <w:qFormat/>
    <w:rsid w:val="00541DD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41DD9"/>
    <w:pPr>
      <w:widowControl w:val="0"/>
      <w:spacing w:after="480"/>
    </w:pPr>
    <w:rPr>
      <w:rFonts w:ascii="Granjon LT Std" w:hAnsi="Granjon LT Std"/>
      <w:color w:val="auto"/>
    </w:rPr>
  </w:style>
  <w:style w:type="paragraph" w:customStyle="1" w:styleId="CM10">
    <w:name w:val="CM10"/>
    <w:basedOn w:val="Default"/>
    <w:next w:val="Default"/>
    <w:uiPriority w:val="99"/>
    <w:qFormat/>
    <w:rsid w:val="00541DD9"/>
    <w:pPr>
      <w:widowControl w:val="0"/>
      <w:spacing w:line="320" w:lineRule="atLeast"/>
    </w:pPr>
    <w:rPr>
      <w:rFonts w:ascii="Granjon LT Std" w:hAnsi="Granjon LT Std"/>
      <w:color w:val="auto"/>
    </w:rPr>
  </w:style>
  <w:style w:type="paragraph" w:customStyle="1" w:styleId="bold">
    <w:name w:val="bold"/>
    <w:basedOn w:val="Normal"/>
    <w:uiPriority w:val="99"/>
    <w:qFormat/>
    <w:rsid w:val="00541DD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41DD9"/>
    <w:rPr>
      <w:rFonts w:ascii="Arial Narrow" w:eastAsia="Times New Roman" w:hAnsi="Arial Narrow"/>
      <w:strike/>
      <w:szCs w:val="20"/>
    </w:rPr>
  </w:style>
  <w:style w:type="paragraph" w:customStyle="1" w:styleId="textbodyblack">
    <w:name w:val="textbodyblack"/>
    <w:basedOn w:val="Normal"/>
    <w:uiPriority w:val="99"/>
    <w:qFormat/>
    <w:rsid w:val="00541DD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41DD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41D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41D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41DD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41DD9"/>
    <w:rPr>
      <w:rFonts w:ascii="Georgia" w:eastAsia="Times New Roman" w:hAnsi="Georgia"/>
      <w:b/>
      <w:bCs/>
      <w:szCs w:val="16"/>
      <w:u w:val="single"/>
    </w:rPr>
  </w:style>
  <w:style w:type="paragraph" w:customStyle="1" w:styleId="CiteCorrected">
    <w:name w:val="Cite Corrected"/>
    <w:basedOn w:val="Normal"/>
    <w:link w:val="CiteCorrectedChar"/>
    <w:qFormat/>
    <w:rsid w:val="00541DD9"/>
    <w:rPr>
      <w:rFonts w:ascii="Georgia" w:eastAsia="Times New Roman" w:hAnsi="Georgia"/>
      <w:b/>
      <w:bCs/>
      <w:sz w:val="24"/>
      <w:szCs w:val="16"/>
      <w:u w:val="single"/>
    </w:rPr>
  </w:style>
  <w:style w:type="paragraph" w:customStyle="1" w:styleId="CardText20">
    <w:name w:val="Card Text 2"/>
    <w:basedOn w:val="CardText10"/>
    <w:link w:val="CardText2Char"/>
    <w:qFormat/>
    <w:rsid w:val="00541DD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541DD9"/>
    <w:pPr>
      <w:ind w:left="288"/>
    </w:pPr>
    <w:rPr>
      <w:rFonts w:eastAsia="SimSun"/>
      <w:szCs w:val="20"/>
      <w:lang w:eastAsia="zh-CN"/>
    </w:rPr>
  </w:style>
  <w:style w:type="paragraph" w:customStyle="1" w:styleId="BriefTitle2">
    <w:name w:val="Brief Title 2"/>
    <w:basedOn w:val="BriefTitle"/>
    <w:uiPriority w:val="99"/>
    <w:qFormat/>
    <w:rsid w:val="00541DD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541DD9"/>
    <w:rPr>
      <w:u w:val="single"/>
    </w:rPr>
  </w:style>
  <w:style w:type="paragraph" w:customStyle="1" w:styleId="StyleCardText11ptUnderline">
    <w:name w:val="Style Card Text + 11 pt Underline"/>
    <w:link w:val="StyleCardText11ptUnderlineChar"/>
    <w:qFormat/>
    <w:rsid w:val="00541DD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541DD9"/>
    <w:rPr>
      <w:rFonts w:ascii="Georgia" w:hAnsi="Georgia"/>
      <w:sz w:val="16"/>
    </w:rPr>
  </w:style>
  <w:style w:type="paragraph" w:customStyle="1" w:styleId="StyleMinimizedText11pt">
    <w:name w:val="Style Minimized Text + 11 pt"/>
    <w:basedOn w:val="Normal"/>
    <w:link w:val="StyleMinimizedText11ptChar"/>
    <w:qFormat/>
    <w:rsid w:val="00541DD9"/>
    <w:rPr>
      <w:rFonts w:ascii="Georgia" w:hAnsi="Georgia"/>
      <w:sz w:val="16"/>
    </w:rPr>
  </w:style>
  <w:style w:type="character" w:customStyle="1" w:styleId="StyleMinimizedText11pt1Char">
    <w:name w:val="Style Minimized Text + 11 pt1 Char"/>
    <w:basedOn w:val="DefaultParagraphFont"/>
    <w:link w:val="StyleMinimizedText11pt1"/>
    <w:locked/>
    <w:rsid w:val="00541DD9"/>
    <w:rPr>
      <w:rFonts w:ascii="Georgia" w:hAnsi="Georgia"/>
      <w:sz w:val="16"/>
    </w:rPr>
  </w:style>
  <w:style w:type="paragraph" w:customStyle="1" w:styleId="StyleMinimizedText11pt1">
    <w:name w:val="Style Minimized Text + 11 pt1"/>
    <w:basedOn w:val="Normal"/>
    <w:link w:val="StyleMinimizedText11pt1Char"/>
    <w:qFormat/>
    <w:rsid w:val="00541DD9"/>
    <w:rPr>
      <w:rFonts w:ascii="Georgia" w:hAnsi="Georgia"/>
      <w:sz w:val="16"/>
    </w:rPr>
  </w:style>
  <w:style w:type="character" w:customStyle="1" w:styleId="Debate-CardSmalltextF2Char">
    <w:name w:val="Debate- Card Small text F2 Char"/>
    <w:link w:val="Debate-CardSmalltextF2"/>
    <w:locked/>
    <w:rsid w:val="00541DD9"/>
    <w:rPr>
      <w:rFonts w:ascii="Arial Narrow" w:hAnsi="Arial Narrow"/>
      <w:sz w:val="16"/>
    </w:rPr>
  </w:style>
  <w:style w:type="paragraph" w:customStyle="1" w:styleId="Debate-CardSmalltextF2">
    <w:name w:val="Debate- Card Small text F2"/>
    <w:basedOn w:val="Normal"/>
    <w:next w:val="Normal"/>
    <w:link w:val="Debate-CardSmalltextF2Char"/>
    <w:qFormat/>
    <w:rsid w:val="00541DD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541DD9"/>
    <w:rPr>
      <w:rFonts w:ascii="Arial Narrow" w:hAnsi="Arial Narrow"/>
      <w:b/>
      <w:sz w:val="18"/>
      <w:u w:val="single"/>
    </w:rPr>
  </w:style>
  <w:style w:type="paragraph" w:customStyle="1" w:styleId="Debate-EmphasizedText-F5">
    <w:name w:val="Debate- Emphasized Text- F5"/>
    <w:basedOn w:val="Normal"/>
    <w:link w:val="Debate-EmphasizedText-F5Char"/>
    <w:qFormat/>
    <w:rsid w:val="00541DD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541DD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41DD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541DD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41DD9"/>
    <w:rPr>
      <w:rFonts w:ascii="Times New Roman" w:eastAsia="Times New Roman" w:hAnsi="Times New Roman" w:cs="Calibri"/>
      <w:sz w:val="16"/>
    </w:rPr>
  </w:style>
  <w:style w:type="character" w:customStyle="1" w:styleId="CardStyleChar">
    <w:name w:val="Card Style Char"/>
    <w:link w:val="CardStyle0"/>
    <w:locked/>
    <w:rsid w:val="00541DD9"/>
    <w:rPr>
      <w:rFonts w:ascii="Calibri" w:eastAsia="Times New Roman" w:hAnsi="Calibri"/>
      <w:sz w:val="22"/>
    </w:rPr>
  </w:style>
  <w:style w:type="paragraph" w:customStyle="1" w:styleId="emactive">
    <w:name w:val="emactive"/>
    <w:basedOn w:val="Normal"/>
    <w:uiPriority w:val="99"/>
    <w:qFormat/>
    <w:rsid w:val="00541DD9"/>
    <w:pPr>
      <w:spacing w:before="100" w:beforeAutospacing="1" w:after="100" w:afterAutospacing="1"/>
    </w:pPr>
    <w:rPr>
      <w:rFonts w:eastAsia="Times New Roman"/>
      <w:sz w:val="24"/>
    </w:rPr>
  </w:style>
  <w:style w:type="paragraph" w:customStyle="1" w:styleId="emready">
    <w:name w:val="emready"/>
    <w:basedOn w:val="Normal"/>
    <w:uiPriority w:val="99"/>
    <w:qFormat/>
    <w:rsid w:val="00541DD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41DD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41DD9"/>
    <w:rPr>
      <w:rFonts w:ascii="Georgia" w:eastAsia="Times New Roman" w:hAnsi="Georgia" w:cs="Times New Roman"/>
      <w:b/>
      <w:sz w:val="24"/>
      <w:u w:val="single"/>
    </w:rPr>
  </w:style>
  <w:style w:type="character" w:customStyle="1" w:styleId="CardHighlightChar">
    <w:name w:val="Card Highlight Char"/>
    <w:link w:val="CardHighlight"/>
    <w:locked/>
    <w:rsid w:val="00541DD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41DD9"/>
    <w:pPr>
      <w:shd w:val="clear" w:color="auto" w:fill="66FFFF"/>
    </w:pPr>
    <w:rPr>
      <w:rFonts w:eastAsia="Calibri" w:cs="Calibri"/>
      <w:sz w:val="24"/>
      <w:u w:val="single"/>
    </w:rPr>
  </w:style>
  <w:style w:type="character" w:customStyle="1" w:styleId="BlockHeaderHiddenChar">
    <w:name w:val="Block Header Hidden Char"/>
    <w:link w:val="BlockHeaderHidden"/>
    <w:locked/>
    <w:rsid w:val="00541DD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41DD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41DD9"/>
    <w:pPr>
      <w:spacing w:before="100" w:beforeAutospacing="1" w:after="100" w:afterAutospacing="1"/>
    </w:pPr>
    <w:rPr>
      <w:rFonts w:eastAsia="Times New Roman"/>
      <w:sz w:val="24"/>
    </w:rPr>
  </w:style>
  <w:style w:type="paragraph" w:customStyle="1" w:styleId="norma">
    <w:name w:val="norma"/>
    <w:basedOn w:val="Heading3"/>
    <w:uiPriority w:val="99"/>
    <w:qFormat/>
    <w:rsid w:val="00541DD9"/>
    <w:rPr>
      <w:rFonts w:eastAsia="MS Gothic" w:cs="Arial"/>
      <w:bCs w:val="0"/>
      <w:sz w:val="24"/>
      <w:szCs w:val="24"/>
    </w:rPr>
  </w:style>
  <w:style w:type="paragraph" w:customStyle="1" w:styleId="nromal">
    <w:name w:val="nromal"/>
    <w:basedOn w:val="Normal"/>
    <w:uiPriority w:val="99"/>
    <w:qFormat/>
    <w:rsid w:val="00541DD9"/>
    <w:pPr>
      <w:keepNext/>
      <w:keepLines/>
      <w:spacing w:before="200"/>
      <w:outlineLvl w:val="3"/>
    </w:pPr>
    <w:rPr>
      <w:rFonts w:eastAsia="Times New Roman" w:cs="Cambria"/>
      <w:b/>
      <w:iCs/>
    </w:rPr>
  </w:style>
  <w:style w:type="paragraph" w:customStyle="1" w:styleId="natural">
    <w:name w:val="natural"/>
    <w:basedOn w:val="Normal"/>
    <w:uiPriority w:val="99"/>
    <w:qFormat/>
    <w:rsid w:val="00541DD9"/>
    <w:pPr>
      <w:keepNext/>
      <w:keepLines/>
      <w:spacing w:before="200"/>
      <w:outlineLvl w:val="3"/>
    </w:pPr>
    <w:rPr>
      <w:rFonts w:eastAsia="Times New Roman"/>
      <w:b/>
      <w:iCs/>
    </w:rPr>
  </w:style>
  <w:style w:type="paragraph" w:customStyle="1" w:styleId="nroaml">
    <w:name w:val="nroaml"/>
    <w:basedOn w:val="Normal"/>
    <w:uiPriority w:val="99"/>
    <w:qFormat/>
    <w:rsid w:val="00541DD9"/>
    <w:pPr>
      <w:keepNext/>
      <w:keepLines/>
      <w:spacing w:before="200"/>
      <w:outlineLvl w:val="3"/>
    </w:pPr>
    <w:rPr>
      <w:rFonts w:eastAsia="Times New Roman"/>
      <w:b/>
      <w:iCs/>
    </w:rPr>
  </w:style>
  <w:style w:type="paragraph" w:customStyle="1" w:styleId="noraml">
    <w:name w:val="noraml"/>
    <w:basedOn w:val="Normal"/>
    <w:uiPriority w:val="99"/>
    <w:qFormat/>
    <w:rsid w:val="00541DD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41DD9"/>
    <w:rPr>
      <w:rFonts w:ascii="Georgia" w:eastAsia="Calibri" w:hAnsi="Georgia"/>
      <w:sz w:val="16"/>
      <w:szCs w:val="16"/>
    </w:rPr>
  </w:style>
  <w:style w:type="paragraph" w:customStyle="1" w:styleId="SmallSizeParagraph">
    <w:name w:val="Small Size Paragraph"/>
    <w:basedOn w:val="Normal"/>
    <w:link w:val="SmallSizeParagraphChar"/>
    <w:qFormat/>
    <w:rsid w:val="00541DD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41DD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41DD9"/>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541DD9"/>
    <w:rPr>
      <w:rFonts w:ascii="Arial" w:eastAsia="Calibri" w:hAnsi="Arial" w:cs="Arial"/>
      <w:kern w:val="2"/>
      <w:sz w:val="14"/>
      <w:szCs w:val="14"/>
      <w:lang w:eastAsia="zh-TW"/>
    </w:rPr>
  </w:style>
  <w:style w:type="paragraph" w:customStyle="1" w:styleId="CardT1">
    <w:name w:val="CardT1"/>
    <w:basedOn w:val="Normal"/>
    <w:link w:val="CardT1Char"/>
    <w:qFormat/>
    <w:rsid w:val="00541DD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41DD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41DD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541DD9"/>
    <w:pPr>
      <w:spacing w:before="100" w:beforeAutospacing="1" w:after="100" w:afterAutospacing="1"/>
    </w:pPr>
    <w:rPr>
      <w:rFonts w:eastAsia="Times New Roman"/>
      <w:sz w:val="24"/>
    </w:rPr>
  </w:style>
  <w:style w:type="paragraph" w:customStyle="1" w:styleId="CiteReal">
    <w:name w:val="Cite Real"/>
    <w:basedOn w:val="Normal"/>
    <w:next w:val="Normal"/>
    <w:qFormat/>
    <w:rsid w:val="00541DD9"/>
    <w:rPr>
      <w:rFonts w:ascii="Arial" w:eastAsia="MS Mincho" w:hAnsi="Arial"/>
      <w:b/>
      <w:sz w:val="24"/>
      <w:u w:val="single"/>
    </w:rPr>
  </w:style>
  <w:style w:type="paragraph" w:customStyle="1" w:styleId="2909F619802848F09E01365C32F34654">
    <w:name w:val="2909F619802848F09E01365C32F34654"/>
    <w:uiPriority w:val="99"/>
    <w:qFormat/>
    <w:rsid w:val="00541DD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541DD9"/>
    <w:rPr>
      <w:rFonts w:ascii="Georgia" w:eastAsia="Calibri" w:hAnsi="Georgia"/>
      <w:u w:val="single"/>
      <w:lang w:val="x-none" w:eastAsia="zh-CN"/>
    </w:rPr>
  </w:style>
  <w:style w:type="paragraph" w:customStyle="1" w:styleId="UnderlineS">
    <w:name w:val="Underline S"/>
    <w:basedOn w:val="Normal"/>
    <w:link w:val="UnderlineSChar"/>
    <w:qFormat/>
    <w:rsid w:val="00541DD9"/>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541DD9"/>
    <w:rPr>
      <w:rFonts w:ascii="Georgia" w:eastAsia="SimSun" w:hAnsi="Georgia"/>
      <w:sz w:val="12"/>
    </w:rPr>
  </w:style>
  <w:style w:type="paragraph" w:customStyle="1" w:styleId="Ununderlined">
    <w:name w:val="Ununderlined"/>
    <w:basedOn w:val="Normal"/>
    <w:link w:val="UnunderlinedChar"/>
    <w:qFormat/>
    <w:rsid w:val="00541DD9"/>
    <w:rPr>
      <w:rFonts w:ascii="Georgia" w:eastAsia="SimSun" w:hAnsi="Georgia"/>
      <w:sz w:val="12"/>
    </w:rPr>
  </w:style>
  <w:style w:type="character" w:customStyle="1" w:styleId="HighlightingChar">
    <w:name w:val="Highlighting Char"/>
    <w:link w:val="Highlighting"/>
    <w:locked/>
    <w:rsid w:val="00541DD9"/>
    <w:rPr>
      <w:rFonts w:ascii="Georgia" w:eastAsia="SimSun" w:hAnsi="Georgia"/>
      <w:u w:val="thick"/>
    </w:rPr>
  </w:style>
  <w:style w:type="paragraph" w:customStyle="1" w:styleId="Highlighting">
    <w:name w:val="Highlighting"/>
    <w:basedOn w:val="Normal"/>
    <w:link w:val="HighlightingChar"/>
    <w:autoRedefine/>
    <w:qFormat/>
    <w:rsid w:val="00541DD9"/>
    <w:rPr>
      <w:rFonts w:ascii="Georgia" w:eastAsia="SimSun" w:hAnsi="Georgia"/>
      <w:sz w:val="24"/>
      <w:u w:val="thick"/>
    </w:rPr>
  </w:style>
  <w:style w:type="character" w:customStyle="1" w:styleId="CITEChar">
    <w:name w:val="CITE Char"/>
    <w:link w:val="CITE"/>
    <w:locked/>
    <w:rsid w:val="00541DD9"/>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541DD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541DD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541DD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41DD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541DD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41DD9"/>
    <w:rPr>
      <w:b/>
      <w:sz w:val="28"/>
    </w:rPr>
  </w:style>
  <w:style w:type="character" w:customStyle="1" w:styleId="SourcenameChar">
    <w:name w:val="Source name Char"/>
    <w:link w:val="Sourcename"/>
    <w:locked/>
    <w:rsid w:val="00541DD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41DD9"/>
    <w:rPr>
      <w:b/>
      <w:bCs/>
      <w:sz w:val="20"/>
    </w:rPr>
  </w:style>
  <w:style w:type="character" w:customStyle="1" w:styleId="underlinedcardChar">
    <w:name w:val="underlined card Char"/>
    <w:link w:val="underlinedcard0"/>
    <w:locked/>
    <w:rsid w:val="00541DD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41DD9"/>
    <w:rPr>
      <w:sz w:val="24"/>
      <w:u w:val="single"/>
    </w:rPr>
  </w:style>
  <w:style w:type="paragraph" w:customStyle="1" w:styleId="FullText">
    <w:name w:val="Full Text"/>
    <w:basedOn w:val="Normal"/>
    <w:uiPriority w:val="99"/>
    <w:qFormat/>
    <w:rsid w:val="00541DD9"/>
    <w:rPr>
      <w:rFonts w:eastAsia="Times New Roman"/>
      <w:sz w:val="16"/>
    </w:rPr>
  </w:style>
  <w:style w:type="character" w:customStyle="1" w:styleId="TextUnderlineChar">
    <w:name w:val="Text Underline Char"/>
    <w:link w:val="TextUnderline"/>
    <w:locked/>
    <w:rsid w:val="00541DD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41DD9"/>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541DD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41DD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541DD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41DD9"/>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541DD9"/>
    <w:pPr>
      <w:spacing w:before="240"/>
      <w:outlineLvl w:val="2"/>
    </w:pPr>
    <w:rPr>
      <w:rFonts w:eastAsia="Times New Roman"/>
      <w:b/>
    </w:rPr>
  </w:style>
  <w:style w:type="character" w:customStyle="1" w:styleId="CiteCardChar">
    <w:name w:val="Cite_Card Char"/>
    <w:link w:val="CiteCard0"/>
    <w:locked/>
    <w:rsid w:val="00541DD9"/>
    <w:rPr>
      <w:rFonts w:ascii="Times New Roman" w:eastAsia="Times New Roman" w:hAnsi="Times New Roman" w:cs="Arial"/>
      <w:bCs/>
      <w:sz w:val="20"/>
      <w:szCs w:val="20"/>
    </w:rPr>
  </w:style>
  <w:style w:type="paragraph" w:customStyle="1" w:styleId="CiteCard0">
    <w:name w:val="Cite_Card"/>
    <w:link w:val="CiteCardChar"/>
    <w:qFormat/>
    <w:rsid w:val="00541DD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41DD9"/>
    <w:pPr>
      <w:widowControl w:val="0"/>
    </w:pPr>
    <w:rPr>
      <w:rFonts w:eastAsia="MS Mincho"/>
      <w:color w:val="auto"/>
    </w:rPr>
  </w:style>
  <w:style w:type="character" w:customStyle="1" w:styleId="StyleStyle49pt6Char">
    <w:name w:val="Style Style4 + 9 pt6 Char"/>
    <w:basedOn w:val="Style4Char"/>
    <w:link w:val="StyleStyle49pt6"/>
    <w:locked/>
    <w:rsid w:val="00541DD9"/>
    <w:rPr>
      <w:rFonts w:ascii="Georgia" w:eastAsia="Times New Roman" w:hAnsi="Georgia"/>
      <w:u w:val="single"/>
      <w:lang w:val="x-none"/>
    </w:rPr>
  </w:style>
  <w:style w:type="paragraph" w:customStyle="1" w:styleId="StyleStyle49pt6">
    <w:name w:val="Style Style4 + 9 pt6"/>
    <w:basedOn w:val="Style4"/>
    <w:link w:val="StyleStyle49pt6Char"/>
    <w:qFormat/>
    <w:rsid w:val="00541DD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541DD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41DD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541DD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41DD9"/>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41DD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41DD9"/>
    <w:rPr>
      <w:rFonts w:ascii="Georgia" w:hAnsi="Georgia" w:cs="Calibri"/>
      <w:b/>
      <w:bCs/>
      <w:sz w:val="24"/>
      <w:u w:val="single"/>
    </w:rPr>
  </w:style>
  <w:style w:type="character" w:customStyle="1" w:styleId="DebatenoramlChar">
    <w:name w:val="Debatenoraml Char"/>
    <w:link w:val="Debatenoraml"/>
    <w:locked/>
    <w:rsid w:val="00541DD9"/>
    <w:rPr>
      <w:rFonts w:ascii="Times New Roman" w:hAnsi="Times New Roman" w:cs="Times New Roman"/>
    </w:rPr>
  </w:style>
  <w:style w:type="paragraph" w:customStyle="1" w:styleId="Debatenoraml">
    <w:name w:val="Debatenoraml"/>
    <w:basedOn w:val="NoSpacing"/>
    <w:link w:val="DebatenoramlChar"/>
    <w:qFormat/>
    <w:rsid w:val="00541DD9"/>
    <w:pPr>
      <w:spacing w:before="0" w:line="240" w:lineRule="auto"/>
    </w:pPr>
    <w:rPr>
      <w:rFonts w:ascii="Times New Roman" w:hAnsi="Times New Roman" w:cs="Times New Roman"/>
    </w:rPr>
  </w:style>
  <w:style w:type="paragraph" w:customStyle="1" w:styleId="SynergyTag">
    <w:name w:val="SynergyTag"/>
    <w:basedOn w:val="Normal"/>
    <w:uiPriority w:val="99"/>
    <w:qFormat/>
    <w:rsid w:val="00541DD9"/>
    <w:rPr>
      <w:rFonts w:eastAsia="Calibri"/>
      <w:b/>
    </w:rPr>
  </w:style>
  <w:style w:type="character" w:customStyle="1" w:styleId="QualsChar">
    <w:name w:val="Quals Char"/>
    <w:link w:val="Quals"/>
    <w:locked/>
    <w:rsid w:val="00541DD9"/>
    <w:rPr>
      <w:rFonts w:ascii="Georgia" w:eastAsia="Calibri" w:hAnsi="Georgia"/>
      <w:sz w:val="18"/>
    </w:rPr>
  </w:style>
  <w:style w:type="paragraph" w:customStyle="1" w:styleId="Quals">
    <w:name w:val="Quals"/>
    <w:basedOn w:val="Normal"/>
    <w:link w:val="QualsChar"/>
    <w:qFormat/>
    <w:rsid w:val="00541DD9"/>
    <w:rPr>
      <w:rFonts w:ascii="Georgia" w:eastAsia="Calibri" w:hAnsi="Georgia"/>
      <w:sz w:val="18"/>
    </w:rPr>
  </w:style>
  <w:style w:type="paragraph" w:customStyle="1" w:styleId="times">
    <w:name w:val="times"/>
    <w:basedOn w:val="Normal"/>
    <w:qFormat/>
    <w:rsid w:val="00541DD9"/>
    <w:pPr>
      <w:spacing w:before="100" w:beforeAutospacing="1" w:after="100" w:afterAutospacing="1"/>
    </w:pPr>
    <w:rPr>
      <w:rFonts w:eastAsia="Times New Roman"/>
      <w:sz w:val="24"/>
    </w:rPr>
  </w:style>
  <w:style w:type="paragraph" w:customStyle="1" w:styleId="BodyA">
    <w:name w:val="Body A"/>
    <w:uiPriority w:val="99"/>
    <w:qFormat/>
    <w:rsid w:val="00541DD9"/>
    <w:rPr>
      <w:rFonts w:ascii="Helvetica" w:eastAsia="ヒラギノ角ゴ Pro W3" w:hAnsi="Helvetica" w:cs="Times New Roman"/>
      <w:color w:val="000000"/>
      <w:szCs w:val="20"/>
    </w:rPr>
  </w:style>
  <w:style w:type="character" w:customStyle="1" w:styleId="StarredChar">
    <w:name w:val="Starred Char"/>
    <w:link w:val="Starred"/>
    <w:locked/>
    <w:rsid w:val="00541DD9"/>
    <w:rPr>
      <w:rFonts w:ascii="Georgia" w:eastAsia="Times New Roman" w:hAnsi="Georgia"/>
      <w:b/>
      <w:caps/>
      <w:szCs w:val="28"/>
      <w:u w:val="single"/>
    </w:rPr>
  </w:style>
  <w:style w:type="paragraph" w:customStyle="1" w:styleId="Starred">
    <w:name w:val="Starred"/>
    <w:basedOn w:val="Normal"/>
    <w:link w:val="StarredChar"/>
    <w:qFormat/>
    <w:rsid w:val="00541DD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541DD9"/>
    <w:rPr>
      <w:rFonts w:ascii="Georgia" w:eastAsia="Times New Roman" w:hAnsi="Georgia"/>
      <w:b/>
      <w:caps/>
      <w:szCs w:val="28"/>
      <w:u w:val="single"/>
    </w:rPr>
  </w:style>
  <w:style w:type="paragraph" w:customStyle="1" w:styleId="NotStarred">
    <w:name w:val="NotStarred"/>
    <w:basedOn w:val="Normal"/>
    <w:link w:val="NotStarredChar"/>
    <w:qFormat/>
    <w:rsid w:val="00541DD9"/>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541DD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41DD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41DD9"/>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541DD9"/>
    <w:rPr>
      <w:rFonts w:ascii="Georgia" w:eastAsia="Calibri" w:hAnsi="Georgia"/>
      <w:b/>
    </w:rPr>
  </w:style>
  <w:style w:type="paragraph" w:customStyle="1" w:styleId="H4Tag">
    <w:name w:val="H4 (Tag)"/>
    <w:basedOn w:val="Normal"/>
    <w:link w:val="H4TagChar1"/>
    <w:qFormat/>
    <w:rsid w:val="00541DD9"/>
    <w:rPr>
      <w:rFonts w:ascii="Georgia" w:eastAsia="Calibri" w:hAnsi="Georgia"/>
      <w:b/>
      <w:sz w:val="24"/>
    </w:rPr>
  </w:style>
  <w:style w:type="paragraph" w:customStyle="1" w:styleId="CM25">
    <w:name w:val="CM25"/>
    <w:basedOn w:val="Default"/>
    <w:next w:val="Default"/>
    <w:qFormat/>
    <w:rsid w:val="00541DD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41DD9"/>
    <w:rPr>
      <w:rFonts w:ascii="Georgia" w:hAnsi="Georgia"/>
      <w:b/>
    </w:rPr>
  </w:style>
  <w:style w:type="paragraph" w:customStyle="1" w:styleId="Debate-CardTagandCite-F6">
    <w:name w:val="Debate- Card Tag and Cite- F6"/>
    <w:basedOn w:val="Normal"/>
    <w:link w:val="Debate-CardTagandCite-F6Char"/>
    <w:qFormat/>
    <w:rsid w:val="00541DD9"/>
    <w:pPr>
      <w:contextualSpacing/>
    </w:pPr>
    <w:rPr>
      <w:rFonts w:ascii="Georgia" w:hAnsi="Georgia"/>
      <w:b/>
      <w:sz w:val="24"/>
    </w:rPr>
  </w:style>
  <w:style w:type="paragraph" w:customStyle="1" w:styleId="Cardtext0">
    <w:name w:val="Card text"/>
    <w:link w:val="CardtextChar0"/>
    <w:qFormat/>
    <w:rsid w:val="00541DD9"/>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541DD9"/>
    <w:rPr>
      <w:rFonts w:ascii="Georgia" w:eastAsia="Times New Roman" w:hAnsi="Georgia"/>
      <w:b/>
      <w:szCs w:val="28"/>
      <w:u w:val="single"/>
    </w:rPr>
  </w:style>
  <w:style w:type="paragraph" w:customStyle="1" w:styleId="NewHeading2">
    <w:name w:val="NewHeading2"/>
    <w:basedOn w:val="Normal"/>
    <w:link w:val="NewHeading2Char"/>
    <w:qFormat/>
    <w:rsid w:val="00541DD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541DD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41DD9"/>
    <w:rPr>
      <w:rFonts w:eastAsia="Calibri"/>
    </w:rPr>
  </w:style>
  <w:style w:type="paragraph" w:customStyle="1" w:styleId="Card6pt">
    <w:name w:val="Card 6pt"/>
    <w:basedOn w:val="card"/>
    <w:uiPriority w:val="99"/>
    <w:qFormat/>
    <w:rsid w:val="00541DD9"/>
    <w:rPr>
      <w:rFonts w:ascii="Georgia" w:eastAsia="Calibri" w:hAnsi="Georgia"/>
      <w:bCs/>
      <w:color w:val="000000"/>
      <w:sz w:val="12"/>
      <w:szCs w:val="20"/>
    </w:rPr>
  </w:style>
  <w:style w:type="character" w:customStyle="1" w:styleId="FullCiteChar">
    <w:name w:val="Full Cite Char"/>
    <w:link w:val="FullCite"/>
    <w:locked/>
    <w:rsid w:val="00541DD9"/>
    <w:rPr>
      <w:rFonts w:ascii="Garamond" w:eastAsia="Calibri" w:hAnsi="Garamond"/>
    </w:rPr>
  </w:style>
  <w:style w:type="paragraph" w:customStyle="1" w:styleId="FullCite">
    <w:name w:val="Full Cite"/>
    <w:basedOn w:val="Normal"/>
    <w:next w:val="Normal"/>
    <w:link w:val="FullCiteChar"/>
    <w:qFormat/>
    <w:rsid w:val="00541DD9"/>
    <w:rPr>
      <w:rFonts w:ascii="Garamond" w:eastAsia="Calibri" w:hAnsi="Garamond"/>
      <w:sz w:val="24"/>
    </w:rPr>
  </w:style>
  <w:style w:type="character" w:customStyle="1" w:styleId="StyleCardStyleBlackUnderlineChar">
    <w:name w:val="Style Card Style + Black Underline Char"/>
    <w:link w:val="StyleCardStyleBlackUnderline"/>
    <w:locked/>
    <w:rsid w:val="00541DD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41DD9"/>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541DD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541DD9"/>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541DD9"/>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541DD9"/>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541DD9"/>
    <w:rPr>
      <w:rFonts w:ascii="Georgia" w:eastAsia="SimSun" w:hAnsi="Georgia"/>
      <w:b/>
      <w:bCs/>
      <w:sz w:val="24"/>
      <w:u w:val="single"/>
      <w:lang w:eastAsia="zh-CN"/>
    </w:rPr>
  </w:style>
  <w:style w:type="paragraph" w:customStyle="1" w:styleId="CM27">
    <w:name w:val="CM27"/>
    <w:basedOn w:val="Default"/>
    <w:next w:val="Default"/>
    <w:qFormat/>
    <w:rsid w:val="00541DD9"/>
    <w:pPr>
      <w:spacing w:after="200" w:line="276" w:lineRule="auto"/>
    </w:pPr>
    <w:rPr>
      <w:rFonts w:eastAsia="Calibri"/>
      <w:color w:val="auto"/>
      <w:sz w:val="22"/>
    </w:rPr>
  </w:style>
  <w:style w:type="paragraph" w:customStyle="1" w:styleId="font-null">
    <w:name w:val="font-null"/>
    <w:basedOn w:val="Normal"/>
    <w:uiPriority w:val="99"/>
    <w:qFormat/>
    <w:rsid w:val="00541DD9"/>
    <w:pPr>
      <w:spacing w:before="100" w:beforeAutospacing="1" w:after="100" w:afterAutospacing="1"/>
    </w:pPr>
    <w:rPr>
      <w:rFonts w:eastAsia="Times New Roman"/>
      <w:sz w:val="24"/>
    </w:rPr>
  </w:style>
  <w:style w:type="paragraph" w:customStyle="1" w:styleId="rteindent1">
    <w:name w:val="rteindent1"/>
    <w:basedOn w:val="Normal"/>
    <w:uiPriority w:val="99"/>
    <w:qFormat/>
    <w:rsid w:val="00541DD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41DD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41DD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41DD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41DD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41DD9"/>
    <w:pPr>
      <w:spacing w:before="100" w:beforeAutospacing="1" w:after="100" w:afterAutospacing="1"/>
    </w:pPr>
    <w:rPr>
      <w:rFonts w:eastAsia="Times New Roman"/>
      <w:sz w:val="24"/>
    </w:rPr>
  </w:style>
  <w:style w:type="paragraph" w:customStyle="1" w:styleId="class">
    <w:name w:val="class"/>
    <w:basedOn w:val="Normal"/>
    <w:uiPriority w:val="99"/>
    <w:qFormat/>
    <w:rsid w:val="00541DD9"/>
    <w:pPr>
      <w:spacing w:before="100" w:beforeAutospacing="1" w:after="100" w:afterAutospacing="1"/>
    </w:pPr>
    <w:rPr>
      <w:rFonts w:eastAsia="Times New Roman"/>
      <w:sz w:val="24"/>
    </w:rPr>
  </w:style>
  <w:style w:type="character" w:customStyle="1" w:styleId="blocktitleChar0">
    <w:name w:val="block title Char"/>
    <w:link w:val="blocktitle0"/>
    <w:locked/>
    <w:rsid w:val="00541DD9"/>
    <w:rPr>
      <w:rFonts w:ascii="Calibri" w:eastAsia="Calibri" w:hAnsi="Calibri"/>
      <w:b/>
      <w:caps/>
      <w:sz w:val="28"/>
      <w:szCs w:val="28"/>
      <w:lang w:val="es-ES"/>
    </w:rPr>
  </w:style>
  <w:style w:type="paragraph" w:customStyle="1" w:styleId="Pa6">
    <w:name w:val="Pa6"/>
    <w:basedOn w:val="Normal"/>
    <w:next w:val="Normal"/>
    <w:uiPriority w:val="99"/>
    <w:qFormat/>
    <w:rsid w:val="00541DD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41DD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41DD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41DD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41DD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41DD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41DD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41DD9"/>
    <w:pPr>
      <w:spacing w:after="160" w:line="259" w:lineRule="auto"/>
    </w:pPr>
    <w:rPr>
      <w:rFonts w:ascii="Georgia" w:eastAsia="SimSun" w:hAnsi="Georgia"/>
      <w:b/>
      <w:bCs/>
      <w:lang w:val="en-US"/>
    </w:rPr>
  </w:style>
  <w:style w:type="paragraph" w:customStyle="1" w:styleId="summary">
    <w:name w:val="summary"/>
    <w:basedOn w:val="Normal"/>
    <w:uiPriority w:val="99"/>
    <w:qFormat/>
    <w:rsid w:val="00541DD9"/>
    <w:pPr>
      <w:spacing w:before="100" w:beforeAutospacing="1" w:after="100" w:afterAutospacing="1"/>
    </w:pPr>
    <w:rPr>
      <w:rFonts w:eastAsia="Times New Roman"/>
      <w:sz w:val="24"/>
    </w:rPr>
  </w:style>
  <w:style w:type="paragraph" w:customStyle="1" w:styleId="Caption2">
    <w:name w:val="Caption2"/>
    <w:basedOn w:val="Normal"/>
    <w:uiPriority w:val="99"/>
    <w:qFormat/>
    <w:rsid w:val="00541DD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41DD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41DD9"/>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541DD9"/>
    <w:pPr>
      <w:jc w:val="center"/>
    </w:pPr>
    <w:rPr>
      <w:rFonts w:ascii="Book Antiqua" w:eastAsia="Times New Roman" w:hAnsi="Book Antiqua"/>
      <w:b/>
      <w:sz w:val="28"/>
    </w:rPr>
  </w:style>
  <w:style w:type="paragraph" w:customStyle="1" w:styleId="Little">
    <w:name w:val="Little"/>
    <w:basedOn w:val="Normal"/>
    <w:next w:val="Normal"/>
    <w:link w:val="LittleChar"/>
    <w:qFormat/>
    <w:rsid w:val="00541DD9"/>
    <w:pPr>
      <w:ind w:left="288"/>
    </w:pPr>
    <w:rPr>
      <w:rFonts w:eastAsia="Times New Roman"/>
      <w:sz w:val="16"/>
    </w:rPr>
  </w:style>
  <w:style w:type="paragraph" w:customStyle="1" w:styleId="AAAcard">
    <w:name w:val="AAAcard"/>
    <w:basedOn w:val="Normal"/>
    <w:uiPriority w:val="99"/>
    <w:qFormat/>
    <w:rsid w:val="00541DD9"/>
    <w:pPr>
      <w:ind w:left="288" w:right="288"/>
    </w:pPr>
    <w:rPr>
      <w:rFonts w:eastAsia="Times New Roman"/>
    </w:rPr>
  </w:style>
  <w:style w:type="paragraph" w:customStyle="1" w:styleId="Caption3">
    <w:name w:val="Caption3"/>
    <w:basedOn w:val="Normal"/>
    <w:uiPriority w:val="99"/>
    <w:qFormat/>
    <w:rsid w:val="00541DD9"/>
    <w:pPr>
      <w:spacing w:before="100" w:beforeAutospacing="1" w:after="100" w:afterAutospacing="1"/>
    </w:pPr>
    <w:rPr>
      <w:rFonts w:eastAsia="Times New Roman"/>
      <w:sz w:val="24"/>
    </w:rPr>
  </w:style>
  <w:style w:type="paragraph" w:customStyle="1" w:styleId="body-12-5">
    <w:name w:val="body-12-5"/>
    <w:basedOn w:val="Normal"/>
    <w:uiPriority w:val="99"/>
    <w:qFormat/>
    <w:rsid w:val="00541DD9"/>
    <w:pPr>
      <w:spacing w:before="100" w:beforeAutospacing="1" w:after="100" w:afterAutospacing="1"/>
    </w:pPr>
    <w:rPr>
      <w:rFonts w:eastAsia="Times New Roman"/>
      <w:sz w:val="24"/>
    </w:rPr>
  </w:style>
  <w:style w:type="paragraph" w:customStyle="1" w:styleId="infuse">
    <w:name w:val="infuse"/>
    <w:basedOn w:val="Normal"/>
    <w:uiPriority w:val="99"/>
    <w:qFormat/>
    <w:rsid w:val="00541DD9"/>
    <w:pPr>
      <w:spacing w:before="100" w:beforeAutospacing="1" w:after="100" w:afterAutospacing="1"/>
    </w:pPr>
    <w:rPr>
      <w:rFonts w:eastAsia="Times New Roman"/>
      <w:sz w:val="24"/>
    </w:rPr>
  </w:style>
  <w:style w:type="paragraph" w:customStyle="1" w:styleId="fontreg">
    <w:name w:val="font_reg"/>
    <w:basedOn w:val="Normal"/>
    <w:uiPriority w:val="99"/>
    <w:qFormat/>
    <w:rsid w:val="00541DD9"/>
    <w:pPr>
      <w:spacing w:before="100" w:beforeAutospacing="1" w:after="100" w:afterAutospacing="1"/>
    </w:pPr>
    <w:rPr>
      <w:rFonts w:eastAsia="Times New Roman"/>
      <w:sz w:val="24"/>
    </w:rPr>
  </w:style>
  <w:style w:type="paragraph" w:customStyle="1" w:styleId="CITEF3">
    <w:name w:val="CITE F3"/>
    <w:uiPriority w:val="99"/>
    <w:qFormat/>
    <w:rsid w:val="00541DD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541DD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41DD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41DD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41DD9"/>
    <w:pPr>
      <w:spacing w:after="200"/>
    </w:pPr>
    <w:rPr>
      <w:rFonts w:ascii="Calibri" w:eastAsia="Calibri" w:hAnsi="Calibri" w:cs="Times New Roman"/>
      <w:sz w:val="20"/>
      <w:szCs w:val="20"/>
      <w:u w:val="single"/>
    </w:rPr>
  </w:style>
  <w:style w:type="paragraph" w:customStyle="1" w:styleId="hotroute1">
    <w:name w:val="hot route!"/>
    <w:basedOn w:val="Normal"/>
    <w:qFormat/>
    <w:rsid w:val="00541DD9"/>
    <w:pPr>
      <w:ind w:left="144"/>
    </w:pPr>
    <w:rPr>
      <w:rFonts w:ascii="Cambria" w:eastAsia="Calibri" w:hAnsi="Cambria"/>
      <w:sz w:val="24"/>
    </w:rPr>
  </w:style>
  <w:style w:type="paragraph" w:customStyle="1" w:styleId="FreeFormA">
    <w:name w:val="Free Form A"/>
    <w:autoRedefine/>
    <w:uiPriority w:val="99"/>
    <w:qFormat/>
    <w:rsid w:val="00541DD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541DD9"/>
    <w:pPr>
      <w:spacing w:before="100" w:beforeAutospacing="1" w:after="100" w:afterAutospacing="1"/>
    </w:pPr>
    <w:rPr>
      <w:rFonts w:eastAsia="Times New Roman"/>
      <w:sz w:val="24"/>
    </w:rPr>
  </w:style>
  <w:style w:type="paragraph" w:customStyle="1" w:styleId="subheader">
    <w:name w:val="subheader"/>
    <w:basedOn w:val="Normal"/>
    <w:uiPriority w:val="99"/>
    <w:qFormat/>
    <w:rsid w:val="00541DD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41DD9"/>
    <w:pPr>
      <w:spacing w:before="100" w:beforeAutospacing="1" w:after="100" w:afterAutospacing="1"/>
    </w:pPr>
    <w:rPr>
      <w:rFonts w:eastAsia="Times New Roman"/>
      <w:sz w:val="24"/>
    </w:rPr>
  </w:style>
  <w:style w:type="paragraph" w:customStyle="1" w:styleId="more">
    <w:name w:val="more"/>
    <w:basedOn w:val="Normal"/>
    <w:uiPriority w:val="99"/>
    <w:qFormat/>
    <w:rsid w:val="00541DD9"/>
    <w:pPr>
      <w:spacing w:before="100" w:beforeAutospacing="1" w:after="100" w:afterAutospacing="1"/>
    </w:pPr>
    <w:rPr>
      <w:rFonts w:eastAsia="Times New Roman"/>
      <w:sz w:val="24"/>
    </w:rPr>
  </w:style>
  <w:style w:type="paragraph" w:customStyle="1" w:styleId="story">
    <w:name w:val="story"/>
    <w:basedOn w:val="Normal"/>
    <w:uiPriority w:val="99"/>
    <w:qFormat/>
    <w:rsid w:val="00541DD9"/>
    <w:pPr>
      <w:spacing w:before="100" w:beforeAutospacing="1" w:after="100" w:afterAutospacing="1"/>
    </w:pPr>
    <w:rPr>
      <w:rFonts w:eastAsia="Times New Roman"/>
      <w:sz w:val="24"/>
    </w:rPr>
  </w:style>
  <w:style w:type="paragraph" w:customStyle="1" w:styleId="H1numbered">
    <w:name w:val="H1 numbered"/>
    <w:basedOn w:val="Normal"/>
    <w:uiPriority w:val="99"/>
    <w:qFormat/>
    <w:rsid w:val="00541DD9"/>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541DD9"/>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541DD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41DD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41DD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41DD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41DD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41DD9"/>
    <w:pPr>
      <w:widowControl w:val="0"/>
      <w:spacing w:after="63"/>
    </w:pPr>
    <w:rPr>
      <w:rFonts w:ascii="Arial" w:hAnsi="Arial"/>
      <w:color w:val="auto"/>
    </w:rPr>
  </w:style>
  <w:style w:type="paragraph" w:customStyle="1" w:styleId="CM35">
    <w:name w:val="CM35"/>
    <w:basedOn w:val="Default"/>
    <w:next w:val="Default"/>
    <w:uiPriority w:val="99"/>
    <w:qFormat/>
    <w:rsid w:val="00541DD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41DD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41DD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41DD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41DD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41DD9"/>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541DD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41DD9"/>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541DD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41DD9"/>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41DD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41DD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541DD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41DD9"/>
    <w:rPr>
      <w:rFonts w:ascii="Georgia" w:hAnsi="Georgia"/>
      <w:sz w:val="24"/>
      <w:lang w:val="x-none" w:eastAsia="x-none"/>
    </w:rPr>
  </w:style>
  <w:style w:type="character" w:customStyle="1" w:styleId="NormalFontChar">
    <w:name w:val="Normal Font Char"/>
    <w:link w:val="NormalFont"/>
    <w:locked/>
    <w:rsid w:val="00541DD9"/>
    <w:rPr>
      <w:rFonts w:ascii="Times New Roman" w:eastAsia="Times New Roman" w:hAnsi="Times New Roman" w:cs="Times New Roman"/>
      <w:sz w:val="20"/>
      <w:szCs w:val="20"/>
    </w:rPr>
  </w:style>
  <w:style w:type="paragraph" w:customStyle="1" w:styleId="NormalFont">
    <w:name w:val="Normal Font"/>
    <w:link w:val="NormalFontChar"/>
    <w:qFormat/>
    <w:rsid w:val="00541DD9"/>
    <w:rPr>
      <w:rFonts w:ascii="Times New Roman" w:eastAsia="Times New Roman" w:hAnsi="Times New Roman" w:cs="Times New Roman"/>
      <w:sz w:val="20"/>
      <w:szCs w:val="20"/>
    </w:rPr>
  </w:style>
  <w:style w:type="paragraph" w:customStyle="1" w:styleId="StyleSmall11pt">
    <w:name w:val="Style Small + 11 pt"/>
    <w:uiPriority w:val="99"/>
    <w:qFormat/>
    <w:rsid w:val="00541DD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541DD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41DD9"/>
    <w:rPr>
      <w:u w:val="single"/>
      <w:lang w:val="x-none" w:eastAsia="x-none"/>
    </w:rPr>
  </w:style>
  <w:style w:type="character" w:customStyle="1" w:styleId="StyleNormalFont11ptBoldUnderlineChar">
    <w:name w:val="Style Normal Font + 11 pt Bold Underline Char"/>
    <w:link w:val="StyleNormalFont11ptBoldUnderline"/>
    <w:locked/>
    <w:rsid w:val="00541DD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41DD9"/>
    <w:rPr>
      <w:b/>
      <w:bCs/>
      <w:u w:val="single"/>
      <w:lang w:val="x-none" w:eastAsia="x-none"/>
    </w:rPr>
  </w:style>
  <w:style w:type="paragraph" w:customStyle="1" w:styleId="Smallfont0">
    <w:name w:val="Smallfont"/>
    <w:basedOn w:val="Normal"/>
    <w:uiPriority w:val="99"/>
    <w:qFormat/>
    <w:rsid w:val="00541DD9"/>
    <w:rPr>
      <w:rFonts w:eastAsia="Times New Roman"/>
      <w:sz w:val="15"/>
    </w:rPr>
  </w:style>
  <w:style w:type="paragraph" w:customStyle="1" w:styleId="formatvorlage2">
    <w:name w:val="formatvorlage2"/>
    <w:basedOn w:val="Normal"/>
    <w:uiPriority w:val="99"/>
    <w:qFormat/>
    <w:rsid w:val="00541DD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41DD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41DD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541DD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41DD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541DD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41DD9"/>
    <w:pPr>
      <w:ind w:left="144"/>
    </w:pPr>
    <w:rPr>
      <w:rFonts w:ascii="Georgia" w:eastAsia="Times New Roman" w:hAnsi="Georgia"/>
      <w:sz w:val="24"/>
      <w:lang w:val="x-none" w:eastAsia="x-none"/>
    </w:rPr>
  </w:style>
  <w:style w:type="paragraph" w:customStyle="1" w:styleId="deck">
    <w:name w:val="deck"/>
    <w:basedOn w:val="Normal"/>
    <w:uiPriority w:val="99"/>
    <w:qFormat/>
    <w:rsid w:val="00541DD9"/>
    <w:pPr>
      <w:spacing w:before="100" w:beforeAutospacing="1" w:after="100" w:afterAutospacing="1"/>
    </w:pPr>
    <w:rPr>
      <w:rFonts w:eastAsia="Times New Roman"/>
      <w:sz w:val="24"/>
    </w:rPr>
  </w:style>
  <w:style w:type="paragraph" w:customStyle="1" w:styleId="i1">
    <w:name w:val="i1"/>
    <w:basedOn w:val="Normal"/>
    <w:uiPriority w:val="99"/>
    <w:qFormat/>
    <w:rsid w:val="00541DD9"/>
    <w:pPr>
      <w:spacing w:before="100" w:beforeAutospacing="1" w:after="100" w:afterAutospacing="1"/>
    </w:pPr>
    <w:rPr>
      <w:rFonts w:eastAsia="Times New Roman"/>
      <w:sz w:val="24"/>
    </w:rPr>
  </w:style>
  <w:style w:type="paragraph" w:customStyle="1" w:styleId="question">
    <w:name w:val="question"/>
    <w:basedOn w:val="Normal"/>
    <w:uiPriority w:val="99"/>
    <w:qFormat/>
    <w:rsid w:val="00541DD9"/>
    <w:pPr>
      <w:spacing w:before="100" w:beforeAutospacing="1" w:after="100" w:afterAutospacing="1"/>
    </w:pPr>
    <w:rPr>
      <w:rFonts w:eastAsia="Times New Roman"/>
      <w:sz w:val="24"/>
    </w:rPr>
  </w:style>
  <w:style w:type="paragraph" w:customStyle="1" w:styleId="bodycopy">
    <w:name w:val="bodycopy"/>
    <w:basedOn w:val="Normal"/>
    <w:uiPriority w:val="99"/>
    <w:qFormat/>
    <w:rsid w:val="00541DD9"/>
    <w:pPr>
      <w:spacing w:before="100" w:beforeAutospacing="1" w:after="100" w:afterAutospacing="1"/>
    </w:pPr>
    <w:rPr>
      <w:rFonts w:eastAsia="Times New Roman"/>
      <w:sz w:val="24"/>
    </w:rPr>
  </w:style>
  <w:style w:type="paragraph" w:customStyle="1" w:styleId="Fifth">
    <w:name w:val="Fifth"/>
    <w:basedOn w:val="Normal"/>
    <w:link w:val="FifthChar"/>
    <w:qFormat/>
    <w:rsid w:val="00541DD9"/>
    <w:rPr>
      <w:rFonts w:ascii="Arial" w:eastAsia="Calibri" w:hAnsi="Arial"/>
    </w:rPr>
  </w:style>
  <w:style w:type="paragraph" w:customStyle="1" w:styleId="NoteLevel22">
    <w:name w:val="Note Level 22"/>
    <w:basedOn w:val="card"/>
    <w:next w:val="Normal"/>
    <w:uiPriority w:val="99"/>
    <w:qFormat/>
    <w:rsid w:val="00541DD9"/>
    <w:pPr>
      <w:keepNext/>
    </w:pPr>
    <w:rPr>
      <w:rFonts w:ascii="Georgia" w:eastAsia="MS Gothic" w:hAnsi="Georgia"/>
      <w:bCs/>
      <w:szCs w:val="20"/>
    </w:rPr>
  </w:style>
  <w:style w:type="paragraph" w:customStyle="1" w:styleId="wp-caption-text">
    <w:name w:val="wp-caption-text"/>
    <w:basedOn w:val="Normal"/>
    <w:qFormat/>
    <w:rsid w:val="00541DD9"/>
    <w:pPr>
      <w:spacing w:before="100" w:beforeAutospacing="1" w:after="100" w:afterAutospacing="1"/>
    </w:pPr>
    <w:rPr>
      <w:rFonts w:eastAsia="Times New Roman"/>
      <w:sz w:val="24"/>
    </w:rPr>
  </w:style>
  <w:style w:type="paragraph" w:customStyle="1" w:styleId="svarticle">
    <w:name w:val="svarticle"/>
    <w:basedOn w:val="Normal"/>
    <w:uiPriority w:val="99"/>
    <w:qFormat/>
    <w:rsid w:val="00541DD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541DD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541DD9"/>
    <w:pPr>
      <w:spacing w:before="100" w:beforeAutospacing="1" w:after="100" w:afterAutospacing="1"/>
    </w:pPr>
  </w:style>
  <w:style w:type="paragraph" w:customStyle="1" w:styleId="description">
    <w:name w:val="description"/>
    <w:basedOn w:val="Normal"/>
    <w:uiPriority w:val="99"/>
    <w:qFormat/>
    <w:rsid w:val="00541DD9"/>
    <w:pPr>
      <w:spacing w:before="100" w:beforeAutospacing="1" w:after="100" w:afterAutospacing="1"/>
    </w:pPr>
  </w:style>
  <w:style w:type="paragraph" w:customStyle="1" w:styleId="graf">
    <w:name w:val="graf"/>
    <w:basedOn w:val="Normal"/>
    <w:uiPriority w:val="99"/>
    <w:qFormat/>
    <w:rsid w:val="00541DD9"/>
    <w:pPr>
      <w:spacing w:before="100" w:beforeAutospacing="1" w:after="100" w:afterAutospacing="1"/>
    </w:pPr>
  </w:style>
  <w:style w:type="paragraph" w:customStyle="1" w:styleId="column">
    <w:name w:val="column"/>
    <w:basedOn w:val="Normal"/>
    <w:uiPriority w:val="99"/>
    <w:qFormat/>
    <w:rsid w:val="00541DD9"/>
    <w:pPr>
      <w:spacing w:before="100" w:beforeAutospacing="1" w:after="100" w:afterAutospacing="1"/>
    </w:pPr>
  </w:style>
  <w:style w:type="paragraph" w:customStyle="1" w:styleId="recirc-container">
    <w:name w:val="recirc-container"/>
    <w:basedOn w:val="Normal"/>
    <w:uiPriority w:val="99"/>
    <w:qFormat/>
    <w:rsid w:val="00541DD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541DD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541DD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541DD9"/>
    <w:rPr>
      <w:rFonts w:ascii="Georgia" w:hAnsi="Georgia" w:hint="default"/>
      <w:i/>
      <w:iCs/>
      <w:color w:val="808080"/>
    </w:rPr>
  </w:style>
  <w:style w:type="character" w:customStyle="1" w:styleId="cardchar00">
    <w:name w:val="cardchar0"/>
    <w:basedOn w:val="DefaultParagraphFont"/>
    <w:rsid w:val="00541DD9"/>
  </w:style>
  <w:style w:type="character" w:customStyle="1" w:styleId="UnderlineNon-bold">
    <w:name w:val="Underline Non - bold"/>
    <w:rsid w:val="00541DD9"/>
    <w:rPr>
      <w:rFonts w:ascii="Times New Roman" w:hAnsi="Times New Roman" w:cs="Times New Roman" w:hint="default"/>
      <w:iCs/>
      <w:sz w:val="22"/>
      <w:u w:val="single"/>
    </w:rPr>
  </w:style>
  <w:style w:type="character" w:customStyle="1" w:styleId="Heading5Char2">
    <w:name w:val="Heading 5 Char2"/>
    <w:rsid w:val="00541DD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41DD9"/>
    <w:rPr>
      <w:rFonts w:ascii="Arial" w:hAnsi="Arial" w:cs="Arial"/>
      <w:vanish/>
      <w:sz w:val="16"/>
      <w:szCs w:val="16"/>
    </w:rPr>
  </w:style>
  <w:style w:type="paragraph" w:styleId="z-TopofForm">
    <w:name w:val="HTML Top of Form"/>
    <w:basedOn w:val="Normal"/>
    <w:next w:val="Normal"/>
    <w:link w:val="z-TopofFormChar"/>
    <w:hidden/>
    <w:uiPriority w:val="99"/>
    <w:unhideWhenUsed/>
    <w:rsid w:val="00541DD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41DD9"/>
    <w:rPr>
      <w:rFonts w:ascii="Arial" w:hAnsi="Arial" w:cs="Arial"/>
      <w:vanish/>
      <w:sz w:val="16"/>
      <w:szCs w:val="16"/>
    </w:rPr>
  </w:style>
  <w:style w:type="character" w:customStyle="1" w:styleId="z-BottomofFormChar">
    <w:name w:val="z-Bottom of Form Char"/>
    <w:basedOn w:val="DefaultParagraphFont"/>
    <w:link w:val="z-BottomofForm"/>
    <w:uiPriority w:val="99"/>
    <w:rsid w:val="00541DD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41DD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41DD9"/>
    <w:rPr>
      <w:rFonts w:ascii="Arial" w:hAnsi="Arial" w:cs="Arial"/>
      <w:vanish/>
      <w:sz w:val="16"/>
      <w:szCs w:val="16"/>
    </w:rPr>
  </w:style>
  <w:style w:type="character" w:customStyle="1" w:styleId="authordate1">
    <w:name w:val="authordate"/>
    <w:rsid w:val="00541DD9"/>
  </w:style>
  <w:style w:type="character" w:customStyle="1" w:styleId="underline0">
    <w:name w:val="%underline"/>
    <w:qFormat/>
    <w:rsid w:val="00541DD9"/>
    <w:rPr>
      <w:rFonts w:ascii="Times New Roman" w:hAnsi="Times New Roman" w:cs="Times New Roman" w:hint="default"/>
      <w:strike w:val="0"/>
      <w:dstrike w:val="0"/>
      <w:sz w:val="16"/>
      <w:u w:val="none"/>
      <w:effect w:val="none"/>
    </w:rPr>
  </w:style>
  <w:style w:type="character" w:customStyle="1" w:styleId="AUNDERLINE0">
    <w:name w:val="AUNDERLINE"/>
    <w:qFormat/>
    <w:rsid w:val="00541DD9"/>
    <w:rPr>
      <w:rFonts w:ascii="Times New Roman" w:hAnsi="Times New Roman" w:cs="Times New Roman" w:hint="default"/>
      <w:sz w:val="20"/>
      <w:u w:val="single"/>
    </w:rPr>
  </w:style>
  <w:style w:type="character" w:customStyle="1" w:styleId="UnderlinedCharChar">
    <w:name w:val="Underlined Char Char"/>
    <w:rsid w:val="00541DD9"/>
    <w:rPr>
      <w:rFonts w:ascii="Garamond" w:hAnsi="Garamond" w:hint="default"/>
      <w:szCs w:val="28"/>
      <w:u w:val="single"/>
      <w:lang w:val="en-US" w:eastAsia="en-US" w:bidi="ar-SA"/>
    </w:rPr>
  </w:style>
  <w:style w:type="character" w:customStyle="1" w:styleId="slug-doi">
    <w:name w:val="slug-doi"/>
    <w:basedOn w:val="DefaultParagraphFont"/>
    <w:rsid w:val="00541DD9"/>
  </w:style>
  <w:style w:type="character" w:customStyle="1" w:styleId="af">
    <w:name w:val="af"/>
    <w:basedOn w:val="DefaultParagraphFont"/>
    <w:rsid w:val="00541DD9"/>
  </w:style>
  <w:style w:type="character" w:customStyle="1" w:styleId="ab">
    <w:name w:val="ab"/>
    <w:basedOn w:val="DefaultParagraphFont"/>
    <w:rsid w:val="00541DD9"/>
  </w:style>
  <w:style w:type="character" w:customStyle="1" w:styleId="em">
    <w:name w:val="em"/>
    <w:basedOn w:val="DefaultParagraphFont"/>
    <w:rsid w:val="00541DD9"/>
  </w:style>
  <w:style w:type="character" w:customStyle="1" w:styleId="au">
    <w:name w:val="au"/>
    <w:basedOn w:val="DefaultParagraphFont"/>
    <w:rsid w:val="00541DD9"/>
  </w:style>
  <w:style w:type="character" w:customStyle="1" w:styleId="ti">
    <w:name w:val="ti"/>
    <w:basedOn w:val="DefaultParagraphFont"/>
    <w:rsid w:val="00541DD9"/>
  </w:style>
  <w:style w:type="character" w:customStyle="1" w:styleId="subheadblue">
    <w:name w:val="subhead_blue"/>
    <w:basedOn w:val="DefaultParagraphFont"/>
    <w:rsid w:val="00541DD9"/>
  </w:style>
  <w:style w:type="character" w:customStyle="1" w:styleId="affiliation">
    <w:name w:val="affiliation"/>
    <w:basedOn w:val="DefaultParagraphFont"/>
    <w:rsid w:val="00541DD9"/>
  </w:style>
  <w:style w:type="character" w:customStyle="1" w:styleId="slug-doi-wrapper">
    <w:name w:val="slug-doi-wrapper"/>
    <w:basedOn w:val="DefaultParagraphFont"/>
    <w:rsid w:val="00541DD9"/>
  </w:style>
  <w:style w:type="character" w:customStyle="1" w:styleId="slug-metadata-noteahead-of-print">
    <w:name w:val="slug-metadata-note ahead-of-print"/>
    <w:basedOn w:val="DefaultParagraphFont"/>
    <w:rsid w:val="00541DD9"/>
  </w:style>
  <w:style w:type="character" w:customStyle="1" w:styleId="slug-ahead-of-print-date">
    <w:name w:val="slug-ahead-of-print-date"/>
    <w:basedOn w:val="DefaultParagraphFont"/>
    <w:rsid w:val="00541DD9"/>
  </w:style>
  <w:style w:type="character" w:customStyle="1" w:styleId="medium-bold">
    <w:name w:val="medium-bold"/>
    <w:basedOn w:val="DefaultParagraphFont"/>
    <w:rsid w:val="00541DD9"/>
  </w:style>
  <w:style w:type="character" w:customStyle="1" w:styleId="updated-short-citation">
    <w:name w:val="updated-short-citation"/>
    <w:basedOn w:val="DefaultParagraphFont"/>
    <w:rsid w:val="00541DD9"/>
  </w:style>
  <w:style w:type="character" w:customStyle="1" w:styleId="goohl0">
    <w:name w:val="goohl0"/>
    <w:basedOn w:val="DefaultParagraphFont"/>
    <w:rsid w:val="00541DD9"/>
  </w:style>
  <w:style w:type="character" w:customStyle="1" w:styleId="CharChar6">
    <w:name w:val="Char Char6"/>
    <w:rsid w:val="00541DD9"/>
    <w:rPr>
      <w:rFonts w:ascii="Arial" w:hAnsi="Arial" w:cs="Arial" w:hint="default"/>
      <w:bCs/>
      <w:sz w:val="16"/>
      <w:szCs w:val="26"/>
      <w:lang w:val="en-US" w:eastAsia="en-US" w:bidi="ar-SA"/>
    </w:rPr>
  </w:style>
  <w:style w:type="character" w:customStyle="1" w:styleId="TagCharChar1">
    <w:name w:val="Tag Char Char1"/>
    <w:rsid w:val="00541DD9"/>
    <w:rPr>
      <w:b/>
      <w:bCs w:val="0"/>
      <w:sz w:val="24"/>
      <w:szCs w:val="24"/>
      <w:lang w:val="en-US" w:eastAsia="en-US" w:bidi="ar-SA"/>
    </w:rPr>
  </w:style>
  <w:style w:type="character" w:customStyle="1" w:styleId="12TimesNewRoman">
    <w:name w:val="12 Times New Roman"/>
    <w:rsid w:val="00541DD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41DD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41DD9"/>
    <w:rPr>
      <w:rFonts w:ascii="Times New Roman" w:hAnsi="Times New Roman" w:cs="Times New Roman" w:hint="default"/>
      <w:strike w:val="0"/>
      <w:dstrike w:val="0"/>
      <w:sz w:val="14"/>
      <w:u w:val="none"/>
      <w:effect w:val="none"/>
    </w:rPr>
  </w:style>
  <w:style w:type="character" w:customStyle="1" w:styleId="F8-UnderlineBold">
    <w:name w:val="F8 - Underline/Bold"/>
    <w:rsid w:val="00541DD9"/>
    <w:rPr>
      <w:rFonts w:ascii="Times New Roman" w:hAnsi="Times New Roman" w:cs="Times New Roman" w:hint="default"/>
      <w:b/>
      <w:bCs w:val="0"/>
      <w:sz w:val="20"/>
      <w:u w:val="single"/>
    </w:rPr>
  </w:style>
  <w:style w:type="character" w:customStyle="1" w:styleId="F7-SmallFont">
    <w:name w:val="F7 - Small Font"/>
    <w:rsid w:val="00541DD9"/>
    <w:rPr>
      <w:rFonts w:ascii="Times New Roman" w:hAnsi="Times New Roman" w:cs="Times New Roman" w:hint="default"/>
      <w:sz w:val="14"/>
    </w:rPr>
  </w:style>
  <w:style w:type="character" w:customStyle="1" w:styleId="Brief-Bold">
    <w:name w:val="Brief - Bold"/>
    <w:rsid w:val="00541DD9"/>
    <w:rPr>
      <w:rFonts w:ascii="Times New Roman" w:hAnsi="Times New Roman" w:cs="Times New Roman" w:hint="default"/>
      <w:b/>
      <w:bCs w:val="0"/>
    </w:rPr>
  </w:style>
  <w:style w:type="character" w:customStyle="1" w:styleId="Card-Underline">
    <w:name w:val="Card - Underline"/>
    <w:rsid w:val="00541DD9"/>
    <w:rPr>
      <w:rFonts w:ascii="Times New Roman" w:hAnsi="Times New Roman" w:cs="Times New Roman" w:hint="default"/>
      <w:u w:val="single"/>
    </w:rPr>
  </w:style>
  <w:style w:type="character" w:customStyle="1" w:styleId="beriefunderline">
    <w:name w:val="berief = underline"/>
    <w:rsid w:val="00541DD9"/>
    <w:rPr>
      <w:rFonts w:ascii="Times New Roman" w:eastAsia="Times New Roman" w:hAnsi="Times New Roman" w:cs="Times New Roman" w:hint="default"/>
      <w:sz w:val="20"/>
      <w:u w:val="single"/>
    </w:rPr>
  </w:style>
  <w:style w:type="character" w:customStyle="1" w:styleId="BoldText10pt">
    <w:name w:val="Bold Text 10 pt"/>
    <w:rsid w:val="00541DD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541DD9"/>
  </w:style>
  <w:style w:type="character" w:customStyle="1" w:styleId="SC4208902">
    <w:name w:val="SC.4.208902"/>
    <w:rsid w:val="00541DD9"/>
    <w:rPr>
      <w:rFonts w:ascii="Century" w:hAnsi="Century" w:cs="Century" w:hint="default"/>
      <w:color w:val="000000"/>
      <w:sz w:val="22"/>
      <w:szCs w:val="22"/>
    </w:rPr>
  </w:style>
  <w:style w:type="character" w:customStyle="1" w:styleId="SC4208915">
    <w:name w:val="SC.4.208915"/>
    <w:rsid w:val="00541DD9"/>
    <w:rPr>
      <w:rFonts w:ascii="Century" w:hAnsi="Century" w:cs="Century" w:hint="default"/>
      <w:color w:val="000000"/>
      <w:sz w:val="13"/>
      <w:szCs w:val="13"/>
    </w:rPr>
  </w:style>
  <w:style w:type="character" w:customStyle="1" w:styleId="SC273764">
    <w:name w:val="SC.2.73764"/>
    <w:rsid w:val="00541DD9"/>
    <w:rPr>
      <w:rFonts w:ascii="Century" w:hAnsi="Century" w:cs="Century" w:hint="default"/>
      <w:color w:val="000000"/>
      <w:sz w:val="72"/>
      <w:szCs w:val="72"/>
    </w:rPr>
  </w:style>
  <w:style w:type="character" w:customStyle="1" w:styleId="SC273779">
    <w:name w:val="SC.2.73779"/>
    <w:rsid w:val="00541DD9"/>
    <w:rPr>
      <w:rFonts w:ascii="Century" w:hAnsi="Century" w:cs="Century" w:hint="default"/>
      <w:color w:val="000000"/>
      <w:sz w:val="40"/>
      <w:szCs w:val="40"/>
    </w:rPr>
  </w:style>
  <w:style w:type="character" w:customStyle="1" w:styleId="SC273763">
    <w:name w:val="SC.2.73763"/>
    <w:rsid w:val="00541DD9"/>
    <w:rPr>
      <w:rFonts w:ascii="Century" w:hAnsi="Century" w:cs="Century" w:hint="default"/>
      <w:b/>
      <w:bCs/>
      <w:color w:val="000000"/>
    </w:rPr>
  </w:style>
  <w:style w:type="character" w:customStyle="1" w:styleId="SC4208910">
    <w:name w:val="SC.4.208910"/>
    <w:rsid w:val="00541DD9"/>
    <w:rPr>
      <w:rFonts w:ascii="Century" w:hAnsi="Century" w:cs="Century" w:hint="default"/>
      <w:color w:val="000000"/>
      <w:sz w:val="28"/>
      <w:szCs w:val="28"/>
    </w:rPr>
  </w:style>
  <w:style w:type="character" w:customStyle="1" w:styleId="SC4208911">
    <w:name w:val="SC.4.208911"/>
    <w:rsid w:val="00541DD9"/>
    <w:rPr>
      <w:rFonts w:ascii="Century" w:hAnsi="Century" w:cs="Century" w:hint="default"/>
      <w:color w:val="000000"/>
    </w:rPr>
  </w:style>
  <w:style w:type="character" w:customStyle="1" w:styleId="articlesubtitle">
    <w:name w:val="article_sub_title"/>
    <w:basedOn w:val="DefaultParagraphFont"/>
    <w:rsid w:val="00541DD9"/>
  </w:style>
  <w:style w:type="character" w:customStyle="1" w:styleId="newsdate2">
    <w:name w:val="news_date2"/>
    <w:basedOn w:val="DefaultParagraphFont"/>
    <w:rsid w:val="00541DD9"/>
  </w:style>
  <w:style w:type="character" w:customStyle="1" w:styleId="readarticleheader">
    <w:name w:val="readarticleheader"/>
    <w:basedOn w:val="DefaultParagraphFont"/>
    <w:rsid w:val="00541DD9"/>
  </w:style>
  <w:style w:type="character" w:customStyle="1" w:styleId="UnderlineChar20">
    <w:name w:val="Underline Char2"/>
    <w:rsid w:val="00541DD9"/>
    <w:rPr>
      <w:rFonts w:ascii="Trebuchet MS" w:hAnsi="Trebuchet MS" w:hint="default"/>
      <w:u w:val="thick"/>
      <w:lang w:val="en-US" w:eastAsia="zh-CN" w:bidi="ar-SA"/>
    </w:rPr>
  </w:style>
  <w:style w:type="character" w:customStyle="1" w:styleId="BoldUnderliningChar">
    <w:name w:val="Bold Underlining Char"/>
    <w:rsid w:val="00541DD9"/>
    <w:rPr>
      <w:rFonts w:ascii="Arial Narrow" w:eastAsia="Times New Roman" w:hAnsi="Arial Narrow" w:hint="default"/>
      <w:b/>
      <w:bCs w:val="0"/>
      <w:szCs w:val="24"/>
      <w:u w:val="single"/>
      <w:lang w:val="en-GB" w:eastAsia="en-US" w:bidi="ar-SA"/>
    </w:rPr>
  </w:style>
  <w:style w:type="character" w:customStyle="1" w:styleId="medium-normal1">
    <w:name w:val="medium-normal1"/>
    <w:rsid w:val="00541DD9"/>
    <w:rPr>
      <w:rFonts w:ascii="Arial" w:hAnsi="Arial" w:cs="Arial" w:hint="default"/>
      <w:b w:val="0"/>
      <w:bCs w:val="0"/>
      <w:i w:val="0"/>
      <w:iCs w:val="0"/>
      <w:sz w:val="20"/>
      <w:szCs w:val="20"/>
    </w:rPr>
  </w:style>
  <w:style w:type="character" w:customStyle="1" w:styleId="UnderlinedCardChar0">
    <w:name w:val="Underlined Card Char"/>
    <w:rsid w:val="00541DD9"/>
    <w:rPr>
      <w:rFonts w:ascii="Palatino Linotype" w:hAnsi="Palatino Linotype" w:hint="default"/>
      <w:u w:val="single"/>
      <w:lang w:val="en-US" w:eastAsia="en-US" w:bidi="ar-SA"/>
    </w:rPr>
  </w:style>
  <w:style w:type="character" w:customStyle="1" w:styleId="char">
    <w:name w:val="char"/>
    <w:basedOn w:val="DefaultParagraphFont"/>
    <w:rsid w:val="00541DD9"/>
  </w:style>
  <w:style w:type="character" w:customStyle="1" w:styleId="UnderlineCharCharCharCharCharChar">
    <w:name w:val="Underline Char Char Char Char Char Char"/>
    <w:rsid w:val="00541DD9"/>
    <w:rPr>
      <w:rFonts w:ascii="Arial Narrow" w:hAnsi="Arial Narrow" w:hint="default"/>
      <w:szCs w:val="24"/>
      <w:u w:val="single"/>
      <w:lang w:val="en-US" w:eastAsia="en-US" w:bidi="ar-SA"/>
    </w:rPr>
  </w:style>
  <w:style w:type="character" w:customStyle="1" w:styleId="klink">
    <w:name w:val="klink"/>
    <w:basedOn w:val="DefaultParagraphFont"/>
    <w:rsid w:val="00541DD9"/>
  </w:style>
  <w:style w:type="character" w:customStyle="1" w:styleId="date10">
    <w:name w:val="date1"/>
    <w:basedOn w:val="DefaultParagraphFont"/>
    <w:rsid w:val="00541DD9"/>
  </w:style>
  <w:style w:type="character" w:customStyle="1" w:styleId="bolding1">
    <w:name w:val="bolding1"/>
    <w:rsid w:val="00541DD9"/>
    <w:rPr>
      <w:b/>
      <w:bCs/>
    </w:rPr>
  </w:style>
  <w:style w:type="character" w:customStyle="1" w:styleId="bookoptions1">
    <w:name w:val="book_options1"/>
    <w:rsid w:val="00541DD9"/>
    <w:rPr>
      <w:b/>
      <w:bCs/>
      <w:color w:val="333366"/>
    </w:rPr>
  </w:style>
  <w:style w:type="character" w:customStyle="1" w:styleId="descriptionblock">
    <w:name w:val="description block"/>
    <w:basedOn w:val="DefaultParagraphFont"/>
    <w:rsid w:val="00541DD9"/>
  </w:style>
  <w:style w:type="character" w:customStyle="1" w:styleId="detailsboxblock">
    <w:name w:val="detailsbox block"/>
    <w:basedOn w:val="DefaultParagraphFont"/>
    <w:rsid w:val="00541DD9"/>
  </w:style>
  <w:style w:type="character" w:customStyle="1" w:styleId="Char3">
    <w:name w:val="Char3"/>
    <w:rsid w:val="00541DD9"/>
    <w:rPr>
      <w:rFonts w:ascii="Arial" w:hAnsi="Arial" w:cs="Arial" w:hint="default"/>
      <w:bCs/>
      <w:u w:val="thick"/>
      <w:lang w:val="en-US" w:eastAsia="en-US" w:bidi="ar-SA"/>
    </w:rPr>
  </w:style>
  <w:style w:type="character" w:customStyle="1" w:styleId="texto11">
    <w:name w:val="texto11"/>
    <w:rsid w:val="00541DD9"/>
    <w:rPr>
      <w:rFonts w:ascii="Arial" w:hAnsi="Arial" w:cs="Arial" w:hint="default"/>
      <w:b w:val="0"/>
      <w:bCs w:val="0"/>
      <w:i w:val="0"/>
      <w:iCs w:val="0"/>
      <w:caps w:val="0"/>
      <w:color w:val="000000"/>
      <w:sz w:val="26"/>
      <w:szCs w:val="26"/>
    </w:rPr>
  </w:style>
  <w:style w:type="character" w:customStyle="1" w:styleId="CardTagChar">
    <w:name w:val="Card Tag Char"/>
    <w:rsid w:val="00541DD9"/>
    <w:rPr>
      <w:rFonts w:ascii="Arial Narrow" w:hAnsi="Arial Narrow" w:hint="default"/>
      <w:b/>
      <w:bCs w:val="0"/>
      <w:sz w:val="24"/>
      <w:szCs w:val="24"/>
      <w:lang w:val="en-US" w:eastAsia="en-US" w:bidi="ar-SA"/>
    </w:rPr>
  </w:style>
  <w:style w:type="character" w:customStyle="1" w:styleId="DebateCiteCharCharChar">
    <w:name w:val="Debate Cite Char Char Char"/>
    <w:rsid w:val="00541DD9"/>
    <w:rPr>
      <w:b/>
      <w:bCs w:val="0"/>
      <w:sz w:val="32"/>
      <w:szCs w:val="32"/>
      <w:lang w:val="en-US" w:eastAsia="en-US" w:bidi="ar-SA"/>
    </w:rPr>
  </w:style>
  <w:style w:type="character" w:customStyle="1" w:styleId="TagandCiteChar">
    <w:name w:val="Tag and Cite Char"/>
    <w:rsid w:val="00541DD9"/>
    <w:rPr>
      <w:color w:val="333333"/>
      <w:sz w:val="22"/>
      <w:szCs w:val="22"/>
      <w:lang w:val="en-US" w:eastAsia="en-US" w:bidi="ar-SA"/>
    </w:rPr>
  </w:style>
  <w:style w:type="character" w:customStyle="1" w:styleId="Style10ptBold">
    <w:name w:val="Style 10 pt Bold"/>
    <w:rsid w:val="00541DD9"/>
    <w:rPr>
      <w:b/>
      <w:bCs/>
      <w:sz w:val="20"/>
    </w:rPr>
  </w:style>
  <w:style w:type="character" w:customStyle="1" w:styleId="text9">
    <w:name w:val="text9"/>
    <w:basedOn w:val="DefaultParagraphFont"/>
    <w:rsid w:val="00541DD9"/>
  </w:style>
  <w:style w:type="character" w:customStyle="1" w:styleId="text21">
    <w:name w:val="text21"/>
    <w:basedOn w:val="DefaultParagraphFont"/>
    <w:rsid w:val="00541DD9"/>
  </w:style>
  <w:style w:type="character" w:customStyle="1" w:styleId="text19">
    <w:name w:val="text19"/>
    <w:basedOn w:val="DefaultParagraphFont"/>
    <w:rsid w:val="00541DD9"/>
  </w:style>
  <w:style w:type="character" w:customStyle="1" w:styleId="term2">
    <w:name w:val="term2"/>
    <w:rsid w:val="00541DD9"/>
    <w:rPr>
      <w:b/>
      <w:bCs/>
    </w:rPr>
  </w:style>
  <w:style w:type="character" w:customStyle="1" w:styleId="pmterms12">
    <w:name w:val="pmterms12"/>
    <w:rsid w:val="00541DD9"/>
    <w:rPr>
      <w:b/>
      <w:bCs/>
      <w:i w:val="0"/>
      <w:iCs w:val="0"/>
      <w:color w:val="000000"/>
    </w:rPr>
  </w:style>
  <w:style w:type="character" w:customStyle="1" w:styleId="ToReadChar">
    <w:name w:val="To Read Char"/>
    <w:rsid w:val="00541DD9"/>
    <w:rPr>
      <w:rFonts w:ascii="Verdana" w:hAnsi="Verdana" w:hint="default"/>
      <w:b/>
      <w:bCs w:val="0"/>
      <w:szCs w:val="24"/>
      <w:u w:val="single"/>
      <w:lang w:val="en-US" w:eastAsia="en-US" w:bidi="ar-SA"/>
    </w:rPr>
  </w:style>
  <w:style w:type="character" w:customStyle="1" w:styleId="ToReadCharChar">
    <w:name w:val="To Read Char Char"/>
    <w:rsid w:val="00541DD9"/>
    <w:rPr>
      <w:rFonts w:ascii="Verdana" w:hAnsi="Verdana" w:hint="default"/>
      <w:b/>
      <w:bCs w:val="0"/>
      <w:szCs w:val="24"/>
      <w:u w:val="single"/>
      <w:lang w:val="en-US" w:eastAsia="en-US" w:bidi="ar-SA"/>
    </w:rPr>
  </w:style>
  <w:style w:type="character" w:customStyle="1" w:styleId="bio">
    <w:name w:val="bio"/>
    <w:basedOn w:val="DefaultParagraphFont"/>
    <w:rsid w:val="00541DD9"/>
  </w:style>
  <w:style w:type="character" w:customStyle="1" w:styleId="storytextstyle">
    <w:name w:val="storytextstyle"/>
    <w:basedOn w:val="DefaultParagraphFont"/>
    <w:rsid w:val="00541DD9"/>
  </w:style>
  <w:style w:type="character" w:customStyle="1" w:styleId="cardunderlinedCharChar">
    <w:name w:val="card underlined Char Char"/>
    <w:rsid w:val="00541DD9"/>
    <w:rPr>
      <w:rFonts w:ascii="Arial" w:hAnsi="Arial" w:cs="Arial" w:hint="default"/>
      <w:sz w:val="22"/>
      <w:szCs w:val="24"/>
      <w:u w:val="single"/>
      <w:lang w:val="en-US" w:eastAsia="en-US" w:bidi="ar-SA"/>
    </w:rPr>
  </w:style>
  <w:style w:type="character" w:customStyle="1" w:styleId="Style2Char0">
    <w:name w:val="Style2 Char"/>
    <w:rsid w:val="00541DD9"/>
    <w:rPr>
      <w:rFonts w:ascii="Book Antiqua" w:hAnsi="Book Antiqua" w:hint="default"/>
      <w:u w:val="thick"/>
      <w:lang w:val="en-US" w:eastAsia="en-US" w:bidi="ar-SA"/>
    </w:rPr>
  </w:style>
  <w:style w:type="character" w:customStyle="1" w:styleId="Style2Char1">
    <w:name w:val="Style2 Char1"/>
    <w:rsid w:val="00541DD9"/>
    <w:rPr>
      <w:rFonts w:ascii="Book Antiqua" w:hAnsi="Book Antiqua" w:hint="default"/>
      <w:szCs w:val="24"/>
      <w:u w:val="thick"/>
      <w:lang w:val="en-US" w:eastAsia="en-US" w:bidi="ar-SA"/>
    </w:rPr>
  </w:style>
  <w:style w:type="character" w:customStyle="1" w:styleId="articlehead21">
    <w:name w:val="articlehead21"/>
    <w:rsid w:val="00541DD9"/>
    <w:rPr>
      <w:rFonts w:ascii="Arial" w:hAnsi="Arial" w:cs="Arial" w:hint="default"/>
      <w:b/>
      <w:bCs/>
      <w:color w:val="660000"/>
      <w:sz w:val="20"/>
      <w:szCs w:val="20"/>
    </w:rPr>
  </w:style>
  <w:style w:type="character" w:customStyle="1" w:styleId="TagCiteChar1">
    <w:name w:val="Tag/Cite Char1"/>
    <w:rsid w:val="00541DD9"/>
    <w:rPr>
      <w:b/>
      <w:bCs w:val="0"/>
      <w:lang w:val="en-US" w:eastAsia="en-US" w:bidi="ar-SA"/>
    </w:rPr>
  </w:style>
  <w:style w:type="character" w:customStyle="1" w:styleId="goohl2">
    <w:name w:val="goohl2"/>
    <w:basedOn w:val="DefaultParagraphFont"/>
    <w:rsid w:val="00541DD9"/>
  </w:style>
  <w:style w:type="character" w:customStyle="1" w:styleId="CardCharChar0">
    <w:name w:val="Card Char Char"/>
    <w:rsid w:val="00541DD9"/>
    <w:rPr>
      <w:lang w:val="en-US" w:eastAsia="en-US" w:bidi="ar-SA"/>
    </w:rPr>
  </w:style>
  <w:style w:type="character" w:customStyle="1" w:styleId="BriefTitle1Char">
    <w:name w:val="Brief Title 1 Char"/>
    <w:rsid w:val="00541DD9"/>
    <w:rPr>
      <w:b/>
      <w:bCs w:val="0"/>
      <w:u w:val="single"/>
      <w:lang w:val="en-US" w:eastAsia="en-US" w:bidi="ar-SA"/>
    </w:rPr>
  </w:style>
  <w:style w:type="character" w:customStyle="1" w:styleId="TagCiteCharChar">
    <w:name w:val="Tag/Cite Char Char"/>
    <w:rsid w:val="00541DD9"/>
    <w:rPr>
      <w:b/>
      <w:bCs w:val="0"/>
      <w:lang w:val="en-US" w:eastAsia="en-US" w:bidi="ar-SA"/>
    </w:rPr>
  </w:style>
  <w:style w:type="character" w:customStyle="1" w:styleId="btx">
    <w:name w:val="btx"/>
    <w:basedOn w:val="DefaultParagraphFont"/>
    <w:rsid w:val="00541DD9"/>
  </w:style>
  <w:style w:type="character" w:customStyle="1" w:styleId="CardChar1">
    <w:name w:val="Card Char1"/>
    <w:rsid w:val="00541DD9"/>
    <w:rPr>
      <w:lang w:val="en-US" w:eastAsia="en-US" w:bidi="ar-SA"/>
    </w:rPr>
  </w:style>
  <w:style w:type="character" w:customStyle="1" w:styleId="prodgeneral1">
    <w:name w:val="prodgeneral1"/>
    <w:rsid w:val="00541DD9"/>
    <w:rPr>
      <w:rFonts w:ascii="Verdana" w:hAnsi="Verdana" w:hint="default"/>
      <w:b w:val="0"/>
      <w:bCs w:val="0"/>
      <w:caps w:val="0"/>
      <w:color w:val="000000"/>
      <w:spacing w:val="0"/>
      <w:sz w:val="16"/>
      <w:szCs w:val="16"/>
    </w:rPr>
  </w:style>
  <w:style w:type="character" w:customStyle="1" w:styleId="summary1">
    <w:name w:val="summary1"/>
    <w:rsid w:val="00541DD9"/>
    <w:rPr>
      <w:rFonts w:ascii="Arial" w:hAnsi="Arial" w:cs="Arial" w:hint="default"/>
      <w:sz w:val="18"/>
      <w:szCs w:val="18"/>
    </w:rPr>
  </w:style>
  <w:style w:type="character" w:customStyle="1" w:styleId="text3">
    <w:name w:val="text3"/>
    <w:basedOn w:val="DefaultParagraphFont"/>
    <w:rsid w:val="00541DD9"/>
  </w:style>
  <w:style w:type="character" w:customStyle="1" w:styleId="cardtextsmallChar">
    <w:name w:val="card text small Char"/>
    <w:rsid w:val="00541DD9"/>
    <w:rPr>
      <w:rFonts w:ascii="Arial Narrow" w:hAnsi="Arial Narrow" w:hint="default"/>
      <w:sz w:val="16"/>
      <w:szCs w:val="24"/>
      <w:lang w:val="en-US" w:eastAsia="en-US" w:bidi="ar-SA"/>
    </w:rPr>
  </w:style>
  <w:style w:type="character" w:customStyle="1" w:styleId="countrytitle1">
    <w:name w:val="countrytitle1"/>
    <w:rsid w:val="00541DD9"/>
    <w:rPr>
      <w:rFonts w:ascii="Verdana" w:hAnsi="Verdana" w:hint="default"/>
      <w:b/>
      <w:bCs/>
      <w:color w:val="293643"/>
      <w:sz w:val="24"/>
      <w:szCs w:val="24"/>
    </w:rPr>
  </w:style>
  <w:style w:type="character" w:customStyle="1" w:styleId="storyheader1">
    <w:name w:val="storyheader1"/>
    <w:rsid w:val="00541DD9"/>
    <w:rPr>
      <w:rFonts w:ascii="Verdana" w:hAnsi="Verdana" w:hint="default"/>
      <w:b/>
      <w:bCs/>
      <w:color w:val="000000"/>
      <w:sz w:val="21"/>
      <w:szCs w:val="21"/>
    </w:rPr>
  </w:style>
  <w:style w:type="character" w:customStyle="1" w:styleId="cardunderlinedChar0">
    <w:name w:val="card underlined Char"/>
    <w:rsid w:val="00541DD9"/>
    <w:rPr>
      <w:rFonts w:ascii="Arial" w:hAnsi="Arial" w:cs="Arial" w:hint="default"/>
      <w:sz w:val="22"/>
      <w:szCs w:val="24"/>
      <w:u w:val="single"/>
      <w:lang w:val="en-US" w:eastAsia="en-US" w:bidi="ar-SA"/>
    </w:rPr>
  </w:style>
  <w:style w:type="character" w:customStyle="1" w:styleId="article1">
    <w:name w:val="article1"/>
    <w:rsid w:val="00541DD9"/>
    <w:rPr>
      <w:rFonts w:ascii="Verdana" w:hAnsi="Verdana" w:hint="default"/>
      <w:color w:val="333333"/>
      <w:sz w:val="16"/>
      <w:szCs w:val="16"/>
    </w:rPr>
  </w:style>
  <w:style w:type="character" w:customStyle="1" w:styleId="story-posted-date1">
    <w:name w:val="story-posted-date1"/>
    <w:rsid w:val="00541DD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41DD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41DD9"/>
  </w:style>
  <w:style w:type="character" w:customStyle="1" w:styleId="textmedium">
    <w:name w:val="textmedium"/>
    <w:basedOn w:val="DefaultParagraphFont"/>
    <w:rsid w:val="00541DD9"/>
  </w:style>
  <w:style w:type="character" w:customStyle="1" w:styleId="citation1">
    <w:name w:val="citation1"/>
    <w:rsid w:val="00541DD9"/>
    <w:rPr>
      <w:rFonts w:ascii="Verdana" w:hAnsi="Verdana" w:hint="default"/>
      <w:sz w:val="17"/>
      <w:szCs w:val="17"/>
    </w:rPr>
  </w:style>
  <w:style w:type="character" w:customStyle="1" w:styleId="hithighlite">
    <w:name w:val="hithighlite"/>
    <w:basedOn w:val="DefaultParagraphFont"/>
    <w:rsid w:val="00541DD9"/>
  </w:style>
  <w:style w:type="character" w:customStyle="1" w:styleId="articlecontent">
    <w:name w:val="articlecontent"/>
    <w:basedOn w:val="DefaultParagraphFont"/>
    <w:rsid w:val="00541DD9"/>
  </w:style>
  <w:style w:type="character" w:customStyle="1" w:styleId="fource1">
    <w:name w:val="fource1"/>
    <w:rsid w:val="00541DD9"/>
    <w:rPr>
      <w:sz w:val="34"/>
      <w:szCs w:val="34"/>
    </w:rPr>
  </w:style>
  <w:style w:type="character" w:customStyle="1" w:styleId="LanguageStrikeChar">
    <w:name w:val="Language Strike Char"/>
    <w:rsid w:val="00541DD9"/>
    <w:rPr>
      <w:rFonts w:ascii="Arial Narrow" w:hAnsi="Arial Narrow" w:hint="default"/>
      <w:strike/>
      <w:szCs w:val="24"/>
      <w:lang w:val="en-US" w:eastAsia="en-US" w:bidi="ar-SA"/>
    </w:rPr>
  </w:style>
  <w:style w:type="character" w:customStyle="1" w:styleId="normal11">
    <w:name w:val="normal1"/>
    <w:basedOn w:val="DefaultParagraphFont"/>
    <w:rsid w:val="00541DD9"/>
  </w:style>
  <w:style w:type="character" w:customStyle="1" w:styleId="ds">
    <w:name w:val="ds"/>
    <w:basedOn w:val="DefaultParagraphFont"/>
    <w:rsid w:val="00541DD9"/>
  </w:style>
  <w:style w:type="character" w:customStyle="1" w:styleId="UnderliningChar1">
    <w:name w:val="Underlining Char1"/>
    <w:rsid w:val="00541DD9"/>
    <w:rPr>
      <w:rFonts w:ascii="Arial Narrow" w:hAnsi="Arial Narrow" w:hint="default"/>
      <w:szCs w:val="24"/>
      <w:u w:val="single"/>
      <w:lang w:val="en-US" w:eastAsia="en-US" w:bidi="ar-SA"/>
    </w:rPr>
  </w:style>
  <w:style w:type="character" w:customStyle="1" w:styleId="UnderliningChar2">
    <w:name w:val="Underlining Char2"/>
    <w:rsid w:val="00541DD9"/>
    <w:rPr>
      <w:rFonts w:ascii="Arial Narrow" w:hAnsi="Arial Narrow" w:hint="default"/>
      <w:szCs w:val="24"/>
      <w:u w:val="single"/>
      <w:lang w:val="en-US" w:eastAsia="en-US" w:bidi="ar-SA"/>
    </w:rPr>
  </w:style>
  <w:style w:type="character" w:customStyle="1" w:styleId="MicroTextChar1">
    <w:name w:val="MicroText Char1"/>
    <w:rsid w:val="00541DD9"/>
    <w:rPr>
      <w:rFonts w:ascii="Arial Narrow" w:hAnsi="Arial Narrow" w:hint="default"/>
      <w:sz w:val="12"/>
      <w:szCs w:val="24"/>
      <w:lang w:val="en-US" w:eastAsia="en-US" w:bidi="ar-SA"/>
    </w:rPr>
  </w:style>
  <w:style w:type="character" w:customStyle="1" w:styleId="DefaultPara">
    <w:name w:val="Default Para"/>
    <w:rsid w:val="00541DD9"/>
    <w:rPr>
      <w:sz w:val="20"/>
    </w:rPr>
  </w:style>
  <w:style w:type="character" w:customStyle="1" w:styleId="SYSHYPERTEXT">
    <w:name w:val="SYS_HYPERTEXT"/>
    <w:rsid w:val="00541DD9"/>
    <w:rPr>
      <w:color w:val="0000FF"/>
      <w:u w:val="single"/>
    </w:rPr>
  </w:style>
  <w:style w:type="character" w:customStyle="1" w:styleId="Hyperlink1">
    <w:name w:val="Hyperlink1"/>
    <w:rsid w:val="00541DD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41DD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41DD9"/>
    <w:rPr>
      <w:rFonts w:ascii="Arial Narrow" w:hAnsi="Arial Narrow" w:hint="default"/>
      <w:noProof w:val="0"/>
      <w:szCs w:val="24"/>
      <w:u w:val="single"/>
      <w:lang w:val="en-US" w:eastAsia="en-US" w:bidi="ar-SA"/>
    </w:rPr>
  </w:style>
  <w:style w:type="character" w:customStyle="1" w:styleId="BlockHeading1Char">
    <w:name w:val="Block Heading 1 Char"/>
    <w:rsid w:val="00541DD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41DD9"/>
    <w:rPr>
      <w:b/>
      <w:bCs w:val="0"/>
      <w:sz w:val="24"/>
      <w:szCs w:val="24"/>
      <w:u w:val="single"/>
      <w:lang w:val="en-US" w:eastAsia="en-US" w:bidi="ar-SA"/>
    </w:rPr>
  </w:style>
  <w:style w:type="character" w:customStyle="1" w:styleId="StyleTagTimesNewRomanChar">
    <w:name w:val="Style Tag + Times New Roman Char"/>
    <w:rsid w:val="00541DD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41DD9"/>
    <w:rPr>
      <w:rFonts w:ascii="Arial Narrow" w:hAnsi="Arial Narrow" w:cs="Arial" w:hint="default"/>
      <w:b/>
      <w:bCs/>
      <w:iCs/>
      <w:sz w:val="24"/>
      <w:szCs w:val="28"/>
      <w:lang w:val="en-US" w:eastAsia="en-US" w:bidi="ar-SA"/>
    </w:rPr>
  </w:style>
  <w:style w:type="character" w:customStyle="1" w:styleId="UnderliningCharChar">
    <w:name w:val="Underlining Char Char"/>
    <w:rsid w:val="00541DD9"/>
    <w:rPr>
      <w:rFonts w:ascii="Arial Narrow" w:hAnsi="Arial Narrow" w:hint="default"/>
      <w:szCs w:val="24"/>
      <w:u w:val="single"/>
      <w:lang w:val="en-US" w:eastAsia="en-US" w:bidi="ar-SA"/>
    </w:rPr>
  </w:style>
  <w:style w:type="character" w:customStyle="1" w:styleId="StyleArialNarrow12ptBold">
    <w:name w:val="Style Arial Narrow 12 pt Bold"/>
    <w:rsid w:val="00541DD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541DD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541DD9"/>
    <w:rPr>
      <w:noProof w:val="0"/>
      <w:u w:val="single"/>
      <w:lang w:val="en-US" w:eastAsia="en-US" w:bidi="ar-SA"/>
    </w:rPr>
  </w:style>
  <w:style w:type="character" w:customStyle="1" w:styleId="UnderlinedCharChar1">
    <w:name w:val="Underlined Char Char1"/>
    <w:rsid w:val="00541DD9"/>
    <w:rPr>
      <w:rFonts w:ascii="Bell MT" w:eastAsia="Times New Roman" w:hAnsi="Bell MT" w:hint="default"/>
      <w:bCs/>
      <w:iCs/>
      <w:sz w:val="22"/>
      <w:u w:val="single"/>
    </w:rPr>
  </w:style>
  <w:style w:type="character" w:customStyle="1" w:styleId="Heading2CharChar2">
    <w:name w:val="Heading 2 Char Char2"/>
    <w:rsid w:val="00541DD9"/>
    <w:rPr>
      <w:rFonts w:ascii="Arial" w:hAnsi="Arial" w:cs="Arial" w:hint="default"/>
      <w:b/>
      <w:bCs/>
      <w:iCs/>
      <w:sz w:val="22"/>
      <w:szCs w:val="28"/>
      <w:lang w:val="en-US" w:eastAsia="en-US" w:bidi="ar-SA"/>
    </w:rPr>
  </w:style>
  <w:style w:type="character" w:customStyle="1" w:styleId="doctitle">
    <w:name w:val="doctitle"/>
    <w:rsid w:val="00541DD9"/>
  </w:style>
  <w:style w:type="character" w:customStyle="1" w:styleId="cardtext-underlined0">
    <w:name w:val="card text- underlined"/>
    <w:rsid w:val="00541DD9"/>
    <w:rPr>
      <w:rFonts w:ascii="Garamond" w:hAnsi="Garamond" w:hint="default"/>
      <w:u w:val="single"/>
    </w:rPr>
  </w:style>
  <w:style w:type="character" w:customStyle="1" w:styleId="BodyText1">
    <w:name w:val="Body Text1"/>
    <w:basedOn w:val="DefaultParagraphFont"/>
    <w:rsid w:val="00541DD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41DD9"/>
  </w:style>
  <w:style w:type="character" w:customStyle="1" w:styleId="BriefTitleChar">
    <w:name w:val="Brief Title Char"/>
    <w:basedOn w:val="DefaultParagraphFont"/>
    <w:rsid w:val="00541DD9"/>
    <w:rPr>
      <w:b/>
      <w:bCs w:val="0"/>
      <w:sz w:val="24"/>
      <w:szCs w:val="24"/>
      <w:u w:val="single"/>
      <w:lang w:val="en-US" w:eastAsia="en-US" w:bidi="ar-SA"/>
    </w:rPr>
  </w:style>
  <w:style w:type="character" w:customStyle="1" w:styleId="BriefTitle2Char">
    <w:name w:val="Brief Title 2 Char"/>
    <w:basedOn w:val="BriefTitleChar"/>
    <w:rsid w:val="00541DD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41DD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541DD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41DD9"/>
    <w:rPr>
      <w:rFonts w:ascii="AGaramond" w:hAnsi="AGaramond" w:cs="AGaramond" w:hint="default"/>
      <w:color w:val="211D1E"/>
      <w:sz w:val="14"/>
      <w:szCs w:val="14"/>
    </w:rPr>
  </w:style>
  <w:style w:type="character" w:customStyle="1" w:styleId="CharacterStyle2">
    <w:name w:val="Character Style 2"/>
    <w:uiPriority w:val="99"/>
    <w:rsid w:val="00541DD9"/>
    <w:rPr>
      <w:sz w:val="20"/>
      <w:szCs w:val="20"/>
    </w:rPr>
  </w:style>
  <w:style w:type="character" w:customStyle="1" w:styleId="cross-head">
    <w:name w:val="cross-head"/>
    <w:rsid w:val="00541DD9"/>
  </w:style>
  <w:style w:type="character" w:customStyle="1" w:styleId="Subtitle1">
    <w:name w:val="Subtitle1"/>
    <w:rsid w:val="00541DD9"/>
  </w:style>
  <w:style w:type="character" w:customStyle="1" w:styleId="metaorigin">
    <w:name w:val="meta_origin"/>
    <w:rsid w:val="00541DD9"/>
  </w:style>
  <w:style w:type="character" w:customStyle="1" w:styleId="mandelbrotrefrag">
    <w:name w:val="mandelbrot_refrag"/>
    <w:rsid w:val="00541DD9"/>
  </w:style>
  <w:style w:type="character" w:customStyle="1" w:styleId="eminfo">
    <w:name w:val="eminfo"/>
    <w:rsid w:val="00541DD9"/>
  </w:style>
  <w:style w:type="character" w:customStyle="1" w:styleId="emhighlight">
    <w:name w:val="emhighlight"/>
    <w:rsid w:val="00541DD9"/>
  </w:style>
  <w:style w:type="character" w:customStyle="1" w:styleId="name">
    <w:name w:val="name"/>
    <w:rsid w:val="00541DD9"/>
  </w:style>
  <w:style w:type="character" w:customStyle="1" w:styleId="tkrname">
    <w:name w:val="tkrname"/>
    <w:rsid w:val="00541DD9"/>
  </w:style>
  <w:style w:type="character" w:customStyle="1" w:styleId="tkrchange">
    <w:name w:val="tkrchange"/>
    <w:rsid w:val="00541DD9"/>
  </w:style>
  <w:style w:type="character" w:customStyle="1" w:styleId="source-org">
    <w:name w:val="source-org"/>
    <w:rsid w:val="00541DD9"/>
  </w:style>
  <w:style w:type="character" w:customStyle="1" w:styleId="updated">
    <w:name w:val="updated"/>
    <w:rsid w:val="00541DD9"/>
  </w:style>
  <w:style w:type="character" w:customStyle="1" w:styleId="last">
    <w:name w:val="last"/>
    <w:rsid w:val="00541DD9"/>
  </w:style>
  <w:style w:type="character" w:customStyle="1" w:styleId="Style11ptBoldUnderline1">
    <w:name w:val="Style 11 pt Bold Underline1"/>
    <w:rsid w:val="00541DD9"/>
    <w:rPr>
      <w:b/>
      <w:bCs/>
      <w:sz w:val="20"/>
      <w:u w:val="single"/>
    </w:rPr>
  </w:style>
  <w:style w:type="character" w:customStyle="1" w:styleId="StyleStyleunderlineBold11pt">
    <w:name w:val="Style Style underline + Bold + 11 pt"/>
    <w:rsid w:val="00541DD9"/>
    <w:rPr>
      <w:bCs/>
      <w:sz w:val="20"/>
      <w:u w:val="single"/>
    </w:rPr>
  </w:style>
  <w:style w:type="character" w:customStyle="1" w:styleId="StyleunderlineAsianTimesNewRomanBold">
    <w:name w:val="Style underline + (Asian) Times New Roman Bold"/>
    <w:rsid w:val="00541DD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41DD9"/>
    <w:rPr>
      <w:b/>
      <w:bCs/>
      <w:sz w:val="20"/>
      <w:u w:val="single"/>
      <w:bdr w:val="single" w:sz="4" w:space="0" w:color="auto" w:frame="1"/>
    </w:rPr>
  </w:style>
  <w:style w:type="character" w:customStyle="1" w:styleId="A5">
    <w:name w:val="A5"/>
    <w:uiPriority w:val="99"/>
    <w:rsid w:val="00541DD9"/>
    <w:rPr>
      <w:rFonts w:ascii="Times New Roman" w:hAnsi="Times New Roman" w:cs="Times New Roman" w:hint="default"/>
      <w:color w:val="000000"/>
      <w:sz w:val="13"/>
      <w:szCs w:val="13"/>
    </w:rPr>
  </w:style>
  <w:style w:type="character" w:customStyle="1" w:styleId="quotepeekbase">
    <w:name w:val="quotepeekbase"/>
    <w:rsid w:val="00541DD9"/>
  </w:style>
  <w:style w:type="character" w:customStyle="1" w:styleId="cardChar10">
    <w:name w:val="card Char1"/>
    <w:rsid w:val="00541DD9"/>
    <w:rPr>
      <w:rFonts w:ascii="Calibri" w:eastAsia="Calibri" w:hAnsi="Calibri" w:cs="Calibri" w:hint="default"/>
      <w:sz w:val="24"/>
      <w:szCs w:val="22"/>
      <w:lang w:val="x-none" w:eastAsia="x-none"/>
    </w:rPr>
  </w:style>
  <w:style w:type="character" w:customStyle="1" w:styleId="NormalCard">
    <w:name w:val="Normal Card"/>
    <w:uiPriority w:val="1"/>
    <w:qFormat/>
    <w:rsid w:val="00541DD9"/>
    <w:rPr>
      <w:rFonts w:ascii="Times New Roman" w:hAnsi="Times New Roman" w:cs="Times New Roman" w:hint="default"/>
      <w:sz w:val="24"/>
    </w:rPr>
  </w:style>
  <w:style w:type="character" w:customStyle="1" w:styleId="HighlightedUnderline0">
    <w:name w:val="Highlighted Underline"/>
    <w:uiPriority w:val="1"/>
    <w:qFormat/>
    <w:rsid w:val="00541DD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41DD9"/>
    <w:rPr>
      <w:rFonts w:ascii="Times New Roman" w:hAnsi="Times New Roman" w:cs="Times New Roman" w:hint="default"/>
      <w:sz w:val="16"/>
      <w:szCs w:val="16"/>
    </w:rPr>
  </w:style>
  <w:style w:type="character" w:customStyle="1" w:styleId="timebox">
    <w:name w:val="timebox"/>
    <w:rsid w:val="00541DD9"/>
  </w:style>
  <w:style w:type="character" w:customStyle="1" w:styleId="Heading2Subtext">
    <w:name w:val="Heading 2 Subtext"/>
    <w:rsid w:val="00541DD9"/>
    <w:rPr>
      <w:rFonts w:ascii="Times New Roman" w:hAnsi="Times New Roman" w:cs="Times New Roman" w:hint="default"/>
      <w:sz w:val="16"/>
    </w:rPr>
  </w:style>
  <w:style w:type="character" w:customStyle="1" w:styleId="-SmallText-">
    <w:name w:val="-Small Text-"/>
    <w:rsid w:val="00541DD9"/>
    <w:rPr>
      <w:rFonts w:ascii="Garamond" w:hAnsi="Garamond" w:hint="default"/>
      <w:sz w:val="16"/>
    </w:rPr>
  </w:style>
  <w:style w:type="character" w:customStyle="1" w:styleId="label">
    <w:name w:val="label"/>
    <w:rsid w:val="00541DD9"/>
  </w:style>
  <w:style w:type="character" w:customStyle="1" w:styleId="BoldUnderlineCharChar">
    <w:name w:val="BoldUnderline Char Char"/>
    <w:rsid w:val="00541DD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41DD9"/>
  </w:style>
  <w:style w:type="character" w:customStyle="1" w:styleId="FontStyle477">
    <w:name w:val="Font Style477"/>
    <w:basedOn w:val="DefaultParagraphFont"/>
    <w:uiPriority w:val="99"/>
    <w:rsid w:val="00541DD9"/>
    <w:rPr>
      <w:rFonts w:ascii="Times New Roman" w:hAnsi="Times New Roman" w:cs="Times New Roman" w:hint="default"/>
      <w:sz w:val="18"/>
      <w:szCs w:val="18"/>
    </w:rPr>
  </w:style>
  <w:style w:type="character" w:customStyle="1" w:styleId="FontStyle505">
    <w:name w:val="Font Style505"/>
    <w:basedOn w:val="DefaultParagraphFont"/>
    <w:uiPriority w:val="99"/>
    <w:rsid w:val="00541DD9"/>
    <w:rPr>
      <w:rFonts w:ascii="Times New Roman" w:hAnsi="Times New Roman" w:cs="Times New Roman" w:hint="default"/>
      <w:sz w:val="18"/>
      <w:szCs w:val="18"/>
    </w:rPr>
  </w:style>
  <w:style w:type="character" w:customStyle="1" w:styleId="FontStyle514">
    <w:name w:val="Font Style514"/>
    <w:basedOn w:val="DefaultParagraphFont"/>
    <w:uiPriority w:val="99"/>
    <w:rsid w:val="00541DD9"/>
    <w:rPr>
      <w:rFonts w:ascii="Times New Roman" w:hAnsi="Times New Roman" w:cs="Times New Roman" w:hint="default"/>
      <w:sz w:val="14"/>
      <w:szCs w:val="14"/>
    </w:rPr>
  </w:style>
  <w:style w:type="character" w:customStyle="1" w:styleId="FontStyle500">
    <w:name w:val="Font Style500"/>
    <w:basedOn w:val="DefaultParagraphFont"/>
    <w:uiPriority w:val="99"/>
    <w:rsid w:val="00541DD9"/>
    <w:rPr>
      <w:rFonts w:ascii="Times New Roman" w:hAnsi="Times New Roman" w:cs="Times New Roman" w:hint="default"/>
      <w:b/>
      <w:bCs/>
      <w:sz w:val="16"/>
      <w:szCs w:val="16"/>
    </w:rPr>
  </w:style>
  <w:style w:type="character" w:customStyle="1" w:styleId="CardCite1">
    <w:name w:val="CardCite1"/>
    <w:qFormat/>
    <w:rsid w:val="00541DD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41DD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41DD9"/>
    <w:rPr>
      <w:rFonts w:ascii="Times New Roman" w:hAnsi="Times New Roman" w:cs="Times New Roman" w:hint="default"/>
      <w:b/>
      <w:bCs/>
      <w:sz w:val="22"/>
      <w:szCs w:val="22"/>
    </w:rPr>
  </w:style>
  <w:style w:type="character" w:customStyle="1" w:styleId="CharacterStyle3">
    <w:name w:val="Character Style 3"/>
    <w:uiPriority w:val="99"/>
    <w:rsid w:val="00541DD9"/>
    <w:rPr>
      <w:rFonts w:ascii="Bookman Old Style" w:hAnsi="Bookman Old Style" w:cs="Bookman Old Style" w:hint="default"/>
      <w:spacing w:val="-5"/>
      <w:sz w:val="18"/>
      <w:szCs w:val="18"/>
    </w:rPr>
  </w:style>
  <w:style w:type="character" w:customStyle="1" w:styleId="UnderlineStyleChar7">
    <w:name w:val="Underline Style Char7"/>
    <w:rsid w:val="00541DD9"/>
    <w:rPr>
      <w:rFonts w:ascii="Garamond" w:hAnsi="Garamond" w:hint="default"/>
      <w:sz w:val="22"/>
      <w:szCs w:val="24"/>
      <w:u w:val="single"/>
      <w:lang w:val="en-US" w:eastAsia="en-US" w:bidi="ar-SA"/>
    </w:rPr>
  </w:style>
  <w:style w:type="character" w:customStyle="1" w:styleId="StyleArial6ptBold">
    <w:name w:val="Style Arial 6 pt Bold"/>
    <w:rsid w:val="00541DD9"/>
    <w:rPr>
      <w:rFonts w:ascii="Arial" w:hAnsi="Arial" w:cs="Arial" w:hint="default"/>
      <w:bCs/>
      <w:sz w:val="12"/>
    </w:rPr>
  </w:style>
  <w:style w:type="character" w:customStyle="1" w:styleId="Heading2Char5">
    <w:name w:val="Heading 2 Char5"/>
    <w:rsid w:val="00541DD9"/>
    <w:rPr>
      <w:rFonts w:ascii="Garamond" w:hAnsi="Garamond" w:cs="Arial" w:hint="default"/>
      <w:b/>
      <w:bCs/>
      <w:iCs/>
      <w:sz w:val="24"/>
      <w:szCs w:val="28"/>
      <w:lang w:val="en-US" w:eastAsia="en-US" w:bidi="ar-SA"/>
    </w:rPr>
  </w:style>
  <w:style w:type="character" w:customStyle="1" w:styleId="TagGreg">
    <w:name w:val="TagGreg"/>
    <w:uiPriority w:val="1"/>
    <w:qFormat/>
    <w:rsid w:val="00541DD9"/>
    <w:rPr>
      <w:b/>
      <w:bCs w:val="0"/>
      <w:sz w:val="24"/>
    </w:rPr>
  </w:style>
  <w:style w:type="character" w:customStyle="1" w:styleId="StyleDebateUnderline10pt">
    <w:name w:val="Style Debate Underline + 10 pt"/>
    <w:rsid w:val="00541DD9"/>
    <w:rPr>
      <w:rFonts w:ascii="Times New Roman" w:hAnsi="Times New Roman" w:cs="Times New Roman" w:hint="default"/>
      <w:sz w:val="20"/>
      <w:szCs w:val="20"/>
      <w:u w:val="single"/>
    </w:rPr>
  </w:style>
  <w:style w:type="character" w:customStyle="1" w:styleId="underlinedCharChar0">
    <w:name w:val="underlined Char Char"/>
    <w:locked/>
    <w:rsid w:val="00541DD9"/>
    <w:rPr>
      <w:u w:val="single"/>
    </w:rPr>
  </w:style>
  <w:style w:type="character" w:customStyle="1" w:styleId="SourceBold">
    <w:name w:val="Source Bold"/>
    <w:rsid w:val="00541DD9"/>
    <w:rPr>
      <w:rFonts w:ascii="Arial Narrow" w:hAnsi="Arial Narrow" w:hint="default"/>
      <w:b/>
      <w:bCs w:val="0"/>
      <w:strike w:val="0"/>
      <w:dstrike w:val="0"/>
      <w:sz w:val="24"/>
      <w:u w:val="none"/>
      <w:effect w:val="none"/>
    </w:rPr>
  </w:style>
  <w:style w:type="character" w:customStyle="1" w:styleId="2xBoldUnderline">
    <w:name w:val="2x_Bold_Underline"/>
    <w:rsid w:val="00541DD9"/>
    <w:rPr>
      <w:b/>
      <w:bCs/>
      <w:sz w:val="24"/>
      <w:u w:val="thick"/>
    </w:rPr>
  </w:style>
  <w:style w:type="character" w:customStyle="1" w:styleId="Dottedunderline">
    <w:name w:val="Dotted underline"/>
    <w:rsid w:val="00541DD9"/>
    <w:rPr>
      <w:u w:val="dotted"/>
    </w:rPr>
  </w:style>
  <w:style w:type="character" w:customStyle="1" w:styleId="readChar">
    <w:name w:val="read Char"/>
    <w:rsid w:val="00541DD9"/>
    <w:rPr>
      <w:szCs w:val="22"/>
      <w:u w:val="single"/>
      <w:lang w:val="en-US" w:eastAsia="en-US" w:bidi="ar-SA"/>
    </w:rPr>
  </w:style>
  <w:style w:type="character" w:customStyle="1" w:styleId="underlining0">
    <w:name w:val="underlining"/>
    <w:rsid w:val="00541DD9"/>
    <w:rPr>
      <w:u w:val="single"/>
    </w:rPr>
  </w:style>
  <w:style w:type="character" w:customStyle="1" w:styleId="btitle">
    <w:name w:val="btitle"/>
    <w:rsid w:val="00541DD9"/>
  </w:style>
  <w:style w:type="character" w:customStyle="1" w:styleId="green">
    <w:name w:val="green"/>
    <w:rsid w:val="00541DD9"/>
  </w:style>
  <w:style w:type="character" w:customStyle="1" w:styleId="BodyText20">
    <w:name w:val="Body Text2"/>
    <w:rsid w:val="00541DD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541DD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41DD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41DD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41DD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41DD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41DD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41DD9"/>
    <w:rPr>
      <w:rFonts w:ascii="Sylfaen" w:hAnsi="Sylfaen" w:cs="Sylfaen" w:hint="default"/>
      <w:i/>
      <w:iCs/>
      <w:strike w:val="0"/>
      <w:dstrike w:val="0"/>
      <w:sz w:val="19"/>
      <w:szCs w:val="19"/>
      <w:u w:val="none"/>
      <w:effect w:val="none"/>
      <w:shd w:val="clear" w:color="auto" w:fill="FFFFFF"/>
    </w:rPr>
  </w:style>
  <w:style w:type="character" w:customStyle="1" w:styleId="1">
    <w:name w:val="1"/>
    <w:rsid w:val="00541DD9"/>
    <w:rPr>
      <w:rFonts w:ascii="Arial" w:hAnsi="Arial" w:cs="Arial" w:hint="default"/>
      <w:bCs/>
      <w:sz w:val="20"/>
      <w:u w:val="single"/>
      <w:lang w:val="en-US" w:eastAsia="en-US" w:bidi="ar-SA"/>
    </w:rPr>
  </w:style>
  <w:style w:type="character" w:customStyle="1" w:styleId="CharChar31">
    <w:name w:val="Char Char31"/>
    <w:rsid w:val="00541DD9"/>
    <w:rPr>
      <w:rFonts w:ascii="Arial" w:hAnsi="Arial" w:cs="Arial" w:hint="default"/>
      <w:b/>
      <w:bCs/>
      <w:iCs/>
      <w:lang w:val="en-US" w:eastAsia="en-US" w:bidi="ar-SA"/>
    </w:rPr>
  </w:style>
  <w:style w:type="character" w:customStyle="1" w:styleId="Subtitle2">
    <w:name w:val="Subtitle2"/>
    <w:rsid w:val="00541DD9"/>
  </w:style>
  <w:style w:type="character" w:customStyle="1" w:styleId="drop">
    <w:name w:val="drop"/>
    <w:rsid w:val="00541DD9"/>
  </w:style>
  <w:style w:type="character" w:customStyle="1" w:styleId="bioline">
    <w:name w:val="bioline"/>
    <w:rsid w:val="00541DD9"/>
  </w:style>
  <w:style w:type="character" w:customStyle="1" w:styleId="articletitle0">
    <w:name w:val="article_title"/>
    <w:rsid w:val="00541DD9"/>
  </w:style>
  <w:style w:type="character" w:customStyle="1" w:styleId="A4">
    <w:name w:val="A4"/>
    <w:uiPriority w:val="99"/>
    <w:rsid w:val="00541DD9"/>
    <w:rPr>
      <w:color w:val="000000"/>
    </w:rPr>
  </w:style>
  <w:style w:type="character" w:customStyle="1" w:styleId="s2">
    <w:name w:val="s2"/>
    <w:rsid w:val="00541DD9"/>
  </w:style>
  <w:style w:type="character" w:customStyle="1" w:styleId="s4">
    <w:name w:val="s4"/>
    <w:rsid w:val="00541DD9"/>
  </w:style>
  <w:style w:type="character" w:customStyle="1" w:styleId="s5">
    <w:name w:val="s5"/>
    <w:rsid w:val="00541DD9"/>
  </w:style>
  <w:style w:type="character" w:customStyle="1" w:styleId="cap">
    <w:name w:val="cap"/>
    <w:rsid w:val="00541DD9"/>
  </w:style>
  <w:style w:type="character" w:customStyle="1" w:styleId="rightsnotice">
    <w:name w:val="rightsnotice"/>
    <w:rsid w:val="00541DD9"/>
  </w:style>
  <w:style w:type="character" w:customStyle="1" w:styleId="Caption1">
    <w:name w:val="Caption1"/>
    <w:rsid w:val="00541DD9"/>
  </w:style>
  <w:style w:type="character" w:customStyle="1" w:styleId="credit">
    <w:name w:val="credit"/>
    <w:rsid w:val="00541DD9"/>
  </w:style>
  <w:style w:type="character" w:customStyle="1" w:styleId="scaps">
    <w:name w:val="scaps"/>
    <w:rsid w:val="00541DD9"/>
  </w:style>
  <w:style w:type="character" w:customStyle="1" w:styleId="current-article">
    <w:name w:val="current-article"/>
    <w:rsid w:val="00541DD9"/>
  </w:style>
  <w:style w:type="character" w:customStyle="1" w:styleId="related-current-indicator">
    <w:name w:val="related-current-indicator"/>
    <w:rsid w:val="00541DD9"/>
  </w:style>
  <w:style w:type="character" w:customStyle="1" w:styleId="bylclear">
    <w:name w:val="bylclear"/>
    <w:rsid w:val="00541DD9"/>
  </w:style>
  <w:style w:type="character" w:customStyle="1" w:styleId="timestamp">
    <w:name w:val="timestamp"/>
    <w:rsid w:val="00541DD9"/>
  </w:style>
  <w:style w:type="character" w:customStyle="1" w:styleId="comments">
    <w:name w:val="comments"/>
    <w:rsid w:val="00541DD9"/>
  </w:style>
  <w:style w:type="character" w:customStyle="1" w:styleId="essaytext">
    <w:name w:val="essaytext"/>
    <w:rsid w:val="00541DD9"/>
  </w:style>
  <w:style w:type="character" w:customStyle="1" w:styleId="username">
    <w:name w:val="username"/>
    <w:rsid w:val="00541DD9"/>
  </w:style>
  <w:style w:type="character" w:customStyle="1" w:styleId="toplinks">
    <w:name w:val="toplinks"/>
    <w:rsid w:val="00541DD9"/>
  </w:style>
  <w:style w:type="character" w:customStyle="1" w:styleId="A3">
    <w:name w:val="A3"/>
    <w:uiPriority w:val="99"/>
    <w:rsid w:val="00541DD9"/>
    <w:rPr>
      <w:rFonts w:ascii="Perpetua" w:hAnsi="Perpetua" w:cs="Perpetua" w:hint="default"/>
      <w:color w:val="000000"/>
      <w:sz w:val="15"/>
      <w:szCs w:val="15"/>
    </w:rPr>
  </w:style>
  <w:style w:type="character" w:customStyle="1" w:styleId="see">
    <w:name w:val="see"/>
    <w:rsid w:val="00541DD9"/>
  </w:style>
  <w:style w:type="character" w:customStyle="1" w:styleId="first-letter">
    <w:name w:val="first-letter"/>
    <w:rsid w:val="00541DD9"/>
  </w:style>
  <w:style w:type="character" w:customStyle="1" w:styleId="focusparagraph">
    <w:name w:val="focusparagraph"/>
    <w:rsid w:val="00541DD9"/>
  </w:style>
  <w:style w:type="character" w:customStyle="1" w:styleId="lightblue">
    <w:name w:val="lightblue"/>
    <w:rsid w:val="00541DD9"/>
  </w:style>
  <w:style w:type="character" w:customStyle="1" w:styleId="StyleUnderlineCharChar9pt">
    <w:name w:val="Style Underline Char Char + 9 pt"/>
    <w:rsid w:val="00541DD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41DD9"/>
  </w:style>
  <w:style w:type="character" w:customStyle="1" w:styleId="Title10">
    <w:name w:val="Title1"/>
    <w:rsid w:val="00541DD9"/>
  </w:style>
  <w:style w:type="character" w:customStyle="1" w:styleId="BoldandUnderlineCharCharCharChar">
    <w:name w:val="Bold and Underline Char Char Char Char"/>
    <w:rsid w:val="00541DD9"/>
    <w:rPr>
      <w:b/>
      <w:bCs w:val="0"/>
      <w:noProof w:val="0"/>
      <w:u w:val="single"/>
      <w:lang w:val="en-US" w:eastAsia="en-US" w:bidi="ar-SA"/>
    </w:rPr>
  </w:style>
  <w:style w:type="character" w:customStyle="1" w:styleId="FontStyle29">
    <w:name w:val="Font Style29"/>
    <w:uiPriority w:val="99"/>
    <w:rsid w:val="00541DD9"/>
    <w:rPr>
      <w:rFonts w:ascii="Arial" w:hAnsi="Arial" w:cs="Arial" w:hint="default"/>
      <w:sz w:val="14"/>
      <w:szCs w:val="14"/>
    </w:rPr>
  </w:style>
  <w:style w:type="character" w:customStyle="1" w:styleId="titles">
    <w:name w:val="titles"/>
    <w:rsid w:val="00541DD9"/>
  </w:style>
  <w:style w:type="character" w:customStyle="1" w:styleId="articletext0">
    <w:name w:val="article_text"/>
    <w:rsid w:val="00541DD9"/>
  </w:style>
  <w:style w:type="character" w:customStyle="1" w:styleId="contentauthor">
    <w:name w:val="contentauthor"/>
    <w:rsid w:val="00541DD9"/>
  </w:style>
  <w:style w:type="character" w:customStyle="1" w:styleId="subarticleheader">
    <w:name w:val="subarticleheader"/>
    <w:rsid w:val="00541DD9"/>
  </w:style>
  <w:style w:type="character" w:customStyle="1" w:styleId="spelle">
    <w:name w:val="spelle"/>
    <w:rsid w:val="00541DD9"/>
  </w:style>
  <w:style w:type="character" w:customStyle="1" w:styleId="grame">
    <w:name w:val="grame"/>
    <w:rsid w:val="00541DD9"/>
  </w:style>
  <w:style w:type="character" w:customStyle="1" w:styleId="newstitle1">
    <w:name w:val="newstitle1"/>
    <w:rsid w:val="00541DD9"/>
  </w:style>
  <w:style w:type="character" w:customStyle="1" w:styleId="copy">
    <w:name w:val="copy"/>
    <w:rsid w:val="00541DD9"/>
  </w:style>
  <w:style w:type="character" w:customStyle="1" w:styleId="topheadline">
    <w:name w:val="topheadline"/>
    <w:rsid w:val="00541DD9"/>
  </w:style>
  <w:style w:type="character" w:customStyle="1" w:styleId="Stylereduce27pt">
    <w:name w:val="Style reduce2 + 7 pt"/>
    <w:rsid w:val="00541DD9"/>
    <w:rPr>
      <w:rFonts w:ascii="Times New Roman" w:hAnsi="Times New Roman" w:cs="Arial" w:hint="default"/>
      <w:color w:val="000000"/>
      <w:sz w:val="14"/>
      <w:szCs w:val="22"/>
    </w:rPr>
  </w:style>
  <w:style w:type="character" w:customStyle="1" w:styleId="srtitle">
    <w:name w:val="srtitle"/>
    <w:rsid w:val="00541DD9"/>
  </w:style>
  <w:style w:type="character" w:customStyle="1" w:styleId="st1">
    <w:name w:val="st1"/>
    <w:rsid w:val="00541DD9"/>
  </w:style>
  <w:style w:type="character" w:customStyle="1" w:styleId="StyleStyleGaramond">
    <w:name w:val="Style Style Garamond +"/>
    <w:rsid w:val="00541DD9"/>
    <w:rPr>
      <w:rFonts w:ascii="Garamond" w:hAnsi="Garamond" w:cs="Times New Roman" w:hint="default"/>
      <w:sz w:val="20"/>
    </w:rPr>
  </w:style>
  <w:style w:type="character" w:customStyle="1" w:styleId="quotechar0">
    <w:name w:val="quotechar"/>
    <w:rsid w:val="00541DD9"/>
  </w:style>
  <w:style w:type="character" w:customStyle="1" w:styleId="boldunderline1">
    <w:name w:val="boldunderline"/>
    <w:rsid w:val="00541DD9"/>
  </w:style>
  <w:style w:type="character" w:customStyle="1" w:styleId="A8">
    <w:name w:val="A8"/>
    <w:rsid w:val="00541DD9"/>
    <w:rPr>
      <w:rFonts w:ascii="Scala" w:hAnsi="Scala" w:cs="Scala" w:hint="default"/>
      <w:color w:val="000000"/>
      <w:sz w:val="15"/>
      <w:szCs w:val="15"/>
    </w:rPr>
  </w:style>
  <w:style w:type="character" w:customStyle="1" w:styleId="A0">
    <w:name w:val="A0"/>
    <w:uiPriority w:val="99"/>
    <w:rsid w:val="00541DD9"/>
    <w:rPr>
      <w:rFonts w:ascii="Scala" w:hAnsi="Scala" w:cs="Scala" w:hint="default"/>
      <w:color w:val="000000"/>
      <w:sz w:val="16"/>
      <w:szCs w:val="16"/>
    </w:rPr>
  </w:style>
  <w:style w:type="character" w:customStyle="1" w:styleId="Date11">
    <w:name w:val="Date11"/>
    <w:rsid w:val="00541DD9"/>
  </w:style>
  <w:style w:type="character" w:customStyle="1" w:styleId="Boxout">
    <w:name w:val="Box out"/>
    <w:uiPriority w:val="1"/>
    <w:qFormat/>
    <w:rsid w:val="00541DD9"/>
    <w:rPr>
      <w:rFonts w:ascii="Tahoma" w:hAnsi="Tahoma" w:cs="Tahoma" w:hint="default"/>
      <w:b/>
      <w:bCs w:val="0"/>
      <w:sz w:val="20"/>
      <w:u w:val="single"/>
      <w:bdr w:val="none" w:sz="0" w:space="0" w:color="auto" w:frame="1"/>
      <w:shd w:val="clear" w:color="auto" w:fill="A9E8F5"/>
    </w:rPr>
  </w:style>
  <w:style w:type="character" w:customStyle="1" w:styleId="metad">
    <w:name w:val="metad"/>
    <w:rsid w:val="00541DD9"/>
  </w:style>
  <w:style w:type="character" w:customStyle="1" w:styleId="sifr-alternate">
    <w:name w:val="sifr-alternate"/>
    <w:rsid w:val="00541DD9"/>
  </w:style>
  <w:style w:type="character" w:customStyle="1" w:styleId="justify1">
    <w:name w:val="justify1"/>
    <w:rsid w:val="00541DD9"/>
  </w:style>
  <w:style w:type="character" w:customStyle="1" w:styleId="artbody1">
    <w:name w:val="art_body1"/>
    <w:rsid w:val="00541DD9"/>
    <w:rPr>
      <w:rFonts w:ascii="Arial" w:hAnsi="Arial" w:cs="Arial" w:hint="default"/>
    </w:rPr>
  </w:style>
  <w:style w:type="character" w:customStyle="1" w:styleId="A1">
    <w:name w:val="A1"/>
    <w:uiPriority w:val="99"/>
    <w:rsid w:val="00541DD9"/>
    <w:rPr>
      <w:rFonts w:ascii="Book Antiqua" w:hAnsi="Book Antiqua" w:cs="Book Antiqua" w:hint="default"/>
      <w:color w:val="221E1F"/>
      <w:sz w:val="22"/>
      <w:szCs w:val="22"/>
    </w:rPr>
  </w:style>
  <w:style w:type="character" w:customStyle="1" w:styleId="reality">
    <w:name w:val="reality"/>
    <w:rsid w:val="00541DD9"/>
  </w:style>
  <w:style w:type="character" w:customStyle="1" w:styleId="text2">
    <w:name w:val="text2"/>
    <w:rsid w:val="00541DD9"/>
  </w:style>
  <w:style w:type="character" w:customStyle="1" w:styleId="StyleUnderlineChar2CharChar11pt">
    <w:name w:val="Style Underline Char2 Char Char + 11 pt"/>
    <w:rsid w:val="00541DD9"/>
    <w:rPr>
      <w:rFonts w:ascii="Times New Roman" w:hAnsi="Times New Roman" w:cs="Times New Roman" w:hint="default"/>
      <w:sz w:val="20"/>
      <w:u w:val="single"/>
    </w:rPr>
  </w:style>
  <w:style w:type="character" w:customStyle="1" w:styleId="StyleStyleBoldUnderline11pt">
    <w:name w:val="Style Style Bold Underline + 11 pt"/>
    <w:rsid w:val="00541DD9"/>
    <w:rPr>
      <w:b/>
      <w:bCs/>
      <w:sz w:val="20"/>
      <w:u w:val="single"/>
    </w:rPr>
  </w:style>
  <w:style w:type="character" w:customStyle="1" w:styleId="articlehead2">
    <w:name w:val="articlehead2"/>
    <w:rsid w:val="00541DD9"/>
  </w:style>
  <w:style w:type="character" w:customStyle="1" w:styleId="pronset">
    <w:name w:val="pronset"/>
    <w:rsid w:val="00541DD9"/>
  </w:style>
  <w:style w:type="character" w:customStyle="1" w:styleId="prondelim">
    <w:name w:val="prondelim"/>
    <w:rsid w:val="00541DD9"/>
  </w:style>
  <w:style w:type="character" w:customStyle="1" w:styleId="prontoggle">
    <w:name w:val="pron_toggle"/>
    <w:rsid w:val="00541DD9"/>
  </w:style>
  <w:style w:type="character" w:customStyle="1" w:styleId="boldface">
    <w:name w:val="boldface"/>
    <w:rsid w:val="00541DD9"/>
  </w:style>
  <w:style w:type="character" w:customStyle="1" w:styleId="secondary-bf">
    <w:name w:val="secondary-bf"/>
    <w:rsid w:val="00541DD9"/>
  </w:style>
  <w:style w:type="table" w:styleId="ColorfulGrid-Accent1">
    <w:name w:val="Colorful Grid Accent 1"/>
    <w:basedOn w:val="TableNormal"/>
    <w:link w:val="ColorfulGrid-Accent1Char"/>
    <w:uiPriority w:val="29"/>
    <w:unhideWhenUsed/>
    <w:rsid w:val="00541DD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41DD9"/>
    <w:rPr>
      <w:rFonts w:ascii="Times New Roman" w:hAnsi="Times New Roman" w:cs="Times New Roman" w:hint="default"/>
      <w:iCs/>
      <w:color w:val="000000"/>
      <w:sz w:val="16"/>
    </w:rPr>
  </w:style>
  <w:style w:type="character" w:customStyle="1" w:styleId="Boxout0">
    <w:name w:val="Boxout"/>
    <w:uiPriority w:val="1"/>
    <w:qFormat/>
    <w:rsid w:val="00541DD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41DD9"/>
  </w:style>
  <w:style w:type="character" w:customStyle="1" w:styleId="detailtitle">
    <w:name w:val="detailtitle"/>
    <w:rsid w:val="00541DD9"/>
  </w:style>
  <w:style w:type="character" w:customStyle="1" w:styleId="storydate">
    <w:name w:val="storydate"/>
    <w:rsid w:val="00541DD9"/>
  </w:style>
  <w:style w:type="character" w:customStyle="1" w:styleId="preloadwrap">
    <w:name w:val="preloadwrap"/>
    <w:rsid w:val="00541DD9"/>
  </w:style>
  <w:style w:type="character" w:customStyle="1" w:styleId="creditwrap">
    <w:name w:val="creditwrap"/>
    <w:rsid w:val="00541DD9"/>
  </w:style>
  <w:style w:type="character" w:customStyle="1" w:styleId="DefaultChar1">
    <w:name w:val="Default Char1"/>
    <w:rsid w:val="00541DD9"/>
    <w:rPr>
      <w:noProof w:val="0"/>
      <w:color w:val="000000"/>
      <w:lang w:val="en-US" w:eastAsia="en-US" w:bidi="ar-SA"/>
    </w:rPr>
  </w:style>
  <w:style w:type="character" w:customStyle="1" w:styleId="textunderlineChar0">
    <w:name w:val="text underline Char"/>
    <w:link w:val="textunderline0"/>
    <w:rsid w:val="00541DD9"/>
    <w:rPr>
      <w:u w:val="thick"/>
    </w:rPr>
  </w:style>
  <w:style w:type="character" w:customStyle="1" w:styleId="BoldChar">
    <w:name w:val="Bold Char"/>
    <w:rsid w:val="00541DD9"/>
    <w:rPr>
      <w:rFonts w:ascii="Times New Roman" w:eastAsia="Times New Roman" w:hAnsi="Times New Roman" w:cs="Times New Roman" w:hint="default"/>
      <w:b/>
      <w:bCs w:val="0"/>
      <w:szCs w:val="24"/>
    </w:rPr>
  </w:style>
  <w:style w:type="character" w:customStyle="1" w:styleId="pmterms31">
    <w:name w:val="pmterms31"/>
    <w:rsid w:val="00541DD9"/>
    <w:rPr>
      <w:b/>
      <w:bCs/>
      <w:i w:val="0"/>
      <w:iCs w:val="0"/>
      <w:color w:val="000000"/>
    </w:rPr>
  </w:style>
  <w:style w:type="character" w:customStyle="1" w:styleId="ft01">
    <w:name w:val="ft01"/>
    <w:rsid w:val="00541DD9"/>
    <w:rPr>
      <w:rFonts w:ascii="Times" w:hAnsi="Times" w:cs="Times" w:hint="default"/>
      <w:color w:val="000000"/>
      <w:sz w:val="14"/>
      <w:szCs w:val="14"/>
    </w:rPr>
  </w:style>
  <w:style w:type="character" w:customStyle="1" w:styleId="ft11">
    <w:name w:val="ft11"/>
    <w:rsid w:val="00541DD9"/>
    <w:rPr>
      <w:rFonts w:ascii="Times" w:hAnsi="Times" w:cs="Times" w:hint="default"/>
      <w:color w:val="000000"/>
      <w:sz w:val="17"/>
      <w:szCs w:val="17"/>
    </w:rPr>
  </w:style>
  <w:style w:type="character" w:customStyle="1" w:styleId="ft21">
    <w:name w:val="ft21"/>
    <w:rsid w:val="00541DD9"/>
    <w:rPr>
      <w:rFonts w:ascii="Times" w:hAnsi="Times" w:cs="Times" w:hint="default"/>
      <w:color w:val="000000"/>
      <w:sz w:val="15"/>
      <w:szCs w:val="15"/>
    </w:rPr>
  </w:style>
  <w:style w:type="character" w:customStyle="1" w:styleId="ft31">
    <w:name w:val="ft31"/>
    <w:rsid w:val="00541DD9"/>
    <w:rPr>
      <w:rFonts w:ascii="Times" w:hAnsi="Times" w:cs="Times" w:hint="default"/>
      <w:color w:val="000000"/>
      <w:sz w:val="15"/>
      <w:szCs w:val="15"/>
    </w:rPr>
  </w:style>
  <w:style w:type="character" w:customStyle="1" w:styleId="dquo">
    <w:name w:val="dquo"/>
    <w:rsid w:val="00541DD9"/>
  </w:style>
  <w:style w:type="character" w:customStyle="1" w:styleId="caps2">
    <w:name w:val="caps2"/>
    <w:rsid w:val="00541DD9"/>
  </w:style>
  <w:style w:type="character" w:customStyle="1" w:styleId="CardsFont12ptCharCharCharChar">
    <w:name w:val="Cards + Font: 12 pt Char Char Char Char"/>
    <w:rsid w:val="00541DD9"/>
    <w:rPr>
      <w:sz w:val="24"/>
      <w:szCs w:val="24"/>
      <w:u w:val="thick"/>
      <w:lang w:val="en-US" w:eastAsia="en-US" w:bidi="ar-SA"/>
    </w:rPr>
  </w:style>
  <w:style w:type="character" w:customStyle="1" w:styleId="ccs">
    <w:name w:val="c cs"/>
    <w:rsid w:val="00541DD9"/>
  </w:style>
  <w:style w:type="character" w:customStyle="1" w:styleId="UnderlinedEvChar">
    <w:name w:val="Underlined Ev Char"/>
    <w:rsid w:val="00541DD9"/>
    <w:rPr>
      <w:rFonts w:ascii="Times New Roman" w:eastAsia="Times New Roman" w:hAnsi="Times New Roman" w:cs="Times New Roman" w:hint="default"/>
      <w:szCs w:val="24"/>
      <w:u w:val="single"/>
    </w:rPr>
  </w:style>
  <w:style w:type="character" w:customStyle="1" w:styleId="dropshadow">
    <w:name w:val="dropshadow"/>
    <w:rsid w:val="00541DD9"/>
  </w:style>
  <w:style w:type="character" w:customStyle="1" w:styleId="d05ws">
    <w:name w:val="d05ws"/>
    <w:rsid w:val="00541DD9"/>
  </w:style>
  <w:style w:type="character" w:customStyle="1" w:styleId="rzibod">
    <w:name w:val="rzibod"/>
    <w:rsid w:val="00541DD9"/>
  </w:style>
  <w:style w:type="character" w:customStyle="1" w:styleId="StyleBold1">
    <w:name w:val="Style Bold1"/>
    <w:rsid w:val="00541DD9"/>
    <w:rPr>
      <w:rFonts w:ascii="Georgia" w:hAnsi="Georgia" w:hint="default"/>
      <w:b/>
      <w:bCs/>
      <w:sz w:val="22"/>
    </w:rPr>
  </w:style>
  <w:style w:type="character" w:customStyle="1" w:styleId="headertext">
    <w:name w:val="headertext"/>
    <w:rsid w:val="00541DD9"/>
  </w:style>
  <w:style w:type="character" w:customStyle="1" w:styleId="endnote-reference">
    <w:name w:val="endnote-reference"/>
    <w:rsid w:val="00541DD9"/>
  </w:style>
  <w:style w:type="character" w:customStyle="1" w:styleId="officialsname">
    <w:name w:val="official_s_name"/>
    <w:rsid w:val="00541DD9"/>
  </w:style>
  <w:style w:type="character" w:customStyle="1" w:styleId="audience">
    <w:name w:val="audience"/>
    <w:rsid w:val="00541DD9"/>
  </w:style>
  <w:style w:type="character" w:customStyle="1" w:styleId="A7">
    <w:name w:val="A7"/>
    <w:uiPriority w:val="99"/>
    <w:rsid w:val="00541DD9"/>
    <w:rPr>
      <w:rFonts w:ascii="Myriad Pro" w:hAnsi="Myriad Pro" w:cs="Myriad Pro" w:hint="default"/>
      <w:color w:val="0066B1"/>
      <w:sz w:val="22"/>
      <w:szCs w:val="22"/>
    </w:rPr>
  </w:style>
  <w:style w:type="character" w:customStyle="1" w:styleId="normalchar">
    <w:name w:val="normal__char"/>
    <w:rsid w:val="00541DD9"/>
  </w:style>
  <w:style w:type="character" w:customStyle="1" w:styleId="hyperlink002cheading0020100200028block0020title0029char">
    <w:name w:val="hyperlink_002cheading_00201_0020_0028block_0020title_0029__char"/>
    <w:rsid w:val="00541DD9"/>
  </w:style>
  <w:style w:type="character" w:customStyle="1" w:styleId="underline002cstyle0020bold0020underlinechar">
    <w:name w:val="underline_002cstyle_0020bold_0020underline__char"/>
    <w:rsid w:val="00541DD9"/>
  </w:style>
  <w:style w:type="character" w:customStyle="1" w:styleId="copyboldblack">
    <w:name w:val="copyboldblack"/>
    <w:rsid w:val="00541DD9"/>
  </w:style>
  <w:style w:type="character" w:customStyle="1" w:styleId="copybold">
    <w:name w:val="copybold"/>
    <w:rsid w:val="00541DD9"/>
  </w:style>
  <w:style w:type="character" w:customStyle="1" w:styleId="author-date0">
    <w:name w:val="author-date"/>
    <w:rsid w:val="00541DD9"/>
  </w:style>
  <w:style w:type="character" w:customStyle="1" w:styleId="hidden">
    <w:name w:val="hidden"/>
    <w:rsid w:val="00541DD9"/>
  </w:style>
  <w:style w:type="character" w:customStyle="1" w:styleId="articlebegin">
    <w:name w:val="articlebegin"/>
    <w:rsid w:val="00541DD9"/>
  </w:style>
  <w:style w:type="character" w:customStyle="1" w:styleId="mediaoverlay">
    <w:name w:val="mediaoverlay"/>
    <w:rsid w:val="00541DD9"/>
  </w:style>
  <w:style w:type="character" w:customStyle="1" w:styleId="blogcaption">
    <w:name w:val="blog_caption"/>
    <w:rsid w:val="00541DD9"/>
  </w:style>
  <w:style w:type="character" w:customStyle="1" w:styleId="commnet-abuzz">
    <w:name w:val="commnet-abuzz"/>
    <w:rsid w:val="00541DD9"/>
  </w:style>
  <w:style w:type="character" w:customStyle="1" w:styleId="fbconnectbuttontext">
    <w:name w:val="fbconnectbutton_text"/>
    <w:rsid w:val="00541DD9"/>
  </w:style>
  <w:style w:type="character" w:customStyle="1" w:styleId="fbsharecountinner">
    <w:name w:val="fb_share_count_inner"/>
    <w:rsid w:val="00541DD9"/>
  </w:style>
  <w:style w:type="character" w:customStyle="1" w:styleId="stbuttontext">
    <w:name w:val="stbuttontext"/>
    <w:rsid w:val="00541DD9"/>
  </w:style>
  <w:style w:type="character" w:customStyle="1" w:styleId="source">
    <w:name w:val="source"/>
    <w:rsid w:val="00541DD9"/>
  </w:style>
  <w:style w:type="character" w:customStyle="1" w:styleId="pubdate">
    <w:name w:val="pubdate"/>
    <w:rsid w:val="00541DD9"/>
  </w:style>
  <w:style w:type="character" w:customStyle="1" w:styleId="grey">
    <w:name w:val="grey"/>
    <w:rsid w:val="00541DD9"/>
  </w:style>
  <w:style w:type="character" w:customStyle="1" w:styleId="postdate">
    <w:name w:val="post_date"/>
    <w:rsid w:val="00541DD9"/>
  </w:style>
  <w:style w:type="character" w:customStyle="1" w:styleId="bdx">
    <w:name w:val="bdx"/>
    <w:rsid w:val="00541DD9"/>
  </w:style>
  <w:style w:type="character" w:customStyle="1" w:styleId="bdl">
    <w:name w:val="bdl"/>
    <w:rsid w:val="00541DD9"/>
  </w:style>
  <w:style w:type="character" w:customStyle="1" w:styleId="breadcrumbitemcurrent">
    <w:name w:val="breadcrumbitemcurrent"/>
    <w:rsid w:val="00541DD9"/>
  </w:style>
  <w:style w:type="character" w:customStyle="1" w:styleId="bbl">
    <w:name w:val="bbl"/>
    <w:rsid w:val="00541DD9"/>
  </w:style>
  <w:style w:type="character" w:customStyle="1" w:styleId="Date2">
    <w:name w:val="Date2"/>
    <w:rsid w:val="00541DD9"/>
  </w:style>
  <w:style w:type="character" w:customStyle="1" w:styleId="company">
    <w:name w:val="company"/>
    <w:rsid w:val="00541DD9"/>
  </w:style>
  <w:style w:type="character" w:customStyle="1" w:styleId="itxtnewhookspan">
    <w:name w:val="itxtnewhookspan"/>
    <w:rsid w:val="00541DD9"/>
  </w:style>
  <w:style w:type="character" w:customStyle="1" w:styleId="gstxthlt">
    <w:name w:val="gstxt_hlt"/>
    <w:rsid w:val="00541DD9"/>
  </w:style>
  <w:style w:type="character" w:customStyle="1" w:styleId="SubtleEmphasis1">
    <w:name w:val="Subtle Emphasis1"/>
    <w:uiPriority w:val="19"/>
    <w:qFormat/>
    <w:rsid w:val="00541DD9"/>
    <w:rPr>
      <w:rFonts w:ascii="Times New Roman" w:hAnsi="Times New Roman" w:cs="Times New Roman" w:hint="default"/>
      <w:b/>
      <w:bCs w:val="0"/>
      <w:iCs/>
      <w:color w:val="auto"/>
      <w:sz w:val="22"/>
    </w:rPr>
  </w:style>
  <w:style w:type="character" w:customStyle="1" w:styleId="StyleBoldRed">
    <w:name w:val="Style Bold Red"/>
    <w:rsid w:val="00541DD9"/>
    <w:rPr>
      <w:b/>
      <w:bCs/>
      <w:color w:val="auto"/>
    </w:rPr>
  </w:style>
  <w:style w:type="character" w:customStyle="1" w:styleId="StyleTimesNewRoman8pt">
    <w:name w:val="Style Times New Roman 8 pt"/>
    <w:rsid w:val="00541DD9"/>
    <w:rPr>
      <w:rFonts w:ascii="Georgia" w:hAnsi="Georgia" w:hint="default"/>
      <w:sz w:val="16"/>
    </w:rPr>
  </w:style>
  <w:style w:type="character" w:customStyle="1" w:styleId="StyleStyle7pt8pt">
    <w:name w:val="Style Style 7 pt + 8 pt"/>
    <w:rsid w:val="00541DD9"/>
    <w:rPr>
      <w:sz w:val="16"/>
    </w:rPr>
  </w:style>
  <w:style w:type="character" w:customStyle="1" w:styleId="StyleStyleThickunderlineBold1">
    <w:name w:val="Style Style Thick underline + Bold1"/>
    <w:rsid w:val="00541DD9"/>
    <w:rPr>
      <w:b/>
      <w:bCs/>
      <w:u w:val="thick"/>
    </w:rPr>
  </w:style>
  <w:style w:type="character" w:customStyle="1" w:styleId="StyleUnderline2">
    <w:name w:val="Style Underline2"/>
    <w:rsid w:val="00541DD9"/>
    <w:rPr>
      <w:u w:val="single"/>
    </w:rPr>
  </w:style>
  <w:style w:type="character" w:customStyle="1" w:styleId="ShrinkText">
    <w:name w:val="Shrink Text"/>
    <w:rsid w:val="00541DD9"/>
    <w:rPr>
      <w:sz w:val="16"/>
    </w:rPr>
  </w:style>
  <w:style w:type="character" w:customStyle="1" w:styleId="smallcaps">
    <w:name w:val="smallcaps"/>
    <w:rsid w:val="00541DD9"/>
  </w:style>
  <w:style w:type="character" w:customStyle="1" w:styleId="goldbldtext">
    <w:name w:val="goldbldtext"/>
    <w:rsid w:val="00541DD9"/>
  </w:style>
  <w:style w:type="character" w:customStyle="1" w:styleId="cardshighlight0">
    <w:name w:val="cardshighlight"/>
    <w:rsid w:val="00541DD9"/>
  </w:style>
  <w:style w:type="character" w:customStyle="1" w:styleId="cardsfont12pt1">
    <w:name w:val="cardsfont12pt"/>
    <w:rsid w:val="00541DD9"/>
  </w:style>
  <w:style w:type="character" w:customStyle="1" w:styleId="ft6">
    <w:name w:val="ft6"/>
    <w:rsid w:val="00541DD9"/>
  </w:style>
  <w:style w:type="character" w:customStyle="1" w:styleId="kicker">
    <w:name w:val="kicker"/>
    <w:rsid w:val="00541DD9"/>
  </w:style>
  <w:style w:type="character" w:customStyle="1" w:styleId="backcontent">
    <w:name w:val="backcontent"/>
    <w:rsid w:val="00541DD9"/>
  </w:style>
  <w:style w:type="character" w:customStyle="1" w:styleId="daystmp">
    <w:name w:val="daystmp"/>
    <w:rsid w:val="00541DD9"/>
  </w:style>
  <w:style w:type="character" w:customStyle="1" w:styleId="cardsfont12ptchar">
    <w:name w:val="cardsfont12ptchar"/>
    <w:rsid w:val="00541DD9"/>
  </w:style>
  <w:style w:type="character" w:customStyle="1" w:styleId="gal">
    <w:name w:val="gal"/>
    <w:rsid w:val="00541DD9"/>
  </w:style>
  <w:style w:type="character" w:customStyle="1" w:styleId="submitted">
    <w:name w:val="submitted"/>
    <w:rsid w:val="00541DD9"/>
  </w:style>
  <w:style w:type="character" w:customStyle="1" w:styleId="imagedateline">
    <w:name w:val="image_dateline"/>
    <w:rsid w:val="00541DD9"/>
  </w:style>
  <w:style w:type="character" w:customStyle="1" w:styleId="authordatecharchar">
    <w:name w:val="authordatecharchar"/>
    <w:rsid w:val="00541DD9"/>
  </w:style>
  <w:style w:type="character" w:customStyle="1" w:styleId="style1char0">
    <w:name w:val="style1char"/>
    <w:rsid w:val="00541DD9"/>
  </w:style>
  <w:style w:type="character" w:customStyle="1" w:styleId="tagcharchar0">
    <w:name w:val="tagcharchar"/>
    <w:rsid w:val="00541DD9"/>
  </w:style>
  <w:style w:type="character" w:customStyle="1" w:styleId="underlinedcharchar2">
    <w:name w:val="underlinedcharchar"/>
    <w:rsid w:val="00541DD9"/>
  </w:style>
  <w:style w:type="character" w:customStyle="1" w:styleId="BoxedChar">
    <w:name w:val="Boxed Char"/>
    <w:rsid w:val="00541DD9"/>
    <w:rPr>
      <w:rFonts w:ascii="Arial Narrow" w:hAnsi="Arial Narrow" w:hint="default"/>
      <w:b/>
      <w:bCs w:val="0"/>
      <w:sz w:val="18"/>
      <w:bdr w:val="single" w:sz="6" w:space="0" w:color="auto" w:frame="1"/>
    </w:rPr>
  </w:style>
  <w:style w:type="character" w:customStyle="1" w:styleId="Style11ptUnderline2">
    <w:name w:val="Style 11 pt Underline2"/>
    <w:rsid w:val="00541DD9"/>
    <w:rPr>
      <w:sz w:val="20"/>
      <w:u w:val="single"/>
    </w:rPr>
  </w:style>
  <w:style w:type="character" w:customStyle="1" w:styleId="Style11ptBoldUnderline2">
    <w:name w:val="Style 11 pt Bold Underline2"/>
    <w:rsid w:val="00541DD9"/>
    <w:rPr>
      <w:b/>
      <w:bCs/>
      <w:sz w:val="20"/>
      <w:u w:val="single"/>
    </w:rPr>
  </w:style>
  <w:style w:type="character" w:customStyle="1" w:styleId="nw">
    <w:name w:val="nw"/>
    <w:rsid w:val="00541DD9"/>
  </w:style>
  <w:style w:type="character" w:customStyle="1" w:styleId="Styleunderline11ptBoldBorderSinglesolidlineAuto">
    <w:name w:val="Style underline + 11 pt Bold Border: : (Single solid line Auto ..."/>
    <w:rsid w:val="00541DD9"/>
    <w:rPr>
      <w:b/>
      <w:bCs/>
      <w:sz w:val="20"/>
      <w:u w:val="single"/>
      <w:bdr w:val="single" w:sz="4" w:space="0" w:color="auto" w:frame="1"/>
    </w:rPr>
  </w:style>
  <w:style w:type="character" w:customStyle="1" w:styleId="cardCharCharChar1">
    <w:name w:val="card Char Char Char1"/>
    <w:rsid w:val="00541DD9"/>
    <w:rPr>
      <w:lang w:val="en-US" w:eastAsia="en-US" w:bidi="ar-SA"/>
    </w:rPr>
  </w:style>
  <w:style w:type="character" w:customStyle="1" w:styleId="authors1">
    <w:name w:val="authors1"/>
    <w:rsid w:val="00541DD9"/>
    <w:rPr>
      <w:rFonts w:ascii="Verdana" w:hAnsi="Verdana" w:hint="default"/>
      <w:b/>
      <w:bCs/>
      <w:color w:val="006699"/>
      <w:sz w:val="20"/>
      <w:szCs w:val="20"/>
    </w:rPr>
  </w:style>
  <w:style w:type="character" w:customStyle="1" w:styleId="headlinesectionlarge">
    <w:name w:val="headline_section_large"/>
    <w:rsid w:val="00541DD9"/>
  </w:style>
  <w:style w:type="character" w:customStyle="1" w:styleId="Styleunderline11ptBlack">
    <w:name w:val="Style underline + 11 pt Black"/>
    <w:rsid w:val="00541DD9"/>
    <w:rPr>
      <w:color w:val="000000"/>
      <w:sz w:val="20"/>
      <w:u w:val="single"/>
    </w:rPr>
  </w:style>
  <w:style w:type="character" w:customStyle="1" w:styleId="Styleunderline11ptBoldBlack">
    <w:name w:val="Style underline + 11 pt Bold Black"/>
    <w:rsid w:val="00541DD9"/>
    <w:rPr>
      <w:b/>
      <w:bCs/>
      <w:color w:val="000000"/>
      <w:sz w:val="20"/>
      <w:u w:val="single"/>
    </w:rPr>
  </w:style>
  <w:style w:type="character" w:customStyle="1" w:styleId="Style11ptBoldBlackUnderline">
    <w:name w:val="Style 11 pt Bold Black Underline"/>
    <w:rsid w:val="00541DD9"/>
    <w:rPr>
      <w:b/>
      <w:bCs/>
      <w:color w:val="000000"/>
      <w:sz w:val="20"/>
      <w:u w:val="single"/>
    </w:rPr>
  </w:style>
  <w:style w:type="character" w:customStyle="1" w:styleId="Style11ptBoldBlackUnderlineBorderSinglesolidline">
    <w:name w:val="Style 11 pt Bold Black Underline Border: : (Single solid line ..."/>
    <w:rsid w:val="00541DD9"/>
    <w:rPr>
      <w:b/>
      <w:bCs/>
      <w:color w:val="000000"/>
      <w:sz w:val="20"/>
      <w:u w:val="single"/>
      <w:bdr w:val="single" w:sz="4" w:space="0" w:color="auto" w:frame="1"/>
    </w:rPr>
  </w:style>
  <w:style w:type="character" w:customStyle="1" w:styleId="StyleLatinMeridien-Italic11ptItalicUnderline">
    <w:name w:val="Style (Latin) Meridien-Italic 11 pt Italic Underline"/>
    <w:rsid w:val="00541DD9"/>
    <w:rPr>
      <w:rFonts w:ascii="Meridien-Italic" w:hAnsi="Meridien-Italic" w:hint="default"/>
      <w:i/>
      <w:iCs/>
      <w:sz w:val="20"/>
      <w:u w:val="single"/>
    </w:rPr>
  </w:style>
  <w:style w:type="character" w:customStyle="1" w:styleId="Citation-AuthorDate">
    <w:name w:val="Citation - Author/Date"/>
    <w:rsid w:val="00541DD9"/>
    <w:rPr>
      <w:b/>
      <w:bCs w:val="0"/>
      <w:smallCaps/>
      <w:sz w:val="24"/>
      <w:u w:val="single"/>
    </w:rPr>
  </w:style>
  <w:style w:type="character" w:customStyle="1" w:styleId="underlinestylechar0">
    <w:name w:val="underlinestylechar"/>
    <w:rsid w:val="00541DD9"/>
  </w:style>
  <w:style w:type="character" w:customStyle="1" w:styleId="highlight">
    <w:name w:val="highlight"/>
    <w:rsid w:val="00541DD9"/>
  </w:style>
  <w:style w:type="character" w:customStyle="1" w:styleId="DottedUnderline0">
    <w:name w:val="Dotted Underline"/>
    <w:rsid w:val="00541DD9"/>
    <w:rPr>
      <w:rFonts w:ascii="Times New Roman" w:hAnsi="Times New Roman" w:cs="Times New Roman" w:hint="default"/>
      <w:sz w:val="20"/>
      <w:u w:val="dottedHeavy"/>
    </w:rPr>
  </w:style>
  <w:style w:type="character" w:customStyle="1" w:styleId="titleauthoretc">
    <w:name w:val="titleauthoretc"/>
    <w:rsid w:val="00541DD9"/>
  </w:style>
  <w:style w:type="character" w:customStyle="1" w:styleId="labeltext">
    <w:name w:val="labeltext"/>
    <w:rsid w:val="00541DD9"/>
  </w:style>
  <w:style w:type="character" w:customStyle="1" w:styleId="viewlink">
    <w:name w:val="viewlink"/>
    <w:rsid w:val="00541DD9"/>
  </w:style>
  <w:style w:type="character" w:customStyle="1" w:styleId="share">
    <w:name w:val="share"/>
    <w:rsid w:val="00541DD9"/>
  </w:style>
  <w:style w:type="character" w:customStyle="1" w:styleId="inlinkchart">
    <w:name w:val="inlink_chart"/>
    <w:rsid w:val="00541DD9"/>
  </w:style>
  <w:style w:type="character" w:customStyle="1" w:styleId="underLight">
    <w:name w:val="underLight"/>
    <w:uiPriority w:val="1"/>
    <w:qFormat/>
    <w:rsid w:val="00541DD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41DD9"/>
  </w:style>
  <w:style w:type="character" w:customStyle="1" w:styleId="author-rss">
    <w:name w:val="author-rss"/>
    <w:rsid w:val="00541DD9"/>
  </w:style>
  <w:style w:type="character" w:customStyle="1" w:styleId="fbsharecountwrapper">
    <w:name w:val="fb_share_count_wrapper"/>
    <w:rsid w:val="00541DD9"/>
  </w:style>
  <w:style w:type="character" w:customStyle="1" w:styleId="fbbuttontext">
    <w:name w:val="fb_button_text"/>
    <w:rsid w:val="00541DD9"/>
  </w:style>
  <w:style w:type="character" w:customStyle="1" w:styleId="hw">
    <w:name w:val="hw"/>
    <w:rsid w:val="00541DD9"/>
  </w:style>
  <w:style w:type="character" w:customStyle="1" w:styleId="linktotop">
    <w:name w:val="linktotop"/>
    <w:rsid w:val="00541DD9"/>
  </w:style>
  <w:style w:type="character" w:customStyle="1" w:styleId="maintextbldleft">
    <w:name w:val="maintextbldleft"/>
    <w:rsid w:val="00541DD9"/>
  </w:style>
  <w:style w:type="character" w:customStyle="1" w:styleId="maintextleft">
    <w:name w:val="maintextleft"/>
    <w:rsid w:val="00541DD9"/>
  </w:style>
  <w:style w:type="character" w:customStyle="1" w:styleId="descriptionstyle1block">
    <w:name w:val="description style1 block"/>
    <w:rsid w:val="00541DD9"/>
  </w:style>
  <w:style w:type="character" w:customStyle="1" w:styleId="gutter-right-1">
    <w:name w:val="gutter-right-1"/>
    <w:basedOn w:val="DefaultParagraphFont"/>
    <w:rsid w:val="00541DD9"/>
  </w:style>
  <w:style w:type="character" w:customStyle="1" w:styleId="ssl3">
    <w:name w:val="ss_l3"/>
    <w:rsid w:val="00541DD9"/>
  </w:style>
  <w:style w:type="character" w:customStyle="1" w:styleId="FontStyle39">
    <w:name w:val="Font Style39"/>
    <w:uiPriority w:val="99"/>
    <w:rsid w:val="00541DD9"/>
    <w:rPr>
      <w:rFonts w:ascii="Constantia" w:hAnsi="Constantia" w:cs="Constantia" w:hint="default"/>
      <w:b/>
      <w:bCs/>
      <w:sz w:val="18"/>
      <w:szCs w:val="18"/>
    </w:rPr>
  </w:style>
  <w:style w:type="character" w:customStyle="1" w:styleId="6">
    <w:name w:val="6"/>
    <w:rsid w:val="00541DD9"/>
    <w:rPr>
      <w:rFonts w:ascii="Arial" w:hAnsi="Arial" w:cs="Arial" w:hint="default"/>
      <w:bCs/>
      <w:sz w:val="20"/>
      <w:u w:val="single"/>
      <w:lang w:val="en-US" w:eastAsia="en-US" w:bidi="ar-SA"/>
    </w:rPr>
  </w:style>
  <w:style w:type="character" w:customStyle="1" w:styleId="Header11">
    <w:name w:val="Header11"/>
    <w:rsid w:val="00541DD9"/>
  </w:style>
  <w:style w:type="character" w:customStyle="1" w:styleId="posa">
    <w:name w:val="pos(a)"/>
    <w:basedOn w:val="DefaultParagraphFont"/>
    <w:rsid w:val="00541DD9"/>
  </w:style>
  <w:style w:type="character" w:customStyle="1" w:styleId="u-hiddeninnarrowenv">
    <w:name w:val="u-hiddeninnarrowenv"/>
    <w:basedOn w:val="DefaultParagraphFont"/>
    <w:rsid w:val="00541DD9"/>
  </w:style>
  <w:style w:type="character" w:customStyle="1" w:styleId="followbutton-bird">
    <w:name w:val="followbutton-bird"/>
    <w:basedOn w:val="DefaultParagraphFont"/>
    <w:rsid w:val="00541DD9"/>
  </w:style>
  <w:style w:type="character" w:customStyle="1" w:styleId="tweetauthor-name">
    <w:name w:val="tweetauthor-name"/>
    <w:basedOn w:val="DefaultParagraphFont"/>
    <w:rsid w:val="00541DD9"/>
  </w:style>
  <w:style w:type="character" w:customStyle="1" w:styleId="tweetauthor-verifiedbadge">
    <w:name w:val="tweetauthor-verifiedbadge"/>
    <w:basedOn w:val="DefaultParagraphFont"/>
    <w:rsid w:val="00541DD9"/>
  </w:style>
  <w:style w:type="character" w:customStyle="1" w:styleId="tweetauthor-screenname">
    <w:name w:val="tweetauthor-screenname"/>
    <w:basedOn w:val="DefaultParagraphFont"/>
    <w:rsid w:val="00541DD9"/>
  </w:style>
  <w:style w:type="character" w:customStyle="1" w:styleId="u-hiddenvisually">
    <w:name w:val="u-hiddenvisually"/>
    <w:basedOn w:val="DefaultParagraphFont"/>
    <w:rsid w:val="00541DD9"/>
  </w:style>
  <w:style w:type="character" w:customStyle="1" w:styleId="tweetaction-stat">
    <w:name w:val="tweetaction-stat"/>
    <w:basedOn w:val="DefaultParagraphFont"/>
    <w:rsid w:val="00541DD9"/>
  </w:style>
  <w:style w:type="character" w:customStyle="1" w:styleId="related">
    <w:name w:val="related"/>
    <w:basedOn w:val="DefaultParagraphFont"/>
    <w:rsid w:val="00541DD9"/>
  </w:style>
  <w:style w:type="character" w:customStyle="1" w:styleId="related-content">
    <w:name w:val="related-content"/>
    <w:basedOn w:val="DefaultParagraphFont"/>
    <w:rsid w:val="00541DD9"/>
  </w:style>
  <w:style w:type="character" w:customStyle="1" w:styleId="name-of-author">
    <w:name w:val="name-of-author"/>
    <w:basedOn w:val="DefaultParagraphFont"/>
    <w:rsid w:val="00541DD9"/>
  </w:style>
  <w:style w:type="character" w:customStyle="1" w:styleId="first-name">
    <w:name w:val="first-name"/>
    <w:basedOn w:val="DefaultParagraphFont"/>
    <w:rsid w:val="00541DD9"/>
  </w:style>
  <w:style w:type="character" w:customStyle="1" w:styleId="last-name">
    <w:name w:val="last-name"/>
    <w:basedOn w:val="DefaultParagraphFont"/>
    <w:rsid w:val="00541DD9"/>
  </w:style>
  <w:style w:type="character" w:customStyle="1" w:styleId="caption10">
    <w:name w:val="caption1"/>
    <w:basedOn w:val="DefaultParagraphFont"/>
    <w:rsid w:val="00541DD9"/>
  </w:style>
  <w:style w:type="character" w:customStyle="1" w:styleId="recirc-text">
    <w:name w:val="&quot;recirc-text”"/>
    <w:basedOn w:val="DefaultParagraphFont"/>
    <w:rsid w:val="00541DD9"/>
  </w:style>
  <w:style w:type="character" w:customStyle="1" w:styleId="video-icon">
    <w:name w:val="video-icon"/>
    <w:basedOn w:val="DefaultParagraphFont"/>
    <w:rsid w:val="00541DD9"/>
  </w:style>
  <w:style w:type="character" w:customStyle="1" w:styleId="powa-shot-play-btn-text">
    <w:name w:val="powa-shot-play-btn-text"/>
    <w:basedOn w:val="DefaultParagraphFont"/>
    <w:rsid w:val="00541DD9"/>
  </w:style>
  <w:style w:type="character" w:customStyle="1" w:styleId="powa-shot-click">
    <w:name w:val="powa-shot-click"/>
    <w:basedOn w:val="DefaultParagraphFont"/>
    <w:rsid w:val="00541DD9"/>
  </w:style>
  <w:style w:type="character" w:customStyle="1" w:styleId="wpv-blurb">
    <w:name w:val="wpv-blurb"/>
    <w:basedOn w:val="DefaultParagraphFont"/>
    <w:rsid w:val="00541DD9"/>
  </w:style>
  <w:style w:type="character" w:customStyle="1" w:styleId="pb-caption">
    <w:name w:val="pb-caption"/>
    <w:basedOn w:val="DefaultParagraphFont"/>
    <w:rsid w:val="00541DD9"/>
  </w:style>
  <w:style w:type="character" w:customStyle="1" w:styleId="Heading5Char1">
    <w:name w:val="Heading 5 Char1"/>
    <w:aliases w:val="Text Char1"/>
    <w:basedOn w:val="DefaultParagraphFont"/>
    <w:semiHidden/>
    <w:rsid w:val="00541DD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541DD9"/>
    <w:rPr>
      <w:vertAlign w:val="baseline"/>
    </w:rPr>
  </w:style>
  <w:style w:type="character" w:customStyle="1" w:styleId="Heading7Char1">
    <w:name w:val="Heading 7 Char1"/>
    <w:basedOn w:val="DefaultParagraphFont"/>
    <w:semiHidden/>
    <w:rsid w:val="00541DD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541DD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41DD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41DD9"/>
    <w:rPr>
      <w:rFonts w:ascii="Calibri" w:hAnsi="Calibri" w:cs="Calibri"/>
    </w:rPr>
  </w:style>
  <w:style w:type="numbering" w:customStyle="1" w:styleId="NoList2">
    <w:name w:val="No List2"/>
    <w:next w:val="NoList"/>
    <w:uiPriority w:val="99"/>
    <w:semiHidden/>
    <w:unhideWhenUsed/>
    <w:rsid w:val="00541DD9"/>
  </w:style>
  <w:style w:type="numbering" w:customStyle="1" w:styleId="NoList3">
    <w:name w:val="No List3"/>
    <w:next w:val="NoList"/>
    <w:uiPriority w:val="99"/>
    <w:semiHidden/>
    <w:unhideWhenUsed/>
    <w:rsid w:val="00541DD9"/>
  </w:style>
  <w:style w:type="numbering" w:customStyle="1" w:styleId="NoList4">
    <w:name w:val="No List4"/>
    <w:next w:val="NoList"/>
    <w:uiPriority w:val="99"/>
    <w:semiHidden/>
    <w:unhideWhenUsed/>
    <w:rsid w:val="00541DD9"/>
  </w:style>
  <w:style w:type="numbering" w:customStyle="1" w:styleId="NoList5">
    <w:name w:val="No List5"/>
    <w:next w:val="NoList"/>
    <w:semiHidden/>
    <w:unhideWhenUsed/>
    <w:rsid w:val="00541DD9"/>
  </w:style>
  <w:style w:type="paragraph" w:styleId="BlockText">
    <w:name w:val="Block Text"/>
    <w:basedOn w:val="Normal"/>
    <w:rsid w:val="00541DD9"/>
    <w:pPr>
      <w:ind w:left="229" w:right="229"/>
    </w:pPr>
    <w:rPr>
      <w:rFonts w:ascii="Verdana" w:eastAsia="Times New Roman" w:hAnsi="Verdana"/>
      <w:sz w:val="16"/>
      <w:szCs w:val="20"/>
    </w:rPr>
  </w:style>
  <w:style w:type="paragraph" w:styleId="NormalIndent">
    <w:name w:val="Normal Indent"/>
    <w:basedOn w:val="Normal"/>
    <w:rsid w:val="00541DD9"/>
    <w:pPr>
      <w:ind w:left="720"/>
    </w:pPr>
    <w:rPr>
      <w:rFonts w:eastAsia="Times New Roman"/>
      <w:szCs w:val="20"/>
    </w:rPr>
  </w:style>
  <w:style w:type="paragraph" w:styleId="EnvelopeReturn">
    <w:name w:val="envelope return"/>
    <w:basedOn w:val="Normal"/>
    <w:rsid w:val="00541DD9"/>
    <w:rPr>
      <w:rFonts w:ascii="Arial" w:eastAsia="Times New Roman" w:hAnsi="Arial"/>
      <w:sz w:val="24"/>
      <w:szCs w:val="20"/>
    </w:rPr>
  </w:style>
  <w:style w:type="paragraph" w:styleId="EnvelopeAddress">
    <w:name w:val="envelope address"/>
    <w:basedOn w:val="Normal"/>
    <w:rsid w:val="00541DD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541DD9"/>
  </w:style>
  <w:style w:type="numbering" w:customStyle="1" w:styleId="NoList7">
    <w:name w:val="No List7"/>
    <w:next w:val="NoList"/>
    <w:semiHidden/>
    <w:unhideWhenUsed/>
    <w:rsid w:val="00541DD9"/>
  </w:style>
  <w:style w:type="paragraph" w:styleId="ListBullet">
    <w:name w:val="List Bullet"/>
    <w:basedOn w:val="Normal"/>
    <w:link w:val="ListBulletChar"/>
    <w:uiPriority w:val="99"/>
    <w:unhideWhenUsed/>
    <w:rsid w:val="00541DD9"/>
    <w:pPr>
      <w:tabs>
        <w:tab w:val="num" w:pos="360"/>
      </w:tabs>
      <w:ind w:left="360" w:hanging="360"/>
      <w:contextualSpacing/>
    </w:pPr>
    <w:rPr>
      <w:rFonts w:eastAsia="Calibri"/>
    </w:rPr>
  </w:style>
  <w:style w:type="table" w:styleId="MediumGrid1">
    <w:name w:val="Medium Grid 1"/>
    <w:basedOn w:val="TableNormal"/>
    <w:uiPriority w:val="67"/>
    <w:rsid w:val="00541DD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541DD9"/>
  </w:style>
  <w:style w:type="numbering" w:customStyle="1" w:styleId="NoList111">
    <w:name w:val="No List111"/>
    <w:next w:val="NoList"/>
    <w:uiPriority w:val="99"/>
    <w:semiHidden/>
    <w:unhideWhenUsed/>
    <w:rsid w:val="00541DD9"/>
  </w:style>
  <w:style w:type="numbering" w:customStyle="1" w:styleId="NoList1111">
    <w:name w:val="No List1111"/>
    <w:next w:val="NoList"/>
    <w:uiPriority w:val="99"/>
    <w:semiHidden/>
    <w:unhideWhenUsed/>
    <w:rsid w:val="00541DD9"/>
  </w:style>
  <w:style w:type="numbering" w:customStyle="1" w:styleId="NoList11111">
    <w:name w:val="No List11111"/>
    <w:next w:val="NoList"/>
    <w:uiPriority w:val="99"/>
    <w:semiHidden/>
    <w:unhideWhenUsed/>
    <w:rsid w:val="00541DD9"/>
  </w:style>
  <w:style w:type="numbering" w:customStyle="1" w:styleId="NoList111111">
    <w:name w:val="No List111111"/>
    <w:next w:val="NoList"/>
    <w:uiPriority w:val="99"/>
    <w:semiHidden/>
    <w:unhideWhenUsed/>
    <w:rsid w:val="00541DD9"/>
  </w:style>
  <w:style w:type="numbering" w:customStyle="1" w:styleId="NoList1111111">
    <w:name w:val="No List1111111"/>
    <w:next w:val="NoList"/>
    <w:uiPriority w:val="99"/>
    <w:semiHidden/>
    <w:unhideWhenUsed/>
    <w:rsid w:val="00541DD9"/>
  </w:style>
  <w:style w:type="numbering" w:customStyle="1" w:styleId="NoList11111111">
    <w:name w:val="No List11111111"/>
    <w:next w:val="NoList"/>
    <w:uiPriority w:val="99"/>
    <w:semiHidden/>
    <w:unhideWhenUsed/>
    <w:rsid w:val="00541DD9"/>
  </w:style>
  <w:style w:type="numbering" w:customStyle="1" w:styleId="NoList111111111">
    <w:name w:val="No List111111111"/>
    <w:next w:val="NoList"/>
    <w:uiPriority w:val="99"/>
    <w:semiHidden/>
    <w:unhideWhenUsed/>
    <w:rsid w:val="00541DD9"/>
  </w:style>
  <w:style w:type="numbering" w:customStyle="1" w:styleId="NoList1111111111">
    <w:name w:val="No List1111111111"/>
    <w:next w:val="NoList"/>
    <w:uiPriority w:val="99"/>
    <w:semiHidden/>
    <w:unhideWhenUsed/>
    <w:rsid w:val="00541DD9"/>
  </w:style>
  <w:style w:type="numbering" w:customStyle="1" w:styleId="NoList11111111111">
    <w:name w:val="No List11111111111"/>
    <w:next w:val="NoList"/>
    <w:uiPriority w:val="99"/>
    <w:semiHidden/>
    <w:unhideWhenUsed/>
    <w:rsid w:val="00541DD9"/>
  </w:style>
  <w:style w:type="numbering" w:customStyle="1" w:styleId="NoList111111111111">
    <w:name w:val="No List111111111111"/>
    <w:next w:val="NoList"/>
    <w:uiPriority w:val="99"/>
    <w:semiHidden/>
    <w:unhideWhenUsed/>
    <w:rsid w:val="00541DD9"/>
  </w:style>
  <w:style w:type="numbering" w:customStyle="1" w:styleId="NoList1111111111111">
    <w:name w:val="No List1111111111111"/>
    <w:next w:val="NoList"/>
    <w:uiPriority w:val="99"/>
    <w:semiHidden/>
    <w:unhideWhenUsed/>
    <w:rsid w:val="00541DD9"/>
  </w:style>
  <w:style w:type="numbering" w:customStyle="1" w:styleId="NoList11111111111111">
    <w:name w:val="No List11111111111111"/>
    <w:next w:val="NoList"/>
    <w:uiPriority w:val="99"/>
    <w:semiHidden/>
    <w:unhideWhenUsed/>
    <w:rsid w:val="00541DD9"/>
  </w:style>
  <w:style w:type="numbering" w:customStyle="1" w:styleId="NoList111111111111111">
    <w:name w:val="No List111111111111111"/>
    <w:next w:val="NoList"/>
    <w:uiPriority w:val="99"/>
    <w:semiHidden/>
    <w:unhideWhenUsed/>
    <w:rsid w:val="00541DD9"/>
  </w:style>
  <w:style w:type="numbering" w:customStyle="1" w:styleId="NoList1111111111111111">
    <w:name w:val="No List1111111111111111"/>
    <w:next w:val="NoList"/>
    <w:uiPriority w:val="99"/>
    <w:semiHidden/>
    <w:unhideWhenUsed/>
    <w:rsid w:val="00541DD9"/>
  </w:style>
  <w:style w:type="numbering" w:customStyle="1" w:styleId="NoList11111111111111111">
    <w:name w:val="No List11111111111111111"/>
    <w:next w:val="NoList"/>
    <w:uiPriority w:val="99"/>
    <w:semiHidden/>
    <w:unhideWhenUsed/>
    <w:rsid w:val="00541DD9"/>
  </w:style>
  <w:style w:type="character" w:customStyle="1" w:styleId="FontStyle220">
    <w:name w:val="Font Style220"/>
    <w:basedOn w:val="DefaultParagraphFont"/>
    <w:uiPriority w:val="99"/>
    <w:rsid w:val="00541DD9"/>
    <w:rPr>
      <w:rFonts w:ascii="Candara" w:hAnsi="Candara" w:cs="Candara" w:hint="default"/>
      <w:i/>
      <w:iCs/>
      <w:sz w:val="18"/>
      <w:szCs w:val="18"/>
    </w:rPr>
  </w:style>
  <w:style w:type="character" w:customStyle="1" w:styleId="FontStyle290">
    <w:name w:val="Font Style290"/>
    <w:basedOn w:val="DefaultParagraphFont"/>
    <w:uiPriority w:val="99"/>
    <w:rsid w:val="00541DD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41DD9"/>
    <w:rPr>
      <w:rFonts w:ascii="Arial" w:hAnsi="Arial" w:cs="Arial"/>
      <w:b/>
      <w:bCs/>
      <w:sz w:val="16"/>
      <w:szCs w:val="16"/>
    </w:rPr>
  </w:style>
  <w:style w:type="paragraph" w:customStyle="1" w:styleId="articlebodynormaltext">
    <w:name w:val="articlebody_normaltext"/>
    <w:basedOn w:val="Normal"/>
    <w:rsid w:val="00541DD9"/>
    <w:pPr>
      <w:spacing w:before="100" w:beforeAutospacing="1" w:after="100" w:afterAutospacing="1"/>
    </w:pPr>
    <w:rPr>
      <w:rFonts w:ascii="Georgia" w:hAnsi="Georgia"/>
    </w:rPr>
  </w:style>
  <w:style w:type="character" w:customStyle="1" w:styleId="Bodytext21">
    <w:name w:val="Body text (2)_"/>
    <w:basedOn w:val="DefaultParagraphFont"/>
    <w:link w:val="Bodytext22"/>
    <w:rsid w:val="00541DD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541DD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541DD9"/>
    <w:rPr>
      <w:color w:val="000000"/>
      <w:sz w:val="28"/>
      <w:szCs w:val="28"/>
    </w:rPr>
  </w:style>
  <w:style w:type="character" w:customStyle="1" w:styleId="Style9ptItalicUnderline">
    <w:name w:val="Style 9 pt Italic Underline"/>
    <w:rsid w:val="00541DD9"/>
    <w:rPr>
      <w:i/>
      <w:iCs/>
      <w:sz w:val="20"/>
      <w:u w:val="single"/>
    </w:rPr>
  </w:style>
  <w:style w:type="paragraph" w:customStyle="1" w:styleId="StyleHeading4TagsmalltextBigcardbodyNormalTagNotBold">
    <w:name w:val="Style Heading 4Tagsmall textBig cardbodyNormal Tag + Not Bold"/>
    <w:basedOn w:val="Heading4"/>
    <w:rsid w:val="00541DD9"/>
    <w:rPr>
      <w:bCs w:val="0"/>
      <w:sz w:val="22"/>
      <w:szCs w:val="22"/>
    </w:rPr>
  </w:style>
  <w:style w:type="character" w:customStyle="1" w:styleId="StyleBox12ptBold">
    <w:name w:val="Style Box + 12 pt Bold"/>
    <w:basedOn w:val="DefaultParagraphFont"/>
    <w:rsid w:val="00541DD9"/>
    <w:rPr>
      <w:rFonts w:ascii="Georgia" w:hAnsi="Georgia"/>
      <w:b/>
      <w:bCs/>
      <w:sz w:val="22"/>
      <w:u w:val="single"/>
      <w:bdr w:val="none" w:sz="0" w:space="0" w:color="auto"/>
    </w:rPr>
  </w:style>
  <w:style w:type="character" w:customStyle="1" w:styleId="StyleBox12pt">
    <w:name w:val="Style Box + 12 pt"/>
    <w:basedOn w:val="DefaultParagraphFont"/>
    <w:rsid w:val="00541DD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541DD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541DD9"/>
    <w:rPr>
      <w:bCs w:val="0"/>
      <w:szCs w:val="22"/>
    </w:rPr>
  </w:style>
  <w:style w:type="character" w:customStyle="1" w:styleId="StyleGaramondText1">
    <w:name w:val="Style Garamond Text 1"/>
    <w:basedOn w:val="DefaultParagraphFont"/>
    <w:rsid w:val="00541DD9"/>
    <w:rPr>
      <w:rFonts w:ascii="Georgia" w:hAnsi="Georgia"/>
      <w:color w:val="0D0D0D" w:themeColor="text1" w:themeTint="F2"/>
      <w:sz w:val="22"/>
    </w:rPr>
  </w:style>
  <w:style w:type="character" w:customStyle="1" w:styleId="StyleGaramondText1Underline">
    <w:name w:val="Style Garamond Text 1 Underline"/>
    <w:basedOn w:val="DefaultParagraphFont"/>
    <w:rsid w:val="00541DD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541DD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541DD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541DD9"/>
    <w:rPr>
      <w:b w:val="0"/>
      <w:bCs w:val="0"/>
      <w:sz w:val="14"/>
      <w:u w:val="none"/>
    </w:rPr>
  </w:style>
  <w:style w:type="character" w:customStyle="1" w:styleId="Style7ptBold">
    <w:name w:val="Style 7 pt Bold"/>
    <w:basedOn w:val="DefaultParagraphFont"/>
    <w:rsid w:val="00541DD9"/>
    <w:rPr>
      <w:b w:val="0"/>
      <w:bCs/>
      <w:sz w:val="14"/>
    </w:rPr>
  </w:style>
  <w:style w:type="paragraph" w:customStyle="1" w:styleId="Stylecardtext8pt">
    <w:name w:val="Style card text + 8 pt"/>
    <w:basedOn w:val="Normal"/>
    <w:rsid w:val="00541DD9"/>
    <w:pPr>
      <w:ind w:right="288"/>
    </w:pPr>
    <w:rPr>
      <w:sz w:val="16"/>
    </w:rPr>
  </w:style>
  <w:style w:type="paragraph" w:customStyle="1" w:styleId="Stylecardtext5pt">
    <w:name w:val="Style card text + 5 pt"/>
    <w:basedOn w:val="Normal"/>
    <w:rsid w:val="00541DD9"/>
    <w:pPr>
      <w:ind w:right="288"/>
    </w:pPr>
    <w:rPr>
      <w:sz w:val="10"/>
    </w:rPr>
  </w:style>
  <w:style w:type="character" w:customStyle="1" w:styleId="StyleStyleBoldUnderlineUnderlineIntenseEmphasis1apple-style-">
    <w:name w:val="Style Style Bold UnderlineUnderlineIntense Emphasis1apple-style-..."/>
    <w:basedOn w:val="DefaultParagraphFont"/>
    <w:rsid w:val="00541DD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41DD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41DD9"/>
    <w:rPr>
      <w:rFonts w:ascii="Georgia" w:hAnsi="Georgia"/>
      <w:u w:val="single"/>
    </w:rPr>
  </w:style>
  <w:style w:type="paragraph" w:customStyle="1" w:styleId="StyleCardsGeorgia12ptBoldThickunderlineBorderSin">
    <w:name w:val="Style Cards + Georgia 12 pt Bold Thick underline Border: : (Sin..."/>
    <w:basedOn w:val="Normal"/>
    <w:rsid w:val="00541DD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41DD9"/>
    <w:rPr>
      <w:rFonts w:ascii="Georgia" w:hAnsi="Georgia"/>
      <w:sz w:val="24"/>
      <w:u w:val="single"/>
    </w:rPr>
  </w:style>
  <w:style w:type="paragraph" w:customStyle="1" w:styleId="StyleCardsGeorgia">
    <w:name w:val="Style Cards + Georgia"/>
    <w:basedOn w:val="Normal"/>
    <w:rsid w:val="00541DD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541DD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541DD9"/>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541DD9"/>
    <w:rPr>
      <w:rFonts w:eastAsia="Times New Roman"/>
      <w:i/>
      <w:iCs/>
    </w:rPr>
  </w:style>
  <w:style w:type="character" w:customStyle="1" w:styleId="HTMLAddressChar">
    <w:name w:val="HTML Address Char"/>
    <w:basedOn w:val="DefaultParagraphFont"/>
    <w:link w:val="HTMLAddress"/>
    <w:uiPriority w:val="99"/>
    <w:rsid w:val="00541DD9"/>
    <w:rPr>
      <w:rFonts w:ascii="Calibri" w:eastAsia="Times New Roman" w:hAnsi="Calibri"/>
      <w:i/>
      <w:iCs/>
      <w:sz w:val="22"/>
    </w:rPr>
  </w:style>
  <w:style w:type="paragraph" w:styleId="Index1">
    <w:name w:val="index 1"/>
    <w:basedOn w:val="Normal"/>
    <w:next w:val="Normal"/>
    <w:autoRedefine/>
    <w:unhideWhenUsed/>
    <w:rsid w:val="00541DD9"/>
    <w:pPr>
      <w:ind w:left="220" w:hanging="220"/>
    </w:pPr>
  </w:style>
  <w:style w:type="character" w:customStyle="1" w:styleId="CardsFont6ptChar1">
    <w:name w:val="Cards + Font: 6 pt Char1"/>
    <w:link w:val="CardsFont6pt"/>
    <w:locked/>
    <w:rsid w:val="00541DD9"/>
    <w:rPr>
      <w:rFonts w:ascii="Calibri" w:eastAsia="Times New Roman" w:hAnsi="Calibri" w:cs="Times New Roman"/>
      <w:sz w:val="12"/>
      <w:szCs w:val="20"/>
    </w:rPr>
  </w:style>
  <w:style w:type="paragraph" w:customStyle="1" w:styleId="Quote2">
    <w:name w:val="Quote2"/>
    <w:basedOn w:val="Default"/>
    <w:next w:val="Default"/>
    <w:rsid w:val="00541DD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541DD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541DD9"/>
    <w:pPr>
      <w:keepNext/>
      <w:keepLines/>
      <w:spacing w:before="200"/>
      <w:outlineLvl w:val="3"/>
    </w:pPr>
    <w:rPr>
      <w:rFonts w:eastAsia="Times New Roman"/>
      <w:b/>
      <w:bCs/>
      <w:iCs/>
      <w:sz w:val="26"/>
    </w:rPr>
  </w:style>
  <w:style w:type="paragraph" w:customStyle="1" w:styleId="post-subtitle">
    <w:name w:val="post-subtitle"/>
    <w:basedOn w:val="Normal"/>
    <w:rsid w:val="00541DD9"/>
    <w:pPr>
      <w:spacing w:before="100" w:beforeAutospacing="1" w:after="100" w:afterAutospacing="1"/>
    </w:pPr>
    <w:rPr>
      <w:rFonts w:eastAsia="Times New Roman"/>
    </w:rPr>
  </w:style>
  <w:style w:type="paragraph" w:customStyle="1" w:styleId="Pa0">
    <w:name w:val="Pa0"/>
    <w:basedOn w:val="Default"/>
    <w:next w:val="Default"/>
    <w:uiPriority w:val="99"/>
    <w:rsid w:val="00541DD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541DD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541DD9"/>
    <w:pPr>
      <w:spacing w:before="100" w:beforeAutospacing="1" w:after="100" w:afterAutospacing="1"/>
    </w:pPr>
    <w:rPr>
      <w:rFonts w:eastAsia="Times New Roman"/>
    </w:rPr>
  </w:style>
  <w:style w:type="paragraph" w:customStyle="1" w:styleId="tagline1">
    <w:name w:val="tagline"/>
    <w:basedOn w:val="Normal"/>
    <w:rsid w:val="00541DD9"/>
    <w:pPr>
      <w:spacing w:before="100" w:beforeAutospacing="1" w:after="100" w:afterAutospacing="1"/>
    </w:pPr>
    <w:rPr>
      <w:rFonts w:eastAsia="Times New Roman"/>
    </w:rPr>
  </w:style>
  <w:style w:type="paragraph" w:customStyle="1" w:styleId="Block1">
    <w:name w:val="Block1"/>
    <w:basedOn w:val="Normal"/>
    <w:next w:val="Normal"/>
    <w:uiPriority w:val="3"/>
    <w:qFormat/>
    <w:rsid w:val="00541DD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541DD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541DD9"/>
    <w:rPr>
      <w:sz w:val="10"/>
    </w:rPr>
  </w:style>
  <w:style w:type="paragraph" w:customStyle="1" w:styleId="ReallySamllText">
    <w:name w:val="ReallySamllText"/>
    <w:basedOn w:val="Normal"/>
    <w:link w:val="ReallySamllTextChar"/>
    <w:autoRedefine/>
    <w:rsid w:val="00541DD9"/>
    <w:rPr>
      <w:rFonts w:asciiTheme="minorHAnsi" w:hAnsiTheme="minorHAnsi"/>
      <w:sz w:val="10"/>
    </w:rPr>
  </w:style>
  <w:style w:type="paragraph" w:customStyle="1" w:styleId="CardCites">
    <w:name w:val="Card Cites"/>
    <w:basedOn w:val="Normal"/>
    <w:next w:val="Normal"/>
    <w:qFormat/>
    <w:rsid w:val="00541DD9"/>
    <w:rPr>
      <w:rFonts w:eastAsia="Times New Roman"/>
      <w:b/>
      <w:sz w:val="20"/>
    </w:rPr>
  </w:style>
  <w:style w:type="paragraph" w:customStyle="1" w:styleId="NormalWeb3">
    <w:name w:val="Normal (Web)3"/>
    <w:basedOn w:val="Normal"/>
    <w:rsid w:val="00541DD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541DD9"/>
    <w:pPr>
      <w:ind w:left="400"/>
    </w:pPr>
    <w:rPr>
      <w:rFonts w:eastAsia="Times New Roman"/>
    </w:rPr>
  </w:style>
  <w:style w:type="paragraph" w:customStyle="1" w:styleId="TagCiteChar2">
    <w:name w:val="Tag / Cite Char"/>
    <w:basedOn w:val="Normal"/>
    <w:rsid w:val="00541DD9"/>
    <w:rPr>
      <w:rFonts w:eastAsia="Times New Roman"/>
      <w:b/>
      <w:color w:val="000000"/>
    </w:rPr>
  </w:style>
  <w:style w:type="paragraph" w:customStyle="1" w:styleId="PageNumber2">
    <w:name w:val="Page Number2"/>
    <w:basedOn w:val="Normal"/>
    <w:next w:val="Normal"/>
    <w:rsid w:val="00541DD9"/>
    <w:rPr>
      <w:rFonts w:eastAsia="Times New Roman"/>
      <w:sz w:val="20"/>
    </w:rPr>
  </w:style>
  <w:style w:type="paragraph" w:customStyle="1" w:styleId="HeaderFooter">
    <w:name w:val="Header &amp; Footer"/>
    <w:rsid w:val="00541DD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541DD9"/>
    <w:rPr>
      <w:rFonts w:ascii="Arial Narrow" w:eastAsia="Times New Roman" w:hAnsi="Arial Narrow"/>
      <w:color w:val="000000"/>
      <w:sz w:val="16"/>
    </w:rPr>
  </w:style>
  <w:style w:type="paragraph" w:customStyle="1" w:styleId="CardTextUnderlined">
    <w:name w:val="Card Text Underlined"/>
    <w:basedOn w:val="Normal"/>
    <w:rsid w:val="00541DD9"/>
    <w:rPr>
      <w:rFonts w:ascii="Arial Narrow" w:eastAsia="Times New Roman" w:hAnsi="Arial Narrow"/>
      <w:u w:val="single"/>
    </w:rPr>
  </w:style>
  <w:style w:type="paragraph" w:customStyle="1" w:styleId="HeaderDebate">
    <w:name w:val="Header Debate"/>
    <w:basedOn w:val="Normal"/>
    <w:rsid w:val="00541DD9"/>
    <w:pPr>
      <w:jc w:val="center"/>
      <w:outlineLvl w:val="0"/>
    </w:pPr>
    <w:rPr>
      <w:rFonts w:eastAsia="Times New Roman"/>
      <w:b/>
      <w:sz w:val="48"/>
      <w:u w:val="words"/>
    </w:rPr>
  </w:style>
  <w:style w:type="paragraph" w:customStyle="1" w:styleId="NormalWeb1">
    <w:name w:val="Normal (Web)1"/>
    <w:basedOn w:val="Normal"/>
    <w:rsid w:val="00541DD9"/>
    <w:pPr>
      <w:spacing w:before="100" w:beforeAutospacing="1" w:after="100" w:afterAutospacing="1"/>
    </w:pPr>
    <w:rPr>
      <w:rFonts w:eastAsia="Times New Roman"/>
      <w:sz w:val="20"/>
      <w:szCs w:val="20"/>
    </w:rPr>
  </w:style>
  <w:style w:type="paragraph" w:customStyle="1" w:styleId="CardTagCharChar">
    <w:name w:val="Card Tag Char Char"/>
    <w:basedOn w:val="Normal"/>
    <w:rsid w:val="00541DD9"/>
    <w:rPr>
      <w:rFonts w:eastAsia="Times New Roman"/>
      <w:b/>
    </w:rPr>
  </w:style>
  <w:style w:type="paragraph" w:customStyle="1" w:styleId="fixed">
    <w:name w:val="fixed"/>
    <w:basedOn w:val="Normal"/>
    <w:rsid w:val="00541DD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541DD9"/>
    <w:pPr>
      <w:spacing w:before="100" w:beforeAutospacing="1" w:after="100" w:afterAutospacing="1"/>
    </w:pPr>
    <w:rPr>
      <w:rFonts w:eastAsia="Times New Roman"/>
    </w:rPr>
  </w:style>
  <w:style w:type="paragraph" w:customStyle="1" w:styleId="ExecutiveSummarytext">
    <w:name w:val="Executive Summary text"/>
    <w:basedOn w:val="Normal"/>
    <w:next w:val="Normal"/>
    <w:rsid w:val="00541DD9"/>
    <w:pPr>
      <w:autoSpaceDE w:val="0"/>
      <w:autoSpaceDN w:val="0"/>
      <w:adjustRightInd w:val="0"/>
    </w:pPr>
    <w:rPr>
      <w:rFonts w:ascii="Arial" w:eastAsia="Times New Roman" w:hAnsi="Arial"/>
    </w:rPr>
  </w:style>
  <w:style w:type="character" w:customStyle="1" w:styleId="NormalUnderlineChar1">
    <w:name w:val="Normal Underline Char1"/>
    <w:locked/>
    <w:rsid w:val="00541DD9"/>
    <w:rPr>
      <w:u w:val="single"/>
    </w:rPr>
  </w:style>
  <w:style w:type="character" w:customStyle="1" w:styleId="CardUpSize-LightChar">
    <w:name w:val="CardUpSize - Light Char"/>
    <w:link w:val="CardUpSize-Light"/>
    <w:locked/>
    <w:rsid w:val="00541DD9"/>
    <w:rPr>
      <w:rFonts w:ascii="Times New Roman" w:eastAsia="Times New Roman" w:hAnsi="Times New Roman"/>
      <w:szCs w:val="32"/>
      <w:u w:val="single"/>
    </w:rPr>
  </w:style>
  <w:style w:type="paragraph" w:customStyle="1" w:styleId="CardUpSize-Light">
    <w:name w:val="CardUpSize - Light"/>
    <w:basedOn w:val="Normal"/>
    <w:link w:val="CardUpSize-LightChar"/>
    <w:rsid w:val="00541DD9"/>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541DD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541DD9"/>
    <w:pPr>
      <w:jc w:val="both"/>
    </w:pPr>
    <w:rPr>
      <w:rFonts w:ascii="Times New Roman" w:eastAsia="Times New Roman" w:hAnsi="Times New Roman"/>
      <w:b/>
      <w:sz w:val="24"/>
      <w:szCs w:val="32"/>
      <w:u w:val="single"/>
    </w:rPr>
  </w:style>
  <w:style w:type="paragraph" w:customStyle="1" w:styleId="SmallCite">
    <w:name w:val="Small Cite"/>
    <w:basedOn w:val="Normal"/>
    <w:rsid w:val="00541DD9"/>
    <w:rPr>
      <w:rFonts w:ascii="Verdana" w:eastAsia="Times New Roman" w:hAnsi="Verdana"/>
      <w:sz w:val="16"/>
    </w:rPr>
  </w:style>
  <w:style w:type="paragraph" w:customStyle="1" w:styleId="clearformatting">
    <w:name w:val="clear formatting"/>
    <w:basedOn w:val="Heading2"/>
    <w:rsid w:val="00541DD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541DD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541DD9"/>
    <w:pPr>
      <w:spacing w:after="240" w:line="360" w:lineRule="atLeast"/>
    </w:pPr>
    <w:rPr>
      <w:rFonts w:eastAsia="Times New Roman"/>
      <w:b/>
      <w:bCs/>
      <w:sz w:val="16"/>
      <w:szCs w:val="16"/>
    </w:rPr>
  </w:style>
  <w:style w:type="paragraph" w:customStyle="1" w:styleId="PlaceholderText1">
    <w:name w:val="Placeholder Text1"/>
    <w:basedOn w:val="Normal"/>
    <w:rsid w:val="00541DD9"/>
    <w:pPr>
      <w:keepNext/>
      <w:numPr>
        <w:numId w:val="21"/>
      </w:numPr>
      <w:outlineLvl w:val="0"/>
    </w:pPr>
    <w:rPr>
      <w:rFonts w:eastAsia="MS Gothic"/>
    </w:rPr>
  </w:style>
  <w:style w:type="character" w:customStyle="1" w:styleId="ImportantTextChar">
    <w:name w:val="Important Text Char"/>
    <w:link w:val="ImportantText"/>
    <w:locked/>
    <w:rsid w:val="00541DD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541DD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541DD9"/>
    <w:rPr>
      <w:rFonts w:ascii="HNKAOE+Arial" w:hAnsi="HNKAOE+Arial"/>
    </w:rPr>
  </w:style>
  <w:style w:type="paragraph" w:customStyle="1" w:styleId="StyleBodyText11ptBlackUnderline">
    <w:name w:val="Style Body Text + 11 pt Black Underline"/>
    <w:basedOn w:val="BodyText"/>
    <w:link w:val="StyleBodyText11ptBlackUnderlineChar"/>
    <w:rsid w:val="00541DD9"/>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541DD9"/>
    <w:rPr>
      <w:rFonts w:ascii="HNKAOE+Arial" w:hAnsi="HNKAOE+Arial"/>
    </w:rPr>
  </w:style>
  <w:style w:type="paragraph" w:customStyle="1" w:styleId="StyleBodyText11ptBoldBlack">
    <w:name w:val="Style Body Text + 11 pt Bold Black"/>
    <w:basedOn w:val="BodyText"/>
    <w:link w:val="StyleBodyText11ptBoldBlackChar"/>
    <w:rsid w:val="00541DD9"/>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541DD9"/>
    <w:rPr>
      <w:rFonts w:ascii="Times New Roman" w:eastAsia="Malgun Gothic" w:hAnsi="Times New Roman"/>
      <w:bCs/>
    </w:rPr>
  </w:style>
  <w:style w:type="paragraph" w:customStyle="1" w:styleId="StyletinyBold">
    <w:name w:val="Style tiny + Bold"/>
    <w:basedOn w:val="tiny"/>
    <w:link w:val="StyletinyBoldChar"/>
    <w:rsid w:val="00541DD9"/>
    <w:rPr>
      <w:rFonts w:cstheme="minorBidi"/>
      <w:bCs/>
      <w:sz w:val="24"/>
    </w:rPr>
  </w:style>
  <w:style w:type="character" w:customStyle="1" w:styleId="Heading5SizeDownChar">
    <w:name w:val="Heading 5 Size Down Char"/>
    <w:link w:val="Heading5SizeDown"/>
    <w:locked/>
    <w:rsid w:val="00541DD9"/>
    <w:rPr>
      <w:rFonts w:ascii="Times New Roman" w:eastAsia="Times New Roman" w:hAnsi="Times New Roman"/>
      <w:szCs w:val="16"/>
    </w:rPr>
  </w:style>
  <w:style w:type="paragraph" w:customStyle="1" w:styleId="Heading5SizeDown">
    <w:name w:val="Heading 5 Size Down"/>
    <w:basedOn w:val="Normal"/>
    <w:link w:val="Heading5SizeDownChar"/>
    <w:autoRedefine/>
    <w:rsid w:val="00541DD9"/>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541DD9"/>
    <w:rPr>
      <w:rFonts w:ascii="Times New Roman" w:eastAsia="Times New Roman" w:hAnsi="Times New Roman" w:cs="Arial"/>
      <w:b/>
      <w:szCs w:val="44"/>
    </w:rPr>
  </w:style>
  <w:style w:type="paragraph" w:customStyle="1" w:styleId="Normal2Bold">
    <w:name w:val="Normal2 + Bold"/>
    <w:basedOn w:val="Normal"/>
    <w:link w:val="Normal2BoldChar"/>
    <w:rsid w:val="00541DD9"/>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541DD9"/>
    <w:rPr>
      <w:rFonts w:ascii="Times New Roman" w:eastAsia="Times New Roman" w:hAnsi="Times New Roman"/>
      <w:lang w:eastAsia="ar-SA"/>
    </w:rPr>
  </w:style>
  <w:style w:type="paragraph" w:customStyle="1" w:styleId="ListContents">
    <w:name w:val="List Contents"/>
    <w:basedOn w:val="Normal"/>
    <w:link w:val="ListContentsChar"/>
    <w:rsid w:val="00541DD9"/>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541DD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541DD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541DD9"/>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541DD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541DD9"/>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541DD9"/>
    <w:rPr>
      <w:rFonts w:ascii="Arial" w:eastAsia="Times New Roman" w:hAnsi="Arial"/>
      <w:sz w:val="12"/>
    </w:rPr>
  </w:style>
  <w:style w:type="paragraph" w:customStyle="1" w:styleId="Unimportant">
    <w:name w:val="Unimportant"/>
    <w:basedOn w:val="Normal"/>
    <w:link w:val="UnimportantCharChar"/>
    <w:rsid w:val="00541DD9"/>
    <w:pPr>
      <w:jc w:val="both"/>
    </w:pPr>
    <w:rPr>
      <w:rFonts w:ascii="Arial" w:eastAsia="Times New Roman" w:hAnsi="Arial"/>
      <w:sz w:val="12"/>
    </w:rPr>
  </w:style>
  <w:style w:type="character" w:customStyle="1" w:styleId="TagCiteChar3">
    <w:name w:val="Tag &amp; Cite Char"/>
    <w:link w:val="TagCite2"/>
    <w:locked/>
    <w:rsid w:val="00541DD9"/>
    <w:rPr>
      <w:rFonts w:ascii="Arial" w:eastAsia="Times New Roman" w:hAnsi="Arial"/>
      <w:b/>
    </w:rPr>
  </w:style>
  <w:style w:type="paragraph" w:customStyle="1" w:styleId="TagCite2">
    <w:name w:val="Tag &amp; Cite"/>
    <w:basedOn w:val="Normal"/>
    <w:link w:val="TagCiteChar3"/>
    <w:rsid w:val="00541DD9"/>
    <w:pPr>
      <w:jc w:val="both"/>
    </w:pPr>
    <w:rPr>
      <w:rFonts w:ascii="Arial" w:eastAsia="Times New Roman" w:hAnsi="Arial"/>
      <w:b/>
      <w:sz w:val="24"/>
    </w:rPr>
  </w:style>
  <w:style w:type="character" w:customStyle="1" w:styleId="HighlightedTextChar">
    <w:name w:val="Highlighted Text Char"/>
    <w:link w:val="HighlightedText"/>
    <w:locked/>
    <w:rsid w:val="00541DD9"/>
    <w:rPr>
      <w:rFonts w:ascii="Arial" w:eastAsia="Times New Roman" w:hAnsi="Arial"/>
      <w:b/>
      <w:u w:val="thick"/>
    </w:rPr>
  </w:style>
  <w:style w:type="paragraph" w:customStyle="1" w:styleId="HighlightedText">
    <w:name w:val="Highlighted Text"/>
    <w:basedOn w:val="Normal"/>
    <w:link w:val="HighlightedTextChar"/>
    <w:rsid w:val="00541DD9"/>
    <w:pPr>
      <w:jc w:val="both"/>
    </w:pPr>
    <w:rPr>
      <w:rFonts w:ascii="Arial" w:eastAsia="Times New Roman" w:hAnsi="Arial"/>
      <w:b/>
      <w:sz w:val="24"/>
      <w:u w:val="thick"/>
    </w:rPr>
  </w:style>
  <w:style w:type="paragraph" w:customStyle="1" w:styleId="StyleHeading1Justified">
    <w:name w:val="Style Heading 1 + Justified"/>
    <w:basedOn w:val="Normal"/>
    <w:next w:val="Normal"/>
    <w:rsid w:val="00541DD9"/>
    <w:rPr>
      <w:rFonts w:ascii="Arial" w:eastAsia="Times New Roman" w:hAnsi="Arial"/>
      <w:sz w:val="20"/>
      <w:szCs w:val="20"/>
    </w:rPr>
  </w:style>
  <w:style w:type="paragraph" w:customStyle="1" w:styleId="textunderline0">
    <w:name w:val="text underline"/>
    <w:basedOn w:val="Normal"/>
    <w:link w:val="textunderlineChar0"/>
    <w:autoRedefine/>
    <w:rsid w:val="00541DD9"/>
    <w:rPr>
      <w:rFonts w:asciiTheme="minorHAnsi" w:hAnsiTheme="minorHAnsi"/>
      <w:sz w:val="24"/>
      <w:u w:val="thick"/>
    </w:rPr>
  </w:style>
  <w:style w:type="character" w:customStyle="1" w:styleId="DebateTagChar">
    <w:name w:val="Debate Tag Char"/>
    <w:link w:val="DebateTag"/>
    <w:locked/>
    <w:rsid w:val="00541DD9"/>
    <w:rPr>
      <w:rFonts w:ascii="Garamond" w:hAnsi="Garamond"/>
      <w:b/>
    </w:rPr>
  </w:style>
  <w:style w:type="paragraph" w:customStyle="1" w:styleId="DebateTag">
    <w:name w:val="Debate Tag"/>
    <w:basedOn w:val="Normal"/>
    <w:link w:val="DebateTagChar"/>
    <w:autoRedefine/>
    <w:rsid w:val="00541DD9"/>
    <w:pPr>
      <w:tabs>
        <w:tab w:val="left" w:pos="270"/>
      </w:tabs>
    </w:pPr>
    <w:rPr>
      <w:rFonts w:ascii="Garamond" w:hAnsi="Garamond"/>
      <w:b/>
      <w:sz w:val="24"/>
    </w:rPr>
  </w:style>
  <w:style w:type="paragraph" w:customStyle="1" w:styleId="DebateCite">
    <w:name w:val="Debate Cite"/>
    <w:basedOn w:val="Normal"/>
    <w:autoRedefine/>
    <w:rsid w:val="00541DD9"/>
    <w:pPr>
      <w:tabs>
        <w:tab w:val="left" w:pos="270"/>
      </w:tabs>
    </w:pPr>
    <w:rPr>
      <w:rFonts w:eastAsia="Times New Roman"/>
      <w:sz w:val="20"/>
    </w:rPr>
  </w:style>
  <w:style w:type="paragraph" w:customStyle="1" w:styleId="BlockTitle10">
    <w:name w:val="Block Title #1"/>
    <w:basedOn w:val="Heading1"/>
    <w:rsid w:val="00541DD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541DD9"/>
    <w:pPr>
      <w:widowControl w:val="0"/>
      <w:suppressAutoHyphens/>
    </w:pPr>
    <w:rPr>
      <w:rFonts w:ascii="Courier New" w:eastAsia="Courier New" w:hAnsi="Courier New"/>
      <w:sz w:val="20"/>
      <w:szCs w:val="20"/>
    </w:rPr>
  </w:style>
  <w:style w:type="paragraph" w:customStyle="1" w:styleId="MaggieTag">
    <w:name w:val="MaggieTag"/>
    <w:basedOn w:val="Heading2"/>
    <w:rsid w:val="00541DD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541DD9"/>
    <w:rPr>
      <w:rFonts w:ascii="Times New Roman" w:eastAsia="Times New Roman" w:hAnsi="Times New Roman"/>
    </w:rPr>
  </w:style>
  <w:style w:type="paragraph" w:customStyle="1" w:styleId="Heading4Cite">
    <w:name w:val="Heading 4 Cite"/>
    <w:basedOn w:val="Normal"/>
    <w:link w:val="Heading4CiteChar"/>
    <w:autoRedefine/>
    <w:rsid w:val="00541DD9"/>
    <w:rPr>
      <w:rFonts w:ascii="Times New Roman" w:eastAsia="Times New Roman" w:hAnsi="Times New Roman"/>
      <w:sz w:val="24"/>
    </w:rPr>
  </w:style>
  <w:style w:type="paragraph" w:customStyle="1" w:styleId="4">
    <w:name w:val="4"/>
    <w:basedOn w:val="Normal"/>
    <w:rsid w:val="00541DD9"/>
    <w:rPr>
      <w:rFonts w:eastAsia="Times New Roman"/>
      <w:sz w:val="20"/>
    </w:rPr>
  </w:style>
  <w:style w:type="character" w:customStyle="1" w:styleId="UnunderlinedTextChar">
    <w:name w:val="Ununderlined Text Char"/>
    <w:link w:val="UnunderlinedText"/>
    <w:locked/>
    <w:rsid w:val="00541DD9"/>
    <w:rPr>
      <w:rFonts w:eastAsia="Times New Roman"/>
      <w:bCs/>
      <w:sz w:val="12"/>
    </w:rPr>
  </w:style>
  <w:style w:type="paragraph" w:customStyle="1" w:styleId="UnunderlinedText">
    <w:name w:val="Ununderlined Text"/>
    <w:basedOn w:val="Normal"/>
    <w:link w:val="UnunderlinedTextChar"/>
    <w:autoRedefine/>
    <w:rsid w:val="00541DD9"/>
    <w:pPr>
      <w:spacing w:after="200" w:line="276" w:lineRule="auto"/>
    </w:pPr>
    <w:rPr>
      <w:rFonts w:asciiTheme="minorHAnsi" w:eastAsia="Times New Roman" w:hAnsiTheme="minorHAnsi"/>
      <w:bCs/>
      <w:sz w:val="12"/>
    </w:rPr>
  </w:style>
  <w:style w:type="paragraph" w:customStyle="1" w:styleId="card2">
    <w:name w:val="%card"/>
    <w:basedOn w:val="Normal"/>
    <w:autoRedefine/>
    <w:rsid w:val="00541DD9"/>
    <w:pPr>
      <w:spacing w:after="200" w:line="276" w:lineRule="auto"/>
      <w:ind w:left="288" w:right="288"/>
    </w:pPr>
    <w:rPr>
      <w:rFonts w:eastAsia="Times New Roman"/>
      <w:bCs/>
    </w:rPr>
  </w:style>
  <w:style w:type="paragraph" w:customStyle="1" w:styleId="BlockTitle4">
    <w:name w:val="%Block Title"/>
    <w:basedOn w:val="Heading1"/>
    <w:rsid w:val="00541DD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541DD9"/>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541D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541DD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541DD9"/>
    <w:rPr>
      <w:rFonts w:ascii="Century Gothic" w:eastAsia="Cambria" w:hAnsi="Century Gothic"/>
      <w:u w:val="thick"/>
    </w:rPr>
  </w:style>
  <w:style w:type="paragraph" w:customStyle="1" w:styleId="Card-Underline0">
    <w:name w:val="Card-Underline"/>
    <w:basedOn w:val="Normal"/>
    <w:link w:val="Card-UnderlineChar"/>
    <w:qFormat/>
    <w:rsid w:val="00541DD9"/>
    <w:rPr>
      <w:rFonts w:ascii="Century Gothic" w:eastAsia="Cambria" w:hAnsi="Century Gothic"/>
      <w:sz w:val="24"/>
      <w:u w:val="thick"/>
    </w:rPr>
  </w:style>
  <w:style w:type="paragraph" w:customStyle="1" w:styleId="PageNumber3">
    <w:name w:val="Page Number3"/>
    <w:basedOn w:val="Normal"/>
    <w:next w:val="Normal"/>
    <w:rsid w:val="00541DD9"/>
    <w:rPr>
      <w:rFonts w:eastAsia="Times New Roman"/>
      <w:sz w:val="20"/>
    </w:rPr>
  </w:style>
  <w:style w:type="paragraph" w:customStyle="1" w:styleId="PageNumber4">
    <w:name w:val="Page Number4"/>
    <w:basedOn w:val="Normal"/>
    <w:next w:val="Normal"/>
    <w:rsid w:val="00541DD9"/>
    <w:rPr>
      <w:rFonts w:eastAsia="Times New Roman"/>
      <w:sz w:val="20"/>
    </w:rPr>
  </w:style>
  <w:style w:type="paragraph" w:customStyle="1" w:styleId="PageNumber5">
    <w:name w:val="Page Number5"/>
    <w:basedOn w:val="Normal"/>
    <w:next w:val="Normal"/>
    <w:rsid w:val="00541DD9"/>
    <w:rPr>
      <w:rFonts w:eastAsia="Times New Roman"/>
      <w:sz w:val="20"/>
    </w:rPr>
  </w:style>
  <w:style w:type="paragraph" w:customStyle="1" w:styleId="smalltext1">
    <w:name w:val="small text1"/>
    <w:basedOn w:val="Normal"/>
    <w:next w:val="Normal"/>
    <w:uiPriority w:val="4"/>
    <w:qFormat/>
    <w:rsid w:val="00541DD9"/>
    <w:pPr>
      <w:keepNext/>
      <w:keepLines/>
      <w:spacing w:before="200"/>
      <w:outlineLvl w:val="3"/>
    </w:pPr>
    <w:rPr>
      <w:rFonts w:eastAsia="Times New Roman"/>
      <w:b/>
      <w:bCs/>
      <w:iCs/>
      <w:sz w:val="26"/>
    </w:rPr>
  </w:style>
  <w:style w:type="character" w:customStyle="1" w:styleId="CircleChar">
    <w:name w:val="Circle Char"/>
    <w:link w:val="Circle"/>
    <w:locked/>
    <w:rsid w:val="00541DD9"/>
    <w:rPr>
      <w:rFonts w:ascii="Times New Roman" w:eastAsia="Times New Roman" w:hAnsi="Times New Roman"/>
      <w:b/>
      <w:u w:val="words"/>
    </w:rPr>
  </w:style>
  <w:style w:type="paragraph" w:customStyle="1" w:styleId="Circle">
    <w:name w:val="Circle"/>
    <w:basedOn w:val="Normal"/>
    <w:link w:val="CircleChar"/>
    <w:rsid w:val="00541DD9"/>
    <w:rPr>
      <w:rFonts w:ascii="Times New Roman" w:eastAsia="Times New Roman" w:hAnsi="Times New Roman"/>
      <w:b/>
      <w:sz w:val="24"/>
      <w:u w:val="words"/>
    </w:rPr>
  </w:style>
  <w:style w:type="paragraph" w:customStyle="1" w:styleId="PageNumber6">
    <w:name w:val="Page Number6"/>
    <w:basedOn w:val="Normal"/>
    <w:next w:val="Normal"/>
    <w:rsid w:val="00541DD9"/>
    <w:rPr>
      <w:rFonts w:eastAsia="Times New Roman"/>
      <w:sz w:val="20"/>
    </w:rPr>
  </w:style>
  <w:style w:type="paragraph" w:customStyle="1" w:styleId="user">
    <w:name w:val="user"/>
    <w:basedOn w:val="Normal"/>
    <w:rsid w:val="00541DD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541DD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541DD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541DD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541DD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541DD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541DD9"/>
    <w:rPr>
      <w:rFonts w:eastAsia="Times New Roman"/>
      <w:sz w:val="20"/>
    </w:rPr>
  </w:style>
  <w:style w:type="paragraph" w:customStyle="1" w:styleId="DebateTag0">
    <w:name w:val="DebateTag"/>
    <w:basedOn w:val="Normal"/>
    <w:qFormat/>
    <w:rsid w:val="00541DD9"/>
    <w:rPr>
      <w:b/>
    </w:rPr>
  </w:style>
  <w:style w:type="paragraph" w:customStyle="1" w:styleId="date-comments">
    <w:name w:val="date-comments"/>
    <w:basedOn w:val="Normal"/>
    <w:uiPriority w:val="99"/>
    <w:rsid w:val="00541DD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541DD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541DD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541DD9"/>
    <w:rPr>
      <w:rFonts w:ascii="Garamond" w:eastAsia="Calibri" w:hAnsi="Garamond" w:hint="default"/>
      <w:sz w:val="16"/>
      <w:szCs w:val="22"/>
    </w:rPr>
  </w:style>
  <w:style w:type="character" w:customStyle="1" w:styleId="message-item">
    <w:name w:val="message-item"/>
    <w:rsid w:val="00541DD9"/>
  </w:style>
  <w:style w:type="character" w:customStyle="1" w:styleId="lightheader">
    <w:name w:val="lightheader"/>
    <w:rsid w:val="00541DD9"/>
  </w:style>
  <w:style w:type="character" w:customStyle="1" w:styleId="datestamp">
    <w:name w:val="datestamp"/>
    <w:rsid w:val="00541DD9"/>
  </w:style>
  <w:style w:type="character" w:customStyle="1" w:styleId="i">
    <w:name w:val="i"/>
    <w:uiPriority w:val="99"/>
    <w:rsid w:val="00541DD9"/>
  </w:style>
  <w:style w:type="character" w:customStyle="1" w:styleId="forenames">
    <w:name w:val="forenames"/>
    <w:rsid w:val="00541DD9"/>
  </w:style>
  <w:style w:type="character" w:customStyle="1" w:styleId="surname">
    <w:name w:val="surname"/>
    <w:rsid w:val="00541DD9"/>
  </w:style>
  <w:style w:type="character" w:customStyle="1" w:styleId="medium-font">
    <w:name w:val="medium-font"/>
    <w:rsid w:val="00541DD9"/>
  </w:style>
  <w:style w:type="character" w:customStyle="1" w:styleId="title-link-wrapper">
    <w:name w:val="title-link-wrapper"/>
    <w:rsid w:val="00541DD9"/>
  </w:style>
  <w:style w:type="character" w:customStyle="1" w:styleId="refpreview">
    <w:name w:val="refpreview"/>
    <w:rsid w:val="00541DD9"/>
  </w:style>
  <w:style w:type="character" w:customStyle="1" w:styleId="loose1">
    <w:name w:val="loose1"/>
    <w:rsid w:val="00541DD9"/>
  </w:style>
  <w:style w:type="character" w:customStyle="1" w:styleId="email">
    <w:name w:val="email"/>
    <w:rsid w:val="00541DD9"/>
  </w:style>
  <w:style w:type="character" w:customStyle="1" w:styleId="gsa">
    <w:name w:val="gs_a"/>
    <w:rsid w:val="00541DD9"/>
  </w:style>
  <w:style w:type="character" w:customStyle="1" w:styleId="goohl1">
    <w:name w:val="goohl1"/>
    <w:rsid w:val="00541DD9"/>
  </w:style>
  <w:style w:type="character" w:customStyle="1" w:styleId="mainarttitle">
    <w:name w:val="mainarttitle"/>
    <w:rsid w:val="00541DD9"/>
  </w:style>
  <w:style w:type="character" w:customStyle="1" w:styleId="mainartauthor">
    <w:name w:val="mainartauthor"/>
    <w:rsid w:val="00541DD9"/>
  </w:style>
  <w:style w:type="character" w:customStyle="1" w:styleId="mainartdate">
    <w:name w:val="mainartdate"/>
    <w:rsid w:val="00541DD9"/>
  </w:style>
  <w:style w:type="character" w:customStyle="1" w:styleId="gsggs">
    <w:name w:val="gs_ggs"/>
    <w:rsid w:val="00541DD9"/>
  </w:style>
  <w:style w:type="character" w:customStyle="1" w:styleId="ahead">
    <w:name w:val="a_head"/>
    <w:rsid w:val="00541DD9"/>
  </w:style>
  <w:style w:type="character" w:customStyle="1" w:styleId="articleauthor">
    <w:name w:val="articleauthor"/>
    <w:rsid w:val="00541DD9"/>
  </w:style>
  <w:style w:type="character" w:customStyle="1" w:styleId="footnote">
    <w:name w:val="footnote"/>
    <w:rsid w:val="00541DD9"/>
  </w:style>
  <w:style w:type="character" w:customStyle="1" w:styleId="docbody">
    <w:name w:val="docbody"/>
    <w:rsid w:val="00541DD9"/>
  </w:style>
  <w:style w:type="character" w:customStyle="1" w:styleId="superscript">
    <w:name w:val="superscript"/>
    <w:rsid w:val="00541DD9"/>
  </w:style>
  <w:style w:type="character" w:customStyle="1" w:styleId="citeChar2">
    <w:name w:val="cite Char"/>
    <w:locked/>
    <w:rsid w:val="00541DD9"/>
    <w:rPr>
      <w:b/>
      <w:bCs w:val="0"/>
      <w:u w:val="single"/>
    </w:rPr>
  </w:style>
  <w:style w:type="character" w:customStyle="1" w:styleId="StyleUnderlineChar">
    <w:name w:val="Style Underline Char"/>
    <w:locked/>
    <w:rsid w:val="00541DD9"/>
    <w:rPr>
      <w:u w:val="single"/>
    </w:rPr>
  </w:style>
  <w:style w:type="character" w:customStyle="1" w:styleId="CitesCharChar">
    <w:name w:val="Cites Char Char"/>
    <w:locked/>
    <w:rsid w:val="00541DD9"/>
    <w:rPr>
      <w:b/>
      <w:bCs/>
    </w:rPr>
  </w:style>
  <w:style w:type="character" w:customStyle="1" w:styleId="bwxsm">
    <w:name w:val="b w xsm"/>
    <w:rsid w:val="00541DD9"/>
  </w:style>
  <w:style w:type="character" w:customStyle="1" w:styleId="fstd">
    <w:name w:val="f std"/>
    <w:rsid w:val="00541DD9"/>
  </w:style>
  <w:style w:type="character" w:customStyle="1" w:styleId="gl">
    <w:name w:val="gl"/>
    <w:rsid w:val="00541DD9"/>
  </w:style>
  <w:style w:type="character" w:customStyle="1" w:styleId="heading2char2charchar1">
    <w:name w:val="heading2char2charchar1"/>
    <w:rsid w:val="00541DD9"/>
  </w:style>
  <w:style w:type="character" w:customStyle="1" w:styleId="charchar60">
    <w:name w:val="charchar6"/>
    <w:rsid w:val="00541DD9"/>
  </w:style>
  <w:style w:type="character" w:customStyle="1" w:styleId="bio1">
    <w:name w:val="bio1"/>
    <w:rsid w:val="00541DD9"/>
    <w:rPr>
      <w:rFonts w:ascii="Arial" w:hAnsi="Arial" w:cs="Arial" w:hint="default"/>
      <w:i/>
      <w:iCs/>
      <w:color w:val="000000"/>
      <w:sz w:val="20"/>
      <w:szCs w:val="20"/>
    </w:rPr>
  </w:style>
  <w:style w:type="character" w:customStyle="1" w:styleId="cardCharCharCharCharCharChar">
    <w:name w:val="card Char Char Char Char Char Char"/>
    <w:rsid w:val="00541DD9"/>
    <w:rPr>
      <w:sz w:val="24"/>
      <w:szCs w:val="24"/>
      <w:lang w:val="en-US" w:eastAsia="en-US" w:bidi="ar-SA"/>
    </w:rPr>
  </w:style>
  <w:style w:type="character" w:customStyle="1" w:styleId="Style24ptBoldUnderlineCenteredCharChar">
    <w:name w:val="Style 24 pt Bold Underline Centered Char Char"/>
    <w:rsid w:val="00541DD9"/>
    <w:rPr>
      <w:b/>
      <w:bCs/>
      <w:sz w:val="48"/>
      <w:szCs w:val="24"/>
      <w:u w:val="single"/>
      <w:lang w:val="en-US" w:eastAsia="en-US" w:bidi="ar-SA"/>
    </w:rPr>
  </w:style>
  <w:style w:type="character" w:customStyle="1" w:styleId="TagCiteCharChar0">
    <w:name w:val="Tag / Cite Char Char"/>
    <w:rsid w:val="00541DD9"/>
    <w:rPr>
      <w:b/>
      <w:bCs w:val="0"/>
      <w:color w:val="000000"/>
      <w:sz w:val="24"/>
      <w:szCs w:val="24"/>
      <w:lang w:val="en-US" w:eastAsia="en-US" w:bidi="ar-SA"/>
    </w:rPr>
  </w:style>
  <w:style w:type="character" w:customStyle="1" w:styleId="CardTextUnderlinedCharChar">
    <w:name w:val="Card Text Underlined Char Char"/>
    <w:rsid w:val="00541DD9"/>
    <w:rPr>
      <w:rFonts w:ascii="Arial Narrow" w:hAnsi="Arial Narrow" w:hint="default"/>
      <w:szCs w:val="24"/>
      <w:u w:val="single"/>
      <w:lang w:val="en-US" w:eastAsia="en-US" w:bidi="ar-SA"/>
    </w:rPr>
  </w:style>
  <w:style w:type="character" w:customStyle="1" w:styleId="CardTagCharCharChar">
    <w:name w:val="Card Tag Char Char Char"/>
    <w:rsid w:val="00541DD9"/>
    <w:rPr>
      <w:b/>
      <w:bCs w:val="0"/>
      <w:sz w:val="24"/>
      <w:szCs w:val="24"/>
      <w:lang w:val="en-US" w:eastAsia="en-US" w:bidi="ar-SA"/>
    </w:rPr>
  </w:style>
  <w:style w:type="character" w:customStyle="1" w:styleId="mainbody">
    <w:name w:val="mainbody"/>
    <w:rsid w:val="00541DD9"/>
  </w:style>
  <w:style w:type="character" w:customStyle="1" w:styleId="UnderlineStyleChar2">
    <w:name w:val="Underline Style Char2"/>
    <w:rsid w:val="00541DD9"/>
    <w:rPr>
      <w:rFonts w:ascii="Garamond" w:hAnsi="Garamond" w:hint="default"/>
      <w:sz w:val="22"/>
      <w:szCs w:val="24"/>
      <w:u w:val="single"/>
      <w:lang w:val="en-US" w:eastAsia="en-US" w:bidi="ar-SA"/>
    </w:rPr>
  </w:style>
  <w:style w:type="character" w:customStyle="1" w:styleId="Style1Char2">
    <w:name w:val="Style1 Char2"/>
    <w:rsid w:val="00541DD9"/>
    <w:rPr>
      <w:szCs w:val="24"/>
    </w:rPr>
  </w:style>
  <w:style w:type="character" w:customStyle="1" w:styleId="t13">
    <w:name w:val="t13"/>
    <w:rsid w:val="00541DD9"/>
  </w:style>
  <w:style w:type="character" w:customStyle="1" w:styleId="lead">
    <w:name w:val="lead"/>
    <w:rsid w:val="00541DD9"/>
  </w:style>
  <w:style w:type="paragraph" w:customStyle="1" w:styleId="CardDownx1">
    <w:name w:val="CardDown x1"/>
    <w:basedOn w:val="Normal"/>
    <w:link w:val="CardDownx1Char"/>
    <w:rsid w:val="00541DD9"/>
  </w:style>
  <w:style w:type="character" w:customStyle="1" w:styleId="CardDownx1Char">
    <w:name w:val="CardDown x1 Char"/>
    <w:link w:val="CardDownx1"/>
    <w:locked/>
    <w:rsid w:val="00541DD9"/>
    <w:rPr>
      <w:rFonts w:ascii="Calibri" w:hAnsi="Calibri"/>
      <w:sz w:val="22"/>
    </w:rPr>
  </w:style>
  <w:style w:type="character" w:customStyle="1" w:styleId="CharChar17">
    <w:name w:val="Char Char17"/>
    <w:locked/>
    <w:rsid w:val="00541DD9"/>
    <w:rPr>
      <w:rFonts w:ascii="Arial" w:hAnsi="Arial" w:cs="Arial" w:hint="default"/>
      <w:b/>
      <w:bCs/>
      <w:sz w:val="26"/>
      <w:szCs w:val="26"/>
    </w:rPr>
  </w:style>
  <w:style w:type="character" w:customStyle="1" w:styleId="address">
    <w:name w:val="address"/>
    <w:rsid w:val="00541DD9"/>
  </w:style>
  <w:style w:type="character" w:customStyle="1" w:styleId="ilspan">
    <w:name w:val="il_span"/>
    <w:rsid w:val="00541DD9"/>
  </w:style>
  <w:style w:type="character" w:customStyle="1" w:styleId="articletitle1">
    <w:name w:val="articletitle1"/>
    <w:rsid w:val="00541DD9"/>
    <w:rPr>
      <w:rFonts w:ascii="Times New Roman" w:hAnsi="Times New Roman" w:cs="Times New Roman" w:hint="default"/>
      <w:b/>
      <w:bCs/>
      <w:sz w:val="36"/>
      <w:szCs w:val="36"/>
    </w:rPr>
  </w:style>
  <w:style w:type="character" w:customStyle="1" w:styleId="leftidx1">
    <w:name w:val="leftidx1"/>
    <w:rsid w:val="00541DD9"/>
    <w:rPr>
      <w:rFonts w:ascii="Verdana" w:hAnsi="Verdana" w:hint="default"/>
      <w:sz w:val="22"/>
      <w:szCs w:val="22"/>
    </w:rPr>
  </w:style>
  <w:style w:type="character" w:customStyle="1" w:styleId="blue1">
    <w:name w:val="blue1"/>
    <w:rsid w:val="00541DD9"/>
    <w:rPr>
      <w:color w:val="0000FF"/>
    </w:rPr>
  </w:style>
  <w:style w:type="character" w:customStyle="1" w:styleId="author-link1">
    <w:name w:val="author-link1"/>
    <w:rsid w:val="00541DD9"/>
    <w:rPr>
      <w:b w:val="0"/>
      <w:bCs w:val="0"/>
    </w:rPr>
  </w:style>
  <w:style w:type="character" w:customStyle="1" w:styleId="black1">
    <w:name w:val="black1"/>
    <w:rsid w:val="00541DD9"/>
    <w:rPr>
      <w:color w:val="000000"/>
    </w:rPr>
  </w:style>
  <w:style w:type="character" w:customStyle="1" w:styleId="StyleunderlinedCharBold">
    <w:name w:val="Style underlined Char + Bold"/>
    <w:rsid w:val="00541DD9"/>
    <w:rPr>
      <w:rFonts w:ascii="Times New Roman" w:hAnsi="Times New Roman" w:cs="Times New Roman" w:hint="default"/>
      <w:b/>
      <w:bCs/>
      <w:sz w:val="21"/>
      <w:szCs w:val="24"/>
      <w:u w:val="single"/>
    </w:rPr>
  </w:style>
  <w:style w:type="character" w:customStyle="1" w:styleId="ThickUnderlineCharChar">
    <w:name w:val="Thick Underline Char Char"/>
    <w:rsid w:val="00541DD9"/>
    <w:rPr>
      <w:rFonts w:ascii="Calibri" w:eastAsia="Calibri" w:hAnsi="Calibri" w:hint="default"/>
    </w:rPr>
  </w:style>
  <w:style w:type="character" w:customStyle="1" w:styleId="CardUnderline">
    <w:name w:val="Card Underline"/>
    <w:rsid w:val="00541DD9"/>
    <w:rPr>
      <w:rFonts w:ascii="Times New Roman" w:hAnsi="Times New Roman" w:cs="Times New Roman" w:hint="default"/>
      <w:sz w:val="20"/>
      <w:u w:val="single"/>
    </w:rPr>
  </w:style>
  <w:style w:type="character" w:customStyle="1" w:styleId="lingoregion">
    <w:name w:val="lingo_region"/>
    <w:rsid w:val="00541DD9"/>
  </w:style>
  <w:style w:type="character" w:customStyle="1" w:styleId="cite0">
    <w:name w:val="%cite"/>
    <w:rsid w:val="00541DD9"/>
    <w:rPr>
      <w:rFonts w:ascii="Times New Roman" w:hAnsi="Times New Roman" w:cs="Times New Roman" w:hint="default"/>
      <w:b/>
      <w:bCs w:val="0"/>
      <w:sz w:val="24"/>
    </w:rPr>
  </w:style>
  <w:style w:type="character" w:customStyle="1" w:styleId="Emphasis21">
    <w:name w:val="%Emphasis2"/>
    <w:rsid w:val="00541DD9"/>
    <w:rPr>
      <w:rFonts w:ascii="Cooper Black" w:hAnsi="Cooper Black" w:hint="default"/>
      <w:iCs/>
      <w:u w:val="single"/>
    </w:rPr>
  </w:style>
  <w:style w:type="character" w:customStyle="1" w:styleId="bodycontentlink">
    <w:name w:val="bodycontentlink"/>
    <w:rsid w:val="00541DD9"/>
  </w:style>
  <w:style w:type="character" w:customStyle="1" w:styleId="AAAcite">
    <w:name w:val="AAAcite"/>
    <w:rsid w:val="00541DD9"/>
    <w:rPr>
      <w:rFonts w:ascii="Times New Roman" w:hAnsi="Times New Roman" w:cs="Times New Roman" w:hint="default"/>
      <w:b/>
      <w:bCs w:val="0"/>
      <w:sz w:val="24"/>
    </w:rPr>
  </w:style>
  <w:style w:type="character" w:customStyle="1" w:styleId="tmplheaderlink">
    <w:name w:val="tmplheaderlink"/>
    <w:rsid w:val="00541DD9"/>
    <w:rPr>
      <w:rFonts w:ascii="Times New Roman" w:hAnsi="Times New Roman" w:cs="Times New Roman" w:hint="default"/>
    </w:rPr>
  </w:style>
  <w:style w:type="character" w:customStyle="1" w:styleId="UnderlinedEvidenceCharChar">
    <w:name w:val="Underlined Evidence Char Char"/>
    <w:rsid w:val="00541DD9"/>
    <w:rPr>
      <w:rFonts w:ascii="Verdana" w:hAnsi="Verdana" w:hint="default"/>
      <w:sz w:val="21"/>
      <w:szCs w:val="21"/>
      <w:u w:val="thick"/>
      <w:lang w:val="en-US" w:eastAsia="en-US" w:bidi="ar-SA"/>
    </w:rPr>
  </w:style>
  <w:style w:type="character" w:customStyle="1" w:styleId="role">
    <w:name w:val="role"/>
    <w:rsid w:val="00541DD9"/>
  </w:style>
  <w:style w:type="character" w:customStyle="1" w:styleId="pagination">
    <w:name w:val="pagination"/>
    <w:rsid w:val="00541DD9"/>
  </w:style>
  <w:style w:type="character" w:customStyle="1" w:styleId="doi">
    <w:name w:val="doi"/>
    <w:rsid w:val="00541DD9"/>
  </w:style>
  <w:style w:type="character" w:customStyle="1" w:styleId="bodycontents">
    <w:name w:val="bodycontents"/>
    <w:rsid w:val="00541DD9"/>
  </w:style>
  <w:style w:type="character" w:customStyle="1" w:styleId="comma">
    <w:name w:val="comma"/>
    <w:rsid w:val="00541DD9"/>
  </w:style>
  <w:style w:type="character" w:customStyle="1" w:styleId="pad5right">
    <w:name w:val="pad5right"/>
    <w:rsid w:val="00541DD9"/>
  </w:style>
  <w:style w:type="character" w:customStyle="1" w:styleId="entry-date">
    <w:name w:val="entry-date"/>
    <w:rsid w:val="00541DD9"/>
  </w:style>
  <w:style w:type="character" w:customStyle="1" w:styleId="desc">
    <w:name w:val="desc"/>
    <w:rsid w:val="00541DD9"/>
  </w:style>
  <w:style w:type="character" w:customStyle="1" w:styleId="divider">
    <w:name w:val="divider"/>
    <w:rsid w:val="00541DD9"/>
  </w:style>
  <w:style w:type="character" w:customStyle="1" w:styleId="blogdate">
    <w:name w:val="blogdate"/>
    <w:rsid w:val="00541DD9"/>
  </w:style>
  <w:style w:type="character" w:customStyle="1" w:styleId="ticker">
    <w:name w:val="ticker"/>
    <w:rsid w:val="00541DD9"/>
  </w:style>
  <w:style w:type="character" w:customStyle="1" w:styleId="posted">
    <w:name w:val="posted"/>
    <w:rsid w:val="00541DD9"/>
  </w:style>
  <w:style w:type="character" w:customStyle="1" w:styleId="time">
    <w:name w:val="time"/>
    <w:rsid w:val="00541DD9"/>
  </w:style>
  <w:style w:type="character" w:customStyle="1" w:styleId="dot">
    <w:name w:val="dot"/>
    <w:rsid w:val="00541DD9"/>
  </w:style>
  <w:style w:type="character" w:customStyle="1" w:styleId="hn-date">
    <w:name w:val="hn-date"/>
    <w:rsid w:val="00541DD9"/>
  </w:style>
  <w:style w:type="character" w:customStyle="1" w:styleId="location">
    <w:name w:val="location"/>
    <w:rsid w:val="00541DD9"/>
  </w:style>
  <w:style w:type="character" w:customStyle="1" w:styleId="arial11">
    <w:name w:val="arial_11"/>
    <w:rsid w:val="00541DD9"/>
  </w:style>
  <w:style w:type="character" w:customStyle="1" w:styleId="dropcap-letter">
    <w:name w:val="dropcap-letter"/>
    <w:rsid w:val="00541DD9"/>
  </w:style>
  <w:style w:type="character" w:customStyle="1" w:styleId="offscreen">
    <w:name w:val="offscreen"/>
    <w:rsid w:val="00541DD9"/>
  </w:style>
  <w:style w:type="character" w:customStyle="1" w:styleId="linked-in">
    <w:name w:val="linked-in"/>
    <w:rsid w:val="00541DD9"/>
  </w:style>
  <w:style w:type="character" w:customStyle="1" w:styleId="in-widget">
    <w:name w:val="in-widget"/>
    <w:rsid w:val="00541DD9"/>
  </w:style>
  <w:style w:type="character" w:customStyle="1" w:styleId="in-right">
    <w:name w:val="in-right"/>
    <w:rsid w:val="00541DD9"/>
  </w:style>
  <w:style w:type="character" w:customStyle="1" w:styleId="tickerwrap">
    <w:name w:val="ticker_wrap"/>
    <w:rsid w:val="00541DD9"/>
  </w:style>
  <w:style w:type="character" w:customStyle="1" w:styleId="divs">
    <w:name w:val="divs"/>
    <w:rsid w:val="00541DD9"/>
  </w:style>
  <w:style w:type="character" w:customStyle="1" w:styleId="in-top">
    <w:name w:val="in-top"/>
    <w:rsid w:val="00541DD9"/>
  </w:style>
  <w:style w:type="character" w:customStyle="1" w:styleId="article-date">
    <w:name w:val="article-date"/>
    <w:rsid w:val="00541DD9"/>
  </w:style>
  <w:style w:type="character" w:customStyle="1" w:styleId="bodysubtoc">
    <w:name w:val="bodysubtoc"/>
    <w:rsid w:val="00541DD9"/>
  </w:style>
  <w:style w:type="character" w:customStyle="1" w:styleId="lefttitlesmaller">
    <w:name w:val="lefttitlesmaller"/>
    <w:rsid w:val="00541DD9"/>
  </w:style>
  <w:style w:type="character" w:customStyle="1" w:styleId="mb">
    <w:name w:val="mb"/>
    <w:rsid w:val="00541DD9"/>
  </w:style>
  <w:style w:type="character" w:customStyle="1" w:styleId="field-content">
    <w:name w:val="field-content"/>
    <w:rsid w:val="00541DD9"/>
  </w:style>
  <w:style w:type="character" w:customStyle="1" w:styleId="submitted-date">
    <w:name w:val="submitted-date"/>
    <w:rsid w:val="00541DD9"/>
  </w:style>
  <w:style w:type="character" w:customStyle="1" w:styleId="submitted-time">
    <w:name w:val="submitted-time"/>
    <w:rsid w:val="00541DD9"/>
  </w:style>
  <w:style w:type="character" w:customStyle="1" w:styleId="A2">
    <w:name w:val="A2"/>
    <w:uiPriority w:val="99"/>
    <w:rsid w:val="00541DD9"/>
    <w:rPr>
      <w:rFonts w:ascii="Sabon LT Std" w:hAnsi="Sabon LT Std" w:cs="Sabon LT Std" w:hint="default"/>
      <w:color w:val="000000"/>
      <w:sz w:val="15"/>
      <w:szCs w:val="15"/>
    </w:rPr>
  </w:style>
  <w:style w:type="character" w:customStyle="1" w:styleId="searchword">
    <w:name w:val="searchword"/>
    <w:rsid w:val="00541DD9"/>
  </w:style>
  <w:style w:type="character" w:customStyle="1" w:styleId="meta-prep">
    <w:name w:val="meta-prep"/>
    <w:rsid w:val="00541DD9"/>
  </w:style>
  <w:style w:type="numbering" w:customStyle="1" w:styleId="1ai1">
    <w:name w:val="1 / a / i1"/>
    <w:rsid w:val="00541DD9"/>
    <w:pPr>
      <w:numPr>
        <w:numId w:val="21"/>
      </w:numPr>
    </w:pPr>
  </w:style>
  <w:style w:type="numbering" w:styleId="1ai">
    <w:name w:val="Outline List 1"/>
    <w:basedOn w:val="NoList"/>
    <w:unhideWhenUsed/>
    <w:rsid w:val="00541DD9"/>
    <w:pPr>
      <w:numPr>
        <w:numId w:val="22"/>
      </w:numPr>
    </w:pPr>
  </w:style>
  <w:style w:type="character" w:customStyle="1" w:styleId="FontStyle310">
    <w:name w:val="Font Style310"/>
    <w:uiPriority w:val="99"/>
    <w:rsid w:val="00541DD9"/>
    <w:rPr>
      <w:rFonts w:ascii="Times New Roman" w:hAnsi="Times New Roman" w:cs="Times New Roman"/>
      <w:b/>
      <w:bCs/>
      <w:i/>
      <w:iCs/>
      <w:spacing w:val="-10"/>
      <w:sz w:val="18"/>
      <w:szCs w:val="18"/>
    </w:rPr>
  </w:style>
  <w:style w:type="character" w:customStyle="1" w:styleId="FontStyle329">
    <w:name w:val="Font Style329"/>
    <w:uiPriority w:val="99"/>
    <w:rsid w:val="00541DD9"/>
    <w:rPr>
      <w:rFonts w:ascii="Times New Roman" w:hAnsi="Times New Roman" w:cs="Times New Roman"/>
      <w:b/>
      <w:bCs/>
      <w:spacing w:val="-10"/>
      <w:sz w:val="18"/>
      <w:szCs w:val="18"/>
    </w:rPr>
  </w:style>
  <w:style w:type="character" w:customStyle="1" w:styleId="FontStyle370">
    <w:name w:val="Font Style370"/>
    <w:uiPriority w:val="99"/>
    <w:rsid w:val="00541DD9"/>
    <w:rPr>
      <w:rFonts w:ascii="Cambria" w:hAnsi="Cambria" w:cs="Cambria"/>
      <w:b/>
      <w:bCs/>
      <w:spacing w:val="-10"/>
      <w:sz w:val="18"/>
      <w:szCs w:val="18"/>
    </w:rPr>
  </w:style>
  <w:style w:type="character" w:customStyle="1" w:styleId="FontStyle302">
    <w:name w:val="Font Style302"/>
    <w:uiPriority w:val="99"/>
    <w:rsid w:val="00541DD9"/>
    <w:rPr>
      <w:rFonts w:ascii="Times New Roman" w:hAnsi="Times New Roman" w:cs="Times New Roman"/>
      <w:b/>
      <w:bCs/>
      <w:sz w:val="22"/>
      <w:szCs w:val="22"/>
    </w:rPr>
  </w:style>
  <w:style w:type="character" w:customStyle="1" w:styleId="FontStyle347">
    <w:name w:val="Font Style347"/>
    <w:uiPriority w:val="99"/>
    <w:rsid w:val="00541DD9"/>
    <w:rPr>
      <w:rFonts w:ascii="Times New Roman" w:hAnsi="Times New Roman" w:cs="Times New Roman"/>
      <w:b/>
      <w:bCs/>
      <w:spacing w:val="-10"/>
      <w:sz w:val="20"/>
      <w:szCs w:val="20"/>
    </w:rPr>
  </w:style>
  <w:style w:type="paragraph" w:customStyle="1" w:styleId="Style27">
    <w:name w:val="Style27"/>
    <w:basedOn w:val="Normal"/>
    <w:uiPriority w:val="99"/>
    <w:rsid w:val="00541DD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541DD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541DD9"/>
    <w:rPr>
      <w:rFonts w:ascii="Times New Roman" w:hAnsi="Times New Roman" w:cs="Times New Roman"/>
      <w:spacing w:val="-10"/>
      <w:sz w:val="18"/>
      <w:szCs w:val="18"/>
    </w:rPr>
  </w:style>
  <w:style w:type="character" w:customStyle="1" w:styleId="FontStyle312">
    <w:name w:val="Font Style312"/>
    <w:uiPriority w:val="99"/>
    <w:rsid w:val="00541DD9"/>
    <w:rPr>
      <w:rFonts w:ascii="Times New Roman" w:hAnsi="Times New Roman" w:cs="Times New Roman"/>
      <w:b/>
      <w:bCs/>
      <w:spacing w:val="-10"/>
      <w:sz w:val="16"/>
      <w:szCs w:val="16"/>
    </w:rPr>
  </w:style>
  <w:style w:type="character" w:customStyle="1" w:styleId="FontStyle346">
    <w:name w:val="Font Style346"/>
    <w:uiPriority w:val="99"/>
    <w:rsid w:val="00541DD9"/>
    <w:rPr>
      <w:rFonts w:ascii="Times New Roman" w:hAnsi="Times New Roman" w:cs="Times New Roman"/>
      <w:b/>
      <w:bCs/>
      <w:spacing w:val="-10"/>
      <w:sz w:val="18"/>
      <w:szCs w:val="18"/>
    </w:rPr>
  </w:style>
  <w:style w:type="character" w:customStyle="1" w:styleId="FontStyle330">
    <w:name w:val="Font Style330"/>
    <w:uiPriority w:val="99"/>
    <w:rsid w:val="00541DD9"/>
    <w:rPr>
      <w:rFonts w:ascii="Times New Roman" w:hAnsi="Times New Roman" w:cs="Times New Roman"/>
      <w:b/>
      <w:bCs/>
      <w:sz w:val="16"/>
      <w:szCs w:val="16"/>
    </w:rPr>
  </w:style>
  <w:style w:type="character" w:customStyle="1" w:styleId="FontStyle372">
    <w:name w:val="Font Style372"/>
    <w:uiPriority w:val="99"/>
    <w:rsid w:val="00541DD9"/>
    <w:rPr>
      <w:rFonts w:ascii="Times New Roman" w:hAnsi="Times New Roman" w:cs="Times New Roman"/>
      <w:b/>
      <w:bCs/>
      <w:sz w:val="16"/>
      <w:szCs w:val="16"/>
    </w:rPr>
  </w:style>
  <w:style w:type="paragraph" w:customStyle="1" w:styleId="Style59">
    <w:name w:val="Style59"/>
    <w:basedOn w:val="Normal"/>
    <w:uiPriority w:val="99"/>
    <w:rsid w:val="00541DD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541DD9"/>
    <w:rPr>
      <w:rFonts w:ascii="Times New Roman" w:hAnsi="Times New Roman" w:cs="Times New Roman"/>
      <w:b/>
      <w:bCs/>
      <w:i/>
      <w:iCs/>
      <w:sz w:val="16"/>
      <w:szCs w:val="16"/>
    </w:rPr>
  </w:style>
  <w:style w:type="paragraph" w:customStyle="1" w:styleId="Style200">
    <w:name w:val="Style20"/>
    <w:basedOn w:val="Normal"/>
    <w:uiPriority w:val="99"/>
    <w:rsid w:val="00541DD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541DD9"/>
    <w:rPr>
      <w:rFonts w:ascii="Times New Roman" w:hAnsi="Times New Roman" w:cs="Times New Roman"/>
      <w:smallCaps/>
      <w:sz w:val="14"/>
      <w:szCs w:val="14"/>
    </w:rPr>
  </w:style>
  <w:style w:type="paragraph" w:customStyle="1" w:styleId="Style89">
    <w:name w:val="Style89"/>
    <w:basedOn w:val="Normal"/>
    <w:uiPriority w:val="99"/>
    <w:rsid w:val="00541DD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541DD9"/>
    <w:rPr>
      <w:rFonts w:ascii="Times New Roman" w:hAnsi="Times New Roman" w:cs="Times New Roman"/>
      <w:b/>
      <w:bCs/>
      <w:spacing w:val="-10"/>
      <w:sz w:val="22"/>
      <w:szCs w:val="22"/>
    </w:rPr>
  </w:style>
  <w:style w:type="character" w:customStyle="1" w:styleId="FontStyle320">
    <w:name w:val="Font Style320"/>
    <w:uiPriority w:val="99"/>
    <w:rsid w:val="00541DD9"/>
    <w:rPr>
      <w:rFonts w:ascii="Times New Roman" w:hAnsi="Times New Roman" w:cs="Times New Roman"/>
      <w:b/>
      <w:bCs/>
      <w:spacing w:val="-10"/>
      <w:sz w:val="22"/>
      <w:szCs w:val="22"/>
    </w:rPr>
  </w:style>
  <w:style w:type="character" w:customStyle="1" w:styleId="FontStyle352">
    <w:name w:val="Font Style352"/>
    <w:uiPriority w:val="99"/>
    <w:rsid w:val="00541DD9"/>
    <w:rPr>
      <w:rFonts w:ascii="Times New Roman" w:hAnsi="Times New Roman" w:cs="Times New Roman"/>
      <w:b/>
      <w:bCs/>
      <w:sz w:val="16"/>
      <w:szCs w:val="16"/>
    </w:rPr>
  </w:style>
  <w:style w:type="character" w:customStyle="1" w:styleId="FontStyle356">
    <w:name w:val="Font Style356"/>
    <w:uiPriority w:val="99"/>
    <w:rsid w:val="00541DD9"/>
    <w:rPr>
      <w:rFonts w:ascii="Times New Roman" w:hAnsi="Times New Roman" w:cs="Times New Roman"/>
      <w:b/>
      <w:bCs/>
      <w:spacing w:val="-10"/>
      <w:sz w:val="22"/>
      <w:szCs w:val="22"/>
    </w:rPr>
  </w:style>
  <w:style w:type="character" w:customStyle="1" w:styleId="FontStyle298">
    <w:name w:val="Font Style298"/>
    <w:uiPriority w:val="99"/>
    <w:rsid w:val="00541DD9"/>
    <w:rPr>
      <w:rFonts w:ascii="Times New Roman" w:hAnsi="Times New Roman" w:cs="Times New Roman"/>
      <w:sz w:val="18"/>
      <w:szCs w:val="18"/>
    </w:rPr>
  </w:style>
  <w:style w:type="character" w:customStyle="1" w:styleId="FontStyle311">
    <w:name w:val="Font Style311"/>
    <w:uiPriority w:val="99"/>
    <w:rsid w:val="00541DD9"/>
    <w:rPr>
      <w:rFonts w:ascii="Times New Roman" w:hAnsi="Times New Roman" w:cs="Times New Roman"/>
      <w:b/>
      <w:bCs/>
      <w:spacing w:val="-10"/>
      <w:sz w:val="18"/>
      <w:szCs w:val="18"/>
    </w:rPr>
  </w:style>
  <w:style w:type="character" w:customStyle="1" w:styleId="FontStyle332">
    <w:name w:val="Font Style332"/>
    <w:uiPriority w:val="99"/>
    <w:rsid w:val="00541DD9"/>
    <w:rPr>
      <w:rFonts w:ascii="Times New Roman" w:hAnsi="Times New Roman" w:cs="Times New Roman"/>
      <w:b/>
      <w:bCs/>
      <w:i/>
      <w:iCs/>
      <w:spacing w:val="-10"/>
      <w:sz w:val="20"/>
      <w:szCs w:val="20"/>
    </w:rPr>
  </w:style>
  <w:style w:type="character" w:customStyle="1" w:styleId="FontStyle371">
    <w:name w:val="Font Style371"/>
    <w:uiPriority w:val="99"/>
    <w:rsid w:val="00541DD9"/>
    <w:rPr>
      <w:rFonts w:ascii="Times New Roman" w:hAnsi="Times New Roman" w:cs="Times New Roman"/>
      <w:sz w:val="16"/>
      <w:szCs w:val="16"/>
    </w:rPr>
  </w:style>
  <w:style w:type="character" w:customStyle="1" w:styleId="FontStyle350">
    <w:name w:val="Font Style350"/>
    <w:uiPriority w:val="99"/>
    <w:rsid w:val="00541DD9"/>
    <w:rPr>
      <w:rFonts w:ascii="Times New Roman" w:hAnsi="Times New Roman" w:cs="Times New Roman"/>
      <w:b/>
      <w:bCs/>
      <w:i/>
      <w:iCs/>
      <w:sz w:val="20"/>
      <w:szCs w:val="20"/>
    </w:rPr>
  </w:style>
  <w:style w:type="paragraph" w:customStyle="1" w:styleId="Style8">
    <w:name w:val="Style8"/>
    <w:basedOn w:val="Normal"/>
    <w:uiPriority w:val="99"/>
    <w:rsid w:val="00541DD9"/>
    <w:pPr>
      <w:widowControl w:val="0"/>
      <w:autoSpaceDE w:val="0"/>
      <w:autoSpaceDN w:val="0"/>
      <w:adjustRightInd w:val="0"/>
    </w:pPr>
    <w:rPr>
      <w:rFonts w:eastAsia="Times New Roman"/>
      <w:sz w:val="24"/>
    </w:rPr>
  </w:style>
  <w:style w:type="paragraph" w:customStyle="1" w:styleId="Style5">
    <w:name w:val="Style5"/>
    <w:basedOn w:val="Normal"/>
    <w:uiPriority w:val="99"/>
    <w:rsid w:val="00541DD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541DD9"/>
    <w:pPr>
      <w:widowControl w:val="0"/>
      <w:autoSpaceDE w:val="0"/>
      <w:autoSpaceDN w:val="0"/>
      <w:adjustRightInd w:val="0"/>
    </w:pPr>
    <w:rPr>
      <w:rFonts w:eastAsia="Times New Roman"/>
      <w:sz w:val="24"/>
    </w:rPr>
  </w:style>
  <w:style w:type="character" w:customStyle="1" w:styleId="FontStyle351">
    <w:name w:val="Font Style351"/>
    <w:uiPriority w:val="99"/>
    <w:rsid w:val="00541DD9"/>
    <w:rPr>
      <w:rFonts w:ascii="Times New Roman" w:hAnsi="Times New Roman" w:cs="Times New Roman"/>
      <w:b/>
      <w:bCs/>
      <w:sz w:val="22"/>
      <w:szCs w:val="22"/>
    </w:rPr>
  </w:style>
  <w:style w:type="paragraph" w:customStyle="1" w:styleId="Style10">
    <w:name w:val="Style10"/>
    <w:basedOn w:val="Normal"/>
    <w:uiPriority w:val="99"/>
    <w:rsid w:val="00541DD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541DD9"/>
    <w:pPr>
      <w:widowControl w:val="0"/>
      <w:autoSpaceDE w:val="0"/>
      <w:autoSpaceDN w:val="0"/>
      <w:adjustRightInd w:val="0"/>
      <w:jc w:val="both"/>
    </w:pPr>
    <w:rPr>
      <w:rFonts w:eastAsia="Times New Roman"/>
      <w:sz w:val="24"/>
    </w:rPr>
  </w:style>
  <w:style w:type="character" w:customStyle="1" w:styleId="FontStyle369">
    <w:name w:val="Font Style369"/>
    <w:uiPriority w:val="99"/>
    <w:rsid w:val="00541DD9"/>
    <w:rPr>
      <w:rFonts w:ascii="Times New Roman" w:hAnsi="Times New Roman" w:cs="Times New Roman"/>
      <w:b/>
      <w:bCs/>
      <w:spacing w:val="-10"/>
      <w:sz w:val="20"/>
      <w:szCs w:val="20"/>
    </w:rPr>
  </w:style>
  <w:style w:type="character" w:customStyle="1" w:styleId="FontStyle357">
    <w:name w:val="Font Style357"/>
    <w:uiPriority w:val="99"/>
    <w:rsid w:val="00541DD9"/>
    <w:rPr>
      <w:rFonts w:ascii="Times New Roman" w:hAnsi="Times New Roman" w:cs="Times New Roman"/>
      <w:b/>
      <w:bCs/>
      <w:spacing w:val="-10"/>
      <w:sz w:val="22"/>
      <w:szCs w:val="22"/>
    </w:rPr>
  </w:style>
  <w:style w:type="paragraph" w:customStyle="1" w:styleId="Style67">
    <w:name w:val="Style67"/>
    <w:basedOn w:val="Normal"/>
    <w:uiPriority w:val="99"/>
    <w:rsid w:val="00541DD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541DD9"/>
    <w:rPr>
      <w:rFonts w:ascii="Times New Roman" w:hAnsi="Times New Roman" w:cs="Times New Roman"/>
      <w:sz w:val="20"/>
      <w:szCs w:val="20"/>
    </w:rPr>
  </w:style>
  <w:style w:type="character" w:customStyle="1" w:styleId="FontStyle374">
    <w:name w:val="Font Style374"/>
    <w:uiPriority w:val="99"/>
    <w:rsid w:val="00541DD9"/>
    <w:rPr>
      <w:rFonts w:ascii="Times New Roman" w:hAnsi="Times New Roman" w:cs="Times New Roman"/>
      <w:b/>
      <w:bCs/>
      <w:spacing w:val="-10"/>
      <w:sz w:val="22"/>
      <w:szCs w:val="22"/>
    </w:rPr>
  </w:style>
  <w:style w:type="paragraph" w:customStyle="1" w:styleId="Style30">
    <w:name w:val="Style30"/>
    <w:basedOn w:val="Normal"/>
    <w:uiPriority w:val="99"/>
    <w:rsid w:val="00541DD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541DD9"/>
    <w:rPr>
      <w:rFonts w:ascii="Times New Roman" w:hAnsi="Times New Roman" w:cs="Times New Roman"/>
      <w:smallCaps/>
      <w:sz w:val="16"/>
      <w:szCs w:val="16"/>
    </w:rPr>
  </w:style>
  <w:style w:type="paragraph" w:customStyle="1" w:styleId="Style93">
    <w:name w:val="Style93"/>
    <w:basedOn w:val="Normal"/>
    <w:uiPriority w:val="99"/>
    <w:rsid w:val="00541DD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541DD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541DD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541DD9"/>
    <w:rPr>
      <w:u w:val="single"/>
    </w:rPr>
  </w:style>
  <w:style w:type="character" w:customStyle="1" w:styleId="SmalltextCharCharCharChar0">
    <w:name w:val="Small text Char Char Char Char"/>
    <w:rsid w:val="00541DD9"/>
    <w:rPr>
      <w:sz w:val="16"/>
      <w:szCs w:val="24"/>
      <w:lang w:val="en-US" w:eastAsia="en-US" w:bidi="ar-SA"/>
    </w:rPr>
  </w:style>
  <w:style w:type="paragraph" w:customStyle="1" w:styleId="boldcitation">
    <w:name w:val="bold citation"/>
    <w:basedOn w:val="Normal"/>
    <w:rsid w:val="00541DD9"/>
    <w:rPr>
      <w:rFonts w:ascii="Arial" w:eastAsia="Times New Roman" w:hAnsi="Arial"/>
      <w:b/>
      <w:sz w:val="28"/>
      <w:u w:val="thick"/>
    </w:rPr>
  </w:style>
  <w:style w:type="character" w:customStyle="1" w:styleId="underlinecardChar">
    <w:name w:val="underline card Char"/>
    <w:rsid w:val="00541DD9"/>
    <w:rPr>
      <w:rFonts w:ascii="Arial" w:hAnsi="Arial"/>
      <w:noProof w:val="0"/>
      <w:sz w:val="18"/>
      <w:szCs w:val="24"/>
      <w:u w:val="single"/>
      <w:lang w:val="en-US" w:eastAsia="en-US" w:bidi="ar-SA"/>
    </w:rPr>
  </w:style>
  <w:style w:type="character" w:customStyle="1" w:styleId="CardsCharCharChar">
    <w:name w:val="Cards Char Char Char"/>
    <w:rsid w:val="00541DD9"/>
    <w:rPr>
      <w:szCs w:val="24"/>
      <w:lang w:val="en-US" w:eastAsia="en-US" w:bidi="ar-SA"/>
    </w:rPr>
  </w:style>
  <w:style w:type="character" w:customStyle="1" w:styleId="HiddenBlockHeaderChar">
    <w:name w:val="Hidden Block Header Char"/>
    <w:link w:val="HiddenBlockHeader"/>
    <w:rsid w:val="00541DD9"/>
    <w:rPr>
      <w:rFonts w:ascii="Times New Roman" w:eastAsia="Times New Roman" w:hAnsi="Times New Roman" w:cs="Courier New"/>
      <w:b/>
      <w:bCs/>
      <w:sz w:val="28"/>
      <w:szCs w:val="22"/>
    </w:rPr>
  </w:style>
  <w:style w:type="paragraph" w:customStyle="1" w:styleId="NothingCharChar">
    <w:name w:val="Nothing Char Char"/>
    <w:link w:val="NothingCharCharChar"/>
    <w:rsid w:val="00541DD9"/>
    <w:pPr>
      <w:jc w:val="both"/>
    </w:pPr>
    <w:rPr>
      <w:rFonts w:ascii="Times New Roman" w:eastAsia="MS Mincho" w:hAnsi="Times New Roman" w:cs="Times New Roman"/>
    </w:rPr>
  </w:style>
  <w:style w:type="character" w:customStyle="1" w:styleId="NothingCharCharChar">
    <w:name w:val="Nothing Char Char Char"/>
    <w:link w:val="NothingCharChar"/>
    <w:rsid w:val="00541DD9"/>
    <w:rPr>
      <w:rFonts w:ascii="Times New Roman" w:eastAsia="MS Mincho" w:hAnsi="Times New Roman" w:cs="Times New Roman"/>
    </w:rPr>
  </w:style>
  <w:style w:type="character" w:customStyle="1" w:styleId="CardsCharChar">
    <w:name w:val="Cards Char Char"/>
    <w:rsid w:val="00541DD9"/>
    <w:rPr>
      <w:szCs w:val="24"/>
      <w:lang w:val="en-US" w:eastAsia="en-US" w:bidi="ar-SA"/>
    </w:rPr>
  </w:style>
  <w:style w:type="character" w:customStyle="1" w:styleId="CardsCharCharCharChar">
    <w:name w:val="Cards Char Char Char Char"/>
    <w:rsid w:val="00541DD9"/>
    <w:rPr>
      <w:szCs w:val="24"/>
      <w:lang w:val="en-US" w:eastAsia="en-US" w:bidi="ar-SA"/>
    </w:rPr>
  </w:style>
  <w:style w:type="character" w:customStyle="1" w:styleId="BlockHeadingsCharChar">
    <w:name w:val="Block Headings Char Char"/>
    <w:rsid w:val="00541DD9"/>
    <w:rPr>
      <w:b/>
      <w:sz w:val="36"/>
      <w:szCs w:val="24"/>
      <w:u w:val="single"/>
      <w:lang w:val="en-US" w:eastAsia="en-US" w:bidi="ar-SA"/>
    </w:rPr>
  </w:style>
  <w:style w:type="character" w:customStyle="1" w:styleId="NothingChar1">
    <w:name w:val="Nothing Char1"/>
    <w:rsid w:val="00541DD9"/>
    <w:rPr>
      <w:szCs w:val="24"/>
      <w:lang w:val="en-US" w:eastAsia="en-US" w:bidi="ar-SA"/>
    </w:rPr>
  </w:style>
  <w:style w:type="paragraph" w:customStyle="1" w:styleId="bloctitles">
    <w:name w:val="bloc titles"/>
    <w:basedOn w:val="Heading1"/>
    <w:next w:val="Normal"/>
    <w:link w:val="bloctitlesChar"/>
    <w:autoRedefine/>
    <w:rsid w:val="00541DD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541DD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541DD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541DD9"/>
  </w:style>
  <w:style w:type="character" w:customStyle="1" w:styleId="RegularChar">
    <w:name w:val="Regular Char"/>
    <w:link w:val="Regular"/>
    <w:rsid w:val="00541DD9"/>
    <w:rPr>
      <w:rFonts w:ascii="Garamond" w:eastAsia="Times New Roman" w:hAnsi="Garamond" w:cs="Arial"/>
      <w:bCs/>
      <w:kern w:val="20"/>
      <w:sz w:val="20"/>
      <w:szCs w:val="32"/>
    </w:rPr>
  </w:style>
  <w:style w:type="character" w:customStyle="1" w:styleId="StyleTimesNewRoman">
    <w:name w:val="Style Times New Roman"/>
    <w:rsid w:val="00541DD9"/>
    <w:rPr>
      <w:rFonts w:ascii="Garamond" w:hAnsi="Garamond"/>
    </w:rPr>
  </w:style>
  <w:style w:type="paragraph" w:customStyle="1" w:styleId="INDENTEDPARAGRAPH">
    <w:name w:val="INDENTED PARAGRAPH"/>
    <w:rsid w:val="00541DD9"/>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541DD9"/>
    <w:rPr>
      <w:rFonts w:cs="Arial"/>
      <w:bCs/>
      <w:caps/>
      <w:color w:val="FFFFFF"/>
      <w:sz w:val="2"/>
      <w:szCs w:val="2"/>
      <w:lang w:val="en-US" w:eastAsia="en-US" w:bidi="ar-SA"/>
    </w:rPr>
  </w:style>
  <w:style w:type="paragraph" w:customStyle="1" w:styleId="Numbering">
    <w:name w:val="Numbering"/>
    <w:basedOn w:val="Normal"/>
    <w:next w:val="Normal"/>
    <w:rsid w:val="00541DD9"/>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541DD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541DD9"/>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541DD9"/>
    <w:pPr>
      <w:numPr>
        <w:numId w:val="25"/>
      </w:numPr>
    </w:pPr>
  </w:style>
  <w:style w:type="paragraph" w:customStyle="1" w:styleId="Lettering">
    <w:name w:val="Lettering"/>
    <w:basedOn w:val="Numbering"/>
    <w:next w:val="Normal"/>
    <w:rsid w:val="00541DD9"/>
    <w:pPr>
      <w:numPr>
        <w:numId w:val="23"/>
      </w:numPr>
    </w:pPr>
    <w:rPr>
      <w:szCs w:val="22"/>
    </w:rPr>
  </w:style>
  <w:style w:type="paragraph" w:customStyle="1" w:styleId="FileName">
    <w:name w:val="File Name"/>
    <w:basedOn w:val="Normal"/>
    <w:next w:val="Normal"/>
    <w:rsid w:val="00541DD9"/>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541DD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541DD9"/>
    <w:pPr>
      <w:numPr>
        <w:numId w:val="26"/>
      </w:numPr>
      <w:tabs>
        <w:tab w:val="num" w:pos="360"/>
      </w:tabs>
      <w:ind w:left="360"/>
    </w:pPr>
  </w:style>
  <w:style w:type="paragraph" w:customStyle="1" w:styleId="CardContinued1">
    <w:name w:val="Card Continued 1"/>
    <w:basedOn w:val="Normal"/>
    <w:next w:val="Normal"/>
    <w:rsid w:val="00541DD9"/>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541DD9"/>
    <w:pPr>
      <w:numPr>
        <w:numId w:val="0"/>
      </w:numPr>
      <w:spacing w:before="0" w:after="120"/>
      <w:jc w:val="left"/>
    </w:pPr>
  </w:style>
  <w:style w:type="paragraph" w:customStyle="1" w:styleId="Clearformatting0">
    <w:name w:val="Clear formatting"/>
    <w:basedOn w:val="Normal"/>
    <w:rsid w:val="00541DD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541DD9"/>
  </w:style>
  <w:style w:type="paragraph" w:customStyle="1" w:styleId="SmallCardText">
    <w:name w:val="Small Card Text"/>
    <w:rsid w:val="00541DD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541DD9"/>
    <w:rPr>
      <w:sz w:val="16"/>
      <w:szCs w:val="16"/>
      <w:lang w:val="en-US" w:eastAsia="en-US" w:bidi="ar-SA"/>
    </w:rPr>
  </w:style>
  <w:style w:type="paragraph" w:customStyle="1" w:styleId="TAGFONT">
    <w:name w:val="TAG FONT"/>
    <w:basedOn w:val="Normal"/>
    <w:autoRedefine/>
    <w:rsid w:val="00541DD9"/>
    <w:rPr>
      <w:rFonts w:eastAsia="Times New Roman"/>
      <w:sz w:val="24"/>
    </w:rPr>
  </w:style>
  <w:style w:type="character" w:customStyle="1" w:styleId="mainarttxt">
    <w:name w:val="mainarttxt"/>
    <w:basedOn w:val="DefaultParagraphFont"/>
    <w:rsid w:val="00541DD9"/>
  </w:style>
  <w:style w:type="paragraph" w:customStyle="1" w:styleId="TagChar1CharCharCharChar">
    <w:name w:val="Tag Char1 Char Char Char Char"/>
    <w:basedOn w:val="Normal"/>
    <w:rsid w:val="00541DD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541DD9"/>
    <w:rPr>
      <w:sz w:val="20"/>
    </w:rPr>
  </w:style>
  <w:style w:type="character" w:customStyle="1" w:styleId="highlightChar">
    <w:name w:val="highlight Char"/>
    <w:rsid w:val="00541DD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541DD9"/>
    <w:rPr>
      <w:rFonts w:eastAsia="Batang" w:cs="Arial"/>
      <w:b/>
      <w:bCs/>
      <w:iCs/>
      <w:sz w:val="24"/>
      <w:szCs w:val="28"/>
      <w:lang w:val="en-US" w:eastAsia="en-US" w:bidi="ar-SA"/>
    </w:rPr>
  </w:style>
  <w:style w:type="paragraph" w:customStyle="1" w:styleId="formfldssel">
    <w:name w:val="formfldssel"/>
    <w:basedOn w:val="Normal"/>
    <w:rsid w:val="00541DD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541DD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541DD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541DD9"/>
  </w:style>
  <w:style w:type="character" w:customStyle="1" w:styleId="StyleCardTextUnderline3Char">
    <w:name w:val="Style Card Text + Underline3 Char"/>
    <w:rsid w:val="00541DD9"/>
    <w:rPr>
      <w:rFonts w:eastAsia="SimSun"/>
      <w:szCs w:val="24"/>
      <w:u w:val="thick"/>
      <w:lang w:val="en-US" w:eastAsia="zh-CN" w:bidi="ar-SA"/>
    </w:rPr>
  </w:style>
  <w:style w:type="character" w:customStyle="1" w:styleId="BoldandUnderlineChar1Char2CharChar">
    <w:name w:val="Bold and Underline Char1 Char2 Char Char"/>
    <w:rsid w:val="00541DD9"/>
    <w:rPr>
      <w:b/>
      <w:noProof w:val="0"/>
      <w:szCs w:val="24"/>
      <w:u w:val="single"/>
      <w:lang w:val="en-US" w:eastAsia="en-US" w:bidi="ar-SA"/>
    </w:rPr>
  </w:style>
  <w:style w:type="character" w:customStyle="1" w:styleId="UnderlineChar1Char1">
    <w:name w:val="Underline Char1 Char1"/>
    <w:rsid w:val="00541DD9"/>
    <w:rPr>
      <w:noProof w:val="0"/>
      <w:szCs w:val="24"/>
      <w:u w:val="single"/>
      <w:lang w:val="en-US" w:eastAsia="en-US" w:bidi="ar-SA"/>
    </w:rPr>
  </w:style>
  <w:style w:type="paragraph" w:customStyle="1" w:styleId="Underlinestyle1">
    <w:name w:val="Underlinestyle"/>
    <w:basedOn w:val="Normal"/>
    <w:rsid w:val="00541DD9"/>
    <w:pPr>
      <w:tabs>
        <w:tab w:val="left" w:pos="720"/>
      </w:tabs>
      <w:ind w:left="720"/>
    </w:pPr>
    <w:rPr>
      <w:rFonts w:eastAsia="Times New Roman"/>
      <w:szCs w:val="20"/>
      <w:u w:val="single"/>
    </w:rPr>
  </w:style>
  <w:style w:type="character" w:customStyle="1" w:styleId="featurecontentgray1">
    <w:name w:val="featurecontentgray1"/>
    <w:rsid w:val="00541DD9"/>
    <w:rPr>
      <w:rFonts w:ascii="Arial" w:hAnsi="Arial" w:cs="Arial" w:hint="default"/>
      <w:color w:val="666666"/>
    </w:rPr>
  </w:style>
  <w:style w:type="character" w:customStyle="1" w:styleId="CardCharCharChar0">
    <w:name w:val="Card Char Char Char"/>
    <w:rsid w:val="00541DD9"/>
    <w:rPr>
      <w:rFonts w:ascii="Book Antiqua" w:hAnsi="Book Antiqua"/>
      <w:szCs w:val="24"/>
      <w:lang w:val="en-US" w:eastAsia="en-US" w:bidi="ar-SA"/>
    </w:rPr>
  </w:style>
  <w:style w:type="character" w:customStyle="1" w:styleId="big1">
    <w:name w:val="big1"/>
    <w:rsid w:val="00541DD9"/>
    <w:rPr>
      <w:sz w:val="28"/>
      <w:szCs w:val="28"/>
    </w:rPr>
  </w:style>
  <w:style w:type="character" w:customStyle="1" w:styleId="prodgeneral">
    <w:name w:val="prodgeneral"/>
    <w:basedOn w:val="DefaultParagraphFont"/>
    <w:rsid w:val="00541DD9"/>
  </w:style>
  <w:style w:type="character" w:customStyle="1" w:styleId="StyleUnderlineChar0">
    <w:name w:val="Style Underline + Char"/>
    <w:rsid w:val="00541DD9"/>
    <w:rPr>
      <w:rFonts w:eastAsia="SimSun" w:cs="Arial"/>
      <w:b/>
      <w:bCs/>
      <w:iCs/>
      <w:caps/>
      <w:sz w:val="24"/>
      <w:szCs w:val="24"/>
      <w:u w:val="single"/>
      <w:lang w:val="en-US" w:eastAsia="en-US" w:bidi="ar-SA"/>
    </w:rPr>
  </w:style>
  <w:style w:type="character" w:customStyle="1" w:styleId="StyleciteChar">
    <w:name w:val="Style cite + Char"/>
    <w:basedOn w:val="citeChar2"/>
    <w:rsid w:val="00541DD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541DD9"/>
    <w:rPr>
      <w:rFonts w:eastAsia="Times New Roman"/>
      <w:b/>
      <w:sz w:val="24"/>
    </w:rPr>
  </w:style>
  <w:style w:type="paragraph" w:customStyle="1" w:styleId="RepeatHeader">
    <w:name w:val="Repeat Header"/>
    <w:basedOn w:val="HeaderDebate"/>
    <w:rsid w:val="00541DD9"/>
    <w:pPr>
      <w:outlineLvl w:val="1"/>
    </w:pPr>
    <w:rPr>
      <w:szCs w:val="48"/>
    </w:rPr>
  </w:style>
  <w:style w:type="character" w:customStyle="1" w:styleId="sectiontitle">
    <w:name w:val="sectiontitle"/>
    <w:basedOn w:val="DefaultParagraphFont"/>
    <w:rsid w:val="00541DD9"/>
  </w:style>
  <w:style w:type="character" w:customStyle="1" w:styleId="sectionsubtitle">
    <w:name w:val="sectionsubtitle"/>
    <w:basedOn w:val="DefaultParagraphFont"/>
    <w:rsid w:val="00541DD9"/>
  </w:style>
  <w:style w:type="character" w:customStyle="1" w:styleId="copyright">
    <w:name w:val="copyright"/>
    <w:basedOn w:val="DefaultParagraphFont"/>
    <w:rsid w:val="00541DD9"/>
  </w:style>
  <w:style w:type="character" w:customStyle="1" w:styleId="EvidenceTag">
    <w:name w:val="Evidence Tag"/>
    <w:rsid w:val="00541DD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541DD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541DD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541DD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541DD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541DD9"/>
    <w:rPr>
      <w:rFonts w:eastAsia="Times New Roman"/>
      <w:sz w:val="16"/>
    </w:rPr>
  </w:style>
  <w:style w:type="paragraph" w:customStyle="1" w:styleId="citationunderline">
    <w:name w:val="citation/underline"/>
    <w:autoRedefine/>
    <w:rsid w:val="00541DD9"/>
    <w:rPr>
      <w:rFonts w:ascii="Times New Roman" w:eastAsia="Times New Roman" w:hAnsi="Times New Roman" w:cs="Times New Roman"/>
      <w:b/>
      <w:u w:val="single"/>
    </w:rPr>
  </w:style>
  <w:style w:type="character" w:customStyle="1" w:styleId="smcaps">
    <w:name w:val="smcaps"/>
    <w:basedOn w:val="DefaultParagraphFont"/>
    <w:rsid w:val="00541DD9"/>
  </w:style>
  <w:style w:type="character" w:customStyle="1" w:styleId="inside-head1">
    <w:name w:val="inside-head1"/>
    <w:rsid w:val="00541DD9"/>
    <w:rPr>
      <w:rFonts w:ascii="Arial" w:hAnsi="Arial" w:cs="Arial" w:hint="default"/>
      <w:b/>
      <w:bCs/>
      <w:color w:val="000000"/>
      <w:spacing w:val="-15"/>
      <w:sz w:val="45"/>
      <w:szCs w:val="45"/>
    </w:rPr>
  </w:style>
  <w:style w:type="character" w:customStyle="1" w:styleId="datestamp1">
    <w:name w:val="datestamp1"/>
    <w:rsid w:val="00541DD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541DD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541DD9"/>
  </w:style>
  <w:style w:type="paragraph" w:customStyle="1" w:styleId="links1">
    <w:name w:val="links1"/>
    <w:basedOn w:val="Normal"/>
    <w:rsid w:val="00541DD9"/>
    <w:pPr>
      <w:spacing w:before="100" w:beforeAutospacing="1" w:after="100" w:afterAutospacing="1"/>
    </w:pPr>
    <w:rPr>
      <w:rFonts w:eastAsia="Times New Roman"/>
      <w:color w:val="FFFFFF"/>
      <w:sz w:val="16"/>
      <w:szCs w:val="16"/>
    </w:rPr>
  </w:style>
  <w:style w:type="paragraph" w:customStyle="1" w:styleId="endtext">
    <w:name w:val="endtext"/>
    <w:basedOn w:val="Normal"/>
    <w:rsid w:val="00541DD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541DD9"/>
    <w:rPr>
      <w:rFonts w:ascii="Verdana" w:hAnsi="Verdana" w:hint="default"/>
      <w:b/>
      <w:bCs/>
      <w:sz w:val="32"/>
      <w:szCs w:val="32"/>
    </w:rPr>
  </w:style>
  <w:style w:type="character" w:customStyle="1" w:styleId="storydeck31">
    <w:name w:val="storydeck31"/>
    <w:rsid w:val="00541DD9"/>
    <w:rPr>
      <w:rFonts w:ascii="Verdana" w:hAnsi="Verdana" w:hint="default"/>
      <w:i w:val="0"/>
      <w:iCs w:val="0"/>
      <w:sz w:val="21"/>
      <w:szCs w:val="21"/>
    </w:rPr>
  </w:style>
  <w:style w:type="character" w:customStyle="1" w:styleId="subtitle10">
    <w:name w:val="subtitle1"/>
    <w:rsid w:val="00541DD9"/>
    <w:rPr>
      <w:rFonts w:ascii="Verdana" w:hAnsi="Verdana" w:hint="default"/>
      <w:b w:val="0"/>
      <w:bCs w:val="0"/>
      <w:vanish w:val="0"/>
      <w:webHidden w:val="0"/>
      <w:color w:val="484848"/>
      <w:sz w:val="14"/>
      <w:szCs w:val="14"/>
      <w:specVanish w:val="0"/>
    </w:rPr>
  </w:style>
  <w:style w:type="paragraph" w:customStyle="1" w:styleId="g">
    <w:name w:val="g"/>
    <w:basedOn w:val="Normal"/>
    <w:rsid w:val="00541DD9"/>
    <w:pPr>
      <w:spacing w:before="240" w:after="240"/>
    </w:pPr>
    <w:rPr>
      <w:rFonts w:eastAsia="Times New Roman"/>
      <w:sz w:val="24"/>
    </w:rPr>
  </w:style>
  <w:style w:type="character" w:customStyle="1" w:styleId="clsbiolink">
    <w:name w:val="clsbiolink"/>
    <w:basedOn w:val="DefaultParagraphFont"/>
    <w:rsid w:val="00541DD9"/>
  </w:style>
  <w:style w:type="character" w:customStyle="1" w:styleId="clssmaller">
    <w:name w:val="clssmaller"/>
    <w:basedOn w:val="DefaultParagraphFont"/>
    <w:rsid w:val="00541DD9"/>
  </w:style>
  <w:style w:type="character" w:customStyle="1" w:styleId="sm1">
    <w:name w:val="sm1"/>
    <w:rsid w:val="00541DD9"/>
    <w:rPr>
      <w:rFonts w:ascii="Verdana" w:hAnsi="Verdana" w:hint="default"/>
      <w:i w:val="0"/>
      <w:iCs w:val="0"/>
      <w:smallCaps w:val="0"/>
      <w:color w:val="000000"/>
      <w:sz w:val="17"/>
      <w:szCs w:val="17"/>
    </w:rPr>
  </w:style>
  <w:style w:type="character" w:customStyle="1" w:styleId="noindentChar">
    <w:name w:val="noindent Char"/>
    <w:rsid w:val="00541DD9"/>
    <w:rPr>
      <w:rFonts w:ascii="Arial" w:hAnsi="Arial" w:cs="Arial"/>
      <w:sz w:val="24"/>
      <w:szCs w:val="24"/>
      <w:lang w:val="en-US" w:eastAsia="en-US" w:bidi="ar-SA"/>
    </w:rPr>
  </w:style>
  <w:style w:type="character" w:customStyle="1" w:styleId="SmallChar1">
    <w:name w:val="Small Char1"/>
    <w:rsid w:val="00541DD9"/>
    <w:rPr>
      <w:sz w:val="16"/>
      <w:szCs w:val="24"/>
      <w:lang w:val="en-US" w:eastAsia="en-US" w:bidi="ar-SA"/>
    </w:rPr>
  </w:style>
  <w:style w:type="character" w:customStyle="1" w:styleId="fullcite0">
    <w:name w:val="fullcite"/>
    <w:basedOn w:val="DefaultParagraphFont"/>
    <w:rsid w:val="00541DD9"/>
  </w:style>
  <w:style w:type="character" w:customStyle="1" w:styleId="Style9ptThickunderline">
    <w:name w:val="Style 9 pt Thick underline"/>
    <w:rsid w:val="00541DD9"/>
    <w:rPr>
      <w:sz w:val="24"/>
      <w:u w:val="thick"/>
    </w:rPr>
  </w:style>
  <w:style w:type="paragraph" w:customStyle="1" w:styleId="Repeatheader0">
    <w:name w:val="Repeat header"/>
    <w:basedOn w:val="Normal"/>
    <w:autoRedefine/>
    <w:rsid w:val="00541DD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541DD9"/>
    <w:rPr>
      <w:rFonts w:ascii="Times New Roman" w:hAnsi="Times New Roman" w:cs="Calibri"/>
      <w:sz w:val="16"/>
    </w:rPr>
  </w:style>
  <w:style w:type="character" w:customStyle="1" w:styleId="CardNotUnderlinedChar">
    <w:name w:val="Card Not Underlined Char"/>
    <w:rsid w:val="00541DD9"/>
    <w:rPr>
      <w:sz w:val="16"/>
      <w:lang w:val="en-US" w:eastAsia="en-US" w:bidi="ar-SA"/>
    </w:rPr>
  </w:style>
  <w:style w:type="paragraph" w:customStyle="1" w:styleId="CardNotUnderlined3">
    <w:name w:val="Card Not Underlined 3"/>
    <w:basedOn w:val="CardNotUnderlined"/>
    <w:rsid w:val="00541DD9"/>
    <w:rPr>
      <w:rFonts w:ascii="Times New Roman" w:hAnsi="Times New Roman" w:cs="Calibri"/>
    </w:rPr>
  </w:style>
  <w:style w:type="paragraph" w:customStyle="1" w:styleId="CardNotUnderlinedFinal">
    <w:name w:val="Card Not Underlined Final"/>
    <w:basedOn w:val="CardNotUnderlined3"/>
    <w:rsid w:val="00541DD9"/>
    <w:rPr>
      <w:sz w:val="20"/>
    </w:rPr>
  </w:style>
  <w:style w:type="character" w:customStyle="1" w:styleId="tagChar3">
    <w:name w:val="tag Char3"/>
    <w:rsid w:val="00541DD9"/>
    <w:rPr>
      <w:b/>
      <w:sz w:val="24"/>
      <w:szCs w:val="24"/>
      <w:lang w:val="en-US" w:eastAsia="en-US" w:bidi="ar-SA"/>
    </w:rPr>
  </w:style>
  <w:style w:type="character" w:customStyle="1" w:styleId="link-mailto">
    <w:name w:val="link-mailto"/>
    <w:basedOn w:val="DefaultParagraphFont"/>
    <w:rsid w:val="00541DD9"/>
  </w:style>
  <w:style w:type="character" w:customStyle="1" w:styleId="StyleUnderlineUnderlineChar">
    <w:name w:val="Style Underline + Underline Char"/>
    <w:rsid w:val="00541DD9"/>
    <w:rPr>
      <w:rFonts w:ascii="Trebuchet MS" w:hAnsi="Trebuchet MS"/>
      <w:szCs w:val="18"/>
      <w:u w:val="single"/>
      <w:lang w:val="en-US" w:eastAsia="en-US" w:bidi="ar-SA"/>
    </w:rPr>
  </w:style>
  <w:style w:type="paragraph" w:customStyle="1" w:styleId="formfld">
    <w:name w:val="formfld"/>
    <w:basedOn w:val="Normal"/>
    <w:rsid w:val="00541DD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541DD9"/>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541DD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541DD9"/>
    <w:rPr>
      <w:rFonts w:ascii="Times New Roman" w:eastAsia="Times New Roman" w:hAnsi="Times New Roman" w:cs="Times New Roman"/>
      <w:sz w:val="20"/>
      <w:u w:val="thick"/>
    </w:rPr>
  </w:style>
  <w:style w:type="paragraph" w:customStyle="1" w:styleId="SmallCards">
    <w:name w:val="Small Cards"/>
    <w:basedOn w:val="Cards"/>
    <w:link w:val="SmallCardsChar"/>
    <w:rsid w:val="00541DD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541DD9"/>
    <w:rPr>
      <w:rFonts w:ascii="Times New Roman" w:eastAsia="Times New Roman" w:hAnsi="Times New Roman" w:cs="Times New Roman"/>
      <w:sz w:val="14"/>
    </w:rPr>
  </w:style>
  <w:style w:type="paragraph" w:customStyle="1" w:styleId="ReadingCites">
    <w:name w:val="Reading Cites"/>
    <w:basedOn w:val="Normal"/>
    <w:link w:val="ReadingCitesChar"/>
    <w:rsid w:val="00541DD9"/>
    <w:rPr>
      <w:rFonts w:eastAsia="Times New Roman"/>
      <w:b/>
      <w:sz w:val="20"/>
      <w:szCs w:val="20"/>
    </w:rPr>
  </w:style>
  <w:style w:type="character" w:customStyle="1" w:styleId="ReadingCitesChar">
    <w:name w:val="Reading Cites Char"/>
    <w:link w:val="ReadingCites"/>
    <w:rsid w:val="00541DD9"/>
    <w:rPr>
      <w:rFonts w:ascii="Calibri" w:eastAsia="Times New Roman" w:hAnsi="Calibri"/>
      <w:b/>
      <w:sz w:val="20"/>
      <w:szCs w:val="20"/>
    </w:rPr>
  </w:style>
  <w:style w:type="paragraph" w:customStyle="1" w:styleId="ContentsHeading">
    <w:name w:val="Contents Heading"/>
    <w:basedOn w:val="Heading1"/>
    <w:next w:val="Normal"/>
    <w:rsid w:val="00541DD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541DD9"/>
    <w:pPr>
      <w:spacing w:before="100" w:beforeAutospacing="1" w:after="100" w:afterAutospacing="1"/>
    </w:pPr>
    <w:rPr>
      <w:rFonts w:eastAsia="Times New Roman"/>
      <w:sz w:val="20"/>
    </w:rPr>
  </w:style>
  <w:style w:type="character" w:customStyle="1" w:styleId="CharacterStyle8">
    <w:name w:val="Character Style 8"/>
    <w:rsid w:val="00541DD9"/>
    <w:rPr>
      <w:sz w:val="22"/>
      <w:szCs w:val="22"/>
    </w:rPr>
  </w:style>
  <w:style w:type="paragraph" w:customStyle="1" w:styleId="Style110">
    <w:name w:val="Style 11"/>
    <w:rsid w:val="00541DD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541DD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541DD9"/>
    <w:rPr>
      <w:b/>
      <w:sz w:val="24"/>
    </w:rPr>
  </w:style>
  <w:style w:type="character" w:customStyle="1" w:styleId="CardText1CharChar">
    <w:name w:val="Card Text 1 Char Char"/>
    <w:rsid w:val="00541DD9"/>
    <w:rPr>
      <w:rFonts w:ascii="Arial Narrow" w:hAnsi="Arial Narrow"/>
      <w:color w:val="000000"/>
      <w:sz w:val="22"/>
      <w:szCs w:val="22"/>
      <w:u w:val="single"/>
      <w:lang w:val="en-US" w:eastAsia="en-US" w:bidi="ar-SA"/>
    </w:rPr>
  </w:style>
  <w:style w:type="character" w:customStyle="1" w:styleId="CardText1Char1">
    <w:name w:val="Card Text 1 Char1"/>
    <w:rsid w:val="00541DD9"/>
    <w:rPr>
      <w:rFonts w:ascii="Arial Narrow" w:hAnsi="Arial Narrow"/>
      <w:color w:val="000000"/>
      <w:sz w:val="22"/>
      <w:szCs w:val="22"/>
      <w:u w:val="single"/>
      <w:lang w:val="en-US" w:eastAsia="en-US" w:bidi="ar-SA"/>
    </w:rPr>
  </w:style>
  <w:style w:type="paragraph" w:customStyle="1" w:styleId="Style70">
    <w:name w:val="Style 7"/>
    <w:rsid w:val="00541DD9"/>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541DD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541DD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541DD9"/>
  </w:style>
  <w:style w:type="paragraph" w:customStyle="1" w:styleId="Header1">
    <w:name w:val="Header1"/>
    <w:aliases w:val="Header Char Char,Header Char Char Char Char Char Char Char Cha,Char Char Char Cha"/>
    <w:basedOn w:val="Heading1"/>
    <w:next w:val="Heading1"/>
    <w:qFormat/>
    <w:rsid w:val="00541DD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541DD9"/>
    <w:rPr>
      <w:b/>
      <w:bCs/>
      <w:color w:val="695B54"/>
    </w:rPr>
  </w:style>
  <w:style w:type="paragraph" w:customStyle="1" w:styleId="Heading11">
    <w:name w:val="Heading 11"/>
    <w:basedOn w:val="Normal"/>
    <w:next w:val="Normal"/>
    <w:rsid w:val="00541DD9"/>
    <w:pPr>
      <w:keepNext/>
      <w:widowControl w:val="0"/>
      <w:suppressAutoHyphens/>
      <w:jc w:val="center"/>
    </w:pPr>
    <w:rPr>
      <w:rFonts w:eastAsia="Tahoma"/>
      <w:b/>
      <w:sz w:val="48"/>
      <w:szCs w:val="32"/>
      <w:u w:val="single"/>
    </w:rPr>
  </w:style>
  <w:style w:type="paragraph" w:customStyle="1" w:styleId="TextHeading">
    <w:name w:val="Text Heading"/>
    <w:basedOn w:val="Heading3"/>
    <w:rsid w:val="00541DD9"/>
    <w:pPr>
      <w:keepLines w:val="0"/>
      <w:pageBreakBefore w:val="0"/>
      <w:spacing w:before="0"/>
      <w:jc w:val="left"/>
    </w:pPr>
    <w:rPr>
      <w:rFonts w:eastAsia="Times New Roman" w:cs="Arial"/>
      <w:bCs w:val="0"/>
      <w:sz w:val="22"/>
      <w:szCs w:val="26"/>
    </w:rPr>
  </w:style>
  <w:style w:type="character" w:customStyle="1" w:styleId="TextHeadingChar">
    <w:name w:val="Text Heading Char"/>
    <w:rsid w:val="00541DD9"/>
    <w:rPr>
      <w:rFonts w:cs="Arial"/>
      <w:b/>
      <w:bCs/>
      <w:sz w:val="22"/>
      <w:szCs w:val="26"/>
      <w:u w:val="single"/>
      <w:lang w:val="en-US" w:eastAsia="en-US" w:bidi="ar-SA"/>
    </w:rPr>
  </w:style>
  <w:style w:type="character" w:customStyle="1" w:styleId="FootnoteCharacters">
    <w:name w:val="Footnote Characters"/>
    <w:rsid w:val="00541DD9"/>
    <w:rPr>
      <w:vertAlign w:val="superscript"/>
    </w:rPr>
  </w:style>
  <w:style w:type="paragraph" w:customStyle="1" w:styleId="StyleHeading1BlockTitleHeading1Char1ALEXHeadingBrief-He2">
    <w:name w:val="Style Heading 1Block TitleHeading 1 Char1ALEXHeadingBrief - He...2"/>
    <w:basedOn w:val="Heading1"/>
    <w:autoRedefine/>
    <w:rsid w:val="00541DD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541DD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541DD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541DD9"/>
    <w:rPr>
      <w:rFonts w:ascii="Arial" w:eastAsia="Times New Roman" w:hAnsi="Arial"/>
      <w:smallCaps/>
    </w:rPr>
  </w:style>
  <w:style w:type="paragraph" w:customStyle="1" w:styleId="DebateBody">
    <w:name w:val="Debate Body"/>
    <w:basedOn w:val="Normal"/>
    <w:qFormat/>
    <w:rsid w:val="00541DD9"/>
    <w:rPr>
      <w:rFonts w:ascii="Cambria" w:eastAsia="Cambria" w:hAnsi="Cambria"/>
      <w:b/>
      <w:caps/>
      <w:sz w:val="24"/>
    </w:rPr>
  </w:style>
  <w:style w:type="paragraph" w:customStyle="1" w:styleId="StyleDebateBodyBefore12pt">
    <w:name w:val="Style Debate Body + Before:  12 pt"/>
    <w:basedOn w:val="Normal"/>
    <w:next w:val="Normal"/>
    <w:rsid w:val="00541DD9"/>
    <w:pPr>
      <w:spacing w:before="240"/>
    </w:pPr>
    <w:rPr>
      <w:rFonts w:eastAsia="Times New Roman"/>
      <w:bCs/>
      <w:sz w:val="20"/>
      <w:szCs w:val="20"/>
    </w:rPr>
  </w:style>
  <w:style w:type="paragraph" w:customStyle="1" w:styleId="StyleDebateBodyBefore12pt1">
    <w:name w:val="Style Debate Body + Before:  12 pt1"/>
    <w:basedOn w:val="Normal"/>
    <w:rsid w:val="00541DD9"/>
    <w:pPr>
      <w:spacing w:before="240"/>
    </w:pPr>
    <w:rPr>
      <w:rFonts w:eastAsia="Times New Roman"/>
      <w:bCs/>
      <w:sz w:val="20"/>
      <w:szCs w:val="20"/>
    </w:rPr>
  </w:style>
  <w:style w:type="character" w:customStyle="1" w:styleId="10ptnotbold">
    <w:name w:val="10ptnotbold"/>
    <w:rsid w:val="00541DD9"/>
    <w:rPr>
      <w:sz w:val="20"/>
    </w:rPr>
  </w:style>
  <w:style w:type="paragraph" w:customStyle="1" w:styleId="PageNumber11">
    <w:name w:val="Page Number11"/>
    <w:basedOn w:val="Normal"/>
    <w:next w:val="Normal"/>
    <w:rsid w:val="00541DD9"/>
    <w:rPr>
      <w:rFonts w:eastAsia="Times New Roman"/>
      <w:sz w:val="20"/>
    </w:rPr>
  </w:style>
  <w:style w:type="character" w:customStyle="1" w:styleId="Heading2CharCharCharCharCharCharCharCharCharCharCharCharCharChar1">
    <w:name w:val="Heading 2 Char Char Char Char Char Char Char Char Char Char Char Char Char Char1"/>
    <w:rsid w:val="00541DD9"/>
    <w:rPr>
      <w:rFonts w:eastAsia="SimSun" w:cs="Arial"/>
      <w:b/>
      <w:bCs/>
      <w:iCs/>
      <w:sz w:val="24"/>
      <w:szCs w:val="28"/>
      <w:lang w:val="en-US" w:eastAsia="zh-CN" w:bidi="ar-SA"/>
    </w:rPr>
  </w:style>
  <w:style w:type="character" w:customStyle="1" w:styleId="Char31">
    <w:name w:val="Char31"/>
    <w:rsid w:val="00541DD9"/>
    <w:rPr>
      <w:rFonts w:cs="Arial"/>
      <w:bCs/>
      <w:u w:val="thick"/>
      <w:lang w:val="en-US" w:eastAsia="en-US" w:bidi="ar-SA"/>
    </w:rPr>
  </w:style>
  <w:style w:type="paragraph" w:customStyle="1" w:styleId="StyleHeading1Centered">
    <w:name w:val="Style Heading 1 + Centered"/>
    <w:basedOn w:val="Heading1"/>
    <w:rsid w:val="00541DD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541DD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541DD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541DD9"/>
    <w:pPr>
      <w:spacing w:before="120"/>
    </w:pPr>
    <w:rPr>
      <w:rFonts w:eastAsia="Times New Roman"/>
      <w:sz w:val="20"/>
    </w:rPr>
  </w:style>
  <w:style w:type="character" w:customStyle="1" w:styleId="underliningChar0">
    <w:name w:val="underlining Char"/>
    <w:rsid w:val="00541DD9"/>
    <w:rPr>
      <w:b/>
      <w:szCs w:val="24"/>
      <w:u w:val="single"/>
      <w:lang w:val="en-US" w:eastAsia="en-US" w:bidi="ar-SA"/>
    </w:rPr>
  </w:style>
  <w:style w:type="character" w:customStyle="1" w:styleId="notreadChar">
    <w:name w:val="not read Char"/>
    <w:rsid w:val="00541DD9"/>
    <w:rPr>
      <w:sz w:val="18"/>
      <w:szCs w:val="24"/>
      <w:lang w:val="en-US" w:eastAsia="en-US" w:bidi="ar-SA"/>
    </w:rPr>
  </w:style>
  <w:style w:type="paragraph" w:customStyle="1" w:styleId="StyleStrong10ptNotBold">
    <w:name w:val="Style Strong + 10 pt Not Bold"/>
    <w:basedOn w:val="Normal"/>
    <w:autoRedefine/>
    <w:rsid w:val="00541DD9"/>
    <w:pPr>
      <w:ind w:left="720" w:hanging="360"/>
    </w:pPr>
    <w:rPr>
      <w:rFonts w:eastAsia="Times New Roman"/>
      <w:sz w:val="26"/>
      <w:szCs w:val="26"/>
    </w:rPr>
  </w:style>
  <w:style w:type="character" w:customStyle="1" w:styleId="prbodytext1">
    <w:name w:val="pr_bodytext1"/>
    <w:rsid w:val="00541DD9"/>
    <w:rPr>
      <w:rFonts w:ascii="Arial" w:hAnsi="Arial" w:cs="Arial" w:hint="default"/>
      <w:sz w:val="20"/>
      <w:szCs w:val="20"/>
    </w:rPr>
  </w:style>
  <w:style w:type="character" w:customStyle="1" w:styleId="smallCharChar">
    <w:name w:val="small Char Char"/>
    <w:rsid w:val="00541DD9"/>
    <w:rPr>
      <w:rFonts w:ascii="Times New Roman" w:eastAsia="Times New Roman" w:hAnsi="Times New Roman" w:cs="Times New Roman"/>
      <w:sz w:val="12"/>
      <w:szCs w:val="16"/>
    </w:rPr>
  </w:style>
  <w:style w:type="character" w:customStyle="1" w:styleId="Undlerine">
    <w:name w:val="Undlerine"/>
    <w:qFormat/>
    <w:rsid w:val="00541DD9"/>
    <w:rPr>
      <w:rFonts w:ascii="Times New Roman" w:hAnsi="Times New Roman"/>
      <w:w w:val="110"/>
      <w:sz w:val="20"/>
      <w:szCs w:val="20"/>
      <w:u w:val="single"/>
      <w:bdr w:val="none" w:sz="0" w:space="0" w:color="auto"/>
      <w:lang w:bidi="he-IL"/>
    </w:rPr>
  </w:style>
  <w:style w:type="character" w:customStyle="1" w:styleId="Aunderline1">
    <w:name w:val="Aunderline"/>
    <w:qFormat/>
    <w:rsid w:val="00541DD9"/>
    <w:rPr>
      <w:rFonts w:ascii="Times New Roman" w:hAnsi="Times New Roman"/>
      <w:sz w:val="20"/>
      <w:u w:val="single"/>
    </w:rPr>
  </w:style>
  <w:style w:type="paragraph" w:customStyle="1" w:styleId="NormalUnderline0">
    <w:name w:val="Normal + Underline"/>
    <w:basedOn w:val="Normal"/>
    <w:link w:val="NormalUnderlineChar0"/>
    <w:rsid w:val="00541DD9"/>
    <w:pPr>
      <w:ind w:left="720"/>
    </w:pPr>
    <w:rPr>
      <w:rFonts w:eastAsia="Times New Roman"/>
      <w:b/>
      <w:sz w:val="20"/>
      <w:u w:val="single"/>
      <w:lang w:val="x-none" w:eastAsia="x-none"/>
    </w:rPr>
  </w:style>
  <w:style w:type="character" w:customStyle="1" w:styleId="NormalUnderlineChar0">
    <w:name w:val="Normal + Underline Char"/>
    <w:link w:val="NormalUnderline0"/>
    <w:rsid w:val="00541DD9"/>
    <w:rPr>
      <w:rFonts w:ascii="Calibri" w:eastAsia="Times New Roman" w:hAnsi="Calibri"/>
      <w:b/>
      <w:sz w:val="20"/>
      <w:u w:val="single"/>
      <w:lang w:val="x-none" w:eastAsia="x-none"/>
    </w:rPr>
  </w:style>
  <w:style w:type="character" w:customStyle="1" w:styleId="Boxes">
    <w:name w:val="Boxes"/>
    <w:qFormat/>
    <w:rsid w:val="00541DD9"/>
    <w:rPr>
      <w:rFonts w:ascii="Times New Roman" w:hAnsi="Times New Roman"/>
      <w:sz w:val="20"/>
      <w:u w:val="single"/>
      <w:bdr w:val="single" w:sz="4" w:space="0" w:color="auto"/>
    </w:rPr>
  </w:style>
  <w:style w:type="character" w:customStyle="1" w:styleId="tim">
    <w:name w:val="tim"/>
    <w:qFormat/>
    <w:rsid w:val="00541DD9"/>
    <w:rPr>
      <w:rFonts w:ascii="Times New Roman" w:hAnsi="Times New Roman"/>
      <w:sz w:val="20"/>
      <w:u w:val="single"/>
    </w:rPr>
  </w:style>
  <w:style w:type="character" w:customStyle="1" w:styleId="hl">
    <w:name w:val="hl"/>
    <w:basedOn w:val="DefaultParagraphFont"/>
    <w:rsid w:val="00541DD9"/>
  </w:style>
  <w:style w:type="character" w:customStyle="1" w:styleId="clock1">
    <w:name w:val="clock1"/>
    <w:rsid w:val="00541DD9"/>
    <w:rPr>
      <w:color w:val="B51B1B"/>
    </w:rPr>
  </w:style>
  <w:style w:type="character" w:customStyle="1" w:styleId="smallChar10">
    <w:name w:val="small Char1"/>
    <w:rsid w:val="00541DD9"/>
    <w:rPr>
      <w:sz w:val="12"/>
      <w:szCs w:val="16"/>
      <w:lang w:val="en-US" w:eastAsia="en-US" w:bidi="ar-SA"/>
    </w:rPr>
  </w:style>
  <w:style w:type="character" w:customStyle="1" w:styleId="SmallCardsCharChar">
    <w:name w:val="Small Cards Char Char"/>
    <w:rsid w:val="00541DD9"/>
    <w:rPr>
      <w:sz w:val="14"/>
      <w:szCs w:val="24"/>
      <w:lang w:val="en-US" w:eastAsia="en-US" w:bidi="ar-SA"/>
    </w:rPr>
  </w:style>
  <w:style w:type="paragraph" w:customStyle="1" w:styleId="NormalCards">
    <w:name w:val="Normal Cards"/>
    <w:basedOn w:val="Normal"/>
    <w:rsid w:val="00541DD9"/>
    <w:pPr>
      <w:ind w:left="288"/>
    </w:pPr>
    <w:rPr>
      <w:rFonts w:eastAsia="Times New Roman"/>
      <w:sz w:val="20"/>
    </w:rPr>
  </w:style>
  <w:style w:type="character" w:customStyle="1" w:styleId="iniciales">
    <w:name w:val="iniciales"/>
    <w:basedOn w:val="DefaultParagraphFont"/>
    <w:rsid w:val="00541DD9"/>
  </w:style>
  <w:style w:type="character" w:customStyle="1" w:styleId="Style10ptBoldUnderline">
    <w:name w:val="Style 10 pt Bold Underline"/>
    <w:rsid w:val="00541DD9"/>
    <w:rPr>
      <w:b/>
      <w:bCs/>
      <w:sz w:val="20"/>
      <w:u w:val="single"/>
    </w:rPr>
  </w:style>
  <w:style w:type="paragraph" w:customStyle="1" w:styleId="outdent">
    <w:name w:val="outdent"/>
    <w:basedOn w:val="Normal"/>
    <w:rsid w:val="00541DD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541DD9"/>
    <w:pPr>
      <w:spacing w:before="100" w:beforeAutospacing="1" w:after="100" w:afterAutospacing="1"/>
    </w:pPr>
    <w:rPr>
      <w:rFonts w:eastAsia="Times New Roman"/>
      <w:sz w:val="24"/>
    </w:rPr>
  </w:style>
  <w:style w:type="paragraph" w:customStyle="1" w:styleId="separator">
    <w:name w:val="separator"/>
    <w:basedOn w:val="Normal"/>
    <w:rsid w:val="00541DD9"/>
    <w:pPr>
      <w:spacing w:before="100" w:beforeAutospacing="1" w:after="100" w:afterAutospacing="1"/>
    </w:pPr>
    <w:rPr>
      <w:rFonts w:eastAsia="Times New Roman"/>
      <w:sz w:val="24"/>
    </w:rPr>
  </w:style>
  <w:style w:type="paragraph" w:customStyle="1" w:styleId="bulletfollow">
    <w:name w:val="bulletfollow"/>
    <w:basedOn w:val="Normal"/>
    <w:rsid w:val="00541DD9"/>
    <w:pPr>
      <w:spacing w:before="100" w:beforeAutospacing="1" w:after="100" w:afterAutospacing="1"/>
    </w:pPr>
    <w:rPr>
      <w:rFonts w:eastAsia="Times New Roman"/>
      <w:sz w:val="24"/>
    </w:rPr>
  </w:style>
  <w:style w:type="paragraph" w:customStyle="1" w:styleId="bulleted">
    <w:name w:val="bulleted"/>
    <w:basedOn w:val="Normal"/>
    <w:rsid w:val="00541DD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541DD9"/>
    <w:rPr>
      <w:rFonts w:ascii="Times New Roman" w:eastAsia="Times New Roman" w:hAnsi="Times New Roman" w:cs="Times New Roman"/>
      <w:strike/>
      <w:sz w:val="20"/>
      <w:szCs w:val="20"/>
    </w:rPr>
  </w:style>
  <w:style w:type="character" w:customStyle="1" w:styleId="StrikethroughChar">
    <w:name w:val="Strikethrough Char"/>
    <w:link w:val="Strikethrough0"/>
    <w:rsid w:val="00541DD9"/>
    <w:rPr>
      <w:rFonts w:ascii="Times New Roman" w:eastAsia="Times New Roman" w:hAnsi="Times New Roman" w:cs="Times New Roman"/>
      <w:strike/>
      <w:sz w:val="20"/>
      <w:szCs w:val="20"/>
    </w:rPr>
  </w:style>
  <w:style w:type="character" w:customStyle="1" w:styleId="UnderlineCardsCharChar">
    <w:name w:val="Underline Cards Char Char"/>
    <w:rsid w:val="00541DD9"/>
    <w:rPr>
      <w:rFonts w:eastAsia="SimSun"/>
      <w:szCs w:val="24"/>
      <w:u w:val="thick"/>
      <w:lang w:val="en-US" w:eastAsia="en-US" w:bidi="ar-SA"/>
    </w:rPr>
  </w:style>
  <w:style w:type="character" w:customStyle="1" w:styleId="head">
    <w:name w:val="head"/>
    <w:basedOn w:val="DefaultParagraphFont"/>
    <w:rsid w:val="00541DD9"/>
  </w:style>
  <w:style w:type="paragraph" w:customStyle="1" w:styleId="authorgroup">
    <w:name w:val="authorgroup"/>
    <w:basedOn w:val="Normal"/>
    <w:rsid w:val="00541DD9"/>
    <w:pPr>
      <w:spacing w:before="100" w:beforeAutospacing="1" w:after="100" w:afterAutospacing="1"/>
    </w:pPr>
    <w:rPr>
      <w:rFonts w:eastAsia="Calibri"/>
      <w:sz w:val="24"/>
    </w:rPr>
  </w:style>
  <w:style w:type="paragraph" w:customStyle="1" w:styleId="affiliation1">
    <w:name w:val="affiliation1"/>
    <w:basedOn w:val="Normal"/>
    <w:rsid w:val="00541DD9"/>
    <w:pPr>
      <w:spacing w:before="100" w:beforeAutospacing="1" w:after="100" w:afterAutospacing="1"/>
    </w:pPr>
    <w:rPr>
      <w:rFonts w:eastAsia="Calibri"/>
      <w:sz w:val="24"/>
    </w:rPr>
  </w:style>
  <w:style w:type="paragraph" w:customStyle="1" w:styleId="norm">
    <w:name w:val="norm"/>
    <w:basedOn w:val="Normal"/>
    <w:rsid w:val="00541DD9"/>
    <w:pPr>
      <w:spacing w:before="100" w:beforeAutospacing="1" w:after="100" w:afterAutospacing="1"/>
    </w:pPr>
    <w:rPr>
      <w:rFonts w:eastAsia="Calibri"/>
      <w:sz w:val="24"/>
    </w:rPr>
  </w:style>
  <w:style w:type="character" w:customStyle="1" w:styleId="smallcapitals">
    <w:name w:val="smallcapitals"/>
    <w:basedOn w:val="DefaultParagraphFont"/>
    <w:rsid w:val="00541DD9"/>
  </w:style>
  <w:style w:type="character" w:customStyle="1" w:styleId="number0">
    <w:name w:val="number"/>
    <w:basedOn w:val="DefaultParagraphFont"/>
    <w:rsid w:val="00541DD9"/>
  </w:style>
  <w:style w:type="character" w:customStyle="1" w:styleId="swauthor">
    <w:name w:val="sw_author"/>
    <w:rsid w:val="00541DD9"/>
  </w:style>
  <w:style w:type="character" w:customStyle="1" w:styleId="articlebody1">
    <w:name w:val="articlebody1"/>
    <w:rsid w:val="00541DD9"/>
  </w:style>
  <w:style w:type="character" w:customStyle="1" w:styleId="small1">
    <w:name w:val="small1"/>
    <w:rsid w:val="00541DD9"/>
  </w:style>
  <w:style w:type="paragraph" w:customStyle="1" w:styleId="AuthorDate2">
    <w:name w:val="Author/Date"/>
    <w:basedOn w:val="Normal"/>
    <w:link w:val="AuthorDateChar1"/>
    <w:rsid w:val="00541DD9"/>
    <w:rPr>
      <w:rFonts w:eastAsia="Times New Roman"/>
      <w:b/>
      <w:sz w:val="24"/>
      <w:u w:val="single"/>
    </w:rPr>
  </w:style>
  <w:style w:type="character" w:customStyle="1" w:styleId="AuthorDateChar1">
    <w:name w:val="Author/Date Char1"/>
    <w:link w:val="AuthorDate2"/>
    <w:rsid w:val="00541DD9"/>
    <w:rPr>
      <w:rFonts w:ascii="Calibri" w:eastAsia="Times New Roman" w:hAnsi="Calibri"/>
      <w:b/>
      <w:u w:val="single"/>
    </w:rPr>
  </w:style>
  <w:style w:type="character" w:customStyle="1" w:styleId="Shortcite">
    <w:name w:val="Shortcite"/>
    <w:basedOn w:val="DefaultParagraphFont"/>
    <w:rsid w:val="00541DD9"/>
    <w:rPr>
      <w:rFonts w:ascii="Times New Roman" w:hAnsi="Times New Roman"/>
      <w:b/>
      <w:bCs/>
      <w:sz w:val="20"/>
    </w:rPr>
  </w:style>
  <w:style w:type="character" w:customStyle="1" w:styleId="Longcite">
    <w:name w:val="Longcite"/>
    <w:basedOn w:val="DefaultParagraphFont"/>
    <w:rsid w:val="00541DD9"/>
    <w:rPr>
      <w:sz w:val="16"/>
    </w:rPr>
  </w:style>
  <w:style w:type="paragraph" w:customStyle="1" w:styleId="analytic0">
    <w:name w:val="analytic"/>
    <w:basedOn w:val="Normal"/>
    <w:link w:val="analyticChar0"/>
    <w:uiPriority w:val="4"/>
    <w:qFormat/>
    <w:rsid w:val="00541DD9"/>
    <w:pPr>
      <w:spacing w:before="120"/>
    </w:pPr>
    <w:rPr>
      <w:rFonts w:ascii="Arial" w:hAnsi="Arial"/>
      <w:b/>
      <w:sz w:val="20"/>
    </w:rPr>
  </w:style>
  <w:style w:type="character" w:customStyle="1" w:styleId="analyticChar0">
    <w:name w:val="analytic Char"/>
    <w:basedOn w:val="DefaultParagraphFont"/>
    <w:link w:val="analytic0"/>
    <w:uiPriority w:val="4"/>
    <w:rsid w:val="00541DD9"/>
    <w:rPr>
      <w:rFonts w:ascii="Arial" w:hAnsi="Arial"/>
      <w:b/>
      <w:sz w:val="20"/>
    </w:rPr>
  </w:style>
  <w:style w:type="character" w:customStyle="1" w:styleId="Normal30">
    <w:name w:val="Normal3"/>
    <w:basedOn w:val="DefaultParagraphFont"/>
    <w:rsid w:val="00541DD9"/>
  </w:style>
  <w:style w:type="paragraph" w:customStyle="1" w:styleId="PageNumber8">
    <w:name w:val="Page Number8"/>
    <w:basedOn w:val="Normal"/>
    <w:next w:val="Normal"/>
    <w:rsid w:val="00541DD9"/>
    <w:pPr>
      <w:spacing w:after="0" w:line="240" w:lineRule="auto"/>
    </w:pPr>
    <w:rPr>
      <w:rFonts w:ascii="Times New Roman" w:eastAsia="Times New Roman" w:hAnsi="Times New Roman"/>
      <w:sz w:val="20"/>
    </w:rPr>
  </w:style>
  <w:style w:type="paragraph" w:customStyle="1" w:styleId="Header2">
    <w:name w:val="Header2"/>
    <w:basedOn w:val="Heading1"/>
    <w:next w:val="Heading1"/>
    <w:rsid w:val="00541DD9"/>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541DD9"/>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541DD9"/>
    <w:rPr>
      <w:rFonts w:cs="New Baskerville"/>
      <w:color w:val="000000"/>
    </w:rPr>
  </w:style>
  <w:style w:type="character" w:customStyle="1" w:styleId="postauthor">
    <w:name w:val="postauthor"/>
    <w:basedOn w:val="DefaultParagraphFont"/>
    <w:rsid w:val="00541DD9"/>
  </w:style>
  <w:style w:type="paragraph" w:customStyle="1" w:styleId="notes-source-hasnotes">
    <w:name w:val="notes-source-hasnotes"/>
    <w:basedOn w:val="Normal"/>
    <w:rsid w:val="00541DD9"/>
    <w:pPr>
      <w:spacing w:before="100" w:beforeAutospacing="1" w:after="100" w:afterAutospacing="1"/>
    </w:pPr>
    <w:rPr>
      <w:rFonts w:ascii="Times" w:hAnsi="Times"/>
      <w:sz w:val="20"/>
      <w:szCs w:val="20"/>
    </w:rPr>
  </w:style>
  <w:style w:type="character" w:customStyle="1" w:styleId="span">
    <w:name w:val="span"/>
    <w:basedOn w:val="DefaultParagraphFont"/>
    <w:rsid w:val="00541DD9"/>
  </w:style>
  <w:style w:type="character" w:customStyle="1" w:styleId="maintitle">
    <w:name w:val="maintitle"/>
    <w:basedOn w:val="DefaultParagraphFont"/>
    <w:rsid w:val="00541DD9"/>
  </w:style>
  <w:style w:type="character" w:customStyle="1" w:styleId="thirdparty-logo">
    <w:name w:val="thirdparty-logo"/>
    <w:basedOn w:val="DefaultParagraphFont"/>
    <w:rsid w:val="00541DD9"/>
  </w:style>
  <w:style w:type="paragraph" w:customStyle="1" w:styleId="articlemeta">
    <w:name w:val="articlemeta"/>
    <w:basedOn w:val="Normal"/>
    <w:rsid w:val="00541DD9"/>
    <w:pPr>
      <w:spacing w:before="100" w:beforeAutospacing="1" w:after="100" w:afterAutospacing="1"/>
    </w:pPr>
    <w:rPr>
      <w:rFonts w:ascii="Times" w:hAnsi="Times"/>
      <w:sz w:val="20"/>
      <w:szCs w:val="20"/>
    </w:rPr>
  </w:style>
  <w:style w:type="character" w:customStyle="1" w:styleId="vcard">
    <w:name w:val="vcard"/>
    <w:basedOn w:val="DefaultParagraphFont"/>
    <w:rsid w:val="00541DD9"/>
  </w:style>
  <w:style w:type="character" w:customStyle="1" w:styleId="print-footnote">
    <w:name w:val="print-footnote"/>
    <w:basedOn w:val="DefaultParagraphFont"/>
    <w:rsid w:val="00541DD9"/>
  </w:style>
  <w:style w:type="character" w:customStyle="1" w:styleId="datestring">
    <w:name w:val="datestring"/>
    <w:basedOn w:val="DefaultParagraphFont"/>
    <w:rsid w:val="00541DD9"/>
  </w:style>
  <w:style w:type="paragraph" w:customStyle="1" w:styleId="left">
    <w:name w:val="left"/>
    <w:basedOn w:val="Normal"/>
    <w:rsid w:val="00541DD9"/>
    <w:pPr>
      <w:spacing w:before="100" w:beforeAutospacing="1" w:after="100" w:afterAutospacing="1"/>
    </w:pPr>
    <w:rPr>
      <w:rFonts w:ascii="Times" w:hAnsi="Times"/>
      <w:sz w:val="20"/>
      <w:szCs w:val="20"/>
    </w:rPr>
  </w:style>
  <w:style w:type="paragraph" w:customStyle="1" w:styleId="right">
    <w:name w:val="right"/>
    <w:basedOn w:val="Normal"/>
    <w:rsid w:val="00541DD9"/>
    <w:pPr>
      <w:spacing w:before="100" w:beforeAutospacing="1" w:after="100" w:afterAutospacing="1"/>
    </w:pPr>
    <w:rPr>
      <w:rFonts w:ascii="Times" w:hAnsi="Times"/>
      <w:sz w:val="20"/>
      <w:szCs w:val="20"/>
    </w:rPr>
  </w:style>
  <w:style w:type="character" w:customStyle="1" w:styleId="gptad">
    <w:name w:val="gptad"/>
    <w:basedOn w:val="DefaultParagraphFont"/>
    <w:rsid w:val="00541DD9"/>
  </w:style>
  <w:style w:type="paragraph" w:customStyle="1" w:styleId="creditpostedmodified">
    <w:name w:val="credit_posted_modified"/>
    <w:basedOn w:val="Normal"/>
    <w:rsid w:val="00541DD9"/>
    <w:pPr>
      <w:spacing w:before="100" w:beforeAutospacing="1" w:after="100" w:afterAutospacing="1"/>
    </w:pPr>
    <w:rPr>
      <w:rFonts w:ascii="Times" w:hAnsi="Times"/>
      <w:sz w:val="20"/>
      <w:szCs w:val="20"/>
    </w:rPr>
  </w:style>
  <w:style w:type="character" w:customStyle="1" w:styleId="creditline">
    <w:name w:val="creditline"/>
    <w:basedOn w:val="DefaultParagraphFont"/>
    <w:rsid w:val="00541DD9"/>
  </w:style>
  <w:style w:type="character" w:customStyle="1" w:styleId="grd">
    <w:name w:val="grd"/>
    <w:basedOn w:val="DefaultParagraphFont"/>
    <w:rsid w:val="00541DD9"/>
  </w:style>
  <w:style w:type="paragraph" w:customStyle="1" w:styleId="hs-text-container">
    <w:name w:val="hs-text-container"/>
    <w:basedOn w:val="Normal"/>
    <w:rsid w:val="00541DD9"/>
    <w:pPr>
      <w:spacing w:before="100" w:beforeAutospacing="1" w:after="100" w:afterAutospacing="1"/>
    </w:pPr>
    <w:rPr>
      <w:rFonts w:ascii="Times" w:hAnsi="Times"/>
      <w:sz w:val="20"/>
      <w:szCs w:val="20"/>
    </w:rPr>
  </w:style>
  <w:style w:type="character" w:customStyle="1" w:styleId="created">
    <w:name w:val="created"/>
    <w:basedOn w:val="DefaultParagraphFont"/>
    <w:rsid w:val="00541DD9"/>
  </w:style>
  <w:style w:type="character" w:customStyle="1" w:styleId="changed">
    <w:name w:val="changed"/>
    <w:basedOn w:val="DefaultParagraphFont"/>
    <w:rsid w:val="00541DD9"/>
  </w:style>
  <w:style w:type="character" w:customStyle="1" w:styleId="article-author-name">
    <w:name w:val="article-author-name"/>
    <w:basedOn w:val="DefaultParagraphFont"/>
    <w:rsid w:val="00541DD9"/>
  </w:style>
  <w:style w:type="character" w:customStyle="1" w:styleId="bioexcerpt">
    <w:name w:val="bio_excerpt"/>
    <w:basedOn w:val="DefaultParagraphFont"/>
    <w:rsid w:val="00541DD9"/>
  </w:style>
  <w:style w:type="character" w:customStyle="1" w:styleId="commentcount">
    <w:name w:val="comment_count"/>
    <w:basedOn w:val="DefaultParagraphFont"/>
    <w:rsid w:val="00541DD9"/>
  </w:style>
  <w:style w:type="character" w:customStyle="1" w:styleId="searchtermshighlighted">
    <w:name w:val="searchtermshighlighted"/>
    <w:basedOn w:val="DefaultParagraphFont"/>
    <w:rsid w:val="00541DD9"/>
  </w:style>
  <w:style w:type="character" w:customStyle="1" w:styleId="contributornametrigger">
    <w:name w:val="contributornametrigger"/>
    <w:basedOn w:val="DefaultParagraphFont"/>
    <w:rsid w:val="00541DD9"/>
  </w:style>
  <w:style w:type="character" w:customStyle="1" w:styleId="bylinepipe">
    <w:name w:val="bylinepipe"/>
    <w:basedOn w:val="DefaultParagraphFont"/>
    <w:rsid w:val="00541DD9"/>
  </w:style>
  <w:style w:type="character" w:customStyle="1" w:styleId="lucenesearchresulturlb">
    <w:name w:val="lucene_search_result_url_b"/>
    <w:basedOn w:val="DefaultParagraphFont"/>
    <w:rsid w:val="00541DD9"/>
  </w:style>
  <w:style w:type="character" w:customStyle="1" w:styleId="faculty-title">
    <w:name w:val="faculty-title"/>
    <w:basedOn w:val="DefaultParagraphFont"/>
    <w:rsid w:val="00541DD9"/>
  </w:style>
  <w:style w:type="character" w:customStyle="1" w:styleId="count">
    <w:name w:val="count"/>
    <w:basedOn w:val="DefaultParagraphFont"/>
    <w:rsid w:val="00541DD9"/>
  </w:style>
  <w:style w:type="character" w:customStyle="1" w:styleId="volume">
    <w:name w:val="volume"/>
    <w:basedOn w:val="DefaultParagraphFont"/>
    <w:rsid w:val="00541DD9"/>
  </w:style>
  <w:style w:type="character" w:customStyle="1" w:styleId="issue">
    <w:name w:val="issue"/>
    <w:basedOn w:val="DefaultParagraphFont"/>
    <w:rsid w:val="00541DD9"/>
  </w:style>
  <w:style w:type="character" w:customStyle="1" w:styleId="pages">
    <w:name w:val="pages"/>
    <w:basedOn w:val="DefaultParagraphFont"/>
    <w:rsid w:val="00541DD9"/>
  </w:style>
  <w:style w:type="character" w:customStyle="1" w:styleId="person">
    <w:name w:val="person"/>
    <w:basedOn w:val="DefaultParagraphFont"/>
    <w:rsid w:val="00541DD9"/>
  </w:style>
  <w:style w:type="character" w:customStyle="1" w:styleId="corresponding">
    <w:name w:val="corresponding"/>
    <w:basedOn w:val="DefaultParagraphFont"/>
    <w:rsid w:val="00541DD9"/>
  </w:style>
  <w:style w:type="paragraph" w:customStyle="1" w:styleId="entry-meta">
    <w:name w:val="entry-meta"/>
    <w:basedOn w:val="Normal"/>
    <w:rsid w:val="00541DD9"/>
    <w:pPr>
      <w:spacing w:before="100" w:beforeAutospacing="1" w:after="100" w:afterAutospacing="1"/>
    </w:pPr>
    <w:rPr>
      <w:rFonts w:ascii="Times" w:hAnsi="Times"/>
      <w:sz w:val="20"/>
      <w:szCs w:val="20"/>
    </w:rPr>
  </w:style>
  <w:style w:type="character" w:customStyle="1" w:styleId="post-time">
    <w:name w:val="post-time"/>
    <w:basedOn w:val="DefaultParagraphFont"/>
    <w:rsid w:val="00541DD9"/>
  </w:style>
  <w:style w:type="character" w:customStyle="1" w:styleId="post-category">
    <w:name w:val="post-category"/>
    <w:basedOn w:val="DefaultParagraphFont"/>
    <w:rsid w:val="00541DD9"/>
  </w:style>
  <w:style w:type="character" w:customStyle="1" w:styleId="post-author">
    <w:name w:val="post-author"/>
    <w:basedOn w:val="DefaultParagraphFont"/>
    <w:rsid w:val="00541DD9"/>
  </w:style>
  <w:style w:type="character" w:customStyle="1" w:styleId="A10">
    <w:name w:val="A10"/>
    <w:uiPriority w:val="99"/>
    <w:rsid w:val="00541DD9"/>
    <w:rPr>
      <w:rFonts w:cs="Trebuchet MS"/>
      <w:color w:val="000000"/>
      <w:sz w:val="11"/>
      <w:szCs w:val="11"/>
    </w:rPr>
  </w:style>
  <w:style w:type="paragraph" w:customStyle="1" w:styleId="Pa10">
    <w:name w:val="Pa10"/>
    <w:basedOn w:val="Default"/>
    <w:next w:val="Default"/>
    <w:uiPriority w:val="99"/>
    <w:rsid w:val="00541DD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541DD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541DD9"/>
  </w:style>
  <w:style w:type="paragraph" w:customStyle="1" w:styleId="aff">
    <w:name w:val="aff"/>
    <w:basedOn w:val="Normal"/>
    <w:rsid w:val="00541DD9"/>
    <w:pPr>
      <w:spacing w:before="100" w:beforeAutospacing="1" w:after="100" w:afterAutospacing="1"/>
    </w:pPr>
    <w:rPr>
      <w:rFonts w:ascii="Times" w:hAnsi="Times"/>
      <w:sz w:val="20"/>
      <w:szCs w:val="20"/>
    </w:rPr>
  </w:style>
  <w:style w:type="character" w:customStyle="1" w:styleId="entry-author">
    <w:name w:val="entry-author"/>
    <w:basedOn w:val="DefaultParagraphFont"/>
    <w:rsid w:val="00541DD9"/>
  </w:style>
  <w:style w:type="character" w:customStyle="1" w:styleId="entry-author-name">
    <w:name w:val="entry-author-name"/>
    <w:basedOn w:val="DefaultParagraphFont"/>
    <w:rsid w:val="00541DD9"/>
  </w:style>
  <w:style w:type="character" w:customStyle="1" w:styleId="contrib-degrees">
    <w:name w:val="contrib-degrees"/>
    <w:basedOn w:val="DefaultParagraphFont"/>
    <w:rsid w:val="00541DD9"/>
  </w:style>
  <w:style w:type="character" w:customStyle="1" w:styleId="contrib-on-behalf-of">
    <w:name w:val="contrib-on-behalf-of"/>
    <w:basedOn w:val="DefaultParagraphFont"/>
    <w:rsid w:val="00541DD9"/>
  </w:style>
  <w:style w:type="character" w:customStyle="1" w:styleId="pubtime">
    <w:name w:val="pubtime"/>
    <w:basedOn w:val="DefaultParagraphFont"/>
    <w:rsid w:val="00541DD9"/>
  </w:style>
  <w:style w:type="character" w:customStyle="1" w:styleId="fbcommentscount">
    <w:name w:val="fb_comments_count"/>
    <w:basedOn w:val="DefaultParagraphFont"/>
    <w:rsid w:val="00541DD9"/>
  </w:style>
  <w:style w:type="character" w:customStyle="1" w:styleId="stsharethiscustom">
    <w:name w:val="st_sharethis_custom"/>
    <w:basedOn w:val="DefaultParagraphFont"/>
    <w:rsid w:val="00541DD9"/>
  </w:style>
  <w:style w:type="paragraph" w:customStyle="1" w:styleId="permalinkable">
    <w:name w:val="permalinkable"/>
    <w:basedOn w:val="Normal"/>
    <w:rsid w:val="00541DD9"/>
    <w:pPr>
      <w:spacing w:before="100" w:beforeAutospacing="1" w:after="100" w:afterAutospacing="1"/>
    </w:pPr>
    <w:rPr>
      <w:rFonts w:ascii="Times" w:hAnsi="Times"/>
      <w:sz w:val="20"/>
      <w:szCs w:val="20"/>
    </w:rPr>
  </w:style>
  <w:style w:type="character" w:customStyle="1" w:styleId="post-date">
    <w:name w:val="post-date"/>
    <w:basedOn w:val="DefaultParagraphFont"/>
    <w:rsid w:val="00541DD9"/>
  </w:style>
  <w:style w:type="character" w:customStyle="1" w:styleId="link-external">
    <w:name w:val="link-external"/>
    <w:basedOn w:val="DefaultParagraphFont"/>
    <w:rsid w:val="00541DD9"/>
  </w:style>
  <w:style w:type="character" w:customStyle="1" w:styleId="articleauthor0">
    <w:name w:val="article_author"/>
    <w:basedOn w:val="DefaultParagraphFont"/>
    <w:rsid w:val="00541DD9"/>
  </w:style>
  <w:style w:type="character" w:customStyle="1" w:styleId="articleissue">
    <w:name w:val="article_issue"/>
    <w:basedOn w:val="DefaultParagraphFont"/>
    <w:rsid w:val="00541DD9"/>
  </w:style>
  <w:style w:type="character" w:customStyle="1" w:styleId="a-size-large">
    <w:name w:val="a-size-large"/>
    <w:basedOn w:val="DefaultParagraphFont"/>
    <w:rsid w:val="00541DD9"/>
  </w:style>
  <w:style w:type="character" w:customStyle="1" w:styleId="a-size-medium">
    <w:name w:val="a-size-medium"/>
    <w:basedOn w:val="DefaultParagraphFont"/>
    <w:rsid w:val="00541DD9"/>
  </w:style>
  <w:style w:type="character" w:customStyle="1" w:styleId="contribution">
    <w:name w:val="contribution"/>
    <w:basedOn w:val="DefaultParagraphFont"/>
    <w:rsid w:val="00541DD9"/>
  </w:style>
  <w:style w:type="character" w:customStyle="1" w:styleId="a-color-secondary">
    <w:name w:val="a-color-secondary"/>
    <w:basedOn w:val="DefaultParagraphFont"/>
    <w:rsid w:val="00541DD9"/>
  </w:style>
  <w:style w:type="paragraph" w:customStyle="1" w:styleId="sbyline">
    <w:name w:val="sbyline"/>
    <w:basedOn w:val="Normal"/>
    <w:rsid w:val="00541DD9"/>
    <w:pPr>
      <w:spacing w:before="100" w:beforeAutospacing="1" w:after="100" w:afterAutospacing="1"/>
    </w:pPr>
    <w:rPr>
      <w:rFonts w:ascii="Times" w:hAnsi="Times"/>
      <w:sz w:val="20"/>
      <w:szCs w:val="20"/>
    </w:rPr>
  </w:style>
  <w:style w:type="character" w:customStyle="1" w:styleId="ui-author">
    <w:name w:val="ui-author"/>
    <w:basedOn w:val="DefaultParagraphFont"/>
    <w:rsid w:val="00541DD9"/>
  </w:style>
  <w:style w:type="character" w:customStyle="1" w:styleId="ui-staffline">
    <w:name w:val="ui-staffline"/>
    <w:basedOn w:val="DefaultParagraphFont"/>
    <w:rsid w:val="00541DD9"/>
  </w:style>
  <w:style w:type="paragraph" w:customStyle="1" w:styleId="promotion-tag-p">
    <w:name w:val="promotion-tag-p"/>
    <w:basedOn w:val="Normal"/>
    <w:rsid w:val="00541DD9"/>
    <w:pPr>
      <w:spacing w:before="100" w:beforeAutospacing="1" w:after="100" w:afterAutospacing="1"/>
    </w:pPr>
    <w:rPr>
      <w:rFonts w:ascii="Times" w:hAnsi="Times"/>
      <w:sz w:val="20"/>
      <w:szCs w:val="20"/>
    </w:rPr>
  </w:style>
  <w:style w:type="paragraph" w:customStyle="1" w:styleId="heading">
    <w:name w:val="heading"/>
    <w:basedOn w:val="Normal"/>
    <w:rsid w:val="00541DD9"/>
    <w:pPr>
      <w:spacing w:before="100" w:beforeAutospacing="1" w:after="100" w:afterAutospacing="1"/>
    </w:pPr>
    <w:rPr>
      <w:rFonts w:ascii="Times" w:hAnsi="Times"/>
      <w:sz w:val="20"/>
      <w:szCs w:val="20"/>
    </w:rPr>
  </w:style>
  <w:style w:type="character" w:customStyle="1" w:styleId="value">
    <w:name w:val="value"/>
    <w:basedOn w:val="DefaultParagraphFont"/>
    <w:rsid w:val="00541DD9"/>
  </w:style>
  <w:style w:type="character" w:customStyle="1" w:styleId="specialissuelabel">
    <w:name w:val="specialissuelabel"/>
    <w:basedOn w:val="DefaultParagraphFont"/>
    <w:rsid w:val="00541DD9"/>
  </w:style>
  <w:style w:type="character" w:customStyle="1" w:styleId="referencediv">
    <w:name w:val="referencediv"/>
    <w:basedOn w:val="DefaultParagraphFont"/>
    <w:rsid w:val="00541DD9"/>
  </w:style>
  <w:style w:type="character" w:customStyle="1" w:styleId="wp-smiley">
    <w:name w:val="wp-smiley"/>
    <w:basedOn w:val="DefaultParagraphFont"/>
    <w:rsid w:val="00541DD9"/>
  </w:style>
  <w:style w:type="character" w:customStyle="1" w:styleId="artjournal">
    <w:name w:val="art_journal"/>
    <w:basedOn w:val="DefaultParagraphFont"/>
    <w:rsid w:val="00541DD9"/>
  </w:style>
  <w:style w:type="character" w:customStyle="1" w:styleId="artdatevolumeissuepart">
    <w:name w:val="art_datevolumeissuepart"/>
    <w:basedOn w:val="DefaultParagraphFont"/>
    <w:rsid w:val="00541DD9"/>
  </w:style>
  <w:style w:type="character" w:customStyle="1" w:styleId="artpages">
    <w:name w:val="art_pages"/>
    <w:basedOn w:val="DefaultParagraphFont"/>
    <w:rsid w:val="00541DD9"/>
  </w:style>
  <w:style w:type="character" w:customStyle="1" w:styleId="singlehighlightclass">
    <w:name w:val="single_highlight_class"/>
    <w:basedOn w:val="DefaultParagraphFont"/>
    <w:rsid w:val="00541DD9"/>
  </w:style>
  <w:style w:type="character" w:customStyle="1" w:styleId="degree">
    <w:name w:val="degree"/>
    <w:basedOn w:val="DefaultParagraphFont"/>
    <w:rsid w:val="00541DD9"/>
  </w:style>
  <w:style w:type="character" w:customStyle="1" w:styleId="major">
    <w:name w:val="major"/>
    <w:basedOn w:val="DefaultParagraphFont"/>
    <w:rsid w:val="00541DD9"/>
  </w:style>
  <w:style w:type="character" w:customStyle="1" w:styleId="authors">
    <w:name w:val="authors"/>
    <w:basedOn w:val="DefaultParagraphFont"/>
    <w:rsid w:val="00541DD9"/>
  </w:style>
  <w:style w:type="character" w:customStyle="1" w:styleId="views">
    <w:name w:val="views"/>
    <w:basedOn w:val="DefaultParagraphFont"/>
    <w:rsid w:val="00541DD9"/>
  </w:style>
  <w:style w:type="character" w:customStyle="1" w:styleId="stmainservices">
    <w:name w:val="stmainservices"/>
    <w:basedOn w:val="DefaultParagraphFont"/>
    <w:rsid w:val="00541DD9"/>
  </w:style>
  <w:style w:type="character" w:customStyle="1" w:styleId="stbubblehcount">
    <w:name w:val="stbubble_hcount"/>
    <w:basedOn w:val="DefaultParagraphFont"/>
    <w:rsid w:val="00541DD9"/>
  </w:style>
  <w:style w:type="paragraph" w:customStyle="1" w:styleId="Document">
    <w:name w:val="_Document"/>
    <w:basedOn w:val="Default"/>
    <w:next w:val="Default"/>
    <w:uiPriority w:val="99"/>
    <w:rsid w:val="00541DD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541DD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541DD9"/>
    <w:pPr>
      <w:widowControl w:val="0"/>
    </w:pPr>
    <w:rPr>
      <w:rFonts w:ascii="New Baskerville" w:eastAsiaTheme="minorEastAsia" w:hAnsi="New Baskerville"/>
      <w:color w:val="auto"/>
    </w:rPr>
  </w:style>
  <w:style w:type="paragraph" w:customStyle="1" w:styleId="collapsed-hide">
    <w:name w:val="collapsed-hide"/>
    <w:basedOn w:val="Normal"/>
    <w:rsid w:val="00541DD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541DD9"/>
    <w:pPr>
      <w:widowControl w:val="0"/>
      <w:spacing w:line="211" w:lineRule="atLeast"/>
    </w:pPr>
    <w:rPr>
      <w:rFonts w:ascii="Mokka" w:eastAsiaTheme="minorEastAsia" w:hAnsi="Mokka"/>
      <w:color w:val="auto"/>
    </w:rPr>
  </w:style>
  <w:style w:type="paragraph" w:customStyle="1" w:styleId="odd">
    <w:name w:val="odd"/>
    <w:basedOn w:val="Normal"/>
    <w:rsid w:val="00541DD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541DD9"/>
  </w:style>
  <w:style w:type="character" w:customStyle="1" w:styleId="tolocaltime">
    <w:name w:val="tolocaltime"/>
    <w:basedOn w:val="DefaultParagraphFont"/>
    <w:rsid w:val="00541DD9"/>
  </w:style>
  <w:style w:type="character" w:customStyle="1" w:styleId="pb-byline">
    <w:name w:val="pb-byline"/>
    <w:basedOn w:val="DefaultParagraphFont"/>
    <w:rsid w:val="00541DD9"/>
  </w:style>
  <w:style w:type="character" w:customStyle="1" w:styleId="pb-timestamp">
    <w:name w:val="pb-timestamp"/>
    <w:basedOn w:val="DefaultParagraphFont"/>
    <w:rsid w:val="00541DD9"/>
  </w:style>
  <w:style w:type="character" w:customStyle="1" w:styleId="posted-on">
    <w:name w:val="posted-on"/>
    <w:basedOn w:val="DefaultParagraphFont"/>
    <w:rsid w:val="00541DD9"/>
  </w:style>
  <w:style w:type="character" w:customStyle="1" w:styleId="even">
    <w:name w:val="even"/>
    <w:basedOn w:val="DefaultParagraphFont"/>
    <w:rsid w:val="00541DD9"/>
  </w:style>
  <w:style w:type="paragraph" w:customStyle="1" w:styleId="volissue">
    <w:name w:val="volissue"/>
    <w:basedOn w:val="Normal"/>
    <w:rsid w:val="00541DD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541DD9"/>
  </w:style>
  <w:style w:type="character" w:customStyle="1" w:styleId="articledate">
    <w:name w:val="articledate"/>
    <w:basedOn w:val="DefaultParagraphFont"/>
    <w:rsid w:val="00541DD9"/>
  </w:style>
  <w:style w:type="character" w:customStyle="1" w:styleId="post-byline">
    <w:name w:val="post-byline"/>
    <w:basedOn w:val="DefaultParagraphFont"/>
    <w:rsid w:val="00541DD9"/>
  </w:style>
  <w:style w:type="character" w:customStyle="1" w:styleId="metadate">
    <w:name w:val="meta_date"/>
    <w:basedOn w:val="DefaultParagraphFont"/>
    <w:rsid w:val="00541DD9"/>
  </w:style>
  <w:style w:type="character" w:customStyle="1" w:styleId="fa">
    <w:name w:val="fa"/>
    <w:basedOn w:val="DefaultParagraphFont"/>
    <w:rsid w:val="00541DD9"/>
  </w:style>
  <w:style w:type="character" w:customStyle="1" w:styleId="longname">
    <w:name w:val="longname"/>
    <w:basedOn w:val="DefaultParagraphFont"/>
    <w:rsid w:val="00541DD9"/>
  </w:style>
  <w:style w:type="character" w:customStyle="1" w:styleId="echocontainer">
    <w:name w:val="echo_container"/>
    <w:basedOn w:val="DefaultParagraphFont"/>
    <w:rsid w:val="00541DD9"/>
  </w:style>
  <w:style w:type="character" w:customStyle="1" w:styleId="comment-display">
    <w:name w:val="comment-display"/>
    <w:basedOn w:val="DefaultParagraphFont"/>
    <w:rsid w:val="00541DD9"/>
  </w:style>
  <w:style w:type="paragraph" w:customStyle="1" w:styleId="comment-count-label">
    <w:name w:val="comment-count-label"/>
    <w:basedOn w:val="Normal"/>
    <w:rsid w:val="00541DD9"/>
    <w:pPr>
      <w:spacing w:before="100" w:beforeAutospacing="1" w:after="100" w:afterAutospacing="1"/>
    </w:pPr>
    <w:rPr>
      <w:rFonts w:ascii="Times" w:hAnsi="Times"/>
      <w:sz w:val="20"/>
      <w:szCs w:val="20"/>
    </w:rPr>
  </w:style>
  <w:style w:type="character" w:customStyle="1" w:styleId="echo-counter">
    <w:name w:val="echo-counter"/>
    <w:basedOn w:val="DefaultParagraphFont"/>
    <w:rsid w:val="00541DD9"/>
  </w:style>
  <w:style w:type="character" w:customStyle="1" w:styleId="discussion-policy">
    <w:name w:val="discussion-policy"/>
    <w:basedOn w:val="DefaultParagraphFont"/>
    <w:rsid w:val="00541DD9"/>
  </w:style>
  <w:style w:type="character" w:customStyle="1" w:styleId="echo-apps-conversations-streamcaption">
    <w:name w:val="echo-apps-conversations-streamcaption"/>
    <w:basedOn w:val="DefaultParagraphFont"/>
    <w:rsid w:val="00541DD9"/>
  </w:style>
  <w:style w:type="character" w:customStyle="1" w:styleId="echo-streamserver-controls-stream-item-text">
    <w:name w:val="echo-streamserver-controls-stream-item-text"/>
    <w:basedOn w:val="DefaultParagraphFont"/>
    <w:rsid w:val="00541DD9"/>
  </w:style>
  <w:style w:type="character" w:customStyle="1" w:styleId="echo-streamserver-controls-facepile-more">
    <w:name w:val="echo-streamserver-controls-facepile-more"/>
    <w:basedOn w:val="DefaultParagraphFont"/>
    <w:rsid w:val="00541DD9"/>
  </w:style>
  <w:style w:type="character" w:customStyle="1" w:styleId="echo-primaryfont">
    <w:name w:val="echo-primaryfont"/>
    <w:basedOn w:val="DefaultParagraphFont"/>
    <w:rsid w:val="00541DD9"/>
  </w:style>
  <w:style w:type="character" w:customStyle="1" w:styleId="section">
    <w:name w:val="section"/>
    <w:basedOn w:val="DefaultParagraphFont"/>
    <w:rsid w:val="00541DD9"/>
  </w:style>
  <w:style w:type="character" w:customStyle="1" w:styleId="wpsr-txt-headline">
    <w:name w:val="wpsr-txt-headline"/>
    <w:basedOn w:val="DefaultParagraphFont"/>
    <w:rsid w:val="00541DD9"/>
  </w:style>
  <w:style w:type="character" w:customStyle="1" w:styleId="asset-metabar-author">
    <w:name w:val="asset-metabar-author"/>
    <w:basedOn w:val="DefaultParagraphFont"/>
    <w:rsid w:val="00541DD9"/>
  </w:style>
  <w:style w:type="character" w:customStyle="1" w:styleId="eza-dateline">
    <w:name w:val="eza-dateline"/>
    <w:basedOn w:val="DefaultParagraphFont"/>
    <w:rsid w:val="00541DD9"/>
  </w:style>
  <w:style w:type="character" w:customStyle="1" w:styleId="eza-authors">
    <w:name w:val="eza-authors"/>
    <w:basedOn w:val="DefaultParagraphFont"/>
    <w:rsid w:val="00541DD9"/>
  </w:style>
  <w:style w:type="character" w:customStyle="1" w:styleId="csmstaff">
    <w:name w:val="csm_staff"/>
    <w:basedOn w:val="DefaultParagraphFont"/>
    <w:rsid w:val="00541DD9"/>
  </w:style>
  <w:style w:type="paragraph" w:customStyle="1" w:styleId="mol-para-with-font">
    <w:name w:val="mol-para-with-font"/>
    <w:basedOn w:val="Normal"/>
    <w:rsid w:val="00541DD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541DD9"/>
  </w:style>
  <w:style w:type="character" w:customStyle="1" w:styleId="byline-text">
    <w:name w:val="byline-text"/>
    <w:basedOn w:val="DefaultParagraphFont"/>
    <w:rsid w:val="00541DD9"/>
  </w:style>
  <w:style w:type="character" w:customStyle="1" w:styleId="itemauthor">
    <w:name w:val="itemauthor"/>
    <w:basedOn w:val="DefaultParagraphFont"/>
    <w:rsid w:val="00541DD9"/>
  </w:style>
  <w:style w:type="character" w:customStyle="1" w:styleId="itemdatecreated">
    <w:name w:val="itemdatecreated"/>
    <w:basedOn w:val="DefaultParagraphFont"/>
    <w:rsid w:val="00541DD9"/>
  </w:style>
  <w:style w:type="character" w:customStyle="1" w:styleId="slug-metadata-note">
    <w:name w:val="slug-metadata-note"/>
    <w:basedOn w:val="DefaultParagraphFont"/>
    <w:rsid w:val="00541DD9"/>
  </w:style>
  <w:style w:type="character" w:customStyle="1" w:styleId="drop-capped">
    <w:name w:val="drop-capped"/>
    <w:basedOn w:val="DefaultParagraphFont"/>
    <w:rsid w:val="00541DD9"/>
  </w:style>
  <w:style w:type="character" w:customStyle="1" w:styleId="published">
    <w:name w:val="published"/>
    <w:basedOn w:val="DefaultParagraphFont"/>
    <w:rsid w:val="00541DD9"/>
  </w:style>
  <w:style w:type="paragraph" w:customStyle="1" w:styleId="articleopinion-standfirst">
    <w:name w:val="articleopinion-standfirst"/>
    <w:basedOn w:val="Normal"/>
    <w:rsid w:val="00541DD9"/>
    <w:pPr>
      <w:spacing w:before="100" w:beforeAutospacing="1" w:after="100" w:afterAutospacing="1"/>
    </w:pPr>
    <w:rPr>
      <w:rFonts w:ascii="Times" w:hAnsi="Times"/>
      <w:sz w:val="20"/>
      <w:szCs w:val="20"/>
    </w:rPr>
  </w:style>
  <w:style w:type="paragraph" w:customStyle="1" w:styleId="snippet">
    <w:name w:val="snippet"/>
    <w:basedOn w:val="Normal"/>
    <w:rsid w:val="00541DD9"/>
    <w:pPr>
      <w:spacing w:before="100" w:beforeAutospacing="1" w:after="100" w:afterAutospacing="1"/>
    </w:pPr>
    <w:rPr>
      <w:rFonts w:ascii="Times" w:hAnsi="Times"/>
      <w:sz w:val="20"/>
      <w:szCs w:val="20"/>
    </w:rPr>
  </w:style>
  <w:style w:type="character" w:customStyle="1" w:styleId="thetitle">
    <w:name w:val="the_title"/>
    <w:basedOn w:val="DefaultParagraphFont"/>
    <w:rsid w:val="00541DD9"/>
  </w:style>
  <w:style w:type="character" w:customStyle="1" w:styleId="view-count">
    <w:name w:val="view-count"/>
    <w:basedOn w:val="DefaultParagraphFont"/>
    <w:rsid w:val="00541DD9"/>
  </w:style>
  <w:style w:type="character" w:customStyle="1" w:styleId="rupee">
    <w:name w:val="rupee"/>
    <w:basedOn w:val="DefaultParagraphFont"/>
    <w:rsid w:val="00541DD9"/>
  </w:style>
  <w:style w:type="character" w:customStyle="1" w:styleId="grey1">
    <w:name w:val="grey1"/>
    <w:basedOn w:val="DefaultParagraphFont"/>
    <w:rsid w:val="00541DD9"/>
  </w:style>
  <w:style w:type="paragraph" w:customStyle="1" w:styleId="Pa13">
    <w:name w:val="Pa13"/>
    <w:basedOn w:val="Default"/>
    <w:next w:val="Default"/>
    <w:uiPriority w:val="99"/>
    <w:rsid w:val="00541DD9"/>
    <w:pPr>
      <w:widowControl w:val="0"/>
      <w:spacing w:line="201" w:lineRule="atLeast"/>
    </w:pPr>
    <w:rPr>
      <w:rFonts w:eastAsiaTheme="minorEastAsia"/>
      <w:color w:val="auto"/>
    </w:rPr>
  </w:style>
  <w:style w:type="paragraph" w:customStyle="1" w:styleId="Pa14">
    <w:name w:val="Pa14"/>
    <w:basedOn w:val="Default"/>
    <w:next w:val="Default"/>
    <w:uiPriority w:val="99"/>
    <w:rsid w:val="00541DD9"/>
    <w:pPr>
      <w:widowControl w:val="0"/>
      <w:spacing w:line="241" w:lineRule="atLeast"/>
    </w:pPr>
    <w:rPr>
      <w:rFonts w:eastAsiaTheme="minorEastAsia"/>
      <w:color w:val="auto"/>
    </w:rPr>
  </w:style>
  <w:style w:type="paragraph" w:customStyle="1" w:styleId="Pa9">
    <w:name w:val="Pa9"/>
    <w:basedOn w:val="Default"/>
    <w:next w:val="Default"/>
    <w:uiPriority w:val="99"/>
    <w:rsid w:val="00541DD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541DD9"/>
  </w:style>
  <w:style w:type="character" w:customStyle="1" w:styleId="reporttitle">
    <w:name w:val="report_title"/>
    <w:basedOn w:val="DefaultParagraphFont"/>
    <w:rsid w:val="00541DD9"/>
  </w:style>
  <w:style w:type="character" w:customStyle="1" w:styleId="documenttype-longreleases">
    <w:name w:val="document_type_-_long_releases"/>
    <w:basedOn w:val="DefaultParagraphFont"/>
    <w:rsid w:val="00541DD9"/>
  </w:style>
  <w:style w:type="character" w:customStyle="1" w:styleId="alt-date">
    <w:name w:val="alt-date"/>
    <w:basedOn w:val="DefaultParagraphFont"/>
    <w:rsid w:val="00541DD9"/>
  </w:style>
  <w:style w:type="character" w:customStyle="1" w:styleId="entry-byline">
    <w:name w:val="entry-byline"/>
    <w:basedOn w:val="DefaultParagraphFont"/>
    <w:rsid w:val="00541DD9"/>
  </w:style>
  <w:style w:type="character" w:customStyle="1" w:styleId="taglinecontrib">
    <w:name w:val="tagline_contrib"/>
    <w:basedOn w:val="DefaultParagraphFont"/>
    <w:rsid w:val="00541DD9"/>
  </w:style>
  <w:style w:type="character" w:customStyle="1" w:styleId="articledate0">
    <w:name w:val="article_date"/>
    <w:basedOn w:val="DefaultParagraphFont"/>
    <w:rsid w:val="00541DD9"/>
  </w:style>
  <w:style w:type="paragraph" w:customStyle="1" w:styleId="hg-daily">
    <w:name w:val="hg-daily"/>
    <w:basedOn w:val="Normal"/>
    <w:rsid w:val="00541DD9"/>
    <w:pPr>
      <w:spacing w:before="100" w:beforeAutospacing="1" w:after="100" w:afterAutospacing="1"/>
    </w:pPr>
    <w:rPr>
      <w:rFonts w:ascii="Times" w:hAnsi="Times"/>
      <w:sz w:val="20"/>
      <w:szCs w:val="20"/>
    </w:rPr>
  </w:style>
  <w:style w:type="character" w:customStyle="1" w:styleId="cit">
    <w:name w:val="cit"/>
    <w:basedOn w:val="DefaultParagraphFont"/>
    <w:rsid w:val="00541DD9"/>
  </w:style>
  <w:style w:type="paragraph" w:customStyle="1" w:styleId="buttonheading">
    <w:name w:val="buttonheading"/>
    <w:basedOn w:val="Normal"/>
    <w:rsid w:val="00541DD9"/>
    <w:pPr>
      <w:spacing w:before="100" w:beforeAutospacing="1" w:after="100" w:afterAutospacing="1"/>
    </w:pPr>
    <w:rPr>
      <w:rFonts w:ascii="Times" w:hAnsi="Times"/>
      <w:sz w:val="20"/>
      <w:szCs w:val="20"/>
    </w:rPr>
  </w:style>
  <w:style w:type="character" w:customStyle="1" w:styleId="createdate">
    <w:name w:val="createdate"/>
    <w:basedOn w:val="DefaultParagraphFont"/>
    <w:rsid w:val="00541DD9"/>
  </w:style>
  <w:style w:type="character" w:customStyle="1" w:styleId="text-label">
    <w:name w:val="text-label"/>
    <w:basedOn w:val="DefaultParagraphFont"/>
    <w:rsid w:val="00541DD9"/>
  </w:style>
  <w:style w:type="paragraph" w:customStyle="1" w:styleId="TOC3Char">
    <w:name w:val="TOC 3 Char"/>
    <w:basedOn w:val="Normal"/>
    <w:next w:val="Normal"/>
    <w:rsid w:val="00541DD9"/>
    <w:rPr>
      <w:rFonts w:eastAsia="Times New Roman"/>
      <w:sz w:val="24"/>
      <w:szCs w:val="20"/>
    </w:rPr>
  </w:style>
  <w:style w:type="paragraph" w:customStyle="1" w:styleId="TOC1Char">
    <w:name w:val="TOC 1 Char"/>
    <w:basedOn w:val="Normal"/>
    <w:next w:val="Normal"/>
    <w:rsid w:val="00541DD9"/>
    <w:rPr>
      <w:rFonts w:eastAsia="Times New Roman"/>
      <w:b/>
      <w:sz w:val="24"/>
      <w:szCs w:val="20"/>
    </w:rPr>
  </w:style>
  <w:style w:type="character" w:customStyle="1" w:styleId="StyleCardtextChar10pt">
    <w:name w:val="Style Card text Char + 10 pt"/>
    <w:rsid w:val="00541DD9"/>
    <w:rPr>
      <w:rFonts w:ascii="Georgia" w:eastAsia="Calibri" w:hAnsi="Georgia"/>
      <w:sz w:val="20"/>
      <w:u w:val="single"/>
      <w:lang w:bidi="ar-SA"/>
    </w:rPr>
  </w:style>
  <w:style w:type="paragraph" w:customStyle="1" w:styleId="ColorfulList-Accent11">
    <w:name w:val="Colorful List - Accent 11"/>
    <w:basedOn w:val="Normal"/>
    <w:uiPriority w:val="34"/>
    <w:qFormat/>
    <w:rsid w:val="00541DD9"/>
    <w:pPr>
      <w:ind w:left="720"/>
      <w:contextualSpacing/>
      <w:jc w:val="both"/>
    </w:pPr>
    <w:rPr>
      <w:rFonts w:eastAsia="Times New Roman"/>
      <w:sz w:val="20"/>
      <w:szCs w:val="20"/>
    </w:rPr>
  </w:style>
  <w:style w:type="paragraph" w:customStyle="1" w:styleId="NoteLevel11">
    <w:name w:val="Note Level 11"/>
    <w:basedOn w:val="Normal"/>
    <w:uiPriority w:val="99"/>
    <w:rsid w:val="00541DD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541DD9"/>
    <w:pPr>
      <w:keepNext/>
      <w:tabs>
        <w:tab w:val="num" w:pos="1440"/>
      </w:tabs>
      <w:ind w:left="1800" w:hanging="360"/>
      <w:outlineLvl w:val="2"/>
    </w:pPr>
    <w:rPr>
      <w:rFonts w:eastAsia="MS Gothic"/>
    </w:rPr>
  </w:style>
  <w:style w:type="paragraph" w:customStyle="1" w:styleId="NoteLevel41">
    <w:name w:val="Note Level 41"/>
    <w:basedOn w:val="Normal"/>
    <w:rsid w:val="00541DD9"/>
    <w:pPr>
      <w:keepNext/>
      <w:tabs>
        <w:tab w:val="num" w:pos="2160"/>
      </w:tabs>
      <w:ind w:left="2520" w:hanging="360"/>
      <w:outlineLvl w:val="3"/>
    </w:pPr>
    <w:rPr>
      <w:rFonts w:eastAsia="MS Gothic"/>
    </w:rPr>
  </w:style>
  <w:style w:type="paragraph" w:customStyle="1" w:styleId="NoteLevel51">
    <w:name w:val="Note Level 51"/>
    <w:basedOn w:val="Normal"/>
    <w:rsid w:val="00541DD9"/>
    <w:pPr>
      <w:keepNext/>
      <w:tabs>
        <w:tab w:val="num" w:pos="2880"/>
      </w:tabs>
      <w:ind w:left="3240" w:hanging="360"/>
      <w:outlineLvl w:val="4"/>
    </w:pPr>
    <w:rPr>
      <w:rFonts w:eastAsia="MS Gothic"/>
    </w:rPr>
  </w:style>
  <w:style w:type="paragraph" w:customStyle="1" w:styleId="NoteLevel61">
    <w:name w:val="Note Level 61"/>
    <w:basedOn w:val="Normal"/>
    <w:rsid w:val="00541DD9"/>
    <w:pPr>
      <w:keepNext/>
      <w:tabs>
        <w:tab w:val="num" w:pos="3600"/>
      </w:tabs>
      <w:ind w:left="3960" w:hanging="360"/>
      <w:outlineLvl w:val="5"/>
    </w:pPr>
    <w:rPr>
      <w:rFonts w:eastAsia="MS Gothic"/>
    </w:rPr>
  </w:style>
  <w:style w:type="paragraph" w:customStyle="1" w:styleId="NoteLevel71">
    <w:name w:val="Note Level 71"/>
    <w:basedOn w:val="Normal"/>
    <w:rsid w:val="00541DD9"/>
    <w:pPr>
      <w:keepNext/>
      <w:tabs>
        <w:tab w:val="num" w:pos="4320"/>
      </w:tabs>
      <w:ind w:left="4680" w:hanging="360"/>
      <w:outlineLvl w:val="6"/>
    </w:pPr>
    <w:rPr>
      <w:rFonts w:eastAsia="MS Gothic"/>
    </w:rPr>
  </w:style>
  <w:style w:type="paragraph" w:customStyle="1" w:styleId="NoteLevel81">
    <w:name w:val="Note Level 81"/>
    <w:basedOn w:val="Normal"/>
    <w:rsid w:val="00541DD9"/>
    <w:pPr>
      <w:keepNext/>
      <w:tabs>
        <w:tab w:val="num" w:pos="5040"/>
      </w:tabs>
      <w:ind w:left="5400" w:hanging="360"/>
      <w:outlineLvl w:val="7"/>
    </w:pPr>
    <w:rPr>
      <w:rFonts w:eastAsia="MS Gothic"/>
    </w:rPr>
  </w:style>
  <w:style w:type="paragraph" w:customStyle="1" w:styleId="NoteLevel91">
    <w:name w:val="Note Level 91"/>
    <w:basedOn w:val="Normal"/>
    <w:rsid w:val="00541DD9"/>
    <w:pPr>
      <w:keepNext/>
      <w:tabs>
        <w:tab w:val="num" w:pos="5760"/>
      </w:tabs>
      <w:ind w:left="6120" w:hanging="360"/>
      <w:outlineLvl w:val="8"/>
    </w:pPr>
    <w:rPr>
      <w:rFonts w:eastAsia="MS Gothic"/>
    </w:rPr>
  </w:style>
  <w:style w:type="paragraph" w:styleId="Index2">
    <w:name w:val="index 2"/>
    <w:basedOn w:val="Normal"/>
    <w:next w:val="Normal"/>
    <w:autoRedefine/>
    <w:rsid w:val="00541DD9"/>
    <w:pPr>
      <w:spacing w:after="200" w:line="276" w:lineRule="auto"/>
      <w:ind w:left="400" w:hanging="200"/>
    </w:pPr>
    <w:rPr>
      <w:rFonts w:eastAsia="Times New Roman"/>
      <w:bCs/>
    </w:rPr>
  </w:style>
  <w:style w:type="paragraph" w:styleId="Index3">
    <w:name w:val="index 3"/>
    <w:basedOn w:val="Normal"/>
    <w:next w:val="Normal"/>
    <w:autoRedefine/>
    <w:rsid w:val="00541DD9"/>
    <w:pPr>
      <w:spacing w:after="200" w:line="276" w:lineRule="auto"/>
      <w:ind w:left="600" w:hanging="200"/>
    </w:pPr>
    <w:rPr>
      <w:rFonts w:eastAsia="Times New Roman"/>
      <w:bCs/>
    </w:rPr>
  </w:style>
  <w:style w:type="paragraph" w:styleId="Index4">
    <w:name w:val="index 4"/>
    <w:basedOn w:val="Normal"/>
    <w:next w:val="Normal"/>
    <w:autoRedefine/>
    <w:rsid w:val="00541DD9"/>
    <w:pPr>
      <w:spacing w:after="200" w:line="276" w:lineRule="auto"/>
      <w:ind w:left="800" w:hanging="200"/>
    </w:pPr>
    <w:rPr>
      <w:rFonts w:eastAsia="Times New Roman"/>
      <w:bCs/>
    </w:rPr>
  </w:style>
  <w:style w:type="paragraph" w:styleId="Index5">
    <w:name w:val="index 5"/>
    <w:basedOn w:val="Normal"/>
    <w:next w:val="Normal"/>
    <w:autoRedefine/>
    <w:rsid w:val="00541DD9"/>
    <w:pPr>
      <w:spacing w:after="200" w:line="276" w:lineRule="auto"/>
      <w:ind w:left="1000" w:hanging="200"/>
    </w:pPr>
    <w:rPr>
      <w:rFonts w:eastAsia="Times New Roman"/>
      <w:bCs/>
    </w:rPr>
  </w:style>
  <w:style w:type="paragraph" w:styleId="Index6">
    <w:name w:val="index 6"/>
    <w:basedOn w:val="Normal"/>
    <w:next w:val="Normal"/>
    <w:autoRedefine/>
    <w:rsid w:val="00541DD9"/>
    <w:pPr>
      <w:spacing w:after="200" w:line="276" w:lineRule="auto"/>
      <w:ind w:left="1200" w:hanging="200"/>
    </w:pPr>
    <w:rPr>
      <w:rFonts w:eastAsia="Times New Roman"/>
      <w:bCs/>
    </w:rPr>
  </w:style>
  <w:style w:type="paragraph" w:styleId="Index7">
    <w:name w:val="index 7"/>
    <w:basedOn w:val="Normal"/>
    <w:next w:val="Normal"/>
    <w:autoRedefine/>
    <w:rsid w:val="00541DD9"/>
    <w:pPr>
      <w:spacing w:after="200" w:line="276" w:lineRule="auto"/>
      <w:ind w:left="1400" w:hanging="200"/>
    </w:pPr>
    <w:rPr>
      <w:rFonts w:eastAsia="Times New Roman"/>
      <w:bCs/>
    </w:rPr>
  </w:style>
  <w:style w:type="paragraph" w:styleId="Index8">
    <w:name w:val="index 8"/>
    <w:basedOn w:val="Normal"/>
    <w:next w:val="Normal"/>
    <w:autoRedefine/>
    <w:rsid w:val="00541DD9"/>
    <w:pPr>
      <w:spacing w:after="200" w:line="276" w:lineRule="auto"/>
      <w:ind w:left="1600" w:hanging="200"/>
    </w:pPr>
    <w:rPr>
      <w:rFonts w:eastAsia="Times New Roman"/>
      <w:bCs/>
    </w:rPr>
  </w:style>
  <w:style w:type="paragraph" w:styleId="Index9">
    <w:name w:val="index 9"/>
    <w:basedOn w:val="Normal"/>
    <w:next w:val="Normal"/>
    <w:autoRedefine/>
    <w:rsid w:val="00541DD9"/>
    <w:pPr>
      <w:spacing w:after="200" w:line="276" w:lineRule="auto"/>
      <w:ind w:left="1800" w:hanging="200"/>
    </w:pPr>
    <w:rPr>
      <w:rFonts w:eastAsia="Times New Roman"/>
      <w:bCs/>
    </w:rPr>
  </w:style>
  <w:style w:type="paragraph" w:styleId="IndexHeading">
    <w:name w:val="index heading"/>
    <w:basedOn w:val="Normal"/>
    <w:next w:val="Index1"/>
    <w:rsid w:val="00541DD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541DD9"/>
    <w:pPr>
      <w:jc w:val="both"/>
    </w:pPr>
    <w:rPr>
      <w:rFonts w:eastAsia="Times New Roman"/>
      <w:i/>
      <w:iCs/>
      <w:color w:val="000000"/>
      <w:sz w:val="20"/>
    </w:rPr>
  </w:style>
  <w:style w:type="character" w:customStyle="1" w:styleId="MediumGrid11">
    <w:name w:val="Medium Grid 11"/>
    <w:uiPriority w:val="99"/>
    <w:rsid w:val="00541DD9"/>
    <w:rPr>
      <w:color w:val="808080"/>
    </w:rPr>
  </w:style>
  <w:style w:type="numbering" w:customStyle="1" w:styleId="NoList8">
    <w:name w:val="No List8"/>
    <w:next w:val="NoList"/>
    <w:semiHidden/>
    <w:unhideWhenUsed/>
    <w:rsid w:val="00541DD9"/>
  </w:style>
  <w:style w:type="numbering" w:customStyle="1" w:styleId="NoList9">
    <w:name w:val="No List9"/>
    <w:next w:val="NoList"/>
    <w:semiHidden/>
    <w:unhideWhenUsed/>
    <w:rsid w:val="00541DD9"/>
  </w:style>
  <w:style w:type="numbering" w:customStyle="1" w:styleId="NoList10">
    <w:name w:val="No List10"/>
    <w:next w:val="NoList"/>
    <w:semiHidden/>
    <w:unhideWhenUsed/>
    <w:rsid w:val="00541DD9"/>
  </w:style>
  <w:style w:type="numbering" w:customStyle="1" w:styleId="NoList12">
    <w:name w:val="No List12"/>
    <w:next w:val="NoList"/>
    <w:semiHidden/>
    <w:unhideWhenUsed/>
    <w:rsid w:val="00541DD9"/>
  </w:style>
  <w:style w:type="numbering" w:customStyle="1" w:styleId="NoList13">
    <w:name w:val="No List13"/>
    <w:next w:val="NoList"/>
    <w:semiHidden/>
    <w:unhideWhenUsed/>
    <w:rsid w:val="00541DD9"/>
  </w:style>
  <w:style w:type="numbering" w:customStyle="1" w:styleId="NoList14">
    <w:name w:val="No List14"/>
    <w:next w:val="NoList"/>
    <w:semiHidden/>
    <w:unhideWhenUsed/>
    <w:rsid w:val="00541DD9"/>
  </w:style>
  <w:style w:type="numbering" w:customStyle="1" w:styleId="NoList15">
    <w:name w:val="No List15"/>
    <w:next w:val="NoList"/>
    <w:uiPriority w:val="99"/>
    <w:semiHidden/>
    <w:unhideWhenUsed/>
    <w:rsid w:val="00541DD9"/>
  </w:style>
  <w:style w:type="numbering" w:customStyle="1" w:styleId="NoList16">
    <w:name w:val="No List16"/>
    <w:next w:val="NoList"/>
    <w:uiPriority w:val="99"/>
    <w:semiHidden/>
    <w:unhideWhenUsed/>
    <w:rsid w:val="00541DD9"/>
  </w:style>
  <w:style w:type="numbering" w:customStyle="1" w:styleId="NoList17">
    <w:name w:val="No List17"/>
    <w:next w:val="NoList"/>
    <w:semiHidden/>
    <w:unhideWhenUsed/>
    <w:rsid w:val="00541DD9"/>
  </w:style>
  <w:style w:type="numbering" w:customStyle="1" w:styleId="NoList18">
    <w:name w:val="No List18"/>
    <w:next w:val="NoList"/>
    <w:uiPriority w:val="99"/>
    <w:semiHidden/>
    <w:unhideWhenUsed/>
    <w:rsid w:val="00541DD9"/>
  </w:style>
  <w:style w:type="numbering" w:customStyle="1" w:styleId="NoList19">
    <w:name w:val="No List19"/>
    <w:next w:val="NoList"/>
    <w:uiPriority w:val="99"/>
    <w:semiHidden/>
    <w:unhideWhenUsed/>
    <w:rsid w:val="00541DD9"/>
  </w:style>
  <w:style w:type="numbering" w:customStyle="1" w:styleId="NoList20">
    <w:name w:val="No List20"/>
    <w:next w:val="NoList"/>
    <w:semiHidden/>
    <w:unhideWhenUsed/>
    <w:rsid w:val="00541DD9"/>
  </w:style>
  <w:style w:type="numbering" w:customStyle="1" w:styleId="NoList21">
    <w:name w:val="No List21"/>
    <w:next w:val="NoList"/>
    <w:semiHidden/>
    <w:unhideWhenUsed/>
    <w:rsid w:val="00541DD9"/>
  </w:style>
  <w:style w:type="paragraph" w:customStyle="1" w:styleId="PlaceholderText2">
    <w:name w:val="Placeholder Text2"/>
    <w:basedOn w:val="Normal"/>
    <w:uiPriority w:val="99"/>
    <w:rsid w:val="00541DD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541DD9"/>
    <w:pPr>
      <w:keepNext/>
      <w:tabs>
        <w:tab w:val="num" w:pos="1440"/>
      </w:tabs>
      <w:ind w:left="1800" w:hanging="360"/>
      <w:outlineLvl w:val="2"/>
    </w:pPr>
    <w:rPr>
      <w:rFonts w:eastAsia="MS Gothic"/>
      <w:sz w:val="24"/>
    </w:rPr>
  </w:style>
  <w:style w:type="paragraph" w:customStyle="1" w:styleId="LightList1">
    <w:name w:val="Light List1"/>
    <w:basedOn w:val="Normal"/>
    <w:rsid w:val="00541DD9"/>
    <w:pPr>
      <w:keepNext/>
      <w:tabs>
        <w:tab w:val="num" w:pos="2160"/>
      </w:tabs>
      <w:ind w:left="2520" w:hanging="360"/>
      <w:outlineLvl w:val="3"/>
    </w:pPr>
    <w:rPr>
      <w:rFonts w:eastAsia="MS Gothic"/>
      <w:sz w:val="24"/>
    </w:rPr>
  </w:style>
  <w:style w:type="paragraph" w:customStyle="1" w:styleId="LightGrid1">
    <w:name w:val="Light Grid1"/>
    <w:basedOn w:val="Normal"/>
    <w:rsid w:val="00541DD9"/>
    <w:pPr>
      <w:keepNext/>
      <w:tabs>
        <w:tab w:val="num" w:pos="2880"/>
      </w:tabs>
      <w:ind w:left="3240" w:hanging="360"/>
      <w:outlineLvl w:val="4"/>
    </w:pPr>
    <w:rPr>
      <w:rFonts w:eastAsia="MS Gothic"/>
      <w:sz w:val="24"/>
    </w:rPr>
  </w:style>
  <w:style w:type="paragraph" w:customStyle="1" w:styleId="MediumShading11">
    <w:name w:val="Medium Shading 11"/>
    <w:basedOn w:val="Normal"/>
    <w:rsid w:val="00541DD9"/>
    <w:pPr>
      <w:keepNext/>
      <w:tabs>
        <w:tab w:val="num" w:pos="3600"/>
      </w:tabs>
      <w:ind w:left="3960" w:hanging="360"/>
      <w:outlineLvl w:val="5"/>
    </w:pPr>
    <w:rPr>
      <w:rFonts w:eastAsia="MS Gothic"/>
      <w:sz w:val="24"/>
    </w:rPr>
  </w:style>
  <w:style w:type="paragraph" w:customStyle="1" w:styleId="MediumShading21">
    <w:name w:val="Medium Shading 21"/>
    <w:basedOn w:val="Normal"/>
    <w:rsid w:val="00541DD9"/>
    <w:pPr>
      <w:keepNext/>
      <w:tabs>
        <w:tab w:val="num" w:pos="4320"/>
      </w:tabs>
      <w:ind w:left="4680" w:hanging="360"/>
      <w:outlineLvl w:val="6"/>
    </w:pPr>
    <w:rPr>
      <w:rFonts w:eastAsia="MS Gothic"/>
      <w:sz w:val="24"/>
    </w:rPr>
  </w:style>
  <w:style w:type="paragraph" w:customStyle="1" w:styleId="MediumList11">
    <w:name w:val="Medium List 11"/>
    <w:basedOn w:val="Normal"/>
    <w:rsid w:val="00541DD9"/>
    <w:pPr>
      <w:keepNext/>
      <w:tabs>
        <w:tab w:val="num" w:pos="5040"/>
      </w:tabs>
      <w:ind w:left="5400" w:hanging="360"/>
      <w:outlineLvl w:val="7"/>
    </w:pPr>
    <w:rPr>
      <w:rFonts w:eastAsia="MS Gothic"/>
      <w:sz w:val="24"/>
    </w:rPr>
  </w:style>
  <w:style w:type="paragraph" w:customStyle="1" w:styleId="MediumList21">
    <w:name w:val="Medium List 21"/>
    <w:basedOn w:val="Normal"/>
    <w:rsid w:val="00541DD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541DD9"/>
    <w:rPr>
      <w:sz w:val="17"/>
      <w:szCs w:val="24"/>
      <w:lang w:val="en-US" w:eastAsia="en-US" w:bidi="ar-SA"/>
    </w:rPr>
  </w:style>
  <w:style w:type="paragraph" w:customStyle="1" w:styleId="TagsFutura">
    <w:name w:val="TagsFutura"/>
    <w:basedOn w:val="Normal"/>
    <w:next w:val="Cites"/>
    <w:rsid w:val="00541DD9"/>
    <w:rPr>
      <w:rFonts w:ascii="Futura" w:eastAsia="Times" w:hAnsi="Futura"/>
      <w:b/>
      <w:caps/>
      <w:sz w:val="18"/>
      <w:szCs w:val="20"/>
    </w:rPr>
  </w:style>
  <w:style w:type="character" w:customStyle="1" w:styleId="italics">
    <w:name w:val="italics"/>
    <w:basedOn w:val="DefaultParagraphFont"/>
    <w:rsid w:val="00541DD9"/>
  </w:style>
  <w:style w:type="character" w:customStyle="1" w:styleId="m-3583723223135346788gmail-style13ptbold">
    <w:name w:val="m_-3583723223135346788gmail-style13ptbold"/>
    <w:basedOn w:val="DefaultParagraphFont"/>
    <w:rsid w:val="00541DD9"/>
  </w:style>
  <w:style w:type="character" w:customStyle="1" w:styleId="m-3583723223135346788gmail-styleunderline">
    <w:name w:val="m_-3583723223135346788gmail-styleunderline"/>
    <w:basedOn w:val="DefaultParagraphFont"/>
    <w:rsid w:val="00541DD9"/>
  </w:style>
  <w:style w:type="paragraph" w:customStyle="1" w:styleId="speakable">
    <w:name w:val="speakable"/>
    <w:basedOn w:val="Normal"/>
    <w:uiPriority w:val="99"/>
    <w:qFormat/>
    <w:rsid w:val="00541DD9"/>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541DD9"/>
    <w:rPr>
      <w:b/>
      <w:u w:val="single"/>
    </w:rPr>
  </w:style>
  <w:style w:type="character" w:customStyle="1" w:styleId="UnresolvedMention3">
    <w:name w:val="Unresolved Mention3"/>
    <w:basedOn w:val="DefaultParagraphFont"/>
    <w:uiPriority w:val="99"/>
    <w:semiHidden/>
    <w:unhideWhenUsed/>
    <w:rsid w:val="00541DD9"/>
    <w:rPr>
      <w:color w:val="808080"/>
      <w:shd w:val="clear" w:color="auto" w:fill="E6E6E6"/>
    </w:rPr>
  </w:style>
  <w:style w:type="paragraph" w:customStyle="1" w:styleId="useless">
    <w:name w:val="useless"/>
    <w:basedOn w:val="Normal"/>
    <w:uiPriority w:val="99"/>
    <w:qFormat/>
    <w:rsid w:val="00541DD9"/>
    <w:rPr>
      <w:rFonts w:eastAsia="Times New Roman"/>
      <w:sz w:val="12"/>
    </w:rPr>
  </w:style>
  <w:style w:type="character" w:customStyle="1" w:styleId="tagCharCharCharChar">
    <w:name w:val="tag Char Char Char Char"/>
    <w:rsid w:val="00541DD9"/>
    <w:rPr>
      <w:b/>
      <w:sz w:val="24"/>
      <w:szCs w:val="24"/>
      <w:lang w:val="en-US" w:eastAsia="en-US" w:bidi="ar-SA"/>
    </w:rPr>
  </w:style>
  <w:style w:type="character" w:customStyle="1" w:styleId="DebateUnderlined">
    <w:name w:val="Debate Underlined"/>
    <w:rsid w:val="00541DD9"/>
    <w:rPr>
      <w:rFonts w:ascii="Helvetica" w:hAnsi="Helvetica"/>
      <w:sz w:val="20"/>
      <w:u w:val="single"/>
    </w:rPr>
  </w:style>
  <w:style w:type="character" w:styleId="PlaceholderText">
    <w:name w:val="Placeholder Text"/>
    <w:basedOn w:val="DefaultParagraphFont"/>
    <w:uiPriority w:val="99"/>
    <w:rsid w:val="00541DD9"/>
    <w:rPr>
      <w:color w:val="808080"/>
    </w:rPr>
  </w:style>
  <w:style w:type="character" w:customStyle="1" w:styleId="byl">
    <w:name w:val="byl"/>
    <w:rsid w:val="00541DD9"/>
  </w:style>
  <w:style w:type="paragraph" w:customStyle="1" w:styleId="css-xhhu0i">
    <w:name w:val="css-xhhu0i"/>
    <w:basedOn w:val="Normal"/>
    <w:rsid w:val="00541DD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541DD9"/>
  </w:style>
  <w:style w:type="character" w:customStyle="1" w:styleId="m-8878800405382358272gmail-styleunderline">
    <w:name w:val="m_-8878800405382358272gmail-styleunderline"/>
    <w:basedOn w:val="DefaultParagraphFont"/>
    <w:rsid w:val="00541DD9"/>
  </w:style>
  <w:style w:type="character" w:customStyle="1" w:styleId="m-5498913268213319940gmail-styleunderline">
    <w:name w:val="m_-5498913268213319940gmail-styleunderline"/>
    <w:basedOn w:val="DefaultParagraphFont"/>
    <w:rsid w:val="00541DD9"/>
  </w:style>
  <w:style w:type="character" w:customStyle="1" w:styleId="overlay">
    <w:name w:val="overlay"/>
    <w:basedOn w:val="DefaultParagraphFont"/>
    <w:rsid w:val="00541DD9"/>
  </w:style>
  <w:style w:type="character" w:customStyle="1" w:styleId="TagCharCharCharChar0">
    <w:name w:val="Tag Char Char Char Char"/>
    <w:basedOn w:val="DefaultParagraphFont"/>
    <w:rsid w:val="00541DD9"/>
    <w:rPr>
      <w:rFonts w:ascii="Calibri" w:hAnsi="Calibri" w:cs="Calibri"/>
      <w:b/>
      <w:sz w:val="24"/>
    </w:rPr>
  </w:style>
  <w:style w:type="paragraph" w:customStyle="1" w:styleId="g-body">
    <w:name w:val="g-body"/>
    <w:basedOn w:val="Normal"/>
    <w:uiPriority w:val="99"/>
    <w:qFormat/>
    <w:rsid w:val="00541DD9"/>
    <w:pPr>
      <w:spacing w:before="100" w:beforeAutospacing="1" w:after="100" w:afterAutospacing="1"/>
    </w:pPr>
    <w:rPr>
      <w:rFonts w:eastAsia="Times New Roman"/>
      <w:sz w:val="24"/>
    </w:rPr>
  </w:style>
  <w:style w:type="paragraph" w:customStyle="1" w:styleId="g-pstyle0">
    <w:name w:val="g-pstyle0"/>
    <w:basedOn w:val="Normal"/>
    <w:uiPriority w:val="99"/>
    <w:qFormat/>
    <w:rsid w:val="00541DD9"/>
    <w:pPr>
      <w:spacing w:before="100" w:beforeAutospacing="1" w:after="100" w:afterAutospacing="1"/>
    </w:pPr>
    <w:rPr>
      <w:rFonts w:eastAsia="Times New Roman"/>
      <w:sz w:val="24"/>
    </w:rPr>
  </w:style>
  <w:style w:type="paragraph" w:customStyle="1" w:styleId="g-pstyle1">
    <w:name w:val="g-pstyle1"/>
    <w:basedOn w:val="Normal"/>
    <w:uiPriority w:val="99"/>
    <w:qFormat/>
    <w:rsid w:val="00541DD9"/>
    <w:pPr>
      <w:spacing w:before="100" w:beforeAutospacing="1" w:after="100" w:afterAutospacing="1"/>
    </w:pPr>
    <w:rPr>
      <w:rFonts w:eastAsia="Times New Roman"/>
      <w:sz w:val="24"/>
    </w:rPr>
  </w:style>
  <w:style w:type="paragraph" w:customStyle="1" w:styleId="g-asset-hed">
    <w:name w:val="g-asset-hed"/>
    <w:basedOn w:val="Normal"/>
    <w:uiPriority w:val="99"/>
    <w:qFormat/>
    <w:rsid w:val="00541DD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541DD9"/>
    <w:pPr>
      <w:spacing w:before="100" w:beforeAutospacing="1" w:after="100" w:afterAutospacing="1"/>
    </w:pPr>
    <w:rPr>
      <w:rFonts w:ascii="Arial" w:hAnsi="Arial"/>
      <w:sz w:val="24"/>
    </w:rPr>
  </w:style>
  <w:style w:type="paragraph" w:customStyle="1" w:styleId="speech">
    <w:name w:val="speech"/>
    <w:basedOn w:val="Normal"/>
    <w:uiPriority w:val="99"/>
    <w:qFormat/>
    <w:rsid w:val="00541DD9"/>
    <w:pPr>
      <w:spacing w:before="100" w:beforeAutospacing="1" w:after="100" w:afterAutospacing="1"/>
    </w:pPr>
    <w:rPr>
      <w:sz w:val="24"/>
    </w:rPr>
  </w:style>
  <w:style w:type="character" w:customStyle="1" w:styleId="adtext">
    <w:name w:val="adtext"/>
    <w:basedOn w:val="DefaultParagraphFont"/>
    <w:rsid w:val="00541DD9"/>
  </w:style>
  <w:style w:type="character" w:customStyle="1" w:styleId="UL-Bold">
    <w:name w:val="UL-Bold"/>
    <w:basedOn w:val="DefaultParagraphFont"/>
    <w:rsid w:val="00541DD9"/>
    <w:rPr>
      <w:u w:val="thick"/>
    </w:rPr>
  </w:style>
  <w:style w:type="character" w:customStyle="1" w:styleId="UL-None">
    <w:name w:val="UL-None"/>
    <w:basedOn w:val="DefaultParagraphFont"/>
    <w:rsid w:val="00541DD9"/>
    <w:rPr>
      <w:strike w:val="0"/>
      <w:dstrike w:val="0"/>
      <w:u w:val="none"/>
      <w:effect w:val="none"/>
    </w:rPr>
  </w:style>
  <w:style w:type="character" w:customStyle="1" w:styleId="qu730rj69h">
    <w:name w:val="qu730rj69h"/>
    <w:basedOn w:val="DefaultParagraphFont"/>
    <w:rsid w:val="00541DD9"/>
  </w:style>
  <w:style w:type="paragraph" w:customStyle="1" w:styleId="optext">
    <w:name w:val="optext"/>
    <w:basedOn w:val="Normal"/>
    <w:uiPriority w:val="99"/>
    <w:qFormat/>
    <w:rsid w:val="00541DD9"/>
    <w:pPr>
      <w:spacing w:before="100" w:beforeAutospacing="1" w:after="100" w:afterAutospacing="1"/>
    </w:pPr>
    <w:rPr>
      <w:sz w:val="24"/>
    </w:rPr>
  </w:style>
  <w:style w:type="character" w:customStyle="1" w:styleId="lmy74qr12z">
    <w:name w:val="lmy74qr12z"/>
    <w:basedOn w:val="DefaultParagraphFont"/>
    <w:rsid w:val="00541DD9"/>
  </w:style>
  <w:style w:type="character" w:customStyle="1" w:styleId="icr880">
    <w:name w:val="icr880"/>
    <w:basedOn w:val="DefaultParagraphFont"/>
    <w:rsid w:val="00541DD9"/>
  </w:style>
  <w:style w:type="character" w:customStyle="1" w:styleId="hx23q54">
    <w:name w:val="hx23q54"/>
    <w:basedOn w:val="DefaultParagraphFont"/>
    <w:rsid w:val="00541DD9"/>
  </w:style>
  <w:style w:type="character" w:customStyle="1" w:styleId="m-5348258726587825636gmail-style13ptbold">
    <w:name w:val="m_-5348258726587825636gmail-style13ptbold"/>
    <w:basedOn w:val="DefaultParagraphFont"/>
    <w:rsid w:val="00541DD9"/>
  </w:style>
  <w:style w:type="character" w:customStyle="1" w:styleId="m-5348258726587825636gmail-styleunderline">
    <w:name w:val="m_-5348258726587825636gmail-styleunderline"/>
    <w:basedOn w:val="DefaultParagraphFont"/>
    <w:rsid w:val="00541DD9"/>
  </w:style>
  <w:style w:type="character" w:customStyle="1" w:styleId="m4385445901877740177gmail-styleunderline">
    <w:name w:val="m_4385445901877740177gmail-styleunderline"/>
    <w:basedOn w:val="DefaultParagraphFont"/>
    <w:rsid w:val="00541DD9"/>
  </w:style>
  <w:style w:type="character" w:customStyle="1" w:styleId="DDIUnderline">
    <w:name w:val="DDI Underline"/>
    <w:qFormat/>
    <w:rsid w:val="00541DD9"/>
    <w:rPr>
      <w:rFonts w:ascii="Times New Roman" w:hAnsi="Times New Roman"/>
      <w:sz w:val="24"/>
      <w:u w:val="single"/>
    </w:rPr>
  </w:style>
  <w:style w:type="paragraph" w:customStyle="1" w:styleId="ALLCAPS">
    <w:name w:val="ALL CAPS"/>
    <w:basedOn w:val="Normal"/>
    <w:link w:val="ALLCAPSChar"/>
    <w:qFormat/>
    <w:rsid w:val="00541DD9"/>
    <w:rPr>
      <w:rFonts w:eastAsia="Times New Roman"/>
      <w:b/>
      <w:caps/>
    </w:rPr>
  </w:style>
  <w:style w:type="character" w:customStyle="1" w:styleId="ALLCAPSChar">
    <w:name w:val="ALL CAPS Char"/>
    <w:basedOn w:val="DefaultParagraphFont"/>
    <w:link w:val="ALLCAPS"/>
    <w:rsid w:val="00541DD9"/>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541DD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541DD9"/>
    <w:rPr>
      <w:rFonts w:ascii="Calibri" w:eastAsia="Times New Roman" w:hAnsi="Calibri"/>
      <w:b/>
    </w:rPr>
  </w:style>
  <w:style w:type="character" w:customStyle="1" w:styleId="Cites-AuthorDate">
    <w:name w:val="Cites-Author/Date"/>
    <w:rsid w:val="00541DD9"/>
    <w:rPr>
      <w:rFonts w:ascii="Helvetica" w:hAnsi="Helvetica"/>
      <w:b/>
      <w:sz w:val="22"/>
      <w:szCs w:val="24"/>
      <w:u w:val="thick"/>
    </w:rPr>
  </w:style>
  <w:style w:type="paragraph" w:customStyle="1" w:styleId="CiteTag">
    <w:name w:val="Cite/Tag"/>
    <w:basedOn w:val="Normal"/>
    <w:uiPriority w:val="99"/>
    <w:qFormat/>
    <w:rsid w:val="00541DD9"/>
    <w:rPr>
      <w:rFonts w:eastAsia="Cambria"/>
      <w:b/>
    </w:rPr>
  </w:style>
  <w:style w:type="character" w:customStyle="1" w:styleId="m489902567989944824gmail-style13ptbold">
    <w:name w:val="m_489902567989944824gmail-style13ptbold"/>
    <w:basedOn w:val="DefaultParagraphFont"/>
    <w:rsid w:val="00541DD9"/>
  </w:style>
  <w:style w:type="character" w:customStyle="1" w:styleId="m489902567989944824gmail-styleunderline">
    <w:name w:val="m_489902567989944824gmail-styleunderline"/>
    <w:basedOn w:val="DefaultParagraphFont"/>
    <w:rsid w:val="00541DD9"/>
  </w:style>
  <w:style w:type="character" w:customStyle="1" w:styleId="UnderlineCharChar3">
    <w:name w:val="Underline Char Char3"/>
    <w:rsid w:val="00541DD9"/>
    <w:rPr>
      <w:szCs w:val="24"/>
      <w:u w:val="single"/>
      <w:lang w:val="en-US" w:eastAsia="en-US" w:bidi="ar-SA"/>
    </w:rPr>
  </w:style>
  <w:style w:type="character" w:customStyle="1" w:styleId="tl8wme">
    <w:name w:val="tl8wme"/>
    <w:basedOn w:val="DefaultParagraphFont"/>
    <w:rsid w:val="00541DD9"/>
  </w:style>
  <w:style w:type="character" w:customStyle="1" w:styleId="Mention3">
    <w:name w:val="Mention3"/>
    <w:basedOn w:val="DefaultParagraphFont"/>
    <w:uiPriority w:val="99"/>
    <w:semiHidden/>
    <w:unhideWhenUsed/>
    <w:rsid w:val="00541DD9"/>
    <w:rPr>
      <w:color w:val="2B579A"/>
      <w:shd w:val="clear" w:color="auto" w:fill="E6E6E6"/>
    </w:rPr>
  </w:style>
  <w:style w:type="character" w:customStyle="1" w:styleId="m-5251091010484660064gmail-style13ptbold">
    <w:name w:val="m_-5251091010484660064gmail-style13ptbold"/>
    <w:basedOn w:val="DefaultParagraphFont"/>
    <w:rsid w:val="00541DD9"/>
  </w:style>
  <w:style w:type="character" w:customStyle="1" w:styleId="m-5251091010484660064gmail-styleunderline">
    <w:name w:val="m_-5251091010484660064gmail-styleunderline"/>
    <w:basedOn w:val="DefaultParagraphFont"/>
    <w:rsid w:val="00541DD9"/>
  </w:style>
  <w:style w:type="character" w:customStyle="1" w:styleId="tablecaption">
    <w:name w:val="tablecaption"/>
    <w:basedOn w:val="DefaultParagraphFont"/>
    <w:rsid w:val="00541DD9"/>
  </w:style>
  <w:style w:type="character" w:customStyle="1" w:styleId="StyleLatinHelvetica105ptBlack">
    <w:name w:val="Style (Latin) Helvetica 10.5 pt Black"/>
    <w:basedOn w:val="DefaultParagraphFont"/>
    <w:rsid w:val="00541DD9"/>
    <w:rPr>
      <w:rFonts w:ascii="Times New Roman" w:hAnsi="Times New Roman"/>
      <w:color w:val="000000"/>
      <w:sz w:val="21"/>
    </w:rPr>
  </w:style>
  <w:style w:type="character" w:customStyle="1" w:styleId="Quotation">
    <w:name w:val="Quotation"/>
    <w:qFormat/>
    <w:rsid w:val="00541DD9"/>
    <w:rPr>
      <w:rFonts w:ascii="Arial" w:hAnsi="Arial"/>
      <w:b/>
      <w:i/>
      <w:iCs/>
      <w:sz w:val="24"/>
      <w:u w:val="single"/>
    </w:rPr>
  </w:style>
  <w:style w:type="paragraph" w:customStyle="1" w:styleId="DateTime">
    <w:name w:val="DateTime"/>
    <w:basedOn w:val="Normal"/>
    <w:link w:val="DateTimeChar"/>
    <w:autoRedefine/>
    <w:uiPriority w:val="4"/>
    <w:qFormat/>
    <w:rsid w:val="00541DD9"/>
  </w:style>
  <w:style w:type="character" w:customStyle="1" w:styleId="DateTimeChar">
    <w:name w:val="DateTime Char"/>
    <w:basedOn w:val="DefaultParagraphFont"/>
    <w:link w:val="DateTime"/>
    <w:uiPriority w:val="4"/>
    <w:rsid w:val="00541DD9"/>
    <w:rPr>
      <w:rFonts w:ascii="Calibri" w:hAnsi="Calibri"/>
      <w:sz w:val="22"/>
    </w:rPr>
  </w:style>
  <w:style w:type="paragraph" w:customStyle="1" w:styleId="Lecture">
    <w:name w:val="Lecture"/>
    <w:next w:val="BodyText"/>
    <w:link w:val="LectureChar"/>
    <w:autoRedefine/>
    <w:uiPriority w:val="4"/>
    <w:qFormat/>
    <w:rsid w:val="00541DD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541DD9"/>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541DD9"/>
  </w:style>
  <w:style w:type="character" w:customStyle="1" w:styleId="m-413333960618644972gmail-styleunderline">
    <w:name w:val="m_-413333960618644972gmail-styleunderline"/>
    <w:basedOn w:val="DefaultParagraphFont"/>
    <w:rsid w:val="00541DD9"/>
  </w:style>
  <w:style w:type="character" w:customStyle="1" w:styleId="m8314098763611656848gmail-stylestylebold12pt">
    <w:name w:val="m_8314098763611656848gmail-stylestylebold12pt"/>
    <w:basedOn w:val="DefaultParagraphFont"/>
    <w:rsid w:val="00541DD9"/>
  </w:style>
  <w:style w:type="character" w:customStyle="1" w:styleId="m8314098763611656848gmail-styleboldunderline">
    <w:name w:val="m_8314098763611656848gmail-styleboldunderline"/>
    <w:basedOn w:val="DefaultParagraphFont"/>
    <w:rsid w:val="00541DD9"/>
  </w:style>
  <w:style w:type="paragraph" w:customStyle="1" w:styleId="Spacer">
    <w:name w:val="Spacer"/>
    <w:basedOn w:val="Heading1"/>
    <w:link w:val="SpacerChar"/>
    <w:autoRedefine/>
    <w:uiPriority w:val="4"/>
    <w:qFormat/>
    <w:rsid w:val="00541DD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541DD9"/>
    <w:rPr>
      <w:rFonts w:ascii="Georgia" w:eastAsiaTheme="majorEastAsia" w:hAnsi="Georgia" w:cstheme="majorBidi"/>
      <w:b/>
      <w:bCs/>
      <w:szCs w:val="32"/>
    </w:rPr>
  </w:style>
  <w:style w:type="paragraph" w:customStyle="1" w:styleId="msonormal0">
    <w:name w:val="msonormal"/>
    <w:basedOn w:val="Normal"/>
    <w:rsid w:val="00541DD9"/>
    <w:pPr>
      <w:spacing w:before="100" w:beforeAutospacing="1" w:after="100" w:afterAutospacing="1"/>
    </w:pPr>
    <w:rPr>
      <w:rFonts w:eastAsia="Times New Roman"/>
      <w:sz w:val="24"/>
    </w:rPr>
  </w:style>
  <w:style w:type="paragraph" w:customStyle="1" w:styleId="TxBr41p1">
    <w:name w:val="TxBr_41p1"/>
    <w:basedOn w:val="Normal"/>
    <w:qFormat/>
    <w:rsid w:val="00541DD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541DD9"/>
    <w:rPr>
      <w:rFonts w:ascii="Georgia" w:eastAsia="Times New Roman" w:hAnsi="Georgia" w:cs="Arial" w:hint="default"/>
      <w:b/>
      <w:bCs/>
      <w:kern w:val="32"/>
      <w:sz w:val="28"/>
      <w:szCs w:val="32"/>
    </w:rPr>
  </w:style>
  <w:style w:type="character" w:customStyle="1" w:styleId="CiteReal0">
    <w:name w:val="CiteReal"/>
    <w:uiPriority w:val="1"/>
    <w:qFormat/>
    <w:rsid w:val="00541DD9"/>
    <w:rPr>
      <w:rFonts w:ascii="Arial" w:hAnsi="Arial"/>
      <w:b/>
      <w:sz w:val="24"/>
      <w:u w:val="single"/>
    </w:rPr>
  </w:style>
  <w:style w:type="character" w:customStyle="1" w:styleId="dropcap1">
    <w:name w:val="dropcap1"/>
    <w:rsid w:val="00541DD9"/>
  </w:style>
  <w:style w:type="paragraph" w:customStyle="1" w:styleId="Style42">
    <w:name w:val="Style42"/>
    <w:basedOn w:val="Normal"/>
    <w:uiPriority w:val="99"/>
    <w:rsid w:val="00541DD9"/>
    <w:pPr>
      <w:spacing w:line="202" w:lineRule="exact"/>
      <w:jc w:val="both"/>
    </w:pPr>
    <w:rPr>
      <w:rFonts w:ascii="Palatino Linotype" w:hAnsi="Palatino Linotype" w:cs="Palatino Linotype"/>
    </w:rPr>
  </w:style>
  <w:style w:type="character" w:customStyle="1" w:styleId="FontStyle72">
    <w:name w:val="Font Style72"/>
    <w:uiPriority w:val="99"/>
    <w:rsid w:val="00541DD9"/>
    <w:rPr>
      <w:rFonts w:ascii="Cambria" w:hAnsi="Cambria" w:cs="Cambria" w:hint="default"/>
      <w:sz w:val="16"/>
      <w:szCs w:val="16"/>
    </w:rPr>
  </w:style>
  <w:style w:type="character" w:customStyle="1" w:styleId="FontStyle73">
    <w:name w:val="Font Style73"/>
    <w:uiPriority w:val="99"/>
    <w:rsid w:val="00541DD9"/>
    <w:rPr>
      <w:rFonts w:ascii="Cambria" w:hAnsi="Cambria" w:cs="Cambria" w:hint="default"/>
      <w:i/>
      <w:iCs/>
      <w:sz w:val="16"/>
      <w:szCs w:val="16"/>
    </w:rPr>
  </w:style>
  <w:style w:type="character" w:customStyle="1" w:styleId="UnderlinestyleChar20">
    <w:name w:val="Underline style Char2"/>
    <w:rsid w:val="00541DD9"/>
    <w:rPr>
      <w:sz w:val="22"/>
      <w:szCs w:val="24"/>
      <w:u w:val="single"/>
      <w:lang w:val="en-US" w:eastAsia="en-US" w:bidi="ar-SA"/>
    </w:rPr>
  </w:style>
  <w:style w:type="character" w:customStyle="1" w:styleId="FontStyle49">
    <w:name w:val="Font Style49"/>
    <w:uiPriority w:val="99"/>
    <w:rsid w:val="00541DD9"/>
    <w:rPr>
      <w:rFonts w:ascii="Cambria" w:hAnsi="Cambria" w:cs="Cambria"/>
      <w:sz w:val="20"/>
      <w:szCs w:val="20"/>
    </w:rPr>
  </w:style>
  <w:style w:type="character" w:customStyle="1" w:styleId="FontStyle50">
    <w:name w:val="Font Style50"/>
    <w:uiPriority w:val="99"/>
    <w:rsid w:val="00541DD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41DD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41DD9"/>
    <w:rPr>
      <w:rFonts w:ascii="Cambria" w:eastAsia="Cambria" w:hAnsi="Cambria" w:cs="Cambria"/>
      <w:spacing w:val="-3"/>
      <w:sz w:val="22"/>
      <w:szCs w:val="20"/>
    </w:rPr>
  </w:style>
  <w:style w:type="character" w:customStyle="1" w:styleId="kn">
    <w:name w:val="kn"/>
    <w:basedOn w:val="DefaultParagraphFont"/>
    <w:rsid w:val="00541DD9"/>
  </w:style>
  <w:style w:type="character" w:customStyle="1" w:styleId="StyleStyleUnderlineUnderlineStyleBoldUnderlineIntenseEmphas">
    <w:name w:val="Style Style UnderlineUnderlineStyle Bold UnderlineIntense Emphas..."/>
    <w:basedOn w:val="DefaultParagraphFont"/>
    <w:rsid w:val="00541DD9"/>
    <w:rPr>
      <w:b/>
      <w:bCs/>
      <w:sz w:val="26"/>
      <w:u w:val="single"/>
    </w:rPr>
  </w:style>
  <w:style w:type="character" w:customStyle="1" w:styleId="articoloinside">
    <w:name w:val="articolo_inside"/>
    <w:rsid w:val="00541DD9"/>
  </w:style>
  <w:style w:type="paragraph" w:customStyle="1" w:styleId="pagetools">
    <w:name w:val="pagetools"/>
    <w:basedOn w:val="Normal"/>
    <w:rsid w:val="00541DD9"/>
    <w:pPr>
      <w:spacing w:before="100" w:beforeAutospacing="1" w:after="100" w:afterAutospacing="1"/>
    </w:pPr>
    <w:rPr>
      <w:rFonts w:ascii="Cambria" w:eastAsia="Cambria" w:hAnsi="Cambria"/>
      <w:sz w:val="24"/>
    </w:rPr>
  </w:style>
  <w:style w:type="character" w:customStyle="1" w:styleId="job">
    <w:name w:val="job"/>
    <w:basedOn w:val="DefaultParagraphFont"/>
    <w:rsid w:val="00541DD9"/>
  </w:style>
  <w:style w:type="character" w:customStyle="1" w:styleId="publisher">
    <w:name w:val="publisher"/>
    <w:basedOn w:val="DefaultParagraphFont"/>
    <w:rsid w:val="00541DD9"/>
  </w:style>
  <w:style w:type="character" w:customStyle="1" w:styleId="pubyear">
    <w:name w:val="pubyear"/>
    <w:basedOn w:val="DefaultParagraphFont"/>
    <w:rsid w:val="00541DD9"/>
  </w:style>
  <w:style w:type="character" w:customStyle="1" w:styleId="pubcity">
    <w:name w:val="pubcity"/>
    <w:basedOn w:val="DefaultParagraphFont"/>
    <w:rsid w:val="00541DD9"/>
  </w:style>
  <w:style w:type="paragraph" w:customStyle="1" w:styleId="C-Text">
    <w:name w:val="C-Text"/>
    <w:basedOn w:val="Normal"/>
    <w:rsid w:val="00541DD9"/>
    <w:pPr>
      <w:tabs>
        <w:tab w:val="num" w:pos="720"/>
      </w:tabs>
      <w:ind w:left="720" w:hanging="360"/>
    </w:pPr>
    <w:rPr>
      <w:rFonts w:ascii="Book Antiqua" w:hAnsi="Book Antiqua"/>
      <w:sz w:val="24"/>
    </w:rPr>
  </w:style>
  <w:style w:type="character" w:customStyle="1" w:styleId="ecdate">
    <w:name w:val="ec_date"/>
    <w:basedOn w:val="DefaultParagraphFont"/>
    <w:rsid w:val="00541DD9"/>
    <w:rPr>
      <w:rFonts w:ascii="Symbol" w:hAnsi="Symbol" w:hint="default"/>
      <w:sz w:val="20"/>
      <w:szCs w:val="20"/>
      <w:shd w:val="clear" w:color="auto" w:fill="FFFFFF"/>
    </w:rPr>
  </w:style>
  <w:style w:type="paragraph" w:customStyle="1" w:styleId="ecmsonormal">
    <w:name w:val="ec_msonormal"/>
    <w:basedOn w:val="Normal"/>
    <w:rsid w:val="00541DD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41DD9"/>
  </w:style>
  <w:style w:type="character" w:customStyle="1" w:styleId="articleheadline">
    <w:name w:val="articleheadline"/>
    <w:basedOn w:val="DefaultParagraphFont"/>
    <w:rsid w:val="00541DD9"/>
  </w:style>
  <w:style w:type="paragraph" w:customStyle="1" w:styleId="u-intro">
    <w:name w:val="u-intro"/>
    <w:basedOn w:val="Normal"/>
    <w:rsid w:val="00541DD9"/>
    <w:pPr>
      <w:spacing w:before="100" w:beforeAutospacing="1" w:after="100" w:afterAutospacing="1"/>
    </w:pPr>
    <w:rPr>
      <w:rFonts w:ascii="Georgia" w:hAnsi="Georgia"/>
      <w:sz w:val="24"/>
    </w:rPr>
  </w:style>
  <w:style w:type="character" w:customStyle="1" w:styleId="u-byline">
    <w:name w:val="u-byline"/>
    <w:basedOn w:val="DefaultParagraphFont"/>
    <w:rsid w:val="00541DD9"/>
  </w:style>
  <w:style w:type="character" w:customStyle="1" w:styleId="articlebya">
    <w:name w:val="articleby_a"/>
    <w:basedOn w:val="DefaultParagraphFont"/>
    <w:rsid w:val="00541DD9"/>
  </w:style>
  <w:style w:type="character" w:customStyle="1" w:styleId="popupwinby">
    <w:name w:val="popupwinby"/>
    <w:basedOn w:val="DefaultParagraphFont"/>
    <w:rsid w:val="00541DD9"/>
  </w:style>
  <w:style w:type="character" w:customStyle="1" w:styleId="storyheader">
    <w:name w:val="storyheader"/>
    <w:basedOn w:val="DefaultParagraphFont"/>
    <w:rsid w:val="00541DD9"/>
  </w:style>
  <w:style w:type="character" w:customStyle="1" w:styleId="marron">
    <w:name w:val="marron"/>
    <w:basedOn w:val="DefaultParagraphFont"/>
    <w:rsid w:val="00541DD9"/>
  </w:style>
  <w:style w:type="paragraph" w:customStyle="1" w:styleId="StyleNormalWeb10pt">
    <w:name w:val="Style Normal (Web) + 10 pt"/>
    <w:basedOn w:val="NormalWeb"/>
    <w:next w:val="Normal"/>
    <w:rsid w:val="00541DD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541DD9"/>
    <w:rPr>
      <w:szCs w:val="24"/>
      <w:lang w:val="en-US" w:eastAsia="en-US" w:bidi="ar-SA"/>
    </w:rPr>
  </w:style>
  <w:style w:type="paragraph" w:customStyle="1" w:styleId="TagCiteShells">
    <w:name w:val="Tag/Cite/Shells"/>
    <w:basedOn w:val="Normal"/>
    <w:rsid w:val="00541DD9"/>
    <w:rPr>
      <w:rFonts w:ascii="Georgia" w:hAnsi="Georgia"/>
      <w:b/>
    </w:rPr>
  </w:style>
  <w:style w:type="paragraph" w:customStyle="1" w:styleId="DefinitionTerm">
    <w:name w:val="Definition Term"/>
    <w:basedOn w:val="Normal"/>
    <w:next w:val="Normal"/>
    <w:rsid w:val="00541DD9"/>
    <w:rPr>
      <w:rFonts w:ascii="Georgia" w:hAnsi="Georgia"/>
      <w:snapToGrid w:val="0"/>
      <w:sz w:val="24"/>
    </w:rPr>
  </w:style>
  <w:style w:type="character" w:customStyle="1" w:styleId="Style3CharChar">
    <w:name w:val="Style3 Char Char"/>
    <w:basedOn w:val="DefaultParagraphFont"/>
    <w:rsid w:val="00541DD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41DD9"/>
    <w:pPr>
      <w:spacing w:after="60"/>
    </w:pPr>
    <w:rPr>
      <w:rFonts w:ascii="Georgia" w:eastAsia="Segoe UI" w:hAnsi="Georgia" w:cs="Cambria"/>
      <w:caps/>
      <w:sz w:val="20"/>
      <w:lang w:eastAsia="zh-CN"/>
    </w:rPr>
  </w:style>
  <w:style w:type="character" w:customStyle="1" w:styleId="NormalChar0">
    <w:name w:val="Normal Char"/>
    <w:basedOn w:val="DefaultParagraphFont"/>
    <w:rsid w:val="00541DD9"/>
    <w:rPr>
      <w:lang w:eastAsia="en-US"/>
    </w:rPr>
  </w:style>
  <w:style w:type="character" w:customStyle="1" w:styleId="BoldUnderlineChar2">
    <w:name w:val="Bold + Underline Char"/>
    <w:basedOn w:val="DefaultParagraphFont"/>
    <w:rsid w:val="00541DD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541DD9"/>
  </w:style>
  <w:style w:type="character" w:customStyle="1" w:styleId="CharacterStyle7">
    <w:name w:val="Character Style 7"/>
    <w:rsid w:val="00541DD9"/>
    <w:rPr>
      <w:rFonts w:ascii="Trebuchet MS" w:hAnsi="Trebuchet MS" w:cs="Trebuchet MS"/>
      <w:sz w:val="20"/>
      <w:szCs w:val="20"/>
      <w:u w:val="single"/>
    </w:rPr>
  </w:style>
  <w:style w:type="character" w:customStyle="1" w:styleId="StyleStyle4Char">
    <w:name w:val="Style Style4 + Char"/>
    <w:basedOn w:val="DefaultParagraphFont"/>
    <w:rsid w:val="00541DD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41DD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41DD9"/>
    <w:rPr>
      <w:rFonts w:ascii="Symbol" w:hAnsi="Symbol"/>
      <w:sz w:val="21"/>
      <w:szCs w:val="21"/>
      <w:u w:val="thick"/>
    </w:rPr>
  </w:style>
  <w:style w:type="paragraph" w:customStyle="1" w:styleId="Cite8">
    <w:name w:val="Cite8"/>
    <w:basedOn w:val="Normal"/>
    <w:autoRedefine/>
    <w:qFormat/>
    <w:rsid w:val="00541DD9"/>
    <w:rPr>
      <w:rFonts w:ascii="Trebuchet MS" w:eastAsia="Verdana" w:hAnsi="Trebuchet MS" w:cs="Cambria"/>
      <w:sz w:val="16"/>
    </w:rPr>
  </w:style>
  <w:style w:type="paragraph" w:customStyle="1" w:styleId="8font">
    <w:name w:val="8font"/>
    <w:basedOn w:val="Normal"/>
    <w:next w:val="Normal"/>
    <w:autoRedefine/>
    <w:qFormat/>
    <w:rsid w:val="00541DD9"/>
    <w:rPr>
      <w:rFonts w:ascii="Georgia" w:eastAsia="Cambria Math" w:hAnsi="Georgia" w:cs="Cambria"/>
      <w:sz w:val="16"/>
      <w:szCs w:val="16"/>
    </w:rPr>
  </w:style>
  <w:style w:type="paragraph" w:customStyle="1" w:styleId="BoldUnderlineChar20">
    <w:name w:val="BoldUnderline Char2"/>
    <w:link w:val="BoldUnderlineChar2Char"/>
    <w:rsid w:val="00541DD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541DD9"/>
    <w:rPr>
      <w:rFonts w:ascii="Times New Roman" w:eastAsia="Times New Roman" w:hAnsi="Times New Roman" w:cs="Times New Roman"/>
      <w:b/>
      <w:sz w:val="20"/>
      <w:u w:val="single"/>
    </w:rPr>
  </w:style>
  <w:style w:type="character" w:customStyle="1" w:styleId="UnderlineCharChar4">
    <w:name w:val="Underline Char Char4"/>
    <w:rsid w:val="00541DD9"/>
    <w:rPr>
      <w:szCs w:val="24"/>
      <w:u w:val="single"/>
      <w:lang w:val="en-US" w:eastAsia="en-US" w:bidi="ar-SA"/>
    </w:rPr>
  </w:style>
  <w:style w:type="character" w:customStyle="1" w:styleId="BoldUnderlineCharChar3">
    <w:name w:val="BoldUnderline Char Char3"/>
    <w:rsid w:val="00541DD9"/>
    <w:rPr>
      <w:b/>
      <w:szCs w:val="24"/>
      <w:u w:val="single"/>
      <w:lang w:val="en-US" w:eastAsia="en-US" w:bidi="ar-SA"/>
    </w:rPr>
  </w:style>
  <w:style w:type="character" w:customStyle="1" w:styleId="BoldUnderlineCharChar2">
    <w:name w:val="BoldUnderline Char Char2"/>
    <w:rsid w:val="00541DD9"/>
    <w:rPr>
      <w:b/>
      <w:szCs w:val="24"/>
      <w:u w:val="single"/>
      <w:lang w:val="en-US" w:eastAsia="en-US" w:bidi="ar-SA"/>
    </w:rPr>
  </w:style>
  <w:style w:type="paragraph" w:customStyle="1" w:styleId="UnderlineCard0">
    <w:name w:val="UnderlineCard"/>
    <w:basedOn w:val="Heading3"/>
    <w:link w:val="UnderlineCardChar0"/>
    <w:qFormat/>
    <w:rsid w:val="00541DD9"/>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541DD9"/>
    <w:rPr>
      <w:rFonts w:ascii="Georgia" w:eastAsia="Calibri" w:hAnsi="Georgia" w:cs="Times New Roman"/>
      <w:sz w:val="20"/>
      <w:szCs w:val="20"/>
      <w:u w:val="single"/>
      <w:lang w:val="x-none" w:eastAsia="x-none"/>
    </w:rPr>
  </w:style>
  <w:style w:type="character" w:customStyle="1" w:styleId="5Notunderlined">
    <w:name w:val="5 Not underlined"/>
    <w:rsid w:val="00541DD9"/>
    <w:rPr>
      <w:rFonts w:ascii="Times New Roman" w:hAnsi="Times New Roman"/>
      <w:sz w:val="16"/>
    </w:rPr>
  </w:style>
  <w:style w:type="character" w:customStyle="1" w:styleId="volume-issue">
    <w:name w:val="volume-issue"/>
    <w:rsid w:val="00541DD9"/>
    <w:rPr>
      <w:rFonts w:cs="Times New Roman"/>
    </w:rPr>
  </w:style>
  <w:style w:type="character" w:customStyle="1" w:styleId="storytext">
    <w:name w:val="storytext"/>
    <w:basedOn w:val="DefaultParagraphFont"/>
    <w:rsid w:val="00541DD9"/>
  </w:style>
  <w:style w:type="character" w:customStyle="1" w:styleId="boldness1">
    <w:name w:val="boldness1"/>
    <w:rsid w:val="00541DD9"/>
  </w:style>
  <w:style w:type="paragraph" w:customStyle="1" w:styleId="Cardd">
    <w:name w:val="Cardd"/>
    <w:basedOn w:val="Normal"/>
    <w:uiPriority w:val="4"/>
    <w:qFormat/>
    <w:rsid w:val="00541DD9"/>
    <w:pPr>
      <w:ind w:left="288" w:right="288"/>
    </w:pPr>
    <w:rPr>
      <w:rFonts w:ascii="Georgia" w:hAnsi="Georgia"/>
    </w:rPr>
  </w:style>
  <w:style w:type="paragraph" w:customStyle="1" w:styleId="document0">
    <w:name w:val="document"/>
    <w:basedOn w:val="Normal"/>
    <w:rsid w:val="00541DD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541DD9"/>
  </w:style>
  <w:style w:type="character" w:customStyle="1" w:styleId="aa">
    <w:name w:val="_"/>
    <w:basedOn w:val="DefaultParagraphFont"/>
    <w:rsid w:val="00541DD9"/>
  </w:style>
  <w:style w:type="paragraph" w:customStyle="1" w:styleId="Shrink6">
    <w:name w:val="Shrink 6"/>
    <w:basedOn w:val="Normal"/>
    <w:qFormat/>
    <w:rsid w:val="00541DD9"/>
    <w:rPr>
      <w:rFonts w:ascii="Georgia" w:eastAsia="Calibri" w:hAnsi="Georgia"/>
      <w:sz w:val="12"/>
    </w:rPr>
  </w:style>
  <w:style w:type="character" w:customStyle="1" w:styleId="messagecontent">
    <w:name w:val="message_content"/>
    <w:rsid w:val="00541DD9"/>
  </w:style>
  <w:style w:type="paragraph" w:customStyle="1" w:styleId="BriefTitleWorks">
    <w:name w:val="Brief Title Works"/>
    <w:basedOn w:val="Heading1"/>
    <w:link w:val="BriefTitleWorksChar"/>
    <w:rsid w:val="00541DD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541DD9"/>
    <w:rPr>
      <w:rFonts w:ascii="Georgia" w:eastAsia="Times New Roman" w:hAnsi="Georgia" w:cs="Arial"/>
      <w:b/>
      <w:bCs/>
      <w:kern w:val="32"/>
      <w:szCs w:val="32"/>
      <w:u w:val="single"/>
    </w:rPr>
  </w:style>
  <w:style w:type="character" w:customStyle="1" w:styleId="twelptblackblack1">
    <w:name w:val="twelptblackblack1"/>
    <w:basedOn w:val="DefaultParagraphFont"/>
    <w:rsid w:val="00541DD9"/>
    <w:rPr>
      <w:rFonts w:ascii="Verdana" w:hAnsi="Verdana" w:hint="default"/>
      <w:color w:val="000000"/>
      <w:sz w:val="16"/>
      <w:szCs w:val="16"/>
    </w:rPr>
  </w:style>
  <w:style w:type="character" w:customStyle="1" w:styleId="Heading3CharCharCharChar1">
    <w:name w:val="Heading 3 Char Char Char Char1"/>
    <w:rsid w:val="00541DD9"/>
    <w:rPr>
      <w:rFonts w:cs="Arial"/>
      <w:bCs/>
      <w:szCs w:val="26"/>
      <w:u w:val="single"/>
      <w:lang w:val="en-US" w:eastAsia="en-US" w:bidi="ar-SA"/>
    </w:rPr>
  </w:style>
  <w:style w:type="paragraph" w:customStyle="1" w:styleId="conintrotext">
    <w:name w:val="conintrotext"/>
    <w:basedOn w:val="Normal"/>
    <w:uiPriority w:val="99"/>
    <w:rsid w:val="00541DD9"/>
    <w:pPr>
      <w:spacing w:before="100" w:beforeAutospacing="1" w:after="100" w:afterAutospacing="1"/>
    </w:pPr>
    <w:rPr>
      <w:rFonts w:ascii="Georgia" w:eastAsia="Times New Roman" w:hAnsi="Georgia"/>
      <w:sz w:val="24"/>
    </w:rPr>
  </w:style>
  <w:style w:type="character" w:customStyle="1" w:styleId="comment-body">
    <w:name w:val="comment-body"/>
    <w:rsid w:val="00541DD9"/>
  </w:style>
  <w:style w:type="character" w:customStyle="1" w:styleId="UnderlineCharCharChar1">
    <w:name w:val="Underline Char Char Char1"/>
    <w:rsid w:val="00541DD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41DD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41DD9"/>
    <w:rPr>
      <w:rFonts w:asciiTheme="minorHAnsi" w:eastAsia="MS Mincho" w:hAnsiTheme="minorHAnsi"/>
      <w:b/>
      <w:sz w:val="24"/>
      <w:u w:val="single"/>
    </w:rPr>
  </w:style>
  <w:style w:type="character" w:customStyle="1" w:styleId="mw-headline">
    <w:name w:val="mw-headline"/>
    <w:rsid w:val="00541DD9"/>
  </w:style>
  <w:style w:type="character" w:customStyle="1" w:styleId="flagicon">
    <w:name w:val="flagicon"/>
    <w:rsid w:val="00541DD9"/>
  </w:style>
  <w:style w:type="paragraph" w:customStyle="1" w:styleId="assert">
    <w:name w:val="assert"/>
    <w:basedOn w:val="Normal"/>
    <w:uiPriority w:val="99"/>
    <w:rsid w:val="00541DD9"/>
    <w:pPr>
      <w:spacing w:before="100" w:beforeAutospacing="1" w:after="100" w:afterAutospacing="1"/>
    </w:pPr>
    <w:rPr>
      <w:rFonts w:ascii="Georgia" w:eastAsia="Times New Roman" w:hAnsi="Georgia"/>
      <w:sz w:val="24"/>
    </w:rPr>
  </w:style>
  <w:style w:type="character" w:customStyle="1" w:styleId="apturelink">
    <w:name w:val="apturelink"/>
    <w:rsid w:val="00541DD9"/>
  </w:style>
  <w:style w:type="character" w:customStyle="1" w:styleId="apturelinkicon">
    <w:name w:val="apturelinkicon"/>
    <w:rsid w:val="00541DD9"/>
  </w:style>
  <w:style w:type="paragraph" w:customStyle="1" w:styleId="Default1">
    <w:name w:val="Default1"/>
    <w:basedOn w:val="Default"/>
    <w:next w:val="Default"/>
    <w:uiPriority w:val="99"/>
    <w:rsid w:val="00541DD9"/>
    <w:rPr>
      <w:color w:val="auto"/>
    </w:rPr>
  </w:style>
  <w:style w:type="paragraph" w:customStyle="1" w:styleId="center">
    <w:name w:val="center"/>
    <w:basedOn w:val="Normal"/>
    <w:uiPriority w:val="99"/>
    <w:rsid w:val="00541DD9"/>
    <w:pPr>
      <w:spacing w:before="100" w:beforeAutospacing="1" w:after="100" w:afterAutospacing="1"/>
    </w:pPr>
    <w:rPr>
      <w:rFonts w:ascii="Georgia" w:eastAsia="Times New Roman" w:hAnsi="Georgia"/>
      <w:sz w:val="24"/>
    </w:rPr>
  </w:style>
  <w:style w:type="character" w:customStyle="1" w:styleId="LittleChar">
    <w:name w:val="Little Char"/>
    <w:link w:val="Little"/>
    <w:rsid w:val="00541DD9"/>
    <w:rPr>
      <w:rFonts w:ascii="Calibri" w:eastAsia="Times New Roman" w:hAnsi="Calibri"/>
      <w:sz w:val="16"/>
    </w:rPr>
  </w:style>
  <w:style w:type="character" w:customStyle="1" w:styleId="UnderlineChar1Char">
    <w:name w:val="Underline Char1 Char"/>
    <w:rsid w:val="00541DD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41DD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41DD9"/>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41DD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41DD9"/>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41DD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41DD9"/>
    <w:rPr>
      <w:rFonts w:asciiTheme="minorHAnsi" w:eastAsia="MS Mincho" w:hAnsiTheme="minorHAnsi"/>
      <w:b/>
      <w:sz w:val="24"/>
      <w:u w:val="single"/>
    </w:rPr>
  </w:style>
  <w:style w:type="paragraph" w:customStyle="1" w:styleId="CardBody">
    <w:name w:val="Card Body"/>
    <w:basedOn w:val="Normal"/>
    <w:link w:val="CardBodyChar"/>
    <w:rsid w:val="00541DD9"/>
    <w:rPr>
      <w:rFonts w:ascii="Georgia" w:eastAsia="Times New Roman" w:hAnsi="Georgia"/>
      <w:sz w:val="16"/>
    </w:rPr>
  </w:style>
  <w:style w:type="character" w:customStyle="1" w:styleId="CardBodyChar">
    <w:name w:val="Card Body Char"/>
    <w:link w:val="CardBody"/>
    <w:rsid w:val="00541DD9"/>
    <w:rPr>
      <w:rFonts w:ascii="Georgia" w:eastAsia="Times New Roman" w:hAnsi="Georgia"/>
      <w:sz w:val="16"/>
    </w:rPr>
  </w:style>
  <w:style w:type="character" w:customStyle="1" w:styleId="ptitleinside">
    <w:name w:val="p_title_inside"/>
    <w:rsid w:val="00541DD9"/>
  </w:style>
  <w:style w:type="paragraph" w:customStyle="1" w:styleId="StyleBoldandUnderlineChar11ptBorderSinglesolidline">
    <w:name w:val="Style Bold and Underline Char + 11 pt Border: : (Single solid line..."/>
    <w:link w:val="StyleBoldandUnderlineChar11ptBorderSinglesolidlineChar"/>
    <w:rsid w:val="00541DD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41DD9"/>
    <w:rPr>
      <w:rFonts w:eastAsia="Times New Roman"/>
      <w:b/>
      <w:bCs/>
      <w:sz w:val="22"/>
      <w:szCs w:val="20"/>
      <w:u w:val="single"/>
      <w:bdr w:val="single" w:sz="4" w:space="0" w:color="auto"/>
    </w:rPr>
  </w:style>
  <w:style w:type="paragraph" w:customStyle="1" w:styleId="Indentation">
    <w:name w:val="Indentation"/>
    <w:basedOn w:val="Normal"/>
    <w:uiPriority w:val="99"/>
    <w:rsid w:val="00541DD9"/>
    <w:pPr>
      <w:ind w:left="288" w:right="288"/>
    </w:pPr>
    <w:rPr>
      <w:rFonts w:ascii="Georgia" w:hAnsi="Georgia"/>
    </w:rPr>
  </w:style>
  <w:style w:type="character" w:customStyle="1" w:styleId="StyleUnderlineCharChar9ptBold">
    <w:name w:val="Style Underline Char Char + 9 pt Bold"/>
    <w:rsid w:val="00541DD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41DD9"/>
    <w:rPr>
      <w:rFonts w:ascii="Georgia" w:eastAsia="Times New Roman" w:hAnsi="Georgia"/>
      <w:u w:val="single"/>
    </w:rPr>
  </w:style>
  <w:style w:type="character" w:customStyle="1" w:styleId="StyleStyle4ArialNarrow9ptChar">
    <w:name w:val="Style Style4 + Arial Narrow 9 pt Char"/>
    <w:link w:val="StyleStyle4ArialNarrow9pt"/>
    <w:rsid w:val="00541DD9"/>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541DD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541DD9"/>
    <w:rPr>
      <w:rFonts w:ascii="Georgia" w:eastAsia="Times New Roman" w:hAnsi="Georgia"/>
      <w:b/>
      <w:bCs/>
      <w:sz w:val="22"/>
      <w:u w:val="single"/>
    </w:rPr>
  </w:style>
  <w:style w:type="character" w:customStyle="1" w:styleId="StyleBoldandUnderlineCharChar29pt">
    <w:name w:val="Style Bold and Underline Char Char2 + 9 pt"/>
    <w:rsid w:val="00541DD9"/>
    <w:rPr>
      <w:rFonts w:ascii="Times New Roman" w:hAnsi="Times New Roman"/>
      <w:b/>
      <w:bCs/>
      <w:noProof w:val="0"/>
      <w:sz w:val="20"/>
      <w:u w:val="single"/>
    </w:rPr>
  </w:style>
  <w:style w:type="character" w:customStyle="1" w:styleId="StyleUnderlineCharChar19pt">
    <w:name w:val="Style Underline Char Char1 + 9 pt"/>
    <w:rsid w:val="00541DD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41DD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41DD9"/>
    <w:rPr>
      <w:rFonts w:ascii="Georgia" w:eastAsia="Times New Roman" w:hAnsi="Georgia"/>
      <w:b/>
      <w:smallCaps/>
      <w:sz w:val="24"/>
      <w:szCs w:val="24"/>
      <w:u w:val="single"/>
    </w:rPr>
  </w:style>
  <w:style w:type="character" w:customStyle="1" w:styleId="CardTextCharChar">
    <w:name w:val="Card Text Char Char"/>
    <w:rsid w:val="00541DD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541DD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41DD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541DD9"/>
    <w:rPr>
      <w:rFonts w:ascii="Times New Roman" w:hAnsi="Times New Roman"/>
      <w:sz w:val="24"/>
      <w:u w:val="single"/>
      <w:bdr w:val="none" w:sz="0" w:space="0" w:color="auto"/>
      <w:shd w:val="clear" w:color="auto" w:fill="auto"/>
    </w:rPr>
  </w:style>
  <w:style w:type="character" w:customStyle="1" w:styleId="FifthChar">
    <w:name w:val="Fifth Char"/>
    <w:link w:val="Fifth"/>
    <w:rsid w:val="00541DD9"/>
    <w:rPr>
      <w:rFonts w:ascii="Arial" w:eastAsia="Calibri" w:hAnsi="Arial"/>
      <w:sz w:val="22"/>
    </w:rPr>
  </w:style>
  <w:style w:type="paragraph" w:customStyle="1" w:styleId="Third">
    <w:name w:val="Third"/>
    <w:basedOn w:val="Normal"/>
    <w:link w:val="ThirdChar"/>
    <w:rsid w:val="00541DD9"/>
    <w:rPr>
      <w:rFonts w:ascii="Georgia" w:eastAsia="Times New Roman" w:hAnsi="Georgia"/>
      <w:b/>
      <w:u w:val="single"/>
      <w:lang w:val="x-none" w:eastAsia="x-none"/>
    </w:rPr>
  </w:style>
  <w:style w:type="character" w:customStyle="1" w:styleId="ThirdChar">
    <w:name w:val="Third Char"/>
    <w:link w:val="Third"/>
    <w:rsid w:val="00541DD9"/>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541DD9"/>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541DD9"/>
  </w:style>
  <w:style w:type="paragraph" w:customStyle="1" w:styleId="DebateUnderlineBoldChar">
    <w:name w:val="Debate Underline Bold Char"/>
    <w:basedOn w:val="Normal"/>
    <w:link w:val="DebateUnderlineBoldCharChar"/>
    <w:rsid w:val="00541DD9"/>
    <w:pPr>
      <w:jc w:val="both"/>
    </w:pPr>
    <w:rPr>
      <w:rFonts w:ascii="Georgia" w:eastAsia="Times New Roman" w:hAnsi="Georgia"/>
      <w:b/>
      <w:u w:val="thick"/>
    </w:rPr>
  </w:style>
  <w:style w:type="character" w:customStyle="1" w:styleId="DebateUnderlineBoldCharChar">
    <w:name w:val="Debate Underline Bold Char Char"/>
    <w:link w:val="DebateUnderlineBoldChar"/>
    <w:rsid w:val="00541DD9"/>
    <w:rPr>
      <w:rFonts w:ascii="Georgia" w:eastAsia="Times New Roman" w:hAnsi="Georgia"/>
      <w:b/>
      <w:sz w:val="22"/>
      <w:u w:val="thick"/>
    </w:rPr>
  </w:style>
  <w:style w:type="character" w:customStyle="1" w:styleId="bloctitlesChar">
    <w:name w:val="bloc titles Char"/>
    <w:link w:val="bloctitles"/>
    <w:rsid w:val="00541DD9"/>
    <w:rPr>
      <w:rFonts w:ascii="Calibri" w:eastAsia="Malgun Gothic" w:hAnsi="Calibri" w:cs="Arial"/>
      <w:b/>
      <w:kern w:val="32"/>
      <w:sz w:val="32"/>
      <w:szCs w:val="32"/>
      <w:u w:val="single"/>
    </w:rPr>
  </w:style>
  <w:style w:type="paragraph" w:customStyle="1" w:styleId="CiteSmallText">
    <w:name w:val="Cite Small Text"/>
    <w:basedOn w:val="Normal"/>
    <w:uiPriority w:val="99"/>
    <w:rsid w:val="00541DD9"/>
    <w:pPr>
      <w:widowControl w:val="0"/>
      <w:spacing w:after="200"/>
    </w:pPr>
    <w:rPr>
      <w:rFonts w:ascii="Helvetica Neue" w:hAnsi="Helvetica Neue"/>
      <w:b/>
      <w:sz w:val="18"/>
    </w:rPr>
  </w:style>
  <w:style w:type="character" w:customStyle="1" w:styleId="3TagCite">
    <w:name w:val="3 Tag/Cite"/>
    <w:rsid w:val="00541DD9"/>
    <w:rPr>
      <w:rFonts w:ascii="Times New Roman" w:hAnsi="Times New Roman"/>
      <w:b/>
    </w:rPr>
  </w:style>
  <w:style w:type="character" w:customStyle="1" w:styleId="4Qualifications">
    <w:name w:val="4 Qualifications"/>
    <w:rsid w:val="00541DD9"/>
    <w:rPr>
      <w:rFonts w:ascii="Times New Roman" w:hAnsi="Times New Roman"/>
      <w:sz w:val="19"/>
    </w:rPr>
  </w:style>
  <w:style w:type="character" w:customStyle="1" w:styleId="6Underlined">
    <w:name w:val="6 Underlined"/>
    <w:rsid w:val="00541DD9"/>
    <w:rPr>
      <w:rFonts w:ascii="Times New Roman" w:hAnsi="Times New Roman"/>
      <w:b/>
      <w:sz w:val="21"/>
      <w:u w:val="single"/>
    </w:rPr>
  </w:style>
  <w:style w:type="paragraph" w:customStyle="1" w:styleId="Cards1CharChar">
    <w:name w:val="Cards1 Char Char"/>
    <w:basedOn w:val="Normal"/>
    <w:link w:val="Cards1CharCharChar"/>
    <w:rsid w:val="00541DD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541DD9"/>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541DD9"/>
    <w:rPr>
      <w:rFonts w:asciiTheme="minorHAnsi" w:hAnsiTheme="minorHAnsi"/>
      <w:sz w:val="24"/>
      <w:u w:val="single"/>
    </w:rPr>
  </w:style>
  <w:style w:type="character" w:customStyle="1" w:styleId="CitesCharCharChar">
    <w:name w:val="Cites Char Char Char"/>
    <w:rsid w:val="00541DD9"/>
    <w:rPr>
      <w:rFonts w:ascii="Times New Roman" w:eastAsia="Times New Roman" w:hAnsi="Times New Roman" w:cs="Times New Roman"/>
      <w:sz w:val="20"/>
      <w:szCs w:val="24"/>
    </w:rPr>
  </w:style>
  <w:style w:type="character" w:customStyle="1" w:styleId="nohighlighting">
    <w:name w:val="no highlighting"/>
    <w:rsid w:val="00541DD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41DD9"/>
    <w:rPr>
      <w:rFonts w:ascii="Cambria" w:hAnsi="Cambria" w:hint="default"/>
      <w:sz w:val="21"/>
      <w:u w:val="single"/>
    </w:rPr>
  </w:style>
  <w:style w:type="paragraph" w:customStyle="1" w:styleId="Swag">
    <w:name w:val="Swag"/>
    <w:basedOn w:val="Normal"/>
    <w:link w:val="SwagChar"/>
    <w:qFormat/>
    <w:rsid w:val="00541DD9"/>
    <w:rPr>
      <w:rFonts w:ascii="Georgia" w:hAnsi="Georgia"/>
      <w:color w:val="0000FF"/>
      <w:sz w:val="12"/>
      <w:u w:val="single"/>
    </w:rPr>
  </w:style>
  <w:style w:type="character" w:customStyle="1" w:styleId="SwagChar">
    <w:name w:val="Swag Char"/>
    <w:link w:val="Swag"/>
    <w:rsid w:val="00541DD9"/>
    <w:rPr>
      <w:rFonts w:ascii="Georgia" w:hAnsi="Georgia"/>
      <w:color w:val="0000FF"/>
      <w:sz w:val="12"/>
      <w:u w:val="single"/>
    </w:rPr>
  </w:style>
  <w:style w:type="paragraph" w:customStyle="1" w:styleId="StyleUnderlineTimesNewRoman1">
    <w:name w:val="Style Underline + Times New Roman1"/>
    <w:link w:val="StyleUnderlineTimesNewRoman1Char"/>
    <w:rsid w:val="00541DD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541DD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541DD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541DD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541DD9"/>
    <w:rPr>
      <w:rFonts w:eastAsia="MS Mincho"/>
    </w:rPr>
  </w:style>
  <w:style w:type="character" w:customStyle="1" w:styleId="StyleStyleCardTextLeft-075Right0Char">
    <w:name w:val="Style Style Card Text + Left:  -0.75&quot; + Right:  0&quot; Char"/>
    <w:link w:val="StyleStyleCardTextLeft-075Right0"/>
    <w:rsid w:val="00541DD9"/>
    <w:rPr>
      <w:rFonts w:ascii="Calibri" w:eastAsia="MS Mincho" w:hAnsi="Calibri"/>
      <w:sz w:val="22"/>
    </w:rPr>
  </w:style>
  <w:style w:type="character" w:customStyle="1" w:styleId="CharChar61">
    <w:name w:val="Char Char61"/>
    <w:rsid w:val="00541DD9"/>
    <w:rPr>
      <w:rFonts w:cs="Arial"/>
      <w:bCs/>
      <w:sz w:val="16"/>
      <w:szCs w:val="26"/>
      <w:lang w:val="en-US" w:eastAsia="en-US" w:bidi="ar-SA"/>
    </w:rPr>
  </w:style>
  <w:style w:type="character" w:customStyle="1" w:styleId="ListBulletChar">
    <w:name w:val="List Bullet Char"/>
    <w:link w:val="ListBullet"/>
    <w:uiPriority w:val="99"/>
    <w:rsid w:val="00541DD9"/>
    <w:rPr>
      <w:rFonts w:ascii="Calibri" w:eastAsia="Calibri" w:hAnsi="Calibri"/>
      <w:sz w:val="22"/>
    </w:rPr>
  </w:style>
  <w:style w:type="paragraph" w:customStyle="1" w:styleId="subhead10">
    <w:name w:val="subhead1"/>
    <w:basedOn w:val="Normal"/>
    <w:uiPriority w:val="99"/>
    <w:rsid w:val="00541DD9"/>
    <w:pPr>
      <w:spacing w:before="100" w:beforeAutospacing="1" w:after="100" w:afterAutospacing="1"/>
    </w:pPr>
    <w:rPr>
      <w:rFonts w:ascii="Georgia" w:eastAsia="Times New Roman" w:hAnsi="Georgia"/>
      <w:sz w:val="24"/>
    </w:rPr>
  </w:style>
  <w:style w:type="character" w:customStyle="1" w:styleId="styledate0">
    <w:name w:val="styledate"/>
    <w:rsid w:val="00541DD9"/>
  </w:style>
  <w:style w:type="character" w:customStyle="1" w:styleId="BoldandUnderlineChar1">
    <w:name w:val="Bold and Underline Char1"/>
    <w:rsid w:val="00541DD9"/>
    <w:rPr>
      <w:b/>
      <w:szCs w:val="24"/>
      <w:u w:val="single"/>
      <w:lang w:val="en-US" w:eastAsia="en-US" w:bidi="ar-SA"/>
    </w:rPr>
  </w:style>
  <w:style w:type="character" w:customStyle="1" w:styleId="BoldandUnderlineChar1Char2">
    <w:name w:val="Bold and Underline Char1 Char2"/>
    <w:rsid w:val="00541DD9"/>
    <w:rPr>
      <w:b/>
      <w:szCs w:val="24"/>
      <w:u w:val="single"/>
      <w:lang w:val="en-US" w:eastAsia="en-US" w:bidi="ar-SA"/>
    </w:rPr>
  </w:style>
  <w:style w:type="character" w:customStyle="1" w:styleId="BoldandUnderlineCharChar1">
    <w:name w:val="Bold and Underline Char Char1"/>
    <w:rsid w:val="00541DD9"/>
    <w:rPr>
      <w:b/>
      <w:szCs w:val="24"/>
      <w:u w:val="single"/>
      <w:lang w:val="en-US" w:eastAsia="en-US" w:bidi="ar-SA"/>
    </w:rPr>
  </w:style>
  <w:style w:type="character" w:customStyle="1" w:styleId="BoldandUnderlineChar6">
    <w:name w:val="Bold and Underline Char6"/>
    <w:rsid w:val="00541DD9"/>
    <w:rPr>
      <w:b/>
      <w:szCs w:val="24"/>
      <w:u w:val="single"/>
      <w:lang w:val="en-US" w:eastAsia="en-US" w:bidi="ar-SA"/>
    </w:rPr>
  </w:style>
  <w:style w:type="paragraph" w:customStyle="1" w:styleId="abstract">
    <w:name w:val="abstract"/>
    <w:basedOn w:val="Normal"/>
    <w:uiPriority w:val="99"/>
    <w:rsid w:val="00541DD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541DD9"/>
    <w:rPr>
      <w:rFonts w:ascii="Georgia" w:eastAsia="Times New Roman" w:hAnsi="Georgia"/>
      <w:b/>
      <w:bCs/>
      <w:u w:val="single"/>
    </w:rPr>
  </w:style>
  <w:style w:type="character" w:customStyle="1" w:styleId="StyleUnderlineChar11ptBold2Char">
    <w:name w:val="Style Underline Char + 11 pt Bold2 Char"/>
    <w:link w:val="StyleUnderlineChar11ptBold2"/>
    <w:rsid w:val="00541DD9"/>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541DD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541DD9"/>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41DD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541DD9"/>
    <w:rPr>
      <w:rFonts w:ascii="Georgia" w:eastAsia="Times New Roman" w:hAnsi="Georgia"/>
      <w:sz w:val="22"/>
      <w:u w:val="single"/>
    </w:rPr>
  </w:style>
  <w:style w:type="character" w:customStyle="1" w:styleId="style13">
    <w:name w:val="style1"/>
    <w:rsid w:val="00541DD9"/>
  </w:style>
  <w:style w:type="character" w:customStyle="1" w:styleId="pmtermsel">
    <w:name w:val="pmtermsel"/>
    <w:rsid w:val="00541DD9"/>
  </w:style>
  <w:style w:type="character" w:customStyle="1" w:styleId="showipapr">
    <w:name w:val="show_ipapr"/>
    <w:rsid w:val="00541DD9"/>
  </w:style>
  <w:style w:type="character" w:customStyle="1" w:styleId="dnindex">
    <w:name w:val="dnindex"/>
    <w:rsid w:val="00541DD9"/>
  </w:style>
  <w:style w:type="character" w:customStyle="1" w:styleId="23">
    <w:name w:val="23"/>
    <w:rsid w:val="00541DD9"/>
    <w:rPr>
      <w:rFonts w:ascii="Times New Roman" w:hAnsi="Times New Roman" w:cs="Arial"/>
      <w:bCs/>
      <w:sz w:val="20"/>
      <w:u w:val="single"/>
      <w:lang w:val="en-US" w:eastAsia="en-US" w:bidi="ar-SA"/>
    </w:rPr>
  </w:style>
  <w:style w:type="character" w:customStyle="1" w:styleId="33">
    <w:name w:val="33"/>
    <w:rsid w:val="00541DD9"/>
    <w:rPr>
      <w:rFonts w:ascii="Times New Roman" w:hAnsi="Times New Roman" w:cs="Arial"/>
      <w:b/>
      <w:bCs/>
      <w:sz w:val="20"/>
      <w:u w:val="single"/>
      <w:lang w:val="en-US" w:eastAsia="en-US" w:bidi="ar-SA"/>
    </w:rPr>
  </w:style>
  <w:style w:type="character" w:customStyle="1" w:styleId="55">
    <w:name w:val="55"/>
    <w:rsid w:val="00541DD9"/>
    <w:rPr>
      <w:rFonts w:cs="Arial"/>
      <w:bCs/>
      <w:sz w:val="20"/>
      <w:u w:val="single"/>
      <w:lang w:val="en-US" w:eastAsia="en-US" w:bidi="ar-SA"/>
    </w:rPr>
  </w:style>
  <w:style w:type="character" w:customStyle="1" w:styleId="authoraffil">
    <w:name w:val="authoraffil"/>
    <w:rsid w:val="00541DD9"/>
  </w:style>
  <w:style w:type="character" w:customStyle="1" w:styleId="CharChar8">
    <w:name w:val="Char Char8"/>
    <w:rsid w:val="00541DD9"/>
    <w:rPr>
      <w:rFonts w:ascii="Georgia" w:eastAsia="Times New Roman" w:hAnsi="Georgia"/>
      <w:b/>
      <w:bCs/>
      <w:sz w:val="30"/>
      <w:szCs w:val="28"/>
      <w:u w:val="single"/>
    </w:rPr>
  </w:style>
  <w:style w:type="character" w:customStyle="1" w:styleId="FontStyle13">
    <w:name w:val="Font Style13"/>
    <w:uiPriority w:val="99"/>
    <w:rsid w:val="00541DD9"/>
    <w:rPr>
      <w:rFonts w:ascii="Constantia" w:hAnsi="Constantia" w:cs="Constantia"/>
      <w:sz w:val="18"/>
      <w:szCs w:val="18"/>
    </w:rPr>
  </w:style>
  <w:style w:type="character" w:customStyle="1" w:styleId="TagsCharCharCharChar">
    <w:name w:val="Tags Char Char Char Char"/>
    <w:rsid w:val="00541DD9"/>
    <w:rPr>
      <w:rFonts w:ascii="Times New Roman" w:eastAsia="Times New Roman" w:hAnsi="Times New Roman" w:cs="Times New Roman"/>
      <w:b/>
      <w:sz w:val="24"/>
      <w:szCs w:val="24"/>
    </w:rPr>
  </w:style>
  <w:style w:type="character" w:customStyle="1" w:styleId="Citation1Char">
    <w:name w:val="Citation1 Char"/>
    <w:link w:val="Citation10"/>
    <w:locked/>
    <w:rsid w:val="00541DD9"/>
    <w:rPr>
      <w:rFonts w:ascii="Georgia" w:hAnsi="Georgia"/>
      <w:b/>
      <w:u w:val="single"/>
    </w:rPr>
  </w:style>
  <w:style w:type="paragraph" w:customStyle="1" w:styleId="Citation10">
    <w:name w:val="Citation1"/>
    <w:basedOn w:val="Normal"/>
    <w:link w:val="Citation1Char"/>
    <w:qFormat/>
    <w:rsid w:val="00541DD9"/>
    <w:rPr>
      <w:rFonts w:ascii="Georgia" w:hAnsi="Georgia"/>
      <w:b/>
      <w:sz w:val="24"/>
      <w:u w:val="single"/>
    </w:rPr>
  </w:style>
  <w:style w:type="character" w:customStyle="1" w:styleId="TaglineChar">
    <w:name w:val="Tagline Char"/>
    <w:link w:val="Tagline2"/>
    <w:locked/>
    <w:rsid w:val="00541DD9"/>
    <w:rPr>
      <w:rFonts w:ascii="Georgia" w:hAnsi="Georgia"/>
      <w:b/>
    </w:rPr>
  </w:style>
  <w:style w:type="paragraph" w:customStyle="1" w:styleId="Tagline2">
    <w:name w:val="Tagline"/>
    <w:basedOn w:val="Normal"/>
    <w:link w:val="TaglineChar"/>
    <w:qFormat/>
    <w:rsid w:val="00541DD9"/>
    <w:rPr>
      <w:rFonts w:ascii="Georgia" w:hAnsi="Georgia"/>
      <w:b/>
      <w:sz w:val="24"/>
    </w:rPr>
  </w:style>
  <w:style w:type="paragraph" w:customStyle="1" w:styleId="StyleLeft021">
    <w:name w:val="Style Left:  0.2&quot;1"/>
    <w:basedOn w:val="Normal"/>
    <w:uiPriority w:val="99"/>
    <w:rsid w:val="00541DD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41DD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41DD9"/>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41DD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41DD9"/>
    <w:rPr>
      <w:rFonts w:ascii="Georgia" w:eastAsia="Times New Roman" w:hAnsi="Georgia"/>
      <w:sz w:val="22"/>
      <w:u w:val="single"/>
      <w:bdr w:val="single" w:sz="4" w:space="0" w:color="auto"/>
    </w:rPr>
  </w:style>
  <w:style w:type="character" w:customStyle="1" w:styleId="boldcitationChar">
    <w:name w:val="bold citation Char"/>
    <w:rsid w:val="00541DD9"/>
    <w:rPr>
      <w:rFonts w:ascii="Arial" w:hAnsi="Arial"/>
      <w:b/>
      <w:sz w:val="28"/>
      <w:szCs w:val="24"/>
      <w:u w:val="thick"/>
      <w:lang w:val="en-US" w:eastAsia="en-US" w:bidi="ar-SA"/>
    </w:rPr>
  </w:style>
  <w:style w:type="paragraph" w:customStyle="1" w:styleId="BlockTitle20">
    <w:name w:val="Block Title #2"/>
    <w:basedOn w:val="Normal"/>
    <w:uiPriority w:val="99"/>
    <w:rsid w:val="00541DD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541DD9"/>
    <w:rPr>
      <w:rFonts w:ascii="Georgia" w:hAnsi="Georgia"/>
      <w:b/>
    </w:rPr>
  </w:style>
  <w:style w:type="character" w:customStyle="1" w:styleId="BoldunderlineChar3">
    <w:name w:val="Bold/underline Char"/>
    <w:rsid w:val="00541DD9"/>
    <w:rPr>
      <w:rFonts w:eastAsia="SimSun"/>
      <w:b/>
      <w:noProof w:val="0"/>
      <w:sz w:val="24"/>
      <w:szCs w:val="24"/>
      <w:u w:val="single"/>
      <w:lang w:val="en-US" w:eastAsia="zh-CN" w:bidi="ar-SA"/>
    </w:rPr>
  </w:style>
  <w:style w:type="character" w:customStyle="1" w:styleId="underlinetextchar0">
    <w:name w:val="underlinetextchar"/>
    <w:rsid w:val="00541DD9"/>
  </w:style>
  <w:style w:type="character" w:customStyle="1" w:styleId="boldciteChar1">
    <w:name w:val="bold cite Char1"/>
    <w:rsid w:val="00541DD9"/>
    <w:rPr>
      <w:b/>
      <w:sz w:val="28"/>
      <w:u w:val="thick" w:color="000000"/>
    </w:rPr>
  </w:style>
  <w:style w:type="character" w:customStyle="1" w:styleId="tagCharCharChar1">
    <w:name w:val="tag Char Char Char1"/>
    <w:rsid w:val="00541DD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541DD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541DD9"/>
    <w:rPr>
      <w:rFonts w:ascii="Times New Roman" w:hAnsi="Times New Roman" w:cs="Times New Roman"/>
      <w:sz w:val="18"/>
      <w:szCs w:val="18"/>
    </w:rPr>
  </w:style>
  <w:style w:type="character" w:customStyle="1" w:styleId="bylines">
    <w:name w:val="bylines"/>
    <w:basedOn w:val="DefaultParagraphFont"/>
    <w:rsid w:val="00541DD9"/>
  </w:style>
  <w:style w:type="character" w:customStyle="1" w:styleId="StyleStyleBoldUnderlineUnderlineIntenseEmphasis1apple-style-2">
    <w:name w:val="Style Style Bold UnderlineUnderlineIntense Emphasis1apple-style-...2"/>
    <w:basedOn w:val="DefaultParagraphFont"/>
    <w:rsid w:val="00541DD9"/>
    <w:rPr>
      <w:b w:val="0"/>
      <w:bCs/>
      <w:sz w:val="22"/>
      <w:u w:val="single"/>
    </w:rPr>
  </w:style>
  <w:style w:type="character" w:customStyle="1" w:styleId="FontStyle57">
    <w:name w:val="Font Style57"/>
    <w:rsid w:val="00541DD9"/>
    <w:rPr>
      <w:rFonts w:ascii="Georgia" w:hAnsi="Georgia" w:cs="Georgia"/>
      <w:b/>
      <w:bCs/>
      <w:sz w:val="14"/>
      <w:szCs w:val="14"/>
    </w:rPr>
  </w:style>
  <w:style w:type="character" w:customStyle="1" w:styleId="FontStyle89">
    <w:name w:val="Font Style89"/>
    <w:rsid w:val="00541DD9"/>
    <w:rPr>
      <w:rFonts w:ascii="Times New Roman" w:hAnsi="Times New Roman" w:cs="Times New Roman"/>
      <w:b/>
      <w:bCs/>
      <w:smallCaps/>
      <w:spacing w:val="40"/>
      <w:sz w:val="16"/>
      <w:szCs w:val="16"/>
    </w:rPr>
  </w:style>
  <w:style w:type="character" w:customStyle="1" w:styleId="style3Char0">
    <w:name w:val="style 3 Char"/>
    <w:rsid w:val="00541DD9"/>
    <w:rPr>
      <w:sz w:val="18"/>
      <w:szCs w:val="24"/>
      <w:lang w:val="en-US" w:eastAsia="en-US" w:bidi="ar-SA"/>
    </w:rPr>
  </w:style>
  <w:style w:type="paragraph" w:customStyle="1" w:styleId="003Cite">
    <w:name w:val="003Cite"/>
    <w:basedOn w:val="Normal"/>
    <w:qFormat/>
    <w:rsid w:val="00541DD9"/>
    <w:rPr>
      <w:rFonts w:eastAsia="Calibri"/>
      <w:sz w:val="16"/>
      <w:szCs w:val="16"/>
    </w:rPr>
  </w:style>
  <w:style w:type="paragraph" w:customStyle="1" w:styleId="NormalBold">
    <w:name w:val="Normal + Bold"/>
    <w:aliases w:val="Double Underline"/>
    <w:basedOn w:val="Normal"/>
    <w:link w:val="NormalBoldChar"/>
    <w:rsid w:val="00541DD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541DD9"/>
    <w:rPr>
      <w:rFonts w:ascii="Georgia" w:hAnsi="Georgia"/>
      <w:b/>
      <w:color w:val="000000"/>
      <w:sz w:val="22"/>
      <w:u w:val="single"/>
    </w:rPr>
  </w:style>
  <w:style w:type="character" w:customStyle="1" w:styleId="BlockHeadingsChar1">
    <w:name w:val="Block Headings Char1"/>
    <w:rsid w:val="00541DD9"/>
    <w:rPr>
      <w:b/>
      <w:caps/>
    </w:rPr>
  </w:style>
  <w:style w:type="character" w:customStyle="1" w:styleId="FontStyle170">
    <w:name w:val="Font Style170"/>
    <w:uiPriority w:val="99"/>
    <w:rsid w:val="00541DD9"/>
    <w:rPr>
      <w:rFonts w:ascii="Bookman Old Style" w:hAnsi="Bookman Old Style" w:cs="Bookman Old Style"/>
      <w:sz w:val="16"/>
      <w:szCs w:val="16"/>
    </w:rPr>
  </w:style>
  <w:style w:type="character" w:customStyle="1" w:styleId="FontStyle17">
    <w:name w:val="Font Style17"/>
    <w:uiPriority w:val="99"/>
    <w:rsid w:val="00541DD9"/>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wern.net/docs/philosophy/ethics/2007-greene.pdf" TargetMode="Externa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www.tandfonline.com/doi/full/10.1080/25751654.2018.153252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14031</Words>
  <Characters>79981</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cp:revision>
  <dcterms:created xsi:type="dcterms:W3CDTF">2022-01-14T23:57:00Z</dcterms:created>
  <dcterms:modified xsi:type="dcterms:W3CDTF">2022-01-15T01:53:00Z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