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945956" w14:textId="77777777" w:rsidR="00B821B1" w:rsidRDefault="00B821B1" w:rsidP="00B821B1">
      <w:pPr>
        <w:pStyle w:val="Heading2"/>
      </w:pPr>
      <w:r>
        <w:t>1AC -- HWL</w:t>
      </w:r>
    </w:p>
    <w:p w14:paraId="5A341A06" w14:textId="77777777" w:rsidR="00B821B1" w:rsidRDefault="00B821B1" w:rsidP="00B821B1">
      <w:pPr>
        <w:pStyle w:val="Heading4"/>
      </w:pPr>
      <w:r>
        <w:t xml:space="preserve">Plan: </w:t>
      </w:r>
      <w:r w:rsidRPr="0047404B">
        <w:t>The appropriation of outer space by private entities in The People's Republic of China is unjust.</w:t>
      </w:r>
    </w:p>
    <w:p w14:paraId="1BD73398" w14:textId="77777777" w:rsidR="00B821B1" w:rsidRPr="00344506" w:rsidRDefault="00B821B1" w:rsidP="00B821B1">
      <w:pPr>
        <w:pStyle w:val="Heading4"/>
      </w:pPr>
      <w:r>
        <w:t>1] China’s dependent on private companies for space expansion, satellite deployment, and mining</w:t>
      </w:r>
    </w:p>
    <w:p w14:paraId="29E318C6" w14:textId="77777777" w:rsidR="00B821B1" w:rsidRDefault="00B821B1" w:rsidP="00B821B1">
      <w:pPr>
        <w:rPr>
          <w:szCs w:val="22"/>
        </w:rPr>
      </w:pPr>
      <w:r w:rsidRPr="00344506">
        <w:rPr>
          <w:rStyle w:val="Style13ptBold"/>
        </w:rPr>
        <w:t>Fernandez 21</w:t>
      </w:r>
      <w:r w:rsidRPr="00344506">
        <w:rPr>
          <w:szCs w:val="22"/>
        </w:rPr>
        <w:t xml:space="preserve"> — (Ray Fernandez, </w:t>
      </w:r>
      <w:r>
        <w:rPr>
          <w:szCs w:val="22"/>
        </w:rPr>
        <w:t>Writer at ScreenRant</w:t>
      </w:r>
      <w:r w:rsidRPr="00344506">
        <w:rPr>
          <w:szCs w:val="22"/>
        </w:rPr>
        <w:t>, “Hundreds Chinese Companies Called To Boost Space “, ScreenRant, 11-27-2021, Available Online at https://screenrant.com/chinese-companies-boost-space-development/, accessed 1-1</w:t>
      </w:r>
      <w:r>
        <w:rPr>
          <w:szCs w:val="22"/>
        </w:rPr>
        <w:t>1</w:t>
      </w:r>
      <w:r w:rsidRPr="00344506">
        <w:rPr>
          <w:szCs w:val="22"/>
        </w:rPr>
        <w:t>-2022, HKR-AR)</w:t>
      </w:r>
    </w:p>
    <w:p w14:paraId="083A3382" w14:textId="77777777" w:rsidR="00B821B1" w:rsidRPr="00344506" w:rsidRDefault="00B821B1" w:rsidP="00B821B1">
      <w:pPr>
        <w:rPr>
          <w:sz w:val="16"/>
          <w:szCs w:val="22"/>
        </w:rPr>
      </w:pPr>
      <w:r w:rsidRPr="00344506">
        <w:rPr>
          <w:sz w:val="16"/>
          <w:szCs w:val="22"/>
        </w:rPr>
        <w:t xml:space="preserve">In a new move to boost space development, </w:t>
      </w:r>
      <w:r w:rsidRPr="00344506">
        <w:rPr>
          <w:szCs w:val="22"/>
          <w:highlight w:val="cyan"/>
          <w:u w:val="single"/>
        </w:rPr>
        <w:t>China</w:t>
      </w:r>
      <w:r w:rsidRPr="00344506">
        <w:rPr>
          <w:szCs w:val="22"/>
          <w:u w:val="single"/>
        </w:rPr>
        <w:t xml:space="preserve"> has </w:t>
      </w:r>
      <w:r w:rsidRPr="00344506">
        <w:rPr>
          <w:szCs w:val="22"/>
          <w:highlight w:val="cyan"/>
          <w:u w:val="single"/>
        </w:rPr>
        <w:t>opened up space to</w:t>
      </w:r>
      <w:r w:rsidRPr="00344506">
        <w:rPr>
          <w:szCs w:val="22"/>
          <w:u w:val="single"/>
        </w:rPr>
        <w:t xml:space="preserve"> </w:t>
      </w:r>
      <w:r w:rsidRPr="00344506">
        <w:rPr>
          <w:szCs w:val="22"/>
          <w:highlight w:val="cyan"/>
          <w:u w:val="single"/>
        </w:rPr>
        <w:t>private companies</w:t>
      </w:r>
      <w:r w:rsidRPr="00344506">
        <w:rPr>
          <w:szCs w:val="22"/>
          <w:u w:val="single"/>
        </w:rPr>
        <w:t>.</w:t>
      </w:r>
      <w:r w:rsidRPr="00344506">
        <w:rPr>
          <w:sz w:val="16"/>
          <w:szCs w:val="22"/>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3BD6B1F5" w14:textId="77777777" w:rsidR="00B821B1" w:rsidRPr="00344506" w:rsidRDefault="00B821B1" w:rsidP="00B821B1">
      <w:pPr>
        <w:rPr>
          <w:szCs w:val="22"/>
          <w:u w:val="single"/>
        </w:rPr>
      </w:pPr>
      <w:r w:rsidRPr="00344506">
        <w:rPr>
          <w:szCs w:val="22"/>
        </w:rPr>
        <w:t xml:space="preserve">The </w:t>
      </w:r>
      <w:r w:rsidRPr="00344506">
        <w:rPr>
          <w:szCs w:val="22"/>
          <w:highlight w:val="cyan"/>
          <w:u w:val="single"/>
        </w:rPr>
        <w:t>U.S. brought in</w:t>
      </w:r>
      <w:r w:rsidRPr="00344506">
        <w:rPr>
          <w:szCs w:val="22"/>
          <w:u w:val="single"/>
        </w:rPr>
        <w:t xml:space="preserve"> the </w:t>
      </w:r>
      <w:r w:rsidRPr="00344506">
        <w:rPr>
          <w:szCs w:val="22"/>
          <w:highlight w:val="cyan"/>
          <w:u w:val="single"/>
        </w:rPr>
        <w:t>private sector</w:t>
      </w:r>
      <w:r w:rsidRPr="00344506">
        <w:rPr>
          <w:szCs w:val="22"/>
          <w:u w:val="single"/>
        </w:rPr>
        <w:t xml:space="preserve"> as a strategy </w:t>
      </w:r>
      <w:r w:rsidRPr="00344506">
        <w:rPr>
          <w:szCs w:val="22"/>
          <w:highlight w:val="cyan"/>
          <w:u w:val="single"/>
        </w:rPr>
        <w:t>to</w:t>
      </w:r>
      <w:r w:rsidRPr="00344506">
        <w:rPr>
          <w:szCs w:val="22"/>
          <w:u w:val="single"/>
        </w:rPr>
        <w:t xml:space="preserve"> </w:t>
      </w:r>
      <w:r w:rsidRPr="00344506">
        <w:rPr>
          <w:szCs w:val="22"/>
          <w:highlight w:val="cyan"/>
          <w:u w:val="single"/>
        </w:rPr>
        <w:t>boost</w:t>
      </w:r>
      <w:r w:rsidRPr="00344506">
        <w:rPr>
          <w:szCs w:val="22"/>
          <w:u w:val="single"/>
        </w:rPr>
        <w:t xml:space="preserve"> its space </w:t>
      </w:r>
      <w:r w:rsidRPr="00344506">
        <w:rPr>
          <w:szCs w:val="22"/>
          <w:highlight w:val="cyan"/>
          <w:u w:val="single"/>
        </w:rPr>
        <w:t>program</w:t>
      </w:r>
      <w:r w:rsidRPr="00344506">
        <w:rPr>
          <w:szCs w:val="22"/>
          <w:u w:val="single"/>
        </w:rPr>
        <w:t xml:space="preserve"> and </w:t>
      </w:r>
      <w:r w:rsidRPr="00344506">
        <w:rPr>
          <w:szCs w:val="22"/>
          <w:highlight w:val="cyan"/>
          <w:u w:val="single"/>
        </w:rPr>
        <w:t>develop</w:t>
      </w:r>
      <w:r w:rsidRPr="00344506">
        <w:rPr>
          <w:szCs w:val="22"/>
          <w:u w:val="single"/>
        </w:rPr>
        <w:t xml:space="preserve"> expensive and </w:t>
      </w:r>
      <w:r w:rsidRPr="00344506">
        <w:rPr>
          <w:szCs w:val="22"/>
          <w:highlight w:val="cyan"/>
          <w:u w:val="single"/>
        </w:rPr>
        <w:t>ambitious</w:t>
      </w:r>
      <w:r w:rsidRPr="00344506">
        <w:rPr>
          <w:szCs w:val="22"/>
          <w:u w:val="single"/>
        </w:rPr>
        <w:t xml:space="preserve"> new </w:t>
      </w:r>
      <w:r w:rsidRPr="00344506">
        <w:rPr>
          <w:szCs w:val="22"/>
          <w:highlight w:val="cyan"/>
          <w:u w:val="single"/>
        </w:rPr>
        <w:t>projects</w:t>
      </w:r>
      <w:r w:rsidRPr="00344506">
        <w:rPr>
          <w:szCs w:val="22"/>
          <w:u w:val="single"/>
        </w:rPr>
        <w:t xml:space="preserve">. Now </w:t>
      </w:r>
      <w:r w:rsidRPr="00344506">
        <w:rPr>
          <w:szCs w:val="22"/>
          <w:highlight w:val="cyan"/>
          <w:u w:val="single"/>
        </w:rPr>
        <w:t>China</w:t>
      </w:r>
      <w:r w:rsidRPr="00344506">
        <w:rPr>
          <w:szCs w:val="22"/>
          <w:u w:val="single"/>
        </w:rPr>
        <w:t xml:space="preserve"> is doing </w:t>
      </w:r>
      <w:r w:rsidRPr="00344506">
        <w:rPr>
          <w:szCs w:val="22"/>
          <w:highlight w:val="cyan"/>
          <w:u w:val="single"/>
        </w:rPr>
        <w:t>the same</w:t>
      </w:r>
      <w:r w:rsidRPr="00344506">
        <w:rPr>
          <w:szCs w:val="22"/>
          <w:u w:val="single"/>
        </w:rPr>
        <w:t xml:space="preserve">. The </w:t>
      </w:r>
      <w:r w:rsidRPr="00344506">
        <w:rPr>
          <w:szCs w:val="22"/>
          <w:highlight w:val="cyan"/>
          <w:u w:val="single"/>
        </w:rPr>
        <w:t>last time China used</w:t>
      </w:r>
      <w:r w:rsidRPr="00344506">
        <w:rPr>
          <w:szCs w:val="22"/>
          <w:u w:val="single"/>
        </w:rPr>
        <w:t xml:space="preserve"> national private </w:t>
      </w:r>
      <w:r w:rsidRPr="00344506">
        <w:rPr>
          <w:szCs w:val="22"/>
          <w:highlight w:val="cyan"/>
          <w:u w:val="single"/>
        </w:rPr>
        <w:t>companies to increase dev</w:t>
      </w:r>
      <w:r w:rsidRPr="00344506">
        <w:rPr>
          <w:szCs w:val="22"/>
          <w:u w:val="single"/>
        </w:rPr>
        <w:t xml:space="preserve">elopment </w:t>
      </w:r>
      <w:r w:rsidRPr="00344506">
        <w:rPr>
          <w:szCs w:val="22"/>
          <w:highlight w:val="cyan"/>
          <w:u w:val="single"/>
        </w:rPr>
        <w:t>was</w:t>
      </w:r>
      <w:r w:rsidRPr="00344506">
        <w:rPr>
          <w:szCs w:val="22"/>
          <w:u w:val="single"/>
        </w:rPr>
        <w:t xml:space="preserve"> when it declared </w:t>
      </w:r>
      <w:r w:rsidRPr="00344506">
        <w:rPr>
          <w:szCs w:val="22"/>
          <w:highlight w:val="cyan"/>
          <w:u w:val="single"/>
        </w:rPr>
        <w:t>A</w:t>
      </w:r>
      <w:r w:rsidRPr="00344506">
        <w:rPr>
          <w:szCs w:val="22"/>
          <w:u w:val="single"/>
        </w:rPr>
        <w:t xml:space="preserve">rtificial </w:t>
      </w:r>
      <w:r w:rsidRPr="00344506">
        <w:rPr>
          <w:szCs w:val="22"/>
          <w:highlight w:val="cyan"/>
          <w:u w:val="single"/>
        </w:rPr>
        <w:t>I</w:t>
      </w:r>
      <w:r w:rsidRPr="00344506">
        <w:rPr>
          <w:szCs w:val="22"/>
          <w:u w:val="single"/>
        </w:rPr>
        <w:t xml:space="preserve">ntelligence a national priority. </w:t>
      </w:r>
      <w:r w:rsidRPr="00344506">
        <w:rPr>
          <w:szCs w:val="22"/>
          <w:highlight w:val="cyan"/>
          <w:u w:val="single"/>
        </w:rPr>
        <w:t>Fast forward</w:t>
      </w:r>
      <w:r w:rsidRPr="00344506">
        <w:rPr>
          <w:szCs w:val="22"/>
          <w:u w:val="single"/>
        </w:rPr>
        <w:t xml:space="preserve"> a few years, </w:t>
      </w:r>
      <w:r w:rsidRPr="00344506">
        <w:rPr>
          <w:szCs w:val="22"/>
          <w:highlight w:val="cyan"/>
          <w:u w:val="single"/>
        </w:rPr>
        <w:t>Chinese AI dominates</w:t>
      </w:r>
      <w:r w:rsidRPr="00344506">
        <w:rPr>
          <w:szCs w:val="22"/>
          <w:u w:val="single"/>
        </w:rPr>
        <w:t xml:space="preserve"> globally.</w:t>
      </w:r>
    </w:p>
    <w:p w14:paraId="3675D288" w14:textId="77777777" w:rsidR="00B821B1" w:rsidRPr="00344506" w:rsidRDefault="00B821B1" w:rsidP="00B821B1">
      <w:pPr>
        <w:rPr>
          <w:sz w:val="16"/>
          <w:szCs w:val="22"/>
        </w:rPr>
      </w:pPr>
      <w:r w:rsidRPr="00344506">
        <w:rPr>
          <w:sz w:val="16"/>
          <w:szCs w:val="22"/>
        </w:rPr>
        <w:t xml:space="preserve">At the 7th China (International) </w:t>
      </w:r>
      <w:r w:rsidRPr="00344506">
        <w:rPr>
          <w:szCs w:val="22"/>
          <w:u w:val="single"/>
        </w:rPr>
        <w:t xml:space="preserve">Commercial </w:t>
      </w:r>
      <w:r w:rsidRPr="00344506">
        <w:rPr>
          <w:szCs w:val="22"/>
          <w:highlight w:val="cyan"/>
          <w:u w:val="single"/>
        </w:rPr>
        <w:t>Aerospace Forum</w:t>
      </w:r>
      <w:r w:rsidRPr="00344506">
        <w:rPr>
          <w:szCs w:val="22"/>
          <w:u w:val="single"/>
        </w:rPr>
        <w:t xml:space="preserve">, national private </w:t>
      </w:r>
      <w:r w:rsidRPr="00344506">
        <w:rPr>
          <w:szCs w:val="22"/>
          <w:highlight w:val="cyan"/>
          <w:u w:val="single"/>
        </w:rPr>
        <w:t>companies presented</w:t>
      </w:r>
      <w:r w:rsidRPr="00344506">
        <w:rPr>
          <w:szCs w:val="22"/>
          <w:u w:val="single"/>
        </w:rPr>
        <w:t xml:space="preserve"> many new and ambitious projects, including spaceplanes, </w:t>
      </w:r>
      <w:r w:rsidRPr="00344506">
        <w:rPr>
          <w:szCs w:val="22"/>
          <w:highlight w:val="cyan"/>
          <w:u w:val="single"/>
        </w:rPr>
        <w:t>space resources</w:t>
      </w:r>
      <w:r w:rsidRPr="00344506">
        <w:rPr>
          <w:szCs w:val="22"/>
          <w:u w:val="single"/>
        </w:rPr>
        <w:t xml:space="preserve">, a </w:t>
      </w:r>
      <w:r w:rsidRPr="00344506">
        <w:rPr>
          <w:szCs w:val="22"/>
          <w:highlight w:val="cyan"/>
          <w:u w:val="single"/>
        </w:rPr>
        <w:t>massive constellation of satellites</w:t>
      </w:r>
      <w:r w:rsidRPr="00344506">
        <w:rPr>
          <w:szCs w:val="22"/>
          <w:u w:val="single"/>
        </w:rPr>
        <w:t xml:space="preserve"> and more. </w:t>
      </w:r>
      <w:r w:rsidRPr="00344506">
        <w:rPr>
          <w:sz w:val="16"/>
          <w:szCs w:val="22"/>
        </w:rPr>
        <w:t>One of the companies at the event was the space giant China Aerospace Science and Industry Corp. (CASIC). The Ministry of Science and Technology, China National Space Administration, and other government arms sponsored and supervised the event.</w:t>
      </w:r>
    </w:p>
    <w:p w14:paraId="611A6CAB" w14:textId="77777777" w:rsidR="00B821B1" w:rsidRPr="00344506" w:rsidRDefault="00B821B1" w:rsidP="00B821B1">
      <w:pPr>
        <w:rPr>
          <w:sz w:val="16"/>
          <w:szCs w:val="22"/>
        </w:rPr>
      </w:pPr>
      <w:r w:rsidRPr="00344506">
        <w:rPr>
          <w:sz w:val="16"/>
          <w:szCs w:val="22"/>
        </w:rPr>
        <w:t xml:space="preserve">CASIC said that the Xingyun constellation — </w:t>
      </w:r>
      <w:r w:rsidRPr="00344506">
        <w:rPr>
          <w:szCs w:val="22"/>
          <w:u w:val="single"/>
        </w:rPr>
        <w:t xml:space="preserve">made up of </w:t>
      </w:r>
      <w:r w:rsidRPr="00344506">
        <w:rPr>
          <w:szCs w:val="22"/>
          <w:highlight w:val="cyan"/>
          <w:u w:val="single"/>
        </w:rPr>
        <w:t>80 sat</w:t>
      </w:r>
      <w:r w:rsidRPr="00344506">
        <w:rPr>
          <w:szCs w:val="22"/>
          <w:u w:val="single"/>
        </w:rPr>
        <w:t>ellite</w:t>
      </w:r>
      <w:r w:rsidRPr="00344506">
        <w:rPr>
          <w:szCs w:val="22"/>
          <w:highlight w:val="cyan"/>
          <w:u w:val="single"/>
        </w:rPr>
        <w:t>s</w:t>
      </w:r>
      <w:r w:rsidRPr="00344506">
        <w:rPr>
          <w:szCs w:val="22"/>
          <w:u w:val="single"/>
        </w:rPr>
        <w:t xml:space="preserve"> is moving </w:t>
      </w:r>
      <w:r w:rsidRPr="00344506">
        <w:rPr>
          <w:szCs w:val="22"/>
          <w:highlight w:val="cyan"/>
          <w:u w:val="single"/>
        </w:rPr>
        <w:t>full speed ahead</w:t>
      </w:r>
      <w:r w:rsidRPr="00344506">
        <w:rPr>
          <w:szCs w:val="22"/>
          <w:u w:val="single"/>
        </w:rPr>
        <w:t xml:space="preserve">. The corporation announced that the intelligent space satellite production factory was operating. They are now </w:t>
      </w:r>
      <w:r w:rsidRPr="00344506">
        <w:rPr>
          <w:szCs w:val="22"/>
          <w:highlight w:val="cyan"/>
          <w:u w:val="single"/>
        </w:rPr>
        <w:t>launching rockets from</w:t>
      </w:r>
      <w:r w:rsidRPr="00344506">
        <w:rPr>
          <w:szCs w:val="22"/>
          <w:u w:val="single"/>
        </w:rPr>
        <w:t xml:space="preserve"> their </w:t>
      </w:r>
      <w:r w:rsidRPr="00344506">
        <w:rPr>
          <w:szCs w:val="22"/>
          <w:highlight w:val="cyan"/>
          <w:u w:val="single"/>
        </w:rPr>
        <w:t>own</w:t>
      </w:r>
      <w:r w:rsidRPr="00344506">
        <w:rPr>
          <w:szCs w:val="22"/>
          <w:u w:val="single"/>
        </w:rPr>
        <w:t xml:space="preserve"> rocket </w:t>
      </w:r>
      <w:r w:rsidRPr="00344506">
        <w:rPr>
          <w:szCs w:val="22"/>
          <w:highlight w:val="cyan"/>
          <w:u w:val="single"/>
        </w:rPr>
        <w:t>park</w:t>
      </w:r>
      <w:r w:rsidRPr="00344506">
        <w:rPr>
          <w:szCs w:val="22"/>
          <w:u w:val="single"/>
        </w:rPr>
        <w:t xml:space="preserve"> in the city of Wuhan. Today the rocket park and smart sat factory produce 20 solid-fuel launches and </w:t>
      </w:r>
      <w:r w:rsidRPr="00344506">
        <w:rPr>
          <w:szCs w:val="22"/>
          <w:highlight w:val="cyan"/>
          <w:u w:val="single"/>
        </w:rPr>
        <w:t>100 satellites per year</w:t>
      </w:r>
      <w:r w:rsidRPr="00344506">
        <w:rPr>
          <w:szCs w:val="22"/>
          <w:u w:val="single"/>
        </w:rPr>
        <w:t xml:space="preserve"> but </w:t>
      </w:r>
      <w:r w:rsidRPr="00344506">
        <w:rPr>
          <w:szCs w:val="22"/>
          <w:highlight w:val="cyan"/>
          <w:u w:val="single"/>
        </w:rPr>
        <w:t>plans to increase capacities</w:t>
      </w:r>
      <w:r w:rsidRPr="00344506">
        <w:rPr>
          <w:szCs w:val="22"/>
          <w:u w:val="single"/>
        </w:rPr>
        <w:t xml:space="preserve"> are on their way. </w:t>
      </w:r>
      <w:r w:rsidRPr="00344506">
        <w:rPr>
          <w:sz w:val="16"/>
          <w:szCs w:val="22"/>
        </w:rPr>
        <w:t>CASIC is also working on the Tengyun spaceplane, recently flight-testing an advanced turbine-based combined cycle engine in the Gobi desert.</w:t>
      </w:r>
    </w:p>
    <w:p w14:paraId="4DC7BDFA" w14:textId="77777777" w:rsidR="00B821B1" w:rsidRPr="00344506" w:rsidRDefault="00B821B1" w:rsidP="00B821B1">
      <w:pPr>
        <w:rPr>
          <w:szCs w:val="22"/>
          <w:u w:val="single"/>
        </w:rPr>
      </w:pPr>
      <w:r w:rsidRPr="00344506">
        <w:rPr>
          <w:sz w:val="16"/>
          <w:szCs w:val="22"/>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szCs w:val="22"/>
          <w:u w:val="single"/>
        </w:rPr>
        <w:t xml:space="preserve">China is getting some </w:t>
      </w:r>
      <w:r w:rsidRPr="00344506">
        <w:rPr>
          <w:b/>
          <w:bCs/>
          <w:sz w:val="26"/>
          <w:szCs w:val="26"/>
          <w:u w:val="single"/>
        </w:rPr>
        <w:t>inspiration from U.S. companies</w:t>
      </w:r>
      <w:r w:rsidRPr="00344506">
        <w:rPr>
          <w:szCs w:val="22"/>
          <w:u w:val="single"/>
        </w:rPr>
        <w:t xml:space="preserve">. Local companies in China are looking into </w:t>
      </w:r>
      <w:r w:rsidRPr="00344506">
        <w:rPr>
          <w:szCs w:val="22"/>
          <w:highlight w:val="cyan"/>
          <w:u w:val="single"/>
        </w:rPr>
        <w:t>space tourism</w:t>
      </w:r>
      <w:r w:rsidRPr="00344506">
        <w:rPr>
          <w:szCs w:val="22"/>
          <w:u w:val="single"/>
        </w:rPr>
        <w:t xml:space="preserve"> with suborbital and orbital flights. And Deep Blue Aerospace is developing a </w:t>
      </w:r>
      <w:r w:rsidRPr="00344506">
        <w:rPr>
          <w:szCs w:val="22"/>
          <w:highlight w:val="cyan"/>
          <w:u w:val="single"/>
        </w:rPr>
        <w:t>reusable launcher</w:t>
      </w:r>
      <w:r w:rsidRPr="00344506">
        <w:rPr>
          <w:szCs w:val="22"/>
          <w:u w:val="single"/>
        </w:rPr>
        <w:t xml:space="preserve"> that looks very much like the Heavy Falcon of SpaceX.</w:t>
      </w:r>
    </w:p>
    <w:p w14:paraId="02D00235" w14:textId="77777777" w:rsidR="00B821B1" w:rsidRDefault="00B821B1" w:rsidP="00B821B1">
      <w:pPr>
        <w:rPr>
          <w:szCs w:val="22"/>
          <w:u w:val="single"/>
        </w:rPr>
      </w:pPr>
      <w:r w:rsidRPr="00344506">
        <w:rPr>
          <w:sz w:val="16"/>
          <w:szCs w:val="22"/>
        </w:rPr>
        <w:t xml:space="preserve">The event's </w:t>
      </w:r>
      <w:r w:rsidRPr="00344506">
        <w:rPr>
          <w:b/>
          <w:bCs/>
          <w:sz w:val="26"/>
          <w:szCs w:val="26"/>
          <w:highlight w:val="cyan"/>
          <w:u w:val="single"/>
        </w:rPr>
        <w:t>main themes</w:t>
      </w:r>
      <w:r w:rsidRPr="00344506">
        <w:rPr>
          <w:szCs w:val="22"/>
          <w:u w:val="single"/>
        </w:rPr>
        <w:t xml:space="preserve"> were</w:t>
      </w:r>
      <w:r w:rsidRPr="00344506">
        <w:rPr>
          <w:sz w:val="16"/>
          <w:szCs w:val="22"/>
        </w:rPr>
        <w:t xml:space="preserve"> IoT space networks, </w:t>
      </w:r>
      <w:r w:rsidRPr="00344506">
        <w:rPr>
          <w:szCs w:val="22"/>
          <w:u w:val="single"/>
        </w:rPr>
        <w:t xml:space="preserve">multi-purpose satellite constellations, </w:t>
      </w:r>
      <w:r w:rsidRPr="00344506">
        <w:rPr>
          <w:b/>
          <w:bCs/>
          <w:sz w:val="24"/>
          <w:highlight w:val="cyan"/>
          <w:u w:val="single"/>
        </w:rPr>
        <w:t>space</w:t>
      </w:r>
      <w:r w:rsidRPr="00344506">
        <w:rPr>
          <w:szCs w:val="22"/>
          <w:u w:val="single"/>
        </w:rPr>
        <w:t xml:space="preserve"> resources (</w:t>
      </w:r>
      <w:r w:rsidRPr="00344506">
        <w:rPr>
          <w:szCs w:val="22"/>
          <w:highlight w:val="cyan"/>
          <w:u w:val="single"/>
        </w:rPr>
        <w:t>mining</w:t>
      </w:r>
      <w:r w:rsidRPr="00344506">
        <w:rPr>
          <w:szCs w:val="22"/>
          <w:u w:val="single"/>
        </w:rPr>
        <w:t xml:space="preserve">) and </w:t>
      </w:r>
      <w:r w:rsidRPr="00344506">
        <w:rPr>
          <w:szCs w:val="22"/>
          <w:highlight w:val="cyan"/>
          <w:u w:val="single"/>
        </w:rPr>
        <w:t>taking</w:t>
      </w:r>
      <w:r w:rsidRPr="00344506">
        <w:rPr>
          <w:szCs w:val="22"/>
          <w:u w:val="single"/>
        </w:rPr>
        <w:t xml:space="preserve"> the Chinese space </w:t>
      </w:r>
      <w:r w:rsidRPr="00344506">
        <w:rPr>
          <w:szCs w:val="22"/>
          <w:highlight w:val="cyan"/>
          <w:u w:val="single"/>
        </w:rPr>
        <w:t>sector to</w:t>
      </w:r>
      <w:r w:rsidRPr="00344506">
        <w:rPr>
          <w:szCs w:val="22"/>
          <w:u w:val="single"/>
        </w:rPr>
        <w:t xml:space="preserve"> a </w:t>
      </w:r>
      <w:r w:rsidRPr="00344506">
        <w:rPr>
          <w:szCs w:val="22"/>
          <w:highlight w:val="cyan"/>
          <w:u w:val="single"/>
        </w:rPr>
        <w:t>new level</w:t>
      </w:r>
      <w:r w:rsidRPr="00344506">
        <w:rPr>
          <w:szCs w:val="22"/>
          <w:u w:val="single"/>
        </w:rPr>
        <w:t xml:space="preserve"> with private participation.</w:t>
      </w:r>
      <w:r w:rsidRPr="00344506">
        <w:rPr>
          <w:sz w:val="16"/>
          <w:szCs w:val="22"/>
        </w:rPr>
        <w:t xml:space="preserve"> While </w:t>
      </w:r>
      <w:r w:rsidRPr="00344506">
        <w:rPr>
          <w:szCs w:val="22"/>
          <w:u w:val="single"/>
        </w:rPr>
        <w:t xml:space="preserve">the </w:t>
      </w:r>
      <w:r w:rsidRPr="00344506">
        <w:rPr>
          <w:szCs w:val="22"/>
          <w:highlight w:val="cyan"/>
          <w:u w:val="single"/>
        </w:rPr>
        <w:t>U.S. has</w:t>
      </w:r>
      <w:r w:rsidRPr="00344506">
        <w:rPr>
          <w:szCs w:val="22"/>
          <w:u w:val="single"/>
        </w:rPr>
        <w:t xml:space="preserve"> its eye on Chinese military space vehicles, it may have overlooked and </w:t>
      </w:r>
      <w:r w:rsidRPr="00344506">
        <w:rPr>
          <w:szCs w:val="22"/>
          <w:highlight w:val="cyan"/>
          <w:u w:val="single"/>
        </w:rPr>
        <w:t>underestimated the impact</w:t>
      </w:r>
      <w:r w:rsidRPr="00344506">
        <w:rPr>
          <w:szCs w:val="22"/>
          <w:u w:val="single"/>
        </w:rPr>
        <w:t xml:space="preserve"> that </w:t>
      </w:r>
      <w:r w:rsidRPr="00344506">
        <w:rPr>
          <w:szCs w:val="22"/>
          <w:highlight w:val="cyan"/>
          <w:u w:val="single"/>
        </w:rPr>
        <w:t>the Chinese private sector</w:t>
      </w:r>
      <w:r w:rsidRPr="00344506">
        <w:rPr>
          <w:szCs w:val="22"/>
          <w:u w:val="single"/>
        </w:rPr>
        <w:t xml:space="preserve"> will </w:t>
      </w:r>
      <w:r w:rsidRPr="00344506">
        <w:rPr>
          <w:szCs w:val="22"/>
          <w:highlight w:val="cyan"/>
          <w:u w:val="single"/>
        </w:rPr>
        <w:t>have</w:t>
      </w:r>
      <w:r w:rsidRPr="00344506">
        <w:rPr>
          <w:szCs w:val="22"/>
          <w:u w:val="single"/>
        </w:rPr>
        <w:t>.</w:t>
      </w:r>
      <w:r w:rsidRPr="00344506">
        <w:rPr>
          <w:sz w:val="16"/>
          <w:szCs w:val="22"/>
        </w:rPr>
        <w:t xml:space="preserve"> </w:t>
      </w:r>
      <w:r w:rsidRPr="00344506">
        <w:rPr>
          <w:szCs w:val="22"/>
          <w:highlight w:val="cyan"/>
          <w:u w:val="single"/>
        </w:rPr>
        <w:t>Hundreds of new companies</w:t>
      </w:r>
      <w:r w:rsidRPr="00344506">
        <w:rPr>
          <w:szCs w:val="22"/>
          <w:u w:val="single"/>
        </w:rPr>
        <w:t xml:space="preserve"> have responded to the government's call to "start a new journey for commercial aerospace" in China. It is </w:t>
      </w:r>
      <w:r w:rsidRPr="00344506">
        <w:rPr>
          <w:szCs w:val="22"/>
          <w:highlight w:val="cyan"/>
          <w:u w:val="single"/>
        </w:rPr>
        <w:t>only</w:t>
      </w:r>
      <w:r w:rsidRPr="00344506">
        <w:rPr>
          <w:szCs w:val="22"/>
          <w:u w:val="single"/>
        </w:rPr>
        <w:t xml:space="preserve"> a </w:t>
      </w:r>
      <w:r w:rsidRPr="00344506">
        <w:rPr>
          <w:szCs w:val="22"/>
          <w:highlight w:val="cyan"/>
          <w:u w:val="single"/>
        </w:rPr>
        <w:t>matter of time until</w:t>
      </w:r>
      <w:r w:rsidRPr="00344506">
        <w:rPr>
          <w:szCs w:val="22"/>
          <w:u w:val="single"/>
        </w:rPr>
        <w:t xml:space="preserve"> their </w:t>
      </w:r>
      <w:r w:rsidRPr="00344506">
        <w:rPr>
          <w:szCs w:val="22"/>
          <w:highlight w:val="cyan"/>
          <w:u w:val="single"/>
        </w:rPr>
        <w:t>full</w:t>
      </w:r>
      <w:r w:rsidRPr="00344506">
        <w:rPr>
          <w:szCs w:val="22"/>
          <w:u w:val="single"/>
        </w:rPr>
        <w:t xml:space="preserve"> power and </w:t>
      </w:r>
      <w:r w:rsidRPr="00344506">
        <w:rPr>
          <w:szCs w:val="22"/>
          <w:highlight w:val="cyan"/>
          <w:u w:val="single"/>
        </w:rPr>
        <w:t>capabilities</w:t>
      </w:r>
      <w:r w:rsidRPr="00344506">
        <w:rPr>
          <w:szCs w:val="22"/>
          <w:u w:val="single"/>
        </w:rPr>
        <w:t xml:space="preserve"> are </w:t>
      </w:r>
      <w:r w:rsidRPr="00344506">
        <w:rPr>
          <w:szCs w:val="22"/>
          <w:highlight w:val="cyan"/>
          <w:u w:val="single"/>
        </w:rPr>
        <w:t>unleashed</w:t>
      </w:r>
      <w:r w:rsidRPr="00344506">
        <w:rPr>
          <w:szCs w:val="22"/>
          <w:u w:val="single"/>
        </w:rPr>
        <w:t xml:space="preserve"> into space.</w:t>
      </w:r>
    </w:p>
    <w:p w14:paraId="00F14B54" w14:textId="77777777" w:rsidR="00B821B1" w:rsidRDefault="00B821B1" w:rsidP="00B821B1">
      <w:pPr>
        <w:pStyle w:val="Heading4"/>
      </w:pPr>
      <w:r>
        <w:t>2] Xi commitments, manufacturing capacity, and FDI make the CCP’s private sector integral to 21</w:t>
      </w:r>
      <w:r w:rsidRPr="00880A29">
        <w:rPr>
          <w:vertAlign w:val="superscript"/>
        </w:rPr>
        <w:t>st</w:t>
      </w:r>
      <w:r>
        <w:t xml:space="preserve"> century space competition</w:t>
      </w:r>
    </w:p>
    <w:p w14:paraId="43E37F1A" w14:textId="77777777" w:rsidR="00B821B1" w:rsidRDefault="00B821B1" w:rsidP="00B821B1">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China’s surging private space industry is out to challenge the US</w:t>
      </w:r>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098FF204" w14:textId="77777777" w:rsidR="00B821B1" w:rsidRPr="00E05B4F" w:rsidRDefault="00B821B1" w:rsidP="00B821B1">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7244478F" w14:textId="77777777" w:rsidR="00B821B1" w:rsidRDefault="00B821B1" w:rsidP="00B821B1">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407A3D6C" w14:textId="77777777" w:rsidR="00B821B1" w:rsidRPr="00E05B4F" w:rsidRDefault="00B821B1" w:rsidP="00B821B1">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2C933778" w14:textId="77777777" w:rsidR="00B821B1" w:rsidRPr="00E05B4F" w:rsidRDefault="00B821B1" w:rsidP="00B821B1">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26C3CB44" w14:textId="77777777" w:rsidR="00B821B1" w:rsidRPr="00E05B4F" w:rsidRDefault="00B821B1" w:rsidP="00B821B1">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4059ACEB" w14:textId="77777777" w:rsidR="00B821B1" w:rsidRPr="00E05B4F" w:rsidRDefault="00B821B1" w:rsidP="00B821B1">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4B4B9C92" w14:textId="77777777" w:rsidR="00B821B1" w:rsidRDefault="00B821B1" w:rsidP="00B821B1">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2EC267C7" w14:textId="77777777" w:rsidR="00B821B1" w:rsidRDefault="00B821B1" w:rsidP="00B821B1">
      <w:pPr>
        <w:rPr>
          <w:szCs w:val="22"/>
          <w:u w:val="single"/>
        </w:rPr>
      </w:pPr>
      <w:r w:rsidRPr="00E05B4F">
        <w:rPr>
          <w:sz w:val="16"/>
          <w:szCs w:val="22"/>
        </w:rPr>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731415DB" w14:textId="77777777" w:rsidR="00B821B1" w:rsidRPr="00E05B4F" w:rsidRDefault="00B821B1" w:rsidP="00B821B1">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64976738" w14:textId="77777777" w:rsidR="00B821B1" w:rsidRDefault="00B821B1" w:rsidP="00B821B1">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“What is the best country to trust for manufacturing needs?” asks James Zheng, the CEO of Spacety’s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1F5FC881" w14:textId="77777777" w:rsidR="00B821B1" w:rsidRPr="00D66325" w:rsidRDefault="00B821B1" w:rsidP="00B821B1">
      <w:pPr>
        <w:rPr>
          <w:szCs w:val="22"/>
        </w:rPr>
      </w:pPr>
      <w:r w:rsidRPr="00D66325">
        <w:rPr>
          <w:szCs w:val="22"/>
        </w:rPr>
        <w:t>Making friends</w:t>
      </w:r>
    </w:p>
    <w:p w14:paraId="389BCBB0" w14:textId="77777777" w:rsidR="00B821B1" w:rsidRPr="00D66325" w:rsidRDefault="00B821B1" w:rsidP="00B821B1">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4BE1FC13" w14:textId="77777777" w:rsidR="00B821B1" w:rsidRPr="00880A29" w:rsidRDefault="00B821B1" w:rsidP="00B821B1">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37903646" w14:textId="0062282B" w:rsidR="00B821B1" w:rsidRPr="00B84197" w:rsidRDefault="00B821B1" w:rsidP="00B821B1">
      <w:pPr>
        <w:pStyle w:val="Heading4"/>
      </w:pPr>
      <w:r>
        <w:t>3] Mining basing competition causes</w:t>
      </w:r>
      <w:r>
        <w:t xml:space="preserve"> </w:t>
      </w:r>
      <w:r w:rsidR="00F87818">
        <w:t>war</w:t>
      </w:r>
    </w:p>
    <w:p w14:paraId="327EFF4F" w14:textId="77777777" w:rsidR="00B821B1" w:rsidRDefault="00B821B1" w:rsidP="00B821B1">
      <w:pPr>
        <w:rPr>
          <w:szCs w:val="22"/>
        </w:rPr>
      </w:pPr>
      <w:r w:rsidRPr="00C13EA1">
        <w:rPr>
          <w:rStyle w:val="Style13ptBold"/>
        </w:rPr>
        <w:t>Jamasmie 21</w:t>
      </w:r>
      <w:r w:rsidRPr="00C13EA1">
        <w:rPr>
          <w:szCs w:val="22"/>
        </w:rPr>
        <w:t xml:space="preserve"> — (Cecilia</w:t>
      </w:r>
      <w:r>
        <w:rPr>
          <w:szCs w:val="22"/>
        </w:rPr>
        <w:t xml:space="preserve"> </w:t>
      </w:r>
      <w:r w:rsidRPr="00C13EA1">
        <w:rPr>
          <w:szCs w:val="22"/>
        </w:rPr>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w:t>
      </w:r>
      <w:r>
        <w:rPr>
          <w:szCs w:val="22"/>
        </w:rPr>
        <w:t>4-29-21</w:t>
      </w:r>
      <w:r w:rsidRPr="00C13EA1">
        <w:rPr>
          <w:szCs w:val="22"/>
        </w:rPr>
        <w:t>, Available Online at https://www.mining.com/experts-warn-of-brewing-space-mining-war-among-us-china-and-russia/, accessed 1-11-2022, HKR-AR)</w:t>
      </w:r>
    </w:p>
    <w:p w14:paraId="4D155868" w14:textId="77777777" w:rsidR="00B821B1" w:rsidRPr="00BE1EFA" w:rsidRDefault="00B821B1" w:rsidP="00B821B1">
      <w:pPr>
        <w:rPr>
          <w:szCs w:val="22"/>
        </w:rPr>
      </w:pPr>
      <w:r w:rsidRPr="00BE1EFA">
        <w:rPr>
          <w:szCs w:val="22"/>
        </w:rPr>
        <w:t xml:space="preserve">A </w:t>
      </w:r>
      <w:r w:rsidRPr="00B84197">
        <w:rPr>
          <w:szCs w:val="22"/>
          <w:highlight w:val="cyan"/>
          <w:u w:val="single"/>
        </w:rPr>
        <w:t>brewing war</w:t>
      </w:r>
      <w:r w:rsidRPr="00B84197">
        <w:rPr>
          <w:szCs w:val="22"/>
          <w:u w:val="single"/>
        </w:rPr>
        <w:t xml:space="preserve"> to set a </w:t>
      </w:r>
      <w:r w:rsidRPr="00B84197">
        <w:rPr>
          <w:szCs w:val="22"/>
          <w:highlight w:val="cyan"/>
          <w:u w:val="single"/>
        </w:rPr>
        <w:t>mining</w:t>
      </w:r>
      <w:r w:rsidRPr="00B84197">
        <w:rPr>
          <w:szCs w:val="22"/>
          <w:u w:val="single"/>
        </w:rPr>
        <w:t xml:space="preserve"> base </w:t>
      </w:r>
      <w:r w:rsidRPr="00B84197">
        <w:rPr>
          <w:szCs w:val="22"/>
          <w:highlight w:val="cyan"/>
          <w:u w:val="single"/>
        </w:rPr>
        <w:t>in space</w:t>
      </w:r>
      <w:r w:rsidRPr="00B84197">
        <w:rPr>
          <w:szCs w:val="22"/>
          <w:u w:val="single"/>
        </w:rPr>
        <w:t xml:space="preserve"> is likely to see </w:t>
      </w:r>
      <w:r w:rsidRPr="00B84197">
        <w:rPr>
          <w:szCs w:val="22"/>
          <w:highlight w:val="cyan"/>
          <w:u w:val="single"/>
        </w:rPr>
        <w:t>China and Russia joining forces to keep</w:t>
      </w:r>
      <w:r w:rsidRPr="00B84197">
        <w:rPr>
          <w:szCs w:val="22"/>
          <w:u w:val="single"/>
        </w:rPr>
        <w:t xml:space="preserve"> the </w:t>
      </w:r>
      <w:r w:rsidRPr="00B84197">
        <w:rPr>
          <w:szCs w:val="22"/>
          <w:highlight w:val="cyan"/>
          <w:u w:val="single"/>
        </w:rPr>
        <w:t>US</w:t>
      </w:r>
      <w:r w:rsidRPr="00B84197">
        <w:rPr>
          <w:szCs w:val="22"/>
          <w:u w:val="single"/>
        </w:rPr>
        <w:t xml:space="preserve"> increasing attempts to dominate extra-terrestrial commerce </w:t>
      </w:r>
      <w:r w:rsidRPr="00B84197">
        <w:rPr>
          <w:szCs w:val="22"/>
          <w:highlight w:val="cyan"/>
          <w:u w:val="single"/>
        </w:rPr>
        <w:t>at bay</w:t>
      </w:r>
      <w:r w:rsidRPr="00B84197">
        <w:rPr>
          <w:szCs w:val="22"/>
          <w:u w:val="single"/>
        </w:rPr>
        <w:t>, experts warn.</w:t>
      </w:r>
    </w:p>
    <w:p w14:paraId="46ED7E66" w14:textId="77777777" w:rsidR="00B821B1" w:rsidRPr="00B84197" w:rsidRDefault="00B821B1" w:rsidP="00B821B1">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2016E91F" w14:textId="77777777" w:rsidR="00B821B1" w:rsidRPr="006B4554" w:rsidRDefault="00B821B1" w:rsidP="00B821B1">
      <w:pPr>
        <w:rPr>
          <w:sz w:val="16"/>
          <w:szCs w:val="22"/>
        </w:rPr>
      </w:pPr>
      <w:r w:rsidRPr="006B4554">
        <w:rPr>
          <w:sz w:val="16"/>
          <w:szCs w:val="22"/>
        </w:rPr>
        <w:t>It also proposed global legal framework for mining on the moon</w:t>
      </w:r>
      <w:r w:rsidRPr="00B84197">
        <w:rPr>
          <w:szCs w:val="22"/>
          <w:u w:val="single"/>
        </w:rPr>
        <w:t xml:space="preserve">, called the </w:t>
      </w:r>
      <w:r w:rsidRPr="00B84197">
        <w:rPr>
          <w:szCs w:val="22"/>
          <w:highlight w:val="cyan"/>
          <w:u w:val="single"/>
        </w:rPr>
        <w:t>Artemis Accords</w:t>
      </w:r>
      <w:r w:rsidRPr="00B84197">
        <w:rPr>
          <w:szCs w:val="22"/>
          <w:u w:val="single"/>
        </w:rPr>
        <w:t xml:space="preserve">, </w:t>
      </w:r>
      <w:r w:rsidRPr="00B84197">
        <w:rPr>
          <w:szCs w:val="22"/>
          <w:highlight w:val="cyan"/>
          <w:u w:val="single"/>
        </w:rPr>
        <w:t>encouraging</w:t>
      </w:r>
      <w:r w:rsidRPr="00B84197">
        <w:rPr>
          <w:szCs w:val="22"/>
          <w:u w:val="single"/>
        </w:rPr>
        <w:t xml:space="preserve"> citizens to </w:t>
      </w:r>
      <w:r w:rsidRPr="00B84197">
        <w:rPr>
          <w:szCs w:val="22"/>
          <w:highlight w:val="cyan"/>
          <w:u w:val="single"/>
        </w:rPr>
        <w:t>mine</w:t>
      </w:r>
      <w:r w:rsidRPr="00B84197">
        <w:rPr>
          <w:szCs w:val="22"/>
          <w:u w:val="single"/>
        </w:rPr>
        <w:t xml:space="preserve"> the Earth’s natural satellite and other </w:t>
      </w:r>
      <w:r w:rsidRPr="00B84197">
        <w:rPr>
          <w:szCs w:val="22"/>
          <w:highlight w:val="cyan"/>
          <w:u w:val="single"/>
        </w:rPr>
        <w:t>celestial bodies with commercial purposes</w:t>
      </w:r>
      <w:r w:rsidRPr="00B84197">
        <w:rPr>
          <w:szCs w:val="22"/>
          <w:u w:val="single"/>
        </w:rPr>
        <w:t>.</w:t>
      </w:r>
    </w:p>
    <w:p w14:paraId="29FA0A7A" w14:textId="77777777" w:rsidR="00B821B1" w:rsidRPr="006B4554" w:rsidRDefault="00B821B1" w:rsidP="00B821B1">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7870B758" w14:textId="77777777" w:rsidR="00B821B1" w:rsidRPr="006B4554" w:rsidRDefault="00B821B1" w:rsidP="00B821B1">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1736A0AF" w14:textId="77777777" w:rsidR="00B821B1" w:rsidRPr="006B4554" w:rsidRDefault="00B821B1" w:rsidP="00B821B1">
      <w:pPr>
        <w:rPr>
          <w:sz w:val="16"/>
          <w:szCs w:val="22"/>
        </w:rPr>
      </w:pPr>
      <w:r w:rsidRPr="006B4554">
        <w:rPr>
          <w:sz w:val="16"/>
          <w:szCs w:val="22"/>
        </w:rPr>
        <w:t xml:space="preserve">“Unfortunately, </w:t>
      </w:r>
      <w:r w:rsidRPr="00B84197">
        <w:rPr>
          <w:szCs w:val="22"/>
          <w:u w:val="single"/>
        </w:rPr>
        <w:t xml:space="preserve">the Trump Administration </w:t>
      </w:r>
      <w:r w:rsidRPr="00B84197">
        <w:rPr>
          <w:szCs w:val="22"/>
          <w:highlight w:val="cyan"/>
          <w:u w:val="single"/>
        </w:rPr>
        <w:t>exacerbated</w:t>
      </w:r>
      <w:r w:rsidRPr="00B84197">
        <w:rPr>
          <w:szCs w:val="22"/>
          <w:u w:val="single"/>
        </w:rPr>
        <w:t xml:space="preserve"> a </w:t>
      </w:r>
      <w:r w:rsidRPr="00B84197">
        <w:rPr>
          <w:szCs w:val="22"/>
          <w:highlight w:val="cyan"/>
          <w:u w:val="single"/>
        </w:rPr>
        <w:t>national security threat</w:t>
      </w:r>
      <w:r w:rsidRPr="00B84197">
        <w:rPr>
          <w:szCs w:val="22"/>
          <w:u w:val="single"/>
        </w:rPr>
        <w:t xml:space="preserve"> and risked the economic opportunity it hoped to secure in outer space by </w:t>
      </w:r>
      <w:r w:rsidRPr="00B84197">
        <w:rPr>
          <w:szCs w:val="22"/>
          <w:highlight w:val="cyan"/>
          <w:u w:val="single"/>
        </w:rPr>
        <w:t>failing to engage Russia or China</w:t>
      </w:r>
      <w:r w:rsidRPr="00B84197">
        <w:rPr>
          <w:szCs w:val="22"/>
          <w:u w:val="single"/>
        </w:rPr>
        <w:t xml:space="preserve"> as potential partners,” says Elya Taichman, former legislative director for then-Republican Michelle Lujan Grisham.</w:t>
      </w:r>
    </w:p>
    <w:p w14:paraId="25BF1AD7" w14:textId="77777777" w:rsidR="00B821B1" w:rsidRPr="006B4554" w:rsidRDefault="00B821B1" w:rsidP="00B821B1">
      <w:pPr>
        <w:rPr>
          <w:sz w:val="16"/>
          <w:szCs w:val="22"/>
        </w:rPr>
      </w:pPr>
      <w:r w:rsidRPr="006B4554">
        <w:rPr>
          <w:sz w:val="16"/>
          <w:szCs w:val="22"/>
        </w:rPr>
        <w:t xml:space="preserve">“Instead, the Artemis Accords have </w:t>
      </w:r>
      <w:r w:rsidRPr="00B84197">
        <w:rPr>
          <w:szCs w:val="22"/>
          <w:highlight w:val="cyan"/>
          <w:u w:val="single"/>
        </w:rPr>
        <w:t>driven China</w:t>
      </w:r>
      <w:r w:rsidRPr="00B84197">
        <w:rPr>
          <w:szCs w:val="22"/>
          <w:u w:val="single"/>
        </w:rPr>
        <w:t xml:space="preserve"> and </w:t>
      </w:r>
      <w:r w:rsidRPr="00B84197">
        <w:rPr>
          <w:szCs w:val="22"/>
          <w:highlight w:val="cyan"/>
          <w:u w:val="single"/>
        </w:rPr>
        <w:t>Russia toward</w:t>
      </w:r>
      <w:r w:rsidRPr="00B84197">
        <w:rPr>
          <w:szCs w:val="22"/>
          <w:u w:val="single"/>
        </w:rPr>
        <w:t xml:space="preserve"> increased </w:t>
      </w:r>
      <w:r w:rsidRPr="00B84197">
        <w:rPr>
          <w:szCs w:val="22"/>
          <w:highlight w:val="cyan"/>
          <w:u w:val="single"/>
        </w:rPr>
        <w:t>coop</w:t>
      </w:r>
      <w:r w:rsidRPr="00B84197">
        <w:rPr>
          <w:szCs w:val="22"/>
          <w:u w:val="single"/>
        </w:rPr>
        <w:t xml:space="preserve">eration in space </w:t>
      </w:r>
      <w:r w:rsidRPr="00B84197">
        <w:rPr>
          <w:szCs w:val="22"/>
          <w:highlight w:val="cyan"/>
          <w:u w:val="single"/>
        </w:rPr>
        <w:t>out of</w:t>
      </w:r>
      <w:r w:rsidRPr="00B84197">
        <w:rPr>
          <w:szCs w:val="22"/>
          <w:u w:val="single"/>
        </w:rPr>
        <w:t xml:space="preserve"> fear and </w:t>
      </w:r>
      <w:r w:rsidRPr="00B84197">
        <w:rPr>
          <w:szCs w:val="22"/>
          <w:highlight w:val="cyan"/>
          <w:u w:val="single"/>
        </w:rPr>
        <w:t>necessity</w:t>
      </w:r>
      <w:r w:rsidRPr="006B4554">
        <w:rPr>
          <w:sz w:val="16"/>
          <w:szCs w:val="22"/>
        </w:rPr>
        <w:t>,” he writes.</w:t>
      </w:r>
    </w:p>
    <w:p w14:paraId="2F75659A" w14:textId="77777777" w:rsidR="00B821B1" w:rsidRPr="006B4554" w:rsidRDefault="00B821B1" w:rsidP="00B821B1">
      <w:pPr>
        <w:rPr>
          <w:sz w:val="16"/>
          <w:szCs w:val="16"/>
        </w:rPr>
      </w:pPr>
      <w:r w:rsidRPr="006B4554">
        <w:rPr>
          <w:sz w:val="16"/>
          <w:szCs w:val="16"/>
        </w:rPr>
        <w:t>Russia’s space agency Roscosmos was the first to speak up, likening the policy to colonialism.</w:t>
      </w:r>
    </w:p>
    <w:p w14:paraId="45C780F6" w14:textId="77777777" w:rsidR="00B821B1" w:rsidRPr="006B4554" w:rsidRDefault="00B821B1" w:rsidP="00B821B1">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11AB4A2B" w14:textId="77777777" w:rsidR="00B821B1" w:rsidRPr="006B4554" w:rsidRDefault="00B821B1" w:rsidP="00B821B1">
      <w:pPr>
        <w:rPr>
          <w:sz w:val="16"/>
          <w:szCs w:val="22"/>
        </w:rPr>
      </w:pPr>
      <w:r w:rsidRPr="006B4554">
        <w:rPr>
          <w:sz w:val="16"/>
          <w:szCs w:val="22"/>
        </w:rPr>
        <w:t xml:space="preserve">China, which made history in 2019 by becoming the first country to land a probe on the far side of the Moon, chose a different approach. Since the Artemis Accords were first announced, </w:t>
      </w:r>
      <w:r w:rsidRPr="00B84197">
        <w:rPr>
          <w:szCs w:val="22"/>
          <w:highlight w:val="cyan"/>
          <w:u w:val="single"/>
        </w:rPr>
        <w:t>Beijing</w:t>
      </w:r>
      <w:r w:rsidRPr="00B84197">
        <w:rPr>
          <w:szCs w:val="22"/>
          <w:u w:val="single"/>
        </w:rPr>
        <w:t xml:space="preserve"> has </w:t>
      </w:r>
      <w:r w:rsidRPr="00B84197">
        <w:rPr>
          <w:szCs w:val="22"/>
          <w:highlight w:val="cyan"/>
          <w:u w:val="single"/>
        </w:rPr>
        <w:t>approached Russia to jointly build</w:t>
      </w:r>
      <w:r w:rsidRPr="00B84197">
        <w:rPr>
          <w:szCs w:val="22"/>
          <w:u w:val="single"/>
        </w:rPr>
        <w:t xml:space="preserve"> a </w:t>
      </w:r>
      <w:r w:rsidRPr="00B84197">
        <w:rPr>
          <w:szCs w:val="22"/>
          <w:highlight w:val="cyan"/>
          <w:u w:val="single"/>
        </w:rPr>
        <w:t>lunar research base</w:t>
      </w:r>
      <w:r w:rsidRPr="00B84197">
        <w:rPr>
          <w:szCs w:val="22"/>
          <w:u w:val="single"/>
        </w:rPr>
        <w:t>.</w:t>
      </w:r>
    </w:p>
    <w:p w14:paraId="7348FD34" w14:textId="77777777" w:rsidR="00B821B1" w:rsidRPr="006B4554" w:rsidRDefault="00B821B1" w:rsidP="00B821B1">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5226ACD3" w14:textId="77777777" w:rsidR="00B821B1" w:rsidRPr="002665DB" w:rsidRDefault="00B821B1" w:rsidP="00B821B1">
      <w:pPr>
        <w:pStyle w:val="Heading4"/>
      </w:pPr>
      <w:r>
        <w:t xml:space="preserve">4] Russia’s long-term space strategy is </w:t>
      </w:r>
      <w:r>
        <w:rPr>
          <w:u w:val="single"/>
        </w:rPr>
        <w:t>contingent</w:t>
      </w:r>
      <w:r>
        <w:t xml:space="preserve"> on the Chinese private sector</w:t>
      </w:r>
    </w:p>
    <w:p w14:paraId="30C0FB16" w14:textId="77777777" w:rsidR="00B821B1" w:rsidRDefault="00B821B1" w:rsidP="00B821B1">
      <w:r w:rsidRPr="00B56A8D">
        <w:rPr>
          <w:rStyle w:val="Style13ptBold"/>
        </w:rPr>
        <w:t>Curcio 21</w:t>
      </w:r>
      <w:r w:rsidRPr="00B56A8D">
        <w:t xml:space="preserve"> — (</w:t>
      </w:r>
      <w:r>
        <w:t>Blaine Curcio</w:t>
      </w:r>
      <w:r w:rsidRPr="00B56A8D">
        <w:t>, Blaine Curcio is an Affiliate Senior Consultant for Euroconsult, based in Hong Kong. Since joining Euroconsult in 2018, he has contributed to a wide range of consulting missions and research reports, primarily covering the satcom sector globally and the broader space industry in China., “Developments in China's Commercial Space Sector“, National Bureau of Asian Research (NBR), 8-24-2021, Available Online at https://www.nbr.org/publication/developments-in-chinas-commercial-space-sector/, accessed 1-12-2022, HKR-AR)</w:t>
      </w:r>
      <w:r>
        <w:t xml:space="preserve"> //Blaine Curcio is the interviewee; the interviewer is </w:t>
      </w:r>
      <w:r w:rsidRPr="00B56A8D">
        <w:t>lura Winfrey, an intern with the Center for Innovation, Trade, and Strategy at NBR.</w:t>
      </w:r>
    </w:p>
    <w:p w14:paraId="766D4C10" w14:textId="77777777" w:rsidR="00B821B1" w:rsidRPr="002665DB" w:rsidRDefault="00B821B1" w:rsidP="00B821B1">
      <w:pPr>
        <w:rPr>
          <w:u w:val="single"/>
        </w:rPr>
      </w:pPr>
      <w:r w:rsidRPr="00057883">
        <w:rPr>
          <w:sz w:val="16"/>
        </w:rPr>
        <w:t xml:space="preserve">The Russian and U.S. space industries are the two oldest. They have a lot of space programs, experts, and related intellectual property and have been integrated into the space ecosystem. </w:t>
      </w:r>
      <w:r w:rsidRPr="002665DB">
        <w:rPr>
          <w:u w:val="single"/>
        </w:rPr>
        <w:t xml:space="preserve">The </w:t>
      </w:r>
      <w:r w:rsidRPr="002665DB">
        <w:rPr>
          <w:highlight w:val="cyan"/>
          <w:u w:val="single"/>
        </w:rPr>
        <w:t>Chinese</w:t>
      </w:r>
      <w:r w:rsidRPr="002665DB">
        <w:rPr>
          <w:u w:val="single"/>
        </w:rPr>
        <w:t xml:space="preserve"> space </w:t>
      </w:r>
      <w:r w:rsidRPr="002665DB">
        <w:rPr>
          <w:highlight w:val="cyan"/>
          <w:u w:val="single"/>
        </w:rPr>
        <w:t>sector</w:t>
      </w:r>
      <w:r w:rsidRPr="002665DB">
        <w:rPr>
          <w:u w:val="single"/>
        </w:rPr>
        <w:t xml:space="preserve"> has </w:t>
      </w:r>
      <w:r w:rsidRPr="002665DB">
        <w:rPr>
          <w:highlight w:val="cyan"/>
          <w:u w:val="single"/>
        </w:rPr>
        <w:t>developed</w:t>
      </w:r>
      <w:r w:rsidRPr="002665DB">
        <w:rPr>
          <w:u w:val="single"/>
        </w:rPr>
        <w:t xml:space="preserve"> primarily </w:t>
      </w:r>
      <w:r w:rsidRPr="002665DB">
        <w:rPr>
          <w:highlight w:val="cyan"/>
          <w:u w:val="single"/>
        </w:rPr>
        <w:t>independently</w:t>
      </w:r>
      <w:r w:rsidRPr="002665DB">
        <w:rPr>
          <w:u w:val="single"/>
        </w:rPr>
        <w:t xml:space="preserve"> from the U.S.-Russia system.</w:t>
      </w:r>
      <w:r w:rsidRPr="00057883">
        <w:rPr>
          <w:sz w:val="16"/>
        </w:rPr>
        <w:t xml:space="preserve"> There has been some collaboration between China and Europe since the Wolf Amendment, but the absence of any kind of commercial space companies until recently, combined with the sensitivity around the International Traffic in Arms Regulations (a U.S. export-control regime), has forced the Chinese space ecosystem to develop pretty much independently. </w:t>
      </w:r>
      <w:r w:rsidRPr="002665DB">
        <w:rPr>
          <w:highlight w:val="cyan"/>
          <w:u w:val="single"/>
        </w:rPr>
        <w:t>Russia</w:t>
      </w:r>
      <w:r w:rsidRPr="002665DB">
        <w:rPr>
          <w:u w:val="single"/>
        </w:rPr>
        <w:t xml:space="preserve">, though a nation </w:t>
      </w:r>
      <w:r w:rsidRPr="002665DB">
        <w:rPr>
          <w:highlight w:val="cyan"/>
          <w:u w:val="single"/>
        </w:rPr>
        <w:t>in decline</w:t>
      </w:r>
      <w:r w:rsidRPr="002665DB">
        <w:rPr>
          <w:u w:val="single"/>
        </w:rPr>
        <w:t xml:space="preserve">, still </w:t>
      </w:r>
      <w:r w:rsidRPr="002665DB">
        <w:rPr>
          <w:highlight w:val="cyan"/>
          <w:u w:val="single"/>
        </w:rPr>
        <w:t>likes projects involving space</w:t>
      </w:r>
      <w:r w:rsidRPr="002665DB">
        <w:rPr>
          <w:u w:val="single"/>
        </w:rPr>
        <w:t xml:space="preserve"> </w:t>
      </w:r>
      <w:r w:rsidRPr="002665DB">
        <w:rPr>
          <w:highlight w:val="cyan"/>
          <w:u w:val="single"/>
        </w:rPr>
        <w:t>to bolster</w:t>
      </w:r>
      <w:r w:rsidRPr="002665DB">
        <w:rPr>
          <w:u w:val="single"/>
        </w:rPr>
        <w:t xml:space="preserve"> national </w:t>
      </w:r>
      <w:r w:rsidRPr="002665DB">
        <w:rPr>
          <w:highlight w:val="cyan"/>
          <w:u w:val="single"/>
        </w:rPr>
        <w:t>pride</w:t>
      </w:r>
      <w:r w:rsidRPr="002665DB">
        <w:rPr>
          <w:u w:val="single"/>
        </w:rPr>
        <w:t xml:space="preserve">. As a result, there has been a </w:t>
      </w:r>
      <w:r w:rsidRPr="002665DB">
        <w:rPr>
          <w:highlight w:val="cyan"/>
          <w:u w:val="single"/>
        </w:rPr>
        <w:t>broader trend</w:t>
      </w:r>
      <w:r w:rsidRPr="002665DB">
        <w:rPr>
          <w:u w:val="single"/>
        </w:rPr>
        <w:t xml:space="preserve"> over the last five to ten years </w:t>
      </w:r>
      <w:r w:rsidRPr="002665DB">
        <w:rPr>
          <w:highlight w:val="cyan"/>
          <w:u w:val="single"/>
        </w:rPr>
        <w:t>of</w:t>
      </w:r>
      <w:r w:rsidRPr="002665DB">
        <w:rPr>
          <w:u w:val="single"/>
        </w:rPr>
        <w:t xml:space="preserve"> a gradual </w:t>
      </w:r>
      <w:r w:rsidRPr="002665DB">
        <w:rPr>
          <w:highlight w:val="cyan"/>
          <w:u w:val="single"/>
        </w:rPr>
        <w:t>realignment</w:t>
      </w:r>
      <w:r w:rsidRPr="002665DB">
        <w:rPr>
          <w:u w:val="single"/>
        </w:rPr>
        <w:t xml:space="preserve"> of the Russian space sector </w:t>
      </w:r>
      <w:r w:rsidRPr="002665DB">
        <w:rPr>
          <w:highlight w:val="cyan"/>
          <w:u w:val="single"/>
        </w:rPr>
        <w:t>toward China</w:t>
      </w:r>
      <w:r w:rsidRPr="002665DB">
        <w:rPr>
          <w:u w:val="single"/>
        </w:rPr>
        <w:t xml:space="preserve"> in terms </w:t>
      </w:r>
      <w:r w:rsidRPr="002665DB">
        <w:rPr>
          <w:highlight w:val="cyan"/>
          <w:u w:val="single"/>
        </w:rPr>
        <w:t>of</w:t>
      </w:r>
      <w:r w:rsidRPr="002665DB">
        <w:rPr>
          <w:u w:val="single"/>
        </w:rPr>
        <w:t xml:space="preserve"> both the government and the </w:t>
      </w:r>
      <w:r w:rsidRPr="002665DB">
        <w:rPr>
          <w:highlight w:val="cyan"/>
          <w:u w:val="single"/>
        </w:rPr>
        <w:t>industrial base</w:t>
      </w:r>
      <w:r w:rsidRPr="002665DB">
        <w:rPr>
          <w:u w:val="single"/>
        </w:rPr>
        <w:t>.</w:t>
      </w:r>
    </w:p>
    <w:p w14:paraId="5A0BF02E" w14:textId="77777777" w:rsidR="00B821B1" w:rsidRPr="002665DB" w:rsidRDefault="00B821B1" w:rsidP="00B821B1">
      <w:pPr>
        <w:rPr>
          <w:u w:val="single"/>
        </w:rPr>
      </w:pPr>
      <w:r w:rsidRPr="002665DB">
        <w:rPr>
          <w:b/>
          <w:bCs/>
          <w:u w:val="single"/>
        </w:rPr>
        <w:t xml:space="preserve">More Russian companies are looking to China to buy products. </w:t>
      </w:r>
      <w:r w:rsidRPr="002665DB">
        <w:rPr>
          <w:u w:val="single"/>
        </w:rPr>
        <w:t xml:space="preserve">Historically these companies have bought material from Europe, but they have recently </w:t>
      </w:r>
      <w:r w:rsidRPr="002665DB">
        <w:rPr>
          <w:highlight w:val="cyan"/>
          <w:u w:val="single"/>
        </w:rPr>
        <w:t>turned</w:t>
      </w:r>
      <w:r w:rsidRPr="002665DB">
        <w:rPr>
          <w:u w:val="single"/>
        </w:rPr>
        <w:t xml:space="preserve"> more </w:t>
      </w:r>
      <w:r w:rsidRPr="002665DB">
        <w:rPr>
          <w:highlight w:val="cyan"/>
          <w:u w:val="single"/>
        </w:rPr>
        <w:t>to China because of</w:t>
      </w:r>
      <w:r w:rsidRPr="002665DB">
        <w:rPr>
          <w:u w:val="single"/>
        </w:rPr>
        <w:t xml:space="preserve"> how </w:t>
      </w:r>
      <w:r w:rsidRPr="002665DB">
        <w:rPr>
          <w:highlight w:val="cyan"/>
          <w:u w:val="single"/>
        </w:rPr>
        <w:t>weak</w:t>
      </w:r>
      <w:r w:rsidRPr="002665DB">
        <w:rPr>
          <w:u w:val="single"/>
        </w:rPr>
        <w:t xml:space="preserve"> the </w:t>
      </w:r>
      <w:r w:rsidRPr="002665DB">
        <w:rPr>
          <w:highlight w:val="cyan"/>
          <w:u w:val="single"/>
        </w:rPr>
        <w:t>Russian ruble</w:t>
      </w:r>
      <w:r w:rsidRPr="002665DB">
        <w:rPr>
          <w:u w:val="single"/>
        </w:rPr>
        <w:t xml:space="preserve"> is, </w:t>
      </w:r>
      <w:r w:rsidRPr="002665DB">
        <w:rPr>
          <w:highlight w:val="cyan"/>
          <w:u w:val="single"/>
        </w:rPr>
        <w:t>making imports more expensive</w:t>
      </w:r>
      <w:r w:rsidRPr="002665DB">
        <w:rPr>
          <w:u w:val="single"/>
        </w:rPr>
        <w:t xml:space="preserve">. At the same time, </w:t>
      </w:r>
      <w:r w:rsidRPr="002665DB">
        <w:rPr>
          <w:highlight w:val="cyan"/>
          <w:u w:val="single"/>
        </w:rPr>
        <w:t>Chinese companies</w:t>
      </w:r>
      <w:r w:rsidRPr="002665DB">
        <w:rPr>
          <w:u w:val="single"/>
        </w:rPr>
        <w:t xml:space="preserve"> are </w:t>
      </w:r>
      <w:r w:rsidRPr="002665DB">
        <w:rPr>
          <w:highlight w:val="cyan"/>
          <w:u w:val="single"/>
        </w:rPr>
        <w:t>looking to Russia as</w:t>
      </w:r>
      <w:r w:rsidRPr="002665DB">
        <w:rPr>
          <w:u w:val="single"/>
        </w:rPr>
        <w:t xml:space="preserve"> an </w:t>
      </w:r>
      <w:r w:rsidRPr="002665DB">
        <w:rPr>
          <w:highlight w:val="cyan"/>
          <w:u w:val="single"/>
        </w:rPr>
        <w:t>export market</w:t>
      </w:r>
      <w:r w:rsidRPr="002665DB">
        <w:rPr>
          <w:u w:val="single"/>
        </w:rPr>
        <w:t xml:space="preserve"> as well as to Russia and former Soviet states as </w:t>
      </w:r>
      <w:r w:rsidRPr="002665DB">
        <w:rPr>
          <w:highlight w:val="cyan"/>
          <w:u w:val="single"/>
        </w:rPr>
        <w:t>investment opportunities</w:t>
      </w:r>
      <w:r w:rsidRPr="002665DB">
        <w:rPr>
          <w:u w:val="single"/>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170A03FB" w14:textId="77777777" w:rsidR="00B821B1" w:rsidRPr="00057883" w:rsidRDefault="00B821B1" w:rsidP="00B821B1">
      <w:pPr>
        <w:rPr>
          <w:sz w:val="16"/>
          <w:szCs w:val="16"/>
        </w:rPr>
      </w:pPr>
      <w:r w:rsidRPr="00057883">
        <w:rPr>
          <w:sz w:val="16"/>
          <w:szCs w:val="16"/>
        </w:rPr>
        <w:t>The international lunar research station is beneficial to the commercial space sector to the extent that the national team would be occupied with the space station. As the national team gets bigger and takes on more sophisticated projects, this may help free up the kind of lower-end work companies were doing before and create more room for commercial competition.</w:t>
      </w:r>
    </w:p>
    <w:p w14:paraId="764783E8" w14:textId="77777777" w:rsidR="00B821B1" w:rsidRPr="00057883" w:rsidRDefault="00B821B1" w:rsidP="00B821B1">
      <w:pPr>
        <w:rPr>
          <w:sz w:val="16"/>
        </w:rPr>
      </w:pPr>
      <w:r w:rsidRPr="00057883">
        <w:rPr>
          <w:sz w:val="16"/>
        </w:rPr>
        <w:t xml:space="preserve">Moving forward, if there are massive lunar projects and a large Chinese space station, these developments are all things that will occupy a lot of top engineers and SOEs. </w:t>
      </w:r>
      <w:r w:rsidRPr="002665DB">
        <w:rPr>
          <w:u w:val="single"/>
        </w:rPr>
        <w:t xml:space="preserve">There will be a </w:t>
      </w:r>
      <w:r w:rsidRPr="002665DB">
        <w:rPr>
          <w:highlight w:val="cyan"/>
          <w:u w:val="single"/>
        </w:rPr>
        <w:t>need for</w:t>
      </w:r>
      <w:r w:rsidRPr="002665DB">
        <w:rPr>
          <w:u w:val="single"/>
        </w:rPr>
        <w:t xml:space="preserve"> a </w:t>
      </w:r>
      <w:r w:rsidRPr="002665DB">
        <w:rPr>
          <w:highlight w:val="cyan"/>
          <w:u w:val="single"/>
        </w:rPr>
        <w:t>bigger commercial sector</w:t>
      </w:r>
      <w:r w:rsidRPr="002665DB">
        <w:rPr>
          <w:u w:val="single"/>
        </w:rPr>
        <w:t xml:space="preserve"> to contribute </w:t>
      </w:r>
      <w:r w:rsidRPr="002665DB">
        <w:rPr>
          <w:highlight w:val="cyan"/>
          <w:u w:val="single"/>
        </w:rPr>
        <w:t>to emerging projects</w:t>
      </w:r>
      <w:r w:rsidRPr="002665DB">
        <w:rPr>
          <w:u w:val="single"/>
        </w:rPr>
        <w:t xml:space="preserve"> and complete the technological development of the more commercial, as opposed to institutional or national-level, projects in the space sector</w:t>
      </w:r>
      <w:r w:rsidRPr="00057883">
        <w:rPr>
          <w:sz w:val="16"/>
        </w:rPr>
        <w:t>.</w:t>
      </w:r>
    </w:p>
    <w:p w14:paraId="309C3F50" w14:textId="77777777" w:rsidR="00B821B1" w:rsidRPr="002665DB" w:rsidRDefault="00B821B1" w:rsidP="00B821B1">
      <w:pPr>
        <w:rPr>
          <w:szCs w:val="22"/>
          <w:u w:val="single"/>
        </w:rPr>
      </w:pPr>
      <w:r w:rsidRPr="002665DB">
        <w:rPr>
          <w:szCs w:val="22"/>
          <w:u w:val="single"/>
        </w:rPr>
        <w:t>What is the relationship between China’s space industry development and its Military-Civil Fusion strategy, and how is this affecting the commercial space sector?</w:t>
      </w:r>
    </w:p>
    <w:p w14:paraId="7535A66B" w14:textId="77777777" w:rsidR="00B821B1" w:rsidRPr="00057883" w:rsidRDefault="00B821B1" w:rsidP="00B821B1">
      <w:pPr>
        <w:rPr>
          <w:sz w:val="16"/>
          <w:szCs w:val="16"/>
        </w:rPr>
      </w:pPr>
      <w:r w:rsidRPr="00057883">
        <w:rPr>
          <w:sz w:val="16"/>
          <w:szCs w:val="16"/>
        </w:rPr>
        <w:t>There are two main types of impact: the technological impact and the broader policy impact. As part of the Military-Civil Fusion strategy, the Chinese government wants to develop specific capabilities and emphasize specific technologies, which produce the technological impact. From that perspective, this strategy dictates what the commercial space sector does in terms of R&amp;D,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63E4637" w14:textId="77777777" w:rsidR="00B821B1" w:rsidRDefault="00B821B1" w:rsidP="00B821B1">
      <w:pPr>
        <w:rPr>
          <w:szCs w:val="22"/>
          <w:u w:val="single"/>
        </w:rPr>
      </w:pPr>
      <w:r w:rsidRPr="002665DB">
        <w:rPr>
          <w:szCs w:val="22"/>
          <w:u w:val="single"/>
        </w:rPr>
        <w:t xml:space="preserve">The second type is the broader policy impact. Because the central government makes Military-Civil Fusion a significant policy objective, there will be </w:t>
      </w:r>
      <w:r w:rsidRPr="002665DB">
        <w:rPr>
          <w:szCs w:val="22"/>
          <w:highlight w:val="cyan"/>
          <w:u w:val="single"/>
        </w:rPr>
        <w:t>industrial bases</w:t>
      </w:r>
      <w:r w:rsidRPr="002665DB">
        <w:rPr>
          <w:szCs w:val="22"/>
          <w:u w:val="single"/>
        </w:rPr>
        <w:t xml:space="preserve"> that are </w:t>
      </w:r>
      <w:r w:rsidRPr="002665DB">
        <w:rPr>
          <w:szCs w:val="22"/>
          <w:highlight w:val="cyan"/>
          <w:u w:val="single"/>
        </w:rPr>
        <w:t>built to support related tech</w:t>
      </w:r>
      <w:r w:rsidRPr="002665DB">
        <w:rPr>
          <w:szCs w:val="22"/>
          <w:u w:val="single"/>
        </w:rPr>
        <w:t xml:space="preserve">nologies. </w:t>
      </w:r>
      <w:r w:rsidRPr="002665DB">
        <w:rPr>
          <w:szCs w:val="22"/>
          <w:highlight w:val="cyan"/>
          <w:u w:val="single"/>
        </w:rPr>
        <w:t>More</w:t>
      </w:r>
      <w:r w:rsidRPr="002665DB">
        <w:rPr>
          <w:szCs w:val="22"/>
          <w:u w:val="single"/>
        </w:rPr>
        <w:t xml:space="preserve"> money and </w:t>
      </w:r>
      <w:r w:rsidRPr="002665DB">
        <w:rPr>
          <w:szCs w:val="22"/>
          <w:highlight w:val="cyan"/>
          <w:u w:val="single"/>
        </w:rPr>
        <w:t>resources</w:t>
      </w:r>
      <w:r w:rsidRPr="002665DB">
        <w:rPr>
          <w:szCs w:val="22"/>
          <w:u w:val="single"/>
        </w:rPr>
        <w:t xml:space="preserve"> will be available </w:t>
      </w:r>
      <w:r w:rsidRPr="002665DB">
        <w:rPr>
          <w:szCs w:val="22"/>
          <w:highlight w:val="cyan"/>
          <w:u w:val="single"/>
        </w:rPr>
        <w:t>for</w:t>
      </w:r>
      <w:r w:rsidRPr="002665DB">
        <w:rPr>
          <w:szCs w:val="22"/>
          <w:u w:val="single"/>
        </w:rPr>
        <w:t xml:space="preserve"> a </w:t>
      </w:r>
      <w:r w:rsidRPr="002665DB">
        <w:rPr>
          <w:szCs w:val="22"/>
          <w:highlight w:val="cyan"/>
          <w:u w:val="single"/>
        </w:rPr>
        <w:t>startup that</w:t>
      </w:r>
      <w:r w:rsidRPr="002665DB">
        <w:rPr>
          <w:szCs w:val="22"/>
          <w:u w:val="single"/>
        </w:rPr>
        <w:t xml:space="preserve"> will </w:t>
      </w:r>
      <w:r w:rsidRPr="002665DB">
        <w:rPr>
          <w:szCs w:val="22"/>
          <w:highlight w:val="cyan"/>
          <w:u w:val="single"/>
        </w:rPr>
        <w:t>support China’s strategic and tech ambitions</w:t>
      </w:r>
      <w:r w:rsidRPr="002665DB">
        <w:rPr>
          <w:szCs w:val="22"/>
          <w:u w:val="single"/>
        </w:rPr>
        <w:t xml:space="preserve">. Because of the money and resources that are available, the </w:t>
      </w:r>
      <w:r w:rsidRPr="002665DB">
        <w:rPr>
          <w:szCs w:val="22"/>
          <w:highlight w:val="cyan"/>
          <w:u w:val="single"/>
        </w:rPr>
        <w:t>development of</w:t>
      </w:r>
      <w:r w:rsidRPr="002665DB">
        <w:rPr>
          <w:szCs w:val="22"/>
          <w:u w:val="single"/>
        </w:rPr>
        <w:t xml:space="preserve"> the </w:t>
      </w:r>
      <w:r w:rsidRPr="002665DB">
        <w:rPr>
          <w:szCs w:val="22"/>
          <w:highlight w:val="cyan"/>
          <w:u w:val="single"/>
        </w:rPr>
        <w:t>space industry will change as companies adapt</w:t>
      </w:r>
      <w:r w:rsidRPr="002665DB">
        <w:rPr>
          <w:szCs w:val="22"/>
          <w:u w:val="single"/>
        </w:rPr>
        <w:t xml:space="preserve"> their </w:t>
      </w:r>
      <w:r w:rsidRPr="002665DB">
        <w:rPr>
          <w:szCs w:val="22"/>
          <w:highlight w:val="cyan"/>
          <w:u w:val="single"/>
        </w:rPr>
        <w:t>activities to what</w:t>
      </w:r>
      <w:r w:rsidRPr="002665DB">
        <w:rPr>
          <w:szCs w:val="22"/>
          <w:u w:val="single"/>
        </w:rPr>
        <w:t xml:space="preserve"> the </w:t>
      </w:r>
      <w:r w:rsidRPr="002665DB">
        <w:rPr>
          <w:szCs w:val="22"/>
          <w:highlight w:val="cyan"/>
          <w:u w:val="single"/>
        </w:rPr>
        <w:t>government is emphasizing</w:t>
      </w:r>
      <w:r w:rsidRPr="002665DB">
        <w:rPr>
          <w:szCs w:val="22"/>
          <w:u w:val="single"/>
        </w:rPr>
        <w:t xml:space="preserve"> and to what kind of support they can get from different stakeholders in order to survive.</w:t>
      </w:r>
    </w:p>
    <w:p w14:paraId="3E1882D3" w14:textId="18E5FDBA" w:rsidR="00B821B1" w:rsidRDefault="00B821B1" w:rsidP="00B821B1">
      <w:pPr>
        <w:pStyle w:val="Heading4"/>
      </w:pPr>
      <w:r>
        <w:t>5]</w:t>
      </w:r>
      <w:r w:rsidR="008E0904">
        <w:t>Space</w:t>
      </w:r>
      <w:r>
        <w:t xml:space="preserve"> Sino-Russian alliance causes space conflict and nuclear war</w:t>
      </w:r>
    </w:p>
    <w:p w14:paraId="4D5FA022" w14:textId="77777777" w:rsidR="00B821B1" w:rsidRDefault="00B821B1" w:rsidP="00B821B1">
      <w:r w:rsidRPr="00760F60">
        <w:rPr>
          <w:rStyle w:val="Style13ptBold"/>
        </w:rPr>
        <w:t>Taichman 21</w:t>
      </w:r>
      <w:r w:rsidRPr="00760F60">
        <w:t xml:space="preserve"> — (</w:t>
      </w:r>
      <w:r>
        <w:t>Elya Taichman,</w:t>
      </w:r>
      <w:r w:rsidRPr="00760F60">
        <w:t xml:space="preserve"> Elya Taichman is the former legislative director for then-Rep. Michelle Lujan Grisham, where he focused on space, national security, and foreign policy</w:t>
      </w:r>
      <w:r>
        <w:t>.</w:t>
      </w:r>
      <w:r w:rsidRPr="00760F60">
        <w:t>, “Opinion“, POLITICO, 1-29-2021, Available Online at https://www.politico.com/news/2021/01/29/biden-space-diplomacy-russia-china-455963, accessed 1-12-2022, HKR-AR)</w:t>
      </w:r>
    </w:p>
    <w:p w14:paraId="688F1D21" w14:textId="77777777" w:rsidR="00B821B1" w:rsidRPr="003E7FE1" w:rsidRDefault="00B821B1" w:rsidP="00B821B1">
      <w:pPr>
        <w:rPr>
          <w:u w:val="single"/>
        </w:rPr>
      </w:pPr>
      <w:r w:rsidRPr="00E77BE1">
        <w:rPr>
          <w:sz w:val="16"/>
        </w:rPr>
        <w:t xml:space="preserve">Instead, the Artemis Accords have driven China and Russia toward increased cooperation in space out of fear and necessity. </w:t>
      </w:r>
      <w:r w:rsidRPr="003E7FE1">
        <w:rPr>
          <w:highlight w:val="cyan"/>
          <w:u w:val="single"/>
        </w:rPr>
        <w:t>China opposes</w:t>
      </w:r>
      <w:r w:rsidRPr="003E7FE1">
        <w:rPr>
          <w:u w:val="single"/>
        </w:rPr>
        <w:t xml:space="preserve"> the </w:t>
      </w:r>
      <w:r w:rsidRPr="003E7FE1">
        <w:rPr>
          <w:highlight w:val="cyan"/>
          <w:u w:val="single"/>
        </w:rPr>
        <w:t>Artemis</w:t>
      </w:r>
      <w:r w:rsidRPr="003E7FE1">
        <w:rPr>
          <w:u w:val="single"/>
        </w:rPr>
        <w:t xml:space="preserve"> Accords, with experts </w:t>
      </w:r>
      <w:r w:rsidRPr="003E7FE1">
        <w:rPr>
          <w:highlight w:val="cyan"/>
          <w:u w:val="single"/>
        </w:rPr>
        <w:t>likening</w:t>
      </w:r>
      <w:r w:rsidRPr="003E7FE1">
        <w:rPr>
          <w:u w:val="single"/>
        </w:rPr>
        <w:t xml:space="preserve"> the American-led coalition of ten nations </w:t>
      </w:r>
      <w:r w:rsidRPr="003E7FE1">
        <w:rPr>
          <w:highlight w:val="cyan"/>
          <w:u w:val="single"/>
        </w:rPr>
        <w:t>to</w:t>
      </w:r>
      <w:r w:rsidRPr="003E7FE1">
        <w:rPr>
          <w:u w:val="single"/>
        </w:rPr>
        <w:t xml:space="preserve"> Britain’s colonial </w:t>
      </w:r>
      <w:r w:rsidRPr="003E7FE1">
        <w:rPr>
          <w:highlight w:val="cyan"/>
          <w:u w:val="single"/>
        </w:rPr>
        <w:t>Enclosure Movement</w:t>
      </w:r>
      <w:r w:rsidRPr="003E7FE1">
        <w:rPr>
          <w:u w:val="single"/>
        </w:rPr>
        <w:t xml:space="preserve">. Dmitry </w:t>
      </w:r>
      <w:r w:rsidRPr="003E7FE1">
        <w:rPr>
          <w:highlight w:val="cyan"/>
          <w:u w:val="single"/>
        </w:rPr>
        <w:t>Rogozin</w:t>
      </w:r>
      <w:r w:rsidRPr="003E7FE1">
        <w:rPr>
          <w:u w:val="single"/>
        </w:rPr>
        <w:t xml:space="preserve">, Chief of Roscosmos, the Russian space agency, </w:t>
      </w:r>
      <w:r w:rsidRPr="003E7FE1">
        <w:rPr>
          <w:highlight w:val="cyan"/>
          <w:u w:val="single"/>
        </w:rPr>
        <w:t>compared</w:t>
      </w:r>
      <w:r w:rsidRPr="003E7FE1">
        <w:rPr>
          <w:u w:val="single"/>
        </w:rPr>
        <w:t xml:space="preserve"> them </w:t>
      </w:r>
      <w:r w:rsidRPr="003E7FE1">
        <w:rPr>
          <w:highlight w:val="cyan"/>
          <w:u w:val="single"/>
        </w:rPr>
        <w:t>to</w:t>
      </w:r>
      <w:r w:rsidRPr="003E7FE1">
        <w:rPr>
          <w:u w:val="single"/>
        </w:rPr>
        <w:t xml:space="preserve"> an invasion of the moon and their international coalition to the </w:t>
      </w:r>
      <w:r w:rsidRPr="003E7FE1">
        <w:rPr>
          <w:highlight w:val="cyan"/>
          <w:u w:val="single"/>
        </w:rPr>
        <w:t>NATO</w:t>
      </w:r>
      <w:r w:rsidRPr="003E7FE1">
        <w:rPr>
          <w:u w:val="single"/>
        </w:rPr>
        <w:t xml:space="preserve"> military alliance.</w:t>
      </w:r>
    </w:p>
    <w:p w14:paraId="555D6097" w14:textId="77777777" w:rsidR="00B821B1" w:rsidRPr="00E77BE1" w:rsidRDefault="00B821B1" w:rsidP="00B821B1">
      <w:pPr>
        <w:rPr>
          <w:sz w:val="16"/>
        </w:rPr>
      </w:pPr>
      <w:r w:rsidRPr="00E77BE1">
        <w:rPr>
          <w:sz w:val="16"/>
        </w:rPr>
        <w:t xml:space="preserve">Moreover, </w:t>
      </w:r>
      <w:r w:rsidRPr="003E7FE1">
        <w:rPr>
          <w:highlight w:val="cyan"/>
          <w:u w:val="single"/>
        </w:rPr>
        <w:t>Russia</w:t>
      </w:r>
      <w:r w:rsidRPr="003E7FE1">
        <w:rPr>
          <w:u w:val="single"/>
        </w:rPr>
        <w:t xml:space="preserve">’s space </w:t>
      </w:r>
      <w:r w:rsidRPr="003E7FE1">
        <w:rPr>
          <w:highlight w:val="cyan"/>
          <w:u w:val="single"/>
        </w:rPr>
        <w:t>program required</w:t>
      </w:r>
      <w:r w:rsidRPr="003E7FE1">
        <w:rPr>
          <w:u w:val="single"/>
        </w:rPr>
        <w:t xml:space="preserve"> increased </w:t>
      </w:r>
      <w:r w:rsidRPr="003E7FE1">
        <w:rPr>
          <w:highlight w:val="cyan"/>
          <w:u w:val="single"/>
        </w:rPr>
        <w:t>funding that China</w:t>
      </w:r>
      <w:r w:rsidRPr="003E7FE1">
        <w:rPr>
          <w:u w:val="single"/>
        </w:rPr>
        <w:t xml:space="preserve"> could </w:t>
      </w:r>
      <w:r w:rsidRPr="003E7FE1">
        <w:rPr>
          <w:highlight w:val="cyan"/>
          <w:u w:val="single"/>
        </w:rPr>
        <w:t>provide in exchange for</w:t>
      </w:r>
      <w:r w:rsidRPr="003E7FE1">
        <w:rPr>
          <w:u w:val="single"/>
        </w:rPr>
        <w:t xml:space="preserve"> the Russian </w:t>
      </w:r>
      <w:r w:rsidRPr="003E7FE1">
        <w:rPr>
          <w:highlight w:val="cyan"/>
          <w:u w:val="single"/>
        </w:rPr>
        <w:t>expertise</w:t>
      </w:r>
      <w:r w:rsidRPr="003E7FE1">
        <w:rPr>
          <w:u w:val="single"/>
        </w:rPr>
        <w:t xml:space="preserve"> it craved. The pair even announced they were </w:t>
      </w:r>
      <w:r w:rsidRPr="003E7FE1">
        <w:rPr>
          <w:highlight w:val="cyan"/>
          <w:u w:val="single"/>
        </w:rPr>
        <w:t>considering</w:t>
      </w:r>
      <w:r w:rsidRPr="003E7FE1">
        <w:rPr>
          <w:u w:val="single"/>
        </w:rPr>
        <w:t xml:space="preserve"> building a </w:t>
      </w:r>
      <w:r w:rsidRPr="003E7FE1">
        <w:rPr>
          <w:highlight w:val="cyan"/>
          <w:u w:val="single"/>
        </w:rPr>
        <w:t>lunar</w:t>
      </w:r>
      <w:r w:rsidRPr="003E7FE1">
        <w:rPr>
          <w:u w:val="single"/>
        </w:rPr>
        <w:t xml:space="preserve"> research </w:t>
      </w:r>
      <w:r w:rsidRPr="003E7FE1">
        <w:rPr>
          <w:highlight w:val="cyan"/>
          <w:u w:val="single"/>
        </w:rPr>
        <w:t>base</w:t>
      </w:r>
      <w:r w:rsidRPr="003E7FE1">
        <w:rPr>
          <w:u w:val="single"/>
        </w:rPr>
        <w:t xml:space="preserve"> together. Nevertheless, it is </w:t>
      </w:r>
      <w:r w:rsidRPr="003E7FE1">
        <w:rPr>
          <w:highlight w:val="cyan"/>
          <w:u w:val="single"/>
        </w:rPr>
        <w:t>clear</w:t>
      </w:r>
      <w:r w:rsidRPr="003E7FE1">
        <w:rPr>
          <w:u w:val="single"/>
        </w:rPr>
        <w:t xml:space="preserve"> this new </w:t>
      </w:r>
      <w:r w:rsidRPr="003E7FE1">
        <w:rPr>
          <w:highlight w:val="cyan"/>
          <w:u w:val="single"/>
        </w:rPr>
        <w:t>friendship will create</w:t>
      </w:r>
      <w:r w:rsidRPr="003E7FE1">
        <w:rPr>
          <w:u w:val="single"/>
        </w:rPr>
        <w:t xml:space="preserve"> a </w:t>
      </w:r>
      <w:r w:rsidRPr="003E7FE1">
        <w:rPr>
          <w:highlight w:val="cyan"/>
          <w:u w:val="single"/>
        </w:rPr>
        <w:t>destabilizing counter-system in space</w:t>
      </w:r>
      <w:r w:rsidRPr="003E7FE1">
        <w:rPr>
          <w:u w:val="single"/>
        </w:rPr>
        <w:t>.</w:t>
      </w:r>
    </w:p>
    <w:p w14:paraId="7A4F6661" w14:textId="77777777" w:rsidR="00B821B1" w:rsidRPr="00E77BE1" w:rsidRDefault="00B821B1" w:rsidP="00B821B1">
      <w:pPr>
        <w:rPr>
          <w:sz w:val="16"/>
        </w:rPr>
      </w:pPr>
      <w:r w:rsidRPr="00E77BE1">
        <w:rPr>
          <w:sz w:val="16"/>
        </w:rPr>
        <w:t xml:space="preserve">To be fair, there is good reason for the United States to pursue the Artemis Accords without Russia and China. </w:t>
      </w:r>
      <w:r w:rsidRPr="003E7FE1">
        <w:rPr>
          <w:highlight w:val="cyan"/>
          <w:u w:val="single"/>
        </w:rPr>
        <w:t>China</w:t>
      </w:r>
      <w:r w:rsidRPr="003E7FE1">
        <w:rPr>
          <w:u w:val="single"/>
        </w:rPr>
        <w:t xml:space="preserve">’s </w:t>
      </w:r>
      <w:r w:rsidRPr="003E7FE1">
        <w:rPr>
          <w:highlight w:val="cyan"/>
          <w:u w:val="single"/>
        </w:rPr>
        <w:t>official policy</w:t>
      </w:r>
      <w:r w:rsidRPr="003E7FE1">
        <w:rPr>
          <w:u w:val="single"/>
        </w:rPr>
        <w:t xml:space="preserve"> is to become the </w:t>
      </w:r>
      <w:r w:rsidRPr="003E7FE1">
        <w:rPr>
          <w:highlight w:val="cyan"/>
          <w:u w:val="single"/>
        </w:rPr>
        <w:t>preeminent space power by 2045</w:t>
      </w:r>
      <w:r w:rsidRPr="003E7FE1">
        <w:rPr>
          <w:u w:val="single"/>
        </w:rPr>
        <w:t xml:space="preserve">. This </w:t>
      </w:r>
      <w:r w:rsidRPr="003E7FE1">
        <w:rPr>
          <w:highlight w:val="cyan"/>
          <w:u w:val="single"/>
        </w:rPr>
        <w:t>means</w:t>
      </w:r>
      <w:r w:rsidRPr="003E7FE1">
        <w:rPr>
          <w:u w:val="single"/>
        </w:rPr>
        <w:t xml:space="preserve"> a </w:t>
      </w:r>
      <w:r w:rsidRPr="003E7FE1">
        <w:rPr>
          <w:highlight w:val="cyan"/>
          <w:u w:val="single"/>
        </w:rPr>
        <w:t>nuclear-powered</w:t>
      </w:r>
      <w:r w:rsidRPr="003E7FE1">
        <w:rPr>
          <w:u w:val="single"/>
        </w:rPr>
        <w:t xml:space="preserve"> space </w:t>
      </w:r>
      <w:r w:rsidRPr="003E7FE1">
        <w:rPr>
          <w:highlight w:val="cyan"/>
          <w:u w:val="single"/>
        </w:rPr>
        <w:t>fleet</w:t>
      </w:r>
      <w:r w:rsidRPr="003E7FE1">
        <w:rPr>
          <w:u w:val="single"/>
        </w:rPr>
        <w:t xml:space="preserve">, </w:t>
      </w:r>
      <w:r w:rsidRPr="003E7FE1">
        <w:rPr>
          <w:highlight w:val="cyan"/>
          <w:u w:val="single"/>
        </w:rPr>
        <w:t>space transport</w:t>
      </w:r>
      <w:r w:rsidRPr="003E7FE1">
        <w:rPr>
          <w:u w:val="single"/>
        </w:rPr>
        <w:t xml:space="preserve"> for humans, and </w:t>
      </w:r>
      <w:r w:rsidRPr="003E7FE1">
        <w:rPr>
          <w:highlight w:val="cyan"/>
          <w:u w:val="single"/>
        </w:rPr>
        <w:t>mining colonies</w:t>
      </w:r>
      <w:r w:rsidRPr="003E7FE1">
        <w:rPr>
          <w:u w:val="single"/>
        </w:rPr>
        <w:t xml:space="preserve"> on the Moon, Mars, and asteroids. </w:t>
      </w:r>
      <w:r w:rsidRPr="00E77BE1">
        <w:rPr>
          <w:sz w:val="16"/>
        </w:rPr>
        <w:t>President Xi Jinping described the Chinese space program as “part of the dream to make China stronger.” Furthermore, for nearly a decade the annual Commerce, Justice, and Science Appropriations bills included the Wolf Amendment, which has prohibited NASA from cooperating with China to prevent technology theft.</w:t>
      </w:r>
    </w:p>
    <w:p w14:paraId="53179C29" w14:textId="77777777" w:rsidR="00B821B1" w:rsidRPr="003E7FE1" w:rsidRDefault="00B821B1" w:rsidP="00B821B1">
      <w:pPr>
        <w:rPr>
          <w:u w:val="single"/>
        </w:rPr>
      </w:pPr>
      <w:r w:rsidRPr="00E77BE1">
        <w:rPr>
          <w:sz w:val="16"/>
        </w:rPr>
        <w:t xml:space="preserve">Russia also represents a serious threat in space and the need for a counter-coalition. In November 2019, </w:t>
      </w:r>
      <w:r w:rsidRPr="003E7FE1">
        <w:rPr>
          <w:highlight w:val="cyan"/>
          <w:u w:val="single"/>
        </w:rPr>
        <w:t>Russia</w:t>
      </w:r>
      <w:r w:rsidRPr="003E7FE1">
        <w:rPr>
          <w:u w:val="single"/>
        </w:rPr>
        <w:t xml:space="preserve"> launched a single </w:t>
      </w:r>
      <w:r w:rsidRPr="003E7FE1">
        <w:rPr>
          <w:highlight w:val="cyan"/>
          <w:u w:val="single"/>
        </w:rPr>
        <w:t>sat</w:t>
      </w:r>
      <w:r w:rsidRPr="003E7FE1">
        <w:rPr>
          <w:u w:val="single"/>
        </w:rPr>
        <w:t>ellite that subsequently and unexpectedly “</w:t>
      </w:r>
      <w:r w:rsidRPr="003E7FE1">
        <w:rPr>
          <w:highlight w:val="cyan"/>
          <w:u w:val="single"/>
        </w:rPr>
        <w:t>birthed” a twin</w:t>
      </w:r>
      <w:r w:rsidRPr="003E7FE1">
        <w:rPr>
          <w:u w:val="single"/>
        </w:rPr>
        <w:t xml:space="preserve">. In January 2020, the pair </w:t>
      </w:r>
      <w:r w:rsidRPr="003E7FE1">
        <w:rPr>
          <w:highlight w:val="cyan"/>
          <w:u w:val="single"/>
        </w:rPr>
        <w:t>floated near KH-11</w:t>
      </w:r>
      <w:r w:rsidRPr="003E7FE1">
        <w:rPr>
          <w:u w:val="single"/>
        </w:rPr>
        <w:t xml:space="preserve">, a </w:t>
      </w:r>
      <w:r w:rsidRPr="003E7FE1">
        <w:rPr>
          <w:highlight w:val="cyan"/>
          <w:u w:val="single"/>
        </w:rPr>
        <w:t>multi-billion-dollar</w:t>
      </w:r>
      <w:r w:rsidRPr="003E7FE1">
        <w:rPr>
          <w:u w:val="single"/>
        </w:rPr>
        <w:t xml:space="preserve"> U.S. </w:t>
      </w:r>
      <w:r w:rsidRPr="003E7FE1">
        <w:rPr>
          <w:highlight w:val="cyan"/>
          <w:u w:val="single"/>
        </w:rPr>
        <w:t>military</w:t>
      </w:r>
      <w:r w:rsidRPr="003E7FE1">
        <w:rPr>
          <w:u w:val="single"/>
        </w:rPr>
        <w:t xml:space="preserve"> </w:t>
      </w:r>
      <w:r w:rsidRPr="003E7FE1">
        <w:rPr>
          <w:highlight w:val="cyan"/>
          <w:u w:val="single"/>
        </w:rPr>
        <w:t>reconnaissance satellite</w:t>
      </w:r>
      <w:r w:rsidRPr="003E7FE1">
        <w:rPr>
          <w:u w:val="single"/>
        </w:rPr>
        <w:t>. After the United States complained, Moscow moved the satellites away from KH-11.</w:t>
      </w:r>
    </w:p>
    <w:p w14:paraId="4BCEB3B9" w14:textId="77777777" w:rsidR="00B821B1" w:rsidRPr="00E77BE1" w:rsidRDefault="00B821B1" w:rsidP="00B821B1">
      <w:pPr>
        <w:rPr>
          <w:sz w:val="16"/>
        </w:rPr>
      </w:pPr>
      <w:r w:rsidRPr="00E77BE1">
        <w:rPr>
          <w:sz w:val="16"/>
        </w:rPr>
        <w:t xml:space="preserve">However, on July 15, 2020, the “birthed” satellite </w:t>
      </w:r>
      <w:r w:rsidRPr="003E7FE1">
        <w:rPr>
          <w:highlight w:val="cyan"/>
          <w:u w:val="single"/>
        </w:rPr>
        <w:t>launched</w:t>
      </w:r>
      <w:r w:rsidRPr="003E7FE1">
        <w:rPr>
          <w:u w:val="single"/>
        </w:rPr>
        <w:t xml:space="preserve"> a </w:t>
      </w:r>
      <w:r w:rsidRPr="003E7FE1">
        <w:rPr>
          <w:highlight w:val="cyan"/>
          <w:u w:val="single"/>
        </w:rPr>
        <w:t>missile into outer space</w:t>
      </w:r>
      <w:r w:rsidRPr="003E7FE1">
        <w:rPr>
          <w:u w:val="single"/>
        </w:rPr>
        <w:t>. Russia claimed the satellites were non-military, but these “</w:t>
      </w:r>
      <w:r w:rsidRPr="003E7FE1">
        <w:rPr>
          <w:highlight w:val="cyan"/>
          <w:u w:val="single"/>
        </w:rPr>
        <w:t>Nesting Doll” sat</w:t>
      </w:r>
      <w:r w:rsidRPr="003E7FE1">
        <w:rPr>
          <w:u w:val="single"/>
        </w:rPr>
        <w:t>ellite</w:t>
      </w:r>
      <w:r w:rsidRPr="003E7FE1">
        <w:rPr>
          <w:highlight w:val="cyan"/>
          <w:u w:val="single"/>
        </w:rPr>
        <w:t>s</w:t>
      </w:r>
      <w:r w:rsidRPr="003E7FE1">
        <w:rPr>
          <w:u w:val="single"/>
        </w:rPr>
        <w:t xml:space="preserve"> </w:t>
      </w:r>
      <w:r w:rsidRPr="003E7FE1">
        <w:rPr>
          <w:highlight w:val="cyan"/>
          <w:u w:val="single"/>
        </w:rPr>
        <w:t>demonstrate</w:t>
      </w:r>
      <w:r w:rsidRPr="003E7FE1">
        <w:rPr>
          <w:u w:val="single"/>
        </w:rPr>
        <w:t xml:space="preserve"> the </w:t>
      </w:r>
      <w:r w:rsidRPr="003E7FE1">
        <w:rPr>
          <w:highlight w:val="cyan"/>
          <w:u w:val="single"/>
        </w:rPr>
        <w:t>dual nature of space tech</w:t>
      </w:r>
      <w:r w:rsidRPr="003E7FE1">
        <w:rPr>
          <w:u w:val="single"/>
        </w:rPr>
        <w:t xml:space="preserve">nology: that Russia and China can readily </w:t>
      </w:r>
      <w:r w:rsidRPr="003E7FE1">
        <w:rPr>
          <w:highlight w:val="cyan"/>
          <w:u w:val="single"/>
        </w:rPr>
        <w:t>turn</w:t>
      </w:r>
      <w:r w:rsidRPr="003E7FE1">
        <w:rPr>
          <w:u w:val="single"/>
        </w:rPr>
        <w:t xml:space="preserve"> allegedly </w:t>
      </w:r>
      <w:r w:rsidRPr="003E7FE1">
        <w:rPr>
          <w:highlight w:val="cyan"/>
          <w:u w:val="single"/>
        </w:rPr>
        <w:t>benign infrastructure</w:t>
      </w:r>
      <w:r w:rsidRPr="003E7FE1">
        <w:rPr>
          <w:u w:val="single"/>
        </w:rPr>
        <w:t xml:space="preserve"> </w:t>
      </w:r>
      <w:r w:rsidRPr="003E7FE1">
        <w:rPr>
          <w:highlight w:val="cyan"/>
          <w:u w:val="single"/>
        </w:rPr>
        <w:t>into military weapons to threaten</w:t>
      </w:r>
      <w:r w:rsidRPr="003E7FE1">
        <w:rPr>
          <w:u w:val="single"/>
        </w:rPr>
        <w:t xml:space="preserve"> the </w:t>
      </w:r>
      <w:r w:rsidRPr="003E7FE1">
        <w:rPr>
          <w:highlight w:val="cyan"/>
          <w:u w:val="single"/>
        </w:rPr>
        <w:t>U</w:t>
      </w:r>
      <w:r w:rsidRPr="003E7FE1">
        <w:rPr>
          <w:u w:val="single"/>
        </w:rPr>
        <w:t xml:space="preserve">nited </w:t>
      </w:r>
      <w:r w:rsidRPr="003E7FE1">
        <w:rPr>
          <w:highlight w:val="cyan"/>
          <w:u w:val="single"/>
        </w:rPr>
        <w:t>States</w:t>
      </w:r>
      <w:r w:rsidRPr="003E7FE1">
        <w:rPr>
          <w:u w:val="single"/>
        </w:rPr>
        <w:t xml:space="preserve">. </w:t>
      </w:r>
      <w:r w:rsidRPr="00E77BE1">
        <w:rPr>
          <w:sz w:val="16"/>
        </w:rPr>
        <w:t>Thus, although the Artemis Accords govern commercial space activities, assembling a like-minded coalition ready to challenge American foes seems prudent.</w:t>
      </w:r>
    </w:p>
    <w:p w14:paraId="53D1B073" w14:textId="77777777" w:rsidR="00B821B1" w:rsidRPr="00E77BE1" w:rsidRDefault="00B821B1" w:rsidP="00B821B1">
      <w:pPr>
        <w:rPr>
          <w:sz w:val="16"/>
        </w:rPr>
      </w:pPr>
      <w:r w:rsidRPr="00E77BE1">
        <w:rPr>
          <w:sz w:val="16"/>
        </w:rPr>
        <w:t xml:space="preserve">The Sino-Russo partnership not only undermines national security, but also risks the very aim of the Artemis Accords: the expansion of space commerce. </w:t>
      </w:r>
      <w:r w:rsidRPr="003E7FE1">
        <w:rPr>
          <w:u w:val="single"/>
        </w:rPr>
        <w:t xml:space="preserve">A </w:t>
      </w:r>
      <w:r w:rsidRPr="003E7FE1">
        <w:rPr>
          <w:highlight w:val="cyan"/>
          <w:u w:val="single"/>
        </w:rPr>
        <w:t>competing alliance</w:t>
      </w:r>
      <w:r w:rsidRPr="003E7FE1">
        <w:rPr>
          <w:u w:val="single"/>
        </w:rPr>
        <w:t xml:space="preserve"> in space will </w:t>
      </w:r>
      <w:r w:rsidRPr="003E7FE1">
        <w:rPr>
          <w:highlight w:val="cyan"/>
          <w:u w:val="single"/>
        </w:rPr>
        <w:t>prevent</w:t>
      </w:r>
      <w:r w:rsidRPr="003E7FE1">
        <w:rPr>
          <w:u w:val="single"/>
        </w:rPr>
        <w:t xml:space="preserve"> the </w:t>
      </w:r>
      <w:r w:rsidRPr="003E7FE1">
        <w:rPr>
          <w:highlight w:val="cyan"/>
          <w:u w:val="single"/>
        </w:rPr>
        <w:t>Artemis</w:t>
      </w:r>
      <w:r w:rsidRPr="003E7FE1">
        <w:rPr>
          <w:u w:val="single"/>
        </w:rPr>
        <w:t xml:space="preserve"> Accords </w:t>
      </w:r>
      <w:r w:rsidRPr="003E7FE1">
        <w:rPr>
          <w:highlight w:val="cyan"/>
          <w:u w:val="single"/>
        </w:rPr>
        <w:t>from developing into</w:t>
      </w:r>
      <w:r w:rsidRPr="003E7FE1">
        <w:rPr>
          <w:u w:val="single"/>
        </w:rPr>
        <w:t xml:space="preserve"> </w:t>
      </w:r>
      <w:r w:rsidRPr="00E77BE1">
        <w:rPr>
          <w:sz w:val="16"/>
        </w:rPr>
        <w:t>customary international</w:t>
      </w:r>
      <w:r w:rsidRPr="003E7FE1">
        <w:rPr>
          <w:u w:val="single"/>
        </w:rPr>
        <w:t xml:space="preserve"> </w:t>
      </w:r>
      <w:r w:rsidRPr="003E7FE1">
        <w:rPr>
          <w:highlight w:val="cyan"/>
          <w:u w:val="single"/>
        </w:rPr>
        <w:t>law</w:t>
      </w:r>
      <w:r w:rsidRPr="003E7FE1">
        <w:rPr>
          <w:u w:val="single"/>
        </w:rPr>
        <w:t xml:space="preserve"> that would increase stability.</w:t>
      </w:r>
    </w:p>
    <w:p w14:paraId="2E6B095D" w14:textId="77777777" w:rsidR="00B821B1" w:rsidRDefault="00B821B1" w:rsidP="00B821B1">
      <w:pPr>
        <w:rPr>
          <w:u w:val="single"/>
        </w:rPr>
      </w:pPr>
      <w:r w:rsidRPr="00E77BE1">
        <w:rPr>
          <w:sz w:val="16"/>
        </w:rPr>
        <w:t>For example, under the Artemis Accords, nations agree to increase transparency and employ “safety zones” for activities like lunar mining</w:t>
      </w:r>
      <w:r w:rsidRPr="003E7FE1">
        <w:rPr>
          <w:u w:val="single"/>
        </w:rPr>
        <w:t xml:space="preserve">. As nations and </w:t>
      </w:r>
      <w:r w:rsidRPr="003E7FE1">
        <w:rPr>
          <w:highlight w:val="cyan"/>
          <w:u w:val="single"/>
        </w:rPr>
        <w:t>corporations compete over</w:t>
      </w:r>
      <w:r w:rsidRPr="003E7FE1">
        <w:rPr>
          <w:u w:val="single"/>
        </w:rPr>
        <w:t xml:space="preserve"> the </w:t>
      </w:r>
      <w:r w:rsidRPr="003E7FE1">
        <w:rPr>
          <w:highlight w:val="cyan"/>
          <w:u w:val="single"/>
        </w:rPr>
        <w:t>best locations</w:t>
      </w:r>
      <w:r w:rsidRPr="003E7FE1">
        <w:rPr>
          <w:u w:val="single"/>
        </w:rPr>
        <w:t xml:space="preserve"> on the moon to extract lunar ice to create rocket fuel, it is </w:t>
      </w:r>
      <w:r w:rsidRPr="003E7FE1">
        <w:rPr>
          <w:highlight w:val="cyan"/>
          <w:u w:val="single"/>
        </w:rPr>
        <w:t>important</w:t>
      </w:r>
      <w:r w:rsidRPr="003E7FE1">
        <w:rPr>
          <w:u w:val="single"/>
        </w:rPr>
        <w:t xml:space="preserve"> that </w:t>
      </w:r>
      <w:r w:rsidRPr="003E7FE1">
        <w:rPr>
          <w:highlight w:val="cyan"/>
          <w:u w:val="single"/>
        </w:rPr>
        <w:t>a single system govern who</w:t>
      </w:r>
      <w:r w:rsidRPr="003E7FE1">
        <w:rPr>
          <w:u w:val="single"/>
        </w:rPr>
        <w:t xml:space="preserve"> may </w:t>
      </w:r>
      <w:r w:rsidRPr="003E7FE1">
        <w:rPr>
          <w:highlight w:val="cyan"/>
          <w:u w:val="single"/>
        </w:rPr>
        <w:t>operate where</w:t>
      </w:r>
      <w:r w:rsidRPr="003E7FE1">
        <w:rPr>
          <w:u w:val="single"/>
        </w:rPr>
        <w:t>.</w:t>
      </w:r>
      <w:r w:rsidRPr="00E77BE1">
        <w:rPr>
          <w:sz w:val="16"/>
        </w:rPr>
        <w:t xml:space="preserve"> </w:t>
      </w:r>
      <w:r w:rsidRPr="003E7FE1">
        <w:rPr>
          <w:u w:val="single"/>
        </w:rPr>
        <w:t xml:space="preserve">Otherwise, potential </w:t>
      </w:r>
      <w:r w:rsidRPr="003E7FE1">
        <w:rPr>
          <w:highlight w:val="cyan"/>
          <w:u w:val="single"/>
        </w:rPr>
        <w:t>conflicts lack peaceful</w:t>
      </w:r>
      <w:r w:rsidRPr="003E7FE1">
        <w:rPr>
          <w:u w:val="single"/>
        </w:rPr>
        <w:t xml:space="preserve"> means of </w:t>
      </w:r>
      <w:r w:rsidRPr="003E7FE1">
        <w:rPr>
          <w:highlight w:val="cyan"/>
          <w:u w:val="single"/>
        </w:rPr>
        <w:t>resolution</w:t>
      </w:r>
      <w:r w:rsidRPr="003E7FE1">
        <w:rPr>
          <w:u w:val="single"/>
        </w:rPr>
        <w:t>.</w:t>
      </w:r>
    </w:p>
    <w:p w14:paraId="5B53099A" w14:textId="77777777" w:rsidR="00B821B1" w:rsidRPr="00DF65BB" w:rsidRDefault="00B821B1" w:rsidP="00B821B1">
      <w:pPr>
        <w:pStyle w:val="Heading4"/>
        <w:rPr>
          <w:rFonts w:cs="Times New Roman"/>
        </w:rPr>
      </w:pPr>
      <w:r>
        <w:rPr>
          <w:rFonts w:cs="Times New Roman"/>
        </w:rPr>
        <w:t>6] T</w:t>
      </w:r>
      <w:r w:rsidRPr="00DF65BB">
        <w:t>h</w:t>
      </w:r>
      <w:r>
        <w:t xml:space="preserve">at goes nuclear – space is </w:t>
      </w:r>
      <w:r>
        <w:rPr>
          <w:u w:val="single"/>
        </w:rPr>
        <w:t>fragile</w:t>
      </w:r>
      <w:r>
        <w:t xml:space="preserve"> and </w:t>
      </w:r>
      <w:r>
        <w:rPr>
          <w:u w:val="single"/>
        </w:rPr>
        <w:t>offense dominant</w:t>
      </w:r>
      <w:r>
        <w:t xml:space="preserve">, so even </w:t>
      </w:r>
      <w:r>
        <w:rPr>
          <w:u w:val="single"/>
        </w:rPr>
        <w:t>small incidents</w:t>
      </w:r>
      <w:r>
        <w:t xml:space="preserve"> escalate </w:t>
      </w:r>
    </w:p>
    <w:p w14:paraId="1BA44A77" w14:textId="77777777" w:rsidR="00B821B1" w:rsidRPr="00A42713" w:rsidRDefault="00B821B1" w:rsidP="00B821B1">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08C971D4" w14:textId="77777777" w:rsidR="00B821B1" w:rsidRPr="00A42713" w:rsidRDefault="00B821B1" w:rsidP="00B821B1">
      <w:pPr>
        <w:rPr>
          <w:sz w:val="16"/>
        </w:rPr>
      </w:pPr>
      <w:r w:rsidRPr="00A42713">
        <w:rPr>
          <w:sz w:val="16"/>
        </w:rPr>
        <w:t xml:space="preserve">Why </w:t>
      </w:r>
      <w:r w:rsidRPr="00A42713">
        <w:rPr>
          <w:rStyle w:val="Emphasis"/>
        </w:rPr>
        <w:t>space is a particular problem for crisis stability</w:t>
      </w:r>
    </w:p>
    <w:p w14:paraId="33208724" w14:textId="77777777" w:rsidR="00B821B1" w:rsidRPr="00A42713" w:rsidRDefault="00B821B1" w:rsidP="00B821B1">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1ED419B" w14:textId="77777777" w:rsidR="00B821B1" w:rsidRPr="00A42713" w:rsidRDefault="00B821B1" w:rsidP="00B821B1">
      <w:pPr>
        <w:rPr>
          <w:sz w:val="16"/>
        </w:rPr>
      </w:pPr>
      <w:r w:rsidRPr="00A42713">
        <w:rPr>
          <w:sz w:val="16"/>
        </w:rPr>
        <w:t>The vulnerability of satellites and first strike incentives</w:t>
      </w:r>
    </w:p>
    <w:p w14:paraId="05FA7C67" w14:textId="77777777" w:rsidR="00B821B1" w:rsidRPr="00A42713" w:rsidRDefault="00B821B1" w:rsidP="00B821B1">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F83D0E">
        <w:rPr>
          <w:rStyle w:val="StyleUnderline"/>
        </w:rPr>
        <w:t>This can lead</w:t>
      </w:r>
      <w:r w:rsidRPr="00F83D0E">
        <w:rPr>
          <w:sz w:val="16"/>
        </w:rPr>
        <w:t xml:space="preserve"> to</w:t>
      </w:r>
      <w:r w:rsidRPr="00A42713">
        <w:rPr>
          <w:sz w:val="16"/>
        </w:rPr>
        <w:t xml:space="preserve"> a number of </w:t>
      </w:r>
      <w:r w:rsidRPr="00847559">
        <w:rPr>
          <w:rStyle w:val="StyleUnderline"/>
          <w:highlight w:val="cyan"/>
        </w:rPr>
        <w:t xml:space="preserve">pressures to strike first </w:t>
      </w:r>
      <w:r w:rsidRPr="00F83D0E">
        <w:rPr>
          <w:rStyle w:val="StyleUnderline"/>
        </w:rPr>
        <w:t xml:space="preserve">that </w:t>
      </w:r>
      <w:r w:rsidRPr="00F83D0E">
        <w:rPr>
          <w:rStyle w:val="Emphasis"/>
        </w:rPr>
        <w:t>don‘t exist for other, better-protected domains</w:t>
      </w:r>
      <w:r w:rsidRPr="00F83D0E">
        <w:rPr>
          <w:sz w:val="16"/>
        </w:rPr>
        <w:t>. S</w:t>
      </w:r>
      <w:r w:rsidRPr="00A42713">
        <w:rPr>
          <w:sz w:val="16"/>
        </w:rPr>
        <w:t>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75832B85" w14:textId="77777777" w:rsidR="00B821B1" w:rsidRPr="00A42713" w:rsidRDefault="00B821B1" w:rsidP="00B821B1">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442995AD" w14:textId="77777777" w:rsidR="00B821B1" w:rsidRPr="00A42713" w:rsidRDefault="00B821B1" w:rsidP="00B821B1">
      <w:pPr>
        <w:rPr>
          <w:sz w:val="16"/>
        </w:rPr>
      </w:pPr>
      <w:r w:rsidRPr="00A42713">
        <w:rPr>
          <w:sz w:val="16"/>
        </w:rPr>
        <w:t>A RAND Corporation monograph commissioned by the Air Force15 described the issue this way:</w:t>
      </w:r>
    </w:p>
    <w:p w14:paraId="0A5FEF09" w14:textId="77777777" w:rsidR="00B821B1" w:rsidRPr="00A42713" w:rsidRDefault="00B821B1" w:rsidP="00B821B1">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1D61CFF0" w14:textId="77777777" w:rsidR="00B821B1" w:rsidRPr="00A42713" w:rsidRDefault="00B821B1" w:rsidP="00B821B1">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4C72EF59" w14:textId="77777777" w:rsidR="00B821B1" w:rsidRPr="00A42713" w:rsidRDefault="00B821B1" w:rsidP="00B821B1">
      <w:pPr>
        <w:rPr>
          <w:sz w:val="16"/>
        </w:rPr>
      </w:pPr>
      <w:r w:rsidRPr="00A42713">
        <w:rPr>
          <w:sz w:val="16"/>
        </w:rPr>
        <w:t>Short timelines and difficulty of attribution</w:t>
      </w:r>
    </w:p>
    <w:p w14:paraId="7054F5E8" w14:textId="77777777" w:rsidR="00B821B1" w:rsidRPr="00A42713" w:rsidRDefault="00B821B1" w:rsidP="00B821B1">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066AB78D" w14:textId="77777777" w:rsidR="00B821B1" w:rsidRPr="00A42713" w:rsidRDefault="00B821B1" w:rsidP="00B821B1">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47104FD9" w14:textId="77777777" w:rsidR="00B821B1" w:rsidRPr="00A42713" w:rsidRDefault="00B821B1" w:rsidP="00B821B1">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57D41770" w14:textId="77777777" w:rsidR="00B821B1" w:rsidRPr="00A42713" w:rsidRDefault="00B821B1" w:rsidP="00B821B1">
      <w:pPr>
        <w:rPr>
          <w:sz w:val="16"/>
        </w:rPr>
      </w:pPr>
      <w:r w:rsidRPr="00A42713">
        <w:rPr>
          <w:sz w:val="16"/>
        </w:rPr>
        <w:t>Entanglement of strategic and tactical missions</w:t>
      </w:r>
    </w:p>
    <w:p w14:paraId="7E941B32" w14:textId="77777777" w:rsidR="00B821B1" w:rsidRPr="00A42713" w:rsidRDefault="00B821B1" w:rsidP="00B821B1">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12E44281" w14:textId="77777777" w:rsidR="00B821B1" w:rsidRPr="00A42713" w:rsidRDefault="00B821B1" w:rsidP="00B821B1">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59D813B9" w14:textId="77777777" w:rsidR="00B821B1" w:rsidRPr="00A42713" w:rsidRDefault="00B821B1" w:rsidP="00B821B1">
      <w:pPr>
        <w:rPr>
          <w:sz w:val="16"/>
        </w:rPr>
      </w:pPr>
      <w:r w:rsidRPr="00A42713">
        <w:rPr>
          <w:sz w:val="16"/>
        </w:rPr>
        <w:t>Misperception and dual-use technologies</w:t>
      </w:r>
    </w:p>
    <w:p w14:paraId="51797746" w14:textId="77777777" w:rsidR="00B821B1" w:rsidRPr="00A42713" w:rsidRDefault="00B821B1" w:rsidP="00B821B1">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3BE194D1" w14:textId="77777777" w:rsidR="00B821B1" w:rsidRPr="00A42713" w:rsidRDefault="00B821B1" w:rsidP="00B821B1">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5816EE57" w14:textId="77777777" w:rsidR="00B821B1" w:rsidRPr="00A42713" w:rsidRDefault="00B821B1" w:rsidP="00B821B1">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02C26656" w14:textId="77777777" w:rsidR="00B821B1" w:rsidRPr="00A42713" w:rsidRDefault="00B821B1" w:rsidP="00B821B1">
      <w:pPr>
        <w:rPr>
          <w:sz w:val="16"/>
        </w:rPr>
      </w:pPr>
      <w:r w:rsidRPr="00A42713">
        <w:rPr>
          <w:sz w:val="16"/>
        </w:rPr>
        <w:t>Discrimination</w:t>
      </w:r>
    </w:p>
    <w:p w14:paraId="76DCA5D7" w14:textId="77777777" w:rsidR="00B821B1" w:rsidRPr="00A42713" w:rsidRDefault="00B821B1" w:rsidP="00B821B1">
      <w:pPr>
        <w:rPr>
          <w:sz w:val="16"/>
        </w:rPr>
      </w:pPr>
      <w:r w:rsidRPr="00A42713">
        <w:rPr>
          <w:sz w:val="16"/>
        </w:rPr>
        <w:t>The consequences of interfering with a satellite may be vastly different depending on who is affected and how, and whether the satellite represents a legitimate military objective.</w:t>
      </w:r>
    </w:p>
    <w:p w14:paraId="09D31695" w14:textId="77777777" w:rsidR="00B821B1" w:rsidRPr="00A42713" w:rsidRDefault="00B821B1" w:rsidP="00B821B1">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21604B6" w14:textId="77777777" w:rsidR="00B821B1" w:rsidRPr="00A42713" w:rsidRDefault="00B821B1" w:rsidP="00B821B1">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21BF5E89" w14:textId="77777777" w:rsidR="00B821B1" w:rsidRPr="00A42713" w:rsidRDefault="00B821B1" w:rsidP="00B821B1">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459A6BE3" w14:textId="77777777" w:rsidR="00B821B1" w:rsidRPr="00A42713" w:rsidRDefault="00B821B1" w:rsidP="00B821B1">
      <w:pPr>
        <w:rPr>
          <w:sz w:val="16"/>
        </w:rPr>
      </w:pPr>
      <w:r w:rsidRPr="00A42713">
        <w:rPr>
          <w:sz w:val="16"/>
        </w:rPr>
        <w:t>Lack of shared understanding of consequences/proportionality</w:t>
      </w:r>
    </w:p>
    <w:p w14:paraId="5029C432" w14:textId="77777777" w:rsidR="00B821B1" w:rsidRPr="00A42713" w:rsidRDefault="00B821B1" w:rsidP="00B821B1">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D589F1B" w14:textId="77777777" w:rsidR="00B821B1" w:rsidRDefault="00B821B1" w:rsidP="00B821B1">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BDCD30E" w14:textId="77777777" w:rsidR="00B821B1" w:rsidRDefault="00B821B1" w:rsidP="00B821B1">
      <w:pPr>
        <w:pStyle w:val="Heading4"/>
      </w:pPr>
      <w:r>
        <w:t>7] NEA scarcity and ilaw ambiguity makes US-China competition go nuclear</w:t>
      </w:r>
    </w:p>
    <w:p w14:paraId="6199B0DA" w14:textId="77777777" w:rsidR="00B821B1" w:rsidRPr="005A25B8" w:rsidRDefault="00B821B1" w:rsidP="00B821B1">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60228345" w14:textId="77777777" w:rsidR="00B821B1" w:rsidRPr="00441174" w:rsidRDefault="00B821B1" w:rsidP="00B821B1">
      <w:pPr>
        <w:rPr>
          <w:szCs w:val="22"/>
          <w:u w:val="single"/>
        </w:rPr>
      </w:pPr>
      <w:r w:rsidRPr="00441174">
        <w:rPr>
          <w:sz w:val="16"/>
          <w:szCs w:val="22"/>
        </w:rPr>
        <w:t xml:space="preserve">Finally, </w:t>
      </w:r>
      <w:r w:rsidRPr="00441174">
        <w:rPr>
          <w:szCs w:val="22"/>
          <w:u w:val="single"/>
        </w:rPr>
        <w:t xml:space="preserve">a </w:t>
      </w:r>
      <w:r w:rsidRPr="00441174">
        <w:rPr>
          <w:szCs w:val="22"/>
          <w:highlight w:val="cyan"/>
          <w:u w:val="single"/>
        </w:rPr>
        <w:t>lack of coordination</w:t>
      </w:r>
      <w:r w:rsidRPr="00441174">
        <w:rPr>
          <w:szCs w:val="22"/>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441174">
        <w:rPr>
          <w:szCs w:val="22"/>
          <w:highlight w:val="cyan"/>
          <w:u w:val="single"/>
        </w:rPr>
        <w:t>lack of standardisation driven by</w:t>
      </w:r>
      <w:r w:rsidRPr="00441174">
        <w:rPr>
          <w:szCs w:val="22"/>
          <w:u w:val="single"/>
        </w:rPr>
        <w:t xml:space="preserve"> a </w:t>
      </w:r>
      <w:r w:rsidRPr="00441174">
        <w:rPr>
          <w:szCs w:val="22"/>
          <w:highlight w:val="cyan"/>
          <w:u w:val="single"/>
        </w:rPr>
        <w:t>bifurcation into geopolitical blocs</w:t>
      </w:r>
      <w:r w:rsidRPr="00441174">
        <w:rPr>
          <w:szCs w:val="22"/>
          <w:u w:val="single"/>
        </w:rPr>
        <w:t xml:space="preserve"> of lunar activity. As has been pointed out, widely adopted standards of lunar exploration promise considerable benefits[16]. A balkanisation of standards would do the opposite, </w:t>
      </w:r>
      <w:r w:rsidRPr="00441174">
        <w:rPr>
          <w:szCs w:val="22"/>
          <w:highlight w:val="cyan"/>
          <w:u w:val="single"/>
        </w:rPr>
        <w:t>limiting</w:t>
      </w:r>
      <w:r w:rsidRPr="00441174">
        <w:rPr>
          <w:szCs w:val="22"/>
          <w:u w:val="single"/>
        </w:rPr>
        <w:t xml:space="preserve"> any attempt of </w:t>
      </w:r>
      <w:r w:rsidRPr="00441174">
        <w:rPr>
          <w:szCs w:val="22"/>
          <w:highlight w:val="cyan"/>
          <w:u w:val="single"/>
        </w:rPr>
        <w:t>future coop</w:t>
      </w:r>
      <w:r w:rsidRPr="00441174">
        <w:rPr>
          <w:szCs w:val="22"/>
          <w:u w:val="single"/>
        </w:rPr>
        <w:t xml:space="preserve">eration </w:t>
      </w:r>
      <w:r w:rsidRPr="00441174">
        <w:rPr>
          <w:szCs w:val="22"/>
          <w:highlight w:val="cyan"/>
          <w:u w:val="single"/>
        </w:rPr>
        <w:t>in exploration</w:t>
      </w:r>
      <w:r w:rsidRPr="00441174">
        <w:rPr>
          <w:szCs w:val="22"/>
          <w:u w:val="single"/>
        </w:rPr>
        <w:t xml:space="preserve"> and </w:t>
      </w:r>
      <w:r w:rsidRPr="00441174">
        <w:rPr>
          <w:szCs w:val="22"/>
          <w:highlight w:val="cyan"/>
          <w:u w:val="single"/>
        </w:rPr>
        <w:t>scientific endeavour</w:t>
      </w:r>
      <w:r w:rsidRPr="00441174">
        <w:rPr>
          <w:szCs w:val="22"/>
          <w:u w:val="single"/>
        </w:rPr>
        <w:t xml:space="preserve">. In the most extreme cases, it </w:t>
      </w:r>
      <w:r w:rsidRPr="00441174">
        <w:rPr>
          <w:szCs w:val="22"/>
          <w:highlight w:val="cyan"/>
          <w:u w:val="single"/>
        </w:rPr>
        <w:t>endangers lives</w:t>
      </w:r>
      <w:r w:rsidRPr="00441174">
        <w:rPr>
          <w:szCs w:val="22"/>
          <w:u w:val="single"/>
        </w:rPr>
        <w:t xml:space="preserve">. Mutual aid is a core tenet of both the Outer Space Treaty and the Artemis Accords. Yet, a </w:t>
      </w:r>
      <w:r w:rsidRPr="00441174">
        <w:rPr>
          <w:szCs w:val="22"/>
          <w:highlight w:val="cyan"/>
          <w:u w:val="single"/>
        </w:rPr>
        <w:t>lack of</w:t>
      </w:r>
      <w:r w:rsidRPr="00441174">
        <w:rPr>
          <w:szCs w:val="22"/>
          <w:u w:val="single"/>
        </w:rPr>
        <w:t xml:space="preserve"> universally accepted </w:t>
      </w:r>
      <w:r w:rsidRPr="00441174">
        <w:rPr>
          <w:szCs w:val="22"/>
          <w:highlight w:val="cyan"/>
          <w:u w:val="single"/>
        </w:rPr>
        <w:t>tech</w:t>
      </w:r>
      <w:r w:rsidRPr="00441174">
        <w:rPr>
          <w:szCs w:val="22"/>
          <w:u w:val="single"/>
        </w:rPr>
        <w:t xml:space="preserve">nological </w:t>
      </w:r>
      <w:r w:rsidRPr="00441174">
        <w:rPr>
          <w:szCs w:val="22"/>
          <w:highlight w:val="cyan"/>
          <w:u w:val="single"/>
        </w:rPr>
        <w:t>standards</w:t>
      </w:r>
      <w:r w:rsidRPr="00441174">
        <w:rPr>
          <w:szCs w:val="22"/>
          <w:u w:val="single"/>
        </w:rPr>
        <w:t xml:space="preserve"> for lunar (and beyond) crewed operations potentially </w:t>
      </w:r>
      <w:r w:rsidRPr="00441174">
        <w:rPr>
          <w:szCs w:val="22"/>
          <w:highlight w:val="cyan"/>
          <w:u w:val="single"/>
        </w:rPr>
        <w:t>makes</w:t>
      </w:r>
      <w:r w:rsidRPr="00441174">
        <w:rPr>
          <w:szCs w:val="22"/>
          <w:u w:val="single"/>
        </w:rPr>
        <w:t xml:space="preserve"> such </w:t>
      </w:r>
      <w:r w:rsidRPr="00441174">
        <w:rPr>
          <w:szCs w:val="22"/>
          <w:highlight w:val="cyan"/>
          <w:u w:val="single"/>
        </w:rPr>
        <w:t>action</w:t>
      </w:r>
      <w:r w:rsidRPr="00441174">
        <w:rPr>
          <w:szCs w:val="22"/>
          <w:u w:val="single"/>
        </w:rPr>
        <w:t xml:space="preserve"> considerably more </w:t>
      </w:r>
      <w:r w:rsidRPr="00441174">
        <w:rPr>
          <w:szCs w:val="22"/>
          <w:highlight w:val="cyan"/>
          <w:u w:val="single"/>
        </w:rPr>
        <w:t>difficult</w:t>
      </w:r>
      <w:r w:rsidRPr="00441174">
        <w:rPr>
          <w:szCs w:val="22"/>
          <w:u w:val="single"/>
        </w:rPr>
        <w:t xml:space="preserve">. </w:t>
      </w:r>
      <w:r w:rsidRPr="00441174">
        <w:rPr>
          <w:sz w:val="16"/>
          <w:szCs w:val="22"/>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2712D35F" w14:textId="77777777" w:rsidR="00B821B1" w:rsidRPr="00441174" w:rsidRDefault="00B821B1" w:rsidP="00B821B1">
      <w:pPr>
        <w:rPr>
          <w:szCs w:val="22"/>
          <w:u w:val="single"/>
        </w:rPr>
      </w:pPr>
      <w:r w:rsidRPr="00441174">
        <w:rPr>
          <w:sz w:val="16"/>
          <w:szCs w:val="22"/>
        </w:rPr>
        <w:t xml:space="preserve">Again, </w:t>
      </w:r>
      <w:r w:rsidRPr="00441174">
        <w:rPr>
          <w:szCs w:val="22"/>
          <w:u w:val="single"/>
        </w:rPr>
        <w:t xml:space="preserve">the described issues are most likely to occur should terrestrial </w:t>
      </w:r>
      <w:r w:rsidRPr="00441174">
        <w:rPr>
          <w:szCs w:val="22"/>
          <w:highlight w:val="cyan"/>
          <w:u w:val="single"/>
        </w:rPr>
        <w:t>geopolitical tensions</w:t>
      </w:r>
      <w:r w:rsidRPr="00441174">
        <w:rPr>
          <w:szCs w:val="22"/>
          <w:u w:val="single"/>
        </w:rPr>
        <w:t xml:space="preserve"> between the US and China </w:t>
      </w:r>
      <w:r w:rsidRPr="00441174">
        <w:rPr>
          <w:szCs w:val="22"/>
          <w:highlight w:val="cyan"/>
          <w:u w:val="single"/>
        </w:rPr>
        <w:t>preclude proactive coordination</w:t>
      </w:r>
      <w:r w:rsidRPr="00441174">
        <w:rPr>
          <w:szCs w:val="22"/>
          <w:u w:val="single"/>
        </w:rPr>
        <w:t xml:space="preserve"> and </w:t>
      </w:r>
      <w:r w:rsidRPr="00441174">
        <w:rPr>
          <w:szCs w:val="22"/>
          <w:highlight w:val="cyan"/>
          <w:u w:val="single"/>
        </w:rPr>
        <w:t>info</w:t>
      </w:r>
      <w:r w:rsidRPr="00441174">
        <w:rPr>
          <w:szCs w:val="22"/>
          <w:u w:val="single"/>
        </w:rPr>
        <w:t xml:space="preserve">rmation </w:t>
      </w:r>
      <w:r w:rsidRPr="00441174">
        <w:rPr>
          <w:szCs w:val="22"/>
          <w:highlight w:val="cyan"/>
          <w:u w:val="single"/>
        </w:rPr>
        <w:t>sharing</w:t>
      </w:r>
      <w:r w:rsidRPr="00441174">
        <w:rPr>
          <w:szCs w:val="22"/>
          <w:u w:val="single"/>
        </w:rPr>
        <w:t xml:space="preserve">. </w:t>
      </w:r>
      <w:r w:rsidRPr="00441174">
        <w:rPr>
          <w:sz w:val="16"/>
          <w:szCs w:val="22"/>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szCs w:val="22"/>
          <w:highlight w:val="cyan"/>
          <w:u w:val="single"/>
        </w:rPr>
        <w:t>US-China coordination</w:t>
      </w:r>
      <w:r w:rsidRPr="00441174">
        <w:rPr>
          <w:szCs w:val="22"/>
          <w:u w:val="single"/>
        </w:rPr>
        <w:t xml:space="preserve"> is </w:t>
      </w:r>
      <w:r w:rsidRPr="00441174">
        <w:rPr>
          <w:szCs w:val="22"/>
          <w:highlight w:val="cyan"/>
          <w:u w:val="single"/>
        </w:rPr>
        <w:t>limited by</w:t>
      </w:r>
      <w:r w:rsidRPr="00441174">
        <w:rPr>
          <w:szCs w:val="22"/>
          <w:u w:val="single"/>
        </w:rPr>
        <w:t xml:space="preserve"> the </w:t>
      </w:r>
      <w:r w:rsidRPr="00441174">
        <w:rPr>
          <w:szCs w:val="22"/>
          <w:highlight w:val="cyan"/>
          <w:u w:val="single"/>
        </w:rPr>
        <w:t>Wolf Amendment</w:t>
      </w:r>
      <w:r w:rsidRPr="00441174">
        <w:rPr>
          <w:szCs w:val="22"/>
          <w:u w:val="single"/>
        </w:rPr>
        <w:t xml:space="preserve">, </w:t>
      </w:r>
      <w:r w:rsidRPr="00441174">
        <w:rPr>
          <w:sz w:val="16"/>
          <w:szCs w:val="22"/>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1843AD2B" w14:textId="77777777" w:rsidR="00B821B1" w:rsidRPr="00441174" w:rsidRDefault="00B821B1" w:rsidP="00B821B1">
      <w:pPr>
        <w:rPr>
          <w:szCs w:val="22"/>
          <w:u w:val="single"/>
        </w:rPr>
      </w:pPr>
      <w:r w:rsidRPr="00441174">
        <w:rPr>
          <w:sz w:val="16"/>
          <w:szCs w:val="22"/>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szCs w:val="22"/>
          <w:u w:val="single"/>
        </w:rPr>
        <w:t xml:space="preserve">, it is incumbent upon national governments allied to the US to recognise </w:t>
      </w:r>
      <w:r w:rsidRPr="00441174">
        <w:rPr>
          <w:szCs w:val="22"/>
          <w:highlight w:val="cyan"/>
          <w:u w:val="single"/>
        </w:rPr>
        <w:t>these</w:t>
      </w:r>
      <w:r w:rsidRPr="00441174">
        <w:rPr>
          <w:szCs w:val="22"/>
          <w:u w:val="single"/>
        </w:rPr>
        <w:t xml:space="preserve"> </w:t>
      </w:r>
      <w:r w:rsidRPr="00441174">
        <w:rPr>
          <w:szCs w:val="22"/>
          <w:highlight w:val="cyan"/>
          <w:u w:val="single"/>
        </w:rPr>
        <w:t>flashpoints</w:t>
      </w:r>
      <w:r w:rsidRPr="00441174">
        <w:rPr>
          <w:szCs w:val="22"/>
          <w:u w:val="single"/>
        </w:rPr>
        <w:t xml:space="preserve"> and spearhead broader policy responses to proactively support coordination and the activities of their diplomats at the UN. </w:t>
      </w:r>
      <w:r w:rsidRPr="00441174">
        <w:rPr>
          <w:sz w:val="16"/>
          <w:szCs w:val="22"/>
        </w:rPr>
        <w:t>The UK government, whose diplomats already play a major role in coordinating international space activities, must lend them its full support.</w:t>
      </w:r>
    </w:p>
    <w:p w14:paraId="7757134C" w14:textId="77777777" w:rsidR="00B821B1" w:rsidRPr="00441174" w:rsidRDefault="00B821B1" w:rsidP="00B821B1">
      <w:pPr>
        <w:rPr>
          <w:szCs w:val="22"/>
          <w:u w:val="single"/>
        </w:rPr>
      </w:pPr>
      <w:r w:rsidRPr="00441174">
        <w:rPr>
          <w:szCs w:val="22"/>
          <w:u w:val="single"/>
        </w:rPr>
        <w:t xml:space="preserve">Beyond the moon, the issue </w:t>
      </w:r>
      <w:r w:rsidRPr="00441174">
        <w:rPr>
          <w:szCs w:val="22"/>
          <w:highlight w:val="cyan"/>
          <w:u w:val="single"/>
        </w:rPr>
        <w:t>of geographically concentrated sites</w:t>
      </w:r>
      <w:r w:rsidRPr="00441174">
        <w:rPr>
          <w:szCs w:val="22"/>
          <w:u w:val="single"/>
        </w:rPr>
        <w:t xml:space="preserve"> of interest is only </w:t>
      </w:r>
      <w:r w:rsidRPr="00441174">
        <w:rPr>
          <w:szCs w:val="22"/>
          <w:highlight w:val="cyan"/>
          <w:u w:val="single"/>
        </w:rPr>
        <w:t>likely to prevail</w:t>
      </w:r>
      <w:r w:rsidRPr="00441174">
        <w:rPr>
          <w:szCs w:val="22"/>
          <w:u w:val="single"/>
        </w:rPr>
        <w:t xml:space="preserve">. While space is boundless, </w:t>
      </w:r>
      <w:r w:rsidRPr="00441174">
        <w:rPr>
          <w:szCs w:val="22"/>
          <w:highlight w:val="cyan"/>
          <w:u w:val="single"/>
        </w:rPr>
        <w:t>areas of economic</w:t>
      </w:r>
      <w:r w:rsidRPr="00441174">
        <w:rPr>
          <w:szCs w:val="22"/>
          <w:u w:val="single"/>
        </w:rPr>
        <w:t xml:space="preserve">al or scientific </w:t>
      </w:r>
      <w:r w:rsidRPr="00441174">
        <w:rPr>
          <w:szCs w:val="22"/>
          <w:highlight w:val="cyan"/>
          <w:u w:val="single"/>
        </w:rPr>
        <w:t>value</w:t>
      </w:r>
      <w:r w:rsidRPr="00441174">
        <w:rPr>
          <w:szCs w:val="22"/>
          <w:u w:val="single"/>
        </w:rPr>
        <w:t xml:space="preserve"> are nonetheless often </w:t>
      </w:r>
      <w:r w:rsidRPr="00441174">
        <w:rPr>
          <w:szCs w:val="22"/>
          <w:highlight w:val="cyan"/>
          <w:u w:val="single"/>
        </w:rPr>
        <w:t>concentrated</w:t>
      </w:r>
      <w:r w:rsidRPr="00441174">
        <w:rPr>
          <w:szCs w:val="22"/>
          <w:u w:val="single"/>
        </w:rPr>
        <w:t xml:space="preserve">. Some preliminary analysis, for example, places the number of economically </w:t>
      </w:r>
      <w:r w:rsidRPr="00441174">
        <w:rPr>
          <w:szCs w:val="22"/>
          <w:highlight w:val="cyan"/>
          <w:u w:val="single"/>
        </w:rPr>
        <w:t>viable near-Earth asteroids at</w:t>
      </w:r>
      <w:r w:rsidRPr="00441174">
        <w:rPr>
          <w:szCs w:val="22"/>
          <w:u w:val="single"/>
        </w:rPr>
        <w:t xml:space="preserve"> around </w:t>
      </w:r>
      <w:r w:rsidRPr="00441174">
        <w:rPr>
          <w:szCs w:val="22"/>
          <w:highlight w:val="cyan"/>
          <w:u w:val="single"/>
        </w:rPr>
        <w:t>only ten</w:t>
      </w:r>
      <w:r w:rsidRPr="00441174">
        <w:rPr>
          <w:szCs w:val="22"/>
          <w:u w:val="single"/>
        </w:rPr>
        <w:t xml:space="preserve">[19], due to the fact that metallic, accessible, and economically viable near-Earth asteroids are comparatively rare in number. Given the considerable geographic challenges associated with on-asteroid operations, the </w:t>
      </w:r>
      <w:r w:rsidRPr="00441174">
        <w:rPr>
          <w:szCs w:val="22"/>
          <w:highlight w:val="cyan"/>
          <w:u w:val="single"/>
        </w:rPr>
        <w:t>need for</w:t>
      </w:r>
      <w:r w:rsidRPr="00441174">
        <w:rPr>
          <w:szCs w:val="22"/>
          <w:u w:val="single"/>
        </w:rPr>
        <w:t xml:space="preserve"> multi-actor </w:t>
      </w:r>
      <w:r w:rsidRPr="00441174">
        <w:rPr>
          <w:szCs w:val="22"/>
          <w:highlight w:val="cyan"/>
          <w:u w:val="single"/>
        </w:rPr>
        <w:t>coordination</w:t>
      </w:r>
      <w:r w:rsidRPr="00441174">
        <w:rPr>
          <w:szCs w:val="22"/>
          <w:u w:val="single"/>
        </w:rPr>
        <w:t xml:space="preserve"> will only become </w:t>
      </w:r>
      <w:r w:rsidRPr="00441174">
        <w:rPr>
          <w:szCs w:val="22"/>
          <w:highlight w:val="cyan"/>
          <w:u w:val="single"/>
        </w:rPr>
        <w:t>more pressing</w:t>
      </w:r>
      <w:r w:rsidRPr="00441174">
        <w:rPr>
          <w:szCs w:val="22"/>
          <w:u w:val="single"/>
        </w:rPr>
        <w:t xml:space="preserve">, especially if </w:t>
      </w:r>
      <w:r w:rsidRPr="00441174">
        <w:rPr>
          <w:szCs w:val="22"/>
          <w:highlight w:val="cyan"/>
          <w:u w:val="single"/>
        </w:rPr>
        <w:t>terrestrial US-China competition intensifies</w:t>
      </w:r>
      <w:r w:rsidRPr="00441174">
        <w:rPr>
          <w:szCs w:val="22"/>
          <w:u w:val="single"/>
        </w:rPr>
        <w:t>.</w:t>
      </w:r>
    </w:p>
    <w:p w14:paraId="628C5227" w14:textId="77777777" w:rsidR="00B821B1" w:rsidRPr="00563475" w:rsidRDefault="00B821B1" w:rsidP="00B821B1">
      <w:pPr>
        <w:rPr>
          <w:szCs w:val="22"/>
        </w:rPr>
      </w:pPr>
      <w:r w:rsidRPr="00563475">
        <w:rPr>
          <w:szCs w:val="22"/>
        </w:rPr>
        <w:t>Failures to Coordinate</w:t>
      </w:r>
    </w:p>
    <w:p w14:paraId="3C3892A3" w14:textId="77777777" w:rsidR="00B821B1" w:rsidRPr="00441174" w:rsidRDefault="00B821B1" w:rsidP="00B821B1">
      <w:pPr>
        <w:rPr>
          <w:szCs w:val="22"/>
          <w:u w:val="single"/>
        </w:rPr>
      </w:pPr>
      <w:r w:rsidRPr="00441174">
        <w:rPr>
          <w:szCs w:val="22"/>
          <w:u w:val="single"/>
        </w:rPr>
        <w:t xml:space="preserve">The risks outlined above are non-exhaustive, and do not touch upon the </w:t>
      </w:r>
      <w:r w:rsidRPr="00441174">
        <w:rPr>
          <w:szCs w:val="22"/>
          <w:highlight w:val="cyan"/>
          <w:u w:val="single"/>
        </w:rPr>
        <w:t>military dimension of space</w:t>
      </w:r>
      <w:r w:rsidRPr="00441174">
        <w:rPr>
          <w:szCs w:val="22"/>
          <w:u w:val="single"/>
        </w:rPr>
        <w:t xml:space="preserve"> which </w:t>
      </w:r>
      <w:r w:rsidRPr="00441174">
        <w:rPr>
          <w:szCs w:val="22"/>
          <w:highlight w:val="cyan"/>
          <w:u w:val="single"/>
        </w:rPr>
        <w:t>carries equal</w:t>
      </w:r>
      <w:r w:rsidRPr="00441174">
        <w:rPr>
          <w:szCs w:val="22"/>
          <w:u w:val="single"/>
        </w:rPr>
        <w:t xml:space="preserve"> if not greater </w:t>
      </w:r>
      <w:r w:rsidRPr="00441174">
        <w:rPr>
          <w:szCs w:val="22"/>
          <w:highlight w:val="cyan"/>
          <w:u w:val="single"/>
        </w:rPr>
        <w:t>weight</w:t>
      </w:r>
      <w:r w:rsidRPr="00441174">
        <w:rPr>
          <w:szCs w:val="22"/>
          <w:u w:val="single"/>
        </w:rPr>
        <w:t xml:space="preserve">. </w:t>
      </w:r>
      <w:r w:rsidRPr="00441174">
        <w:rPr>
          <w:sz w:val="16"/>
          <w:szCs w:val="22"/>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441174">
        <w:rPr>
          <w:szCs w:val="22"/>
          <w:u w:val="single"/>
        </w:rPr>
        <w:t xml:space="preserve"> </w:t>
      </w:r>
      <w:r w:rsidRPr="00441174">
        <w:rPr>
          <w:szCs w:val="22"/>
          <w:highlight w:val="cyan"/>
          <w:u w:val="single"/>
        </w:rPr>
        <w:t>geopolitical tensions</w:t>
      </w:r>
      <w:r w:rsidRPr="00441174">
        <w:rPr>
          <w:szCs w:val="22"/>
          <w:u w:val="single"/>
        </w:rPr>
        <w:t xml:space="preserve"> to </w:t>
      </w:r>
      <w:r w:rsidRPr="00441174">
        <w:rPr>
          <w:szCs w:val="22"/>
          <w:highlight w:val="cyan"/>
          <w:u w:val="single"/>
        </w:rPr>
        <w:t>obstruct this crucial work</w:t>
      </w:r>
      <w:r w:rsidRPr="00441174">
        <w:rPr>
          <w:szCs w:val="22"/>
          <w:u w:val="single"/>
        </w:rPr>
        <w:t>.</w:t>
      </w:r>
    </w:p>
    <w:p w14:paraId="615E4357" w14:textId="77777777" w:rsidR="00B821B1" w:rsidRDefault="00B821B1" w:rsidP="00B821B1">
      <w:pPr>
        <w:rPr>
          <w:sz w:val="16"/>
          <w:szCs w:val="22"/>
        </w:rPr>
      </w:pPr>
      <w:r w:rsidRPr="00441174">
        <w:rPr>
          <w:szCs w:val="22"/>
          <w:u w:val="single"/>
        </w:rPr>
        <w:t>Looking forwards</w:t>
      </w:r>
      <w:r w:rsidRPr="00441174">
        <w:rPr>
          <w:sz w:val="16"/>
          <w:szCs w:val="22"/>
        </w:rPr>
        <w:t xml:space="preserve">, all third-party actors in space should closely monitor terrestrial US-China relations and map these to their own activities relating to space (be this in the realm of space exploration or applications), </w:t>
      </w:r>
      <w:r w:rsidRPr="00441174">
        <w:rPr>
          <w:szCs w:val="22"/>
          <w:u w:val="single"/>
        </w:rPr>
        <w:t xml:space="preserve">taking mitigating measures as necessary should </w:t>
      </w:r>
      <w:r w:rsidRPr="00441174">
        <w:rPr>
          <w:szCs w:val="22"/>
          <w:highlight w:val="cyan"/>
          <w:u w:val="single"/>
        </w:rPr>
        <w:t>tensions spill over beyond Earth</w:t>
      </w:r>
      <w:r w:rsidRPr="00441174">
        <w:rPr>
          <w:szCs w:val="22"/>
          <w:u w:val="single"/>
        </w:rPr>
        <w:t xml:space="preserve">. </w:t>
      </w:r>
      <w:r w:rsidRPr="00441174">
        <w:rPr>
          <w:sz w:val="16"/>
          <w:szCs w:val="22"/>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784A4F6C" w14:textId="77777777" w:rsidR="00B821B1" w:rsidRPr="002A12E8" w:rsidRDefault="00B821B1" w:rsidP="00B821B1">
      <w:pPr>
        <w:pStyle w:val="Heading4"/>
      </w:pPr>
      <w:r>
        <w:t>8] China will long-term outpace the US in space – mining, first-mover advantage, lunar projects</w:t>
      </w:r>
    </w:p>
    <w:p w14:paraId="55D5D4E0" w14:textId="77777777" w:rsidR="00B821B1" w:rsidRDefault="00B821B1" w:rsidP="00B821B1">
      <w:pPr>
        <w:rPr>
          <w:szCs w:val="22"/>
        </w:rPr>
      </w:pPr>
      <w:r w:rsidRPr="002A12E8">
        <w:rPr>
          <w:rStyle w:val="Style13ptBold"/>
        </w:rPr>
        <w:t>Fabian 21</w:t>
      </w:r>
      <w:r w:rsidRPr="002A12E8">
        <w:rPr>
          <w:szCs w:val="22"/>
        </w:rPr>
        <w:t xml:space="preserve"> — (Chris Fabian,</w:t>
      </w:r>
      <w:r>
        <w:rPr>
          <w:szCs w:val="22"/>
        </w:rPr>
        <w:t xml:space="preserve"> </w:t>
      </w:r>
      <w:r w:rsidRPr="002A12E8">
        <w:rPr>
          <w:szCs w:val="22"/>
        </w:rPr>
        <w:t>Capt. Chris Fabian, U.S. Space Force, is a crew commander in the 3rd Space Operations Squadron supporting the Delta 9 mission. , “A call to action for strategic space competition with China“, TheHill, 6-22-2021, Available Online at https://thehill.com/opinion/national-security/558979-a-call-to-action-for-strategic-space-competition-with-china?rl=1, accessed 1-12-2022, HKR-AR)</w:t>
      </w:r>
    </w:p>
    <w:p w14:paraId="07546BEC" w14:textId="77777777" w:rsidR="00B821B1" w:rsidRPr="002A12E8" w:rsidRDefault="00B821B1" w:rsidP="00B821B1">
      <w:pPr>
        <w:rPr>
          <w:szCs w:val="22"/>
          <w:u w:val="single"/>
        </w:rPr>
      </w:pPr>
      <w:r w:rsidRPr="002A12E8">
        <w:rPr>
          <w:sz w:val="16"/>
          <w:szCs w:val="22"/>
        </w:rPr>
        <w:t xml:space="preserve">To compete with China’s space power, the United States needs ambitious visions, not business as usual. </w:t>
      </w:r>
      <w:r w:rsidRPr="002A12E8">
        <w:rPr>
          <w:szCs w:val="22"/>
          <w:highlight w:val="cyan"/>
          <w:u w:val="single"/>
        </w:rPr>
        <w:t>China</w:t>
      </w:r>
      <w:r w:rsidRPr="002A12E8">
        <w:rPr>
          <w:szCs w:val="22"/>
          <w:u w:val="single"/>
        </w:rPr>
        <w:t xml:space="preserve"> aims to be a dominant space power by 2045, raising concerns that it seeks to establish itself as a </w:t>
      </w:r>
      <w:r w:rsidRPr="002A12E8">
        <w:rPr>
          <w:szCs w:val="22"/>
          <w:highlight w:val="cyan"/>
          <w:u w:val="single"/>
        </w:rPr>
        <w:t>space hegemon</w:t>
      </w:r>
      <w:r w:rsidRPr="002A12E8">
        <w:rPr>
          <w:szCs w:val="22"/>
          <w:u w:val="single"/>
        </w:rPr>
        <w:t xml:space="preserve">. The </w:t>
      </w:r>
      <w:r w:rsidRPr="002A12E8">
        <w:rPr>
          <w:szCs w:val="22"/>
          <w:highlight w:val="cyan"/>
          <w:u w:val="single"/>
        </w:rPr>
        <w:t>meteoric rise</w:t>
      </w:r>
      <w:r w:rsidRPr="002A12E8">
        <w:rPr>
          <w:szCs w:val="22"/>
          <w:u w:val="single"/>
        </w:rPr>
        <w:t xml:space="preserve"> of China’s space program and its lofty ambitions </w:t>
      </w:r>
      <w:r w:rsidRPr="002A12E8">
        <w:rPr>
          <w:szCs w:val="22"/>
          <w:highlight w:val="cyan"/>
          <w:u w:val="single"/>
        </w:rPr>
        <w:t>could result in</w:t>
      </w:r>
      <w:r w:rsidRPr="002A12E8">
        <w:rPr>
          <w:szCs w:val="22"/>
          <w:u w:val="single"/>
        </w:rPr>
        <w:t xml:space="preserve"> China </w:t>
      </w:r>
      <w:r w:rsidRPr="002A12E8">
        <w:rPr>
          <w:szCs w:val="22"/>
          <w:highlight w:val="cyan"/>
          <w:u w:val="single"/>
        </w:rPr>
        <w:t>outpacing the U</w:t>
      </w:r>
      <w:r w:rsidRPr="002A12E8">
        <w:rPr>
          <w:szCs w:val="22"/>
          <w:u w:val="single"/>
        </w:rPr>
        <w:t xml:space="preserve">nited </w:t>
      </w:r>
      <w:r w:rsidRPr="002A12E8">
        <w:rPr>
          <w:szCs w:val="22"/>
          <w:highlight w:val="cyan"/>
          <w:u w:val="single"/>
        </w:rPr>
        <w:t>S</w:t>
      </w:r>
      <w:r w:rsidRPr="002A12E8">
        <w:rPr>
          <w:szCs w:val="22"/>
          <w:u w:val="single"/>
        </w:rPr>
        <w:t xml:space="preserve">tates in space. China </w:t>
      </w:r>
      <w:r w:rsidRPr="002A12E8">
        <w:rPr>
          <w:szCs w:val="22"/>
          <w:highlight w:val="cyan"/>
          <w:u w:val="single"/>
        </w:rPr>
        <w:t>understands</w:t>
      </w:r>
      <w:r w:rsidRPr="002A12E8">
        <w:rPr>
          <w:szCs w:val="22"/>
          <w:u w:val="single"/>
        </w:rPr>
        <w:t xml:space="preserve"> that a vibrant </w:t>
      </w:r>
      <w:r w:rsidRPr="002A12E8">
        <w:rPr>
          <w:szCs w:val="22"/>
          <w:highlight w:val="cyan"/>
          <w:u w:val="single"/>
        </w:rPr>
        <w:t xml:space="preserve">space </w:t>
      </w:r>
      <w:r w:rsidRPr="00B12471">
        <w:rPr>
          <w:szCs w:val="22"/>
          <w:u w:val="single"/>
        </w:rPr>
        <w:t>industry</w:t>
      </w:r>
      <w:r w:rsidRPr="002A12E8">
        <w:rPr>
          <w:szCs w:val="22"/>
          <w:u w:val="single"/>
        </w:rPr>
        <w:t xml:space="preserve"> is </w:t>
      </w:r>
      <w:r w:rsidRPr="002A12E8">
        <w:rPr>
          <w:szCs w:val="22"/>
          <w:highlight w:val="cyan"/>
          <w:u w:val="single"/>
        </w:rPr>
        <w:t>critical</w:t>
      </w:r>
      <w:r w:rsidRPr="002A12E8">
        <w:rPr>
          <w:szCs w:val="22"/>
          <w:u w:val="single"/>
        </w:rPr>
        <w:t xml:space="preserve"> infrastructure </w:t>
      </w:r>
      <w:r w:rsidRPr="002A12E8">
        <w:rPr>
          <w:szCs w:val="22"/>
          <w:highlight w:val="cyan"/>
          <w:u w:val="single"/>
        </w:rPr>
        <w:t>for econ</w:t>
      </w:r>
      <w:r w:rsidRPr="002A12E8">
        <w:rPr>
          <w:szCs w:val="22"/>
          <w:u w:val="single"/>
        </w:rPr>
        <w:t xml:space="preserve">omic development, would achieve potent soft-power effects, and provide vital capabilities to Chinese </w:t>
      </w:r>
      <w:r w:rsidRPr="002A12E8">
        <w:rPr>
          <w:szCs w:val="22"/>
          <w:highlight w:val="cyan"/>
          <w:u w:val="single"/>
        </w:rPr>
        <w:t>national security</w:t>
      </w:r>
      <w:r w:rsidRPr="002A12E8">
        <w:rPr>
          <w:szCs w:val="22"/>
          <w:u w:val="single"/>
        </w:rPr>
        <w:t xml:space="preserve"> and economic </w:t>
      </w:r>
      <w:r w:rsidRPr="002A12E8">
        <w:rPr>
          <w:szCs w:val="22"/>
          <w:highlight w:val="cyan"/>
          <w:u w:val="single"/>
        </w:rPr>
        <w:t>development</w:t>
      </w:r>
      <w:r w:rsidRPr="002A12E8">
        <w:rPr>
          <w:szCs w:val="22"/>
          <w:u w:val="single"/>
        </w:rPr>
        <w:t xml:space="preserve">. </w:t>
      </w:r>
    </w:p>
    <w:p w14:paraId="4CBCE858" w14:textId="77777777" w:rsidR="00B821B1" w:rsidRPr="002A12E8" w:rsidRDefault="00B821B1" w:rsidP="00B821B1">
      <w:pPr>
        <w:rPr>
          <w:szCs w:val="22"/>
          <w:u w:val="single"/>
        </w:rPr>
      </w:pPr>
      <w:r w:rsidRPr="002A12E8">
        <w:rPr>
          <w:sz w:val="16"/>
          <w:szCs w:val="22"/>
        </w:rPr>
        <w:t xml:space="preserve">China sent its first astronaut into orbit in 2003, yet </w:t>
      </w:r>
      <w:r w:rsidRPr="002A12E8">
        <w:rPr>
          <w:szCs w:val="22"/>
          <w:u w:val="single"/>
        </w:rPr>
        <w:t xml:space="preserve">in </w:t>
      </w:r>
      <w:r w:rsidRPr="002A12E8">
        <w:rPr>
          <w:szCs w:val="22"/>
          <w:highlight w:val="cyan"/>
          <w:u w:val="single"/>
        </w:rPr>
        <w:t>2018</w:t>
      </w:r>
      <w:r w:rsidRPr="002A12E8">
        <w:rPr>
          <w:szCs w:val="22"/>
          <w:u w:val="single"/>
        </w:rPr>
        <w:t xml:space="preserve"> </w:t>
      </w:r>
      <w:r w:rsidRPr="002A12E8">
        <w:rPr>
          <w:szCs w:val="22"/>
          <w:highlight w:val="cyan"/>
          <w:u w:val="single"/>
        </w:rPr>
        <w:t>conducted more space-oriented op</w:t>
      </w:r>
      <w:r w:rsidRPr="002A12E8">
        <w:rPr>
          <w:szCs w:val="22"/>
          <w:u w:val="single"/>
        </w:rPr>
        <w:t>eration</w:t>
      </w:r>
      <w:r w:rsidRPr="002A12E8">
        <w:rPr>
          <w:szCs w:val="22"/>
          <w:highlight w:val="cyan"/>
          <w:u w:val="single"/>
        </w:rPr>
        <w:t>s</w:t>
      </w:r>
      <w:r w:rsidRPr="002A12E8">
        <w:rPr>
          <w:szCs w:val="22"/>
          <w:u w:val="single"/>
        </w:rPr>
        <w:t xml:space="preserve"> </w:t>
      </w:r>
      <w:r w:rsidRPr="002A12E8">
        <w:rPr>
          <w:szCs w:val="22"/>
          <w:highlight w:val="cyan"/>
          <w:u w:val="single"/>
        </w:rPr>
        <w:t>than any</w:t>
      </w:r>
      <w:r w:rsidRPr="002A12E8">
        <w:rPr>
          <w:szCs w:val="22"/>
          <w:u w:val="single"/>
        </w:rPr>
        <w:t xml:space="preserve"> other </w:t>
      </w:r>
      <w:r w:rsidRPr="002A12E8">
        <w:rPr>
          <w:szCs w:val="22"/>
          <w:highlight w:val="cyan"/>
          <w:u w:val="single"/>
        </w:rPr>
        <w:t>nation</w:t>
      </w:r>
      <w:r w:rsidRPr="002A12E8">
        <w:rPr>
          <w:szCs w:val="22"/>
          <w:u w:val="single"/>
        </w:rPr>
        <w:t xml:space="preserve">. </w:t>
      </w:r>
      <w:r w:rsidRPr="002A12E8">
        <w:rPr>
          <w:sz w:val="16"/>
          <w:szCs w:val="22"/>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2A12E8">
        <w:rPr>
          <w:szCs w:val="22"/>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062A46DF" w14:textId="77777777" w:rsidR="00B821B1" w:rsidRPr="002A12E8" w:rsidRDefault="00B821B1" w:rsidP="00B821B1">
      <w:pPr>
        <w:rPr>
          <w:szCs w:val="22"/>
        </w:rPr>
      </w:pPr>
      <w:r w:rsidRPr="002A12E8">
        <w:rPr>
          <w:szCs w:val="22"/>
          <w:highlight w:val="cyan"/>
          <w:u w:val="single"/>
        </w:rPr>
        <w:t>China’s space diplomacy</w:t>
      </w:r>
      <w:r w:rsidRPr="002A12E8">
        <w:rPr>
          <w:szCs w:val="22"/>
          <w:u w:val="single"/>
        </w:rPr>
        <w:t xml:space="preserve"> and science efforts are </w:t>
      </w:r>
      <w:r w:rsidRPr="002A12E8">
        <w:rPr>
          <w:szCs w:val="22"/>
          <w:highlight w:val="cyan"/>
          <w:u w:val="single"/>
        </w:rPr>
        <w:t>biased toward</w:t>
      </w:r>
      <w:r w:rsidRPr="002A12E8">
        <w:rPr>
          <w:szCs w:val="22"/>
          <w:u w:val="single"/>
        </w:rPr>
        <w:t xml:space="preserve"> exploring and </w:t>
      </w:r>
      <w:r w:rsidRPr="002A12E8">
        <w:rPr>
          <w:szCs w:val="22"/>
          <w:highlight w:val="cyan"/>
          <w:u w:val="single"/>
        </w:rPr>
        <w:t>exploiting natural resources in</w:t>
      </w:r>
      <w:r w:rsidRPr="002A12E8">
        <w:rPr>
          <w:szCs w:val="22"/>
          <w:u w:val="single"/>
        </w:rPr>
        <w:t xml:space="preserve"> </w:t>
      </w:r>
      <w:r w:rsidRPr="002A12E8">
        <w:rPr>
          <w:szCs w:val="22"/>
          <w:highlight w:val="cyan"/>
          <w:u w:val="single"/>
        </w:rPr>
        <w:t>near-Earth objects</w:t>
      </w:r>
      <w:r w:rsidRPr="002A12E8">
        <w:rPr>
          <w:szCs w:val="22"/>
          <w:u w:val="single"/>
        </w:rPr>
        <w:t xml:space="preserve"> and on the </w:t>
      </w:r>
      <w:r w:rsidRPr="002A12E8">
        <w:rPr>
          <w:szCs w:val="22"/>
          <w:highlight w:val="cyan"/>
          <w:u w:val="single"/>
        </w:rPr>
        <w:t>moon</w:t>
      </w:r>
      <w:r w:rsidRPr="002A12E8">
        <w:rPr>
          <w:szCs w:val="22"/>
          <w:u w:val="single"/>
        </w:rPr>
        <w:t xml:space="preserve">. China’s behavior in space may </w:t>
      </w:r>
      <w:r w:rsidRPr="002A12E8">
        <w:rPr>
          <w:szCs w:val="22"/>
          <w:highlight w:val="cyan"/>
          <w:u w:val="single"/>
        </w:rPr>
        <w:t>mirror</w:t>
      </w:r>
      <w:r w:rsidRPr="002A12E8">
        <w:rPr>
          <w:szCs w:val="22"/>
          <w:u w:val="single"/>
        </w:rPr>
        <w:t xml:space="preserve"> its patterns of </w:t>
      </w:r>
      <w:r w:rsidRPr="002A12E8">
        <w:rPr>
          <w:szCs w:val="22"/>
          <w:highlight w:val="cyan"/>
          <w:u w:val="single"/>
        </w:rPr>
        <w:t>resource nationalism on Earth</w:t>
      </w:r>
      <w:r w:rsidRPr="002A12E8">
        <w:rPr>
          <w:szCs w:val="22"/>
          <w:u w:val="single"/>
        </w:rPr>
        <w:t xml:space="preserve"> — that is to say, </w:t>
      </w:r>
      <w:r w:rsidRPr="002A12E8">
        <w:rPr>
          <w:szCs w:val="22"/>
          <w:highlight w:val="cyan"/>
          <w:u w:val="single"/>
        </w:rPr>
        <w:t>spending incredible</w:t>
      </w:r>
      <w:r w:rsidRPr="002A12E8">
        <w:rPr>
          <w:szCs w:val="22"/>
          <w:u w:val="single"/>
        </w:rPr>
        <w:t xml:space="preserve"> political and economic </w:t>
      </w:r>
      <w:r w:rsidRPr="002A12E8">
        <w:rPr>
          <w:szCs w:val="22"/>
          <w:highlight w:val="cyan"/>
          <w:u w:val="single"/>
        </w:rPr>
        <w:t>capital to secure</w:t>
      </w:r>
      <w:r w:rsidRPr="002A12E8">
        <w:rPr>
          <w:szCs w:val="22"/>
          <w:u w:val="single"/>
        </w:rPr>
        <w:t xml:space="preserve"> </w:t>
      </w:r>
      <w:r w:rsidRPr="002A12E8">
        <w:rPr>
          <w:szCs w:val="22"/>
          <w:highlight w:val="cyan"/>
          <w:u w:val="single"/>
        </w:rPr>
        <w:t>exclusive access to</w:t>
      </w:r>
      <w:r w:rsidRPr="002A12E8">
        <w:rPr>
          <w:szCs w:val="22"/>
          <w:u w:val="single"/>
        </w:rPr>
        <w:t xml:space="preserve"> strategic </w:t>
      </w:r>
      <w:r w:rsidRPr="002A12E8">
        <w:rPr>
          <w:szCs w:val="22"/>
          <w:highlight w:val="cyan"/>
          <w:u w:val="single"/>
        </w:rPr>
        <w:t>resources</w:t>
      </w:r>
      <w:r w:rsidRPr="002A12E8">
        <w:rPr>
          <w:szCs w:val="22"/>
          <w:u w:val="single"/>
        </w:rPr>
        <w:t xml:space="preserve">. As Earth-based resources become scarce and technology makes space-mining feasible, space will become a </w:t>
      </w:r>
      <w:r w:rsidRPr="002A12E8">
        <w:rPr>
          <w:szCs w:val="22"/>
          <w:highlight w:val="cyan"/>
          <w:u w:val="single"/>
        </w:rPr>
        <w:t>frontier for strategic competition</w:t>
      </w:r>
      <w:r w:rsidRPr="002A12E8">
        <w:rPr>
          <w:szCs w:val="22"/>
          <w:u w:val="single"/>
        </w:rPr>
        <w:t xml:space="preserve">, especially resource </w:t>
      </w:r>
      <w:r w:rsidRPr="002A12E8">
        <w:rPr>
          <w:szCs w:val="22"/>
          <w:highlight w:val="cyan"/>
          <w:u w:val="single"/>
        </w:rPr>
        <w:t>nationalism</w:t>
      </w:r>
      <w:r w:rsidRPr="002A12E8">
        <w:rPr>
          <w:szCs w:val="22"/>
          <w:u w:val="single"/>
        </w:rPr>
        <w:t xml:space="preserve">. </w:t>
      </w:r>
      <w:r w:rsidRPr="002A12E8">
        <w:rPr>
          <w:szCs w:val="22"/>
          <w:highlight w:val="cyan"/>
          <w:u w:val="single"/>
        </w:rPr>
        <w:t>Mining</w:t>
      </w:r>
      <w:r w:rsidRPr="002A12E8">
        <w:rPr>
          <w:szCs w:val="22"/>
          <w:u w:val="single"/>
        </w:rPr>
        <w:t xml:space="preserve"> even </w:t>
      </w:r>
      <w:r w:rsidRPr="002A12E8">
        <w:rPr>
          <w:szCs w:val="22"/>
          <w:highlight w:val="cyan"/>
          <w:u w:val="single"/>
        </w:rPr>
        <w:t>a single asteroid could disrupt</w:t>
      </w:r>
      <w:r w:rsidRPr="002A12E8">
        <w:rPr>
          <w:szCs w:val="22"/>
          <w:u w:val="single"/>
        </w:rPr>
        <w:t xml:space="preserve"> global iron, nickel, platinum group metals (PGM) and </w:t>
      </w:r>
      <w:r w:rsidRPr="002A12E8">
        <w:rPr>
          <w:szCs w:val="22"/>
          <w:highlight w:val="cyan"/>
          <w:u w:val="single"/>
        </w:rPr>
        <w:t>precious metal-based economies</w:t>
      </w:r>
      <w:r w:rsidRPr="002A12E8">
        <w:rPr>
          <w:szCs w:val="22"/>
          <w:u w:val="single"/>
        </w:rPr>
        <w:t xml:space="preserve">, markets and industry </w:t>
      </w:r>
      <w:r w:rsidRPr="002A12E8">
        <w:rPr>
          <w:szCs w:val="22"/>
          <w:highlight w:val="cyan"/>
          <w:u w:val="single"/>
        </w:rPr>
        <w:t>supply chains</w:t>
      </w:r>
      <w:r w:rsidRPr="002A12E8">
        <w:rPr>
          <w:szCs w:val="22"/>
          <w:u w:val="single"/>
        </w:rPr>
        <w:t xml:space="preserve">, </w:t>
      </w:r>
      <w:r w:rsidRPr="002A12E8">
        <w:rPr>
          <w:szCs w:val="22"/>
          <w:highlight w:val="cyan"/>
          <w:u w:val="single"/>
        </w:rPr>
        <w:t>especially if controlled by</w:t>
      </w:r>
      <w:r w:rsidRPr="002A12E8">
        <w:rPr>
          <w:szCs w:val="22"/>
          <w:u w:val="single"/>
        </w:rPr>
        <w:t xml:space="preserve"> a </w:t>
      </w:r>
      <w:r w:rsidRPr="002A12E8">
        <w:rPr>
          <w:szCs w:val="22"/>
          <w:highlight w:val="cyan"/>
          <w:u w:val="single"/>
        </w:rPr>
        <w:t>single state</w:t>
      </w:r>
      <w:r w:rsidRPr="002A12E8">
        <w:rPr>
          <w:szCs w:val="22"/>
          <w:u w:val="single"/>
        </w:rPr>
        <w:t xml:space="preserve"> and used for in situ manufacturing and re-supply. </w:t>
      </w:r>
      <w:r w:rsidRPr="002A12E8">
        <w:rPr>
          <w:szCs w:val="22"/>
          <w:highlight w:val="cyan"/>
          <w:u w:val="single"/>
        </w:rPr>
        <w:t>Establishing</w:t>
      </w:r>
      <w:r w:rsidRPr="002A12E8">
        <w:rPr>
          <w:szCs w:val="22"/>
          <w:u w:val="single"/>
        </w:rPr>
        <w:t xml:space="preserve"> a </w:t>
      </w:r>
      <w:r w:rsidRPr="002A12E8">
        <w:rPr>
          <w:szCs w:val="22"/>
          <w:highlight w:val="cyan"/>
          <w:u w:val="single"/>
        </w:rPr>
        <w:t>presence</w:t>
      </w:r>
      <w:r w:rsidRPr="002A12E8">
        <w:rPr>
          <w:szCs w:val="22"/>
          <w:u w:val="single"/>
        </w:rPr>
        <w:t xml:space="preserve"> in cislunar space, as China clearly intends, </w:t>
      </w:r>
      <w:r w:rsidRPr="002A12E8">
        <w:rPr>
          <w:szCs w:val="22"/>
          <w:highlight w:val="cyan"/>
          <w:u w:val="single"/>
        </w:rPr>
        <w:t>provides</w:t>
      </w:r>
      <w:r w:rsidRPr="002A12E8">
        <w:rPr>
          <w:szCs w:val="22"/>
          <w:u w:val="single"/>
        </w:rPr>
        <w:t xml:space="preserve"> capabilities and capacity for space mining, positioning, navigation and timing (</w:t>
      </w:r>
      <w:r w:rsidRPr="002A12E8">
        <w:rPr>
          <w:szCs w:val="22"/>
          <w:highlight w:val="cyan"/>
          <w:u w:val="single"/>
        </w:rPr>
        <w:t>PNT</w:t>
      </w:r>
      <w:r w:rsidRPr="002A12E8">
        <w:rPr>
          <w:szCs w:val="22"/>
          <w:u w:val="single"/>
        </w:rPr>
        <w:t xml:space="preserve">), and </w:t>
      </w:r>
      <w:r w:rsidRPr="002A12E8">
        <w:rPr>
          <w:szCs w:val="22"/>
          <w:highlight w:val="cyan"/>
          <w:u w:val="single"/>
        </w:rPr>
        <w:t>first-mover locational advantages</w:t>
      </w:r>
      <w:r w:rsidRPr="002A12E8">
        <w:rPr>
          <w:szCs w:val="22"/>
          <w:u w:val="single"/>
        </w:rPr>
        <w:t xml:space="preserve"> for space settlement</w:t>
      </w:r>
      <w:r w:rsidRPr="002A12E8">
        <w:rPr>
          <w:szCs w:val="22"/>
        </w:rPr>
        <w:t xml:space="preserve">. </w:t>
      </w:r>
    </w:p>
    <w:p w14:paraId="1EED96C1" w14:textId="1D4F0F5C" w:rsidR="00B821B1" w:rsidRDefault="00B821B1" w:rsidP="00B821B1">
      <w:pPr>
        <w:rPr>
          <w:szCs w:val="22"/>
          <w:u w:val="single"/>
        </w:rPr>
      </w:pPr>
      <w:r w:rsidRPr="002A12E8">
        <w:rPr>
          <w:sz w:val="16"/>
          <w:szCs w:val="22"/>
        </w:rPr>
        <w:t xml:space="preserve">This emerging competition differs from the Cold War-era race for symbolic space milestones that sought to prove the superiority of the U.S. market-based economic system for the benefit of unaligned nations. </w:t>
      </w:r>
      <w:r w:rsidRPr="002A12E8">
        <w:rPr>
          <w:szCs w:val="22"/>
          <w:highlight w:val="cyan"/>
          <w:u w:val="single"/>
        </w:rPr>
        <w:t>Today’s space race</w:t>
      </w:r>
      <w:r w:rsidRPr="002A12E8">
        <w:rPr>
          <w:szCs w:val="22"/>
          <w:u w:val="single"/>
        </w:rPr>
        <w:t xml:space="preserve"> is </w:t>
      </w:r>
      <w:r w:rsidRPr="002A12E8">
        <w:rPr>
          <w:szCs w:val="22"/>
          <w:highlight w:val="cyan"/>
          <w:u w:val="single"/>
        </w:rPr>
        <w:t>about</w:t>
      </w:r>
      <w:r w:rsidRPr="002A12E8">
        <w:rPr>
          <w:szCs w:val="22"/>
          <w:u w:val="single"/>
        </w:rPr>
        <w:t xml:space="preserve"> the </w:t>
      </w:r>
      <w:r w:rsidRPr="002A12E8">
        <w:rPr>
          <w:szCs w:val="22"/>
          <w:highlight w:val="cyan"/>
          <w:u w:val="single"/>
        </w:rPr>
        <w:t>actual economics</w:t>
      </w:r>
      <w:r w:rsidRPr="002A12E8">
        <w:rPr>
          <w:szCs w:val="22"/>
          <w:u w:val="single"/>
        </w:rPr>
        <w:t xml:space="preserve"> of space-derived capabilities, access to space </w:t>
      </w:r>
      <w:r w:rsidRPr="002A12E8">
        <w:rPr>
          <w:szCs w:val="22"/>
          <w:highlight w:val="cyan"/>
          <w:u w:val="single"/>
        </w:rPr>
        <w:t>resources</w:t>
      </w:r>
      <w:r w:rsidRPr="002A12E8">
        <w:rPr>
          <w:szCs w:val="22"/>
          <w:u w:val="single"/>
        </w:rPr>
        <w:t xml:space="preserve">, and the </w:t>
      </w:r>
      <w:r w:rsidRPr="002A12E8">
        <w:rPr>
          <w:szCs w:val="22"/>
          <w:highlight w:val="cyan"/>
          <w:u w:val="single"/>
        </w:rPr>
        <w:t>technologies for acquiring</w:t>
      </w:r>
      <w:r w:rsidRPr="002A12E8">
        <w:rPr>
          <w:szCs w:val="22"/>
          <w:u w:val="single"/>
        </w:rPr>
        <w:t xml:space="preserve"> and controlling them.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0CE9703B" w14:textId="77777777" w:rsidR="00F87818" w:rsidRPr="00547C7C" w:rsidRDefault="002966B1" w:rsidP="00F87818">
      <w:pPr>
        <w:pStyle w:val="Heading4"/>
        <w:rPr>
          <w:rFonts w:ascii="Georgia" w:hAnsi="Georgia"/>
        </w:rPr>
      </w:pPr>
      <w:r>
        <w:t xml:space="preserve">9] </w:t>
      </w:r>
      <w:r w:rsidR="00F87818" w:rsidRPr="00547C7C">
        <w:rPr>
          <w:rFonts w:ascii="Georgia" w:hAnsi="Georgia"/>
        </w:rPr>
        <w:t xml:space="preserve">Space competition is inevitable and will determine hegemonic power on Earth–it’s just a question of who wins the race. </w:t>
      </w:r>
    </w:p>
    <w:p w14:paraId="72833A15" w14:textId="77777777" w:rsidR="00F87818" w:rsidRPr="00547C7C" w:rsidRDefault="00F87818" w:rsidP="00F87818">
      <w:pPr>
        <w:rPr>
          <w:rFonts w:ascii="Georgia" w:hAnsi="Georgia"/>
        </w:rPr>
      </w:pPr>
      <w:r w:rsidRPr="00547C7C">
        <w:rPr>
          <w:rFonts w:ascii="Georgia" w:hAnsi="Georgia"/>
          <w:sz w:val="16"/>
          <w:szCs w:val="16"/>
        </w:rPr>
        <w:t>Jaewoo</w:t>
      </w:r>
      <w:r w:rsidRPr="00547C7C">
        <w:rPr>
          <w:rFonts w:ascii="Georgia" w:hAnsi="Georgia"/>
        </w:rPr>
        <w:t xml:space="preserve"> </w:t>
      </w:r>
      <w:r w:rsidRPr="00547C7C">
        <w:rPr>
          <w:rStyle w:val="Style13ptBold"/>
          <w:rFonts w:ascii="Georgia" w:hAnsi="Georgia"/>
        </w:rPr>
        <w:t>Choo 21</w:t>
      </w:r>
      <w:r w:rsidRPr="00547C7C">
        <w:rPr>
          <w:rFonts w:ascii="Georgia" w:hAnsi="Georgia"/>
          <w:sz w:val="16"/>
          <w:szCs w:val="1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2F582FBE" w14:textId="77777777" w:rsidR="00F87818" w:rsidRPr="00E37866" w:rsidRDefault="00F87818" w:rsidP="00F87818">
      <w:pPr>
        <w:rPr>
          <w:rFonts w:ascii="Georgia" w:hAnsi="Georgia"/>
          <w:sz w:val="16"/>
        </w:rPr>
      </w:pPr>
      <w:r w:rsidRPr="00547C7C">
        <w:rPr>
          <w:rStyle w:val="StyleUnderline"/>
          <w:rFonts w:ascii="Georgia" w:hAnsi="Georgia"/>
          <w:b/>
          <w:bCs/>
        </w:rPr>
        <w:t xml:space="preserve">The strategic </w:t>
      </w:r>
      <w:r w:rsidRPr="00547C7C">
        <w:rPr>
          <w:rStyle w:val="StyleUnderline"/>
          <w:rFonts w:ascii="Georgia" w:hAnsi="Georgia"/>
          <w:b/>
          <w:bCs/>
          <w:highlight w:val="green"/>
        </w:rPr>
        <w:t>competition between the U.S. and China is fierce</w:t>
      </w:r>
      <w:r w:rsidRPr="00547C7C">
        <w:rPr>
          <w:rFonts w:ascii="Georgia" w:hAnsi="Georgia"/>
          <w:sz w:val="16"/>
          <w:highlight w:val="green"/>
        </w:rPr>
        <w:t xml:space="preserve"> </w:t>
      </w:r>
      <w:r w:rsidRPr="00547C7C">
        <w:rPr>
          <w:rFonts w:ascii="Georgia" w:hAnsi="Georgia"/>
          <w:sz w:val="16"/>
        </w:rPr>
        <w:t xml:space="preserve">even </w:t>
      </w:r>
      <w:r w:rsidRPr="00547C7C">
        <w:rPr>
          <w:rStyle w:val="StyleUnderline"/>
          <w:rFonts w:ascii="Georgia" w:hAnsi="Georgia"/>
          <w:b/>
          <w:bCs/>
          <w:highlight w:val="green"/>
        </w:rPr>
        <w:t>in</w:t>
      </w:r>
      <w:r w:rsidRPr="00547C7C">
        <w:rPr>
          <w:rFonts w:ascii="Georgia" w:hAnsi="Georgia"/>
          <w:sz w:val="16"/>
          <w:highlight w:val="green"/>
        </w:rPr>
        <w:t xml:space="preserve"> </w:t>
      </w:r>
      <w:r w:rsidRPr="00547C7C">
        <w:rPr>
          <w:rStyle w:val="StyleUnderline"/>
          <w:rFonts w:ascii="Georgia" w:hAnsi="Georgia"/>
          <w:b/>
          <w:bCs/>
          <w:highlight w:val="green"/>
        </w:rPr>
        <w:t>space</w:t>
      </w:r>
      <w:r w:rsidRPr="00547C7C">
        <w:rPr>
          <w:rFonts w:ascii="Georgia" w:hAnsi="Georgia"/>
          <w:sz w:val="16"/>
          <w:highlight w:val="green"/>
        </w:rPr>
        <w:t xml:space="preserve"> </w:t>
      </w:r>
      <w:r w:rsidRPr="00547C7C">
        <w:rPr>
          <w:rFonts w:ascii="Georgia" w:hAnsi="Georgia"/>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547C7C">
        <w:rPr>
          <w:rStyle w:val="StyleUnderline"/>
          <w:rFonts w:ascii="Georgia" w:hAnsi="Georgia"/>
          <w:b/>
          <w:bCs/>
          <w:highlight w:val="green"/>
        </w:rPr>
        <w:t>Whoever rules space rules the future</w:t>
      </w:r>
      <w:r w:rsidRPr="00547C7C">
        <w:rPr>
          <w:rStyle w:val="StyleUnderline"/>
          <w:rFonts w:ascii="Georgia" w:hAnsi="Georgia"/>
          <w:b/>
          <w:bCs/>
        </w:rPr>
        <w:t xml:space="preserve"> </w:t>
      </w:r>
      <w:r w:rsidRPr="00547C7C">
        <w:rPr>
          <w:rFonts w:ascii="Georgia" w:hAnsi="Georgia"/>
          <w:sz w:val="16"/>
        </w:rPr>
        <w:t xml:space="preserve">There is one reason why </w:t>
      </w:r>
      <w:r w:rsidRPr="00547C7C">
        <w:rPr>
          <w:rStyle w:val="StyleUnderline"/>
          <w:rFonts w:ascii="Georgia" w:hAnsi="Georgia"/>
          <w:b/>
          <w:bCs/>
        </w:rPr>
        <w:t xml:space="preserve">the </w:t>
      </w:r>
      <w:r w:rsidRPr="00547C7C">
        <w:rPr>
          <w:rFonts w:ascii="Georgia" w:hAnsi="Georgia"/>
          <w:sz w:val="16"/>
        </w:rPr>
        <w:t xml:space="preserve">two </w:t>
      </w:r>
      <w:r w:rsidRPr="00547C7C">
        <w:rPr>
          <w:rStyle w:val="StyleUnderline"/>
          <w:rFonts w:ascii="Georgia" w:hAnsi="Georgia"/>
          <w:b/>
          <w:bCs/>
        </w:rPr>
        <w:t xml:space="preserve">countries' space </w:t>
      </w:r>
      <w:r w:rsidRPr="00547C7C">
        <w:rPr>
          <w:rStyle w:val="StyleUnderline"/>
          <w:rFonts w:ascii="Georgia" w:hAnsi="Georgia"/>
          <w:b/>
          <w:bCs/>
          <w:highlight w:val="green"/>
        </w:rPr>
        <w:t>strategy competition will inevitably lead to a hegemony competition</w:t>
      </w:r>
      <w:r w:rsidRPr="00547C7C">
        <w:rPr>
          <w:rFonts w:ascii="Georgia" w:hAnsi="Georgia"/>
          <w:sz w:val="16"/>
        </w:rPr>
        <w:t xml:space="preserve">. This is </w:t>
      </w:r>
      <w:r w:rsidRPr="00547C7C">
        <w:rPr>
          <w:rStyle w:val="StyleUnderline"/>
          <w:rFonts w:ascii="Georgia" w:hAnsi="Georgia"/>
          <w:b/>
          <w:bCs/>
        </w:rPr>
        <w:t>because they try to conquer the space order</w:t>
      </w:r>
      <w:r w:rsidRPr="00547C7C">
        <w:rPr>
          <w:rFonts w:ascii="Georgia" w:hAnsi="Georgia"/>
          <w:sz w:val="16"/>
        </w:rPr>
        <w:t xml:space="preserve">. Conquering the space order is to define and establish the space order. </w:t>
      </w:r>
      <w:r w:rsidRPr="00547C7C">
        <w:rPr>
          <w:rStyle w:val="StyleUnderline"/>
          <w:rFonts w:ascii="Georgia" w:hAnsi="Georgia"/>
          <w:b/>
          <w:bCs/>
          <w:highlight w:val="green"/>
        </w:rPr>
        <w:t xml:space="preserve">Those who dominate space will dominate </w:t>
      </w:r>
      <w:r w:rsidRPr="00547C7C">
        <w:rPr>
          <w:rStyle w:val="StyleUnderline"/>
          <w:rFonts w:ascii="Georgia" w:hAnsi="Georgia"/>
          <w:b/>
          <w:bCs/>
        </w:rPr>
        <w:t xml:space="preserve">almost all sectors of </w:t>
      </w:r>
      <w:r w:rsidRPr="00547C7C">
        <w:rPr>
          <w:rStyle w:val="StyleUnderline"/>
          <w:rFonts w:ascii="Georgia" w:hAnsi="Georgia"/>
          <w:b/>
          <w:bCs/>
          <w:highlight w:val="green"/>
        </w:rPr>
        <w:t xml:space="preserve">the </w:t>
      </w:r>
      <w:r w:rsidRPr="00547C7C">
        <w:rPr>
          <w:rStyle w:val="StyleUnderline"/>
          <w:rFonts w:ascii="Georgia" w:hAnsi="Georgia"/>
          <w:b/>
          <w:bCs/>
        </w:rPr>
        <w:t xml:space="preserve">future </w:t>
      </w:r>
      <w:r w:rsidRPr="00547C7C">
        <w:rPr>
          <w:rStyle w:val="StyleUnderline"/>
          <w:rFonts w:ascii="Georgia" w:hAnsi="Georgia"/>
          <w:b/>
          <w:bCs/>
          <w:highlight w:val="green"/>
        </w:rPr>
        <w:t>world</w:t>
      </w:r>
      <w:r w:rsidRPr="00547C7C">
        <w:rPr>
          <w:rStyle w:val="StyleUnderline"/>
          <w:rFonts w:ascii="Georgia" w:hAnsi="Georgia"/>
          <w:b/>
          <w:bCs/>
        </w:rPr>
        <w:t xml:space="preserve">, </w:t>
      </w:r>
      <w:r w:rsidRPr="00547C7C">
        <w:rPr>
          <w:rStyle w:val="StyleUnderline"/>
          <w:rFonts w:ascii="Georgia" w:hAnsi="Georgia"/>
          <w:b/>
          <w:bCs/>
          <w:highlight w:val="green"/>
        </w:rPr>
        <w:t>including economy</w:t>
      </w:r>
      <w:r w:rsidRPr="00547C7C">
        <w:rPr>
          <w:rStyle w:val="StyleUnderline"/>
          <w:rFonts w:ascii="Georgia" w:hAnsi="Georgia"/>
          <w:b/>
          <w:bCs/>
        </w:rPr>
        <w:t xml:space="preserve">, </w:t>
      </w:r>
      <w:r w:rsidRPr="00547C7C">
        <w:rPr>
          <w:rStyle w:val="StyleUnderline"/>
          <w:rFonts w:ascii="Georgia" w:hAnsi="Georgia"/>
          <w:b/>
          <w:bCs/>
          <w:highlight w:val="green"/>
        </w:rPr>
        <w:t>technology, environment, cyberspace, transportation and energy</w:t>
      </w:r>
      <w:r w:rsidRPr="00547C7C">
        <w:rPr>
          <w:rFonts w:ascii="Georgia" w:hAnsi="Georgia"/>
          <w:sz w:val="16"/>
        </w:rPr>
        <w:t xml:space="preserve">. That's why the United States is considered as a hegemonic country on Earth today. </w:t>
      </w:r>
      <w:r w:rsidRPr="00547C7C">
        <w:rPr>
          <w:rStyle w:val="StyleUnderline"/>
          <w:rFonts w:ascii="Georgia" w:hAnsi="Georgia"/>
          <w:b/>
          <w:bCs/>
        </w:rPr>
        <w:t>The U.S. is recognized as a hegemonic country because it establishes and leads the economic, financial, trade, political, and diplomatic order.</w:t>
      </w:r>
      <w:r w:rsidRPr="00547C7C">
        <w:rPr>
          <w:rFonts w:ascii="Georgia" w:hAnsi="Georgia"/>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547C7C">
        <w:rPr>
          <w:rStyle w:val="StyleUnderline"/>
          <w:rFonts w:ascii="Georgia" w:hAnsi="Georgia"/>
          <w:b/>
          <w:bCs/>
          <w:highlight w:val="green"/>
        </w:rPr>
        <w:t>Space and the moon were known as repositories of resources</w:t>
      </w:r>
      <w:r w:rsidRPr="00547C7C">
        <w:rPr>
          <w:rStyle w:val="StyleUnderline"/>
          <w:rFonts w:ascii="Georgia" w:hAnsi="Georgia"/>
          <w:b/>
          <w:bCs/>
        </w:rPr>
        <w:t>. As it became known that the resources that are scarce or will be depleted on Earth are very abundant outside the Earth in space, the space race has gotten intense. This is why the space race has been promoted on a geoeconomic level</w:t>
      </w:r>
      <w:r w:rsidRPr="00547C7C">
        <w:rPr>
          <w:rFonts w:ascii="Georgia" w:hAnsi="Georgia"/>
          <w:sz w:val="1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547C7C">
        <w:rPr>
          <w:rStyle w:val="StyleUnderline"/>
          <w:rFonts w:ascii="Georgia" w:hAnsi="Georgia"/>
          <w:b/>
          <w:bCs/>
          <w:highlight w:val="green"/>
        </w:rPr>
        <w:t>There are endless resources buried in</w:t>
      </w:r>
      <w:r w:rsidRPr="00547C7C">
        <w:rPr>
          <w:rStyle w:val="StyleUnderline"/>
          <w:rFonts w:ascii="Georgia" w:hAnsi="Georgia"/>
          <w:b/>
          <w:bCs/>
        </w:rPr>
        <w:t xml:space="preserve"> more than 10,000 </w:t>
      </w:r>
      <w:r w:rsidRPr="00547C7C">
        <w:rPr>
          <w:rStyle w:val="StyleUnderline"/>
          <w:rFonts w:ascii="Georgia" w:hAnsi="Georgia"/>
          <w:b/>
          <w:bCs/>
          <w:highlight w:val="green"/>
        </w:rPr>
        <w:t xml:space="preserve">asteroids </w:t>
      </w:r>
      <w:r w:rsidRPr="00547C7C">
        <w:rPr>
          <w:rStyle w:val="StyleUnderline"/>
          <w:rFonts w:ascii="Georgia" w:hAnsi="Georgia"/>
          <w:b/>
          <w:bCs/>
        </w:rPr>
        <w:t>orbiting the Earth.</w:t>
      </w:r>
      <w:r w:rsidRPr="00547C7C">
        <w:rPr>
          <w:rFonts w:ascii="Georgia" w:hAnsi="Georgia"/>
          <w:sz w:val="16"/>
        </w:rPr>
        <w:t xml:space="preserve"> </w:t>
      </w:r>
      <w:r w:rsidRPr="00547C7C">
        <w:rPr>
          <w:rStyle w:val="StyleUnderline"/>
          <w:rFonts w:ascii="Georgia" w:hAnsi="Georgia"/>
          <w:b/>
          <w:bCs/>
        </w:rPr>
        <w:t xml:space="preserve">They are known to have an abundance of resources </w:t>
      </w:r>
      <w:r w:rsidRPr="00547C7C">
        <w:rPr>
          <w:rStyle w:val="StyleUnderline"/>
          <w:rFonts w:ascii="Georgia" w:hAnsi="Georgia"/>
          <w:b/>
          <w:bCs/>
          <w:highlight w:val="green"/>
        </w:rPr>
        <w:t>such as carbon, zinc, cobalt, platinum, gold, silver and titanium</w:t>
      </w:r>
      <w:r w:rsidRPr="00547C7C">
        <w:rPr>
          <w:rStyle w:val="StyleUnderline"/>
          <w:rFonts w:ascii="Georgia" w:hAnsi="Georgia"/>
          <w:b/>
          <w:bCs/>
        </w:rPr>
        <w:t xml:space="preserve">, in which platinum and titanium, for example, can be sold for $30,000 to $50,000 per kilogram. </w:t>
      </w:r>
      <w:r w:rsidRPr="00547C7C">
        <w:rPr>
          <w:rFonts w:ascii="Georgia" w:hAnsi="Georgia"/>
          <w:sz w:val="16"/>
        </w:rPr>
        <w:t xml:space="preserve">Second, the </w:t>
      </w:r>
      <w:r w:rsidRPr="00547C7C">
        <w:rPr>
          <w:rStyle w:val="StyleUnderline"/>
          <w:rFonts w:ascii="Georgia" w:hAnsi="Georgia"/>
          <w:b/>
          <w:bCs/>
          <w:highlight w:val="green"/>
        </w:rPr>
        <w:t>future energy source lies in space</w:t>
      </w:r>
      <w:r w:rsidRPr="00547C7C">
        <w:rPr>
          <w:rFonts w:ascii="Georgia" w:hAnsi="Georgia"/>
          <w:sz w:val="16"/>
        </w:rPr>
        <w:t xml:space="preserve">. </w:t>
      </w:r>
      <w:r w:rsidRPr="00547C7C">
        <w:rPr>
          <w:rStyle w:val="StyleUnderline"/>
          <w:rFonts w:ascii="Georgia" w:hAnsi="Georgia"/>
          <w:b/>
          <w:bCs/>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w:t>
      </w:r>
      <w:r w:rsidRPr="00547C7C">
        <w:rPr>
          <w:rStyle w:val="StyleUnderline"/>
          <w:rFonts w:ascii="Georgia" w:hAnsi="Georgia"/>
          <w:b/>
          <w:bCs/>
          <w:highlight w:val="green"/>
        </w:rPr>
        <w:t>By 2100, 70 terawatts of energy will be needed</w:t>
      </w:r>
      <w:r w:rsidRPr="00547C7C">
        <w:rPr>
          <w:rStyle w:val="StyleUnderline"/>
          <w:rFonts w:ascii="Georgia" w:hAnsi="Georgia"/>
          <w:b/>
          <w:bCs/>
        </w:rPr>
        <w:t xml:space="preserve">, </w:t>
      </w:r>
      <w:r w:rsidRPr="00547C7C">
        <w:rPr>
          <w:rStyle w:val="StyleUnderline"/>
          <w:rFonts w:ascii="Georgia" w:hAnsi="Georgia"/>
          <w:b/>
          <w:bCs/>
          <w:highlight w:val="green"/>
        </w:rPr>
        <w:t xml:space="preserve">and </w:t>
      </w:r>
      <w:r w:rsidRPr="00547C7C">
        <w:rPr>
          <w:rStyle w:val="StyleUnderline"/>
          <w:rFonts w:ascii="Georgia" w:hAnsi="Georgia"/>
          <w:b/>
          <w:bCs/>
        </w:rPr>
        <w:t xml:space="preserve">it is expected that </w:t>
      </w:r>
      <w:r w:rsidRPr="00547C7C">
        <w:rPr>
          <w:rStyle w:val="StyleUnderline"/>
          <w:rFonts w:ascii="Georgia" w:hAnsi="Georgia"/>
          <w:b/>
          <w:bCs/>
          <w:highlight w:val="green"/>
        </w:rPr>
        <w:t xml:space="preserve">332 </w:t>
      </w:r>
      <w:r w:rsidRPr="00547C7C">
        <w:rPr>
          <w:rStyle w:val="StyleUnderline"/>
          <w:rFonts w:ascii="Georgia" w:hAnsi="Georgia"/>
          <w:b/>
          <w:bCs/>
        </w:rPr>
        <w:t xml:space="preserve">terawatts </w:t>
      </w:r>
      <w:r w:rsidRPr="00547C7C">
        <w:rPr>
          <w:rStyle w:val="StyleUnderline"/>
          <w:rFonts w:ascii="Georgia" w:hAnsi="Georgia"/>
          <w:b/>
          <w:bCs/>
          <w:highlight w:val="green"/>
        </w:rPr>
        <w:t>can be supplied through</w:t>
      </w:r>
      <w:r w:rsidRPr="00547C7C">
        <w:rPr>
          <w:rStyle w:val="StyleUnderline"/>
          <w:rFonts w:ascii="Georgia" w:hAnsi="Georgia"/>
          <w:b/>
          <w:bCs/>
        </w:rPr>
        <w:t xml:space="preserve"> the development of </w:t>
      </w:r>
      <w:r w:rsidRPr="00547C7C">
        <w:rPr>
          <w:rStyle w:val="StyleUnderline"/>
          <w:rFonts w:ascii="Georgia" w:hAnsi="Georgia"/>
          <w:b/>
          <w:bCs/>
          <w:highlight w:val="green"/>
        </w:rPr>
        <w:t xml:space="preserve">space </w:t>
      </w:r>
      <w:r w:rsidRPr="00547C7C">
        <w:rPr>
          <w:rStyle w:val="StyleUnderline"/>
          <w:rFonts w:ascii="Georgia" w:hAnsi="Georgia"/>
          <w:b/>
          <w:bCs/>
        </w:rPr>
        <w:t xml:space="preserve">solar </w:t>
      </w:r>
      <w:r w:rsidRPr="00547C7C">
        <w:rPr>
          <w:rStyle w:val="StyleUnderline"/>
          <w:rFonts w:ascii="Georgia" w:hAnsi="Georgia"/>
          <w:b/>
          <w:bCs/>
          <w:highlight w:val="green"/>
        </w:rPr>
        <w:t xml:space="preserve">power plants </w:t>
      </w:r>
      <w:r w:rsidRPr="00547C7C">
        <w:rPr>
          <w:rStyle w:val="StyleUnderline"/>
          <w:rFonts w:ascii="Georgia" w:hAnsi="Georgia"/>
          <w:b/>
          <w:bCs/>
        </w:rPr>
        <w:t xml:space="preserve">in a geostationary orbit. Third, the </w:t>
      </w:r>
      <w:r w:rsidRPr="00547C7C">
        <w:rPr>
          <w:rStyle w:val="StyleUnderline"/>
          <w:rFonts w:ascii="Georgia" w:hAnsi="Georgia"/>
          <w:b/>
          <w:bCs/>
          <w:highlight w:val="green"/>
        </w:rPr>
        <w:t xml:space="preserve">desire </w:t>
      </w:r>
      <w:r w:rsidRPr="00547C7C">
        <w:rPr>
          <w:rStyle w:val="StyleUnderline"/>
          <w:rFonts w:ascii="Georgia" w:hAnsi="Georgia"/>
          <w:b/>
          <w:bCs/>
        </w:rPr>
        <w:t xml:space="preserve">to dominate space </w:t>
      </w:r>
      <w:r w:rsidRPr="00547C7C">
        <w:rPr>
          <w:rStyle w:val="StyleUnderline"/>
          <w:rFonts w:ascii="Georgia" w:hAnsi="Georgia"/>
          <w:b/>
          <w:bCs/>
          <w:highlight w:val="green"/>
        </w:rPr>
        <w:t>for hegemony has established the</w:t>
      </w:r>
      <w:r w:rsidRPr="00547C7C">
        <w:rPr>
          <w:rStyle w:val="StyleUnderline"/>
          <w:rFonts w:ascii="Georgia" w:hAnsi="Georgia"/>
          <w:b/>
          <w:bCs/>
        </w:rPr>
        <w:t xml:space="preserve"> space </w:t>
      </w:r>
      <w:r w:rsidRPr="00547C7C">
        <w:rPr>
          <w:rStyle w:val="StyleUnderline"/>
          <w:rFonts w:ascii="Georgia" w:hAnsi="Georgia"/>
          <w:b/>
          <w:bCs/>
          <w:highlight w:val="green"/>
        </w:rPr>
        <w:t>competition relationship between the U.S. and China</w:t>
      </w:r>
      <w:r w:rsidRPr="00547C7C">
        <w:rPr>
          <w:rStyle w:val="StyleUnderline"/>
          <w:rFonts w:ascii="Georgia" w:hAnsi="Georgia"/>
          <w:b/>
          <w:bCs/>
        </w:rPr>
        <w:t xml:space="preserve">. Although each started from different strategic interests, in the end, they have one common goal. </w:t>
      </w:r>
      <w:r w:rsidRPr="00547C7C">
        <w:rPr>
          <w:rFonts w:ascii="Georgia" w:hAnsi="Georgia"/>
          <w:sz w:val="16"/>
        </w:rPr>
        <w:t xml:space="preserve">First of all, </w:t>
      </w:r>
      <w:r w:rsidRPr="00547C7C">
        <w:rPr>
          <w:rStyle w:val="StyleUnderline"/>
          <w:rFonts w:ascii="Georgia" w:hAnsi="Georgia"/>
          <w:b/>
          <w:bCs/>
        </w:rPr>
        <w:t>China</w:t>
      </w:r>
      <w:r w:rsidRPr="00547C7C">
        <w:rPr>
          <w:rFonts w:ascii="Georgia" w:hAnsi="Georgia"/>
          <w:sz w:val="16"/>
        </w:rPr>
        <w:t xml:space="preserve"> wants to be free from the U.S. GPS system. This is because only through the freedom China can prevent its future weapons system from becoming vulnerable to U.S. control and restrictions. It </w:t>
      </w:r>
      <w:r w:rsidRPr="00547C7C">
        <w:rPr>
          <w:rStyle w:val="StyleUnderline"/>
          <w:rFonts w:ascii="Georgia" w:hAnsi="Georgia"/>
          <w:b/>
          <w:bCs/>
        </w:rPr>
        <w:t>is planning to achieve its goal of establishing a so-called "Space Silk Road" by expanding China's "BeiDou" navigation system to the regions within One Belt One Road and the national satellite and communication systems. The U.S. also plans to spend $25 billion to develop GPS3 systems with stronger defense capabilities against Chinese space and cyberattacks, by 2025.</w:t>
      </w:r>
      <w:r w:rsidRPr="00547C7C">
        <w:rPr>
          <w:rStyle w:val="StyleUnderline"/>
          <w:rFonts w:ascii="Georgia" w:hAnsi="Georgia"/>
        </w:rPr>
        <w:t xml:space="preserve"> </w:t>
      </w:r>
      <w:r w:rsidRPr="00547C7C">
        <w:rPr>
          <w:rStyle w:val="StyleUnderline"/>
          <w:rFonts w:ascii="Georgia" w:hAnsi="Georgia"/>
          <w:b/>
          <w:bCs/>
        </w:rPr>
        <w:t>The competition between the U.S. and China to establish a space station in order to secure the benefits from space strategies is inevitable.</w:t>
      </w:r>
      <w:r w:rsidRPr="00547C7C">
        <w:rPr>
          <w:rFonts w:ascii="Georgia" w:hAnsi="Georgia"/>
          <w:sz w:val="16"/>
        </w:rPr>
        <w:t xml:space="preserve"> This is because a space station is the foundation for establishing space order. As the space station has the purpose of protecting and defending from enemies</w:t>
      </w:r>
      <w:r w:rsidRPr="00547C7C">
        <w:rPr>
          <w:rStyle w:val="StyleUnderline"/>
          <w:rFonts w:ascii="Georgia" w:hAnsi="Georgia"/>
          <w:b/>
          <w:bCs/>
        </w:rPr>
        <w:t xml:space="preserve">, </w:t>
      </w:r>
      <w:r w:rsidRPr="00547C7C">
        <w:rPr>
          <w:rStyle w:val="StyleUnderline"/>
          <w:rFonts w:ascii="Georgia" w:hAnsi="Georgia"/>
          <w:b/>
          <w:bCs/>
          <w:highlight w:val="green"/>
        </w:rPr>
        <w:t>militarization is inevitable in the process</w:t>
      </w:r>
      <w:r w:rsidRPr="00547C7C">
        <w:rPr>
          <w:rStyle w:val="StyleUnderline"/>
          <w:rFonts w:ascii="Georgia" w:hAnsi="Georgia"/>
          <w:b/>
          <w:bCs/>
        </w:rPr>
        <w:t xml:space="preserve">. It is clear that the outcome will lead to a space arms race. This is why the </w:t>
      </w:r>
      <w:r w:rsidRPr="00547C7C">
        <w:rPr>
          <w:rStyle w:val="StyleUnderline"/>
          <w:rFonts w:ascii="Georgia" w:hAnsi="Georgia"/>
          <w:b/>
          <w:bCs/>
          <w:highlight w:val="green"/>
        </w:rPr>
        <w:t xml:space="preserve">competition </w:t>
      </w:r>
      <w:r w:rsidRPr="00547C7C">
        <w:rPr>
          <w:rStyle w:val="StyleUnderline"/>
          <w:rFonts w:ascii="Georgia" w:hAnsi="Georgia"/>
          <w:b/>
          <w:bCs/>
        </w:rPr>
        <w:t xml:space="preserve">over supremacy in space between the U.S. and China </w:t>
      </w:r>
      <w:r w:rsidRPr="00547C7C">
        <w:rPr>
          <w:rStyle w:val="StyleUnderline"/>
          <w:rFonts w:ascii="Georgia" w:hAnsi="Georgia"/>
          <w:b/>
          <w:bCs/>
          <w:highlight w:val="green"/>
        </w:rPr>
        <w:t>has the aspects of the New Cold War</w:t>
      </w:r>
      <w:r w:rsidRPr="00547C7C">
        <w:rPr>
          <w:rStyle w:val="StyleUnderline"/>
          <w:rFonts w:ascii="Georgia" w:hAnsi="Georgia"/>
          <w:b/>
          <w:bCs/>
        </w:rPr>
        <w:t xml:space="preserve"> outside the Earth. </w:t>
      </w:r>
      <w:r w:rsidRPr="00547C7C">
        <w:rPr>
          <w:rFonts w:ascii="Georgia" w:hAnsi="Georgia"/>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547C7C">
        <w:rPr>
          <w:rStyle w:val="StyleUnderline"/>
          <w:rFonts w:ascii="Georgia" w:hAnsi="Georgia"/>
          <w:b/>
          <w:bCs/>
          <w:highlight w:val="green"/>
        </w:rPr>
        <w:t xml:space="preserve">space is the decisive factor in the operation of energy, resources, environment, communication, and advanced military weapons systems </w:t>
      </w:r>
      <w:r w:rsidRPr="00547C7C">
        <w:rPr>
          <w:rStyle w:val="StyleUnderline"/>
          <w:rFonts w:ascii="Georgia" w:hAnsi="Georgia"/>
          <w:b/>
          <w:bCs/>
        </w:rPr>
        <w:t>in the future.</w:t>
      </w:r>
      <w:r w:rsidRPr="00547C7C">
        <w:rPr>
          <w:rStyle w:val="StyleUnderline"/>
          <w:rFonts w:ascii="Georgia" w:hAnsi="Georgia"/>
          <w:b/>
          <w:bCs/>
          <w:highlight w:val="green"/>
        </w:rPr>
        <w:t xml:space="preserve"> Space is no longer a dream world.</w:t>
      </w:r>
      <w:r w:rsidRPr="00547C7C">
        <w:rPr>
          <w:rFonts w:ascii="Georgia" w:hAnsi="Georgia"/>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67B17DF0" w14:textId="16926D60" w:rsidR="00080662" w:rsidRPr="003F77ED" w:rsidRDefault="00B857AC" w:rsidP="00080662">
      <w:pPr>
        <w:pStyle w:val="Heading4"/>
      </w:pPr>
      <w:r>
        <w:t xml:space="preserve">10] </w:t>
      </w:r>
      <w:r w:rsidR="00080662">
        <w:t xml:space="preserve">Heg solves </w:t>
      </w:r>
      <w:r w:rsidR="00080662">
        <w:rPr>
          <w:u w:val="single"/>
        </w:rPr>
        <w:t>nuclear war</w:t>
      </w:r>
      <w:r w:rsidR="00080662">
        <w:t xml:space="preserve"> and </w:t>
      </w:r>
      <w:r w:rsidR="00080662">
        <w:rPr>
          <w:u w:val="single"/>
        </w:rPr>
        <w:t>global fascism</w:t>
      </w:r>
      <w:r w:rsidR="00080662">
        <w:t xml:space="preserve"> </w:t>
      </w:r>
    </w:p>
    <w:p w14:paraId="1F395D9F" w14:textId="77777777" w:rsidR="00080662" w:rsidRDefault="00080662" w:rsidP="00080662">
      <w:r w:rsidRPr="0021662E">
        <w:rPr>
          <w:rStyle w:val="Style13ptBold"/>
        </w:rPr>
        <w:t>Kroenig 20</w:t>
      </w:r>
      <w:r w:rsidRPr="0021662E">
        <w:t xml:space="preserve"> [Matthew Kroenig is an American political scientist, best-selling author, and an award-winning national security strategist. "The Return of Great Power Rivalry Democracy versus Autocracy from the Ancient World to the U.S. and China."</w:t>
      </w:r>
      <w:r>
        <w:t xml:space="preserve"> </w:t>
      </w:r>
      <w:r w:rsidRPr="00A43E9F">
        <w:t>https://www.google.com/books/edition/The_Return_of_Great_Power_Rivalry/dXLKDwAAQBAJ?hl=en&amp;gbpv=1&amp;printsec=frontcover</w:t>
      </w:r>
      <w:r>
        <w:t>]</w:t>
      </w:r>
    </w:p>
    <w:p w14:paraId="76C952C8" w14:textId="77777777" w:rsidR="00080662" w:rsidRPr="00A65BD5" w:rsidRDefault="00080662" w:rsidP="00080662">
      <w:pPr>
        <w:rPr>
          <w:sz w:val="16"/>
        </w:rPr>
      </w:pPr>
      <w:r w:rsidRPr="00A65BD5">
        <w:rPr>
          <w:sz w:val="16"/>
        </w:rPr>
        <w:t xml:space="preserve">Indeed, </w:t>
      </w:r>
      <w:r w:rsidRPr="00A833F7">
        <w:rPr>
          <w:rStyle w:val="StyleUnderline"/>
        </w:rPr>
        <w:t xml:space="preserve">China itself has been among the </w:t>
      </w:r>
      <w:r w:rsidRPr="00A833F7">
        <w:rPr>
          <w:rStyle w:val="Emphasis"/>
        </w:rPr>
        <w:t>greatest beneficiaries</w:t>
      </w:r>
      <w:r w:rsidRPr="00A65BD5">
        <w:rPr>
          <w:sz w:val="16"/>
        </w:rPr>
        <w:t xml:space="preserve"> </w:t>
      </w:r>
      <w:r w:rsidRPr="00A833F7">
        <w:rPr>
          <w:rStyle w:val="StyleUnderline"/>
        </w:rPr>
        <w:t xml:space="preserve">of a U.S.- led international order. American military and economic power have provided the </w:t>
      </w:r>
      <w:r w:rsidRPr="00A833F7">
        <w:rPr>
          <w:rStyle w:val="Emphasis"/>
        </w:rPr>
        <w:t>peace</w:t>
      </w:r>
      <w:r w:rsidRPr="00A833F7">
        <w:rPr>
          <w:rStyle w:val="StyleUnderline"/>
        </w:rPr>
        <w:t xml:space="preserve"> and</w:t>
      </w:r>
      <w:r w:rsidRPr="00A65BD5">
        <w:rPr>
          <w:sz w:val="16"/>
        </w:rPr>
        <w:t xml:space="preserve"> macroeconomic </w:t>
      </w:r>
      <w:r w:rsidRPr="00A833F7">
        <w:rPr>
          <w:rStyle w:val="Emphasis"/>
        </w:rPr>
        <w:t>stability</w:t>
      </w:r>
      <w:r w:rsidRPr="00A65BD5">
        <w:rPr>
          <w:sz w:val="16"/>
        </w:rPr>
        <w:t xml:space="preserve"> </w:t>
      </w:r>
      <w:r w:rsidRPr="00A833F7">
        <w:rPr>
          <w:rStyle w:val="StyleUnderline"/>
        </w:rPr>
        <w:t>that allowed China to grow into the major power</w:t>
      </w:r>
      <w:r w:rsidRPr="00A65BD5">
        <w:rPr>
          <w:sz w:val="16"/>
        </w:rPr>
        <w:t xml:space="preserve"> that it is today. </w:t>
      </w:r>
    </w:p>
    <w:p w14:paraId="2479C170" w14:textId="77777777" w:rsidR="00080662" w:rsidRPr="00A833F7" w:rsidRDefault="00080662" w:rsidP="00080662">
      <w:pPr>
        <w:rPr>
          <w:rStyle w:val="StyleUnderline"/>
        </w:rPr>
      </w:pPr>
      <w:r w:rsidRPr="00A833F7">
        <w:rPr>
          <w:rStyle w:val="StyleUnderline"/>
        </w:rPr>
        <w:t xml:space="preserve">There is little reason to believe that Russia and China will be </w:t>
      </w:r>
      <w:r w:rsidRPr="00A833F7">
        <w:rPr>
          <w:rStyle w:val="Emphasis"/>
        </w:rPr>
        <w:t>as kind</w:t>
      </w:r>
      <w:r w:rsidRPr="00A833F7">
        <w:rPr>
          <w:rStyle w:val="StyleUnderline"/>
        </w:rPr>
        <w:t>.</w:t>
      </w:r>
      <w:r w:rsidRPr="00A65BD5">
        <w:rPr>
          <w:sz w:val="16"/>
        </w:rPr>
        <w:t xml:space="preserve"> </w:t>
      </w:r>
      <w:r w:rsidRPr="00A833F7">
        <w:rPr>
          <w:rStyle w:val="StyleUnderline"/>
        </w:rPr>
        <w:t xml:space="preserve">These </w:t>
      </w:r>
      <w:r w:rsidRPr="00294CC0">
        <w:rPr>
          <w:rStyle w:val="Emphasis"/>
          <w:highlight w:val="cyan"/>
        </w:rPr>
        <w:t>autocratic powers</w:t>
      </w:r>
      <w:r w:rsidRPr="00A833F7">
        <w:rPr>
          <w:rStyle w:val="StyleUnderline"/>
        </w:rPr>
        <w:t xml:space="preserve"> long to </w:t>
      </w:r>
      <w:r w:rsidRPr="00294CC0">
        <w:rPr>
          <w:rStyle w:val="StyleUnderline"/>
          <w:highlight w:val="cyan"/>
        </w:rPr>
        <w:t>establish</w:t>
      </w:r>
      <w:r w:rsidRPr="00A65BD5">
        <w:rPr>
          <w:sz w:val="16"/>
        </w:rPr>
        <w:t xml:space="preserve"> </w:t>
      </w:r>
      <w:r w:rsidRPr="00294CC0">
        <w:rPr>
          <w:rStyle w:val="Emphasis"/>
          <w:highlight w:val="cyan"/>
        </w:rPr>
        <w:t>s</w:t>
      </w:r>
      <w:r w:rsidRPr="00A65BD5">
        <w:rPr>
          <w:sz w:val="16"/>
        </w:rPr>
        <w:t xml:space="preserve">pheres </w:t>
      </w:r>
      <w:r w:rsidRPr="00294CC0">
        <w:rPr>
          <w:rStyle w:val="Emphasis"/>
          <w:highlight w:val="cyan"/>
        </w:rPr>
        <w:t>o</w:t>
      </w:r>
      <w:r w:rsidRPr="00A65BD5">
        <w:rPr>
          <w:sz w:val="16"/>
        </w:rPr>
        <w:t xml:space="preserve">f </w:t>
      </w:r>
      <w:r w:rsidRPr="00294CC0">
        <w:rPr>
          <w:rStyle w:val="Emphasis"/>
          <w:highlight w:val="cyan"/>
        </w:rPr>
        <w:t>i</w:t>
      </w:r>
      <w:r w:rsidRPr="00A65BD5">
        <w:rPr>
          <w:sz w:val="16"/>
        </w:rPr>
        <w:t xml:space="preserve">nfluence in their near abroad, </w:t>
      </w:r>
      <w:r w:rsidRPr="00A833F7">
        <w:rPr>
          <w:rStyle w:val="StyleUnderline"/>
        </w:rPr>
        <w:t xml:space="preserve">and they have shown little concern for the </w:t>
      </w:r>
      <w:r w:rsidRPr="00A833F7">
        <w:rPr>
          <w:rStyle w:val="Emphasis"/>
        </w:rPr>
        <w:t>sovereignty</w:t>
      </w:r>
      <w:r w:rsidRPr="00A65BD5">
        <w:rPr>
          <w:sz w:val="16"/>
        </w:rPr>
        <w:t xml:space="preserve"> or personal freedoms of their own citizens or subjected populations. </w:t>
      </w:r>
      <w:r w:rsidRPr="00A833F7">
        <w:rPr>
          <w:rStyle w:val="StyleUnderline"/>
        </w:rPr>
        <w:t xml:space="preserve">To get a </w:t>
      </w:r>
      <w:r w:rsidRPr="00A833F7">
        <w:rPr>
          <w:rStyle w:val="Emphasis"/>
        </w:rPr>
        <w:t>vision</w:t>
      </w:r>
      <w:r w:rsidRPr="00A833F7">
        <w:rPr>
          <w:rStyle w:val="StyleUnderline"/>
        </w:rPr>
        <w:t xml:space="preserve"> of a world led by Russia or China</w:t>
      </w:r>
      <w:r w:rsidRPr="00A65BD5">
        <w:rPr>
          <w:sz w:val="16"/>
        </w:rPr>
        <w:t xml:space="preserve">, </w:t>
      </w:r>
      <w:r w:rsidRPr="00A833F7">
        <w:rPr>
          <w:rStyle w:val="StyleUnderline"/>
        </w:rPr>
        <w:t xml:space="preserve">just </w:t>
      </w:r>
      <w:r w:rsidRPr="00294CC0">
        <w:rPr>
          <w:rStyle w:val="StyleUnderline"/>
          <w:highlight w:val="cyan"/>
        </w:rPr>
        <w:t xml:space="preserve">look </w:t>
      </w:r>
      <w:r w:rsidRPr="00294CC0">
        <w:rPr>
          <w:rStyle w:val="StyleUnderline"/>
        </w:rPr>
        <w:t xml:space="preserve">at </w:t>
      </w:r>
      <w:r w:rsidRPr="00294CC0">
        <w:rPr>
          <w:rStyle w:val="StyleUnderline"/>
          <w:highlight w:val="cyan"/>
        </w:rPr>
        <w:t>how they treat the people</w:t>
      </w:r>
      <w:r w:rsidRPr="00A833F7">
        <w:rPr>
          <w:rStyle w:val="StyleUnderline"/>
        </w:rPr>
        <w:t xml:space="preserve"> that fall under their influence today</w:t>
      </w:r>
      <w:r w:rsidRPr="00A65BD5">
        <w:rPr>
          <w:sz w:val="16"/>
        </w:rPr>
        <w:t xml:space="preserve">. Russian dictator Vladimir </w:t>
      </w:r>
      <w:r w:rsidRPr="00294CC0">
        <w:rPr>
          <w:rStyle w:val="Emphasis"/>
          <w:highlight w:val="cyan"/>
        </w:rPr>
        <w:t>Putin</w:t>
      </w:r>
      <w:r w:rsidRPr="00294CC0">
        <w:rPr>
          <w:sz w:val="16"/>
          <w:highlight w:val="cyan"/>
        </w:rPr>
        <w:t xml:space="preserve"> </w:t>
      </w:r>
      <w:r w:rsidRPr="00294CC0">
        <w:rPr>
          <w:rStyle w:val="StyleUnderline"/>
          <w:highlight w:val="cyan"/>
        </w:rPr>
        <w:t>invades neighboring countries</w:t>
      </w:r>
      <w:r w:rsidRPr="00A833F7">
        <w:rPr>
          <w:rStyle w:val="StyleUnderline"/>
        </w:rPr>
        <w:t xml:space="preserve"> and murders critical journalists</w:t>
      </w:r>
      <w:r w:rsidRPr="00A65BD5">
        <w:rPr>
          <w:sz w:val="16"/>
        </w:rPr>
        <w:t xml:space="preserve">. And </w:t>
      </w:r>
      <w:r w:rsidRPr="00294CC0">
        <w:rPr>
          <w:rStyle w:val="StyleUnderline"/>
          <w:highlight w:val="cyan"/>
        </w:rPr>
        <w:t>China</w:t>
      </w:r>
      <w:r w:rsidRPr="00294CC0">
        <w:rPr>
          <w:sz w:val="16"/>
          <w:highlight w:val="cyan"/>
        </w:rPr>
        <w:t xml:space="preserve"> </w:t>
      </w:r>
      <w:r w:rsidRPr="00294CC0">
        <w:rPr>
          <w:rStyle w:val="StyleUnderline"/>
          <w:highlight w:val="cyan"/>
        </w:rPr>
        <w:t>takes</w:t>
      </w:r>
      <w:r w:rsidRPr="00294CC0">
        <w:rPr>
          <w:sz w:val="16"/>
          <w:highlight w:val="cyan"/>
        </w:rPr>
        <w:t xml:space="preserve"> </w:t>
      </w:r>
      <w:r w:rsidRPr="00294CC0">
        <w:rPr>
          <w:rStyle w:val="Emphasis"/>
          <w:highlight w:val="cyan"/>
        </w:rPr>
        <w:t>contested territory</w:t>
      </w:r>
      <w:r w:rsidRPr="00A65BD5">
        <w:rPr>
          <w:sz w:val="16"/>
        </w:rPr>
        <w:t xml:space="preserve"> </w:t>
      </w:r>
      <w:r w:rsidRPr="00A833F7">
        <w:rPr>
          <w:rStyle w:val="StyleUnderline"/>
        </w:rPr>
        <w:t xml:space="preserve">from its neighbors through brute force and locks up one million </w:t>
      </w:r>
      <w:r w:rsidRPr="00294CC0">
        <w:rPr>
          <w:rStyle w:val="Emphasis"/>
          <w:highlight w:val="cyan"/>
        </w:rPr>
        <w:t>Muslim minorities</w:t>
      </w:r>
      <w:r w:rsidRPr="00A65BD5">
        <w:rPr>
          <w:sz w:val="16"/>
        </w:rPr>
        <w:t xml:space="preserve"> </w:t>
      </w:r>
      <w:r w:rsidRPr="00A833F7">
        <w:rPr>
          <w:rStyle w:val="StyleUnderline"/>
        </w:rPr>
        <w:t>in</w:t>
      </w:r>
      <w:r w:rsidRPr="00A65BD5">
        <w:rPr>
          <w:sz w:val="16"/>
        </w:rPr>
        <w:t xml:space="preserve"> “</w:t>
      </w:r>
      <w:r w:rsidRPr="00294CC0">
        <w:rPr>
          <w:rStyle w:val="Emphasis"/>
          <w:highlight w:val="cyan"/>
        </w:rPr>
        <w:t>re-education” camps</w:t>
      </w:r>
      <w:r w:rsidRPr="00A65BD5">
        <w:rPr>
          <w:sz w:val="16"/>
        </w:rPr>
        <w:t xml:space="preserve">. And </w:t>
      </w:r>
      <w:r w:rsidRPr="00294CC0">
        <w:rPr>
          <w:rStyle w:val="StyleUnderline"/>
          <w:highlight w:val="cyan"/>
        </w:rPr>
        <w:t xml:space="preserve">this is but a </w:t>
      </w:r>
      <w:r w:rsidRPr="00294CC0">
        <w:rPr>
          <w:rStyle w:val="Emphasis"/>
          <w:highlight w:val="cyan"/>
        </w:rPr>
        <w:t>small taste</w:t>
      </w:r>
      <w:r w:rsidRPr="00A833F7">
        <w:rPr>
          <w:rStyle w:val="StyleUnderline"/>
        </w:rPr>
        <w:t xml:space="preserve"> of the </w:t>
      </w:r>
      <w:r w:rsidRPr="00A833F7">
        <w:rPr>
          <w:rStyle w:val="Emphasis"/>
        </w:rPr>
        <w:t>brutality</w:t>
      </w:r>
      <w:r w:rsidRPr="00A833F7">
        <w:rPr>
          <w:rStyle w:val="StyleUnderline"/>
        </w:rPr>
        <w:t xml:space="preserve"> of these</w:t>
      </w:r>
      <w:r w:rsidRPr="00A65BD5">
        <w:rPr>
          <w:sz w:val="16"/>
        </w:rPr>
        <w:t xml:space="preserve"> </w:t>
      </w:r>
      <w:r w:rsidRPr="00A833F7">
        <w:rPr>
          <w:rStyle w:val="StyleUnderline"/>
        </w:rPr>
        <w:t>governments</w:t>
      </w:r>
      <w:r w:rsidRPr="00A65BD5">
        <w:rPr>
          <w:sz w:val="16"/>
        </w:rPr>
        <w:t xml:space="preserve">. </w:t>
      </w:r>
      <w:r w:rsidRPr="00A833F7">
        <w:rPr>
          <w:rStyle w:val="StyleUnderline"/>
        </w:rPr>
        <w:t xml:space="preserve">If readers doubt these claims, they can simply ask citizens of American </w:t>
      </w:r>
      <w:r w:rsidRPr="00A833F7">
        <w:rPr>
          <w:rStyle w:val="Emphasis"/>
        </w:rPr>
        <w:t>allies</w:t>
      </w:r>
      <w:r w:rsidRPr="00A833F7">
        <w:rPr>
          <w:rStyle w:val="StyleUnderline"/>
        </w:rPr>
        <w:t xml:space="preserve"> in Eastern Europe or East Asia whether they desire continued American </w:t>
      </w:r>
      <w:r w:rsidRPr="00A833F7">
        <w:rPr>
          <w:rStyle w:val="Emphasis"/>
        </w:rPr>
        <w:t>leadership</w:t>
      </w:r>
      <w:r w:rsidRPr="00A833F7">
        <w:rPr>
          <w:rStyle w:val="StyleUnderline"/>
        </w:rPr>
        <w:t xml:space="preserve">, or whether they would prefer to live </w:t>
      </w:r>
      <w:r w:rsidRPr="00A833F7">
        <w:rPr>
          <w:rStyle w:val="Emphasis"/>
        </w:rPr>
        <w:t>under the thumb</w:t>
      </w:r>
      <w:r w:rsidRPr="00A833F7">
        <w:rPr>
          <w:rStyle w:val="StyleUnderline"/>
        </w:rPr>
        <w:t xml:space="preserve"> of Moscow or Beijing, respectively.</w:t>
      </w:r>
    </w:p>
    <w:p w14:paraId="58F163D7" w14:textId="07E4A54D" w:rsidR="002966B1" w:rsidRPr="00DB2EF9" w:rsidRDefault="00080662" w:rsidP="00B821B1">
      <w:pPr>
        <w:rPr>
          <w:u w:val="single"/>
        </w:rPr>
      </w:pPr>
      <w:r w:rsidRPr="00A65BD5">
        <w:rPr>
          <w:sz w:val="16"/>
        </w:rPr>
        <w:t xml:space="preserve">Moreover, just as consequentially for the globe, </w:t>
      </w:r>
      <w:r w:rsidRPr="00A833F7">
        <w:rPr>
          <w:rStyle w:val="StyleUnderline"/>
        </w:rPr>
        <w:t xml:space="preserve">the </w:t>
      </w:r>
      <w:r w:rsidRPr="00294CC0">
        <w:rPr>
          <w:rStyle w:val="Emphasis"/>
          <w:highlight w:val="cyan"/>
        </w:rPr>
        <w:t>decline</w:t>
      </w:r>
      <w:r w:rsidRPr="00294CC0">
        <w:rPr>
          <w:sz w:val="16"/>
          <w:highlight w:val="cyan"/>
        </w:rPr>
        <w:t xml:space="preserve"> </w:t>
      </w:r>
      <w:r w:rsidRPr="00294CC0">
        <w:rPr>
          <w:rStyle w:val="StyleUnderline"/>
          <w:highlight w:val="cyan"/>
        </w:rPr>
        <w:t>of the</w:t>
      </w:r>
      <w:r w:rsidRPr="00A65BD5">
        <w:rPr>
          <w:sz w:val="16"/>
        </w:rPr>
        <w:t xml:space="preserve"> </w:t>
      </w:r>
      <w:r w:rsidRPr="00294CC0">
        <w:rPr>
          <w:rStyle w:val="Emphasis"/>
          <w:highlight w:val="cyan"/>
        </w:rPr>
        <w:t>U</w:t>
      </w:r>
      <w:r w:rsidRPr="00A65BD5">
        <w:rPr>
          <w:sz w:val="16"/>
        </w:rPr>
        <w:t xml:space="preserve">nited </w:t>
      </w:r>
      <w:r w:rsidRPr="00294CC0">
        <w:rPr>
          <w:rStyle w:val="Emphasis"/>
          <w:highlight w:val="cyan"/>
        </w:rPr>
        <w:t>S</w:t>
      </w:r>
      <w:r w:rsidRPr="00294CC0">
        <w:rPr>
          <w:sz w:val="16"/>
          <w:highlight w:val="cyan"/>
        </w:rPr>
        <w:t>t</w:t>
      </w:r>
      <w:r w:rsidRPr="00A65BD5">
        <w:rPr>
          <w:sz w:val="16"/>
        </w:rPr>
        <w:t xml:space="preserve">ates </w:t>
      </w:r>
      <w:r w:rsidRPr="00294CC0">
        <w:rPr>
          <w:rStyle w:val="StyleUnderline"/>
          <w:highlight w:val="cyan"/>
        </w:rPr>
        <w:t>could</w:t>
      </w:r>
      <w:r w:rsidRPr="00A833F7">
        <w:rPr>
          <w:rStyle w:val="StyleUnderline"/>
        </w:rPr>
        <w:t xml:space="preserve"> very well </w:t>
      </w:r>
      <w:r w:rsidRPr="00294CC0">
        <w:rPr>
          <w:rStyle w:val="StyleUnderline"/>
          <w:highlight w:val="cyan"/>
        </w:rPr>
        <w:t xml:space="preserve">result </w:t>
      </w:r>
      <w:r w:rsidRPr="00C41EA0">
        <w:rPr>
          <w:rStyle w:val="StyleUnderline"/>
        </w:rPr>
        <w:t xml:space="preserve">in </w:t>
      </w:r>
      <w:r w:rsidRPr="00C41EA0">
        <w:rPr>
          <w:rStyle w:val="Emphasis"/>
        </w:rPr>
        <w:t>war</w:t>
      </w:r>
      <w:r w:rsidRPr="00A65BD5">
        <w:rPr>
          <w:sz w:val="16"/>
        </w:rPr>
        <w:t xml:space="preserve">. As noted earlier, international relations theory maintains that the </w:t>
      </w:r>
      <w:r w:rsidRPr="00A833F7">
        <w:rPr>
          <w:rStyle w:val="StyleUnderline"/>
        </w:rPr>
        <w:t xml:space="preserve">decline of one dominant power and the rise of another often results in </w:t>
      </w:r>
      <w:r w:rsidRPr="00C41EA0">
        <w:rPr>
          <w:rStyle w:val="Emphasis"/>
          <w:highlight w:val="cyan"/>
        </w:rPr>
        <w:t>great power conflict</w:t>
      </w:r>
      <w:r w:rsidRPr="00A65BD5">
        <w:rPr>
          <w:sz w:val="16"/>
        </w:rPr>
        <w:t xml:space="preserve">.24 According to this telling, </w:t>
      </w:r>
      <w:r w:rsidRPr="00C41EA0">
        <w:rPr>
          <w:rStyle w:val="Emphasis"/>
          <w:highlight w:val="cyan"/>
        </w:rPr>
        <w:t>World War I</w:t>
      </w:r>
      <w:r w:rsidRPr="00C41EA0">
        <w:rPr>
          <w:sz w:val="16"/>
          <w:highlight w:val="cyan"/>
        </w:rPr>
        <w:t> </w:t>
      </w:r>
      <w:r w:rsidRPr="00C41EA0">
        <w:rPr>
          <w:rStyle w:val="StyleUnderline"/>
          <w:highlight w:val="cyan"/>
        </w:rPr>
        <w:t>and</w:t>
      </w:r>
      <w:r w:rsidRPr="00A65BD5">
        <w:rPr>
          <w:sz w:val="16"/>
        </w:rPr>
        <w:t xml:space="preserve"> World War </w:t>
      </w:r>
      <w:r w:rsidRPr="00C41EA0">
        <w:rPr>
          <w:rStyle w:val="Emphasis"/>
          <w:highlight w:val="cyan"/>
        </w:rPr>
        <w:t>II</w:t>
      </w:r>
      <w:r w:rsidRPr="00C41EA0">
        <w:rPr>
          <w:sz w:val="16"/>
          <w:highlight w:val="cyan"/>
        </w:rPr>
        <w:t xml:space="preserve"> </w:t>
      </w:r>
      <w:r w:rsidRPr="00C41EA0">
        <w:rPr>
          <w:rStyle w:val="StyleUnderline"/>
          <w:highlight w:val="cyan"/>
        </w:rPr>
        <w:t>were</w:t>
      </w:r>
      <w:r w:rsidRPr="00A833F7">
        <w:rPr>
          <w:rStyle w:val="StyleUnderline"/>
        </w:rPr>
        <w:t xml:space="preserve"> primarily </w:t>
      </w:r>
      <w:r w:rsidRPr="00C41EA0">
        <w:rPr>
          <w:rStyle w:val="StyleUnderline"/>
          <w:highlight w:val="cyan"/>
        </w:rPr>
        <w:t xml:space="preserve">the </w:t>
      </w:r>
      <w:r w:rsidRPr="00C41EA0">
        <w:rPr>
          <w:rStyle w:val="Emphasis"/>
          <w:highlight w:val="cyan"/>
        </w:rPr>
        <w:t>result</w:t>
      </w:r>
      <w:r w:rsidRPr="00C41EA0">
        <w:rPr>
          <w:rStyle w:val="StyleUnderline"/>
          <w:highlight w:val="cyan"/>
        </w:rPr>
        <w:t xml:space="preserve"> of the decline of the</w:t>
      </w:r>
      <w:r w:rsidRPr="00C41EA0">
        <w:rPr>
          <w:sz w:val="16"/>
          <w:highlight w:val="cyan"/>
        </w:rPr>
        <w:t xml:space="preserve"> </w:t>
      </w:r>
      <w:r w:rsidRPr="00C41EA0">
        <w:rPr>
          <w:rStyle w:val="Emphasis"/>
          <w:highlight w:val="cyan"/>
        </w:rPr>
        <w:t>British</w:t>
      </w:r>
      <w:r w:rsidRPr="00A833F7">
        <w:rPr>
          <w:rStyle w:val="Emphasis"/>
        </w:rPr>
        <w:t xml:space="preserve"> Empire</w:t>
      </w:r>
      <w:r w:rsidRPr="00A65BD5">
        <w:rPr>
          <w:sz w:val="16"/>
        </w:rPr>
        <w:t xml:space="preserve"> </w:t>
      </w:r>
      <w:r w:rsidRPr="00A833F7">
        <w:rPr>
          <w:rStyle w:val="StyleUnderline"/>
        </w:rPr>
        <w:t>and the rise of Imperial</w:t>
      </w:r>
      <w:r w:rsidRPr="00A65BD5">
        <w:rPr>
          <w:sz w:val="16"/>
        </w:rPr>
        <w:t xml:space="preserve"> and then Nazi </w:t>
      </w:r>
      <w:r w:rsidRPr="00A833F7">
        <w:rPr>
          <w:rStyle w:val="StyleUnderline"/>
        </w:rPr>
        <w:t>Germany</w:t>
      </w:r>
      <w:r w:rsidRPr="00A65BD5">
        <w:rPr>
          <w:sz w:val="16"/>
        </w:rPr>
        <w:t xml:space="preserve">. </w:t>
      </w:r>
      <w:r w:rsidRPr="00C41EA0">
        <w:rPr>
          <w:rStyle w:val="StyleUnderline"/>
          <w:highlight w:val="cyan"/>
        </w:rPr>
        <w:t xml:space="preserve">Falling powers fight </w:t>
      </w:r>
      <w:r w:rsidRPr="00C41EA0">
        <w:rPr>
          <w:rStyle w:val="Emphasis"/>
          <w:highlight w:val="cyan"/>
        </w:rPr>
        <w:t>preventive wars</w:t>
      </w:r>
      <w:r w:rsidRPr="00A65BD5">
        <w:rPr>
          <w:sz w:val="16"/>
        </w:rPr>
        <w:t xml:space="preserve"> </w:t>
      </w:r>
      <w:r w:rsidRPr="00A833F7">
        <w:rPr>
          <w:rStyle w:val="StyleUnderline"/>
        </w:rPr>
        <w:t>in a bid to remain on top</w:t>
      </w:r>
      <w:r w:rsidRPr="00A65BD5">
        <w:rPr>
          <w:sz w:val="16"/>
        </w:rPr>
        <w:t xml:space="preserve">, </w:t>
      </w:r>
      <w:r w:rsidRPr="00A833F7">
        <w:rPr>
          <w:rStyle w:val="StyleUnderline"/>
        </w:rPr>
        <w:t xml:space="preserve">and </w:t>
      </w:r>
      <w:r w:rsidRPr="00C41EA0">
        <w:rPr>
          <w:rStyle w:val="StyleUnderline"/>
          <w:highlight w:val="cyan"/>
        </w:rPr>
        <w:t xml:space="preserve">rising powers </w:t>
      </w:r>
      <w:r w:rsidRPr="00C41EA0">
        <w:rPr>
          <w:rStyle w:val="Emphasis"/>
          <w:highlight w:val="cyan"/>
        </w:rPr>
        <w:t>launch conflicts</w:t>
      </w:r>
      <w:r w:rsidRPr="00C41EA0">
        <w:rPr>
          <w:rStyle w:val="StyleUnderline"/>
          <w:highlight w:val="cyan"/>
        </w:rPr>
        <w:t xml:space="preserve"> </w:t>
      </w:r>
      <w:r w:rsidRPr="00C41EA0">
        <w:rPr>
          <w:rStyle w:val="StyleUnderline"/>
        </w:rPr>
        <w:t>to</w:t>
      </w:r>
      <w:r w:rsidRPr="00A833F7">
        <w:rPr>
          <w:rStyle w:val="StyleUnderline"/>
        </w:rPr>
        <w:t xml:space="preserve"> dislodge the </w:t>
      </w:r>
      <w:r w:rsidRPr="00A833F7">
        <w:rPr>
          <w:rStyle w:val="Emphasis"/>
        </w:rPr>
        <w:t>reigning power</w:t>
      </w:r>
      <w:r w:rsidRPr="00A65BD5">
        <w:rPr>
          <w:sz w:val="16"/>
        </w:rPr>
        <w:t xml:space="preserve"> and claim their “place in the sun.”25 </w:t>
      </w:r>
      <w:r w:rsidRPr="00A833F7">
        <w:rPr>
          <w:rStyle w:val="StyleUnderline"/>
        </w:rPr>
        <w:t xml:space="preserve">Many fear that </w:t>
      </w:r>
      <w:r w:rsidRPr="00C41EA0">
        <w:rPr>
          <w:rStyle w:val="StyleUnderline"/>
          <w:highlight w:val="cyan"/>
        </w:rPr>
        <w:t xml:space="preserve">a </w:t>
      </w:r>
      <w:r w:rsidRPr="00C41EA0">
        <w:rPr>
          <w:rStyle w:val="Emphasis"/>
          <w:highlight w:val="cyan"/>
        </w:rPr>
        <w:t>power transition</w:t>
      </w:r>
      <w:r w:rsidRPr="00A833F7">
        <w:rPr>
          <w:rStyle w:val="StyleUnderline"/>
        </w:rPr>
        <w:t xml:space="preserve"> between Beijing and Washington </w:t>
      </w:r>
      <w:r w:rsidRPr="00C41EA0">
        <w:rPr>
          <w:rStyle w:val="StyleUnderline"/>
          <w:highlight w:val="cyan"/>
        </w:rPr>
        <w:t>would produce a</w:t>
      </w:r>
      <w:r w:rsidRPr="00A833F7">
        <w:rPr>
          <w:rStyle w:val="StyleUnderline"/>
        </w:rPr>
        <w:t xml:space="preserve"> similar </w:t>
      </w:r>
      <w:r w:rsidRPr="00C41EA0">
        <w:rPr>
          <w:rStyle w:val="Emphasis"/>
          <w:highlight w:val="cyan"/>
        </w:rPr>
        <w:t>catastrophic result</w:t>
      </w:r>
      <w:r w:rsidRPr="00A833F7">
        <w:rPr>
          <w:rStyle w:val="StyleUnderline"/>
        </w:rPr>
        <w:t xml:space="preserve">.26 Continued American </w:t>
      </w:r>
      <w:r w:rsidRPr="00C41EA0">
        <w:rPr>
          <w:rStyle w:val="StyleUnderline"/>
          <w:highlight w:val="cyan"/>
        </w:rPr>
        <w:t>leadership</w:t>
      </w:r>
      <w:r w:rsidRPr="00A833F7">
        <w:rPr>
          <w:rStyle w:val="StyleUnderline"/>
        </w:rPr>
        <w:t xml:space="preserve">, therefore, </w:t>
      </w:r>
      <w:r w:rsidRPr="00C41EA0">
        <w:rPr>
          <w:rStyle w:val="StyleUnderline"/>
          <w:highlight w:val="cyan"/>
        </w:rPr>
        <w:t>could forestall this</w:t>
      </w:r>
      <w:r w:rsidRPr="00A833F7">
        <w:rPr>
          <w:rStyle w:val="StyleUnderline"/>
        </w:rPr>
        <w:t xml:space="preserve"> </w:t>
      </w:r>
      <w:r w:rsidRPr="00A833F7">
        <w:rPr>
          <w:rStyle w:val="Emphasis"/>
        </w:rPr>
        <w:t>transition</w:t>
      </w:r>
      <w:r w:rsidRPr="00A833F7">
        <w:rPr>
          <w:rStyle w:val="StyleUnderline"/>
        </w:rPr>
        <w:t xml:space="preserve"> </w:t>
      </w:r>
      <w:r w:rsidRPr="00C41EA0">
        <w:rPr>
          <w:rStyle w:val="StyleUnderline"/>
          <w:highlight w:val="cyan"/>
        </w:rPr>
        <w:t xml:space="preserve">and may be </w:t>
      </w:r>
      <w:r w:rsidRPr="00C41EA0">
        <w:rPr>
          <w:rStyle w:val="Emphasis"/>
          <w:highlight w:val="cyan"/>
        </w:rPr>
        <w:t>necessary</w:t>
      </w:r>
      <w:r w:rsidRPr="00C41EA0">
        <w:rPr>
          <w:rStyle w:val="StyleUnderline"/>
          <w:highlight w:val="cyan"/>
        </w:rPr>
        <w:t xml:space="preserve"> for</w:t>
      </w:r>
      <w:r w:rsidRPr="00A833F7">
        <w:rPr>
          <w:rStyle w:val="StyleUnderline"/>
        </w:rPr>
        <w:t xml:space="preserve"> continued </w:t>
      </w:r>
      <w:r w:rsidRPr="00C41EA0">
        <w:rPr>
          <w:rStyle w:val="Emphasis"/>
          <w:highlight w:val="cyan"/>
        </w:rPr>
        <w:t>peace and stability</w:t>
      </w:r>
      <w:r w:rsidRPr="00A833F7">
        <w:rPr>
          <w:rStyle w:val="StyleUnderline"/>
        </w:rPr>
        <w:t xml:space="preserve"> among the major powers. </w:t>
      </w:r>
      <w:r w:rsidR="00DB2EF9">
        <w:rPr>
          <w:rStyle w:val="StyleUnderline"/>
        </w:rPr>
        <w:t>s</w:t>
      </w:r>
    </w:p>
    <w:p w14:paraId="17D9D40E" w14:textId="2C965771" w:rsidR="002966B1" w:rsidRDefault="00DB2EF9" w:rsidP="002966B1">
      <w:pPr>
        <w:pStyle w:val="Heading4"/>
      </w:pPr>
      <w:r>
        <w:t xml:space="preserve">11] </w:t>
      </w:r>
      <w:r w:rsidR="002966B1">
        <w:t xml:space="preserve">Heg is sustainable but not impervious to collapse </w:t>
      </w:r>
    </w:p>
    <w:p w14:paraId="1AA8EB77" w14:textId="77777777" w:rsidR="002966B1" w:rsidRDefault="002966B1" w:rsidP="002966B1">
      <w:r>
        <w:t xml:space="preserve">Hal </w:t>
      </w:r>
      <w:r w:rsidRPr="00AF58BA">
        <w:rPr>
          <w:rStyle w:val="Style13ptBold"/>
        </w:rPr>
        <w:t>Brands</w:t>
      </w:r>
      <w:r>
        <w:t>, 5-1-20</w:t>
      </w:r>
      <w:r w:rsidRPr="00AF58BA">
        <w:rPr>
          <w:rStyle w:val="Style13ptBold"/>
        </w:rPr>
        <w:t>21</w:t>
      </w:r>
      <w:r>
        <w:t>, Henry A. Kissinger Distinguished Professor At The Johns Hopkins School Of Advanced International Studies, China’s Creative Challenge—and the Threat to America, Commentary Magazine, https://www.commentarymagazine.com/articles/hal-brands/chinas-geopolitical-challenge-threat-to-america//Khan</w:t>
      </w:r>
    </w:p>
    <w:p w14:paraId="5D5DE78E" w14:textId="77777777" w:rsidR="002966B1" w:rsidRPr="00542855" w:rsidRDefault="002966B1" w:rsidP="002966B1">
      <w:pPr>
        <w:rPr>
          <w:sz w:val="12"/>
        </w:rPr>
      </w:pPr>
      <w:r w:rsidRPr="00542855">
        <w:rPr>
          <w:sz w:val="12"/>
        </w:rPr>
        <w:t xml:space="preserve">FINALLY, CHINA is testing the patterns of history simply by taking on the United States. </w:t>
      </w:r>
      <w:r w:rsidRPr="00144B8A">
        <w:rPr>
          <w:highlight w:val="cyan"/>
          <w:u w:val="single"/>
        </w:rPr>
        <w:t>America</w:t>
      </w:r>
      <w:r w:rsidRPr="00377881">
        <w:rPr>
          <w:u w:val="single"/>
        </w:rPr>
        <w:t xml:space="preserve"> is the </w:t>
      </w:r>
      <w:r w:rsidRPr="00144B8A">
        <w:rPr>
          <w:highlight w:val="cyan"/>
          <w:u w:val="single"/>
        </w:rPr>
        <w:t>most lethal competitor</w:t>
      </w:r>
      <w:r w:rsidRPr="00377881">
        <w:rPr>
          <w:u w:val="single"/>
        </w:rPr>
        <w:t xml:space="preserve"> of the modern era, and it now has its sights set squarely on Beijing.</w:t>
      </w:r>
      <w:r>
        <w:rPr>
          <w:u w:val="single"/>
        </w:rPr>
        <w:t xml:space="preserve"> </w:t>
      </w:r>
      <w:r w:rsidRPr="00542855">
        <w:rPr>
          <w:sz w:val="12"/>
        </w:rPr>
        <w:t xml:space="preserve">Consider the historical record. In an environment populated mostly by hostile autocracies, </w:t>
      </w:r>
      <w:r w:rsidRPr="00377881">
        <w:rPr>
          <w:u w:val="single"/>
        </w:rPr>
        <w:t xml:space="preserve">America became a continental behemoth and the </w:t>
      </w:r>
      <w:r w:rsidRPr="00144B8A">
        <w:rPr>
          <w:highlight w:val="cyan"/>
          <w:u w:val="single"/>
        </w:rPr>
        <w:t>world’s strongest economy</w:t>
      </w:r>
      <w:r w:rsidRPr="00377881">
        <w:rPr>
          <w:u w:val="single"/>
        </w:rPr>
        <w:t xml:space="preserve"> within a century. It then achieved something no other modern great power has managed—lasting, if periodically contested, hegemony in its home region</w:t>
      </w:r>
      <w:r w:rsidRPr="00542855">
        <w:rPr>
          <w:sz w:val="12"/>
        </w:rPr>
        <w:t xml:space="preserve">. During the 20th century, America or the coalitions it supported </w:t>
      </w:r>
      <w:r w:rsidRPr="00377881">
        <w:rPr>
          <w:u w:val="single"/>
        </w:rPr>
        <w:t xml:space="preserve">decisively </w:t>
      </w:r>
      <w:r w:rsidRPr="00144B8A">
        <w:rPr>
          <w:highlight w:val="cyan"/>
          <w:u w:val="single"/>
        </w:rPr>
        <w:t>defeated</w:t>
      </w:r>
      <w:r w:rsidRPr="00377881">
        <w:rPr>
          <w:u w:val="single"/>
        </w:rPr>
        <w:t xml:space="preserve"> a series of illiberal powers—</w:t>
      </w:r>
      <w:r w:rsidRPr="00144B8A">
        <w:rPr>
          <w:highlight w:val="cyan"/>
          <w:u w:val="single"/>
        </w:rPr>
        <w:t>Germany</w:t>
      </w:r>
      <w:r w:rsidRPr="00377881">
        <w:rPr>
          <w:u w:val="single"/>
        </w:rPr>
        <w:t xml:space="preserve"> (twice), </w:t>
      </w:r>
      <w:r w:rsidRPr="00144B8A">
        <w:rPr>
          <w:highlight w:val="cyan"/>
          <w:u w:val="single"/>
        </w:rPr>
        <w:t>Japan</w:t>
      </w:r>
      <w:r w:rsidRPr="00377881">
        <w:rPr>
          <w:u w:val="single"/>
        </w:rPr>
        <w:t xml:space="preserve">, the </w:t>
      </w:r>
      <w:r w:rsidRPr="00144B8A">
        <w:rPr>
          <w:highlight w:val="cyan"/>
          <w:u w:val="single"/>
        </w:rPr>
        <w:t>Soviet</w:t>
      </w:r>
      <w:r w:rsidRPr="00377881">
        <w:rPr>
          <w:u w:val="single"/>
        </w:rPr>
        <w:t xml:space="preserve"> Union—that challenged its vital interests. Along the way, Washington peacefully wrested global leadership from the United Kingdom. For over a century, the surest path to destruction has been inviting the focused hostility of the United States.</w:t>
      </w:r>
      <w:r>
        <w:rPr>
          <w:u w:val="single"/>
        </w:rPr>
        <w:t xml:space="preserve"> </w:t>
      </w:r>
      <w:r w:rsidRPr="00542855">
        <w:rPr>
          <w:sz w:val="12"/>
        </w:rPr>
        <w:t xml:space="preserve">America’s formidable record is the product of many factors. </w:t>
      </w:r>
      <w:r w:rsidRPr="00144B8A">
        <w:rPr>
          <w:highlight w:val="cyan"/>
          <w:u w:val="single"/>
        </w:rPr>
        <w:t>Vast resource</w:t>
      </w:r>
      <w:r w:rsidRPr="00377881">
        <w:rPr>
          <w:u w:val="single"/>
        </w:rPr>
        <w:t xml:space="preserve"> endowments </w:t>
      </w:r>
      <w:r w:rsidRPr="00144B8A">
        <w:rPr>
          <w:highlight w:val="cyan"/>
          <w:u w:val="single"/>
        </w:rPr>
        <w:t>and</w:t>
      </w:r>
      <w:r w:rsidRPr="00377881">
        <w:rPr>
          <w:u w:val="single"/>
        </w:rPr>
        <w:t xml:space="preserve"> uniquely </w:t>
      </w:r>
      <w:r w:rsidRPr="00144B8A">
        <w:rPr>
          <w:highlight w:val="cyan"/>
          <w:u w:val="single"/>
        </w:rPr>
        <w:t>advantageous geography</w:t>
      </w:r>
      <w:r w:rsidRPr="00377881">
        <w:rPr>
          <w:u w:val="single"/>
        </w:rPr>
        <w:t xml:space="preserve"> have </w:t>
      </w:r>
      <w:r w:rsidRPr="00144B8A">
        <w:rPr>
          <w:highlight w:val="cyan"/>
          <w:u w:val="single"/>
        </w:rPr>
        <w:t>allow</w:t>
      </w:r>
      <w:r w:rsidRPr="00377881">
        <w:rPr>
          <w:u w:val="single"/>
        </w:rPr>
        <w:t xml:space="preserve">ed </w:t>
      </w:r>
      <w:r w:rsidRPr="00144B8A">
        <w:rPr>
          <w:highlight w:val="cyan"/>
          <w:u w:val="single"/>
        </w:rPr>
        <w:t>America to project power</w:t>
      </w:r>
      <w:r w:rsidRPr="00377881">
        <w:rPr>
          <w:u w:val="single"/>
        </w:rPr>
        <w:t xml:space="preserve"> globally </w:t>
      </w:r>
      <w:r w:rsidRPr="00144B8A">
        <w:rPr>
          <w:highlight w:val="cyan"/>
          <w:u w:val="single"/>
        </w:rPr>
        <w:t>without facing</w:t>
      </w:r>
      <w:r w:rsidRPr="00377881">
        <w:rPr>
          <w:u w:val="single"/>
        </w:rPr>
        <w:t xml:space="preserve"> severe geopolitical </w:t>
      </w:r>
      <w:r w:rsidRPr="00144B8A">
        <w:rPr>
          <w:highlight w:val="cyan"/>
          <w:u w:val="single"/>
        </w:rPr>
        <w:t>threats near home</w:t>
      </w:r>
      <w:r w:rsidRPr="00377881">
        <w:rPr>
          <w:u w:val="single"/>
        </w:rPr>
        <w:t>.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w:t>
      </w:r>
      <w:r>
        <w:rPr>
          <w:u w:val="single"/>
        </w:rPr>
        <w:t xml:space="preserve"> </w:t>
      </w:r>
      <w:r w:rsidRPr="00542855">
        <w:rPr>
          <w:sz w:val="12"/>
        </w:rPr>
        <w:t xml:space="preserve">The type of superpower America is also matters. Because America is a liberal nation, it has taken a liberal approach to global power. Since 1945, it has </w:t>
      </w:r>
      <w:r w:rsidRPr="00377881">
        <w:rPr>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542855">
        <w:rPr>
          <w:sz w:val="12"/>
        </w:rPr>
        <w:t xml:space="preserve">. Neither China nor any other country can compete on these dimensions: </w:t>
      </w:r>
      <w:r w:rsidRPr="00144B8A">
        <w:rPr>
          <w:highlight w:val="cyan"/>
          <w:u w:val="single"/>
        </w:rPr>
        <w:t>Beijing lacks</w:t>
      </w:r>
      <w:r w:rsidRPr="00377881">
        <w:rPr>
          <w:u w:val="single"/>
        </w:rPr>
        <w:t xml:space="preserve"> the </w:t>
      </w:r>
      <w:r w:rsidRPr="00144B8A">
        <w:rPr>
          <w:highlight w:val="cyan"/>
          <w:u w:val="single"/>
        </w:rPr>
        <w:t>ability to act as</w:t>
      </w:r>
      <w:r w:rsidRPr="00377881">
        <w:rPr>
          <w:u w:val="single"/>
        </w:rPr>
        <w:t xml:space="preserve"> a global </w:t>
      </w:r>
      <w:r w:rsidRPr="00144B8A">
        <w:rPr>
          <w:highlight w:val="cyan"/>
          <w:u w:val="single"/>
        </w:rPr>
        <w:t>security provider</w:t>
      </w:r>
      <w:r w:rsidRPr="00377881">
        <w:rPr>
          <w:u w:val="single"/>
        </w:rPr>
        <w:t xml:space="preserve"> and the willingness (as a neo-mercantilist actor) to anchor a truly open global economy. It </w:t>
      </w:r>
      <w:r w:rsidRPr="00144B8A">
        <w:rPr>
          <w:highlight w:val="cyan"/>
          <w:u w:val="single"/>
        </w:rPr>
        <w:t>cannot fully open its</w:t>
      </w:r>
      <w:r w:rsidRPr="00377881">
        <w:rPr>
          <w:u w:val="single"/>
        </w:rPr>
        <w:t xml:space="preserve"> </w:t>
      </w:r>
      <w:r w:rsidRPr="00144B8A">
        <w:rPr>
          <w:highlight w:val="cyan"/>
          <w:u w:val="single"/>
        </w:rPr>
        <w:t>marke</w:t>
      </w:r>
      <w:r w:rsidRPr="00377881">
        <w:rPr>
          <w:u w:val="single"/>
        </w:rPr>
        <w:t xml:space="preserve">t without exposing key industries to competition and wrecking plans to reduce strategic dependence on the West. </w:t>
      </w:r>
      <w:r w:rsidRPr="00144B8A">
        <w:rPr>
          <w:highlight w:val="cyan"/>
          <w:u w:val="single"/>
        </w:rPr>
        <w:t>Even if China’s</w:t>
      </w:r>
      <w:r w:rsidRPr="00377881">
        <w:rPr>
          <w:u w:val="single"/>
        </w:rPr>
        <w:t xml:space="preserve"> raw </w:t>
      </w:r>
      <w:r w:rsidRPr="00144B8A">
        <w:rPr>
          <w:highlight w:val="cyan"/>
          <w:u w:val="single"/>
        </w:rPr>
        <w:t>power exceeded America’s</w:t>
      </w:r>
      <w:r w:rsidRPr="00377881">
        <w:rPr>
          <w:u w:val="single"/>
        </w:rPr>
        <w:t xml:space="preserve">, its </w:t>
      </w:r>
      <w:r w:rsidRPr="00144B8A">
        <w:rPr>
          <w:highlight w:val="cyan"/>
          <w:u w:val="single"/>
        </w:rPr>
        <w:t>ability to act</w:t>
      </w:r>
      <w:r w:rsidRPr="00377881">
        <w:rPr>
          <w:u w:val="single"/>
        </w:rPr>
        <w:t xml:space="preserve"> as a comparatively benign and popular hegemon </w:t>
      </w:r>
      <w:r w:rsidRPr="00144B8A">
        <w:rPr>
          <w:highlight w:val="cyan"/>
          <w:u w:val="single"/>
        </w:rPr>
        <w:t>would n</w:t>
      </w:r>
      <w:r w:rsidRPr="00377881">
        <w:rPr>
          <w:u w:val="single"/>
        </w:rPr>
        <w:t>ot.</w:t>
      </w:r>
      <w:r>
        <w:rPr>
          <w:u w:val="single"/>
        </w:rPr>
        <w:t xml:space="preserve"> </w:t>
      </w:r>
      <w:r w:rsidRPr="00542855">
        <w:rPr>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542855">
        <w:rPr>
          <w:u w:val="single"/>
        </w:rPr>
        <w:t>STRUCTURAL CONSTRAINTS don’t determine everything</w:t>
      </w:r>
      <w:r w:rsidRPr="00542855">
        <w:rPr>
          <w:sz w:val="12"/>
        </w:rPr>
        <w:t xml:space="preserve">: History wouldn’t be very interesting if they did. </w:t>
      </w:r>
      <w:r w:rsidRPr="00542855">
        <w:rPr>
          <w:u w:val="single"/>
        </w:rPr>
        <w:t>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w:t>
      </w:r>
      <w:r>
        <w:rPr>
          <w:u w:val="single"/>
        </w:rPr>
        <w:t xml:space="preserve"> </w:t>
      </w:r>
      <w:r w:rsidRPr="00542855">
        <w:rPr>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542855">
        <w:rPr>
          <w:u w:val="single"/>
        </w:rPr>
        <w:t>America is fully capable of squandering its advantages</w:t>
      </w:r>
      <w:r w:rsidRPr="00542855">
        <w:rPr>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542855">
        <w:rPr>
          <w:u w:val="single"/>
        </w:rPr>
        <w:t xml:space="preserve">Yet as rough as the road ahead looks from Washington, it ought to look even rougher from Beijing. The Chinese Communist Party runs a profoundly illiberal regime that is trying to overcome centuries of liberal dominance. </w:t>
      </w:r>
      <w:r w:rsidRPr="00144B8A">
        <w:rPr>
          <w:highlight w:val="cyan"/>
          <w:u w:val="single"/>
        </w:rPr>
        <w:t>China is straining</w:t>
      </w:r>
      <w:r w:rsidRPr="00542855">
        <w:rPr>
          <w:u w:val="single"/>
        </w:rPr>
        <w:t xml:space="preserve"> </w:t>
      </w:r>
      <w:r w:rsidRPr="00144B8A">
        <w:rPr>
          <w:highlight w:val="cyan"/>
          <w:u w:val="single"/>
        </w:rPr>
        <w:t>against a</w:t>
      </w:r>
      <w:r w:rsidRPr="00542855">
        <w:rPr>
          <w:u w:val="single"/>
        </w:rPr>
        <w:t xml:space="preserve"> strategic geography and </w:t>
      </w:r>
      <w:r w:rsidRPr="00144B8A">
        <w:rPr>
          <w:highlight w:val="cyan"/>
          <w:u w:val="single"/>
        </w:rPr>
        <w:t>international system</w:t>
      </w:r>
      <w:r w:rsidRPr="00542855">
        <w:rPr>
          <w:sz w:val="12"/>
        </w:rPr>
        <w:t xml:space="preserve"> that surely seem more constraining than inviting. Chinese strategists must find a way of breaking America’s position in the Western Pacific while avoiding the potential cataclysm of major war. </w:t>
      </w:r>
      <w:r w:rsidRPr="00542855">
        <w:rPr>
          <w:u w:val="single"/>
        </w:rPr>
        <w:t>And Beijing is taking on a superpower that has thrashed all previous comers</w:t>
      </w:r>
      <w:r w:rsidRPr="00542855">
        <w:rPr>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542855">
        <w:rPr>
          <w:u w:val="single"/>
        </w:rPr>
        <w:t>intense interaction between an America that is adapting its strategies to deal with a pressing threat and a China that will have to adjust its own approaches in light of that response</w:t>
      </w:r>
      <w:r w:rsidRPr="00542855">
        <w:rPr>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144B8A">
        <w:rPr>
          <w:highlight w:val="cyan"/>
          <w:u w:val="single"/>
        </w:rPr>
        <w:t>characteristics of</w:t>
      </w:r>
      <w:r w:rsidRPr="00542855">
        <w:rPr>
          <w:u w:val="single"/>
        </w:rPr>
        <w:t xml:space="preserve"> modern </w:t>
      </w:r>
      <w:r w:rsidRPr="00144B8A">
        <w:rPr>
          <w:highlight w:val="cyan"/>
          <w:u w:val="single"/>
        </w:rPr>
        <w:t>great-power politics</w:t>
      </w:r>
      <w:r w:rsidRPr="00542855">
        <w:rPr>
          <w:u w:val="single"/>
        </w:rPr>
        <w:t xml:space="preserve"> seem to </w:t>
      </w:r>
      <w:r w:rsidRPr="00144B8A">
        <w:rPr>
          <w:highlight w:val="cyan"/>
          <w:u w:val="single"/>
        </w:rPr>
        <w:t>favor the</w:t>
      </w:r>
      <w:r w:rsidRPr="00542855">
        <w:rPr>
          <w:u w:val="single"/>
        </w:rPr>
        <w:t xml:space="preserve"> </w:t>
      </w:r>
      <w:r w:rsidRPr="00144B8A">
        <w:rPr>
          <w:highlight w:val="cyan"/>
          <w:u w:val="single"/>
        </w:rPr>
        <w:t>U</w:t>
      </w:r>
      <w:r w:rsidRPr="00542855">
        <w:rPr>
          <w:u w:val="single"/>
        </w:rPr>
        <w:t xml:space="preserve">nited </w:t>
      </w:r>
      <w:r w:rsidRPr="00144B8A">
        <w:rPr>
          <w:highlight w:val="cyan"/>
          <w:u w:val="single"/>
        </w:rPr>
        <w:t>S</w:t>
      </w:r>
      <w:r w:rsidRPr="00542855">
        <w:rPr>
          <w:u w:val="single"/>
        </w:rPr>
        <w:t xml:space="preserve">tates probably </w:t>
      </w:r>
      <w:r w:rsidRPr="00144B8A">
        <w:rPr>
          <w:highlight w:val="cyan"/>
          <w:u w:val="single"/>
        </w:rPr>
        <w:t>gives the reigning superpower better options</w:t>
      </w:r>
      <w:r w:rsidRPr="00542855">
        <w:rPr>
          <w:u w:val="single"/>
        </w:rPr>
        <w:t xml:space="preserve"> and more room for error than its autocratic challenger. </w:t>
      </w:r>
      <w:r w:rsidRPr="00144B8A">
        <w:rPr>
          <w:highlight w:val="cyan"/>
          <w:u w:val="single"/>
        </w:rPr>
        <w:t>Nothing is predetermined</w:t>
      </w:r>
      <w:r w:rsidRPr="00542855">
        <w:rPr>
          <w:u w:val="single"/>
        </w:rPr>
        <w:t>: Beijing may still succeed in displacing the United States as the primary power in Asia and, eventually, the world</w:t>
      </w:r>
      <w:r w:rsidRPr="00542855">
        <w:rPr>
          <w:sz w:val="12"/>
        </w:rPr>
        <w:t>. Yet if it does, that outcome will represent a catastrophic failure of American statecraft—or an awesome triumph of Chinese strategy in overcoming the great obstacles that litter Beijing’s path to hegemony.</w:t>
      </w:r>
    </w:p>
    <w:p w14:paraId="634049A2" w14:textId="0C6C0500" w:rsidR="00E35257" w:rsidRDefault="003D7EDD" w:rsidP="00E35257">
      <w:pPr>
        <w:pStyle w:val="Heading4"/>
      </w:pPr>
      <w:r>
        <w:t xml:space="preserve">12] </w:t>
      </w:r>
      <w:r w:rsidR="00E35257">
        <w:t>Biden will inev try to regain it – proves try or die</w:t>
      </w:r>
    </w:p>
    <w:p w14:paraId="3455BA4C" w14:textId="77777777" w:rsidR="00E35257" w:rsidRPr="000B409E" w:rsidRDefault="00E35257" w:rsidP="00E35257">
      <w:r w:rsidRPr="000B409E">
        <w:rPr>
          <w:rStyle w:val="Style13ptBold"/>
        </w:rPr>
        <w:t>Tepperman 21</w:t>
      </w:r>
      <w:r>
        <w:t xml:space="preserve"> – a former editor in chief of Foreign Policy and the author of The Fix: How Countries Use Crises to Solve the World’s Worst Problems. (Jonathan, "Biden Was Right: America Is Back," Foreign Policy, 2-23-2021, https://foreignpolicy.com/2021/02/23/biden-was-right-america-is-back/, Accessed 11-17-2021, LASA-SC)</w:t>
      </w:r>
    </w:p>
    <w:p w14:paraId="57D8C568" w14:textId="77777777" w:rsidR="00E35257" w:rsidRDefault="00E35257" w:rsidP="00E35257">
      <w:pPr>
        <w:rPr>
          <w:sz w:val="16"/>
        </w:rPr>
      </w:pPr>
      <w:r w:rsidRPr="00BE1DCF">
        <w:rPr>
          <w:sz w:val="16"/>
        </w:rPr>
        <w:t xml:space="preserve">President Joe </w:t>
      </w:r>
      <w:r w:rsidRPr="000B409E">
        <w:rPr>
          <w:rStyle w:val="StyleUnderline"/>
        </w:rPr>
        <w:t>Biden’s declaration</w:t>
      </w:r>
      <w:r w:rsidRPr="00BE1DCF">
        <w:rPr>
          <w:sz w:val="16"/>
        </w:rPr>
        <w:t xml:space="preserve"> to the Munich Security Conference last Friday </w:t>
      </w:r>
      <w:r w:rsidRPr="000B409E">
        <w:rPr>
          <w:rStyle w:val="StyleUnderline"/>
        </w:rPr>
        <w:t>that “</w:t>
      </w:r>
      <w:r w:rsidRPr="00BE1DCF">
        <w:rPr>
          <w:rStyle w:val="Emphasis"/>
          <w:highlight w:val="cyan"/>
        </w:rPr>
        <w:t>America is back</w:t>
      </w:r>
      <w:r w:rsidRPr="000B409E">
        <w:rPr>
          <w:rStyle w:val="StyleUnderline"/>
        </w:rPr>
        <w:t>”</w:t>
      </w:r>
      <w:r w:rsidRPr="00BE1DCF">
        <w:rPr>
          <w:sz w:val="16"/>
        </w:rPr>
        <w:t xml:space="preserve">—lest anyone miss it, he repeated the line three times—hasn’t gone down very well in the days since. While I suspect many in the Zoom audience were quietly relieved to hear it, </w:t>
      </w:r>
      <w:r w:rsidRPr="000B409E">
        <w:rPr>
          <w:rStyle w:val="StyleUnderline"/>
        </w:rPr>
        <w:t>public responses have ranged from skeptical to hostile.</w:t>
      </w:r>
      <w:r w:rsidRPr="00BE1DCF">
        <w:rPr>
          <w:sz w:val="16"/>
        </w:rPr>
        <w:t xml:space="preserve"> At the same conference, for example, French President Emmanuel Macron insisted that France stake out greater “strategic autonomy” from the United States. His German counterpart, Angela Merkel, reminded the audience that U.S. and German interests “will not always converge.” And back in the United States, former Secretary of State Mike Pompeo said: “I don’t think the American people can afford to go back to eight more years of Barack Obama’s foreign policy.” While Pompeo’s sneering is easy to dismiss (why waste time worrying about the opinions of the worst secretary of state in U.S. history), the other comments deserve more attention. Yet they and the critiques of various pundits who have argued that the president’s pledge was both premature and hubristic also miss the key point. </w:t>
      </w:r>
      <w:r w:rsidRPr="00BE1DCF">
        <w:rPr>
          <w:rStyle w:val="StyleUnderline"/>
          <w:highlight w:val="cyan"/>
        </w:rPr>
        <w:t>Biden</w:t>
      </w:r>
      <w:r w:rsidRPr="00BE1DCF">
        <w:rPr>
          <w:rStyle w:val="StyleUnderline"/>
        </w:rPr>
        <w:t xml:space="preserve"> surely </w:t>
      </w:r>
      <w:r w:rsidRPr="00BE1DCF">
        <w:rPr>
          <w:rStyle w:val="StyleUnderline"/>
          <w:highlight w:val="cyan"/>
        </w:rPr>
        <w:t>didn’t</w:t>
      </w:r>
      <w:r w:rsidRPr="00BE1DCF">
        <w:rPr>
          <w:rStyle w:val="StyleUnderline"/>
        </w:rPr>
        <w:t xml:space="preserve"> </w:t>
      </w:r>
      <w:r w:rsidRPr="00BE1DCF">
        <w:rPr>
          <w:rStyle w:val="StyleUnderline"/>
          <w:highlight w:val="cyan"/>
        </w:rPr>
        <w:t>mean</w:t>
      </w:r>
      <w:r w:rsidRPr="00BE1DCF">
        <w:rPr>
          <w:rStyle w:val="StyleUnderline"/>
        </w:rPr>
        <w:t xml:space="preserve"> to suggest that the </w:t>
      </w:r>
      <w:r w:rsidRPr="00BE1DCF">
        <w:rPr>
          <w:rStyle w:val="StyleUnderline"/>
          <w:highlight w:val="cyan"/>
        </w:rPr>
        <w:t>U</w:t>
      </w:r>
      <w:r w:rsidRPr="00BE1DCF">
        <w:rPr>
          <w:rStyle w:val="StyleUnderline"/>
        </w:rPr>
        <w:t xml:space="preserve">nited </w:t>
      </w:r>
      <w:r w:rsidRPr="00BE1DCF">
        <w:rPr>
          <w:rStyle w:val="StyleUnderline"/>
          <w:highlight w:val="cyan"/>
        </w:rPr>
        <w:t>S</w:t>
      </w:r>
      <w:r w:rsidRPr="00BE1DCF">
        <w:rPr>
          <w:rStyle w:val="StyleUnderline"/>
        </w:rPr>
        <w:t xml:space="preserve">tates </w:t>
      </w:r>
      <w:r w:rsidRPr="00BE1DCF">
        <w:rPr>
          <w:rStyle w:val="StyleUnderline"/>
          <w:highlight w:val="cyan"/>
        </w:rPr>
        <w:t>has returned to</w:t>
      </w:r>
      <w:r w:rsidRPr="00BE1DCF">
        <w:rPr>
          <w:rStyle w:val="StyleUnderline"/>
        </w:rPr>
        <w:t xml:space="preserve"> the level of </w:t>
      </w:r>
      <w:r w:rsidRPr="00BE1DCF">
        <w:rPr>
          <w:rStyle w:val="StyleUnderline"/>
          <w:highlight w:val="cyan"/>
        </w:rPr>
        <w:t>power</w:t>
      </w:r>
      <w:r w:rsidRPr="00BE1DCF">
        <w:rPr>
          <w:rStyle w:val="StyleUnderline"/>
        </w:rPr>
        <w:t xml:space="preserve">, prestige, and importance it enjoyed in 2016. </w:t>
      </w:r>
      <w:r w:rsidRPr="00BE1DCF">
        <w:rPr>
          <w:sz w:val="16"/>
        </w:rPr>
        <w:t xml:space="preserve">Or that it has recaptured its moral standing. </w:t>
      </w:r>
      <w:r w:rsidRPr="00BE1DCF">
        <w:rPr>
          <w:rStyle w:val="StyleUnderline"/>
        </w:rPr>
        <w:t xml:space="preserve">He wasn’t arguing that he’d already </w:t>
      </w:r>
      <w:r w:rsidRPr="006C1BC6">
        <w:rPr>
          <w:rStyle w:val="StyleUnderline"/>
          <w:highlight w:val="cyan"/>
        </w:rPr>
        <w:t>repair</w:t>
      </w:r>
      <w:r w:rsidRPr="00BE1DCF">
        <w:rPr>
          <w:rStyle w:val="StyleUnderline"/>
        </w:rPr>
        <w:t xml:space="preserve">ed all the </w:t>
      </w:r>
      <w:r w:rsidRPr="006C1BC6">
        <w:rPr>
          <w:rStyle w:val="StyleUnderline"/>
          <w:highlight w:val="cyan"/>
        </w:rPr>
        <w:t>damage done by his predecessor</w:t>
      </w:r>
      <w:r w:rsidRPr="00BE1DCF">
        <w:rPr>
          <w:sz w:val="16"/>
        </w:rPr>
        <w:t xml:space="preserve">; of course not. </w:t>
      </w:r>
      <w:r w:rsidRPr="00BE1DCF">
        <w:rPr>
          <w:rStyle w:val="StyleUnderline"/>
        </w:rPr>
        <w:t>What Biden</w:t>
      </w:r>
      <w:r w:rsidRPr="00BE1DCF">
        <w:rPr>
          <w:sz w:val="16"/>
        </w:rPr>
        <w:t xml:space="preserve"> likely </w:t>
      </w:r>
      <w:r w:rsidRPr="00BE1DCF">
        <w:rPr>
          <w:rStyle w:val="Emphasis"/>
        </w:rPr>
        <w:t>meant to convey</w:t>
      </w:r>
      <w:r w:rsidRPr="00BE1DCF">
        <w:rPr>
          <w:sz w:val="16"/>
        </w:rPr>
        <w:t>—and what allies and adversaries should pay attention to—</w:t>
      </w:r>
      <w:r w:rsidRPr="00BE1DCF">
        <w:rPr>
          <w:rStyle w:val="StyleUnderline"/>
        </w:rPr>
        <w:t>is the fact that</w:t>
      </w:r>
      <w:r w:rsidRPr="00BE1DCF">
        <w:rPr>
          <w:sz w:val="16"/>
        </w:rPr>
        <w:t xml:space="preserve"> </w:t>
      </w:r>
      <w:r w:rsidRPr="006C1BC6">
        <w:rPr>
          <w:rStyle w:val="Emphasis"/>
          <w:highlight w:val="cyan"/>
        </w:rPr>
        <w:t>Washington is trying again</w:t>
      </w:r>
      <w:r w:rsidRPr="00BE1DCF">
        <w:rPr>
          <w:sz w:val="16"/>
        </w:rPr>
        <w:t xml:space="preserve">: </w:t>
      </w:r>
      <w:r w:rsidRPr="00BE1DCF">
        <w:rPr>
          <w:rStyle w:val="StyleUnderline"/>
        </w:rPr>
        <w:t xml:space="preserve">trying to mend ties and restore cooperation with its friends. Trying to push back against authoritarian regimes and defend universal values. Trying to protect public goods like the environment. And, like it or not, </w:t>
      </w:r>
      <w:r w:rsidRPr="006C1BC6">
        <w:rPr>
          <w:rStyle w:val="Emphasis"/>
          <w:highlight w:val="cyan"/>
        </w:rPr>
        <w:t>trying to lead</w:t>
      </w:r>
      <w:r w:rsidRPr="00BE1DCF">
        <w:rPr>
          <w:rStyle w:val="Emphasis"/>
        </w:rPr>
        <w:t>.</w:t>
      </w:r>
      <w:r>
        <w:rPr>
          <w:rStyle w:val="Emphasis"/>
        </w:rPr>
        <w:t xml:space="preserve"> </w:t>
      </w:r>
      <w:r w:rsidRPr="00BE1DCF">
        <w:rPr>
          <w:sz w:val="16"/>
        </w:rPr>
        <w:t xml:space="preserve">If you have any doubt that America is back in this sense, just compare any of the five weeks </w:t>
      </w:r>
      <w:r w:rsidRPr="006C1BC6">
        <w:rPr>
          <w:rStyle w:val="StyleUnderline"/>
          <w:highlight w:val="cyan"/>
        </w:rPr>
        <w:t>Biden</w:t>
      </w:r>
      <w:r w:rsidRPr="00BE1DCF">
        <w:rPr>
          <w:sz w:val="16"/>
        </w:rPr>
        <w:t xml:space="preserve"> has been in office to any one of Donald Trump’s 208. Since taking charge, the new president has </w:t>
      </w:r>
      <w:r w:rsidRPr="00BE1DCF">
        <w:rPr>
          <w:rStyle w:val="StyleUnderline"/>
        </w:rPr>
        <w:t xml:space="preserve">sought to </w:t>
      </w:r>
      <w:r w:rsidRPr="006C1BC6">
        <w:rPr>
          <w:rStyle w:val="StyleUnderline"/>
          <w:highlight w:val="cyan"/>
        </w:rPr>
        <w:t>wrap</w:t>
      </w:r>
      <w:r w:rsidRPr="00BE1DCF">
        <w:rPr>
          <w:rStyle w:val="StyleUnderline"/>
        </w:rPr>
        <w:t xml:space="preserve"> the country’s traditional </w:t>
      </w:r>
      <w:r w:rsidRPr="006C1BC6">
        <w:rPr>
          <w:rStyle w:val="StyleUnderline"/>
          <w:highlight w:val="cyan"/>
        </w:rPr>
        <w:t>allies in</w:t>
      </w:r>
      <w:r w:rsidRPr="00BE1DCF">
        <w:rPr>
          <w:rStyle w:val="StyleUnderline"/>
        </w:rPr>
        <w:t xml:space="preserve"> one of his trademark </w:t>
      </w:r>
      <w:r w:rsidRPr="006C1BC6">
        <w:rPr>
          <w:rStyle w:val="StyleUnderline"/>
          <w:highlight w:val="cyan"/>
        </w:rPr>
        <w:t>bear hugs</w:t>
      </w:r>
      <w:r w:rsidRPr="00BE1DCF">
        <w:rPr>
          <w:sz w:val="16"/>
        </w:rPr>
        <w:t xml:space="preserve">: by </w:t>
      </w:r>
      <w:r w:rsidRPr="00BE1DCF">
        <w:rPr>
          <w:rStyle w:val="Emphasis"/>
        </w:rPr>
        <w:t>returning to the G-7</w:t>
      </w:r>
      <w:r w:rsidRPr="00BE1DCF">
        <w:rPr>
          <w:sz w:val="16"/>
        </w:rPr>
        <w:t xml:space="preserve"> (which Trump spurned), for example, or by reversing Trump’s withdrawal of U.S. troops from Germany. Washington has rejoined the Paris Agreement on climate change and the World Health Organization (both of which Trump dumped). Biden has extended the New START nuclear arms treaty with Russia (which Trump was about to abandon) and broadcast his intent to reenter the Iran nuclear deal, known as the Joint Comprehensive Plan of Action. </w:t>
      </w:r>
      <w:r w:rsidRPr="00BE1DCF">
        <w:rPr>
          <w:rStyle w:val="StyleUnderline"/>
        </w:rPr>
        <w:t xml:space="preserve">He has </w:t>
      </w:r>
      <w:r w:rsidRPr="006C1BC6">
        <w:rPr>
          <w:rStyle w:val="StyleUnderline"/>
          <w:highlight w:val="cyan"/>
        </w:rPr>
        <w:t>stood up for democracy</w:t>
      </w:r>
      <w:r w:rsidRPr="00BE1DCF">
        <w:rPr>
          <w:rStyle w:val="StyleUnderline"/>
        </w:rPr>
        <w:t xml:space="preserve"> and human rights by imposing sanctions on the junta in Myanmar and preparing new measures to </w:t>
      </w:r>
      <w:r w:rsidRPr="006C1BC6">
        <w:rPr>
          <w:rStyle w:val="StyleUnderline"/>
          <w:highlight w:val="cyan"/>
        </w:rPr>
        <w:t>punish</w:t>
      </w:r>
      <w:r w:rsidRPr="00BE1DCF">
        <w:rPr>
          <w:rStyle w:val="StyleUnderline"/>
        </w:rPr>
        <w:t xml:space="preserve"> President Vladimir </w:t>
      </w:r>
      <w:r w:rsidRPr="006C1BC6">
        <w:rPr>
          <w:rStyle w:val="StyleUnderline"/>
          <w:highlight w:val="cyan"/>
        </w:rPr>
        <w:t>Putin</w:t>
      </w:r>
      <w:r w:rsidRPr="00BE1DCF">
        <w:rPr>
          <w:rStyle w:val="StyleUnderline"/>
        </w:rPr>
        <w:t xml:space="preserve"> and his cronies in Russia, as well as by </w:t>
      </w:r>
      <w:r w:rsidRPr="006C1BC6">
        <w:rPr>
          <w:rStyle w:val="StyleUnderline"/>
          <w:highlight w:val="cyan"/>
        </w:rPr>
        <w:t>ending U.S. support for</w:t>
      </w:r>
      <w:r w:rsidRPr="00BE1DCF">
        <w:rPr>
          <w:rStyle w:val="StyleUnderline"/>
        </w:rPr>
        <w:t xml:space="preserve"> the disastrous Saudi-led war in </w:t>
      </w:r>
      <w:r w:rsidRPr="006C1BC6">
        <w:rPr>
          <w:rStyle w:val="StyleUnderline"/>
          <w:highlight w:val="cyan"/>
        </w:rPr>
        <w:t>Yemen</w:t>
      </w:r>
      <w:r w:rsidRPr="00BE1DCF">
        <w:rPr>
          <w:rStyle w:val="StyleUnderline"/>
        </w:rPr>
        <w:t>.</w:t>
      </w:r>
      <w:r w:rsidRPr="00BE1DCF">
        <w:rPr>
          <w:sz w:val="16"/>
        </w:rPr>
        <w:t xml:space="preserve"> And he has pledged up to $4 billion to COVAX, the global initiative to help vaccinate the developing world against COVID-19. That would be an impressive list of accomplishments for any monthlong period. When you remember that the Biden administration has pulled all this off while seriously understaffed (most of its key appointments have yet to be confirmed) and while the country is still suffering the aftershocks of last month’s violent insurrection (tremors that included Trump’s second impeachment), it looks even more remarkable—and makes recent criticisms of Biden’s foreign-policy record seem a little unfair. That’s especially so when you also factor in the administration’s overwhelming domestic to-do list, which includes small matters like passing a $1.9 trillion recovery package and speeding up the country’s COVID-19 vaccination Indeed, </w:t>
      </w:r>
      <w:r w:rsidRPr="00BE1DCF">
        <w:rPr>
          <w:rStyle w:val="StyleUnderline"/>
        </w:rPr>
        <w:t xml:space="preserve">the fact that the </w:t>
      </w:r>
      <w:r w:rsidRPr="006C1BC6">
        <w:rPr>
          <w:rStyle w:val="StyleUnderline"/>
          <w:highlight w:val="cyan"/>
        </w:rPr>
        <w:t>administration is</w:t>
      </w:r>
      <w:r w:rsidRPr="00BE1DCF">
        <w:rPr>
          <w:rStyle w:val="StyleUnderline"/>
        </w:rPr>
        <w:t xml:space="preserve"> </w:t>
      </w:r>
      <w:r w:rsidRPr="006C1BC6">
        <w:rPr>
          <w:rStyle w:val="StyleUnderline"/>
          <w:highlight w:val="cyan"/>
        </w:rPr>
        <w:t>spending</w:t>
      </w:r>
      <w:r w:rsidRPr="00BE1DCF">
        <w:rPr>
          <w:rStyle w:val="StyleUnderline"/>
        </w:rPr>
        <w:t xml:space="preserve"> any </w:t>
      </w:r>
      <w:r w:rsidRPr="006C1BC6">
        <w:rPr>
          <w:rStyle w:val="StyleUnderline"/>
          <w:highlight w:val="cyan"/>
        </w:rPr>
        <w:t>time</w:t>
      </w:r>
      <w:r w:rsidRPr="00BE1DCF">
        <w:rPr>
          <w:rStyle w:val="StyleUnderline"/>
        </w:rPr>
        <w:t xml:space="preserve"> at all </w:t>
      </w:r>
      <w:r w:rsidRPr="006C1BC6">
        <w:rPr>
          <w:rStyle w:val="StyleUnderline"/>
          <w:highlight w:val="cyan"/>
        </w:rPr>
        <w:t>on fo</w:t>
      </w:r>
      <w:r w:rsidRPr="00BE1DCF">
        <w:rPr>
          <w:rStyle w:val="StyleUnderline"/>
        </w:rPr>
        <w:t xml:space="preserve">reign </w:t>
      </w:r>
      <w:r w:rsidRPr="006C1BC6">
        <w:rPr>
          <w:rStyle w:val="StyleUnderline"/>
          <w:highlight w:val="cyan"/>
        </w:rPr>
        <w:t>po</w:t>
      </w:r>
      <w:r w:rsidRPr="00BE1DCF">
        <w:rPr>
          <w:rStyle w:val="StyleUnderline"/>
        </w:rPr>
        <w:t>licy right now—let alone looking beyond immediate crises to longer-term priorities like restoring the country’s international standing</w:t>
      </w:r>
      <w:r w:rsidRPr="00BE1DCF">
        <w:rPr>
          <w:sz w:val="16"/>
        </w:rPr>
        <w:t>—</w:t>
      </w:r>
      <w:r w:rsidRPr="00BE1DCF">
        <w:rPr>
          <w:rStyle w:val="Emphasis"/>
        </w:rPr>
        <w:t>is yet more evidence for Biden’s claim that America is back</w:t>
      </w:r>
      <w:r w:rsidRPr="00BE1DCF">
        <w:rPr>
          <w:sz w:val="16"/>
        </w:rPr>
        <w:t xml:space="preserve">. Such moves also firmly align the administration with a long-standing national tradition. One of the most unusual and distinguishing features of the country’s domestic and foreign-policy record isn’t the absence of mistakes—the United States makes as many or more of these than other countries. It’s the United States’ record of acting to repair the damage once it has been done and the moment has passed. The </w:t>
      </w:r>
      <w:r w:rsidRPr="00BE1DCF">
        <w:rPr>
          <w:rStyle w:val="StyleUnderline"/>
        </w:rPr>
        <w:t>country has developed a remarkable mechanism for self-correction</w:t>
      </w:r>
      <w:r w:rsidRPr="00BE1DCF">
        <w:rPr>
          <w:sz w:val="16"/>
        </w:rPr>
        <w:t xml:space="preserve">, a history of ensuring that, after every one of its disastrous bouts of inattention (think the interwar period) or destructive Jacksonian rage (think the aftermath of 9/11), the national pendulum swings back to the middle. Every Richard Nixon gets followed by a Gerald Ford or Jimmy Carter, every George W. Bush by a Barack Obama. Some mistakes take a lot longer to address than others. But the country often gets there in the end. </w:t>
      </w:r>
      <w:r w:rsidRPr="00BE1DCF">
        <w:rPr>
          <w:rStyle w:val="StyleUnderline"/>
        </w:rPr>
        <w:t xml:space="preserve">American exceptionalism has become a dirty word in recent years, </w:t>
      </w:r>
      <w:r w:rsidRPr="00BE1DCF">
        <w:rPr>
          <w:sz w:val="16"/>
        </w:rPr>
        <w:t xml:space="preserve">but </w:t>
      </w:r>
      <w:r w:rsidRPr="006C1BC6">
        <w:rPr>
          <w:rStyle w:val="Emphasis"/>
          <w:highlight w:val="cyan"/>
        </w:rPr>
        <w:t>this is</w:t>
      </w:r>
      <w:r w:rsidRPr="00BE1DCF">
        <w:rPr>
          <w:rStyle w:val="Emphasis"/>
        </w:rPr>
        <w:t xml:space="preserve"> that </w:t>
      </w:r>
      <w:r w:rsidRPr="006C1BC6">
        <w:rPr>
          <w:rStyle w:val="Emphasis"/>
          <w:highlight w:val="cyan"/>
        </w:rPr>
        <w:t>exceptionalism</w:t>
      </w:r>
      <w:r w:rsidRPr="00BE1DCF">
        <w:rPr>
          <w:rStyle w:val="Emphasis"/>
        </w:rPr>
        <w:t xml:space="preserve"> in its best form</w:t>
      </w:r>
      <w:r w:rsidRPr="00BE1DCF">
        <w:rPr>
          <w:sz w:val="16"/>
        </w:rPr>
        <w:t xml:space="preserve">. Of course, the </w:t>
      </w:r>
      <w:r w:rsidRPr="006C1BC6">
        <w:rPr>
          <w:rStyle w:val="StyleUnderline"/>
          <w:highlight w:val="cyan"/>
        </w:rPr>
        <w:t>U</w:t>
      </w:r>
      <w:r w:rsidRPr="00BE1DCF">
        <w:rPr>
          <w:sz w:val="16"/>
        </w:rPr>
        <w:t xml:space="preserve">nited </w:t>
      </w:r>
      <w:r w:rsidRPr="006C1BC6">
        <w:rPr>
          <w:rStyle w:val="StyleUnderline"/>
          <w:highlight w:val="cyan"/>
        </w:rPr>
        <w:t>S</w:t>
      </w:r>
      <w:r w:rsidRPr="00BE1DCF">
        <w:rPr>
          <w:sz w:val="16"/>
        </w:rPr>
        <w:t xml:space="preserve">tates still </w:t>
      </w:r>
      <w:r w:rsidRPr="006C1BC6">
        <w:rPr>
          <w:rStyle w:val="StyleUnderline"/>
          <w:highlight w:val="cyan"/>
        </w:rPr>
        <w:t>has a</w:t>
      </w:r>
      <w:r w:rsidRPr="00BE1DCF">
        <w:rPr>
          <w:rStyle w:val="StyleUnderline"/>
        </w:rPr>
        <w:t xml:space="preserve">n enormous </w:t>
      </w:r>
      <w:r w:rsidRPr="006C1BC6">
        <w:rPr>
          <w:rStyle w:val="StyleUnderline"/>
          <w:highlight w:val="cyan"/>
        </w:rPr>
        <w:t>way to go</w:t>
      </w:r>
      <w:r w:rsidRPr="00BE1DCF">
        <w:rPr>
          <w:sz w:val="16"/>
        </w:rPr>
        <w:t xml:space="preserve"> </w:t>
      </w:r>
      <w:r w:rsidRPr="00BE1DCF">
        <w:rPr>
          <w:rStyle w:val="Emphasis"/>
        </w:rPr>
        <w:t>before it can claim to be “back”</w:t>
      </w:r>
      <w:r w:rsidRPr="00BE1DCF">
        <w:rPr>
          <w:sz w:val="16"/>
        </w:rPr>
        <w:t xml:space="preserve"> to the kind of prominence it enjoyed before Trump’s election. </w:t>
      </w:r>
      <w:r w:rsidRPr="00BE1DCF">
        <w:rPr>
          <w:rStyle w:val="StyleUnderline"/>
        </w:rPr>
        <w:t xml:space="preserve">But the fact that </w:t>
      </w:r>
      <w:r w:rsidRPr="006C1BC6">
        <w:rPr>
          <w:rStyle w:val="Emphasis"/>
          <w:highlight w:val="cyan"/>
        </w:rPr>
        <w:t>it’s trying so hard to get there</w:t>
      </w:r>
      <w:r w:rsidRPr="00BE1DCF">
        <w:rPr>
          <w:rStyle w:val="StyleUnderline"/>
        </w:rPr>
        <w:t xml:space="preserve"> shows it is already back in a critical sense.</w:t>
      </w:r>
      <w:r w:rsidRPr="00BE1DCF">
        <w:rPr>
          <w:sz w:val="16"/>
        </w:rPr>
        <w:t xml:space="preserve"> And that’s something we should all be grateful for.</w:t>
      </w:r>
    </w:p>
    <w:p w14:paraId="0FBBFC45" w14:textId="030D64D9" w:rsidR="004E2DB1" w:rsidRDefault="00A24828" w:rsidP="004E2DB1">
      <w:pPr>
        <w:pStyle w:val="Heading4"/>
        <w:shd w:val="clear" w:color="auto" w:fill="FFFFFF"/>
        <w:rPr>
          <w:rFonts w:cs="Arial"/>
          <w:color w:val="000000"/>
        </w:rPr>
      </w:pPr>
      <w:r>
        <w:rPr>
          <w:rFonts w:asciiTheme="minorHAnsi" w:hAnsiTheme="minorHAnsi" w:cstheme="minorHAnsi"/>
        </w:rPr>
        <w:t xml:space="preserve">13] </w:t>
      </w:r>
      <w:r w:rsidR="00C27A84">
        <w:rPr>
          <w:rFonts w:cs="Arial"/>
          <w:color w:val="000000"/>
        </w:rPr>
        <w:t>Heg solves</w:t>
      </w:r>
      <w:r w:rsidR="004E2DB1">
        <w:rPr>
          <w:rFonts w:cs="Arial"/>
          <w:color w:val="000000"/>
        </w:rPr>
        <w:t> </w:t>
      </w:r>
      <w:r w:rsidR="004E2DB1">
        <w:rPr>
          <w:rFonts w:cs="Arial"/>
          <w:color w:val="000000"/>
          <w:u w:val="single"/>
        </w:rPr>
        <w:t>unstable nuclear alliances</w:t>
      </w:r>
      <w:r w:rsidR="004E2DB1">
        <w:rPr>
          <w:rFonts w:cs="Arial"/>
          <w:color w:val="000000"/>
        </w:rPr>
        <w:t> that </w:t>
      </w:r>
      <w:r w:rsidR="004E2DB1">
        <w:rPr>
          <w:rFonts w:cs="Arial"/>
          <w:color w:val="000000"/>
          <w:u w:val="single"/>
        </w:rPr>
        <w:t>cause war</w:t>
      </w:r>
      <w:r w:rsidR="004E2DB1">
        <w:rPr>
          <w:rFonts w:cs="Arial"/>
          <w:color w:val="000000"/>
        </w:rPr>
        <w:t> </w:t>
      </w:r>
    </w:p>
    <w:p w14:paraId="39C99A97" w14:textId="77777777" w:rsidR="004E2DB1" w:rsidRDefault="004E2DB1" w:rsidP="004E2DB1">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10" w:tgtFrame="_blank" w:history="1">
        <w:r w:rsidRPr="00A421D9">
          <w:rPr>
            <w:rStyle w:val="Hyperlink"/>
          </w:rPr>
          <w:t>https://www.tandfonline.com/doi/full/10.1080/25751654.2018.1532525</w:t>
        </w:r>
      </w:hyperlink>
      <w:r w:rsidRPr="00A421D9">
        <w:t>]</w:t>
      </w:r>
    </w:p>
    <w:p w14:paraId="063C5D30" w14:textId="77777777" w:rsidR="004E2DB1" w:rsidRDefault="004E2DB1" w:rsidP="004E2DB1">
      <w:pPr>
        <w:shd w:val="clear" w:color="auto" w:fill="FFFFFF"/>
        <w:rPr>
          <w:color w:val="000000"/>
        </w:rPr>
      </w:pPr>
      <w:r>
        <w:rPr>
          <w:color w:val="000000"/>
          <w:u w:val="single"/>
          <w:shd w:val="clear" w:color="auto" w:fill="00FFFF"/>
        </w:rPr>
        <w:t>During a </w:t>
      </w:r>
      <w:r>
        <w:rPr>
          <w:b/>
          <w:bCs/>
          <w:color w:val="000000"/>
          <w:u w:val="single"/>
          <w:bdr w:val="single" w:sz="8" w:space="0" w:color="auto" w:frame="1"/>
          <w:shd w:val="clear" w:color="auto" w:fill="00FFFF"/>
        </w:rPr>
        <w:t>post-hegemonic era</w:t>
      </w:r>
      <w:r>
        <w:rPr>
          <w:color w:val="000000"/>
          <w:sz w:val="16"/>
          <w:szCs w:val="16"/>
          <w:shd w:val="clear" w:color="auto" w:fill="00FFFF"/>
        </w:rPr>
        <w:t>, </w:t>
      </w:r>
      <w:r>
        <w:rPr>
          <w:b/>
          <w:bCs/>
          <w:color w:val="000000"/>
          <w:bdr w:val="single" w:sz="8" w:space="0" w:color="auto" w:frame="1"/>
          <w:shd w:val="clear" w:color="auto" w:fill="00FFFF"/>
        </w:rPr>
        <w:t>long-standing</w:t>
      </w:r>
      <w:r>
        <w:rPr>
          <w:color w:val="000000"/>
          <w:u w:val="single"/>
        </w:rPr>
        <w:t> nuclear </w:t>
      </w:r>
      <w:r>
        <w:rPr>
          <w:b/>
          <w:bCs/>
          <w:color w:val="000000"/>
          <w:u w:val="single"/>
          <w:bdr w:val="single" w:sz="8" w:space="0" w:color="auto" w:frame="1"/>
          <w:shd w:val="clear" w:color="auto" w:fill="00FFFF"/>
        </w:rPr>
        <w:t>alliances</w:t>
      </w:r>
      <w:r>
        <w:rPr>
          <w:color w:val="000000"/>
          <w:u w:val="single"/>
          <w:shd w:val="clear" w:color="auto" w:fill="00FFFF"/>
        </w:rPr>
        <w:t> are</w:t>
      </w:r>
      <w:r>
        <w:rPr>
          <w:color w:val="000000"/>
          <w:u w:val="single"/>
        </w:rPr>
        <w:t> likely to be </w:t>
      </w:r>
      <w:r>
        <w:rPr>
          <w:b/>
          <w:bCs/>
          <w:color w:val="000000"/>
          <w:u w:val="single"/>
          <w:bdr w:val="single" w:sz="8" w:space="0" w:color="auto" w:frame="1"/>
          <w:shd w:val="clear" w:color="auto" w:fill="00FFFF"/>
        </w:rPr>
        <w:t>replaced</w:t>
      </w:r>
      <w:r>
        <w:rPr>
          <w:color w:val="000000"/>
          <w:u w:val="single"/>
          <w:shd w:val="clear" w:color="auto" w:fill="00FFFF"/>
        </w:rPr>
        <w:t> by </w:t>
      </w:r>
      <w:r>
        <w:rPr>
          <w:b/>
          <w:bCs/>
          <w:color w:val="000000"/>
          <w:u w:val="single"/>
          <w:bdr w:val="single" w:sz="8" w:space="0" w:color="auto" w:frame="1"/>
          <w:shd w:val="clear" w:color="auto" w:fill="00FFFF"/>
        </w:rPr>
        <w:t>ad hoc nuclear coalitions</w:t>
      </w:r>
      <w:r>
        <w:rPr>
          <w:color w:val="000000"/>
          <w:sz w:val="16"/>
          <w:szCs w:val="16"/>
        </w:rPr>
        <w:t>, </w:t>
      </w:r>
      <w:r>
        <w:rPr>
          <w:color w:val="000000"/>
          <w:u w:val="single"/>
          <w:shd w:val="clear" w:color="auto" w:fill="00FFFF"/>
        </w:rPr>
        <w:t>aligning</w:t>
      </w:r>
      <w:r>
        <w:rPr>
          <w:color w:val="000000"/>
          <w:u w:val="single"/>
        </w:rPr>
        <w:t> and realigning </w:t>
      </w:r>
      <w:r>
        <w:rPr>
          <w:color w:val="000000"/>
          <w:u w:val="single"/>
          <w:shd w:val="clear" w:color="auto" w:fill="00FFFF"/>
        </w:rPr>
        <w:t>around</w:t>
      </w:r>
      <w:r>
        <w:rPr>
          <w:color w:val="000000"/>
          <w:sz w:val="16"/>
          <w:szCs w:val="16"/>
        </w:rPr>
        <w:t> different congeries of threat and 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 w:val="16"/>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 w:val="16"/>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 w:val="16"/>
          <w:szCs w:val="16"/>
        </w:rPr>
        <w:t>.</w:t>
      </w:r>
    </w:p>
    <w:p w14:paraId="54CFB51B" w14:textId="77777777" w:rsidR="004E2DB1" w:rsidRDefault="004E2DB1" w:rsidP="004E2DB1">
      <w:pPr>
        <w:shd w:val="clear" w:color="auto" w:fill="FFFFFF"/>
        <w:rPr>
          <w:color w:val="000000"/>
        </w:rPr>
      </w:pPr>
      <w:r>
        <w:rPr>
          <w:color w:val="000000"/>
          <w:sz w:val="16"/>
          <w:szCs w:val="16"/>
        </w:rPr>
        <w:t>There are a number of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 w:val="16"/>
          <w:szCs w:val="16"/>
          <w:shd w:val="clear" w:color="auto" w:fill="00FFFF"/>
        </w:rPr>
        <w:t> </w:t>
      </w:r>
      <w:r>
        <w:rPr>
          <w:color w:val="000000"/>
          <w:u w:val="single"/>
          <w:shd w:val="clear" w:color="auto" w:fill="00FFFF"/>
        </w:rPr>
        <w:t>of past policy combined with bureaucratic inertia</w:t>
      </w:r>
      <w:r>
        <w:rPr>
          <w:color w:val="000000"/>
          <w:sz w:val="16"/>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 w:val="16"/>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 w:val="16"/>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 w:val="16"/>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 w:val="16"/>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 w:val="16"/>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 w:val="16"/>
          <w:szCs w:val="16"/>
        </w:rPr>
        <w:t> with reference to its “technological deterrent” since about 2012.9 </w:t>
      </w:r>
      <w:r>
        <w:rPr>
          <w:color w:val="000000"/>
          <w:u w:val="single"/>
          <w:shd w:val="clear" w:color="auto" w:fill="00FFFF"/>
        </w:rPr>
        <w:t>This</w:t>
      </w:r>
      <w:r>
        <w:rPr>
          <w:color w:val="000000"/>
          <w:sz w:val="16"/>
          <w:szCs w:val="16"/>
        </w:rPr>
        <w:t> period </w:t>
      </w:r>
      <w:r>
        <w:rPr>
          <w:color w:val="000000"/>
          <w:u w:val="single"/>
          <w:shd w:val="clear" w:color="auto" w:fill="00FFFF"/>
        </w:rPr>
        <w:t>could last</w:t>
      </w:r>
      <w:r>
        <w:rPr>
          <w:color w:val="000000"/>
          <w:sz w:val="16"/>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 w:val="16"/>
          <w:szCs w:val="16"/>
        </w:rPr>
        <w:t>; or a new, post-hegemonic strategic framework is established to manage and/or abolish nuclear threat.</w:t>
      </w:r>
    </w:p>
    <w:p w14:paraId="3F63AF44" w14:textId="77777777" w:rsidR="004E2DB1" w:rsidRDefault="004E2DB1" w:rsidP="004E2DB1">
      <w:pPr>
        <w:shd w:val="clear" w:color="auto" w:fill="FFFFFF"/>
        <w:rPr>
          <w:color w:val="000000"/>
        </w:rPr>
      </w:pPr>
      <w:r>
        <w:rPr>
          <w:b/>
          <w:bCs/>
          <w:color w:val="000000"/>
          <w:bdr w:val="single" w:sz="8" w:space="0" w:color="auto" w:frame="1"/>
          <w:shd w:val="clear" w:color="auto" w:fill="00FFFF"/>
        </w:rPr>
        <w:t>Under</w:t>
      </w:r>
      <w:r>
        <w:rPr>
          <w:color w:val="000000"/>
          <w:u w:val="single"/>
        </w:rPr>
        <w:t> full-blown </w:t>
      </w:r>
      <w:r>
        <w:rPr>
          <w:b/>
          <w:bCs/>
          <w:color w:val="000000"/>
          <w:u w:val="single"/>
          <w:bdr w:val="single" w:sz="8" w:space="0" w:color="auto" w:frame="1"/>
          <w:shd w:val="clear" w:color="auto" w:fill="00FFFF"/>
        </w:rPr>
        <w:t>American nuclear hegemony</w:t>
      </w:r>
      <w:r>
        <w:rPr>
          <w:color w:val="000000"/>
          <w:u w:val="single"/>
        </w:rPr>
        <w:t>, </w:t>
      </w:r>
      <w:r>
        <w:rPr>
          <w:b/>
          <w:bCs/>
          <w:color w:val="000000"/>
          <w:u w:val="single"/>
          <w:bdr w:val="single" w:sz="8" w:space="0" w:color="auto" w:frame="1"/>
          <w:shd w:val="clear" w:color="auto" w:fill="00FFFF"/>
        </w:rPr>
        <w:t>fewer states</w:t>
      </w:r>
      <w:r>
        <w:rPr>
          <w:color w:val="000000"/>
          <w:u w:val="single"/>
          <w:shd w:val="clear" w:color="auto" w:fill="00FFFF"/>
        </w:rPr>
        <w:t> had </w:t>
      </w:r>
      <w:r>
        <w:rPr>
          <w:b/>
          <w:bCs/>
          <w:color w:val="000000"/>
          <w:u w:val="single"/>
          <w:bdr w:val="single" w:sz="8" w:space="0" w:color="auto" w:frame="1"/>
          <w:shd w:val="clear" w:color="auto" w:fill="00FFFF"/>
        </w:rPr>
        <w:t>nuclear weapons</w:t>
      </w:r>
      <w:r>
        <w:rPr>
          <w:color w:val="000000"/>
          <w:u w:val="single"/>
        </w:rPr>
        <w:t>, the </w:t>
      </w:r>
      <w:r>
        <w:rPr>
          <w:b/>
          <w:bCs/>
          <w:color w:val="000000"/>
          <w:u w:val="single"/>
          <w:bdr w:val="single" w:sz="8" w:space="0" w:color="auto" w:frame="1"/>
        </w:rPr>
        <w:t>major </w:t>
      </w:r>
      <w:r>
        <w:rPr>
          <w:b/>
          <w:bCs/>
          <w:color w:val="000000"/>
          <w:u w:val="single"/>
          <w:bdr w:val="single" w:sz="8" w:space="0" w:color="auto" w:frame="1"/>
          <w:shd w:val="clear" w:color="auto" w:fill="00FFFF"/>
        </w:rPr>
        <w:t>nuclear</w:t>
      </w:r>
      <w:r>
        <w:rPr>
          <w:color w:val="000000"/>
          <w:u w:val="single"/>
        </w:rPr>
        <w:t> weapons </w:t>
      </w:r>
      <w:r>
        <w:rPr>
          <w:b/>
          <w:bCs/>
          <w:color w:val="000000"/>
          <w:u w:val="single"/>
          <w:bdr w:val="single" w:sz="8" w:space="0" w:color="auto" w:frame="1"/>
          <w:shd w:val="clear" w:color="auto" w:fill="00FFFF"/>
        </w:rPr>
        <w:t>states</w:t>
      </w:r>
      <w:r>
        <w:rPr>
          <w:color w:val="000000"/>
          <w:u w:val="single"/>
        </w:rPr>
        <w:t> </w:t>
      </w:r>
      <w:r>
        <w:rPr>
          <w:color w:val="000000"/>
          <w:u w:val="single"/>
          <w:shd w:val="clear" w:color="auto" w:fill="00FFFF"/>
        </w:rPr>
        <w:t>entered</w:t>
      </w:r>
      <w:r>
        <w:rPr>
          <w:color w:val="000000"/>
          <w:u w:val="single"/>
        </w:rPr>
        <w:t> into </w:t>
      </w:r>
      <w:r>
        <w:rPr>
          <w:b/>
          <w:bCs/>
          <w:color w:val="000000"/>
          <w:u w:val="single"/>
          <w:bdr w:val="single" w:sz="8" w:space="0" w:color="auto" w:frame="1"/>
          <w:shd w:val="clear" w:color="auto" w:fill="00FFFF"/>
        </w:rPr>
        <w:t>legally binding restraints</w:t>
      </w:r>
      <w:r>
        <w:rPr>
          <w:color w:val="000000"/>
          <w:sz w:val="16"/>
          <w:szCs w:val="16"/>
        </w:rPr>
        <w:t> </w:t>
      </w:r>
      <w:r>
        <w:rPr>
          <w:color w:val="000000"/>
          <w:u w:val="single"/>
        </w:rPr>
        <w:t>on force levels and they learned from nuclear near-misses </w:t>
      </w:r>
      <w:r>
        <w:rPr>
          <w:color w:val="000000"/>
          <w:u w:val="single"/>
          <w:shd w:val="clear" w:color="auto" w:fill="00FFFF"/>
        </w:rPr>
        <w:t>to </w:t>
      </w:r>
      <w:r>
        <w:rPr>
          <w:b/>
          <w:bCs/>
          <w:color w:val="000000"/>
          <w:u w:val="single"/>
          <w:bdr w:val="single" w:sz="8" w:space="0" w:color="auto" w:frame="1"/>
          <w:shd w:val="clear" w:color="auto" w:fill="00FFFF"/>
        </w:rPr>
        <w:t>promulgate rules</w:t>
      </w:r>
      <w:r>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184E8891" w14:textId="33439828" w:rsidR="002966B1" w:rsidRPr="0007118B" w:rsidRDefault="004E2DB1" w:rsidP="0007118B">
      <w:pPr>
        <w:shd w:val="clear" w:color="auto" w:fill="FFFFFF"/>
        <w:rPr>
          <w:color w:val="000000"/>
          <w:sz w:val="16"/>
          <w:szCs w:val="16"/>
        </w:rPr>
      </w:pPr>
      <w:r>
        <w:rPr>
          <w:color w:val="000000"/>
          <w:u w:val="single"/>
        </w:rPr>
        <w:t>In a highly proliferated world, </w:t>
      </w:r>
      <w:r>
        <w:rPr>
          <w:color w:val="000000"/>
          <w:u w:val="single"/>
          <w:shd w:val="clear" w:color="auto" w:fill="00FFFF"/>
        </w:rPr>
        <w:t>nuclear</w:t>
      </w:r>
      <w:r>
        <w:rPr>
          <w:color w:val="000000"/>
          <w:u w:val="single"/>
        </w:rPr>
        <w:t>-armed </w:t>
      </w:r>
      <w:r>
        <w:rPr>
          <w:color w:val="000000"/>
          <w:u w:val="single"/>
          <w:shd w:val="clear" w:color="auto" w:fill="00FFFF"/>
        </w:rPr>
        <w:t>states may feel driven to obtain larger</w:t>
      </w:r>
      <w:r>
        <w:rPr>
          <w:color w:val="000000"/>
          <w:u w:val="single"/>
        </w:rPr>
        <w:t> nuclear </w:t>
      </w:r>
      <w:r>
        <w:rPr>
          <w:color w:val="000000"/>
          <w:u w:val="single"/>
          <w:shd w:val="clear" w:color="auto" w:fill="00FFFF"/>
        </w:rPr>
        <w:t>forces</w:t>
      </w:r>
      <w:r>
        <w:rPr>
          <w:color w:val="000000"/>
          <w:u w:val="single"/>
        </w:rPr>
        <w:t> able to deter multiple adversaries at the same time</w:t>
      </w:r>
      <w:r>
        <w:rPr>
          <w:color w:val="000000"/>
          <w:sz w:val="16"/>
          <w:szCs w:val="16"/>
        </w:rPr>
        <w:t>, </w:t>
      </w:r>
      <w:r>
        <w:rPr>
          <w:color w:val="000000"/>
          <w:u w:val="single"/>
        </w:rPr>
        <w:t>sufficient to conduct not only a few nuclear attacks</w:t>
      </w:r>
      <w:r>
        <w:rPr>
          <w:color w:val="000000"/>
          <w:sz w:val="16"/>
          <w:szCs w:val="16"/>
        </w:rPr>
        <w:t> but </w:t>
      </w:r>
      <w:r>
        <w:rPr>
          <w:color w:val="000000"/>
          <w:u w:val="single"/>
          <w:shd w:val="clear" w:color="auto" w:fill="00FFFF"/>
        </w:rPr>
        <w:t>configured to fight </w:t>
      </w:r>
      <w:r>
        <w:rPr>
          <w:b/>
          <w:bCs/>
          <w:color w:val="000000"/>
          <w:u w:val="single"/>
          <w:bdr w:val="single" w:sz="8" w:space="0" w:color="auto" w:frame="1"/>
          <w:shd w:val="clear" w:color="auto" w:fill="00FFFF"/>
        </w:rPr>
        <w:t>more than one</w:t>
      </w:r>
      <w:r>
        <w:rPr>
          <w:color w:val="000000"/>
          <w:u w:val="single"/>
        </w:rPr>
        <w:t> protracted </w:t>
      </w:r>
      <w:r>
        <w:rPr>
          <w:b/>
          <w:bCs/>
          <w:color w:val="000000"/>
          <w:u w:val="single"/>
          <w:bdr w:val="single" w:sz="8" w:space="0" w:color="auto" w:frame="1"/>
          <w:shd w:val="clear" w:color="auto" w:fill="00FFFF"/>
        </w:rPr>
        <w:t>nuclear war</w:t>
      </w:r>
      <w:r>
        <w:rPr>
          <w:color w:val="000000"/>
          <w:u w:val="single"/>
          <w:shd w:val="clear" w:color="auto" w:fill="00FFFF"/>
        </w:rPr>
        <w:t> </w:t>
      </w:r>
      <w:r>
        <w:rPr>
          <w:b/>
          <w:bCs/>
          <w:color w:val="000000"/>
          <w:u w:val="single"/>
          <w:bdr w:val="single" w:sz="8" w:space="0" w:color="auto" w:frame="1"/>
          <w:shd w:val="clear" w:color="auto" w:fill="00FFFF"/>
        </w:rPr>
        <w:t>at a time</w:t>
      </w:r>
      <w:r>
        <w:rPr>
          <w:color w:val="000000"/>
          <w:sz w:val="16"/>
          <w:szCs w:val="16"/>
        </w:rPr>
        <w:t>, </w:t>
      </w:r>
      <w:r>
        <w:rPr>
          <w:color w:val="000000"/>
          <w:u w:val="single"/>
        </w:rPr>
        <w:t>especially in nuclear states torn apart by civil war</w:t>
      </w:r>
      <w:r>
        <w:rPr>
          <w:color w:val="000000"/>
          <w:sz w:val="16"/>
          <w:szCs w:val="16"/>
        </w:rPr>
        <w:t> and post-nuclear attack reconstruction. </w:t>
      </w:r>
      <w:r>
        <w:rPr>
          <w:color w:val="000000"/>
          <w:u w:val="single"/>
          <w:shd w:val="clear" w:color="auto" w:fill="00FFFF"/>
        </w:rPr>
        <w:t>The first time nuclear weapons are used</w:t>
      </w:r>
      <w:r>
        <w:rPr>
          <w:color w:val="000000"/>
          <w:u w:val="single"/>
        </w:rPr>
        <w:t> since 1945 </w:t>
      </w:r>
      <w:r>
        <w:rPr>
          <w:color w:val="000000"/>
          <w:u w:val="single"/>
          <w:shd w:val="clear" w:color="auto" w:fill="00FFFF"/>
        </w:rPr>
        <w:t>will be shocking</w:t>
      </w:r>
      <w:r>
        <w:rPr>
          <w:color w:val="000000"/>
          <w:sz w:val="16"/>
          <w:szCs w:val="16"/>
        </w:rPr>
        <w:t>, </w:t>
      </w:r>
      <w:r>
        <w:rPr>
          <w:color w:val="000000"/>
          <w:u w:val="single"/>
        </w:rPr>
        <w:t>the second time, less</w:t>
      </w:r>
      <w:r>
        <w:rPr>
          <w:color w:val="000000"/>
          <w:sz w:val="16"/>
          <w:szCs w:val="16"/>
        </w:rPr>
        <w:t> so, </w:t>
      </w:r>
      <w:r>
        <w:rPr>
          <w:color w:val="000000"/>
          <w:u w:val="single"/>
          <w:shd w:val="clear" w:color="auto" w:fill="00FFFF"/>
        </w:rPr>
        <w:t>the third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 w:val="16"/>
          <w:szCs w:val="16"/>
        </w:rPr>
        <w:t>.</w:t>
      </w:r>
    </w:p>
    <w:p w14:paraId="1BBD375E" w14:textId="77777777" w:rsidR="00B821B1" w:rsidRDefault="00B821B1" w:rsidP="00B821B1">
      <w:pPr>
        <w:pStyle w:val="Heading3"/>
        <w:rPr>
          <w:rFonts w:cs="Arial"/>
        </w:rPr>
      </w:pPr>
      <w:r>
        <w:rPr>
          <w:rFonts w:cs="Arial"/>
        </w:rPr>
        <w:t>Framing</w:t>
      </w:r>
    </w:p>
    <w:p w14:paraId="4501CF0A" w14:textId="77777777" w:rsidR="00B821B1" w:rsidRPr="00C7794F" w:rsidRDefault="00B821B1" w:rsidP="00B821B1">
      <w:pPr>
        <w:pStyle w:val="Heading4"/>
        <w:rPr>
          <w:rFonts w:cs="Calibri"/>
        </w:rPr>
      </w:pPr>
      <w:r w:rsidRPr="00C7794F">
        <w:rPr>
          <w:rFonts w:cs="Calibri"/>
        </w:rPr>
        <w:t>the standard is maximizing expected wellbeing</w:t>
      </w:r>
    </w:p>
    <w:p w14:paraId="71708DD1" w14:textId="77777777" w:rsidR="00B821B1" w:rsidRPr="00C7794F" w:rsidRDefault="00B821B1" w:rsidP="00B821B1">
      <w:pPr>
        <w:pStyle w:val="Heading4"/>
        <w:rPr>
          <w:rFonts w:cs="Calibri"/>
        </w:rPr>
      </w:pPr>
      <w:r w:rsidRPr="00C7794F">
        <w:rPr>
          <w:rFonts w:cs="Calibri"/>
        </w:rPr>
        <w:t>Independently:</w:t>
      </w:r>
    </w:p>
    <w:p w14:paraId="05FD8D4E" w14:textId="77777777" w:rsidR="00B821B1" w:rsidRPr="00730CE9" w:rsidRDefault="00B821B1" w:rsidP="00B821B1">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6B229EE8" w14:textId="77777777" w:rsidR="00B821B1" w:rsidRPr="00AE4834" w:rsidRDefault="00B821B1" w:rsidP="00B821B1">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1"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2A37259D" w14:textId="77777777" w:rsidR="00B821B1" w:rsidRDefault="00B821B1" w:rsidP="00B821B1">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20AAD147" w14:textId="77777777" w:rsidR="00B821B1" w:rsidRPr="00DF4A11" w:rsidRDefault="00B821B1" w:rsidP="00B821B1">
      <w:pPr>
        <w:pStyle w:val="Heading4"/>
        <w:spacing w:before="200" w:line="240" w:lineRule="auto"/>
        <w:rPr>
          <w:u w:val="single"/>
        </w:rPr>
      </w:pPr>
      <w:r w:rsidRPr="00C7794F">
        <w:rPr>
          <w:rFonts w:cs="Calibri"/>
        </w:rPr>
        <w:t>2</w:t>
      </w:r>
      <w:r>
        <w:rPr>
          <w:rFonts w:cs="Calibri"/>
        </w:rPr>
        <w:t>]</w:t>
      </w:r>
      <w:r w:rsidRPr="00C7794F">
        <w:rPr>
          <w:rFonts w:cs="Calibri"/>
        </w:rPr>
        <w:t xml:space="preserve"> </w:t>
      </w: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542B5115" w14:textId="77777777" w:rsidR="00B821B1" w:rsidRDefault="00B821B1" w:rsidP="00B821B1">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1CD266A0" w14:textId="77777777" w:rsidR="00B821B1" w:rsidRPr="00A73F6D" w:rsidRDefault="00B821B1" w:rsidP="00B821B1">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4EB7D35A" w14:textId="77777777" w:rsidR="00B821B1" w:rsidRPr="008A2B5C" w:rsidRDefault="00B821B1" w:rsidP="00B821B1">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7D340B9E" w14:textId="77777777" w:rsidR="00B821B1" w:rsidRPr="00C7794F" w:rsidRDefault="00B821B1" w:rsidP="00B821B1">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50AEAA21" w14:textId="77777777" w:rsidR="00B821B1" w:rsidRPr="00C7794F" w:rsidRDefault="00B821B1" w:rsidP="00B821B1">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2"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57C18609" w14:textId="77777777" w:rsidR="00B821B1" w:rsidRPr="00C7794F" w:rsidRDefault="00B821B1" w:rsidP="00B821B1">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363FDD23" w14:textId="77777777" w:rsidR="00B821B1" w:rsidRPr="00C7794F" w:rsidRDefault="00B821B1" w:rsidP="00B821B1">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4B1367B3" w14:textId="77777777" w:rsidR="00B821B1" w:rsidRPr="00C7794F" w:rsidRDefault="00B821B1" w:rsidP="00B821B1">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3"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427E0BA7" w14:textId="77777777" w:rsidR="00B821B1" w:rsidRPr="00F601E6" w:rsidRDefault="00B821B1" w:rsidP="00B821B1">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r>
        <w:rPr>
          <w:rStyle w:val="StyleUnderline"/>
          <w:rFonts w:eastAsiaTheme="minorHAnsi" w:cs="Calibri"/>
        </w:rPr>
        <w:br/>
      </w:r>
    </w:p>
    <w:p w14:paraId="325AF74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entury Gothic"/>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altName w:val="Impact"/>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Arial"/>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1"/>
  </w:num>
  <w:num w:numId="14">
    <w:abstractNumId w:val="15"/>
  </w:num>
  <w:num w:numId="15">
    <w:abstractNumId w:val="23"/>
  </w:num>
  <w:num w:numId="16">
    <w:abstractNumId w:val="29"/>
  </w:num>
  <w:num w:numId="17">
    <w:abstractNumId w:val="20"/>
  </w:num>
  <w:num w:numId="18">
    <w:abstractNumId w:val="26"/>
  </w:num>
  <w:num w:numId="19">
    <w:abstractNumId w:val="18"/>
  </w:num>
  <w:num w:numId="20">
    <w:abstractNumId w:val="22"/>
  </w:num>
  <w:num w:numId="21">
    <w:abstractNumId w:val="16"/>
  </w:num>
  <w:num w:numId="22">
    <w:abstractNumId w:val="28"/>
  </w:num>
  <w:num w:numId="23">
    <w:abstractNumId w:val="24"/>
  </w:num>
  <w:num w:numId="24">
    <w:abstractNumId w:val="21"/>
  </w:num>
  <w:num w:numId="25">
    <w:abstractNumId w:val="27"/>
  </w:num>
  <w:num w:numId="26">
    <w:abstractNumId w:val="17"/>
  </w:num>
  <w:num w:numId="27">
    <w:abstractNumId w:val="13"/>
  </w:num>
  <w:num w:numId="28">
    <w:abstractNumId w:val="14"/>
  </w:num>
  <w:num w:numId="29">
    <w:abstractNumId w:val="30"/>
  </w:num>
  <w:num w:numId="30">
    <w:abstractNumId w:val="12"/>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21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18B"/>
    <w:rsid w:val="00072718"/>
    <w:rsid w:val="0007381E"/>
    <w:rsid w:val="00076094"/>
    <w:rsid w:val="00080662"/>
    <w:rsid w:val="0008785F"/>
    <w:rsid w:val="00090CBE"/>
    <w:rsid w:val="00094DEC"/>
    <w:rsid w:val="000A2D8A"/>
    <w:rsid w:val="000D26A6"/>
    <w:rsid w:val="000D2B90"/>
    <w:rsid w:val="000D6ED8"/>
    <w:rsid w:val="000D717B"/>
    <w:rsid w:val="00100B28"/>
    <w:rsid w:val="00117316"/>
    <w:rsid w:val="001209B4"/>
    <w:rsid w:val="001758E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66B1"/>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D7EDD"/>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DB1"/>
    <w:rsid w:val="004E355B"/>
    <w:rsid w:val="005028E5"/>
    <w:rsid w:val="00503735"/>
    <w:rsid w:val="00510B7C"/>
    <w:rsid w:val="0051225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DE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90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828"/>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144E"/>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1B1"/>
    <w:rsid w:val="00B857AC"/>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A84"/>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2EF9"/>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257"/>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81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607A4E"/>
  <w14:defaultImageDpi w14:val="300"/>
  <w15:docId w15:val="{7BBDE0BF-FB60-534D-8D0B-FA5ED74A1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21B1"/>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B821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B821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821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B821B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B821B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B821B1"/>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B821B1"/>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B821B1"/>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B821B1"/>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B821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21B1"/>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B821B1"/>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B821B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821B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B821B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821B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1"/>
    <w:qFormat/>
    <w:rsid w:val="00B821B1"/>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B821B1"/>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B821B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Read"/>
    <w:basedOn w:val="DefaultParagraphFont"/>
    <w:link w:val="NoSpacing"/>
    <w:uiPriority w:val="99"/>
    <w:unhideWhenUsed/>
    <w:rsid w:val="00B821B1"/>
    <w:rPr>
      <w:color w:val="auto"/>
      <w:u w:val="none"/>
    </w:rPr>
  </w:style>
  <w:style w:type="paragraph" w:styleId="DocumentMap">
    <w:name w:val="Document Map"/>
    <w:basedOn w:val="Normal"/>
    <w:link w:val="DocumentMapChar"/>
    <w:uiPriority w:val="99"/>
    <w:unhideWhenUsed/>
    <w:rsid w:val="00B821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821B1"/>
    <w:rPr>
      <w:rFonts w:ascii="Lucida Grande" w:hAnsi="Lucida Grande" w:cs="Lucida Grande"/>
    </w:rPr>
  </w:style>
  <w:style w:type="character" w:customStyle="1" w:styleId="Heading5Char">
    <w:name w:val="Heading 5 Char"/>
    <w:basedOn w:val="DefaultParagraphFont"/>
    <w:link w:val="Heading5"/>
    <w:rsid w:val="00B821B1"/>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B821B1"/>
    <w:rPr>
      <w:rFonts w:ascii="Cambria" w:eastAsia="Times New Roman" w:hAnsi="Cambria"/>
      <w:b/>
      <w:bCs/>
      <w:i/>
      <w:iCs/>
      <w:sz w:val="20"/>
      <w:lang w:bidi="en-US"/>
    </w:rPr>
  </w:style>
  <w:style w:type="character" w:customStyle="1" w:styleId="Heading7Char">
    <w:name w:val="Heading 7 Char"/>
    <w:basedOn w:val="DefaultParagraphFont"/>
    <w:link w:val="Heading7"/>
    <w:rsid w:val="00B821B1"/>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B821B1"/>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B821B1"/>
    <w:rPr>
      <w:rFonts w:ascii="Cambria" w:eastAsia="Times New Roman" w:hAnsi="Cambria"/>
      <w:i/>
      <w:iCs/>
      <w:sz w:val="18"/>
      <w:szCs w:val="18"/>
      <w:lang w:bidi="en-US"/>
    </w:rPr>
  </w:style>
  <w:style w:type="paragraph" w:styleId="ListParagraph">
    <w:name w:val="List Paragraph"/>
    <w:aliases w:val="6 font"/>
    <w:basedOn w:val="Normal"/>
    <w:uiPriority w:val="99"/>
    <w:qFormat/>
    <w:rsid w:val="00B821B1"/>
    <w:pPr>
      <w:ind w:left="720"/>
      <w:contextualSpacing/>
    </w:pPr>
  </w:style>
  <w:style w:type="paragraph" w:customStyle="1" w:styleId="Emphasis1">
    <w:name w:val="Emphasis1"/>
    <w:basedOn w:val="Normal"/>
    <w:link w:val="Emphasis"/>
    <w:autoRedefine/>
    <w:uiPriority w:val="20"/>
    <w:qFormat/>
    <w:rsid w:val="00B821B1"/>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B821B1"/>
    <w:rPr>
      <w:color w:val="605E5C"/>
      <w:shd w:val="clear" w:color="auto" w:fill="E1DFDD"/>
    </w:rPr>
  </w:style>
  <w:style w:type="paragraph" w:styleId="BalloonText">
    <w:name w:val="Balloon Text"/>
    <w:basedOn w:val="Normal"/>
    <w:link w:val="BalloonTextChar"/>
    <w:uiPriority w:val="99"/>
    <w:unhideWhenUsed/>
    <w:qFormat/>
    <w:rsid w:val="00B821B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B821B1"/>
    <w:rPr>
      <w:rFonts w:ascii="Times New Roman" w:hAnsi="Times New Roman" w:cs="Times New Roman"/>
      <w:sz w:val="18"/>
      <w:szCs w:val="18"/>
    </w:rPr>
  </w:style>
  <w:style w:type="paragraph" w:customStyle="1" w:styleId="textbold">
    <w:name w:val="text bold"/>
    <w:basedOn w:val="Normal"/>
    <w:autoRedefine/>
    <w:uiPriority w:val="20"/>
    <w:qFormat/>
    <w:rsid w:val="00B821B1"/>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B821B1"/>
    <w:rPr>
      <w:sz w:val="22"/>
      <w:u w:val="single"/>
    </w:rPr>
  </w:style>
  <w:style w:type="paragraph" w:customStyle="1" w:styleId="Analytic">
    <w:name w:val="Analytic"/>
    <w:basedOn w:val="Heading4"/>
    <w:link w:val="AnalyticChar"/>
    <w:uiPriority w:val="4"/>
    <w:qFormat/>
    <w:rsid w:val="00B821B1"/>
    <w:pPr>
      <w:outlineLvl w:val="9"/>
    </w:pPr>
  </w:style>
  <w:style w:type="character" w:customStyle="1" w:styleId="AnalyticChar">
    <w:name w:val="Analytic Char"/>
    <w:basedOn w:val="DefaultParagraphFont"/>
    <w:link w:val="Analytic"/>
    <w:uiPriority w:val="4"/>
    <w:rsid w:val="00B821B1"/>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B821B1"/>
    <w:rPr>
      <w:sz w:val="20"/>
      <w:u w:val="single"/>
    </w:rPr>
  </w:style>
  <w:style w:type="paragraph" w:styleId="Title">
    <w:name w:val="Title"/>
    <w:aliases w:val="UNDERLINE,Bold Underlined,Cites and Cards,title,Block Heading,Read This"/>
    <w:basedOn w:val="Normal"/>
    <w:next w:val="Normal"/>
    <w:link w:val="TitleChar"/>
    <w:uiPriority w:val="6"/>
    <w:qFormat/>
    <w:rsid w:val="00B821B1"/>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B821B1"/>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ca"/>
    <w:basedOn w:val="Heading1"/>
    <w:link w:val="Hyperlink"/>
    <w:autoRedefine/>
    <w:uiPriority w:val="99"/>
    <w:qFormat/>
    <w:rsid w:val="00B821B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B821B1"/>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B821B1"/>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B821B1"/>
    <w:rPr>
      <w:rFonts w:ascii="Calibri" w:hAnsi="Calibri"/>
      <w:b/>
      <w:sz w:val="26"/>
    </w:rPr>
  </w:style>
  <w:style w:type="character" w:customStyle="1" w:styleId="Heading4Char3">
    <w:name w:val="Heading 4 Char3"/>
    <w:aliases w:val="Tag Char3,heading 2 Char3,Heading 2 Char2 Char Char1,Heading 2 Char1 Char Char Char1,ta Char"/>
    <w:rsid w:val="00B821B1"/>
    <w:rPr>
      <w:rFonts w:ascii="Calibri" w:hAnsi="Calibri"/>
      <w:b/>
      <w:sz w:val="26"/>
    </w:rPr>
  </w:style>
  <w:style w:type="character" w:customStyle="1" w:styleId="UnderlineBold">
    <w:name w:val="Underline + Bold"/>
    <w:uiPriority w:val="1"/>
    <w:qFormat/>
    <w:rsid w:val="00B821B1"/>
    <w:rPr>
      <w:rFonts w:ascii="Georgia" w:hAnsi="Georgia"/>
      <w:b w:val="0"/>
      <w:bCs w:val="0"/>
      <w:sz w:val="22"/>
      <w:u w:val="single"/>
    </w:rPr>
  </w:style>
  <w:style w:type="paragraph" w:customStyle="1" w:styleId="underlined">
    <w:name w:val="underlined"/>
    <w:next w:val="Normal"/>
    <w:link w:val="underlinedChar"/>
    <w:autoRedefine/>
    <w:qFormat/>
    <w:rsid w:val="00B821B1"/>
    <w:pPr>
      <w:contextualSpacing/>
    </w:pPr>
    <w:rPr>
      <w:rFonts w:ascii="Times New Roman" w:eastAsia="Malgun Gothic" w:hAnsi="Times New Roman" w:cs="Times New Roman"/>
      <w:u w:val="single"/>
    </w:rPr>
  </w:style>
  <w:style w:type="character" w:customStyle="1" w:styleId="underlinedChar">
    <w:name w:val="underlined Char"/>
    <w:link w:val="underlined"/>
    <w:rsid w:val="00B821B1"/>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821B1"/>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B821B1"/>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B821B1"/>
    <w:rPr>
      <w:rFonts w:ascii="Times New Roman" w:eastAsia="Calibri" w:hAnsi="Times New Roman"/>
      <w:u w:val="single"/>
      <w:lang w:val="x-none"/>
    </w:rPr>
  </w:style>
  <w:style w:type="paragraph" w:customStyle="1" w:styleId="Analytics">
    <w:name w:val="Analytics"/>
    <w:basedOn w:val="Heading4"/>
    <w:link w:val="AnalyticsChar"/>
    <w:qFormat/>
    <w:rsid w:val="00B821B1"/>
    <w:rPr>
      <w:bCs w:val="0"/>
      <w:szCs w:val="22"/>
    </w:rPr>
  </w:style>
  <w:style w:type="character" w:customStyle="1" w:styleId="AnalyticsChar">
    <w:name w:val="Analytics Char"/>
    <w:basedOn w:val="DefaultParagraphFont"/>
    <w:link w:val="Analytics"/>
    <w:rsid w:val="00B821B1"/>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B821B1"/>
    <w:rPr>
      <w:rFonts w:cs="Arial"/>
      <w:b/>
      <w:bCs/>
      <w:iCs/>
      <w:szCs w:val="28"/>
      <w:lang w:val="en-US" w:eastAsia="en-US" w:bidi="ar-SA"/>
    </w:rPr>
  </w:style>
  <w:style w:type="numbering" w:customStyle="1" w:styleId="NoList1">
    <w:name w:val="No List1"/>
    <w:next w:val="NoList"/>
    <w:semiHidden/>
    <w:unhideWhenUsed/>
    <w:rsid w:val="00B821B1"/>
  </w:style>
  <w:style w:type="character" w:customStyle="1" w:styleId="underline">
    <w:name w:val="underline"/>
    <w:basedOn w:val="DefaultParagraphFont"/>
    <w:qFormat/>
    <w:locked/>
    <w:rsid w:val="00B821B1"/>
    <w:rPr>
      <w:rFonts w:ascii="Times New Roman" w:hAnsi="Times New Roman" w:cs="Times New Roman" w:hint="default"/>
      <w:u w:val="single"/>
    </w:rPr>
  </w:style>
  <w:style w:type="character" w:customStyle="1" w:styleId="Style11ptUnderline">
    <w:name w:val="Style 11 pt Underline"/>
    <w:basedOn w:val="DefaultParagraphFont"/>
    <w:qFormat/>
    <w:rsid w:val="00B821B1"/>
    <w:rPr>
      <w:sz w:val="20"/>
      <w:u w:val="single"/>
    </w:rPr>
  </w:style>
  <w:style w:type="character" w:customStyle="1" w:styleId="Style11pt">
    <w:name w:val="Style 11 pt"/>
    <w:basedOn w:val="DefaultParagraphFont"/>
    <w:qFormat/>
    <w:rsid w:val="00B821B1"/>
    <w:rPr>
      <w:sz w:val="20"/>
    </w:rPr>
  </w:style>
  <w:style w:type="character" w:customStyle="1" w:styleId="Style1Char1">
    <w:name w:val="Style1 Char1"/>
    <w:basedOn w:val="DefaultParagraphFont"/>
    <w:qFormat/>
    <w:rsid w:val="00B821B1"/>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B821B1"/>
    <w:rPr>
      <w:sz w:val="18"/>
      <w:szCs w:val="18"/>
    </w:rPr>
  </w:style>
  <w:style w:type="paragraph" w:styleId="CommentText">
    <w:name w:val="annotation text"/>
    <w:basedOn w:val="Normal"/>
    <w:link w:val="CommentTextChar"/>
    <w:uiPriority w:val="99"/>
    <w:unhideWhenUsed/>
    <w:rsid w:val="00B821B1"/>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B821B1"/>
    <w:rPr>
      <w:rFonts w:ascii="Times New Roman" w:hAnsi="Times New Roman"/>
    </w:rPr>
  </w:style>
  <w:style w:type="paragraph" w:styleId="CommentSubject">
    <w:name w:val="annotation subject"/>
    <w:basedOn w:val="CommentText"/>
    <w:next w:val="CommentText"/>
    <w:link w:val="CommentSubjectChar"/>
    <w:unhideWhenUsed/>
    <w:rsid w:val="00B821B1"/>
    <w:rPr>
      <w:b/>
      <w:bCs/>
      <w:sz w:val="20"/>
      <w:szCs w:val="20"/>
    </w:rPr>
  </w:style>
  <w:style w:type="character" w:customStyle="1" w:styleId="CommentSubjectChar">
    <w:name w:val="Comment Subject Char"/>
    <w:basedOn w:val="CommentTextChar"/>
    <w:link w:val="CommentSubject"/>
    <w:rsid w:val="00B821B1"/>
    <w:rPr>
      <w:rFonts w:ascii="Times New Roman" w:hAnsi="Times New Roman"/>
      <w:b/>
      <w:bCs/>
      <w:sz w:val="20"/>
      <w:szCs w:val="20"/>
    </w:rPr>
  </w:style>
  <w:style w:type="character" w:customStyle="1" w:styleId="cardChar">
    <w:name w:val="card Char"/>
    <w:aliases w:val="Bold Cite Char Char,Speed Cite Char"/>
    <w:link w:val="card"/>
    <w:qFormat/>
    <w:rsid w:val="00B821B1"/>
    <w:rPr>
      <w:rFonts w:ascii="Times New Roman" w:hAnsi="Times New Roman"/>
      <w:sz w:val="16"/>
    </w:rPr>
  </w:style>
  <w:style w:type="character" w:customStyle="1" w:styleId="StyleDate">
    <w:name w:val="Style Date"/>
    <w:aliases w:val="Author"/>
    <w:qFormat/>
    <w:rsid w:val="00B821B1"/>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B821B1"/>
    <w:rPr>
      <w:b/>
      <w:bCs/>
    </w:rPr>
  </w:style>
  <w:style w:type="character" w:customStyle="1" w:styleId="apple-converted-space">
    <w:name w:val="apple-converted-space"/>
    <w:basedOn w:val="DefaultParagraphFont"/>
    <w:qFormat/>
    <w:rsid w:val="00B821B1"/>
  </w:style>
  <w:style w:type="character" w:customStyle="1" w:styleId="st">
    <w:name w:val="st"/>
    <w:rsid w:val="00B821B1"/>
  </w:style>
  <w:style w:type="character" w:customStyle="1" w:styleId="CharChar11">
    <w:name w:val="Char Char11"/>
    <w:rsid w:val="00B821B1"/>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B821B1"/>
    <w:rPr>
      <w:b/>
      <w:sz w:val="22"/>
      <w:u w:val="single"/>
    </w:rPr>
  </w:style>
  <w:style w:type="character" w:customStyle="1" w:styleId="DebateHighlighted">
    <w:name w:val="Debate Highlighted"/>
    <w:basedOn w:val="DefaultParagraphFont"/>
    <w:qFormat/>
    <w:rsid w:val="00B821B1"/>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B821B1"/>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B821B1"/>
    <w:rPr>
      <w:szCs w:val="24"/>
      <w:u w:val="single"/>
      <w:lang w:val="en-US" w:eastAsia="en-US" w:bidi="ar-SA"/>
    </w:rPr>
  </w:style>
  <w:style w:type="character" w:customStyle="1" w:styleId="Highlightedunderline">
    <w:name w:val="Highlighted underline"/>
    <w:qFormat/>
    <w:rsid w:val="00B821B1"/>
    <w:rPr>
      <w:rFonts w:ascii="Times New Roman" w:hAnsi="Times New Roman"/>
      <w:sz w:val="20"/>
      <w:shd w:val="clear" w:color="auto" w:fill="C0C0C0"/>
    </w:rPr>
  </w:style>
  <w:style w:type="paragraph" w:customStyle="1" w:styleId="CITE">
    <w:name w:val="CITE"/>
    <w:basedOn w:val="Normal"/>
    <w:next w:val="Normal"/>
    <w:link w:val="CITEChar"/>
    <w:qFormat/>
    <w:rsid w:val="00B821B1"/>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B821B1"/>
    <w:rPr>
      <w:rFonts w:ascii="Liberation Sans" w:hAnsi="Liberation Sans" w:cs="Georgia"/>
      <w:sz w:val="20"/>
      <w:szCs w:val="20"/>
      <w:u w:val="single"/>
    </w:rPr>
  </w:style>
  <w:style w:type="paragraph" w:customStyle="1" w:styleId="cardtext">
    <w:name w:val="card text"/>
    <w:basedOn w:val="Normal"/>
    <w:link w:val="cardtextChar"/>
    <w:qFormat/>
    <w:rsid w:val="00B821B1"/>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B821B1"/>
    <w:rPr>
      <w:rFonts w:ascii="Georgia" w:eastAsia="Calibri" w:hAnsi="Georgia"/>
    </w:rPr>
  </w:style>
  <w:style w:type="character" w:customStyle="1" w:styleId="UnderlineBold0">
    <w:name w:val="Underline Bold"/>
    <w:basedOn w:val="DefaultParagraphFont"/>
    <w:uiPriority w:val="6"/>
    <w:qFormat/>
    <w:rsid w:val="00B821B1"/>
    <w:rPr>
      <w:b/>
      <w:sz w:val="20"/>
      <w:u w:val="single"/>
    </w:rPr>
  </w:style>
  <w:style w:type="paragraph" w:styleId="BodyText">
    <w:name w:val="Body Text"/>
    <w:basedOn w:val="Normal"/>
    <w:link w:val="BodyTextChar"/>
    <w:uiPriority w:val="99"/>
    <w:unhideWhenUsed/>
    <w:qFormat/>
    <w:rsid w:val="00B821B1"/>
    <w:pPr>
      <w:spacing w:after="120"/>
    </w:pPr>
  </w:style>
  <w:style w:type="character" w:customStyle="1" w:styleId="BodyTextChar">
    <w:name w:val="Body Text Char"/>
    <w:basedOn w:val="DefaultParagraphFont"/>
    <w:link w:val="BodyText"/>
    <w:uiPriority w:val="99"/>
    <w:qFormat/>
    <w:rsid w:val="00B821B1"/>
    <w:rPr>
      <w:rFonts w:ascii="Calibri" w:hAnsi="Calibri"/>
      <w:sz w:val="22"/>
    </w:rPr>
  </w:style>
  <w:style w:type="paragraph" w:customStyle="1" w:styleId="UnderlinePara">
    <w:name w:val="Underline Para"/>
    <w:basedOn w:val="Normal"/>
    <w:uiPriority w:val="6"/>
    <w:qFormat/>
    <w:rsid w:val="00B821B1"/>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B821B1"/>
  </w:style>
  <w:style w:type="paragraph" w:customStyle="1" w:styleId="tiny">
    <w:name w:val="tiny"/>
    <w:next w:val="Normal"/>
    <w:link w:val="tinyChar"/>
    <w:autoRedefine/>
    <w:qFormat/>
    <w:rsid w:val="00B821B1"/>
    <w:pPr>
      <w:contextualSpacing/>
    </w:pPr>
    <w:rPr>
      <w:rFonts w:ascii="Times New Roman" w:eastAsia="Malgun Gothic" w:hAnsi="Times New Roman" w:cs="Times New Roman"/>
      <w:sz w:val="12"/>
    </w:rPr>
  </w:style>
  <w:style w:type="character" w:customStyle="1" w:styleId="tinyChar">
    <w:name w:val="tiny Char"/>
    <w:link w:val="tiny"/>
    <w:rsid w:val="00B821B1"/>
    <w:rPr>
      <w:rFonts w:ascii="Times New Roman" w:eastAsia="Malgun Gothic" w:hAnsi="Times New Roman" w:cs="Times New Roman"/>
      <w:sz w:val="12"/>
    </w:rPr>
  </w:style>
  <w:style w:type="character" w:customStyle="1" w:styleId="DocumentMapChar1">
    <w:name w:val="Document Map Char1"/>
    <w:basedOn w:val="DefaultParagraphFont"/>
    <w:uiPriority w:val="99"/>
    <w:rsid w:val="00B821B1"/>
    <w:rPr>
      <w:rFonts w:ascii="Segoe UI" w:hAnsi="Segoe UI" w:cs="Segoe UI"/>
      <w:sz w:val="16"/>
      <w:szCs w:val="16"/>
    </w:rPr>
  </w:style>
  <w:style w:type="character" w:customStyle="1" w:styleId="CommentSubjectChar1">
    <w:name w:val="Comment Subject Char1"/>
    <w:basedOn w:val="CommentTextChar"/>
    <w:uiPriority w:val="99"/>
    <w:semiHidden/>
    <w:rsid w:val="00B821B1"/>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B821B1"/>
    <w:rPr>
      <w:rFonts w:ascii="Lucida Grande" w:eastAsiaTheme="minorHAnsi" w:hAnsi="Lucida Grande" w:cs="Lucida Grande"/>
      <w:sz w:val="18"/>
      <w:szCs w:val="18"/>
    </w:rPr>
  </w:style>
  <w:style w:type="character" w:customStyle="1" w:styleId="Style1Char">
    <w:name w:val="Style1 Char"/>
    <w:basedOn w:val="DefaultParagraphFont"/>
    <w:qFormat/>
    <w:rsid w:val="00B821B1"/>
    <w:rPr>
      <w:rFonts w:eastAsia="SimSun"/>
      <w:sz w:val="20"/>
      <w:szCs w:val="24"/>
      <w:u w:val="single"/>
      <w:lang w:val="en-US" w:eastAsia="zh-CN" w:bidi="ar-SA"/>
    </w:rPr>
  </w:style>
  <w:style w:type="paragraph" w:customStyle="1" w:styleId="Tag2">
    <w:name w:val="Tag2"/>
    <w:basedOn w:val="Normal"/>
    <w:autoRedefine/>
    <w:qFormat/>
    <w:rsid w:val="00B821B1"/>
    <w:rPr>
      <w:rFonts w:eastAsia="Calibri" w:cs="Arial"/>
      <w:b/>
    </w:rPr>
  </w:style>
  <w:style w:type="character" w:customStyle="1" w:styleId="CommentTextChar1">
    <w:name w:val="Comment Text Char1"/>
    <w:basedOn w:val="DefaultParagraphFont"/>
    <w:uiPriority w:val="99"/>
    <w:rsid w:val="00B821B1"/>
    <w:rPr>
      <w:rFonts w:ascii="Calibri" w:hAnsi="Calibri"/>
    </w:rPr>
  </w:style>
  <w:style w:type="character" w:customStyle="1" w:styleId="apple-style-span">
    <w:name w:val="apple-style-span"/>
    <w:basedOn w:val="DefaultParagraphFont"/>
    <w:qFormat/>
    <w:rsid w:val="00B821B1"/>
  </w:style>
  <w:style w:type="character" w:customStyle="1" w:styleId="FootnoteTextChar">
    <w:name w:val="Footnote Text Char"/>
    <w:basedOn w:val="DefaultParagraphFont"/>
    <w:link w:val="FootnoteText"/>
    <w:rsid w:val="00B821B1"/>
    <w:rPr>
      <w:rFonts w:ascii="Calibri" w:hAnsi="Calibri"/>
    </w:rPr>
  </w:style>
  <w:style w:type="paragraph" w:styleId="FootnoteText">
    <w:name w:val="footnote text"/>
    <w:basedOn w:val="Normal"/>
    <w:link w:val="FootnoteTextChar"/>
    <w:unhideWhenUsed/>
    <w:qFormat/>
    <w:rsid w:val="00B821B1"/>
    <w:pPr>
      <w:spacing w:after="0" w:line="240" w:lineRule="auto"/>
    </w:pPr>
    <w:rPr>
      <w:sz w:val="24"/>
    </w:rPr>
  </w:style>
  <w:style w:type="character" w:customStyle="1" w:styleId="FootnoteTextChar1">
    <w:name w:val="Footnote Text Char1"/>
    <w:basedOn w:val="DefaultParagraphFont"/>
    <w:rsid w:val="00B821B1"/>
    <w:rPr>
      <w:rFonts w:ascii="Calibri" w:hAnsi="Calibri"/>
      <w:sz w:val="20"/>
      <w:szCs w:val="20"/>
    </w:rPr>
  </w:style>
  <w:style w:type="paragraph" w:customStyle="1" w:styleId="p">
    <w:name w:val="p"/>
    <w:basedOn w:val="Normal"/>
    <w:rsid w:val="00B821B1"/>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B821B1"/>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B821B1"/>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B821B1"/>
    <w:rPr>
      <w:vertAlign w:val="superscript"/>
    </w:rPr>
  </w:style>
  <w:style w:type="paragraph" w:customStyle="1" w:styleId="para">
    <w:name w:val="para"/>
    <w:basedOn w:val="Normal"/>
    <w:rsid w:val="00B821B1"/>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B821B1"/>
    <w:pPr>
      <w:spacing w:before="100" w:beforeAutospacing="1" w:after="100" w:afterAutospacing="1" w:line="240" w:lineRule="auto"/>
    </w:pPr>
    <w:rPr>
      <w:rFonts w:cs="Times New Roman"/>
    </w:rPr>
  </w:style>
  <w:style w:type="character" w:customStyle="1" w:styleId="vm-hook">
    <w:name w:val="vm-hook"/>
    <w:basedOn w:val="DefaultParagraphFont"/>
    <w:rsid w:val="00B821B1"/>
  </w:style>
  <w:style w:type="character" w:customStyle="1" w:styleId="dfm-title">
    <w:name w:val="dfm-title"/>
    <w:basedOn w:val="DefaultParagraphFont"/>
    <w:rsid w:val="00B821B1"/>
  </w:style>
  <w:style w:type="paragraph" w:customStyle="1" w:styleId="evidencetext">
    <w:name w:val="evidence text"/>
    <w:basedOn w:val="Normal"/>
    <w:link w:val="evidencetextChar1"/>
    <w:qFormat/>
    <w:rsid w:val="00B821B1"/>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B821B1"/>
    <w:rPr>
      <w:rFonts w:ascii="Arial" w:hAnsi="Arial" w:cs="Arial"/>
      <w:color w:val="000000"/>
      <w:sz w:val="22"/>
      <w:lang w:val="x-none" w:eastAsia="x-none"/>
    </w:rPr>
  </w:style>
  <w:style w:type="paragraph" w:customStyle="1" w:styleId="CardIndented">
    <w:name w:val="Card (Indented)"/>
    <w:basedOn w:val="Normal"/>
    <w:link w:val="CardIndentedChar"/>
    <w:qFormat/>
    <w:rsid w:val="00B821B1"/>
    <w:pPr>
      <w:spacing w:after="0" w:line="240" w:lineRule="auto"/>
      <w:ind w:left="288"/>
    </w:pPr>
    <w:rPr>
      <w:rFonts w:ascii="Arial" w:hAnsi="Arial" w:cs="Arial"/>
    </w:rPr>
  </w:style>
  <w:style w:type="paragraph" w:customStyle="1" w:styleId="Emphasize">
    <w:name w:val="Emphasize"/>
    <w:basedOn w:val="Normal"/>
    <w:uiPriority w:val="7"/>
    <w:qFormat/>
    <w:rsid w:val="00B821B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B821B1"/>
    <w:rPr>
      <w:rFonts w:asciiTheme="minorHAnsi" w:hAnsiTheme="minorHAnsi"/>
      <w:sz w:val="22"/>
    </w:rPr>
  </w:style>
  <w:style w:type="character" w:customStyle="1" w:styleId="UnresolvedMention1">
    <w:name w:val="Unresolved Mention1"/>
    <w:basedOn w:val="DefaultParagraphFont"/>
    <w:uiPriority w:val="99"/>
    <w:unhideWhenUsed/>
    <w:rsid w:val="00B821B1"/>
    <w:rPr>
      <w:color w:val="808080"/>
      <w:shd w:val="clear" w:color="auto" w:fill="E6E6E6"/>
    </w:rPr>
  </w:style>
  <w:style w:type="character" w:customStyle="1" w:styleId="BodyTextChar1">
    <w:name w:val="Body Text Char1"/>
    <w:aliases w:val="Very Small Text Char1"/>
    <w:basedOn w:val="DefaultParagraphFont"/>
    <w:uiPriority w:val="99"/>
    <w:rsid w:val="00B821B1"/>
    <w:rPr>
      <w:rFonts w:ascii="Times New Roman" w:hAnsi="Times New Roman"/>
      <w:sz w:val="24"/>
    </w:rPr>
  </w:style>
  <w:style w:type="character" w:customStyle="1" w:styleId="UnresolvedMention2">
    <w:name w:val="Unresolved Mention2"/>
    <w:basedOn w:val="DefaultParagraphFont"/>
    <w:uiPriority w:val="99"/>
    <w:unhideWhenUsed/>
    <w:rsid w:val="00B821B1"/>
    <w:rPr>
      <w:color w:val="808080"/>
      <w:shd w:val="clear" w:color="auto" w:fill="E6E6E6"/>
    </w:rPr>
  </w:style>
  <w:style w:type="character" w:customStyle="1" w:styleId="Author-Date">
    <w:name w:val="Author-Date"/>
    <w:qFormat/>
    <w:rsid w:val="00B821B1"/>
    <w:rPr>
      <w:b/>
      <w:sz w:val="24"/>
    </w:rPr>
  </w:style>
  <w:style w:type="character" w:customStyle="1" w:styleId="ListLabel12">
    <w:name w:val="ListLabel 12"/>
    <w:qFormat/>
    <w:rsid w:val="00B821B1"/>
    <w:rPr>
      <w:strike w:val="0"/>
      <w:dstrike w:val="0"/>
      <w:color w:val="000000"/>
      <w:spacing w:val="0"/>
      <w:w w:val="100"/>
      <w:sz w:val="16"/>
      <w:lang w:val="en-US"/>
    </w:rPr>
  </w:style>
  <w:style w:type="character" w:customStyle="1" w:styleId="ListLabel11">
    <w:name w:val="ListLabel 11"/>
    <w:qFormat/>
    <w:rsid w:val="00B821B1"/>
    <w:rPr>
      <w:strike w:val="0"/>
      <w:dstrike w:val="0"/>
      <w:color w:val="000000"/>
      <w:spacing w:val="70"/>
      <w:w w:val="100"/>
      <w:sz w:val="16"/>
      <w:lang w:val="en-US"/>
    </w:rPr>
  </w:style>
  <w:style w:type="character" w:customStyle="1" w:styleId="ListLabel10">
    <w:name w:val="ListLabel 10"/>
    <w:qFormat/>
    <w:rsid w:val="00B821B1"/>
    <w:rPr>
      <w:strike w:val="0"/>
      <w:dstrike w:val="0"/>
      <w:color w:val="000000"/>
      <w:spacing w:val="0"/>
      <w:w w:val="100"/>
      <w:sz w:val="18"/>
      <w:lang w:val="en-US"/>
    </w:rPr>
  </w:style>
  <w:style w:type="character" w:customStyle="1" w:styleId="ListLabel9">
    <w:name w:val="ListLabel 9"/>
    <w:qFormat/>
    <w:rsid w:val="00B821B1"/>
    <w:rPr>
      <w:strike w:val="0"/>
      <w:dstrike w:val="0"/>
      <w:color w:val="000000"/>
      <w:spacing w:val="0"/>
      <w:w w:val="100"/>
      <w:sz w:val="21"/>
      <w:lang w:val="en-US"/>
    </w:rPr>
  </w:style>
  <w:style w:type="character" w:customStyle="1" w:styleId="ListLabel8">
    <w:name w:val="ListLabel 8"/>
    <w:qFormat/>
    <w:rsid w:val="00B821B1"/>
    <w:rPr>
      <w:strike w:val="0"/>
      <w:dstrike w:val="0"/>
      <w:color w:val="000000"/>
      <w:spacing w:val="0"/>
      <w:w w:val="100"/>
      <w:sz w:val="20"/>
      <w:lang w:val="en-US"/>
    </w:rPr>
  </w:style>
  <w:style w:type="character" w:customStyle="1" w:styleId="ListLabel7">
    <w:name w:val="ListLabel 7"/>
    <w:qFormat/>
    <w:rsid w:val="00B821B1"/>
    <w:rPr>
      <w:strike w:val="0"/>
      <w:dstrike w:val="0"/>
      <w:color w:val="000000"/>
      <w:spacing w:val="0"/>
      <w:w w:val="100"/>
      <w:sz w:val="20"/>
      <w:lang w:val="en-US"/>
    </w:rPr>
  </w:style>
  <w:style w:type="character" w:customStyle="1" w:styleId="ListLabel6">
    <w:name w:val="ListLabel 6"/>
    <w:qFormat/>
    <w:rsid w:val="00B821B1"/>
    <w:rPr>
      <w:i/>
      <w:strike w:val="0"/>
      <w:dstrike w:val="0"/>
      <w:color w:val="000000"/>
      <w:spacing w:val="0"/>
      <w:w w:val="100"/>
      <w:sz w:val="20"/>
      <w:lang w:val="en-US"/>
    </w:rPr>
  </w:style>
  <w:style w:type="character" w:customStyle="1" w:styleId="ListLabel5">
    <w:name w:val="ListLabel 5"/>
    <w:qFormat/>
    <w:rsid w:val="00B821B1"/>
    <w:rPr>
      <w:strike w:val="0"/>
      <w:dstrike w:val="0"/>
      <w:color w:val="000000"/>
      <w:spacing w:val="0"/>
      <w:w w:val="100"/>
      <w:sz w:val="20"/>
      <w:lang w:val="en-US"/>
    </w:rPr>
  </w:style>
  <w:style w:type="character" w:customStyle="1" w:styleId="ListLabel4">
    <w:name w:val="ListLabel 4"/>
    <w:qFormat/>
    <w:rsid w:val="00B821B1"/>
    <w:rPr>
      <w:strike w:val="0"/>
      <w:dstrike w:val="0"/>
      <w:color w:val="000000"/>
      <w:spacing w:val="0"/>
      <w:w w:val="100"/>
      <w:sz w:val="19"/>
      <w:lang w:val="en-US"/>
    </w:rPr>
  </w:style>
  <w:style w:type="character" w:customStyle="1" w:styleId="ListLabel3">
    <w:name w:val="ListLabel 3"/>
    <w:qFormat/>
    <w:rsid w:val="00B821B1"/>
    <w:rPr>
      <w:i/>
      <w:strike w:val="0"/>
      <w:dstrike w:val="0"/>
      <w:color w:val="000000"/>
      <w:spacing w:val="0"/>
      <w:w w:val="100"/>
      <w:sz w:val="20"/>
      <w:lang w:val="en-US"/>
    </w:rPr>
  </w:style>
  <w:style w:type="character" w:customStyle="1" w:styleId="ListLabel2">
    <w:name w:val="ListLabel 2"/>
    <w:qFormat/>
    <w:rsid w:val="00B821B1"/>
    <w:rPr>
      <w:strike w:val="0"/>
      <w:dstrike w:val="0"/>
      <w:color w:val="000000"/>
      <w:spacing w:val="0"/>
      <w:w w:val="100"/>
      <w:sz w:val="20"/>
      <w:lang w:val="en-US"/>
    </w:rPr>
  </w:style>
  <w:style w:type="character" w:customStyle="1" w:styleId="ListLabel1">
    <w:name w:val="ListLabel 1"/>
    <w:qFormat/>
    <w:rsid w:val="00B821B1"/>
    <w:rPr>
      <w:i/>
      <w:strike w:val="0"/>
      <w:dstrike w:val="0"/>
      <w:color w:val="000000"/>
      <w:spacing w:val="0"/>
      <w:w w:val="100"/>
      <w:sz w:val="18"/>
      <w:lang w:val="en-US"/>
    </w:rPr>
  </w:style>
  <w:style w:type="character" w:customStyle="1" w:styleId="verdana">
    <w:name w:val="verdana"/>
    <w:basedOn w:val="DefaultParagraphFont"/>
    <w:qFormat/>
    <w:rsid w:val="00B821B1"/>
    <w:rPr>
      <w:rFonts w:cs="Times New Roman"/>
    </w:rPr>
  </w:style>
  <w:style w:type="character" w:customStyle="1" w:styleId="italic">
    <w:name w:val="italic"/>
    <w:basedOn w:val="DefaultParagraphFont"/>
    <w:qFormat/>
    <w:rsid w:val="00B821B1"/>
    <w:rPr>
      <w:rFonts w:cs="Times New Roman"/>
    </w:rPr>
  </w:style>
  <w:style w:type="character" w:customStyle="1" w:styleId="hit">
    <w:name w:val="hit"/>
    <w:basedOn w:val="DefaultParagraphFont"/>
    <w:qFormat/>
    <w:rsid w:val="00B821B1"/>
    <w:rPr>
      <w:rFonts w:cs="Times New Roman"/>
    </w:rPr>
  </w:style>
  <w:style w:type="character" w:customStyle="1" w:styleId="blue">
    <w:name w:val="blue"/>
    <w:basedOn w:val="DefaultParagraphFont"/>
    <w:qFormat/>
    <w:rsid w:val="00B821B1"/>
    <w:rPr>
      <w:rFonts w:cs="Times New Roman"/>
    </w:rPr>
  </w:style>
  <w:style w:type="character" w:customStyle="1" w:styleId="copyrightdescription">
    <w:name w:val="copyrightdescription"/>
    <w:basedOn w:val="DefaultParagraphFont"/>
    <w:qFormat/>
    <w:rsid w:val="00B821B1"/>
    <w:rPr>
      <w:rFonts w:cs="Times New Roman"/>
    </w:rPr>
  </w:style>
  <w:style w:type="character" w:customStyle="1" w:styleId="tabtitle">
    <w:name w:val="tabtitle"/>
    <w:basedOn w:val="DefaultParagraphFont"/>
    <w:qFormat/>
    <w:rsid w:val="00B821B1"/>
    <w:rPr>
      <w:rFonts w:cs="Times New Roman"/>
    </w:rPr>
  </w:style>
  <w:style w:type="character" w:customStyle="1" w:styleId="resultbodyblack">
    <w:name w:val="resultbodyblack"/>
    <w:basedOn w:val="DefaultParagraphFont"/>
    <w:qFormat/>
    <w:rsid w:val="00B821B1"/>
    <w:rPr>
      <w:rFonts w:cs="Times New Roman"/>
    </w:rPr>
  </w:style>
  <w:style w:type="character" w:customStyle="1" w:styleId="resultbody">
    <w:name w:val="resultbody"/>
    <w:basedOn w:val="DefaultParagraphFont"/>
    <w:qFormat/>
    <w:rsid w:val="00B821B1"/>
    <w:rPr>
      <w:rFonts w:cs="Times New Roman"/>
    </w:rPr>
  </w:style>
  <w:style w:type="character" w:customStyle="1" w:styleId="resultbodysmallitalic">
    <w:name w:val="resultbodysmallitalic"/>
    <w:basedOn w:val="DefaultParagraphFont"/>
    <w:qFormat/>
    <w:rsid w:val="00B821B1"/>
    <w:rPr>
      <w:rFonts w:cs="Times New Roman"/>
    </w:rPr>
  </w:style>
  <w:style w:type="character" w:customStyle="1" w:styleId="resultpron">
    <w:name w:val="resultpron"/>
    <w:basedOn w:val="DefaultParagraphFont"/>
    <w:qFormat/>
    <w:rsid w:val="00B821B1"/>
    <w:rPr>
      <w:rFonts w:cs="Times New Roman"/>
    </w:rPr>
  </w:style>
  <w:style w:type="character" w:customStyle="1" w:styleId="NumberingSymbols">
    <w:name w:val="Numbering Symbols"/>
    <w:qFormat/>
    <w:rsid w:val="00B821B1"/>
  </w:style>
  <w:style w:type="character" w:customStyle="1" w:styleId="StrongEmphasis">
    <w:name w:val="Strong Emphasis"/>
    <w:qFormat/>
    <w:rsid w:val="00B821B1"/>
    <w:rPr>
      <w:b/>
      <w:bCs/>
    </w:rPr>
  </w:style>
  <w:style w:type="character" w:customStyle="1" w:styleId="Emphasis2">
    <w:name w:val="Emphasis2"/>
    <w:basedOn w:val="DefaultParagraphFont"/>
    <w:qFormat/>
    <w:rsid w:val="00B821B1"/>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B821B1"/>
    <w:rPr>
      <w:rFonts w:ascii="Times New Roman" w:hAnsi="Times New Roman"/>
      <w:sz w:val="20"/>
      <w:szCs w:val="24"/>
      <w:u w:val="single"/>
      <w:lang w:val="en-US" w:eastAsia="en-US" w:bidi="ar-SA"/>
    </w:rPr>
  </w:style>
  <w:style w:type="character" w:customStyle="1" w:styleId="pg">
    <w:name w:val="pg"/>
    <w:basedOn w:val="DefaultParagraphFont"/>
    <w:qFormat/>
    <w:rsid w:val="00B821B1"/>
  </w:style>
  <w:style w:type="character" w:customStyle="1" w:styleId="ital-inline">
    <w:name w:val="ital-inline"/>
    <w:basedOn w:val="DefaultParagraphFont"/>
    <w:qFormat/>
    <w:rsid w:val="00B821B1"/>
  </w:style>
  <w:style w:type="character" w:customStyle="1" w:styleId="senselabelstart">
    <w:name w:val="sense_label start"/>
    <w:basedOn w:val="DefaultParagraphFont"/>
    <w:qFormat/>
    <w:rsid w:val="00B821B1"/>
  </w:style>
  <w:style w:type="character" w:customStyle="1" w:styleId="sensecontent">
    <w:name w:val="sense_content"/>
    <w:basedOn w:val="DefaultParagraphFont"/>
    <w:qFormat/>
    <w:rsid w:val="00B821B1"/>
  </w:style>
  <w:style w:type="character" w:customStyle="1" w:styleId="vi">
    <w:name w:val="vi"/>
    <w:basedOn w:val="DefaultParagraphFont"/>
    <w:qFormat/>
    <w:rsid w:val="00B821B1"/>
  </w:style>
  <w:style w:type="character" w:customStyle="1" w:styleId="senselabel">
    <w:name w:val="sense_label"/>
    <w:basedOn w:val="DefaultParagraphFont"/>
    <w:qFormat/>
    <w:rsid w:val="00B821B1"/>
  </w:style>
  <w:style w:type="character" w:customStyle="1" w:styleId="Style11ptItalicUnderline">
    <w:name w:val="Style 11 pt Italic Underline"/>
    <w:basedOn w:val="DefaultParagraphFont"/>
    <w:qFormat/>
    <w:rsid w:val="00B821B1"/>
    <w:rPr>
      <w:i/>
      <w:iCs/>
      <w:sz w:val="20"/>
      <w:u w:val="single"/>
    </w:rPr>
  </w:style>
  <w:style w:type="character" w:customStyle="1" w:styleId="Style11ptBoldUnderline">
    <w:name w:val="Style 11 pt Bold Underline"/>
    <w:basedOn w:val="DefaultParagraphFont"/>
    <w:qFormat/>
    <w:rsid w:val="00B821B1"/>
    <w:rPr>
      <w:b/>
      <w:bCs/>
      <w:sz w:val="20"/>
      <w:u w:val="single"/>
    </w:rPr>
  </w:style>
  <w:style w:type="character" w:customStyle="1" w:styleId="StyleStyle4CharTimesNewRoman11ptItalic">
    <w:name w:val="Style Style4 Char + Times New Roman 11 pt Italic"/>
    <w:basedOn w:val="DefaultParagraphFont"/>
    <w:qFormat/>
    <w:rsid w:val="00B821B1"/>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B821B1"/>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B821B1"/>
    <w:rPr>
      <w:color w:val="000000"/>
      <w:sz w:val="20"/>
    </w:rPr>
  </w:style>
  <w:style w:type="character" w:customStyle="1" w:styleId="Style11ptBlackUnderline">
    <w:name w:val="Style 11 pt Black Underline"/>
    <w:basedOn w:val="DefaultParagraphFont"/>
    <w:qFormat/>
    <w:rsid w:val="00B821B1"/>
    <w:rPr>
      <w:color w:val="000000"/>
      <w:sz w:val="20"/>
      <w:u w:val="single"/>
    </w:rPr>
  </w:style>
  <w:style w:type="character" w:customStyle="1" w:styleId="pmterms1">
    <w:name w:val="pmterms1"/>
    <w:basedOn w:val="DefaultParagraphFont"/>
    <w:qFormat/>
    <w:rsid w:val="00B821B1"/>
  </w:style>
  <w:style w:type="character" w:customStyle="1" w:styleId="HTMLTypewriter3">
    <w:name w:val="HTML Typewriter3"/>
    <w:basedOn w:val="DefaultParagraphFont"/>
    <w:qFormat/>
    <w:rsid w:val="00B821B1"/>
    <w:rPr>
      <w:rFonts w:ascii="Courier New" w:eastAsia="SimSun" w:hAnsi="Courier New" w:cs="Courier New"/>
      <w:sz w:val="20"/>
      <w:szCs w:val="20"/>
    </w:rPr>
  </w:style>
  <w:style w:type="character" w:customStyle="1" w:styleId="CardsChar">
    <w:name w:val="Cards Char"/>
    <w:basedOn w:val="DefaultParagraphFont"/>
    <w:qFormat/>
    <w:rsid w:val="00B821B1"/>
    <w:rPr>
      <w:rFonts w:ascii="Times New Roman" w:hAnsi="Times New Roman" w:cs="Times New Roman"/>
      <w:lang w:val="en-US" w:bidi="ar-SA"/>
    </w:rPr>
  </w:style>
  <w:style w:type="character" w:customStyle="1" w:styleId="CardsFont12pt0">
    <w:name w:val="Cards + Font 12pt"/>
    <w:basedOn w:val="CardsChar"/>
    <w:qFormat/>
    <w:rsid w:val="00B821B1"/>
    <w:rPr>
      <w:rFonts w:ascii="Times New Roman" w:hAnsi="Times New Roman" w:cs="Times New Roman"/>
      <w:sz w:val="24"/>
      <w:u w:val="single"/>
      <w:lang w:val="en-US" w:bidi="ar-SA"/>
    </w:rPr>
  </w:style>
  <w:style w:type="character" w:customStyle="1" w:styleId="AuthorDateChar">
    <w:name w:val="AuthorDate Char"/>
    <w:basedOn w:val="DefaultParagraphFont"/>
    <w:qFormat/>
    <w:rsid w:val="00B821B1"/>
    <w:rPr>
      <w:rFonts w:ascii="Times New Roman" w:hAnsi="Times New Roman" w:cs="Times New Roman"/>
      <w:b/>
      <w:sz w:val="24"/>
      <w:u w:val="single"/>
      <w:lang w:val="en-US" w:bidi="ar-SA"/>
    </w:rPr>
  </w:style>
  <w:style w:type="character" w:styleId="HTMLCite">
    <w:name w:val="HTML Cite"/>
    <w:basedOn w:val="DefaultParagraphFont"/>
    <w:uiPriority w:val="99"/>
    <w:qFormat/>
    <w:rsid w:val="00B821B1"/>
    <w:rPr>
      <w:rFonts w:cs="Times New Roman"/>
      <w:i/>
    </w:rPr>
  </w:style>
  <w:style w:type="character" w:customStyle="1" w:styleId="VisitedInternetLink">
    <w:name w:val="Visited Internet Link"/>
    <w:basedOn w:val="DefaultParagraphFont"/>
    <w:rsid w:val="00B821B1"/>
    <w:rPr>
      <w:color w:val="800080"/>
      <w:u w:val="single"/>
    </w:rPr>
  </w:style>
  <w:style w:type="character" w:customStyle="1" w:styleId="CitesChar">
    <w:name w:val="Cites Char"/>
    <w:basedOn w:val="DefaultParagraphFont"/>
    <w:qFormat/>
    <w:rsid w:val="00B821B1"/>
    <w:rPr>
      <w:szCs w:val="24"/>
      <w:lang w:val="en-US" w:bidi="ar-SA"/>
    </w:rPr>
  </w:style>
  <w:style w:type="character" w:customStyle="1" w:styleId="loose">
    <w:name w:val="loose"/>
    <w:qFormat/>
    <w:rsid w:val="00B821B1"/>
  </w:style>
  <w:style w:type="character" w:customStyle="1" w:styleId="domtooltips">
    <w:name w:val="domtooltips"/>
    <w:basedOn w:val="DefaultParagraphFont"/>
    <w:qFormat/>
    <w:rsid w:val="00B821B1"/>
  </w:style>
  <w:style w:type="character" w:customStyle="1" w:styleId="caps">
    <w:name w:val="caps"/>
    <w:basedOn w:val="DefaultParagraphFont"/>
    <w:qFormat/>
    <w:rsid w:val="00B821B1"/>
  </w:style>
  <w:style w:type="character" w:customStyle="1" w:styleId="Style11ptUnderlineBorderSinglesolidlineAuto05pt">
    <w:name w:val="Style 11 pt Underline Border: : (Single solid line Auto  0.5 pt..."/>
    <w:basedOn w:val="DefaultParagraphFont"/>
    <w:qFormat/>
    <w:rsid w:val="00B821B1"/>
    <w:rPr>
      <w:sz w:val="20"/>
      <w:u w:val="single"/>
      <w:bdr w:val="single" w:sz="4" w:space="0" w:color="00000A"/>
    </w:rPr>
  </w:style>
  <w:style w:type="character" w:customStyle="1" w:styleId="StyleUnderlineChar11pt">
    <w:name w:val="Style Underline Char + 11 pt"/>
    <w:basedOn w:val="DefaultParagraphFont"/>
    <w:qFormat/>
    <w:rsid w:val="00B821B1"/>
    <w:rPr>
      <w:rFonts w:ascii="Times New Roman" w:hAnsi="Times New Roman"/>
      <w:sz w:val="20"/>
      <w:szCs w:val="24"/>
      <w:u w:val="single"/>
      <w:lang w:val="en-US" w:eastAsia="en-US" w:bidi="ar-SA"/>
    </w:rPr>
  </w:style>
  <w:style w:type="paragraph" w:styleId="List">
    <w:name w:val="List"/>
    <w:basedOn w:val="BodyText"/>
    <w:uiPriority w:val="99"/>
    <w:rsid w:val="00B821B1"/>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B821B1"/>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B821B1"/>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B821B1"/>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B821B1"/>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B821B1"/>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B821B1"/>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B821B1"/>
    <w:rPr>
      <w:rFonts w:ascii="Liberation Sans" w:eastAsia="Droid Sans Fallback" w:hAnsi="Liberation Sans"/>
      <w:color w:val="00000A"/>
      <w:sz w:val="22"/>
    </w:rPr>
  </w:style>
  <w:style w:type="paragraph" w:customStyle="1" w:styleId="FrameContents">
    <w:name w:val="Frame Contents"/>
    <w:basedOn w:val="Normal"/>
    <w:qFormat/>
    <w:rsid w:val="00B821B1"/>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B821B1"/>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B821B1"/>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B821B1"/>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B821B1"/>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B821B1"/>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B821B1"/>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B821B1"/>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B821B1"/>
    <w:rPr>
      <w:rFonts w:ascii="Times New Roman" w:eastAsia="Times New Roman" w:hAnsi="Times New Roman" w:cs="Arial"/>
      <w:bCs/>
      <w:caps/>
      <w:color w:val="00000A"/>
      <w:sz w:val="20"/>
      <w:szCs w:val="20"/>
    </w:rPr>
  </w:style>
  <w:style w:type="character" w:customStyle="1" w:styleId="Heading3Char1">
    <w:name w:val="Heading 3 Char1"/>
    <w:qFormat/>
    <w:rsid w:val="00B821B1"/>
    <w:rPr>
      <w:rFonts w:cs="Arial"/>
      <w:bCs/>
      <w:szCs w:val="26"/>
      <w:u w:val="single"/>
      <w:lang w:val="en-US" w:eastAsia="en-US" w:bidi="ar-SA"/>
    </w:rPr>
  </w:style>
  <w:style w:type="paragraph" w:styleId="Revision">
    <w:name w:val="Revision"/>
    <w:hidden/>
    <w:uiPriority w:val="99"/>
    <w:semiHidden/>
    <w:rsid w:val="00B821B1"/>
    <w:rPr>
      <w:rFonts w:ascii="Calibri" w:hAnsi="Calibri"/>
      <w:sz w:val="22"/>
    </w:rPr>
  </w:style>
  <w:style w:type="paragraph" w:customStyle="1" w:styleId="Smalltext">
    <w:name w:val="Small text"/>
    <w:aliases w:val="Quote1,Quote11"/>
    <w:basedOn w:val="Normal"/>
    <w:link w:val="SmalltextChar"/>
    <w:qFormat/>
    <w:rsid w:val="00B821B1"/>
    <w:rPr>
      <w:rFonts w:ascii="Times New Roman" w:eastAsia="MS Mincho" w:hAnsi="Times New Roman" w:cs="Times New Roman"/>
      <w:sz w:val="16"/>
    </w:rPr>
  </w:style>
  <w:style w:type="character" w:customStyle="1" w:styleId="BoldUnderlineChar">
    <w:name w:val="Bold Underline Char"/>
    <w:basedOn w:val="DefaultParagraphFont"/>
    <w:locked/>
    <w:rsid w:val="00B821B1"/>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B821B1"/>
    <w:rPr>
      <w:b w:val="0"/>
      <w:bCs w:val="0"/>
      <w:sz w:val="22"/>
      <w:u w:val="single"/>
    </w:rPr>
  </w:style>
  <w:style w:type="character" w:customStyle="1" w:styleId="StyleGaramond">
    <w:name w:val="Style Garamond"/>
    <w:qFormat/>
    <w:rsid w:val="00B821B1"/>
    <w:rPr>
      <w:rFonts w:ascii="Garamond" w:hAnsi="Garamond" w:cs="Garamond"/>
    </w:rPr>
  </w:style>
  <w:style w:type="character" w:customStyle="1" w:styleId="StyletagGaramondChar">
    <w:name w:val="Style tag + Garamond Char"/>
    <w:qFormat/>
    <w:rsid w:val="00B821B1"/>
    <w:rPr>
      <w:rFonts w:ascii="Garamond" w:hAnsi="Garamond" w:cs="Garamond"/>
      <w:b/>
      <w:bCs/>
      <w:sz w:val="24"/>
      <w:szCs w:val="24"/>
      <w:lang w:val="en-US" w:bidi="ar-SA"/>
    </w:rPr>
  </w:style>
  <w:style w:type="character" w:customStyle="1" w:styleId="StylecardGaramond12ptUnderlineChar">
    <w:name w:val="Style card + Garamond 12 pt Underline Char"/>
    <w:qFormat/>
    <w:rsid w:val="00B821B1"/>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B821B1"/>
    <w:rPr>
      <w:rFonts w:ascii="Arial" w:hAnsi="Arial"/>
      <w:b/>
      <w:sz w:val="20"/>
      <w:u w:val="single"/>
    </w:rPr>
  </w:style>
  <w:style w:type="character" w:customStyle="1" w:styleId="WW8Num2z0">
    <w:name w:val="WW8Num2z0"/>
    <w:qFormat/>
    <w:rsid w:val="00B821B1"/>
  </w:style>
  <w:style w:type="character" w:customStyle="1" w:styleId="WW8Num2z1">
    <w:name w:val="WW8Num2z1"/>
    <w:qFormat/>
    <w:rsid w:val="00B821B1"/>
  </w:style>
  <w:style w:type="character" w:customStyle="1" w:styleId="WW8Num2z2">
    <w:name w:val="WW8Num2z2"/>
    <w:qFormat/>
    <w:rsid w:val="00B821B1"/>
  </w:style>
  <w:style w:type="character" w:customStyle="1" w:styleId="WW8Num2z3">
    <w:name w:val="WW8Num2z3"/>
    <w:qFormat/>
    <w:rsid w:val="00B821B1"/>
  </w:style>
  <w:style w:type="character" w:customStyle="1" w:styleId="WW8Num2z4">
    <w:name w:val="WW8Num2z4"/>
    <w:qFormat/>
    <w:rsid w:val="00B821B1"/>
  </w:style>
  <w:style w:type="character" w:customStyle="1" w:styleId="WW8Num2z5">
    <w:name w:val="WW8Num2z5"/>
    <w:qFormat/>
    <w:rsid w:val="00B821B1"/>
  </w:style>
  <w:style w:type="character" w:customStyle="1" w:styleId="WW8Num2z6">
    <w:name w:val="WW8Num2z6"/>
    <w:qFormat/>
    <w:rsid w:val="00B821B1"/>
  </w:style>
  <w:style w:type="character" w:customStyle="1" w:styleId="WW8Num2z7">
    <w:name w:val="WW8Num2z7"/>
    <w:qFormat/>
    <w:rsid w:val="00B821B1"/>
  </w:style>
  <w:style w:type="character" w:customStyle="1" w:styleId="WW8Num2z8">
    <w:name w:val="WW8Num2z8"/>
    <w:qFormat/>
    <w:rsid w:val="00B821B1"/>
  </w:style>
  <w:style w:type="character" w:customStyle="1" w:styleId="WW8Num5z0">
    <w:name w:val="WW8Num5z0"/>
    <w:qFormat/>
    <w:rsid w:val="00B821B1"/>
  </w:style>
  <w:style w:type="character" w:customStyle="1" w:styleId="WW8Num5z1">
    <w:name w:val="WW8Num5z1"/>
    <w:qFormat/>
    <w:rsid w:val="00B821B1"/>
  </w:style>
  <w:style w:type="character" w:customStyle="1" w:styleId="WW8Num5z2">
    <w:name w:val="WW8Num5z2"/>
    <w:qFormat/>
    <w:rsid w:val="00B821B1"/>
  </w:style>
  <w:style w:type="character" w:customStyle="1" w:styleId="WW8Num5z3">
    <w:name w:val="WW8Num5z3"/>
    <w:qFormat/>
    <w:rsid w:val="00B821B1"/>
  </w:style>
  <w:style w:type="character" w:customStyle="1" w:styleId="WW8Num5z4">
    <w:name w:val="WW8Num5z4"/>
    <w:qFormat/>
    <w:rsid w:val="00B821B1"/>
  </w:style>
  <w:style w:type="character" w:customStyle="1" w:styleId="WW8Num5z5">
    <w:name w:val="WW8Num5z5"/>
    <w:qFormat/>
    <w:rsid w:val="00B821B1"/>
  </w:style>
  <w:style w:type="character" w:customStyle="1" w:styleId="WW8Num5z6">
    <w:name w:val="WW8Num5z6"/>
    <w:qFormat/>
    <w:rsid w:val="00B821B1"/>
  </w:style>
  <w:style w:type="character" w:customStyle="1" w:styleId="WW8Num5z7">
    <w:name w:val="WW8Num5z7"/>
    <w:qFormat/>
    <w:rsid w:val="00B821B1"/>
  </w:style>
  <w:style w:type="character" w:customStyle="1" w:styleId="WW8Num5z8">
    <w:name w:val="WW8Num5z8"/>
    <w:qFormat/>
    <w:rsid w:val="00B821B1"/>
  </w:style>
  <w:style w:type="character" w:customStyle="1" w:styleId="CiteChar0">
    <w:name w:val="Cite Char"/>
    <w:aliases w:val="cite_tag Char,Char Char Char Char1 Char Char1,Char Char Char Char1 Char,Taglines Char Char, Cha"/>
    <w:basedOn w:val="DefaultParagraphFont"/>
    <w:qFormat/>
    <w:rsid w:val="00B821B1"/>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B821B1"/>
    <w:rPr>
      <w:rFonts w:ascii="Times New Roman" w:eastAsia="Times New Roman" w:hAnsi="Times New Roman" w:cs="Times New Roman"/>
      <w:u w:val="thick"/>
    </w:rPr>
  </w:style>
  <w:style w:type="character" w:customStyle="1" w:styleId="ListLabel19">
    <w:name w:val="ListLabel 19"/>
    <w:qFormat/>
    <w:rsid w:val="00B821B1"/>
    <w:rPr>
      <w:b/>
      <w:i/>
      <w:strike w:val="0"/>
      <w:dstrike w:val="0"/>
      <w:spacing w:val="0"/>
      <w:w w:val="100"/>
      <w:sz w:val="26"/>
    </w:rPr>
  </w:style>
  <w:style w:type="paragraph" w:styleId="Footer">
    <w:name w:val="footer"/>
    <w:basedOn w:val="Normal"/>
    <w:link w:val="FooterChar"/>
    <w:uiPriority w:val="99"/>
    <w:rsid w:val="00B821B1"/>
  </w:style>
  <w:style w:type="character" w:customStyle="1" w:styleId="FooterChar">
    <w:name w:val="Footer Char"/>
    <w:basedOn w:val="DefaultParagraphFont"/>
    <w:link w:val="Footer"/>
    <w:uiPriority w:val="99"/>
    <w:rsid w:val="00B821B1"/>
    <w:rPr>
      <w:rFonts w:ascii="Calibri" w:hAnsi="Calibri"/>
      <w:sz w:val="22"/>
    </w:rPr>
  </w:style>
  <w:style w:type="paragraph" w:customStyle="1" w:styleId="TagCite">
    <w:name w:val="Tag/Cite"/>
    <w:basedOn w:val="Normal"/>
    <w:qFormat/>
    <w:rsid w:val="00B821B1"/>
    <w:rPr>
      <w:rFonts w:eastAsia="Times New Roman" w:cs="Times New Roman"/>
      <w:b/>
    </w:rPr>
  </w:style>
  <w:style w:type="paragraph" w:customStyle="1" w:styleId="NormalText">
    <w:name w:val="Normal Text"/>
    <w:basedOn w:val="Normal"/>
    <w:link w:val="NormalTextChar"/>
    <w:qFormat/>
    <w:rsid w:val="00B821B1"/>
    <w:pPr>
      <w:jc w:val="both"/>
    </w:pPr>
    <w:rPr>
      <w:sz w:val="20"/>
      <w:szCs w:val="26"/>
    </w:rPr>
  </w:style>
  <w:style w:type="paragraph" w:customStyle="1" w:styleId="CardsFont6pt">
    <w:name w:val="Cards + Font: 6 pt"/>
    <w:basedOn w:val="Normal"/>
    <w:link w:val="CardsFont6ptChar1"/>
    <w:qFormat/>
    <w:rsid w:val="00B821B1"/>
    <w:pPr>
      <w:ind w:left="432" w:right="432"/>
      <w:jc w:val="both"/>
    </w:pPr>
    <w:rPr>
      <w:rFonts w:eastAsia="Times New Roman" w:cs="Times New Roman"/>
      <w:sz w:val="12"/>
      <w:szCs w:val="20"/>
    </w:rPr>
  </w:style>
  <w:style w:type="paragraph" w:customStyle="1" w:styleId="Small">
    <w:name w:val="Small"/>
    <w:basedOn w:val="Normal"/>
    <w:uiPriority w:val="99"/>
    <w:qFormat/>
    <w:rsid w:val="00B821B1"/>
    <w:rPr>
      <w:sz w:val="14"/>
    </w:rPr>
  </w:style>
  <w:style w:type="paragraph" w:customStyle="1" w:styleId="NotUnderlined">
    <w:name w:val="Not Underlined"/>
    <w:basedOn w:val="Normal"/>
    <w:uiPriority w:val="99"/>
    <w:qFormat/>
    <w:rsid w:val="00B821B1"/>
  </w:style>
  <w:style w:type="numbering" w:customStyle="1" w:styleId="WW8Num2">
    <w:name w:val="WW8Num2"/>
    <w:qFormat/>
    <w:rsid w:val="00B821B1"/>
  </w:style>
  <w:style w:type="numbering" w:customStyle="1" w:styleId="WW8Num5">
    <w:name w:val="WW8Num5"/>
    <w:qFormat/>
    <w:rsid w:val="00B821B1"/>
  </w:style>
  <w:style w:type="paragraph" w:customStyle="1" w:styleId="citenon-bold">
    <w:name w:val="cite non-bold"/>
    <w:basedOn w:val="Normal"/>
    <w:link w:val="citenon-boldChar"/>
    <w:qFormat/>
    <w:rsid w:val="00B821B1"/>
    <w:rPr>
      <w:rFonts w:ascii="Georgia" w:eastAsia="Calibri" w:hAnsi="Georgia"/>
    </w:rPr>
  </w:style>
  <w:style w:type="character" w:customStyle="1" w:styleId="citenon-boldChar">
    <w:name w:val="cite non-bold Char"/>
    <w:link w:val="citenon-bold"/>
    <w:rsid w:val="00B821B1"/>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B821B1"/>
    <w:rPr>
      <w:rFonts w:ascii="Times" w:eastAsia="MS Mincho" w:hAnsi="Times"/>
      <w:sz w:val="20"/>
      <w:szCs w:val="20"/>
    </w:rPr>
  </w:style>
  <w:style w:type="paragraph" w:customStyle="1" w:styleId="NewDebate">
    <w:name w:val="New Debate"/>
    <w:basedOn w:val="Heading4"/>
    <w:link w:val="NewDebateChar"/>
    <w:uiPriority w:val="4"/>
    <w:qFormat/>
    <w:rsid w:val="00B821B1"/>
    <w:rPr>
      <w:szCs w:val="22"/>
    </w:rPr>
  </w:style>
  <w:style w:type="character" w:customStyle="1" w:styleId="NewDebateChar">
    <w:name w:val="New Debate Char"/>
    <w:basedOn w:val="DefaultParagraphFont"/>
    <w:link w:val="NewDebate"/>
    <w:uiPriority w:val="4"/>
    <w:rsid w:val="00B821B1"/>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B821B1"/>
    <w:rPr>
      <w:rFonts w:eastAsia="Calibri"/>
      <w:sz w:val="10"/>
    </w:rPr>
  </w:style>
  <w:style w:type="character" w:customStyle="1" w:styleId="ReallyfuckingsmallChar">
    <w:name w:val="Really fucking small Char"/>
    <w:basedOn w:val="DefaultParagraphFont"/>
    <w:link w:val="Reallyfuckingsmall"/>
    <w:rsid w:val="00B821B1"/>
    <w:rPr>
      <w:rFonts w:ascii="Calibri" w:eastAsia="Calibri" w:hAnsi="Calibri"/>
      <w:sz w:val="10"/>
    </w:rPr>
  </w:style>
  <w:style w:type="character" w:customStyle="1" w:styleId="NothingChar">
    <w:name w:val="Nothing Char"/>
    <w:link w:val="Nothing"/>
    <w:rsid w:val="00B821B1"/>
    <w:rPr>
      <w:rFonts w:ascii="Times New Roman" w:eastAsia="Times New Roman" w:hAnsi="Times New Roman" w:cs="Times New Roman"/>
      <w:color w:val="00000A"/>
      <w:sz w:val="20"/>
    </w:rPr>
  </w:style>
  <w:style w:type="character" w:customStyle="1" w:styleId="Footnote2Char">
    <w:name w:val="Footnote2 Char"/>
    <w:link w:val="Footnote2"/>
    <w:locked/>
    <w:rsid w:val="00B821B1"/>
  </w:style>
  <w:style w:type="paragraph" w:customStyle="1" w:styleId="Footnote2">
    <w:name w:val="Footnote2"/>
    <w:basedOn w:val="Normal"/>
    <w:next w:val="Normal"/>
    <w:link w:val="Footnote2Char"/>
    <w:autoRedefine/>
    <w:qFormat/>
    <w:rsid w:val="00B821B1"/>
    <w:pPr>
      <w:spacing w:after="120" w:line="480" w:lineRule="auto"/>
    </w:pPr>
    <w:rPr>
      <w:rFonts w:asciiTheme="minorHAnsi" w:hAnsiTheme="minorHAnsi"/>
      <w:sz w:val="24"/>
    </w:rPr>
  </w:style>
  <w:style w:type="character" w:customStyle="1" w:styleId="UnderlineCharChar">
    <w:name w:val="Underline Char Char"/>
    <w:basedOn w:val="DefaultParagraphFont"/>
    <w:rsid w:val="00B821B1"/>
    <w:rPr>
      <w:noProof w:val="0"/>
      <w:u w:val="single"/>
      <w:lang w:val="en-US" w:eastAsia="en-US" w:bidi="ar-SA"/>
    </w:rPr>
  </w:style>
  <w:style w:type="character" w:customStyle="1" w:styleId="UnderlinesCharChar">
    <w:name w:val="Underlines Char Char"/>
    <w:basedOn w:val="DefaultParagraphFont"/>
    <w:rsid w:val="00B821B1"/>
    <w:rPr>
      <w:rFonts w:cs="Arial"/>
      <w:b/>
      <w:bCs/>
      <w:noProof w:val="0"/>
      <w:sz w:val="22"/>
      <w:szCs w:val="26"/>
      <w:u w:val="single"/>
      <w:lang w:val="en-US" w:eastAsia="en-US" w:bidi="ar-SA"/>
    </w:rPr>
  </w:style>
  <w:style w:type="paragraph" w:customStyle="1" w:styleId="Style3">
    <w:name w:val="Style3"/>
    <w:basedOn w:val="Normal"/>
    <w:link w:val="Style3Char"/>
    <w:qFormat/>
    <w:rsid w:val="00B821B1"/>
    <w:rPr>
      <w:rFonts w:ascii="Arial Narrow" w:eastAsia="Times New Roman" w:hAnsi="Arial Narrow" w:cs="Times New Roman"/>
      <w:b/>
      <w:sz w:val="20"/>
    </w:rPr>
  </w:style>
  <w:style w:type="character" w:customStyle="1" w:styleId="Style3Char">
    <w:name w:val="Style3 Char"/>
    <w:basedOn w:val="DefaultParagraphFont"/>
    <w:link w:val="Style3"/>
    <w:rsid w:val="00B821B1"/>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B821B1"/>
    <w:rPr>
      <w:rFonts w:eastAsia="Times New Roman"/>
      <w:sz w:val="20"/>
      <w:u w:val="single"/>
    </w:rPr>
  </w:style>
  <w:style w:type="character" w:customStyle="1" w:styleId="StyleStyle411ptChar">
    <w:name w:val="Style Style4 + 11 pt Char"/>
    <w:link w:val="StyleStyle411pt"/>
    <w:rsid w:val="00B821B1"/>
    <w:rPr>
      <w:rFonts w:ascii="Calibri" w:eastAsia="Times New Roman" w:hAnsi="Calibri"/>
      <w:sz w:val="20"/>
      <w:u w:val="single"/>
    </w:rPr>
  </w:style>
  <w:style w:type="paragraph" w:customStyle="1" w:styleId="StyleStyle411ptBold">
    <w:name w:val="Style Style4 + 11 pt Bold"/>
    <w:basedOn w:val="Normal"/>
    <w:link w:val="StyleStyle411ptBoldChar"/>
    <w:qFormat/>
    <w:rsid w:val="00B821B1"/>
    <w:rPr>
      <w:b/>
      <w:bCs/>
      <w:sz w:val="20"/>
      <w:u w:val="single"/>
    </w:rPr>
  </w:style>
  <w:style w:type="character" w:customStyle="1" w:styleId="StyleStyle411ptBoldChar">
    <w:name w:val="Style Style4 + 11 pt Bold Char"/>
    <w:link w:val="StyleStyle411ptBold"/>
    <w:rsid w:val="00B821B1"/>
    <w:rPr>
      <w:rFonts w:ascii="Calibri" w:hAnsi="Calibri"/>
      <w:b/>
      <w:bCs/>
      <w:sz w:val="20"/>
      <w:u w:val="single"/>
    </w:rPr>
  </w:style>
  <w:style w:type="paragraph" w:customStyle="1" w:styleId="Underlining">
    <w:name w:val="Underlining"/>
    <w:basedOn w:val="Normal"/>
    <w:link w:val="UnderliningChar"/>
    <w:qFormat/>
    <w:rsid w:val="00B821B1"/>
    <w:rPr>
      <w:rFonts w:eastAsia="Times New Roman"/>
      <w:sz w:val="20"/>
      <w:u w:val="single"/>
    </w:rPr>
  </w:style>
  <w:style w:type="character" w:customStyle="1" w:styleId="UnderliningChar">
    <w:name w:val="Underlining Char"/>
    <w:basedOn w:val="DefaultParagraphFont"/>
    <w:link w:val="Underlining"/>
    <w:rsid w:val="00B821B1"/>
    <w:rPr>
      <w:rFonts w:ascii="Calibri" w:eastAsia="Times New Roman" w:hAnsi="Calibri"/>
      <w:sz w:val="20"/>
      <w:u w:val="single"/>
    </w:rPr>
  </w:style>
  <w:style w:type="character" w:customStyle="1" w:styleId="StyleTimesNewRoman12ptBold">
    <w:name w:val="Style Times New Roman 12 pt Bold"/>
    <w:rsid w:val="00B821B1"/>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B821B1"/>
    <w:rPr>
      <w:rFonts w:ascii="Century Gothic" w:hAnsi="Century Gothic"/>
      <w:sz w:val="24"/>
      <w:u w:val="thick"/>
    </w:rPr>
  </w:style>
  <w:style w:type="paragraph" w:customStyle="1" w:styleId="Cardstyle">
    <w:name w:val="Cardstyle"/>
    <w:basedOn w:val="Normal"/>
    <w:next w:val="Normal"/>
    <w:qFormat/>
    <w:rsid w:val="00B821B1"/>
    <w:rPr>
      <w:rFonts w:eastAsia="Times New Roman" w:cs="Times New Roman"/>
      <w:sz w:val="20"/>
    </w:rPr>
  </w:style>
  <w:style w:type="character" w:customStyle="1" w:styleId="Style8pt1">
    <w:name w:val="Style 8 pt1"/>
    <w:basedOn w:val="DefaultParagraphFont"/>
    <w:rsid w:val="00B821B1"/>
    <w:rPr>
      <w:rFonts w:ascii="Georgia" w:hAnsi="Georgia"/>
      <w:sz w:val="16"/>
    </w:rPr>
  </w:style>
  <w:style w:type="character" w:customStyle="1" w:styleId="Style8pt">
    <w:name w:val="Style 8 pt"/>
    <w:basedOn w:val="DefaultParagraphFont"/>
    <w:rsid w:val="00B821B1"/>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B821B1"/>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B821B1"/>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B821B1"/>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B821B1"/>
    <w:rPr>
      <w:rFonts w:eastAsia="Times New Roman" w:cs="Times New Roman"/>
      <w:b/>
      <w:bCs/>
      <w:sz w:val="20"/>
      <w:u w:val="single"/>
    </w:rPr>
  </w:style>
  <w:style w:type="character" w:customStyle="1" w:styleId="StyleUnderlineChar11ptBoldChar">
    <w:name w:val="Style Underline Char + 11 pt Bold Char"/>
    <w:link w:val="StyleUnderlineChar11ptBold"/>
    <w:rsid w:val="00B821B1"/>
    <w:rPr>
      <w:rFonts w:ascii="Calibri" w:eastAsia="Times New Roman" w:hAnsi="Calibri" w:cs="Times New Roman"/>
      <w:b/>
      <w:bCs/>
      <w:sz w:val="20"/>
      <w:u w:val="single"/>
    </w:rPr>
  </w:style>
  <w:style w:type="character" w:customStyle="1" w:styleId="NormalTextChar">
    <w:name w:val="Normal Text Char"/>
    <w:link w:val="NormalText"/>
    <w:rsid w:val="00B821B1"/>
    <w:rPr>
      <w:rFonts w:ascii="Calibri" w:hAnsi="Calibri"/>
      <w:sz w:val="20"/>
      <w:szCs w:val="26"/>
    </w:rPr>
  </w:style>
  <w:style w:type="character" w:customStyle="1" w:styleId="ShrinkChar">
    <w:name w:val="Shrink Char"/>
    <w:link w:val="Shrink"/>
    <w:rsid w:val="00B821B1"/>
    <w:rPr>
      <w:rFonts w:ascii="Garamond" w:hAnsi="Garamond"/>
      <w:sz w:val="12"/>
    </w:rPr>
  </w:style>
  <w:style w:type="paragraph" w:customStyle="1" w:styleId="Shrink">
    <w:name w:val="Shrink"/>
    <w:link w:val="ShrinkChar"/>
    <w:qFormat/>
    <w:rsid w:val="00B821B1"/>
    <w:pPr>
      <w:ind w:left="288" w:right="288"/>
    </w:pPr>
    <w:rPr>
      <w:rFonts w:ascii="Garamond" w:hAnsi="Garamond"/>
      <w:sz w:val="12"/>
    </w:rPr>
  </w:style>
  <w:style w:type="paragraph" w:customStyle="1" w:styleId="cites0">
    <w:name w:val="cites"/>
    <w:link w:val="citesChar0"/>
    <w:autoRedefine/>
    <w:qFormat/>
    <w:rsid w:val="00B821B1"/>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B821B1"/>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B821B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821B1"/>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B821B1"/>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B821B1"/>
  </w:style>
  <w:style w:type="character" w:customStyle="1" w:styleId="CardsChar1">
    <w:name w:val="Cards Char1"/>
    <w:rsid w:val="00B821B1"/>
    <w:rPr>
      <w:rFonts w:ascii="Times New Roman" w:hAnsi="Times New Roman" w:cs="Times New Roman"/>
      <w:sz w:val="20"/>
      <w:szCs w:val="20"/>
    </w:rPr>
  </w:style>
  <w:style w:type="character" w:customStyle="1" w:styleId="AuthorYear">
    <w:name w:val="AuthorYear"/>
    <w:uiPriority w:val="1"/>
    <w:qFormat/>
    <w:rsid w:val="00B821B1"/>
    <w:rPr>
      <w:rFonts w:ascii="Georgia" w:hAnsi="Georgia"/>
      <w:b/>
      <w:sz w:val="24"/>
    </w:rPr>
  </w:style>
  <w:style w:type="paragraph" w:customStyle="1" w:styleId="Shrink8">
    <w:name w:val="Shrink8"/>
    <w:basedOn w:val="Normal"/>
    <w:qFormat/>
    <w:rsid w:val="00B821B1"/>
    <w:rPr>
      <w:sz w:val="16"/>
    </w:rPr>
  </w:style>
  <w:style w:type="paragraph" w:customStyle="1" w:styleId="Normal1">
    <w:name w:val="Normal1"/>
    <w:qFormat/>
    <w:rsid w:val="00B821B1"/>
    <w:rPr>
      <w:rFonts w:ascii="Calibri" w:eastAsia="Calibri" w:hAnsi="Calibri" w:cs="Calibri"/>
      <w:color w:val="000000"/>
      <w:sz w:val="22"/>
      <w:szCs w:val="20"/>
      <w:lang w:val="es-US" w:eastAsia="es-US"/>
    </w:rPr>
  </w:style>
  <w:style w:type="character" w:customStyle="1" w:styleId="highlight2">
    <w:name w:val="highlight2"/>
    <w:rsid w:val="00B821B1"/>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B821B1"/>
    <w:rPr>
      <w:rFonts w:eastAsia="SimSun" w:cs="Times New Roman"/>
      <w:color w:val="00000A"/>
      <w:sz w:val="20"/>
      <w:lang w:eastAsia="zh-CN"/>
    </w:rPr>
  </w:style>
  <w:style w:type="character" w:customStyle="1" w:styleId="Stylecard11ptChar">
    <w:name w:val="Style card + 11 pt Char"/>
    <w:basedOn w:val="cardChar"/>
    <w:link w:val="Stylecard11pt"/>
    <w:rsid w:val="00B821B1"/>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B821B1"/>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B821B1"/>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B821B1"/>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B821B1"/>
    <w:rPr>
      <w:rFonts w:cs="Arial"/>
      <w:b/>
      <w:bCs/>
      <w:kern w:val="32"/>
      <w:sz w:val="32"/>
      <w:szCs w:val="32"/>
      <w:u w:val="single"/>
      <w:lang w:val="en-US" w:eastAsia="en-US" w:bidi="ar-SA"/>
    </w:rPr>
  </w:style>
  <w:style w:type="character" w:customStyle="1" w:styleId="UNDERLINECharChar0">
    <w:name w:val="UNDERLINE Char Char"/>
    <w:basedOn w:val="DefaultParagraphFont"/>
    <w:rsid w:val="00B821B1"/>
    <w:rPr>
      <w:bCs/>
      <w:kern w:val="28"/>
      <w:szCs w:val="32"/>
      <w:u w:val="single"/>
    </w:rPr>
  </w:style>
  <w:style w:type="character" w:customStyle="1" w:styleId="term">
    <w:name w:val="term"/>
    <w:basedOn w:val="DefaultParagraphFont"/>
    <w:rsid w:val="00B821B1"/>
  </w:style>
  <w:style w:type="character" w:customStyle="1" w:styleId="SmallFontCharCharCharChar">
    <w:name w:val="Small Font Char Char Char Char"/>
    <w:basedOn w:val="DefaultParagraphFont"/>
    <w:rsid w:val="00B821B1"/>
    <w:rPr>
      <w:rFonts w:ascii="Arial" w:hAnsi="Arial"/>
      <w:sz w:val="12"/>
      <w:szCs w:val="24"/>
    </w:rPr>
  </w:style>
  <w:style w:type="character" w:customStyle="1" w:styleId="vitstoryheadline">
    <w:name w:val="vitstoryheadline"/>
    <w:basedOn w:val="DefaultParagraphFont"/>
    <w:rsid w:val="00B821B1"/>
  </w:style>
  <w:style w:type="character" w:customStyle="1" w:styleId="regtext">
    <w:name w:val="regtext"/>
    <w:basedOn w:val="DefaultParagraphFont"/>
    <w:rsid w:val="00B821B1"/>
  </w:style>
  <w:style w:type="character" w:customStyle="1" w:styleId="bps-topic-ident">
    <w:name w:val="bps-topic-ident"/>
    <w:basedOn w:val="DefaultParagraphFont"/>
    <w:rsid w:val="00B821B1"/>
  </w:style>
  <w:style w:type="character" w:customStyle="1" w:styleId="CharChar4">
    <w:name w:val="Char Char4"/>
    <w:basedOn w:val="DefaultParagraphFont"/>
    <w:rsid w:val="00B821B1"/>
    <w:rPr>
      <w:b/>
      <w:bCs/>
      <w:sz w:val="28"/>
      <w:szCs w:val="28"/>
    </w:rPr>
  </w:style>
  <w:style w:type="character" w:customStyle="1" w:styleId="CharChar5">
    <w:name w:val="Char Char5"/>
    <w:basedOn w:val="DefaultParagraphFont"/>
    <w:rsid w:val="00B821B1"/>
    <w:rPr>
      <w:rFonts w:ascii="Arial" w:hAnsi="Arial" w:cs="Arial"/>
      <w:b/>
      <w:bCs/>
      <w:sz w:val="26"/>
      <w:szCs w:val="26"/>
    </w:rPr>
  </w:style>
  <w:style w:type="paragraph" w:customStyle="1" w:styleId="tagcite0">
    <w:name w:val="tagcite"/>
    <w:basedOn w:val="Normal"/>
    <w:qFormat/>
    <w:rsid w:val="00B821B1"/>
    <w:rPr>
      <w:rFonts w:eastAsia="Times New Roman" w:cs="Times New Roman"/>
      <w:b/>
    </w:rPr>
  </w:style>
  <w:style w:type="paragraph" w:customStyle="1" w:styleId="Regular">
    <w:name w:val="Regular"/>
    <w:link w:val="RegularChar"/>
    <w:rsid w:val="00B821B1"/>
    <w:rPr>
      <w:rFonts w:ascii="Garamond" w:eastAsia="Times New Roman" w:hAnsi="Garamond" w:cs="Arial"/>
      <w:bCs/>
      <w:kern w:val="20"/>
      <w:sz w:val="20"/>
      <w:szCs w:val="32"/>
    </w:rPr>
  </w:style>
  <w:style w:type="paragraph" w:customStyle="1" w:styleId="Boldunderline0">
    <w:name w:val="Bold underline"/>
    <w:basedOn w:val="Normal"/>
    <w:rsid w:val="00B821B1"/>
    <w:rPr>
      <w:rFonts w:eastAsia="Times New Roman" w:cs="Arial"/>
      <w:b/>
      <w:bCs/>
      <w:kern w:val="20"/>
      <w:sz w:val="20"/>
      <w:szCs w:val="32"/>
      <w:u w:val="single"/>
    </w:rPr>
  </w:style>
  <w:style w:type="character" w:customStyle="1" w:styleId="BoldunderlineChar0">
    <w:name w:val="Bold underline Char"/>
    <w:basedOn w:val="DefaultParagraphFont"/>
    <w:rsid w:val="00B821B1"/>
    <w:rPr>
      <w:rFonts w:ascii="Garamond" w:hAnsi="Garamond" w:cs="Arial"/>
      <w:b/>
      <w:bCs/>
      <w:kern w:val="20"/>
      <w:szCs w:val="32"/>
      <w:u w:val="single"/>
      <w:lang w:val="en-US" w:eastAsia="en-US" w:bidi="ar-SA"/>
    </w:rPr>
  </w:style>
  <w:style w:type="paragraph" w:customStyle="1" w:styleId="tag1">
    <w:name w:val="tag1"/>
    <w:basedOn w:val="Normal"/>
    <w:qFormat/>
    <w:rsid w:val="00B821B1"/>
    <w:rPr>
      <w:rFonts w:eastAsia="Times New Roman" w:cs="Times New Roman"/>
      <w:b/>
      <w:szCs w:val="20"/>
    </w:rPr>
  </w:style>
  <w:style w:type="character" w:customStyle="1" w:styleId="byline">
    <w:name w:val="byline"/>
    <w:basedOn w:val="DefaultParagraphFont"/>
    <w:rsid w:val="00B821B1"/>
  </w:style>
  <w:style w:type="character" w:customStyle="1" w:styleId="7TimesNewRoman">
    <w:name w:val="7 Times New Roman"/>
    <w:rsid w:val="00B821B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B821B1"/>
    <w:rPr>
      <w:rFonts w:ascii="Cambria" w:eastAsia="Times New Roman" w:hAnsi="Cambria" w:cs="Times New Roman"/>
      <w:sz w:val="18"/>
      <w:szCs w:val="20"/>
    </w:rPr>
  </w:style>
  <w:style w:type="character" w:customStyle="1" w:styleId="Boxed">
    <w:name w:val="Boxed"/>
    <w:qFormat/>
    <w:rsid w:val="00B821B1"/>
    <w:rPr>
      <w:rFonts w:ascii="Garamond" w:hAnsi="Garamond"/>
      <w:sz w:val="20"/>
      <w:bdr w:val="single" w:sz="6" w:space="0" w:color="auto"/>
    </w:rPr>
  </w:style>
  <w:style w:type="character" w:customStyle="1" w:styleId="CardtextChar0">
    <w:name w:val="Card text Char"/>
    <w:basedOn w:val="DefaultParagraphFont"/>
    <w:link w:val="Cardtext0"/>
    <w:rsid w:val="00B821B1"/>
    <w:rPr>
      <w:rFonts w:ascii="Garamond" w:hAnsi="Garamond"/>
      <w:u w:val="single"/>
    </w:rPr>
  </w:style>
  <w:style w:type="paragraph" w:styleId="Date">
    <w:name w:val="Date"/>
    <w:aliases w:val="date"/>
    <w:basedOn w:val="Normal"/>
    <w:next w:val="Normal"/>
    <w:link w:val="DateChar"/>
    <w:uiPriority w:val="99"/>
    <w:rsid w:val="00B821B1"/>
    <w:rPr>
      <w:rFonts w:eastAsia="Times New Roman" w:cs="Times New Roman"/>
      <w:sz w:val="16"/>
    </w:rPr>
  </w:style>
  <w:style w:type="character" w:customStyle="1" w:styleId="DateChar">
    <w:name w:val="Date Char"/>
    <w:aliases w:val="date Char"/>
    <w:basedOn w:val="DefaultParagraphFont"/>
    <w:link w:val="Date"/>
    <w:uiPriority w:val="99"/>
    <w:rsid w:val="00B821B1"/>
    <w:rPr>
      <w:rFonts w:ascii="Calibri" w:eastAsia="Times New Roman" w:hAnsi="Calibri" w:cs="Times New Roman"/>
      <w:sz w:val="16"/>
    </w:rPr>
  </w:style>
  <w:style w:type="paragraph" w:customStyle="1" w:styleId="DebateCardSmall">
    <w:name w:val="Debate Card Small"/>
    <w:basedOn w:val="Normal"/>
    <w:link w:val="DebateCardSmallChar"/>
    <w:qFormat/>
    <w:rsid w:val="00B821B1"/>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B821B1"/>
    <w:rPr>
      <w:rFonts w:ascii="Calibri" w:eastAsia="Times New Roman" w:hAnsi="Calibri" w:cs="Times New Roman"/>
      <w:sz w:val="16"/>
      <w:szCs w:val="16"/>
      <w:lang w:val="x-none" w:eastAsia="x-none"/>
    </w:rPr>
  </w:style>
  <w:style w:type="character" w:customStyle="1" w:styleId="reduce2">
    <w:name w:val="reduce2"/>
    <w:rsid w:val="00B821B1"/>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B821B1"/>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B821B1"/>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B821B1"/>
  </w:style>
  <w:style w:type="character" w:customStyle="1" w:styleId="Style1CharChar">
    <w:name w:val="Style1 Char Char"/>
    <w:basedOn w:val="DefaultParagraphFont"/>
    <w:rsid w:val="00B821B1"/>
    <w:rPr>
      <w:sz w:val="16"/>
      <w:szCs w:val="16"/>
      <w:lang w:val="en-US" w:eastAsia="en-US" w:bidi="ar-SA"/>
    </w:rPr>
  </w:style>
  <w:style w:type="character" w:customStyle="1" w:styleId="Style2CharChar">
    <w:name w:val="Style2 Char Char"/>
    <w:basedOn w:val="DefaultParagraphFont"/>
    <w:rsid w:val="00B821B1"/>
    <w:rPr>
      <w:u w:val="thick"/>
      <w:lang w:val="en-US" w:eastAsia="en-US" w:bidi="ar-SA"/>
    </w:rPr>
  </w:style>
  <w:style w:type="character" w:customStyle="1" w:styleId="dateline">
    <w:name w:val="dateline"/>
    <w:basedOn w:val="DefaultParagraphFont"/>
    <w:rsid w:val="00B821B1"/>
  </w:style>
  <w:style w:type="character" w:customStyle="1" w:styleId="date-display-single">
    <w:name w:val="date-display-single"/>
    <w:basedOn w:val="DefaultParagraphFont"/>
    <w:rsid w:val="00B821B1"/>
  </w:style>
  <w:style w:type="character" w:customStyle="1" w:styleId="wikigeneratedlinkcontent">
    <w:name w:val="wikigeneratedlinkcontent"/>
    <w:basedOn w:val="DefaultParagraphFont"/>
    <w:rsid w:val="00B821B1"/>
  </w:style>
  <w:style w:type="character" w:customStyle="1" w:styleId="Heading3CharCharChar3">
    <w:name w:val="Heading 3 Char Char Char3"/>
    <w:aliases w:val=" Char Char Char3,Char Char Char3,Heading 3 Char Char Char2, Char Char Char2,Char Char Char2"/>
    <w:basedOn w:val="DefaultParagraphFont"/>
    <w:rsid w:val="00B821B1"/>
    <w:rPr>
      <w:rFonts w:cs="Arial"/>
      <w:bCs/>
      <w:szCs w:val="26"/>
      <w:u w:val="single"/>
      <w:lang w:val="en-US" w:eastAsia="en-US" w:bidi="ar-SA"/>
    </w:rPr>
  </w:style>
  <w:style w:type="character" w:customStyle="1" w:styleId="aqj">
    <w:name w:val="aqj"/>
    <w:rsid w:val="00B821B1"/>
  </w:style>
  <w:style w:type="character" w:customStyle="1" w:styleId="CardTextChar1">
    <w:name w:val="CardText Char"/>
    <w:basedOn w:val="DefaultParagraphFont"/>
    <w:link w:val="CardText1"/>
    <w:locked/>
    <w:rsid w:val="00B821B1"/>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B821B1"/>
    <w:pPr>
      <w:ind w:left="288" w:right="288"/>
    </w:pPr>
    <w:rPr>
      <w:rFonts w:ascii="Times New Roman" w:eastAsia="Times New Roman" w:hAnsi="Times New Roman" w:cs="Times New Roman"/>
      <w:sz w:val="16"/>
    </w:rPr>
  </w:style>
  <w:style w:type="character" w:customStyle="1" w:styleId="ilad">
    <w:name w:val="il_ad"/>
    <w:rsid w:val="00B821B1"/>
  </w:style>
  <w:style w:type="character" w:customStyle="1" w:styleId="CardsUnderlined">
    <w:name w:val="Cards Underlined"/>
    <w:qFormat/>
    <w:rsid w:val="00B821B1"/>
    <w:rPr>
      <w:rFonts w:ascii="Helvetica" w:hAnsi="Helvetica"/>
      <w:sz w:val="22"/>
      <w:szCs w:val="24"/>
      <w:u w:val="thick"/>
    </w:rPr>
  </w:style>
  <w:style w:type="paragraph" w:customStyle="1" w:styleId="BBCite">
    <w:name w:val="BB Cite"/>
    <w:basedOn w:val="Normal"/>
    <w:autoRedefine/>
    <w:rsid w:val="00B821B1"/>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B821B1"/>
  </w:style>
  <w:style w:type="character" w:customStyle="1" w:styleId="StyleStyleUnderline411pt">
    <w:name w:val="Style Style Underline4 + 11 pt"/>
    <w:basedOn w:val="DefaultParagraphFont"/>
    <w:rsid w:val="00B821B1"/>
    <w:rPr>
      <w:sz w:val="20"/>
      <w:u w:val="single"/>
    </w:rPr>
  </w:style>
  <w:style w:type="character" w:customStyle="1" w:styleId="StyleStyleUnderline411ptBold">
    <w:name w:val="Style Style Underline4 + 11 pt Bold"/>
    <w:basedOn w:val="DefaultParagraphFont"/>
    <w:rsid w:val="00B821B1"/>
    <w:rPr>
      <w:b/>
      <w:bCs/>
      <w:sz w:val="20"/>
      <w:u w:val="single"/>
    </w:rPr>
  </w:style>
  <w:style w:type="character" w:customStyle="1" w:styleId="StyleStyleUnderline311pt">
    <w:name w:val="Style Style Underline3 + 11 pt"/>
    <w:basedOn w:val="DefaultParagraphFont"/>
    <w:rsid w:val="00B821B1"/>
    <w:rPr>
      <w:sz w:val="20"/>
      <w:u w:val="single"/>
    </w:rPr>
  </w:style>
  <w:style w:type="character" w:customStyle="1" w:styleId="StyleStyleUnderline311ptBold">
    <w:name w:val="Style Style Underline3 + 11 pt Bold"/>
    <w:basedOn w:val="DefaultParagraphFont"/>
    <w:rsid w:val="00B821B1"/>
    <w:rPr>
      <w:b/>
      <w:bCs/>
      <w:sz w:val="20"/>
      <w:u w:val="single"/>
    </w:rPr>
  </w:style>
  <w:style w:type="character" w:customStyle="1" w:styleId="red-subtitle">
    <w:name w:val="red-subtitle"/>
    <w:basedOn w:val="DefaultParagraphFont"/>
    <w:rsid w:val="00B821B1"/>
  </w:style>
  <w:style w:type="character" w:styleId="PageNumber">
    <w:name w:val="page number"/>
    <w:aliases w:val="card ununderlined"/>
    <w:basedOn w:val="DefaultParagraphFont"/>
    <w:uiPriority w:val="99"/>
    <w:unhideWhenUsed/>
    <w:rsid w:val="00B821B1"/>
  </w:style>
  <w:style w:type="character" w:customStyle="1" w:styleId="ft1">
    <w:name w:val="ft1"/>
    <w:basedOn w:val="DefaultParagraphFont"/>
    <w:rsid w:val="00B821B1"/>
  </w:style>
  <w:style w:type="character" w:customStyle="1" w:styleId="dropcap">
    <w:name w:val="dropcap"/>
    <w:basedOn w:val="DefaultParagraphFont"/>
    <w:rsid w:val="00B821B1"/>
  </w:style>
  <w:style w:type="paragraph" w:customStyle="1" w:styleId="TagText">
    <w:name w:val="TagText"/>
    <w:basedOn w:val="Normal"/>
    <w:uiPriority w:val="99"/>
    <w:qFormat/>
    <w:rsid w:val="00B821B1"/>
    <w:pPr>
      <w:spacing w:before="200"/>
    </w:pPr>
    <w:rPr>
      <w:rFonts w:eastAsia="Calibri"/>
      <w:b/>
      <w:sz w:val="24"/>
    </w:rPr>
  </w:style>
  <w:style w:type="paragraph" w:customStyle="1" w:styleId="BreakTag">
    <w:name w:val="Break Tag"/>
    <w:basedOn w:val="Normal"/>
    <w:autoRedefine/>
    <w:uiPriority w:val="4"/>
    <w:qFormat/>
    <w:rsid w:val="00B821B1"/>
    <w:pPr>
      <w:spacing w:before="240"/>
    </w:pPr>
    <w:rPr>
      <w:rFonts w:ascii="Arial" w:hAnsi="Arial" w:cs="Arial"/>
      <w:b/>
      <w:sz w:val="26"/>
    </w:rPr>
  </w:style>
  <w:style w:type="paragraph" w:customStyle="1" w:styleId="BreakBlock">
    <w:name w:val="Break Block"/>
    <w:basedOn w:val="Normal"/>
    <w:link w:val="BreakBlockChar"/>
    <w:autoRedefine/>
    <w:qFormat/>
    <w:rsid w:val="00B821B1"/>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B821B1"/>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B821B1"/>
  </w:style>
  <w:style w:type="character" w:customStyle="1" w:styleId="Mention1">
    <w:name w:val="Mention1"/>
    <w:basedOn w:val="DefaultParagraphFont"/>
    <w:uiPriority w:val="99"/>
    <w:semiHidden/>
    <w:unhideWhenUsed/>
    <w:rsid w:val="00B821B1"/>
    <w:rPr>
      <w:color w:val="2B579A"/>
      <w:shd w:val="clear" w:color="auto" w:fill="E6E6E6"/>
    </w:rPr>
  </w:style>
  <w:style w:type="character" w:customStyle="1" w:styleId="Styleunderline11pt">
    <w:name w:val="Style underline + 11 pt"/>
    <w:rsid w:val="00B821B1"/>
    <w:rPr>
      <w:rFonts w:ascii="Times New Roman" w:hAnsi="Times New Roman"/>
      <w:sz w:val="20"/>
      <w:u w:val="single"/>
    </w:rPr>
  </w:style>
  <w:style w:type="paragraph" w:customStyle="1" w:styleId="Minimize">
    <w:name w:val="Minimize"/>
    <w:basedOn w:val="card"/>
    <w:next w:val="Normal"/>
    <w:link w:val="MinimizeChar"/>
    <w:qFormat/>
    <w:rsid w:val="00B821B1"/>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B821B1"/>
    <w:rPr>
      <w:rFonts w:ascii="Georgia" w:hAnsi="Georgia"/>
      <w:bCs/>
      <w:color w:val="000000"/>
      <w:sz w:val="12"/>
      <w:szCs w:val="20"/>
    </w:rPr>
  </w:style>
  <w:style w:type="character" w:customStyle="1" w:styleId="hilite1">
    <w:name w:val="hilite1"/>
    <w:basedOn w:val="DefaultParagraphFont"/>
    <w:rsid w:val="00B821B1"/>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B821B1"/>
    <w:rPr>
      <w:rFonts w:eastAsia="Times New Roman"/>
      <w:b/>
      <w:szCs w:val="20"/>
    </w:rPr>
  </w:style>
  <w:style w:type="character" w:customStyle="1" w:styleId="NormaltagChar">
    <w:name w:val="Normal tag Char"/>
    <w:basedOn w:val="DefaultParagraphFont"/>
    <w:link w:val="Normaltag"/>
    <w:uiPriority w:val="99"/>
    <w:locked/>
    <w:rsid w:val="00B821B1"/>
    <w:rPr>
      <w:rFonts w:ascii="Calibri" w:eastAsia="Times New Roman" w:hAnsi="Calibri"/>
      <w:b/>
      <w:sz w:val="22"/>
      <w:szCs w:val="20"/>
    </w:rPr>
  </w:style>
  <w:style w:type="character" w:customStyle="1" w:styleId="CitesChar2">
    <w:name w:val="Cites Char2"/>
    <w:link w:val="Cites"/>
    <w:rsid w:val="00B821B1"/>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B821B1"/>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B821B1"/>
    <w:pPr>
      <w:spacing w:before="120" w:after="120"/>
    </w:pPr>
    <w:rPr>
      <w:rFonts w:eastAsia="Times New Roman"/>
      <w:b/>
      <w:u w:val="single"/>
      <w:lang w:bidi="en-US"/>
    </w:rPr>
  </w:style>
  <w:style w:type="paragraph" w:styleId="TOC9">
    <w:name w:val="toc 9"/>
    <w:basedOn w:val="Normal"/>
    <w:next w:val="Normal"/>
    <w:autoRedefine/>
    <w:rsid w:val="00B821B1"/>
    <w:pPr>
      <w:ind w:left="1600"/>
    </w:pPr>
    <w:rPr>
      <w:rFonts w:eastAsia="Times New Roman"/>
      <w:sz w:val="20"/>
      <w:lang w:bidi="en-US"/>
    </w:rPr>
  </w:style>
  <w:style w:type="paragraph" w:customStyle="1" w:styleId="TxBrp1">
    <w:name w:val="TxBr_p1"/>
    <w:basedOn w:val="Normal"/>
    <w:qFormat/>
    <w:rsid w:val="00B821B1"/>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B821B1"/>
    <w:pPr>
      <w:spacing w:before="100" w:beforeAutospacing="1" w:after="100" w:afterAutospacing="1"/>
    </w:pPr>
    <w:rPr>
      <w:rFonts w:eastAsia="Times New Roman"/>
      <w:lang w:bidi="en-US"/>
    </w:rPr>
  </w:style>
  <w:style w:type="character" w:customStyle="1" w:styleId="standardcontent">
    <w:name w:val="standardcontent"/>
    <w:basedOn w:val="DefaultParagraphFont"/>
    <w:rsid w:val="00B821B1"/>
  </w:style>
  <w:style w:type="paragraph" w:customStyle="1" w:styleId="hat">
    <w:name w:val="hat"/>
    <w:basedOn w:val="Normal"/>
    <w:next w:val="Normal"/>
    <w:link w:val="hatChar"/>
    <w:qFormat/>
    <w:rsid w:val="00B821B1"/>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B821B1"/>
  </w:style>
  <w:style w:type="paragraph" w:customStyle="1" w:styleId="HotRouteChar">
    <w:name w:val="Hot Route! Char"/>
    <w:basedOn w:val="Normal"/>
    <w:qFormat/>
    <w:rsid w:val="00B821B1"/>
    <w:pPr>
      <w:ind w:left="144"/>
    </w:pPr>
    <w:rPr>
      <w:rFonts w:eastAsia="Times New Roman"/>
      <w:sz w:val="20"/>
      <w:lang w:bidi="en-US"/>
    </w:rPr>
  </w:style>
  <w:style w:type="paragraph" w:customStyle="1" w:styleId="Default">
    <w:name w:val="Default"/>
    <w:qFormat/>
    <w:rsid w:val="00B821B1"/>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B821B1"/>
    <w:rPr>
      <w:rFonts w:ascii="Cambria" w:hAnsi="Cambria" w:cs="Times New Roman"/>
      <w:b/>
      <w:bCs/>
      <w:sz w:val="26"/>
      <w:szCs w:val="26"/>
    </w:rPr>
  </w:style>
  <w:style w:type="character" w:customStyle="1" w:styleId="CardCharChar1">
    <w:name w:val="Card Char Char1"/>
    <w:basedOn w:val="DefaultParagraphFont"/>
    <w:rsid w:val="00B821B1"/>
    <w:rPr>
      <w:rFonts w:cs="Times New Roman"/>
      <w:b/>
      <w:bCs/>
      <w:sz w:val="28"/>
      <w:szCs w:val="28"/>
    </w:rPr>
  </w:style>
  <w:style w:type="paragraph" w:customStyle="1" w:styleId="SmallFont">
    <w:name w:val="Small Font"/>
    <w:basedOn w:val="Normal"/>
    <w:link w:val="SmallFontChar"/>
    <w:qFormat/>
    <w:rsid w:val="00B821B1"/>
    <w:pPr>
      <w:spacing w:after="200"/>
      <w:jc w:val="both"/>
    </w:pPr>
    <w:rPr>
      <w:rFonts w:eastAsia="Calibri"/>
      <w:szCs w:val="18"/>
    </w:rPr>
  </w:style>
  <w:style w:type="character" w:customStyle="1" w:styleId="SmallFontChar">
    <w:name w:val="Small Font Char"/>
    <w:basedOn w:val="DefaultParagraphFont"/>
    <w:link w:val="SmallFont"/>
    <w:locked/>
    <w:rsid w:val="00B821B1"/>
    <w:rPr>
      <w:rFonts w:ascii="Calibri" w:eastAsia="Calibri" w:hAnsi="Calibri"/>
      <w:sz w:val="22"/>
      <w:szCs w:val="18"/>
    </w:rPr>
  </w:style>
  <w:style w:type="character" w:customStyle="1" w:styleId="CircleChar1">
    <w:name w:val="Circle Char1"/>
    <w:basedOn w:val="DefaultParagraphFont"/>
    <w:rsid w:val="00B821B1"/>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B821B1"/>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B821B1"/>
    <w:rPr>
      <w:rFonts w:ascii="Calibri" w:eastAsia="Times New Roman" w:hAnsi="Calibri" w:cs="Times New Roman"/>
      <w:b/>
      <w:sz w:val="20"/>
      <w:szCs w:val="20"/>
    </w:rPr>
  </w:style>
  <w:style w:type="character" w:customStyle="1" w:styleId="hit1">
    <w:name w:val="hit1"/>
    <w:basedOn w:val="DefaultParagraphFont"/>
    <w:rsid w:val="00B821B1"/>
    <w:rPr>
      <w:b/>
      <w:bCs/>
      <w:color w:val="CC0033"/>
    </w:rPr>
  </w:style>
  <w:style w:type="character" w:customStyle="1" w:styleId="upper">
    <w:name w:val="upper"/>
    <w:basedOn w:val="DefaultParagraphFont"/>
    <w:rsid w:val="00B821B1"/>
  </w:style>
  <w:style w:type="character" w:customStyle="1" w:styleId="SmallFont7pt">
    <w:name w:val="Small Font (7 pt)"/>
    <w:basedOn w:val="DefaultParagraphFont"/>
    <w:qFormat/>
    <w:rsid w:val="00B821B1"/>
    <w:rPr>
      <w:sz w:val="14"/>
    </w:rPr>
  </w:style>
  <w:style w:type="paragraph" w:customStyle="1" w:styleId="UnderlinedText">
    <w:name w:val="Underlined Text"/>
    <w:basedOn w:val="Normal"/>
    <w:qFormat/>
    <w:rsid w:val="00B821B1"/>
    <w:rPr>
      <w:rFonts w:eastAsia="Times New Roman"/>
      <w:b/>
      <w:szCs w:val="20"/>
    </w:rPr>
  </w:style>
  <w:style w:type="character" w:customStyle="1" w:styleId="SmallText-New">
    <w:name w:val="Small Text - New"/>
    <w:basedOn w:val="DefaultParagraphFont"/>
    <w:rsid w:val="00B821B1"/>
    <w:rPr>
      <w:rFonts w:ascii="Arial Narrow" w:hAnsi="Arial Narrow"/>
      <w:sz w:val="14"/>
    </w:rPr>
  </w:style>
  <w:style w:type="character" w:customStyle="1" w:styleId="Underlined-New">
    <w:name w:val="Underlined - New"/>
    <w:basedOn w:val="DefaultParagraphFont"/>
    <w:rsid w:val="00B821B1"/>
    <w:rPr>
      <w:rFonts w:ascii="Arial Narrow" w:hAnsi="Arial Narrow"/>
      <w:sz w:val="16"/>
      <w:u w:val="single"/>
    </w:rPr>
  </w:style>
  <w:style w:type="paragraph" w:styleId="TOC2">
    <w:name w:val="toc 2"/>
    <w:basedOn w:val="Normal"/>
    <w:next w:val="Normal"/>
    <w:autoRedefine/>
    <w:uiPriority w:val="39"/>
    <w:qFormat/>
    <w:rsid w:val="00B821B1"/>
    <w:pPr>
      <w:ind w:left="200"/>
    </w:pPr>
    <w:rPr>
      <w:rFonts w:eastAsia="Times New Roman"/>
      <w:sz w:val="20"/>
      <w:lang w:bidi="en-US"/>
    </w:rPr>
  </w:style>
  <w:style w:type="paragraph" w:styleId="TOCHeading">
    <w:name w:val="TOC Heading"/>
    <w:basedOn w:val="Heading1"/>
    <w:next w:val="Normal"/>
    <w:uiPriority w:val="39"/>
    <w:qFormat/>
    <w:rsid w:val="00B821B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B821B1"/>
    <w:rPr>
      <w:rFonts w:ascii="Arial Narrow" w:hAnsi="Arial Narrow"/>
      <w:dstrike w:val="0"/>
      <w:sz w:val="20"/>
      <w:bdr w:val="single" w:sz="2" w:space="0" w:color="auto"/>
      <w:vertAlign w:val="baseline"/>
    </w:rPr>
  </w:style>
  <w:style w:type="character" w:customStyle="1" w:styleId="style65">
    <w:name w:val="style65"/>
    <w:basedOn w:val="DefaultParagraphFont"/>
    <w:rsid w:val="00B821B1"/>
    <w:rPr>
      <w:rFonts w:cs="Times New Roman"/>
    </w:rPr>
  </w:style>
  <w:style w:type="character" w:customStyle="1" w:styleId="qlabel">
    <w:name w:val="q_label"/>
    <w:basedOn w:val="DefaultParagraphFont"/>
    <w:rsid w:val="00B821B1"/>
  </w:style>
  <w:style w:type="character" w:customStyle="1" w:styleId="alabel">
    <w:name w:val="a_label"/>
    <w:basedOn w:val="DefaultParagraphFont"/>
    <w:rsid w:val="00B821B1"/>
  </w:style>
  <w:style w:type="character" w:customStyle="1" w:styleId="BoldandUnderlineCharChar">
    <w:name w:val="Bold and Underline Char Char"/>
    <w:basedOn w:val="DefaultParagraphFont"/>
    <w:rsid w:val="00B821B1"/>
    <w:rPr>
      <w:rFonts w:eastAsia="MS Mincho"/>
      <w:b/>
      <w:u w:val="single"/>
      <w:lang w:val="en-US" w:eastAsia="en-US" w:bidi="ar-SA"/>
    </w:rPr>
  </w:style>
  <w:style w:type="character" w:customStyle="1" w:styleId="CardTextChar2">
    <w:name w:val="Card Text Char"/>
    <w:basedOn w:val="DefaultParagraphFont"/>
    <w:rsid w:val="00B821B1"/>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B821B1"/>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B821B1"/>
    <w:rPr>
      <w:rFonts w:cs="Arial"/>
      <w:bCs/>
      <w:szCs w:val="26"/>
      <w:u w:val="single"/>
      <w:lang w:val="en-US" w:eastAsia="en-US" w:bidi="ar-SA"/>
    </w:rPr>
  </w:style>
  <w:style w:type="paragraph" w:customStyle="1" w:styleId="evidencetextChar">
    <w:name w:val="evidence text Char"/>
    <w:basedOn w:val="Normal"/>
    <w:qFormat/>
    <w:rsid w:val="00B821B1"/>
    <w:pPr>
      <w:ind w:left="1728" w:right="1008"/>
    </w:pPr>
    <w:rPr>
      <w:rFonts w:eastAsia="Times New Roman"/>
      <w:color w:val="000000"/>
      <w:sz w:val="18"/>
    </w:rPr>
  </w:style>
  <w:style w:type="character" w:customStyle="1" w:styleId="underline2">
    <w:name w:val="underline2"/>
    <w:basedOn w:val="DefaultParagraphFont"/>
    <w:rsid w:val="00B821B1"/>
    <w:rPr>
      <w:u w:val="single"/>
    </w:rPr>
  </w:style>
  <w:style w:type="character" w:customStyle="1" w:styleId="UnderlineChar4Char">
    <w:name w:val="Underline Char4 Char"/>
    <w:basedOn w:val="DefaultParagraphFont"/>
    <w:link w:val="UnderlineChar4"/>
    <w:rsid w:val="00B821B1"/>
    <w:rPr>
      <w:u w:val="single"/>
    </w:rPr>
  </w:style>
  <w:style w:type="paragraph" w:customStyle="1" w:styleId="UnderlineChar4">
    <w:name w:val="Underline Char4"/>
    <w:basedOn w:val="Normal"/>
    <w:link w:val="UnderlineChar4Char"/>
    <w:qFormat/>
    <w:rsid w:val="00B821B1"/>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B821B1"/>
    <w:rPr>
      <w:b/>
      <w:u w:val="single"/>
    </w:rPr>
  </w:style>
  <w:style w:type="paragraph" w:customStyle="1" w:styleId="BoldandUnderlineChar3">
    <w:name w:val="Bold and Underline Char3"/>
    <w:basedOn w:val="Normal"/>
    <w:link w:val="BoldandUnderlineChar3Char2"/>
    <w:qFormat/>
    <w:rsid w:val="00B821B1"/>
    <w:rPr>
      <w:rFonts w:asciiTheme="minorHAnsi" w:hAnsiTheme="minorHAnsi"/>
      <w:b/>
      <w:sz w:val="24"/>
      <w:u w:val="single"/>
    </w:rPr>
  </w:style>
  <w:style w:type="character" w:customStyle="1" w:styleId="inside-head">
    <w:name w:val="inside-head"/>
    <w:basedOn w:val="DefaultParagraphFont"/>
    <w:rsid w:val="00B821B1"/>
  </w:style>
  <w:style w:type="character" w:customStyle="1" w:styleId="officialstitle-">
    <w:name w:val="official_s_title-"/>
    <w:basedOn w:val="DefaultParagraphFont"/>
    <w:rsid w:val="00B821B1"/>
  </w:style>
  <w:style w:type="character" w:customStyle="1" w:styleId="officialsbureau">
    <w:name w:val="official_s_bureau"/>
    <w:basedOn w:val="DefaultParagraphFont"/>
    <w:rsid w:val="00B821B1"/>
  </w:style>
  <w:style w:type="paragraph" w:customStyle="1" w:styleId="Stylecard11ptBoldUnderline">
    <w:name w:val="Style card + 11 pt Bold Underline"/>
    <w:basedOn w:val="card"/>
    <w:link w:val="Stylecard11ptBoldUnderlineChar"/>
    <w:qFormat/>
    <w:rsid w:val="00B821B1"/>
    <w:rPr>
      <w:rFonts w:ascii="Georgia" w:eastAsia="SimSun" w:hAnsi="Georgia"/>
      <w:b/>
      <w:lang w:eastAsia="zh-CN"/>
    </w:rPr>
  </w:style>
  <w:style w:type="character" w:customStyle="1" w:styleId="Stylecard11ptBoldUnderlineChar">
    <w:name w:val="Style card + 11 pt Bold Underline Char"/>
    <w:link w:val="Stylecard11ptBoldUnderline"/>
    <w:rsid w:val="00B821B1"/>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B821B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B821B1"/>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B821B1"/>
    <w:rPr>
      <w:rFonts w:ascii="Georgia" w:eastAsia="SimSun" w:hAnsi="Georgia"/>
      <w:bCs/>
      <w:sz w:val="16"/>
      <w:lang w:eastAsia="zh-CN"/>
    </w:rPr>
  </w:style>
  <w:style w:type="paragraph" w:styleId="HTMLPreformatted">
    <w:name w:val="HTML Preformatted"/>
    <w:basedOn w:val="Normal"/>
    <w:link w:val="HTMLPreformattedChar"/>
    <w:rsid w:val="00B82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B821B1"/>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B821B1"/>
    <w:rPr>
      <w:u w:val="single"/>
    </w:rPr>
  </w:style>
  <w:style w:type="character" w:customStyle="1" w:styleId="StyleUnderlining11ptChar">
    <w:name w:val="Style Underlining + 11 pt Char"/>
    <w:basedOn w:val="DefaultParagraphFont"/>
    <w:link w:val="StyleUnderlining11pt"/>
    <w:rsid w:val="00B821B1"/>
    <w:rPr>
      <w:rFonts w:ascii="Calibri" w:hAnsi="Calibri"/>
      <w:sz w:val="22"/>
      <w:u w:val="single"/>
    </w:rPr>
  </w:style>
  <w:style w:type="paragraph" w:customStyle="1" w:styleId="StyleCardText9pt">
    <w:name w:val="Style Card Text + 9 pt"/>
    <w:basedOn w:val="Normal"/>
    <w:link w:val="StyleCardText9ptChar"/>
    <w:qFormat/>
    <w:rsid w:val="00B821B1"/>
    <w:pPr>
      <w:spacing w:after="200"/>
      <w:contextualSpacing/>
    </w:pPr>
    <w:rPr>
      <w:rFonts w:eastAsia="Calibri"/>
    </w:rPr>
  </w:style>
  <w:style w:type="character" w:customStyle="1" w:styleId="StyleCardText9ptChar">
    <w:name w:val="Style Card Text + 9 pt Char"/>
    <w:basedOn w:val="DefaultParagraphFont"/>
    <w:link w:val="StyleCardText9pt"/>
    <w:rsid w:val="00B821B1"/>
    <w:rPr>
      <w:rFonts w:ascii="Calibri" w:eastAsia="Calibri" w:hAnsi="Calibri"/>
      <w:sz w:val="22"/>
    </w:rPr>
  </w:style>
  <w:style w:type="paragraph" w:styleId="Quote">
    <w:name w:val="Quote"/>
    <w:basedOn w:val="Normal"/>
    <w:next w:val="Normal"/>
    <w:link w:val="QuoteChar"/>
    <w:uiPriority w:val="29"/>
    <w:qFormat/>
    <w:rsid w:val="00B821B1"/>
    <w:pPr>
      <w:widowControl w:val="0"/>
    </w:pPr>
    <w:rPr>
      <w:rFonts w:eastAsia="Times New Roman"/>
      <w:iCs/>
      <w:color w:val="000000"/>
      <w:lang w:bidi="en-US"/>
    </w:rPr>
  </w:style>
  <w:style w:type="character" w:customStyle="1" w:styleId="QuoteChar">
    <w:name w:val="Quote Char"/>
    <w:basedOn w:val="DefaultParagraphFont"/>
    <w:link w:val="Quote"/>
    <w:uiPriority w:val="29"/>
    <w:rsid w:val="00B821B1"/>
    <w:rPr>
      <w:rFonts w:ascii="Calibri" w:eastAsia="Times New Roman" w:hAnsi="Calibri"/>
      <w:iCs/>
      <w:color w:val="000000"/>
      <w:sz w:val="22"/>
      <w:lang w:bidi="en-US"/>
    </w:rPr>
  </w:style>
  <w:style w:type="character" w:customStyle="1" w:styleId="underlineChar0">
    <w:name w:val="underline Char"/>
    <w:basedOn w:val="DefaultParagraphFont"/>
    <w:rsid w:val="00B821B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B821B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821B1"/>
    <w:rPr>
      <w:sz w:val="20"/>
      <w:u w:val="single"/>
    </w:rPr>
  </w:style>
  <w:style w:type="paragraph" w:styleId="BodyTextIndent2">
    <w:name w:val="Body Text Indent 2"/>
    <w:basedOn w:val="Normal"/>
    <w:link w:val="BodyTextIndent2Char"/>
    <w:unhideWhenUsed/>
    <w:rsid w:val="00B821B1"/>
    <w:pPr>
      <w:spacing w:after="120" w:line="480" w:lineRule="auto"/>
      <w:ind w:left="360"/>
    </w:pPr>
  </w:style>
  <w:style w:type="character" w:customStyle="1" w:styleId="BodyTextIndent2Char">
    <w:name w:val="Body Text Indent 2 Char"/>
    <w:basedOn w:val="DefaultParagraphFont"/>
    <w:link w:val="BodyTextIndent2"/>
    <w:rsid w:val="00B821B1"/>
    <w:rPr>
      <w:rFonts w:ascii="Calibri" w:hAnsi="Calibri"/>
      <w:sz w:val="22"/>
    </w:rPr>
  </w:style>
  <w:style w:type="paragraph" w:styleId="BodyTextIndent3">
    <w:name w:val="Body Text Indent 3"/>
    <w:basedOn w:val="Normal"/>
    <w:link w:val="BodyTextIndent3Char"/>
    <w:uiPriority w:val="99"/>
    <w:unhideWhenUsed/>
    <w:rsid w:val="00B821B1"/>
    <w:pPr>
      <w:spacing w:after="120"/>
      <w:ind w:left="360"/>
    </w:pPr>
    <w:rPr>
      <w:szCs w:val="16"/>
    </w:rPr>
  </w:style>
  <w:style w:type="character" w:customStyle="1" w:styleId="BodyTextIndent3Char">
    <w:name w:val="Body Text Indent 3 Char"/>
    <w:basedOn w:val="DefaultParagraphFont"/>
    <w:link w:val="BodyTextIndent3"/>
    <w:uiPriority w:val="99"/>
    <w:rsid w:val="00B821B1"/>
    <w:rPr>
      <w:rFonts w:ascii="Calibri" w:hAnsi="Calibri"/>
      <w:sz w:val="22"/>
      <w:szCs w:val="16"/>
    </w:rPr>
  </w:style>
  <w:style w:type="paragraph" w:styleId="BodyText2">
    <w:name w:val="Body Text 2"/>
    <w:basedOn w:val="Normal"/>
    <w:link w:val="BodyText2Char"/>
    <w:unhideWhenUsed/>
    <w:rsid w:val="00B821B1"/>
    <w:pPr>
      <w:spacing w:after="120" w:line="480" w:lineRule="auto"/>
    </w:pPr>
  </w:style>
  <w:style w:type="character" w:customStyle="1" w:styleId="BodyText2Char">
    <w:name w:val="Body Text 2 Char"/>
    <w:basedOn w:val="DefaultParagraphFont"/>
    <w:link w:val="BodyText2"/>
    <w:rsid w:val="00B821B1"/>
    <w:rPr>
      <w:rFonts w:ascii="Calibri" w:hAnsi="Calibri"/>
      <w:sz w:val="22"/>
    </w:rPr>
  </w:style>
  <w:style w:type="paragraph" w:styleId="BodyTextIndent">
    <w:name w:val="Body Text Indent"/>
    <w:basedOn w:val="Normal"/>
    <w:link w:val="BodyTextIndentChar"/>
    <w:uiPriority w:val="99"/>
    <w:unhideWhenUsed/>
    <w:rsid w:val="00B821B1"/>
    <w:pPr>
      <w:spacing w:after="120"/>
      <w:ind w:left="360"/>
    </w:pPr>
  </w:style>
  <w:style w:type="character" w:customStyle="1" w:styleId="BodyTextIndentChar">
    <w:name w:val="Body Text Indent Char"/>
    <w:basedOn w:val="DefaultParagraphFont"/>
    <w:link w:val="BodyTextIndent"/>
    <w:uiPriority w:val="99"/>
    <w:rsid w:val="00B821B1"/>
    <w:rPr>
      <w:rFonts w:ascii="Calibri" w:hAnsi="Calibri"/>
      <w:sz w:val="22"/>
    </w:rPr>
  </w:style>
  <w:style w:type="paragraph" w:styleId="BodyText3">
    <w:name w:val="Body Text 3"/>
    <w:basedOn w:val="Normal"/>
    <w:link w:val="BodyText3Char"/>
    <w:unhideWhenUsed/>
    <w:rsid w:val="00B821B1"/>
    <w:pPr>
      <w:spacing w:after="120"/>
    </w:pPr>
    <w:rPr>
      <w:szCs w:val="16"/>
    </w:rPr>
  </w:style>
  <w:style w:type="character" w:customStyle="1" w:styleId="BodyText3Char">
    <w:name w:val="Body Text 3 Char"/>
    <w:basedOn w:val="DefaultParagraphFont"/>
    <w:link w:val="BodyText3"/>
    <w:rsid w:val="00B821B1"/>
    <w:rPr>
      <w:rFonts w:ascii="Calibri" w:hAnsi="Calibri"/>
      <w:sz w:val="22"/>
      <w:szCs w:val="16"/>
    </w:rPr>
  </w:style>
  <w:style w:type="character" w:customStyle="1" w:styleId="StyleBold">
    <w:name w:val="Style Bold"/>
    <w:basedOn w:val="DefaultParagraphFont"/>
    <w:uiPriority w:val="9"/>
    <w:semiHidden/>
    <w:rsid w:val="00B821B1"/>
    <w:rPr>
      <w:b/>
      <w:bCs/>
    </w:rPr>
  </w:style>
  <w:style w:type="character" w:customStyle="1" w:styleId="body-text">
    <w:name w:val="body-text"/>
    <w:basedOn w:val="DefaultParagraphFont"/>
    <w:rsid w:val="00B821B1"/>
  </w:style>
  <w:style w:type="paragraph" w:customStyle="1" w:styleId="StyleStyle411ptBoldBorderSinglesolidlineAuto0">
    <w:name w:val="Style Style4 + 11 pt Bold Border: : (Single solid line Auto  0...."/>
    <w:basedOn w:val="Normal"/>
    <w:link w:val="StyleStyle411ptBoldBorderSinglesolidlineAuto0Char"/>
    <w:qFormat/>
    <w:rsid w:val="00B821B1"/>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821B1"/>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B821B1"/>
  </w:style>
  <w:style w:type="paragraph" w:customStyle="1" w:styleId="StyleStyle112pt">
    <w:name w:val="Style Style1 + 12 pt"/>
    <w:basedOn w:val="Normal"/>
    <w:link w:val="StyleStyle112ptChar"/>
    <w:qFormat/>
    <w:rsid w:val="00B821B1"/>
    <w:rPr>
      <w:rFonts w:eastAsia="SimSun"/>
      <w:u w:val="single"/>
      <w:lang w:eastAsia="zh-CN"/>
    </w:rPr>
  </w:style>
  <w:style w:type="character" w:customStyle="1" w:styleId="StyleStyle112ptChar">
    <w:name w:val="Style Style1 + 12 pt Char"/>
    <w:basedOn w:val="DefaultParagraphFont"/>
    <w:link w:val="StyleStyle112pt"/>
    <w:rsid w:val="00B821B1"/>
    <w:rPr>
      <w:rFonts w:ascii="Calibri" w:eastAsia="SimSun" w:hAnsi="Calibri"/>
      <w:sz w:val="22"/>
      <w:u w:val="single"/>
      <w:lang w:eastAsia="zh-CN"/>
    </w:rPr>
  </w:style>
  <w:style w:type="paragraph" w:customStyle="1" w:styleId="MinimizedText">
    <w:name w:val="Minimized Text"/>
    <w:basedOn w:val="Normal"/>
    <w:link w:val="MinimizedTextChar"/>
    <w:qFormat/>
    <w:rsid w:val="00B821B1"/>
    <w:rPr>
      <w:rFonts w:eastAsia="Times New Roman"/>
    </w:rPr>
  </w:style>
  <w:style w:type="character" w:customStyle="1" w:styleId="MinimizedTextChar">
    <w:name w:val="Minimized Text Char"/>
    <w:basedOn w:val="DefaultParagraphFont"/>
    <w:link w:val="MinimizedText"/>
    <w:rsid w:val="00B821B1"/>
    <w:rPr>
      <w:rFonts w:ascii="Calibri" w:eastAsia="Times New Roman" w:hAnsi="Calibri"/>
      <w:sz w:val="22"/>
    </w:rPr>
  </w:style>
  <w:style w:type="character" w:customStyle="1" w:styleId="term1">
    <w:name w:val="term1"/>
    <w:basedOn w:val="DefaultParagraphFont"/>
    <w:rsid w:val="00B821B1"/>
    <w:rPr>
      <w:b/>
      <w:bCs/>
    </w:rPr>
  </w:style>
  <w:style w:type="character" w:customStyle="1" w:styleId="Styleterm111ptUnderline">
    <w:name w:val="Style term1 + 11 pt Underline"/>
    <w:basedOn w:val="term1"/>
    <w:rsid w:val="00B821B1"/>
    <w:rPr>
      <w:b/>
      <w:bCs/>
      <w:sz w:val="20"/>
      <w:u w:val="single"/>
    </w:rPr>
  </w:style>
  <w:style w:type="paragraph" w:customStyle="1" w:styleId="StyleMinimizedTextArialNarrow10pt">
    <w:name w:val="Style Minimized Text + Arial Narrow 10 pt"/>
    <w:basedOn w:val="MinimizedText"/>
    <w:link w:val="StyleMinimizedTextArialNarrow10ptChar"/>
    <w:qFormat/>
    <w:rsid w:val="00B821B1"/>
    <w:rPr>
      <w:sz w:val="20"/>
    </w:rPr>
  </w:style>
  <w:style w:type="character" w:customStyle="1" w:styleId="StyleMinimizedTextArialNarrow10ptChar">
    <w:name w:val="Style Minimized Text + Arial Narrow 10 pt Char"/>
    <w:basedOn w:val="MinimizedTextChar"/>
    <w:link w:val="StyleMinimizedTextArialNarrow10pt"/>
    <w:rsid w:val="00B821B1"/>
    <w:rPr>
      <w:rFonts w:ascii="Calibri" w:eastAsia="Times New Roman" w:hAnsi="Calibri"/>
      <w:sz w:val="20"/>
    </w:rPr>
  </w:style>
  <w:style w:type="character" w:customStyle="1" w:styleId="Styleunderline11ptBold">
    <w:name w:val="Style underline + 11 pt Bold"/>
    <w:basedOn w:val="underline"/>
    <w:rsid w:val="00B821B1"/>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B821B1"/>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821B1"/>
    <w:rPr>
      <w:rFonts w:ascii="Calibri" w:eastAsia="Times New Roman" w:hAnsi="Calibri"/>
      <w:sz w:val="22"/>
      <w:u w:val="single"/>
      <w:bdr w:val="single" w:sz="4" w:space="0" w:color="auto"/>
    </w:rPr>
  </w:style>
  <w:style w:type="character" w:customStyle="1" w:styleId="Style9pt">
    <w:name w:val="Style 9 pt"/>
    <w:basedOn w:val="DefaultParagraphFont"/>
    <w:rsid w:val="00B821B1"/>
    <w:rPr>
      <w:rFonts w:ascii="Times New Roman" w:hAnsi="Times New Roman"/>
      <w:sz w:val="20"/>
    </w:rPr>
  </w:style>
  <w:style w:type="paragraph" w:customStyle="1" w:styleId="StyleStyle49pt3">
    <w:name w:val="Style Style4 + 9 pt3"/>
    <w:basedOn w:val="Style4"/>
    <w:link w:val="StyleStyle49pt3Char"/>
    <w:qFormat/>
    <w:rsid w:val="00B821B1"/>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B821B1"/>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B821B1"/>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B821B1"/>
    <w:rPr>
      <w:rFonts w:ascii="Calibri" w:eastAsia="Times New Roman" w:hAnsi="Calibri" w:cs="Times New Roman"/>
      <w:b/>
      <w:bCs/>
      <w:u w:val="single"/>
      <w:lang w:val="x-none"/>
    </w:rPr>
  </w:style>
  <w:style w:type="character" w:customStyle="1" w:styleId="authorbio">
    <w:name w:val="authorbio"/>
    <w:basedOn w:val="DefaultParagraphFont"/>
    <w:rsid w:val="00B821B1"/>
  </w:style>
  <w:style w:type="character" w:customStyle="1" w:styleId="a">
    <w:name w:val="a"/>
    <w:basedOn w:val="DefaultParagraphFont"/>
    <w:rsid w:val="00B821B1"/>
  </w:style>
  <w:style w:type="character" w:customStyle="1" w:styleId="StyleUnderline3">
    <w:name w:val="Style Underline3"/>
    <w:basedOn w:val="DefaultParagraphFont"/>
    <w:rsid w:val="00B821B1"/>
    <w:rPr>
      <w:u w:val="single"/>
    </w:rPr>
  </w:style>
  <w:style w:type="paragraph" w:customStyle="1" w:styleId="StyleStyle111ptBorderSinglesolidlineAuto05ptL">
    <w:name w:val="Style Style1 + 11 pt Border: : (Single solid line Auto  0.5 pt L..."/>
    <w:link w:val="StyleStyle111ptBorderSinglesolidlineAuto05ptLChar"/>
    <w:qFormat/>
    <w:rsid w:val="00B821B1"/>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821B1"/>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B821B1"/>
    <w:rPr>
      <w:u w:val="single"/>
    </w:rPr>
  </w:style>
  <w:style w:type="paragraph" w:customStyle="1" w:styleId="Circled">
    <w:name w:val="Circled"/>
    <w:link w:val="CircledChar"/>
    <w:qFormat/>
    <w:rsid w:val="00B821B1"/>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B821B1"/>
    <w:rPr>
      <w:rFonts w:ascii="Times New Roman" w:eastAsia="MS Mincho" w:hAnsi="Times New Roman" w:cs="Times New Roman"/>
      <w:b/>
      <w:sz w:val="22"/>
      <w:szCs w:val="20"/>
      <w:u w:val="single"/>
      <w:lang w:eastAsia="ja-JP"/>
    </w:rPr>
  </w:style>
  <w:style w:type="character" w:customStyle="1" w:styleId="base">
    <w:name w:val="base"/>
    <w:basedOn w:val="DefaultParagraphFont"/>
    <w:rsid w:val="00B821B1"/>
  </w:style>
  <w:style w:type="character" w:customStyle="1" w:styleId="part-of-speech">
    <w:name w:val="part-of-speech"/>
    <w:basedOn w:val="DefaultParagraphFont"/>
    <w:rsid w:val="00B821B1"/>
  </w:style>
  <w:style w:type="character" w:customStyle="1" w:styleId="sep">
    <w:name w:val="sep"/>
    <w:basedOn w:val="DefaultParagraphFont"/>
    <w:rsid w:val="00B821B1"/>
  </w:style>
  <w:style w:type="character" w:customStyle="1" w:styleId="pron">
    <w:name w:val="pron"/>
    <w:basedOn w:val="DefaultParagraphFont"/>
    <w:rsid w:val="00B821B1"/>
  </w:style>
  <w:style w:type="paragraph" w:customStyle="1" w:styleId="StyleStyle4LatinTimesNewRomanAsianSimSun">
    <w:name w:val="Style Style4 + (Latin) Times New Roman (Asian) SimSun"/>
    <w:basedOn w:val="Normal"/>
    <w:link w:val="StyleStyle4LatinTimesNewRomanAsianSimSunChar"/>
    <w:qFormat/>
    <w:rsid w:val="00B821B1"/>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B821B1"/>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821B1"/>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821B1"/>
    <w:rPr>
      <w:rFonts w:ascii="Calibri" w:eastAsia="SimSun" w:hAnsi="Calibri"/>
      <w:b/>
      <w:bCs/>
      <w:sz w:val="22"/>
      <w:u w:val="single"/>
    </w:rPr>
  </w:style>
  <w:style w:type="character" w:customStyle="1" w:styleId="CharChar3">
    <w:name w:val="Char Char3"/>
    <w:basedOn w:val="DefaultParagraphFont"/>
    <w:rsid w:val="00B821B1"/>
    <w:rPr>
      <w:rFonts w:cs="Arial"/>
      <w:b/>
      <w:bCs/>
      <w:iCs/>
      <w:lang w:val="en-US" w:eastAsia="en-US" w:bidi="ar-SA"/>
    </w:rPr>
  </w:style>
  <w:style w:type="character" w:customStyle="1" w:styleId="SubtitleChar1">
    <w:name w:val="Subtitle Char1"/>
    <w:aliases w:val="Underlined card text Char1"/>
    <w:basedOn w:val="DefaultParagraphFont"/>
    <w:rsid w:val="00B821B1"/>
    <w:rPr>
      <w:color w:val="5A5A5A" w:themeColor="text1" w:themeTint="A5"/>
      <w:spacing w:val="15"/>
      <w:sz w:val="22"/>
      <w:szCs w:val="22"/>
    </w:rPr>
  </w:style>
  <w:style w:type="paragraph" w:customStyle="1" w:styleId="StyleStyle411pt1">
    <w:name w:val="Style Style4 + 11 pt1"/>
    <w:basedOn w:val="Style4"/>
    <w:link w:val="StyleStyle411pt1Char"/>
    <w:qFormat/>
    <w:rsid w:val="00B821B1"/>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B821B1"/>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B821B1"/>
    <w:rPr>
      <w:b/>
      <w:u w:val="single"/>
      <w:lang w:val="en-US" w:eastAsia="en-US" w:bidi="ar-SA"/>
    </w:rPr>
  </w:style>
  <w:style w:type="character" w:customStyle="1" w:styleId="StyleUnderlineCharChar111pt">
    <w:name w:val="Style Underline Char Char1 + 11 pt"/>
    <w:basedOn w:val="DefaultParagraphFont"/>
    <w:rsid w:val="00B821B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B821B1"/>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B821B1"/>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B821B1"/>
    <w:rPr>
      <w:sz w:val="22"/>
      <w:u w:val="single"/>
    </w:rPr>
  </w:style>
  <w:style w:type="paragraph" w:customStyle="1" w:styleId="StyleMinimizedTextArialNarrow9pt">
    <w:name w:val="Style Minimized Text + Arial Narrow 9 pt"/>
    <w:basedOn w:val="Normal"/>
    <w:link w:val="StyleMinimizedTextArialNarrow9ptChar"/>
    <w:qFormat/>
    <w:rsid w:val="00B821B1"/>
    <w:rPr>
      <w:rFonts w:eastAsia="Times New Roman"/>
    </w:rPr>
  </w:style>
  <w:style w:type="character" w:customStyle="1" w:styleId="StyleMinimizedTextArialNarrow9ptChar">
    <w:name w:val="Style Minimized Text + Arial Narrow 9 pt Char"/>
    <w:basedOn w:val="DefaultParagraphFont"/>
    <w:link w:val="StyleMinimizedTextArialNarrow9pt"/>
    <w:rsid w:val="00B821B1"/>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B821B1"/>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821B1"/>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B821B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B821B1"/>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B821B1"/>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B821B1"/>
    <w:rPr>
      <w:b w:val="0"/>
      <w:bCs/>
      <w:sz w:val="20"/>
      <w:u w:val="single"/>
      <w:lang w:val="en-US" w:eastAsia="en-US" w:bidi="ar-SA"/>
    </w:rPr>
  </w:style>
  <w:style w:type="character" w:customStyle="1" w:styleId="Styleunderline9pt">
    <w:name w:val="Style underline + 9 pt"/>
    <w:basedOn w:val="underline"/>
    <w:rsid w:val="00B821B1"/>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B821B1"/>
    <w:rPr>
      <w:rFonts w:ascii="Times New Roman" w:hAnsi="Times New Roman"/>
      <w:sz w:val="20"/>
    </w:rPr>
  </w:style>
  <w:style w:type="character" w:customStyle="1" w:styleId="Styleunderline9pt1">
    <w:name w:val="Style underline + 9 pt1"/>
    <w:basedOn w:val="underline"/>
    <w:rsid w:val="00B821B1"/>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B821B1"/>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B821B1"/>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B821B1"/>
    <w:rPr>
      <w:b/>
      <w:bCs/>
      <w:noProof w:val="0"/>
      <w:sz w:val="20"/>
      <w:u w:val="single"/>
      <w:lang w:val="en-US" w:eastAsia="en-US" w:bidi="ar-SA"/>
    </w:rPr>
  </w:style>
  <w:style w:type="character" w:customStyle="1" w:styleId="Hyperlink23">
    <w:name w:val="Hyperlink23"/>
    <w:basedOn w:val="DefaultParagraphFont"/>
    <w:rsid w:val="00B821B1"/>
    <w:rPr>
      <w:color w:val="3300CC"/>
      <w:u w:val="single"/>
    </w:rPr>
  </w:style>
  <w:style w:type="paragraph" w:customStyle="1" w:styleId="cardCharChar">
    <w:name w:val="card Char Char"/>
    <w:basedOn w:val="Normal"/>
    <w:link w:val="cardCharCharChar"/>
    <w:qFormat/>
    <w:rsid w:val="00B821B1"/>
    <w:pPr>
      <w:ind w:left="288" w:right="288"/>
    </w:pPr>
    <w:rPr>
      <w:rFonts w:eastAsia="Times New Roman"/>
      <w:szCs w:val="20"/>
    </w:rPr>
  </w:style>
  <w:style w:type="character" w:customStyle="1" w:styleId="cardCharCharChar">
    <w:name w:val="card Char Char Char"/>
    <w:basedOn w:val="DefaultParagraphFont"/>
    <w:link w:val="cardCharChar"/>
    <w:rsid w:val="00B821B1"/>
    <w:rPr>
      <w:rFonts w:ascii="Calibri" w:eastAsia="Times New Roman" w:hAnsi="Calibri"/>
      <w:sz w:val="22"/>
      <w:szCs w:val="20"/>
    </w:rPr>
  </w:style>
  <w:style w:type="character" w:customStyle="1" w:styleId="StyleunderlineArialNarrow9ptBold">
    <w:name w:val="Style underline + Arial Narrow 9 pt Bold"/>
    <w:basedOn w:val="underline"/>
    <w:rsid w:val="00B821B1"/>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B821B1"/>
  </w:style>
  <w:style w:type="character" w:customStyle="1" w:styleId="StylecardCharCharArialNarrow9ptChar">
    <w:name w:val="Style card Char Char + Arial Narrow 9 pt Char"/>
    <w:basedOn w:val="cardCharCharChar"/>
    <w:link w:val="StylecardCharCharArialNarrow9pt"/>
    <w:rsid w:val="00B821B1"/>
    <w:rPr>
      <w:rFonts w:ascii="Calibri" w:eastAsia="Times New Roman" w:hAnsi="Calibri"/>
      <w:sz w:val="22"/>
      <w:szCs w:val="20"/>
    </w:rPr>
  </w:style>
  <w:style w:type="character" w:customStyle="1" w:styleId="CardTextChar10">
    <w:name w:val="Card Text Char1"/>
    <w:basedOn w:val="DefaultParagraphFont"/>
    <w:rsid w:val="00B821B1"/>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B821B1"/>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B821B1"/>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B821B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B821B1"/>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B821B1"/>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B821B1"/>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B821B1"/>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B821B1"/>
    <w:rPr>
      <w:rFonts w:eastAsia="Times New Roman"/>
    </w:rPr>
  </w:style>
  <w:style w:type="character" w:customStyle="1" w:styleId="TextsmallChar">
    <w:name w:val="Textsmall Char"/>
    <w:basedOn w:val="DefaultParagraphFont"/>
    <w:link w:val="Textsmall"/>
    <w:rsid w:val="00B821B1"/>
    <w:rPr>
      <w:rFonts w:ascii="Calibri" w:eastAsia="Times New Roman" w:hAnsi="Calibri"/>
      <w:sz w:val="22"/>
    </w:rPr>
  </w:style>
  <w:style w:type="character" w:customStyle="1" w:styleId="CharChar111">
    <w:name w:val="Char Char111"/>
    <w:basedOn w:val="DefaultParagraphFont"/>
    <w:rsid w:val="00B821B1"/>
    <w:rPr>
      <w:rFonts w:cs="Arial"/>
      <w:bCs/>
      <w:szCs w:val="26"/>
      <w:u w:val="single"/>
      <w:lang w:val="en-US" w:eastAsia="en-US" w:bidi="ar-SA"/>
    </w:rPr>
  </w:style>
  <w:style w:type="paragraph" w:customStyle="1" w:styleId="cardtextsmall">
    <w:name w:val="card text small"/>
    <w:basedOn w:val="Normal"/>
    <w:qFormat/>
    <w:rsid w:val="00B821B1"/>
    <w:rPr>
      <w:rFonts w:ascii="Arial Narrow" w:eastAsia="Times New Roman" w:hAnsi="Arial Narrow"/>
    </w:rPr>
  </w:style>
  <w:style w:type="character" w:customStyle="1" w:styleId="AUnterdline">
    <w:name w:val="AUnterdline"/>
    <w:qFormat/>
    <w:rsid w:val="00B821B1"/>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B821B1"/>
    <w:rPr>
      <w:rFonts w:ascii="Times New Roman" w:hAnsi="Times New Roman"/>
      <w:b/>
      <w:bCs/>
      <w:sz w:val="20"/>
      <w:u w:val="single"/>
      <w:bdr w:val="single" w:sz="4" w:space="0" w:color="auto"/>
    </w:rPr>
  </w:style>
  <w:style w:type="character" w:customStyle="1" w:styleId="highlightedsearchterm">
    <w:name w:val="highlightedsearchterm"/>
    <w:rsid w:val="00B821B1"/>
  </w:style>
  <w:style w:type="character" w:customStyle="1" w:styleId="StyleUnderline1">
    <w:name w:val="Style Underline1"/>
    <w:basedOn w:val="DefaultParagraphFont"/>
    <w:rsid w:val="00B821B1"/>
    <w:rPr>
      <w:rFonts w:ascii="Times New Roman" w:hAnsi="Times New Roman"/>
      <w:sz w:val="20"/>
      <w:u w:val="single"/>
    </w:rPr>
  </w:style>
  <w:style w:type="paragraph" w:customStyle="1" w:styleId="StyleStyle49pt10">
    <w:name w:val="Style Style4 + 9 pt10"/>
    <w:basedOn w:val="Style4"/>
    <w:link w:val="StyleStyle49pt10Char"/>
    <w:qFormat/>
    <w:rsid w:val="00B821B1"/>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B821B1"/>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B821B1"/>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B821B1"/>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B821B1"/>
    <w:pPr>
      <w:ind w:left="288"/>
    </w:pPr>
    <w:rPr>
      <w:rFonts w:eastAsia="Times New Roman"/>
      <w:u w:val="single"/>
    </w:rPr>
  </w:style>
  <w:style w:type="character" w:customStyle="1" w:styleId="NormalUnderlineChar">
    <w:name w:val="Normal Underline Char"/>
    <w:link w:val="NormalUnderline"/>
    <w:rsid w:val="00B821B1"/>
    <w:rPr>
      <w:rFonts w:ascii="Calibri" w:eastAsia="Times New Roman" w:hAnsi="Calibri"/>
      <w:sz w:val="22"/>
      <w:u w:val="single"/>
    </w:rPr>
  </w:style>
  <w:style w:type="character" w:customStyle="1" w:styleId="DontRead">
    <w:name w:val="Don't Read"/>
    <w:qFormat/>
    <w:rsid w:val="00B821B1"/>
    <w:rPr>
      <w:rFonts w:ascii="Times New Roman" w:hAnsi="Times New Roman"/>
      <w:sz w:val="16"/>
    </w:rPr>
  </w:style>
  <w:style w:type="paragraph" w:customStyle="1" w:styleId="Underlinestyle">
    <w:name w:val="Underline style"/>
    <w:basedOn w:val="Normal"/>
    <w:qFormat/>
    <w:rsid w:val="00B821B1"/>
    <w:rPr>
      <w:rFonts w:eastAsia="Times New Roman"/>
      <w:u w:val="single"/>
    </w:rPr>
  </w:style>
  <w:style w:type="character" w:customStyle="1" w:styleId="Style11ptUnderline3">
    <w:name w:val="Style 11 pt Underline3"/>
    <w:rsid w:val="00B821B1"/>
    <w:rPr>
      <w:sz w:val="20"/>
      <w:u w:val="single"/>
    </w:rPr>
  </w:style>
  <w:style w:type="character" w:customStyle="1" w:styleId="27">
    <w:name w:val="27"/>
    <w:rsid w:val="00B821B1"/>
    <w:rPr>
      <w:rFonts w:cs="Arial"/>
      <w:bCs/>
      <w:sz w:val="20"/>
      <w:u w:val="single"/>
      <w:lang w:val="en-US" w:eastAsia="en-US" w:bidi="ar-SA"/>
    </w:rPr>
  </w:style>
  <w:style w:type="character" w:customStyle="1" w:styleId="2">
    <w:name w:val="2"/>
    <w:rsid w:val="00B821B1"/>
    <w:rPr>
      <w:rFonts w:cs="Arial"/>
      <w:bCs/>
      <w:sz w:val="20"/>
      <w:u w:val="single"/>
      <w:lang w:val="en-US" w:eastAsia="en-US" w:bidi="ar-SA"/>
    </w:rPr>
  </w:style>
  <w:style w:type="character" w:customStyle="1" w:styleId="Style9ptUnderline11">
    <w:name w:val="Style 9 pt Underline11"/>
    <w:basedOn w:val="DefaultParagraphFont"/>
    <w:rsid w:val="00B821B1"/>
    <w:rPr>
      <w:sz w:val="20"/>
      <w:u w:val="single"/>
    </w:rPr>
  </w:style>
  <w:style w:type="character" w:customStyle="1" w:styleId="Style9ptBoldUnderline5">
    <w:name w:val="Style 9 pt Bold Underline5"/>
    <w:basedOn w:val="DefaultParagraphFont"/>
    <w:rsid w:val="00B821B1"/>
    <w:rPr>
      <w:b/>
      <w:bCs/>
      <w:sz w:val="20"/>
      <w:u w:val="single"/>
    </w:rPr>
  </w:style>
  <w:style w:type="character" w:customStyle="1" w:styleId="CharChar114">
    <w:name w:val="Char Char114"/>
    <w:basedOn w:val="DefaultParagraphFont"/>
    <w:rsid w:val="00B821B1"/>
    <w:rPr>
      <w:rFonts w:cs="Arial"/>
      <w:bCs/>
      <w:szCs w:val="26"/>
      <w:u w:val="single"/>
      <w:lang w:val="en-US" w:eastAsia="en-US" w:bidi="ar-SA"/>
    </w:rPr>
  </w:style>
  <w:style w:type="character" w:customStyle="1" w:styleId="CharChar113">
    <w:name w:val="Char Char113"/>
    <w:basedOn w:val="DefaultParagraphFont"/>
    <w:rsid w:val="00B821B1"/>
    <w:rPr>
      <w:rFonts w:cs="Arial"/>
      <w:bCs/>
      <w:szCs w:val="26"/>
      <w:u w:val="single"/>
      <w:lang w:val="en-US" w:eastAsia="en-US" w:bidi="ar-SA"/>
    </w:rPr>
  </w:style>
  <w:style w:type="character" w:customStyle="1" w:styleId="CharChar112">
    <w:name w:val="Char Char112"/>
    <w:basedOn w:val="DefaultParagraphFont"/>
    <w:rsid w:val="00B821B1"/>
    <w:rPr>
      <w:rFonts w:cs="Arial"/>
      <w:bCs/>
      <w:szCs w:val="26"/>
      <w:u w:val="single"/>
      <w:lang w:val="en-US" w:eastAsia="en-US" w:bidi="ar-SA"/>
    </w:rPr>
  </w:style>
  <w:style w:type="character" w:customStyle="1" w:styleId="ssl0">
    <w:name w:val="ss_l0"/>
    <w:basedOn w:val="DefaultParagraphFont"/>
    <w:rsid w:val="00B821B1"/>
  </w:style>
  <w:style w:type="paragraph" w:customStyle="1" w:styleId="WW-Default1">
    <w:name w:val="WW-Default1"/>
    <w:basedOn w:val="Normal"/>
    <w:qFormat/>
    <w:rsid w:val="00B821B1"/>
    <w:pPr>
      <w:suppressAutoHyphens/>
    </w:pPr>
    <w:rPr>
      <w:rFonts w:eastAsia="Times New Roman"/>
      <w:b/>
      <w:bCs/>
      <w:szCs w:val="20"/>
      <w:lang w:eastAsia="ar-SA"/>
    </w:rPr>
  </w:style>
  <w:style w:type="character" w:customStyle="1" w:styleId="zoomme">
    <w:name w:val="zoomme"/>
    <w:basedOn w:val="DefaultParagraphFont"/>
    <w:rsid w:val="00B821B1"/>
  </w:style>
  <w:style w:type="character" w:customStyle="1" w:styleId="Date1">
    <w:name w:val="Date1"/>
    <w:basedOn w:val="DefaultParagraphFont"/>
    <w:rsid w:val="00B821B1"/>
  </w:style>
  <w:style w:type="character" w:customStyle="1" w:styleId="classauthor">
    <w:name w:val="class=&quot;author&quot;"/>
    <w:basedOn w:val="DefaultParagraphFont"/>
    <w:rsid w:val="00B821B1"/>
  </w:style>
  <w:style w:type="paragraph" w:customStyle="1" w:styleId="CardStyle0">
    <w:name w:val="Card Style"/>
    <w:basedOn w:val="Normal"/>
    <w:link w:val="CardStyleChar"/>
    <w:qFormat/>
    <w:rsid w:val="00B821B1"/>
    <w:rPr>
      <w:rFonts w:eastAsia="Times New Roman"/>
    </w:rPr>
  </w:style>
  <w:style w:type="character" w:customStyle="1" w:styleId="CharCharChar">
    <w:name w:val="Char Char Char"/>
    <w:basedOn w:val="DefaultParagraphFont"/>
    <w:rsid w:val="00B821B1"/>
    <w:rPr>
      <w:rFonts w:cs="Arial"/>
      <w:bCs/>
      <w:szCs w:val="26"/>
      <w:u w:val="single"/>
      <w:lang w:val="en-US" w:eastAsia="en-US" w:bidi="ar-SA"/>
    </w:rPr>
  </w:style>
  <w:style w:type="character" w:customStyle="1" w:styleId="texto1">
    <w:name w:val="texto1"/>
    <w:rsid w:val="00B821B1"/>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821B1"/>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821B1"/>
    <w:rPr>
      <w:rFonts w:ascii="Calibri" w:eastAsia="Times New Roman" w:hAnsi="Calibri" w:cs="Arial"/>
      <w:b/>
      <w:szCs w:val="28"/>
    </w:rPr>
  </w:style>
  <w:style w:type="paragraph" w:customStyle="1" w:styleId="Style23">
    <w:name w:val="Style23"/>
    <w:basedOn w:val="Normal"/>
    <w:uiPriority w:val="99"/>
    <w:qFormat/>
    <w:rsid w:val="00B821B1"/>
    <w:pPr>
      <w:widowControl w:val="0"/>
      <w:autoSpaceDE w:val="0"/>
      <w:autoSpaceDN w:val="0"/>
      <w:adjustRightInd w:val="0"/>
      <w:spacing w:line="209" w:lineRule="exact"/>
    </w:pPr>
    <w:rPr>
      <w:rFonts w:eastAsia="SimSun"/>
    </w:rPr>
  </w:style>
  <w:style w:type="character" w:customStyle="1" w:styleId="gray">
    <w:name w:val="gray"/>
    <w:basedOn w:val="DefaultParagraphFont"/>
    <w:rsid w:val="00B821B1"/>
  </w:style>
  <w:style w:type="paragraph" w:customStyle="1" w:styleId="Tagtemplate">
    <w:name w:val="Tagtemplate"/>
    <w:basedOn w:val="Normal"/>
    <w:link w:val="TagtemplateChar"/>
    <w:autoRedefine/>
    <w:qFormat/>
    <w:rsid w:val="00B821B1"/>
    <w:pPr>
      <w:keepNext/>
      <w:keepLines/>
    </w:pPr>
    <w:rPr>
      <w:rFonts w:eastAsia="Calibri"/>
      <w:b/>
    </w:rPr>
  </w:style>
  <w:style w:type="character" w:customStyle="1" w:styleId="TagtemplateChar">
    <w:name w:val="Tagtemplate Char"/>
    <w:basedOn w:val="DefaultParagraphFont"/>
    <w:link w:val="Tagtemplate"/>
    <w:rsid w:val="00B821B1"/>
    <w:rPr>
      <w:rFonts w:ascii="Calibri" w:eastAsia="Calibri" w:hAnsi="Calibri"/>
      <w:b/>
      <w:sz w:val="22"/>
    </w:rPr>
  </w:style>
  <w:style w:type="character" w:customStyle="1" w:styleId="Styleunderline11ptBorderSinglesolidlineAuto05p">
    <w:name w:val="Style underline + 11 pt Border: : (Single solid line Auto  0.5 p..."/>
    <w:rsid w:val="00B821B1"/>
    <w:rPr>
      <w:sz w:val="20"/>
      <w:u w:val="single"/>
      <w:bdr w:val="single" w:sz="4" w:space="0" w:color="auto"/>
    </w:rPr>
  </w:style>
  <w:style w:type="paragraph" w:customStyle="1" w:styleId="Citation-FirstLine">
    <w:name w:val="Citation - First Line"/>
    <w:basedOn w:val="Normal"/>
    <w:next w:val="Normal"/>
    <w:autoRedefine/>
    <w:qFormat/>
    <w:rsid w:val="00B821B1"/>
    <w:pPr>
      <w:spacing w:line="240" w:lineRule="atLeast"/>
      <w:jc w:val="both"/>
    </w:pPr>
    <w:rPr>
      <w:rFonts w:ascii="Book Antiqua" w:eastAsia="Times New Roman" w:hAnsi="Book Antiqua"/>
    </w:rPr>
  </w:style>
  <w:style w:type="character" w:customStyle="1" w:styleId="CardText-Underlined">
    <w:name w:val="Card Text - Underlined"/>
    <w:rsid w:val="00B821B1"/>
    <w:rPr>
      <w:b/>
      <w:sz w:val="20"/>
      <w:u w:val="single"/>
    </w:rPr>
  </w:style>
  <w:style w:type="paragraph" w:customStyle="1" w:styleId="Citation-Complete">
    <w:name w:val="Citation - Complete"/>
    <w:basedOn w:val="Normal"/>
    <w:next w:val="Normal"/>
    <w:link w:val="Citation-CompleteChar"/>
    <w:autoRedefine/>
    <w:qFormat/>
    <w:rsid w:val="00B821B1"/>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B821B1"/>
    <w:rPr>
      <w:rFonts w:ascii="Book Antiqua" w:eastAsia="Times New Roman" w:hAnsi="Book Antiqua"/>
      <w:sz w:val="22"/>
    </w:rPr>
  </w:style>
  <w:style w:type="character" w:customStyle="1" w:styleId="MicroTextChar">
    <w:name w:val="MicroText Char"/>
    <w:link w:val="MicroText"/>
    <w:rsid w:val="00B821B1"/>
    <w:rPr>
      <w:rFonts w:ascii="Arial Narrow" w:hAnsi="Arial Narrow"/>
      <w:sz w:val="12"/>
    </w:rPr>
  </w:style>
  <w:style w:type="character" w:customStyle="1" w:styleId="Style11ptItalic">
    <w:name w:val="Style 11 pt Italic"/>
    <w:basedOn w:val="DefaultParagraphFont"/>
    <w:rsid w:val="00B821B1"/>
    <w:rPr>
      <w:rFonts w:ascii="Times New Roman" w:hAnsi="Times New Roman"/>
      <w:i/>
      <w:iCs/>
      <w:sz w:val="20"/>
    </w:rPr>
  </w:style>
  <w:style w:type="character" w:customStyle="1" w:styleId="BoldandUnderlineChar">
    <w:name w:val="Bold and Underline Char"/>
    <w:basedOn w:val="DefaultParagraphFont"/>
    <w:link w:val="BoldandUnderline"/>
    <w:locked/>
    <w:rsid w:val="00B821B1"/>
    <w:rPr>
      <w:b/>
      <w:u w:val="single"/>
    </w:rPr>
  </w:style>
  <w:style w:type="paragraph" w:customStyle="1" w:styleId="BoldandUnderline">
    <w:name w:val="Bold and Underline"/>
    <w:basedOn w:val="Normal"/>
    <w:link w:val="BoldandUnderlineChar"/>
    <w:qFormat/>
    <w:rsid w:val="00B821B1"/>
    <w:rPr>
      <w:rFonts w:asciiTheme="minorHAnsi" w:hAnsiTheme="minorHAnsi"/>
      <w:b/>
      <w:sz w:val="24"/>
      <w:u w:val="single"/>
    </w:rPr>
  </w:style>
  <w:style w:type="character" w:customStyle="1" w:styleId="hdr">
    <w:name w:val="hdr"/>
    <w:basedOn w:val="DefaultParagraphFont"/>
    <w:rsid w:val="00B821B1"/>
  </w:style>
  <w:style w:type="paragraph" w:customStyle="1" w:styleId="StyleStyle49ptBold3">
    <w:name w:val="Style Style4 + 9 pt Bold3"/>
    <w:basedOn w:val="Style4"/>
    <w:link w:val="StyleStyle49ptBold3Char"/>
    <w:qFormat/>
    <w:rsid w:val="00B821B1"/>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B821B1"/>
    <w:rPr>
      <w:rFonts w:ascii="Calibri" w:eastAsia="Times New Roman" w:hAnsi="Calibri" w:cs="Times New Roman"/>
      <w:b/>
      <w:bCs/>
      <w:u w:val="single"/>
      <w:lang w:val="x-none"/>
    </w:rPr>
  </w:style>
  <w:style w:type="character" w:customStyle="1" w:styleId="Style9ptUnderline6">
    <w:name w:val="Style 9 pt Underline6"/>
    <w:basedOn w:val="DefaultParagraphFont"/>
    <w:rsid w:val="00B821B1"/>
    <w:rPr>
      <w:sz w:val="20"/>
      <w:u w:val="single"/>
    </w:rPr>
  </w:style>
  <w:style w:type="character" w:customStyle="1" w:styleId="ct-with-fmlt">
    <w:name w:val="ct-with-fmlt"/>
    <w:basedOn w:val="DefaultParagraphFont"/>
    <w:rsid w:val="00B821B1"/>
  </w:style>
  <w:style w:type="paragraph" w:customStyle="1" w:styleId="StyleStyle49pt">
    <w:name w:val="Style Style4 + 9 pt"/>
    <w:basedOn w:val="Normal"/>
    <w:link w:val="StyleStyle49ptChar"/>
    <w:qFormat/>
    <w:rsid w:val="00B821B1"/>
    <w:rPr>
      <w:rFonts w:eastAsia="Times New Roman"/>
      <w:u w:val="single"/>
    </w:rPr>
  </w:style>
  <w:style w:type="character" w:customStyle="1" w:styleId="StyleStyle49ptChar">
    <w:name w:val="Style Style4 + 9 pt Char"/>
    <w:basedOn w:val="DefaultParagraphFont"/>
    <w:link w:val="StyleStyle49pt"/>
    <w:rsid w:val="00B821B1"/>
    <w:rPr>
      <w:rFonts w:ascii="Calibri" w:eastAsia="Times New Roman" w:hAnsi="Calibri"/>
      <w:sz w:val="22"/>
      <w:u w:val="single"/>
    </w:rPr>
  </w:style>
  <w:style w:type="paragraph" w:customStyle="1" w:styleId="StyleStyle49ptBold">
    <w:name w:val="Style Style4 + 9 pt Bold"/>
    <w:basedOn w:val="Normal"/>
    <w:link w:val="StyleStyle49ptBoldChar"/>
    <w:qFormat/>
    <w:rsid w:val="00B821B1"/>
    <w:rPr>
      <w:rFonts w:eastAsia="Times New Roman"/>
      <w:b/>
      <w:bCs/>
      <w:u w:val="single"/>
    </w:rPr>
  </w:style>
  <w:style w:type="character" w:customStyle="1" w:styleId="StyleStyle49ptBoldChar">
    <w:name w:val="Style Style4 + 9 pt Bold Char"/>
    <w:basedOn w:val="DefaultParagraphFont"/>
    <w:link w:val="StyleStyle49ptBold"/>
    <w:rsid w:val="00B821B1"/>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B821B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821B1"/>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B821B1"/>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B821B1"/>
    <w:rPr>
      <w:rFonts w:ascii="Arial" w:eastAsia="Times New Roman" w:hAnsi="Arial" w:cs="Arial"/>
      <w:b/>
      <w:bCs/>
      <w:sz w:val="22"/>
      <w:u w:val="single"/>
    </w:rPr>
  </w:style>
  <w:style w:type="paragraph" w:customStyle="1" w:styleId="StyleUnderlined11pt">
    <w:name w:val="Style Underlined + 11 pt"/>
    <w:link w:val="StyleUnderlined11ptChar"/>
    <w:qFormat/>
    <w:rsid w:val="00B821B1"/>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B821B1"/>
    <w:rPr>
      <w:rFonts w:ascii="Arial" w:eastAsia="Times New Roman" w:hAnsi="Arial" w:cs="Arial"/>
      <w:sz w:val="22"/>
      <w:u w:val="single"/>
    </w:rPr>
  </w:style>
  <w:style w:type="character" w:customStyle="1" w:styleId="newscontent">
    <w:name w:val="newscontent"/>
    <w:rsid w:val="00B821B1"/>
  </w:style>
  <w:style w:type="character" w:customStyle="1" w:styleId="StyleUnderlinePatternClearYellow">
    <w:name w:val="Style Underline Pattern: Clear (Yellow)"/>
    <w:basedOn w:val="DefaultParagraphFont"/>
    <w:rsid w:val="00B821B1"/>
    <w:rPr>
      <w:u w:val="single"/>
      <w:shd w:val="clear" w:color="auto" w:fill="00FF00"/>
    </w:rPr>
  </w:style>
  <w:style w:type="paragraph" w:customStyle="1" w:styleId="StyleUnderlineChar11pt3">
    <w:name w:val="Style Underline Char + 11 pt3"/>
    <w:link w:val="StyleUnderlineChar11pt3Char"/>
    <w:qFormat/>
    <w:rsid w:val="00B821B1"/>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B821B1"/>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B821B1"/>
    <w:rPr>
      <w:b w:val="0"/>
      <w:bCs/>
      <w:u w:val="single"/>
    </w:rPr>
  </w:style>
  <w:style w:type="paragraph" w:customStyle="1" w:styleId="Cite2">
    <w:name w:val="Cite 2"/>
    <w:basedOn w:val="Normal"/>
    <w:qFormat/>
    <w:rsid w:val="00B821B1"/>
    <w:rPr>
      <w:rFonts w:eastAsia="MS Mincho"/>
      <w:b/>
      <w:u w:val="single"/>
    </w:rPr>
  </w:style>
  <w:style w:type="character" w:customStyle="1" w:styleId="StyleunderlineBold">
    <w:name w:val="Style underline + Bold"/>
    <w:basedOn w:val="underline"/>
    <w:rsid w:val="00B821B1"/>
    <w:rPr>
      <w:rFonts w:ascii="Times New Roman" w:hAnsi="Times New Roman" w:cs="Times New Roman" w:hint="default"/>
      <w:b w:val="0"/>
      <w:bCs/>
      <w:sz w:val="20"/>
      <w:u w:val="single"/>
    </w:rPr>
  </w:style>
  <w:style w:type="paragraph" w:customStyle="1" w:styleId="cards0">
    <w:name w:val="cards"/>
    <w:basedOn w:val="Cites"/>
    <w:qFormat/>
    <w:rsid w:val="00B821B1"/>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B821B1"/>
    <w:rPr>
      <w:sz w:val="20"/>
      <w:u w:val="single"/>
    </w:rPr>
  </w:style>
  <w:style w:type="character" w:customStyle="1" w:styleId="slug-pub-date">
    <w:name w:val="slug-pub-date"/>
    <w:basedOn w:val="DefaultParagraphFont"/>
    <w:rsid w:val="00B821B1"/>
  </w:style>
  <w:style w:type="character" w:customStyle="1" w:styleId="slug-vol">
    <w:name w:val="slug-vol"/>
    <w:basedOn w:val="DefaultParagraphFont"/>
    <w:rsid w:val="00B821B1"/>
  </w:style>
  <w:style w:type="character" w:customStyle="1" w:styleId="slug-issue">
    <w:name w:val="slug-issue"/>
    <w:basedOn w:val="DefaultParagraphFont"/>
    <w:rsid w:val="00B821B1"/>
  </w:style>
  <w:style w:type="character" w:customStyle="1" w:styleId="slug-pages">
    <w:name w:val="slug-pages"/>
    <w:basedOn w:val="DefaultParagraphFont"/>
    <w:rsid w:val="00B821B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B821B1"/>
    <w:rPr>
      <w:b/>
      <w:bCs/>
      <w:strike w:val="0"/>
      <w:dstrike w:val="0"/>
      <w:sz w:val="24"/>
      <w:u w:val="none"/>
      <w:effect w:val="none"/>
    </w:rPr>
  </w:style>
  <w:style w:type="character" w:customStyle="1" w:styleId="tagchar">
    <w:name w:val="tagchar"/>
    <w:basedOn w:val="DefaultParagraphFont"/>
    <w:rsid w:val="00B821B1"/>
  </w:style>
  <w:style w:type="character" w:customStyle="1" w:styleId="pmterms11">
    <w:name w:val="pmterms11"/>
    <w:basedOn w:val="DefaultParagraphFont"/>
    <w:rsid w:val="00B821B1"/>
    <w:rPr>
      <w:b/>
      <w:bCs/>
      <w:i w:val="0"/>
      <w:iCs w:val="0"/>
      <w:color w:val="000000"/>
    </w:rPr>
  </w:style>
  <w:style w:type="character" w:customStyle="1" w:styleId="StyleUnderlineChar9ptBold">
    <w:name w:val="Style Underline Char + 9 pt Bold"/>
    <w:basedOn w:val="DefaultParagraphFont"/>
    <w:rsid w:val="00B821B1"/>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B821B1"/>
    <w:rPr>
      <w:szCs w:val="24"/>
      <w:u w:val="single"/>
      <w:lang w:val="en-US" w:eastAsia="en-US" w:bidi="ar-SA"/>
    </w:rPr>
  </w:style>
  <w:style w:type="character" w:customStyle="1" w:styleId="BoldandUnderlineChar2Char1">
    <w:name w:val="Bold and Underline Char2 Char1"/>
    <w:basedOn w:val="DefaultParagraphFont"/>
    <w:rsid w:val="00B821B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821B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821B1"/>
    <w:rPr>
      <w:szCs w:val="24"/>
      <w:u w:val="single"/>
      <w:lang w:val="en-US" w:eastAsia="en-US" w:bidi="ar-SA"/>
    </w:rPr>
  </w:style>
  <w:style w:type="paragraph" w:customStyle="1" w:styleId="Language">
    <w:name w:val="Language"/>
    <w:basedOn w:val="Normal"/>
    <w:link w:val="LanguageChar"/>
    <w:qFormat/>
    <w:rsid w:val="00B821B1"/>
    <w:rPr>
      <w:rFonts w:eastAsia="Times New Roman"/>
      <w:strike/>
      <w:szCs w:val="20"/>
    </w:rPr>
  </w:style>
  <w:style w:type="character" w:customStyle="1" w:styleId="LanguageChar">
    <w:name w:val="Language Char"/>
    <w:basedOn w:val="DefaultParagraphFont"/>
    <w:link w:val="Language"/>
    <w:rsid w:val="00B821B1"/>
    <w:rPr>
      <w:rFonts w:ascii="Calibri" w:eastAsia="Times New Roman" w:hAnsi="Calibri"/>
      <w:strike/>
      <w:sz w:val="22"/>
      <w:szCs w:val="20"/>
    </w:rPr>
  </w:style>
  <w:style w:type="paragraph" w:customStyle="1" w:styleId="UnderlineChar3">
    <w:name w:val="Underline Char3"/>
    <w:basedOn w:val="Normal"/>
    <w:link w:val="UnderlineChar3Char"/>
    <w:qFormat/>
    <w:rsid w:val="00B821B1"/>
    <w:rPr>
      <w:rFonts w:eastAsia="Times New Roman"/>
      <w:u w:val="single"/>
    </w:rPr>
  </w:style>
  <w:style w:type="character" w:customStyle="1" w:styleId="UnderlineChar3Char">
    <w:name w:val="Underline Char3 Char"/>
    <w:basedOn w:val="DefaultParagraphFont"/>
    <w:link w:val="UnderlineChar3"/>
    <w:rsid w:val="00B821B1"/>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B821B1"/>
    <w:rPr>
      <w:rFonts w:eastAsia="Times New Roman"/>
      <w:b/>
      <w:u w:val="single"/>
    </w:rPr>
  </w:style>
  <w:style w:type="character" w:customStyle="1" w:styleId="BoldandUnderlineChar3CharChar">
    <w:name w:val="Bold and Underline Char3 Char Char"/>
    <w:basedOn w:val="DefaultParagraphFont"/>
    <w:link w:val="BoldandUnderlineChar3Char"/>
    <w:rsid w:val="00B821B1"/>
    <w:rPr>
      <w:rFonts w:ascii="Calibri" w:eastAsia="Times New Roman" w:hAnsi="Calibri"/>
      <w:b/>
      <w:sz w:val="22"/>
      <w:u w:val="single"/>
    </w:rPr>
  </w:style>
  <w:style w:type="character" w:customStyle="1" w:styleId="UnderlineChar1">
    <w:name w:val="Underline Char1"/>
    <w:basedOn w:val="DefaultParagraphFont"/>
    <w:rsid w:val="00B821B1"/>
    <w:rPr>
      <w:szCs w:val="24"/>
      <w:u w:val="single"/>
      <w:lang w:val="en-US" w:eastAsia="en-US" w:bidi="ar-SA"/>
    </w:rPr>
  </w:style>
  <w:style w:type="character" w:customStyle="1" w:styleId="BoldandUnderlineChar1Char2Char">
    <w:name w:val="Bold and Underline Char1 Char2 Char"/>
    <w:basedOn w:val="DefaultParagraphFont"/>
    <w:rsid w:val="00B821B1"/>
    <w:rPr>
      <w:b/>
      <w:szCs w:val="24"/>
      <w:u w:val="single"/>
      <w:lang w:val="en-US" w:eastAsia="en-US" w:bidi="ar-SA"/>
    </w:rPr>
  </w:style>
  <w:style w:type="paragraph" w:customStyle="1" w:styleId="HotRoute">
    <w:name w:val="Hot Route"/>
    <w:basedOn w:val="Normal"/>
    <w:link w:val="HotRouteChar0"/>
    <w:qFormat/>
    <w:rsid w:val="00B821B1"/>
    <w:pPr>
      <w:ind w:left="144"/>
    </w:pPr>
    <w:rPr>
      <w:rFonts w:eastAsia="Times New Roman"/>
    </w:rPr>
  </w:style>
  <w:style w:type="character" w:customStyle="1" w:styleId="Style12ptBoldUnderline1">
    <w:name w:val="Style 12 pt Bold Underline1"/>
    <w:basedOn w:val="DefaultParagraphFont"/>
    <w:rsid w:val="00B821B1"/>
    <w:rPr>
      <w:b/>
      <w:bCs/>
      <w:sz w:val="24"/>
      <w:u w:val="single"/>
    </w:rPr>
  </w:style>
  <w:style w:type="character" w:customStyle="1" w:styleId="StyleEmphasisArial12ptBoldNotItalic">
    <w:name w:val="Style Emphasis + Arial 12 pt Bold Not Italic"/>
    <w:basedOn w:val="Emphasis"/>
    <w:rsid w:val="00B821B1"/>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B821B1"/>
    <w:rPr>
      <w:rFonts w:ascii="SimSun" w:eastAsia="SimSun" w:hAnsi="SimSun"/>
      <w:sz w:val="15"/>
      <w:lang w:eastAsia="zh-CN"/>
    </w:rPr>
  </w:style>
  <w:style w:type="paragraph" w:customStyle="1" w:styleId="UnreadText">
    <w:name w:val="Unread Text"/>
    <w:basedOn w:val="Normal"/>
    <w:next w:val="Normal"/>
    <w:link w:val="UnreadTextChar"/>
    <w:autoRedefine/>
    <w:qFormat/>
    <w:rsid w:val="00B821B1"/>
    <w:pPr>
      <w:ind w:left="360"/>
    </w:pPr>
    <w:rPr>
      <w:rFonts w:ascii="SimSun" w:eastAsia="SimSun" w:hAnsi="SimSun"/>
      <w:sz w:val="15"/>
      <w:lang w:eastAsia="zh-CN"/>
    </w:rPr>
  </w:style>
  <w:style w:type="character" w:customStyle="1" w:styleId="smallChar">
    <w:name w:val="small Char"/>
    <w:rsid w:val="00B821B1"/>
    <w:rPr>
      <w:rFonts w:ascii="Calibri" w:eastAsia="Calibri" w:hAnsi="Calibri" w:cs="Calibri"/>
      <w:sz w:val="16"/>
      <w:szCs w:val="20"/>
      <w:lang w:val="x-none" w:eastAsia="x-none"/>
    </w:rPr>
  </w:style>
  <w:style w:type="paragraph" w:customStyle="1" w:styleId="HotRoute0">
    <w:name w:val="Hot Route!"/>
    <w:basedOn w:val="Normal"/>
    <w:qFormat/>
    <w:rsid w:val="00B821B1"/>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B821B1"/>
    <w:rPr>
      <w:rFonts w:ascii="Times New Roman" w:hAnsi="Times New Roman" w:cs="Times New Roman"/>
      <w:sz w:val="16"/>
      <w:szCs w:val="16"/>
    </w:rPr>
  </w:style>
  <w:style w:type="character" w:customStyle="1" w:styleId="BodyText2Char1">
    <w:name w:val="Body Text 2 Char1"/>
    <w:basedOn w:val="DefaultParagraphFont"/>
    <w:semiHidden/>
    <w:rsid w:val="00B821B1"/>
    <w:rPr>
      <w:rFonts w:ascii="Times New Roman" w:hAnsi="Times New Roman" w:cs="Times New Roman"/>
      <w:sz w:val="20"/>
    </w:rPr>
  </w:style>
  <w:style w:type="character" w:customStyle="1" w:styleId="Heading2Char1CharCharCharCharCharC">
    <w:name w:val="Heading 2 Char1 Char Char Char Char Char C"/>
    <w:rsid w:val="00B821B1"/>
    <w:rPr>
      <w:rFonts w:cs="Arial"/>
      <w:b/>
      <w:bCs/>
      <w:iCs/>
      <w:sz w:val="24"/>
      <w:szCs w:val="28"/>
      <w:lang w:val="en-US" w:eastAsia="en-US" w:bidi="ar-SA"/>
    </w:rPr>
  </w:style>
  <w:style w:type="character" w:customStyle="1" w:styleId="underline1">
    <w:name w:val="underline1"/>
    <w:basedOn w:val="DefaultParagraphFont"/>
    <w:rsid w:val="00B821B1"/>
    <w:rPr>
      <w:u w:val="single"/>
    </w:rPr>
  </w:style>
  <w:style w:type="character" w:customStyle="1" w:styleId="author">
    <w:name w:val="author"/>
    <w:basedOn w:val="DefaultParagraphFont"/>
    <w:rsid w:val="00B821B1"/>
    <w:rPr>
      <w:rFonts w:ascii="Times New Roman" w:hAnsi="Times New Roman"/>
      <w:b/>
      <w:sz w:val="24"/>
    </w:rPr>
  </w:style>
  <w:style w:type="character" w:customStyle="1" w:styleId="FontStyle291">
    <w:name w:val="Font Style291"/>
    <w:basedOn w:val="DefaultParagraphFont"/>
    <w:uiPriority w:val="99"/>
    <w:rsid w:val="00B821B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821B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B821B1"/>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821B1"/>
    <w:rPr>
      <w:rFonts w:ascii="Calibri" w:eastAsia="Times New Roman" w:hAnsi="Calibri"/>
      <w:sz w:val="22"/>
    </w:rPr>
  </w:style>
  <w:style w:type="paragraph" w:customStyle="1" w:styleId="Cards1">
    <w:name w:val="Cards1"/>
    <w:basedOn w:val="Normal"/>
    <w:link w:val="Cards1Char"/>
    <w:qFormat/>
    <w:rsid w:val="00B821B1"/>
    <w:pPr>
      <w:ind w:left="288"/>
    </w:pPr>
    <w:rPr>
      <w:rFonts w:eastAsia="Times New Roman"/>
      <w:u w:val="single"/>
    </w:rPr>
  </w:style>
  <w:style w:type="character" w:customStyle="1" w:styleId="Cards1Char">
    <w:name w:val="Cards1 Char"/>
    <w:basedOn w:val="DefaultParagraphFont"/>
    <w:link w:val="Cards1"/>
    <w:rsid w:val="00B821B1"/>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B821B1"/>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B821B1"/>
    <w:rPr>
      <w:rFonts w:ascii="Arial" w:eastAsia="Calibri" w:hAnsi="Arial" w:cs="Arial"/>
      <w:sz w:val="22"/>
      <w:szCs w:val="22"/>
      <w:u w:val="single"/>
    </w:rPr>
  </w:style>
  <w:style w:type="character" w:customStyle="1" w:styleId="EmphasizeThis">
    <w:name w:val="EmphasizeThis"/>
    <w:rsid w:val="00B821B1"/>
    <w:rPr>
      <w:rFonts w:ascii="Georgia" w:hAnsi="Georgia"/>
      <w:b/>
      <w:iCs/>
      <w:sz w:val="24"/>
      <w:u w:val="thick"/>
    </w:rPr>
  </w:style>
  <w:style w:type="paragraph" w:customStyle="1" w:styleId="Stylecard8pt">
    <w:name w:val="Style card + 8 pt"/>
    <w:basedOn w:val="card"/>
    <w:link w:val="Stylecard8ptChar"/>
    <w:qFormat/>
    <w:rsid w:val="00B821B1"/>
    <w:rPr>
      <w:rFonts w:ascii="Georgia" w:hAnsi="Georgia"/>
      <w:bCs/>
      <w:color w:val="000000"/>
      <w:lang w:eastAsia="ar-SA"/>
    </w:rPr>
  </w:style>
  <w:style w:type="character" w:customStyle="1" w:styleId="Stylecard8ptChar">
    <w:name w:val="Style card + 8 pt Char"/>
    <w:basedOn w:val="cardChar"/>
    <w:link w:val="Stylecard8pt"/>
    <w:rsid w:val="00B821B1"/>
    <w:rPr>
      <w:rFonts w:ascii="Georgia" w:hAnsi="Georgia"/>
      <w:bCs/>
      <w:color w:val="000000"/>
      <w:sz w:val="16"/>
      <w:lang w:eastAsia="ar-SA"/>
    </w:rPr>
  </w:style>
  <w:style w:type="character" w:customStyle="1" w:styleId="bhl">
    <w:name w:val="bhl"/>
    <w:basedOn w:val="DefaultParagraphFont"/>
    <w:rsid w:val="00B821B1"/>
  </w:style>
  <w:style w:type="paragraph" w:customStyle="1" w:styleId="TagGA11">
    <w:name w:val="Tag GA 11"/>
    <w:basedOn w:val="TOC1"/>
    <w:qFormat/>
    <w:rsid w:val="00B821B1"/>
    <w:pPr>
      <w:spacing w:before="0" w:after="160"/>
    </w:pPr>
    <w:rPr>
      <w:rFonts w:ascii="Georgia" w:eastAsia="Calibri" w:hAnsi="Georgia"/>
      <w:u w:val="none"/>
      <w:lang w:bidi="ar-SA"/>
    </w:rPr>
  </w:style>
  <w:style w:type="paragraph" w:customStyle="1" w:styleId="CiteCard">
    <w:name w:val="Cite/Card"/>
    <w:basedOn w:val="TOC2"/>
    <w:qFormat/>
    <w:rsid w:val="00B821B1"/>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B821B1"/>
    <w:rPr>
      <w:rFonts w:ascii="Georgia" w:eastAsia="Times New Roman" w:hAnsi="Georgia" w:hint="default"/>
      <w:sz w:val="22"/>
      <w:u w:val="single"/>
      <w:lang w:eastAsia="zh-CN"/>
    </w:rPr>
  </w:style>
  <w:style w:type="character" w:customStyle="1" w:styleId="addmd">
    <w:name w:val="addmd"/>
    <w:basedOn w:val="DefaultParagraphFont"/>
    <w:rsid w:val="00B821B1"/>
  </w:style>
  <w:style w:type="character" w:customStyle="1" w:styleId="UnderlinedTextCharChar">
    <w:name w:val="Underlined Text Char Char"/>
    <w:basedOn w:val="DefaultParagraphFont"/>
    <w:rsid w:val="00B821B1"/>
    <w:rPr>
      <w:rFonts w:cs="Arial"/>
      <w:bCs/>
      <w:noProof w:val="0"/>
      <w:szCs w:val="26"/>
      <w:u w:val="single"/>
      <w:lang w:val="en-US" w:eastAsia="en-US" w:bidi="ar-SA"/>
    </w:rPr>
  </w:style>
  <w:style w:type="character" w:customStyle="1" w:styleId="CardText1Char">
    <w:name w:val="Card Text 1 Char"/>
    <w:rsid w:val="00B821B1"/>
    <w:rPr>
      <w:rFonts w:ascii="Georgia" w:hAnsi="Georgia"/>
      <w:color w:val="000000"/>
      <w:sz w:val="22"/>
      <w:szCs w:val="22"/>
      <w:u w:val="single"/>
    </w:rPr>
  </w:style>
  <w:style w:type="character" w:customStyle="1" w:styleId="BoldUnderlining">
    <w:name w:val="Bold Underlining"/>
    <w:rsid w:val="00B821B1"/>
    <w:rPr>
      <w:u w:val="single"/>
    </w:rPr>
  </w:style>
  <w:style w:type="character" w:customStyle="1" w:styleId="Intemphasis">
    <w:name w:val="Intemphasis"/>
    <w:uiPriority w:val="1"/>
    <w:qFormat/>
    <w:rsid w:val="00B821B1"/>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B821B1"/>
    <w:pPr>
      <w:ind w:left="288" w:right="288"/>
    </w:pPr>
    <w:rPr>
      <w:szCs w:val="16"/>
    </w:rPr>
  </w:style>
  <w:style w:type="character" w:customStyle="1" w:styleId="cardtextChar3">
    <w:name w:val="cardtext Char"/>
    <w:basedOn w:val="DefaultParagraphFont"/>
    <w:link w:val="cardtext2"/>
    <w:rsid w:val="00B821B1"/>
    <w:rPr>
      <w:rFonts w:ascii="Calibri" w:hAnsi="Calibri"/>
      <w:sz w:val="22"/>
      <w:szCs w:val="16"/>
    </w:rPr>
  </w:style>
  <w:style w:type="character" w:customStyle="1" w:styleId="BoldUnderlineChar10">
    <w:name w:val="BoldUnderline Char1"/>
    <w:rsid w:val="00B821B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821B1"/>
    <w:pPr>
      <w:spacing w:after="200"/>
      <w:contextualSpacing/>
    </w:pPr>
    <w:rPr>
      <w:rFonts w:eastAsia="Calibri"/>
      <w:u w:val="single"/>
    </w:rPr>
  </w:style>
  <w:style w:type="character" w:customStyle="1" w:styleId="UnderlinedCardTextChar">
    <w:name w:val="Underlined Card Text Char"/>
    <w:link w:val="UnderlinedCardText"/>
    <w:rsid w:val="00B821B1"/>
    <w:rPr>
      <w:rFonts w:ascii="Calibri" w:eastAsia="Calibri" w:hAnsi="Calibri"/>
      <w:sz w:val="22"/>
      <w:u w:val="single"/>
    </w:rPr>
  </w:style>
  <w:style w:type="character" w:customStyle="1" w:styleId="Hyperlink6">
    <w:name w:val="Hyperlink6"/>
    <w:basedOn w:val="DefaultParagraphFont"/>
    <w:rsid w:val="00B821B1"/>
    <w:rPr>
      <w:color w:val="3300CC"/>
      <w:u w:val="single"/>
    </w:rPr>
  </w:style>
  <w:style w:type="paragraph" w:customStyle="1" w:styleId="Tag12">
    <w:name w:val="Tag12"/>
    <w:basedOn w:val="Normal"/>
    <w:qFormat/>
    <w:rsid w:val="00B821B1"/>
    <w:pPr>
      <w:contextualSpacing/>
    </w:pPr>
    <w:rPr>
      <w:rFonts w:eastAsia="Cambria"/>
      <w:b/>
    </w:rPr>
  </w:style>
  <w:style w:type="character" w:customStyle="1" w:styleId="citation">
    <w:name w:val="citation"/>
    <w:basedOn w:val="DefaultParagraphFont"/>
    <w:rsid w:val="00B821B1"/>
  </w:style>
  <w:style w:type="paragraph" w:customStyle="1" w:styleId="UnderlineText">
    <w:name w:val="Underline Text"/>
    <w:basedOn w:val="Normal"/>
    <w:link w:val="UnderlineTextChar"/>
    <w:qFormat/>
    <w:rsid w:val="00B821B1"/>
    <w:pPr>
      <w:ind w:left="288"/>
    </w:pPr>
    <w:rPr>
      <w:rFonts w:eastAsia="Times New Roman"/>
      <w:u w:val="single"/>
    </w:rPr>
  </w:style>
  <w:style w:type="character" w:customStyle="1" w:styleId="UnderlineTextChar">
    <w:name w:val="Underline Text Char"/>
    <w:basedOn w:val="DefaultParagraphFont"/>
    <w:link w:val="UnderlineText"/>
    <w:rsid w:val="00B821B1"/>
    <w:rPr>
      <w:rFonts w:ascii="Calibri" w:eastAsia="Times New Roman" w:hAnsi="Calibri"/>
      <w:sz w:val="22"/>
      <w:u w:val="single"/>
    </w:rPr>
  </w:style>
  <w:style w:type="character" w:customStyle="1" w:styleId="il">
    <w:name w:val="il"/>
    <w:basedOn w:val="DefaultParagraphFont"/>
    <w:rsid w:val="00B821B1"/>
  </w:style>
  <w:style w:type="character" w:customStyle="1" w:styleId="commentstext">
    <w:name w:val="comments_text"/>
    <w:uiPriority w:val="99"/>
    <w:rsid w:val="00B821B1"/>
    <w:rPr>
      <w:rFonts w:cs="Times New Roman"/>
    </w:rPr>
  </w:style>
  <w:style w:type="paragraph" w:customStyle="1" w:styleId="Heading42">
    <w:name w:val="Heading 42"/>
    <w:basedOn w:val="Normal"/>
    <w:qFormat/>
    <w:rsid w:val="00B821B1"/>
    <w:rPr>
      <w:rFonts w:eastAsia="Times New Roman"/>
    </w:rPr>
  </w:style>
  <w:style w:type="paragraph" w:customStyle="1" w:styleId="DebateNormal">
    <w:name w:val="DebateNormal"/>
    <w:basedOn w:val="Normal"/>
    <w:link w:val="DebateNormalChar"/>
    <w:qFormat/>
    <w:rsid w:val="00B821B1"/>
    <w:pPr>
      <w:spacing w:line="276" w:lineRule="auto"/>
    </w:pPr>
    <w:rPr>
      <w:rFonts w:eastAsia="Calibri"/>
      <w:szCs w:val="20"/>
    </w:rPr>
  </w:style>
  <w:style w:type="character" w:customStyle="1" w:styleId="DebateNormalChar">
    <w:name w:val="DebateNormal Char"/>
    <w:basedOn w:val="DefaultParagraphFont"/>
    <w:link w:val="DebateNormal"/>
    <w:rsid w:val="00B821B1"/>
    <w:rPr>
      <w:rFonts w:ascii="Calibri" w:eastAsia="Calibri" w:hAnsi="Calibri"/>
      <w:sz w:val="22"/>
      <w:szCs w:val="20"/>
    </w:rPr>
  </w:style>
  <w:style w:type="paragraph" w:customStyle="1" w:styleId="DebateEmphasis">
    <w:name w:val="DebateEmphasis"/>
    <w:basedOn w:val="Normal"/>
    <w:link w:val="DebateEmphasisChar"/>
    <w:qFormat/>
    <w:rsid w:val="00B821B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821B1"/>
    <w:rPr>
      <w:rFonts w:ascii="Calibri" w:eastAsia="Calibri" w:hAnsi="Calibri"/>
      <w:b/>
      <w:sz w:val="22"/>
      <w:szCs w:val="20"/>
      <w:u w:val="single"/>
    </w:rPr>
  </w:style>
  <w:style w:type="paragraph" w:customStyle="1" w:styleId="NormalCite">
    <w:name w:val="NormalCite"/>
    <w:link w:val="NormalCiteChar"/>
    <w:qFormat/>
    <w:rsid w:val="00B821B1"/>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B821B1"/>
    <w:rPr>
      <w:rFonts w:ascii="Times New Roman" w:eastAsiaTheme="minorHAnsi" w:hAnsi="Times New Roman" w:cs="Times New Roman"/>
      <w:sz w:val="18"/>
      <w:szCs w:val="22"/>
    </w:rPr>
  </w:style>
  <w:style w:type="character" w:customStyle="1" w:styleId="articletext">
    <w:name w:val="articletext"/>
    <w:basedOn w:val="DefaultParagraphFont"/>
    <w:rsid w:val="00B821B1"/>
  </w:style>
  <w:style w:type="character" w:customStyle="1" w:styleId="grey10">
    <w:name w:val="grey10"/>
    <w:basedOn w:val="DefaultParagraphFont"/>
    <w:rsid w:val="00B821B1"/>
  </w:style>
  <w:style w:type="character" w:customStyle="1" w:styleId="navy13bd">
    <w:name w:val="navy13bd"/>
    <w:basedOn w:val="DefaultParagraphFont"/>
    <w:rsid w:val="00B821B1"/>
  </w:style>
  <w:style w:type="character" w:customStyle="1" w:styleId="Style9ptUnderline2">
    <w:name w:val="Style 9 pt Underline2"/>
    <w:basedOn w:val="DefaultParagraphFont"/>
    <w:rsid w:val="00B821B1"/>
    <w:rPr>
      <w:sz w:val="20"/>
      <w:u w:val="single"/>
    </w:rPr>
  </w:style>
  <w:style w:type="character" w:customStyle="1" w:styleId="Style9ptBoldUnderline1">
    <w:name w:val="Style 9 pt Bold Underline1"/>
    <w:basedOn w:val="DefaultParagraphFont"/>
    <w:rsid w:val="00B821B1"/>
    <w:rPr>
      <w:b/>
      <w:bCs/>
      <w:sz w:val="20"/>
      <w:u w:val="single"/>
    </w:rPr>
  </w:style>
  <w:style w:type="character" w:customStyle="1" w:styleId="TagsCharChar">
    <w:name w:val="Tags Char Char"/>
    <w:basedOn w:val="DefaultParagraphFont"/>
    <w:rsid w:val="00B821B1"/>
    <w:rPr>
      <w:rFonts w:eastAsia="SimSun"/>
      <w:b/>
      <w:sz w:val="24"/>
      <w:lang w:val="en-US" w:eastAsia="zh-CN" w:bidi="ar-SA"/>
    </w:rPr>
  </w:style>
  <w:style w:type="paragraph" w:customStyle="1" w:styleId="cardCharCharCharChar">
    <w:name w:val="card Char Char Char Char"/>
    <w:basedOn w:val="Normal"/>
    <w:qFormat/>
    <w:rsid w:val="00B821B1"/>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B821B1"/>
    <w:rPr>
      <w:rFonts w:eastAsia="Times New Roman"/>
      <w:u w:val="single"/>
    </w:rPr>
  </w:style>
  <w:style w:type="character" w:customStyle="1" w:styleId="CARDChar0">
    <w:name w:val="CARD Char"/>
    <w:basedOn w:val="DefaultParagraphFont"/>
    <w:link w:val="CARD0"/>
    <w:rsid w:val="00B821B1"/>
    <w:rPr>
      <w:rFonts w:ascii="Calibri" w:eastAsia="Times New Roman" w:hAnsi="Calibri"/>
      <w:sz w:val="22"/>
      <w:u w:val="single"/>
    </w:rPr>
  </w:style>
  <w:style w:type="paragraph" w:customStyle="1" w:styleId="Normal2">
    <w:name w:val="Normal2"/>
    <w:basedOn w:val="Normal"/>
    <w:qFormat/>
    <w:rsid w:val="00B821B1"/>
    <w:rPr>
      <w:rFonts w:eastAsia="Times New Roman"/>
    </w:rPr>
  </w:style>
  <w:style w:type="character" w:customStyle="1" w:styleId="Style11ptThickunderline">
    <w:name w:val="Style 11 pt Thick underline"/>
    <w:rsid w:val="00B821B1"/>
    <w:rPr>
      <w:rFonts w:ascii="Times New Roman" w:hAnsi="Times New Roman"/>
      <w:sz w:val="20"/>
      <w:u w:val="single"/>
    </w:rPr>
  </w:style>
  <w:style w:type="character" w:customStyle="1" w:styleId="Style11ptBoldThickunderline">
    <w:name w:val="Style 11 pt Bold Thick underline"/>
    <w:rsid w:val="00B821B1"/>
    <w:rPr>
      <w:rFonts w:ascii="Times New Roman" w:hAnsi="Times New Roman"/>
      <w:b/>
      <w:bCs/>
      <w:sz w:val="20"/>
      <w:u w:val="single"/>
    </w:rPr>
  </w:style>
  <w:style w:type="paragraph" w:customStyle="1" w:styleId="UnderlineBoldIndent">
    <w:name w:val="Underline + Bold Indent"/>
    <w:basedOn w:val="Normal"/>
    <w:link w:val="UnderlineBoldIndentCharChar"/>
    <w:qFormat/>
    <w:rsid w:val="00B821B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821B1"/>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B821B1"/>
    <w:rPr>
      <w:u w:val="single"/>
    </w:rPr>
  </w:style>
  <w:style w:type="character" w:customStyle="1" w:styleId="StyleUnderlineBoldIndent11ptChar">
    <w:name w:val="Style Underline + Bold Indent + 11 pt Char"/>
    <w:link w:val="StyleUnderlineBoldIndent11pt"/>
    <w:rsid w:val="00B821B1"/>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B821B1"/>
    <w:rPr>
      <w:b/>
      <w:bCs/>
      <w:u w:val="single"/>
    </w:rPr>
  </w:style>
  <w:style w:type="character" w:customStyle="1" w:styleId="StyleUnderlineBoldIndent11ptBoldChar">
    <w:name w:val="Style Underline + Bold Indent + 11 pt Bold Char"/>
    <w:link w:val="StyleUnderlineBoldIndent11ptBold"/>
    <w:rsid w:val="00B821B1"/>
    <w:rPr>
      <w:rFonts w:ascii="Calibri" w:eastAsia="Times New Roman" w:hAnsi="Calibri"/>
      <w:b/>
      <w:bCs/>
      <w:sz w:val="22"/>
      <w:szCs w:val="20"/>
      <w:u w:val="single"/>
    </w:rPr>
  </w:style>
  <w:style w:type="paragraph" w:customStyle="1" w:styleId="Normal20pt">
    <w:name w:val="Normal  + 20 pt"/>
    <w:basedOn w:val="Normal"/>
    <w:uiPriority w:val="6"/>
    <w:qFormat/>
    <w:rsid w:val="00B821B1"/>
    <w:rPr>
      <w:bCs/>
      <w:u w:val="single"/>
    </w:rPr>
  </w:style>
  <w:style w:type="paragraph" w:customStyle="1" w:styleId="author-name">
    <w:name w:val="author-name"/>
    <w:basedOn w:val="Normal"/>
    <w:qFormat/>
    <w:rsid w:val="00B821B1"/>
    <w:pPr>
      <w:spacing w:before="100" w:beforeAutospacing="1" w:after="100" w:afterAutospacing="1"/>
    </w:pPr>
    <w:rPr>
      <w:rFonts w:eastAsia="Times New Roman"/>
    </w:rPr>
  </w:style>
  <w:style w:type="paragraph" w:customStyle="1" w:styleId="author-credentials">
    <w:name w:val="author-credentials"/>
    <w:basedOn w:val="Normal"/>
    <w:qFormat/>
    <w:rsid w:val="00B821B1"/>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B821B1"/>
    <w:rPr>
      <w:rFonts w:ascii="Consolas" w:hAnsi="Consolas" w:cs="Consolas"/>
      <w:sz w:val="20"/>
      <w:szCs w:val="20"/>
    </w:rPr>
  </w:style>
  <w:style w:type="character" w:customStyle="1" w:styleId="headline">
    <w:name w:val="headline"/>
    <w:basedOn w:val="DefaultParagraphFont"/>
    <w:rsid w:val="00B821B1"/>
  </w:style>
  <w:style w:type="character" w:customStyle="1" w:styleId="yshortcuts">
    <w:name w:val="yshortcuts"/>
    <w:basedOn w:val="DefaultParagraphFont"/>
    <w:rsid w:val="00B821B1"/>
  </w:style>
  <w:style w:type="character" w:customStyle="1" w:styleId="HotRouteChar0">
    <w:name w:val="Hot Route Char"/>
    <w:link w:val="HotRoute"/>
    <w:rsid w:val="00B821B1"/>
    <w:rPr>
      <w:rFonts w:ascii="Calibri" w:eastAsia="Times New Roman" w:hAnsi="Calibri"/>
      <w:sz w:val="22"/>
    </w:rPr>
  </w:style>
  <w:style w:type="paragraph" w:styleId="PlainText">
    <w:name w:val="Plain Text"/>
    <w:basedOn w:val="Normal"/>
    <w:link w:val="PlainTextChar"/>
    <w:rsid w:val="00B821B1"/>
    <w:rPr>
      <w:rFonts w:ascii="Courier New" w:eastAsia="Times New Roman" w:hAnsi="Courier New" w:cs="Courier New"/>
      <w:szCs w:val="20"/>
    </w:rPr>
  </w:style>
  <w:style w:type="character" w:customStyle="1" w:styleId="PlainTextChar">
    <w:name w:val="Plain Text Char"/>
    <w:basedOn w:val="DefaultParagraphFont"/>
    <w:link w:val="PlainText"/>
    <w:rsid w:val="00B821B1"/>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B821B1"/>
    <w:rPr>
      <w:sz w:val="12"/>
    </w:rPr>
  </w:style>
  <w:style w:type="character" w:customStyle="1" w:styleId="MicrotextChar0">
    <w:name w:val="Microtext Char"/>
    <w:link w:val="Microtext0"/>
    <w:rsid w:val="00B821B1"/>
    <w:rPr>
      <w:rFonts w:ascii="Calibri" w:hAnsi="Calibri"/>
      <w:sz w:val="12"/>
    </w:rPr>
  </w:style>
  <w:style w:type="paragraph" w:customStyle="1" w:styleId="Style6">
    <w:name w:val="Style6"/>
    <w:basedOn w:val="Normal"/>
    <w:link w:val="Style6Char"/>
    <w:autoRedefine/>
    <w:qFormat/>
    <w:rsid w:val="00B821B1"/>
    <w:rPr>
      <w:b/>
    </w:rPr>
  </w:style>
  <w:style w:type="character" w:customStyle="1" w:styleId="Style6Char">
    <w:name w:val="Style6 Char"/>
    <w:basedOn w:val="DefaultParagraphFont"/>
    <w:link w:val="Style6"/>
    <w:rsid w:val="00B821B1"/>
    <w:rPr>
      <w:rFonts w:ascii="Calibri" w:hAnsi="Calibri"/>
      <w:b/>
      <w:sz w:val="22"/>
    </w:rPr>
  </w:style>
  <w:style w:type="paragraph" w:customStyle="1" w:styleId="Style11">
    <w:name w:val="Style11"/>
    <w:basedOn w:val="Normal"/>
    <w:link w:val="Style11Char"/>
    <w:qFormat/>
    <w:rsid w:val="00B821B1"/>
    <w:rPr>
      <w:rFonts w:eastAsia="Times New Roman"/>
      <w:b/>
      <w:szCs w:val="20"/>
      <w:u w:val="thick"/>
    </w:rPr>
  </w:style>
  <w:style w:type="paragraph" w:customStyle="1" w:styleId="Style12">
    <w:name w:val="Style12"/>
    <w:basedOn w:val="Normal"/>
    <w:link w:val="Style12Char"/>
    <w:qFormat/>
    <w:rsid w:val="00B821B1"/>
    <w:rPr>
      <w:rFonts w:eastAsia="Times New Roman"/>
      <w:b/>
      <w:u w:val="thick"/>
    </w:rPr>
  </w:style>
  <w:style w:type="character" w:customStyle="1" w:styleId="Style11Char">
    <w:name w:val="Style11 Char"/>
    <w:basedOn w:val="DefaultParagraphFont"/>
    <w:link w:val="Style11"/>
    <w:rsid w:val="00B821B1"/>
    <w:rPr>
      <w:rFonts w:ascii="Calibri" w:eastAsia="Times New Roman" w:hAnsi="Calibri"/>
      <w:b/>
      <w:sz w:val="22"/>
      <w:szCs w:val="20"/>
      <w:u w:val="thick"/>
    </w:rPr>
  </w:style>
  <w:style w:type="character" w:customStyle="1" w:styleId="Style12Char">
    <w:name w:val="Style12 Char"/>
    <w:basedOn w:val="DefaultParagraphFont"/>
    <w:link w:val="Style12"/>
    <w:rsid w:val="00B821B1"/>
    <w:rPr>
      <w:rFonts w:ascii="Calibri" w:eastAsia="Times New Roman" w:hAnsi="Calibri"/>
      <w:b/>
      <w:sz w:val="22"/>
      <w:u w:val="thick"/>
    </w:rPr>
  </w:style>
  <w:style w:type="character" w:customStyle="1" w:styleId="caps-label">
    <w:name w:val="caps-label"/>
    <w:basedOn w:val="DefaultParagraphFont"/>
    <w:rsid w:val="00B821B1"/>
  </w:style>
  <w:style w:type="character" w:customStyle="1" w:styleId="wikiexternallink">
    <w:name w:val="wikiexternallink"/>
    <w:basedOn w:val="DefaultParagraphFont"/>
    <w:rsid w:val="00B821B1"/>
  </w:style>
  <w:style w:type="character" w:customStyle="1" w:styleId="StyleStyleBoldUnderlineIntenseEmphasisUnderlineapple-style-s">
    <w:name w:val="Style Style Bold UnderlineIntense EmphasisUnderlineapple-style-s..."/>
    <w:basedOn w:val="DefaultParagraphFont"/>
    <w:rsid w:val="00B821B1"/>
    <w:rPr>
      <w:b w:val="0"/>
      <w:bCs w:val="0"/>
      <w:sz w:val="22"/>
      <w:u w:val="single"/>
      <w:bdr w:val="none" w:sz="0" w:space="0" w:color="auto"/>
    </w:rPr>
  </w:style>
  <w:style w:type="paragraph" w:customStyle="1" w:styleId="blocktitle0">
    <w:name w:val="block title"/>
    <w:basedOn w:val="Normal"/>
    <w:link w:val="blocktitleChar0"/>
    <w:autoRedefine/>
    <w:qFormat/>
    <w:rsid w:val="00B821B1"/>
    <w:pPr>
      <w:spacing w:after="240"/>
      <w:jc w:val="center"/>
      <w:outlineLvl w:val="0"/>
    </w:pPr>
    <w:rPr>
      <w:rFonts w:eastAsia="Calibri"/>
      <w:b/>
      <w:caps/>
      <w:sz w:val="28"/>
      <w:szCs w:val="28"/>
      <w:lang w:val="es-ES"/>
    </w:rPr>
  </w:style>
  <w:style w:type="character" w:customStyle="1" w:styleId="UnderlineCard">
    <w:name w:val="Underline Card"/>
    <w:uiPriority w:val="6"/>
    <w:qFormat/>
    <w:rsid w:val="00B821B1"/>
    <w:rPr>
      <w:rFonts w:ascii="Arial" w:hAnsi="Arial"/>
      <w:b w:val="0"/>
      <w:bCs/>
      <w:sz w:val="20"/>
      <w:u w:val="single"/>
    </w:rPr>
  </w:style>
  <w:style w:type="character" w:customStyle="1" w:styleId="story-author">
    <w:name w:val="story-author"/>
    <w:basedOn w:val="DefaultParagraphFont"/>
    <w:rsid w:val="00B821B1"/>
  </w:style>
  <w:style w:type="paragraph" w:customStyle="1" w:styleId="type">
    <w:name w:val="type"/>
    <w:basedOn w:val="Normal"/>
    <w:qFormat/>
    <w:rsid w:val="00B821B1"/>
    <w:pPr>
      <w:spacing w:before="100" w:beforeAutospacing="1" w:after="100" w:afterAutospacing="1"/>
    </w:pPr>
    <w:rPr>
      <w:rFonts w:eastAsia="Times New Roman"/>
    </w:rPr>
  </w:style>
  <w:style w:type="character" w:customStyle="1" w:styleId="institution">
    <w:name w:val="institution"/>
    <w:basedOn w:val="DefaultParagraphFont"/>
    <w:rsid w:val="00B821B1"/>
  </w:style>
  <w:style w:type="character" w:customStyle="1" w:styleId="abodyblack3">
    <w:name w:val="abodyblack3"/>
    <w:basedOn w:val="DefaultParagraphFont"/>
    <w:rsid w:val="00B821B1"/>
  </w:style>
  <w:style w:type="paragraph" w:customStyle="1" w:styleId="UnderlineChar2CharChar">
    <w:name w:val="Underline Char2 Char Char"/>
    <w:basedOn w:val="Normal"/>
    <w:link w:val="UnderlineChar2CharCharChar"/>
    <w:qFormat/>
    <w:rsid w:val="00B821B1"/>
    <w:rPr>
      <w:rFonts w:eastAsia="MS Mincho"/>
      <w:szCs w:val="20"/>
      <w:u w:val="single"/>
    </w:rPr>
  </w:style>
  <w:style w:type="character" w:customStyle="1" w:styleId="UnderlineChar2CharCharChar">
    <w:name w:val="Underline Char2 Char Char Char"/>
    <w:link w:val="UnderlineChar2CharChar"/>
    <w:rsid w:val="00B821B1"/>
    <w:rPr>
      <w:rFonts w:ascii="Calibri" w:eastAsia="MS Mincho" w:hAnsi="Calibri"/>
      <w:sz w:val="22"/>
      <w:szCs w:val="20"/>
      <w:u w:val="single"/>
    </w:rPr>
  </w:style>
  <w:style w:type="character" w:customStyle="1" w:styleId="CharacterStyle1">
    <w:name w:val="Character Style 1"/>
    <w:rsid w:val="00B821B1"/>
    <w:rPr>
      <w:sz w:val="20"/>
      <w:szCs w:val="20"/>
    </w:rPr>
  </w:style>
  <w:style w:type="character" w:customStyle="1" w:styleId="FontStyle177">
    <w:name w:val="Font Style177"/>
    <w:basedOn w:val="DefaultParagraphFont"/>
    <w:uiPriority w:val="99"/>
    <w:rsid w:val="00B821B1"/>
    <w:rPr>
      <w:rFonts w:ascii="Times New Roman" w:hAnsi="Times New Roman" w:cs="Times New Roman"/>
      <w:sz w:val="20"/>
      <w:szCs w:val="20"/>
    </w:rPr>
  </w:style>
  <w:style w:type="character" w:customStyle="1" w:styleId="FontStyle173">
    <w:name w:val="Font Style173"/>
    <w:basedOn w:val="DefaultParagraphFont"/>
    <w:uiPriority w:val="99"/>
    <w:rsid w:val="00B821B1"/>
    <w:rPr>
      <w:rFonts w:ascii="Times New Roman" w:hAnsi="Times New Roman" w:cs="Times New Roman"/>
      <w:sz w:val="14"/>
      <w:szCs w:val="14"/>
    </w:rPr>
  </w:style>
  <w:style w:type="character" w:customStyle="1" w:styleId="FontStyle151">
    <w:name w:val="Font Style151"/>
    <w:basedOn w:val="DefaultParagraphFont"/>
    <w:uiPriority w:val="99"/>
    <w:rsid w:val="00B821B1"/>
    <w:rPr>
      <w:rFonts w:ascii="Arial Narrow" w:hAnsi="Arial Narrow" w:cs="Arial Narrow"/>
      <w:b/>
      <w:bCs/>
      <w:sz w:val="12"/>
      <w:szCs w:val="12"/>
    </w:rPr>
  </w:style>
  <w:style w:type="character" w:customStyle="1" w:styleId="FontStyle156">
    <w:name w:val="Font Style156"/>
    <w:basedOn w:val="DefaultParagraphFont"/>
    <w:uiPriority w:val="99"/>
    <w:rsid w:val="00B821B1"/>
    <w:rPr>
      <w:rFonts w:ascii="Arial Narrow" w:hAnsi="Arial Narrow" w:cs="Arial Narrow"/>
      <w:sz w:val="8"/>
      <w:szCs w:val="8"/>
    </w:rPr>
  </w:style>
  <w:style w:type="character" w:customStyle="1" w:styleId="FontStyle160">
    <w:name w:val="Font Style160"/>
    <w:basedOn w:val="DefaultParagraphFont"/>
    <w:uiPriority w:val="99"/>
    <w:rsid w:val="00B821B1"/>
    <w:rPr>
      <w:rFonts w:ascii="Times New Roman" w:hAnsi="Times New Roman" w:cs="Times New Roman"/>
      <w:b/>
      <w:bCs/>
      <w:sz w:val="20"/>
      <w:szCs w:val="20"/>
    </w:rPr>
  </w:style>
  <w:style w:type="character" w:customStyle="1" w:styleId="FontStyle178">
    <w:name w:val="Font Style178"/>
    <w:basedOn w:val="DefaultParagraphFont"/>
    <w:uiPriority w:val="99"/>
    <w:rsid w:val="00B821B1"/>
    <w:rPr>
      <w:rFonts w:ascii="Times New Roman" w:hAnsi="Times New Roman" w:cs="Times New Roman"/>
      <w:sz w:val="18"/>
      <w:szCs w:val="18"/>
    </w:rPr>
  </w:style>
  <w:style w:type="paragraph" w:customStyle="1" w:styleId="Style14">
    <w:name w:val="Style14"/>
    <w:basedOn w:val="Normal"/>
    <w:uiPriority w:val="99"/>
    <w:qFormat/>
    <w:rsid w:val="00B821B1"/>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B821B1"/>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B821B1"/>
    <w:rPr>
      <w:rFonts w:ascii="Times New Roman" w:hAnsi="Times New Roman" w:cs="Times New Roman"/>
      <w:sz w:val="12"/>
      <w:szCs w:val="12"/>
    </w:rPr>
  </w:style>
  <w:style w:type="paragraph" w:customStyle="1" w:styleId="Style9">
    <w:name w:val="Style9"/>
    <w:basedOn w:val="Normal"/>
    <w:uiPriority w:val="99"/>
    <w:qFormat/>
    <w:rsid w:val="00B821B1"/>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B821B1"/>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B821B1"/>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B821B1"/>
    <w:rPr>
      <w:rFonts w:ascii="Times New Roman" w:hAnsi="Times New Roman" w:cs="Times New Roman"/>
      <w:sz w:val="16"/>
      <w:szCs w:val="16"/>
    </w:rPr>
  </w:style>
  <w:style w:type="character" w:customStyle="1" w:styleId="f">
    <w:name w:val="f"/>
    <w:basedOn w:val="DefaultParagraphFont"/>
    <w:rsid w:val="00B821B1"/>
  </w:style>
  <w:style w:type="character" w:customStyle="1" w:styleId="TagsChar2">
    <w:name w:val="Tags Char2"/>
    <w:rsid w:val="00B821B1"/>
    <w:rPr>
      <w:b/>
      <w:sz w:val="24"/>
    </w:rPr>
  </w:style>
  <w:style w:type="paragraph" w:customStyle="1" w:styleId="CardsFont6ptChar">
    <w:name w:val="Cards + Font: 6 pt Char"/>
    <w:basedOn w:val="Normal"/>
    <w:link w:val="CardsFont6ptCharChar"/>
    <w:qFormat/>
    <w:rsid w:val="00B821B1"/>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B821B1"/>
    <w:rPr>
      <w:rFonts w:ascii="Calibri" w:eastAsia="Times New Roman" w:hAnsi="Calibri"/>
      <w:sz w:val="12"/>
    </w:rPr>
  </w:style>
  <w:style w:type="character" w:customStyle="1" w:styleId="FontStyle172">
    <w:name w:val="Font Style172"/>
    <w:basedOn w:val="DefaultParagraphFont"/>
    <w:uiPriority w:val="99"/>
    <w:rsid w:val="00B821B1"/>
    <w:rPr>
      <w:rFonts w:ascii="Times New Roman" w:hAnsi="Times New Roman" w:cs="Times New Roman"/>
      <w:b/>
      <w:bCs/>
      <w:sz w:val="16"/>
      <w:szCs w:val="16"/>
    </w:rPr>
  </w:style>
  <w:style w:type="paragraph" w:customStyle="1" w:styleId="Style18">
    <w:name w:val="Style18"/>
    <w:basedOn w:val="Normal"/>
    <w:uiPriority w:val="99"/>
    <w:qFormat/>
    <w:rsid w:val="00B821B1"/>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B821B1"/>
    <w:rPr>
      <w:rFonts w:ascii="Times New Roman" w:hAnsi="Times New Roman" w:cs="Times New Roman"/>
      <w:i/>
      <w:iCs/>
      <w:sz w:val="16"/>
      <w:szCs w:val="16"/>
    </w:rPr>
  </w:style>
  <w:style w:type="character" w:customStyle="1" w:styleId="FontStyle162">
    <w:name w:val="Font Style162"/>
    <w:basedOn w:val="DefaultParagraphFont"/>
    <w:uiPriority w:val="99"/>
    <w:rsid w:val="00B821B1"/>
    <w:rPr>
      <w:rFonts w:ascii="Times New Roman" w:hAnsi="Times New Roman" w:cs="Times New Roman"/>
      <w:b/>
      <w:bCs/>
      <w:sz w:val="18"/>
      <w:szCs w:val="18"/>
    </w:rPr>
  </w:style>
  <w:style w:type="character" w:customStyle="1" w:styleId="FontStyle167">
    <w:name w:val="Font Style167"/>
    <w:basedOn w:val="DefaultParagraphFont"/>
    <w:uiPriority w:val="99"/>
    <w:rsid w:val="00B821B1"/>
    <w:rPr>
      <w:rFonts w:ascii="Times New Roman" w:hAnsi="Times New Roman" w:cs="Times New Roman"/>
      <w:sz w:val="10"/>
      <w:szCs w:val="10"/>
    </w:rPr>
  </w:style>
  <w:style w:type="character" w:customStyle="1" w:styleId="FontStyle174">
    <w:name w:val="Font Style174"/>
    <w:basedOn w:val="DefaultParagraphFont"/>
    <w:uiPriority w:val="99"/>
    <w:rsid w:val="00B821B1"/>
    <w:rPr>
      <w:rFonts w:ascii="Arial Narrow" w:hAnsi="Arial Narrow" w:cs="Arial Narrow"/>
      <w:b/>
      <w:bCs/>
      <w:sz w:val="18"/>
      <w:szCs w:val="18"/>
    </w:rPr>
  </w:style>
  <w:style w:type="paragraph" w:customStyle="1" w:styleId="Style47">
    <w:name w:val="Style47"/>
    <w:basedOn w:val="Normal"/>
    <w:uiPriority w:val="99"/>
    <w:qFormat/>
    <w:rsid w:val="00B821B1"/>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B821B1"/>
    <w:rPr>
      <w:rFonts w:ascii="Times New Roman" w:hAnsi="Times New Roman" w:cs="Times New Roman"/>
      <w:sz w:val="12"/>
      <w:szCs w:val="12"/>
    </w:rPr>
  </w:style>
  <w:style w:type="paragraph" w:customStyle="1" w:styleId="Style24">
    <w:name w:val="Style24"/>
    <w:basedOn w:val="Normal"/>
    <w:uiPriority w:val="99"/>
    <w:qFormat/>
    <w:rsid w:val="00B821B1"/>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B821B1"/>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B821B1"/>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B821B1"/>
    <w:rPr>
      <w:rFonts w:ascii="Times New Roman" w:hAnsi="Times New Roman" w:cs="Times New Roman"/>
      <w:b/>
      <w:bCs/>
      <w:sz w:val="18"/>
      <w:szCs w:val="18"/>
    </w:rPr>
  </w:style>
  <w:style w:type="paragraph" w:customStyle="1" w:styleId="Style21">
    <w:name w:val="Style21"/>
    <w:basedOn w:val="Normal"/>
    <w:uiPriority w:val="99"/>
    <w:qFormat/>
    <w:rsid w:val="00B821B1"/>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B821B1"/>
    <w:pPr>
      <w:widowControl w:val="0"/>
      <w:autoSpaceDE w:val="0"/>
      <w:autoSpaceDN w:val="0"/>
      <w:adjustRightInd w:val="0"/>
      <w:spacing w:line="198" w:lineRule="exact"/>
    </w:pPr>
    <w:rPr>
      <w:rFonts w:eastAsia="Times New Roman"/>
    </w:rPr>
  </w:style>
  <w:style w:type="paragraph" w:customStyle="1" w:styleId="Standard">
    <w:name w:val="Standard"/>
    <w:qFormat/>
    <w:rsid w:val="00B821B1"/>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B821B1"/>
    <w:rPr>
      <w:color w:val="000000"/>
      <w:sz w:val="32"/>
      <w:szCs w:val="32"/>
    </w:rPr>
  </w:style>
  <w:style w:type="paragraph" w:customStyle="1" w:styleId="Cardnon-underlined">
    <w:name w:val="Card non-underlined"/>
    <w:basedOn w:val="Normal"/>
    <w:link w:val="Cardnon-underlinedChar"/>
    <w:autoRedefine/>
    <w:uiPriority w:val="99"/>
    <w:qFormat/>
    <w:rsid w:val="00B821B1"/>
    <w:rPr>
      <w:rFonts w:eastAsia="Times New Roman"/>
      <w:szCs w:val="20"/>
    </w:rPr>
  </w:style>
  <w:style w:type="character" w:customStyle="1" w:styleId="Cardnon-underlinedChar">
    <w:name w:val="Card non-underlined Char"/>
    <w:basedOn w:val="DefaultParagraphFont"/>
    <w:link w:val="Cardnon-underlined"/>
    <w:uiPriority w:val="99"/>
    <w:rsid w:val="00B821B1"/>
    <w:rPr>
      <w:rFonts w:ascii="Calibri" w:eastAsia="Times New Roman" w:hAnsi="Calibri"/>
      <w:sz w:val="22"/>
      <w:szCs w:val="20"/>
    </w:rPr>
  </w:style>
  <w:style w:type="character" w:customStyle="1" w:styleId="TitleChar2">
    <w:name w:val="Title Char2"/>
    <w:basedOn w:val="DefaultParagraphFont"/>
    <w:uiPriority w:val="10"/>
    <w:qFormat/>
    <w:locked/>
    <w:rsid w:val="00B821B1"/>
    <w:rPr>
      <w:b/>
      <w:bCs/>
      <w:u w:val="single"/>
    </w:rPr>
  </w:style>
  <w:style w:type="paragraph" w:styleId="TOC3">
    <w:name w:val="toc 3"/>
    <w:basedOn w:val="Normal"/>
    <w:next w:val="Normal"/>
    <w:autoRedefine/>
    <w:qFormat/>
    <w:rsid w:val="00B821B1"/>
    <w:pPr>
      <w:ind w:left="400"/>
    </w:pPr>
    <w:rPr>
      <w:rFonts w:eastAsia="Times New Roman"/>
      <w:szCs w:val="20"/>
    </w:rPr>
  </w:style>
  <w:style w:type="paragraph" w:styleId="TOC4">
    <w:name w:val="toc 4"/>
    <w:basedOn w:val="Normal"/>
    <w:next w:val="Normal"/>
    <w:autoRedefine/>
    <w:rsid w:val="00B821B1"/>
    <w:pPr>
      <w:ind w:left="600"/>
    </w:pPr>
    <w:rPr>
      <w:rFonts w:eastAsia="Times New Roman"/>
      <w:szCs w:val="20"/>
    </w:rPr>
  </w:style>
  <w:style w:type="paragraph" w:styleId="TOC5">
    <w:name w:val="toc 5"/>
    <w:basedOn w:val="Normal"/>
    <w:next w:val="Normal"/>
    <w:autoRedefine/>
    <w:rsid w:val="00B821B1"/>
    <w:pPr>
      <w:ind w:left="800"/>
    </w:pPr>
    <w:rPr>
      <w:rFonts w:eastAsia="Times New Roman"/>
      <w:szCs w:val="20"/>
    </w:rPr>
  </w:style>
  <w:style w:type="paragraph" w:styleId="TOC6">
    <w:name w:val="toc 6"/>
    <w:basedOn w:val="Normal"/>
    <w:next w:val="Normal"/>
    <w:autoRedefine/>
    <w:rsid w:val="00B821B1"/>
    <w:pPr>
      <w:ind w:left="1000"/>
    </w:pPr>
    <w:rPr>
      <w:rFonts w:eastAsia="Times New Roman"/>
      <w:szCs w:val="20"/>
    </w:rPr>
  </w:style>
  <w:style w:type="paragraph" w:styleId="TOC7">
    <w:name w:val="toc 7"/>
    <w:basedOn w:val="Normal"/>
    <w:next w:val="Normal"/>
    <w:autoRedefine/>
    <w:rsid w:val="00B821B1"/>
    <w:pPr>
      <w:ind w:left="1200"/>
    </w:pPr>
    <w:rPr>
      <w:rFonts w:eastAsia="Times New Roman"/>
      <w:szCs w:val="20"/>
    </w:rPr>
  </w:style>
  <w:style w:type="paragraph" w:styleId="TOC8">
    <w:name w:val="toc 8"/>
    <w:basedOn w:val="Normal"/>
    <w:next w:val="Normal"/>
    <w:autoRedefine/>
    <w:rsid w:val="00B821B1"/>
    <w:pPr>
      <w:ind w:left="1400"/>
    </w:pPr>
    <w:rPr>
      <w:rFonts w:eastAsia="Times New Roman"/>
      <w:szCs w:val="20"/>
    </w:rPr>
  </w:style>
  <w:style w:type="character" w:customStyle="1" w:styleId="allocatoragentsleft">
    <w:name w:val="al_locatoragentsleft"/>
    <w:basedOn w:val="DefaultParagraphFont"/>
    <w:rsid w:val="00B821B1"/>
  </w:style>
  <w:style w:type="character" w:styleId="HTMLTypewriter">
    <w:name w:val="HTML Typewriter"/>
    <w:basedOn w:val="DefaultParagraphFont"/>
    <w:unhideWhenUsed/>
    <w:rsid w:val="00B821B1"/>
    <w:rPr>
      <w:rFonts w:ascii="Courier New" w:eastAsia="Times New Roman" w:hAnsi="Courier New" w:cs="Courier New"/>
      <w:sz w:val="20"/>
      <w:szCs w:val="20"/>
    </w:rPr>
  </w:style>
  <w:style w:type="paragraph" w:customStyle="1" w:styleId="Carding">
    <w:name w:val="Carding"/>
    <w:basedOn w:val="Normal"/>
    <w:uiPriority w:val="99"/>
    <w:qFormat/>
    <w:rsid w:val="00B821B1"/>
    <w:rPr>
      <w:rFonts w:eastAsia="Times New Roman"/>
      <w:sz w:val="18"/>
    </w:rPr>
  </w:style>
  <w:style w:type="character" w:customStyle="1" w:styleId="TagsChar1">
    <w:name w:val="Tags Char1"/>
    <w:basedOn w:val="DefaultParagraphFont"/>
    <w:rsid w:val="00B821B1"/>
    <w:rPr>
      <w:rFonts w:ascii="Arial Narrow" w:hAnsi="Arial Narrow"/>
      <w:b/>
      <w:noProof w:val="0"/>
      <w:sz w:val="22"/>
      <w:szCs w:val="60"/>
      <w:lang w:val="en-US" w:eastAsia="en-US" w:bidi="ar-SA"/>
    </w:rPr>
  </w:style>
  <w:style w:type="character" w:customStyle="1" w:styleId="aunderline">
    <w:name w:val="aunderline"/>
    <w:basedOn w:val="DefaultParagraphFont"/>
    <w:qFormat/>
    <w:rsid w:val="00B821B1"/>
    <w:rPr>
      <w:rFonts w:ascii="Times New Roman" w:hAnsi="Times New Roman"/>
      <w:sz w:val="20"/>
      <w:szCs w:val="24"/>
      <w:u w:val="thick"/>
    </w:rPr>
  </w:style>
  <w:style w:type="character" w:customStyle="1" w:styleId="tagChar1">
    <w:name w:val="tag Char1"/>
    <w:aliases w:val="Heading 2 Char1 Char Char Char Char"/>
    <w:basedOn w:val="DefaultParagraphFont"/>
    <w:rsid w:val="00B821B1"/>
    <w:rPr>
      <w:b/>
      <w:noProof w:val="0"/>
      <w:sz w:val="24"/>
      <w:lang w:val="en-US" w:eastAsia="en-US" w:bidi="ar-SA"/>
    </w:rPr>
  </w:style>
  <w:style w:type="character" w:customStyle="1" w:styleId="tagChar2">
    <w:name w:val="tag Char2"/>
    <w:basedOn w:val="DefaultParagraphFont"/>
    <w:qFormat/>
    <w:rsid w:val="00B821B1"/>
    <w:rPr>
      <w:b/>
      <w:noProof w:val="0"/>
      <w:sz w:val="24"/>
      <w:lang w:val="en-US" w:eastAsia="en-US" w:bidi="ar-SA"/>
    </w:rPr>
  </w:style>
  <w:style w:type="character" w:customStyle="1" w:styleId="Taggin-New">
    <w:name w:val="Taggin - New"/>
    <w:basedOn w:val="DefaultParagraphFont"/>
    <w:rsid w:val="00B821B1"/>
    <w:rPr>
      <w:rFonts w:ascii="Arial Narrow" w:hAnsi="Arial Narrow"/>
      <w:b/>
      <w:sz w:val="22"/>
    </w:rPr>
  </w:style>
  <w:style w:type="character" w:customStyle="1" w:styleId="Boxing-New">
    <w:name w:val="Boxing - New"/>
    <w:basedOn w:val="DefaultParagraphFont"/>
    <w:rsid w:val="00B821B1"/>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B821B1"/>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B821B1"/>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B821B1"/>
    <w:rPr>
      <w:rFonts w:ascii="Garamond" w:hAnsi="Garamond"/>
      <w:sz w:val="22"/>
      <w:szCs w:val="24"/>
      <w:u w:val="single"/>
      <w:lang w:val="en-US" w:eastAsia="en-US" w:bidi="ar-SA"/>
    </w:rPr>
  </w:style>
  <w:style w:type="paragraph" w:customStyle="1" w:styleId="Style2">
    <w:name w:val="Style2"/>
    <w:basedOn w:val="Heading4"/>
    <w:qFormat/>
    <w:rsid w:val="00B821B1"/>
    <w:rPr>
      <w:rFonts w:eastAsia="Times New Roman" w:cs="Times New Roman"/>
      <w:iCs/>
      <w:caps/>
      <w:szCs w:val="20"/>
    </w:rPr>
  </w:style>
  <w:style w:type="character" w:customStyle="1" w:styleId="pagetitle">
    <w:name w:val="pagetitle"/>
    <w:basedOn w:val="DefaultParagraphFont"/>
    <w:rsid w:val="00B821B1"/>
  </w:style>
  <w:style w:type="paragraph" w:customStyle="1" w:styleId="text">
    <w:name w:val="text"/>
    <w:basedOn w:val="Normal"/>
    <w:uiPriority w:val="99"/>
    <w:qFormat/>
    <w:rsid w:val="00B821B1"/>
    <w:pPr>
      <w:spacing w:before="100" w:beforeAutospacing="1" w:after="100" w:afterAutospacing="1"/>
    </w:pPr>
    <w:rPr>
      <w:rFonts w:eastAsia="Times New Roman"/>
    </w:rPr>
  </w:style>
  <w:style w:type="character" w:customStyle="1" w:styleId="StyleUnderlineCharChar9ptBold1">
    <w:name w:val="Style Underline Char Char + 9 pt Bold1"/>
    <w:rsid w:val="00B821B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821B1"/>
    <w:rPr>
      <w:rFonts w:ascii="Times New Roman" w:hAnsi="Times New Roman"/>
      <w:sz w:val="20"/>
      <w:szCs w:val="24"/>
      <w:u w:val="single"/>
      <w:lang w:val="en-US" w:eastAsia="en-US" w:bidi="ar-SA"/>
    </w:rPr>
  </w:style>
  <w:style w:type="character" w:customStyle="1" w:styleId="Style9ptBoldUnderline">
    <w:name w:val="Style 9 pt Bold Underline"/>
    <w:rsid w:val="00B821B1"/>
    <w:rPr>
      <w:b/>
      <w:bCs/>
      <w:sz w:val="20"/>
      <w:u w:val="single"/>
    </w:rPr>
  </w:style>
  <w:style w:type="paragraph" w:customStyle="1" w:styleId="StyleUnderline9pt0">
    <w:name w:val="Style Underline + 9 pt"/>
    <w:link w:val="StyleUnderline9ptChar"/>
    <w:qFormat/>
    <w:rsid w:val="00B821B1"/>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B821B1"/>
    <w:rPr>
      <w:rFonts w:ascii="Arial" w:eastAsia="Times New Roman" w:hAnsi="Arial" w:cs="Times New Roman"/>
      <w:sz w:val="22"/>
      <w:szCs w:val="20"/>
      <w:u w:val="single"/>
    </w:rPr>
  </w:style>
  <w:style w:type="character" w:customStyle="1" w:styleId="StyleUnderlineChar1Bold">
    <w:name w:val="Style Underline Char1 + Bold"/>
    <w:rsid w:val="00B821B1"/>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B821B1"/>
    <w:pPr>
      <w:widowControl w:val="0"/>
    </w:pPr>
    <w:rPr>
      <w:bCs/>
      <w:kern w:val="32"/>
      <w:szCs w:val="20"/>
      <w:lang w:eastAsia="ar-SA"/>
    </w:rPr>
  </w:style>
  <w:style w:type="character" w:customStyle="1" w:styleId="Stylecard9ptChar">
    <w:name w:val="Style card + 9 pt Char"/>
    <w:basedOn w:val="cardChar"/>
    <w:link w:val="Stylecard9pt"/>
    <w:rsid w:val="00B821B1"/>
    <w:rPr>
      <w:rFonts w:ascii="Times New Roman" w:hAnsi="Times New Roman"/>
      <w:bCs/>
      <w:kern w:val="32"/>
      <w:sz w:val="16"/>
      <w:szCs w:val="20"/>
      <w:lang w:eastAsia="ar-SA"/>
    </w:rPr>
  </w:style>
  <w:style w:type="character" w:customStyle="1" w:styleId="TagsCharCharChar">
    <w:name w:val="Tags Char Char Char"/>
    <w:basedOn w:val="DefaultParagraphFont"/>
    <w:rsid w:val="00B821B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821B1"/>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B821B1"/>
    <w:rPr>
      <w:rFonts w:ascii="Times" w:hAnsi="Times"/>
      <w:b w:val="0"/>
      <w:bCs/>
      <w:sz w:val="20"/>
      <w:u w:val="single"/>
    </w:rPr>
  </w:style>
  <w:style w:type="character" w:customStyle="1" w:styleId="blubigktbiz">
    <w:name w:val="blubigktbiz"/>
    <w:rsid w:val="00B821B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821B1"/>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B821B1"/>
    <w:rPr>
      <w:rFonts w:ascii="Calibri" w:hAnsi="Calibri"/>
      <w:color w:val="000000"/>
      <w:sz w:val="22"/>
      <w:lang w:val="x-none" w:eastAsia="x-none"/>
    </w:rPr>
  </w:style>
  <w:style w:type="character" w:customStyle="1" w:styleId="Style4CharChar">
    <w:name w:val="Style4 Char Char"/>
    <w:basedOn w:val="DefaultParagraphFont"/>
    <w:rsid w:val="00B821B1"/>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B821B1"/>
    <w:rPr>
      <w:rFonts w:ascii="Times New Roman" w:hAnsi="Times New Roman" w:cs="Times New Roman"/>
      <w:sz w:val="16"/>
      <w:szCs w:val="16"/>
    </w:rPr>
  </w:style>
  <w:style w:type="character" w:customStyle="1" w:styleId="StyleEmphasisArial12ptBold">
    <w:name w:val="Style Emphasis + Arial 12 pt Bold"/>
    <w:rsid w:val="00B821B1"/>
    <w:rPr>
      <w:rFonts w:ascii="Arial" w:hAnsi="Arial"/>
      <w:b/>
      <w:bCs/>
      <w:i/>
      <w:iCs/>
      <w:sz w:val="24"/>
    </w:rPr>
  </w:style>
  <w:style w:type="character" w:customStyle="1" w:styleId="super">
    <w:name w:val="super"/>
    <w:rsid w:val="00B821B1"/>
  </w:style>
  <w:style w:type="character" w:customStyle="1" w:styleId="text30">
    <w:name w:val="text30"/>
    <w:rsid w:val="00B821B1"/>
  </w:style>
  <w:style w:type="character" w:customStyle="1" w:styleId="uppercase">
    <w:name w:val="uppercase"/>
    <w:rsid w:val="00B821B1"/>
  </w:style>
  <w:style w:type="character" w:customStyle="1" w:styleId="bodytext0">
    <w:name w:val="bodytext"/>
    <w:rsid w:val="00B821B1"/>
  </w:style>
  <w:style w:type="character" w:customStyle="1" w:styleId="entry-title">
    <w:name w:val="entry-title"/>
    <w:rsid w:val="00B821B1"/>
  </w:style>
  <w:style w:type="character" w:customStyle="1" w:styleId="BodyTextIndentChar1">
    <w:name w:val="Body Text Indent Char1"/>
    <w:basedOn w:val="DefaultParagraphFont"/>
    <w:uiPriority w:val="99"/>
    <w:semiHidden/>
    <w:rsid w:val="00B821B1"/>
    <w:rPr>
      <w:rFonts w:ascii="Times New Roman" w:hAnsi="Times New Roman" w:cs="Times New Roman"/>
      <w:sz w:val="20"/>
    </w:rPr>
  </w:style>
  <w:style w:type="character" w:customStyle="1" w:styleId="Style6pt">
    <w:name w:val="Style 6 pt"/>
    <w:basedOn w:val="DefaultParagraphFont"/>
    <w:qFormat/>
    <w:rsid w:val="00B821B1"/>
    <w:rPr>
      <w:sz w:val="12"/>
    </w:rPr>
  </w:style>
  <w:style w:type="character" w:customStyle="1" w:styleId="CiteCharCharCharCharCharChar">
    <w:name w:val="Cite Char Char Char Char Char Char"/>
    <w:basedOn w:val="DefaultParagraphFont"/>
    <w:rsid w:val="00B821B1"/>
    <w:rPr>
      <w:b/>
      <w:noProof w:val="0"/>
      <w:sz w:val="22"/>
      <w:szCs w:val="24"/>
      <w:u w:val="single"/>
      <w:lang w:val="en-US" w:eastAsia="en-US" w:bidi="ar-SA"/>
    </w:rPr>
  </w:style>
  <w:style w:type="character" w:customStyle="1" w:styleId="mainbody1">
    <w:name w:val="mainbody1"/>
    <w:basedOn w:val="DefaultParagraphFont"/>
    <w:rsid w:val="00B821B1"/>
    <w:rPr>
      <w:rFonts w:ascii="Verdana" w:hAnsi="Verdana" w:hint="default"/>
      <w:color w:val="000000"/>
      <w:sz w:val="22"/>
      <w:szCs w:val="22"/>
    </w:rPr>
  </w:style>
  <w:style w:type="character" w:customStyle="1" w:styleId="ssl4">
    <w:name w:val="ss_l4"/>
    <w:basedOn w:val="DefaultParagraphFont"/>
    <w:rsid w:val="00B821B1"/>
  </w:style>
  <w:style w:type="paragraph" w:customStyle="1" w:styleId="StyleNormalWeb11ptUnderline">
    <w:name w:val="Style Normal (Web) + 11 pt Underline"/>
    <w:basedOn w:val="NormalWeb"/>
    <w:link w:val="StyleNormalWeb11ptUnderlineChar"/>
    <w:qFormat/>
    <w:rsid w:val="00B821B1"/>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B821B1"/>
    <w:rPr>
      <w:rFonts w:ascii="Calibri" w:eastAsia="Calibri" w:hAnsi="Calibri" w:cs="Calibri"/>
      <w:sz w:val="22"/>
      <w:szCs w:val="22"/>
      <w:u w:val="single"/>
    </w:rPr>
  </w:style>
  <w:style w:type="character" w:customStyle="1" w:styleId="cit-first-element">
    <w:name w:val="cit-first-element"/>
    <w:basedOn w:val="DefaultParagraphFont"/>
    <w:rsid w:val="00B821B1"/>
  </w:style>
  <w:style w:type="character" w:customStyle="1" w:styleId="title1">
    <w:name w:val="title1"/>
    <w:basedOn w:val="DefaultParagraphFont"/>
    <w:rsid w:val="00B821B1"/>
  </w:style>
  <w:style w:type="character" w:customStyle="1" w:styleId="StyleThickunderline1">
    <w:name w:val="Style Thick underline1"/>
    <w:basedOn w:val="DefaultParagraphFont"/>
    <w:rsid w:val="00B821B1"/>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B821B1"/>
    <w:rPr>
      <w:rFonts w:ascii="Georgia" w:hAnsi="Georgia"/>
    </w:rPr>
  </w:style>
  <w:style w:type="character" w:customStyle="1" w:styleId="FooterChar1">
    <w:name w:val="Footer Char1"/>
    <w:basedOn w:val="DefaultParagraphFont"/>
    <w:uiPriority w:val="99"/>
    <w:semiHidden/>
    <w:rsid w:val="00B821B1"/>
    <w:rPr>
      <w:rFonts w:ascii="Georgia" w:hAnsi="Georgia"/>
    </w:rPr>
  </w:style>
  <w:style w:type="paragraph" w:customStyle="1" w:styleId="Underline20">
    <w:name w:val="Underline2"/>
    <w:basedOn w:val="Normal"/>
    <w:link w:val="Underline2Char"/>
    <w:autoRedefine/>
    <w:uiPriority w:val="4"/>
    <w:qFormat/>
    <w:rsid w:val="00B821B1"/>
    <w:rPr>
      <w:b/>
      <w:u w:val="single"/>
    </w:rPr>
  </w:style>
  <w:style w:type="character" w:customStyle="1" w:styleId="Underline2Char">
    <w:name w:val="Underline2 Char"/>
    <w:basedOn w:val="DefaultParagraphFont"/>
    <w:link w:val="Underline20"/>
    <w:uiPriority w:val="4"/>
    <w:qFormat/>
    <w:rsid w:val="00B821B1"/>
    <w:rPr>
      <w:rFonts w:ascii="Calibri" w:hAnsi="Calibri"/>
      <w:b/>
      <w:sz w:val="22"/>
      <w:u w:val="single"/>
    </w:rPr>
  </w:style>
  <w:style w:type="paragraph" w:customStyle="1" w:styleId="TableParagraph">
    <w:name w:val="Table Paragraph"/>
    <w:basedOn w:val="Normal"/>
    <w:uiPriority w:val="1"/>
    <w:qFormat/>
    <w:rsid w:val="00B821B1"/>
    <w:pPr>
      <w:widowControl w:val="0"/>
    </w:pPr>
  </w:style>
  <w:style w:type="character" w:customStyle="1" w:styleId="UnderlineChar2">
    <w:name w:val="UnderlineChar"/>
    <w:rsid w:val="00B821B1"/>
    <w:rPr>
      <w:sz w:val="24"/>
      <w:u w:val="single"/>
      <w:shd w:val="clear" w:color="auto" w:fill="auto"/>
    </w:rPr>
  </w:style>
  <w:style w:type="character" w:customStyle="1" w:styleId="foreground">
    <w:name w:val="foreground"/>
    <w:basedOn w:val="DefaultParagraphFont"/>
    <w:rsid w:val="00B821B1"/>
  </w:style>
  <w:style w:type="paragraph" w:customStyle="1" w:styleId="StyleCircled11pt">
    <w:name w:val="Style Circled + 11 pt"/>
    <w:basedOn w:val="Normal"/>
    <w:link w:val="StyleCircled11ptChar"/>
    <w:qFormat/>
    <w:rsid w:val="00B821B1"/>
    <w:rPr>
      <w:rFonts w:eastAsia="Times New Roman"/>
      <w:b/>
      <w:bCs/>
      <w:sz w:val="20"/>
      <w:u w:val="single"/>
    </w:rPr>
  </w:style>
  <w:style w:type="character" w:customStyle="1" w:styleId="StyleCircled11ptChar">
    <w:name w:val="Style Circled + 11 pt Char"/>
    <w:link w:val="StyleCircled11pt"/>
    <w:rsid w:val="00B821B1"/>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B821B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B821B1"/>
    <w:rPr>
      <w:rFonts w:ascii="Times" w:eastAsia="Times New Roman" w:hAnsi="Times"/>
      <w:sz w:val="20"/>
      <w:szCs w:val="28"/>
      <w:u w:val="single"/>
    </w:rPr>
  </w:style>
  <w:style w:type="paragraph" w:customStyle="1" w:styleId="cite20">
    <w:name w:val="cite2"/>
    <w:basedOn w:val="Normal"/>
    <w:uiPriority w:val="99"/>
    <w:qFormat/>
    <w:rsid w:val="00B821B1"/>
    <w:rPr>
      <w:rFonts w:eastAsia="Times New Roman"/>
      <w:color w:val="000000"/>
      <w:sz w:val="20"/>
      <w:szCs w:val="20"/>
    </w:rPr>
  </w:style>
  <w:style w:type="character" w:customStyle="1" w:styleId="postby">
    <w:name w:val="post_by"/>
    <w:basedOn w:val="DefaultParagraphFont"/>
    <w:rsid w:val="00B821B1"/>
  </w:style>
  <w:style w:type="character" w:customStyle="1" w:styleId="Style11ptBorderSinglesolidlineAuto05ptLinewidth">
    <w:name w:val="Style 11 pt Border: : (Single solid line Auto  0.5 pt Line width)"/>
    <w:rsid w:val="00B821B1"/>
    <w:rPr>
      <w:sz w:val="20"/>
      <w:bdr w:val="single" w:sz="4" w:space="0" w:color="auto" w:frame="1"/>
    </w:rPr>
  </w:style>
  <w:style w:type="character" w:customStyle="1" w:styleId="StyleUnderlineChar9ptBorderSinglesolidlineAuto0">
    <w:name w:val="Style Underline Char + 9 pt Border: : (Single solid line Auto  0..."/>
    <w:rsid w:val="00B821B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821B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821B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821B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821B1"/>
    <w:rPr>
      <w:sz w:val="20"/>
      <w:szCs w:val="24"/>
      <w:u w:val="single"/>
      <w:bdr w:val="single" w:sz="4" w:space="0" w:color="auto"/>
      <w:lang w:val="en-US" w:eastAsia="en-US" w:bidi="ar-SA"/>
    </w:rPr>
  </w:style>
  <w:style w:type="character" w:customStyle="1" w:styleId="StyleLatinGaramondUnderline">
    <w:name w:val="Style (Latin) Garamond Underline"/>
    <w:rsid w:val="00B821B1"/>
    <w:rPr>
      <w:rFonts w:ascii="Times New Roman" w:hAnsi="Times New Roman"/>
      <w:sz w:val="20"/>
      <w:u w:val="single"/>
    </w:rPr>
  </w:style>
  <w:style w:type="character" w:customStyle="1" w:styleId="StyleLatinGaramond">
    <w:name w:val="Style (Latin) Garamond"/>
    <w:rsid w:val="00B821B1"/>
    <w:rPr>
      <w:rFonts w:ascii="Times New Roman" w:hAnsi="Times New Roman"/>
      <w:sz w:val="20"/>
    </w:rPr>
  </w:style>
  <w:style w:type="character" w:customStyle="1" w:styleId="styletimesnewroman12ptbold0">
    <w:name w:val="styletimesnewroman12ptbold"/>
    <w:basedOn w:val="DefaultParagraphFont"/>
    <w:rsid w:val="00B821B1"/>
  </w:style>
  <w:style w:type="character" w:customStyle="1" w:styleId="mainheading">
    <w:name w:val="mainheading"/>
    <w:basedOn w:val="DefaultParagraphFont"/>
    <w:rsid w:val="00B821B1"/>
  </w:style>
  <w:style w:type="paragraph" w:customStyle="1" w:styleId="BoldandUnderlineChar2CharChar">
    <w:name w:val="Bold and Underline Char2 Char Char"/>
    <w:basedOn w:val="Normal"/>
    <w:link w:val="BoldandUnderlineChar2CharCharChar"/>
    <w:qFormat/>
    <w:rsid w:val="00B821B1"/>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B821B1"/>
    <w:rPr>
      <w:rFonts w:ascii="Calibri" w:eastAsia="Times New Roman" w:hAnsi="Calibri"/>
      <w:b/>
      <w:sz w:val="22"/>
      <w:u w:val="single"/>
    </w:rPr>
  </w:style>
  <w:style w:type="character" w:customStyle="1" w:styleId="StyleUnderlineChar9ptChar">
    <w:name w:val="Style Underline Char + 9 pt Char"/>
    <w:basedOn w:val="UnderlineCharChar"/>
    <w:rsid w:val="00B821B1"/>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B821B1"/>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B821B1"/>
    <w:rPr>
      <w:sz w:val="16"/>
    </w:rPr>
  </w:style>
  <w:style w:type="paragraph" w:customStyle="1" w:styleId="Reduce8pt">
    <w:name w:val="Reduce 8pt"/>
    <w:basedOn w:val="Normal"/>
    <w:link w:val="Reduce8ptCharChar"/>
    <w:qFormat/>
    <w:rsid w:val="00B821B1"/>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B821B1"/>
    <w:rPr>
      <w:rFonts w:ascii="Arial" w:hAnsi="Arial" w:cs="Arial"/>
      <w:sz w:val="22"/>
    </w:rPr>
  </w:style>
  <w:style w:type="character" w:customStyle="1" w:styleId="boldciteChar4">
    <w:name w:val="bold cite Char4"/>
    <w:link w:val="boldcite"/>
    <w:locked/>
    <w:rsid w:val="00B821B1"/>
    <w:rPr>
      <w:rFonts w:eastAsia="Times New Roman" w:cs="Times New Roman"/>
      <w:b/>
      <w:color w:val="000000"/>
      <w:sz w:val="20"/>
      <w:u w:val="thick" w:color="000000"/>
    </w:rPr>
  </w:style>
  <w:style w:type="paragraph" w:customStyle="1" w:styleId="boldcite">
    <w:name w:val="bold cite"/>
    <w:basedOn w:val="Normal"/>
    <w:link w:val="boldciteChar4"/>
    <w:qFormat/>
    <w:rsid w:val="00B821B1"/>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B821B1"/>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B821B1"/>
    <w:rPr>
      <w:rFonts w:eastAsia="Calibri"/>
      <w:b/>
    </w:rPr>
  </w:style>
  <w:style w:type="character" w:customStyle="1" w:styleId="HeadingsBaseChar">
    <w:name w:val="Headings Base Char"/>
    <w:basedOn w:val="DefaultParagraphFont"/>
    <w:link w:val="HeadingsBase"/>
    <w:locked/>
    <w:rsid w:val="00B821B1"/>
    <w:rPr>
      <w:rFonts w:ascii="Times New Roman" w:hAnsi="Times New Roman" w:cs="Times New Roman"/>
      <w:b/>
      <w:sz w:val="32"/>
    </w:rPr>
  </w:style>
  <w:style w:type="paragraph" w:customStyle="1" w:styleId="HeadingsBase">
    <w:name w:val="Headings Base"/>
    <w:basedOn w:val="Normal"/>
    <w:link w:val="HeadingsBaseChar"/>
    <w:qFormat/>
    <w:rsid w:val="00B821B1"/>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B821B1"/>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B821B1"/>
    <w:pPr>
      <w:spacing w:line="480" w:lineRule="auto"/>
      <w:ind w:firstLine="720"/>
    </w:pPr>
    <w:rPr>
      <w:rFonts w:eastAsia="Calibri"/>
    </w:rPr>
  </w:style>
  <w:style w:type="paragraph" w:customStyle="1" w:styleId="SchoolBlockQuote">
    <w:name w:val="School Block Quote"/>
    <w:basedOn w:val="SchoolPaper"/>
    <w:qFormat/>
    <w:rsid w:val="00B821B1"/>
  </w:style>
  <w:style w:type="paragraph" w:customStyle="1" w:styleId="SchoolWorksCited">
    <w:name w:val="School Works Cited"/>
    <w:basedOn w:val="SchoolPaper"/>
    <w:qFormat/>
    <w:rsid w:val="00B821B1"/>
  </w:style>
  <w:style w:type="paragraph" w:customStyle="1" w:styleId="BlockQuote">
    <w:name w:val="Block Quote"/>
    <w:basedOn w:val="Normal"/>
    <w:qFormat/>
    <w:rsid w:val="00B821B1"/>
    <w:pPr>
      <w:ind w:left="720" w:right="720"/>
    </w:pPr>
    <w:rPr>
      <w:rFonts w:eastAsia="Calibri"/>
    </w:rPr>
  </w:style>
  <w:style w:type="paragraph" w:customStyle="1" w:styleId="PaperBody">
    <w:name w:val="Paper Body"/>
    <w:basedOn w:val="Normal"/>
    <w:qFormat/>
    <w:rsid w:val="00B821B1"/>
    <w:pPr>
      <w:spacing w:line="480" w:lineRule="auto"/>
      <w:ind w:firstLine="720"/>
    </w:pPr>
    <w:rPr>
      <w:rFonts w:eastAsia="Calibri"/>
    </w:rPr>
  </w:style>
  <w:style w:type="paragraph" w:customStyle="1" w:styleId="PaperCitation">
    <w:name w:val="Paper Citation"/>
    <w:basedOn w:val="Normal"/>
    <w:qFormat/>
    <w:rsid w:val="00B821B1"/>
    <w:pPr>
      <w:spacing w:line="480" w:lineRule="auto"/>
      <w:ind w:left="720" w:hanging="720"/>
    </w:pPr>
    <w:rPr>
      <w:rFonts w:eastAsia="Calibri"/>
    </w:rPr>
  </w:style>
  <w:style w:type="character" w:customStyle="1" w:styleId="hatChar">
    <w:name w:val="hat Char"/>
    <w:basedOn w:val="DefaultParagraphFont"/>
    <w:link w:val="hat"/>
    <w:locked/>
    <w:rsid w:val="00B821B1"/>
    <w:rPr>
      <w:rFonts w:ascii="Calibri" w:eastAsia="Times New Roman" w:hAnsi="Calibri"/>
      <w:b/>
      <w:bCs/>
      <w:sz w:val="32"/>
      <w:u w:val="single"/>
      <w:lang w:bidi="en-US"/>
    </w:rPr>
  </w:style>
  <w:style w:type="paragraph" w:customStyle="1" w:styleId="WW-Default">
    <w:name w:val="WW-Default"/>
    <w:qFormat/>
    <w:rsid w:val="00B821B1"/>
    <w:pPr>
      <w:suppressAutoHyphens/>
    </w:pPr>
    <w:rPr>
      <w:rFonts w:ascii="Georgia" w:eastAsia="Calibri" w:hAnsi="Georgia" w:cs="Calibri"/>
      <w:sz w:val="22"/>
      <w:szCs w:val="22"/>
      <w:lang w:eastAsia="ar-SA"/>
    </w:rPr>
  </w:style>
  <w:style w:type="paragraph" w:customStyle="1" w:styleId="B-TagCite">
    <w:name w:val="B-TagCite"/>
    <w:qFormat/>
    <w:rsid w:val="00B821B1"/>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B821B1"/>
    <w:rPr>
      <w:rFonts w:ascii="Times New Roman" w:hAnsi="Times New Roman" w:cs="Times New Roman"/>
      <w:b/>
      <w:sz w:val="20"/>
    </w:rPr>
  </w:style>
  <w:style w:type="paragraph" w:customStyle="1" w:styleId="MicroText">
    <w:name w:val="MicroText"/>
    <w:basedOn w:val="Normal"/>
    <w:next w:val="Normal"/>
    <w:link w:val="MicroTextChar"/>
    <w:qFormat/>
    <w:rsid w:val="00B821B1"/>
    <w:rPr>
      <w:rFonts w:ascii="Arial Narrow" w:hAnsi="Arial Narrow"/>
      <w:sz w:val="12"/>
    </w:rPr>
  </w:style>
  <w:style w:type="paragraph" w:customStyle="1" w:styleId="indent">
    <w:name w:val="indent"/>
    <w:basedOn w:val="Normal"/>
    <w:qFormat/>
    <w:rsid w:val="00B821B1"/>
    <w:pPr>
      <w:spacing w:before="100" w:beforeAutospacing="1" w:after="100" w:afterAutospacing="1"/>
    </w:pPr>
    <w:rPr>
      <w:rFonts w:eastAsia="Times New Roman"/>
    </w:rPr>
  </w:style>
  <w:style w:type="paragraph" w:customStyle="1" w:styleId="PageHeaderLine1">
    <w:name w:val="PageHeaderLine1"/>
    <w:basedOn w:val="Normal"/>
    <w:qFormat/>
    <w:rsid w:val="00B821B1"/>
    <w:pPr>
      <w:tabs>
        <w:tab w:val="right" w:pos="10800"/>
      </w:tabs>
    </w:pPr>
    <w:rPr>
      <w:rFonts w:eastAsia="Calibri"/>
      <w:b/>
    </w:rPr>
  </w:style>
  <w:style w:type="paragraph" w:customStyle="1" w:styleId="PageHeaderLine2">
    <w:name w:val="PageHeaderLine2"/>
    <w:basedOn w:val="Normal"/>
    <w:next w:val="Normal"/>
    <w:link w:val="PageHeaderLine2Char"/>
    <w:qFormat/>
    <w:rsid w:val="00B821B1"/>
    <w:pPr>
      <w:tabs>
        <w:tab w:val="right" w:pos="10800"/>
      </w:tabs>
      <w:spacing w:line="480" w:lineRule="auto"/>
    </w:pPr>
    <w:rPr>
      <w:rFonts w:eastAsia="Calibri"/>
      <w:b/>
    </w:rPr>
  </w:style>
  <w:style w:type="character" w:customStyle="1" w:styleId="styleboldunderline">
    <w:name w:val="styleboldunderline"/>
    <w:basedOn w:val="DefaultParagraphFont"/>
    <w:rsid w:val="00B821B1"/>
  </w:style>
  <w:style w:type="character" w:customStyle="1" w:styleId="box">
    <w:name w:val="box"/>
    <w:basedOn w:val="DefaultParagraphFont"/>
    <w:rsid w:val="00B821B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B821B1"/>
    <w:rPr>
      <w:rFonts w:ascii="Arial Narrow" w:hAnsi="Arial Narrow" w:cs="Arial Narrow" w:hint="default"/>
      <w:sz w:val="18"/>
      <w:szCs w:val="18"/>
    </w:rPr>
  </w:style>
  <w:style w:type="character" w:customStyle="1" w:styleId="FontStyle14">
    <w:name w:val="Font Style14"/>
    <w:basedOn w:val="DefaultParagraphFont"/>
    <w:uiPriority w:val="99"/>
    <w:rsid w:val="00B821B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821B1"/>
    <w:rPr>
      <w:rFonts w:ascii="Arial Narrow" w:hAnsi="Arial Narrow" w:cs="Arial Narrow" w:hint="default"/>
      <w:b/>
      <w:bCs/>
      <w:sz w:val="10"/>
      <w:szCs w:val="10"/>
    </w:rPr>
  </w:style>
  <w:style w:type="character" w:customStyle="1" w:styleId="CardTagandCiteChar">
    <w:name w:val="Card Tag and Cite Char"/>
    <w:basedOn w:val="DefaultParagraphFont"/>
    <w:rsid w:val="00B821B1"/>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B821B1"/>
    <w:rPr>
      <w:rFonts w:ascii="Arial Narrow" w:hAnsi="Arial Narrow"/>
      <w:b/>
      <w:color w:val="000000"/>
      <w:sz w:val="22"/>
      <w:szCs w:val="22"/>
      <w:u w:val="single"/>
    </w:rPr>
  </w:style>
  <w:style w:type="character" w:customStyle="1" w:styleId="SmallText0">
    <w:name w:val="SmallText"/>
    <w:rsid w:val="00B821B1"/>
    <w:rPr>
      <w:color w:val="000000"/>
    </w:rPr>
  </w:style>
  <w:style w:type="character" w:customStyle="1" w:styleId="CitesChar1">
    <w:name w:val="Cites Char1"/>
    <w:basedOn w:val="DefaultParagraphFont"/>
    <w:rsid w:val="00B821B1"/>
    <w:rPr>
      <w:b/>
      <w:bCs w:val="0"/>
      <w:szCs w:val="24"/>
      <w:u w:val="single"/>
      <w:lang w:val="en-US" w:eastAsia="en-US" w:bidi="ar-SA"/>
    </w:rPr>
  </w:style>
  <w:style w:type="character" w:customStyle="1" w:styleId="CardUnderlinedChar">
    <w:name w:val="Card Underlined Char"/>
    <w:basedOn w:val="DefaultParagraphFont"/>
    <w:rsid w:val="00B821B1"/>
    <w:rPr>
      <w:rFonts w:ascii="Arial Narrow" w:hAnsi="Arial Narrow" w:hint="default"/>
      <w:sz w:val="22"/>
      <w:szCs w:val="24"/>
      <w:u w:val="single"/>
      <w:lang w:val="en-US" w:eastAsia="en-US" w:bidi="ar-SA"/>
    </w:rPr>
  </w:style>
  <w:style w:type="character" w:customStyle="1" w:styleId="underline3">
    <w:name w:val="underline3"/>
    <w:basedOn w:val="underline2"/>
    <w:rsid w:val="00B821B1"/>
    <w:rPr>
      <w:rFonts w:ascii="Arial" w:hAnsi="Arial"/>
      <w:sz w:val="18"/>
      <w:u w:val="single"/>
      <w:bdr w:val="none" w:sz="0" w:space="0" w:color="auto" w:frame="1"/>
      <w:shd w:val="clear" w:color="auto" w:fill="FFFF00"/>
    </w:rPr>
  </w:style>
  <w:style w:type="character" w:customStyle="1" w:styleId="menu">
    <w:name w:val="menu"/>
    <w:basedOn w:val="DefaultParagraphFont"/>
    <w:rsid w:val="00B821B1"/>
  </w:style>
  <w:style w:type="character" w:customStyle="1" w:styleId="itxtrst">
    <w:name w:val="itxtrst"/>
    <w:rsid w:val="00B821B1"/>
  </w:style>
  <w:style w:type="character" w:customStyle="1" w:styleId="A-Underlining">
    <w:name w:val="A-Underlining"/>
    <w:basedOn w:val="DefaultParagraphFont"/>
    <w:rsid w:val="00B821B1"/>
    <w:rPr>
      <w:rFonts w:ascii="Garamond" w:hAnsi="Garamond" w:hint="default"/>
      <w:color w:val="auto"/>
      <w:sz w:val="24"/>
      <w:u w:val="single"/>
    </w:rPr>
  </w:style>
  <w:style w:type="character" w:customStyle="1" w:styleId="StyleUnderlineBold0">
    <w:name w:val="Style Underline + Bold"/>
    <w:rsid w:val="00B821B1"/>
    <w:rPr>
      <w:b/>
      <w:bCs/>
      <w:u w:val="single"/>
    </w:rPr>
  </w:style>
  <w:style w:type="character" w:customStyle="1" w:styleId="Underline-Highlighted">
    <w:name w:val="Underline-Highlighted"/>
    <w:uiPriority w:val="1"/>
    <w:qFormat/>
    <w:rsid w:val="00B821B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B821B1"/>
  </w:style>
  <w:style w:type="character" w:customStyle="1" w:styleId="newsmain">
    <w:name w:val="news_main"/>
    <w:basedOn w:val="DefaultParagraphFont"/>
    <w:rsid w:val="00B821B1"/>
  </w:style>
  <w:style w:type="character" w:customStyle="1" w:styleId="AuthorDate0">
    <w:name w:val="Author Date"/>
    <w:rsid w:val="00B821B1"/>
    <w:rPr>
      <w:b/>
      <w:bCs w:val="0"/>
      <w:sz w:val="24"/>
      <w:u w:val="thick"/>
    </w:rPr>
  </w:style>
  <w:style w:type="character" w:customStyle="1" w:styleId="red">
    <w:name w:val="red"/>
    <w:basedOn w:val="DefaultParagraphFont"/>
    <w:rsid w:val="00B821B1"/>
  </w:style>
  <w:style w:type="character" w:customStyle="1" w:styleId="at">
    <w:name w:val="at"/>
    <w:rsid w:val="00B821B1"/>
  </w:style>
  <w:style w:type="character" w:customStyle="1" w:styleId="org">
    <w:name w:val="org"/>
    <w:rsid w:val="00B821B1"/>
  </w:style>
  <w:style w:type="character" w:customStyle="1" w:styleId="pnumber">
    <w:name w:val="pnumber"/>
    <w:rsid w:val="00B821B1"/>
  </w:style>
  <w:style w:type="character" w:customStyle="1" w:styleId="ital">
    <w:name w:val="ital"/>
    <w:rsid w:val="00B821B1"/>
  </w:style>
  <w:style w:type="character" w:customStyle="1" w:styleId="orgdiv">
    <w:name w:val="orgdiv"/>
    <w:rsid w:val="00B821B1"/>
  </w:style>
  <w:style w:type="character" w:customStyle="1" w:styleId="orgname">
    <w:name w:val="orgname"/>
    <w:rsid w:val="00B821B1"/>
  </w:style>
  <w:style w:type="character" w:customStyle="1" w:styleId="city">
    <w:name w:val="city"/>
    <w:rsid w:val="00B821B1"/>
  </w:style>
  <w:style w:type="character" w:customStyle="1" w:styleId="state">
    <w:name w:val="state"/>
    <w:rsid w:val="00B821B1"/>
  </w:style>
  <w:style w:type="character" w:customStyle="1" w:styleId="country">
    <w:name w:val="country"/>
    <w:rsid w:val="00B821B1"/>
  </w:style>
  <w:style w:type="character" w:customStyle="1" w:styleId="articletitle">
    <w:name w:val="articletitle"/>
    <w:rsid w:val="00B821B1"/>
    <w:rPr>
      <w:rFonts w:ascii="Times New Roman" w:hAnsi="Times New Roman" w:cs="Times New Roman" w:hint="default"/>
    </w:rPr>
  </w:style>
  <w:style w:type="character" w:customStyle="1" w:styleId="6pointChar">
    <w:name w:val="6 point Char"/>
    <w:rsid w:val="00B821B1"/>
    <w:rPr>
      <w:rFonts w:ascii="Times New Roman" w:hAnsi="Times New Roman" w:cs="Times New Roman" w:hint="default"/>
      <w:sz w:val="12"/>
      <w:lang w:val="en-US" w:eastAsia="en-US"/>
    </w:rPr>
  </w:style>
  <w:style w:type="character" w:customStyle="1" w:styleId="StyleThickunderline">
    <w:name w:val="Style Thick underline"/>
    <w:qFormat/>
    <w:rsid w:val="00B821B1"/>
    <w:rPr>
      <w:u w:val="thick"/>
    </w:rPr>
  </w:style>
  <w:style w:type="character" w:customStyle="1" w:styleId="Box0">
    <w:name w:val="Box!"/>
    <w:rsid w:val="00B821B1"/>
    <w:rPr>
      <w:rFonts w:ascii="Garamond" w:hAnsi="Garamond" w:hint="default"/>
      <w:sz w:val="24"/>
      <w:u w:val="single"/>
      <w:bdr w:val="single" w:sz="4" w:space="0" w:color="auto" w:frame="1"/>
    </w:rPr>
  </w:style>
  <w:style w:type="character" w:customStyle="1" w:styleId="citechar1">
    <w:name w:val="citechar"/>
    <w:basedOn w:val="DefaultParagraphFont"/>
    <w:rsid w:val="00B821B1"/>
  </w:style>
  <w:style w:type="character" w:customStyle="1" w:styleId="underlinechar5">
    <w:name w:val="underlinechar"/>
    <w:basedOn w:val="DefaultParagraphFont"/>
    <w:rsid w:val="00B821B1"/>
  </w:style>
  <w:style w:type="character" w:customStyle="1" w:styleId="CardUnderlineChar">
    <w:name w:val="Card Underline Char"/>
    <w:rsid w:val="00B821B1"/>
    <w:rPr>
      <w:szCs w:val="24"/>
      <w:u w:val="single"/>
      <w:lang w:val="en-US" w:eastAsia="en-US" w:bidi="ar-SA"/>
    </w:rPr>
  </w:style>
  <w:style w:type="character" w:customStyle="1" w:styleId="tagciteChar">
    <w:name w:val="tag/cite Char"/>
    <w:basedOn w:val="DefaultParagraphFont"/>
    <w:rsid w:val="00B821B1"/>
    <w:rPr>
      <w:b/>
      <w:bCs w:val="0"/>
      <w:sz w:val="24"/>
      <w:lang w:val="en-US" w:eastAsia="en-US" w:bidi="ar-SA"/>
    </w:rPr>
  </w:style>
  <w:style w:type="character" w:customStyle="1" w:styleId="8pointChar">
    <w:name w:val="8 point Char"/>
    <w:basedOn w:val="DefaultParagraphFont"/>
    <w:rsid w:val="00B821B1"/>
    <w:rPr>
      <w:sz w:val="16"/>
      <w:lang w:val="en-US" w:eastAsia="en-US" w:bidi="ar-SA"/>
    </w:rPr>
  </w:style>
  <w:style w:type="character" w:customStyle="1" w:styleId="BoldText12pt">
    <w:name w:val="Bold Text 12 pt"/>
    <w:rsid w:val="00B821B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B821B1"/>
  </w:style>
  <w:style w:type="table" w:styleId="TableGrid">
    <w:name w:val="Table Grid"/>
    <w:basedOn w:val="TableNormal"/>
    <w:rsid w:val="00B821B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B821B1"/>
    <w:rPr>
      <w:b/>
      <w:bCs w:val="0"/>
      <w:sz w:val="24"/>
      <w:lang w:val="en-US" w:eastAsia="en-US" w:bidi="ar-SA"/>
    </w:rPr>
  </w:style>
  <w:style w:type="character" w:customStyle="1" w:styleId="Mention11">
    <w:name w:val="Mention11"/>
    <w:basedOn w:val="DefaultParagraphFont"/>
    <w:uiPriority w:val="99"/>
    <w:semiHidden/>
    <w:unhideWhenUsed/>
    <w:rsid w:val="00B821B1"/>
    <w:rPr>
      <w:color w:val="2B579A"/>
      <w:shd w:val="clear" w:color="auto" w:fill="E6E6E6"/>
    </w:rPr>
  </w:style>
  <w:style w:type="character" w:customStyle="1" w:styleId="Emph">
    <w:name w:val="Emph"/>
    <w:basedOn w:val="DefaultParagraphFont"/>
    <w:uiPriority w:val="1"/>
    <w:qFormat/>
    <w:rsid w:val="00B821B1"/>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B821B1"/>
  </w:style>
  <w:style w:type="character" w:customStyle="1" w:styleId="Mention2">
    <w:name w:val="Mention2"/>
    <w:basedOn w:val="DefaultParagraphFont"/>
    <w:uiPriority w:val="99"/>
    <w:semiHidden/>
    <w:unhideWhenUsed/>
    <w:rsid w:val="00B821B1"/>
    <w:rPr>
      <w:color w:val="2B579A"/>
      <w:shd w:val="clear" w:color="auto" w:fill="E6E6E6"/>
    </w:rPr>
  </w:style>
  <w:style w:type="paragraph" w:customStyle="1" w:styleId="FlashTag">
    <w:name w:val="FlashTag"/>
    <w:basedOn w:val="Normal"/>
    <w:link w:val="FlashTagChar"/>
    <w:autoRedefine/>
    <w:uiPriority w:val="4"/>
    <w:qFormat/>
    <w:rsid w:val="00B821B1"/>
    <w:rPr>
      <w:rFonts w:asciiTheme="majorHAnsi" w:hAnsiTheme="majorHAnsi"/>
      <w:b/>
      <w:sz w:val="28"/>
    </w:rPr>
  </w:style>
  <w:style w:type="character" w:customStyle="1" w:styleId="FlashTagChar">
    <w:name w:val="FlashTag Char"/>
    <w:basedOn w:val="DefaultParagraphFont"/>
    <w:link w:val="FlashTag"/>
    <w:uiPriority w:val="4"/>
    <w:rsid w:val="00B821B1"/>
    <w:rPr>
      <w:rFonts w:asciiTheme="majorHAnsi" w:hAnsiTheme="majorHAnsi"/>
      <w:b/>
      <w:sz w:val="28"/>
    </w:rPr>
  </w:style>
  <w:style w:type="paragraph" w:customStyle="1" w:styleId="Warrant">
    <w:name w:val="Warrant"/>
    <w:autoRedefine/>
    <w:uiPriority w:val="4"/>
    <w:qFormat/>
    <w:rsid w:val="00B821B1"/>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B821B1"/>
  </w:style>
  <w:style w:type="character" w:customStyle="1" w:styleId="m-8793234324905335251gmail-style13ptbold">
    <w:name w:val="m_-8793234324905335251gmail-style13ptbold"/>
    <w:basedOn w:val="DefaultParagraphFont"/>
    <w:rsid w:val="00B821B1"/>
  </w:style>
  <w:style w:type="character" w:customStyle="1" w:styleId="EndnoteTextChar">
    <w:name w:val="Endnote Text Char"/>
    <w:basedOn w:val="DefaultParagraphFont"/>
    <w:link w:val="EndnoteText"/>
    <w:locked/>
    <w:rsid w:val="00B821B1"/>
    <w:rPr>
      <w:rFonts w:ascii="Georgia" w:eastAsia="Times New Roman" w:hAnsi="Georgia"/>
      <w:szCs w:val="20"/>
    </w:rPr>
  </w:style>
  <w:style w:type="paragraph" w:styleId="EndnoteText">
    <w:name w:val="endnote text"/>
    <w:basedOn w:val="Normal"/>
    <w:link w:val="EndnoteTextChar"/>
    <w:unhideWhenUsed/>
    <w:rsid w:val="00B821B1"/>
    <w:rPr>
      <w:rFonts w:ascii="Georgia" w:eastAsia="Times New Roman" w:hAnsi="Georgia"/>
      <w:sz w:val="24"/>
      <w:szCs w:val="20"/>
    </w:rPr>
  </w:style>
  <w:style w:type="character" w:customStyle="1" w:styleId="EndnoteTextChar1">
    <w:name w:val="Endnote Text Char1"/>
    <w:basedOn w:val="DefaultParagraphFont"/>
    <w:semiHidden/>
    <w:rsid w:val="00B821B1"/>
    <w:rPr>
      <w:rFonts w:ascii="Calibri" w:hAnsi="Calibri"/>
      <w:sz w:val="20"/>
      <w:szCs w:val="20"/>
    </w:rPr>
  </w:style>
  <w:style w:type="character" w:customStyle="1" w:styleId="DateChar1">
    <w:name w:val="Date Char1"/>
    <w:basedOn w:val="DefaultParagraphFont"/>
    <w:uiPriority w:val="99"/>
    <w:rsid w:val="00B821B1"/>
    <w:rPr>
      <w:rFonts w:ascii="Calibri" w:hAnsi="Calibri"/>
      <w:sz w:val="22"/>
    </w:rPr>
  </w:style>
  <w:style w:type="character" w:customStyle="1" w:styleId="BodyTextFirstIndentChar">
    <w:name w:val="Body Text First Indent Char"/>
    <w:basedOn w:val="BodyTextChar"/>
    <w:link w:val="BodyTextFirstIndent"/>
    <w:locked/>
    <w:rsid w:val="00B821B1"/>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B821B1"/>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B821B1"/>
    <w:rPr>
      <w:rFonts w:ascii="Calibri" w:hAnsi="Calibri"/>
      <w:sz w:val="22"/>
    </w:rPr>
  </w:style>
  <w:style w:type="character" w:customStyle="1" w:styleId="BodyTextIndent2Char1">
    <w:name w:val="Body Text Indent 2 Char1"/>
    <w:basedOn w:val="DefaultParagraphFont"/>
    <w:semiHidden/>
    <w:rsid w:val="00B821B1"/>
    <w:rPr>
      <w:rFonts w:ascii="Calibri" w:hAnsi="Calibri" w:cs="Calibri"/>
    </w:rPr>
  </w:style>
  <w:style w:type="character" w:customStyle="1" w:styleId="PlainTextChar1">
    <w:name w:val="Plain Text Char1"/>
    <w:basedOn w:val="DefaultParagraphFont"/>
    <w:semiHidden/>
    <w:rsid w:val="00B821B1"/>
    <w:rPr>
      <w:rFonts w:ascii="Consolas" w:hAnsi="Consolas" w:cs="Calibri"/>
      <w:sz w:val="21"/>
      <w:szCs w:val="21"/>
    </w:rPr>
  </w:style>
  <w:style w:type="paragraph" w:customStyle="1" w:styleId="msolistparagraphcxspfirst">
    <w:name w:val="msolistparagraphcxspfirst"/>
    <w:basedOn w:val="Normal"/>
    <w:uiPriority w:val="99"/>
    <w:qFormat/>
    <w:rsid w:val="00B821B1"/>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B821B1"/>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B821B1"/>
    <w:rPr>
      <w:rFonts w:ascii="Calibri" w:hAnsi="Calibri" w:cs="Calibri"/>
      <w:i/>
      <w:iCs/>
      <w:color w:val="000000" w:themeColor="text1"/>
    </w:rPr>
  </w:style>
  <w:style w:type="paragraph" w:customStyle="1" w:styleId="Heading2-NotBold">
    <w:name w:val="Heading 2 - Not Bold"/>
    <w:basedOn w:val="Heading2"/>
    <w:autoRedefine/>
    <w:uiPriority w:val="99"/>
    <w:qFormat/>
    <w:rsid w:val="00B821B1"/>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B821B1"/>
    <w:rPr>
      <w:rFonts w:ascii="Calibri" w:eastAsia="Calibri" w:hAnsi="Calibri"/>
      <w:b/>
      <w:sz w:val="22"/>
    </w:rPr>
  </w:style>
  <w:style w:type="paragraph" w:customStyle="1" w:styleId="Heading2-Bold">
    <w:name w:val="Heading 2 - Bold"/>
    <w:basedOn w:val="Normal"/>
    <w:autoRedefine/>
    <w:uiPriority w:val="99"/>
    <w:qFormat/>
    <w:rsid w:val="00B821B1"/>
    <w:rPr>
      <w:rFonts w:eastAsia="Calibri"/>
      <w:b/>
    </w:rPr>
  </w:style>
  <w:style w:type="paragraph" w:customStyle="1" w:styleId="tag">
    <w:name w:val="%tag"/>
    <w:basedOn w:val="Normal"/>
    <w:next w:val="Normal"/>
    <w:uiPriority w:val="99"/>
    <w:qFormat/>
    <w:rsid w:val="00B821B1"/>
    <w:rPr>
      <w:rFonts w:eastAsia="Calibri"/>
      <w:bCs/>
      <w:sz w:val="18"/>
    </w:rPr>
  </w:style>
  <w:style w:type="character" w:customStyle="1" w:styleId="Style2Char">
    <w:name w:val="Style 2 Char"/>
    <w:link w:val="Style20"/>
    <w:uiPriority w:val="99"/>
    <w:locked/>
    <w:rsid w:val="00B821B1"/>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B821B1"/>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B821B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B821B1"/>
    <w:rPr>
      <w:rFonts w:ascii="Garamond" w:eastAsia="Times New Roman" w:hAnsi="Garamond"/>
      <w:sz w:val="24"/>
      <w:szCs w:val="20"/>
      <w:u w:val="single"/>
      <w:lang w:val="x-none" w:eastAsia="x-none"/>
    </w:rPr>
  </w:style>
  <w:style w:type="character" w:customStyle="1" w:styleId="textsmallChar0">
    <w:name w:val="textsmall Char"/>
    <w:link w:val="textsmall0"/>
    <w:locked/>
    <w:rsid w:val="00B821B1"/>
    <w:rPr>
      <w:rFonts w:ascii="Georgia" w:eastAsia="Times New Roman" w:hAnsi="Georgia"/>
      <w:sz w:val="18"/>
      <w:szCs w:val="20"/>
      <w:lang w:val="x-none" w:eastAsia="x-none"/>
    </w:rPr>
  </w:style>
  <w:style w:type="paragraph" w:customStyle="1" w:styleId="textsmall0">
    <w:name w:val="textsmall"/>
    <w:basedOn w:val="Normal"/>
    <w:link w:val="textsmallChar0"/>
    <w:qFormat/>
    <w:rsid w:val="00B821B1"/>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B821B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B821B1"/>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B821B1"/>
    <w:rPr>
      <w:rFonts w:ascii="Arial" w:eastAsia="Times New Roman" w:hAnsi="Arial" w:cs="Arial"/>
      <w:sz w:val="12"/>
    </w:rPr>
  </w:style>
  <w:style w:type="paragraph" w:customStyle="1" w:styleId="Micro">
    <w:name w:val="Micro"/>
    <w:basedOn w:val="Normal"/>
    <w:next w:val="Normal"/>
    <w:link w:val="MicroChar"/>
    <w:qFormat/>
    <w:rsid w:val="00B821B1"/>
    <w:rPr>
      <w:rFonts w:ascii="Arial" w:eastAsia="Times New Roman" w:hAnsi="Arial" w:cs="Arial"/>
      <w:sz w:val="12"/>
    </w:rPr>
  </w:style>
  <w:style w:type="character" w:customStyle="1" w:styleId="CardNotUnderlinedChar1">
    <w:name w:val="Card Not Underlined Char1"/>
    <w:link w:val="CardNotUnderlined"/>
    <w:locked/>
    <w:rsid w:val="00B821B1"/>
    <w:rPr>
      <w:rFonts w:ascii="Cambria" w:eastAsia="Times New Roman" w:hAnsi="Cambria" w:cs="Times New Roman"/>
      <w:sz w:val="18"/>
      <w:szCs w:val="20"/>
    </w:rPr>
  </w:style>
  <w:style w:type="paragraph" w:customStyle="1" w:styleId="h-lead">
    <w:name w:val="h-lead"/>
    <w:basedOn w:val="Normal"/>
    <w:uiPriority w:val="99"/>
    <w:qFormat/>
    <w:rsid w:val="00B821B1"/>
    <w:pPr>
      <w:spacing w:before="100" w:beforeAutospacing="1" w:after="100" w:afterAutospacing="1"/>
    </w:pPr>
    <w:rPr>
      <w:rFonts w:eastAsia="Times New Roman"/>
      <w:sz w:val="24"/>
    </w:rPr>
  </w:style>
  <w:style w:type="paragraph" w:customStyle="1" w:styleId="intro">
    <w:name w:val="intro"/>
    <w:basedOn w:val="Normal"/>
    <w:uiPriority w:val="99"/>
    <w:qFormat/>
    <w:rsid w:val="00B821B1"/>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B821B1"/>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B821B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B821B1"/>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B821B1"/>
    <w:rPr>
      <w:rFonts w:eastAsia="Calibri"/>
    </w:rPr>
  </w:style>
  <w:style w:type="paragraph" w:customStyle="1" w:styleId="F3-TagAuthor">
    <w:name w:val="F3 - Tag/Author"/>
    <w:basedOn w:val="Normal"/>
    <w:uiPriority w:val="99"/>
    <w:qFormat/>
    <w:rsid w:val="00B821B1"/>
    <w:rPr>
      <w:rFonts w:eastAsia="Times New Roman"/>
      <w:b/>
    </w:rPr>
  </w:style>
  <w:style w:type="paragraph" w:customStyle="1" w:styleId="F5-UnderlineNormal">
    <w:name w:val="F5 - Underline Normal"/>
    <w:basedOn w:val="Normal"/>
    <w:uiPriority w:val="99"/>
    <w:qFormat/>
    <w:rsid w:val="00B821B1"/>
    <w:rPr>
      <w:rFonts w:eastAsia="Calibri"/>
      <w:u w:val="single"/>
    </w:rPr>
  </w:style>
  <w:style w:type="paragraph" w:customStyle="1" w:styleId="Brief-PrimarySource">
    <w:name w:val="Brief - Primary Source"/>
    <w:basedOn w:val="Normal"/>
    <w:uiPriority w:val="99"/>
    <w:qFormat/>
    <w:rsid w:val="00B821B1"/>
    <w:rPr>
      <w:rFonts w:eastAsia="Times New Roman"/>
      <w:b/>
      <w:sz w:val="24"/>
      <w:u w:val="single"/>
    </w:rPr>
  </w:style>
  <w:style w:type="paragraph" w:customStyle="1" w:styleId="Brief-Underline">
    <w:name w:val="Brief - Underline"/>
    <w:basedOn w:val="Normal"/>
    <w:uiPriority w:val="99"/>
    <w:qFormat/>
    <w:rsid w:val="00B821B1"/>
    <w:rPr>
      <w:rFonts w:eastAsia="Times New Roman"/>
      <w:u w:val="single"/>
    </w:rPr>
  </w:style>
  <w:style w:type="paragraph" w:customStyle="1" w:styleId="Brief">
    <w:name w:val="Brief"/>
    <w:basedOn w:val="Brief-PrimarySource"/>
    <w:uiPriority w:val="99"/>
    <w:qFormat/>
    <w:rsid w:val="00B821B1"/>
    <w:rPr>
      <w:b w:val="0"/>
    </w:rPr>
  </w:style>
  <w:style w:type="paragraph" w:customStyle="1" w:styleId="CM2">
    <w:name w:val="CM2"/>
    <w:basedOn w:val="Normal"/>
    <w:next w:val="Normal"/>
    <w:uiPriority w:val="99"/>
    <w:qFormat/>
    <w:rsid w:val="00B821B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B821B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B821B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B821B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B821B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B821B1"/>
    <w:pPr>
      <w:widowControl w:val="0"/>
      <w:spacing w:line="276" w:lineRule="atLeast"/>
    </w:pPr>
    <w:rPr>
      <w:color w:val="auto"/>
    </w:rPr>
  </w:style>
  <w:style w:type="paragraph" w:customStyle="1" w:styleId="CM34">
    <w:name w:val="CM34"/>
    <w:basedOn w:val="Default"/>
    <w:next w:val="Default"/>
    <w:uiPriority w:val="99"/>
    <w:qFormat/>
    <w:rsid w:val="00B821B1"/>
    <w:pPr>
      <w:widowControl w:val="0"/>
    </w:pPr>
    <w:rPr>
      <w:color w:val="auto"/>
    </w:rPr>
  </w:style>
  <w:style w:type="paragraph" w:customStyle="1" w:styleId="CM56">
    <w:name w:val="CM56"/>
    <w:basedOn w:val="Default"/>
    <w:next w:val="Default"/>
    <w:uiPriority w:val="99"/>
    <w:qFormat/>
    <w:rsid w:val="00B821B1"/>
    <w:pPr>
      <w:widowControl w:val="0"/>
    </w:pPr>
    <w:rPr>
      <w:rFonts w:eastAsia="Calibri"/>
      <w:color w:val="auto"/>
    </w:rPr>
  </w:style>
  <w:style w:type="paragraph" w:customStyle="1" w:styleId="CM58">
    <w:name w:val="CM58"/>
    <w:basedOn w:val="Default"/>
    <w:next w:val="Default"/>
    <w:uiPriority w:val="99"/>
    <w:qFormat/>
    <w:rsid w:val="00B821B1"/>
    <w:pPr>
      <w:widowControl w:val="0"/>
    </w:pPr>
    <w:rPr>
      <w:rFonts w:eastAsia="Calibri"/>
      <w:color w:val="auto"/>
    </w:rPr>
  </w:style>
  <w:style w:type="paragraph" w:customStyle="1" w:styleId="CM57">
    <w:name w:val="CM57"/>
    <w:basedOn w:val="Default"/>
    <w:next w:val="Default"/>
    <w:uiPriority w:val="99"/>
    <w:qFormat/>
    <w:rsid w:val="00B821B1"/>
    <w:pPr>
      <w:widowControl w:val="0"/>
    </w:pPr>
    <w:rPr>
      <w:rFonts w:eastAsia="Calibri"/>
      <w:color w:val="auto"/>
    </w:rPr>
  </w:style>
  <w:style w:type="paragraph" w:customStyle="1" w:styleId="CM1">
    <w:name w:val="CM1"/>
    <w:basedOn w:val="Default"/>
    <w:next w:val="Default"/>
    <w:uiPriority w:val="99"/>
    <w:qFormat/>
    <w:rsid w:val="00B821B1"/>
    <w:pPr>
      <w:widowControl w:val="0"/>
    </w:pPr>
    <w:rPr>
      <w:rFonts w:eastAsia="Calibri"/>
      <w:color w:val="auto"/>
    </w:rPr>
  </w:style>
  <w:style w:type="paragraph" w:customStyle="1" w:styleId="CM49">
    <w:name w:val="CM49"/>
    <w:basedOn w:val="Default"/>
    <w:next w:val="Default"/>
    <w:uiPriority w:val="99"/>
    <w:qFormat/>
    <w:rsid w:val="00B821B1"/>
    <w:pPr>
      <w:widowControl w:val="0"/>
    </w:pPr>
    <w:rPr>
      <w:rFonts w:eastAsia="Calibri"/>
      <w:color w:val="auto"/>
    </w:rPr>
  </w:style>
  <w:style w:type="paragraph" w:customStyle="1" w:styleId="CM41">
    <w:name w:val="CM41"/>
    <w:basedOn w:val="Default"/>
    <w:next w:val="Default"/>
    <w:uiPriority w:val="99"/>
    <w:qFormat/>
    <w:rsid w:val="00B821B1"/>
    <w:pPr>
      <w:widowControl w:val="0"/>
    </w:pPr>
    <w:rPr>
      <w:rFonts w:eastAsia="Calibri"/>
      <w:color w:val="auto"/>
    </w:rPr>
  </w:style>
  <w:style w:type="paragraph" w:customStyle="1" w:styleId="3rdOrderPara">
    <w:name w:val="3rd Order Para"/>
    <w:basedOn w:val="Default"/>
    <w:next w:val="Default"/>
    <w:qFormat/>
    <w:rsid w:val="00B821B1"/>
    <w:pPr>
      <w:widowControl w:val="0"/>
    </w:pPr>
    <w:rPr>
      <w:rFonts w:eastAsia="Calibri"/>
      <w:color w:val="auto"/>
    </w:rPr>
  </w:style>
  <w:style w:type="paragraph" w:customStyle="1" w:styleId="2ndOrderPara">
    <w:name w:val="2nd Order Para"/>
    <w:basedOn w:val="Default"/>
    <w:next w:val="Default"/>
    <w:qFormat/>
    <w:rsid w:val="00B821B1"/>
    <w:pPr>
      <w:widowControl w:val="0"/>
    </w:pPr>
    <w:rPr>
      <w:rFonts w:eastAsia="Calibri"/>
      <w:color w:val="auto"/>
    </w:rPr>
  </w:style>
  <w:style w:type="paragraph" w:customStyle="1" w:styleId="Normal-SIGN2">
    <w:name w:val="Normal-SIGN2"/>
    <w:basedOn w:val="Default"/>
    <w:next w:val="Default"/>
    <w:qFormat/>
    <w:rsid w:val="00B821B1"/>
    <w:pPr>
      <w:widowControl w:val="0"/>
    </w:pPr>
    <w:rPr>
      <w:rFonts w:eastAsia="Calibri"/>
      <w:color w:val="auto"/>
    </w:rPr>
  </w:style>
  <w:style w:type="paragraph" w:customStyle="1" w:styleId="Normal-SIGN1">
    <w:name w:val="Normal-SIGN1"/>
    <w:basedOn w:val="Default"/>
    <w:next w:val="Default"/>
    <w:uiPriority w:val="99"/>
    <w:qFormat/>
    <w:rsid w:val="00B821B1"/>
    <w:pPr>
      <w:widowControl w:val="0"/>
    </w:pPr>
    <w:rPr>
      <w:rFonts w:eastAsia="Calibri"/>
      <w:color w:val="auto"/>
    </w:rPr>
  </w:style>
  <w:style w:type="paragraph" w:customStyle="1" w:styleId="CM3">
    <w:name w:val="CM3"/>
    <w:basedOn w:val="Default"/>
    <w:next w:val="Default"/>
    <w:uiPriority w:val="99"/>
    <w:qFormat/>
    <w:rsid w:val="00B821B1"/>
    <w:pPr>
      <w:widowControl w:val="0"/>
      <w:spacing w:line="553" w:lineRule="atLeast"/>
    </w:pPr>
    <w:rPr>
      <w:rFonts w:eastAsia="Calibri"/>
      <w:color w:val="auto"/>
    </w:rPr>
  </w:style>
  <w:style w:type="paragraph" w:customStyle="1" w:styleId="CM33">
    <w:name w:val="CM33"/>
    <w:basedOn w:val="Default"/>
    <w:next w:val="Default"/>
    <w:uiPriority w:val="99"/>
    <w:qFormat/>
    <w:rsid w:val="00B821B1"/>
    <w:pPr>
      <w:widowControl w:val="0"/>
    </w:pPr>
    <w:rPr>
      <w:rFonts w:eastAsia="Calibri"/>
      <w:color w:val="auto"/>
    </w:rPr>
  </w:style>
  <w:style w:type="paragraph" w:customStyle="1" w:styleId="CM37">
    <w:name w:val="CM37"/>
    <w:basedOn w:val="Default"/>
    <w:next w:val="Default"/>
    <w:uiPriority w:val="99"/>
    <w:qFormat/>
    <w:rsid w:val="00B821B1"/>
    <w:pPr>
      <w:widowControl w:val="0"/>
    </w:pPr>
    <w:rPr>
      <w:rFonts w:eastAsia="Calibri"/>
      <w:color w:val="auto"/>
    </w:rPr>
  </w:style>
  <w:style w:type="paragraph" w:customStyle="1" w:styleId="CM7">
    <w:name w:val="CM7"/>
    <w:basedOn w:val="Default"/>
    <w:next w:val="Default"/>
    <w:uiPriority w:val="99"/>
    <w:qFormat/>
    <w:rsid w:val="00B821B1"/>
    <w:pPr>
      <w:widowControl w:val="0"/>
      <w:spacing w:line="553" w:lineRule="atLeast"/>
    </w:pPr>
    <w:rPr>
      <w:rFonts w:eastAsia="Calibri"/>
      <w:color w:val="auto"/>
    </w:rPr>
  </w:style>
  <w:style w:type="paragraph" w:customStyle="1" w:styleId="Brief-SecondarySource">
    <w:name w:val="Brief - Secondary Source"/>
    <w:basedOn w:val="Normal"/>
    <w:qFormat/>
    <w:rsid w:val="00B821B1"/>
    <w:rPr>
      <w:rFonts w:eastAsia="Times New Roman"/>
      <w:sz w:val="14"/>
      <w:szCs w:val="20"/>
    </w:rPr>
  </w:style>
  <w:style w:type="paragraph" w:customStyle="1" w:styleId="Brief-Card">
    <w:name w:val="Brief - Card"/>
    <w:basedOn w:val="Normal"/>
    <w:uiPriority w:val="99"/>
    <w:qFormat/>
    <w:rsid w:val="00B821B1"/>
    <w:rPr>
      <w:rFonts w:eastAsia="Times New Roman"/>
    </w:rPr>
  </w:style>
  <w:style w:type="paragraph" w:customStyle="1" w:styleId="Pa2">
    <w:name w:val="Pa2"/>
    <w:basedOn w:val="Default"/>
    <w:next w:val="Default"/>
    <w:uiPriority w:val="99"/>
    <w:qFormat/>
    <w:rsid w:val="00B821B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B821B1"/>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B821B1"/>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B821B1"/>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B821B1"/>
    <w:pPr>
      <w:widowControl w:val="0"/>
    </w:pPr>
    <w:rPr>
      <w:rFonts w:ascii="Arial Black" w:hAnsi="Arial Black"/>
      <w:color w:val="auto"/>
    </w:rPr>
  </w:style>
  <w:style w:type="paragraph" w:customStyle="1" w:styleId="Cover1">
    <w:name w:val="Cover 1"/>
    <w:basedOn w:val="Normal"/>
    <w:next w:val="Normal"/>
    <w:uiPriority w:val="99"/>
    <w:qFormat/>
    <w:rsid w:val="00B821B1"/>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B821B1"/>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B821B1"/>
    <w:pPr>
      <w:widowControl w:val="0"/>
    </w:pPr>
    <w:rPr>
      <w:color w:val="auto"/>
    </w:rPr>
  </w:style>
  <w:style w:type="paragraph" w:customStyle="1" w:styleId="Pa11">
    <w:name w:val="Pa11"/>
    <w:basedOn w:val="Normal"/>
    <w:next w:val="Normal"/>
    <w:uiPriority w:val="99"/>
    <w:qFormat/>
    <w:rsid w:val="00B821B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B821B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B821B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B821B1"/>
    <w:pPr>
      <w:widowControl w:val="0"/>
    </w:pPr>
    <w:rPr>
      <w:rFonts w:eastAsia="Calibri"/>
      <w:color w:val="auto"/>
    </w:rPr>
  </w:style>
  <w:style w:type="paragraph" w:customStyle="1" w:styleId="CM5">
    <w:name w:val="CM5"/>
    <w:basedOn w:val="Default"/>
    <w:next w:val="Default"/>
    <w:qFormat/>
    <w:rsid w:val="00B821B1"/>
    <w:pPr>
      <w:widowControl w:val="0"/>
      <w:spacing w:line="553" w:lineRule="atLeast"/>
    </w:pPr>
    <w:rPr>
      <w:rFonts w:eastAsia="Calibri"/>
      <w:color w:val="auto"/>
    </w:rPr>
  </w:style>
  <w:style w:type="paragraph" w:customStyle="1" w:styleId="CM28">
    <w:name w:val="CM28"/>
    <w:basedOn w:val="Default"/>
    <w:next w:val="Default"/>
    <w:uiPriority w:val="99"/>
    <w:qFormat/>
    <w:rsid w:val="00B821B1"/>
    <w:pPr>
      <w:widowControl w:val="0"/>
    </w:pPr>
    <w:rPr>
      <w:rFonts w:eastAsia="Calibri"/>
      <w:color w:val="auto"/>
    </w:rPr>
  </w:style>
  <w:style w:type="paragraph" w:customStyle="1" w:styleId="CM8">
    <w:name w:val="CM8"/>
    <w:basedOn w:val="Default"/>
    <w:next w:val="Default"/>
    <w:uiPriority w:val="99"/>
    <w:qFormat/>
    <w:rsid w:val="00B821B1"/>
    <w:pPr>
      <w:widowControl w:val="0"/>
    </w:pPr>
    <w:rPr>
      <w:rFonts w:eastAsia="Calibri"/>
      <w:color w:val="auto"/>
    </w:rPr>
  </w:style>
  <w:style w:type="paragraph" w:customStyle="1" w:styleId="CM6">
    <w:name w:val="CM6"/>
    <w:basedOn w:val="Default"/>
    <w:next w:val="Default"/>
    <w:uiPriority w:val="99"/>
    <w:qFormat/>
    <w:rsid w:val="00B821B1"/>
    <w:pPr>
      <w:widowControl w:val="0"/>
      <w:spacing w:line="553" w:lineRule="atLeast"/>
    </w:pPr>
    <w:rPr>
      <w:rFonts w:eastAsia="Calibri"/>
      <w:color w:val="auto"/>
    </w:rPr>
  </w:style>
  <w:style w:type="paragraph" w:customStyle="1" w:styleId="CM22">
    <w:name w:val="CM22"/>
    <w:basedOn w:val="Default"/>
    <w:next w:val="Default"/>
    <w:uiPriority w:val="99"/>
    <w:qFormat/>
    <w:rsid w:val="00B821B1"/>
    <w:pPr>
      <w:widowControl w:val="0"/>
    </w:pPr>
    <w:rPr>
      <w:rFonts w:eastAsia="Calibri"/>
      <w:color w:val="auto"/>
    </w:rPr>
  </w:style>
  <w:style w:type="paragraph" w:customStyle="1" w:styleId="DoubleUnderlined">
    <w:name w:val="Double Underlined"/>
    <w:basedOn w:val="Heading2"/>
    <w:autoRedefine/>
    <w:uiPriority w:val="99"/>
    <w:qFormat/>
    <w:rsid w:val="00B821B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B821B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B821B1"/>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B821B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B821B1"/>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B821B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821B1"/>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B821B1"/>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B821B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B821B1"/>
  </w:style>
  <w:style w:type="paragraph" w:customStyle="1" w:styleId="StyleUnderliningTimesNewRomanBoldNounderlineKernat16">
    <w:name w:val="Style Underlining + Times New Roman Bold No underline Kern at 16..."/>
    <w:basedOn w:val="Normal"/>
    <w:uiPriority w:val="99"/>
    <w:qFormat/>
    <w:rsid w:val="00B821B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821B1"/>
    <w:rPr>
      <w:rFonts w:eastAsia="Times New Roman"/>
      <w:b/>
      <w:bCs/>
      <w:kern w:val="32"/>
      <w:sz w:val="32"/>
      <w:szCs w:val="32"/>
    </w:rPr>
  </w:style>
  <w:style w:type="paragraph" w:customStyle="1" w:styleId="StyleBoldUnderliningKernat16pt">
    <w:name w:val="Style Bold Underlining + Kern at 16 pt"/>
    <w:uiPriority w:val="99"/>
    <w:qFormat/>
    <w:rsid w:val="00B821B1"/>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B821B1"/>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B821B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821B1"/>
    <w:pPr>
      <w:ind w:left="400"/>
    </w:pPr>
    <w:rPr>
      <w:rFonts w:eastAsia="Times New Roman"/>
      <w:szCs w:val="20"/>
    </w:rPr>
  </w:style>
  <w:style w:type="paragraph" w:customStyle="1" w:styleId="Paste">
    <w:name w:val="Paste"/>
    <w:basedOn w:val="card"/>
    <w:qFormat/>
    <w:rsid w:val="00B821B1"/>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B821B1"/>
    <w:rPr>
      <w:rFonts w:ascii="Georgia" w:eastAsia="Times New Roman" w:hAnsi="Georgia"/>
      <w:b/>
      <w:u w:val="single"/>
    </w:rPr>
  </w:style>
  <w:style w:type="paragraph" w:customStyle="1" w:styleId="UnderlineStyle0">
    <w:name w:val="Underline Style"/>
    <w:basedOn w:val="Normal"/>
    <w:link w:val="UnderlineStyleChar"/>
    <w:qFormat/>
    <w:rsid w:val="00B821B1"/>
    <w:rPr>
      <w:rFonts w:ascii="Georgia" w:eastAsia="Times New Roman" w:hAnsi="Georgia"/>
      <w:b/>
      <w:sz w:val="24"/>
      <w:u w:val="single"/>
    </w:rPr>
  </w:style>
  <w:style w:type="paragraph" w:customStyle="1" w:styleId="Normalization">
    <w:name w:val="Normalization"/>
    <w:basedOn w:val="Normal"/>
    <w:uiPriority w:val="99"/>
    <w:qFormat/>
    <w:rsid w:val="00B821B1"/>
    <w:rPr>
      <w:rFonts w:eastAsia="Times New Roman"/>
      <w:sz w:val="18"/>
    </w:rPr>
  </w:style>
  <w:style w:type="paragraph" w:customStyle="1" w:styleId="BreifTitle">
    <w:name w:val="Breif Title"/>
    <w:basedOn w:val="Normal"/>
    <w:autoRedefine/>
    <w:uiPriority w:val="99"/>
    <w:qFormat/>
    <w:rsid w:val="00B821B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B821B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B821B1"/>
    <w:pPr>
      <w:spacing w:before="0" w:after="0"/>
      <w:jc w:val="center"/>
      <w:outlineLvl w:val="0"/>
    </w:pPr>
    <w:rPr>
      <w:sz w:val="32"/>
      <w:szCs w:val="32"/>
      <w:lang w:bidi="ar-SA"/>
    </w:rPr>
  </w:style>
  <w:style w:type="paragraph" w:customStyle="1" w:styleId="Tagandcite">
    <w:name w:val="Tag and cite"/>
    <w:basedOn w:val="Normal"/>
    <w:autoRedefine/>
    <w:uiPriority w:val="99"/>
    <w:qFormat/>
    <w:rsid w:val="00B821B1"/>
    <w:rPr>
      <w:rFonts w:eastAsia="Times New Roman"/>
      <w:color w:val="333333"/>
    </w:rPr>
  </w:style>
  <w:style w:type="paragraph" w:customStyle="1" w:styleId="StyleTagandCiteFranklinGothicDemi">
    <w:name w:val="Style Tag and Cite + Franklin Gothic Demi"/>
    <w:basedOn w:val="Normal"/>
    <w:autoRedefine/>
    <w:uiPriority w:val="99"/>
    <w:qFormat/>
    <w:rsid w:val="00B821B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B821B1"/>
    <w:rPr>
      <w:bCs/>
    </w:rPr>
  </w:style>
  <w:style w:type="paragraph" w:customStyle="1" w:styleId="tagCharCharCharCharCharCharChar">
    <w:name w:val="tag Char Char Char Char Char Char Char"/>
    <w:basedOn w:val="Normal"/>
    <w:uiPriority w:val="99"/>
    <w:qFormat/>
    <w:rsid w:val="00B821B1"/>
    <w:rPr>
      <w:rFonts w:eastAsia="Times New Roman"/>
      <w:b/>
      <w:sz w:val="24"/>
      <w:szCs w:val="20"/>
    </w:rPr>
  </w:style>
  <w:style w:type="paragraph" w:customStyle="1" w:styleId="title-bold-medium">
    <w:name w:val="title-bold-medium"/>
    <w:basedOn w:val="Normal"/>
    <w:uiPriority w:val="99"/>
    <w:qFormat/>
    <w:rsid w:val="00B821B1"/>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B821B1"/>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B821B1"/>
    <w:rPr>
      <w:rFonts w:ascii="Arial Narrow" w:eastAsia="Times New Roman" w:hAnsi="Arial Narrow"/>
      <w:b/>
      <w:sz w:val="24"/>
    </w:rPr>
  </w:style>
  <w:style w:type="paragraph" w:customStyle="1" w:styleId="BLOCKTITLE1">
    <w:name w:val="BLOCK TITLE"/>
    <w:basedOn w:val="Heading1"/>
    <w:uiPriority w:val="99"/>
    <w:qFormat/>
    <w:rsid w:val="00B821B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B821B1"/>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B821B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821B1"/>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B821B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821B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821B1"/>
    <w:pPr>
      <w:spacing w:before="100" w:beforeAutospacing="1" w:after="100" w:afterAutospacing="1"/>
    </w:pPr>
    <w:rPr>
      <w:rFonts w:eastAsia="Times New Roman"/>
    </w:rPr>
  </w:style>
  <w:style w:type="paragraph" w:customStyle="1" w:styleId="ToRead">
    <w:name w:val="To Read"/>
    <w:basedOn w:val="Normal"/>
    <w:uiPriority w:val="99"/>
    <w:qFormat/>
    <w:rsid w:val="00B821B1"/>
    <w:pPr>
      <w:ind w:left="720"/>
    </w:pPr>
    <w:rPr>
      <w:rFonts w:ascii="Verdana" w:eastAsia="Times New Roman" w:hAnsi="Verdana"/>
      <w:b/>
      <w:u w:val="single"/>
    </w:rPr>
  </w:style>
  <w:style w:type="paragraph" w:customStyle="1" w:styleId="Style1">
    <w:name w:val="Style 1"/>
    <w:basedOn w:val="Normal"/>
    <w:uiPriority w:val="99"/>
    <w:qFormat/>
    <w:rsid w:val="00B821B1"/>
    <w:pPr>
      <w:widowControl w:val="0"/>
      <w:ind w:firstLine="216"/>
    </w:pPr>
    <w:rPr>
      <w:rFonts w:eastAsia="Times New Roman"/>
      <w:noProof/>
      <w:color w:val="000000"/>
      <w:szCs w:val="20"/>
    </w:rPr>
  </w:style>
  <w:style w:type="paragraph" w:customStyle="1" w:styleId="Style41">
    <w:name w:val="Style 4"/>
    <w:basedOn w:val="Normal"/>
    <w:uiPriority w:val="99"/>
    <w:qFormat/>
    <w:rsid w:val="00B821B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821B1"/>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B821B1"/>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B821B1"/>
    <w:pPr>
      <w:ind w:left="1660"/>
    </w:pPr>
  </w:style>
  <w:style w:type="paragraph" w:customStyle="1" w:styleId="PageNumber1">
    <w:name w:val="Page Number1"/>
    <w:basedOn w:val="Normal"/>
    <w:next w:val="Normal"/>
    <w:uiPriority w:val="99"/>
    <w:qFormat/>
    <w:rsid w:val="00B821B1"/>
    <w:rPr>
      <w:rFonts w:eastAsia="Times New Roman"/>
    </w:rPr>
  </w:style>
  <w:style w:type="paragraph" w:customStyle="1" w:styleId="Card1">
    <w:name w:val="Card1"/>
    <w:uiPriority w:val="99"/>
    <w:qFormat/>
    <w:rsid w:val="00B821B1"/>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B821B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B821B1"/>
    <w:pPr>
      <w:ind w:left="288" w:right="288"/>
    </w:pPr>
    <w:rPr>
      <w:rFonts w:eastAsia="Times New Roman"/>
    </w:rPr>
  </w:style>
  <w:style w:type="paragraph" w:customStyle="1" w:styleId="CaseListNormal">
    <w:name w:val="Case List Normal"/>
    <w:basedOn w:val="Normal"/>
    <w:uiPriority w:val="99"/>
    <w:qFormat/>
    <w:rsid w:val="00B821B1"/>
    <w:rPr>
      <w:rFonts w:ascii="Times" w:eastAsia="Times New Roman" w:hAnsi="Times"/>
      <w:szCs w:val="26"/>
    </w:rPr>
  </w:style>
  <w:style w:type="paragraph" w:customStyle="1" w:styleId="Body">
    <w:name w:val="Body"/>
    <w:basedOn w:val="Normal"/>
    <w:uiPriority w:val="99"/>
    <w:qFormat/>
    <w:rsid w:val="00B821B1"/>
    <w:pPr>
      <w:outlineLvl w:val="3"/>
    </w:pPr>
    <w:rPr>
      <w:rFonts w:eastAsia="Times New Roman"/>
      <w:szCs w:val="20"/>
    </w:rPr>
  </w:style>
  <w:style w:type="paragraph" w:customStyle="1" w:styleId="3text">
    <w:name w:val="3text"/>
    <w:basedOn w:val="Normal"/>
    <w:uiPriority w:val="99"/>
    <w:qFormat/>
    <w:rsid w:val="00B821B1"/>
    <w:pPr>
      <w:spacing w:before="100" w:beforeAutospacing="1" w:after="100" w:afterAutospacing="1"/>
    </w:pPr>
    <w:rPr>
      <w:rFonts w:eastAsia="Times New Roman"/>
      <w:sz w:val="24"/>
    </w:rPr>
  </w:style>
  <w:style w:type="paragraph" w:customStyle="1" w:styleId="TimesNewRoman12">
    <w:name w:val="TimesNewRoman12"/>
    <w:uiPriority w:val="99"/>
    <w:qFormat/>
    <w:rsid w:val="00B821B1"/>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B821B1"/>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B821B1"/>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B821B1"/>
    <w:rPr>
      <w:rFonts w:eastAsia="Times New Roman"/>
      <w:color w:val="000000"/>
      <w:sz w:val="18"/>
    </w:rPr>
  </w:style>
  <w:style w:type="paragraph" w:customStyle="1" w:styleId="text1">
    <w:name w:val="text1"/>
    <w:basedOn w:val="Normal"/>
    <w:autoRedefine/>
    <w:uiPriority w:val="99"/>
    <w:qFormat/>
    <w:rsid w:val="00B821B1"/>
    <w:rPr>
      <w:rFonts w:eastAsia="Times New Roman"/>
      <w:szCs w:val="20"/>
    </w:rPr>
  </w:style>
  <w:style w:type="paragraph" w:customStyle="1" w:styleId="RepeatBlockHeading">
    <w:name w:val="Repeat Block Heading"/>
    <w:basedOn w:val="Normal"/>
    <w:autoRedefine/>
    <w:uiPriority w:val="99"/>
    <w:qFormat/>
    <w:rsid w:val="00B821B1"/>
    <w:pPr>
      <w:jc w:val="center"/>
    </w:pPr>
    <w:rPr>
      <w:rFonts w:eastAsia="Times New Roman"/>
      <w:b/>
      <w:smallCaps/>
      <w:color w:val="000000"/>
      <w:sz w:val="24"/>
      <w:u w:val="thick"/>
    </w:rPr>
  </w:style>
  <w:style w:type="paragraph" w:customStyle="1" w:styleId="story-headline">
    <w:name w:val="story-headline"/>
    <w:basedOn w:val="Normal"/>
    <w:uiPriority w:val="99"/>
    <w:qFormat/>
    <w:rsid w:val="00B821B1"/>
    <w:pPr>
      <w:spacing w:before="72" w:after="72"/>
    </w:pPr>
    <w:rPr>
      <w:rFonts w:ascii="Arial" w:eastAsia="Times New Roman" w:hAnsi="Arial"/>
      <w:b/>
      <w:bCs/>
      <w:sz w:val="26"/>
      <w:szCs w:val="26"/>
    </w:rPr>
  </w:style>
  <w:style w:type="paragraph" w:customStyle="1" w:styleId="story-body">
    <w:name w:val="story-body"/>
    <w:basedOn w:val="Normal"/>
    <w:uiPriority w:val="99"/>
    <w:qFormat/>
    <w:rsid w:val="00B821B1"/>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B821B1"/>
    <w:rPr>
      <w:rFonts w:ascii="Arial" w:eastAsia="Times New Roman" w:hAnsi="Arial"/>
      <w:b/>
      <w:bCs/>
    </w:rPr>
  </w:style>
  <w:style w:type="paragraph" w:customStyle="1" w:styleId="TextofCards">
    <w:name w:val="Text of Cards"/>
    <w:basedOn w:val="Normal"/>
    <w:uiPriority w:val="99"/>
    <w:qFormat/>
    <w:rsid w:val="00B821B1"/>
    <w:rPr>
      <w:rFonts w:eastAsia="Times New Roman"/>
      <w:color w:val="000000"/>
      <w:spacing w:val="6"/>
      <w:szCs w:val="23"/>
    </w:rPr>
  </w:style>
  <w:style w:type="paragraph" w:customStyle="1" w:styleId="Corpotesto">
    <w:name w:val="Corpo testo"/>
    <w:basedOn w:val="Normal"/>
    <w:uiPriority w:val="99"/>
    <w:qFormat/>
    <w:rsid w:val="00B821B1"/>
    <w:pPr>
      <w:widowControl w:val="0"/>
      <w:adjustRightInd w:val="0"/>
      <w:spacing w:after="283"/>
    </w:pPr>
    <w:rPr>
      <w:rFonts w:ascii="Times" w:eastAsia="Times New Roman" w:hAnsi="Times"/>
    </w:rPr>
  </w:style>
  <w:style w:type="paragraph" w:customStyle="1" w:styleId="tagCharChar1Char">
    <w:name w:val="tag Char Char1 Char"/>
    <w:uiPriority w:val="99"/>
    <w:qFormat/>
    <w:rsid w:val="00B821B1"/>
    <w:rPr>
      <w:rFonts w:eastAsia="Times New Roman" w:cs="Calibri"/>
      <w:b/>
      <w:bCs/>
    </w:rPr>
  </w:style>
  <w:style w:type="paragraph" w:customStyle="1" w:styleId="inside-copy">
    <w:name w:val="inside-copy"/>
    <w:basedOn w:val="Normal"/>
    <w:uiPriority w:val="99"/>
    <w:qFormat/>
    <w:rsid w:val="00B821B1"/>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B821B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B821B1"/>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B821B1"/>
    <w:rPr>
      <w:rFonts w:ascii="Arial" w:hAnsi="Arial"/>
      <w:b w:val="0"/>
      <w:caps w:val="0"/>
      <w:sz w:val="20"/>
    </w:rPr>
  </w:style>
  <w:style w:type="paragraph" w:customStyle="1" w:styleId="ProjectTitleLine">
    <w:name w:val="Project Title Line"/>
    <w:basedOn w:val="Normal"/>
    <w:next w:val="Normal"/>
    <w:autoRedefine/>
    <w:uiPriority w:val="99"/>
    <w:qFormat/>
    <w:rsid w:val="00B821B1"/>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B821B1"/>
    <w:rPr>
      <w:rFonts w:ascii="Arial Narrow" w:eastAsia="Times New Roman" w:hAnsi="Arial Narrow"/>
      <w:strike/>
    </w:rPr>
  </w:style>
  <w:style w:type="paragraph" w:customStyle="1" w:styleId="NormalVerdana">
    <w:name w:val="Normal + Verdana"/>
    <w:aliases w:val="10 pt,White,Normal + Arial"/>
    <w:basedOn w:val="Normal"/>
    <w:uiPriority w:val="99"/>
    <w:qFormat/>
    <w:rsid w:val="00B821B1"/>
    <w:rPr>
      <w:rFonts w:ascii="Arial" w:eastAsia="Times New Roman" w:hAnsi="Arial"/>
      <w:szCs w:val="20"/>
      <w:u w:val="single"/>
    </w:rPr>
  </w:style>
  <w:style w:type="paragraph" w:customStyle="1" w:styleId="Normal10pt">
    <w:name w:val="Normal + 10 pt"/>
    <w:basedOn w:val="Normal"/>
    <w:uiPriority w:val="99"/>
    <w:qFormat/>
    <w:rsid w:val="00B821B1"/>
    <w:rPr>
      <w:rFonts w:eastAsia="Times New Roman"/>
      <w:szCs w:val="20"/>
    </w:rPr>
  </w:style>
  <w:style w:type="paragraph" w:customStyle="1" w:styleId="cardChar1Char">
    <w:name w:val="card Char1 Char"/>
    <w:basedOn w:val="Normal"/>
    <w:uiPriority w:val="99"/>
    <w:qFormat/>
    <w:rsid w:val="00B821B1"/>
    <w:pPr>
      <w:ind w:left="288" w:right="288"/>
    </w:pPr>
    <w:rPr>
      <w:rFonts w:eastAsia="Times New Roman"/>
      <w:szCs w:val="20"/>
    </w:rPr>
  </w:style>
  <w:style w:type="paragraph" w:customStyle="1" w:styleId="CM12">
    <w:name w:val="CM12"/>
    <w:basedOn w:val="Default"/>
    <w:next w:val="Default"/>
    <w:uiPriority w:val="99"/>
    <w:qFormat/>
    <w:rsid w:val="00B821B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B821B1"/>
    <w:pPr>
      <w:widowControl w:val="0"/>
      <w:spacing w:after="480"/>
    </w:pPr>
    <w:rPr>
      <w:rFonts w:ascii="Granjon LT Std" w:hAnsi="Granjon LT Std"/>
      <w:color w:val="auto"/>
    </w:rPr>
  </w:style>
  <w:style w:type="paragraph" w:customStyle="1" w:styleId="CM10">
    <w:name w:val="CM10"/>
    <w:basedOn w:val="Default"/>
    <w:next w:val="Default"/>
    <w:uiPriority w:val="99"/>
    <w:qFormat/>
    <w:rsid w:val="00B821B1"/>
    <w:pPr>
      <w:widowControl w:val="0"/>
      <w:spacing w:line="320" w:lineRule="atLeast"/>
    </w:pPr>
    <w:rPr>
      <w:rFonts w:ascii="Granjon LT Std" w:hAnsi="Granjon LT Std"/>
      <w:color w:val="auto"/>
    </w:rPr>
  </w:style>
  <w:style w:type="paragraph" w:customStyle="1" w:styleId="bold">
    <w:name w:val="bold"/>
    <w:basedOn w:val="Normal"/>
    <w:uiPriority w:val="99"/>
    <w:qFormat/>
    <w:rsid w:val="00B821B1"/>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B821B1"/>
    <w:rPr>
      <w:rFonts w:ascii="Arial Narrow" w:eastAsia="Times New Roman" w:hAnsi="Arial Narrow"/>
      <w:strike/>
      <w:szCs w:val="20"/>
    </w:rPr>
  </w:style>
  <w:style w:type="paragraph" w:customStyle="1" w:styleId="textbodyblack">
    <w:name w:val="textbodyblack"/>
    <w:basedOn w:val="Normal"/>
    <w:uiPriority w:val="99"/>
    <w:qFormat/>
    <w:rsid w:val="00B821B1"/>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B821B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B82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B82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B821B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B821B1"/>
    <w:rPr>
      <w:rFonts w:ascii="Georgia" w:eastAsia="Times New Roman" w:hAnsi="Georgia"/>
      <w:b/>
      <w:bCs/>
      <w:szCs w:val="16"/>
      <w:u w:val="single"/>
    </w:rPr>
  </w:style>
  <w:style w:type="paragraph" w:customStyle="1" w:styleId="CiteCorrected">
    <w:name w:val="Cite Corrected"/>
    <w:basedOn w:val="Normal"/>
    <w:link w:val="CiteCorrectedChar"/>
    <w:qFormat/>
    <w:rsid w:val="00B821B1"/>
    <w:rPr>
      <w:rFonts w:ascii="Georgia" w:eastAsia="Times New Roman" w:hAnsi="Georgia"/>
      <w:b/>
      <w:bCs/>
      <w:sz w:val="24"/>
      <w:szCs w:val="16"/>
      <w:u w:val="single"/>
    </w:rPr>
  </w:style>
  <w:style w:type="paragraph" w:customStyle="1" w:styleId="CardText20">
    <w:name w:val="Card Text 2"/>
    <w:basedOn w:val="CardText10"/>
    <w:link w:val="CardText2Char"/>
    <w:qFormat/>
    <w:rsid w:val="00B821B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B821B1"/>
    <w:pPr>
      <w:ind w:left="288"/>
    </w:pPr>
    <w:rPr>
      <w:rFonts w:eastAsia="SimSun"/>
      <w:szCs w:val="20"/>
      <w:lang w:eastAsia="zh-CN"/>
    </w:rPr>
  </w:style>
  <w:style w:type="paragraph" w:customStyle="1" w:styleId="BriefTitle2">
    <w:name w:val="Brief Title 2"/>
    <w:basedOn w:val="BriefTitle"/>
    <w:uiPriority w:val="99"/>
    <w:qFormat/>
    <w:rsid w:val="00B821B1"/>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B821B1"/>
    <w:rPr>
      <w:u w:val="single"/>
    </w:rPr>
  </w:style>
  <w:style w:type="paragraph" w:customStyle="1" w:styleId="StyleCardText11ptUnderline">
    <w:name w:val="Style Card Text + 11 pt Underline"/>
    <w:link w:val="StyleCardText11ptUnderlineChar"/>
    <w:qFormat/>
    <w:rsid w:val="00B821B1"/>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B821B1"/>
    <w:rPr>
      <w:rFonts w:ascii="Georgia" w:hAnsi="Georgia"/>
      <w:sz w:val="16"/>
    </w:rPr>
  </w:style>
  <w:style w:type="paragraph" w:customStyle="1" w:styleId="StyleMinimizedText11pt">
    <w:name w:val="Style Minimized Text + 11 pt"/>
    <w:basedOn w:val="Normal"/>
    <w:link w:val="StyleMinimizedText11ptChar"/>
    <w:qFormat/>
    <w:rsid w:val="00B821B1"/>
    <w:rPr>
      <w:rFonts w:ascii="Georgia" w:hAnsi="Georgia"/>
      <w:sz w:val="16"/>
    </w:rPr>
  </w:style>
  <w:style w:type="character" w:customStyle="1" w:styleId="StyleMinimizedText11pt1Char">
    <w:name w:val="Style Minimized Text + 11 pt1 Char"/>
    <w:basedOn w:val="DefaultParagraphFont"/>
    <w:link w:val="StyleMinimizedText11pt1"/>
    <w:locked/>
    <w:rsid w:val="00B821B1"/>
    <w:rPr>
      <w:rFonts w:ascii="Georgia" w:hAnsi="Georgia"/>
      <w:sz w:val="16"/>
    </w:rPr>
  </w:style>
  <w:style w:type="paragraph" w:customStyle="1" w:styleId="StyleMinimizedText11pt1">
    <w:name w:val="Style Minimized Text + 11 pt1"/>
    <w:basedOn w:val="Normal"/>
    <w:link w:val="StyleMinimizedText11pt1Char"/>
    <w:qFormat/>
    <w:rsid w:val="00B821B1"/>
    <w:rPr>
      <w:rFonts w:ascii="Georgia" w:hAnsi="Georgia"/>
      <w:sz w:val="16"/>
    </w:rPr>
  </w:style>
  <w:style w:type="character" w:customStyle="1" w:styleId="Debate-CardSmalltextF2Char">
    <w:name w:val="Debate- Card Small text F2 Char"/>
    <w:link w:val="Debate-CardSmalltextF2"/>
    <w:locked/>
    <w:rsid w:val="00B821B1"/>
    <w:rPr>
      <w:rFonts w:ascii="Arial Narrow" w:hAnsi="Arial Narrow"/>
      <w:sz w:val="16"/>
    </w:rPr>
  </w:style>
  <w:style w:type="paragraph" w:customStyle="1" w:styleId="Debate-CardSmalltextF2">
    <w:name w:val="Debate- Card Small text F2"/>
    <w:basedOn w:val="Normal"/>
    <w:next w:val="Normal"/>
    <w:link w:val="Debate-CardSmalltextF2Char"/>
    <w:qFormat/>
    <w:rsid w:val="00B821B1"/>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B821B1"/>
    <w:rPr>
      <w:rFonts w:ascii="Arial Narrow" w:hAnsi="Arial Narrow"/>
      <w:b/>
      <w:sz w:val="18"/>
      <w:u w:val="single"/>
    </w:rPr>
  </w:style>
  <w:style w:type="paragraph" w:customStyle="1" w:styleId="Debate-EmphasizedText-F5">
    <w:name w:val="Debate- Emphasized Text- F5"/>
    <w:basedOn w:val="Normal"/>
    <w:link w:val="Debate-EmphasizedText-F5Char"/>
    <w:qFormat/>
    <w:rsid w:val="00B821B1"/>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B821B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821B1"/>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B821B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B821B1"/>
    <w:rPr>
      <w:rFonts w:ascii="Times New Roman" w:eastAsia="Times New Roman" w:hAnsi="Times New Roman" w:cs="Calibri"/>
      <w:sz w:val="16"/>
    </w:rPr>
  </w:style>
  <w:style w:type="character" w:customStyle="1" w:styleId="CardStyleChar">
    <w:name w:val="Card Style Char"/>
    <w:link w:val="CardStyle0"/>
    <w:locked/>
    <w:rsid w:val="00B821B1"/>
    <w:rPr>
      <w:rFonts w:ascii="Calibri" w:eastAsia="Times New Roman" w:hAnsi="Calibri"/>
      <w:sz w:val="22"/>
    </w:rPr>
  </w:style>
  <w:style w:type="paragraph" w:customStyle="1" w:styleId="emactive">
    <w:name w:val="emactive"/>
    <w:basedOn w:val="Normal"/>
    <w:uiPriority w:val="99"/>
    <w:qFormat/>
    <w:rsid w:val="00B821B1"/>
    <w:pPr>
      <w:spacing w:before="100" w:beforeAutospacing="1" w:after="100" w:afterAutospacing="1"/>
    </w:pPr>
    <w:rPr>
      <w:rFonts w:eastAsia="Times New Roman"/>
      <w:sz w:val="24"/>
    </w:rPr>
  </w:style>
  <w:style w:type="paragraph" w:customStyle="1" w:styleId="emready">
    <w:name w:val="emready"/>
    <w:basedOn w:val="Normal"/>
    <w:uiPriority w:val="99"/>
    <w:qFormat/>
    <w:rsid w:val="00B821B1"/>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B821B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821B1"/>
    <w:rPr>
      <w:rFonts w:ascii="Georgia" w:eastAsia="Times New Roman" w:hAnsi="Georgia" w:cs="Times New Roman"/>
      <w:b/>
      <w:sz w:val="24"/>
      <w:u w:val="single"/>
    </w:rPr>
  </w:style>
  <w:style w:type="character" w:customStyle="1" w:styleId="CardHighlightChar">
    <w:name w:val="Card Highlight Char"/>
    <w:link w:val="CardHighlight"/>
    <w:locked/>
    <w:rsid w:val="00B821B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821B1"/>
    <w:pPr>
      <w:shd w:val="clear" w:color="auto" w:fill="66FFFF"/>
    </w:pPr>
    <w:rPr>
      <w:rFonts w:eastAsia="Calibri" w:cs="Calibri"/>
      <w:sz w:val="24"/>
      <w:u w:val="single"/>
    </w:rPr>
  </w:style>
  <w:style w:type="character" w:customStyle="1" w:styleId="BlockHeaderHiddenChar">
    <w:name w:val="Block Header Hidden Char"/>
    <w:link w:val="BlockHeaderHidden"/>
    <w:locked/>
    <w:rsid w:val="00B821B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B821B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821B1"/>
    <w:pPr>
      <w:spacing w:before="100" w:beforeAutospacing="1" w:after="100" w:afterAutospacing="1"/>
    </w:pPr>
    <w:rPr>
      <w:rFonts w:eastAsia="Times New Roman"/>
      <w:sz w:val="24"/>
    </w:rPr>
  </w:style>
  <w:style w:type="paragraph" w:customStyle="1" w:styleId="norma">
    <w:name w:val="norma"/>
    <w:basedOn w:val="Heading3"/>
    <w:uiPriority w:val="99"/>
    <w:qFormat/>
    <w:rsid w:val="00B821B1"/>
    <w:rPr>
      <w:rFonts w:eastAsia="MS Gothic" w:cs="Arial"/>
      <w:bCs w:val="0"/>
      <w:sz w:val="24"/>
      <w:szCs w:val="24"/>
    </w:rPr>
  </w:style>
  <w:style w:type="paragraph" w:customStyle="1" w:styleId="nromal">
    <w:name w:val="nromal"/>
    <w:basedOn w:val="Normal"/>
    <w:uiPriority w:val="99"/>
    <w:qFormat/>
    <w:rsid w:val="00B821B1"/>
    <w:pPr>
      <w:keepNext/>
      <w:keepLines/>
      <w:spacing w:before="200"/>
      <w:outlineLvl w:val="3"/>
    </w:pPr>
    <w:rPr>
      <w:rFonts w:eastAsia="Times New Roman" w:cs="Cambria"/>
      <w:b/>
      <w:iCs/>
    </w:rPr>
  </w:style>
  <w:style w:type="paragraph" w:customStyle="1" w:styleId="natural">
    <w:name w:val="natural"/>
    <w:basedOn w:val="Normal"/>
    <w:uiPriority w:val="99"/>
    <w:qFormat/>
    <w:rsid w:val="00B821B1"/>
    <w:pPr>
      <w:keepNext/>
      <w:keepLines/>
      <w:spacing w:before="200"/>
      <w:outlineLvl w:val="3"/>
    </w:pPr>
    <w:rPr>
      <w:rFonts w:eastAsia="Times New Roman"/>
      <w:b/>
      <w:iCs/>
    </w:rPr>
  </w:style>
  <w:style w:type="paragraph" w:customStyle="1" w:styleId="nroaml">
    <w:name w:val="nroaml"/>
    <w:basedOn w:val="Normal"/>
    <w:uiPriority w:val="99"/>
    <w:qFormat/>
    <w:rsid w:val="00B821B1"/>
    <w:pPr>
      <w:keepNext/>
      <w:keepLines/>
      <w:spacing w:before="200"/>
      <w:outlineLvl w:val="3"/>
    </w:pPr>
    <w:rPr>
      <w:rFonts w:eastAsia="Times New Roman"/>
      <w:b/>
      <w:iCs/>
    </w:rPr>
  </w:style>
  <w:style w:type="paragraph" w:customStyle="1" w:styleId="noraml">
    <w:name w:val="noraml"/>
    <w:basedOn w:val="Normal"/>
    <w:uiPriority w:val="99"/>
    <w:qFormat/>
    <w:rsid w:val="00B821B1"/>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B821B1"/>
    <w:rPr>
      <w:rFonts w:ascii="Georgia" w:eastAsia="Calibri" w:hAnsi="Georgia"/>
      <w:sz w:val="16"/>
      <w:szCs w:val="16"/>
    </w:rPr>
  </w:style>
  <w:style w:type="paragraph" w:customStyle="1" w:styleId="SmallSizeParagraph">
    <w:name w:val="Small Size Paragraph"/>
    <w:basedOn w:val="Normal"/>
    <w:link w:val="SmallSizeParagraphChar"/>
    <w:qFormat/>
    <w:rsid w:val="00B821B1"/>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B821B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821B1"/>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B821B1"/>
    <w:rPr>
      <w:rFonts w:ascii="Arial" w:eastAsia="Calibri" w:hAnsi="Arial" w:cs="Arial"/>
      <w:kern w:val="2"/>
      <w:sz w:val="14"/>
      <w:szCs w:val="14"/>
      <w:lang w:eastAsia="zh-TW"/>
    </w:rPr>
  </w:style>
  <w:style w:type="paragraph" w:customStyle="1" w:styleId="CardT1">
    <w:name w:val="CardT1"/>
    <w:basedOn w:val="Normal"/>
    <w:link w:val="CardT1Char"/>
    <w:qFormat/>
    <w:rsid w:val="00B821B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B821B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B821B1"/>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B821B1"/>
    <w:pPr>
      <w:spacing w:before="100" w:beforeAutospacing="1" w:after="100" w:afterAutospacing="1"/>
    </w:pPr>
    <w:rPr>
      <w:rFonts w:eastAsia="Times New Roman"/>
      <w:sz w:val="24"/>
    </w:rPr>
  </w:style>
  <w:style w:type="paragraph" w:customStyle="1" w:styleId="CiteReal">
    <w:name w:val="Cite Real"/>
    <w:basedOn w:val="Normal"/>
    <w:next w:val="Normal"/>
    <w:qFormat/>
    <w:rsid w:val="00B821B1"/>
    <w:rPr>
      <w:rFonts w:ascii="Arial" w:eastAsia="MS Mincho" w:hAnsi="Arial"/>
      <w:b/>
      <w:sz w:val="24"/>
      <w:u w:val="single"/>
    </w:rPr>
  </w:style>
  <w:style w:type="paragraph" w:customStyle="1" w:styleId="2909F619802848F09E01365C32F34654">
    <w:name w:val="2909F619802848F09E01365C32F34654"/>
    <w:uiPriority w:val="99"/>
    <w:qFormat/>
    <w:rsid w:val="00B821B1"/>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B821B1"/>
    <w:rPr>
      <w:rFonts w:ascii="Georgia" w:eastAsia="Calibri" w:hAnsi="Georgia"/>
      <w:u w:val="single"/>
      <w:lang w:val="x-none" w:eastAsia="zh-CN"/>
    </w:rPr>
  </w:style>
  <w:style w:type="paragraph" w:customStyle="1" w:styleId="UnderlineS">
    <w:name w:val="Underline S"/>
    <w:basedOn w:val="Normal"/>
    <w:link w:val="UnderlineSChar"/>
    <w:qFormat/>
    <w:rsid w:val="00B821B1"/>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B821B1"/>
    <w:rPr>
      <w:rFonts w:ascii="Georgia" w:eastAsia="SimSun" w:hAnsi="Georgia"/>
      <w:sz w:val="12"/>
    </w:rPr>
  </w:style>
  <w:style w:type="paragraph" w:customStyle="1" w:styleId="Ununderlined">
    <w:name w:val="Ununderlined"/>
    <w:basedOn w:val="Normal"/>
    <w:link w:val="UnunderlinedChar"/>
    <w:qFormat/>
    <w:rsid w:val="00B821B1"/>
    <w:rPr>
      <w:rFonts w:ascii="Georgia" w:eastAsia="SimSun" w:hAnsi="Georgia"/>
      <w:sz w:val="12"/>
    </w:rPr>
  </w:style>
  <w:style w:type="character" w:customStyle="1" w:styleId="HighlightingChar">
    <w:name w:val="Highlighting Char"/>
    <w:link w:val="Highlighting"/>
    <w:locked/>
    <w:rsid w:val="00B821B1"/>
    <w:rPr>
      <w:rFonts w:ascii="Georgia" w:eastAsia="SimSun" w:hAnsi="Georgia"/>
      <w:u w:val="thick"/>
    </w:rPr>
  </w:style>
  <w:style w:type="paragraph" w:customStyle="1" w:styleId="Highlighting">
    <w:name w:val="Highlighting"/>
    <w:basedOn w:val="Normal"/>
    <w:link w:val="HighlightingChar"/>
    <w:autoRedefine/>
    <w:qFormat/>
    <w:rsid w:val="00B821B1"/>
    <w:rPr>
      <w:rFonts w:ascii="Georgia" w:eastAsia="SimSun" w:hAnsi="Georgia"/>
      <w:sz w:val="24"/>
      <w:u w:val="thick"/>
    </w:rPr>
  </w:style>
  <w:style w:type="character" w:customStyle="1" w:styleId="CITEChar">
    <w:name w:val="CITE Char"/>
    <w:link w:val="CITE"/>
    <w:locked/>
    <w:rsid w:val="00B821B1"/>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B821B1"/>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B821B1"/>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B821B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B821B1"/>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B821B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B821B1"/>
    <w:rPr>
      <w:b/>
      <w:sz w:val="28"/>
    </w:rPr>
  </w:style>
  <w:style w:type="character" w:customStyle="1" w:styleId="SourcenameChar">
    <w:name w:val="Source name Char"/>
    <w:link w:val="Sourcename"/>
    <w:locked/>
    <w:rsid w:val="00B821B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B821B1"/>
    <w:rPr>
      <w:b/>
      <w:bCs/>
      <w:sz w:val="20"/>
    </w:rPr>
  </w:style>
  <w:style w:type="character" w:customStyle="1" w:styleId="underlinedcardChar">
    <w:name w:val="underlined card Char"/>
    <w:link w:val="underlinedcard0"/>
    <w:locked/>
    <w:rsid w:val="00B821B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B821B1"/>
    <w:rPr>
      <w:sz w:val="24"/>
      <w:u w:val="single"/>
    </w:rPr>
  </w:style>
  <w:style w:type="paragraph" w:customStyle="1" w:styleId="FullText">
    <w:name w:val="Full Text"/>
    <w:basedOn w:val="Normal"/>
    <w:uiPriority w:val="99"/>
    <w:qFormat/>
    <w:rsid w:val="00B821B1"/>
    <w:rPr>
      <w:rFonts w:eastAsia="Times New Roman"/>
      <w:sz w:val="16"/>
    </w:rPr>
  </w:style>
  <w:style w:type="character" w:customStyle="1" w:styleId="TextUnderlineChar">
    <w:name w:val="Text Underline Char"/>
    <w:link w:val="TextUnderline"/>
    <w:locked/>
    <w:rsid w:val="00B821B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B821B1"/>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B821B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B821B1"/>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B821B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B821B1"/>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B821B1"/>
    <w:pPr>
      <w:spacing w:before="240"/>
      <w:outlineLvl w:val="2"/>
    </w:pPr>
    <w:rPr>
      <w:rFonts w:eastAsia="Times New Roman"/>
      <w:b/>
    </w:rPr>
  </w:style>
  <w:style w:type="character" w:customStyle="1" w:styleId="CiteCardChar">
    <w:name w:val="Cite_Card Char"/>
    <w:link w:val="CiteCard0"/>
    <w:locked/>
    <w:rsid w:val="00B821B1"/>
    <w:rPr>
      <w:rFonts w:ascii="Times New Roman" w:eastAsia="Times New Roman" w:hAnsi="Times New Roman" w:cs="Arial"/>
      <w:bCs/>
      <w:sz w:val="20"/>
      <w:szCs w:val="20"/>
    </w:rPr>
  </w:style>
  <w:style w:type="paragraph" w:customStyle="1" w:styleId="CiteCard0">
    <w:name w:val="Cite_Card"/>
    <w:link w:val="CiteCardChar"/>
    <w:qFormat/>
    <w:rsid w:val="00B821B1"/>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B821B1"/>
    <w:pPr>
      <w:widowControl w:val="0"/>
    </w:pPr>
    <w:rPr>
      <w:rFonts w:eastAsia="MS Mincho"/>
      <w:color w:val="auto"/>
    </w:rPr>
  </w:style>
  <w:style w:type="character" w:customStyle="1" w:styleId="StyleStyle49pt6Char">
    <w:name w:val="Style Style4 + 9 pt6 Char"/>
    <w:basedOn w:val="Style4Char"/>
    <w:link w:val="StyleStyle49pt6"/>
    <w:locked/>
    <w:rsid w:val="00B821B1"/>
    <w:rPr>
      <w:rFonts w:ascii="Georgia" w:eastAsia="Times New Roman" w:hAnsi="Georgia"/>
      <w:u w:val="single"/>
      <w:lang w:val="x-none"/>
    </w:rPr>
  </w:style>
  <w:style w:type="paragraph" w:customStyle="1" w:styleId="StyleStyle49pt6">
    <w:name w:val="Style Style4 + 9 pt6"/>
    <w:basedOn w:val="Style4"/>
    <w:link w:val="StyleStyle49pt6Char"/>
    <w:qFormat/>
    <w:rsid w:val="00B821B1"/>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B821B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B821B1"/>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B821B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821B1"/>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821B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821B1"/>
    <w:rPr>
      <w:rFonts w:ascii="Georgia" w:hAnsi="Georgia" w:cs="Calibri"/>
      <w:b/>
      <w:bCs/>
      <w:sz w:val="24"/>
      <w:u w:val="single"/>
    </w:rPr>
  </w:style>
  <w:style w:type="character" w:customStyle="1" w:styleId="DebatenoramlChar">
    <w:name w:val="Debatenoraml Char"/>
    <w:link w:val="Debatenoraml"/>
    <w:locked/>
    <w:rsid w:val="00B821B1"/>
    <w:rPr>
      <w:rFonts w:ascii="Times New Roman" w:hAnsi="Times New Roman" w:cs="Times New Roman"/>
    </w:rPr>
  </w:style>
  <w:style w:type="paragraph" w:customStyle="1" w:styleId="Debatenoraml">
    <w:name w:val="Debatenoraml"/>
    <w:basedOn w:val="NoSpacing"/>
    <w:link w:val="DebatenoramlChar"/>
    <w:qFormat/>
    <w:rsid w:val="00B821B1"/>
    <w:pPr>
      <w:spacing w:before="0" w:line="240" w:lineRule="auto"/>
    </w:pPr>
    <w:rPr>
      <w:rFonts w:ascii="Times New Roman" w:hAnsi="Times New Roman" w:cs="Times New Roman"/>
    </w:rPr>
  </w:style>
  <w:style w:type="paragraph" w:customStyle="1" w:styleId="SynergyTag">
    <w:name w:val="SynergyTag"/>
    <w:basedOn w:val="Normal"/>
    <w:uiPriority w:val="99"/>
    <w:qFormat/>
    <w:rsid w:val="00B821B1"/>
    <w:rPr>
      <w:rFonts w:eastAsia="Calibri"/>
      <w:b/>
    </w:rPr>
  </w:style>
  <w:style w:type="character" w:customStyle="1" w:styleId="QualsChar">
    <w:name w:val="Quals Char"/>
    <w:link w:val="Quals"/>
    <w:locked/>
    <w:rsid w:val="00B821B1"/>
    <w:rPr>
      <w:rFonts w:ascii="Georgia" w:eastAsia="Calibri" w:hAnsi="Georgia"/>
      <w:sz w:val="18"/>
    </w:rPr>
  </w:style>
  <w:style w:type="paragraph" w:customStyle="1" w:styleId="Quals">
    <w:name w:val="Quals"/>
    <w:basedOn w:val="Normal"/>
    <w:link w:val="QualsChar"/>
    <w:qFormat/>
    <w:rsid w:val="00B821B1"/>
    <w:rPr>
      <w:rFonts w:ascii="Georgia" w:eastAsia="Calibri" w:hAnsi="Georgia"/>
      <w:sz w:val="18"/>
    </w:rPr>
  </w:style>
  <w:style w:type="paragraph" w:customStyle="1" w:styleId="times">
    <w:name w:val="times"/>
    <w:basedOn w:val="Normal"/>
    <w:qFormat/>
    <w:rsid w:val="00B821B1"/>
    <w:pPr>
      <w:spacing w:before="100" w:beforeAutospacing="1" w:after="100" w:afterAutospacing="1"/>
    </w:pPr>
    <w:rPr>
      <w:rFonts w:eastAsia="Times New Roman"/>
      <w:sz w:val="24"/>
    </w:rPr>
  </w:style>
  <w:style w:type="paragraph" w:customStyle="1" w:styleId="BodyA">
    <w:name w:val="Body A"/>
    <w:uiPriority w:val="99"/>
    <w:qFormat/>
    <w:rsid w:val="00B821B1"/>
    <w:rPr>
      <w:rFonts w:ascii="Helvetica" w:eastAsia="ヒラギノ角ゴ Pro W3" w:hAnsi="Helvetica" w:cs="Times New Roman"/>
      <w:color w:val="000000"/>
      <w:szCs w:val="20"/>
    </w:rPr>
  </w:style>
  <w:style w:type="character" w:customStyle="1" w:styleId="StarredChar">
    <w:name w:val="Starred Char"/>
    <w:link w:val="Starred"/>
    <w:locked/>
    <w:rsid w:val="00B821B1"/>
    <w:rPr>
      <w:rFonts w:ascii="Georgia" w:eastAsia="Times New Roman" w:hAnsi="Georgia"/>
      <w:b/>
      <w:caps/>
      <w:szCs w:val="28"/>
      <w:u w:val="single"/>
    </w:rPr>
  </w:style>
  <w:style w:type="paragraph" w:customStyle="1" w:styleId="Starred">
    <w:name w:val="Starred"/>
    <w:basedOn w:val="Normal"/>
    <w:link w:val="StarredChar"/>
    <w:qFormat/>
    <w:rsid w:val="00B821B1"/>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B821B1"/>
    <w:rPr>
      <w:rFonts w:ascii="Georgia" w:eastAsia="Times New Roman" w:hAnsi="Georgia"/>
      <w:b/>
      <w:caps/>
      <w:szCs w:val="28"/>
      <w:u w:val="single"/>
    </w:rPr>
  </w:style>
  <w:style w:type="paragraph" w:customStyle="1" w:styleId="NotStarred">
    <w:name w:val="NotStarred"/>
    <w:basedOn w:val="Normal"/>
    <w:link w:val="NotStarredChar"/>
    <w:qFormat/>
    <w:rsid w:val="00B821B1"/>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B821B1"/>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B821B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821B1"/>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B821B1"/>
    <w:rPr>
      <w:rFonts w:ascii="Georgia" w:eastAsia="Calibri" w:hAnsi="Georgia"/>
      <w:b/>
    </w:rPr>
  </w:style>
  <w:style w:type="paragraph" w:customStyle="1" w:styleId="H4Tag">
    <w:name w:val="H4 (Tag)"/>
    <w:basedOn w:val="Normal"/>
    <w:link w:val="H4TagChar1"/>
    <w:qFormat/>
    <w:rsid w:val="00B821B1"/>
    <w:rPr>
      <w:rFonts w:ascii="Georgia" w:eastAsia="Calibri" w:hAnsi="Georgia"/>
      <w:b/>
      <w:sz w:val="24"/>
    </w:rPr>
  </w:style>
  <w:style w:type="paragraph" w:customStyle="1" w:styleId="CM25">
    <w:name w:val="CM25"/>
    <w:basedOn w:val="Default"/>
    <w:next w:val="Default"/>
    <w:qFormat/>
    <w:rsid w:val="00B821B1"/>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B821B1"/>
    <w:rPr>
      <w:rFonts w:ascii="Georgia" w:hAnsi="Georgia"/>
      <w:b/>
    </w:rPr>
  </w:style>
  <w:style w:type="paragraph" w:customStyle="1" w:styleId="Debate-CardTagandCite-F6">
    <w:name w:val="Debate- Card Tag and Cite- F6"/>
    <w:basedOn w:val="Normal"/>
    <w:link w:val="Debate-CardTagandCite-F6Char"/>
    <w:qFormat/>
    <w:rsid w:val="00B821B1"/>
    <w:pPr>
      <w:contextualSpacing/>
    </w:pPr>
    <w:rPr>
      <w:rFonts w:ascii="Georgia" w:hAnsi="Georgia"/>
      <w:b/>
      <w:sz w:val="24"/>
    </w:rPr>
  </w:style>
  <w:style w:type="paragraph" w:customStyle="1" w:styleId="Cardtext0">
    <w:name w:val="Card text"/>
    <w:link w:val="CardtextChar0"/>
    <w:qFormat/>
    <w:rsid w:val="00B821B1"/>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B821B1"/>
    <w:rPr>
      <w:rFonts w:ascii="Georgia" w:eastAsia="Times New Roman" w:hAnsi="Georgia"/>
      <w:b/>
      <w:szCs w:val="28"/>
      <w:u w:val="single"/>
    </w:rPr>
  </w:style>
  <w:style w:type="paragraph" w:customStyle="1" w:styleId="NewHeading2">
    <w:name w:val="NewHeading2"/>
    <w:basedOn w:val="Normal"/>
    <w:link w:val="NewHeading2Char"/>
    <w:qFormat/>
    <w:rsid w:val="00B821B1"/>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B821B1"/>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B821B1"/>
    <w:rPr>
      <w:rFonts w:eastAsia="Calibri"/>
    </w:rPr>
  </w:style>
  <w:style w:type="paragraph" w:customStyle="1" w:styleId="Card6pt">
    <w:name w:val="Card 6pt"/>
    <w:basedOn w:val="card"/>
    <w:uiPriority w:val="99"/>
    <w:qFormat/>
    <w:rsid w:val="00B821B1"/>
    <w:rPr>
      <w:rFonts w:ascii="Georgia" w:eastAsia="Calibri" w:hAnsi="Georgia"/>
      <w:bCs/>
      <w:color w:val="000000"/>
      <w:sz w:val="12"/>
      <w:szCs w:val="20"/>
    </w:rPr>
  </w:style>
  <w:style w:type="character" w:customStyle="1" w:styleId="FullCiteChar">
    <w:name w:val="Full Cite Char"/>
    <w:link w:val="FullCite"/>
    <w:locked/>
    <w:rsid w:val="00B821B1"/>
    <w:rPr>
      <w:rFonts w:ascii="Garamond" w:eastAsia="Calibri" w:hAnsi="Garamond"/>
    </w:rPr>
  </w:style>
  <w:style w:type="paragraph" w:customStyle="1" w:styleId="FullCite">
    <w:name w:val="Full Cite"/>
    <w:basedOn w:val="Normal"/>
    <w:next w:val="Normal"/>
    <w:link w:val="FullCiteChar"/>
    <w:qFormat/>
    <w:rsid w:val="00B821B1"/>
    <w:rPr>
      <w:rFonts w:ascii="Garamond" w:eastAsia="Calibri" w:hAnsi="Garamond"/>
      <w:sz w:val="24"/>
    </w:rPr>
  </w:style>
  <w:style w:type="character" w:customStyle="1" w:styleId="StyleCardStyleBlackUnderlineChar">
    <w:name w:val="Style Card Style + Black Underline Char"/>
    <w:link w:val="StyleCardStyleBlackUnderline"/>
    <w:locked/>
    <w:rsid w:val="00B821B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821B1"/>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B821B1"/>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B821B1"/>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B821B1"/>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B821B1"/>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B821B1"/>
    <w:rPr>
      <w:rFonts w:ascii="Georgia" w:eastAsia="SimSun" w:hAnsi="Georgia"/>
      <w:b/>
      <w:bCs/>
      <w:sz w:val="24"/>
      <w:u w:val="single"/>
      <w:lang w:eastAsia="zh-CN"/>
    </w:rPr>
  </w:style>
  <w:style w:type="paragraph" w:customStyle="1" w:styleId="CM27">
    <w:name w:val="CM27"/>
    <w:basedOn w:val="Default"/>
    <w:next w:val="Default"/>
    <w:qFormat/>
    <w:rsid w:val="00B821B1"/>
    <w:pPr>
      <w:spacing w:after="200" w:line="276" w:lineRule="auto"/>
    </w:pPr>
    <w:rPr>
      <w:rFonts w:eastAsia="Calibri"/>
      <w:color w:val="auto"/>
      <w:sz w:val="22"/>
    </w:rPr>
  </w:style>
  <w:style w:type="paragraph" w:customStyle="1" w:styleId="font-null">
    <w:name w:val="font-null"/>
    <w:basedOn w:val="Normal"/>
    <w:uiPriority w:val="99"/>
    <w:qFormat/>
    <w:rsid w:val="00B821B1"/>
    <w:pPr>
      <w:spacing w:before="100" w:beforeAutospacing="1" w:after="100" w:afterAutospacing="1"/>
    </w:pPr>
    <w:rPr>
      <w:rFonts w:eastAsia="Times New Roman"/>
      <w:sz w:val="24"/>
    </w:rPr>
  </w:style>
  <w:style w:type="paragraph" w:customStyle="1" w:styleId="rteindent1">
    <w:name w:val="rteindent1"/>
    <w:basedOn w:val="Normal"/>
    <w:uiPriority w:val="99"/>
    <w:qFormat/>
    <w:rsid w:val="00B821B1"/>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B821B1"/>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B821B1"/>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B821B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821B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821B1"/>
    <w:pPr>
      <w:spacing w:before="100" w:beforeAutospacing="1" w:after="100" w:afterAutospacing="1"/>
    </w:pPr>
    <w:rPr>
      <w:rFonts w:eastAsia="Times New Roman"/>
      <w:sz w:val="24"/>
    </w:rPr>
  </w:style>
  <w:style w:type="paragraph" w:customStyle="1" w:styleId="class">
    <w:name w:val="class"/>
    <w:basedOn w:val="Normal"/>
    <w:uiPriority w:val="99"/>
    <w:qFormat/>
    <w:rsid w:val="00B821B1"/>
    <w:pPr>
      <w:spacing w:before="100" w:beforeAutospacing="1" w:after="100" w:afterAutospacing="1"/>
    </w:pPr>
    <w:rPr>
      <w:rFonts w:eastAsia="Times New Roman"/>
      <w:sz w:val="24"/>
    </w:rPr>
  </w:style>
  <w:style w:type="character" w:customStyle="1" w:styleId="blocktitleChar0">
    <w:name w:val="block title Char"/>
    <w:link w:val="blocktitle0"/>
    <w:locked/>
    <w:rsid w:val="00B821B1"/>
    <w:rPr>
      <w:rFonts w:ascii="Calibri" w:eastAsia="Calibri" w:hAnsi="Calibri"/>
      <w:b/>
      <w:caps/>
      <w:sz w:val="28"/>
      <w:szCs w:val="28"/>
      <w:lang w:val="es-ES"/>
    </w:rPr>
  </w:style>
  <w:style w:type="paragraph" w:customStyle="1" w:styleId="Pa6">
    <w:name w:val="Pa6"/>
    <w:basedOn w:val="Normal"/>
    <w:next w:val="Normal"/>
    <w:uiPriority w:val="99"/>
    <w:qFormat/>
    <w:rsid w:val="00B821B1"/>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B821B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B821B1"/>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B821B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B821B1"/>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B821B1"/>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B821B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821B1"/>
    <w:pPr>
      <w:spacing w:after="160" w:line="259" w:lineRule="auto"/>
    </w:pPr>
    <w:rPr>
      <w:rFonts w:ascii="Georgia" w:eastAsia="SimSun" w:hAnsi="Georgia"/>
      <w:b/>
      <w:bCs/>
      <w:lang w:val="en-US"/>
    </w:rPr>
  </w:style>
  <w:style w:type="paragraph" w:customStyle="1" w:styleId="summary">
    <w:name w:val="summary"/>
    <w:basedOn w:val="Normal"/>
    <w:uiPriority w:val="99"/>
    <w:qFormat/>
    <w:rsid w:val="00B821B1"/>
    <w:pPr>
      <w:spacing w:before="100" w:beforeAutospacing="1" w:after="100" w:afterAutospacing="1"/>
    </w:pPr>
    <w:rPr>
      <w:rFonts w:eastAsia="Times New Roman"/>
      <w:sz w:val="24"/>
    </w:rPr>
  </w:style>
  <w:style w:type="paragraph" w:customStyle="1" w:styleId="Caption2">
    <w:name w:val="Caption2"/>
    <w:basedOn w:val="Normal"/>
    <w:uiPriority w:val="99"/>
    <w:qFormat/>
    <w:rsid w:val="00B821B1"/>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B821B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821B1"/>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B821B1"/>
    <w:pPr>
      <w:jc w:val="center"/>
    </w:pPr>
    <w:rPr>
      <w:rFonts w:ascii="Book Antiqua" w:eastAsia="Times New Roman" w:hAnsi="Book Antiqua"/>
      <w:b/>
      <w:sz w:val="28"/>
    </w:rPr>
  </w:style>
  <w:style w:type="paragraph" w:customStyle="1" w:styleId="Little">
    <w:name w:val="Little"/>
    <w:basedOn w:val="Normal"/>
    <w:next w:val="Normal"/>
    <w:link w:val="LittleChar"/>
    <w:qFormat/>
    <w:rsid w:val="00B821B1"/>
    <w:pPr>
      <w:ind w:left="288"/>
    </w:pPr>
    <w:rPr>
      <w:rFonts w:eastAsia="Times New Roman"/>
      <w:sz w:val="16"/>
    </w:rPr>
  </w:style>
  <w:style w:type="paragraph" w:customStyle="1" w:styleId="AAAcard">
    <w:name w:val="AAAcard"/>
    <w:basedOn w:val="Normal"/>
    <w:uiPriority w:val="99"/>
    <w:qFormat/>
    <w:rsid w:val="00B821B1"/>
    <w:pPr>
      <w:ind w:left="288" w:right="288"/>
    </w:pPr>
    <w:rPr>
      <w:rFonts w:eastAsia="Times New Roman"/>
    </w:rPr>
  </w:style>
  <w:style w:type="paragraph" w:customStyle="1" w:styleId="Caption3">
    <w:name w:val="Caption3"/>
    <w:basedOn w:val="Normal"/>
    <w:uiPriority w:val="99"/>
    <w:qFormat/>
    <w:rsid w:val="00B821B1"/>
    <w:pPr>
      <w:spacing w:before="100" w:beforeAutospacing="1" w:after="100" w:afterAutospacing="1"/>
    </w:pPr>
    <w:rPr>
      <w:rFonts w:eastAsia="Times New Roman"/>
      <w:sz w:val="24"/>
    </w:rPr>
  </w:style>
  <w:style w:type="paragraph" w:customStyle="1" w:styleId="body-12-5">
    <w:name w:val="body-12-5"/>
    <w:basedOn w:val="Normal"/>
    <w:uiPriority w:val="99"/>
    <w:qFormat/>
    <w:rsid w:val="00B821B1"/>
    <w:pPr>
      <w:spacing w:before="100" w:beforeAutospacing="1" w:after="100" w:afterAutospacing="1"/>
    </w:pPr>
    <w:rPr>
      <w:rFonts w:eastAsia="Times New Roman"/>
      <w:sz w:val="24"/>
    </w:rPr>
  </w:style>
  <w:style w:type="paragraph" w:customStyle="1" w:styleId="infuse">
    <w:name w:val="infuse"/>
    <w:basedOn w:val="Normal"/>
    <w:uiPriority w:val="99"/>
    <w:qFormat/>
    <w:rsid w:val="00B821B1"/>
    <w:pPr>
      <w:spacing w:before="100" w:beforeAutospacing="1" w:after="100" w:afterAutospacing="1"/>
    </w:pPr>
    <w:rPr>
      <w:rFonts w:eastAsia="Times New Roman"/>
      <w:sz w:val="24"/>
    </w:rPr>
  </w:style>
  <w:style w:type="paragraph" w:customStyle="1" w:styleId="fontreg">
    <w:name w:val="font_reg"/>
    <w:basedOn w:val="Normal"/>
    <w:uiPriority w:val="99"/>
    <w:qFormat/>
    <w:rsid w:val="00B821B1"/>
    <w:pPr>
      <w:spacing w:before="100" w:beforeAutospacing="1" w:after="100" w:afterAutospacing="1"/>
    </w:pPr>
    <w:rPr>
      <w:rFonts w:eastAsia="Times New Roman"/>
      <w:sz w:val="24"/>
    </w:rPr>
  </w:style>
  <w:style w:type="paragraph" w:customStyle="1" w:styleId="CITEF3">
    <w:name w:val="CITE F3"/>
    <w:uiPriority w:val="99"/>
    <w:qFormat/>
    <w:rsid w:val="00B821B1"/>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B821B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821B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821B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821B1"/>
    <w:pPr>
      <w:spacing w:after="200"/>
    </w:pPr>
    <w:rPr>
      <w:rFonts w:ascii="Calibri" w:eastAsia="Calibri" w:hAnsi="Calibri" w:cs="Times New Roman"/>
      <w:sz w:val="20"/>
      <w:szCs w:val="20"/>
      <w:u w:val="single"/>
    </w:rPr>
  </w:style>
  <w:style w:type="paragraph" w:customStyle="1" w:styleId="hotroute1">
    <w:name w:val="hot route!"/>
    <w:basedOn w:val="Normal"/>
    <w:qFormat/>
    <w:rsid w:val="00B821B1"/>
    <w:pPr>
      <w:ind w:left="144"/>
    </w:pPr>
    <w:rPr>
      <w:rFonts w:ascii="Cambria" w:eastAsia="Calibri" w:hAnsi="Cambria"/>
      <w:sz w:val="24"/>
    </w:rPr>
  </w:style>
  <w:style w:type="paragraph" w:customStyle="1" w:styleId="FreeFormA">
    <w:name w:val="Free Form A"/>
    <w:autoRedefine/>
    <w:uiPriority w:val="99"/>
    <w:qFormat/>
    <w:rsid w:val="00B821B1"/>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B821B1"/>
    <w:pPr>
      <w:spacing w:before="100" w:beforeAutospacing="1" w:after="100" w:afterAutospacing="1"/>
    </w:pPr>
    <w:rPr>
      <w:rFonts w:eastAsia="Times New Roman"/>
      <w:sz w:val="24"/>
    </w:rPr>
  </w:style>
  <w:style w:type="paragraph" w:customStyle="1" w:styleId="subheader">
    <w:name w:val="subheader"/>
    <w:basedOn w:val="Normal"/>
    <w:uiPriority w:val="99"/>
    <w:qFormat/>
    <w:rsid w:val="00B821B1"/>
    <w:pPr>
      <w:spacing w:before="100" w:beforeAutospacing="1" w:after="100" w:afterAutospacing="1"/>
    </w:pPr>
    <w:rPr>
      <w:rFonts w:eastAsia="Times New Roman"/>
      <w:sz w:val="24"/>
    </w:rPr>
  </w:style>
  <w:style w:type="paragraph" w:customStyle="1" w:styleId="firstletter">
    <w:name w:val="firstletter"/>
    <w:basedOn w:val="Normal"/>
    <w:uiPriority w:val="99"/>
    <w:qFormat/>
    <w:rsid w:val="00B821B1"/>
    <w:pPr>
      <w:spacing w:before="100" w:beforeAutospacing="1" w:after="100" w:afterAutospacing="1"/>
    </w:pPr>
    <w:rPr>
      <w:rFonts w:eastAsia="Times New Roman"/>
      <w:sz w:val="24"/>
    </w:rPr>
  </w:style>
  <w:style w:type="paragraph" w:customStyle="1" w:styleId="more">
    <w:name w:val="more"/>
    <w:basedOn w:val="Normal"/>
    <w:uiPriority w:val="99"/>
    <w:qFormat/>
    <w:rsid w:val="00B821B1"/>
    <w:pPr>
      <w:spacing w:before="100" w:beforeAutospacing="1" w:after="100" w:afterAutospacing="1"/>
    </w:pPr>
    <w:rPr>
      <w:rFonts w:eastAsia="Times New Roman"/>
      <w:sz w:val="24"/>
    </w:rPr>
  </w:style>
  <w:style w:type="paragraph" w:customStyle="1" w:styleId="story">
    <w:name w:val="story"/>
    <w:basedOn w:val="Normal"/>
    <w:uiPriority w:val="99"/>
    <w:qFormat/>
    <w:rsid w:val="00B821B1"/>
    <w:pPr>
      <w:spacing w:before="100" w:beforeAutospacing="1" w:after="100" w:afterAutospacing="1"/>
    </w:pPr>
    <w:rPr>
      <w:rFonts w:eastAsia="Times New Roman"/>
      <w:sz w:val="24"/>
    </w:rPr>
  </w:style>
  <w:style w:type="paragraph" w:customStyle="1" w:styleId="H1numbered">
    <w:name w:val="H1 numbered"/>
    <w:basedOn w:val="Normal"/>
    <w:uiPriority w:val="99"/>
    <w:qFormat/>
    <w:rsid w:val="00B821B1"/>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B821B1"/>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B821B1"/>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B821B1"/>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B821B1"/>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B821B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B821B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B821B1"/>
    <w:pPr>
      <w:widowControl w:val="0"/>
      <w:spacing w:after="63"/>
    </w:pPr>
    <w:rPr>
      <w:rFonts w:ascii="Arial" w:hAnsi="Arial"/>
      <w:color w:val="auto"/>
    </w:rPr>
  </w:style>
  <w:style w:type="paragraph" w:customStyle="1" w:styleId="CM35">
    <w:name w:val="CM35"/>
    <w:basedOn w:val="Default"/>
    <w:next w:val="Default"/>
    <w:uiPriority w:val="99"/>
    <w:qFormat/>
    <w:rsid w:val="00B821B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B821B1"/>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B821B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821B1"/>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821B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821B1"/>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B821B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821B1"/>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B821B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821B1"/>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821B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821B1"/>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B821B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B821B1"/>
    <w:rPr>
      <w:rFonts w:ascii="Georgia" w:hAnsi="Georgia"/>
      <w:sz w:val="24"/>
      <w:lang w:val="x-none" w:eastAsia="x-none"/>
    </w:rPr>
  </w:style>
  <w:style w:type="character" w:customStyle="1" w:styleId="NormalFontChar">
    <w:name w:val="Normal Font Char"/>
    <w:link w:val="NormalFont"/>
    <w:locked/>
    <w:rsid w:val="00B821B1"/>
    <w:rPr>
      <w:rFonts w:ascii="Times New Roman" w:eastAsia="Times New Roman" w:hAnsi="Times New Roman" w:cs="Times New Roman"/>
      <w:sz w:val="20"/>
      <w:szCs w:val="20"/>
    </w:rPr>
  </w:style>
  <w:style w:type="paragraph" w:customStyle="1" w:styleId="NormalFont">
    <w:name w:val="Normal Font"/>
    <w:link w:val="NormalFontChar"/>
    <w:qFormat/>
    <w:rsid w:val="00B821B1"/>
    <w:rPr>
      <w:rFonts w:ascii="Times New Roman" w:eastAsia="Times New Roman" w:hAnsi="Times New Roman" w:cs="Times New Roman"/>
      <w:sz w:val="20"/>
      <w:szCs w:val="20"/>
    </w:rPr>
  </w:style>
  <w:style w:type="paragraph" w:customStyle="1" w:styleId="StyleSmall11pt">
    <w:name w:val="Style Small + 11 pt"/>
    <w:uiPriority w:val="99"/>
    <w:qFormat/>
    <w:rsid w:val="00B821B1"/>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B821B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821B1"/>
    <w:rPr>
      <w:u w:val="single"/>
      <w:lang w:val="x-none" w:eastAsia="x-none"/>
    </w:rPr>
  </w:style>
  <w:style w:type="character" w:customStyle="1" w:styleId="StyleNormalFont11ptBoldUnderlineChar">
    <w:name w:val="Style Normal Font + 11 pt Bold Underline Char"/>
    <w:link w:val="StyleNormalFont11ptBoldUnderline"/>
    <w:locked/>
    <w:rsid w:val="00B821B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821B1"/>
    <w:rPr>
      <w:b/>
      <w:bCs/>
      <w:u w:val="single"/>
      <w:lang w:val="x-none" w:eastAsia="x-none"/>
    </w:rPr>
  </w:style>
  <w:style w:type="paragraph" w:customStyle="1" w:styleId="Smallfont0">
    <w:name w:val="Smallfont"/>
    <w:basedOn w:val="Normal"/>
    <w:uiPriority w:val="99"/>
    <w:qFormat/>
    <w:rsid w:val="00B821B1"/>
    <w:rPr>
      <w:rFonts w:eastAsia="Times New Roman"/>
      <w:sz w:val="15"/>
    </w:rPr>
  </w:style>
  <w:style w:type="paragraph" w:customStyle="1" w:styleId="formatvorlage2">
    <w:name w:val="formatvorlage2"/>
    <w:basedOn w:val="Normal"/>
    <w:uiPriority w:val="99"/>
    <w:qFormat/>
    <w:rsid w:val="00B821B1"/>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B821B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821B1"/>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B821B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821B1"/>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B821B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B821B1"/>
    <w:pPr>
      <w:ind w:left="144"/>
    </w:pPr>
    <w:rPr>
      <w:rFonts w:ascii="Georgia" w:eastAsia="Times New Roman" w:hAnsi="Georgia"/>
      <w:sz w:val="24"/>
      <w:lang w:val="x-none" w:eastAsia="x-none"/>
    </w:rPr>
  </w:style>
  <w:style w:type="paragraph" w:customStyle="1" w:styleId="deck">
    <w:name w:val="deck"/>
    <w:basedOn w:val="Normal"/>
    <w:uiPriority w:val="99"/>
    <w:qFormat/>
    <w:rsid w:val="00B821B1"/>
    <w:pPr>
      <w:spacing w:before="100" w:beforeAutospacing="1" w:after="100" w:afterAutospacing="1"/>
    </w:pPr>
    <w:rPr>
      <w:rFonts w:eastAsia="Times New Roman"/>
      <w:sz w:val="24"/>
    </w:rPr>
  </w:style>
  <w:style w:type="paragraph" w:customStyle="1" w:styleId="i1">
    <w:name w:val="i1"/>
    <w:basedOn w:val="Normal"/>
    <w:uiPriority w:val="99"/>
    <w:qFormat/>
    <w:rsid w:val="00B821B1"/>
    <w:pPr>
      <w:spacing w:before="100" w:beforeAutospacing="1" w:after="100" w:afterAutospacing="1"/>
    </w:pPr>
    <w:rPr>
      <w:rFonts w:eastAsia="Times New Roman"/>
      <w:sz w:val="24"/>
    </w:rPr>
  </w:style>
  <w:style w:type="paragraph" w:customStyle="1" w:styleId="question">
    <w:name w:val="question"/>
    <w:basedOn w:val="Normal"/>
    <w:uiPriority w:val="99"/>
    <w:qFormat/>
    <w:rsid w:val="00B821B1"/>
    <w:pPr>
      <w:spacing w:before="100" w:beforeAutospacing="1" w:after="100" w:afterAutospacing="1"/>
    </w:pPr>
    <w:rPr>
      <w:rFonts w:eastAsia="Times New Roman"/>
      <w:sz w:val="24"/>
    </w:rPr>
  </w:style>
  <w:style w:type="paragraph" w:customStyle="1" w:styleId="bodycopy">
    <w:name w:val="bodycopy"/>
    <w:basedOn w:val="Normal"/>
    <w:uiPriority w:val="99"/>
    <w:qFormat/>
    <w:rsid w:val="00B821B1"/>
    <w:pPr>
      <w:spacing w:before="100" w:beforeAutospacing="1" w:after="100" w:afterAutospacing="1"/>
    </w:pPr>
    <w:rPr>
      <w:rFonts w:eastAsia="Times New Roman"/>
      <w:sz w:val="24"/>
    </w:rPr>
  </w:style>
  <w:style w:type="paragraph" w:customStyle="1" w:styleId="Fifth">
    <w:name w:val="Fifth"/>
    <w:basedOn w:val="Normal"/>
    <w:link w:val="FifthChar"/>
    <w:qFormat/>
    <w:rsid w:val="00B821B1"/>
    <w:rPr>
      <w:rFonts w:ascii="Arial" w:eastAsia="Calibri" w:hAnsi="Arial"/>
    </w:rPr>
  </w:style>
  <w:style w:type="paragraph" w:customStyle="1" w:styleId="NoteLevel22">
    <w:name w:val="Note Level 22"/>
    <w:basedOn w:val="card"/>
    <w:next w:val="Normal"/>
    <w:uiPriority w:val="99"/>
    <w:qFormat/>
    <w:rsid w:val="00B821B1"/>
    <w:pPr>
      <w:keepNext/>
    </w:pPr>
    <w:rPr>
      <w:rFonts w:ascii="Georgia" w:eastAsia="MS Gothic" w:hAnsi="Georgia"/>
      <w:bCs/>
      <w:szCs w:val="20"/>
    </w:rPr>
  </w:style>
  <w:style w:type="paragraph" w:customStyle="1" w:styleId="wp-caption-text">
    <w:name w:val="wp-caption-text"/>
    <w:basedOn w:val="Normal"/>
    <w:qFormat/>
    <w:rsid w:val="00B821B1"/>
    <w:pPr>
      <w:spacing w:before="100" w:beforeAutospacing="1" w:after="100" w:afterAutospacing="1"/>
    </w:pPr>
    <w:rPr>
      <w:rFonts w:eastAsia="Times New Roman"/>
      <w:sz w:val="24"/>
    </w:rPr>
  </w:style>
  <w:style w:type="paragraph" w:customStyle="1" w:styleId="svarticle">
    <w:name w:val="svarticle"/>
    <w:basedOn w:val="Normal"/>
    <w:uiPriority w:val="99"/>
    <w:qFormat/>
    <w:rsid w:val="00B821B1"/>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B821B1"/>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B821B1"/>
    <w:pPr>
      <w:spacing w:before="100" w:beforeAutospacing="1" w:after="100" w:afterAutospacing="1"/>
    </w:pPr>
  </w:style>
  <w:style w:type="paragraph" w:customStyle="1" w:styleId="description">
    <w:name w:val="description"/>
    <w:basedOn w:val="Normal"/>
    <w:uiPriority w:val="99"/>
    <w:qFormat/>
    <w:rsid w:val="00B821B1"/>
    <w:pPr>
      <w:spacing w:before="100" w:beforeAutospacing="1" w:after="100" w:afterAutospacing="1"/>
    </w:pPr>
  </w:style>
  <w:style w:type="paragraph" w:customStyle="1" w:styleId="graf">
    <w:name w:val="graf"/>
    <w:basedOn w:val="Normal"/>
    <w:uiPriority w:val="99"/>
    <w:qFormat/>
    <w:rsid w:val="00B821B1"/>
    <w:pPr>
      <w:spacing w:before="100" w:beforeAutospacing="1" w:after="100" w:afterAutospacing="1"/>
    </w:pPr>
  </w:style>
  <w:style w:type="paragraph" w:customStyle="1" w:styleId="column">
    <w:name w:val="column"/>
    <w:basedOn w:val="Normal"/>
    <w:uiPriority w:val="99"/>
    <w:qFormat/>
    <w:rsid w:val="00B821B1"/>
    <w:pPr>
      <w:spacing w:before="100" w:beforeAutospacing="1" w:after="100" w:afterAutospacing="1"/>
    </w:pPr>
  </w:style>
  <w:style w:type="paragraph" w:customStyle="1" w:styleId="recirc-container">
    <w:name w:val="recirc-container"/>
    <w:basedOn w:val="Normal"/>
    <w:uiPriority w:val="99"/>
    <w:qFormat/>
    <w:rsid w:val="00B821B1"/>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B821B1"/>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B821B1"/>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B821B1"/>
    <w:rPr>
      <w:rFonts w:ascii="Georgia" w:hAnsi="Georgia" w:hint="default"/>
      <w:i/>
      <w:iCs/>
      <w:color w:val="808080"/>
    </w:rPr>
  </w:style>
  <w:style w:type="character" w:customStyle="1" w:styleId="cardchar00">
    <w:name w:val="cardchar0"/>
    <w:basedOn w:val="DefaultParagraphFont"/>
    <w:rsid w:val="00B821B1"/>
  </w:style>
  <w:style w:type="character" w:customStyle="1" w:styleId="UnderlineNon-bold">
    <w:name w:val="Underline Non - bold"/>
    <w:rsid w:val="00B821B1"/>
    <w:rPr>
      <w:rFonts w:ascii="Times New Roman" w:hAnsi="Times New Roman" w:cs="Times New Roman" w:hint="default"/>
      <w:iCs/>
      <w:sz w:val="22"/>
      <w:u w:val="single"/>
    </w:rPr>
  </w:style>
  <w:style w:type="character" w:customStyle="1" w:styleId="Heading5Char2">
    <w:name w:val="Heading 5 Char2"/>
    <w:rsid w:val="00B821B1"/>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B821B1"/>
    <w:rPr>
      <w:rFonts w:ascii="Arial" w:hAnsi="Arial" w:cs="Arial"/>
      <w:vanish/>
      <w:sz w:val="16"/>
      <w:szCs w:val="16"/>
    </w:rPr>
  </w:style>
  <w:style w:type="paragraph" w:styleId="z-TopofForm">
    <w:name w:val="HTML Top of Form"/>
    <w:basedOn w:val="Normal"/>
    <w:next w:val="Normal"/>
    <w:link w:val="z-TopofFormChar"/>
    <w:hidden/>
    <w:uiPriority w:val="99"/>
    <w:unhideWhenUsed/>
    <w:rsid w:val="00B821B1"/>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B821B1"/>
    <w:rPr>
      <w:rFonts w:ascii="Arial" w:hAnsi="Arial" w:cs="Arial"/>
      <w:vanish/>
      <w:sz w:val="16"/>
      <w:szCs w:val="16"/>
    </w:rPr>
  </w:style>
  <w:style w:type="character" w:customStyle="1" w:styleId="z-BottomofFormChar">
    <w:name w:val="z-Bottom of Form Char"/>
    <w:basedOn w:val="DefaultParagraphFont"/>
    <w:link w:val="z-BottomofForm"/>
    <w:uiPriority w:val="99"/>
    <w:rsid w:val="00B821B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B821B1"/>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B821B1"/>
    <w:rPr>
      <w:rFonts w:ascii="Arial" w:hAnsi="Arial" w:cs="Arial"/>
      <w:vanish/>
      <w:sz w:val="16"/>
      <w:szCs w:val="16"/>
    </w:rPr>
  </w:style>
  <w:style w:type="character" w:customStyle="1" w:styleId="authordate1">
    <w:name w:val="authordate"/>
    <w:rsid w:val="00B821B1"/>
  </w:style>
  <w:style w:type="character" w:customStyle="1" w:styleId="underline0">
    <w:name w:val="%underline"/>
    <w:qFormat/>
    <w:rsid w:val="00B821B1"/>
    <w:rPr>
      <w:rFonts w:ascii="Times New Roman" w:hAnsi="Times New Roman" w:cs="Times New Roman" w:hint="default"/>
      <w:strike w:val="0"/>
      <w:dstrike w:val="0"/>
      <w:sz w:val="16"/>
      <w:u w:val="none"/>
      <w:effect w:val="none"/>
    </w:rPr>
  </w:style>
  <w:style w:type="character" w:customStyle="1" w:styleId="AUNDERLINE0">
    <w:name w:val="AUNDERLINE"/>
    <w:qFormat/>
    <w:rsid w:val="00B821B1"/>
    <w:rPr>
      <w:rFonts w:ascii="Times New Roman" w:hAnsi="Times New Roman" w:cs="Times New Roman" w:hint="default"/>
      <w:sz w:val="20"/>
      <w:u w:val="single"/>
    </w:rPr>
  </w:style>
  <w:style w:type="character" w:customStyle="1" w:styleId="UnderlinedCharChar">
    <w:name w:val="Underlined Char Char"/>
    <w:rsid w:val="00B821B1"/>
    <w:rPr>
      <w:rFonts w:ascii="Garamond" w:hAnsi="Garamond" w:hint="default"/>
      <w:szCs w:val="28"/>
      <w:u w:val="single"/>
      <w:lang w:val="en-US" w:eastAsia="en-US" w:bidi="ar-SA"/>
    </w:rPr>
  </w:style>
  <w:style w:type="character" w:customStyle="1" w:styleId="slug-doi">
    <w:name w:val="slug-doi"/>
    <w:basedOn w:val="DefaultParagraphFont"/>
    <w:rsid w:val="00B821B1"/>
  </w:style>
  <w:style w:type="character" w:customStyle="1" w:styleId="af">
    <w:name w:val="af"/>
    <w:basedOn w:val="DefaultParagraphFont"/>
    <w:rsid w:val="00B821B1"/>
  </w:style>
  <w:style w:type="character" w:customStyle="1" w:styleId="ab">
    <w:name w:val="ab"/>
    <w:basedOn w:val="DefaultParagraphFont"/>
    <w:rsid w:val="00B821B1"/>
  </w:style>
  <w:style w:type="character" w:customStyle="1" w:styleId="em">
    <w:name w:val="em"/>
    <w:basedOn w:val="DefaultParagraphFont"/>
    <w:rsid w:val="00B821B1"/>
  </w:style>
  <w:style w:type="character" w:customStyle="1" w:styleId="au">
    <w:name w:val="au"/>
    <w:basedOn w:val="DefaultParagraphFont"/>
    <w:rsid w:val="00B821B1"/>
  </w:style>
  <w:style w:type="character" w:customStyle="1" w:styleId="ti">
    <w:name w:val="ti"/>
    <w:basedOn w:val="DefaultParagraphFont"/>
    <w:rsid w:val="00B821B1"/>
  </w:style>
  <w:style w:type="character" w:customStyle="1" w:styleId="subheadblue">
    <w:name w:val="subhead_blue"/>
    <w:basedOn w:val="DefaultParagraphFont"/>
    <w:rsid w:val="00B821B1"/>
  </w:style>
  <w:style w:type="character" w:customStyle="1" w:styleId="affiliation">
    <w:name w:val="affiliation"/>
    <w:basedOn w:val="DefaultParagraphFont"/>
    <w:rsid w:val="00B821B1"/>
  </w:style>
  <w:style w:type="character" w:customStyle="1" w:styleId="slug-doi-wrapper">
    <w:name w:val="slug-doi-wrapper"/>
    <w:basedOn w:val="DefaultParagraphFont"/>
    <w:rsid w:val="00B821B1"/>
  </w:style>
  <w:style w:type="character" w:customStyle="1" w:styleId="slug-metadata-noteahead-of-print">
    <w:name w:val="slug-metadata-note ahead-of-print"/>
    <w:basedOn w:val="DefaultParagraphFont"/>
    <w:rsid w:val="00B821B1"/>
  </w:style>
  <w:style w:type="character" w:customStyle="1" w:styleId="slug-ahead-of-print-date">
    <w:name w:val="slug-ahead-of-print-date"/>
    <w:basedOn w:val="DefaultParagraphFont"/>
    <w:rsid w:val="00B821B1"/>
  </w:style>
  <w:style w:type="character" w:customStyle="1" w:styleId="medium-bold">
    <w:name w:val="medium-bold"/>
    <w:basedOn w:val="DefaultParagraphFont"/>
    <w:rsid w:val="00B821B1"/>
  </w:style>
  <w:style w:type="character" w:customStyle="1" w:styleId="updated-short-citation">
    <w:name w:val="updated-short-citation"/>
    <w:basedOn w:val="DefaultParagraphFont"/>
    <w:rsid w:val="00B821B1"/>
  </w:style>
  <w:style w:type="character" w:customStyle="1" w:styleId="goohl0">
    <w:name w:val="goohl0"/>
    <w:basedOn w:val="DefaultParagraphFont"/>
    <w:rsid w:val="00B821B1"/>
  </w:style>
  <w:style w:type="character" w:customStyle="1" w:styleId="CharChar6">
    <w:name w:val="Char Char6"/>
    <w:rsid w:val="00B821B1"/>
    <w:rPr>
      <w:rFonts w:ascii="Arial" w:hAnsi="Arial" w:cs="Arial" w:hint="default"/>
      <w:bCs/>
      <w:sz w:val="16"/>
      <w:szCs w:val="26"/>
      <w:lang w:val="en-US" w:eastAsia="en-US" w:bidi="ar-SA"/>
    </w:rPr>
  </w:style>
  <w:style w:type="character" w:customStyle="1" w:styleId="TagCharChar1">
    <w:name w:val="Tag Char Char1"/>
    <w:rsid w:val="00B821B1"/>
    <w:rPr>
      <w:b/>
      <w:bCs w:val="0"/>
      <w:sz w:val="24"/>
      <w:szCs w:val="24"/>
      <w:lang w:val="en-US" w:eastAsia="en-US" w:bidi="ar-SA"/>
    </w:rPr>
  </w:style>
  <w:style w:type="character" w:customStyle="1" w:styleId="12TimesNewRoman">
    <w:name w:val="12 Times New Roman"/>
    <w:rsid w:val="00B821B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B821B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B821B1"/>
    <w:rPr>
      <w:rFonts w:ascii="Times New Roman" w:hAnsi="Times New Roman" w:cs="Times New Roman" w:hint="default"/>
      <w:strike w:val="0"/>
      <w:dstrike w:val="0"/>
      <w:sz w:val="14"/>
      <w:u w:val="none"/>
      <w:effect w:val="none"/>
    </w:rPr>
  </w:style>
  <w:style w:type="character" w:customStyle="1" w:styleId="F8-UnderlineBold">
    <w:name w:val="F8 - Underline/Bold"/>
    <w:rsid w:val="00B821B1"/>
    <w:rPr>
      <w:rFonts w:ascii="Times New Roman" w:hAnsi="Times New Roman" w:cs="Times New Roman" w:hint="default"/>
      <w:b/>
      <w:bCs w:val="0"/>
      <w:sz w:val="20"/>
      <w:u w:val="single"/>
    </w:rPr>
  </w:style>
  <w:style w:type="character" w:customStyle="1" w:styleId="F7-SmallFont">
    <w:name w:val="F7 - Small Font"/>
    <w:rsid w:val="00B821B1"/>
    <w:rPr>
      <w:rFonts w:ascii="Times New Roman" w:hAnsi="Times New Roman" w:cs="Times New Roman" w:hint="default"/>
      <w:sz w:val="14"/>
    </w:rPr>
  </w:style>
  <w:style w:type="character" w:customStyle="1" w:styleId="Brief-Bold">
    <w:name w:val="Brief - Bold"/>
    <w:rsid w:val="00B821B1"/>
    <w:rPr>
      <w:rFonts w:ascii="Times New Roman" w:hAnsi="Times New Roman" w:cs="Times New Roman" w:hint="default"/>
      <w:b/>
      <w:bCs w:val="0"/>
    </w:rPr>
  </w:style>
  <w:style w:type="character" w:customStyle="1" w:styleId="Card-Underline">
    <w:name w:val="Card - Underline"/>
    <w:rsid w:val="00B821B1"/>
    <w:rPr>
      <w:rFonts w:ascii="Times New Roman" w:hAnsi="Times New Roman" w:cs="Times New Roman" w:hint="default"/>
      <w:u w:val="single"/>
    </w:rPr>
  </w:style>
  <w:style w:type="character" w:customStyle="1" w:styleId="beriefunderline">
    <w:name w:val="berief = underline"/>
    <w:rsid w:val="00B821B1"/>
    <w:rPr>
      <w:rFonts w:ascii="Times New Roman" w:eastAsia="Times New Roman" w:hAnsi="Times New Roman" w:cs="Times New Roman" w:hint="default"/>
      <w:sz w:val="20"/>
      <w:u w:val="single"/>
    </w:rPr>
  </w:style>
  <w:style w:type="character" w:customStyle="1" w:styleId="BoldText10pt">
    <w:name w:val="Bold Text 10 pt"/>
    <w:rsid w:val="00B821B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B821B1"/>
  </w:style>
  <w:style w:type="character" w:customStyle="1" w:styleId="SC4208902">
    <w:name w:val="SC.4.208902"/>
    <w:rsid w:val="00B821B1"/>
    <w:rPr>
      <w:rFonts w:ascii="Century" w:hAnsi="Century" w:cs="Century" w:hint="default"/>
      <w:color w:val="000000"/>
      <w:sz w:val="22"/>
      <w:szCs w:val="22"/>
    </w:rPr>
  </w:style>
  <w:style w:type="character" w:customStyle="1" w:styleId="SC4208915">
    <w:name w:val="SC.4.208915"/>
    <w:rsid w:val="00B821B1"/>
    <w:rPr>
      <w:rFonts w:ascii="Century" w:hAnsi="Century" w:cs="Century" w:hint="default"/>
      <w:color w:val="000000"/>
      <w:sz w:val="13"/>
      <w:szCs w:val="13"/>
    </w:rPr>
  </w:style>
  <w:style w:type="character" w:customStyle="1" w:styleId="SC273764">
    <w:name w:val="SC.2.73764"/>
    <w:rsid w:val="00B821B1"/>
    <w:rPr>
      <w:rFonts w:ascii="Century" w:hAnsi="Century" w:cs="Century" w:hint="default"/>
      <w:color w:val="000000"/>
      <w:sz w:val="72"/>
      <w:szCs w:val="72"/>
    </w:rPr>
  </w:style>
  <w:style w:type="character" w:customStyle="1" w:styleId="SC273779">
    <w:name w:val="SC.2.73779"/>
    <w:rsid w:val="00B821B1"/>
    <w:rPr>
      <w:rFonts w:ascii="Century" w:hAnsi="Century" w:cs="Century" w:hint="default"/>
      <w:color w:val="000000"/>
      <w:sz w:val="40"/>
      <w:szCs w:val="40"/>
    </w:rPr>
  </w:style>
  <w:style w:type="character" w:customStyle="1" w:styleId="SC273763">
    <w:name w:val="SC.2.73763"/>
    <w:rsid w:val="00B821B1"/>
    <w:rPr>
      <w:rFonts w:ascii="Century" w:hAnsi="Century" w:cs="Century" w:hint="default"/>
      <w:b/>
      <w:bCs/>
      <w:color w:val="000000"/>
    </w:rPr>
  </w:style>
  <w:style w:type="character" w:customStyle="1" w:styleId="SC4208910">
    <w:name w:val="SC.4.208910"/>
    <w:rsid w:val="00B821B1"/>
    <w:rPr>
      <w:rFonts w:ascii="Century" w:hAnsi="Century" w:cs="Century" w:hint="default"/>
      <w:color w:val="000000"/>
      <w:sz w:val="28"/>
      <w:szCs w:val="28"/>
    </w:rPr>
  </w:style>
  <w:style w:type="character" w:customStyle="1" w:styleId="SC4208911">
    <w:name w:val="SC.4.208911"/>
    <w:rsid w:val="00B821B1"/>
    <w:rPr>
      <w:rFonts w:ascii="Century" w:hAnsi="Century" w:cs="Century" w:hint="default"/>
      <w:color w:val="000000"/>
    </w:rPr>
  </w:style>
  <w:style w:type="character" w:customStyle="1" w:styleId="articlesubtitle">
    <w:name w:val="article_sub_title"/>
    <w:basedOn w:val="DefaultParagraphFont"/>
    <w:rsid w:val="00B821B1"/>
  </w:style>
  <w:style w:type="character" w:customStyle="1" w:styleId="newsdate2">
    <w:name w:val="news_date2"/>
    <w:basedOn w:val="DefaultParagraphFont"/>
    <w:rsid w:val="00B821B1"/>
  </w:style>
  <w:style w:type="character" w:customStyle="1" w:styleId="readarticleheader">
    <w:name w:val="readarticleheader"/>
    <w:basedOn w:val="DefaultParagraphFont"/>
    <w:rsid w:val="00B821B1"/>
  </w:style>
  <w:style w:type="character" w:customStyle="1" w:styleId="UnderlineChar20">
    <w:name w:val="Underline Char2"/>
    <w:rsid w:val="00B821B1"/>
    <w:rPr>
      <w:rFonts w:ascii="Trebuchet MS" w:hAnsi="Trebuchet MS" w:hint="default"/>
      <w:u w:val="thick"/>
      <w:lang w:val="en-US" w:eastAsia="zh-CN" w:bidi="ar-SA"/>
    </w:rPr>
  </w:style>
  <w:style w:type="character" w:customStyle="1" w:styleId="BoldUnderliningChar">
    <w:name w:val="Bold Underlining Char"/>
    <w:rsid w:val="00B821B1"/>
    <w:rPr>
      <w:rFonts w:ascii="Arial Narrow" w:eastAsia="Times New Roman" w:hAnsi="Arial Narrow" w:hint="default"/>
      <w:b/>
      <w:bCs w:val="0"/>
      <w:szCs w:val="24"/>
      <w:u w:val="single"/>
      <w:lang w:val="en-GB" w:eastAsia="en-US" w:bidi="ar-SA"/>
    </w:rPr>
  </w:style>
  <w:style w:type="character" w:customStyle="1" w:styleId="medium-normal1">
    <w:name w:val="medium-normal1"/>
    <w:rsid w:val="00B821B1"/>
    <w:rPr>
      <w:rFonts w:ascii="Arial" w:hAnsi="Arial" w:cs="Arial" w:hint="default"/>
      <w:b w:val="0"/>
      <w:bCs w:val="0"/>
      <w:i w:val="0"/>
      <w:iCs w:val="0"/>
      <w:sz w:val="20"/>
      <w:szCs w:val="20"/>
    </w:rPr>
  </w:style>
  <w:style w:type="character" w:customStyle="1" w:styleId="UnderlinedCardChar0">
    <w:name w:val="Underlined Card Char"/>
    <w:rsid w:val="00B821B1"/>
    <w:rPr>
      <w:rFonts w:ascii="Palatino Linotype" w:hAnsi="Palatino Linotype" w:hint="default"/>
      <w:u w:val="single"/>
      <w:lang w:val="en-US" w:eastAsia="en-US" w:bidi="ar-SA"/>
    </w:rPr>
  </w:style>
  <w:style w:type="character" w:customStyle="1" w:styleId="char">
    <w:name w:val="char"/>
    <w:basedOn w:val="DefaultParagraphFont"/>
    <w:rsid w:val="00B821B1"/>
  </w:style>
  <w:style w:type="character" w:customStyle="1" w:styleId="UnderlineCharCharCharCharCharChar">
    <w:name w:val="Underline Char Char Char Char Char Char"/>
    <w:rsid w:val="00B821B1"/>
    <w:rPr>
      <w:rFonts w:ascii="Arial Narrow" w:hAnsi="Arial Narrow" w:hint="default"/>
      <w:szCs w:val="24"/>
      <w:u w:val="single"/>
      <w:lang w:val="en-US" w:eastAsia="en-US" w:bidi="ar-SA"/>
    </w:rPr>
  </w:style>
  <w:style w:type="character" w:customStyle="1" w:styleId="klink">
    <w:name w:val="klink"/>
    <w:basedOn w:val="DefaultParagraphFont"/>
    <w:rsid w:val="00B821B1"/>
  </w:style>
  <w:style w:type="character" w:customStyle="1" w:styleId="date10">
    <w:name w:val="date1"/>
    <w:basedOn w:val="DefaultParagraphFont"/>
    <w:rsid w:val="00B821B1"/>
  </w:style>
  <w:style w:type="character" w:customStyle="1" w:styleId="bolding1">
    <w:name w:val="bolding1"/>
    <w:rsid w:val="00B821B1"/>
    <w:rPr>
      <w:b/>
      <w:bCs/>
    </w:rPr>
  </w:style>
  <w:style w:type="character" w:customStyle="1" w:styleId="bookoptions1">
    <w:name w:val="book_options1"/>
    <w:rsid w:val="00B821B1"/>
    <w:rPr>
      <w:b/>
      <w:bCs/>
      <w:color w:val="333366"/>
    </w:rPr>
  </w:style>
  <w:style w:type="character" w:customStyle="1" w:styleId="descriptionblock">
    <w:name w:val="description block"/>
    <w:basedOn w:val="DefaultParagraphFont"/>
    <w:rsid w:val="00B821B1"/>
  </w:style>
  <w:style w:type="character" w:customStyle="1" w:styleId="detailsboxblock">
    <w:name w:val="detailsbox block"/>
    <w:basedOn w:val="DefaultParagraphFont"/>
    <w:rsid w:val="00B821B1"/>
  </w:style>
  <w:style w:type="character" w:customStyle="1" w:styleId="Char3">
    <w:name w:val="Char3"/>
    <w:rsid w:val="00B821B1"/>
    <w:rPr>
      <w:rFonts w:ascii="Arial" w:hAnsi="Arial" w:cs="Arial" w:hint="default"/>
      <w:bCs/>
      <w:u w:val="thick"/>
      <w:lang w:val="en-US" w:eastAsia="en-US" w:bidi="ar-SA"/>
    </w:rPr>
  </w:style>
  <w:style w:type="character" w:customStyle="1" w:styleId="texto11">
    <w:name w:val="texto11"/>
    <w:rsid w:val="00B821B1"/>
    <w:rPr>
      <w:rFonts w:ascii="Arial" w:hAnsi="Arial" w:cs="Arial" w:hint="default"/>
      <w:b w:val="0"/>
      <w:bCs w:val="0"/>
      <w:i w:val="0"/>
      <w:iCs w:val="0"/>
      <w:caps w:val="0"/>
      <w:color w:val="000000"/>
      <w:sz w:val="26"/>
      <w:szCs w:val="26"/>
    </w:rPr>
  </w:style>
  <w:style w:type="character" w:customStyle="1" w:styleId="CardTagChar">
    <w:name w:val="Card Tag Char"/>
    <w:rsid w:val="00B821B1"/>
    <w:rPr>
      <w:rFonts w:ascii="Arial Narrow" w:hAnsi="Arial Narrow" w:hint="default"/>
      <w:b/>
      <w:bCs w:val="0"/>
      <w:sz w:val="24"/>
      <w:szCs w:val="24"/>
      <w:lang w:val="en-US" w:eastAsia="en-US" w:bidi="ar-SA"/>
    </w:rPr>
  </w:style>
  <w:style w:type="character" w:customStyle="1" w:styleId="DebateCiteCharCharChar">
    <w:name w:val="Debate Cite Char Char Char"/>
    <w:rsid w:val="00B821B1"/>
    <w:rPr>
      <w:b/>
      <w:bCs w:val="0"/>
      <w:sz w:val="32"/>
      <w:szCs w:val="32"/>
      <w:lang w:val="en-US" w:eastAsia="en-US" w:bidi="ar-SA"/>
    </w:rPr>
  </w:style>
  <w:style w:type="character" w:customStyle="1" w:styleId="TagandCiteChar">
    <w:name w:val="Tag and Cite Char"/>
    <w:rsid w:val="00B821B1"/>
    <w:rPr>
      <w:color w:val="333333"/>
      <w:sz w:val="22"/>
      <w:szCs w:val="22"/>
      <w:lang w:val="en-US" w:eastAsia="en-US" w:bidi="ar-SA"/>
    </w:rPr>
  </w:style>
  <w:style w:type="character" w:customStyle="1" w:styleId="Style10ptBold">
    <w:name w:val="Style 10 pt Bold"/>
    <w:rsid w:val="00B821B1"/>
    <w:rPr>
      <w:b/>
      <w:bCs/>
      <w:sz w:val="20"/>
    </w:rPr>
  </w:style>
  <w:style w:type="character" w:customStyle="1" w:styleId="text9">
    <w:name w:val="text9"/>
    <w:basedOn w:val="DefaultParagraphFont"/>
    <w:rsid w:val="00B821B1"/>
  </w:style>
  <w:style w:type="character" w:customStyle="1" w:styleId="text21">
    <w:name w:val="text21"/>
    <w:basedOn w:val="DefaultParagraphFont"/>
    <w:rsid w:val="00B821B1"/>
  </w:style>
  <w:style w:type="character" w:customStyle="1" w:styleId="text19">
    <w:name w:val="text19"/>
    <w:basedOn w:val="DefaultParagraphFont"/>
    <w:rsid w:val="00B821B1"/>
  </w:style>
  <w:style w:type="character" w:customStyle="1" w:styleId="term2">
    <w:name w:val="term2"/>
    <w:rsid w:val="00B821B1"/>
    <w:rPr>
      <w:b/>
      <w:bCs/>
    </w:rPr>
  </w:style>
  <w:style w:type="character" w:customStyle="1" w:styleId="pmterms12">
    <w:name w:val="pmterms12"/>
    <w:rsid w:val="00B821B1"/>
    <w:rPr>
      <w:b/>
      <w:bCs/>
      <w:i w:val="0"/>
      <w:iCs w:val="0"/>
      <w:color w:val="000000"/>
    </w:rPr>
  </w:style>
  <w:style w:type="character" w:customStyle="1" w:styleId="ToReadChar">
    <w:name w:val="To Read Char"/>
    <w:rsid w:val="00B821B1"/>
    <w:rPr>
      <w:rFonts w:ascii="Verdana" w:hAnsi="Verdana" w:hint="default"/>
      <w:b/>
      <w:bCs w:val="0"/>
      <w:szCs w:val="24"/>
      <w:u w:val="single"/>
      <w:lang w:val="en-US" w:eastAsia="en-US" w:bidi="ar-SA"/>
    </w:rPr>
  </w:style>
  <w:style w:type="character" w:customStyle="1" w:styleId="ToReadCharChar">
    <w:name w:val="To Read Char Char"/>
    <w:rsid w:val="00B821B1"/>
    <w:rPr>
      <w:rFonts w:ascii="Verdana" w:hAnsi="Verdana" w:hint="default"/>
      <w:b/>
      <w:bCs w:val="0"/>
      <w:szCs w:val="24"/>
      <w:u w:val="single"/>
      <w:lang w:val="en-US" w:eastAsia="en-US" w:bidi="ar-SA"/>
    </w:rPr>
  </w:style>
  <w:style w:type="character" w:customStyle="1" w:styleId="bio">
    <w:name w:val="bio"/>
    <w:basedOn w:val="DefaultParagraphFont"/>
    <w:rsid w:val="00B821B1"/>
  </w:style>
  <w:style w:type="character" w:customStyle="1" w:styleId="storytextstyle">
    <w:name w:val="storytextstyle"/>
    <w:basedOn w:val="DefaultParagraphFont"/>
    <w:rsid w:val="00B821B1"/>
  </w:style>
  <w:style w:type="character" w:customStyle="1" w:styleId="cardunderlinedCharChar">
    <w:name w:val="card underlined Char Char"/>
    <w:rsid w:val="00B821B1"/>
    <w:rPr>
      <w:rFonts w:ascii="Arial" w:hAnsi="Arial" w:cs="Arial" w:hint="default"/>
      <w:sz w:val="22"/>
      <w:szCs w:val="24"/>
      <w:u w:val="single"/>
      <w:lang w:val="en-US" w:eastAsia="en-US" w:bidi="ar-SA"/>
    </w:rPr>
  </w:style>
  <w:style w:type="character" w:customStyle="1" w:styleId="Style2Char0">
    <w:name w:val="Style2 Char"/>
    <w:rsid w:val="00B821B1"/>
    <w:rPr>
      <w:rFonts w:ascii="Book Antiqua" w:hAnsi="Book Antiqua" w:hint="default"/>
      <w:u w:val="thick"/>
      <w:lang w:val="en-US" w:eastAsia="en-US" w:bidi="ar-SA"/>
    </w:rPr>
  </w:style>
  <w:style w:type="character" w:customStyle="1" w:styleId="Style2Char1">
    <w:name w:val="Style2 Char1"/>
    <w:rsid w:val="00B821B1"/>
    <w:rPr>
      <w:rFonts w:ascii="Book Antiqua" w:hAnsi="Book Antiqua" w:hint="default"/>
      <w:szCs w:val="24"/>
      <w:u w:val="thick"/>
      <w:lang w:val="en-US" w:eastAsia="en-US" w:bidi="ar-SA"/>
    </w:rPr>
  </w:style>
  <w:style w:type="character" w:customStyle="1" w:styleId="articlehead21">
    <w:name w:val="articlehead21"/>
    <w:rsid w:val="00B821B1"/>
    <w:rPr>
      <w:rFonts w:ascii="Arial" w:hAnsi="Arial" w:cs="Arial" w:hint="default"/>
      <w:b/>
      <w:bCs/>
      <w:color w:val="660000"/>
      <w:sz w:val="20"/>
      <w:szCs w:val="20"/>
    </w:rPr>
  </w:style>
  <w:style w:type="character" w:customStyle="1" w:styleId="TagCiteChar1">
    <w:name w:val="Tag/Cite Char1"/>
    <w:rsid w:val="00B821B1"/>
    <w:rPr>
      <w:b/>
      <w:bCs w:val="0"/>
      <w:lang w:val="en-US" w:eastAsia="en-US" w:bidi="ar-SA"/>
    </w:rPr>
  </w:style>
  <w:style w:type="character" w:customStyle="1" w:styleId="goohl2">
    <w:name w:val="goohl2"/>
    <w:basedOn w:val="DefaultParagraphFont"/>
    <w:rsid w:val="00B821B1"/>
  </w:style>
  <w:style w:type="character" w:customStyle="1" w:styleId="CardCharChar0">
    <w:name w:val="Card Char Char"/>
    <w:rsid w:val="00B821B1"/>
    <w:rPr>
      <w:lang w:val="en-US" w:eastAsia="en-US" w:bidi="ar-SA"/>
    </w:rPr>
  </w:style>
  <w:style w:type="character" w:customStyle="1" w:styleId="BriefTitle1Char">
    <w:name w:val="Brief Title 1 Char"/>
    <w:rsid w:val="00B821B1"/>
    <w:rPr>
      <w:b/>
      <w:bCs w:val="0"/>
      <w:u w:val="single"/>
      <w:lang w:val="en-US" w:eastAsia="en-US" w:bidi="ar-SA"/>
    </w:rPr>
  </w:style>
  <w:style w:type="character" w:customStyle="1" w:styleId="TagCiteCharChar">
    <w:name w:val="Tag/Cite Char Char"/>
    <w:rsid w:val="00B821B1"/>
    <w:rPr>
      <w:b/>
      <w:bCs w:val="0"/>
      <w:lang w:val="en-US" w:eastAsia="en-US" w:bidi="ar-SA"/>
    </w:rPr>
  </w:style>
  <w:style w:type="character" w:customStyle="1" w:styleId="btx">
    <w:name w:val="btx"/>
    <w:basedOn w:val="DefaultParagraphFont"/>
    <w:rsid w:val="00B821B1"/>
  </w:style>
  <w:style w:type="character" w:customStyle="1" w:styleId="CardChar1">
    <w:name w:val="Card Char1"/>
    <w:rsid w:val="00B821B1"/>
    <w:rPr>
      <w:lang w:val="en-US" w:eastAsia="en-US" w:bidi="ar-SA"/>
    </w:rPr>
  </w:style>
  <w:style w:type="character" w:customStyle="1" w:styleId="prodgeneral1">
    <w:name w:val="prodgeneral1"/>
    <w:rsid w:val="00B821B1"/>
    <w:rPr>
      <w:rFonts w:ascii="Verdana" w:hAnsi="Verdana" w:hint="default"/>
      <w:b w:val="0"/>
      <w:bCs w:val="0"/>
      <w:caps w:val="0"/>
      <w:color w:val="000000"/>
      <w:spacing w:val="0"/>
      <w:sz w:val="16"/>
      <w:szCs w:val="16"/>
    </w:rPr>
  </w:style>
  <w:style w:type="character" w:customStyle="1" w:styleId="summary1">
    <w:name w:val="summary1"/>
    <w:rsid w:val="00B821B1"/>
    <w:rPr>
      <w:rFonts w:ascii="Arial" w:hAnsi="Arial" w:cs="Arial" w:hint="default"/>
      <w:sz w:val="18"/>
      <w:szCs w:val="18"/>
    </w:rPr>
  </w:style>
  <w:style w:type="character" w:customStyle="1" w:styleId="text3">
    <w:name w:val="text3"/>
    <w:basedOn w:val="DefaultParagraphFont"/>
    <w:rsid w:val="00B821B1"/>
  </w:style>
  <w:style w:type="character" w:customStyle="1" w:styleId="cardtextsmallChar">
    <w:name w:val="card text small Char"/>
    <w:rsid w:val="00B821B1"/>
    <w:rPr>
      <w:rFonts w:ascii="Arial Narrow" w:hAnsi="Arial Narrow" w:hint="default"/>
      <w:sz w:val="16"/>
      <w:szCs w:val="24"/>
      <w:lang w:val="en-US" w:eastAsia="en-US" w:bidi="ar-SA"/>
    </w:rPr>
  </w:style>
  <w:style w:type="character" w:customStyle="1" w:styleId="countrytitle1">
    <w:name w:val="countrytitle1"/>
    <w:rsid w:val="00B821B1"/>
    <w:rPr>
      <w:rFonts w:ascii="Verdana" w:hAnsi="Verdana" w:hint="default"/>
      <w:b/>
      <w:bCs/>
      <w:color w:val="293643"/>
      <w:sz w:val="24"/>
      <w:szCs w:val="24"/>
    </w:rPr>
  </w:style>
  <w:style w:type="character" w:customStyle="1" w:styleId="storyheader1">
    <w:name w:val="storyheader1"/>
    <w:rsid w:val="00B821B1"/>
    <w:rPr>
      <w:rFonts w:ascii="Verdana" w:hAnsi="Verdana" w:hint="default"/>
      <w:b/>
      <w:bCs/>
      <w:color w:val="000000"/>
      <w:sz w:val="21"/>
      <w:szCs w:val="21"/>
    </w:rPr>
  </w:style>
  <w:style w:type="character" w:customStyle="1" w:styleId="cardunderlinedChar0">
    <w:name w:val="card underlined Char"/>
    <w:rsid w:val="00B821B1"/>
    <w:rPr>
      <w:rFonts w:ascii="Arial" w:hAnsi="Arial" w:cs="Arial" w:hint="default"/>
      <w:sz w:val="22"/>
      <w:szCs w:val="24"/>
      <w:u w:val="single"/>
      <w:lang w:val="en-US" w:eastAsia="en-US" w:bidi="ar-SA"/>
    </w:rPr>
  </w:style>
  <w:style w:type="character" w:customStyle="1" w:styleId="article1">
    <w:name w:val="article1"/>
    <w:rsid w:val="00B821B1"/>
    <w:rPr>
      <w:rFonts w:ascii="Verdana" w:hAnsi="Verdana" w:hint="default"/>
      <w:color w:val="333333"/>
      <w:sz w:val="16"/>
      <w:szCs w:val="16"/>
    </w:rPr>
  </w:style>
  <w:style w:type="character" w:customStyle="1" w:styleId="story-posted-date1">
    <w:name w:val="story-posted-date1"/>
    <w:rsid w:val="00B821B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B821B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B821B1"/>
  </w:style>
  <w:style w:type="character" w:customStyle="1" w:styleId="textmedium">
    <w:name w:val="textmedium"/>
    <w:basedOn w:val="DefaultParagraphFont"/>
    <w:rsid w:val="00B821B1"/>
  </w:style>
  <w:style w:type="character" w:customStyle="1" w:styleId="citation1">
    <w:name w:val="citation1"/>
    <w:rsid w:val="00B821B1"/>
    <w:rPr>
      <w:rFonts w:ascii="Verdana" w:hAnsi="Verdana" w:hint="default"/>
      <w:sz w:val="17"/>
      <w:szCs w:val="17"/>
    </w:rPr>
  </w:style>
  <w:style w:type="character" w:customStyle="1" w:styleId="hithighlite">
    <w:name w:val="hithighlite"/>
    <w:basedOn w:val="DefaultParagraphFont"/>
    <w:rsid w:val="00B821B1"/>
  </w:style>
  <w:style w:type="character" w:customStyle="1" w:styleId="articlecontent">
    <w:name w:val="articlecontent"/>
    <w:basedOn w:val="DefaultParagraphFont"/>
    <w:rsid w:val="00B821B1"/>
  </w:style>
  <w:style w:type="character" w:customStyle="1" w:styleId="fource1">
    <w:name w:val="fource1"/>
    <w:rsid w:val="00B821B1"/>
    <w:rPr>
      <w:sz w:val="34"/>
      <w:szCs w:val="34"/>
    </w:rPr>
  </w:style>
  <w:style w:type="character" w:customStyle="1" w:styleId="LanguageStrikeChar">
    <w:name w:val="Language Strike Char"/>
    <w:rsid w:val="00B821B1"/>
    <w:rPr>
      <w:rFonts w:ascii="Arial Narrow" w:hAnsi="Arial Narrow" w:hint="default"/>
      <w:strike/>
      <w:szCs w:val="24"/>
      <w:lang w:val="en-US" w:eastAsia="en-US" w:bidi="ar-SA"/>
    </w:rPr>
  </w:style>
  <w:style w:type="character" w:customStyle="1" w:styleId="normal11">
    <w:name w:val="normal1"/>
    <w:basedOn w:val="DefaultParagraphFont"/>
    <w:rsid w:val="00B821B1"/>
  </w:style>
  <w:style w:type="character" w:customStyle="1" w:styleId="ds">
    <w:name w:val="ds"/>
    <w:basedOn w:val="DefaultParagraphFont"/>
    <w:rsid w:val="00B821B1"/>
  </w:style>
  <w:style w:type="character" w:customStyle="1" w:styleId="UnderliningChar1">
    <w:name w:val="Underlining Char1"/>
    <w:rsid w:val="00B821B1"/>
    <w:rPr>
      <w:rFonts w:ascii="Arial Narrow" w:hAnsi="Arial Narrow" w:hint="default"/>
      <w:szCs w:val="24"/>
      <w:u w:val="single"/>
      <w:lang w:val="en-US" w:eastAsia="en-US" w:bidi="ar-SA"/>
    </w:rPr>
  </w:style>
  <w:style w:type="character" w:customStyle="1" w:styleId="UnderliningChar2">
    <w:name w:val="Underlining Char2"/>
    <w:rsid w:val="00B821B1"/>
    <w:rPr>
      <w:rFonts w:ascii="Arial Narrow" w:hAnsi="Arial Narrow" w:hint="default"/>
      <w:szCs w:val="24"/>
      <w:u w:val="single"/>
      <w:lang w:val="en-US" w:eastAsia="en-US" w:bidi="ar-SA"/>
    </w:rPr>
  </w:style>
  <w:style w:type="character" w:customStyle="1" w:styleId="MicroTextChar1">
    <w:name w:val="MicroText Char1"/>
    <w:rsid w:val="00B821B1"/>
    <w:rPr>
      <w:rFonts w:ascii="Arial Narrow" w:hAnsi="Arial Narrow" w:hint="default"/>
      <w:sz w:val="12"/>
      <w:szCs w:val="24"/>
      <w:lang w:val="en-US" w:eastAsia="en-US" w:bidi="ar-SA"/>
    </w:rPr>
  </w:style>
  <w:style w:type="character" w:customStyle="1" w:styleId="DefaultPara">
    <w:name w:val="Default Para"/>
    <w:rsid w:val="00B821B1"/>
    <w:rPr>
      <w:sz w:val="20"/>
    </w:rPr>
  </w:style>
  <w:style w:type="character" w:customStyle="1" w:styleId="SYSHYPERTEXT">
    <w:name w:val="SYS_HYPERTEXT"/>
    <w:rsid w:val="00B821B1"/>
    <w:rPr>
      <w:color w:val="0000FF"/>
      <w:u w:val="single"/>
    </w:rPr>
  </w:style>
  <w:style w:type="character" w:customStyle="1" w:styleId="Hyperlink1">
    <w:name w:val="Hyperlink1"/>
    <w:rsid w:val="00B821B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821B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821B1"/>
    <w:rPr>
      <w:rFonts w:ascii="Arial Narrow" w:hAnsi="Arial Narrow" w:hint="default"/>
      <w:noProof w:val="0"/>
      <w:szCs w:val="24"/>
      <w:u w:val="single"/>
      <w:lang w:val="en-US" w:eastAsia="en-US" w:bidi="ar-SA"/>
    </w:rPr>
  </w:style>
  <w:style w:type="character" w:customStyle="1" w:styleId="BlockHeading1Char">
    <w:name w:val="Block Heading 1 Char"/>
    <w:rsid w:val="00B821B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B821B1"/>
    <w:rPr>
      <w:b/>
      <w:bCs w:val="0"/>
      <w:sz w:val="24"/>
      <w:szCs w:val="24"/>
      <w:u w:val="single"/>
      <w:lang w:val="en-US" w:eastAsia="en-US" w:bidi="ar-SA"/>
    </w:rPr>
  </w:style>
  <w:style w:type="character" w:customStyle="1" w:styleId="StyleTagTimesNewRomanChar">
    <w:name w:val="Style Tag + Times New Roman Char"/>
    <w:rsid w:val="00B821B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821B1"/>
    <w:rPr>
      <w:rFonts w:ascii="Arial Narrow" w:hAnsi="Arial Narrow" w:cs="Arial" w:hint="default"/>
      <w:b/>
      <w:bCs/>
      <w:iCs/>
      <w:sz w:val="24"/>
      <w:szCs w:val="28"/>
      <w:lang w:val="en-US" w:eastAsia="en-US" w:bidi="ar-SA"/>
    </w:rPr>
  </w:style>
  <w:style w:type="character" w:customStyle="1" w:styleId="UnderliningCharChar">
    <w:name w:val="Underlining Char Char"/>
    <w:rsid w:val="00B821B1"/>
    <w:rPr>
      <w:rFonts w:ascii="Arial Narrow" w:hAnsi="Arial Narrow" w:hint="default"/>
      <w:szCs w:val="24"/>
      <w:u w:val="single"/>
      <w:lang w:val="en-US" w:eastAsia="en-US" w:bidi="ar-SA"/>
    </w:rPr>
  </w:style>
  <w:style w:type="character" w:customStyle="1" w:styleId="StyleArialNarrow12ptBold">
    <w:name w:val="Style Arial Narrow 12 pt Bold"/>
    <w:rsid w:val="00B821B1"/>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B821B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B821B1"/>
    <w:rPr>
      <w:noProof w:val="0"/>
      <w:u w:val="single"/>
      <w:lang w:val="en-US" w:eastAsia="en-US" w:bidi="ar-SA"/>
    </w:rPr>
  </w:style>
  <w:style w:type="character" w:customStyle="1" w:styleId="UnderlinedCharChar1">
    <w:name w:val="Underlined Char Char1"/>
    <w:rsid w:val="00B821B1"/>
    <w:rPr>
      <w:rFonts w:ascii="Bell MT" w:eastAsia="Times New Roman" w:hAnsi="Bell MT" w:hint="default"/>
      <w:bCs/>
      <w:iCs/>
      <w:sz w:val="22"/>
      <w:u w:val="single"/>
    </w:rPr>
  </w:style>
  <w:style w:type="character" w:customStyle="1" w:styleId="Heading2CharChar2">
    <w:name w:val="Heading 2 Char Char2"/>
    <w:rsid w:val="00B821B1"/>
    <w:rPr>
      <w:rFonts w:ascii="Arial" w:hAnsi="Arial" w:cs="Arial" w:hint="default"/>
      <w:b/>
      <w:bCs/>
      <w:iCs/>
      <w:sz w:val="22"/>
      <w:szCs w:val="28"/>
      <w:lang w:val="en-US" w:eastAsia="en-US" w:bidi="ar-SA"/>
    </w:rPr>
  </w:style>
  <w:style w:type="character" w:customStyle="1" w:styleId="doctitle">
    <w:name w:val="doctitle"/>
    <w:rsid w:val="00B821B1"/>
  </w:style>
  <w:style w:type="character" w:customStyle="1" w:styleId="cardtext-underlined0">
    <w:name w:val="card text- underlined"/>
    <w:rsid w:val="00B821B1"/>
    <w:rPr>
      <w:rFonts w:ascii="Garamond" w:hAnsi="Garamond" w:hint="default"/>
      <w:u w:val="single"/>
    </w:rPr>
  </w:style>
  <w:style w:type="character" w:customStyle="1" w:styleId="BodyText1">
    <w:name w:val="Body Text1"/>
    <w:basedOn w:val="DefaultParagraphFont"/>
    <w:rsid w:val="00B821B1"/>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B821B1"/>
  </w:style>
  <w:style w:type="character" w:customStyle="1" w:styleId="BriefTitleChar">
    <w:name w:val="Brief Title Char"/>
    <w:basedOn w:val="DefaultParagraphFont"/>
    <w:rsid w:val="00B821B1"/>
    <w:rPr>
      <w:b/>
      <w:bCs w:val="0"/>
      <w:sz w:val="24"/>
      <w:szCs w:val="24"/>
      <w:u w:val="single"/>
      <w:lang w:val="en-US" w:eastAsia="en-US" w:bidi="ar-SA"/>
    </w:rPr>
  </w:style>
  <w:style w:type="character" w:customStyle="1" w:styleId="BriefTitle2Char">
    <w:name w:val="Brief Title 2 Char"/>
    <w:basedOn w:val="BriefTitleChar"/>
    <w:rsid w:val="00B821B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B821B1"/>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B821B1"/>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B821B1"/>
    <w:rPr>
      <w:rFonts w:ascii="AGaramond" w:hAnsi="AGaramond" w:cs="AGaramond" w:hint="default"/>
      <w:color w:val="211D1E"/>
      <w:sz w:val="14"/>
      <w:szCs w:val="14"/>
    </w:rPr>
  </w:style>
  <w:style w:type="character" w:customStyle="1" w:styleId="CharacterStyle2">
    <w:name w:val="Character Style 2"/>
    <w:uiPriority w:val="99"/>
    <w:rsid w:val="00B821B1"/>
    <w:rPr>
      <w:sz w:val="20"/>
      <w:szCs w:val="20"/>
    </w:rPr>
  </w:style>
  <w:style w:type="character" w:customStyle="1" w:styleId="cross-head">
    <w:name w:val="cross-head"/>
    <w:rsid w:val="00B821B1"/>
  </w:style>
  <w:style w:type="character" w:customStyle="1" w:styleId="Subtitle1">
    <w:name w:val="Subtitle1"/>
    <w:rsid w:val="00B821B1"/>
  </w:style>
  <w:style w:type="character" w:customStyle="1" w:styleId="metaorigin">
    <w:name w:val="meta_origin"/>
    <w:rsid w:val="00B821B1"/>
  </w:style>
  <w:style w:type="character" w:customStyle="1" w:styleId="mandelbrotrefrag">
    <w:name w:val="mandelbrot_refrag"/>
    <w:rsid w:val="00B821B1"/>
  </w:style>
  <w:style w:type="character" w:customStyle="1" w:styleId="eminfo">
    <w:name w:val="eminfo"/>
    <w:rsid w:val="00B821B1"/>
  </w:style>
  <w:style w:type="character" w:customStyle="1" w:styleId="emhighlight">
    <w:name w:val="emhighlight"/>
    <w:rsid w:val="00B821B1"/>
  </w:style>
  <w:style w:type="character" w:customStyle="1" w:styleId="name">
    <w:name w:val="name"/>
    <w:rsid w:val="00B821B1"/>
  </w:style>
  <w:style w:type="character" w:customStyle="1" w:styleId="tkrname">
    <w:name w:val="tkrname"/>
    <w:rsid w:val="00B821B1"/>
  </w:style>
  <w:style w:type="character" w:customStyle="1" w:styleId="tkrchange">
    <w:name w:val="tkrchange"/>
    <w:rsid w:val="00B821B1"/>
  </w:style>
  <w:style w:type="character" w:customStyle="1" w:styleId="source-org">
    <w:name w:val="source-org"/>
    <w:rsid w:val="00B821B1"/>
  </w:style>
  <w:style w:type="character" w:customStyle="1" w:styleId="updated">
    <w:name w:val="updated"/>
    <w:rsid w:val="00B821B1"/>
  </w:style>
  <w:style w:type="character" w:customStyle="1" w:styleId="last">
    <w:name w:val="last"/>
    <w:rsid w:val="00B821B1"/>
  </w:style>
  <w:style w:type="character" w:customStyle="1" w:styleId="Style11ptBoldUnderline1">
    <w:name w:val="Style 11 pt Bold Underline1"/>
    <w:rsid w:val="00B821B1"/>
    <w:rPr>
      <w:b/>
      <w:bCs/>
      <w:sz w:val="20"/>
      <w:u w:val="single"/>
    </w:rPr>
  </w:style>
  <w:style w:type="character" w:customStyle="1" w:styleId="StyleStyleunderlineBold11pt">
    <w:name w:val="Style Style underline + Bold + 11 pt"/>
    <w:rsid w:val="00B821B1"/>
    <w:rPr>
      <w:bCs/>
      <w:sz w:val="20"/>
      <w:u w:val="single"/>
    </w:rPr>
  </w:style>
  <w:style w:type="character" w:customStyle="1" w:styleId="StyleunderlineAsianTimesNewRomanBold">
    <w:name w:val="Style underline + (Asian) Times New Roman Bold"/>
    <w:rsid w:val="00B821B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821B1"/>
    <w:rPr>
      <w:b/>
      <w:bCs/>
      <w:sz w:val="20"/>
      <w:u w:val="single"/>
      <w:bdr w:val="single" w:sz="4" w:space="0" w:color="auto" w:frame="1"/>
    </w:rPr>
  </w:style>
  <w:style w:type="character" w:customStyle="1" w:styleId="A5">
    <w:name w:val="A5"/>
    <w:uiPriority w:val="99"/>
    <w:rsid w:val="00B821B1"/>
    <w:rPr>
      <w:rFonts w:ascii="Times New Roman" w:hAnsi="Times New Roman" w:cs="Times New Roman" w:hint="default"/>
      <w:color w:val="000000"/>
      <w:sz w:val="13"/>
      <w:szCs w:val="13"/>
    </w:rPr>
  </w:style>
  <w:style w:type="character" w:customStyle="1" w:styleId="quotepeekbase">
    <w:name w:val="quotepeekbase"/>
    <w:rsid w:val="00B821B1"/>
  </w:style>
  <w:style w:type="character" w:customStyle="1" w:styleId="cardChar10">
    <w:name w:val="card Char1"/>
    <w:rsid w:val="00B821B1"/>
    <w:rPr>
      <w:rFonts w:ascii="Calibri" w:eastAsia="Calibri" w:hAnsi="Calibri" w:cs="Calibri" w:hint="default"/>
      <w:sz w:val="24"/>
      <w:szCs w:val="22"/>
      <w:lang w:val="x-none" w:eastAsia="x-none"/>
    </w:rPr>
  </w:style>
  <w:style w:type="character" w:customStyle="1" w:styleId="NormalCard">
    <w:name w:val="Normal Card"/>
    <w:uiPriority w:val="1"/>
    <w:qFormat/>
    <w:rsid w:val="00B821B1"/>
    <w:rPr>
      <w:rFonts w:ascii="Times New Roman" w:hAnsi="Times New Roman" w:cs="Times New Roman" w:hint="default"/>
      <w:sz w:val="24"/>
    </w:rPr>
  </w:style>
  <w:style w:type="character" w:customStyle="1" w:styleId="HighlightedUnderline0">
    <w:name w:val="Highlighted Underline"/>
    <w:uiPriority w:val="1"/>
    <w:qFormat/>
    <w:rsid w:val="00B821B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821B1"/>
    <w:rPr>
      <w:rFonts w:ascii="Times New Roman" w:hAnsi="Times New Roman" w:cs="Times New Roman" w:hint="default"/>
      <w:sz w:val="16"/>
      <w:szCs w:val="16"/>
    </w:rPr>
  </w:style>
  <w:style w:type="character" w:customStyle="1" w:styleId="timebox">
    <w:name w:val="timebox"/>
    <w:rsid w:val="00B821B1"/>
  </w:style>
  <w:style w:type="character" w:customStyle="1" w:styleId="Heading2Subtext">
    <w:name w:val="Heading 2 Subtext"/>
    <w:rsid w:val="00B821B1"/>
    <w:rPr>
      <w:rFonts w:ascii="Times New Roman" w:hAnsi="Times New Roman" w:cs="Times New Roman" w:hint="default"/>
      <w:sz w:val="16"/>
    </w:rPr>
  </w:style>
  <w:style w:type="character" w:customStyle="1" w:styleId="-SmallText-">
    <w:name w:val="-Small Text-"/>
    <w:rsid w:val="00B821B1"/>
    <w:rPr>
      <w:rFonts w:ascii="Garamond" w:hAnsi="Garamond" w:hint="default"/>
      <w:sz w:val="16"/>
    </w:rPr>
  </w:style>
  <w:style w:type="character" w:customStyle="1" w:styleId="label">
    <w:name w:val="label"/>
    <w:rsid w:val="00B821B1"/>
  </w:style>
  <w:style w:type="character" w:customStyle="1" w:styleId="BoldUnderlineCharChar">
    <w:name w:val="BoldUnderline Char Char"/>
    <w:rsid w:val="00B821B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B821B1"/>
  </w:style>
  <w:style w:type="character" w:customStyle="1" w:styleId="FontStyle477">
    <w:name w:val="Font Style477"/>
    <w:basedOn w:val="DefaultParagraphFont"/>
    <w:uiPriority w:val="99"/>
    <w:rsid w:val="00B821B1"/>
    <w:rPr>
      <w:rFonts w:ascii="Times New Roman" w:hAnsi="Times New Roman" w:cs="Times New Roman" w:hint="default"/>
      <w:sz w:val="18"/>
      <w:szCs w:val="18"/>
    </w:rPr>
  </w:style>
  <w:style w:type="character" w:customStyle="1" w:styleId="FontStyle505">
    <w:name w:val="Font Style505"/>
    <w:basedOn w:val="DefaultParagraphFont"/>
    <w:uiPriority w:val="99"/>
    <w:rsid w:val="00B821B1"/>
    <w:rPr>
      <w:rFonts w:ascii="Times New Roman" w:hAnsi="Times New Roman" w:cs="Times New Roman" w:hint="default"/>
      <w:sz w:val="18"/>
      <w:szCs w:val="18"/>
    </w:rPr>
  </w:style>
  <w:style w:type="character" w:customStyle="1" w:styleId="FontStyle514">
    <w:name w:val="Font Style514"/>
    <w:basedOn w:val="DefaultParagraphFont"/>
    <w:uiPriority w:val="99"/>
    <w:rsid w:val="00B821B1"/>
    <w:rPr>
      <w:rFonts w:ascii="Times New Roman" w:hAnsi="Times New Roman" w:cs="Times New Roman" w:hint="default"/>
      <w:sz w:val="14"/>
      <w:szCs w:val="14"/>
    </w:rPr>
  </w:style>
  <w:style w:type="character" w:customStyle="1" w:styleId="FontStyle500">
    <w:name w:val="Font Style500"/>
    <w:basedOn w:val="DefaultParagraphFont"/>
    <w:uiPriority w:val="99"/>
    <w:rsid w:val="00B821B1"/>
    <w:rPr>
      <w:rFonts w:ascii="Times New Roman" w:hAnsi="Times New Roman" w:cs="Times New Roman" w:hint="default"/>
      <w:b/>
      <w:bCs/>
      <w:sz w:val="16"/>
      <w:szCs w:val="16"/>
    </w:rPr>
  </w:style>
  <w:style w:type="character" w:customStyle="1" w:styleId="CardCite1">
    <w:name w:val="CardCite1"/>
    <w:qFormat/>
    <w:rsid w:val="00B821B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B821B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821B1"/>
    <w:rPr>
      <w:rFonts w:ascii="Times New Roman" w:hAnsi="Times New Roman" w:cs="Times New Roman" w:hint="default"/>
      <w:b/>
      <w:bCs/>
      <w:sz w:val="22"/>
      <w:szCs w:val="22"/>
    </w:rPr>
  </w:style>
  <w:style w:type="character" w:customStyle="1" w:styleId="CharacterStyle3">
    <w:name w:val="Character Style 3"/>
    <w:uiPriority w:val="99"/>
    <w:rsid w:val="00B821B1"/>
    <w:rPr>
      <w:rFonts w:ascii="Bookman Old Style" w:hAnsi="Bookman Old Style" w:cs="Bookman Old Style" w:hint="default"/>
      <w:spacing w:val="-5"/>
      <w:sz w:val="18"/>
      <w:szCs w:val="18"/>
    </w:rPr>
  </w:style>
  <w:style w:type="character" w:customStyle="1" w:styleId="UnderlineStyleChar7">
    <w:name w:val="Underline Style Char7"/>
    <w:rsid w:val="00B821B1"/>
    <w:rPr>
      <w:rFonts w:ascii="Garamond" w:hAnsi="Garamond" w:hint="default"/>
      <w:sz w:val="22"/>
      <w:szCs w:val="24"/>
      <w:u w:val="single"/>
      <w:lang w:val="en-US" w:eastAsia="en-US" w:bidi="ar-SA"/>
    </w:rPr>
  </w:style>
  <w:style w:type="character" w:customStyle="1" w:styleId="StyleArial6ptBold">
    <w:name w:val="Style Arial 6 pt Bold"/>
    <w:rsid w:val="00B821B1"/>
    <w:rPr>
      <w:rFonts w:ascii="Arial" w:hAnsi="Arial" w:cs="Arial" w:hint="default"/>
      <w:bCs/>
      <w:sz w:val="12"/>
    </w:rPr>
  </w:style>
  <w:style w:type="character" w:customStyle="1" w:styleId="Heading2Char5">
    <w:name w:val="Heading 2 Char5"/>
    <w:rsid w:val="00B821B1"/>
    <w:rPr>
      <w:rFonts w:ascii="Garamond" w:hAnsi="Garamond" w:cs="Arial" w:hint="default"/>
      <w:b/>
      <w:bCs/>
      <w:iCs/>
      <w:sz w:val="24"/>
      <w:szCs w:val="28"/>
      <w:lang w:val="en-US" w:eastAsia="en-US" w:bidi="ar-SA"/>
    </w:rPr>
  </w:style>
  <w:style w:type="character" w:customStyle="1" w:styleId="TagGreg">
    <w:name w:val="TagGreg"/>
    <w:uiPriority w:val="1"/>
    <w:qFormat/>
    <w:rsid w:val="00B821B1"/>
    <w:rPr>
      <w:b/>
      <w:bCs w:val="0"/>
      <w:sz w:val="24"/>
    </w:rPr>
  </w:style>
  <w:style w:type="character" w:customStyle="1" w:styleId="StyleDebateUnderline10pt">
    <w:name w:val="Style Debate Underline + 10 pt"/>
    <w:rsid w:val="00B821B1"/>
    <w:rPr>
      <w:rFonts w:ascii="Times New Roman" w:hAnsi="Times New Roman" w:cs="Times New Roman" w:hint="default"/>
      <w:sz w:val="20"/>
      <w:szCs w:val="20"/>
      <w:u w:val="single"/>
    </w:rPr>
  </w:style>
  <w:style w:type="character" w:customStyle="1" w:styleId="underlinedCharChar0">
    <w:name w:val="underlined Char Char"/>
    <w:locked/>
    <w:rsid w:val="00B821B1"/>
    <w:rPr>
      <w:u w:val="single"/>
    </w:rPr>
  </w:style>
  <w:style w:type="character" w:customStyle="1" w:styleId="SourceBold">
    <w:name w:val="Source Bold"/>
    <w:rsid w:val="00B821B1"/>
    <w:rPr>
      <w:rFonts w:ascii="Arial Narrow" w:hAnsi="Arial Narrow" w:hint="default"/>
      <w:b/>
      <w:bCs w:val="0"/>
      <w:strike w:val="0"/>
      <w:dstrike w:val="0"/>
      <w:sz w:val="24"/>
      <w:u w:val="none"/>
      <w:effect w:val="none"/>
    </w:rPr>
  </w:style>
  <w:style w:type="character" w:customStyle="1" w:styleId="2xBoldUnderline">
    <w:name w:val="2x_Bold_Underline"/>
    <w:rsid w:val="00B821B1"/>
    <w:rPr>
      <w:b/>
      <w:bCs/>
      <w:sz w:val="24"/>
      <w:u w:val="thick"/>
    </w:rPr>
  </w:style>
  <w:style w:type="character" w:customStyle="1" w:styleId="Dottedunderline">
    <w:name w:val="Dotted underline"/>
    <w:rsid w:val="00B821B1"/>
    <w:rPr>
      <w:u w:val="dotted"/>
    </w:rPr>
  </w:style>
  <w:style w:type="character" w:customStyle="1" w:styleId="readChar">
    <w:name w:val="read Char"/>
    <w:rsid w:val="00B821B1"/>
    <w:rPr>
      <w:szCs w:val="22"/>
      <w:u w:val="single"/>
      <w:lang w:val="en-US" w:eastAsia="en-US" w:bidi="ar-SA"/>
    </w:rPr>
  </w:style>
  <w:style w:type="character" w:customStyle="1" w:styleId="underlining0">
    <w:name w:val="underlining"/>
    <w:rsid w:val="00B821B1"/>
    <w:rPr>
      <w:u w:val="single"/>
    </w:rPr>
  </w:style>
  <w:style w:type="character" w:customStyle="1" w:styleId="btitle">
    <w:name w:val="btitle"/>
    <w:rsid w:val="00B821B1"/>
  </w:style>
  <w:style w:type="character" w:customStyle="1" w:styleId="green">
    <w:name w:val="green"/>
    <w:rsid w:val="00B821B1"/>
  </w:style>
  <w:style w:type="character" w:customStyle="1" w:styleId="BodyText20">
    <w:name w:val="Body Text2"/>
    <w:rsid w:val="00B821B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B821B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B821B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821B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821B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821B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821B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B821B1"/>
    <w:rPr>
      <w:rFonts w:ascii="Sylfaen" w:hAnsi="Sylfaen" w:cs="Sylfaen" w:hint="default"/>
      <w:i/>
      <w:iCs/>
      <w:strike w:val="0"/>
      <w:dstrike w:val="0"/>
      <w:sz w:val="19"/>
      <w:szCs w:val="19"/>
      <w:u w:val="none"/>
      <w:effect w:val="none"/>
      <w:shd w:val="clear" w:color="auto" w:fill="FFFFFF"/>
    </w:rPr>
  </w:style>
  <w:style w:type="character" w:customStyle="1" w:styleId="1">
    <w:name w:val="1"/>
    <w:rsid w:val="00B821B1"/>
    <w:rPr>
      <w:rFonts w:ascii="Arial" w:hAnsi="Arial" w:cs="Arial" w:hint="default"/>
      <w:bCs/>
      <w:sz w:val="20"/>
      <w:u w:val="single"/>
      <w:lang w:val="en-US" w:eastAsia="en-US" w:bidi="ar-SA"/>
    </w:rPr>
  </w:style>
  <w:style w:type="character" w:customStyle="1" w:styleId="CharChar31">
    <w:name w:val="Char Char31"/>
    <w:rsid w:val="00B821B1"/>
    <w:rPr>
      <w:rFonts w:ascii="Arial" w:hAnsi="Arial" w:cs="Arial" w:hint="default"/>
      <w:b/>
      <w:bCs/>
      <w:iCs/>
      <w:lang w:val="en-US" w:eastAsia="en-US" w:bidi="ar-SA"/>
    </w:rPr>
  </w:style>
  <w:style w:type="character" w:customStyle="1" w:styleId="Subtitle2">
    <w:name w:val="Subtitle2"/>
    <w:rsid w:val="00B821B1"/>
  </w:style>
  <w:style w:type="character" w:customStyle="1" w:styleId="drop">
    <w:name w:val="drop"/>
    <w:rsid w:val="00B821B1"/>
  </w:style>
  <w:style w:type="character" w:customStyle="1" w:styleId="bioline">
    <w:name w:val="bioline"/>
    <w:rsid w:val="00B821B1"/>
  </w:style>
  <w:style w:type="character" w:customStyle="1" w:styleId="articletitle0">
    <w:name w:val="article_title"/>
    <w:rsid w:val="00B821B1"/>
  </w:style>
  <w:style w:type="character" w:customStyle="1" w:styleId="A4">
    <w:name w:val="A4"/>
    <w:uiPriority w:val="99"/>
    <w:rsid w:val="00B821B1"/>
    <w:rPr>
      <w:color w:val="000000"/>
    </w:rPr>
  </w:style>
  <w:style w:type="character" w:customStyle="1" w:styleId="s2">
    <w:name w:val="s2"/>
    <w:rsid w:val="00B821B1"/>
  </w:style>
  <w:style w:type="character" w:customStyle="1" w:styleId="s4">
    <w:name w:val="s4"/>
    <w:rsid w:val="00B821B1"/>
  </w:style>
  <w:style w:type="character" w:customStyle="1" w:styleId="s5">
    <w:name w:val="s5"/>
    <w:rsid w:val="00B821B1"/>
  </w:style>
  <w:style w:type="character" w:customStyle="1" w:styleId="cap">
    <w:name w:val="cap"/>
    <w:rsid w:val="00B821B1"/>
  </w:style>
  <w:style w:type="character" w:customStyle="1" w:styleId="rightsnotice">
    <w:name w:val="rightsnotice"/>
    <w:rsid w:val="00B821B1"/>
  </w:style>
  <w:style w:type="character" w:customStyle="1" w:styleId="Caption1">
    <w:name w:val="Caption1"/>
    <w:rsid w:val="00B821B1"/>
  </w:style>
  <w:style w:type="character" w:customStyle="1" w:styleId="credit">
    <w:name w:val="credit"/>
    <w:rsid w:val="00B821B1"/>
  </w:style>
  <w:style w:type="character" w:customStyle="1" w:styleId="scaps">
    <w:name w:val="scaps"/>
    <w:rsid w:val="00B821B1"/>
  </w:style>
  <w:style w:type="character" w:customStyle="1" w:styleId="current-article">
    <w:name w:val="current-article"/>
    <w:rsid w:val="00B821B1"/>
  </w:style>
  <w:style w:type="character" w:customStyle="1" w:styleId="related-current-indicator">
    <w:name w:val="related-current-indicator"/>
    <w:rsid w:val="00B821B1"/>
  </w:style>
  <w:style w:type="character" w:customStyle="1" w:styleId="bylclear">
    <w:name w:val="bylclear"/>
    <w:rsid w:val="00B821B1"/>
  </w:style>
  <w:style w:type="character" w:customStyle="1" w:styleId="timestamp">
    <w:name w:val="timestamp"/>
    <w:rsid w:val="00B821B1"/>
  </w:style>
  <w:style w:type="character" w:customStyle="1" w:styleId="comments">
    <w:name w:val="comments"/>
    <w:rsid w:val="00B821B1"/>
  </w:style>
  <w:style w:type="character" w:customStyle="1" w:styleId="essaytext">
    <w:name w:val="essaytext"/>
    <w:rsid w:val="00B821B1"/>
  </w:style>
  <w:style w:type="character" w:customStyle="1" w:styleId="username">
    <w:name w:val="username"/>
    <w:rsid w:val="00B821B1"/>
  </w:style>
  <w:style w:type="character" w:customStyle="1" w:styleId="toplinks">
    <w:name w:val="toplinks"/>
    <w:rsid w:val="00B821B1"/>
  </w:style>
  <w:style w:type="character" w:customStyle="1" w:styleId="A3">
    <w:name w:val="A3"/>
    <w:uiPriority w:val="99"/>
    <w:rsid w:val="00B821B1"/>
    <w:rPr>
      <w:rFonts w:ascii="Perpetua" w:hAnsi="Perpetua" w:cs="Perpetua" w:hint="default"/>
      <w:color w:val="000000"/>
      <w:sz w:val="15"/>
      <w:szCs w:val="15"/>
    </w:rPr>
  </w:style>
  <w:style w:type="character" w:customStyle="1" w:styleId="see">
    <w:name w:val="see"/>
    <w:rsid w:val="00B821B1"/>
  </w:style>
  <w:style w:type="character" w:customStyle="1" w:styleId="first-letter">
    <w:name w:val="first-letter"/>
    <w:rsid w:val="00B821B1"/>
  </w:style>
  <w:style w:type="character" w:customStyle="1" w:styleId="focusparagraph">
    <w:name w:val="focusparagraph"/>
    <w:rsid w:val="00B821B1"/>
  </w:style>
  <w:style w:type="character" w:customStyle="1" w:styleId="lightblue">
    <w:name w:val="lightblue"/>
    <w:rsid w:val="00B821B1"/>
  </w:style>
  <w:style w:type="character" w:customStyle="1" w:styleId="StyleUnderlineCharChar9pt">
    <w:name w:val="Style Underline Char Char + 9 pt"/>
    <w:rsid w:val="00B821B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B821B1"/>
  </w:style>
  <w:style w:type="character" w:customStyle="1" w:styleId="Title10">
    <w:name w:val="Title1"/>
    <w:rsid w:val="00B821B1"/>
  </w:style>
  <w:style w:type="character" w:customStyle="1" w:styleId="BoldandUnderlineCharCharCharChar">
    <w:name w:val="Bold and Underline Char Char Char Char"/>
    <w:rsid w:val="00B821B1"/>
    <w:rPr>
      <w:b/>
      <w:bCs w:val="0"/>
      <w:noProof w:val="0"/>
      <w:u w:val="single"/>
      <w:lang w:val="en-US" w:eastAsia="en-US" w:bidi="ar-SA"/>
    </w:rPr>
  </w:style>
  <w:style w:type="character" w:customStyle="1" w:styleId="FontStyle29">
    <w:name w:val="Font Style29"/>
    <w:uiPriority w:val="99"/>
    <w:rsid w:val="00B821B1"/>
    <w:rPr>
      <w:rFonts w:ascii="Arial" w:hAnsi="Arial" w:cs="Arial" w:hint="default"/>
      <w:sz w:val="14"/>
      <w:szCs w:val="14"/>
    </w:rPr>
  </w:style>
  <w:style w:type="character" w:customStyle="1" w:styleId="titles">
    <w:name w:val="titles"/>
    <w:rsid w:val="00B821B1"/>
  </w:style>
  <w:style w:type="character" w:customStyle="1" w:styleId="articletext0">
    <w:name w:val="article_text"/>
    <w:rsid w:val="00B821B1"/>
  </w:style>
  <w:style w:type="character" w:customStyle="1" w:styleId="contentauthor">
    <w:name w:val="contentauthor"/>
    <w:rsid w:val="00B821B1"/>
  </w:style>
  <w:style w:type="character" w:customStyle="1" w:styleId="subarticleheader">
    <w:name w:val="subarticleheader"/>
    <w:rsid w:val="00B821B1"/>
  </w:style>
  <w:style w:type="character" w:customStyle="1" w:styleId="spelle">
    <w:name w:val="spelle"/>
    <w:rsid w:val="00B821B1"/>
  </w:style>
  <w:style w:type="character" w:customStyle="1" w:styleId="grame">
    <w:name w:val="grame"/>
    <w:rsid w:val="00B821B1"/>
  </w:style>
  <w:style w:type="character" w:customStyle="1" w:styleId="newstitle1">
    <w:name w:val="newstitle1"/>
    <w:rsid w:val="00B821B1"/>
  </w:style>
  <w:style w:type="character" w:customStyle="1" w:styleId="copy">
    <w:name w:val="copy"/>
    <w:rsid w:val="00B821B1"/>
  </w:style>
  <w:style w:type="character" w:customStyle="1" w:styleId="topheadline">
    <w:name w:val="topheadline"/>
    <w:rsid w:val="00B821B1"/>
  </w:style>
  <w:style w:type="character" w:customStyle="1" w:styleId="Stylereduce27pt">
    <w:name w:val="Style reduce2 + 7 pt"/>
    <w:rsid w:val="00B821B1"/>
    <w:rPr>
      <w:rFonts w:ascii="Times New Roman" w:hAnsi="Times New Roman" w:cs="Arial" w:hint="default"/>
      <w:color w:val="000000"/>
      <w:sz w:val="14"/>
      <w:szCs w:val="22"/>
    </w:rPr>
  </w:style>
  <w:style w:type="character" w:customStyle="1" w:styleId="srtitle">
    <w:name w:val="srtitle"/>
    <w:rsid w:val="00B821B1"/>
  </w:style>
  <w:style w:type="character" w:customStyle="1" w:styleId="st1">
    <w:name w:val="st1"/>
    <w:rsid w:val="00B821B1"/>
  </w:style>
  <w:style w:type="character" w:customStyle="1" w:styleId="StyleStyleGaramond">
    <w:name w:val="Style Style Garamond +"/>
    <w:rsid w:val="00B821B1"/>
    <w:rPr>
      <w:rFonts w:ascii="Garamond" w:hAnsi="Garamond" w:cs="Times New Roman" w:hint="default"/>
      <w:sz w:val="20"/>
    </w:rPr>
  </w:style>
  <w:style w:type="character" w:customStyle="1" w:styleId="quotechar0">
    <w:name w:val="quotechar"/>
    <w:rsid w:val="00B821B1"/>
  </w:style>
  <w:style w:type="character" w:customStyle="1" w:styleId="boldunderline1">
    <w:name w:val="boldunderline"/>
    <w:rsid w:val="00B821B1"/>
  </w:style>
  <w:style w:type="character" w:customStyle="1" w:styleId="A8">
    <w:name w:val="A8"/>
    <w:rsid w:val="00B821B1"/>
    <w:rPr>
      <w:rFonts w:ascii="Scala" w:hAnsi="Scala" w:cs="Scala" w:hint="default"/>
      <w:color w:val="000000"/>
      <w:sz w:val="15"/>
      <w:szCs w:val="15"/>
    </w:rPr>
  </w:style>
  <w:style w:type="character" w:customStyle="1" w:styleId="A0">
    <w:name w:val="A0"/>
    <w:uiPriority w:val="99"/>
    <w:rsid w:val="00B821B1"/>
    <w:rPr>
      <w:rFonts w:ascii="Scala" w:hAnsi="Scala" w:cs="Scala" w:hint="default"/>
      <w:color w:val="000000"/>
      <w:sz w:val="16"/>
      <w:szCs w:val="16"/>
    </w:rPr>
  </w:style>
  <w:style w:type="character" w:customStyle="1" w:styleId="Date11">
    <w:name w:val="Date11"/>
    <w:rsid w:val="00B821B1"/>
  </w:style>
  <w:style w:type="character" w:customStyle="1" w:styleId="Boxout">
    <w:name w:val="Box out"/>
    <w:uiPriority w:val="1"/>
    <w:qFormat/>
    <w:rsid w:val="00B821B1"/>
    <w:rPr>
      <w:rFonts w:ascii="Tahoma" w:hAnsi="Tahoma" w:cs="Tahoma" w:hint="default"/>
      <w:b/>
      <w:bCs w:val="0"/>
      <w:sz w:val="20"/>
      <w:u w:val="single"/>
      <w:bdr w:val="none" w:sz="0" w:space="0" w:color="auto" w:frame="1"/>
      <w:shd w:val="clear" w:color="auto" w:fill="A9E8F5"/>
    </w:rPr>
  </w:style>
  <w:style w:type="character" w:customStyle="1" w:styleId="metad">
    <w:name w:val="metad"/>
    <w:rsid w:val="00B821B1"/>
  </w:style>
  <w:style w:type="character" w:customStyle="1" w:styleId="sifr-alternate">
    <w:name w:val="sifr-alternate"/>
    <w:rsid w:val="00B821B1"/>
  </w:style>
  <w:style w:type="character" w:customStyle="1" w:styleId="justify1">
    <w:name w:val="justify1"/>
    <w:rsid w:val="00B821B1"/>
  </w:style>
  <w:style w:type="character" w:customStyle="1" w:styleId="artbody1">
    <w:name w:val="art_body1"/>
    <w:rsid w:val="00B821B1"/>
    <w:rPr>
      <w:rFonts w:ascii="Arial" w:hAnsi="Arial" w:cs="Arial" w:hint="default"/>
    </w:rPr>
  </w:style>
  <w:style w:type="character" w:customStyle="1" w:styleId="A1">
    <w:name w:val="A1"/>
    <w:uiPriority w:val="99"/>
    <w:rsid w:val="00B821B1"/>
    <w:rPr>
      <w:rFonts w:ascii="Book Antiqua" w:hAnsi="Book Antiqua" w:cs="Book Antiqua" w:hint="default"/>
      <w:color w:val="221E1F"/>
      <w:sz w:val="22"/>
      <w:szCs w:val="22"/>
    </w:rPr>
  </w:style>
  <w:style w:type="character" w:customStyle="1" w:styleId="reality">
    <w:name w:val="reality"/>
    <w:rsid w:val="00B821B1"/>
  </w:style>
  <w:style w:type="character" w:customStyle="1" w:styleId="text2">
    <w:name w:val="text2"/>
    <w:rsid w:val="00B821B1"/>
  </w:style>
  <w:style w:type="character" w:customStyle="1" w:styleId="StyleUnderlineChar2CharChar11pt">
    <w:name w:val="Style Underline Char2 Char Char + 11 pt"/>
    <w:rsid w:val="00B821B1"/>
    <w:rPr>
      <w:rFonts w:ascii="Times New Roman" w:hAnsi="Times New Roman" w:cs="Times New Roman" w:hint="default"/>
      <w:sz w:val="20"/>
      <w:u w:val="single"/>
    </w:rPr>
  </w:style>
  <w:style w:type="character" w:customStyle="1" w:styleId="StyleStyleBoldUnderline11pt">
    <w:name w:val="Style Style Bold Underline + 11 pt"/>
    <w:rsid w:val="00B821B1"/>
    <w:rPr>
      <w:b/>
      <w:bCs/>
      <w:sz w:val="20"/>
      <w:u w:val="single"/>
    </w:rPr>
  </w:style>
  <w:style w:type="character" w:customStyle="1" w:styleId="articlehead2">
    <w:name w:val="articlehead2"/>
    <w:rsid w:val="00B821B1"/>
  </w:style>
  <w:style w:type="character" w:customStyle="1" w:styleId="pronset">
    <w:name w:val="pronset"/>
    <w:rsid w:val="00B821B1"/>
  </w:style>
  <w:style w:type="character" w:customStyle="1" w:styleId="prondelim">
    <w:name w:val="prondelim"/>
    <w:rsid w:val="00B821B1"/>
  </w:style>
  <w:style w:type="character" w:customStyle="1" w:styleId="prontoggle">
    <w:name w:val="pron_toggle"/>
    <w:rsid w:val="00B821B1"/>
  </w:style>
  <w:style w:type="character" w:customStyle="1" w:styleId="boldface">
    <w:name w:val="boldface"/>
    <w:rsid w:val="00B821B1"/>
  </w:style>
  <w:style w:type="character" w:customStyle="1" w:styleId="secondary-bf">
    <w:name w:val="secondary-bf"/>
    <w:rsid w:val="00B821B1"/>
  </w:style>
  <w:style w:type="table" w:styleId="ColorfulGrid-Accent1">
    <w:name w:val="Colorful Grid Accent 1"/>
    <w:basedOn w:val="TableNormal"/>
    <w:link w:val="ColorfulGrid-Accent1Char"/>
    <w:uiPriority w:val="29"/>
    <w:unhideWhenUsed/>
    <w:rsid w:val="00B821B1"/>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B821B1"/>
    <w:rPr>
      <w:rFonts w:ascii="Times New Roman" w:hAnsi="Times New Roman" w:cs="Times New Roman" w:hint="default"/>
      <w:iCs/>
      <w:color w:val="000000"/>
      <w:sz w:val="16"/>
    </w:rPr>
  </w:style>
  <w:style w:type="character" w:customStyle="1" w:styleId="Boxout0">
    <w:name w:val="Boxout"/>
    <w:uiPriority w:val="1"/>
    <w:qFormat/>
    <w:rsid w:val="00B821B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B821B1"/>
  </w:style>
  <w:style w:type="character" w:customStyle="1" w:styleId="detailtitle">
    <w:name w:val="detailtitle"/>
    <w:rsid w:val="00B821B1"/>
  </w:style>
  <w:style w:type="character" w:customStyle="1" w:styleId="storydate">
    <w:name w:val="storydate"/>
    <w:rsid w:val="00B821B1"/>
  </w:style>
  <w:style w:type="character" w:customStyle="1" w:styleId="preloadwrap">
    <w:name w:val="preloadwrap"/>
    <w:rsid w:val="00B821B1"/>
  </w:style>
  <w:style w:type="character" w:customStyle="1" w:styleId="creditwrap">
    <w:name w:val="creditwrap"/>
    <w:rsid w:val="00B821B1"/>
  </w:style>
  <w:style w:type="character" w:customStyle="1" w:styleId="DefaultChar1">
    <w:name w:val="Default Char1"/>
    <w:rsid w:val="00B821B1"/>
    <w:rPr>
      <w:noProof w:val="0"/>
      <w:color w:val="000000"/>
      <w:lang w:val="en-US" w:eastAsia="en-US" w:bidi="ar-SA"/>
    </w:rPr>
  </w:style>
  <w:style w:type="character" w:customStyle="1" w:styleId="textunderlineChar0">
    <w:name w:val="text underline Char"/>
    <w:link w:val="textunderline0"/>
    <w:rsid w:val="00B821B1"/>
    <w:rPr>
      <w:u w:val="thick"/>
    </w:rPr>
  </w:style>
  <w:style w:type="character" w:customStyle="1" w:styleId="BoldChar">
    <w:name w:val="Bold Char"/>
    <w:rsid w:val="00B821B1"/>
    <w:rPr>
      <w:rFonts w:ascii="Times New Roman" w:eastAsia="Times New Roman" w:hAnsi="Times New Roman" w:cs="Times New Roman" w:hint="default"/>
      <w:b/>
      <w:bCs w:val="0"/>
      <w:szCs w:val="24"/>
    </w:rPr>
  </w:style>
  <w:style w:type="character" w:customStyle="1" w:styleId="pmterms31">
    <w:name w:val="pmterms31"/>
    <w:rsid w:val="00B821B1"/>
    <w:rPr>
      <w:b/>
      <w:bCs/>
      <w:i w:val="0"/>
      <w:iCs w:val="0"/>
      <w:color w:val="000000"/>
    </w:rPr>
  </w:style>
  <w:style w:type="character" w:customStyle="1" w:styleId="ft01">
    <w:name w:val="ft01"/>
    <w:rsid w:val="00B821B1"/>
    <w:rPr>
      <w:rFonts w:ascii="Times" w:hAnsi="Times" w:cs="Times" w:hint="default"/>
      <w:color w:val="000000"/>
      <w:sz w:val="14"/>
      <w:szCs w:val="14"/>
    </w:rPr>
  </w:style>
  <w:style w:type="character" w:customStyle="1" w:styleId="ft11">
    <w:name w:val="ft11"/>
    <w:rsid w:val="00B821B1"/>
    <w:rPr>
      <w:rFonts w:ascii="Times" w:hAnsi="Times" w:cs="Times" w:hint="default"/>
      <w:color w:val="000000"/>
      <w:sz w:val="17"/>
      <w:szCs w:val="17"/>
    </w:rPr>
  </w:style>
  <w:style w:type="character" w:customStyle="1" w:styleId="ft21">
    <w:name w:val="ft21"/>
    <w:rsid w:val="00B821B1"/>
    <w:rPr>
      <w:rFonts w:ascii="Times" w:hAnsi="Times" w:cs="Times" w:hint="default"/>
      <w:color w:val="000000"/>
      <w:sz w:val="15"/>
      <w:szCs w:val="15"/>
    </w:rPr>
  </w:style>
  <w:style w:type="character" w:customStyle="1" w:styleId="ft31">
    <w:name w:val="ft31"/>
    <w:rsid w:val="00B821B1"/>
    <w:rPr>
      <w:rFonts w:ascii="Times" w:hAnsi="Times" w:cs="Times" w:hint="default"/>
      <w:color w:val="000000"/>
      <w:sz w:val="15"/>
      <w:szCs w:val="15"/>
    </w:rPr>
  </w:style>
  <w:style w:type="character" w:customStyle="1" w:styleId="dquo">
    <w:name w:val="dquo"/>
    <w:rsid w:val="00B821B1"/>
  </w:style>
  <w:style w:type="character" w:customStyle="1" w:styleId="caps2">
    <w:name w:val="caps2"/>
    <w:rsid w:val="00B821B1"/>
  </w:style>
  <w:style w:type="character" w:customStyle="1" w:styleId="CardsFont12ptCharCharCharChar">
    <w:name w:val="Cards + Font: 12 pt Char Char Char Char"/>
    <w:rsid w:val="00B821B1"/>
    <w:rPr>
      <w:sz w:val="24"/>
      <w:szCs w:val="24"/>
      <w:u w:val="thick"/>
      <w:lang w:val="en-US" w:eastAsia="en-US" w:bidi="ar-SA"/>
    </w:rPr>
  </w:style>
  <w:style w:type="character" w:customStyle="1" w:styleId="ccs">
    <w:name w:val="c cs"/>
    <w:rsid w:val="00B821B1"/>
  </w:style>
  <w:style w:type="character" w:customStyle="1" w:styleId="UnderlinedEvChar">
    <w:name w:val="Underlined Ev Char"/>
    <w:rsid w:val="00B821B1"/>
    <w:rPr>
      <w:rFonts w:ascii="Times New Roman" w:eastAsia="Times New Roman" w:hAnsi="Times New Roman" w:cs="Times New Roman" w:hint="default"/>
      <w:szCs w:val="24"/>
      <w:u w:val="single"/>
    </w:rPr>
  </w:style>
  <w:style w:type="character" w:customStyle="1" w:styleId="dropshadow">
    <w:name w:val="dropshadow"/>
    <w:rsid w:val="00B821B1"/>
  </w:style>
  <w:style w:type="character" w:customStyle="1" w:styleId="d05ws">
    <w:name w:val="d05ws"/>
    <w:rsid w:val="00B821B1"/>
  </w:style>
  <w:style w:type="character" w:customStyle="1" w:styleId="rzibod">
    <w:name w:val="rzibod"/>
    <w:rsid w:val="00B821B1"/>
  </w:style>
  <w:style w:type="character" w:customStyle="1" w:styleId="StyleBold1">
    <w:name w:val="Style Bold1"/>
    <w:rsid w:val="00B821B1"/>
    <w:rPr>
      <w:rFonts w:ascii="Georgia" w:hAnsi="Georgia" w:hint="default"/>
      <w:b/>
      <w:bCs/>
      <w:sz w:val="22"/>
    </w:rPr>
  </w:style>
  <w:style w:type="character" w:customStyle="1" w:styleId="headertext">
    <w:name w:val="headertext"/>
    <w:rsid w:val="00B821B1"/>
  </w:style>
  <w:style w:type="character" w:customStyle="1" w:styleId="endnote-reference">
    <w:name w:val="endnote-reference"/>
    <w:rsid w:val="00B821B1"/>
  </w:style>
  <w:style w:type="character" w:customStyle="1" w:styleId="officialsname">
    <w:name w:val="official_s_name"/>
    <w:rsid w:val="00B821B1"/>
  </w:style>
  <w:style w:type="character" w:customStyle="1" w:styleId="audience">
    <w:name w:val="audience"/>
    <w:rsid w:val="00B821B1"/>
  </w:style>
  <w:style w:type="character" w:customStyle="1" w:styleId="A7">
    <w:name w:val="A7"/>
    <w:uiPriority w:val="99"/>
    <w:rsid w:val="00B821B1"/>
    <w:rPr>
      <w:rFonts w:ascii="Myriad Pro" w:hAnsi="Myriad Pro" w:cs="Myriad Pro" w:hint="default"/>
      <w:color w:val="0066B1"/>
      <w:sz w:val="22"/>
      <w:szCs w:val="22"/>
    </w:rPr>
  </w:style>
  <w:style w:type="character" w:customStyle="1" w:styleId="normalchar">
    <w:name w:val="normal__char"/>
    <w:rsid w:val="00B821B1"/>
  </w:style>
  <w:style w:type="character" w:customStyle="1" w:styleId="hyperlink002cheading0020100200028block0020title0029char">
    <w:name w:val="hyperlink_002cheading_00201_0020_0028block_0020title_0029__char"/>
    <w:rsid w:val="00B821B1"/>
  </w:style>
  <w:style w:type="character" w:customStyle="1" w:styleId="underline002cstyle0020bold0020underlinechar">
    <w:name w:val="underline_002cstyle_0020bold_0020underline__char"/>
    <w:rsid w:val="00B821B1"/>
  </w:style>
  <w:style w:type="character" w:customStyle="1" w:styleId="copyboldblack">
    <w:name w:val="copyboldblack"/>
    <w:rsid w:val="00B821B1"/>
  </w:style>
  <w:style w:type="character" w:customStyle="1" w:styleId="copybold">
    <w:name w:val="copybold"/>
    <w:rsid w:val="00B821B1"/>
  </w:style>
  <w:style w:type="character" w:customStyle="1" w:styleId="author-date0">
    <w:name w:val="author-date"/>
    <w:rsid w:val="00B821B1"/>
  </w:style>
  <w:style w:type="character" w:customStyle="1" w:styleId="hidden">
    <w:name w:val="hidden"/>
    <w:rsid w:val="00B821B1"/>
  </w:style>
  <w:style w:type="character" w:customStyle="1" w:styleId="articlebegin">
    <w:name w:val="articlebegin"/>
    <w:rsid w:val="00B821B1"/>
  </w:style>
  <w:style w:type="character" w:customStyle="1" w:styleId="mediaoverlay">
    <w:name w:val="mediaoverlay"/>
    <w:rsid w:val="00B821B1"/>
  </w:style>
  <w:style w:type="character" w:customStyle="1" w:styleId="blogcaption">
    <w:name w:val="blog_caption"/>
    <w:rsid w:val="00B821B1"/>
  </w:style>
  <w:style w:type="character" w:customStyle="1" w:styleId="commnet-abuzz">
    <w:name w:val="commnet-abuzz"/>
    <w:rsid w:val="00B821B1"/>
  </w:style>
  <w:style w:type="character" w:customStyle="1" w:styleId="fbconnectbuttontext">
    <w:name w:val="fbconnectbutton_text"/>
    <w:rsid w:val="00B821B1"/>
  </w:style>
  <w:style w:type="character" w:customStyle="1" w:styleId="fbsharecountinner">
    <w:name w:val="fb_share_count_inner"/>
    <w:rsid w:val="00B821B1"/>
  </w:style>
  <w:style w:type="character" w:customStyle="1" w:styleId="stbuttontext">
    <w:name w:val="stbuttontext"/>
    <w:rsid w:val="00B821B1"/>
  </w:style>
  <w:style w:type="character" w:customStyle="1" w:styleId="source">
    <w:name w:val="source"/>
    <w:rsid w:val="00B821B1"/>
  </w:style>
  <w:style w:type="character" w:customStyle="1" w:styleId="pubdate">
    <w:name w:val="pubdate"/>
    <w:rsid w:val="00B821B1"/>
  </w:style>
  <w:style w:type="character" w:customStyle="1" w:styleId="grey">
    <w:name w:val="grey"/>
    <w:rsid w:val="00B821B1"/>
  </w:style>
  <w:style w:type="character" w:customStyle="1" w:styleId="postdate">
    <w:name w:val="post_date"/>
    <w:rsid w:val="00B821B1"/>
  </w:style>
  <w:style w:type="character" w:customStyle="1" w:styleId="bdx">
    <w:name w:val="bdx"/>
    <w:rsid w:val="00B821B1"/>
  </w:style>
  <w:style w:type="character" w:customStyle="1" w:styleId="bdl">
    <w:name w:val="bdl"/>
    <w:rsid w:val="00B821B1"/>
  </w:style>
  <w:style w:type="character" w:customStyle="1" w:styleId="breadcrumbitemcurrent">
    <w:name w:val="breadcrumbitemcurrent"/>
    <w:rsid w:val="00B821B1"/>
  </w:style>
  <w:style w:type="character" w:customStyle="1" w:styleId="bbl">
    <w:name w:val="bbl"/>
    <w:rsid w:val="00B821B1"/>
  </w:style>
  <w:style w:type="character" w:customStyle="1" w:styleId="Date2">
    <w:name w:val="Date2"/>
    <w:rsid w:val="00B821B1"/>
  </w:style>
  <w:style w:type="character" w:customStyle="1" w:styleId="company">
    <w:name w:val="company"/>
    <w:rsid w:val="00B821B1"/>
  </w:style>
  <w:style w:type="character" w:customStyle="1" w:styleId="itxtnewhookspan">
    <w:name w:val="itxtnewhookspan"/>
    <w:rsid w:val="00B821B1"/>
  </w:style>
  <w:style w:type="character" w:customStyle="1" w:styleId="gstxthlt">
    <w:name w:val="gstxt_hlt"/>
    <w:rsid w:val="00B821B1"/>
  </w:style>
  <w:style w:type="character" w:customStyle="1" w:styleId="SubtleEmphasis1">
    <w:name w:val="Subtle Emphasis1"/>
    <w:uiPriority w:val="19"/>
    <w:qFormat/>
    <w:rsid w:val="00B821B1"/>
    <w:rPr>
      <w:rFonts w:ascii="Times New Roman" w:hAnsi="Times New Roman" w:cs="Times New Roman" w:hint="default"/>
      <w:b/>
      <w:bCs w:val="0"/>
      <w:iCs/>
      <w:color w:val="auto"/>
      <w:sz w:val="22"/>
    </w:rPr>
  </w:style>
  <w:style w:type="character" w:customStyle="1" w:styleId="StyleBoldRed">
    <w:name w:val="Style Bold Red"/>
    <w:rsid w:val="00B821B1"/>
    <w:rPr>
      <w:b/>
      <w:bCs/>
      <w:color w:val="auto"/>
    </w:rPr>
  </w:style>
  <w:style w:type="character" w:customStyle="1" w:styleId="StyleTimesNewRoman8pt">
    <w:name w:val="Style Times New Roman 8 pt"/>
    <w:rsid w:val="00B821B1"/>
    <w:rPr>
      <w:rFonts w:ascii="Georgia" w:hAnsi="Georgia" w:hint="default"/>
      <w:sz w:val="16"/>
    </w:rPr>
  </w:style>
  <w:style w:type="character" w:customStyle="1" w:styleId="StyleStyle7pt8pt">
    <w:name w:val="Style Style 7 pt + 8 pt"/>
    <w:rsid w:val="00B821B1"/>
    <w:rPr>
      <w:sz w:val="16"/>
    </w:rPr>
  </w:style>
  <w:style w:type="character" w:customStyle="1" w:styleId="StyleStyleThickunderlineBold1">
    <w:name w:val="Style Style Thick underline + Bold1"/>
    <w:rsid w:val="00B821B1"/>
    <w:rPr>
      <w:b/>
      <w:bCs/>
      <w:u w:val="thick"/>
    </w:rPr>
  </w:style>
  <w:style w:type="character" w:customStyle="1" w:styleId="StyleUnderline2">
    <w:name w:val="Style Underline2"/>
    <w:rsid w:val="00B821B1"/>
    <w:rPr>
      <w:u w:val="single"/>
    </w:rPr>
  </w:style>
  <w:style w:type="character" w:customStyle="1" w:styleId="ShrinkText">
    <w:name w:val="Shrink Text"/>
    <w:rsid w:val="00B821B1"/>
    <w:rPr>
      <w:sz w:val="16"/>
    </w:rPr>
  </w:style>
  <w:style w:type="character" w:customStyle="1" w:styleId="smallcaps">
    <w:name w:val="smallcaps"/>
    <w:rsid w:val="00B821B1"/>
  </w:style>
  <w:style w:type="character" w:customStyle="1" w:styleId="goldbldtext">
    <w:name w:val="goldbldtext"/>
    <w:rsid w:val="00B821B1"/>
  </w:style>
  <w:style w:type="character" w:customStyle="1" w:styleId="cardshighlight0">
    <w:name w:val="cardshighlight"/>
    <w:rsid w:val="00B821B1"/>
  </w:style>
  <w:style w:type="character" w:customStyle="1" w:styleId="cardsfont12pt1">
    <w:name w:val="cardsfont12pt"/>
    <w:rsid w:val="00B821B1"/>
  </w:style>
  <w:style w:type="character" w:customStyle="1" w:styleId="ft6">
    <w:name w:val="ft6"/>
    <w:rsid w:val="00B821B1"/>
  </w:style>
  <w:style w:type="character" w:customStyle="1" w:styleId="kicker">
    <w:name w:val="kicker"/>
    <w:rsid w:val="00B821B1"/>
  </w:style>
  <w:style w:type="character" w:customStyle="1" w:styleId="backcontent">
    <w:name w:val="backcontent"/>
    <w:rsid w:val="00B821B1"/>
  </w:style>
  <w:style w:type="character" w:customStyle="1" w:styleId="daystmp">
    <w:name w:val="daystmp"/>
    <w:rsid w:val="00B821B1"/>
  </w:style>
  <w:style w:type="character" w:customStyle="1" w:styleId="cardsfont12ptchar">
    <w:name w:val="cardsfont12ptchar"/>
    <w:rsid w:val="00B821B1"/>
  </w:style>
  <w:style w:type="character" w:customStyle="1" w:styleId="gal">
    <w:name w:val="gal"/>
    <w:rsid w:val="00B821B1"/>
  </w:style>
  <w:style w:type="character" w:customStyle="1" w:styleId="submitted">
    <w:name w:val="submitted"/>
    <w:rsid w:val="00B821B1"/>
  </w:style>
  <w:style w:type="character" w:customStyle="1" w:styleId="imagedateline">
    <w:name w:val="image_dateline"/>
    <w:rsid w:val="00B821B1"/>
  </w:style>
  <w:style w:type="character" w:customStyle="1" w:styleId="authordatecharchar">
    <w:name w:val="authordatecharchar"/>
    <w:rsid w:val="00B821B1"/>
  </w:style>
  <w:style w:type="character" w:customStyle="1" w:styleId="style1char0">
    <w:name w:val="style1char"/>
    <w:rsid w:val="00B821B1"/>
  </w:style>
  <w:style w:type="character" w:customStyle="1" w:styleId="tagcharchar0">
    <w:name w:val="tagcharchar"/>
    <w:rsid w:val="00B821B1"/>
  </w:style>
  <w:style w:type="character" w:customStyle="1" w:styleId="underlinedcharchar2">
    <w:name w:val="underlinedcharchar"/>
    <w:rsid w:val="00B821B1"/>
  </w:style>
  <w:style w:type="character" w:customStyle="1" w:styleId="BoxedChar">
    <w:name w:val="Boxed Char"/>
    <w:rsid w:val="00B821B1"/>
    <w:rPr>
      <w:rFonts w:ascii="Arial Narrow" w:hAnsi="Arial Narrow" w:hint="default"/>
      <w:b/>
      <w:bCs w:val="0"/>
      <w:sz w:val="18"/>
      <w:bdr w:val="single" w:sz="6" w:space="0" w:color="auto" w:frame="1"/>
    </w:rPr>
  </w:style>
  <w:style w:type="character" w:customStyle="1" w:styleId="Style11ptUnderline2">
    <w:name w:val="Style 11 pt Underline2"/>
    <w:rsid w:val="00B821B1"/>
    <w:rPr>
      <w:sz w:val="20"/>
      <w:u w:val="single"/>
    </w:rPr>
  </w:style>
  <w:style w:type="character" w:customStyle="1" w:styleId="Style11ptBoldUnderline2">
    <w:name w:val="Style 11 pt Bold Underline2"/>
    <w:rsid w:val="00B821B1"/>
    <w:rPr>
      <w:b/>
      <w:bCs/>
      <w:sz w:val="20"/>
      <w:u w:val="single"/>
    </w:rPr>
  </w:style>
  <w:style w:type="character" w:customStyle="1" w:styleId="nw">
    <w:name w:val="nw"/>
    <w:rsid w:val="00B821B1"/>
  </w:style>
  <w:style w:type="character" w:customStyle="1" w:styleId="Styleunderline11ptBoldBorderSinglesolidlineAuto">
    <w:name w:val="Style underline + 11 pt Bold Border: : (Single solid line Auto ..."/>
    <w:rsid w:val="00B821B1"/>
    <w:rPr>
      <w:b/>
      <w:bCs/>
      <w:sz w:val="20"/>
      <w:u w:val="single"/>
      <w:bdr w:val="single" w:sz="4" w:space="0" w:color="auto" w:frame="1"/>
    </w:rPr>
  </w:style>
  <w:style w:type="character" w:customStyle="1" w:styleId="cardCharCharChar1">
    <w:name w:val="card Char Char Char1"/>
    <w:rsid w:val="00B821B1"/>
    <w:rPr>
      <w:lang w:val="en-US" w:eastAsia="en-US" w:bidi="ar-SA"/>
    </w:rPr>
  </w:style>
  <w:style w:type="character" w:customStyle="1" w:styleId="authors1">
    <w:name w:val="authors1"/>
    <w:rsid w:val="00B821B1"/>
    <w:rPr>
      <w:rFonts w:ascii="Verdana" w:hAnsi="Verdana" w:hint="default"/>
      <w:b/>
      <w:bCs/>
      <w:color w:val="006699"/>
      <w:sz w:val="20"/>
      <w:szCs w:val="20"/>
    </w:rPr>
  </w:style>
  <w:style w:type="character" w:customStyle="1" w:styleId="headlinesectionlarge">
    <w:name w:val="headline_section_large"/>
    <w:rsid w:val="00B821B1"/>
  </w:style>
  <w:style w:type="character" w:customStyle="1" w:styleId="Styleunderline11ptBlack">
    <w:name w:val="Style underline + 11 pt Black"/>
    <w:rsid w:val="00B821B1"/>
    <w:rPr>
      <w:color w:val="000000"/>
      <w:sz w:val="20"/>
      <w:u w:val="single"/>
    </w:rPr>
  </w:style>
  <w:style w:type="character" w:customStyle="1" w:styleId="Styleunderline11ptBoldBlack">
    <w:name w:val="Style underline + 11 pt Bold Black"/>
    <w:rsid w:val="00B821B1"/>
    <w:rPr>
      <w:b/>
      <w:bCs/>
      <w:color w:val="000000"/>
      <w:sz w:val="20"/>
      <w:u w:val="single"/>
    </w:rPr>
  </w:style>
  <w:style w:type="character" w:customStyle="1" w:styleId="Style11ptBoldBlackUnderline">
    <w:name w:val="Style 11 pt Bold Black Underline"/>
    <w:rsid w:val="00B821B1"/>
    <w:rPr>
      <w:b/>
      <w:bCs/>
      <w:color w:val="000000"/>
      <w:sz w:val="20"/>
      <w:u w:val="single"/>
    </w:rPr>
  </w:style>
  <w:style w:type="character" w:customStyle="1" w:styleId="Style11ptBoldBlackUnderlineBorderSinglesolidline">
    <w:name w:val="Style 11 pt Bold Black Underline Border: : (Single solid line ..."/>
    <w:rsid w:val="00B821B1"/>
    <w:rPr>
      <w:b/>
      <w:bCs/>
      <w:color w:val="000000"/>
      <w:sz w:val="20"/>
      <w:u w:val="single"/>
      <w:bdr w:val="single" w:sz="4" w:space="0" w:color="auto" w:frame="1"/>
    </w:rPr>
  </w:style>
  <w:style w:type="character" w:customStyle="1" w:styleId="StyleLatinMeridien-Italic11ptItalicUnderline">
    <w:name w:val="Style (Latin) Meridien-Italic 11 pt Italic Underline"/>
    <w:rsid w:val="00B821B1"/>
    <w:rPr>
      <w:rFonts w:ascii="Meridien-Italic" w:hAnsi="Meridien-Italic" w:hint="default"/>
      <w:i/>
      <w:iCs/>
      <w:sz w:val="20"/>
      <w:u w:val="single"/>
    </w:rPr>
  </w:style>
  <w:style w:type="character" w:customStyle="1" w:styleId="Citation-AuthorDate">
    <w:name w:val="Citation - Author/Date"/>
    <w:rsid w:val="00B821B1"/>
    <w:rPr>
      <w:b/>
      <w:bCs w:val="0"/>
      <w:smallCaps/>
      <w:sz w:val="24"/>
      <w:u w:val="single"/>
    </w:rPr>
  </w:style>
  <w:style w:type="character" w:customStyle="1" w:styleId="underlinestylechar0">
    <w:name w:val="underlinestylechar"/>
    <w:rsid w:val="00B821B1"/>
  </w:style>
  <w:style w:type="character" w:customStyle="1" w:styleId="highlight">
    <w:name w:val="highlight"/>
    <w:rsid w:val="00B821B1"/>
  </w:style>
  <w:style w:type="character" w:customStyle="1" w:styleId="DottedUnderline0">
    <w:name w:val="Dotted Underline"/>
    <w:rsid w:val="00B821B1"/>
    <w:rPr>
      <w:rFonts w:ascii="Times New Roman" w:hAnsi="Times New Roman" w:cs="Times New Roman" w:hint="default"/>
      <w:sz w:val="20"/>
      <w:u w:val="dottedHeavy"/>
    </w:rPr>
  </w:style>
  <w:style w:type="character" w:customStyle="1" w:styleId="titleauthoretc">
    <w:name w:val="titleauthoretc"/>
    <w:rsid w:val="00B821B1"/>
  </w:style>
  <w:style w:type="character" w:customStyle="1" w:styleId="labeltext">
    <w:name w:val="labeltext"/>
    <w:rsid w:val="00B821B1"/>
  </w:style>
  <w:style w:type="character" w:customStyle="1" w:styleId="viewlink">
    <w:name w:val="viewlink"/>
    <w:rsid w:val="00B821B1"/>
  </w:style>
  <w:style w:type="character" w:customStyle="1" w:styleId="share">
    <w:name w:val="share"/>
    <w:rsid w:val="00B821B1"/>
  </w:style>
  <w:style w:type="character" w:customStyle="1" w:styleId="inlinkchart">
    <w:name w:val="inlink_chart"/>
    <w:rsid w:val="00B821B1"/>
  </w:style>
  <w:style w:type="character" w:customStyle="1" w:styleId="underLight">
    <w:name w:val="underLight"/>
    <w:uiPriority w:val="1"/>
    <w:qFormat/>
    <w:rsid w:val="00B821B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821B1"/>
  </w:style>
  <w:style w:type="character" w:customStyle="1" w:styleId="author-rss">
    <w:name w:val="author-rss"/>
    <w:rsid w:val="00B821B1"/>
  </w:style>
  <w:style w:type="character" w:customStyle="1" w:styleId="fbsharecountwrapper">
    <w:name w:val="fb_share_count_wrapper"/>
    <w:rsid w:val="00B821B1"/>
  </w:style>
  <w:style w:type="character" w:customStyle="1" w:styleId="fbbuttontext">
    <w:name w:val="fb_button_text"/>
    <w:rsid w:val="00B821B1"/>
  </w:style>
  <w:style w:type="character" w:customStyle="1" w:styleId="hw">
    <w:name w:val="hw"/>
    <w:rsid w:val="00B821B1"/>
  </w:style>
  <w:style w:type="character" w:customStyle="1" w:styleId="linktotop">
    <w:name w:val="linktotop"/>
    <w:rsid w:val="00B821B1"/>
  </w:style>
  <w:style w:type="character" w:customStyle="1" w:styleId="maintextbldleft">
    <w:name w:val="maintextbldleft"/>
    <w:rsid w:val="00B821B1"/>
  </w:style>
  <w:style w:type="character" w:customStyle="1" w:styleId="maintextleft">
    <w:name w:val="maintextleft"/>
    <w:rsid w:val="00B821B1"/>
  </w:style>
  <w:style w:type="character" w:customStyle="1" w:styleId="descriptionstyle1block">
    <w:name w:val="description style1 block"/>
    <w:rsid w:val="00B821B1"/>
  </w:style>
  <w:style w:type="character" w:customStyle="1" w:styleId="gutter-right-1">
    <w:name w:val="gutter-right-1"/>
    <w:basedOn w:val="DefaultParagraphFont"/>
    <w:rsid w:val="00B821B1"/>
  </w:style>
  <w:style w:type="character" w:customStyle="1" w:styleId="ssl3">
    <w:name w:val="ss_l3"/>
    <w:rsid w:val="00B821B1"/>
  </w:style>
  <w:style w:type="character" w:customStyle="1" w:styleId="FontStyle39">
    <w:name w:val="Font Style39"/>
    <w:uiPriority w:val="99"/>
    <w:rsid w:val="00B821B1"/>
    <w:rPr>
      <w:rFonts w:ascii="Constantia" w:hAnsi="Constantia" w:cs="Constantia" w:hint="default"/>
      <w:b/>
      <w:bCs/>
      <w:sz w:val="18"/>
      <w:szCs w:val="18"/>
    </w:rPr>
  </w:style>
  <w:style w:type="character" w:customStyle="1" w:styleId="6">
    <w:name w:val="6"/>
    <w:rsid w:val="00B821B1"/>
    <w:rPr>
      <w:rFonts w:ascii="Arial" w:hAnsi="Arial" w:cs="Arial" w:hint="default"/>
      <w:bCs/>
      <w:sz w:val="20"/>
      <w:u w:val="single"/>
      <w:lang w:val="en-US" w:eastAsia="en-US" w:bidi="ar-SA"/>
    </w:rPr>
  </w:style>
  <w:style w:type="character" w:customStyle="1" w:styleId="Header11">
    <w:name w:val="Header11"/>
    <w:rsid w:val="00B821B1"/>
  </w:style>
  <w:style w:type="character" w:customStyle="1" w:styleId="posa">
    <w:name w:val="pos(a)"/>
    <w:basedOn w:val="DefaultParagraphFont"/>
    <w:rsid w:val="00B821B1"/>
  </w:style>
  <w:style w:type="character" w:customStyle="1" w:styleId="u-hiddeninnarrowenv">
    <w:name w:val="u-hiddeninnarrowenv"/>
    <w:basedOn w:val="DefaultParagraphFont"/>
    <w:rsid w:val="00B821B1"/>
  </w:style>
  <w:style w:type="character" w:customStyle="1" w:styleId="followbutton-bird">
    <w:name w:val="followbutton-bird"/>
    <w:basedOn w:val="DefaultParagraphFont"/>
    <w:rsid w:val="00B821B1"/>
  </w:style>
  <w:style w:type="character" w:customStyle="1" w:styleId="tweetauthor-name">
    <w:name w:val="tweetauthor-name"/>
    <w:basedOn w:val="DefaultParagraphFont"/>
    <w:rsid w:val="00B821B1"/>
  </w:style>
  <w:style w:type="character" w:customStyle="1" w:styleId="tweetauthor-verifiedbadge">
    <w:name w:val="tweetauthor-verifiedbadge"/>
    <w:basedOn w:val="DefaultParagraphFont"/>
    <w:rsid w:val="00B821B1"/>
  </w:style>
  <w:style w:type="character" w:customStyle="1" w:styleId="tweetauthor-screenname">
    <w:name w:val="tweetauthor-screenname"/>
    <w:basedOn w:val="DefaultParagraphFont"/>
    <w:rsid w:val="00B821B1"/>
  </w:style>
  <w:style w:type="character" w:customStyle="1" w:styleId="u-hiddenvisually">
    <w:name w:val="u-hiddenvisually"/>
    <w:basedOn w:val="DefaultParagraphFont"/>
    <w:rsid w:val="00B821B1"/>
  </w:style>
  <w:style w:type="character" w:customStyle="1" w:styleId="tweetaction-stat">
    <w:name w:val="tweetaction-stat"/>
    <w:basedOn w:val="DefaultParagraphFont"/>
    <w:rsid w:val="00B821B1"/>
  </w:style>
  <w:style w:type="character" w:customStyle="1" w:styleId="related">
    <w:name w:val="related"/>
    <w:basedOn w:val="DefaultParagraphFont"/>
    <w:rsid w:val="00B821B1"/>
  </w:style>
  <w:style w:type="character" w:customStyle="1" w:styleId="related-content">
    <w:name w:val="related-content"/>
    <w:basedOn w:val="DefaultParagraphFont"/>
    <w:rsid w:val="00B821B1"/>
  </w:style>
  <w:style w:type="character" w:customStyle="1" w:styleId="name-of-author">
    <w:name w:val="name-of-author"/>
    <w:basedOn w:val="DefaultParagraphFont"/>
    <w:rsid w:val="00B821B1"/>
  </w:style>
  <w:style w:type="character" w:customStyle="1" w:styleId="first-name">
    <w:name w:val="first-name"/>
    <w:basedOn w:val="DefaultParagraphFont"/>
    <w:rsid w:val="00B821B1"/>
  </w:style>
  <w:style w:type="character" w:customStyle="1" w:styleId="last-name">
    <w:name w:val="last-name"/>
    <w:basedOn w:val="DefaultParagraphFont"/>
    <w:rsid w:val="00B821B1"/>
  </w:style>
  <w:style w:type="character" w:customStyle="1" w:styleId="caption10">
    <w:name w:val="caption1"/>
    <w:basedOn w:val="DefaultParagraphFont"/>
    <w:rsid w:val="00B821B1"/>
  </w:style>
  <w:style w:type="character" w:customStyle="1" w:styleId="recirc-text">
    <w:name w:val="&quot;recirc-text”"/>
    <w:basedOn w:val="DefaultParagraphFont"/>
    <w:rsid w:val="00B821B1"/>
  </w:style>
  <w:style w:type="character" w:customStyle="1" w:styleId="video-icon">
    <w:name w:val="video-icon"/>
    <w:basedOn w:val="DefaultParagraphFont"/>
    <w:rsid w:val="00B821B1"/>
  </w:style>
  <w:style w:type="character" w:customStyle="1" w:styleId="powa-shot-play-btn-text">
    <w:name w:val="powa-shot-play-btn-text"/>
    <w:basedOn w:val="DefaultParagraphFont"/>
    <w:rsid w:val="00B821B1"/>
  </w:style>
  <w:style w:type="character" w:customStyle="1" w:styleId="powa-shot-click">
    <w:name w:val="powa-shot-click"/>
    <w:basedOn w:val="DefaultParagraphFont"/>
    <w:rsid w:val="00B821B1"/>
  </w:style>
  <w:style w:type="character" w:customStyle="1" w:styleId="wpv-blurb">
    <w:name w:val="wpv-blurb"/>
    <w:basedOn w:val="DefaultParagraphFont"/>
    <w:rsid w:val="00B821B1"/>
  </w:style>
  <w:style w:type="character" w:customStyle="1" w:styleId="pb-caption">
    <w:name w:val="pb-caption"/>
    <w:basedOn w:val="DefaultParagraphFont"/>
    <w:rsid w:val="00B821B1"/>
  </w:style>
  <w:style w:type="character" w:customStyle="1" w:styleId="Heading5Char1">
    <w:name w:val="Heading 5 Char1"/>
    <w:aliases w:val="Text Char1"/>
    <w:basedOn w:val="DefaultParagraphFont"/>
    <w:semiHidden/>
    <w:rsid w:val="00B821B1"/>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B821B1"/>
    <w:rPr>
      <w:vertAlign w:val="baseline"/>
    </w:rPr>
  </w:style>
  <w:style w:type="character" w:customStyle="1" w:styleId="Heading7Char1">
    <w:name w:val="Heading 7 Char1"/>
    <w:basedOn w:val="DefaultParagraphFont"/>
    <w:semiHidden/>
    <w:rsid w:val="00B821B1"/>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B821B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B821B1"/>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B821B1"/>
    <w:rPr>
      <w:rFonts w:ascii="Calibri" w:hAnsi="Calibri" w:cs="Calibri"/>
    </w:rPr>
  </w:style>
  <w:style w:type="numbering" w:customStyle="1" w:styleId="NoList2">
    <w:name w:val="No List2"/>
    <w:next w:val="NoList"/>
    <w:uiPriority w:val="99"/>
    <w:semiHidden/>
    <w:unhideWhenUsed/>
    <w:rsid w:val="00B821B1"/>
  </w:style>
  <w:style w:type="numbering" w:customStyle="1" w:styleId="NoList3">
    <w:name w:val="No List3"/>
    <w:next w:val="NoList"/>
    <w:uiPriority w:val="99"/>
    <w:semiHidden/>
    <w:unhideWhenUsed/>
    <w:rsid w:val="00B821B1"/>
  </w:style>
  <w:style w:type="numbering" w:customStyle="1" w:styleId="NoList4">
    <w:name w:val="No List4"/>
    <w:next w:val="NoList"/>
    <w:uiPriority w:val="99"/>
    <w:semiHidden/>
    <w:unhideWhenUsed/>
    <w:rsid w:val="00B821B1"/>
  </w:style>
  <w:style w:type="numbering" w:customStyle="1" w:styleId="NoList5">
    <w:name w:val="No List5"/>
    <w:next w:val="NoList"/>
    <w:semiHidden/>
    <w:unhideWhenUsed/>
    <w:rsid w:val="00B821B1"/>
  </w:style>
  <w:style w:type="paragraph" w:styleId="BlockText">
    <w:name w:val="Block Text"/>
    <w:basedOn w:val="Normal"/>
    <w:rsid w:val="00B821B1"/>
    <w:pPr>
      <w:ind w:left="229" w:right="229"/>
    </w:pPr>
    <w:rPr>
      <w:rFonts w:ascii="Verdana" w:eastAsia="Times New Roman" w:hAnsi="Verdana"/>
      <w:sz w:val="16"/>
      <w:szCs w:val="20"/>
    </w:rPr>
  </w:style>
  <w:style w:type="paragraph" w:styleId="NormalIndent">
    <w:name w:val="Normal Indent"/>
    <w:basedOn w:val="Normal"/>
    <w:rsid w:val="00B821B1"/>
    <w:pPr>
      <w:ind w:left="720"/>
    </w:pPr>
    <w:rPr>
      <w:rFonts w:eastAsia="Times New Roman"/>
      <w:szCs w:val="20"/>
    </w:rPr>
  </w:style>
  <w:style w:type="paragraph" w:styleId="EnvelopeReturn">
    <w:name w:val="envelope return"/>
    <w:basedOn w:val="Normal"/>
    <w:rsid w:val="00B821B1"/>
    <w:rPr>
      <w:rFonts w:ascii="Arial" w:eastAsia="Times New Roman" w:hAnsi="Arial"/>
      <w:sz w:val="24"/>
      <w:szCs w:val="20"/>
    </w:rPr>
  </w:style>
  <w:style w:type="paragraph" w:styleId="EnvelopeAddress">
    <w:name w:val="envelope address"/>
    <w:basedOn w:val="Normal"/>
    <w:rsid w:val="00B821B1"/>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B821B1"/>
  </w:style>
  <w:style w:type="numbering" w:customStyle="1" w:styleId="NoList7">
    <w:name w:val="No List7"/>
    <w:next w:val="NoList"/>
    <w:semiHidden/>
    <w:unhideWhenUsed/>
    <w:rsid w:val="00B821B1"/>
  </w:style>
  <w:style w:type="paragraph" w:styleId="ListBullet">
    <w:name w:val="List Bullet"/>
    <w:basedOn w:val="Normal"/>
    <w:link w:val="ListBulletChar"/>
    <w:uiPriority w:val="99"/>
    <w:unhideWhenUsed/>
    <w:rsid w:val="00B821B1"/>
    <w:pPr>
      <w:tabs>
        <w:tab w:val="num" w:pos="360"/>
      </w:tabs>
      <w:ind w:left="360" w:hanging="360"/>
      <w:contextualSpacing/>
    </w:pPr>
    <w:rPr>
      <w:rFonts w:eastAsia="Calibri"/>
    </w:rPr>
  </w:style>
  <w:style w:type="table" w:styleId="MediumGrid1">
    <w:name w:val="Medium Grid 1"/>
    <w:basedOn w:val="TableNormal"/>
    <w:uiPriority w:val="67"/>
    <w:rsid w:val="00B821B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B821B1"/>
  </w:style>
  <w:style w:type="numbering" w:customStyle="1" w:styleId="NoList111">
    <w:name w:val="No List111"/>
    <w:next w:val="NoList"/>
    <w:uiPriority w:val="99"/>
    <w:semiHidden/>
    <w:unhideWhenUsed/>
    <w:rsid w:val="00B821B1"/>
  </w:style>
  <w:style w:type="numbering" w:customStyle="1" w:styleId="NoList1111">
    <w:name w:val="No List1111"/>
    <w:next w:val="NoList"/>
    <w:uiPriority w:val="99"/>
    <w:semiHidden/>
    <w:unhideWhenUsed/>
    <w:rsid w:val="00B821B1"/>
  </w:style>
  <w:style w:type="numbering" w:customStyle="1" w:styleId="NoList11111">
    <w:name w:val="No List11111"/>
    <w:next w:val="NoList"/>
    <w:uiPriority w:val="99"/>
    <w:semiHidden/>
    <w:unhideWhenUsed/>
    <w:rsid w:val="00B821B1"/>
  </w:style>
  <w:style w:type="numbering" w:customStyle="1" w:styleId="NoList111111">
    <w:name w:val="No List111111"/>
    <w:next w:val="NoList"/>
    <w:uiPriority w:val="99"/>
    <w:semiHidden/>
    <w:unhideWhenUsed/>
    <w:rsid w:val="00B821B1"/>
  </w:style>
  <w:style w:type="numbering" w:customStyle="1" w:styleId="NoList1111111">
    <w:name w:val="No List1111111"/>
    <w:next w:val="NoList"/>
    <w:uiPriority w:val="99"/>
    <w:semiHidden/>
    <w:unhideWhenUsed/>
    <w:rsid w:val="00B821B1"/>
  </w:style>
  <w:style w:type="numbering" w:customStyle="1" w:styleId="NoList11111111">
    <w:name w:val="No List11111111"/>
    <w:next w:val="NoList"/>
    <w:uiPriority w:val="99"/>
    <w:semiHidden/>
    <w:unhideWhenUsed/>
    <w:rsid w:val="00B821B1"/>
  </w:style>
  <w:style w:type="numbering" w:customStyle="1" w:styleId="NoList111111111">
    <w:name w:val="No List111111111"/>
    <w:next w:val="NoList"/>
    <w:uiPriority w:val="99"/>
    <w:semiHidden/>
    <w:unhideWhenUsed/>
    <w:rsid w:val="00B821B1"/>
  </w:style>
  <w:style w:type="numbering" w:customStyle="1" w:styleId="NoList1111111111">
    <w:name w:val="No List1111111111"/>
    <w:next w:val="NoList"/>
    <w:uiPriority w:val="99"/>
    <w:semiHidden/>
    <w:unhideWhenUsed/>
    <w:rsid w:val="00B821B1"/>
  </w:style>
  <w:style w:type="numbering" w:customStyle="1" w:styleId="NoList11111111111">
    <w:name w:val="No List11111111111"/>
    <w:next w:val="NoList"/>
    <w:uiPriority w:val="99"/>
    <w:semiHidden/>
    <w:unhideWhenUsed/>
    <w:rsid w:val="00B821B1"/>
  </w:style>
  <w:style w:type="numbering" w:customStyle="1" w:styleId="NoList111111111111">
    <w:name w:val="No List111111111111"/>
    <w:next w:val="NoList"/>
    <w:uiPriority w:val="99"/>
    <w:semiHidden/>
    <w:unhideWhenUsed/>
    <w:rsid w:val="00B821B1"/>
  </w:style>
  <w:style w:type="numbering" w:customStyle="1" w:styleId="NoList1111111111111">
    <w:name w:val="No List1111111111111"/>
    <w:next w:val="NoList"/>
    <w:uiPriority w:val="99"/>
    <w:semiHidden/>
    <w:unhideWhenUsed/>
    <w:rsid w:val="00B821B1"/>
  </w:style>
  <w:style w:type="numbering" w:customStyle="1" w:styleId="NoList11111111111111">
    <w:name w:val="No List11111111111111"/>
    <w:next w:val="NoList"/>
    <w:uiPriority w:val="99"/>
    <w:semiHidden/>
    <w:unhideWhenUsed/>
    <w:rsid w:val="00B821B1"/>
  </w:style>
  <w:style w:type="numbering" w:customStyle="1" w:styleId="NoList111111111111111">
    <w:name w:val="No List111111111111111"/>
    <w:next w:val="NoList"/>
    <w:uiPriority w:val="99"/>
    <w:semiHidden/>
    <w:unhideWhenUsed/>
    <w:rsid w:val="00B821B1"/>
  </w:style>
  <w:style w:type="numbering" w:customStyle="1" w:styleId="NoList1111111111111111">
    <w:name w:val="No List1111111111111111"/>
    <w:next w:val="NoList"/>
    <w:uiPriority w:val="99"/>
    <w:semiHidden/>
    <w:unhideWhenUsed/>
    <w:rsid w:val="00B821B1"/>
  </w:style>
  <w:style w:type="numbering" w:customStyle="1" w:styleId="NoList11111111111111111">
    <w:name w:val="No List11111111111111111"/>
    <w:next w:val="NoList"/>
    <w:uiPriority w:val="99"/>
    <w:semiHidden/>
    <w:unhideWhenUsed/>
    <w:rsid w:val="00B821B1"/>
  </w:style>
  <w:style w:type="character" w:customStyle="1" w:styleId="FontStyle220">
    <w:name w:val="Font Style220"/>
    <w:basedOn w:val="DefaultParagraphFont"/>
    <w:uiPriority w:val="99"/>
    <w:rsid w:val="00B821B1"/>
    <w:rPr>
      <w:rFonts w:ascii="Candara" w:hAnsi="Candara" w:cs="Candara" w:hint="default"/>
      <w:i/>
      <w:iCs/>
      <w:sz w:val="18"/>
      <w:szCs w:val="18"/>
    </w:rPr>
  </w:style>
  <w:style w:type="character" w:customStyle="1" w:styleId="FontStyle290">
    <w:name w:val="Font Style290"/>
    <w:basedOn w:val="DefaultParagraphFont"/>
    <w:uiPriority w:val="99"/>
    <w:rsid w:val="00B821B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821B1"/>
    <w:rPr>
      <w:rFonts w:ascii="Arial" w:hAnsi="Arial" w:cs="Arial"/>
      <w:b/>
      <w:bCs/>
      <w:sz w:val="16"/>
      <w:szCs w:val="16"/>
    </w:rPr>
  </w:style>
  <w:style w:type="paragraph" w:customStyle="1" w:styleId="articlebodynormaltext">
    <w:name w:val="articlebody_normaltext"/>
    <w:basedOn w:val="Normal"/>
    <w:rsid w:val="00B821B1"/>
    <w:pPr>
      <w:spacing w:before="100" w:beforeAutospacing="1" w:after="100" w:afterAutospacing="1"/>
    </w:pPr>
    <w:rPr>
      <w:rFonts w:ascii="Georgia" w:hAnsi="Georgia"/>
    </w:rPr>
  </w:style>
  <w:style w:type="character" w:customStyle="1" w:styleId="Bodytext21">
    <w:name w:val="Body text (2)_"/>
    <w:basedOn w:val="DefaultParagraphFont"/>
    <w:link w:val="Bodytext22"/>
    <w:rsid w:val="00B821B1"/>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B821B1"/>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B821B1"/>
    <w:rPr>
      <w:color w:val="000000"/>
      <w:sz w:val="28"/>
      <w:szCs w:val="28"/>
    </w:rPr>
  </w:style>
  <w:style w:type="character" w:customStyle="1" w:styleId="Style9ptItalicUnderline">
    <w:name w:val="Style 9 pt Italic Underline"/>
    <w:rsid w:val="00B821B1"/>
    <w:rPr>
      <w:i/>
      <w:iCs/>
      <w:sz w:val="20"/>
      <w:u w:val="single"/>
    </w:rPr>
  </w:style>
  <w:style w:type="paragraph" w:customStyle="1" w:styleId="StyleHeading4TagsmalltextBigcardbodyNormalTagNotBold">
    <w:name w:val="Style Heading 4Tagsmall textBig cardbodyNormal Tag + Not Bold"/>
    <w:basedOn w:val="Heading4"/>
    <w:rsid w:val="00B821B1"/>
    <w:rPr>
      <w:bCs w:val="0"/>
      <w:sz w:val="22"/>
      <w:szCs w:val="22"/>
    </w:rPr>
  </w:style>
  <w:style w:type="character" w:customStyle="1" w:styleId="StyleBox12ptBold">
    <w:name w:val="Style Box + 12 pt Bold"/>
    <w:basedOn w:val="DefaultParagraphFont"/>
    <w:rsid w:val="00B821B1"/>
    <w:rPr>
      <w:rFonts w:ascii="Georgia" w:hAnsi="Georgia"/>
      <w:b/>
      <w:bCs/>
      <w:sz w:val="22"/>
      <w:u w:val="single"/>
      <w:bdr w:val="none" w:sz="0" w:space="0" w:color="auto"/>
    </w:rPr>
  </w:style>
  <w:style w:type="character" w:customStyle="1" w:styleId="StyleBox12pt">
    <w:name w:val="Style Box + 12 pt"/>
    <w:basedOn w:val="DefaultParagraphFont"/>
    <w:rsid w:val="00B821B1"/>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B821B1"/>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B821B1"/>
    <w:rPr>
      <w:bCs w:val="0"/>
      <w:szCs w:val="22"/>
    </w:rPr>
  </w:style>
  <w:style w:type="character" w:customStyle="1" w:styleId="StyleGaramondText1">
    <w:name w:val="Style Garamond Text 1"/>
    <w:basedOn w:val="DefaultParagraphFont"/>
    <w:rsid w:val="00B821B1"/>
    <w:rPr>
      <w:rFonts w:ascii="Georgia" w:hAnsi="Georgia"/>
      <w:color w:val="0D0D0D" w:themeColor="text1" w:themeTint="F2"/>
      <w:sz w:val="22"/>
    </w:rPr>
  </w:style>
  <w:style w:type="character" w:customStyle="1" w:styleId="StyleGaramondText1Underline">
    <w:name w:val="Style Garamond Text 1 Underline"/>
    <w:basedOn w:val="DefaultParagraphFont"/>
    <w:rsid w:val="00B821B1"/>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B821B1"/>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B821B1"/>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B821B1"/>
    <w:rPr>
      <w:b w:val="0"/>
      <w:bCs w:val="0"/>
      <w:sz w:val="14"/>
      <w:u w:val="none"/>
    </w:rPr>
  </w:style>
  <w:style w:type="character" w:customStyle="1" w:styleId="Style7ptBold">
    <w:name w:val="Style 7 pt Bold"/>
    <w:basedOn w:val="DefaultParagraphFont"/>
    <w:rsid w:val="00B821B1"/>
    <w:rPr>
      <w:b w:val="0"/>
      <w:bCs/>
      <w:sz w:val="14"/>
    </w:rPr>
  </w:style>
  <w:style w:type="paragraph" w:customStyle="1" w:styleId="Stylecardtext8pt">
    <w:name w:val="Style card text + 8 pt"/>
    <w:basedOn w:val="Normal"/>
    <w:rsid w:val="00B821B1"/>
    <w:pPr>
      <w:ind w:right="288"/>
    </w:pPr>
    <w:rPr>
      <w:sz w:val="16"/>
    </w:rPr>
  </w:style>
  <w:style w:type="paragraph" w:customStyle="1" w:styleId="Stylecardtext5pt">
    <w:name w:val="Style card text + 5 pt"/>
    <w:basedOn w:val="Normal"/>
    <w:rsid w:val="00B821B1"/>
    <w:pPr>
      <w:ind w:right="288"/>
    </w:pPr>
    <w:rPr>
      <w:sz w:val="10"/>
    </w:rPr>
  </w:style>
  <w:style w:type="character" w:customStyle="1" w:styleId="StyleStyleBoldUnderlineUnderlineIntenseEmphasis1apple-style-">
    <w:name w:val="Style Style Bold UnderlineUnderlineIntense Emphasis1apple-style-..."/>
    <w:basedOn w:val="DefaultParagraphFont"/>
    <w:rsid w:val="00B821B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821B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821B1"/>
    <w:rPr>
      <w:rFonts w:ascii="Georgia" w:hAnsi="Georgia"/>
      <w:u w:val="single"/>
    </w:rPr>
  </w:style>
  <w:style w:type="paragraph" w:customStyle="1" w:styleId="StyleCardsGeorgia12ptBoldThickunderlineBorderSin">
    <w:name w:val="Style Cards + Georgia 12 pt Bold Thick underline Border: : (Sin..."/>
    <w:basedOn w:val="Normal"/>
    <w:rsid w:val="00B821B1"/>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B821B1"/>
    <w:rPr>
      <w:rFonts w:ascii="Georgia" w:hAnsi="Georgia"/>
      <w:sz w:val="24"/>
      <w:u w:val="single"/>
    </w:rPr>
  </w:style>
  <w:style w:type="paragraph" w:customStyle="1" w:styleId="StyleCardsGeorgia">
    <w:name w:val="Style Cards + Georgia"/>
    <w:basedOn w:val="Normal"/>
    <w:rsid w:val="00B821B1"/>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B821B1"/>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B821B1"/>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B821B1"/>
    <w:rPr>
      <w:rFonts w:eastAsia="Times New Roman"/>
      <w:i/>
      <w:iCs/>
    </w:rPr>
  </w:style>
  <w:style w:type="character" w:customStyle="1" w:styleId="HTMLAddressChar">
    <w:name w:val="HTML Address Char"/>
    <w:basedOn w:val="DefaultParagraphFont"/>
    <w:link w:val="HTMLAddress"/>
    <w:uiPriority w:val="99"/>
    <w:rsid w:val="00B821B1"/>
    <w:rPr>
      <w:rFonts w:ascii="Calibri" w:eastAsia="Times New Roman" w:hAnsi="Calibri"/>
      <w:i/>
      <w:iCs/>
      <w:sz w:val="22"/>
    </w:rPr>
  </w:style>
  <w:style w:type="paragraph" w:styleId="Index1">
    <w:name w:val="index 1"/>
    <w:basedOn w:val="Normal"/>
    <w:next w:val="Normal"/>
    <w:autoRedefine/>
    <w:unhideWhenUsed/>
    <w:rsid w:val="00B821B1"/>
    <w:pPr>
      <w:ind w:left="220" w:hanging="220"/>
    </w:pPr>
  </w:style>
  <w:style w:type="character" w:customStyle="1" w:styleId="CardsFont6ptChar1">
    <w:name w:val="Cards + Font: 6 pt Char1"/>
    <w:link w:val="CardsFont6pt"/>
    <w:locked/>
    <w:rsid w:val="00B821B1"/>
    <w:rPr>
      <w:rFonts w:ascii="Calibri" w:eastAsia="Times New Roman" w:hAnsi="Calibri" w:cs="Times New Roman"/>
      <w:sz w:val="12"/>
      <w:szCs w:val="20"/>
    </w:rPr>
  </w:style>
  <w:style w:type="paragraph" w:customStyle="1" w:styleId="Quote2">
    <w:name w:val="Quote2"/>
    <w:basedOn w:val="Default"/>
    <w:next w:val="Default"/>
    <w:rsid w:val="00B821B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B821B1"/>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B821B1"/>
    <w:pPr>
      <w:keepNext/>
      <w:keepLines/>
      <w:spacing w:before="200"/>
      <w:outlineLvl w:val="3"/>
    </w:pPr>
    <w:rPr>
      <w:rFonts w:eastAsia="Times New Roman"/>
      <w:b/>
      <w:bCs/>
      <w:iCs/>
      <w:sz w:val="26"/>
    </w:rPr>
  </w:style>
  <w:style w:type="paragraph" w:customStyle="1" w:styleId="post-subtitle">
    <w:name w:val="post-subtitle"/>
    <w:basedOn w:val="Normal"/>
    <w:rsid w:val="00B821B1"/>
    <w:pPr>
      <w:spacing w:before="100" w:beforeAutospacing="1" w:after="100" w:afterAutospacing="1"/>
    </w:pPr>
    <w:rPr>
      <w:rFonts w:eastAsia="Times New Roman"/>
    </w:rPr>
  </w:style>
  <w:style w:type="paragraph" w:customStyle="1" w:styleId="Pa0">
    <w:name w:val="Pa0"/>
    <w:basedOn w:val="Default"/>
    <w:next w:val="Default"/>
    <w:uiPriority w:val="99"/>
    <w:rsid w:val="00B821B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B821B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B821B1"/>
    <w:pPr>
      <w:spacing w:before="100" w:beforeAutospacing="1" w:after="100" w:afterAutospacing="1"/>
    </w:pPr>
    <w:rPr>
      <w:rFonts w:eastAsia="Times New Roman"/>
    </w:rPr>
  </w:style>
  <w:style w:type="paragraph" w:customStyle="1" w:styleId="tagline1">
    <w:name w:val="tagline"/>
    <w:basedOn w:val="Normal"/>
    <w:rsid w:val="00B821B1"/>
    <w:pPr>
      <w:spacing w:before="100" w:beforeAutospacing="1" w:after="100" w:afterAutospacing="1"/>
    </w:pPr>
    <w:rPr>
      <w:rFonts w:eastAsia="Times New Roman"/>
    </w:rPr>
  </w:style>
  <w:style w:type="paragraph" w:customStyle="1" w:styleId="Block1">
    <w:name w:val="Block1"/>
    <w:basedOn w:val="Normal"/>
    <w:next w:val="Normal"/>
    <w:uiPriority w:val="3"/>
    <w:qFormat/>
    <w:rsid w:val="00B821B1"/>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B821B1"/>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B821B1"/>
    <w:rPr>
      <w:sz w:val="10"/>
    </w:rPr>
  </w:style>
  <w:style w:type="paragraph" w:customStyle="1" w:styleId="ReallySamllText">
    <w:name w:val="ReallySamllText"/>
    <w:basedOn w:val="Normal"/>
    <w:link w:val="ReallySamllTextChar"/>
    <w:autoRedefine/>
    <w:rsid w:val="00B821B1"/>
    <w:rPr>
      <w:rFonts w:asciiTheme="minorHAnsi" w:hAnsiTheme="minorHAnsi"/>
      <w:sz w:val="10"/>
    </w:rPr>
  </w:style>
  <w:style w:type="paragraph" w:customStyle="1" w:styleId="CardCites">
    <w:name w:val="Card Cites"/>
    <w:basedOn w:val="Normal"/>
    <w:next w:val="Normal"/>
    <w:qFormat/>
    <w:rsid w:val="00B821B1"/>
    <w:rPr>
      <w:rFonts w:eastAsia="Times New Roman"/>
      <w:b/>
      <w:sz w:val="20"/>
    </w:rPr>
  </w:style>
  <w:style w:type="paragraph" w:customStyle="1" w:styleId="NormalWeb3">
    <w:name w:val="Normal (Web)3"/>
    <w:basedOn w:val="Normal"/>
    <w:rsid w:val="00B821B1"/>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B821B1"/>
    <w:pPr>
      <w:ind w:left="400"/>
    </w:pPr>
    <w:rPr>
      <w:rFonts w:eastAsia="Times New Roman"/>
    </w:rPr>
  </w:style>
  <w:style w:type="paragraph" w:customStyle="1" w:styleId="TagCiteChar2">
    <w:name w:val="Tag / Cite Char"/>
    <w:basedOn w:val="Normal"/>
    <w:rsid w:val="00B821B1"/>
    <w:rPr>
      <w:rFonts w:eastAsia="Times New Roman"/>
      <w:b/>
      <w:color w:val="000000"/>
    </w:rPr>
  </w:style>
  <w:style w:type="paragraph" w:customStyle="1" w:styleId="PageNumber2">
    <w:name w:val="Page Number2"/>
    <w:basedOn w:val="Normal"/>
    <w:next w:val="Normal"/>
    <w:rsid w:val="00B821B1"/>
    <w:rPr>
      <w:rFonts w:eastAsia="Times New Roman"/>
      <w:sz w:val="20"/>
    </w:rPr>
  </w:style>
  <w:style w:type="paragraph" w:customStyle="1" w:styleId="HeaderFooter">
    <w:name w:val="Header &amp; Footer"/>
    <w:rsid w:val="00B821B1"/>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B821B1"/>
    <w:rPr>
      <w:rFonts w:ascii="Arial Narrow" w:eastAsia="Times New Roman" w:hAnsi="Arial Narrow"/>
      <w:color w:val="000000"/>
      <w:sz w:val="16"/>
    </w:rPr>
  </w:style>
  <w:style w:type="paragraph" w:customStyle="1" w:styleId="CardTextUnderlined">
    <w:name w:val="Card Text Underlined"/>
    <w:basedOn w:val="Normal"/>
    <w:rsid w:val="00B821B1"/>
    <w:rPr>
      <w:rFonts w:ascii="Arial Narrow" w:eastAsia="Times New Roman" w:hAnsi="Arial Narrow"/>
      <w:u w:val="single"/>
    </w:rPr>
  </w:style>
  <w:style w:type="paragraph" w:customStyle="1" w:styleId="HeaderDebate">
    <w:name w:val="Header Debate"/>
    <w:basedOn w:val="Normal"/>
    <w:rsid w:val="00B821B1"/>
    <w:pPr>
      <w:jc w:val="center"/>
      <w:outlineLvl w:val="0"/>
    </w:pPr>
    <w:rPr>
      <w:rFonts w:eastAsia="Times New Roman"/>
      <w:b/>
      <w:sz w:val="48"/>
      <w:u w:val="words"/>
    </w:rPr>
  </w:style>
  <w:style w:type="paragraph" w:customStyle="1" w:styleId="NormalWeb1">
    <w:name w:val="Normal (Web)1"/>
    <w:basedOn w:val="Normal"/>
    <w:rsid w:val="00B821B1"/>
    <w:pPr>
      <w:spacing w:before="100" w:beforeAutospacing="1" w:after="100" w:afterAutospacing="1"/>
    </w:pPr>
    <w:rPr>
      <w:rFonts w:eastAsia="Times New Roman"/>
      <w:sz w:val="20"/>
      <w:szCs w:val="20"/>
    </w:rPr>
  </w:style>
  <w:style w:type="paragraph" w:customStyle="1" w:styleId="CardTagCharChar">
    <w:name w:val="Card Tag Char Char"/>
    <w:basedOn w:val="Normal"/>
    <w:rsid w:val="00B821B1"/>
    <w:rPr>
      <w:rFonts w:eastAsia="Times New Roman"/>
      <w:b/>
    </w:rPr>
  </w:style>
  <w:style w:type="paragraph" w:customStyle="1" w:styleId="fixed">
    <w:name w:val="fixed"/>
    <w:basedOn w:val="Normal"/>
    <w:rsid w:val="00B821B1"/>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B821B1"/>
    <w:pPr>
      <w:spacing w:before="100" w:beforeAutospacing="1" w:after="100" w:afterAutospacing="1"/>
    </w:pPr>
    <w:rPr>
      <w:rFonts w:eastAsia="Times New Roman"/>
    </w:rPr>
  </w:style>
  <w:style w:type="paragraph" w:customStyle="1" w:styleId="ExecutiveSummarytext">
    <w:name w:val="Executive Summary text"/>
    <w:basedOn w:val="Normal"/>
    <w:next w:val="Normal"/>
    <w:rsid w:val="00B821B1"/>
    <w:pPr>
      <w:autoSpaceDE w:val="0"/>
      <w:autoSpaceDN w:val="0"/>
      <w:adjustRightInd w:val="0"/>
    </w:pPr>
    <w:rPr>
      <w:rFonts w:ascii="Arial" w:eastAsia="Times New Roman" w:hAnsi="Arial"/>
    </w:rPr>
  </w:style>
  <w:style w:type="character" w:customStyle="1" w:styleId="NormalUnderlineChar1">
    <w:name w:val="Normal Underline Char1"/>
    <w:locked/>
    <w:rsid w:val="00B821B1"/>
    <w:rPr>
      <w:u w:val="single"/>
    </w:rPr>
  </w:style>
  <w:style w:type="character" w:customStyle="1" w:styleId="CardUpSize-LightChar">
    <w:name w:val="CardUpSize - Light Char"/>
    <w:link w:val="CardUpSize-Light"/>
    <w:locked/>
    <w:rsid w:val="00B821B1"/>
    <w:rPr>
      <w:rFonts w:ascii="Times New Roman" w:eastAsia="Times New Roman" w:hAnsi="Times New Roman"/>
      <w:szCs w:val="32"/>
      <w:u w:val="single"/>
    </w:rPr>
  </w:style>
  <w:style w:type="paragraph" w:customStyle="1" w:styleId="CardUpSize-Light">
    <w:name w:val="CardUpSize - Light"/>
    <w:basedOn w:val="Normal"/>
    <w:link w:val="CardUpSize-LightChar"/>
    <w:rsid w:val="00B821B1"/>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B821B1"/>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B821B1"/>
    <w:pPr>
      <w:jc w:val="both"/>
    </w:pPr>
    <w:rPr>
      <w:rFonts w:ascii="Times New Roman" w:eastAsia="Times New Roman" w:hAnsi="Times New Roman"/>
      <w:b/>
      <w:sz w:val="24"/>
      <w:szCs w:val="32"/>
      <w:u w:val="single"/>
    </w:rPr>
  </w:style>
  <w:style w:type="paragraph" w:customStyle="1" w:styleId="SmallCite">
    <w:name w:val="Small Cite"/>
    <w:basedOn w:val="Normal"/>
    <w:rsid w:val="00B821B1"/>
    <w:rPr>
      <w:rFonts w:ascii="Verdana" w:eastAsia="Times New Roman" w:hAnsi="Verdana"/>
      <w:sz w:val="16"/>
    </w:rPr>
  </w:style>
  <w:style w:type="paragraph" w:customStyle="1" w:styleId="clearformatting">
    <w:name w:val="clear formatting"/>
    <w:basedOn w:val="Heading2"/>
    <w:rsid w:val="00B821B1"/>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B821B1"/>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B821B1"/>
    <w:pPr>
      <w:spacing w:after="240" w:line="360" w:lineRule="atLeast"/>
    </w:pPr>
    <w:rPr>
      <w:rFonts w:eastAsia="Times New Roman"/>
      <w:b/>
      <w:bCs/>
      <w:sz w:val="16"/>
      <w:szCs w:val="16"/>
    </w:rPr>
  </w:style>
  <w:style w:type="paragraph" w:customStyle="1" w:styleId="PlaceholderText1">
    <w:name w:val="Placeholder Text1"/>
    <w:basedOn w:val="Normal"/>
    <w:rsid w:val="00B821B1"/>
    <w:pPr>
      <w:keepNext/>
      <w:numPr>
        <w:numId w:val="21"/>
      </w:numPr>
      <w:outlineLvl w:val="0"/>
    </w:pPr>
    <w:rPr>
      <w:rFonts w:eastAsia="MS Gothic"/>
    </w:rPr>
  </w:style>
  <w:style w:type="character" w:customStyle="1" w:styleId="ImportantTextChar">
    <w:name w:val="Important Text Char"/>
    <w:link w:val="ImportantText"/>
    <w:locked/>
    <w:rsid w:val="00B821B1"/>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B821B1"/>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B821B1"/>
    <w:rPr>
      <w:rFonts w:ascii="HNKAOE+Arial" w:hAnsi="HNKAOE+Arial"/>
    </w:rPr>
  </w:style>
  <w:style w:type="paragraph" w:customStyle="1" w:styleId="StyleBodyText11ptBlackUnderline">
    <w:name w:val="Style Body Text + 11 pt Black Underline"/>
    <w:basedOn w:val="BodyText"/>
    <w:link w:val="StyleBodyText11ptBlackUnderlineChar"/>
    <w:rsid w:val="00B821B1"/>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B821B1"/>
    <w:rPr>
      <w:rFonts w:ascii="HNKAOE+Arial" w:hAnsi="HNKAOE+Arial"/>
    </w:rPr>
  </w:style>
  <w:style w:type="paragraph" w:customStyle="1" w:styleId="StyleBodyText11ptBoldBlack">
    <w:name w:val="Style Body Text + 11 pt Bold Black"/>
    <w:basedOn w:val="BodyText"/>
    <w:link w:val="StyleBodyText11ptBoldBlackChar"/>
    <w:rsid w:val="00B821B1"/>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B821B1"/>
    <w:rPr>
      <w:rFonts w:ascii="Times New Roman" w:eastAsia="Malgun Gothic" w:hAnsi="Times New Roman"/>
      <w:bCs/>
    </w:rPr>
  </w:style>
  <w:style w:type="paragraph" w:customStyle="1" w:styleId="StyletinyBold">
    <w:name w:val="Style tiny + Bold"/>
    <w:basedOn w:val="tiny"/>
    <w:link w:val="StyletinyBoldChar"/>
    <w:rsid w:val="00B821B1"/>
    <w:rPr>
      <w:rFonts w:cstheme="minorBidi"/>
      <w:bCs/>
      <w:sz w:val="24"/>
    </w:rPr>
  </w:style>
  <w:style w:type="character" w:customStyle="1" w:styleId="Heading5SizeDownChar">
    <w:name w:val="Heading 5 Size Down Char"/>
    <w:link w:val="Heading5SizeDown"/>
    <w:locked/>
    <w:rsid w:val="00B821B1"/>
    <w:rPr>
      <w:rFonts w:ascii="Times New Roman" w:eastAsia="Times New Roman" w:hAnsi="Times New Roman"/>
      <w:szCs w:val="16"/>
    </w:rPr>
  </w:style>
  <w:style w:type="paragraph" w:customStyle="1" w:styleId="Heading5SizeDown">
    <w:name w:val="Heading 5 Size Down"/>
    <w:basedOn w:val="Normal"/>
    <w:link w:val="Heading5SizeDownChar"/>
    <w:autoRedefine/>
    <w:rsid w:val="00B821B1"/>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B821B1"/>
    <w:rPr>
      <w:rFonts w:ascii="Times New Roman" w:eastAsia="Times New Roman" w:hAnsi="Times New Roman" w:cs="Arial"/>
      <w:b/>
      <w:szCs w:val="44"/>
    </w:rPr>
  </w:style>
  <w:style w:type="paragraph" w:customStyle="1" w:styleId="Normal2Bold">
    <w:name w:val="Normal2 + Bold"/>
    <w:basedOn w:val="Normal"/>
    <w:link w:val="Normal2BoldChar"/>
    <w:rsid w:val="00B821B1"/>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B821B1"/>
    <w:rPr>
      <w:rFonts w:ascii="Times New Roman" w:eastAsia="Times New Roman" w:hAnsi="Times New Roman"/>
      <w:lang w:eastAsia="ar-SA"/>
    </w:rPr>
  </w:style>
  <w:style w:type="paragraph" w:customStyle="1" w:styleId="ListContents">
    <w:name w:val="List Contents"/>
    <w:basedOn w:val="Normal"/>
    <w:link w:val="ListContentsChar"/>
    <w:rsid w:val="00B821B1"/>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B821B1"/>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B821B1"/>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B821B1"/>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B821B1"/>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B821B1"/>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B821B1"/>
    <w:rPr>
      <w:rFonts w:ascii="Arial" w:eastAsia="Times New Roman" w:hAnsi="Arial"/>
      <w:sz w:val="12"/>
    </w:rPr>
  </w:style>
  <w:style w:type="paragraph" w:customStyle="1" w:styleId="Unimportant">
    <w:name w:val="Unimportant"/>
    <w:basedOn w:val="Normal"/>
    <w:link w:val="UnimportantCharChar"/>
    <w:rsid w:val="00B821B1"/>
    <w:pPr>
      <w:jc w:val="both"/>
    </w:pPr>
    <w:rPr>
      <w:rFonts w:ascii="Arial" w:eastAsia="Times New Roman" w:hAnsi="Arial"/>
      <w:sz w:val="12"/>
    </w:rPr>
  </w:style>
  <w:style w:type="character" w:customStyle="1" w:styleId="TagCiteChar3">
    <w:name w:val="Tag &amp; Cite Char"/>
    <w:link w:val="TagCite2"/>
    <w:locked/>
    <w:rsid w:val="00B821B1"/>
    <w:rPr>
      <w:rFonts w:ascii="Arial" w:eastAsia="Times New Roman" w:hAnsi="Arial"/>
      <w:b/>
    </w:rPr>
  </w:style>
  <w:style w:type="paragraph" w:customStyle="1" w:styleId="TagCite2">
    <w:name w:val="Tag &amp; Cite"/>
    <w:basedOn w:val="Normal"/>
    <w:link w:val="TagCiteChar3"/>
    <w:rsid w:val="00B821B1"/>
    <w:pPr>
      <w:jc w:val="both"/>
    </w:pPr>
    <w:rPr>
      <w:rFonts w:ascii="Arial" w:eastAsia="Times New Roman" w:hAnsi="Arial"/>
      <w:b/>
      <w:sz w:val="24"/>
    </w:rPr>
  </w:style>
  <w:style w:type="character" w:customStyle="1" w:styleId="HighlightedTextChar">
    <w:name w:val="Highlighted Text Char"/>
    <w:link w:val="HighlightedText"/>
    <w:locked/>
    <w:rsid w:val="00B821B1"/>
    <w:rPr>
      <w:rFonts w:ascii="Arial" w:eastAsia="Times New Roman" w:hAnsi="Arial"/>
      <w:b/>
      <w:u w:val="thick"/>
    </w:rPr>
  </w:style>
  <w:style w:type="paragraph" w:customStyle="1" w:styleId="HighlightedText">
    <w:name w:val="Highlighted Text"/>
    <w:basedOn w:val="Normal"/>
    <w:link w:val="HighlightedTextChar"/>
    <w:rsid w:val="00B821B1"/>
    <w:pPr>
      <w:jc w:val="both"/>
    </w:pPr>
    <w:rPr>
      <w:rFonts w:ascii="Arial" w:eastAsia="Times New Roman" w:hAnsi="Arial"/>
      <w:b/>
      <w:sz w:val="24"/>
      <w:u w:val="thick"/>
    </w:rPr>
  </w:style>
  <w:style w:type="paragraph" w:customStyle="1" w:styleId="StyleHeading1Justified">
    <w:name w:val="Style Heading 1 + Justified"/>
    <w:basedOn w:val="Normal"/>
    <w:next w:val="Normal"/>
    <w:rsid w:val="00B821B1"/>
    <w:rPr>
      <w:rFonts w:ascii="Arial" w:eastAsia="Times New Roman" w:hAnsi="Arial"/>
      <w:sz w:val="20"/>
      <w:szCs w:val="20"/>
    </w:rPr>
  </w:style>
  <w:style w:type="paragraph" w:customStyle="1" w:styleId="textunderline0">
    <w:name w:val="text underline"/>
    <w:basedOn w:val="Normal"/>
    <w:link w:val="textunderlineChar0"/>
    <w:autoRedefine/>
    <w:rsid w:val="00B821B1"/>
    <w:rPr>
      <w:rFonts w:asciiTheme="minorHAnsi" w:hAnsiTheme="minorHAnsi"/>
      <w:sz w:val="24"/>
      <w:u w:val="thick"/>
    </w:rPr>
  </w:style>
  <w:style w:type="character" w:customStyle="1" w:styleId="DebateTagChar">
    <w:name w:val="Debate Tag Char"/>
    <w:link w:val="DebateTag"/>
    <w:locked/>
    <w:rsid w:val="00B821B1"/>
    <w:rPr>
      <w:rFonts w:ascii="Garamond" w:hAnsi="Garamond"/>
      <w:b/>
    </w:rPr>
  </w:style>
  <w:style w:type="paragraph" w:customStyle="1" w:styleId="DebateTag">
    <w:name w:val="Debate Tag"/>
    <w:basedOn w:val="Normal"/>
    <w:link w:val="DebateTagChar"/>
    <w:autoRedefine/>
    <w:rsid w:val="00B821B1"/>
    <w:pPr>
      <w:tabs>
        <w:tab w:val="left" w:pos="270"/>
      </w:tabs>
    </w:pPr>
    <w:rPr>
      <w:rFonts w:ascii="Garamond" w:hAnsi="Garamond"/>
      <w:b/>
      <w:sz w:val="24"/>
    </w:rPr>
  </w:style>
  <w:style w:type="paragraph" w:customStyle="1" w:styleId="DebateCite">
    <w:name w:val="Debate Cite"/>
    <w:basedOn w:val="Normal"/>
    <w:autoRedefine/>
    <w:rsid w:val="00B821B1"/>
    <w:pPr>
      <w:tabs>
        <w:tab w:val="left" w:pos="270"/>
      </w:tabs>
    </w:pPr>
    <w:rPr>
      <w:rFonts w:eastAsia="Times New Roman"/>
      <w:sz w:val="20"/>
    </w:rPr>
  </w:style>
  <w:style w:type="paragraph" w:customStyle="1" w:styleId="BlockTitle10">
    <w:name w:val="Block Title #1"/>
    <w:basedOn w:val="Heading1"/>
    <w:rsid w:val="00B821B1"/>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B821B1"/>
    <w:pPr>
      <w:widowControl w:val="0"/>
      <w:suppressAutoHyphens/>
    </w:pPr>
    <w:rPr>
      <w:rFonts w:ascii="Courier New" w:eastAsia="Courier New" w:hAnsi="Courier New"/>
      <w:sz w:val="20"/>
      <w:szCs w:val="20"/>
    </w:rPr>
  </w:style>
  <w:style w:type="paragraph" w:customStyle="1" w:styleId="MaggieTag">
    <w:name w:val="MaggieTag"/>
    <w:basedOn w:val="Heading2"/>
    <w:rsid w:val="00B821B1"/>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B821B1"/>
    <w:rPr>
      <w:rFonts w:ascii="Times New Roman" w:eastAsia="Times New Roman" w:hAnsi="Times New Roman"/>
    </w:rPr>
  </w:style>
  <w:style w:type="paragraph" w:customStyle="1" w:styleId="Heading4Cite">
    <w:name w:val="Heading 4 Cite"/>
    <w:basedOn w:val="Normal"/>
    <w:link w:val="Heading4CiteChar"/>
    <w:autoRedefine/>
    <w:rsid w:val="00B821B1"/>
    <w:rPr>
      <w:rFonts w:ascii="Times New Roman" w:eastAsia="Times New Roman" w:hAnsi="Times New Roman"/>
      <w:sz w:val="24"/>
    </w:rPr>
  </w:style>
  <w:style w:type="paragraph" w:customStyle="1" w:styleId="4">
    <w:name w:val="4"/>
    <w:basedOn w:val="Normal"/>
    <w:rsid w:val="00B821B1"/>
    <w:rPr>
      <w:rFonts w:eastAsia="Times New Roman"/>
      <w:sz w:val="20"/>
    </w:rPr>
  </w:style>
  <w:style w:type="character" w:customStyle="1" w:styleId="UnunderlinedTextChar">
    <w:name w:val="Ununderlined Text Char"/>
    <w:link w:val="UnunderlinedText"/>
    <w:locked/>
    <w:rsid w:val="00B821B1"/>
    <w:rPr>
      <w:rFonts w:eastAsia="Times New Roman"/>
      <w:bCs/>
      <w:sz w:val="12"/>
    </w:rPr>
  </w:style>
  <w:style w:type="paragraph" w:customStyle="1" w:styleId="UnunderlinedText">
    <w:name w:val="Ununderlined Text"/>
    <w:basedOn w:val="Normal"/>
    <w:link w:val="UnunderlinedTextChar"/>
    <w:autoRedefine/>
    <w:rsid w:val="00B821B1"/>
    <w:pPr>
      <w:spacing w:after="200" w:line="276" w:lineRule="auto"/>
    </w:pPr>
    <w:rPr>
      <w:rFonts w:asciiTheme="minorHAnsi" w:eastAsia="Times New Roman" w:hAnsiTheme="minorHAnsi"/>
      <w:bCs/>
      <w:sz w:val="12"/>
    </w:rPr>
  </w:style>
  <w:style w:type="paragraph" w:customStyle="1" w:styleId="card2">
    <w:name w:val="%card"/>
    <w:basedOn w:val="Normal"/>
    <w:autoRedefine/>
    <w:rsid w:val="00B821B1"/>
    <w:pPr>
      <w:spacing w:after="200" w:line="276" w:lineRule="auto"/>
      <w:ind w:left="288" w:right="288"/>
    </w:pPr>
    <w:rPr>
      <w:rFonts w:eastAsia="Times New Roman"/>
      <w:bCs/>
    </w:rPr>
  </w:style>
  <w:style w:type="paragraph" w:customStyle="1" w:styleId="BlockTitle4">
    <w:name w:val="%Block Title"/>
    <w:basedOn w:val="Heading1"/>
    <w:rsid w:val="00B821B1"/>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B821B1"/>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B821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B821B1"/>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B821B1"/>
    <w:rPr>
      <w:rFonts w:ascii="Century Gothic" w:eastAsia="Cambria" w:hAnsi="Century Gothic"/>
      <w:u w:val="thick"/>
    </w:rPr>
  </w:style>
  <w:style w:type="paragraph" w:customStyle="1" w:styleId="Card-Underline0">
    <w:name w:val="Card-Underline"/>
    <w:basedOn w:val="Normal"/>
    <w:link w:val="Card-UnderlineChar"/>
    <w:qFormat/>
    <w:rsid w:val="00B821B1"/>
    <w:rPr>
      <w:rFonts w:ascii="Century Gothic" w:eastAsia="Cambria" w:hAnsi="Century Gothic"/>
      <w:sz w:val="24"/>
      <w:u w:val="thick"/>
    </w:rPr>
  </w:style>
  <w:style w:type="paragraph" w:customStyle="1" w:styleId="PageNumber3">
    <w:name w:val="Page Number3"/>
    <w:basedOn w:val="Normal"/>
    <w:next w:val="Normal"/>
    <w:rsid w:val="00B821B1"/>
    <w:rPr>
      <w:rFonts w:eastAsia="Times New Roman"/>
      <w:sz w:val="20"/>
    </w:rPr>
  </w:style>
  <w:style w:type="paragraph" w:customStyle="1" w:styleId="PageNumber4">
    <w:name w:val="Page Number4"/>
    <w:basedOn w:val="Normal"/>
    <w:next w:val="Normal"/>
    <w:rsid w:val="00B821B1"/>
    <w:rPr>
      <w:rFonts w:eastAsia="Times New Roman"/>
      <w:sz w:val="20"/>
    </w:rPr>
  </w:style>
  <w:style w:type="paragraph" w:customStyle="1" w:styleId="PageNumber5">
    <w:name w:val="Page Number5"/>
    <w:basedOn w:val="Normal"/>
    <w:next w:val="Normal"/>
    <w:rsid w:val="00B821B1"/>
    <w:rPr>
      <w:rFonts w:eastAsia="Times New Roman"/>
      <w:sz w:val="20"/>
    </w:rPr>
  </w:style>
  <w:style w:type="paragraph" w:customStyle="1" w:styleId="smalltext1">
    <w:name w:val="small text1"/>
    <w:basedOn w:val="Normal"/>
    <w:next w:val="Normal"/>
    <w:uiPriority w:val="4"/>
    <w:qFormat/>
    <w:rsid w:val="00B821B1"/>
    <w:pPr>
      <w:keepNext/>
      <w:keepLines/>
      <w:spacing w:before="200"/>
      <w:outlineLvl w:val="3"/>
    </w:pPr>
    <w:rPr>
      <w:rFonts w:eastAsia="Times New Roman"/>
      <w:b/>
      <w:bCs/>
      <w:iCs/>
      <w:sz w:val="26"/>
    </w:rPr>
  </w:style>
  <w:style w:type="character" w:customStyle="1" w:styleId="CircleChar">
    <w:name w:val="Circle Char"/>
    <w:link w:val="Circle"/>
    <w:locked/>
    <w:rsid w:val="00B821B1"/>
    <w:rPr>
      <w:rFonts w:ascii="Times New Roman" w:eastAsia="Times New Roman" w:hAnsi="Times New Roman"/>
      <w:b/>
      <w:u w:val="words"/>
    </w:rPr>
  </w:style>
  <w:style w:type="paragraph" w:customStyle="1" w:styleId="Circle">
    <w:name w:val="Circle"/>
    <w:basedOn w:val="Normal"/>
    <w:link w:val="CircleChar"/>
    <w:rsid w:val="00B821B1"/>
    <w:rPr>
      <w:rFonts w:ascii="Times New Roman" w:eastAsia="Times New Roman" w:hAnsi="Times New Roman"/>
      <w:b/>
      <w:sz w:val="24"/>
      <w:u w:val="words"/>
    </w:rPr>
  </w:style>
  <w:style w:type="paragraph" w:customStyle="1" w:styleId="PageNumber6">
    <w:name w:val="Page Number6"/>
    <w:basedOn w:val="Normal"/>
    <w:next w:val="Normal"/>
    <w:rsid w:val="00B821B1"/>
    <w:rPr>
      <w:rFonts w:eastAsia="Times New Roman"/>
      <w:sz w:val="20"/>
    </w:rPr>
  </w:style>
  <w:style w:type="paragraph" w:customStyle="1" w:styleId="user">
    <w:name w:val="user"/>
    <w:basedOn w:val="Normal"/>
    <w:rsid w:val="00B821B1"/>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B821B1"/>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B821B1"/>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B821B1"/>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B821B1"/>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B821B1"/>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B821B1"/>
    <w:rPr>
      <w:rFonts w:eastAsia="Times New Roman"/>
      <w:sz w:val="20"/>
    </w:rPr>
  </w:style>
  <w:style w:type="paragraph" w:customStyle="1" w:styleId="DebateTag0">
    <w:name w:val="DebateTag"/>
    <w:basedOn w:val="Normal"/>
    <w:qFormat/>
    <w:rsid w:val="00B821B1"/>
    <w:rPr>
      <w:b/>
    </w:rPr>
  </w:style>
  <w:style w:type="paragraph" w:customStyle="1" w:styleId="date-comments">
    <w:name w:val="date-comments"/>
    <w:basedOn w:val="Normal"/>
    <w:uiPriority w:val="99"/>
    <w:rsid w:val="00B821B1"/>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B821B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B821B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B821B1"/>
    <w:rPr>
      <w:rFonts w:ascii="Garamond" w:eastAsia="Calibri" w:hAnsi="Garamond" w:hint="default"/>
      <w:sz w:val="16"/>
      <w:szCs w:val="22"/>
    </w:rPr>
  </w:style>
  <w:style w:type="character" w:customStyle="1" w:styleId="message-item">
    <w:name w:val="message-item"/>
    <w:rsid w:val="00B821B1"/>
  </w:style>
  <w:style w:type="character" w:customStyle="1" w:styleId="lightheader">
    <w:name w:val="lightheader"/>
    <w:rsid w:val="00B821B1"/>
  </w:style>
  <w:style w:type="character" w:customStyle="1" w:styleId="datestamp">
    <w:name w:val="datestamp"/>
    <w:rsid w:val="00B821B1"/>
  </w:style>
  <w:style w:type="character" w:customStyle="1" w:styleId="i">
    <w:name w:val="i"/>
    <w:uiPriority w:val="99"/>
    <w:rsid w:val="00B821B1"/>
  </w:style>
  <w:style w:type="character" w:customStyle="1" w:styleId="forenames">
    <w:name w:val="forenames"/>
    <w:rsid w:val="00B821B1"/>
  </w:style>
  <w:style w:type="character" w:customStyle="1" w:styleId="surname">
    <w:name w:val="surname"/>
    <w:rsid w:val="00B821B1"/>
  </w:style>
  <w:style w:type="character" w:customStyle="1" w:styleId="medium-font">
    <w:name w:val="medium-font"/>
    <w:rsid w:val="00B821B1"/>
  </w:style>
  <w:style w:type="character" w:customStyle="1" w:styleId="title-link-wrapper">
    <w:name w:val="title-link-wrapper"/>
    <w:rsid w:val="00B821B1"/>
  </w:style>
  <w:style w:type="character" w:customStyle="1" w:styleId="refpreview">
    <w:name w:val="refpreview"/>
    <w:rsid w:val="00B821B1"/>
  </w:style>
  <w:style w:type="character" w:customStyle="1" w:styleId="loose1">
    <w:name w:val="loose1"/>
    <w:rsid w:val="00B821B1"/>
  </w:style>
  <w:style w:type="character" w:customStyle="1" w:styleId="email">
    <w:name w:val="email"/>
    <w:rsid w:val="00B821B1"/>
  </w:style>
  <w:style w:type="character" w:customStyle="1" w:styleId="gsa">
    <w:name w:val="gs_a"/>
    <w:rsid w:val="00B821B1"/>
  </w:style>
  <w:style w:type="character" w:customStyle="1" w:styleId="goohl1">
    <w:name w:val="goohl1"/>
    <w:rsid w:val="00B821B1"/>
  </w:style>
  <w:style w:type="character" w:customStyle="1" w:styleId="mainarttitle">
    <w:name w:val="mainarttitle"/>
    <w:rsid w:val="00B821B1"/>
  </w:style>
  <w:style w:type="character" w:customStyle="1" w:styleId="mainartauthor">
    <w:name w:val="mainartauthor"/>
    <w:rsid w:val="00B821B1"/>
  </w:style>
  <w:style w:type="character" w:customStyle="1" w:styleId="mainartdate">
    <w:name w:val="mainartdate"/>
    <w:rsid w:val="00B821B1"/>
  </w:style>
  <w:style w:type="character" w:customStyle="1" w:styleId="gsggs">
    <w:name w:val="gs_ggs"/>
    <w:rsid w:val="00B821B1"/>
  </w:style>
  <w:style w:type="character" w:customStyle="1" w:styleId="ahead">
    <w:name w:val="a_head"/>
    <w:rsid w:val="00B821B1"/>
  </w:style>
  <w:style w:type="character" w:customStyle="1" w:styleId="articleauthor">
    <w:name w:val="articleauthor"/>
    <w:rsid w:val="00B821B1"/>
  </w:style>
  <w:style w:type="character" w:customStyle="1" w:styleId="footnote">
    <w:name w:val="footnote"/>
    <w:rsid w:val="00B821B1"/>
  </w:style>
  <w:style w:type="character" w:customStyle="1" w:styleId="docbody">
    <w:name w:val="docbody"/>
    <w:rsid w:val="00B821B1"/>
  </w:style>
  <w:style w:type="character" w:customStyle="1" w:styleId="superscript">
    <w:name w:val="superscript"/>
    <w:rsid w:val="00B821B1"/>
  </w:style>
  <w:style w:type="character" w:customStyle="1" w:styleId="citeChar2">
    <w:name w:val="cite Char"/>
    <w:locked/>
    <w:rsid w:val="00B821B1"/>
    <w:rPr>
      <w:b/>
      <w:bCs w:val="0"/>
      <w:u w:val="single"/>
    </w:rPr>
  </w:style>
  <w:style w:type="character" w:customStyle="1" w:styleId="StyleUnderlineChar">
    <w:name w:val="Style Underline Char"/>
    <w:locked/>
    <w:rsid w:val="00B821B1"/>
    <w:rPr>
      <w:u w:val="single"/>
    </w:rPr>
  </w:style>
  <w:style w:type="character" w:customStyle="1" w:styleId="CitesCharChar">
    <w:name w:val="Cites Char Char"/>
    <w:locked/>
    <w:rsid w:val="00B821B1"/>
    <w:rPr>
      <w:b/>
      <w:bCs/>
    </w:rPr>
  </w:style>
  <w:style w:type="character" w:customStyle="1" w:styleId="bwxsm">
    <w:name w:val="b w xsm"/>
    <w:rsid w:val="00B821B1"/>
  </w:style>
  <w:style w:type="character" w:customStyle="1" w:styleId="fstd">
    <w:name w:val="f std"/>
    <w:rsid w:val="00B821B1"/>
  </w:style>
  <w:style w:type="character" w:customStyle="1" w:styleId="gl">
    <w:name w:val="gl"/>
    <w:rsid w:val="00B821B1"/>
  </w:style>
  <w:style w:type="character" w:customStyle="1" w:styleId="heading2char2charchar1">
    <w:name w:val="heading2char2charchar1"/>
    <w:rsid w:val="00B821B1"/>
  </w:style>
  <w:style w:type="character" w:customStyle="1" w:styleId="charchar60">
    <w:name w:val="charchar6"/>
    <w:rsid w:val="00B821B1"/>
  </w:style>
  <w:style w:type="character" w:customStyle="1" w:styleId="bio1">
    <w:name w:val="bio1"/>
    <w:rsid w:val="00B821B1"/>
    <w:rPr>
      <w:rFonts w:ascii="Arial" w:hAnsi="Arial" w:cs="Arial" w:hint="default"/>
      <w:i/>
      <w:iCs/>
      <w:color w:val="000000"/>
      <w:sz w:val="20"/>
      <w:szCs w:val="20"/>
    </w:rPr>
  </w:style>
  <w:style w:type="character" w:customStyle="1" w:styleId="cardCharCharCharCharCharChar">
    <w:name w:val="card Char Char Char Char Char Char"/>
    <w:rsid w:val="00B821B1"/>
    <w:rPr>
      <w:sz w:val="24"/>
      <w:szCs w:val="24"/>
      <w:lang w:val="en-US" w:eastAsia="en-US" w:bidi="ar-SA"/>
    </w:rPr>
  </w:style>
  <w:style w:type="character" w:customStyle="1" w:styleId="Style24ptBoldUnderlineCenteredCharChar">
    <w:name w:val="Style 24 pt Bold Underline Centered Char Char"/>
    <w:rsid w:val="00B821B1"/>
    <w:rPr>
      <w:b/>
      <w:bCs/>
      <w:sz w:val="48"/>
      <w:szCs w:val="24"/>
      <w:u w:val="single"/>
      <w:lang w:val="en-US" w:eastAsia="en-US" w:bidi="ar-SA"/>
    </w:rPr>
  </w:style>
  <w:style w:type="character" w:customStyle="1" w:styleId="TagCiteCharChar0">
    <w:name w:val="Tag / Cite Char Char"/>
    <w:rsid w:val="00B821B1"/>
    <w:rPr>
      <w:b/>
      <w:bCs w:val="0"/>
      <w:color w:val="000000"/>
      <w:sz w:val="24"/>
      <w:szCs w:val="24"/>
      <w:lang w:val="en-US" w:eastAsia="en-US" w:bidi="ar-SA"/>
    </w:rPr>
  </w:style>
  <w:style w:type="character" w:customStyle="1" w:styleId="CardTextUnderlinedCharChar">
    <w:name w:val="Card Text Underlined Char Char"/>
    <w:rsid w:val="00B821B1"/>
    <w:rPr>
      <w:rFonts w:ascii="Arial Narrow" w:hAnsi="Arial Narrow" w:hint="default"/>
      <w:szCs w:val="24"/>
      <w:u w:val="single"/>
      <w:lang w:val="en-US" w:eastAsia="en-US" w:bidi="ar-SA"/>
    </w:rPr>
  </w:style>
  <w:style w:type="character" w:customStyle="1" w:styleId="CardTagCharCharChar">
    <w:name w:val="Card Tag Char Char Char"/>
    <w:rsid w:val="00B821B1"/>
    <w:rPr>
      <w:b/>
      <w:bCs w:val="0"/>
      <w:sz w:val="24"/>
      <w:szCs w:val="24"/>
      <w:lang w:val="en-US" w:eastAsia="en-US" w:bidi="ar-SA"/>
    </w:rPr>
  </w:style>
  <w:style w:type="character" w:customStyle="1" w:styleId="mainbody">
    <w:name w:val="mainbody"/>
    <w:rsid w:val="00B821B1"/>
  </w:style>
  <w:style w:type="character" w:customStyle="1" w:styleId="UnderlineStyleChar2">
    <w:name w:val="Underline Style Char2"/>
    <w:rsid w:val="00B821B1"/>
    <w:rPr>
      <w:rFonts w:ascii="Garamond" w:hAnsi="Garamond" w:hint="default"/>
      <w:sz w:val="22"/>
      <w:szCs w:val="24"/>
      <w:u w:val="single"/>
      <w:lang w:val="en-US" w:eastAsia="en-US" w:bidi="ar-SA"/>
    </w:rPr>
  </w:style>
  <w:style w:type="character" w:customStyle="1" w:styleId="Style1Char2">
    <w:name w:val="Style1 Char2"/>
    <w:rsid w:val="00B821B1"/>
    <w:rPr>
      <w:szCs w:val="24"/>
    </w:rPr>
  </w:style>
  <w:style w:type="character" w:customStyle="1" w:styleId="t13">
    <w:name w:val="t13"/>
    <w:rsid w:val="00B821B1"/>
  </w:style>
  <w:style w:type="character" w:customStyle="1" w:styleId="lead">
    <w:name w:val="lead"/>
    <w:rsid w:val="00B821B1"/>
  </w:style>
  <w:style w:type="paragraph" w:customStyle="1" w:styleId="CardDownx1">
    <w:name w:val="CardDown x1"/>
    <w:basedOn w:val="Normal"/>
    <w:link w:val="CardDownx1Char"/>
    <w:rsid w:val="00B821B1"/>
  </w:style>
  <w:style w:type="character" w:customStyle="1" w:styleId="CardDownx1Char">
    <w:name w:val="CardDown x1 Char"/>
    <w:link w:val="CardDownx1"/>
    <w:locked/>
    <w:rsid w:val="00B821B1"/>
    <w:rPr>
      <w:rFonts w:ascii="Calibri" w:hAnsi="Calibri"/>
      <w:sz w:val="22"/>
    </w:rPr>
  </w:style>
  <w:style w:type="character" w:customStyle="1" w:styleId="CharChar17">
    <w:name w:val="Char Char17"/>
    <w:locked/>
    <w:rsid w:val="00B821B1"/>
    <w:rPr>
      <w:rFonts w:ascii="Arial" w:hAnsi="Arial" w:cs="Arial" w:hint="default"/>
      <w:b/>
      <w:bCs/>
      <w:sz w:val="26"/>
      <w:szCs w:val="26"/>
    </w:rPr>
  </w:style>
  <w:style w:type="character" w:customStyle="1" w:styleId="address">
    <w:name w:val="address"/>
    <w:rsid w:val="00B821B1"/>
  </w:style>
  <w:style w:type="character" w:customStyle="1" w:styleId="ilspan">
    <w:name w:val="il_span"/>
    <w:rsid w:val="00B821B1"/>
  </w:style>
  <w:style w:type="character" w:customStyle="1" w:styleId="articletitle1">
    <w:name w:val="articletitle1"/>
    <w:rsid w:val="00B821B1"/>
    <w:rPr>
      <w:rFonts w:ascii="Times New Roman" w:hAnsi="Times New Roman" w:cs="Times New Roman" w:hint="default"/>
      <w:b/>
      <w:bCs/>
      <w:sz w:val="36"/>
      <w:szCs w:val="36"/>
    </w:rPr>
  </w:style>
  <w:style w:type="character" w:customStyle="1" w:styleId="leftidx1">
    <w:name w:val="leftidx1"/>
    <w:rsid w:val="00B821B1"/>
    <w:rPr>
      <w:rFonts w:ascii="Verdana" w:hAnsi="Verdana" w:hint="default"/>
      <w:sz w:val="22"/>
      <w:szCs w:val="22"/>
    </w:rPr>
  </w:style>
  <w:style w:type="character" w:customStyle="1" w:styleId="blue1">
    <w:name w:val="blue1"/>
    <w:rsid w:val="00B821B1"/>
    <w:rPr>
      <w:color w:val="0000FF"/>
    </w:rPr>
  </w:style>
  <w:style w:type="character" w:customStyle="1" w:styleId="author-link1">
    <w:name w:val="author-link1"/>
    <w:rsid w:val="00B821B1"/>
    <w:rPr>
      <w:b w:val="0"/>
      <w:bCs w:val="0"/>
    </w:rPr>
  </w:style>
  <w:style w:type="character" w:customStyle="1" w:styleId="black1">
    <w:name w:val="black1"/>
    <w:rsid w:val="00B821B1"/>
    <w:rPr>
      <w:color w:val="000000"/>
    </w:rPr>
  </w:style>
  <w:style w:type="character" w:customStyle="1" w:styleId="StyleunderlinedCharBold">
    <w:name w:val="Style underlined Char + Bold"/>
    <w:rsid w:val="00B821B1"/>
    <w:rPr>
      <w:rFonts w:ascii="Times New Roman" w:hAnsi="Times New Roman" w:cs="Times New Roman" w:hint="default"/>
      <w:b/>
      <w:bCs/>
      <w:sz w:val="21"/>
      <w:szCs w:val="24"/>
      <w:u w:val="single"/>
    </w:rPr>
  </w:style>
  <w:style w:type="character" w:customStyle="1" w:styleId="ThickUnderlineCharChar">
    <w:name w:val="Thick Underline Char Char"/>
    <w:rsid w:val="00B821B1"/>
    <w:rPr>
      <w:rFonts w:ascii="Calibri" w:eastAsia="Calibri" w:hAnsi="Calibri" w:hint="default"/>
    </w:rPr>
  </w:style>
  <w:style w:type="character" w:customStyle="1" w:styleId="CardUnderline">
    <w:name w:val="Card Underline"/>
    <w:rsid w:val="00B821B1"/>
    <w:rPr>
      <w:rFonts w:ascii="Times New Roman" w:hAnsi="Times New Roman" w:cs="Times New Roman" w:hint="default"/>
      <w:sz w:val="20"/>
      <w:u w:val="single"/>
    </w:rPr>
  </w:style>
  <w:style w:type="character" w:customStyle="1" w:styleId="lingoregion">
    <w:name w:val="lingo_region"/>
    <w:rsid w:val="00B821B1"/>
  </w:style>
  <w:style w:type="character" w:customStyle="1" w:styleId="cite0">
    <w:name w:val="%cite"/>
    <w:rsid w:val="00B821B1"/>
    <w:rPr>
      <w:rFonts w:ascii="Times New Roman" w:hAnsi="Times New Roman" w:cs="Times New Roman" w:hint="default"/>
      <w:b/>
      <w:bCs w:val="0"/>
      <w:sz w:val="24"/>
    </w:rPr>
  </w:style>
  <w:style w:type="character" w:customStyle="1" w:styleId="Emphasis21">
    <w:name w:val="%Emphasis2"/>
    <w:rsid w:val="00B821B1"/>
    <w:rPr>
      <w:rFonts w:ascii="Cooper Black" w:hAnsi="Cooper Black" w:hint="default"/>
      <w:iCs/>
      <w:u w:val="single"/>
    </w:rPr>
  </w:style>
  <w:style w:type="character" w:customStyle="1" w:styleId="bodycontentlink">
    <w:name w:val="bodycontentlink"/>
    <w:rsid w:val="00B821B1"/>
  </w:style>
  <w:style w:type="character" w:customStyle="1" w:styleId="AAAcite">
    <w:name w:val="AAAcite"/>
    <w:rsid w:val="00B821B1"/>
    <w:rPr>
      <w:rFonts w:ascii="Times New Roman" w:hAnsi="Times New Roman" w:cs="Times New Roman" w:hint="default"/>
      <w:b/>
      <w:bCs w:val="0"/>
      <w:sz w:val="24"/>
    </w:rPr>
  </w:style>
  <w:style w:type="character" w:customStyle="1" w:styleId="tmplheaderlink">
    <w:name w:val="tmplheaderlink"/>
    <w:rsid w:val="00B821B1"/>
    <w:rPr>
      <w:rFonts w:ascii="Times New Roman" w:hAnsi="Times New Roman" w:cs="Times New Roman" w:hint="default"/>
    </w:rPr>
  </w:style>
  <w:style w:type="character" w:customStyle="1" w:styleId="UnderlinedEvidenceCharChar">
    <w:name w:val="Underlined Evidence Char Char"/>
    <w:rsid w:val="00B821B1"/>
    <w:rPr>
      <w:rFonts w:ascii="Verdana" w:hAnsi="Verdana" w:hint="default"/>
      <w:sz w:val="21"/>
      <w:szCs w:val="21"/>
      <w:u w:val="thick"/>
      <w:lang w:val="en-US" w:eastAsia="en-US" w:bidi="ar-SA"/>
    </w:rPr>
  </w:style>
  <w:style w:type="character" w:customStyle="1" w:styleId="role">
    <w:name w:val="role"/>
    <w:rsid w:val="00B821B1"/>
  </w:style>
  <w:style w:type="character" w:customStyle="1" w:styleId="pagination">
    <w:name w:val="pagination"/>
    <w:rsid w:val="00B821B1"/>
  </w:style>
  <w:style w:type="character" w:customStyle="1" w:styleId="doi">
    <w:name w:val="doi"/>
    <w:rsid w:val="00B821B1"/>
  </w:style>
  <w:style w:type="character" w:customStyle="1" w:styleId="bodycontents">
    <w:name w:val="bodycontents"/>
    <w:rsid w:val="00B821B1"/>
  </w:style>
  <w:style w:type="character" w:customStyle="1" w:styleId="comma">
    <w:name w:val="comma"/>
    <w:rsid w:val="00B821B1"/>
  </w:style>
  <w:style w:type="character" w:customStyle="1" w:styleId="pad5right">
    <w:name w:val="pad5right"/>
    <w:rsid w:val="00B821B1"/>
  </w:style>
  <w:style w:type="character" w:customStyle="1" w:styleId="entry-date">
    <w:name w:val="entry-date"/>
    <w:rsid w:val="00B821B1"/>
  </w:style>
  <w:style w:type="character" w:customStyle="1" w:styleId="desc">
    <w:name w:val="desc"/>
    <w:rsid w:val="00B821B1"/>
  </w:style>
  <w:style w:type="character" w:customStyle="1" w:styleId="divider">
    <w:name w:val="divider"/>
    <w:rsid w:val="00B821B1"/>
  </w:style>
  <w:style w:type="character" w:customStyle="1" w:styleId="blogdate">
    <w:name w:val="blogdate"/>
    <w:rsid w:val="00B821B1"/>
  </w:style>
  <w:style w:type="character" w:customStyle="1" w:styleId="ticker">
    <w:name w:val="ticker"/>
    <w:rsid w:val="00B821B1"/>
  </w:style>
  <w:style w:type="character" w:customStyle="1" w:styleId="posted">
    <w:name w:val="posted"/>
    <w:rsid w:val="00B821B1"/>
  </w:style>
  <w:style w:type="character" w:customStyle="1" w:styleId="time">
    <w:name w:val="time"/>
    <w:rsid w:val="00B821B1"/>
  </w:style>
  <w:style w:type="character" w:customStyle="1" w:styleId="dot">
    <w:name w:val="dot"/>
    <w:rsid w:val="00B821B1"/>
  </w:style>
  <w:style w:type="character" w:customStyle="1" w:styleId="hn-date">
    <w:name w:val="hn-date"/>
    <w:rsid w:val="00B821B1"/>
  </w:style>
  <w:style w:type="character" w:customStyle="1" w:styleId="location">
    <w:name w:val="location"/>
    <w:rsid w:val="00B821B1"/>
  </w:style>
  <w:style w:type="character" w:customStyle="1" w:styleId="arial11">
    <w:name w:val="arial_11"/>
    <w:rsid w:val="00B821B1"/>
  </w:style>
  <w:style w:type="character" w:customStyle="1" w:styleId="dropcap-letter">
    <w:name w:val="dropcap-letter"/>
    <w:rsid w:val="00B821B1"/>
  </w:style>
  <w:style w:type="character" w:customStyle="1" w:styleId="offscreen">
    <w:name w:val="offscreen"/>
    <w:rsid w:val="00B821B1"/>
  </w:style>
  <w:style w:type="character" w:customStyle="1" w:styleId="linked-in">
    <w:name w:val="linked-in"/>
    <w:rsid w:val="00B821B1"/>
  </w:style>
  <w:style w:type="character" w:customStyle="1" w:styleId="in-widget">
    <w:name w:val="in-widget"/>
    <w:rsid w:val="00B821B1"/>
  </w:style>
  <w:style w:type="character" w:customStyle="1" w:styleId="in-right">
    <w:name w:val="in-right"/>
    <w:rsid w:val="00B821B1"/>
  </w:style>
  <w:style w:type="character" w:customStyle="1" w:styleId="tickerwrap">
    <w:name w:val="ticker_wrap"/>
    <w:rsid w:val="00B821B1"/>
  </w:style>
  <w:style w:type="character" w:customStyle="1" w:styleId="divs">
    <w:name w:val="divs"/>
    <w:rsid w:val="00B821B1"/>
  </w:style>
  <w:style w:type="character" w:customStyle="1" w:styleId="in-top">
    <w:name w:val="in-top"/>
    <w:rsid w:val="00B821B1"/>
  </w:style>
  <w:style w:type="character" w:customStyle="1" w:styleId="article-date">
    <w:name w:val="article-date"/>
    <w:rsid w:val="00B821B1"/>
  </w:style>
  <w:style w:type="character" w:customStyle="1" w:styleId="bodysubtoc">
    <w:name w:val="bodysubtoc"/>
    <w:rsid w:val="00B821B1"/>
  </w:style>
  <w:style w:type="character" w:customStyle="1" w:styleId="lefttitlesmaller">
    <w:name w:val="lefttitlesmaller"/>
    <w:rsid w:val="00B821B1"/>
  </w:style>
  <w:style w:type="character" w:customStyle="1" w:styleId="mb">
    <w:name w:val="mb"/>
    <w:rsid w:val="00B821B1"/>
  </w:style>
  <w:style w:type="character" w:customStyle="1" w:styleId="field-content">
    <w:name w:val="field-content"/>
    <w:rsid w:val="00B821B1"/>
  </w:style>
  <w:style w:type="character" w:customStyle="1" w:styleId="submitted-date">
    <w:name w:val="submitted-date"/>
    <w:rsid w:val="00B821B1"/>
  </w:style>
  <w:style w:type="character" w:customStyle="1" w:styleId="submitted-time">
    <w:name w:val="submitted-time"/>
    <w:rsid w:val="00B821B1"/>
  </w:style>
  <w:style w:type="character" w:customStyle="1" w:styleId="A2">
    <w:name w:val="A2"/>
    <w:uiPriority w:val="99"/>
    <w:rsid w:val="00B821B1"/>
    <w:rPr>
      <w:rFonts w:ascii="Sabon LT Std" w:hAnsi="Sabon LT Std" w:cs="Sabon LT Std" w:hint="default"/>
      <w:color w:val="000000"/>
      <w:sz w:val="15"/>
      <w:szCs w:val="15"/>
    </w:rPr>
  </w:style>
  <w:style w:type="character" w:customStyle="1" w:styleId="searchword">
    <w:name w:val="searchword"/>
    <w:rsid w:val="00B821B1"/>
  </w:style>
  <w:style w:type="character" w:customStyle="1" w:styleId="meta-prep">
    <w:name w:val="meta-prep"/>
    <w:rsid w:val="00B821B1"/>
  </w:style>
  <w:style w:type="numbering" w:customStyle="1" w:styleId="1ai1">
    <w:name w:val="1 / a / i1"/>
    <w:rsid w:val="00B821B1"/>
    <w:pPr>
      <w:numPr>
        <w:numId w:val="21"/>
      </w:numPr>
    </w:pPr>
  </w:style>
  <w:style w:type="numbering" w:styleId="1ai">
    <w:name w:val="Outline List 1"/>
    <w:basedOn w:val="NoList"/>
    <w:unhideWhenUsed/>
    <w:rsid w:val="00B821B1"/>
    <w:pPr>
      <w:numPr>
        <w:numId w:val="22"/>
      </w:numPr>
    </w:pPr>
  </w:style>
  <w:style w:type="character" w:customStyle="1" w:styleId="FontStyle310">
    <w:name w:val="Font Style310"/>
    <w:uiPriority w:val="99"/>
    <w:rsid w:val="00B821B1"/>
    <w:rPr>
      <w:rFonts w:ascii="Times New Roman" w:hAnsi="Times New Roman" w:cs="Times New Roman"/>
      <w:b/>
      <w:bCs/>
      <w:i/>
      <w:iCs/>
      <w:spacing w:val="-10"/>
      <w:sz w:val="18"/>
      <w:szCs w:val="18"/>
    </w:rPr>
  </w:style>
  <w:style w:type="character" w:customStyle="1" w:styleId="FontStyle329">
    <w:name w:val="Font Style329"/>
    <w:uiPriority w:val="99"/>
    <w:rsid w:val="00B821B1"/>
    <w:rPr>
      <w:rFonts w:ascii="Times New Roman" w:hAnsi="Times New Roman" w:cs="Times New Roman"/>
      <w:b/>
      <w:bCs/>
      <w:spacing w:val="-10"/>
      <w:sz w:val="18"/>
      <w:szCs w:val="18"/>
    </w:rPr>
  </w:style>
  <w:style w:type="character" w:customStyle="1" w:styleId="FontStyle370">
    <w:name w:val="Font Style370"/>
    <w:uiPriority w:val="99"/>
    <w:rsid w:val="00B821B1"/>
    <w:rPr>
      <w:rFonts w:ascii="Cambria" w:hAnsi="Cambria" w:cs="Cambria"/>
      <w:b/>
      <w:bCs/>
      <w:spacing w:val="-10"/>
      <w:sz w:val="18"/>
      <w:szCs w:val="18"/>
    </w:rPr>
  </w:style>
  <w:style w:type="character" w:customStyle="1" w:styleId="FontStyle302">
    <w:name w:val="Font Style302"/>
    <w:uiPriority w:val="99"/>
    <w:rsid w:val="00B821B1"/>
    <w:rPr>
      <w:rFonts w:ascii="Times New Roman" w:hAnsi="Times New Roman" w:cs="Times New Roman"/>
      <w:b/>
      <w:bCs/>
      <w:sz w:val="22"/>
      <w:szCs w:val="22"/>
    </w:rPr>
  </w:style>
  <w:style w:type="character" w:customStyle="1" w:styleId="FontStyle347">
    <w:name w:val="Font Style347"/>
    <w:uiPriority w:val="99"/>
    <w:rsid w:val="00B821B1"/>
    <w:rPr>
      <w:rFonts w:ascii="Times New Roman" w:hAnsi="Times New Roman" w:cs="Times New Roman"/>
      <w:b/>
      <w:bCs/>
      <w:spacing w:val="-10"/>
      <w:sz w:val="20"/>
      <w:szCs w:val="20"/>
    </w:rPr>
  </w:style>
  <w:style w:type="paragraph" w:customStyle="1" w:styleId="Style27">
    <w:name w:val="Style27"/>
    <w:basedOn w:val="Normal"/>
    <w:uiPriority w:val="99"/>
    <w:rsid w:val="00B821B1"/>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B821B1"/>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B821B1"/>
    <w:rPr>
      <w:rFonts w:ascii="Times New Roman" w:hAnsi="Times New Roman" w:cs="Times New Roman"/>
      <w:spacing w:val="-10"/>
      <w:sz w:val="18"/>
      <w:szCs w:val="18"/>
    </w:rPr>
  </w:style>
  <w:style w:type="character" w:customStyle="1" w:styleId="FontStyle312">
    <w:name w:val="Font Style312"/>
    <w:uiPriority w:val="99"/>
    <w:rsid w:val="00B821B1"/>
    <w:rPr>
      <w:rFonts w:ascii="Times New Roman" w:hAnsi="Times New Roman" w:cs="Times New Roman"/>
      <w:b/>
      <w:bCs/>
      <w:spacing w:val="-10"/>
      <w:sz w:val="16"/>
      <w:szCs w:val="16"/>
    </w:rPr>
  </w:style>
  <w:style w:type="character" w:customStyle="1" w:styleId="FontStyle346">
    <w:name w:val="Font Style346"/>
    <w:uiPriority w:val="99"/>
    <w:rsid w:val="00B821B1"/>
    <w:rPr>
      <w:rFonts w:ascii="Times New Roman" w:hAnsi="Times New Roman" w:cs="Times New Roman"/>
      <w:b/>
      <w:bCs/>
      <w:spacing w:val="-10"/>
      <w:sz w:val="18"/>
      <w:szCs w:val="18"/>
    </w:rPr>
  </w:style>
  <w:style w:type="character" w:customStyle="1" w:styleId="FontStyle330">
    <w:name w:val="Font Style330"/>
    <w:uiPriority w:val="99"/>
    <w:rsid w:val="00B821B1"/>
    <w:rPr>
      <w:rFonts w:ascii="Times New Roman" w:hAnsi="Times New Roman" w:cs="Times New Roman"/>
      <w:b/>
      <w:bCs/>
      <w:sz w:val="16"/>
      <w:szCs w:val="16"/>
    </w:rPr>
  </w:style>
  <w:style w:type="character" w:customStyle="1" w:styleId="FontStyle372">
    <w:name w:val="Font Style372"/>
    <w:uiPriority w:val="99"/>
    <w:rsid w:val="00B821B1"/>
    <w:rPr>
      <w:rFonts w:ascii="Times New Roman" w:hAnsi="Times New Roman" w:cs="Times New Roman"/>
      <w:b/>
      <w:bCs/>
      <w:sz w:val="16"/>
      <w:szCs w:val="16"/>
    </w:rPr>
  </w:style>
  <w:style w:type="paragraph" w:customStyle="1" w:styleId="Style59">
    <w:name w:val="Style59"/>
    <w:basedOn w:val="Normal"/>
    <w:uiPriority w:val="99"/>
    <w:rsid w:val="00B821B1"/>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B821B1"/>
    <w:rPr>
      <w:rFonts w:ascii="Times New Roman" w:hAnsi="Times New Roman" w:cs="Times New Roman"/>
      <w:b/>
      <w:bCs/>
      <w:i/>
      <w:iCs/>
      <w:sz w:val="16"/>
      <w:szCs w:val="16"/>
    </w:rPr>
  </w:style>
  <w:style w:type="paragraph" w:customStyle="1" w:styleId="Style200">
    <w:name w:val="Style20"/>
    <w:basedOn w:val="Normal"/>
    <w:uiPriority w:val="99"/>
    <w:rsid w:val="00B821B1"/>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B821B1"/>
    <w:rPr>
      <w:rFonts w:ascii="Times New Roman" w:hAnsi="Times New Roman" w:cs="Times New Roman"/>
      <w:smallCaps/>
      <w:sz w:val="14"/>
      <w:szCs w:val="14"/>
    </w:rPr>
  </w:style>
  <w:style w:type="paragraph" w:customStyle="1" w:styleId="Style89">
    <w:name w:val="Style89"/>
    <w:basedOn w:val="Normal"/>
    <w:uiPriority w:val="99"/>
    <w:rsid w:val="00B821B1"/>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B821B1"/>
    <w:rPr>
      <w:rFonts w:ascii="Times New Roman" w:hAnsi="Times New Roman" w:cs="Times New Roman"/>
      <w:b/>
      <w:bCs/>
      <w:spacing w:val="-10"/>
      <w:sz w:val="22"/>
      <w:szCs w:val="22"/>
    </w:rPr>
  </w:style>
  <w:style w:type="character" w:customStyle="1" w:styleId="FontStyle320">
    <w:name w:val="Font Style320"/>
    <w:uiPriority w:val="99"/>
    <w:rsid w:val="00B821B1"/>
    <w:rPr>
      <w:rFonts w:ascii="Times New Roman" w:hAnsi="Times New Roman" w:cs="Times New Roman"/>
      <w:b/>
      <w:bCs/>
      <w:spacing w:val="-10"/>
      <w:sz w:val="22"/>
      <w:szCs w:val="22"/>
    </w:rPr>
  </w:style>
  <w:style w:type="character" w:customStyle="1" w:styleId="FontStyle352">
    <w:name w:val="Font Style352"/>
    <w:uiPriority w:val="99"/>
    <w:rsid w:val="00B821B1"/>
    <w:rPr>
      <w:rFonts w:ascii="Times New Roman" w:hAnsi="Times New Roman" w:cs="Times New Roman"/>
      <w:b/>
      <w:bCs/>
      <w:sz w:val="16"/>
      <w:szCs w:val="16"/>
    </w:rPr>
  </w:style>
  <w:style w:type="character" w:customStyle="1" w:styleId="FontStyle356">
    <w:name w:val="Font Style356"/>
    <w:uiPriority w:val="99"/>
    <w:rsid w:val="00B821B1"/>
    <w:rPr>
      <w:rFonts w:ascii="Times New Roman" w:hAnsi="Times New Roman" w:cs="Times New Roman"/>
      <w:b/>
      <w:bCs/>
      <w:spacing w:val="-10"/>
      <w:sz w:val="22"/>
      <w:szCs w:val="22"/>
    </w:rPr>
  </w:style>
  <w:style w:type="character" w:customStyle="1" w:styleId="FontStyle298">
    <w:name w:val="Font Style298"/>
    <w:uiPriority w:val="99"/>
    <w:rsid w:val="00B821B1"/>
    <w:rPr>
      <w:rFonts w:ascii="Times New Roman" w:hAnsi="Times New Roman" w:cs="Times New Roman"/>
      <w:sz w:val="18"/>
      <w:szCs w:val="18"/>
    </w:rPr>
  </w:style>
  <w:style w:type="character" w:customStyle="1" w:styleId="FontStyle311">
    <w:name w:val="Font Style311"/>
    <w:uiPriority w:val="99"/>
    <w:rsid w:val="00B821B1"/>
    <w:rPr>
      <w:rFonts w:ascii="Times New Roman" w:hAnsi="Times New Roman" w:cs="Times New Roman"/>
      <w:b/>
      <w:bCs/>
      <w:spacing w:val="-10"/>
      <w:sz w:val="18"/>
      <w:szCs w:val="18"/>
    </w:rPr>
  </w:style>
  <w:style w:type="character" w:customStyle="1" w:styleId="FontStyle332">
    <w:name w:val="Font Style332"/>
    <w:uiPriority w:val="99"/>
    <w:rsid w:val="00B821B1"/>
    <w:rPr>
      <w:rFonts w:ascii="Times New Roman" w:hAnsi="Times New Roman" w:cs="Times New Roman"/>
      <w:b/>
      <w:bCs/>
      <w:i/>
      <w:iCs/>
      <w:spacing w:val="-10"/>
      <w:sz w:val="20"/>
      <w:szCs w:val="20"/>
    </w:rPr>
  </w:style>
  <w:style w:type="character" w:customStyle="1" w:styleId="FontStyle371">
    <w:name w:val="Font Style371"/>
    <w:uiPriority w:val="99"/>
    <w:rsid w:val="00B821B1"/>
    <w:rPr>
      <w:rFonts w:ascii="Times New Roman" w:hAnsi="Times New Roman" w:cs="Times New Roman"/>
      <w:sz w:val="16"/>
      <w:szCs w:val="16"/>
    </w:rPr>
  </w:style>
  <w:style w:type="character" w:customStyle="1" w:styleId="FontStyle350">
    <w:name w:val="Font Style350"/>
    <w:uiPriority w:val="99"/>
    <w:rsid w:val="00B821B1"/>
    <w:rPr>
      <w:rFonts w:ascii="Times New Roman" w:hAnsi="Times New Roman" w:cs="Times New Roman"/>
      <w:b/>
      <w:bCs/>
      <w:i/>
      <w:iCs/>
      <w:sz w:val="20"/>
      <w:szCs w:val="20"/>
    </w:rPr>
  </w:style>
  <w:style w:type="paragraph" w:customStyle="1" w:styleId="Style8">
    <w:name w:val="Style8"/>
    <w:basedOn w:val="Normal"/>
    <w:uiPriority w:val="99"/>
    <w:rsid w:val="00B821B1"/>
    <w:pPr>
      <w:widowControl w:val="0"/>
      <w:autoSpaceDE w:val="0"/>
      <w:autoSpaceDN w:val="0"/>
      <w:adjustRightInd w:val="0"/>
    </w:pPr>
    <w:rPr>
      <w:rFonts w:eastAsia="Times New Roman"/>
      <w:sz w:val="24"/>
    </w:rPr>
  </w:style>
  <w:style w:type="paragraph" w:customStyle="1" w:styleId="Style5">
    <w:name w:val="Style5"/>
    <w:basedOn w:val="Normal"/>
    <w:uiPriority w:val="99"/>
    <w:rsid w:val="00B821B1"/>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B821B1"/>
    <w:pPr>
      <w:widowControl w:val="0"/>
      <w:autoSpaceDE w:val="0"/>
      <w:autoSpaceDN w:val="0"/>
      <w:adjustRightInd w:val="0"/>
    </w:pPr>
    <w:rPr>
      <w:rFonts w:eastAsia="Times New Roman"/>
      <w:sz w:val="24"/>
    </w:rPr>
  </w:style>
  <w:style w:type="character" w:customStyle="1" w:styleId="FontStyle351">
    <w:name w:val="Font Style351"/>
    <w:uiPriority w:val="99"/>
    <w:rsid w:val="00B821B1"/>
    <w:rPr>
      <w:rFonts w:ascii="Times New Roman" w:hAnsi="Times New Roman" w:cs="Times New Roman"/>
      <w:b/>
      <w:bCs/>
      <w:sz w:val="22"/>
      <w:szCs w:val="22"/>
    </w:rPr>
  </w:style>
  <w:style w:type="paragraph" w:customStyle="1" w:styleId="Style10">
    <w:name w:val="Style10"/>
    <w:basedOn w:val="Normal"/>
    <w:uiPriority w:val="99"/>
    <w:rsid w:val="00B821B1"/>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B821B1"/>
    <w:pPr>
      <w:widowControl w:val="0"/>
      <w:autoSpaceDE w:val="0"/>
      <w:autoSpaceDN w:val="0"/>
      <w:adjustRightInd w:val="0"/>
      <w:jc w:val="both"/>
    </w:pPr>
    <w:rPr>
      <w:rFonts w:eastAsia="Times New Roman"/>
      <w:sz w:val="24"/>
    </w:rPr>
  </w:style>
  <w:style w:type="character" w:customStyle="1" w:styleId="FontStyle369">
    <w:name w:val="Font Style369"/>
    <w:uiPriority w:val="99"/>
    <w:rsid w:val="00B821B1"/>
    <w:rPr>
      <w:rFonts w:ascii="Times New Roman" w:hAnsi="Times New Roman" w:cs="Times New Roman"/>
      <w:b/>
      <w:bCs/>
      <w:spacing w:val="-10"/>
      <w:sz w:val="20"/>
      <w:szCs w:val="20"/>
    </w:rPr>
  </w:style>
  <w:style w:type="character" w:customStyle="1" w:styleId="FontStyle357">
    <w:name w:val="Font Style357"/>
    <w:uiPriority w:val="99"/>
    <w:rsid w:val="00B821B1"/>
    <w:rPr>
      <w:rFonts w:ascii="Times New Roman" w:hAnsi="Times New Roman" w:cs="Times New Roman"/>
      <w:b/>
      <w:bCs/>
      <w:spacing w:val="-10"/>
      <w:sz w:val="22"/>
      <w:szCs w:val="22"/>
    </w:rPr>
  </w:style>
  <w:style w:type="paragraph" w:customStyle="1" w:styleId="Style67">
    <w:name w:val="Style67"/>
    <w:basedOn w:val="Normal"/>
    <w:uiPriority w:val="99"/>
    <w:rsid w:val="00B821B1"/>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B821B1"/>
    <w:rPr>
      <w:rFonts w:ascii="Times New Roman" w:hAnsi="Times New Roman" w:cs="Times New Roman"/>
      <w:sz w:val="20"/>
      <w:szCs w:val="20"/>
    </w:rPr>
  </w:style>
  <w:style w:type="character" w:customStyle="1" w:styleId="FontStyle374">
    <w:name w:val="Font Style374"/>
    <w:uiPriority w:val="99"/>
    <w:rsid w:val="00B821B1"/>
    <w:rPr>
      <w:rFonts w:ascii="Times New Roman" w:hAnsi="Times New Roman" w:cs="Times New Roman"/>
      <w:b/>
      <w:bCs/>
      <w:spacing w:val="-10"/>
      <w:sz w:val="22"/>
      <w:szCs w:val="22"/>
    </w:rPr>
  </w:style>
  <w:style w:type="paragraph" w:customStyle="1" w:styleId="Style30">
    <w:name w:val="Style30"/>
    <w:basedOn w:val="Normal"/>
    <w:uiPriority w:val="99"/>
    <w:rsid w:val="00B821B1"/>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B821B1"/>
    <w:rPr>
      <w:rFonts w:ascii="Times New Roman" w:hAnsi="Times New Roman" w:cs="Times New Roman"/>
      <w:smallCaps/>
      <w:sz w:val="16"/>
      <w:szCs w:val="16"/>
    </w:rPr>
  </w:style>
  <w:style w:type="paragraph" w:customStyle="1" w:styleId="Style93">
    <w:name w:val="Style93"/>
    <w:basedOn w:val="Normal"/>
    <w:uiPriority w:val="99"/>
    <w:rsid w:val="00B821B1"/>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B821B1"/>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B821B1"/>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B821B1"/>
    <w:rPr>
      <w:u w:val="single"/>
    </w:rPr>
  </w:style>
  <w:style w:type="character" w:customStyle="1" w:styleId="SmalltextCharCharCharChar0">
    <w:name w:val="Small text Char Char Char Char"/>
    <w:rsid w:val="00B821B1"/>
    <w:rPr>
      <w:sz w:val="16"/>
      <w:szCs w:val="24"/>
      <w:lang w:val="en-US" w:eastAsia="en-US" w:bidi="ar-SA"/>
    </w:rPr>
  </w:style>
  <w:style w:type="paragraph" w:customStyle="1" w:styleId="boldcitation">
    <w:name w:val="bold citation"/>
    <w:basedOn w:val="Normal"/>
    <w:rsid w:val="00B821B1"/>
    <w:rPr>
      <w:rFonts w:ascii="Arial" w:eastAsia="Times New Roman" w:hAnsi="Arial"/>
      <w:b/>
      <w:sz w:val="28"/>
      <w:u w:val="thick"/>
    </w:rPr>
  </w:style>
  <w:style w:type="character" w:customStyle="1" w:styleId="underlinecardChar">
    <w:name w:val="underline card Char"/>
    <w:rsid w:val="00B821B1"/>
    <w:rPr>
      <w:rFonts w:ascii="Arial" w:hAnsi="Arial"/>
      <w:noProof w:val="0"/>
      <w:sz w:val="18"/>
      <w:szCs w:val="24"/>
      <w:u w:val="single"/>
      <w:lang w:val="en-US" w:eastAsia="en-US" w:bidi="ar-SA"/>
    </w:rPr>
  </w:style>
  <w:style w:type="character" w:customStyle="1" w:styleId="CardsCharCharChar">
    <w:name w:val="Cards Char Char Char"/>
    <w:rsid w:val="00B821B1"/>
    <w:rPr>
      <w:szCs w:val="24"/>
      <w:lang w:val="en-US" w:eastAsia="en-US" w:bidi="ar-SA"/>
    </w:rPr>
  </w:style>
  <w:style w:type="character" w:customStyle="1" w:styleId="HiddenBlockHeaderChar">
    <w:name w:val="Hidden Block Header Char"/>
    <w:link w:val="HiddenBlockHeader"/>
    <w:rsid w:val="00B821B1"/>
    <w:rPr>
      <w:rFonts w:ascii="Times New Roman" w:eastAsia="Times New Roman" w:hAnsi="Times New Roman" w:cs="Courier New"/>
      <w:b/>
      <w:bCs/>
      <w:sz w:val="28"/>
      <w:szCs w:val="22"/>
    </w:rPr>
  </w:style>
  <w:style w:type="paragraph" w:customStyle="1" w:styleId="NothingCharChar">
    <w:name w:val="Nothing Char Char"/>
    <w:link w:val="NothingCharCharChar"/>
    <w:rsid w:val="00B821B1"/>
    <w:pPr>
      <w:jc w:val="both"/>
    </w:pPr>
    <w:rPr>
      <w:rFonts w:ascii="Times New Roman" w:eastAsia="MS Mincho" w:hAnsi="Times New Roman" w:cs="Times New Roman"/>
    </w:rPr>
  </w:style>
  <w:style w:type="character" w:customStyle="1" w:styleId="NothingCharCharChar">
    <w:name w:val="Nothing Char Char Char"/>
    <w:link w:val="NothingCharChar"/>
    <w:rsid w:val="00B821B1"/>
    <w:rPr>
      <w:rFonts w:ascii="Times New Roman" w:eastAsia="MS Mincho" w:hAnsi="Times New Roman" w:cs="Times New Roman"/>
    </w:rPr>
  </w:style>
  <w:style w:type="character" w:customStyle="1" w:styleId="CardsCharChar">
    <w:name w:val="Cards Char Char"/>
    <w:rsid w:val="00B821B1"/>
    <w:rPr>
      <w:szCs w:val="24"/>
      <w:lang w:val="en-US" w:eastAsia="en-US" w:bidi="ar-SA"/>
    </w:rPr>
  </w:style>
  <w:style w:type="character" w:customStyle="1" w:styleId="CardsCharCharCharChar">
    <w:name w:val="Cards Char Char Char Char"/>
    <w:rsid w:val="00B821B1"/>
    <w:rPr>
      <w:szCs w:val="24"/>
      <w:lang w:val="en-US" w:eastAsia="en-US" w:bidi="ar-SA"/>
    </w:rPr>
  </w:style>
  <w:style w:type="character" w:customStyle="1" w:styleId="BlockHeadingsCharChar">
    <w:name w:val="Block Headings Char Char"/>
    <w:rsid w:val="00B821B1"/>
    <w:rPr>
      <w:b/>
      <w:sz w:val="36"/>
      <w:szCs w:val="24"/>
      <w:u w:val="single"/>
      <w:lang w:val="en-US" w:eastAsia="en-US" w:bidi="ar-SA"/>
    </w:rPr>
  </w:style>
  <w:style w:type="character" w:customStyle="1" w:styleId="NothingChar1">
    <w:name w:val="Nothing Char1"/>
    <w:rsid w:val="00B821B1"/>
    <w:rPr>
      <w:szCs w:val="24"/>
      <w:lang w:val="en-US" w:eastAsia="en-US" w:bidi="ar-SA"/>
    </w:rPr>
  </w:style>
  <w:style w:type="paragraph" w:customStyle="1" w:styleId="bloctitles">
    <w:name w:val="bloc titles"/>
    <w:basedOn w:val="Heading1"/>
    <w:next w:val="Normal"/>
    <w:link w:val="bloctitlesChar"/>
    <w:autoRedefine/>
    <w:rsid w:val="00B821B1"/>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B821B1"/>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B821B1"/>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B821B1"/>
  </w:style>
  <w:style w:type="character" w:customStyle="1" w:styleId="RegularChar">
    <w:name w:val="Regular Char"/>
    <w:link w:val="Regular"/>
    <w:rsid w:val="00B821B1"/>
    <w:rPr>
      <w:rFonts w:ascii="Garamond" w:eastAsia="Times New Roman" w:hAnsi="Garamond" w:cs="Arial"/>
      <w:bCs/>
      <w:kern w:val="20"/>
      <w:sz w:val="20"/>
      <w:szCs w:val="32"/>
    </w:rPr>
  </w:style>
  <w:style w:type="character" w:customStyle="1" w:styleId="StyleTimesNewRoman">
    <w:name w:val="Style Times New Roman"/>
    <w:rsid w:val="00B821B1"/>
    <w:rPr>
      <w:rFonts w:ascii="Garamond" w:hAnsi="Garamond"/>
    </w:rPr>
  </w:style>
  <w:style w:type="paragraph" w:customStyle="1" w:styleId="INDENTEDPARAGRAPH">
    <w:name w:val="INDENTED PARAGRAPH"/>
    <w:rsid w:val="00B821B1"/>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B821B1"/>
    <w:rPr>
      <w:rFonts w:cs="Arial"/>
      <w:bCs/>
      <w:caps/>
      <w:color w:val="FFFFFF"/>
      <w:sz w:val="2"/>
      <w:szCs w:val="2"/>
      <w:lang w:val="en-US" w:eastAsia="en-US" w:bidi="ar-SA"/>
    </w:rPr>
  </w:style>
  <w:style w:type="paragraph" w:customStyle="1" w:styleId="Numbering">
    <w:name w:val="Numbering"/>
    <w:basedOn w:val="Normal"/>
    <w:next w:val="Normal"/>
    <w:rsid w:val="00B821B1"/>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B821B1"/>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B821B1"/>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B821B1"/>
    <w:pPr>
      <w:numPr>
        <w:numId w:val="25"/>
      </w:numPr>
    </w:pPr>
  </w:style>
  <w:style w:type="paragraph" w:customStyle="1" w:styleId="Lettering">
    <w:name w:val="Lettering"/>
    <w:basedOn w:val="Numbering"/>
    <w:next w:val="Normal"/>
    <w:rsid w:val="00B821B1"/>
    <w:pPr>
      <w:numPr>
        <w:numId w:val="23"/>
      </w:numPr>
    </w:pPr>
    <w:rPr>
      <w:szCs w:val="22"/>
    </w:rPr>
  </w:style>
  <w:style w:type="paragraph" w:customStyle="1" w:styleId="FileName">
    <w:name w:val="File Name"/>
    <w:basedOn w:val="Normal"/>
    <w:next w:val="Normal"/>
    <w:rsid w:val="00B821B1"/>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B821B1"/>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B821B1"/>
    <w:pPr>
      <w:numPr>
        <w:numId w:val="26"/>
      </w:numPr>
      <w:tabs>
        <w:tab w:val="num" w:pos="360"/>
      </w:tabs>
      <w:ind w:left="360"/>
    </w:pPr>
  </w:style>
  <w:style w:type="paragraph" w:customStyle="1" w:styleId="CardContinued1">
    <w:name w:val="Card Continued 1"/>
    <w:basedOn w:val="Normal"/>
    <w:next w:val="Normal"/>
    <w:rsid w:val="00B821B1"/>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B821B1"/>
    <w:pPr>
      <w:numPr>
        <w:numId w:val="0"/>
      </w:numPr>
      <w:spacing w:before="0" w:after="120"/>
      <w:jc w:val="left"/>
    </w:pPr>
  </w:style>
  <w:style w:type="paragraph" w:customStyle="1" w:styleId="Clearformatting0">
    <w:name w:val="Clear formatting"/>
    <w:basedOn w:val="Normal"/>
    <w:rsid w:val="00B821B1"/>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B821B1"/>
  </w:style>
  <w:style w:type="paragraph" w:customStyle="1" w:styleId="SmallCardText">
    <w:name w:val="Small Card Text"/>
    <w:rsid w:val="00B821B1"/>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B821B1"/>
    <w:rPr>
      <w:sz w:val="16"/>
      <w:szCs w:val="16"/>
      <w:lang w:val="en-US" w:eastAsia="en-US" w:bidi="ar-SA"/>
    </w:rPr>
  </w:style>
  <w:style w:type="paragraph" w:customStyle="1" w:styleId="TAGFONT">
    <w:name w:val="TAG FONT"/>
    <w:basedOn w:val="Normal"/>
    <w:autoRedefine/>
    <w:rsid w:val="00B821B1"/>
    <w:rPr>
      <w:rFonts w:eastAsia="Times New Roman"/>
      <w:sz w:val="24"/>
    </w:rPr>
  </w:style>
  <w:style w:type="character" w:customStyle="1" w:styleId="mainarttxt">
    <w:name w:val="mainarttxt"/>
    <w:basedOn w:val="DefaultParagraphFont"/>
    <w:rsid w:val="00B821B1"/>
  </w:style>
  <w:style w:type="paragraph" w:customStyle="1" w:styleId="TagChar1CharCharCharChar">
    <w:name w:val="Tag Char1 Char Char Char Char"/>
    <w:basedOn w:val="Normal"/>
    <w:rsid w:val="00B821B1"/>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B821B1"/>
    <w:rPr>
      <w:sz w:val="20"/>
    </w:rPr>
  </w:style>
  <w:style w:type="character" w:customStyle="1" w:styleId="highlightChar">
    <w:name w:val="highlight Char"/>
    <w:rsid w:val="00B821B1"/>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B821B1"/>
    <w:rPr>
      <w:rFonts w:eastAsia="Batang" w:cs="Arial"/>
      <w:b/>
      <w:bCs/>
      <w:iCs/>
      <w:sz w:val="24"/>
      <w:szCs w:val="28"/>
      <w:lang w:val="en-US" w:eastAsia="en-US" w:bidi="ar-SA"/>
    </w:rPr>
  </w:style>
  <w:style w:type="paragraph" w:customStyle="1" w:styleId="formfldssel">
    <w:name w:val="formfldssel"/>
    <w:basedOn w:val="Normal"/>
    <w:rsid w:val="00B821B1"/>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B821B1"/>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B821B1"/>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B821B1"/>
  </w:style>
  <w:style w:type="character" w:customStyle="1" w:styleId="StyleCardTextUnderline3Char">
    <w:name w:val="Style Card Text + Underline3 Char"/>
    <w:rsid w:val="00B821B1"/>
    <w:rPr>
      <w:rFonts w:eastAsia="SimSun"/>
      <w:szCs w:val="24"/>
      <w:u w:val="thick"/>
      <w:lang w:val="en-US" w:eastAsia="zh-CN" w:bidi="ar-SA"/>
    </w:rPr>
  </w:style>
  <w:style w:type="character" w:customStyle="1" w:styleId="BoldandUnderlineChar1Char2CharChar">
    <w:name w:val="Bold and Underline Char1 Char2 Char Char"/>
    <w:rsid w:val="00B821B1"/>
    <w:rPr>
      <w:b/>
      <w:noProof w:val="0"/>
      <w:szCs w:val="24"/>
      <w:u w:val="single"/>
      <w:lang w:val="en-US" w:eastAsia="en-US" w:bidi="ar-SA"/>
    </w:rPr>
  </w:style>
  <w:style w:type="character" w:customStyle="1" w:styleId="UnderlineChar1Char1">
    <w:name w:val="Underline Char1 Char1"/>
    <w:rsid w:val="00B821B1"/>
    <w:rPr>
      <w:noProof w:val="0"/>
      <w:szCs w:val="24"/>
      <w:u w:val="single"/>
      <w:lang w:val="en-US" w:eastAsia="en-US" w:bidi="ar-SA"/>
    </w:rPr>
  </w:style>
  <w:style w:type="paragraph" w:customStyle="1" w:styleId="Underlinestyle1">
    <w:name w:val="Underlinestyle"/>
    <w:basedOn w:val="Normal"/>
    <w:rsid w:val="00B821B1"/>
    <w:pPr>
      <w:tabs>
        <w:tab w:val="left" w:pos="720"/>
      </w:tabs>
      <w:ind w:left="720"/>
    </w:pPr>
    <w:rPr>
      <w:rFonts w:eastAsia="Times New Roman"/>
      <w:szCs w:val="20"/>
      <w:u w:val="single"/>
    </w:rPr>
  </w:style>
  <w:style w:type="character" w:customStyle="1" w:styleId="featurecontentgray1">
    <w:name w:val="featurecontentgray1"/>
    <w:rsid w:val="00B821B1"/>
    <w:rPr>
      <w:rFonts w:ascii="Arial" w:hAnsi="Arial" w:cs="Arial" w:hint="default"/>
      <w:color w:val="666666"/>
    </w:rPr>
  </w:style>
  <w:style w:type="character" w:customStyle="1" w:styleId="CardCharCharChar0">
    <w:name w:val="Card Char Char Char"/>
    <w:rsid w:val="00B821B1"/>
    <w:rPr>
      <w:rFonts w:ascii="Book Antiqua" w:hAnsi="Book Antiqua"/>
      <w:szCs w:val="24"/>
      <w:lang w:val="en-US" w:eastAsia="en-US" w:bidi="ar-SA"/>
    </w:rPr>
  </w:style>
  <w:style w:type="character" w:customStyle="1" w:styleId="big1">
    <w:name w:val="big1"/>
    <w:rsid w:val="00B821B1"/>
    <w:rPr>
      <w:sz w:val="28"/>
      <w:szCs w:val="28"/>
    </w:rPr>
  </w:style>
  <w:style w:type="character" w:customStyle="1" w:styleId="prodgeneral">
    <w:name w:val="prodgeneral"/>
    <w:basedOn w:val="DefaultParagraphFont"/>
    <w:rsid w:val="00B821B1"/>
  </w:style>
  <w:style w:type="character" w:customStyle="1" w:styleId="StyleUnderlineChar0">
    <w:name w:val="Style Underline + Char"/>
    <w:rsid w:val="00B821B1"/>
    <w:rPr>
      <w:rFonts w:eastAsia="SimSun" w:cs="Arial"/>
      <w:b/>
      <w:bCs/>
      <w:iCs/>
      <w:caps/>
      <w:sz w:val="24"/>
      <w:szCs w:val="24"/>
      <w:u w:val="single"/>
      <w:lang w:val="en-US" w:eastAsia="en-US" w:bidi="ar-SA"/>
    </w:rPr>
  </w:style>
  <w:style w:type="character" w:customStyle="1" w:styleId="StyleciteChar">
    <w:name w:val="Style cite + Char"/>
    <w:basedOn w:val="citeChar2"/>
    <w:rsid w:val="00B821B1"/>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B821B1"/>
    <w:rPr>
      <w:rFonts w:eastAsia="Times New Roman"/>
      <w:b/>
      <w:sz w:val="24"/>
    </w:rPr>
  </w:style>
  <w:style w:type="paragraph" w:customStyle="1" w:styleId="RepeatHeader">
    <w:name w:val="Repeat Header"/>
    <w:basedOn w:val="HeaderDebate"/>
    <w:rsid w:val="00B821B1"/>
    <w:pPr>
      <w:outlineLvl w:val="1"/>
    </w:pPr>
    <w:rPr>
      <w:szCs w:val="48"/>
    </w:rPr>
  </w:style>
  <w:style w:type="character" w:customStyle="1" w:styleId="sectiontitle">
    <w:name w:val="sectiontitle"/>
    <w:basedOn w:val="DefaultParagraphFont"/>
    <w:rsid w:val="00B821B1"/>
  </w:style>
  <w:style w:type="character" w:customStyle="1" w:styleId="sectionsubtitle">
    <w:name w:val="sectionsubtitle"/>
    <w:basedOn w:val="DefaultParagraphFont"/>
    <w:rsid w:val="00B821B1"/>
  </w:style>
  <w:style w:type="character" w:customStyle="1" w:styleId="copyright">
    <w:name w:val="copyright"/>
    <w:basedOn w:val="DefaultParagraphFont"/>
    <w:rsid w:val="00B821B1"/>
  </w:style>
  <w:style w:type="character" w:customStyle="1" w:styleId="EvidenceTag">
    <w:name w:val="Evidence Tag"/>
    <w:rsid w:val="00B821B1"/>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B821B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B821B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B821B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B821B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B821B1"/>
    <w:rPr>
      <w:rFonts w:eastAsia="Times New Roman"/>
      <w:sz w:val="16"/>
    </w:rPr>
  </w:style>
  <w:style w:type="paragraph" w:customStyle="1" w:styleId="citationunderline">
    <w:name w:val="citation/underline"/>
    <w:autoRedefine/>
    <w:rsid w:val="00B821B1"/>
    <w:rPr>
      <w:rFonts w:ascii="Times New Roman" w:eastAsia="Times New Roman" w:hAnsi="Times New Roman" w:cs="Times New Roman"/>
      <w:b/>
      <w:u w:val="single"/>
    </w:rPr>
  </w:style>
  <w:style w:type="character" w:customStyle="1" w:styleId="smcaps">
    <w:name w:val="smcaps"/>
    <w:basedOn w:val="DefaultParagraphFont"/>
    <w:rsid w:val="00B821B1"/>
  </w:style>
  <w:style w:type="character" w:customStyle="1" w:styleId="inside-head1">
    <w:name w:val="inside-head1"/>
    <w:rsid w:val="00B821B1"/>
    <w:rPr>
      <w:rFonts w:ascii="Arial" w:hAnsi="Arial" w:cs="Arial" w:hint="default"/>
      <w:b/>
      <w:bCs/>
      <w:color w:val="000000"/>
      <w:spacing w:val="-15"/>
      <w:sz w:val="45"/>
      <w:szCs w:val="45"/>
    </w:rPr>
  </w:style>
  <w:style w:type="character" w:customStyle="1" w:styleId="datestamp1">
    <w:name w:val="datestamp1"/>
    <w:rsid w:val="00B821B1"/>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B821B1"/>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B821B1"/>
  </w:style>
  <w:style w:type="paragraph" w:customStyle="1" w:styleId="links1">
    <w:name w:val="links1"/>
    <w:basedOn w:val="Normal"/>
    <w:rsid w:val="00B821B1"/>
    <w:pPr>
      <w:spacing w:before="100" w:beforeAutospacing="1" w:after="100" w:afterAutospacing="1"/>
    </w:pPr>
    <w:rPr>
      <w:rFonts w:eastAsia="Times New Roman"/>
      <w:color w:val="FFFFFF"/>
      <w:sz w:val="16"/>
      <w:szCs w:val="16"/>
    </w:rPr>
  </w:style>
  <w:style w:type="paragraph" w:customStyle="1" w:styleId="endtext">
    <w:name w:val="endtext"/>
    <w:basedOn w:val="Normal"/>
    <w:rsid w:val="00B821B1"/>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B821B1"/>
    <w:rPr>
      <w:rFonts w:ascii="Verdana" w:hAnsi="Verdana" w:hint="default"/>
      <w:b/>
      <w:bCs/>
      <w:sz w:val="32"/>
      <w:szCs w:val="32"/>
    </w:rPr>
  </w:style>
  <w:style w:type="character" w:customStyle="1" w:styleId="storydeck31">
    <w:name w:val="storydeck31"/>
    <w:rsid w:val="00B821B1"/>
    <w:rPr>
      <w:rFonts w:ascii="Verdana" w:hAnsi="Verdana" w:hint="default"/>
      <w:i w:val="0"/>
      <w:iCs w:val="0"/>
      <w:sz w:val="21"/>
      <w:szCs w:val="21"/>
    </w:rPr>
  </w:style>
  <w:style w:type="character" w:customStyle="1" w:styleId="subtitle10">
    <w:name w:val="subtitle1"/>
    <w:rsid w:val="00B821B1"/>
    <w:rPr>
      <w:rFonts w:ascii="Verdana" w:hAnsi="Verdana" w:hint="default"/>
      <w:b w:val="0"/>
      <w:bCs w:val="0"/>
      <w:vanish w:val="0"/>
      <w:webHidden w:val="0"/>
      <w:color w:val="484848"/>
      <w:sz w:val="14"/>
      <w:szCs w:val="14"/>
      <w:specVanish w:val="0"/>
    </w:rPr>
  </w:style>
  <w:style w:type="paragraph" w:customStyle="1" w:styleId="g">
    <w:name w:val="g"/>
    <w:basedOn w:val="Normal"/>
    <w:rsid w:val="00B821B1"/>
    <w:pPr>
      <w:spacing w:before="240" w:after="240"/>
    </w:pPr>
    <w:rPr>
      <w:rFonts w:eastAsia="Times New Roman"/>
      <w:sz w:val="24"/>
    </w:rPr>
  </w:style>
  <w:style w:type="character" w:customStyle="1" w:styleId="clsbiolink">
    <w:name w:val="clsbiolink"/>
    <w:basedOn w:val="DefaultParagraphFont"/>
    <w:rsid w:val="00B821B1"/>
  </w:style>
  <w:style w:type="character" w:customStyle="1" w:styleId="clssmaller">
    <w:name w:val="clssmaller"/>
    <w:basedOn w:val="DefaultParagraphFont"/>
    <w:rsid w:val="00B821B1"/>
  </w:style>
  <w:style w:type="character" w:customStyle="1" w:styleId="sm1">
    <w:name w:val="sm1"/>
    <w:rsid w:val="00B821B1"/>
    <w:rPr>
      <w:rFonts w:ascii="Verdana" w:hAnsi="Verdana" w:hint="default"/>
      <w:i w:val="0"/>
      <w:iCs w:val="0"/>
      <w:smallCaps w:val="0"/>
      <w:color w:val="000000"/>
      <w:sz w:val="17"/>
      <w:szCs w:val="17"/>
    </w:rPr>
  </w:style>
  <w:style w:type="character" w:customStyle="1" w:styleId="noindentChar">
    <w:name w:val="noindent Char"/>
    <w:rsid w:val="00B821B1"/>
    <w:rPr>
      <w:rFonts w:ascii="Arial" w:hAnsi="Arial" w:cs="Arial"/>
      <w:sz w:val="24"/>
      <w:szCs w:val="24"/>
      <w:lang w:val="en-US" w:eastAsia="en-US" w:bidi="ar-SA"/>
    </w:rPr>
  </w:style>
  <w:style w:type="character" w:customStyle="1" w:styleId="SmallChar1">
    <w:name w:val="Small Char1"/>
    <w:rsid w:val="00B821B1"/>
    <w:rPr>
      <w:sz w:val="16"/>
      <w:szCs w:val="24"/>
      <w:lang w:val="en-US" w:eastAsia="en-US" w:bidi="ar-SA"/>
    </w:rPr>
  </w:style>
  <w:style w:type="character" w:customStyle="1" w:styleId="fullcite0">
    <w:name w:val="fullcite"/>
    <w:basedOn w:val="DefaultParagraphFont"/>
    <w:rsid w:val="00B821B1"/>
  </w:style>
  <w:style w:type="character" w:customStyle="1" w:styleId="Style9ptThickunderline">
    <w:name w:val="Style 9 pt Thick underline"/>
    <w:rsid w:val="00B821B1"/>
    <w:rPr>
      <w:sz w:val="24"/>
      <w:u w:val="thick"/>
    </w:rPr>
  </w:style>
  <w:style w:type="paragraph" w:customStyle="1" w:styleId="Repeatheader0">
    <w:name w:val="Repeat header"/>
    <w:basedOn w:val="Normal"/>
    <w:autoRedefine/>
    <w:rsid w:val="00B821B1"/>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B821B1"/>
    <w:rPr>
      <w:rFonts w:ascii="Times New Roman" w:hAnsi="Times New Roman" w:cs="Calibri"/>
      <w:sz w:val="16"/>
    </w:rPr>
  </w:style>
  <w:style w:type="character" w:customStyle="1" w:styleId="CardNotUnderlinedChar">
    <w:name w:val="Card Not Underlined Char"/>
    <w:rsid w:val="00B821B1"/>
    <w:rPr>
      <w:sz w:val="16"/>
      <w:lang w:val="en-US" w:eastAsia="en-US" w:bidi="ar-SA"/>
    </w:rPr>
  </w:style>
  <w:style w:type="paragraph" w:customStyle="1" w:styleId="CardNotUnderlined3">
    <w:name w:val="Card Not Underlined 3"/>
    <w:basedOn w:val="CardNotUnderlined"/>
    <w:rsid w:val="00B821B1"/>
    <w:rPr>
      <w:rFonts w:ascii="Times New Roman" w:hAnsi="Times New Roman" w:cs="Calibri"/>
    </w:rPr>
  </w:style>
  <w:style w:type="paragraph" w:customStyle="1" w:styleId="CardNotUnderlinedFinal">
    <w:name w:val="Card Not Underlined Final"/>
    <w:basedOn w:val="CardNotUnderlined3"/>
    <w:rsid w:val="00B821B1"/>
    <w:rPr>
      <w:sz w:val="20"/>
    </w:rPr>
  </w:style>
  <w:style w:type="character" w:customStyle="1" w:styleId="tagChar3">
    <w:name w:val="tag Char3"/>
    <w:rsid w:val="00B821B1"/>
    <w:rPr>
      <w:b/>
      <w:sz w:val="24"/>
      <w:szCs w:val="24"/>
      <w:lang w:val="en-US" w:eastAsia="en-US" w:bidi="ar-SA"/>
    </w:rPr>
  </w:style>
  <w:style w:type="character" w:customStyle="1" w:styleId="link-mailto">
    <w:name w:val="link-mailto"/>
    <w:basedOn w:val="DefaultParagraphFont"/>
    <w:rsid w:val="00B821B1"/>
  </w:style>
  <w:style w:type="character" w:customStyle="1" w:styleId="StyleUnderlineUnderlineChar">
    <w:name w:val="Style Underline + Underline Char"/>
    <w:rsid w:val="00B821B1"/>
    <w:rPr>
      <w:rFonts w:ascii="Trebuchet MS" w:hAnsi="Trebuchet MS"/>
      <w:szCs w:val="18"/>
      <w:u w:val="single"/>
      <w:lang w:val="en-US" w:eastAsia="en-US" w:bidi="ar-SA"/>
    </w:rPr>
  </w:style>
  <w:style w:type="paragraph" w:customStyle="1" w:styleId="formfld">
    <w:name w:val="formfld"/>
    <w:basedOn w:val="Normal"/>
    <w:rsid w:val="00B821B1"/>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B821B1"/>
    <w:pPr>
      <w:keepLines w:val="0"/>
      <w:pageBreakBefore w:val="0"/>
      <w:numPr>
        <w:numId w:val="28"/>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B821B1"/>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B821B1"/>
    <w:rPr>
      <w:rFonts w:ascii="Times New Roman" w:eastAsia="Times New Roman" w:hAnsi="Times New Roman" w:cs="Times New Roman"/>
      <w:sz w:val="20"/>
      <w:u w:val="thick"/>
    </w:rPr>
  </w:style>
  <w:style w:type="paragraph" w:customStyle="1" w:styleId="SmallCards">
    <w:name w:val="Small Cards"/>
    <w:basedOn w:val="Cards"/>
    <w:link w:val="SmallCardsChar"/>
    <w:rsid w:val="00B821B1"/>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B821B1"/>
    <w:rPr>
      <w:rFonts w:ascii="Times New Roman" w:eastAsia="Times New Roman" w:hAnsi="Times New Roman" w:cs="Times New Roman"/>
      <w:sz w:val="14"/>
    </w:rPr>
  </w:style>
  <w:style w:type="paragraph" w:customStyle="1" w:styleId="ReadingCites">
    <w:name w:val="Reading Cites"/>
    <w:basedOn w:val="Normal"/>
    <w:link w:val="ReadingCitesChar"/>
    <w:rsid w:val="00B821B1"/>
    <w:rPr>
      <w:rFonts w:eastAsia="Times New Roman"/>
      <w:b/>
      <w:sz w:val="20"/>
      <w:szCs w:val="20"/>
    </w:rPr>
  </w:style>
  <w:style w:type="character" w:customStyle="1" w:styleId="ReadingCitesChar">
    <w:name w:val="Reading Cites Char"/>
    <w:link w:val="ReadingCites"/>
    <w:rsid w:val="00B821B1"/>
    <w:rPr>
      <w:rFonts w:ascii="Calibri" w:eastAsia="Times New Roman" w:hAnsi="Calibri"/>
      <w:b/>
      <w:sz w:val="20"/>
      <w:szCs w:val="20"/>
    </w:rPr>
  </w:style>
  <w:style w:type="paragraph" w:customStyle="1" w:styleId="ContentsHeading">
    <w:name w:val="Contents Heading"/>
    <w:basedOn w:val="Heading1"/>
    <w:next w:val="Normal"/>
    <w:rsid w:val="00B821B1"/>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B821B1"/>
    <w:pPr>
      <w:spacing w:before="100" w:beforeAutospacing="1" w:after="100" w:afterAutospacing="1"/>
    </w:pPr>
    <w:rPr>
      <w:rFonts w:eastAsia="Times New Roman"/>
      <w:sz w:val="20"/>
    </w:rPr>
  </w:style>
  <w:style w:type="character" w:customStyle="1" w:styleId="CharacterStyle8">
    <w:name w:val="Character Style 8"/>
    <w:rsid w:val="00B821B1"/>
    <w:rPr>
      <w:sz w:val="22"/>
      <w:szCs w:val="22"/>
    </w:rPr>
  </w:style>
  <w:style w:type="paragraph" w:customStyle="1" w:styleId="Style110">
    <w:name w:val="Style 11"/>
    <w:rsid w:val="00B821B1"/>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B821B1"/>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B821B1"/>
    <w:rPr>
      <w:b/>
      <w:sz w:val="24"/>
    </w:rPr>
  </w:style>
  <w:style w:type="character" w:customStyle="1" w:styleId="CardText1CharChar">
    <w:name w:val="Card Text 1 Char Char"/>
    <w:rsid w:val="00B821B1"/>
    <w:rPr>
      <w:rFonts w:ascii="Arial Narrow" w:hAnsi="Arial Narrow"/>
      <w:color w:val="000000"/>
      <w:sz w:val="22"/>
      <w:szCs w:val="22"/>
      <w:u w:val="single"/>
      <w:lang w:val="en-US" w:eastAsia="en-US" w:bidi="ar-SA"/>
    </w:rPr>
  </w:style>
  <w:style w:type="character" w:customStyle="1" w:styleId="CardText1Char1">
    <w:name w:val="Card Text 1 Char1"/>
    <w:rsid w:val="00B821B1"/>
    <w:rPr>
      <w:rFonts w:ascii="Arial Narrow" w:hAnsi="Arial Narrow"/>
      <w:color w:val="000000"/>
      <w:sz w:val="22"/>
      <w:szCs w:val="22"/>
      <w:u w:val="single"/>
      <w:lang w:val="en-US" w:eastAsia="en-US" w:bidi="ar-SA"/>
    </w:rPr>
  </w:style>
  <w:style w:type="paragraph" w:customStyle="1" w:styleId="Style70">
    <w:name w:val="Style 7"/>
    <w:rsid w:val="00B821B1"/>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B821B1"/>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B821B1"/>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B821B1"/>
  </w:style>
  <w:style w:type="paragraph" w:customStyle="1" w:styleId="Header1">
    <w:name w:val="Header1"/>
    <w:aliases w:val="Header Char Char,Header Char Char Char Char Char Char Char Cha,Char Char Char Cha"/>
    <w:basedOn w:val="Heading1"/>
    <w:next w:val="Heading1"/>
    <w:qFormat/>
    <w:rsid w:val="00B821B1"/>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B821B1"/>
    <w:rPr>
      <w:b/>
      <w:bCs/>
      <w:color w:val="695B54"/>
    </w:rPr>
  </w:style>
  <w:style w:type="paragraph" w:customStyle="1" w:styleId="Heading11">
    <w:name w:val="Heading 11"/>
    <w:basedOn w:val="Normal"/>
    <w:next w:val="Normal"/>
    <w:rsid w:val="00B821B1"/>
    <w:pPr>
      <w:keepNext/>
      <w:widowControl w:val="0"/>
      <w:suppressAutoHyphens/>
      <w:jc w:val="center"/>
    </w:pPr>
    <w:rPr>
      <w:rFonts w:eastAsia="Tahoma"/>
      <w:b/>
      <w:sz w:val="48"/>
      <w:szCs w:val="32"/>
      <w:u w:val="single"/>
    </w:rPr>
  </w:style>
  <w:style w:type="paragraph" w:customStyle="1" w:styleId="TextHeading">
    <w:name w:val="Text Heading"/>
    <w:basedOn w:val="Heading3"/>
    <w:rsid w:val="00B821B1"/>
    <w:pPr>
      <w:keepLines w:val="0"/>
      <w:pageBreakBefore w:val="0"/>
      <w:spacing w:before="0"/>
      <w:jc w:val="left"/>
    </w:pPr>
    <w:rPr>
      <w:rFonts w:eastAsia="Times New Roman" w:cs="Arial"/>
      <w:bCs w:val="0"/>
      <w:sz w:val="22"/>
      <w:szCs w:val="26"/>
    </w:rPr>
  </w:style>
  <w:style w:type="character" w:customStyle="1" w:styleId="TextHeadingChar">
    <w:name w:val="Text Heading Char"/>
    <w:rsid w:val="00B821B1"/>
    <w:rPr>
      <w:rFonts w:cs="Arial"/>
      <w:b/>
      <w:bCs/>
      <w:sz w:val="22"/>
      <w:szCs w:val="26"/>
      <w:u w:val="single"/>
      <w:lang w:val="en-US" w:eastAsia="en-US" w:bidi="ar-SA"/>
    </w:rPr>
  </w:style>
  <w:style w:type="character" w:customStyle="1" w:styleId="FootnoteCharacters">
    <w:name w:val="Footnote Characters"/>
    <w:rsid w:val="00B821B1"/>
    <w:rPr>
      <w:vertAlign w:val="superscript"/>
    </w:rPr>
  </w:style>
  <w:style w:type="paragraph" w:customStyle="1" w:styleId="StyleHeading1BlockTitleHeading1Char1ALEXHeadingBrief-He2">
    <w:name w:val="Style Heading 1Block TitleHeading 1 Char1ALEXHeadingBrief - He...2"/>
    <w:basedOn w:val="Heading1"/>
    <w:autoRedefine/>
    <w:rsid w:val="00B821B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B821B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B821B1"/>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B821B1"/>
    <w:rPr>
      <w:rFonts w:ascii="Arial" w:eastAsia="Times New Roman" w:hAnsi="Arial"/>
      <w:smallCaps/>
    </w:rPr>
  </w:style>
  <w:style w:type="paragraph" w:customStyle="1" w:styleId="DebateBody">
    <w:name w:val="Debate Body"/>
    <w:basedOn w:val="Normal"/>
    <w:qFormat/>
    <w:rsid w:val="00B821B1"/>
    <w:rPr>
      <w:rFonts w:ascii="Cambria" w:eastAsia="Cambria" w:hAnsi="Cambria"/>
      <w:b/>
      <w:caps/>
      <w:sz w:val="24"/>
    </w:rPr>
  </w:style>
  <w:style w:type="paragraph" w:customStyle="1" w:styleId="StyleDebateBodyBefore12pt">
    <w:name w:val="Style Debate Body + Before:  12 pt"/>
    <w:basedOn w:val="Normal"/>
    <w:next w:val="Normal"/>
    <w:rsid w:val="00B821B1"/>
    <w:pPr>
      <w:spacing w:before="240"/>
    </w:pPr>
    <w:rPr>
      <w:rFonts w:eastAsia="Times New Roman"/>
      <w:bCs/>
      <w:sz w:val="20"/>
      <w:szCs w:val="20"/>
    </w:rPr>
  </w:style>
  <w:style w:type="paragraph" w:customStyle="1" w:styleId="StyleDebateBodyBefore12pt1">
    <w:name w:val="Style Debate Body + Before:  12 pt1"/>
    <w:basedOn w:val="Normal"/>
    <w:rsid w:val="00B821B1"/>
    <w:pPr>
      <w:spacing w:before="240"/>
    </w:pPr>
    <w:rPr>
      <w:rFonts w:eastAsia="Times New Roman"/>
      <w:bCs/>
      <w:sz w:val="20"/>
      <w:szCs w:val="20"/>
    </w:rPr>
  </w:style>
  <w:style w:type="character" w:customStyle="1" w:styleId="10ptnotbold">
    <w:name w:val="10ptnotbold"/>
    <w:rsid w:val="00B821B1"/>
    <w:rPr>
      <w:sz w:val="20"/>
    </w:rPr>
  </w:style>
  <w:style w:type="paragraph" w:customStyle="1" w:styleId="PageNumber11">
    <w:name w:val="Page Number11"/>
    <w:basedOn w:val="Normal"/>
    <w:next w:val="Normal"/>
    <w:rsid w:val="00B821B1"/>
    <w:rPr>
      <w:rFonts w:eastAsia="Times New Roman"/>
      <w:sz w:val="20"/>
    </w:rPr>
  </w:style>
  <w:style w:type="character" w:customStyle="1" w:styleId="Heading2CharCharCharCharCharCharCharCharCharCharCharCharCharChar1">
    <w:name w:val="Heading 2 Char Char Char Char Char Char Char Char Char Char Char Char Char Char1"/>
    <w:rsid w:val="00B821B1"/>
    <w:rPr>
      <w:rFonts w:eastAsia="SimSun" w:cs="Arial"/>
      <w:b/>
      <w:bCs/>
      <w:iCs/>
      <w:sz w:val="24"/>
      <w:szCs w:val="28"/>
      <w:lang w:val="en-US" w:eastAsia="zh-CN" w:bidi="ar-SA"/>
    </w:rPr>
  </w:style>
  <w:style w:type="character" w:customStyle="1" w:styleId="Char31">
    <w:name w:val="Char31"/>
    <w:rsid w:val="00B821B1"/>
    <w:rPr>
      <w:rFonts w:cs="Arial"/>
      <w:bCs/>
      <w:u w:val="thick"/>
      <w:lang w:val="en-US" w:eastAsia="en-US" w:bidi="ar-SA"/>
    </w:rPr>
  </w:style>
  <w:style w:type="paragraph" w:customStyle="1" w:styleId="StyleHeading1Centered">
    <w:name w:val="Style Heading 1 + Centered"/>
    <w:basedOn w:val="Heading1"/>
    <w:rsid w:val="00B821B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B821B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B821B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B821B1"/>
    <w:pPr>
      <w:spacing w:before="120"/>
    </w:pPr>
    <w:rPr>
      <w:rFonts w:eastAsia="Times New Roman"/>
      <w:sz w:val="20"/>
    </w:rPr>
  </w:style>
  <w:style w:type="character" w:customStyle="1" w:styleId="underliningChar0">
    <w:name w:val="underlining Char"/>
    <w:rsid w:val="00B821B1"/>
    <w:rPr>
      <w:b/>
      <w:szCs w:val="24"/>
      <w:u w:val="single"/>
      <w:lang w:val="en-US" w:eastAsia="en-US" w:bidi="ar-SA"/>
    </w:rPr>
  </w:style>
  <w:style w:type="character" w:customStyle="1" w:styleId="notreadChar">
    <w:name w:val="not read Char"/>
    <w:rsid w:val="00B821B1"/>
    <w:rPr>
      <w:sz w:val="18"/>
      <w:szCs w:val="24"/>
      <w:lang w:val="en-US" w:eastAsia="en-US" w:bidi="ar-SA"/>
    </w:rPr>
  </w:style>
  <w:style w:type="paragraph" w:customStyle="1" w:styleId="StyleStrong10ptNotBold">
    <w:name w:val="Style Strong + 10 pt Not Bold"/>
    <w:basedOn w:val="Normal"/>
    <w:autoRedefine/>
    <w:rsid w:val="00B821B1"/>
    <w:pPr>
      <w:ind w:left="720" w:hanging="360"/>
    </w:pPr>
    <w:rPr>
      <w:rFonts w:eastAsia="Times New Roman"/>
      <w:sz w:val="26"/>
      <w:szCs w:val="26"/>
    </w:rPr>
  </w:style>
  <w:style w:type="character" w:customStyle="1" w:styleId="prbodytext1">
    <w:name w:val="pr_bodytext1"/>
    <w:rsid w:val="00B821B1"/>
    <w:rPr>
      <w:rFonts w:ascii="Arial" w:hAnsi="Arial" w:cs="Arial" w:hint="default"/>
      <w:sz w:val="20"/>
      <w:szCs w:val="20"/>
    </w:rPr>
  </w:style>
  <w:style w:type="character" w:customStyle="1" w:styleId="smallCharChar">
    <w:name w:val="small Char Char"/>
    <w:rsid w:val="00B821B1"/>
    <w:rPr>
      <w:rFonts w:ascii="Times New Roman" w:eastAsia="Times New Roman" w:hAnsi="Times New Roman" w:cs="Times New Roman"/>
      <w:sz w:val="12"/>
      <w:szCs w:val="16"/>
    </w:rPr>
  </w:style>
  <w:style w:type="character" w:customStyle="1" w:styleId="Undlerine">
    <w:name w:val="Undlerine"/>
    <w:qFormat/>
    <w:rsid w:val="00B821B1"/>
    <w:rPr>
      <w:rFonts w:ascii="Times New Roman" w:hAnsi="Times New Roman"/>
      <w:w w:val="110"/>
      <w:sz w:val="20"/>
      <w:szCs w:val="20"/>
      <w:u w:val="single"/>
      <w:bdr w:val="none" w:sz="0" w:space="0" w:color="auto"/>
      <w:lang w:bidi="he-IL"/>
    </w:rPr>
  </w:style>
  <w:style w:type="character" w:customStyle="1" w:styleId="Aunderline1">
    <w:name w:val="Aunderline"/>
    <w:qFormat/>
    <w:rsid w:val="00B821B1"/>
    <w:rPr>
      <w:rFonts w:ascii="Times New Roman" w:hAnsi="Times New Roman"/>
      <w:sz w:val="20"/>
      <w:u w:val="single"/>
    </w:rPr>
  </w:style>
  <w:style w:type="paragraph" w:customStyle="1" w:styleId="NormalUnderline0">
    <w:name w:val="Normal + Underline"/>
    <w:basedOn w:val="Normal"/>
    <w:link w:val="NormalUnderlineChar0"/>
    <w:rsid w:val="00B821B1"/>
    <w:pPr>
      <w:ind w:left="720"/>
    </w:pPr>
    <w:rPr>
      <w:rFonts w:eastAsia="Times New Roman"/>
      <w:b/>
      <w:sz w:val="20"/>
      <w:u w:val="single"/>
      <w:lang w:val="x-none" w:eastAsia="x-none"/>
    </w:rPr>
  </w:style>
  <w:style w:type="character" w:customStyle="1" w:styleId="NormalUnderlineChar0">
    <w:name w:val="Normal + Underline Char"/>
    <w:link w:val="NormalUnderline0"/>
    <w:rsid w:val="00B821B1"/>
    <w:rPr>
      <w:rFonts w:ascii="Calibri" w:eastAsia="Times New Roman" w:hAnsi="Calibri"/>
      <w:b/>
      <w:sz w:val="20"/>
      <w:u w:val="single"/>
      <w:lang w:val="x-none" w:eastAsia="x-none"/>
    </w:rPr>
  </w:style>
  <w:style w:type="character" w:customStyle="1" w:styleId="Boxes">
    <w:name w:val="Boxes"/>
    <w:qFormat/>
    <w:rsid w:val="00B821B1"/>
    <w:rPr>
      <w:rFonts w:ascii="Times New Roman" w:hAnsi="Times New Roman"/>
      <w:sz w:val="20"/>
      <w:u w:val="single"/>
      <w:bdr w:val="single" w:sz="4" w:space="0" w:color="auto"/>
    </w:rPr>
  </w:style>
  <w:style w:type="character" w:customStyle="1" w:styleId="tim">
    <w:name w:val="tim"/>
    <w:qFormat/>
    <w:rsid w:val="00B821B1"/>
    <w:rPr>
      <w:rFonts w:ascii="Times New Roman" w:hAnsi="Times New Roman"/>
      <w:sz w:val="20"/>
      <w:u w:val="single"/>
    </w:rPr>
  </w:style>
  <w:style w:type="character" w:customStyle="1" w:styleId="hl">
    <w:name w:val="hl"/>
    <w:basedOn w:val="DefaultParagraphFont"/>
    <w:rsid w:val="00B821B1"/>
  </w:style>
  <w:style w:type="character" w:customStyle="1" w:styleId="clock1">
    <w:name w:val="clock1"/>
    <w:rsid w:val="00B821B1"/>
    <w:rPr>
      <w:color w:val="B51B1B"/>
    </w:rPr>
  </w:style>
  <w:style w:type="character" w:customStyle="1" w:styleId="smallChar10">
    <w:name w:val="small Char1"/>
    <w:rsid w:val="00B821B1"/>
    <w:rPr>
      <w:sz w:val="12"/>
      <w:szCs w:val="16"/>
      <w:lang w:val="en-US" w:eastAsia="en-US" w:bidi="ar-SA"/>
    </w:rPr>
  </w:style>
  <w:style w:type="character" w:customStyle="1" w:styleId="SmallCardsCharChar">
    <w:name w:val="Small Cards Char Char"/>
    <w:rsid w:val="00B821B1"/>
    <w:rPr>
      <w:sz w:val="14"/>
      <w:szCs w:val="24"/>
      <w:lang w:val="en-US" w:eastAsia="en-US" w:bidi="ar-SA"/>
    </w:rPr>
  </w:style>
  <w:style w:type="paragraph" w:customStyle="1" w:styleId="NormalCards">
    <w:name w:val="Normal Cards"/>
    <w:basedOn w:val="Normal"/>
    <w:rsid w:val="00B821B1"/>
    <w:pPr>
      <w:ind w:left="288"/>
    </w:pPr>
    <w:rPr>
      <w:rFonts w:eastAsia="Times New Roman"/>
      <w:sz w:val="20"/>
    </w:rPr>
  </w:style>
  <w:style w:type="character" w:customStyle="1" w:styleId="iniciales">
    <w:name w:val="iniciales"/>
    <w:basedOn w:val="DefaultParagraphFont"/>
    <w:rsid w:val="00B821B1"/>
  </w:style>
  <w:style w:type="character" w:customStyle="1" w:styleId="Style10ptBoldUnderline">
    <w:name w:val="Style 10 pt Bold Underline"/>
    <w:rsid w:val="00B821B1"/>
    <w:rPr>
      <w:b/>
      <w:bCs/>
      <w:sz w:val="20"/>
      <w:u w:val="single"/>
    </w:rPr>
  </w:style>
  <w:style w:type="paragraph" w:customStyle="1" w:styleId="outdent">
    <w:name w:val="outdent"/>
    <w:basedOn w:val="Normal"/>
    <w:rsid w:val="00B821B1"/>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B821B1"/>
    <w:pPr>
      <w:spacing w:before="100" w:beforeAutospacing="1" w:after="100" w:afterAutospacing="1"/>
    </w:pPr>
    <w:rPr>
      <w:rFonts w:eastAsia="Times New Roman"/>
      <w:sz w:val="24"/>
    </w:rPr>
  </w:style>
  <w:style w:type="paragraph" w:customStyle="1" w:styleId="separator">
    <w:name w:val="separator"/>
    <w:basedOn w:val="Normal"/>
    <w:rsid w:val="00B821B1"/>
    <w:pPr>
      <w:spacing w:before="100" w:beforeAutospacing="1" w:after="100" w:afterAutospacing="1"/>
    </w:pPr>
    <w:rPr>
      <w:rFonts w:eastAsia="Times New Roman"/>
      <w:sz w:val="24"/>
    </w:rPr>
  </w:style>
  <w:style w:type="paragraph" w:customStyle="1" w:styleId="bulletfollow">
    <w:name w:val="bulletfollow"/>
    <w:basedOn w:val="Normal"/>
    <w:rsid w:val="00B821B1"/>
    <w:pPr>
      <w:spacing w:before="100" w:beforeAutospacing="1" w:after="100" w:afterAutospacing="1"/>
    </w:pPr>
    <w:rPr>
      <w:rFonts w:eastAsia="Times New Roman"/>
      <w:sz w:val="24"/>
    </w:rPr>
  </w:style>
  <w:style w:type="paragraph" w:customStyle="1" w:styleId="bulleted">
    <w:name w:val="bulleted"/>
    <w:basedOn w:val="Normal"/>
    <w:rsid w:val="00B821B1"/>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B821B1"/>
    <w:rPr>
      <w:rFonts w:ascii="Times New Roman" w:eastAsia="Times New Roman" w:hAnsi="Times New Roman" w:cs="Times New Roman"/>
      <w:strike/>
      <w:sz w:val="20"/>
      <w:szCs w:val="20"/>
    </w:rPr>
  </w:style>
  <w:style w:type="character" w:customStyle="1" w:styleId="StrikethroughChar">
    <w:name w:val="Strikethrough Char"/>
    <w:link w:val="Strikethrough0"/>
    <w:rsid w:val="00B821B1"/>
    <w:rPr>
      <w:rFonts w:ascii="Times New Roman" w:eastAsia="Times New Roman" w:hAnsi="Times New Roman" w:cs="Times New Roman"/>
      <w:strike/>
      <w:sz w:val="20"/>
      <w:szCs w:val="20"/>
    </w:rPr>
  </w:style>
  <w:style w:type="character" w:customStyle="1" w:styleId="UnderlineCardsCharChar">
    <w:name w:val="Underline Cards Char Char"/>
    <w:rsid w:val="00B821B1"/>
    <w:rPr>
      <w:rFonts w:eastAsia="SimSun"/>
      <w:szCs w:val="24"/>
      <w:u w:val="thick"/>
      <w:lang w:val="en-US" w:eastAsia="en-US" w:bidi="ar-SA"/>
    </w:rPr>
  </w:style>
  <w:style w:type="character" w:customStyle="1" w:styleId="head">
    <w:name w:val="head"/>
    <w:basedOn w:val="DefaultParagraphFont"/>
    <w:rsid w:val="00B821B1"/>
  </w:style>
  <w:style w:type="paragraph" w:customStyle="1" w:styleId="authorgroup">
    <w:name w:val="authorgroup"/>
    <w:basedOn w:val="Normal"/>
    <w:rsid w:val="00B821B1"/>
    <w:pPr>
      <w:spacing w:before="100" w:beforeAutospacing="1" w:after="100" w:afterAutospacing="1"/>
    </w:pPr>
    <w:rPr>
      <w:rFonts w:eastAsia="Calibri"/>
      <w:sz w:val="24"/>
    </w:rPr>
  </w:style>
  <w:style w:type="paragraph" w:customStyle="1" w:styleId="affiliation1">
    <w:name w:val="affiliation1"/>
    <w:basedOn w:val="Normal"/>
    <w:rsid w:val="00B821B1"/>
    <w:pPr>
      <w:spacing w:before="100" w:beforeAutospacing="1" w:after="100" w:afterAutospacing="1"/>
    </w:pPr>
    <w:rPr>
      <w:rFonts w:eastAsia="Calibri"/>
      <w:sz w:val="24"/>
    </w:rPr>
  </w:style>
  <w:style w:type="paragraph" w:customStyle="1" w:styleId="norm">
    <w:name w:val="norm"/>
    <w:basedOn w:val="Normal"/>
    <w:rsid w:val="00B821B1"/>
    <w:pPr>
      <w:spacing w:before="100" w:beforeAutospacing="1" w:after="100" w:afterAutospacing="1"/>
    </w:pPr>
    <w:rPr>
      <w:rFonts w:eastAsia="Calibri"/>
      <w:sz w:val="24"/>
    </w:rPr>
  </w:style>
  <w:style w:type="character" w:customStyle="1" w:styleId="smallcapitals">
    <w:name w:val="smallcapitals"/>
    <w:basedOn w:val="DefaultParagraphFont"/>
    <w:rsid w:val="00B821B1"/>
  </w:style>
  <w:style w:type="character" w:customStyle="1" w:styleId="number0">
    <w:name w:val="number"/>
    <w:basedOn w:val="DefaultParagraphFont"/>
    <w:rsid w:val="00B821B1"/>
  </w:style>
  <w:style w:type="character" w:customStyle="1" w:styleId="swauthor">
    <w:name w:val="sw_author"/>
    <w:rsid w:val="00B821B1"/>
  </w:style>
  <w:style w:type="character" w:customStyle="1" w:styleId="articlebody1">
    <w:name w:val="articlebody1"/>
    <w:rsid w:val="00B821B1"/>
  </w:style>
  <w:style w:type="character" w:customStyle="1" w:styleId="small1">
    <w:name w:val="small1"/>
    <w:rsid w:val="00B821B1"/>
  </w:style>
  <w:style w:type="paragraph" w:customStyle="1" w:styleId="AuthorDate2">
    <w:name w:val="Author/Date"/>
    <w:basedOn w:val="Normal"/>
    <w:link w:val="AuthorDateChar1"/>
    <w:rsid w:val="00B821B1"/>
    <w:rPr>
      <w:rFonts w:eastAsia="Times New Roman"/>
      <w:b/>
      <w:sz w:val="24"/>
      <w:u w:val="single"/>
    </w:rPr>
  </w:style>
  <w:style w:type="character" w:customStyle="1" w:styleId="AuthorDateChar1">
    <w:name w:val="Author/Date Char1"/>
    <w:link w:val="AuthorDate2"/>
    <w:rsid w:val="00B821B1"/>
    <w:rPr>
      <w:rFonts w:ascii="Calibri" w:eastAsia="Times New Roman" w:hAnsi="Calibri"/>
      <w:b/>
      <w:u w:val="single"/>
    </w:rPr>
  </w:style>
  <w:style w:type="character" w:customStyle="1" w:styleId="Shortcite">
    <w:name w:val="Shortcite"/>
    <w:basedOn w:val="DefaultParagraphFont"/>
    <w:rsid w:val="00B821B1"/>
    <w:rPr>
      <w:rFonts w:ascii="Times New Roman" w:hAnsi="Times New Roman"/>
      <w:b/>
      <w:bCs/>
      <w:sz w:val="20"/>
    </w:rPr>
  </w:style>
  <w:style w:type="character" w:customStyle="1" w:styleId="Longcite">
    <w:name w:val="Longcite"/>
    <w:basedOn w:val="DefaultParagraphFont"/>
    <w:rsid w:val="00B821B1"/>
    <w:rPr>
      <w:sz w:val="16"/>
    </w:rPr>
  </w:style>
  <w:style w:type="paragraph" w:customStyle="1" w:styleId="analytic0">
    <w:name w:val="analytic"/>
    <w:basedOn w:val="Normal"/>
    <w:link w:val="analyticChar0"/>
    <w:uiPriority w:val="4"/>
    <w:qFormat/>
    <w:rsid w:val="00B821B1"/>
    <w:pPr>
      <w:spacing w:before="120"/>
    </w:pPr>
    <w:rPr>
      <w:rFonts w:ascii="Arial" w:hAnsi="Arial"/>
      <w:b/>
      <w:sz w:val="20"/>
    </w:rPr>
  </w:style>
  <w:style w:type="character" w:customStyle="1" w:styleId="analyticChar0">
    <w:name w:val="analytic Char"/>
    <w:basedOn w:val="DefaultParagraphFont"/>
    <w:link w:val="analytic0"/>
    <w:uiPriority w:val="4"/>
    <w:rsid w:val="00B821B1"/>
    <w:rPr>
      <w:rFonts w:ascii="Arial" w:hAnsi="Arial"/>
      <w:b/>
      <w:sz w:val="20"/>
    </w:rPr>
  </w:style>
  <w:style w:type="character" w:customStyle="1" w:styleId="Normal30">
    <w:name w:val="Normal3"/>
    <w:basedOn w:val="DefaultParagraphFont"/>
    <w:rsid w:val="00B821B1"/>
  </w:style>
  <w:style w:type="paragraph" w:customStyle="1" w:styleId="PageNumber8">
    <w:name w:val="Page Number8"/>
    <w:basedOn w:val="Normal"/>
    <w:next w:val="Normal"/>
    <w:rsid w:val="00B821B1"/>
    <w:pPr>
      <w:spacing w:after="0" w:line="240" w:lineRule="auto"/>
    </w:pPr>
    <w:rPr>
      <w:rFonts w:ascii="Times New Roman" w:eastAsia="Times New Roman" w:hAnsi="Times New Roman"/>
      <w:sz w:val="20"/>
    </w:rPr>
  </w:style>
  <w:style w:type="paragraph" w:customStyle="1" w:styleId="Header2">
    <w:name w:val="Header2"/>
    <w:basedOn w:val="Heading1"/>
    <w:next w:val="Heading1"/>
    <w:rsid w:val="00B821B1"/>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B821B1"/>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B821B1"/>
    <w:rPr>
      <w:rFonts w:cs="New Baskerville"/>
      <w:color w:val="000000"/>
    </w:rPr>
  </w:style>
  <w:style w:type="character" w:customStyle="1" w:styleId="postauthor">
    <w:name w:val="postauthor"/>
    <w:basedOn w:val="DefaultParagraphFont"/>
    <w:rsid w:val="00B821B1"/>
  </w:style>
  <w:style w:type="paragraph" w:customStyle="1" w:styleId="notes-source-hasnotes">
    <w:name w:val="notes-source-hasnotes"/>
    <w:basedOn w:val="Normal"/>
    <w:rsid w:val="00B821B1"/>
    <w:pPr>
      <w:spacing w:before="100" w:beforeAutospacing="1" w:after="100" w:afterAutospacing="1"/>
    </w:pPr>
    <w:rPr>
      <w:rFonts w:ascii="Times" w:hAnsi="Times"/>
      <w:sz w:val="20"/>
      <w:szCs w:val="20"/>
    </w:rPr>
  </w:style>
  <w:style w:type="character" w:customStyle="1" w:styleId="span">
    <w:name w:val="span"/>
    <w:basedOn w:val="DefaultParagraphFont"/>
    <w:rsid w:val="00B821B1"/>
  </w:style>
  <w:style w:type="character" w:customStyle="1" w:styleId="maintitle">
    <w:name w:val="maintitle"/>
    <w:basedOn w:val="DefaultParagraphFont"/>
    <w:rsid w:val="00B821B1"/>
  </w:style>
  <w:style w:type="character" w:customStyle="1" w:styleId="thirdparty-logo">
    <w:name w:val="thirdparty-logo"/>
    <w:basedOn w:val="DefaultParagraphFont"/>
    <w:rsid w:val="00B821B1"/>
  </w:style>
  <w:style w:type="paragraph" w:customStyle="1" w:styleId="articlemeta">
    <w:name w:val="articlemeta"/>
    <w:basedOn w:val="Normal"/>
    <w:rsid w:val="00B821B1"/>
    <w:pPr>
      <w:spacing w:before="100" w:beforeAutospacing="1" w:after="100" w:afterAutospacing="1"/>
    </w:pPr>
    <w:rPr>
      <w:rFonts w:ascii="Times" w:hAnsi="Times"/>
      <w:sz w:val="20"/>
      <w:szCs w:val="20"/>
    </w:rPr>
  </w:style>
  <w:style w:type="character" w:customStyle="1" w:styleId="vcard">
    <w:name w:val="vcard"/>
    <w:basedOn w:val="DefaultParagraphFont"/>
    <w:rsid w:val="00B821B1"/>
  </w:style>
  <w:style w:type="character" w:customStyle="1" w:styleId="print-footnote">
    <w:name w:val="print-footnote"/>
    <w:basedOn w:val="DefaultParagraphFont"/>
    <w:rsid w:val="00B821B1"/>
  </w:style>
  <w:style w:type="character" w:customStyle="1" w:styleId="datestring">
    <w:name w:val="datestring"/>
    <w:basedOn w:val="DefaultParagraphFont"/>
    <w:rsid w:val="00B821B1"/>
  </w:style>
  <w:style w:type="paragraph" w:customStyle="1" w:styleId="left">
    <w:name w:val="left"/>
    <w:basedOn w:val="Normal"/>
    <w:rsid w:val="00B821B1"/>
    <w:pPr>
      <w:spacing w:before="100" w:beforeAutospacing="1" w:after="100" w:afterAutospacing="1"/>
    </w:pPr>
    <w:rPr>
      <w:rFonts w:ascii="Times" w:hAnsi="Times"/>
      <w:sz w:val="20"/>
      <w:szCs w:val="20"/>
    </w:rPr>
  </w:style>
  <w:style w:type="paragraph" w:customStyle="1" w:styleId="right">
    <w:name w:val="right"/>
    <w:basedOn w:val="Normal"/>
    <w:rsid w:val="00B821B1"/>
    <w:pPr>
      <w:spacing w:before="100" w:beforeAutospacing="1" w:after="100" w:afterAutospacing="1"/>
    </w:pPr>
    <w:rPr>
      <w:rFonts w:ascii="Times" w:hAnsi="Times"/>
      <w:sz w:val="20"/>
      <w:szCs w:val="20"/>
    </w:rPr>
  </w:style>
  <w:style w:type="character" w:customStyle="1" w:styleId="gptad">
    <w:name w:val="gptad"/>
    <w:basedOn w:val="DefaultParagraphFont"/>
    <w:rsid w:val="00B821B1"/>
  </w:style>
  <w:style w:type="paragraph" w:customStyle="1" w:styleId="creditpostedmodified">
    <w:name w:val="credit_posted_modified"/>
    <w:basedOn w:val="Normal"/>
    <w:rsid w:val="00B821B1"/>
    <w:pPr>
      <w:spacing w:before="100" w:beforeAutospacing="1" w:after="100" w:afterAutospacing="1"/>
    </w:pPr>
    <w:rPr>
      <w:rFonts w:ascii="Times" w:hAnsi="Times"/>
      <w:sz w:val="20"/>
      <w:szCs w:val="20"/>
    </w:rPr>
  </w:style>
  <w:style w:type="character" w:customStyle="1" w:styleId="creditline">
    <w:name w:val="creditline"/>
    <w:basedOn w:val="DefaultParagraphFont"/>
    <w:rsid w:val="00B821B1"/>
  </w:style>
  <w:style w:type="character" w:customStyle="1" w:styleId="grd">
    <w:name w:val="grd"/>
    <w:basedOn w:val="DefaultParagraphFont"/>
    <w:rsid w:val="00B821B1"/>
  </w:style>
  <w:style w:type="paragraph" w:customStyle="1" w:styleId="hs-text-container">
    <w:name w:val="hs-text-container"/>
    <w:basedOn w:val="Normal"/>
    <w:rsid w:val="00B821B1"/>
    <w:pPr>
      <w:spacing w:before="100" w:beforeAutospacing="1" w:after="100" w:afterAutospacing="1"/>
    </w:pPr>
    <w:rPr>
      <w:rFonts w:ascii="Times" w:hAnsi="Times"/>
      <w:sz w:val="20"/>
      <w:szCs w:val="20"/>
    </w:rPr>
  </w:style>
  <w:style w:type="character" w:customStyle="1" w:styleId="created">
    <w:name w:val="created"/>
    <w:basedOn w:val="DefaultParagraphFont"/>
    <w:rsid w:val="00B821B1"/>
  </w:style>
  <w:style w:type="character" w:customStyle="1" w:styleId="changed">
    <w:name w:val="changed"/>
    <w:basedOn w:val="DefaultParagraphFont"/>
    <w:rsid w:val="00B821B1"/>
  </w:style>
  <w:style w:type="character" w:customStyle="1" w:styleId="article-author-name">
    <w:name w:val="article-author-name"/>
    <w:basedOn w:val="DefaultParagraphFont"/>
    <w:rsid w:val="00B821B1"/>
  </w:style>
  <w:style w:type="character" w:customStyle="1" w:styleId="bioexcerpt">
    <w:name w:val="bio_excerpt"/>
    <w:basedOn w:val="DefaultParagraphFont"/>
    <w:rsid w:val="00B821B1"/>
  </w:style>
  <w:style w:type="character" w:customStyle="1" w:styleId="commentcount">
    <w:name w:val="comment_count"/>
    <w:basedOn w:val="DefaultParagraphFont"/>
    <w:rsid w:val="00B821B1"/>
  </w:style>
  <w:style w:type="character" w:customStyle="1" w:styleId="searchtermshighlighted">
    <w:name w:val="searchtermshighlighted"/>
    <w:basedOn w:val="DefaultParagraphFont"/>
    <w:rsid w:val="00B821B1"/>
  </w:style>
  <w:style w:type="character" w:customStyle="1" w:styleId="contributornametrigger">
    <w:name w:val="contributornametrigger"/>
    <w:basedOn w:val="DefaultParagraphFont"/>
    <w:rsid w:val="00B821B1"/>
  </w:style>
  <w:style w:type="character" w:customStyle="1" w:styleId="bylinepipe">
    <w:name w:val="bylinepipe"/>
    <w:basedOn w:val="DefaultParagraphFont"/>
    <w:rsid w:val="00B821B1"/>
  </w:style>
  <w:style w:type="character" w:customStyle="1" w:styleId="lucenesearchresulturlb">
    <w:name w:val="lucene_search_result_url_b"/>
    <w:basedOn w:val="DefaultParagraphFont"/>
    <w:rsid w:val="00B821B1"/>
  </w:style>
  <w:style w:type="character" w:customStyle="1" w:styleId="faculty-title">
    <w:name w:val="faculty-title"/>
    <w:basedOn w:val="DefaultParagraphFont"/>
    <w:rsid w:val="00B821B1"/>
  </w:style>
  <w:style w:type="character" w:customStyle="1" w:styleId="count">
    <w:name w:val="count"/>
    <w:basedOn w:val="DefaultParagraphFont"/>
    <w:rsid w:val="00B821B1"/>
  </w:style>
  <w:style w:type="character" w:customStyle="1" w:styleId="volume">
    <w:name w:val="volume"/>
    <w:basedOn w:val="DefaultParagraphFont"/>
    <w:rsid w:val="00B821B1"/>
  </w:style>
  <w:style w:type="character" w:customStyle="1" w:styleId="issue">
    <w:name w:val="issue"/>
    <w:basedOn w:val="DefaultParagraphFont"/>
    <w:rsid w:val="00B821B1"/>
  </w:style>
  <w:style w:type="character" w:customStyle="1" w:styleId="pages">
    <w:name w:val="pages"/>
    <w:basedOn w:val="DefaultParagraphFont"/>
    <w:rsid w:val="00B821B1"/>
  </w:style>
  <w:style w:type="character" w:customStyle="1" w:styleId="person">
    <w:name w:val="person"/>
    <w:basedOn w:val="DefaultParagraphFont"/>
    <w:rsid w:val="00B821B1"/>
  </w:style>
  <w:style w:type="character" w:customStyle="1" w:styleId="corresponding">
    <w:name w:val="corresponding"/>
    <w:basedOn w:val="DefaultParagraphFont"/>
    <w:rsid w:val="00B821B1"/>
  </w:style>
  <w:style w:type="paragraph" w:customStyle="1" w:styleId="entry-meta">
    <w:name w:val="entry-meta"/>
    <w:basedOn w:val="Normal"/>
    <w:rsid w:val="00B821B1"/>
    <w:pPr>
      <w:spacing w:before="100" w:beforeAutospacing="1" w:after="100" w:afterAutospacing="1"/>
    </w:pPr>
    <w:rPr>
      <w:rFonts w:ascii="Times" w:hAnsi="Times"/>
      <w:sz w:val="20"/>
      <w:szCs w:val="20"/>
    </w:rPr>
  </w:style>
  <w:style w:type="character" w:customStyle="1" w:styleId="post-time">
    <w:name w:val="post-time"/>
    <w:basedOn w:val="DefaultParagraphFont"/>
    <w:rsid w:val="00B821B1"/>
  </w:style>
  <w:style w:type="character" w:customStyle="1" w:styleId="post-category">
    <w:name w:val="post-category"/>
    <w:basedOn w:val="DefaultParagraphFont"/>
    <w:rsid w:val="00B821B1"/>
  </w:style>
  <w:style w:type="character" w:customStyle="1" w:styleId="post-author">
    <w:name w:val="post-author"/>
    <w:basedOn w:val="DefaultParagraphFont"/>
    <w:rsid w:val="00B821B1"/>
  </w:style>
  <w:style w:type="character" w:customStyle="1" w:styleId="A10">
    <w:name w:val="A10"/>
    <w:uiPriority w:val="99"/>
    <w:rsid w:val="00B821B1"/>
    <w:rPr>
      <w:rFonts w:cs="Trebuchet MS"/>
      <w:color w:val="000000"/>
      <w:sz w:val="11"/>
      <w:szCs w:val="11"/>
    </w:rPr>
  </w:style>
  <w:style w:type="paragraph" w:customStyle="1" w:styleId="Pa10">
    <w:name w:val="Pa10"/>
    <w:basedOn w:val="Default"/>
    <w:next w:val="Default"/>
    <w:uiPriority w:val="99"/>
    <w:rsid w:val="00B821B1"/>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B821B1"/>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B821B1"/>
  </w:style>
  <w:style w:type="paragraph" w:customStyle="1" w:styleId="aff">
    <w:name w:val="aff"/>
    <w:basedOn w:val="Normal"/>
    <w:rsid w:val="00B821B1"/>
    <w:pPr>
      <w:spacing w:before="100" w:beforeAutospacing="1" w:after="100" w:afterAutospacing="1"/>
    </w:pPr>
    <w:rPr>
      <w:rFonts w:ascii="Times" w:hAnsi="Times"/>
      <w:sz w:val="20"/>
      <w:szCs w:val="20"/>
    </w:rPr>
  </w:style>
  <w:style w:type="character" w:customStyle="1" w:styleId="entry-author">
    <w:name w:val="entry-author"/>
    <w:basedOn w:val="DefaultParagraphFont"/>
    <w:rsid w:val="00B821B1"/>
  </w:style>
  <w:style w:type="character" w:customStyle="1" w:styleId="entry-author-name">
    <w:name w:val="entry-author-name"/>
    <w:basedOn w:val="DefaultParagraphFont"/>
    <w:rsid w:val="00B821B1"/>
  </w:style>
  <w:style w:type="character" w:customStyle="1" w:styleId="contrib-degrees">
    <w:name w:val="contrib-degrees"/>
    <w:basedOn w:val="DefaultParagraphFont"/>
    <w:rsid w:val="00B821B1"/>
  </w:style>
  <w:style w:type="character" w:customStyle="1" w:styleId="contrib-on-behalf-of">
    <w:name w:val="contrib-on-behalf-of"/>
    <w:basedOn w:val="DefaultParagraphFont"/>
    <w:rsid w:val="00B821B1"/>
  </w:style>
  <w:style w:type="character" w:customStyle="1" w:styleId="pubtime">
    <w:name w:val="pubtime"/>
    <w:basedOn w:val="DefaultParagraphFont"/>
    <w:rsid w:val="00B821B1"/>
  </w:style>
  <w:style w:type="character" w:customStyle="1" w:styleId="fbcommentscount">
    <w:name w:val="fb_comments_count"/>
    <w:basedOn w:val="DefaultParagraphFont"/>
    <w:rsid w:val="00B821B1"/>
  </w:style>
  <w:style w:type="character" w:customStyle="1" w:styleId="stsharethiscustom">
    <w:name w:val="st_sharethis_custom"/>
    <w:basedOn w:val="DefaultParagraphFont"/>
    <w:rsid w:val="00B821B1"/>
  </w:style>
  <w:style w:type="paragraph" w:customStyle="1" w:styleId="permalinkable">
    <w:name w:val="permalinkable"/>
    <w:basedOn w:val="Normal"/>
    <w:rsid w:val="00B821B1"/>
    <w:pPr>
      <w:spacing w:before="100" w:beforeAutospacing="1" w:after="100" w:afterAutospacing="1"/>
    </w:pPr>
    <w:rPr>
      <w:rFonts w:ascii="Times" w:hAnsi="Times"/>
      <w:sz w:val="20"/>
      <w:szCs w:val="20"/>
    </w:rPr>
  </w:style>
  <w:style w:type="character" w:customStyle="1" w:styleId="post-date">
    <w:name w:val="post-date"/>
    <w:basedOn w:val="DefaultParagraphFont"/>
    <w:rsid w:val="00B821B1"/>
  </w:style>
  <w:style w:type="character" w:customStyle="1" w:styleId="link-external">
    <w:name w:val="link-external"/>
    <w:basedOn w:val="DefaultParagraphFont"/>
    <w:rsid w:val="00B821B1"/>
  </w:style>
  <w:style w:type="character" w:customStyle="1" w:styleId="articleauthor0">
    <w:name w:val="article_author"/>
    <w:basedOn w:val="DefaultParagraphFont"/>
    <w:rsid w:val="00B821B1"/>
  </w:style>
  <w:style w:type="character" w:customStyle="1" w:styleId="articleissue">
    <w:name w:val="article_issue"/>
    <w:basedOn w:val="DefaultParagraphFont"/>
    <w:rsid w:val="00B821B1"/>
  </w:style>
  <w:style w:type="character" w:customStyle="1" w:styleId="a-size-large">
    <w:name w:val="a-size-large"/>
    <w:basedOn w:val="DefaultParagraphFont"/>
    <w:rsid w:val="00B821B1"/>
  </w:style>
  <w:style w:type="character" w:customStyle="1" w:styleId="a-size-medium">
    <w:name w:val="a-size-medium"/>
    <w:basedOn w:val="DefaultParagraphFont"/>
    <w:rsid w:val="00B821B1"/>
  </w:style>
  <w:style w:type="character" w:customStyle="1" w:styleId="contribution">
    <w:name w:val="contribution"/>
    <w:basedOn w:val="DefaultParagraphFont"/>
    <w:rsid w:val="00B821B1"/>
  </w:style>
  <w:style w:type="character" w:customStyle="1" w:styleId="a-color-secondary">
    <w:name w:val="a-color-secondary"/>
    <w:basedOn w:val="DefaultParagraphFont"/>
    <w:rsid w:val="00B821B1"/>
  </w:style>
  <w:style w:type="paragraph" w:customStyle="1" w:styleId="sbyline">
    <w:name w:val="sbyline"/>
    <w:basedOn w:val="Normal"/>
    <w:rsid w:val="00B821B1"/>
    <w:pPr>
      <w:spacing w:before="100" w:beforeAutospacing="1" w:after="100" w:afterAutospacing="1"/>
    </w:pPr>
    <w:rPr>
      <w:rFonts w:ascii="Times" w:hAnsi="Times"/>
      <w:sz w:val="20"/>
      <w:szCs w:val="20"/>
    </w:rPr>
  </w:style>
  <w:style w:type="character" w:customStyle="1" w:styleId="ui-author">
    <w:name w:val="ui-author"/>
    <w:basedOn w:val="DefaultParagraphFont"/>
    <w:rsid w:val="00B821B1"/>
  </w:style>
  <w:style w:type="character" w:customStyle="1" w:styleId="ui-staffline">
    <w:name w:val="ui-staffline"/>
    <w:basedOn w:val="DefaultParagraphFont"/>
    <w:rsid w:val="00B821B1"/>
  </w:style>
  <w:style w:type="paragraph" w:customStyle="1" w:styleId="promotion-tag-p">
    <w:name w:val="promotion-tag-p"/>
    <w:basedOn w:val="Normal"/>
    <w:rsid w:val="00B821B1"/>
    <w:pPr>
      <w:spacing w:before="100" w:beforeAutospacing="1" w:after="100" w:afterAutospacing="1"/>
    </w:pPr>
    <w:rPr>
      <w:rFonts w:ascii="Times" w:hAnsi="Times"/>
      <w:sz w:val="20"/>
      <w:szCs w:val="20"/>
    </w:rPr>
  </w:style>
  <w:style w:type="paragraph" w:customStyle="1" w:styleId="heading">
    <w:name w:val="heading"/>
    <w:basedOn w:val="Normal"/>
    <w:rsid w:val="00B821B1"/>
    <w:pPr>
      <w:spacing w:before="100" w:beforeAutospacing="1" w:after="100" w:afterAutospacing="1"/>
    </w:pPr>
    <w:rPr>
      <w:rFonts w:ascii="Times" w:hAnsi="Times"/>
      <w:sz w:val="20"/>
      <w:szCs w:val="20"/>
    </w:rPr>
  </w:style>
  <w:style w:type="character" w:customStyle="1" w:styleId="value">
    <w:name w:val="value"/>
    <w:basedOn w:val="DefaultParagraphFont"/>
    <w:rsid w:val="00B821B1"/>
  </w:style>
  <w:style w:type="character" w:customStyle="1" w:styleId="specialissuelabel">
    <w:name w:val="specialissuelabel"/>
    <w:basedOn w:val="DefaultParagraphFont"/>
    <w:rsid w:val="00B821B1"/>
  </w:style>
  <w:style w:type="character" w:customStyle="1" w:styleId="referencediv">
    <w:name w:val="referencediv"/>
    <w:basedOn w:val="DefaultParagraphFont"/>
    <w:rsid w:val="00B821B1"/>
  </w:style>
  <w:style w:type="character" w:customStyle="1" w:styleId="wp-smiley">
    <w:name w:val="wp-smiley"/>
    <w:basedOn w:val="DefaultParagraphFont"/>
    <w:rsid w:val="00B821B1"/>
  </w:style>
  <w:style w:type="character" w:customStyle="1" w:styleId="artjournal">
    <w:name w:val="art_journal"/>
    <w:basedOn w:val="DefaultParagraphFont"/>
    <w:rsid w:val="00B821B1"/>
  </w:style>
  <w:style w:type="character" w:customStyle="1" w:styleId="artdatevolumeissuepart">
    <w:name w:val="art_datevolumeissuepart"/>
    <w:basedOn w:val="DefaultParagraphFont"/>
    <w:rsid w:val="00B821B1"/>
  </w:style>
  <w:style w:type="character" w:customStyle="1" w:styleId="artpages">
    <w:name w:val="art_pages"/>
    <w:basedOn w:val="DefaultParagraphFont"/>
    <w:rsid w:val="00B821B1"/>
  </w:style>
  <w:style w:type="character" w:customStyle="1" w:styleId="singlehighlightclass">
    <w:name w:val="single_highlight_class"/>
    <w:basedOn w:val="DefaultParagraphFont"/>
    <w:rsid w:val="00B821B1"/>
  </w:style>
  <w:style w:type="character" w:customStyle="1" w:styleId="degree">
    <w:name w:val="degree"/>
    <w:basedOn w:val="DefaultParagraphFont"/>
    <w:rsid w:val="00B821B1"/>
  </w:style>
  <w:style w:type="character" w:customStyle="1" w:styleId="major">
    <w:name w:val="major"/>
    <w:basedOn w:val="DefaultParagraphFont"/>
    <w:rsid w:val="00B821B1"/>
  </w:style>
  <w:style w:type="character" w:customStyle="1" w:styleId="authors">
    <w:name w:val="authors"/>
    <w:basedOn w:val="DefaultParagraphFont"/>
    <w:rsid w:val="00B821B1"/>
  </w:style>
  <w:style w:type="character" w:customStyle="1" w:styleId="views">
    <w:name w:val="views"/>
    <w:basedOn w:val="DefaultParagraphFont"/>
    <w:rsid w:val="00B821B1"/>
  </w:style>
  <w:style w:type="character" w:customStyle="1" w:styleId="stmainservices">
    <w:name w:val="stmainservices"/>
    <w:basedOn w:val="DefaultParagraphFont"/>
    <w:rsid w:val="00B821B1"/>
  </w:style>
  <w:style w:type="character" w:customStyle="1" w:styleId="stbubblehcount">
    <w:name w:val="stbubble_hcount"/>
    <w:basedOn w:val="DefaultParagraphFont"/>
    <w:rsid w:val="00B821B1"/>
  </w:style>
  <w:style w:type="paragraph" w:customStyle="1" w:styleId="Document">
    <w:name w:val="_Document"/>
    <w:basedOn w:val="Default"/>
    <w:next w:val="Default"/>
    <w:uiPriority w:val="99"/>
    <w:rsid w:val="00B821B1"/>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B821B1"/>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B821B1"/>
    <w:pPr>
      <w:widowControl w:val="0"/>
    </w:pPr>
    <w:rPr>
      <w:rFonts w:ascii="New Baskerville" w:eastAsiaTheme="minorEastAsia" w:hAnsi="New Baskerville"/>
      <w:color w:val="auto"/>
    </w:rPr>
  </w:style>
  <w:style w:type="paragraph" w:customStyle="1" w:styleId="collapsed-hide">
    <w:name w:val="collapsed-hide"/>
    <w:basedOn w:val="Normal"/>
    <w:rsid w:val="00B821B1"/>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B821B1"/>
    <w:pPr>
      <w:widowControl w:val="0"/>
      <w:spacing w:line="211" w:lineRule="atLeast"/>
    </w:pPr>
    <w:rPr>
      <w:rFonts w:ascii="Mokka" w:eastAsiaTheme="minorEastAsia" w:hAnsi="Mokka"/>
      <w:color w:val="auto"/>
    </w:rPr>
  </w:style>
  <w:style w:type="paragraph" w:customStyle="1" w:styleId="odd">
    <w:name w:val="odd"/>
    <w:basedOn w:val="Normal"/>
    <w:rsid w:val="00B821B1"/>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B821B1"/>
  </w:style>
  <w:style w:type="character" w:customStyle="1" w:styleId="tolocaltime">
    <w:name w:val="tolocaltime"/>
    <w:basedOn w:val="DefaultParagraphFont"/>
    <w:rsid w:val="00B821B1"/>
  </w:style>
  <w:style w:type="character" w:customStyle="1" w:styleId="pb-byline">
    <w:name w:val="pb-byline"/>
    <w:basedOn w:val="DefaultParagraphFont"/>
    <w:rsid w:val="00B821B1"/>
  </w:style>
  <w:style w:type="character" w:customStyle="1" w:styleId="pb-timestamp">
    <w:name w:val="pb-timestamp"/>
    <w:basedOn w:val="DefaultParagraphFont"/>
    <w:rsid w:val="00B821B1"/>
  </w:style>
  <w:style w:type="character" w:customStyle="1" w:styleId="posted-on">
    <w:name w:val="posted-on"/>
    <w:basedOn w:val="DefaultParagraphFont"/>
    <w:rsid w:val="00B821B1"/>
  </w:style>
  <w:style w:type="character" w:customStyle="1" w:styleId="even">
    <w:name w:val="even"/>
    <w:basedOn w:val="DefaultParagraphFont"/>
    <w:rsid w:val="00B821B1"/>
  </w:style>
  <w:style w:type="paragraph" w:customStyle="1" w:styleId="volissue">
    <w:name w:val="volissue"/>
    <w:basedOn w:val="Normal"/>
    <w:rsid w:val="00B821B1"/>
    <w:pPr>
      <w:spacing w:before="100" w:beforeAutospacing="1" w:after="100" w:afterAutospacing="1"/>
    </w:pPr>
    <w:rPr>
      <w:rFonts w:ascii="Times" w:hAnsi="Times"/>
      <w:sz w:val="20"/>
      <w:szCs w:val="20"/>
    </w:rPr>
  </w:style>
  <w:style w:type="character" w:customStyle="1" w:styleId="cat-date-line4">
    <w:name w:val="cat-date-line4"/>
    <w:basedOn w:val="DefaultParagraphFont"/>
    <w:rsid w:val="00B821B1"/>
  </w:style>
  <w:style w:type="character" w:customStyle="1" w:styleId="articledate">
    <w:name w:val="articledate"/>
    <w:basedOn w:val="DefaultParagraphFont"/>
    <w:rsid w:val="00B821B1"/>
  </w:style>
  <w:style w:type="character" w:customStyle="1" w:styleId="post-byline">
    <w:name w:val="post-byline"/>
    <w:basedOn w:val="DefaultParagraphFont"/>
    <w:rsid w:val="00B821B1"/>
  </w:style>
  <w:style w:type="character" w:customStyle="1" w:styleId="metadate">
    <w:name w:val="meta_date"/>
    <w:basedOn w:val="DefaultParagraphFont"/>
    <w:rsid w:val="00B821B1"/>
  </w:style>
  <w:style w:type="character" w:customStyle="1" w:styleId="fa">
    <w:name w:val="fa"/>
    <w:basedOn w:val="DefaultParagraphFont"/>
    <w:rsid w:val="00B821B1"/>
  </w:style>
  <w:style w:type="character" w:customStyle="1" w:styleId="longname">
    <w:name w:val="longname"/>
    <w:basedOn w:val="DefaultParagraphFont"/>
    <w:rsid w:val="00B821B1"/>
  </w:style>
  <w:style w:type="character" w:customStyle="1" w:styleId="echocontainer">
    <w:name w:val="echo_container"/>
    <w:basedOn w:val="DefaultParagraphFont"/>
    <w:rsid w:val="00B821B1"/>
  </w:style>
  <w:style w:type="character" w:customStyle="1" w:styleId="comment-display">
    <w:name w:val="comment-display"/>
    <w:basedOn w:val="DefaultParagraphFont"/>
    <w:rsid w:val="00B821B1"/>
  </w:style>
  <w:style w:type="paragraph" w:customStyle="1" w:styleId="comment-count-label">
    <w:name w:val="comment-count-label"/>
    <w:basedOn w:val="Normal"/>
    <w:rsid w:val="00B821B1"/>
    <w:pPr>
      <w:spacing w:before="100" w:beforeAutospacing="1" w:after="100" w:afterAutospacing="1"/>
    </w:pPr>
    <w:rPr>
      <w:rFonts w:ascii="Times" w:hAnsi="Times"/>
      <w:sz w:val="20"/>
      <w:szCs w:val="20"/>
    </w:rPr>
  </w:style>
  <w:style w:type="character" w:customStyle="1" w:styleId="echo-counter">
    <w:name w:val="echo-counter"/>
    <w:basedOn w:val="DefaultParagraphFont"/>
    <w:rsid w:val="00B821B1"/>
  </w:style>
  <w:style w:type="character" w:customStyle="1" w:styleId="discussion-policy">
    <w:name w:val="discussion-policy"/>
    <w:basedOn w:val="DefaultParagraphFont"/>
    <w:rsid w:val="00B821B1"/>
  </w:style>
  <w:style w:type="character" w:customStyle="1" w:styleId="echo-apps-conversations-streamcaption">
    <w:name w:val="echo-apps-conversations-streamcaption"/>
    <w:basedOn w:val="DefaultParagraphFont"/>
    <w:rsid w:val="00B821B1"/>
  </w:style>
  <w:style w:type="character" w:customStyle="1" w:styleId="echo-streamserver-controls-stream-item-text">
    <w:name w:val="echo-streamserver-controls-stream-item-text"/>
    <w:basedOn w:val="DefaultParagraphFont"/>
    <w:rsid w:val="00B821B1"/>
  </w:style>
  <w:style w:type="character" w:customStyle="1" w:styleId="echo-streamserver-controls-facepile-more">
    <w:name w:val="echo-streamserver-controls-facepile-more"/>
    <w:basedOn w:val="DefaultParagraphFont"/>
    <w:rsid w:val="00B821B1"/>
  </w:style>
  <w:style w:type="character" w:customStyle="1" w:styleId="echo-primaryfont">
    <w:name w:val="echo-primaryfont"/>
    <w:basedOn w:val="DefaultParagraphFont"/>
    <w:rsid w:val="00B821B1"/>
  </w:style>
  <w:style w:type="character" w:customStyle="1" w:styleId="section">
    <w:name w:val="section"/>
    <w:basedOn w:val="DefaultParagraphFont"/>
    <w:rsid w:val="00B821B1"/>
  </w:style>
  <w:style w:type="character" w:customStyle="1" w:styleId="wpsr-txt-headline">
    <w:name w:val="wpsr-txt-headline"/>
    <w:basedOn w:val="DefaultParagraphFont"/>
    <w:rsid w:val="00B821B1"/>
  </w:style>
  <w:style w:type="character" w:customStyle="1" w:styleId="asset-metabar-author">
    <w:name w:val="asset-metabar-author"/>
    <w:basedOn w:val="DefaultParagraphFont"/>
    <w:rsid w:val="00B821B1"/>
  </w:style>
  <w:style w:type="character" w:customStyle="1" w:styleId="eza-dateline">
    <w:name w:val="eza-dateline"/>
    <w:basedOn w:val="DefaultParagraphFont"/>
    <w:rsid w:val="00B821B1"/>
  </w:style>
  <w:style w:type="character" w:customStyle="1" w:styleId="eza-authors">
    <w:name w:val="eza-authors"/>
    <w:basedOn w:val="DefaultParagraphFont"/>
    <w:rsid w:val="00B821B1"/>
  </w:style>
  <w:style w:type="character" w:customStyle="1" w:styleId="csmstaff">
    <w:name w:val="csm_staff"/>
    <w:basedOn w:val="DefaultParagraphFont"/>
    <w:rsid w:val="00B821B1"/>
  </w:style>
  <w:style w:type="paragraph" w:customStyle="1" w:styleId="mol-para-with-font">
    <w:name w:val="mol-para-with-font"/>
    <w:basedOn w:val="Normal"/>
    <w:rsid w:val="00B821B1"/>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B821B1"/>
  </w:style>
  <w:style w:type="character" w:customStyle="1" w:styleId="byline-text">
    <w:name w:val="byline-text"/>
    <w:basedOn w:val="DefaultParagraphFont"/>
    <w:rsid w:val="00B821B1"/>
  </w:style>
  <w:style w:type="character" w:customStyle="1" w:styleId="itemauthor">
    <w:name w:val="itemauthor"/>
    <w:basedOn w:val="DefaultParagraphFont"/>
    <w:rsid w:val="00B821B1"/>
  </w:style>
  <w:style w:type="character" w:customStyle="1" w:styleId="itemdatecreated">
    <w:name w:val="itemdatecreated"/>
    <w:basedOn w:val="DefaultParagraphFont"/>
    <w:rsid w:val="00B821B1"/>
  </w:style>
  <w:style w:type="character" w:customStyle="1" w:styleId="slug-metadata-note">
    <w:name w:val="slug-metadata-note"/>
    <w:basedOn w:val="DefaultParagraphFont"/>
    <w:rsid w:val="00B821B1"/>
  </w:style>
  <w:style w:type="character" w:customStyle="1" w:styleId="drop-capped">
    <w:name w:val="drop-capped"/>
    <w:basedOn w:val="DefaultParagraphFont"/>
    <w:rsid w:val="00B821B1"/>
  </w:style>
  <w:style w:type="character" w:customStyle="1" w:styleId="published">
    <w:name w:val="published"/>
    <w:basedOn w:val="DefaultParagraphFont"/>
    <w:rsid w:val="00B821B1"/>
  </w:style>
  <w:style w:type="paragraph" w:customStyle="1" w:styleId="articleopinion-standfirst">
    <w:name w:val="articleopinion-standfirst"/>
    <w:basedOn w:val="Normal"/>
    <w:rsid w:val="00B821B1"/>
    <w:pPr>
      <w:spacing w:before="100" w:beforeAutospacing="1" w:after="100" w:afterAutospacing="1"/>
    </w:pPr>
    <w:rPr>
      <w:rFonts w:ascii="Times" w:hAnsi="Times"/>
      <w:sz w:val="20"/>
      <w:szCs w:val="20"/>
    </w:rPr>
  </w:style>
  <w:style w:type="paragraph" w:customStyle="1" w:styleId="snippet">
    <w:name w:val="snippet"/>
    <w:basedOn w:val="Normal"/>
    <w:rsid w:val="00B821B1"/>
    <w:pPr>
      <w:spacing w:before="100" w:beforeAutospacing="1" w:after="100" w:afterAutospacing="1"/>
    </w:pPr>
    <w:rPr>
      <w:rFonts w:ascii="Times" w:hAnsi="Times"/>
      <w:sz w:val="20"/>
      <w:szCs w:val="20"/>
    </w:rPr>
  </w:style>
  <w:style w:type="character" w:customStyle="1" w:styleId="thetitle">
    <w:name w:val="the_title"/>
    <w:basedOn w:val="DefaultParagraphFont"/>
    <w:rsid w:val="00B821B1"/>
  </w:style>
  <w:style w:type="character" w:customStyle="1" w:styleId="view-count">
    <w:name w:val="view-count"/>
    <w:basedOn w:val="DefaultParagraphFont"/>
    <w:rsid w:val="00B821B1"/>
  </w:style>
  <w:style w:type="character" w:customStyle="1" w:styleId="rupee">
    <w:name w:val="rupee"/>
    <w:basedOn w:val="DefaultParagraphFont"/>
    <w:rsid w:val="00B821B1"/>
  </w:style>
  <w:style w:type="character" w:customStyle="1" w:styleId="grey1">
    <w:name w:val="grey1"/>
    <w:basedOn w:val="DefaultParagraphFont"/>
    <w:rsid w:val="00B821B1"/>
  </w:style>
  <w:style w:type="paragraph" w:customStyle="1" w:styleId="Pa13">
    <w:name w:val="Pa13"/>
    <w:basedOn w:val="Default"/>
    <w:next w:val="Default"/>
    <w:uiPriority w:val="99"/>
    <w:rsid w:val="00B821B1"/>
    <w:pPr>
      <w:widowControl w:val="0"/>
      <w:spacing w:line="201" w:lineRule="atLeast"/>
    </w:pPr>
    <w:rPr>
      <w:rFonts w:eastAsiaTheme="minorEastAsia"/>
      <w:color w:val="auto"/>
    </w:rPr>
  </w:style>
  <w:style w:type="paragraph" w:customStyle="1" w:styleId="Pa14">
    <w:name w:val="Pa14"/>
    <w:basedOn w:val="Default"/>
    <w:next w:val="Default"/>
    <w:uiPriority w:val="99"/>
    <w:rsid w:val="00B821B1"/>
    <w:pPr>
      <w:widowControl w:val="0"/>
      <w:spacing w:line="241" w:lineRule="atLeast"/>
    </w:pPr>
    <w:rPr>
      <w:rFonts w:eastAsiaTheme="minorEastAsia"/>
      <w:color w:val="auto"/>
    </w:rPr>
  </w:style>
  <w:style w:type="paragraph" w:customStyle="1" w:styleId="Pa9">
    <w:name w:val="Pa9"/>
    <w:basedOn w:val="Default"/>
    <w:next w:val="Default"/>
    <w:uiPriority w:val="99"/>
    <w:rsid w:val="00B821B1"/>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B821B1"/>
  </w:style>
  <w:style w:type="character" w:customStyle="1" w:styleId="reporttitle">
    <w:name w:val="report_title"/>
    <w:basedOn w:val="DefaultParagraphFont"/>
    <w:rsid w:val="00B821B1"/>
  </w:style>
  <w:style w:type="character" w:customStyle="1" w:styleId="documenttype-longreleases">
    <w:name w:val="document_type_-_long_releases"/>
    <w:basedOn w:val="DefaultParagraphFont"/>
    <w:rsid w:val="00B821B1"/>
  </w:style>
  <w:style w:type="character" w:customStyle="1" w:styleId="alt-date">
    <w:name w:val="alt-date"/>
    <w:basedOn w:val="DefaultParagraphFont"/>
    <w:rsid w:val="00B821B1"/>
  </w:style>
  <w:style w:type="character" w:customStyle="1" w:styleId="entry-byline">
    <w:name w:val="entry-byline"/>
    <w:basedOn w:val="DefaultParagraphFont"/>
    <w:rsid w:val="00B821B1"/>
  </w:style>
  <w:style w:type="character" w:customStyle="1" w:styleId="taglinecontrib">
    <w:name w:val="tagline_contrib"/>
    <w:basedOn w:val="DefaultParagraphFont"/>
    <w:rsid w:val="00B821B1"/>
  </w:style>
  <w:style w:type="character" w:customStyle="1" w:styleId="articledate0">
    <w:name w:val="article_date"/>
    <w:basedOn w:val="DefaultParagraphFont"/>
    <w:rsid w:val="00B821B1"/>
  </w:style>
  <w:style w:type="paragraph" w:customStyle="1" w:styleId="hg-daily">
    <w:name w:val="hg-daily"/>
    <w:basedOn w:val="Normal"/>
    <w:rsid w:val="00B821B1"/>
    <w:pPr>
      <w:spacing w:before="100" w:beforeAutospacing="1" w:after="100" w:afterAutospacing="1"/>
    </w:pPr>
    <w:rPr>
      <w:rFonts w:ascii="Times" w:hAnsi="Times"/>
      <w:sz w:val="20"/>
      <w:szCs w:val="20"/>
    </w:rPr>
  </w:style>
  <w:style w:type="character" w:customStyle="1" w:styleId="cit">
    <w:name w:val="cit"/>
    <w:basedOn w:val="DefaultParagraphFont"/>
    <w:rsid w:val="00B821B1"/>
  </w:style>
  <w:style w:type="paragraph" w:customStyle="1" w:styleId="buttonheading">
    <w:name w:val="buttonheading"/>
    <w:basedOn w:val="Normal"/>
    <w:rsid w:val="00B821B1"/>
    <w:pPr>
      <w:spacing w:before="100" w:beforeAutospacing="1" w:after="100" w:afterAutospacing="1"/>
    </w:pPr>
    <w:rPr>
      <w:rFonts w:ascii="Times" w:hAnsi="Times"/>
      <w:sz w:val="20"/>
      <w:szCs w:val="20"/>
    </w:rPr>
  </w:style>
  <w:style w:type="character" w:customStyle="1" w:styleId="createdate">
    <w:name w:val="createdate"/>
    <w:basedOn w:val="DefaultParagraphFont"/>
    <w:rsid w:val="00B821B1"/>
  </w:style>
  <w:style w:type="character" w:customStyle="1" w:styleId="text-label">
    <w:name w:val="text-label"/>
    <w:basedOn w:val="DefaultParagraphFont"/>
    <w:rsid w:val="00B821B1"/>
  </w:style>
  <w:style w:type="paragraph" w:customStyle="1" w:styleId="TOC3Char">
    <w:name w:val="TOC 3 Char"/>
    <w:basedOn w:val="Normal"/>
    <w:next w:val="Normal"/>
    <w:rsid w:val="00B821B1"/>
    <w:rPr>
      <w:rFonts w:eastAsia="Times New Roman"/>
      <w:sz w:val="24"/>
      <w:szCs w:val="20"/>
    </w:rPr>
  </w:style>
  <w:style w:type="paragraph" w:customStyle="1" w:styleId="TOC1Char">
    <w:name w:val="TOC 1 Char"/>
    <w:basedOn w:val="Normal"/>
    <w:next w:val="Normal"/>
    <w:rsid w:val="00B821B1"/>
    <w:rPr>
      <w:rFonts w:eastAsia="Times New Roman"/>
      <w:b/>
      <w:sz w:val="24"/>
      <w:szCs w:val="20"/>
    </w:rPr>
  </w:style>
  <w:style w:type="character" w:customStyle="1" w:styleId="StyleCardtextChar10pt">
    <w:name w:val="Style Card text Char + 10 pt"/>
    <w:rsid w:val="00B821B1"/>
    <w:rPr>
      <w:rFonts w:ascii="Georgia" w:eastAsia="Calibri" w:hAnsi="Georgia"/>
      <w:sz w:val="20"/>
      <w:u w:val="single"/>
      <w:lang w:bidi="ar-SA"/>
    </w:rPr>
  </w:style>
  <w:style w:type="paragraph" w:customStyle="1" w:styleId="ColorfulList-Accent11">
    <w:name w:val="Colorful List - Accent 11"/>
    <w:basedOn w:val="Normal"/>
    <w:uiPriority w:val="34"/>
    <w:qFormat/>
    <w:rsid w:val="00B821B1"/>
    <w:pPr>
      <w:ind w:left="720"/>
      <w:contextualSpacing/>
      <w:jc w:val="both"/>
    </w:pPr>
    <w:rPr>
      <w:rFonts w:eastAsia="Times New Roman"/>
      <w:sz w:val="20"/>
      <w:szCs w:val="20"/>
    </w:rPr>
  </w:style>
  <w:style w:type="paragraph" w:customStyle="1" w:styleId="NoteLevel11">
    <w:name w:val="Note Level 11"/>
    <w:basedOn w:val="Normal"/>
    <w:uiPriority w:val="99"/>
    <w:rsid w:val="00B821B1"/>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B821B1"/>
    <w:pPr>
      <w:keepNext/>
      <w:tabs>
        <w:tab w:val="num" w:pos="1440"/>
      </w:tabs>
      <w:ind w:left="1800" w:hanging="360"/>
      <w:outlineLvl w:val="2"/>
    </w:pPr>
    <w:rPr>
      <w:rFonts w:eastAsia="MS Gothic"/>
    </w:rPr>
  </w:style>
  <w:style w:type="paragraph" w:customStyle="1" w:styleId="NoteLevel41">
    <w:name w:val="Note Level 41"/>
    <w:basedOn w:val="Normal"/>
    <w:rsid w:val="00B821B1"/>
    <w:pPr>
      <w:keepNext/>
      <w:tabs>
        <w:tab w:val="num" w:pos="2160"/>
      </w:tabs>
      <w:ind w:left="2520" w:hanging="360"/>
      <w:outlineLvl w:val="3"/>
    </w:pPr>
    <w:rPr>
      <w:rFonts w:eastAsia="MS Gothic"/>
    </w:rPr>
  </w:style>
  <w:style w:type="paragraph" w:customStyle="1" w:styleId="NoteLevel51">
    <w:name w:val="Note Level 51"/>
    <w:basedOn w:val="Normal"/>
    <w:rsid w:val="00B821B1"/>
    <w:pPr>
      <w:keepNext/>
      <w:tabs>
        <w:tab w:val="num" w:pos="2880"/>
      </w:tabs>
      <w:ind w:left="3240" w:hanging="360"/>
      <w:outlineLvl w:val="4"/>
    </w:pPr>
    <w:rPr>
      <w:rFonts w:eastAsia="MS Gothic"/>
    </w:rPr>
  </w:style>
  <w:style w:type="paragraph" w:customStyle="1" w:styleId="NoteLevel61">
    <w:name w:val="Note Level 61"/>
    <w:basedOn w:val="Normal"/>
    <w:rsid w:val="00B821B1"/>
    <w:pPr>
      <w:keepNext/>
      <w:tabs>
        <w:tab w:val="num" w:pos="3600"/>
      </w:tabs>
      <w:ind w:left="3960" w:hanging="360"/>
      <w:outlineLvl w:val="5"/>
    </w:pPr>
    <w:rPr>
      <w:rFonts w:eastAsia="MS Gothic"/>
    </w:rPr>
  </w:style>
  <w:style w:type="paragraph" w:customStyle="1" w:styleId="NoteLevel71">
    <w:name w:val="Note Level 71"/>
    <w:basedOn w:val="Normal"/>
    <w:rsid w:val="00B821B1"/>
    <w:pPr>
      <w:keepNext/>
      <w:tabs>
        <w:tab w:val="num" w:pos="4320"/>
      </w:tabs>
      <w:ind w:left="4680" w:hanging="360"/>
      <w:outlineLvl w:val="6"/>
    </w:pPr>
    <w:rPr>
      <w:rFonts w:eastAsia="MS Gothic"/>
    </w:rPr>
  </w:style>
  <w:style w:type="paragraph" w:customStyle="1" w:styleId="NoteLevel81">
    <w:name w:val="Note Level 81"/>
    <w:basedOn w:val="Normal"/>
    <w:rsid w:val="00B821B1"/>
    <w:pPr>
      <w:keepNext/>
      <w:tabs>
        <w:tab w:val="num" w:pos="5040"/>
      </w:tabs>
      <w:ind w:left="5400" w:hanging="360"/>
      <w:outlineLvl w:val="7"/>
    </w:pPr>
    <w:rPr>
      <w:rFonts w:eastAsia="MS Gothic"/>
    </w:rPr>
  </w:style>
  <w:style w:type="paragraph" w:customStyle="1" w:styleId="NoteLevel91">
    <w:name w:val="Note Level 91"/>
    <w:basedOn w:val="Normal"/>
    <w:rsid w:val="00B821B1"/>
    <w:pPr>
      <w:keepNext/>
      <w:tabs>
        <w:tab w:val="num" w:pos="5760"/>
      </w:tabs>
      <w:ind w:left="6120" w:hanging="360"/>
      <w:outlineLvl w:val="8"/>
    </w:pPr>
    <w:rPr>
      <w:rFonts w:eastAsia="MS Gothic"/>
    </w:rPr>
  </w:style>
  <w:style w:type="paragraph" w:styleId="Index2">
    <w:name w:val="index 2"/>
    <w:basedOn w:val="Normal"/>
    <w:next w:val="Normal"/>
    <w:autoRedefine/>
    <w:rsid w:val="00B821B1"/>
    <w:pPr>
      <w:spacing w:after="200" w:line="276" w:lineRule="auto"/>
      <w:ind w:left="400" w:hanging="200"/>
    </w:pPr>
    <w:rPr>
      <w:rFonts w:eastAsia="Times New Roman"/>
      <w:bCs/>
    </w:rPr>
  </w:style>
  <w:style w:type="paragraph" w:styleId="Index3">
    <w:name w:val="index 3"/>
    <w:basedOn w:val="Normal"/>
    <w:next w:val="Normal"/>
    <w:autoRedefine/>
    <w:rsid w:val="00B821B1"/>
    <w:pPr>
      <w:spacing w:after="200" w:line="276" w:lineRule="auto"/>
      <w:ind w:left="600" w:hanging="200"/>
    </w:pPr>
    <w:rPr>
      <w:rFonts w:eastAsia="Times New Roman"/>
      <w:bCs/>
    </w:rPr>
  </w:style>
  <w:style w:type="paragraph" w:styleId="Index4">
    <w:name w:val="index 4"/>
    <w:basedOn w:val="Normal"/>
    <w:next w:val="Normal"/>
    <w:autoRedefine/>
    <w:rsid w:val="00B821B1"/>
    <w:pPr>
      <w:spacing w:after="200" w:line="276" w:lineRule="auto"/>
      <w:ind w:left="800" w:hanging="200"/>
    </w:pPr>
    <w:rPr>
      <w:rFonts w:eastAsia="Times New Roman"/>
      <w:bCs/>
    </w:rPr>
  </w:style>
  <w:style w:type="paragraph" w:styleId="Index5">
    <w:name w:val="index 5"/>
    <w:basedOn w:val="Normal"/>
    <w:next w:val="Normal"/>
    <w:autoRedefine/>
    <w:rsid w:val="00B821B1"/>
    <w:pPr>
      <w:spacing w:after="200" w:line="276" w:lineRule="auto"/>
      <w:ind w:left="1000" w:hanging="200"/>
    </w:pPr>
    <w:rPr>
      <w:rFonts w:eastAsia="Times New Roman"/>
      <w:bCs/>
    </w:rPr>
  </w:style>
  <w:style w:type="paragraph" w:styleId="Index6">
    <w:name w:val="index 6"/>
    <w:basedOn w:val="Normal"/>
    <w:next w:val="Normal"/>
    <w:autoRedefine/>
    <w:rsid w:val="00B821B1"/>
    <w:pPr>
      <w:spacing w:after="200" w:line="276" w:lineRule="auto"/>
      <w:ind w:left="1200" w:hanging="200"/>
    </w:pPr>
    <w:rPr>
      <w:rFonts w:eastAsia="Times New Roman"/>
      <w:bCs/>
    </w:rPr>
  </w:style>
  <w:style w:type="paragraph" w:styleId="Index7">
    <w:name w:val="index 7"/>
    <w:basedOn w:val="Normal"/>
    <w:next w:val="Normal"/>
    <w:autoRedefine/>
    <w:rsid w:val="00B821B1"/>
    <w:pPr>
      <w:spacing w:after="200" w:line="276" w:lineRule="auto"/>
      <w:ind w:left="1400" w:hanging="200"/>
    </w:pPr>
    <w:rPr>
      <w:rFonts w:eastAsia="Times New Roman"/>
      <w:bCs/>
    </w:rPr>
  </w:style>
  <w:style w:type="paragraph" w:styleId="Index8">
    <w:name w:val="index 8"/>
    <w:basedOn w:val="Normal"/>
    <w:next w:val="Normal"/>
    <w:autoRedefine/>
    <w:rsid w:val="00B821B1"/>
    <w:pPr>
      <w:spacing w:after="200" w:line="276" w:lineRule="auto"/>
      <w:ind w:left="1600" w:hanging="200"/>
    </w:pPr>
    <w:rPr>
      <w:rFonts w:eastAsia="Times New Roman"/>
      <w:bCs/>
    </w:rPr>
  </w:style>
  <w:style w:type="paragraph" w:styleId="Index9">
    <w:name w:val="index 9"/>
    <w:basedOn w:val="Normal"/>
    <w:next w:val="Normal"/>
    <w:autoRedefine/>
    <w:rsid w:val="00B821B1"/>
    <w:pPr>
      <w:spacing w:after="200" w:line="276" w:lineRule="auto"/>
      <w:ind w:left="1800" w:hanging="200"/>
    </w:pPr>
    <w:rPr>
      <w:rFonts w:eastAsia="Times New Roman"/>
      <w:bCs/>
    </w:rPr>
  </w:style>
  <w:style w:type="paragraph" w:styleId="IndexHeading">
    <w:name w:val="index heading"/>
    <w:basedOn w:val="Normal"/>
    <w:next w:val="Index1"/>
    <w:rsid w:val="00B821B1"/>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B821B1"/>
    <w:pPr>
      <w:jc w:val="both"/>
    </w:pPr>
    <w:rPr>
      <w:rFonts w:eastAsia="Times New Roman"/>
      <w:i/>
      <w:iCs/>
      <w:color w:val="000000"/>
      <w:sz w:val="20"/>
    </w:rPr>
  </w:style>
  <w:style w:type="character" w:customStyle="1" w:styleId="MediumGrid11">
    <w:name w:val="Medium Grid 11"/>
    <w:uiPriority w:val="99"/>
    <w:rsid w:val="00B821B1"/>
    <w:rPr>
      <w:color w:val="808080"/>
    </w:rPr>
  </w:style>
  <w:style w:type="numbering" w:customStyle="1" w:styleId="NoList8">
    <w:name w:val="No List8"/>
    <w:next w:val="NoList"/>
    <w:semiHidden/>
    <w:unhideWhenUsed/>
    <w:rsid w:val="00B821B1"/>
  </w:style>
  <w:style w:type="numbering" w:customStyle="1" w:styleId="NoList9">
    <w:name w:val="No List9"/>
    <w:next w:val="NoList"/>
    <w:semiHidden/>
    <w:unhideWhenUsed/>
    <w:rsid w:val="00B821B1"/>
  </w:style>
  <w:style w:type="numbering" w:customStyle="1" w:styleId="NoList10">
    <w:name w:val="No List10"/>
    <w:next w:val="NoList"/>
    <w:semiHidden/>
    <w:unhideWhenUsed/>
    <w:rsid w:val="00B821B1"/>
  </w:style>
  <w:style w:type="numbering" w:customStyle="1" w:styleId="NoList12">
    <w:name w:val="No List12"/>
    <w:next w:val="NoList"/>
    <w:semiHidden/>
    <w:unhideWhenUsed/>
    <w:rsid w:val="00B821B1"/>
  </w:style>
  <w:style w:type="numbering" w:customStyle="1" w:styleId="NoList13">
    <w:name w:val="No List13"/>
    <w:next w:val="NoList"/>
    <w:semiHidden/>
    <w:unhideWhenUsed/>
    <w:rsid w:val="00B821B1"/>
  </w:style>
  <w:style w:type="numbering" w:customStyle="1" w:styleId="NoList14">
    <w:name w:val="No List14"/>
    <w:next w:val="NoList"/>
    <w:semiHidden/>
    <w:unhideWhenUsed/>
    <w:rsid w:val="00B821B1"/>
  </w:style>
  <w:style w:type="numbering" w:customStyle="1" w:styleId="NoList15">
    <w:name w:val="No List15"/>
    <w:next w:val="NoList"/>
    <w:uiPriority w:val="99"/>
    <w:semiHidden/>
    <w:unhideWhenUsed/>
    <w:rsid w:val="00B821B1"/>
  </w:style>
  <w:style w:type="numbering" w:customStyle="1" w:styleId="NoList16">
    <w:name w:val="No List16"/>
    <w:next w:val="NoList"/>
    <w:uiPriority w:val="99"/>
    <w:semiHidden/>
    <w:unhideWhenUsed/>
    <w:rsid w:val="00B821B1"/>
  </w:style>
  <w:style w:type="numbering" w:customStyle="1" w:styleId="NoList17">
    <w:name w:val="No List17"/>
    <w:next w:val="NoList"/>
    <w:semiHidden/>
    <w:unhideWhenUsed/>
    <w:rsid w:val="00B821B1"/>
  </w:style>
  <w:style w:type="numbering" w:customStyle="1" w:styleId="NoList18">
    <w:name w:val="No List18"/>
    <w:next w:val="NoList"/>
    <w:uiPriority w:val="99"/>
    <w:semiHidden/>
    <w:unhideWhenUsed/>
    <w:rsid w:val="00B821B1"/>
  </w:style>
  <w:style w:type="numbering" w:customStyle="1" w:styleId="NoList19">
    <w:name w:val="No List19"/>
    <w:next w:val="NoList"/>
    <w:uiPriority w:val="99"/>
    <w:semiHidden/>
    <w:unhideWhenUsed/>
    <w:rsid w:val="00B821B1"/>
  </w:style>
  <w:style w:type="numbering" w:customStyle="1" w:styleId="NoList20">
    <w:name w:val="No List20"/>
    <w:next w:val="NoList"/>
    <w:semiHidden/>
    <w:unhideWhenUsed/>
    <w:rsid w:val="00B821B1"/>
  </w:style>
  <w:style w:type="numbering" w:customStyle="1" w:styleId="NoList21">
    <w:name w:val="No List21"/>
    <w:next w:val="NoList"/>
    <w:semiHidden/>
    <w:unhideWhenUsed/>
    <w:rsid w:val="00B821B1"/>
  </w:style>
  <w:style w:type="paragraph" w:customStyle="1" w:styleId="PlaceholderText2">
    <w:name w:val="Placeholder Text2"/>
    <w:basedOn w:val="Normal"/>
    <w:uiPriority w:val="99"/>
    <w:rsid w:val="00B821B1"/>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B821B1"/>
    <w:pPr>
      <w:keepNext/>
      <w:tabs>
        <w:tab w:val="num" w:pos="1440"/>
      </w:tabs>
      <w:ind w:left="1800" w:hanging="360"/>
      <w:outlineLvl w:val="2"/>
    </w:pPr>
    <w:rPr>
      <w:rFonts w:eastAsia="MS Gothic"/>
      <w:sz w:val="24"/>
    </w:rPr>
  </w:style>
  <w:style w:type="paragraph" w:customStyle="1" w:styleId="LightList1">
    <w:name w:val="Light List1"/>
    <w:basedOn w:val="Normal"/>
    <w:rsid w:val="00B821B1"/>
    <w:pPr>
      <w:keepNext/>
      <w:tabs>
        <w:tab w:val="num" w:pos="2160"/>
      </w:tabs>
      <w:ind w:left="2520" w:hanging="360"/>
      <w:outlineLvl w:val="3"/>
    </w:pPr>
    <w:rPr>
      <w:rFonts w:eastAsia="MS Gothic"/>
      <w:sz w:val="24"/>
    </w:rPr>
  </w:style>
  <w:style w:type="paragraph" w:customStyle="1" w:styleId="LightGrid1">
    <w:name w:val="Light Grid1"/>
    <w:basedOn w:val="Normal"/>
    <w:rsid w:val="00B821B1"/>
    <w:pPr>
      <w:keepNext/>
      <w:tabs>
        <w:tab w:val="num" w:pos="2880"/>
      </w:tabs>
      <w:ind w:left="3240" w:hanging="360"/>
      <w:outlineLvl w:val="4"/>
    </w:pPr>
    <w:rPr>
      <w:rFonts w:eastAsia="MS Gothic"/>
      <w:sz w:val="24"/>
    </w:rPr>
  </w:style>
  <w:style w:type="paragraph" w:customStyle="1" w:styleId="MediumShading11">
    <w:name w:val="Medium Shading 11"/>
    <w:basedOn w:val="Normal"/>
    <w:rsid w:val="00B821B1"/>
    <w:pPr>
      <w:keepNext/>
      <w:tabs>
        <w:tab w:val="num" w:pos="3600"/>
      </w:tabs>
      <w:ind w:left="3960" w:hanging="360"/>
      <w:outlineLvl w:val="5"/>
    </w:pPr>
    <w:rPr>
      <w:rFonts w:eastAsia="MS Gothic"/>
      <w:sz w:val="24"/>
    </w:rPr>
  </w:style>
  <w:style w:type="paragraph" w:customStyle="1" w:styleId="MediumShading21">
    <w:name w:val="Medium Shading 21"/>
    <w:basedOn w:val="Normal"/>
    <w:rsid w:val="00B821B1"/>
    <w:pPr>
      <w:keepNext/>
      <w:tabs>
        <w:tab w:val="num" w:pos="4320"/>
      </w:tabs>
      <w:ind w:left="4680" w:hanging="360"/>
      <w:outlineLvl w:val="6"/>
    </w:pPr>
    <w:rPr>
      <w:rFonts w:eastAsia="MS Gothic"/>
      <w:sz w:val="24"/>
    </w:rPr>
  </w:style>
  <w:style w:type="paragraph" w:customStyle="1" w:styleId="MediumList11">
    <w:name w:val="Medium List 11"/>
    <w:basedOn w:val="Normal"/>
    <w:rsid w:val="00B821B1"/>
    <w:pPr>
      <w:keepNext/>
      <w:tabs>
        <w:tab w:val="num" w:pos="5040"/>
      </w:tabs>
      <w:ind w:left="5400" w:hanging="360"/>
      <w:outlineLvl w:val="7"/>
    </w:pPr>
    <w:rPr>
      <w:rFonts w:eastAsia="MS Gothic"/>
      <w:sz w:val="24"/>
    </w:rPr>
  </w:style>
  <w:style w:type="paragraph" w:customStyle="1" w:styleId="MediumList21">
    <w:name w:val="Medium List 21"/>
    <w:basedOn w:val="Normal"/>
    <w:rsid w:val="00B821B1"/>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B821B1"/>
    <w:rPr>
      <w:sz w:val="17"/>
      <w:szCs w:val="24"/>
      <w:lang w:val="en-US" w:eastAsia="en-US" w:bidi="ar-SA"/>
    </w:rPr>
  </w:style>
  <w:style w:type="paragraph" w:customStyle="1" w:styleId="TagsFutura">
    <w:name w:val="TagsFutura"/>
    <w:basedOn w:val="Normal"/>
    <w:next w:val="Cites"/>
    <w:rsid w:val="00B821B1"/>
    <w:rPr>
      <w:rFonts w:ascii="Futura" w:eastAsia="Times" w:hAnsi="Futura"/>
      <w:b/>
      <w:caps/>
      <w:sz w:val="18"/>
      <w:szCs w:val="20"/>
    </w:rPr>
  </w:style>
  <w:style w:type="character" w:customStyle="1" w:styleId="italics">
    <w:name w:val="italics"/>
    <w:basedOn w:val="DefaultParagraphFont"/>
    <w:rsid w:val="00B821B1"/>
  </w:style>
  <w:style w:type="character" w:customStyle="1" w:styleId="m-3583723223135346788gmail-style13ptbold">
    <w:name w:val="m_-3583723223135346788gmail-style13ptbold"/>
    <w:basedOn w:val="DefaultParagraphFont"/>
    <w:rsid w:val="00B821B1"/>
  </w:style>
  <w:style w:type="character" w:customStyle="1" w:styleId="m-3583723223135346788gmail-styleunderline">
    <w:name w:val="m_-3583723223135346788gmail-styleunderline"/>
    <w:basedOn w:val="DefaultParagraphFont"/>
    <w:rsid w:val="00B821B1"/>
  </w:style>
  <w:style w:type="paragraph" w:customStyle="1" w:styleId="speakable">
    <w:name w:val="speakable"/>
    <w:basedOn w:val="Normal"/>
    <w:uiPriority w:val="99"/>
    <w:qFormat/>
    <w:rsid w:val="00B821B1"/>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B821B1"/>
    <w:rPr>
      <w:b/>
      <w:u w:val="single"/>
    </w:rPr>
  </w:style>
  <w:style w:type="character" w:customStyle="1" w:styleId="UnresolvedMention3">
    <w:name w:val="Unresolved Mention3"/>
    <w:basedOn w:val="DefaultParagraphFont"/>
    <w:uiPriority w:val="99"/>
    <w:semiHidden/>
    <w:unhideWhenUsed/>
    <w:rsid w:val="00B821B1"/>
    <w:rPr>
      <w:color w:val="808080"/>
      <w:shd w:val="clear" w:color="auto" w:fill="E6E6E6"/>
    </w:rPr>
  </w:style>
  <w:style w:type="paragraph" w:customStyle="1" w:styleId="useless">
    <w:name w:val="useless"/>
    <w:basedOn w:val="Normal"/>
    <w:uiPriority w:val="99"/>
    <w:qFormat/>
    <w:rsid w:val="00B821B1"/>
    <w:rPr>
      <w:rFonts w:eastAsia="Times New Roman"/>
      <w:sz w:val="12"/>
    </w:rPr>
  </w:style>
  <w:style w:type="character" w:customStyle="1" w:styleId="tagCharCharCharChar">
    <w:name w:val="tag Char Char Char Char"/>
    <w:rsid w:val="00B821B1"/>
    <w:rPr>
      <w:b/>
      <w:sz w:val="24"/>
      <w:szCs w:val="24"/>
      <w:lang w:val="en-US" w:eastAsia="en-US" w:bidi="ar-SA"/>
    </w:rPr>
  </w:style>
  <w:style w:type="character" w:customStyle="1" w:styleId="DebateUnderlined">
    <w:name w:val="Debate Underlined"/>
    <w:rsid w:val="00B821B1"/>
    <w:rPr>
      <w:rFonts w:ascii="Helvetica" w:hAnsi="Helvetica"/>
      <w:sz w:val="20"/>
      <w:u w:val="single"/>
    </w:rPr>
  </w:style>
  <w:style w:type="character" w:styleId="PlaceholderText">
    <w:name w:val="Placeholder Text"/>
    <w:basedOn w:val="DefaultParagraphFont"/>
    <w:uiPriority w:val="99"/>
    <w:rsid w:val="00B821B1"/>
    <w:rPr>
      <w:color w:val="808080"/>
    </w:rPr>
  </w:style>
  <w:style w:type="character" w:customStyle="1" w:styleId="byl">
    <w:name w:val="byl"/>
    <w:rsid w:val="00B821B1"/>
  </w:style>
  <w:style w:type="paragraph" w:customStyle="1" w:styleId="css-xhhu0i">
    <w:name w:val="css-xhhu0i"/>
    <w:basedOn w:val="Normal"/>
    <w:rsid w:val="00B821B1"/>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B821B1"/>
  </w:style>
  <w:style w:type="character" w:customStyle="1" w:styleId="m-8878800405382358272gmail-styleunderline">
    <w:name w:val="m_-8878800405382358272gmail-styleunderline"/>
    <w:basedOn w:val="DefaultParagraphFont"/>
    <w:rsid w:val="00B821B1"/>
  </w:style>
  <w:style w:type="character" w:customStyle="1" w:styleId="m-5498913268213319940gmail-styleunderline">
    <w:name w:val="m_-5498913268213319940gmail-styleunderline"/>
    <w:basedOn w:val="DefaultParagraphFont"/>
    <w:rsid w:val="00B821B1"/>
  </w:style>
  <w:style w:type="character" w:customStyle="1" w:styleId="overlay">
    <w:name w:val="overlay"/>
    <w:basedOn w:val="DefaultParagraphFont"/>
    <w:rsid w:val="00B821B1"/>
  </w:style>
  <w:style w:type="character" w:customStyle="1" w:styleId="TagCharCharCharChar0">
    <w:name w:val="Tag Char Char Char Char"/>
    <w:basedOn w:val="DefaultParagraphFont"/>
    <w:rsid w:val="00B821B1"/>
    <w:rPr>
      <w:rFonts w:ascii="Calibri" w:hAnsi="Calibri" w:cs="Calibri"/>
      <w:b/>
      <w:sz w:val="24"/>
    </w:rPr>
  </w:style>
  <w:style w:type="paragraph" w:customStyle="1" w:styleId="g-body">
    <w:name w:val="g-body"/>
    <w:basedOn w:val="Normal"/>
    <w:uiPriority w:val="99"/>
    <w:qFormat/>
    <w:rsid w:val="00B821B1"/>
    <w:pPr>
      <w:spacing w:before="100" w:beforeAutospacing="1" w:after="100" w:afterAutospacing="1"/>
    </w:pPr>
    <w:rPr>
      <w:rFonts w:eastAsia="Times New Roman"/>
      <w:sz w:val="24"/>
    </w:rPr>
  </w:style>
  <w:style w:type="paragraph" w:customStyle="1" w:styleId="g-pstyle0">
    <w:name w:val="g-pstyle0"/>
    <w:basedOn w:val="Normal"/>
    <w:uiPriority w:val="99"/>
    <w:qFormat/>
    <w:rsid w:val="00B821B1"/>
    <w:pPr>
      <w:spacing w:before="100" w:beforeAutospacing="1" w:after="100" w:afterAutospacing="1"/>
    </w:pPr>
    <w:rPr>
      <w:rFonts w:eastAsia="Times New Roman"/>
      <w:sz w:val="24"/>
    </w:rPr>
  </w:style>
  <w:style w:type="paragraph" w:customStyle="1" w:styleId="g-pstyle1">
    <w:name w:val="g-pstyle1"/>
    <w:basedOn w:val="Normal"/>
    <w:uiPriority w:val="99"/>
    <w:qFormat/>
    <w:rsid w:val="00B821B1"/>
    <w:pPr>
      <w:spacing w:before="100" w:beforeAutospacing="1" w:after="100" w:afterAutospacing="1"/>
    </w:pPr>
    <w:rPr>
      <w:rFonts w:eastAsia="Times New Roman"/>
      <w:sz w:val="24"/>
    </w:rPr>
  </w:style>
  <w:style w:type="paragraph" w:customStyle="1" w:styleId="g-asset-hed">
    <w:name w:val="g-asset-hed"/>
    <w:basedOn w:val="Normal"/>
    <w:uiPriority w:val="99"/>
    <w:qFormat/>
    <w:rsid w:val="00B821B1"/>
    <w:pPr>
      <w:spacing w:before="100" w:beforeAutospacing="1" w:after="100" w:afterAutospacing="1"/>
    </w:pPr>
    <w:rPr>
      <w:rFonts w:eastAsia="Times New Roman"/>
      <w:sz w:val="24"/>
    </w:rPr>
  </w:style>
  <w:style w:type="paragraph" w:customStyle="1" w:styleId="js-tweet-text">
    <w:name w:val="js-tweet-text"/>
    <w:basedOn w:val="Normal"/>
    <w:uiPriority w:val="99"/>
    <w:qFormat/>
    <w:rsid w:val="00B821B1"/>
    <w:pPr>
      <w:spacing w:before="100" w:beforeAutospacing="1" w:after="100" w:afterAutospacing="1"/>
    </w:pPr>
    <w:rPr>
      <w:rFonts w:ascii="Arial" w:hAnsi="Arial"/>
      <w:sz w:val="24"/>
    </w:rPr>
  </w:style>
  <w:style w:type="paragraph" w:customStyle="1" w:styleId="speech">
    <w:name w:val="speech"/>
    <w:basedOn w:val="Normal"/>
    <w:uiPriority w:val="99"/>
    <w:qFormat/>
    <w:rsid w:val="00B821B1"/>
    <w:pPr>
      <w:spacing w:before="100" w:beforeAutospacing="1" w:after="100" w:afterAutospacing="1"/>
    </w:pPr>
    <w:rPr>
      <w:sz w:val="24"/>
    </w:rPr>
  </w:style>
  <w:style w:type="character" w:customStyle="1" w:styleId="adtext">
    <w:name w:val="adtext"/>
    <w:basedOn w:val="DefaultParagraphFont"/>
    <w:rsid w:val="00B821B1"/>
  </w:style>
  <w:style w:type="character" w:customStyle="1" w:styleId="UL-Bold">
    <w:name w:val="UL-Bold"/>
    <w:basedOn w:val="DefaultParagraphFont"/>
    <w:rsid w:val="00B821B1"/>
    <w:rPr>
      <w:u w:val="thick"/>
    </w:rPr>
  </w:style>
  <w:style w:type="character" w:customStyle="1" w:styleId="UL-None">
    <w:name w:val="UL-None"/>
    <w:basedOn w:val="DefaultParagraphFont"/>
    <w:rsid w:val="00B821B1"/>
    <w:rPr>
      <w:strike w:val="0"/>
      <w:dstrike w:val="0"/>
      <w:u w:val="none"/>
      <w:effect w:val="none"/>
    </w:rPr>
  </w:style>
  <w:style w:type="character" w:customStyle="1" w:styleId="qu730rj69h">
    <w:name w:val="qu730rj69h"/>
    <w:basedOn w:val="DefaultParagraphFont"/>
    <w:rsid w:val="00B821B1"/>
  </w:style>
  <w:style w:type="paragraph" w:customStyle="1" w:styleId="optext">
    <w:name w:val="optext"/>
    <w:basedOn w:val="Normal"/>
    <w:uiPriority w:val="99"/>
    <w:qFormat/>
    <w:rsid w:val="00B821B1"/>
    <w:pPr>
      <w:spacing w:before="100" w:beforeAutospacing="1" w:after="100" w:afterAutospacing="1"/>
    </w:pPr>
    <w:rPr>
      <w:sz w:val="24"/>
    </w:rPr>
  </w:style>
  <w:style w:type="character" w:customStyle="1" w:styleId="lmy74qr12z">
    <w:name w:val="lmy74qr12z"/>
    <w:basedOn w:val="DefaultParagraphFont"/>
    <w:rsid w:val="00B821B1"/>
  </w:style>
  <w:style w:type="character" w:customStyle="1" w:styleId="icr880">
    <w:name w:val="icr880"/>
    <w:basedOn w:val="DefaultParagraphFont"/>
    <w:rsid w:val="00B821B1"/>
  </w:style>
  <w:style w:type="character" w:customStyle="1" w:styleId="hx23q54">
    <w:name w:val="hx23q54"/>
    <w:basedOn w:val="DefaultParagraphFont"/>
    <w:rsid w:val="00B821B1"/>
  </w:style>
  <w:style w:type="character" w:customStyle="1" w:styleId="m-5348258726587825636gmail-style13ptbold">
    <w:name w:val="m_-5348258726587825636gmail-style13ptbold"/>
    <w:basedOn w:val="DefaultParagraphFont"/>
    <w:rsid w:val="00B821B1"/>
  </w:style>
  <w:style w:type="character" w:customStyle="1" w:styleId="m-5348258726587825636gmail-styleunderline">
    <w:name w:val="m_-5348258726587825636gmail-styleunderline"/>
    <w:basedOn w:val="DefaultParagraphFont"/>
    <w:rsid w:val="00B821B1"/>
  </w:style>
  <w:style w:type="character" w:customStyle="1" w:styleId="m4385445901877740177gmail-styleunderline">
    <w:name w:val="m_4385445901877740177gmail-styleunderline"/>
    <w:basedOn w:val="DefaultParagraphFont"/>
    <w:rsid w:val="00B821B1"/>
  </w:style>
  <w:style w:type="character" w:customStyle="1" w:styleId="DDIUnderline">
    <w:name w:val="DDI Underline"/>
    <w:qFormat/>
    <w:rsid w:val="00B821B1"/>
    <w:rPr>
      <w:rFonts w:ascii="Times New Roman" w:hAnsi="Times New Roman"/>
      <w:sz w:val="24"/>
      <w:u w:val="single"/>
    </w:rPr>
  </w:style>
  <w:style w:type="paragraph" w:customStyle="1" w:styleId="ALLCAPS">
    <w:name w:val="ALL CAPS"/>
    <w:basedOn w:val="Normal"/>
    <w:link w:val="ALLCAPSChar"/>
    <w:qFormat/>
    <w:rsid w:val="00B821B1"/>
    <w:rPr>
      <w:rFonts w:eastAsia="Times New Roman"/>
      <w:b/>
      <w:caps/>
    </w:rPr>
  </w:style>
  <w:style w:type="character" w:customStyle="1" w:styleId="ALLCAPSChar">
    <w:name w:val="ALL CAPS Char"/>
    <w:basedOn w:val="DefaultParagraphFont"/>
    <w:link w:val="ALLCAPS"/>
    <w:rsid w:val="00B821B1"/>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B821B1"/>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B821B1"/>
    <w:rPr>
      <w:rFonts w:ascii="Calibri" w:eastAsia="Times New Roman" w:hAnsi="Calibri"/>
      <w:b/>
    </w:rPr>
  </w:style>
  <w:style w:type="character" w:customStyle="1" w:styleId="Cites-AuthorDate">
    <w:name w:val="Cites-Author/Date"/>
    <w:rsid w:val="00B821B1"/>
    <w:rPr>
      <w:rFonts w:ascii="Helvetica" w:hAnsi="Helvetica"/>
      <w:b/>
      <w:sz w:val="22"/>
      <w:szCs w:val="24"/>
      <w:u w:val="thick"/>
    </w:rPr>
  </w:style>
  <w:style w:type="paragraph" w:customStyle="1" w:styleId="CiteTag">
    <w:name w:val="Cite/Tag"/>
    <w:basedOn w:val="Normal"/>
    <w:uiPriority w:val="99"/>
    <w:qFormat/>
    <w:rsid w:val="00B821B1"/>
    <w:rPr>
      <w:rFonts w:eastAsia="Cambria"/>
      <w:b/>
    </w:rPr>
  </w:style>
  <w:style w:type="character" w:customStyle="1" w:styleId="m489902567989944824gmail-style13ptbold">
    <w:name w:val="m_489902567989944824gmail-style13ptbold"/>
    <w:basedOn w:val="DefaultParagraphFont"/>
    <w:rsid w:val="00B821B1"/>
  </w:style>
  <w:style w:type="character" w:customStyle="1" w:styleId="m489902567989944824gmail-styleunderline">
    <w:name w:val="m_489902567989944824gmail-styleunderline"/>
    <w:basedOn w:val="DefaultParagraphFont"/>
    <w:rsid w:val="00B821B1"/>
  </w:style>
  <w:style w:type="character" w:customStyle="1" w:styleId="UnderlineCharChar3">
    <w:name w:val="Underline Char Char3"/>
    <w:rsid w:val="00B821B1"/>
    <w:rPr>
      <w:szCs w:val="24"/>
      <w:u w:val="single"/>
      <w:lang w:val="en-US" w:eastAsia="en-US" w:bidi="ar-SA"/>
    </w:rPr>
  </w:style>
  <w:style w:type="character" w:customStyle="1" w:styleId="tl8wme">
    <w:name w:val="tl8wme"/>
    <w:basedOn w:val="DefaultParagraphFont"/>
    <w:rsid w:val="00B821B1"/>
  </w:style>
  <w:style w:type="character" w:customStyle="1" w:styleId="Mention3">
    <w:name w:val="Mention3"/>
    <w:basedOn w:val="DefaultParagraphFont"/>
    <w:uiPriority w:val="99"/>
    <w:semiHidden/>
    <w:unhideWhenUsed/>
    <w:rsid w:val="00B821B1"/>
    <w:rPr>
      <w:color w:val="2B579A"/>
      <w:shd w:val="clear" w:color="auto" w:fill="E6E6E6"/>
    </w:rPr>
  </w:style>
  <w:style w:type="character" w:customStyle="1" w:styleId="m-5251091010484660064gmail-style13ptbold">
    <w:name w:val="m_-5251091010484660064gmail-style13ptbold"/>
    <w:basedOn w:val="DefaultParagraphFont"/>
    <w:rsid w:val="00B821B1"/>
  </w:style>
  <w:style w:type="character" w:customStyle="1" w:styleId="m-5251091010484660064gmail-styleunderline">
    <w:name w:val="m_-5251091010484660064gmail-styleunderline"/>
    <w:basedOn w:val="DefaultParagraphFont"/>
    <w:rsid w:val="00B821B1"/>
  </w:style>
  <w:style w:type="character" w:customStyle="1" w:styleId="tablecaption">
    <w:name w:val="tablecaption"/>
    <w:basedOn w:val="DefaultParagraphFont"/>
    <w:rsid w:val="00B821B1"/>
  </w:style>
  <w:style w:type="character" w:customStyle="1" w:styleId="StyleLatinHelvetica105ptBlack">
    <w:name w:val="Style (Latin) Helvetica 10.5 pt Black"/>
    <w:basedOn w:val="DefaultParagraphFont"/>
    <w:rsid w:val="00B821B1"/>
    <w:rPr>
      <w:rFonts w:ascii="Times New Roman" w:hAnsi="Times New Roman"/>
      <w:color w:val="000000"/>
      <w:sz w:val="21"/>
    </w:rPr>
  </w:style>
  <w:style w:type="character" w:customStyle="1" w:styleId="Quotation">
    <w:name w:val="Quotation"/>
    <w:qFormat/>
    <w:rsid w:val="00B821B1"/>
    <w:rPr>
      <w:rFonts w:ascii="Arial" w:hAnsi="Arial"/>
      <w:b/>
      <w:i/>
      <w:iCs/>
      <w:sz w:val="24"/>
      <w:u w:val="single"/>
    </w:rPr>
  </w:style>
  <w:style w:type="paragraph" w:customStyle="1" w:styleId="DateTime">
    <w:name w:val="DateTime"/>
    <w:basedOn w:val="Normal"/>
    <w:link w:val="DateTimeChar"/>
    <w:autoRedefine/>
    <w:uiPriority w:val="4"/>
    <w:qFormat/>
    <w:rsid w:val="00B821B1"/>
  </w:style>
  <w:style w:type="character" w:customStyle="1" w:styleId="DateTimeChar">
    <w:name w:val="DateTime Char"/>
    <w:basedOn w:val="DefaultParagraphFont"/>
    <w:link w:val="DateTime"/>
    <w:uiPriority w:val="4"/>
    <w:rsid w:val="00B821B1"/>
    <w:rPr>
      <w:rFonts w:ascii="Calibri" w:hAnsi="Calibri"/>
      <w:sz w:val="22"/>
    </w:rPr>
  </w:style>
  <w:style w:type="paragraph" w:customStyle="1" w:styleId="Lecture">
    <w:name w:val="Lecture"/>
    <w:next w:val="BodyText"/>
    <w:link w:val="LectureChar"/>
    <w:autoRedefine/>
    <w:uiPriority w:val="4"/>
    <w:qFormat/>
    <w:rsid w:val="00B821B1"/>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B821B1"/>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B821B1"/>
  </w:style>
  <w:style w:type="character" w:customStyle="1" w:styleId="m-413333960618644972gmail-styleunderline">
    <w:name w:val="m_-413333960618644972gmail-styleunderline"/>
    <w:basedOn w:val="DefaultParagraphFont"/>
    <w:rsid w:val="00B821B1"/>
  </w:style>
  <w:style w:type="character" w:customStyle="1" w:styleId="m8314098763611656848gmail-stylestylebold12pt">
    <w:name w:val="m_8314098763611656848gmail-stylestylebold12pt"/>
    <w:basedOn w:val="DefaultParagraphFont"/>
    <w:rsid w:val="00B821B1"/>
  </w:style>
  <w:style w:type="character" w:customStyle="1" w:styleId="m8314098763611656848gmail-styleboldunderline">
    <w:name w:val="m_8314098763611656848gmail-styleboldunderline"/>
    <w:basedOn w:val="DefaultParagraphFont"/>
    <w:rsid w:val="00B821B1"/>
  </w:style>
  <w:style w:type="paragraph" w:customStyle="1" w:styleId="Spacer">
    <w:name w:val="Spacer"/>
    <w:basedOn w:val="Heading1"/>
    <w:link w:val="SpacerChar"/>
    <w:autoRedefine/>
    <w:uiPriority w:val="4"/>
    <w:qFormat/>
    <w:rsid w:val="00B821B1"/>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B821B1"/>
    <w:rPr>
      <w:rFonts w:ascii="Georgia" w:eastAsiaTheme="majorEastAsia" w:hAnsi="Georgia" w:cstheme="majorBidi"/>
      <w:b/>
      <w:bCs/>
      <w:szCs w:val="32"/>
    </w:rPr>
  </w:style>
  <w:style w:type="paragraph" w:customStyle="1" w:styleId="msonormal0">
    <w:name w:val="msonormal"/>
    <w:basedOn w:val="Normal"/>
    <w:rsid w:val="00B821B1"/>
    <w:pPr>
      <w:spacing w:before="100" w:beforeAutospacing="1" w:after="100" w:afterAutospacing="1"/>
    </w:pPr>
    <w:rPr>
      <w:rFonts w:eastAsia="Times New Roman"/>
      <w:sz w:val="24"/>
    </w:rPr>
  </w:style>
  <w:style w:type="paragraph" w:customStyle="1" w:styleId="TxBr41p1">
    <w:name w:val="TxBr_41p1"/>
    <w:basedOn w:val="Normal"/>
    <w:qFormat/>
    <w:rsid w:val="00B821B1"/>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B821B1"/>
    <w:rPr>
      <w:rFonts w:ascii="Georgia" w:eastAsia="Times New Roman" w:hAnsi="Georgia" w:cs="Arial" w:hint="default"/>
      <w:b/>
      <w:bCs/>
      <w:kern w:val="32"/>
      <w:sz w:val="28"/>
      <w:szCs w:val="32"/>
    </w:rPr>
  </w:style>
  <w:style w:type="character" w:customStyle="1" w:styleId="CiteReal0">
    <w:name w:val="CiteReal"/>
    <w:uiPriority w:val="1"/>
    <w:qFormat/>
    <w:rsid w:val="00B821B1"/>
    <w:rPr>
      <w:rFonts w:ascii="Arial" w:hAnsi="Arial"/>
      <w:b/>
      <w:sz w:val="24"/>
      <w:u w:val="single"/>
    </w:rPr>
  </w:style>
  <w:style w:type="character" w:customStyle="1" w:styleId="dropcap1">
    <w:name w:val="dropcap1"/>
    <w:rsid w:val="00B821B1"/>
  </w:style>
  <w:style w:type="paragraph" w:customStyle="1" w:styleId="Style42">
    <w:name w:val="Style42"/>
    <w:basedOn w:val="Normal"/>
    <w:uiPriority w:val="99"/>
    <w:rsid w:val="00B821B1"/>
    <w:pPr>
      <w:spacing w:line="202" w:lineRule="exact"/>
      <w:jc w:val="both"/>
    </w:pPr>
    <w:rPr>
      <w:rFonts w:ascii="Palatino Linotype" w:hAnsi="Palatino Linotype" w:cs="Palatino Linotype"/>
    </w:rPr>
  </w:style>
  <w:style w:type="character" w:customStyle="1" w:styleId="FontStyle72">
    <w:name w:val="Font Style72"/>
    <w:uiPriority w:val="99"/>
    <w:rsid w:val="00B821B1"/>
    <w:rPr>
      <w:rFonts w:ascii="Cambria" w:hAnsi="Cambria" w:cs="Cambria" w:hint="default"/>
      <w:sz w:val="16"/>
      <w:szCs w:val="16"/>
    </w:rPr>
  </w:style>
  <w:style w:type="character" w:customStyle="1" w:styleId="FontStyle73">
    <w:name w:val="Font Style73"/>
    <w:uiPriority w:val="99"/>
    <w:rsid w:val="00B821B1"/>
    <w:rPr>
      <w:rFonts w:ascii="Cambria" w:hAnsi="Cambria" w:cs="Cambria" w:hint="default"/>
      <w:i/>
      <w:iCs/>
      <w:sz w:val="16"/>
      <w:szCs w:val="16"/>
    </w:rPr>
  </w:style>
  <w:style w:type="character" w:customStyle="1" w:styleId="UnderlinestyleChar20">
    <w:name w:val="Underline style Char2"/>
    <w:rsid w:val="00B821B1"/>
    <w:rPr>
      <w:sz w:val="22"/>
      <w:szCs w:val="24"/>
      <w:u w:val="single"/>
      <w:lang w:val="en-US" w:eastAsia="en-US" w:bidi="ar-SA"/>
    </w:rPr>
  </w:style>
  <w:style w:type="character" w:customStyle="1" w:styleId="FontStyle49">
    <w:name w:val="Font Style49"/>
    <w:uiPriority w:val="99"/>
    <w:rsid w:val="00B821B1"/>
    <w:rPr>
      <w:rFonts w:ascii="Cambria" w:hAnsi="Cambria" w:cs="Cambria"/>
      <w:sz w:val="20"/>
      <w:szCs w:val="20"/>
    </w:rPr>
  </w:style>
  <w:style w:type="character" w:customStyle="1" w:styleId="FontStyle50">
    <w:name w:val="Font Style50"/>
    <w:uiPriority w:val="99"/>
    <w:rsid w:val="00B821B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B821B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B821B1"/>
    <w:rPr>
      <w:rFonts w:ascii="Cambria" w:eastAsia="Cambria" w:hAnsi="Cambria" w:cs="Cambria"/>
      <w:spacing w:val="-3"/>
      <w:sz w:val="22"/>
      <w:szCs w:val="20"/>
    </w:rPr>
  </w:style>
  <w:style w:type="character" w:customStyle="1" w:styleId="kn">
    <w:name w:val="kn"/>
    <w:basedOn w:val="DefaultParagraphFont"/>
    <w:rsid w:val="00B821B1"/>
  </w:style>
  <w:style w:type="character" w:customStyle="1" w:styleId="StyleStyleUnderlineUnderlineStyleBoldUnderlineIntenseEmphas">
    <w:name w:val="Style Style UnderlineUnderlineStyle Bold UnderlineIntense Emphas..."/>
    <w:basedOn w:val="DefaultParagraphFont"/>
    <w:rsid w:val="00B821B1"/>
    <w:rPr>
      <w:b/>
      <w:bCs/>
      <w:sz w:val="26"/>
      <w:u w:val="single"/>
    </w:rPr>
  </w:style>
  <w:style w:type="character" w:customStyle="1" w:styleId="articoloinside">
    <w:name w:val="articolo_inside"/>
    <w:rsid w:val="00B821B1"/>
  </w:style>
  <w:style w:type="paragraph" w:customStyle="1" w:styleId="pagetools">
    <w:name w:val="pagetools"/>
    <w:basedOn w:val="Normal"/>
    <w:rsid w:val="00B821B1"/>
    <w:pPr>
      <w:spacing w:before="100" w:beforeAutospacing="1" w:after="100" w:afterAutospacing="1"/>
    </w:pPr>
    <w:rPr>
      <w:rFonts w:ascii="Cambria" w:eastAsia="Cambria" w:hAnsi="Cambria"/>
      <w:sz w:val="24"/>
    </w:rPr>
  </w:style>
  <w:style w:type="character" w:customStyle="1" w:styleId="job">
    <w:name w:val="job"/>
    <w:basedOn w:val="DefaultParagraphFont"/>
    <w:rsid w:val="00B821B1"/>
  </w:style>
  <w:style w:type="character" w:customStyle="1" w:styleId="publisher">
    <w:name w:val="publisher"/>
    <w:basedOn w:val="DefaultParagraphFont"/>
    <w:rsid w:val="00B821B1"/>
  </w:style>
  <w:style w:type="character" w:customStyle="1" w:styleId="pubyear">
    <w:name w:val="pubyear"/>
    <w:basedOn w:val="DefaultParagraphFont"/>
    <w:rsid w:val="00B821B1"/>
  </w:style>
  <w:style w:type="character" w:customStyle="1" w:styleId="pubcity">
    <w:name w:val="pubcity"/>
    <w:basedOn w:val="DefaultParagraphFont"/>
    <w:rsid w:val="00B821B1"/>
  </w:style>
  <w:style w:type="paragraph" w:customStyle="1" w:styleId="C-Text">
    <w:name w:val="C-Text"/>
    <w:basedOn w:val="Normal"/>
    <w:rsid w:val="00B821B1"/>
    <w:pPr>
      <w:tabs>
        <w:tab w:val="num" w:pos="720"/>
      </w:tabs>
      <w:ind w:left="720" w:hanging="360"/>
    </w:pPr>
    <w:rPr>
      <w:rFonts w:ascii="Book Antiqua" w:hAnsi="Book Antiqua"/>
      <w:sz w:val="24"/>
    </w:rPr>
  </w:style>
  <w:style w:type="character" w:customStyle="1" w:styleId="ecdate">
    <w:name w:val="ec_date"/>
    <w:basedOn w:val="DefaultParagraphFont"/>
    <w:rsid w:val="00B821B1"/>
    <w:rPr>
      <w:rFonts w:ascii="Symbol" w:hAnsi="Symbol" w:hint="default"/>
      <w:sz w:val="20"/>
      <w:szCs w:val="20"/>
      <w:shd w:val="clear" w:color="auto" w:fill="FFFFFF"/>
    </w:rPr>
  </w:style>
  <w:style w:type="paragraph" w:customStyle="1" w:styleId="ecmsonormal">
    <w:name w:val="ec_msonormal"/>
    <w:basedOn w:val="Normal"/>
    <w:rsid w:val="00B821B1"/>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B821B1"/>
  </w:style>
  <w:style w:type="character" w:customStyle="1" w:styleId="articleheadline">
    <w:name w:val="articleheadline"/>
    <w:basedOn w:val="DefaultParagraphFont"/>
    <w:rsid w:val="00B821B1"/>
  </w:style>
  <w:style w:type="paragraph" w:customStyle="1" w:styleId="u-intro">
    <w:name w:val="u-intro"/>
    <w:basedOn w:val="Normal"/>
    <w:rsid w:val="00B821B1"/>
    <w:pPr>
      <w:spacing w:before="100" w:beforeAutospacing="1" w:after="100" w:afterAutospacing="1"/>
    </w:pPr>
    <w:rPr>
      <w:rFonts w:ascii="Georgia" w:hAnsi="Georgia"/>
      <w:sz w:val="24"/>
    </w:rPr>
  </w:style>
  <w:style w:type="character" w:customStyle="1" w:styleId="u-byline">
    <w:name w:val="u-byline"/>
    <w:basedOn w:val="DefaultParagraphFont"/>
    <w:rsid w:val="00B821B1"/>
  </w:style>
  <w:style w:type="character" w:customStyle="1" w:styleId="articlebya">
    <w:name w:val="articleby_a"/>
    <w:basedOn w:val="DefaultParagraphFont"/>
    <w:rsid w:val="00B821B1"/>
  </w:style>
  <w:style w:type="character" w:customStyle="1" w:styleId="popupwinby">
    <w:name w:val="popupwinby"/>
    <w:basedOn w:val="DefaultParagraphFont"/>
    <w:rsid w:val="00B821B1"/>
  </w:style>
  <w:style w:type="character" w:customStyle="1" w:styleId="storyheader">
    <w:name w:val="storyheader"/>
    <w:basedOn w:val="DefaultParagraphFont"/>
    <w:rsid w:val="00B821B1"/>
  </w:style>
  <w:style w:type="character" w:customStyle="1" w:styleId="marron">
    <w:name w:val="marron"/>
    <w:basedOn w:val="DefaultParagraphFont"/>
    <w:rsid w:val="00B821B1"/>
  </w:style>
  <w:style w:type="paragraph" w:customStyle="1" w:styleId="StyleNormalWeb10pt">
    <w:name w:val="Style Normal (Web) + 10 pt"/>
    <w:basedOn w:val="NormalWeb"/>
    <w:next w:val="Normal"/>
    <w:rsid w:val="00B821B1"/>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B821B1"/>
    <w:rPr>
      <w:szCs w:val="24"/>
      <w:lang w:val="en-US" w:eastAsia="en-US" w:bidi="ar-SA"/>
    </w:rPr>
  </w:style>
  <w:style w:type="paragraph" w:customStyle="1" w:styleId="TagCiteShells">
    <w:name w:val="Tag/Cite/Shells"/>
    <w:basedOn w:val="Normal"/>
    <w:rsid w:val="00B821B1"/>
    <w:rPr>
      <w:rFonts w:ascii="Georgia" w:hAnsi="Georgia"/>
      <w:b/>
    </w:rPr>
  </w:style>
  <w:style w:type="paragraph" w:customStyle="1" w:styleId="DefinitionTerm">
    <w:name w:val="Definition Term"/>
    <w:basedOn w:val="Normal"/>
    <w:next w:val="Normal"/>
    <w:rsid w:val="00B821B1"/>
    <w:rPr>
      <w:rFonts w:ascii="Georgia" w:hAnsi="Georgia"/>
      <w:snapToGrid w:val="0"/>
      <w:sz w:val="24"/>
    </w:rPr>
  </w:style>
  <w:style w:type="character" w:customStyle="1" w:styleId="Style3CharChar">
    <w:name w:val="Style3 Char Char"/>
    <w:basedOn w:val="DefaultParagraphFont"/>
    <w:rsid w:val="00B821B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B821B1"/>
    <w:pPr>
      <w:spacing w:after="60"/>
    </w:pPr>
    <w:rPr>
      <w:rFonts w:ascii="Georgia" w:eastAsia="Segoe UI" w:hAnsi="Georgia" w:cs="Cambria"/>
      <w:caps/>
      <w:sz w:val="20"/>
      <w:lang w:eastAsia="zh-CN"/>
    </w:rPr>
  </w:style>
  <w:style w:type="character" w:customStyle="1" w:styleId="NormalChar0">
    <w:name w:val="Normal Char"/>
    <w:basedOn w:val="DefaultParagraphFont"/>
    <w:rsid w:val="00B821B1"/>
    <w:rPr>
      <w:lang w:eastAsia="en-US"/>
    </w:rPr>
  </w:style>
  <w:style w:type="character" w:customStyle="1" w:styleId="BoldUnderlineChar2">
    <w:name w:val="Bold + Underline Char"/>
    <w:basedOn w:val="DefaultParagraphFont"/>
    <w:rsid w:val="00B821B1"/>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B821B1"/>
  </w:style>
  <w:style w:type="character" w:customStyle="1" w:styleId="CharacterStyle7">
    <w:name w:val="Character Style 7"/>
    <w:rsid w:val="00B821B1"/>
    <w:rPr>
      <w:rFonts w:ascii="Trebuchet MS" w:hAnsi="Trebuchet MS" w:cs="Trebuchet MS"/>
      <w:sz w:val="20"/>
      <w:szCs w:val="20"/>
      <w:u w:val="single"/>
    </w:rPr>
  </w:style>
  <w:style w:type="character" w:customStyle="1" w:styleId="StyleStyle4Char">
    <w:name w:val="Style Style4 + Char"/>
    <w:basedOn w:val="DefaultParagraphFont"/>
    <w:rsid w:val="00B821B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B821B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B821B1"/>
    <w:rPr>
      <w:rFonts w:ascii="Symbol" w:hAnsi="Symbol"/>
      <w:sz w:val="21"/>
      <w:szCs w:val="21"/>
      <w:u w:val="thick"/>
    </w:rPr>
  </w:style>
  <w:style w:type="paragraph" w:customStyle="1" w:styleId="Cite8">
    <w:name w:val="Cite8"/>
    <w:basedOn w:val="Normal"/>
    <w:autoRedefine/>
    <w:qFormat/>
    <w:rsid w:val="00B821B1"/>
    <w:rPr>
      <w:rFonts w:ascii="Trebuchet MS" w:eastAsia="Verdana" w:hAnsi="Trebuchet MS" w:cs="Cambria"/>
      <w:sz w:val="16"/>
    </w:rPr>
  </w:style>
  <w:style w:type="paragraph" w:customStyle="1" w:styleId="8font">
    <w:name w:val="8font"/>
    <w:basedOn w:val="Normal"/>
    <w:next w:val="Normal"/>
    <w:autoRedefine/>
    <w:qFormat/>
    <w:rsid w:val="00B821B1"/>
    <w:rPr>
      <w:rFonts w:ascii="Georgia" w:eastAsia="Cambria Math" w:hAnsi="Georgia" w:cs="Cambria"/>
      <w:sz w:val="16"/>
      <w:szCs w:val="16"/>
    </w:rPr>
  </w:style>
  <w:style w:type="paragraph" w:customStyle="1" w:styleId="BoldUnderlineChar20">
    <w:name w:val="BoldUnderline Char2"/>
    <w:link w:val="BoldUnderlineChar2Char"/>
    <w:rsid w:val="00B821B1"/>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B821B1"/>
    <w:rPr>
      <w:rFonts w:ascii="Times New Roman" w:eastAsia="Times New Roman" w:hAnsi="Times New Roman" w:cs="Times New Roman"/>
      <w:b/>
      <w:sz w:val="20"/>
      <w:u w:val="single"/>
    </w:rPr>
  </w:style>
  <w:style w:type="character" w:customStyle="1" w:styleId="UnderlineCharChar4">
    <w:name w:val="Underline Char Char4"/>
    <w:rsid w:val="00B821B1"/>
    <w:rPr>
      <w:szCs w:val="24"/>
      <w:u w:val="single"/>
      <w:lang w:val="en-US" w:eastAsia="en-US" w:bidi="ar-SA"/>
    </w:rPr>
  </w:style>
  <w:style w:type="character" w:customStyle="1" w:styleId="BoldUnderlineCharChar3">
    <w:name w:val="BoldUnderline Char Char3"/>
    <w:rsid w:val="00B821B1"/>
    <w:rPr>
      <w:b/>
      <w:szCs w:val="24"/>
      <w:u w:val="single"/>
      <w:lang w:val="en-US" w:eastAsia="en-US" w:bidi="ar-SA"/>
    </w:rPr>
  </w:style>
  <w:style w:type="character" w:customStyle="1" w:styleId="BoldUnderlineCharChar2">
    <w:name w:val="BoldUnderline Char Char2"/>
    <w:rsid w:val="00B821B1"/>
    <w:rPr>
      <w:b/>
      <w:szCs w:val="24"/>
      <w:u w:val="single"/>
      <w:lang w:val="en-US" w:eastAsia="en-US" w:bidi="ar-SA"/>
    </w:rPr>
  </w:style>
  <w:style w:type="paragraph" w:customStyle="1" w:styleId="UnderlineCard0">
    <w:name w:val="UnderlineCard"/>
    <w:basedOn w:val="Heading3"/>
    <w:link w:val="UnderlineCardChar0"/>
    <w:qFormat/>
    <w:rsid w:val="00B821B1"/>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B821B1"/>
    <w:rPr>
      <w:rFonts w:ascii="Georgia" w:eastAsia="Calibri" w:hAnsi="Georgia" w:cs="Times New Roman"/>
      <w:sz w:val="20"/>
      <w:szCs w:val="20"/>
      <w:u w:val="single"/>
      <w:lang w:val="x-none" w:eastAsia="x-none"/>
    </w:rPr>
  </w:style>
  <w:style w:type="character" w:customStyle="1" w:styleId="5Notunderlined">
    <w:name w:val="5 Not underlined"/>
    <w:rsid w:val="00B821B1"/>
    <w:rPr>
      <w:rFonts w:ascii="Times New Roman" w:hAnsi="Times New Roman"/>
      <w:sz w:val="16"/>
    </w:rPr>
  </w:style>
  <w:style w:type="character" w:customStyle="1" w:styleId="volume-issue">
    <w:name w:val="volume-issue"/>
    <w:rsid w:val="00B821B1"/>
    <w:rPr>
      <w:rFonts w:cs="Times New Roman"/>
    </w:rPr>
  </w:style>
  <w:style w:type="character" w:customStyle="1" w:styleId="storytext">
    <w:name w:val="storytext"/>
    <w:basedOn w:val="DefaultParagraphFont"/>
    <w:rsid w:val="00B821B1"/>
  </w:style>
  <w:style w:type="character" w:customStyle="1" w:styleId="boldness1">
    <w:name w:val="boldness1"/>
    <w:rsid w:val="00B821B1"/>
  </w:style>
  <w:style w:type="paragraph" w:customStyle="1" w:styleId="Cardd">
    <w:name w:val="Cardd"/>
    <w:basedOn w:val="Normal"/>
    <w:uiPriority w:val="4"/>
    <w:qFormat/>
    <w:rsid w:val="00B821B1"/>
    <w:pPr>
      <w:ind w:left="288" w:right="288"/>
    </w:pPr>
    <w:rPr>
      <w:rFonts w:ascii="Georgia" w:hAnsi="Georgia"/>
    </w:rPr>
  </w:style>
  <w:style w:type="paragraph" w:customStyle="1" w:styleId="document0">
    <w:name w:val="document"/>
    <w:basedOn w:val="Normal"/>
    <w:rsid w:val="00B821B1"/>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B821B1"/>
  </w:style>
  <w:style w:type="character" w:customStyle="1" w:styleId="aa">
    <w:name w:val="_"/>
    <w:basedOn w:val="DefaultParagraphFont"/>
    <w:rsid w:val="00B821B1"/>
  </w:style>
  <w:style w:type="paragraph" w:customStyle="1" w:styleId="Shrink6">
    <w:name w:val="Shrink 6"/>
    <w:basedOn w:val="Normal"/>
    <w:qFormat/>
    <w:rsid w:val="00B821B1"/>
    <w:rPr>
      <w:rFonts w:ascii="Georgia" w:eastAsia="Calibri" w:hAnsi="Georgia"/>
      <w:sz w:val="12"/>
    </w:rPr>
  </w:style>
  <w:style w:type="character" w:customStyle="1" w:styleId="messagecontent">
    <w:name w:val="message_content"/>
    <w:rsid w:val="00B821B1"/>
  </w:style>
  <w:style w:type="paragraph" w:customStyle="1" w:styleId="BriefTitleWorks">
    <w:name w:val="Brief Title Works"/>
    <w:basedOn w:val="Heading1"/>
    <w:link w:val="BriefTitleWorksChar"/>
    <w:rsid w:val="00B821B1"/>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B821B1"/>
    <w:rPr>
      <w:rFonts w:ascii="Georgia" w:eastAsia="Times New Roman" w:hAnsi="Georgia" w:cs="Arial"/>
      <w:b/>
      <w:bCs/>
      <w:kern w:val="32"/>
      <w:szCs w:val="32"/>
      <w:u w:val="single"/>
    </w:rPr>
  </w:style>
  <w:style w:type="character" w:customStyle="1" w:styleId="twelptblackblack1">
    <w:name w:val="twelptblackblack1"/>
    <w:basedOn w:val="DefaultParagraphFont"/>
    <w:rsid w:val="00B821B1"/>
    <w:rPr>
      <w:rFonts w:ascii="Verdana" w:hAnsi="Verdana" w:hint="default"/>
      <w:color w:val="000000"/>
      <w:sz w:val="16"/>
      <w:szCs w:val="16"/>
    </w:rPr>
  </w:style>
  <w:style w:type="character" w:customStyle="1" w:styleId="Heading3CharCharCharChar1">
    <w:name w:val="Heading 3 Char Char Char Char1"/>
    <w:rsid w:val="00B821B1"/>
    <w:rPr>
      <w:rFonts w:cs="Arial"/>
      <w:bCs/>
      <w:szCs w:val="26"/>
      <w:u w:val="single"/>
      <w:lang w:val="en-US" w:eastAsia="en-US" w:bidi="ar-SA"/>
    </w:rPr>
  </w:style>
  <w:style w:type="paragraph" w:customStyle="1" w:styleId="conintrotext">
    <w:name w:val="conintrotext"/>
    <w:basedOn w:val="Normal"/>
    <w:uiPriority w:val="99"/>
    <w:rsid w:val="00B821B1"/>
    <w:pPr>
      <w:spacing w:before="100" w:beforeAutospacing="1" w:after="100" w:afterAutospacing="1"/>
    </w:pPr>
    <w:rPr>
      <w:rFonts w:ascii="Georgia" w:eastAsia="Times New Roman" w:hAnsi="Georgia"/>
      <w:sz w:val="24"/>
    </w:rPr>
  </w:style>
  <w:style w:type="character" w:customStyle="1" w:styleId="comment-body">
    <w:name w:val="comment-body"/>
    <w:rsid w:val="00B821B1"/>
  </w:style>
  <w:style w:type="character" w:customStyle="1" w:styleId="UnderlineCharCharChar1">
    <w:name w:val="Underline Char Char Char1"/>
    <w:rsid w:val="00B821B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821B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B821B1"/>
    <w:rPr>
      <w:rFonts w:asciiTheme="minorHAnsi" w:eastAsia="MS Mincho" w:hAnsiTheme="minorHAnsi"/>
      <w:b/>
      <w:sz w:val="24"/>
      <w:u w:val="single"/>
    </w:rPr>
  </w:style>
  <w:style w:type="character" w:customStyle="1" w:styleId="mw-headline">
    <w:name w:val="mw-headline"/>
    <w:rsid w:val="00B821B1"/>
  </w:style>
  <w:style w:type="character" w:customStyle="1" w:styleId="flagicon">
    <w:name w:val="flagicon"/>
    <w:rsid w:val="00B821B1"/>
  </w:style>
  <w:style w:type="paragraph" w:customStyle="1" w:styleId="assert">
    <w:name w:val="assert"/>
    <w:basedOn w:val="Normal"/>
    <w:uiPriority w:val="99"/>
    <w:rsid w:val="00B821B1"/>
    <w:pPr>
      <w:spacing w:before="100" w:beforeAutospacing="1" w:after="100" w:afterAutospacing="1"/>
    </w:pPr>
    <w:rPr>
      <w:rFonts w:ascii="Georgia" w:eastAsia="Times New Roman" w:hAnsi="Georgia"/>
      <w:sz w:val="24"/>
    </w:rPr>
  </w:style>
  <w:style w:type="character" w:customStyle="1" w:styleId="apturelink">
    <w:name w:val="apturelink"/>
    <w:rsid w:val="00B821B1"/>
  </w:style>
  <w:style w:type="character" w:customStyle="1" w:styleId="apturelinkicon">
    <w:name w:val="apturelinkicon"/>
    <w:rsid w:val="00B821B1"/>
  </w:style>
  <w:style w:type="paragraph" w:customStyle="1" w:styleId="Default1">
    <w:name w:val="Default1"/>
    <w:basedOn w:val="Default"/>
    <w:next w:val="Default"/>
    <w:uiPriority w:val="99"/>
    <w:rsid w:val="00B821B1"/>
    <w:rPr>
      <w:color w:val="auto"/>
    </w:rPr>
  </w:style>
  <w:style w:type="paragraph" w:customStyle="1" w:styleId="center">
    <w:name w:val="center"/>
    <w:basedOn w:val="Normal"/>
    <w:uiPriority w:val="99"/>
    <w:rsid w:val="00B821B1"/>
    <w:pPr>
      <w:spacing w:before="100" w:beforeAutospacing="1" w:after="100" w:afterAutospacing="1"/>
    </w:pPr>
    <w:rPr>
      <w:rFonts w:ascii="Georgia" w:eastAsia="Times New Roman" w:hAnsi="Georgia"/>
      <w:sz w:val="24"/>
    </w:rPr>
  </w:style>
  <w:style w:type="character" w:customStyle="1" w:styleId="LittleChar">
    <w:name w:val="Little Char"/>
    <w:link w:val="Little"/>
    <w:rsid w:val="00B821B1"/>
    <w:rPr>
      <w:rFonts w:ascii="Calibri" w:eastAsia="Times New Roman" w:hAnsi="Calibri"/>
      <w:sz w:val="16"/>
    </w:rPr>
  </w:style>
  <w:style w:type="character" w:customStyle="1" w:styleId="UnderlineChar1Char">
    <w:name w:val="Underline Char1 Char"/>
    <w:rsid w:val="00B821B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821B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B821B1"/>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821B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B821B1"/>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821B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B821B1"/>
    <w:rPr>
      <w:rFonts w:asciiTheme="minorHAnsi" w:eastAsia="MS Mincho" w:hAnsiTheme="minorHAnsi"/>
      <w:b/>
      <w:sz w:val="24"/>
      <w:u w:val="single"/>
    </w:rPr>
  </w:style>
  <w:style w:type="paragraph" w:customStyle="1" w:styleId="CardBody">
    <w:name w:val="Card Body"/>
    <w:basedOn w:val="Normal"/>
    <w:link w:val="CardBodyChar"/>
    <w:rsid w:val="00B821B1"/>
    <w:rPr>
      <w:rFonts w:ascii="Georgia" w:eastAsia="Times New Roman" w:hAnsi="Georgia"/>
      <w:sz w:val="16"/>
    </w:rPr>
  </w:style>
  <w:style w:type="character" w:customStyle="1" w:styleId="CardBodyChar">
    <w:name w:val="Card Body Char"/>
    <w:link w:val="CardBody"/>
    <w:rsid w:val="00B821B1"/>
    <w:rPr>
      <w:rFonts w:ascii="Georgia" w:eastAsia="Times New Roman" w:hAnsi="Georgia"/>
      <w:sz w:val="16"/>
    </w:rPr>
  </w:style>
  <w:style w:type="character" w:customStyle="1" w:styleId="ptitleinside">
    <w:name w:val="p_title_inside"/>
    <w:rsid w:val="00B821B1"/>
  </w:style>
  <w:style w:type="paragraph" w:customStyle="1" w:styleId="StyleBoldandUnderlineChar11ptBorderSinglesolidline">
    <w:name w:val="Style Bold and Underline Char + 11 pt Border: : (Single solid line..."/>
    <w:link w:val="StyleBoldandUnderlineChar11ptBorderSinglesolidlineChar"/>
    <w:rsid w:val="00B821B1"/>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821B1"/>
    <w:rPr>
      <w:rFonts w:eastAsia="Times New Roman"/>
      <w:b/>
      <w:bCs/>
      <w:sz w:val="22"/>
      <w:szCs w:val="20"/>
      <w:u w:val="single"/>
      <w:bdr w:val="single" w:sz="4" w:space="0" w:color="auto"/>
    </w:rPr>
  </w:style>
  <w:style w:type="paragraph" w:customStyle="1" w:styleId="Indentation">
    <w:name w:val="Indentation"/>
    <w:basedOn w:val="Normal"/>
    <w:uiPriority w:val="99"/>
    <w:rsid w:val="00B821B1"/>
    <w:pPr>
      <w:ind w:left="288" w:right="288"/>
    </w:pPr>
    <w:rPr>
      <w:rFonts w:ascii="Georgia" w:hAnsi="Georgia"/>
    </w:rPr>
  </w:style>
  <w:style w:type="character" w:customStyle="1" w:styleId="StyleUnderlineCharChar9ptBold">
    <w:name w:val="Style Underline Char Char + 9 pt Bold"/>
    <w:rsid w:val="00B821B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B821B1"/>
    <w:rPr>
      <w:rFonts w:ascii="Georgia" w:eastAsia="Times New Roman" w:hAnsi="Georgia"/>
      <w:u w:val="single"/>
    </w:rPr>
  </w:style>
  <w:style w:type="character" w:customStyle="1" w:styleId="StyleStyle4ArialNarrow9ptChar">
    <w:name w:val="Style Style4 + Arial Narrow 9 pt Char"/>
    <w:link w:val="StyleStyle4ArialNarrow9pt"/>
    <w:rsid w:val="00B821B1"/>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B821B1"/>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B821B1"/>
    <w:rPr>
      <w:rFonts w:ascii="Georgia" w:eastAsia="Times New Roman" w:hAnsi="Georgia"/>
      <w:b/>
      <w:bCs/>
      <w:sz w:val="22"/>
      <w:u w:val="single"/>
    </w:rPr>
  </w:style>
  <w:style w:type="character" w:customStyle="1" w:styleId="StyleBoldandUnderlineCharChar29pt">
    <w:name w:val="Style Bold and Underline Char Char2 + 9 pt"/>
    <w:rsid w:val="00B821B1"/>
    <w:rPr>
      <w:rFonts w:ascii="Times New Roman" w:hAnsi="Times New Roman"/>
      <w:b/>
      <w:bCs/>
      <w:noProof w:val="0"/>
      <w:sz w:val="20"/>
      <w:u w:val="single"/>
    </w:rPr>
  </w:style>
  <w:style w:type="character" w:customStyle="1" w:styleId="StyleUnderlineCharChar19pt">
    <w:name w:val="Style Underline Char Char1 + 9 pt"/>
    <w:rsid w:val="00B821B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821B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B821B1"/>
    <w:rPr>
      <w:rFonts w:ascii="Georgia" w:eastAsia="Times New Roman" w:hAnsi="Georgia"/>
      <w:b/>
      <w:smallCaps/>
      <w:sz w:val="24"/>
      <w:szCs w:val="24"/>
      <w:u w:val="single"/>
    </w:rPr>
  </w:style>
  <w:style w:type="character" w:customStyle="1" w:styleId="CardTextCharChar">
    <w:name w:val="Card Text Char Char"/>
    <w:rsid w:val="00B821B1"/>
    <w:rPr>
      <w:rFonts w:ascii="Times New Roman" w:eastAsia="Times New Roman" w:hAnsi="Times New Roman" w:cs="Times New Roman"/>
      <w:sz w:val="20"/>
      <w:szCs w:val="20"/>
    </w:rPr>
  </w:style>
  <w:style w:type="character" w:customStyle="1" w:styleId="Underline-Highlighted-WFU">
    <w:name w:val="Underline-Highlighted-WFU"/>
    <w:uiPriority w:val="1"/>
    <w:qFormat/>
    <w:rsid w:val="00B821B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B821B1"/>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B821B1"/>
    <w:rPr>
      <w:rFonts w:ascii="Times New Roman" w:hAnsi="Times New Roman"/>
      <w:sz w:val="24"/>
      <w:u w:val="single"/>
      <w:bdr w:val="none" w:sz="0" w:space="0" w:color="auto"/>
      <w:shd w:val="clear" w:color="auto" w:fill="auto"/>
    </w:rPr>
  </w:style>
  <w:style w:type="character" w:customStyle="1" w:styleId="FifthChar">
    <w:name w:val="Fifth Char"/>
    <w:link w:val="Fifth"/>
    <w:rsid w:val="00B821B1"/>
    <w:rPr>
      <w:rFonts w:ascii="Arial" w:eastAsia="Calibri" w:hAnsi="Arial"/>
      <w:sz w:val="22"/>
    </w:rPr>
  </w:style>
  <w:style w:type="paragraph" w:customStyle="1" w:styleId="Third">
    <w:name w:val="Third"/>
    <w:basedOn w:val="Normal"/>
    <w:link w:val="ThirdChar"/>
    <w:rsid w:val="00B821B1"/>
    <w:rPr>
      <w:rFonts w:ascii="Georgia" w:eastAsia="Times New Roman" w:hAnsi="Georgia"/>
      <w:b/>
      <w:u w:val="single"/>
      <w:lang w:val="x-none" w:eastAsia="x-none"/>
    </w:rPr>
  </w:style>
  <w:style w:type="character" w:customStyle="1" w:styleId="ThirdChar">
    <w:name w:val="Third Char"/>
    <w:link w:val="Third"/>
    <w:rsid w:val="00B821B1"/>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B821B1"/>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B821B1"/>
  </w:style>
  <w:style w:type="paragraph" w:customStyle="1" w:styleId="DebateUnderlineBoldChar">
    <w:name w:val="Debate Underline Bold Char"/>
    <w:basedOn w:val="Normal"/>
    <w:link w:val="DebateUnderlineBoldCharChar"/>
    <w:rsid w:val="00B821B1"/>
    <w:pPr>
      <w:jc w:val="both"/>
    </w:pPr>
    <w:rPr>
      <w:rFonts w:ascii="Georgia" w:eastAsia="Times New Roman" w:hAnsi="Georgia"/>
      <w:b/>
      <w:u w:val="thick"/>
    </w:rPr>
  </w:style>
  <w:style w:type="character" w:customStyle="1" w:styleId="DebateUnderlineBoldCharChar">
    <w:name w:val="Debate Underline Bold Char Char"/>
    <w:link w:val="DebateUnderlineBoldChar"/>
    <w:rsid w:val="00B821B1"/>
    <w:rPr>
      <w:rFonts w:ascii="Georgia" w:eastAsia="Times New Roman" w:hAnsi="Georgia"/>
      <w:b/>
      <w:sz w:val="22"/>
      <w:u w:val="thick"/>
    </w:rPr>
  </w:style>
  <w:style w:type="character" w:customStyle="1" w:styleId="bloctitlesChar">
    <w:name w:val="bloc titles Char"/>
    <w:link w:val="bloctitles"/>
    <w:rsid w:val="00B821B1"/>
    <w:rPr>
      <w:rFonts w:ascii="Calibri" w:eastAsia="Malgun Gothic" w:hAnsi="Calibri" w:cs="Arial"/>
      <w:b/>
      <w:kern w:val="32"/>
      <w:sz w:val="32"/>
      <w:szCs w:val="32"/>
      <w:u w:val="single"/>
    </w:rPr>
  </w:style>
  <w:style w:type="paragraph" w:customStyle="1" w:styleId="CiteSmallText">
    <w:name w:val="Cite Small Text"/>
    <w:basedOn w:val="Normal"/>
    <w:uiPriority w:val="99"/>
    <w:rsid w:val="00B821B1"/>
    <w:pPr>
      <w:widowControl w:val="0"/>
      <w:spacing w:after="200"/>
    </w:pPr>
    <w:rPr>
      <w:rFonts w:ascii="Helvetica Neue" w:hAnsi="Helvetica Neue"/>
      <w:b/>
      <w:sz w:val="18"/>
    </w:rPr>
  </w:style>
  <w:style w:type="character" w:customStyle="1" w:styleId="3TagCite">
    <w:name w:val="3 Tag/Cite"/>
    <w:rsid w:val="00B821B1"/>
    <w:rPr>
      <w:rFonts w:ascii="Times New Roman" w:hAnsi="Times New Roman"/>
      <w:b/>
    </w:rPr>
  </w:style>
  <w:style w:type="character" w:customStyle="1" w:styleId="4Qualifications">
    <w:name w:val="4 Qualifications"/>
    <w:rsid w:val="00B821B1"/>
    <w:rPr>
      <w:rFonts w:ascii="Times New Roman" w:hAnsi="Times New Roman"/>
      <w:sz w:val="19"/>
    </w:rPr>
  </w:style>
  <w:style w:type="character" w:customStyle="1" w:styleId="6Underlined">
    <w:name w:val="6 Underlined"/>
    <w:rsid w:val="00B821B1"/>
    <w:rPr>
      <w:rFonts w:ascii="Times New Roman" w:hAnsi="Times New Roman"/>
      <w:b/>
      <w:sz w:val="21"/>
      <w:u w:val="single"/>
    </w:rPr>
  </w:style>
  <w:style w:type="paragraph" w:customStyle="1" w:styleId="Cards1CharChar">
    <w:name w:val="Cards1 Char Char"/>
    <w:basedOn w:val="Normal"/>
    <w:link w:val="Cards1CharCharChar"/>
    <w:rsid w:val="00B821B1"/>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B821B1"/>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B821B1"/>
    <w:rPr>
      <w:rFonts w:asciiTheme="minorHAnsi" w:hAnsiTheme="minorHAnsi"/>
      <w:sz w:val="24"/>
      <w:u w:val="single"/>
    </w:rPr>
  </w:style>
  <w:style w:type="character" w:customStyle="1" w:styleId="CitesCharCharChar">
    <w:name w:val="Cites Char Char Char"/>
    <w:rsid w:val="00B821B1"/>
    <w:rPr>
      <w:rFonts w:ascii="Times New Roman" w:eastAsia="Times New Roman" w:hAnsi="Times New Roman" w:cs="Times New Roman"/>
      <w:sz w:val="20"/>
      <w:szCs w:val="24"/>
    </w:rPr>
  </w:style>
  <w:style w:type="character" w:customStyle="1" w:styleId="nohighlighting">
    <w:name w:val="no highlighting"/>
    <w:rsid w:val="00B821B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B821B1"/>
    <w:rPr>
      <w:rFonts w:ascii="Cambria" w:hAnsi="Cambria" w:hint="default"/>
      <w:sz w:val="21"/>
      <w:u w:val="single"/>
    </w:rPr>
  </w:style>
  <w:style w:type="paragraph" w:customStyle="1" w:styleId="Swag">
    <w:name w:val="Swag"/>
    <w:basedOn w:val="Normal"/>
    <w:link w:val="SwagChar"/>
    <w:qFormat/>
    <w:rsid w:val="00B821B1"/>
    <w:rPr>
      <w:rFonts w:ascii="Georgia" w:hAnsi="Georgia"/>
      <w:color w:val="0000FF"/>
      <w:sz w:val="12"/>
      <w:u w:val="single"/>
    </w:rPr>
  </w:style>
  <w:style w:type="character" w:customStyle="1" w:styleId="SwagChar">
    <w:name w:val="Swag Char"/>
    <w:link w:val="Swag"/>
    <w:rsid w:val="00B821B1"/>
    <w:rPr>
      <w:rFonts w:ascii="Georgia" w:hAnsi="Georgia"/>
      <w:color w:val="0000FF"/>
      <w:sz w:val="12"/>
      <w:u w:val="single"/>
    </w:rPr>
  </w:style>
  <w:style w:type="paragraph" w:customStyle="1" w:styleId="StyleUnderlineTimesNewRoman1">
    <w:name w:val="Style Underline + Times New Roman1"/>
    <w:link w:val="StyleUnderlineTimesNewRoman1Char"/>
    <w:rsid w:val="00B821B1"/>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B821B1"/>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B821B1"/>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B821B1"/>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B821B1"/>
    <w:rPr>
      <w:rFonts w:eastAsia="MS Mincho"/>
    </w:rPr>
  </w:style>
  <w:style w:type="character" w:customStyle="1" w:styleId="StyleStyleCardTextLeft-075Right0Char">
    <w:name w:val="Style Style Card Text + Left:  -0.75&quot; + Right:  0&quot; Char"/>
    <w:link w:val="StyleStyleCardTextLeft-075Right0"/>
    <w:rsid w:val="00B821B1"/>
    <w:rPr>
      <w:rFonts w:ascii="Calibri" w:eastAsia="MS Mincho" w:hAnsi="Calibri"/>
      <w:sz w:val="22"/>
    </w:rPr>
  </w:style>
  <w:style w:type="character" w:customStyle="1" w:styleId="CharChar61">
    <w:name w:val="Char Char61"/>
    <w:rsid w:val="00B821B1"/>
    <w:rPr>
      <w:rFonts w:cs="Arial"/>
      <w:bCs/>
      <w:sz w:val="16"/>
      <w:szCs w:val="26"/>
      <w:lang w:val="en-US" w:eastAsia="en-US" w:bidi="ar-SA"/>
    </w:rPr>
  </w:style>
  <w:style w:type="character" w:customStyle="1" w:styleId="ListBulletChar">
    <w:name w:val="List Bullet Char"/>
    <w:link w:val="ListBullet"/>
    <w:uiPriority w:val="99"/>
    <w:rsid w:val="00B821B1"/>
    <w:rPr>
      <w:rFonts w:ascii="Calibri" w:eastAsia="Calibri" w:hAnsi="Calibri"/>
      <w:sz w:val="22"/>
    </w:rPr>
  </w:style>
  <w:style w:type="paragraph" w:customStyle="1" w:styleId="subhead10">
    <w:name w:val="subhead1"/>
    <w:basedOn w:val="Normal"/>
    <w:uiPriority w:val="99"/>
    <w:rsid w:val="00B821B1"/>
    <w:pPr>
      <w:spacing w:before="100" w:beforeAutospacing="1" w:after="100" w:afterAutospacing="1"/>
    </w:pPr>
    <w:rPr>
      <w:rFonts w:ascii="Georgia" w:eastAsia="Times New Roman" w:hAnsi="Georgia"/>
      <w:sz w:val="24"/>
    </w:rPr>
  </w:style>
  <w:style w:type="character" w:customStyle="1" w:styleId="styledate0">
    <w:name w:val="styledate"/>
    <w:rsid w:val="00B821B1"/>
  </w:style>
  <w:style w:type="character" w:customStyle="1" w:styleId="BoldandUnderlineChar1">
    <w:name w:val="Bold and Underline Char1"/>
    <w:rsid w:val="00B821B1"/>
    <w:rPr>
      <w:b/>
      <w:szCs w:val="24"/>
      <w:u w:val="single"/>
      <w:lang w:val="en-US" w:eastAsia="en-US" w:bidi="ar-SA"/>
    </w:rPr>
  </w:style>
  <w:style w:type="character" w:customStyle="1" w:styleId="BoldandUnderlineChar1Char2">
    <w:name w:val="Bold and Underline Char1 Char2"/>
    <w:rsid w:val="00B821B1"/>
    <w:rPr>
      <w:b/>
      <w:szCs w:val="24"/>
      <w:u w:val="single"/>
      <w:lang w:val="en-US" w:eastAsia="en-US" w:bidi="ar-SA"/>
    </w:rPr>
  </w:style>
  <w:style w:type="character" w:customStyle="1" w:styleId="BoldandUnderlineCharChar1">
    <w:name w:val="Bold and Underline Char Char1"/>
    <w:rsid w:val="00B821B1"/>
    <w:rPr>
      <w:b/>
      <w:szCs w:val="24"/>
      <w:u w:val="single"/>
      <w:lang w:val="en-US" w:eastAsia="en-US" w:bidi="ar-SA"/>
    </w:rPr>
  </w:style>
  <w:style w:type="character" w:customStyle="1" w:styleId="BoldandUnderlineChar6">
    <w:name w:val="Bold and Underline Char6"/>
    <w:rsid w:val="00B821B1"/>
    <w:rPr>
      <w:b/>
      <w:szCs w:val="24"/>
      <w:u w:val="single"/>
      <w:lang w:val="en-US" w:eastAsia="en-US" w:bidi="ar-SA"/>
    </w:rPr>
  </w:style>
  <w:style w:type="paragraph" w:customStyle="1" w:styleId="abstract">
    <w:name w:val="abstract"/>
    <w:basedOn w:val="Normal"/>
    <w:uiPriority w:val="99"/>
    <w:rsid w:val="00B821B1"/>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B821B1"/>
    <w:rPr>
      <w:rFonts w:ascii="Georgia" w:eastAsia="Times New Roman" w:hAnsi="Georgia"/>
      <w:b/>
      <w:bCs/>
      <w:u w:val="single"/>
    </w:rPr>
  </w:style>
  <w:style w:type="character" w:customStyle="1" w:styleId="StyleUnderlineChar11ptBold2Char">
    <w:name w:val="Style Underline Char + 11 pt Bold2 Char"/>
    <w:link w:val="StyleUnderlineChar11ptBold2"/>
    <w:rsid w:val="00B821B1"/>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B821B1"/>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B821B1"/>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B821B1"/>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B821B1"/>
    <w:rPr>
      <w:rFonts w:ascii="Georgia" w:eastAsia="Times New Roman" w:hAnsi="Georgia"/>
      <w:sz w:val="22"/>
      <w:u w:val="single"/>
    </w:rPr>
  </w:style>
  <w:style w:type="character" w:customStyle="1" w:styleId="style13">
    <w:name w:val="style1"/>
    <w:rsid w:val="00B821B1"/>
  </w:style>
  <w:style w:type="character" w:customStyle="1" w:styleId="pmtermsel">
    <w:name w:val="pmtermsel"/>
    <w:rsid w:val="00B821B1"/>
  </w:style>
  <w:style w:type="character" w:customStyle="1" w:styleId="showipapr">
    <w:name w:val="show_ipapr"/>
    <w:rsid w:val="00B821B1"/>
  </w:style>
  <w:style w:type="character" w:customStyle="1" w:styleId="dnindex">
    <w:name w:val="dnindex"/>
    <w:rsid w:val="00B821B1"/>
  </w:style>
  <w:style w:type="character" w:customStyle="1" w:styleId="23">
    <w:name w:val="23"/>
    <w:rsid w:val="00B821B1"/>
    <w:rPr>
      <w:rFonts w:ascii="Times New Roman" w:hAnsi="Times New Roman" w:cs="Arial"/>
      <w:bCs/>
      <w:sz w:val="20"/>
      <w:u w:val="single"/>
      <w:lang w:val="en-US" w:eastAsia="en-US" w:bidi="ar-SA"/>
    </w:rPr>
  </w:style>
  <w:style w:type="character" w:customStyle="1" w:styleId="33">
    <w:name w:val="33"/>
    <w:rsid w:val="00B821B1"/>
    <w:rPr>
      <w:rFonts w:ascii="Times New Roman" w:hAnsi="Times New Roman" w:cs="Arial"/>
      <w:b/>
      <w:bCs/>
      <w:sz w:val="20"/>
      <w:u w:val="single"/>
      <w:lang w:val="en-US" w:eastAsia="en-US" w:bidi="ar-SA"/>
    </w:rPr>
  </w:style>
  <w:style w:type="character" w:customStyle="1" w:styleId="55">
    <w:name w:val="55"/>
    <w:rsid w:val="00B821B1"/>
    <w:rPr>
      <w:rFonts w:cs="Arial"/>
      <w:bCs/>
      <w:sz w:val="20"/>
      <w:u w:val="single"/>
      <w:lang w:val="en-US" w:eastAsia="en-US" w:bidi="ar-SA"/>
    </w:rPr>
  </w:style>
  <w:style w:type="character" w:customStyle="1" w:styleId="authoraffil">
    <w:name w:val="authoraffil"/>
    <w:rsid w:val="00B821B1"/>
  </w:style>
  <w:style w:type="character" w:customStyle="1" w:styleId="CharChar8">
    <w:name w:val="Char Char8"/>
    <w:rsid w:val="00B821B1"/>
    <w:rPr>
      <w:rFonts w:ascii="Georgia" w:eastAsia="Times New Roman" w:hAnsi="Georgia"/>
      <w:b/>
      <w:bCs/>
      <w:sz w:val="30"/>
      <w:szCs w:val="28"/>
      <w:u w:val="single"/>
    </w:rPr>
  </w:style>
  <w:style w:type="character" w:customStyle="1" w:styleId="FontStyle13">
    <w:name w:val="Font Style13"/>
    <w:uiPriority w:val="99"/>
    <w:rsid w:val="00B821B1"/>
    <w:rPr>
      <w:rFonts w:ascii="Constantia" w:hAnsi="Constantia" w:cs="Constantia"/>
      <w:sz w:val="18"/>
      <w:szCs w:val="18"/>
    </w:rPr>
  </w:style>
  <w:style w:type="character" w:customStyle="1" w:styleId="TagsCharCharCharChar">
    <w:name w:val="Tags Char Char Char Char"/>
    <w:rsid w:val="00B821B1"/>
    <w:rPr>
      <w:rFonts w:ascii="Times New Roman" w:eastAsia="Times New Roman" w:hAnsi="Times New Roman" w:cs="Times New Roman"/>
      <w:b/>
      <w:sz w:val="24"/>
      <w:szCs w:val="24"/>
    </w:rPr>
  </w:style>
  <w:style w:type="character" w:customStyle="1" w:styleId="Citation1Char">
    <w:name w:val="Citation1 Char"/>
    <w:link w:val="Citation10"/>
    <w:locked/>
    <w:rsid w:val="00B821B1"/>
    <w:rPr>
      <w:rFonts w:ascii="Georgia" w:hAnsi="Georgia"/>
      <w:b/>
      <w:u w:val="single"/>
    </w:rPr>
  </w:style>
  <w:style w:type="paragraph" w:customStyle="1" w:styleId="Citation10">
    <w:name w:val="Citation1"/>
    <w:basedOn w:val="Normal"/>
    <w:link w:val="Citation1Char"/>
    <w:qFormat/>
    <w:rsid w:val="00B821B1"/>
    <w:rPr>
      <w:rFonts w:ascii="Georgia" w:hAnsi="Georgia"/>
      <w:b/>
      <w:sz w:val="24"/>
      <w:u w:val="single"/>
    </w:rPr>
  </w:style>
  <w:style w:type="character" w:customStyle="1" w:styleId="TaglineChar">
    <w:name w:val="Tagline Char"/>
    <w:link w:val="Tagline2"/>
    <w:locked/>
    <w:rsid w:val="00B821B1"/>
    <w:rPr>
      <w:rFonts w:ascii="Georgia" w:hAnsi="Georgia"/>
      <w:b/>
    </w:rPr>
  </w:style>
  <w:style w:type="paragraph" w:customStyle="1" w:styleId="Tagline2">
    <w:name w:val="Tagline"/>
    <w:basedOn w:val="Normal"/>
    <w:link w:val="TaglineChar"/>
    <w:qFormat/>
    <w:rsid w:val="00B821B1"/>
    <w:rPr>
      <w:rFonts w:ascii="Georgia" w:hAnsi="Georgia"/>
      <w:b/>
      <w:sz w:val="24"/>
    </w:rPr>
  </w:style>
  <w:style w:type="paragraph" w:customStyle="1" w:styleId="StyleLeft021">
    <w:name w:val="Style Left:  0.2&quot;1"/>
    <w:basedOn w:val="Normal"/>
    <w:uiPriority w:val="99"/>
    <w:rsid w:val="00B821B1"/>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B821B1"/>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B821B1"/>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B821B1"/>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B821B1"/>
    <w:rPr>
      <w:rFonts w:ascii="Georgia" w:eastAsia="Times New Roman" w:hAnsi="Georgia"/>
      <w:sz w:val="22"/>
      <w:u w:val="single"/>
      <w:bdr w:val="single" w:sz="4" w:space="0" w:color="auto"/>
    </w:rPr>
  </w:style>
  <w:style w:type="character" w:customStyle="1" w:styleId="boldcitationChar">
    <w:name w:val="bold citation Char"/>
    <w:rsid w:val="00B821B1"/>
    <w:rPr>
      <w:rFonts w:ascii="Arial" w:hAnsi="Arial"/>
      <w:b/>
      <w:sz w:val="28"/>
      <w:szCs w:val="24"/>
      <w:u w:val="thick"/>
      <w:lang w:val="en-US" w:eastAsia="en-US" w:bidi="ar-SA"/>
    </w:rPr>
  </w:style>
  <w:style w:type="paragraph" w:customStyle="1" w:styleId="BlockTitle20">
    <w:name w:val="Block Title #2"/>
    <w:basedOn w:val="Normal"/>
    <w:uiPriority w:val="99"/>
    <w:rsid w:val="00B821B1"/>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B821B1"/>
    <w:rPr>
      <w:rFonts w:ascii="Georgia" w:hAnsi="Georgia"/>
      <w:b/>
    </w:rPr>
  </w:style>
  <w:style w:type="character" w:customStyle="1" w:styleId="BoldunderlineChar3">
    <w:name w:val="Bold/underline Char"/>
    <w:rsid w:val="00B821B1"/>
    <w:rPr>
      <w:rFonts w:eastAsia="SimSun"/>
      <w:b/>
      <w:noProof w:val="0"/>
      <w:sz w:val="24"/>
      <w:szCs w:val="24"/>
      <w:u w:val="single"/>
      <w:lang w:val="en-US" w:eastAsia="zh-CN" w:bidi="ar-SA"/>
    </w:rPr>
  </w:style>
  <w:style w:type="character" w:customStyle="1" w:styleId="underlinetextchar0">
    <w:name w:val="underlinetextchar"/>
    <w:rsid w:val="00B821B1"/>
  </w:style>
  <w:style w:type="character" w:customStyle="1" w:styleId="boldciteChar1">
    <w:name w:val="bold cite Char1"/>
    <w:rsid w:val="00B821B1"/>
    <w:rPr>
      <w:b/>
      <w:sz w:val="28"/>
      <w:u w:val="thick" w:color="000000"/>
    </w:rPr>
  </w:style>
  <w:style w:type="character" w:customStyle="1" w:styleId="tagCharCharChar1">
    <w:name w:val="tag Char Char Char1"/>
    <w:rsid w:val="00B821B1"/>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B821B1"/>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B821B1"/>
    <w:rPr>
      <w:rFonts w:ascii="Times New Roman" w:hAnsi="Times New Roman" w:cs="Times New Roman"/>
      <w:sz w:val="18"/>
      <w:szCs w:val="18"/>
    </w:rPr>
  </w:style>
  <w:style w:type="character" w:customStyle="1" w:styleId="bylines">
    <w:name w:val="bylines"/>
    <w:basedOn w:val="DefaultParagraphFont"/>
    <w:rsid w:val="00B821B1"/>
  </w:style>
  <w:style w:type="character" w:customStyle="1" w:styleId="StyleStyleBoldUnderlineUnderlineIntenseEmphasis1apple-style-2">
    <w:name w:val="Style Style Bold UnderlineUnderlineIntense Emphasis1apple-style-...2"/>
    <w:basedOn w:val="DefaultParagraphFont"/>
    <w:rsid w:val="00B821B1"/>
    <w:rPr>
      <w:b w:val="0"/>
      <w:bCs/>
      <w:sz w:val="22"/>
      <w:u w:val="single"/>
    </w:rPr>
  </w:style>
  <w:style w:type="character" w:customStyle="1" w:styleId="FontStyle57">
    <w:name w:val="Font Style57"/>
    <w:rsid w:val="00B821B1"/>
    <w:rPr>
      <w:rFonts w:ascii="Georgia" w:hAnsi="Georgia" w:cs="Georgia"/>
      <w:b/>
      <w:bCs/>
      <w:sz w:val="14"/>
      <w:szCs w:val="14"/>
    </w:rPr>
  </w:style>
  <w:style w:type="character" w:customStyle="1" w:styleId="FontStyle89">
    <w:name w:val="Font Style89"/>
    <w:rsid w:val="00B821B1"/>
    <w:rPr>
      <w:rFonts w:ascii="Times New Roman" w:hAnsi="Times New Roman" w:cs="Times New Roman"/>
      <w:b/>
      <w:bCs/>
      <w:smallCaps/>
      <w:spacing w:val="40"/>
      <w:sz w:val="16"/>
      <w:szCs w:val="16"/>
    </w:rPr>
  </w:style>
  <w:style w:type="character" w:customStyle="1" w:styleId="style3Char0">
    <w:name w:val="style 3 Char"/>
    <w:rsid w:val="00B821B1"/>
    <w:rPr>
      <w:sz w:val="18"/>
      <w:szCs w:val="24"/>
      <w:lang w:val="en-US" w:eastAsia="en-US" w:bidi="ar-SA"/>
    </w:rPr>
  </w:style>
  <w:style w:type="paragraph" w:customStyle="1" w:styleId="003Cite">
    <w:name w:val="003Cite"/>
    <w:basedOn w:val="Normal"/>
    <w:qFormat/>
    <w:rsid w:val="00B821B1"/>
    <w:rPr>
      <w:rFonts w:eastAsia="Calibri"/>
      <w:sz w:val="16"/>
      <w:szCs w:val="16"/>
    </w:rPr>
  </w:style>
  <w:style w:type="paragraph" w:customStyle="1" w:styleId="NormalBold">
    <w:name w:val="Normal + Bold"/>
    <w:aliases w:val="Double Underline"/>
    <w:basedOn w:val="Normal"/>
    <w:link w:val="NormalBoldChar"/>
    <w:rsid w:val="00B821B1"/>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B821B1"/>
    <w:rPr>
      <w:rFonts w:ascii="Georgia" w:hAnsi="Georgia"/>
      <w:b/>
      <w:color w:val="000000"/>
      <w:sz w:val="22"/>
      <w:u w:val="single"/>
    </w:rPr>
  </w:style>
  <w:style w:type="character" w:customStyle="1" w:styleId="BlockHeadingsChar1">
    <w:name w:val="Block Headings Char1"/>
    <w:rsid w:val="00B821B1"/>
    <w:rPr>
      <w:b/>
      <w:caps/>
    </w:rPr>
  </w:style>
  <w:style w:type="character" w:customStyle="1" w:styleId="FontStyle170">
    <w:name w:val="Font Style170"/>
    <w:uiPriority w:val="99"/>
    <w:rsid w:val="00B821B1"/>
    <w:rPr>
      <w:rFonts w:ascii="Bookman Old Style" w:hAnsi="Bookman Old Style" w:cs="Bookman Old Style"/>
      <w:sz w:val="16"/>
      <w:szCs w:val="16"/>
    </w:rPr>
  </w:style>
  <w:style w:type="character" w:customStyle="1" w:styleId="FontStyle17">
    <w:name w:val="Font Style17"/>
    <w:uiPriority w:val="99"/>
    <w:rsid w:val="00B821B1"/>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talk.org/joshua-greene-on-moral-tribes-moral-dilemmas-and-utilitarian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wern.net/docs/philosophy/ethics/2007-greene.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ndfonline.com/doi/pdf/10.1080/00455091.2016.1278150?needAccess=tr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tandfonline.com/doi/full/10.1080/25751654.2018.1532525"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16643</Words>
  <Characters>94868</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111289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18</cp:revision>
  <dcterms:created xsi:type="dcterms:W3CDTF">2022-01-14T16:08:00Z</dcterms:created>
  <dcterms:modified xsi:type="dcterms:W3CDTF">2022-01-14T16:22:00Z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