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77853" w14:textId="77777777" w:rsidR="00AC36B3" w:rsidRDefault="00AC36B3" w:rsidP="00AC36B3">
      <w:pPr>
        <w:pStyle w:val="Heading2"/>
      </w:pPr>
      <w:r>
        <w:t>1AC -- HWL</w:t>
      </w:r>
    </w:p>
    <w:p w14:paraId="79CFE79C" w14:textId="77777777" w:rsidR="00AC36B3" w:rsidRDefault="00AC36B3" w:rsidP="00AC36B3">
      <w:pPr>
        <w:pStyle w:val="Heading4"/>
      </w:pPr>
      <w:r>
        <w:t xml:space="preserve">Plan: </w:t>
      </w:r>
      <w:r w:rsidRPr="0047404B">
        <w:t>The appropriation of outer space by private entities in The People's Republic of China is unjust.</w:t>
      </w:r>
    </w:p>
    <w:p w14:paraId="37F5353F" w14:textId="77777777" w:rsidR="00AC36B3" w:rsidRPr="00344506" w:rsidRDefault="00AC36B3" w:rsidP="00AC36B3">
      <w:pPr>
        <w:pStyle w:val="Heading4"/>
      </w:pPr>
      <w:r>
        <w:t>1] China’s dependent on private companies for space expansion, satellite deployment, and mining</w:t>
      </w:r>
    </w:p>
    <w:p w14:paraId="5508892D" w14:textId="77777777" w:rsidR="00AC36B3" w:rsidRDefault="00AC36B3" w:rsidP="00AC36B3">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438374A4" w14:textId="77777777" w:rsidR="00AC36B3" w:rsidRPr="00344506" w:rsidRDefault="00AC36B3" w:rsidP="00AC36B3">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251E83A2" w14:textId="77777777" w:rsidR="00AC36B3" w:rsidRPr="00344506" w:rsidRDefault="00AC36B3" w:rsidP="00AC36B3">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1EAC9F57" w14:textId="77777777" w:rsidR="00AC36B3" w:rsidRPr="00344506" w:rsidRDefault="00AC36B3" w:rsidP="00AC36B3">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5F699D00" w14:textId="77777777" w:rsidR="00AC36B3" w:rsidRPr="00344506" w:rsidRDefault="00AC36B3" w:rsidP="00AC36B3">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71B90561" w14:textId="77777777" w:rsidR="00AC36B3" w:rsidRPr="00344506" w:rsidRDefault="00AC36B3" w:rsidP="00AC36B3">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62104828" w14:textId="77777777" w:rsidR="00AC36B3" w:rsidRDefault="00AC36B3" w:rsidP="00AC36B3">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25AD125B" w14:textId="77777777" w:rsidR="00AC36B3" w:rsidRDefault="00AC36B3" w:rsidP="00AC36B3">
      <w:pPr>
        <w:pStyle w:val="Heading4"/>
      </w:pPr>
      <w:r>
        <w:t>2] Xi commitments, manufacturing capacity, and FDI make the CCP’s private sector integral to 21</w:t>
      </w:r>
      <w:r w:rsidRPr="00880A29">
        <w:rPr>
          <w:vertAlign w:val="superscript"/>
        </w:rPr>
        <w:t>st</w:t>
      </w:r>
      <w:r>
        <w:t xml:space="preserve"> century space competition</w:t>
      </w:r>
    </w:p>
    <w:p w14:paraId="7BA5EF24" w14:textId="77777777" w:rsidR="00AC36B3" w:rsidRDefault="00AC36B3" w:rsidP="00AC36B3">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27D4403A" w14:textId="77777777" w:rsidR="00AC36B3" w:rsidRPr="00E05B4F" w:rsidRDefault="00AC36B3" w:rsidP="00AC36B3">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4B0A633" w14:textId="77777777" w:rsidR="00AC36B3" w:rsidRDefault="00AC36B3" w:rsidP="00AC36B3">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57E49DAF" w14:textId="77777777" w:rsidR="00AC36B3" w:rsidRPr="00E05B4F" w:rsidRDefault="00AC36B3" w:rsidP="00AC36B3">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78823463" w14:textId="77777777" w:rsidR="00AC36B3" w:rsidRPr="00E05B4F" w:rsidRDefault="00AC36B3" w:rsidP="00AC36B3">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3620B6CC" w14:textId="77777777" w:rsidR="00AC36B3" w:rsidRPr="00E05B4F" w:rsidRDefault="00AC36B3" w:rsidP="00AC36B3">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20117B44" w14:textId="77777777" w:rsidR="00AC36B3" w:rsidRPr="00E05B4F" w:rsidRDefault="00AC36B3" w:rsidP="00AC36B3">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59B29A4C" w14:textId="77777777" w:rsidR="00AC36B3" w:rsidRDefault="00AC36B3" w:rsidP="00AC36B3">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33D63119" w14:textId="77777777" w:rsidR="00AC36B3" w:rsidRDefault="00AC36B3" w:rsidP="00AC36B3">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3B265D9B" w14:textId="77777777" w:rsidR="00AC36B3" w:rsidRPr="00E05B4F" w:rsidRDefault="00AC36B3" w:rsidP="00AC36B3">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49E1CEC3" w14:textId="77777777" w:rsidR="00AC36B3" w:rsidRDefault="00AC36B3" w:rsidP="00AC36B3">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76C5E54E" w14:textId="77777777" w:rsidR="00AC36B3" w:rsidRPr="00D66325" w:rsidRDefault="00AC36B3" w:rsidP="00AC36B3">
      <w:pPr>
        <w:rPr>
          <w:szCs w:val="22"/>
        </w:rPr>
      </w:pPr>
      <w:r w:rsidRPr="00D66325">
        <w:rPr>
          <w:szCs w:val="22"/>
        </w:rPr>
        <w:t>Making friends</w:t>
      </w:r>
    </w:p>
    <w:p w14:paraId="20FAD2B4" w14:textId="77777777" w:rsidR="00AC36B3" w:rsidRPr="00D66325" w:rsidRDefault="00AC36B3" w:rsidP="00AC36B3">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5172167C" w14:textId="77777777" w:rsidR="00AC36B3" w:rsidRPr="00880A29" w:rsidRDefault="00AC36B3" w:rsidP="00AC36B3">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20D57DBF" w14:textId="77777777" w:rsidR="00AC36B3" w:rsidRPr="00B84197" w:rsidRDefault="00AC36B3" w:rsidP="00AC36B3">
      <w:pPr>
        <w:pStyle w:val="Heading4"/>
      </w:pPr>
      <w:r>
        <w:t>3] Mining basing competition causes war</w:t>
      </w:r>
    </w:p>
    <w:p w14:paraId="3945D50A" w14:textId="77777777" w:rsidR="00AC36B3" w:rsidRDefault="00AC36B3" w:rsidP="00AC36B3">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470AB381" w14:textId="77777777" w:rsidR="00AC36B3" w:rsidRPr="00BE1EFA" w:rsidRDefault="00AC36B3" w:rsidP="00AC36B3">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009531A9" w14:textId="77777777" w:rsidR="00AC36B3" w:rsidRPr="00B84197" w:rsidRDefault="00AC36B3" w:rsidP="00AC36B3">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769ED30B" w14:textId="77777777" w:rsidR="00AC36B3" w:rsidRPr="006B4554" w:rsidRDefault="00AC36B3" w:rsidP="00AC36B3">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4613451B" w14:textId="77777777" w:rsidR="00AC36B3" w:rsidRPr="006B4554" w:rsidRDefault="00AC36B3" w:rsidP="00AC36B3">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6C4F08C7" w14:textId="77777777" w:rsidR="00AC36B3" w:rsidRPr="006B4554" w:rsidRDefault="00AC36B3" w:rsidP="00AC36B3">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2F10B0AE" w14:textId="77777777" w:rsidR="00AC36B3" w:rsidRPr="006B4554" w:rsidRDefault="00AC36B3" w:rsidP="00AC36B3">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2E56DCC0" w14:textId="77777777" w:rsidR="00AC36B3" w:rsidRPr="006B4554" w:rsidRDefault="00AC36B3" w:rsidP="00AC36B3">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555F8DE9" w14:textId="77777777" w:rsidR="00AC36B3" w:rsidRPr="006B4554" w:rsidRDefault="00AC36B3" w:rsidP="00AC36B3">
      <w:pPr>
        <w:rPr>
          <w:sz w:val="16"/>
          <w:szCs w:val="16"/>
        </w:rPr>
      </w:pPr>
      <w:r w:rsidRPr="006B4554">
        <w:rPr>
          <w:sz w:val="16"/>
          <w:szCs w:val="16"/>
        </w:rPr>
        <w:t>Russia’s space agency Roscosmos was the first to speak up, likening the policy to colonialism.</w:t>
      </w:r>
    </w:p>
    <w:p w14:paraId="4DD40D85" w14:textId="77777777" w:rsidR="00AC36B3" w:rsidRPr="006B4554" w:rsidRDefault="00AC36B3" w:rsidP="00AC36B3">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5B17740B" w14:textId="77777777" w:rsidR="00AC36B3" w:rsidRPr="006B4554" w:rsidRDefault="00AC36B3" w:rsidP="00AC36B3">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2DCBA3D6" w14:textId="77777777" w:rsidR="00AC36B3" w:rsidRDefault="00AC36B3" w:rsidP="00AC36B3">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78591A69" w14:textId="77777777" w:rsidR="00AC36B3" w:rsidRPr="00FA382F" w:rsidRDefault="00AC36B3" w:rsidP="00AC36B3">
      <w:pPr>
        <w:pStyle w:val="Heading4"/>
      </w:pPr>
      <w:r>
        <w:t xml:space="preserve">4] 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0D572DE7" w14:textId="77777777" w:rsidR="00AC36B3" w:rsidRDefault="00AC36B3" w:rsidP="00AC36B3">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9"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64889EDA" w14:textId="77777777" w:rsidR="00AC36B3" w:rsidRPr="00033AFC" w:rsidRDefault="00AC36B3" w:rsidP="00AC36B3">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68430A47" w14:textId="77777777" w:rsidR="00AC36B3" w:rsidRPr="00033AFC" w:rsidRDefault="00AC36B3" w:rsidP="00AC36B3">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FA382F">
        <w:rPr>
          <w:rStyle w:val="StyleUnderline"/>
          <w:highlight w:val="cyan"/>
        </w:rPr>
        <w:t>commercial 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FA382F">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6EEE3403" w14:textId="77777777" w:rsidR="00AC36B3" w:rsidRDefault="00AC36B3" w:rsidP="00AC36B3">
      <w:pPr>
        <w:spacing w:line="240" w:lineRule="auto"/>
        <w:contextualSpacing/>
      </w:pPr>
      <w:r w:rsidRPr="005E4324">
        <w:t>The new commercial space race</w:t>
      </w:r>
    </w:p>
    <w:p w14:paraId="434E3859" w14:textId="77777777" w:rsidR="00AC36B3" w:rsidRPr="00FA382F" w:rsidRDefault="00AC36B3" w:rsidP="00AC36B3">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2AD47F7B" w14:textId="77777777" w:rsidR="00AC36B3" w:rsidRPr="00033AFC" w:rsidRDefault="00AC36B3" w:rsidP="00AC36B3">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352B60A9" w14:textId="77777777" w:rsidR="00AC36B3" w:rsidRPr="00FA382F" w:rsidRDefault="00AC36B3" w:rsidP="00AC36B3">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5C27F81A" w14:textId="77777777" w:rsidR="00AC36B3" w:rsidRPr="00033AFC" w:rsidRDefault="00AC36B3" w:rsidP="00AC36B3">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0465ECF1" w14:textId="77777777" w:rsidR="00AC36B3" w:rsidRPr="00033AFC" w:rsidRDefault="00AC36B3" w:rsidP="00AC36B3">
      <w:pPr>
        <w:spacing w:line="240" w:lineRule="auto"/>
        <w:contextualSpacing/>
        <w:rPr>
          <w:sz w:val="16"/>
          <w:szCs w:val="16"/>
        </w:rPr>
      </w:pPr>
      <w:r w:rsidRPr="00033AFC">
        <w:rPr>
          <w:sz w:val="16"/>
          <w:szCs w:val="16"/>
        </w:rPr>
        <w:t>China’s commercial space industry blasts off</w:t>
      </w:r>
    </w:p>
    <w:p w14:paraId="553F97D1" w14:textId="77777777" w:rsidR="00AC36B3" w:rsidRPr="00033AFC" w:rsidRDefault="00AC36B3" w:rsidP="00AC36B3">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03B00499" w14:textId="77777777" w:rsidR="00AC36B3" w:rsidRPr="00033AFC" w:rsidRDefault="00AC36B3" w:rsidP="00AC36B3">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12AD02A1" w14:textId="77777777" w:rsidR="00AC36B3" w:rsidRPr="00033AFC" w:rsidRDefault="00AC36B3" w:rsidP="00AC36B3">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124A91F0" w14:textId="77777777" w:rsidR="00AC36B3" w:rsidRPr="00FA382F" w:rsidRDefault="00AC36B3" w:rsidP="00AC36B3">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51CD678C" w14:textId="77777777" w:rsidR="00AC36B3" w:rsidRPr="00033AFC" w:rsidRDefault="00AC36B3" w:rsidP="00AC36B3">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500A4B03" w14:textId="77777777" w:rsidR="00AC36B3" w:rsidRPr="00FA382F" w:rsidRDefault="00AC36B3" w:rsidP="00AC36B3">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35EC942C" w14:textId="77777777" w:rsidR="00AC36B3" w:rsidRPr="00FA382F" w:rsidRDefault="00AC36B3" w:rsidP="00AC36B3">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4FFD2CE8" w14:textId="77777777" w:rsidR="00AC36B3" w:rsidRPr="00033AFC" w:rsidRDefault="00AC36B3" w:rsidP="00AC36B3">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3EB0A0B7" w14:textId="77777777" w:rsidR="00AC36B3" w:rsidRPr="00033AFC" w:rsidRDefault="00AC36B3" w:rsidP="00AC36B3">
      <w:pPr>
        <w:spacing w:line="240" w:lineRule="auto"/>
        <w:contextualSpacing/>
        <w:rPr>
          <w:rStyle w:val="Emphasis"/>
        </w:rPr>
      </w:pPr>
      <w:r w:rsidRPr="00FA382F">
        <w:rPr>
          <w:rStyle w:val="Emphasis"/>
          <w:highlight w:val="cyan"/>
        </w:rPr>
        <w:t>China isn’t up to speed in orbital norms</w:t>
      </w:r>
    </w:p>
    <w:p w14:paraId="19125D8E" w14:textId="77777777" w:rsidR="00AC36B3" w:rsidRPr="00033AFC" w:rsidRDefault="00AC36B3" w:rsidP="00AC36B3">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709BD897" w14:textId="77777777" w:rsidR="00AC36B3" w:rsidRPr="00FA382F" w:rsidRDefault="00AC36B3" w:rsidP="00AC36B3">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25D1080D" w14:textId="77777777" w:rsidR="00AC36B3" w:rsidRPr="00FA382F" w:rsidRDefault="00AC36B3" w:rsidP="00AC36B3">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Kessler syndrome predicts a scenario where</w:t>
      </w:r>
      <w:r w:rsidRPr="00033AFC">
        <w:rPr>
          <w:rStyle w:val="StyleUnderline"/>
        </w:rPr>
        <w:t xml:space="preserve"> the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FA382F">
        <w:rPr>
          <w:rStyle w:val="StyleUnderline"/>
          <w:highlight w:val="cyan"/>
        </w:rPr>
        <w:t>it becomes unmanageable and collisions begin to cascade, causing a chain reaction</w:t>
      </w:r>
      <w:r w:rsidRPr="00033AFC">
        <w:rPr>
          <w:rStyle w:val="StyleUnderline"/>
        </w:rPr>
        <w:t xml:space="preserve"> of collisions </w:t>
      </w:r>
      <w:r w:rsidRPr="00FA382F">
        <w:rPr>
          <w:rStyle w:val="StyleUnderline"/>
          <w:highlight w:val="cyan"/>
        </w:rPr>
        <w:t>which render</w:t>
      </w:r>
      <w:r w:rsidRPr="00033AFC">
        <w:rPr>
          <w:rStyle w:val="StyleUnderline"/>
        </w:rPr>
        <w:t xml:space="preserve"> many </w:t>
      </w:r>
      <w:r w:rsidRPr="00FA382F">
        <w:rPr>
          <w:rStyle w:val="StyleUnderline"/>
          <w:highlight w:val="cyan"/>
        </w:rPr>
        <w:t>orbits out of use</w:t>
      </w:r>
      <w:r w:rsidRPr="00033AFC">
        <w:rPr>
          <w:rStyle w:val="StyleUnderline"/>
        </w:rPr>
        <w:t xml:space="preserve"> for generations.</w:t>
      </w:r>
    </w:p>
    <w:p w14:paraId="5F2EA37A" w14:textId="77777777" w:rsidR="00AC36B3" w:rsidRPr="00FA382F" w:rsidRDefault="00AC36B3" w:rsidP="00AC36B3">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FA382F">
        <w:rPr>
          <w:rStyle w:val="Emphasis"/>
          <w:highlight w:val="cyan"/>
        </w:rPr>
        <w:t>the ‘explosion’ of Chinese activity could have a massive impact on the usability of space.</w:t>
      </w:r>
    </w:p>
    <w:p w14:paraId="1B426779" w14:textId="77777777" w:rsidR="00AC36B3" w:rsidRPr="00FA382F" w:rsidRDefault="00AC36B3" w:rsidP="00AC36B3">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FA382F">
        <w:rPr>
          <w:sz w:val="16"/>
          <w:highlight w:val="cyan"/>
        </w:rPr>
        <w:t xml:space="preserve">. </w:t>
      </w:r>
      <w:r w:rsidRPr="00FA382F">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FA382F">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5D8852DD" w14:textId="77777777" w:rsidR="00AC36B3" w:rsidRPr="00FA382F" w:rsidRDefault="00AC36B3" w:rsidP="00AC36B3">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FA382F">
        <w:rPr>
          <w:rStyle w:val="Emphasis"/>
          <w:highlight w:val="cyan"/>
        </w:rPr>
        <w:t>lack of</w:t>
      </w:r>
      <w:r w:rsidRPr="00FA382F">
        <w:rPr>
          <w:rStyle w:val="Emphasis"/>
        </w:rPr>
        <w:t xml:space="preserve"> proper </w:t>
      </w:r>
      <w:r w:rsidRPr="00FA382F">
        <w:rPr>
          <w:rStyle w:val="Emphasis"/>
          <w:highlight w:val="cyan"/>
        </w:rPr>
        <w:t>registration can create more risk of collisions</w:t>
      </w:r>
      <w:r w:rsidRPr="00FA382F">
        <w:rPr>
          <w:rStyle w:val="Emphasis"/>
        </w:rPr>
        <w:t xml:space="preserve">, which can have </w:t>
      </w:r>
      <w:r w:rsidRPr="00FA382F">
        <w:rPr>
          <w:rStyle w:val="Emphasis"/>
          <w:highlight w:val="cyan"/>
        </w:rPr>
        <w:t>catastrophic effects,</w:t>
      </w:r>
      <w:r w:rsidRPr="00FA382F">
        <w:rPr>
          <w:sz w:val="16"/>
        </w:rPr>
        <w:t xml:space="preserve"> especially with larger satellites at higher orbits.</w:t>
      </w:r>
    </w:p>
    <w:p w14:paraId="51DFD42E" w14:textId="77777777" w:rsidR="00AC36B3" w:rsidRDefault="00AC36B3" w:rsidP="00AC36B3"/>
    <w:p w14:paraId="4A480D24" w14:textId="76E4DD69" w:rsidR="0080674F" w:rsidRPr="00623846" w:rsidRDefault="00AC36B3" w:rsidP="0080674F">
      <w:pPr>
        <w:pStyle w:val="Heading4"/>
        <w:rPr>
          <w:rFonts w:cs="Calibri"/>
        </w:rPr>
      </w:pPr>
      <w:r>
        <w:rPr>
          <w:rFonts w:cs="Arial"/>
        </w:rPr>
        <w:t xml:space="preserve">5] </w:t>
      </w:r>
      <w:r w:rsidR="0080674F">
        <w:rPr>
          <w:rFonts w:cs="Calibri"/>
        </w:rPr>
        <w:t>debris cascades – early warning is an independent impact as well</w:t>
      </w:r>
    </w:p>
    <w:p w14:paraId="492CEF9A" w14:textId="77777777" w:rsidR="0080674F" w:rsidRPr="00623846" w:rsidRDefault="0080674F" w:rsidP="0080674F">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5BF0B266" w14:textId="77777777" w:rsidR="0080674F" w:rsidRPr="00623846" w:rsidRDefault="0080674F" w:rsidP="0080674F">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3BF8C986" w14:textId="77777777" w:rsidR="0080674F" w:rsidRPr="00623846" w:rsidRDefault="0080674F" w:rsidP="0080674F">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5257E4AF" w14:textId="77777777" w:rsidR="0080674F" w:rsidRPr="00623846" w:rsidRDefault="0080674F" w:rsidP="0080674F">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10ECE099" w14:textId="77777777" w:rsidR="0080674F" w:rsidRPr="00623846" w:rsidRDefault="0080674F" w:rsidP="0080674F">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6A710AF2" w14:textId="77777777" w:rsidR="0080674F" w:rsidRPr="00623846" w:rsidRDefault="0080674F" w:rsidP="0080674F">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0876AC1" w14:textId="32445D3D" w:rsidR="00AC36B3" w:rsidRPr="00C33093" w:rsidRDefault="0080674F" w:rsidP="00C33093">
      <w:pPr>
        <w:rPr>
          <w:u w:val="singl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6172915" w14:textId="77777777" w:rsidR="00AC36B3" w:rsidRDefault="00AC36B3" w:rsidP="00AC36B3">
      <w:pPr>
        <w:pStyle w:val="Heading4"/>
      </w:pPr>
      <w:r>
        <w:t>6] NEA scarcity and ilaw ambiguity makes US-China competition go nuclear</w:t>
      </w:r>
    </w:p>
    <w:p w14:paraId="318FE299" w14:textId="77777777" w:rsidR="00AC36B3" w:rsidRPr="005A25B8" w:rsidRDefault="00AC36B3" w:rsidP="00AC36B3">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77F4C47F" w14:textId="77777777" w:rsidR="00AC36B3" w:rsidRPr="00441174" w:rsidRDefault="00AC36B3" w:rsidP="00AC36B3">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04232FD4" w14:textId="77777777" w:rsidR="00AC36B3" w:rsidRPr="00441174" w:rsidRDefault="00AC36B3" w:rsidP="00AC36B3">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54EE9CE0" w14:textId="77777777" w:rsidR="00AC36B3" w:rsidRPr="00441174" w:rsidRDefault="00AC36B3" w:rsidP="00AC36B3">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61051471" w14:textId="77777777" w:rsidR="00AC36B3" w:rsidRPr="00441174" w:rsidRDefault="00AC36B3" w:rsidP="00AC36B3">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1AEE0F71" w14:textId="77777777" w:rsidR="00AC36B3" w:rsidRPr="00563475" w:rsidRDefault="00AC36B3" w:rsidP="00AC36B3">
      <w:pPr>
        <w:rPr>
          <w:szCs w:val="22"/>
        </w:rPr>
      </w:pPr>
      <w:r w:rsidRPr="00563475">
        <w:rPr>
          <w:szCs w:val="22"/>
        </w:rPr>
        <w:t>Failures to Coordinate</w:t>
      </w:r>
    </w:p>
    <w:p w14:paraId="39D3141B" w14:textId="77777777" w:rsidR="00AC36B3" w:rsidRPr="00441174" w:rsidRDefault="00AC36B3" w:rsidP="00AC36B3">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71B7102B" w14:textId="77777777" w:rsidR="00AC36B3" w:rsidRDefault="00AC36B3" w:rsidP="00AC36B3">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16F442F3" w14:textId="77777777" w:rsidR="00AC36B3" w:rsidRPr="002A12E8" w:rsidRDefault="00AC36B3" w:rsidP="00AC36B3">
      <w:pPr>
        <w:pStyle w:val="Heading4"/>
      </w:pPr>
      <w:r>
        <w:t>7] China will long-term outpace the US in space – mining, first-mover advantage, lunar projects</w:t>
      </w:r>
    </w:p>
    <w:p w14:paraId="33B92B89" w14:textId="77777777" w:rsidR="00AC36B3" w:rsidRDefault="00AC36B3" w:rsidP="00AC36B3">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61C7F6A4" w14:textId="77777777" w:rsidR="00AC36B3" w:rsidRPr="002A12E8" w:rsidRDefault="00AC36B3" w:rsidP="00AC36B3">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4F4DE38B" w14:textId="77777777" w:rsidR="00AC36B3" w:rsidRPr="002A12E8" w:rsidRDefault="00AC36B3" w:rsidP="00AC36B3">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7A1F2FE6" w14:textId="77777777" w:rsidR="00AC36B3" w:rsidRPr="002A12E8" w:rsidRDefault="00AC36B3" w:rsidP="00AC36B3">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197D73AF" w14:textId="77777777" w:rsidR="00AC36B3" w:rsidRDefault="00AC36B3" w:rsidP="00AC36B3">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7CCBAE0D" w14:textId="77777777" w:rsidR="00AC36B3" w:rsidRPr="00547C7C" w:rsidRDefault="00AC36B3" w:rsidP="00AC36B3">
      <w:pPr>
        <w:pStyle w:val="Heading4"/>
        <w:rPr>
          <w:rFonts w:ascii="Georgia" w:hAnsi="Georgia"/>
        </w:rPr>
      </w:pPr>
      <w:r>
        <w:t xml:space="preserve">8] </w:t>
      </w:r>
      <w:r w:rsidRPr="00547C7C">
        <w:rPr>
          <w:rFonts w:ascii="Georgia" w:hAnsi="Georgia"/>
        </w:rPr>
        <w:t xml:space="preserve">Space competition is inevitable and will determine hegemonic power on Earth–it’s just a question of who wins the race. </w:t>
      </w:r>
    </w:p>
    <w:p w14:paraId="2CE132BE" w14:textId="77777777" w:rsidR="00AC36B3" w:rsidRPr="00547C7C" w:rsidRDefault="00AC36B3" w:rsidP="00AC36B3">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56646CFA" w14:textId="77777777" w:rsidR="00AC36B3" w:rsidRPr="00E37866" w:rsidRDefault="00AC36B3" w:rsidP="00AC36B3">
      <w:pPr>
        <w:rPr>
          <w:rFonts w:ascii="Georgia" w:hAnsi="Georgia"/>
          <w:sz w:val="16"/>
        </w:rPr>
      </w:pPr>
      <w:r w:rsidRPr="00547C7C">
        <w:rPr>
          <w:rStyle w:val="StyleUnderline"/>
          <w:rFonts w:ascii="Georgia" w:hAnsi="Georgia"/>
          <w:b/>
          <w:bCs/>
        </w:rPr>
        <w:t xml:space="preserve">The strategic </w:t>
      </w:r>
      <w:r w:rsidRPr="00547C7C">
        <w:rPr>
          <w:rStyle w:val="StyleUnderline"/>
          <w:rFonts w:ascii="Georgia" w:hAnsi="Georgia"/>
          <w:b/>
          <w:bCs/>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b/>
          <w:bCs/>
          <w:highlight w:val="green"/>
        </w:rPr>
        <w:t>in</w:t>
      </w:r>
      <w:r w:rsidRPr="00547C7C">
        <w:rPr>
          <w:rFonts w:ascii="Georgia" w:hAnsi="Georgia"/>
          <w:sz w:val="16"/>
          <w:highlight w:val="green"/>
        </w:rPr>
        <w:t xml:space="preserve"> </w:t>
      </w:r>
      <w:r w:rsidRPr="00547C7C">
        <w:rPr>
          <w:rStyle w:val="StyleUnderline"/>
          <w:rFonts w:ascii="Georgia" w:hAnsi="Georgia"/>
          <w:b/>
          <w:bCs/>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b/>
          <w:bCs/>
          <w:highlight w:val="green"/>
        </w:rPr>
        <w:t>Whoever rules space rules the future</w:t>
      </w:r>
      <w:r w:rsidRPr="00547C7C">
        <w:rPr>
          <w:rStyle w:val="StyleUnderline"/>
          <w:rFonts w:ascii="Georgia" w:hAnsi="Georgia"/>
          <w:b/>
          <w:bCs/>
        </w:rPr>
        <w:t xml:space="preserve"> </w:t>
      </w:r>
      <w:r w:rsidRPr="00547C7C">
        <w:rPr>
          <w:rFonts w:ascii="Georgia" w:hAnsi="Georgia"/>
          <w:sz w:val="16"/>
        </w:rPr>
        <w:t xml:space="preserve">There is one reason why </w:t>
      </w:r>
      <w:r w:rsidRPr="00547C7C">
        <w:rPr>
          <w:rStyle w:val="StyleUnderline"/>
          <w:rFonts w:ascii="Georgia" w:hAnsi="Georgia"/>
          <w:b/>
          <w:bCs/>
        </w:rPr>
        <w:t xml:space="preserve">the </w:t>
      </w:r>
      <w:r w:rsidRPr="00547C7C">
        <w:rPr>
          <w:rFonts w:ascii="Georgia" w:hAnsi="Georgia"/>
          <w:sz w:val="16"/>
        </w:rPr>
        <w:t xml:space="preserve">two </w:t>
      </w:r>
      <w:r w:rsidRPr="00547C7C">
        <w:rPr>
          <w:rStyle w:val="StyleUnderline"/>
          <w:rFonts w:ascii="Georgia" w:hAnsi="Georgia"/>
          <w:b/>
          <w:bCs/>
        </w:rPr>
        <w:t xml:space="preserve">countries' space </w:t>
      </w:r>
      <w:r w:rsidRPr="00547C7C">
        <w:rPr>
          <w:rStyle w:val="StyleUnderline"/>
          <w:rFonts w:ascii="Georgia" w:hAnsi="Georgia"/>
          <w:b/>
          <w:bCs/>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b/>
          <w:bCs/>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b/>
          <w:bCs/>
          <w:highlight w:val="green"/>
        </w:rPr>
        <w:t xml:space="preserve">Those who dominate space will dominate </w:t>
      </w:r>
      <w:r w:rsidRPr="00547C7C">
        <w:rPr>
          <w:rStyle w:val="StyleUnderline"/>
          <w:rFonts w:ascii="Georgia" w:hAnsi="Georgia"/>
          <w:b/>
          <w:bCs/>
        </w:rPr>
        <w:t xml:space="preserve">almost all sectors of </w:t>
      </w:r>
      <w:r w:rsidRPr="00547C7C">
        <w:rPr>
          <w:rStyle w:val="StyleUnderline"/>
          <w:rFonts w:ascii="Georgia" w:hAnsi="Georgia"/>
          <w:b/>
          <w:bCs/>
          <w:highlight w:val="green"/>
        </w:rPr>
        <w:t xml:space="preserve">the </w:t>
      </w:r>
      <w:r w:rsidRPr="00547C7C">
        <w:rPr>
          <w:rStyle w:val="StyleUnderline"/>
          <w:rFonts w:ascii="Georgia" w:hAnsi="Georgia"/>
          <w:b/>
          <w:bCs/>
        </w:rPr>
        <w:t xml:space="preserve">future </w:t>
      </w:r>
      <w:r w:rsidRPr="00547C7C">
        <w:rPr>
          <w:rStyle w:val="StyleUnderline"/>
          <w:rFonts w:ascii="Georgia" w:hAnsi="Georgia"/>
          <w:b/>
          <w:bCs/>
          <w:highlight w:val="green"/>
        </w:rPr>
        <w:t>world</w:t>
      </w:r>
      <w:r w:rsidRPr="00547C7C">
        <w:rPr>
          <w:rStyle w:val="StyleUnderline"/>
          <w:rFonts w:ascii="Georgia" w:hAnsi="Georgia"/>
          <w:b/>
          <w:bCs/>
        </w:rPr>
        <w:t xml:space="preserve">, </w:t>
      </w:r>
      <w:r w:rsidRPr="00547C7C">
        <w:rPr>
          <w:rStyle w:val="StyleUnderline"/>
          <w:rFonts w:ascii="Georgia" w:hAnsi="Georgia"/>
          <w:b/>
          <w:bCs/>
          <w:highlight w:val="green"/>
        </w:rPr>
        <w:t>including economy</w:t>
      </w:r>
      <w:r w:rsidRPr="00547C7C">
        <w:rPr>
          <w:rStyle w:val="StyleUnderline"/>
          <w:rFonts w:ascii="Georgia" w:hAnsi="Georgia"/>
          <w:b/>
          <w:bCs/>
        </w:rPr>
        <w:t xml:space="preserve">, </w:t>
      </w:r>
      <w:r w:rsidRPr="00547C7C">
        <w:rPr>
          <w:rStyle w:val="StyleUnderline"/>
          <w:rFonts w:ascii="Georgia" w:hAnsi="Georgia"/>
          <w:b/>
          <w:bCs/>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b/>
          <w:bCs/>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b/>
          <w:bCs/>
          <w:highlight w:val="green"/>
        </w:rPr>
        <w:t>Space and the moon were known as repositories of resources</w:t>
      </w:r>
      <w:r w:rsidRPr="00547C7C">
        <w:rPr>
          <w:rStyle w:val="StyleUnderline"/>
          <w:rFonts w:ascii="Georgia" w:hAnsi="Georgia"/>
          <w:b/>
          <w:bCs/>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b/>
          <w:bCs/>
          <w:highlight w:val="green"/>
        </w:rPr>
        <w:t>There are endless resources buried in</w:t>
      </w:r>
      <w:r w:rsidRPr="00547C7C">
        <w:rPr>
          <w:rStyle w:val="StyleUnderline"/>
          <w:rFonts w:ascii="Georgia" w:hAnsi="Georgia"/>
          <w:b/>
          <w:bCs/>
        </w:rPr>
        <w:t xml:space="preserve"> more than 10,000 </w:t>
      </w:r>
      <w:r w:rsidRPr="00547C7C">
        <w:rPr>
          <w:rStyle w:val="StyleUnderline"/>
          <w:rFonts w:ascii="Georgia" w:hAnsi="Georgia"/>
          <w:b/>
          <w:bCs/>
          <w:highlight w:val="green"/>
        </w:rPr>
        <w:t xml:space="preserve">asteroids </w:t>
      </w:r>
      <w:r w:rsidRPr="00547C7C">
        <w:rPr>
          <w:rStyle w:val="StyleUnderline"/>
          <w:rFonts w:ascii="Georgia" w:hAnsi="Georgia"/>
          <w:b/>
          <w:bCs/>
        </w:rPr>
        <w:t>orbiting the Earth.</w:t>
      </w:r>
      <w:r w:rsidRPr="00547C7C">
        <w:rPr>
          <w:rFonts w:ascii="Georgia" w:hAnsi="Georgia"/>
          <w:sz w:val="16"/>
        </w:rPr>
        <w:t xml:space="preserve"> </w:t>
      </w:r>
      <w:r w:rsidRPr="00547C7C">
        <w:rPr>
          <w:rStyle w:val="StyleUnderline"/>
          <w:rFonts w:ascii="Georgia" w:hAnsi="Georgia"/>
          <w:b/>
          <w:bCs/>
        </w:rPr>
        <w:t xml:space="preserve">They are known to have an abundance of resources </w:t>
      </w:r>
      <w:r w:rsidRPr="00547C7C">
        <w:rPr>
          <w:rStyle w:val="StyleUnderline"/>
          <w:rFonts w:ascii="Georgia" w:hAnsi="Georgia"/>
          <w:b/>
          <w:bCs/>
          <w:highlight w:val="green"/>
        </w:rPr>
        <w:t>such as carbon, zinc, cobalt, platinum, gold, silver and titanium</w:t>
      </w:r>
      <w:r w:rsidRPr="00547C7C">
        <w:rPr>
          <w:rStyle w:val="StyleUnderline"/>
          <w:rFonts w:ascii="Georgia" w:hAnsi="Georgia"/>
          <w:b/>
          <w:bCs/>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b/>
          <w:bCs/>
          <w:highlight w:val="green"/>
        </w:rPr>
        <w:t>future energy source lies in space</w:t>
      </w:r>
      <w:r w:rsidRPr="00547C7C">
        <w:rPr>
          <w:rFonts w:ascii="Georgia" w:hAnsi="Georgia"/>
          <w:sz w:val="16"/>
        </w:rPr>
        <w:t xml:space="preserve">. </w:t>
      </w:r>
      <w:r w:rsidRPr="00547C7C">
        <w:rPr>
          <w:rStyle w:val="StyleUnderline"/>
          <w:rFonts w:ascii="Georgia" w:hAnsi="Georgia"/>
          <w:b/>
          <w:bCs/>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b/>
          <w:bCs/>
          <w:highlight w:val="green"/>
        </w:rPr>
        <w:t>By 2100, 70 terawatts of energy will be needed</w:t>
      </w:r>
      <w:r w:rsidRPr="00547C7C">
        <w:rPr>
          <w:rStyle w:val="StyleUnderline"/>
          <w:rFonts w:ascii="Georgia" w:hAnsi="Georgia"/>
          <w:b/>
          <w:bCs/>
        </w:rPr>
        <w:t xml:space="preserve">, </w:t>
      </w:r>
      <w:r w:rsidRPr="00547C7C">
        <w:rPr>
          <w:rStyle w:val="StyleUnderline"/>
          <w:rFonts w:ascii="Georgia" w:hAnsi="Georgia"/>
          <w:b/>
          <w:bCs/>
          <w:highlight w:val="green"/>
        </w:rPr>
        <w:t xml:space="preserve">and </w:t>
      </w:r>
      <w:r w:rsidRPr="00547C7C">
        <w:rPr>
          <w:rStyle w:val="StyleUnderline"/>
          <w:rFonts w:ascii="Georgia" w:hAnsi="Georgia"/>
          <w:b/>
          <w:bCs/>
        </w:rPr>
        <w:t xml:space="preserve">it is expected that </w:t>
      </w:r>
      <w:r w:rsidRPr="00547C7C">
        <w:rPr>
          <w:rStyle w:val="StyleUnderline"/>
          <w:rFonts w:ascii="Georgia" w:hAnsi="Georgia"/>
          <w:b/>
          <w:bCs/>
          <w:highlight w:val="green"/>
        </w:rPr>
        <w:t xml:space="preserve">332 </w:t>
      </w:r>
      <w:r w:rsidRPr="00547C7C">
        <w:rPr>
          <w:rStyle w:val="StyleUnderline"/>
          <w:rFonts w:ascii="Georgia" w:hAnsi="Georgia"/>
          <w:b/>
          <w:bCs/>
        </w:rPr>
        <w:t xml:space="preserve">terawatts </w:t>
      </w:r>
      <w:r w:rsidRPr="00547C7C">
        <w:rPr>
          <w:rStyle w:val="StyleUnderline"/>
          <w:rFonts w:ascii="Georgia" w:hAnsi="Georgia"/>
          <w:b/>
          <w:bCs/>
          <w:highlight w:val="green"/>
        </w:rPr>
        <w:t>can be supplied through</w:t>
      </w:r>
      <w:r w:rsidRPr="00547C7C">
        <w:rPr>
          <w:rStyle w:val="StyleUnderline"/>
          <w:rFonts w:ascii="Georgia" w:hAnsi="Georgia"/>
          <w:b/>
          <w:bCs/>
        </w:rPr>
        <w:t xml:space="preserve"> the development of </w:t>
      </w:r>
      <w:r w:rsidRPr="00547C7C">
        <w:rPr>
          <w:rStyle w:val="StyleUnderline"/>
          <w:rFonts w:ascii="Georgia" w:hAnsi="Georgia"/>
          <w:b/>
          <w:bCs/>
          <w:highlight w:val="green"/>
        </w:rPr>
        <w:t xml:space="preserve">space </w:t>
      </w:r>
      <w:r w:rsidRPr="00547C7C">
        <w:rPr>
          <w:rStyle w:val="StyleUnderline"/>
          <w:rFonts w:ascii="Georgia" w:hAnsi="Georgia"/>
          <w:b/>
          <w:bCs/>
        </w:rPr>
        <w:t xml:space="preserve">solar </w:t>
      </w:r>
      <w:r w:rsidRPr="00547C7C">
        <w:rPr>
          <w:rStyle w:val="StyleUnderline"/>
          <w:rFonts w:ascii="Georgia" w:hAnsi="Georgia"/>
          <w:b/>
          <w:bCs/>
          <w:highlight w:val="green"/>
        </w:rPr>
        <w:t xml:space="preserve">power plants </w:t>
      </w:r>
      <w:r w:rsidRPr="00547C7C">
        <w:rPr>
          <w:rStyle w:val="StyleUnderline"/>
          <w:rFonts w:ascii="Georgia" w:hAnsi="Georgia"/>
          <w:b/>
          <w:bCs/>
        </w:rPr>
        <w:t xml:space="preserve">in a geostationary orbit. Third, the </w:t>
      </w:r>
      <w:r w:rsidRPr="00547C7C">
        <w:rPr>
          <w:rStyle w:val="StyleUnderline"/>
          <w:rFonts w:ascii="Georgia" w:hAnsi="Georgia"/>
          <w:b/>
          <w:bCs/>
          <w:highlight w:val="green"/>
        </w:rPr>
        <w:t xml:space="preserve">desire </w:t>
      </w:r>
      <w:r w:rsidRPr="00547C7C">
        <w:rPr>
          <w:rStyle w:val="StyleUnderline"/>
          <w:rFonts w:ascii="Georgia" w:hAnsi="Georgia"/>
          <w:b/>
          <w:bCs/>
        </w:rPr>
        <w:t xml:space="preserve">to dominate space </w:t>
      </w:r>
      <w:r w:rsidRPr="00547C7C">
        <w:rPr>
          <w:rStyle w:val="StyleUnderline"/>
          <w:rFonts w:ascii="Georgia" w:hAnsi="Georgia"/>
          <w:b/>
          <w:bCs/>
          <w:highlight w:val="green"/>
        </w:rPr>
        <w:t>for hegemony has established the</w:t>
      </w:r>
      <w:r w:rsidRPr="00547C7C">
        <w:rPr>
          <w:rStyle w:val="StyleUnderline"/>
          <w:rFonts w:ascii="Georgia" w:hAnsi="Georgia"/>
          <w:b/>
          <w:bCs/>
        </w:rPr>
        <w:t xml:space="preserve"> space </w:t>
      </w:r>
      <w:r w:rsidRPr="00547C7C">
        <w:rPr>
          <w:rStyle w:val="StyleUnderline"/>
          <w:rFonts w:ascii="Georgia" w:hAnsi="Georgia"/>
          <w:b/>
          <w:bCs/>
          <w:highlight w:val="green"/>
        </w:rPr>
        <w:t>competition relationship between the U.S. and China</w:t>
      </w:r>
      <w:r w:rsidRPr="00547C7C">
        <w:rPr>
          <w:rStyle w:val="StyleUnderline"/>
          <w:rFonts w:ascii="Georgia" w:hAnsi="Georgia"/>
          <w:b/>
          <w:bCs/>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b/>
          <w:bCs/>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b/>
          <w:bCs/>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w:t>
      </w:r>
      <w:r w:rsidRPr="00547C7C">
        <w:rPr>
          <w:rStyle w:val="StyleUnderline"/>
          <w:rFonts w:ascii="Georgia" w:hAnsi="Georgia"/>
        </w:rPr>
        <w:t xml:space="preserve"> </w:t>
      </w:r>
      <w:r w:rsidRPr="00547C7C">
        <w:rPr>
          <w:rStyle w:val="StyleUnderline"/>
          <w:rFonts w:ascii="Georgia" w:hAnsi="Georgia"/>
          <w:b/>
          <w:bCs/>
        </w:rPr>
        <w:t>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b/>
          <w:bCs/>
        </w:rPr>
        <w:t xml:space="preserve">, </w:t>
      </w:r>
      <w:r w:rsidRPr="00547C7C">
        <w:rPr>
          <w:rStyle w:val="StyleUnderline"/>
          <w:rFonts w:ascii="Georgia" w:hAnsi="Georgia"/>
          <w:b/>
          <w:bCs/>
          <w:highlight w:val="green"/>
        </w:rPr>
        <w:t>militarization is inevitable in the process</w:t>
      </w:r>
      <w:r w:rsidRPr="00547C7C">
        <w:rPr>
          <w:rStyle w:val="StyleUnderline"/>
          <w:rFonts w:ascii="Georgia" w:hAnsi="Georgia"/>
          <w:b/>
          <w:bCs/>
        </w:rPr>
        <w:t xml:space="preserve">. It is clear that the outcome will lead to a space arms race. This is why the </w:t>
      </w:r>
      <w:r w:rsidRPr="00547C7C">
        <w:rPr>
          <w:rStyle w:val="StyleUnderline"/>
          <w:rFonts w:ascii="Georgia" w:hAnsi="Georgia"/>
          <w:b/>
          <w:bCs/>
          <w:highlight w:val="green"/>
        </w:rPr>
        <w:t xml:space="preserve">competition </w:t>
      </w:r>
      <w:r w:rsidRPr="00547C7C">
        <w:rPr>
          <w:rStyle w:val="StyleUnderline"/>
          <w:rFonts w:ascii="Georgia" w:hAnsi="Georgia"/>
          <w:b/>
          <w:bCs/>
        </w:rPr>
        <w:t xml:space="preserve">over supremacy in space between the U.S. and China </w:t>
      </w:r>
      <w:r w:rsidRPr="00547C7C">
        <w:rPr>
          <w:rStyle w:val="StyleUnderline"/>
          <w:rFonts w:ascii="Georgia" w:hAnsi="Georgia"/>
          <w:b/>
          <w:bCs/>
          <w:highlight w:val="green"/>
        </w:rPr>
        <w:t>has the aspects of the New Cold War</w:t>
      </w:r>
      <w:r w:rsidRPr="00547C7C">
        <w:rPr>
          <w:rStyle w:val="StyleUnderline"/>
          <w:rFonts w:ascii="Georgia" w:hAnsi="Georgia"/>
          <w:b/>
          <w:bCs/>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b/>
          <w:bCs/>
          <w:highlight w:val="green"/>
        </w:rPr>
        <w:t xml:space="preserve">space is the decisive factor in the operation of energy, resources, environment, communication, and advanced military weapons systems </w:t>
      </w:r>
      <w:r w:rsidRPr="00547C7C">
        <w:rPr>
          <w:rStyle w:val="StyleUnderline"/>
          <w:rFonts w:ascii="Georgia" w:hAnsi="Georgia"/>
          <w:b/>
          <w:bCs/>
        </w:rPr>
        <w:t>in the future.</w:t>
      </w:r>
      <w:r w:rsidRPr="00547C7C">
        <w:rPr>
          <w:rStyle w:val="StyleUnderline"/>
          <w:rFonts w:ascii="Georgia" w:hAnsi="Georgia"/>
          <w:b/>
          <w:bCs/>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5B5975F" w14:textId="77777777" w:rsidR="00AC36B3" w:rsidRPr="003F77ED" w:rsidRDefault="00AC36B3" w:rsidP="00AC36B3">
      <w:pPr>
        <w:pStyle w:val="Heading4"/>
      </w:pPr>
      <w:r>
        <w:t xml:space="preserve">9] Heg solves </w:t>
      </w:r>
      <w:r>
        <w:rPr>
          <w:u w:val="single"/>
        </w:rPr>
        <w:t>nuclear war</w:t>
      </w:r>
      <w:r>
        <w:t xml:space="preserve"> and </w:t>
      </w:r>
      <w:r>
        <w:rPr>
          <w:u w:val="single"/>
        </w:rPr>
        <w:t>global fascism</w:t>
      </w:r>
      <w:r>
        <w:t xml:space="preserve"> </w:t>
      </w:r>
    </w:p>
    <w:p w14:paraId="027D0E94" w14:textId="77777777" w:rsidR="00AC36B3" w:rsidRDefault="00AC36B3" w:rsidP="00AC36B3">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12A4E8EF" w14:textId="77777777" w:rsidR="00AC36B3" w:rsidRPr="00A65BD5" w:rsidRDefault="00AC36B3" w:rsidP="00AC36B3">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5B88CFE6" w14:textId="77777777" w:rsidR="00AC36B3" w:rsidRPr="00A833F7" w:rsidRDefault="00AC36B3" w:rsidP="00AC36B3">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2A9C8871" w14:textId="77777777" w:rsidR="00AC36B3" w:rsidRPr="00DB2EF9" w:rsidRDefault="00AC36B3" w:rsidP="00AC36B3">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fear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Pr>
          <w:rStyle w:val="StyleUnderline"/>
        </w:rPr>
        <w:t>s</w:t>
      </w:r>
    </w:p>
    <w:p w14:paraId="522B2161" w14:textId="77777777" w:rsidR="00AC36B3" w:rsidRDefault="00AC36B3" w:rsidP="00AC36B3">
      <w:pPr>
        <w:pStyle w:val="Heading4"/>
      </w:pPr>
      <w:r>
        <w:t xml:space="preserve">10] Heg is sustainable but not impervious to collapse </w:t>
      </w:r>
    </w:p>
    <w:p w14:paraId="5BAC6745" w14:textId="77777777" w:rsidR="00AC36B3" w:rsidRDefault="00AC36B3" w:rsidP="00AC36B3">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0002A487" w14:textId="77777777" w:rsidR="00AC36B3" w:rsidRPr="00542855" w:rsidRDefault="00AC36B3" w:rsidP="00AC36B3">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006E7616" w14:textId="77777777" w:rsidR="00AC36B3" w:rsidRDefault="00AC36B3" w:rsidP="00AC36B3">
      <w:pPr>
        <w:pStyle w:val="Heading4"/>
      </w:pPr>
      <w:r>
        <w:t>11] Biden will inev try to regain it – proves try or die</w:t>
      </w:r>
    </w:p>
    <w:p w14:paraId="28B4CF76" w14:textId="77777777" w:rsidR="00AC36B3" w:rsidRPr="000B409E" w:rsidRDefault="00AC36B3" w:rsidP="00AC36B3">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3B879C49" w14:textId="77777777" w:rsidR="00AC36B3" w:rsidRDefault="00AC36B3" w:rsidP="00AC36B3">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5C836E27" w14:textId="77777777" w:rsidR="00AC36B3" w:rsidRDefault="00AC36B3" w:rsidP="00AC36B3">
      <w:pPr>
        <w:pStyle w:val="Heading4"/>
        <w:shd w:val="clear" w:color="auto" w:fill="FFFFFF"/>
        <w:rPr>
          <w:rFonts w:cs="Arial"/>
          <w:color w:val="000000"/>
        </w:rPr>
      </w:pPr>
      <w:r>
        <w:rPr>
          <w:rFonts w:asciiTheme="minorHAnsi" w:hAnsiTheme="minorHAnsi" w:cstheme="minorHAnsi"/>
        </w:rPr>
        <w:t xml:space="preserve">12] </w:t>
      </w:r>
      <w:r>
        <w:rPr>
          <w:rFonts w:cs="Arial"/>
          <w:color w:val="000000"/>
        </w:rPr>
        <w:t>Heg 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3925B738" w14:textId="77777777" w:rsidR="00AC36B3" w:rsidRDefault="00AC36B3" w:rsidP="00AC36B3">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25" w:tgtFrame="_blank" w:history="1">
        <w:r w:rsidRPr="00A421D9">
          <w:rPr>
            <w:rStyle w:val="Hyperlink"/>
          </w:rPr>
          <w:t>https://www.tandfonline.com/doi/full/10.1080/25751654.2018.1532525</w:t>
        </w:r>
      </w:hyperlink>
      <w:r w:rsidRPr="00A421D9">
        <w:t>]</w:t>
      </w:r>
    </w:p>
    <w:p w14:paraId="76F2AC24" w14:textId="77777777" w:rsidR="00AC36B3" w:rsidRDefault="00AC36B3" w:rsidP="00AC36B3">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56C2E83F" w14:textId="77777777" w:rsidR="00AC36B3" w:rsidRDefault="00AC36B3" w:rsidP="00AC36B3">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0E54ACCE" w14:textId="77777777" w:rsidR="00AC36B3" w:rsidRDefault="00AC36B3" w:rsidP="00AC36B3">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61760E3C" w14:textId="19AE1E87" w:rsidR="00AC36B3" w:rsidRDefault="00AC36B3" w:rsidP="00AC36B3">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712A0547" w14:textId="77777777" w:rsidR="00AC36B3" w:rsidRPr="00C7794F" w:rsidRDefault="00AC36B3" w:rsidP="00AC36B3">
      <w:pPr>
        <w:pStyle w:val="Heading4"/>
        <w:rPr>
          <w:rFonts w:cs="Calibri"/>
        </w:rPr>
      </w:pPr>
      <w:r w:rsidRPr="00C7794F">
        <w:rPr>
          <w:rFonts w:cs="Calibri"/>
        </w:rPr>
        <w:t>China</w:t>
      </w:r>
      <w:r>
        <w:rPr>
          <w:rFonts w:cs="Calibri"/>
        </w:rPr>
        <w:t xml:space="preserve"> </w:t>
      </w:r>
      <w:r>
        <w:rPr>
          <w:rFonts w:cs="Calibri"/>
          <w:u w:val="single"/>
        </w:rPr>
        <w:t>long-term</w:t>
      </w:r>
      <w:r w:rsidRPr="00C7794F">
        <w:rPr>
          <w:rFonts w:cs="Calibri"/>
        </w:rPr>
        <w:t xml:space="preserve"> </w:t>
      </w:r>
      <w:r w:rsidRPr="00C7794F">
        <w:rPr>
          <w:rFonts w:cs="Calibri"/>
          <w:u w:val="single"/>
        </w:rPr>
        <w:t>can’t</w:t>
      </w:r>
      <w:r w:rsidRPr="00C7794F">
        <w:rPr>
          <w:rFonts w:cs="Calibri"/>
        </w:rPr>
        <w:t xml:space="preserve"> become a hegemon because of </w:t>
      </w:r>
      <w:r w:rsidRPr="00C7794F">
        <w:rPr>
          <w:rFonts w:cs="Calibri"/>
          <w:u w:val="single"/>
        </w:rPr>
        <w:t>slow growth</w:t>
      </w:r>
      <w:r w:rsidRPr="00C7794F">
        <w:rPr>
          <w:rFonts w:cs="Calibri"/>
        </w:rPr>
        <w:t xml:space="preserve"> and </w:t>
      </w:r>
      <w:r w:rsidRPr="00C7794F">
        <w:rPr>
          <w:rFonts w:cs="Calibri"/>
          <w:u w:val="single"/>
        </w:rPr>
        <w:t>international constraints</w:t>
      </w:r>
      <w:r w:rsidRPr="00C7794F">
        <w:rPr>
          <w:rFonts w:cs="Calibri"/>
        </w:rPr>
        <w:t xml:space="preserve">- BUT </w:t>
      </w:r>
      <w:r w:rsidRPr="00C7794F">
        <w:rPr>
          <w:rFonts w:cs="Calibri"/>
          <w:u w:val="single"/>
        </w:rPr>
        <w:t>short-term</w:t>
      </w:r>
      <w:r w:rsidRPr="00C7794F">
        <w:rPr>
          <w:rFonts w:cs="Calibri"/>
        </w:rPr>
        <w:t xml:space="preserve"> lunges for power trigger </w:t>
      </w:r>
      <w:r w:rsidRPr="00C7794F">
        <w:rPr>
          <w:rFonts w:cs="Calibri"/>
          <w:u w:val="single"/>
        </w:rPr>
        <w:t>immediate war</w:t>
      </w:r>
      <w:r w:rsidRPr="00C7794F">
        <w:rPr>
          <w:rFonts w:cs="Calibri"/>
        </w:rPr>
        <w:t xml:space="preserve">  </w:t>
      </w:r>
      <w:r>
        <w:rPr>
          <w:rFonts w:cs="Calibri"/>
        </w:rPr>
        <w:t>. ONLY deterrence solves</w:t>
      </w:r>
    </w:p>
    <w:p w14:paraId="74197764" w14:textId="77777777" w:rsidR="00AC36B3" w:rsidRPr="00C7794F" w:rsidRDefault="00AC36B3" w:rsidP="00AC36B3">
      <w:pPr>
        <w:rPr>
          <w:rFonts w:cs="Calibri"/>
        </w:rPr>
      </w:pPr>
      <w:r w:rsidRPr="00C7794F">
        <w:rPr>
          <w:rStyle w:val="Style13ptBold"/>
          <w:rFonts w:cs="Calibri"/>
        </w:rPr>
        <w:t>Beckley and Brands 12-17</w:t>
      </w:r>
      <w:r w:rsidRPr="00C7794F">
        <w:rPr>
          <w:rFonts w:cs="Calibri"/>
        </w:rPr>
        <w:t xml:space="preserve"> -- Associate Professor of Political Science at Tufts University and Jeane Kirkpatrick Visiting Scholar at the American Enterprise Institute</w:t>
      </w:r>
    </w:p>
    <w:p w14:paraId="10062840" w14:textId="77777777" w:rsidR="00AC36B3" w:rsidRPr="00C7794F" w:rsidRDefault="00AC36B3" w:rsidP="00AC36B3">
      <w:pPr>
        <w:rPr>
          <w:rFonts w:cs="Calibri"/>
        </w:rPr>
      </w:pPr>
      <w:r w:rsidRPr="00C7794F">
        <w:rPr>
          <w:rFonts w:cs="Calibri"/>
        </w:rPr>
        <w:t>[Michael, and Hal Brands, Henry A. Kissinger Distinguished Professor of Global Affairs at the Johns Hopkins University School of Advanced International Studies and a Resident Scholar at the American Enterprise Institute, "Competition With China Could Be Short and Sharp," Foreign Affairs, 12-17-20, https://www.foreignaffairs.com/articles/united-states/2020-12-17/competition-china-could-be-short-and-sharp, accessed 12-20-20]</w:t>
      </w:r>
    </w:p>
    <w:p w14:paraId="5742C889" w14:textId="77777777" w:rsidR="00AC36B3" w:rsidRPr="00C7794F" w:rsidRDefault="00AC36B3" w:rsidP="00AC36B3">
      <w:pPr>
        <w:rPr>
          <w:rFonts w:cs="Calibri"/>
        </w:rPr>
      </w:pPr>
    </w:p>
    <w:p w14:paraId="38140CD5" w14:textId="77777777" w:rsidR="00AC36B3" w:rsidRDefault="00AC36B3" w:rsidP="00AC36B3">
      <w:pPr>
        <w:rPr>
          <w:rFonts w:cs="Calibri"/>
          <w:sz w:val="14"/>
        </w:rPr>
      </w:pPr>
      <w:r w:rsidRPr="00C7794F">
        <w:rPr>
          <w:rFonts w:cs="Calibri"/>
          <w:sz w:val="14"/>
        </w:rPr>
        <w:t xml:space="preserve">In foreign policy circles, it has become conventional wisdom that </w:t>
      </w:r>
      <w:r w:rsidRPr="00C7794F">
        <w:rPr>
          <w:rStyle w:val="StyleUnderline"/>
          <w:rFonts w:cs="Calibri"/>
        </w:rPr>
        <w:t>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and China are running a “</w:t>
      </w:r>
      <w:r w:rsidRPr="00C7794F">
        <w:rPr>
          <w:rStyle w:val="Emphasis"/>
          <w:rFonts w:cs="Calibri"/>
        </w:rPr>
        <w:t>superpower marathon</w:t>
      </w:r>
      <w:r w:rsidRPr="00C7794F">
        <w:rPr>
          <w:rStyle w:val="StyleUnderline"/>
          <w:rFonts w:cs="Calibri"/>
        </w:rPr>
        <w:t>”</w:t>
      </w:r>
      <w:r w:rsidRPr="00C7794F">
        <w:rPr>
          <w:rFonts w:cs="Calibri"/>
          <w:sz w:val="14"/>
        </w:rPr>
        <w:t xml:space="preserve"> that may last a century. But </w:t>
      </w:r>
      <w:r w:rsidRPr="00C7794F">
        <w:rPr>
          <w:rStyle w:val="StyleUnderline"/>
          <w:rFonts w:cs="Calibri"/>
          <w:highlight w:val="yellow"/>
        </w:rPr>
        <w:t xml:space="preserve">the </w:t>
      </w:r>
      <w:r w:rsidRPr="00C7794F">
        <w:rPr>
          <w:rStyle w:val="Emphasis"/>
          <w:rFonts w:cs="Calibri"/>
          <w:highlight w:val="yellow"/>
        </w:rPr>
        <w:t>sharpest phase</w:t>
      </w:r>
      <w:r w:rsidRPr="00C7794F">
        <w:rPr>
          <w:rStyle w:val="StyleUnderline"/>
          <w:rFonts w:cs="Calibri"/>
          <w:highlight w:val="yellow"/>
        </w:rPr>
        <w:t xml:space="preserve"> of</w:t>
      </w:r>
      <w:r w:rsidRPr="00C7794F">
        <w:rPr>
          <w:rStyle w:val="StyleUnderline"/>
          <w:rFonts w:cs="Calibri"/>
        </w:rPr>
        <w:t xml:space="preserve"> that </w:t>
      </w:r>
      <w:r w:rsidRPr="00C7794F">
        <w:rPr>
          <w:rStyle w:val="Emphasis"/>
          <w:rFonts w:cs="Calibri"/>
          <w:highlight w:val="yellow"/>
        </w:rPr>
        <w:t>competition</w:t>
      </w:r>
      <w:r w:rsidRPr="00C7794F">
        <w:rPr>
          <w:rStyle w:val="StyleUnderline"/>
          <w:rFonts w:cs="Calibri"/>
        </w:rPr>
        <w:t xml:space="preserve"> will be a decadelong sprint. The Sino-American contest for supremacy </w:t>
      </w:r>
      <w:r w:rsidRPr="00C7794F">
        <w:rPr>
          <w:rStyle w:val="Emphasis"/>
          <w:rFonts w:cs="Calibri"/>
        </w:rPr>
        <w:t>won’t be settled anytime soon</w:t>
      </w:r>
      <w:r w:rsidRPr="00C7794F">
        <w:rPr>
          <w:rFonts w:cs="Calibri"/>
          <w:sz w:val="14"/>
        </w:rPr>
        <w:t xml:space="preserve">. Yet history and China’s recent trajectory suggest that </w:t>
      </w:r>
      <w:r w:rsidRPr="00C7794F">
        <w:rPr>
          <w:rStyle w:val="StyleUnderline"/>
          <w:rFonts w:cs="Calibri"/>
        </w:rPr>
        <w:t xml:space="preserve">the </w:t>
      </w:r>
      <w:r w:rsidRPr="00C7794F">
        <w:rPr>
          <w:rStyle w:val="Emphasis"/>
          <w:rFonts w:cs="Calibri"/>
        </w:rPr>
        <w:t>moment of maximum danger</w:t>
      </w:r>
      <w:r w:rsidRPr="00C7794F">
        <w:rPr>
          <w:rStyle w:val="StyleUnderline"/>
          <w:rFonts w:cs="Calibri"/>
        </w:rPr>
        <w:t xml:space="preserve"> </w:t>
      </w:r>
      <w:r w:rsidRPr="00C7794F">
        <w:rPr>
          <w:rStyle w:val="StyleUnderline"/>
          <w:rFonts w:cs="Calibri"/>
          <w:highlight w:val="yellow"/>
        </w:rPr>
        <w:t>is</w:t>
      </w:r>
      <w:r w:rsidRPr="00C7794F">
        <w:rPr>
          <w:rStyle w:val="StyleUnderline"/>
          <w:rFonts w:cs="Calibri"/>
        </w:rPr>
        <w:t xml:space="preserve"> </w:t>
      </w:r>
      <w:r w:rsidRPr="00C7794F">
        <w:rPr>
          <w:rStyle w:val="Emphasis"/>
          <w:rFonts w:cs="Calibri"/>
        </w:rPr>
        <w:t xml:space="preserve">just </w:t>
      </w:r>
      <w:r w:rsidRPr="00C7794F">
        <w:rPr>
          <w:rStyle w:val="Emphasis"/>
          <w:rFonts w:cs="Calibri"/>
          <w:highlight w:val="yellow"/>
        </w:rPr>
        <w:t>a few years away</w:t>
      </w:r>
      <w:r w:rsidRPr="00C7794F">
        <w:rPr>
          <w:rFonts w:cs="Calibri"/>
          <w:sz w:val="14"/>
        </w:rPr>
        <w:t xml:space="preserve">. </w:t>
      </w:r>
      <w:r w:rsidRPr="00C7794F">
        <w:rPr>
          <w:rStyle w:val="StyleUnderline"/>
          <w:rFonts w:cs="Calibri"/>
          <w:highlight w:val="yellow"/>
        </w:rPr>
        <w:t>China has entered a</w:t>
      </w:r>
      <w:r w:rsidRPr="00C7794F">
        <w:rPr>
          <w:rStyle w:val="StyleUnderline"/>
          <w:rFonts w:cs="Calibri"/>
        </w:rPr>
        <w:t xml:space="preserve"> </w:t>
      </w:r>
      <w:r w:rsidRPr="00C7794F">
        <w:rPr>
          <w:rStyle w:val="Emphasis"/>
          <w:rFonts w:cs="Calibri"/>
        </w:rPr>
        <w:t xml:space="preserve">particularly </w:t>
      </w:r>
      <w:r w:rsidRPr="00C7794F">
        <w:rPr>
          <w:rStyle w:val="Emphasis"/>
          <w:rFonts w:cs="Calibri"/>
          <w:highlight w:val="yellow"/>
        </w:rPr>
        <w:t>perilous period</w:t>
      </w:r>
      <w:r w:rsidRPr="00C7794F">
        <w:rPr>
          <w:rStyle w:val="StyleUnderline"/>
          <w:rFonts w:cs="Calibri"/>
        </w:rPr>
        <w:t xml:space="preserve"> as a </w:t>
      </w:r>
      <w:r w:rsidRPr="00C7794F">
        <w:rPr>
          <w:rStyle w:val="Emphasis"/>
          <w:rFonts w:cs="Calibri"/>
        </w:rPr>
        <w:t>rising power</w:t>
      </w:r>
      <w:r w:rsidRPr="00C7794F">
        <w:rPr>
          <w:rStyle w:val="StyleUnderline"/>
          <w:rFonts w:cs="Calibri"/>
        </w:rPr>
        <w:t xml:space="preserve">: it has gained the capability to </w:t>
      </w:r>
      <w:r w:rsidRPr="00C7794F">
        <w:rPr>
          <w:rStyle w:val="Emphasis"/>
          <w:rFonts w:cs="Calibri"/>
        </w:rPr>
        <w:t>disrupt the existing order</w:t>
      </w:r>
      <w:r w:rsidRPr="00C7794F">
        <w:rPr>
          <w:rStyle w:val="StyleUnderline"/>
          <w:rFonts w:cs="Calibri"/>
        </w:rPr>
        <w:t xml:space="preserve">, but </w:t>
      </w:r>
      <w:r w:rsidRPr="00C7794F">
        <w:rPr>
          <w:rStyle w:val="Emphasis"/>
          <w:rFonts w:cs="Calibri"/>
          <w:highlight w:val="yellow"/>
        </w:rPr>
        <w:t>its window to act may be narrowing</w:t>
      </w:r>
      <w:r w:rsidRPr="00C7794F">
        <w:rPr>
          <w:rFonts w:cs="Calibri"/>
          <w:sz w:val="14"/>
        </w:rPr>
        <w:t xml:space="preserve">. The balance of power has been shifting in Beijing’s favor in important areas of U.S.-Chinese competition, such as the Taiwan Strait and the struggle over global telecommunications networks. </w:t>
      </w:r>
      <w:r w:rsidRPr="00C7794F">
        <w:rPr>
          <w:rStyle w:val="StyleUnderline"/>
          <w:rFonts w:cs="Calibri"/>
        </w:rPr>
        <w:t xml:space="preserve">Yet </w:t>
      </w:r>
      <w:r w:rsidRPr="00C7794F">
        <w:rPr>
          <w:rStyle w:val="StyleUnderline"/>
          <w:rFonts w:cs="Calibri"/>
          <w:highlight w:val="yellow"/>
        </w:rPr>
        <w:t>China is</w:t>
      </w:r>
      <w:r w:rsidRPr="00C7794F">
        <w:rPr>
          <w:rStyle w:val="StyleUnderline"/>
          <w:rFonts w:cs="Calibri"/>
        </w:rPr>
        <w:t xml:space="preserve"> also </w:t>
      </w:r>
      <w:r w:rsidRPr="00C7794F">
        <w:rPr>
          <w:rStyle w:val="Emphasis"/>
          <w:rFonts w:cs="Calibri"/>
          <w:highlight w:val="yellow"/>
        </w:rPr>
        <w:t>facing</w:t>
      </w:r>
      <w:r w:rsidRPr="00C7794F">
        <w:rPr>
          <w:rStyle w:val="Emphasis"/>
          <w:rFonts w:cs="Calibri"/>
        </w:rPr>
        <w:t xml:space="preserve"> a pronounced economic </w:t>
      </w:r>
      <w:r w:rsidRPr="00C7794F">
        <w:rPr>
          <w:rStyle w:val="Emphasis"/>
          <w:rFonts w:cs="Calibri"/>
          <w:highlight w:val="yellow"/>
        </w:rPr>
        <w:t>slowdown</w:t>
      </w:r>
      <w:r w:rsidRPr="00C7794F">
        <w:rPr>
          <w:rStyle w:val="StyleUnderline"/>
          <w:rFonts w:cs="Calibri"/>
          <w:highlight w:val="yellow"/>
        </w:rPr>
        <w:t xml:space="preserve"> and</w:t>
      </w:r>
      <w:r w:rsidRPr="00C7794F">
        <w:rPr>
          <w:rStyle w:val="StyleUnderline"/>
          <w:rFonts w:cs="Calibri"/>
        </w:rPr>
        <w:t xml:space="preserve"> a </w:t>
      </w:r>
      <w:r w:rsidRPr="00C7794F">
        <w:rPr>
          <w:rStyle w:val="Emphasis"/>
          <w:rFonts w:cs="Calibri"/>
        </w:rPr>
        <w:t xml:space="preserve">growing </w:t>
      </w:r>
      <w:r w:rsidRPr="00C7794F">
        <w:rPr>
          <w:rStyle w:val="Emphasis"/>
          <w:rFonts w:cs="Calibri"/>
          <w:highlight w:val="yellow"/>
        </w:rPr>
        <w:t>international backlash</w:t>
      </w:r>
      <w:r w:rsidRPr="00C7794F">
        <w:rPr>
          <w:rStyle w:val="StyleUnderline"/>
          <w:rFonts w:cs="Calibri"/>
        </w:rPr>
        <w:t>.</w:t>
      </w:r>
      <w:r w:rsidRPr="00C7794F">
        <w:rPr>
          <w:rFonts w:cs="Calibri"/>
          <w:u w:val="single"/>
        </w:rPr>
        <w:t xml:space="preserve"> </w:t>
      </w:r>
      <w:r w:rsidRPr="00C7794F">
        <w:rPr>
          <w:rFonts w:cs="Calibri"/>
          <w:sz w:val="14"/>
        </w:rPr>
        <w:t xml:space="preserve">The good news for the United States is that </w:t>
      </w:r>
      <w:r w:rsidRPr="00C7794F">
        <w:rPr>
          <w:rStyle w:val="StyleUnderline"/>
          <w:rFonts w:cs="Calibri"/>
        </w:rPr>
        <w:t>over the long term, competition with China may prove more manageable than many pessimists believe</w:t>
      </w:r>
      <w:r w:rsidRPr="00C7794F">
        <w:rPr>
          <w:rFonts w:cs="Calibri"/>
          <w:sz w:val="14"/>
        </w:rPr>
        <w:t xml:space="preserve">. Americans may one day look back on China the way they now view the Soviet Union—as a dangerous rival whose evident strengths concealed stagnation and vulnerability. </w:t>
      </w:r>
      <w:r w:rsidRPr="00C7794F">
        <w:rPr>
          <w:rStyle w:val="StyleUnderline"/>
          <w:rFonts w:cs="Calibri"/>
        </w:rPr>
        <w:t xml:space="preserve">The bad news is that over the </w:t>
      </w:r>
      <w:r w:rsidRPr="00C7794F">
        <w:rPr>
          <w:rStyle w:val="Emphasis"/>
          <w:rFonts w:cs="Calibri"/>
        </w:rPr>
        <w:t>next five to ten years</w:t>
      </w:r>
      <w:r w:rsidRPr="00C7794F">
        <w:rPr>
          <w:rStyle w:val="StyleUnderline"/>
          <w:rFonts w:cs="Calibri"/>
        </w:rPr>
        <w:t xml:space="preserve">, the pace of Sino-American rivalry will be </w:t>
      </w:r>
      <w:r w:rsidRPr="00C7794F">
        <w:rPr>
          <w:rStyle w:val="Emphasis"/>
          <w:rFonts w:cs="Calibri"/>
        </w:rPr>
        <w:t>torrid</w:t>
      </w:r>
      <w:r w:rsidRPr="00C7794F">
        <w:rPr>
          <w:rStyle w:val="StyleUnderline"/>
          <w:rFonts w:cs="Calibri"/>
        </w:rPr>
        <w:t xml:space="preserve">, and </w:t>
      </w:r>
      <w:r w:rsidRPr="00C7794F">
        <w:rPr>
          <w:rStyle w:val="StyleUnderline"/>
          <w:rFonts w:cs="Calibri"/>
          <w:highlight w:val="yellow"/>
        </w:rPr>
        <w:t xml:space="preserve">the </w:t>
      </w:r>
      <w:r w:rsidRPr="00C7794F">
        <w:rPr>
          <w:rStyle w:val="Emphasis"/>
          <w:rFonts w:cs="Calibri"/>
          <w:highlight w:val="yellow"/>
        </w:rPr>
        <w:t>prospect of war frighteningly real</w:t>
      </w:r>
      <w:r w:rsidRPr="00C7794F">
        <w:rPr>
          <w:rStyle w:val="StyleUnderline"/>
          <w:rFonts w:cs="Calibri"/>
          <w:highlight w:val="yellow"/>
        </w:rPr>
        <w:t>, as Beijing</w:t>
      </w:r>
      <w:r w:rsidRPr="00C7794F">
        <w:rPr>
          <w:rStyle w:val="StyleUnderline"/>
          <w:rFonts w:cs="Calibri"/>
        </w:rPr>
        <w:t xml:space="preserve"> becomes tempted to </w:t>
      </w:r>
      <w:r w:rsidRPr="00C7794F">
        <w:rPr>
          <w:rStyle w:val="Emphasis"/>
          <w:rFonts w:cs="Calibri"/>
          <w:highlight w:val="yellow"/>
        </w:rPr>
        <w:t>lunge for geopolitical gain</w:t>
      </w:r>
      <w:r w:rsidRPr="00C7794F">
        <w:rPr>
          <w:rFonts w:cs="Calibri"/>
          <w:sz w:val="14"/>
        </w:rPr>
        <w:t xml:space="preserve">. The United States still needs a long-term strategy for protracted competition. But first it needs a near-term strategy for navigating the danger zone. RED FLAGS Much debate on Washington’s China policy focuses on the dangers China will pose as a peer competitor later this century. Yet </w:t>
      </w:r>
      <w:r w:rsidRPr="00C7794F">
        <w:rPr>
          <w:rStyle w:val="StyleUnderline"/>
          <w:rFonts w:cs="Calibri"/>
        </w:rPr>
        <w:t>the U</w:t>
      </w:r>
      <w:r w:rsidRPr="00C7794F">
        <w:rPr>
          <w:rFonts w:cs="Calibri"/>
          <w:sz w:val="14"/>
        </w:rPr>
        <w:t xml:space="preserve">nited </w:t>
      </w:r>
      <w:r w:rsidRPr="00C7794F">
        <w:rPr>
          <w:rStyle w:val="StyleUnderline"/>
          <w:rFonts w:cs="Calibri"/>
        </w:rPr>
        <w:t>S</w:t>
      </w:r>
      <w:r w:rsidRPr="00C7794F">
        <w:rPr>
          <w:rFonts w:cs="Calibri"/>
          <w:sz w:val="14"/>
        </w:rPr>
        <w:t xml:space="preserve">tates actually </w:t>
      </w:r>
      <w:r w:rsidRPr="00C7794F">
        <w:rPr>
          <w:rStyle w:val="StyleUnderline"/>
          <w:rFonts w:cs="Calibri"/>
        </w:rPr>
        <w:t xml:space="preserve">faces a more </w:t>
      </w:r>
      <w:r w:rsidRPr="00C7794F">
        <w:rPr>
          <w:rStyle w:val="Emphasis"/>
          <w:rFonts w:cs="Calibri"/>
        </w:rPr>
        <w:t>pressing</w:t>
      </w:r>
      <w:r w:rsidRPr="00C7794F">
        <w:rPr>
          <w:rStyle w:val="StyleUnderline"/>
          <w:rFonts w:cs="Calibri"/>
        </w:rPr>
        <w:t xml:space="preserve"> and </w:t>
      </w:r>
      <w:r w:rsidRPr="00C7794F">
        <w:rPr>
          <w:rStyle w:val="Emphasis"/>
          <w:rFonts w:cs="Calibri"/>
        </w:rPr>
        <w:t>volatile threat</w:t>
      </w:r>
      <w:r w:rsidRPr="00C7794F">
        <w:rPr>
          <w:rFonts w:cs="Calibri"/>
          <w:sz w:val="14"/>
        </w:rPr>
        <w:t xml:space="preserve">: </w:t>
      </w:r>
      <w:r w:rsidRPr="00C7794F">
        <w:rPr>
          <w:rStyle w:val="StyleUnderline"/>
          <w:rFonts w:cs="Calibri"/>
        </w:rPr>
        <w:t xml:space="preserve">an </w:t>
      </w:r>
      <w:r w:rsidRPr="00C7794F">
        <w:rPr>
          <w:rStyle w:val="Emphasis"/>
          <w:rFonts w:cs="Calibri"/>
        </w:rPr>
        <w:t>already powerful</w:t>
      </w:r>
      <w:r w:rsidRPr="00C7794F">
        <w:rPr>
          <w:rStyle w:val="StyleUnderline"/>
          <w:rFonts w:cs="Calibri"/>
        </w:rPr>
        <w:t xml:space="preserve"> but </w:t>
      </w:r>
      <w:r w:rsidRPr="00C7794F">
        <w:rPr>
          <w:rStyle w:val="Emphasis"/>
          <w:rFonts w:cs="Calibri"/>
        </w:rPr>
        <w:t>insecure</w:t>
      </w:r>
      <w:r w:rsidRPr="00C7794F">
        <w:rPr>
          <w:rStyle w:val="StyleUnderline"/>
          <w:rFonts w:cs="Calibri"/>
        </w:rPr>
        <w:t xml:space="preserve"> China </w:t>
      </w:r>
      <w:r w:rsidRPr="00C7794F">
        <w:rPr>
          <w:rStyle w:val="Emphasis"/>
          <w:rFonts w:cs="Calibri"/>
        </w:rPr>
        <w:t>beset by slowing growth</w:t>
      </w:r>
      <w:r w:rsidRPr="00C7794F">
        <w:rPr>
          <w:rStyle w:val="StyleUnderline"/>
          <w:rFonts w:cs="Calibri"/>
        </w:rPr>
        <w:t xml:space="preserve"> and </w:t>
      </w:r>
      <w:r w:rsidRPr="00C7794F">
        <w:rPr>
          <w:rStyle w:val="Emphasis"/>
          <w:rFonts w:cs="Calibri"/>
        </w:rPr>
        <w:t>intensifying hostility abroad</w:t>
      </w:r>
      <w:r w:rsidRPr="00C7794F">
        <w:rPr>
          <w:rFonts w:cs="Calibri"/>
          <w:sz w:val="14"/>
        </w:rPr>
        <w:t xml:space="preserve">. China has the money and muscle to challenge the United States in key areas. Thanks to decades of rapid growth, China boasts the world’s largest economy (measured by purchasing power parity), trade surplus, financial reserves, navy by number of ships, and conventional missile force. Chinese investments span the globe, and Beijing is pushing for primacy in such strategic technologies as 5G telecommunications and artificial intelligence (AI). Add in four years of disarray in the U.S.-led world order under President Donald Trump, and it is hardly surprising that Beijing is testing the status quo from the South China Sea to the border with India. Yet China’s window of opportunity may be closing fast. </w:t>
      </w:r>
      <w:r w:rsidRPr="00C7794F">
        <w:rPr>
          <w:rStyle w:val="StyleUnderline"/>
          <w:rFonts w:cs="Calibri"/>
        </w:rPr>
        <w:t xml:space="preserve">Since 2007, China’s annual economic </w:t>
      </w:r>
      <w:r w:rsidRPr="00C7794F">
        <w:rPr>
          <w:rStyle w:val="StyleUnderline"/>
          <w:rFonts w:cs="Calibri"/>
          <w:highlight w:val="yellow"/>
        </w:rPr>
        <w:t>growth</w:t>
      </w:r>
      <w:r w:rsidRPr="00C7794F">
        <w:rPr>
          <w:rStyle w:val="StyleUnderline"/>
          <w:rFonts w:cs="Calibri"/>
        </w:rPr>
        <w:t xml:space="preserve"> rate </w:t>
      </w:r>
      <w:r w:rsidRPr="00C7794F">
        <w:rPr>
          <w:rStyle w:val="StyleUnderline"/>
          <w:rFonts w:cs="Calibri"/>
          <w:highlight w:val="yellow"/>
        </w:rPr>
        <w:t xml:space="preserve">has </w:t>
      </w:r>
      <w:r w:rsidRPr="00C7794F">
        <w:rPr>
          <w:rStyle w:val="Emphasis"/>
          <w:rFonts w:cs="Calibri"/>
          <w:highlight w:val="yellow"/>
        </w:rPr>
        <w:t>dropped</w:t>
      </w:r>
      <w:r w:rsidRPr="00C7794F">
        <w:rPr>
          <w:rStyle w:val="Emphasis"/>
          <w:rFonts w:cs="Calibri"/>
        </w:rPr>
        <w:t xml:space="preserve"> by more than half</w:t>
      </w:r>
      <w:r w:rsidRPr="00C7794F">
        <w:rPr>
          <w:rStyle w:val="StyleUnderline"/>
          <w:rFonts w:cs="Calibri"/>
        </w:rPr>
        <w:t xml:space="preserve">, and </w:t>
      </w:r>
      <w:r w:rsidRPr="00C7794F">
        <w:rPr>
          <w:rStyle w:val="Emphasis"/>
          <w:rFonts w:cs="Calibri"/>
          <w:highlight w:val="yellow"/>
        </w:rPr>
        <w:t>productivity</w:t>
      </w:r>
      <w:r w:rsidRPr="00C7794F">
        <w:rPr>
          <w:rStyle w:val="StyleUnderline"/>
          <w:rFonts w:cs="Calibri"/>
        </w:rPr>
        <w:t xml:space="preserve"> has </w:t>
      </w:r>
      <w:r w:rsidRPr="00C7794F">
        <w:rPr>
          <w:rStyle w:val="Emphasis"/>
          <w:rFonts w:cs="Calibri"/>
          <w:highlight w:val="yellow"/>
        </w:rPr>
        <w:t>declined</w:t>
      </w:r>
      <w:r w:rsidRPr="00C7794F">
        <w:rPr>
          <w:rStyle w:val="Emphasis"/>
          <w:rFonts w:cs="Calibri"/>
        </w:rPr>
        <w:t xml:space="preserve"> by ten percent</w:t>
      </w:r>
      <w:r w:rsidRPr="00C7794F">
        <w:rPr>
          <w:rFonts w:cs="Calibri"/>
          <w:sz w:val="14"/>
        </w:rPr>
        <w:t xml:space="preserve">. Meanwhile, </w:t>
      </w:r>
      <w:r w:rsidRPr="00C7794F">
        <w:rPr>
          <w:rStyle w:val="Emphasis"/>
          <w:rFonts w:cs="Calibri"/>
          <w:highlight w:val="yellow"/>
        </w:rPr>
        <w:t>debt</w:t>
      </w:r>
      <w:r w:rsidRPr="00C7794F">
        <w:rPr>
          <w:rStyle w:val="Emphasis"/>
          <w:rFonts w:cs="Calibri"/>
        </w:rPr>
        <w:t xml:space="preserve"> has </w:t>
      </w:r>
      <w:r w:rsidRPr="00C7794F">
        <w:rPr>
          <w:rStyle w:val="Emphasis"/>
          <w:rFonts w:cs="Calibri"/>
          <w:highlight w:val="yellow"/>
        </w:rPr>
        <w:t>ballooned eightfold</w:t>
      </w:r>
      <w:r w:rsidRPr="00C7794F">
        <w:rPr>
          <w:rStyle w:val="StyleUnderline"/>
          <w:rFonts w:cs="Calibri"/>
        </w:rPr>
        <w:t xml:space="preserve"> and is on pace to total 335 percent of GDP by the end of 2020</w:t>
      </w:r>
      <w:r w:rsidRPr="00C7794F">
        <w:rPr>
          <w:rFonts w:cs="Calibri"/>
          <w:sz w:val="14"/>
        </w:rPr>
        <w:t xml:space="preserve">. </w:t>
      </w:r>
      <w:r w:rsidRPr="00C7794F">
        <w:rPr>
          <w:rStyle w:val="StyleUnderline"/>
          <w:rFonts w:cs="Calibri"/>
        </w:rPr>
        <w:t xml:space="preserve">China has </w:t>
      </w:r>
      <w:r w:rsidRPr="00C7794F">
        <w:rPr>
          <w:rStyle w:val="Emphasis"/>
          <w:rFonts w:cs="Calibri"/>
          <w:highlight w:val="yellow"/>
        </w:rPr>
        <w:t>little hope</w:t>
      </w:r>
      <w:r w:rsidRPr="00C7794F">
        <w:rPr>
          <w:rStyle w:val="StyleUnderline"/>
          <w:rFonts w:cs="Calibri"/>
          <w:highlight w:val="yellow"/>
        </w:rPr>
        <w:t xml:space="preserve"> of </w:t>
      </w:r>
      <w:r w:rsidRPr="00C7794F">
        <w:rPr>
          <w:rStyle w:val="Emphasis"/>
          <w:rFonts w:cs="Calibri"/>
          <w:highlight w:val="yellow"/>
        </w:rPr>
        <w:t>reversing</w:t>
      </w:r>
      <w:r w:rsidRPr="00C7794F">
        <w:rPr>
          <w:rStyle w:val="Emphasis"/>
          <w:rFonts w:cs="Calibri"/>
        </w:rPr>
        <w:t xml:space="preserve"> these </w:t>
      </w:r>
      <w:r w:rsidRPr="00C7794F">
        <w:rPr>
          <w:rStyle w:val="Emphasis"/>
          <w:rFonts w:cs="Calibri"/>
          <w:highlight w:val="yellow"/>
        </w:rPr>
        <w:t>trends</w:t>
      </w:r>
      <w:r w:rsidRPr="00C7794F">
        <w:rPr>
          <w:rStyle w:val="StyleUnderline"/>
          <w:rFonts w:cs="Calibri"/>
        </w:rPr>
        <w:t xml:space="preserve">, because it will </w:t>
      </w:r>
      <w:r w:rsidRPr="00C7794F">
        <w:rPr>
          <w:rStyle w:val="Emphasis"/>
          <w:rFonts w:cs="Calibri"/>
          <w:highlight w:val="yellow"/>
        </w:rPr>
        <w:t>lose 200 million working-age adults</w:t>
      </w:r>
      <w:r w:rsidRPr="00C7794F">
        <w:rPr>
          <w:rStyle w:val="StyleUnderline"/>
          <w:rFonts w:cs="Calibri"/>
        </w:rPr>
        <w:t xml:space="preserve"> and </w:t>
      </w:r>
      <w:r w:rsidRPr="00C7794F">
        <w:rPr>
          <w:rStyle w:val="Emphasis"/>
          <w:rFonts w:cs="Calibri"/>
        </w:rPr>
        <w:t>gain 300 million senior citizens</w:t>
      </w:r>
      <w:r w:rsidRPr="00C7794F">
        <w:rPr>
          <w:rStyle w:val="StyleUnderline"/>
          <w:rFonts w:cs="Calibri"/>
        </w:rPr>
        <w:t xml:space="preserve"> over the next 30 years</w:t>
      </w:r>
      <w:r w:rsidRPr="00C7794F">
        <w:rPr>
          <w:rFonts w:cs="Calibri"/>
          <w:sz w:val="14"/>
        </w:rPr>
        <w:t xml:space="preserve">. </w:t>
      </w:r>
      <w:r w:rsidRPr="00C7794F">
        <w:rPr>
          <w:rStyle w:val="StyleUnderline"/>
          <w:rFonts w:cs="Calibri"/>
        </w:rPr>
        <w:t xml:space="preserve">And as economic growth falls, the </w:t>
      </w:r>
      <w:r w:rsidRPr="00C7794F">
        <w:rPr>
          <w:rStyle w:val="Emphasis"/>
          <w:rFonts w:cs="Calibri"/>
        </w:rPr>
        <w:t>dangers</w:t>
      </w:r>
      <w:r w:rsidRPr="00C7794F">
        <w:rPr>
          <w:rStyle w:val="StyleUnderline"/>
          <w:rFonts w:cs="Calibri"/>
        </w:rPr>
        <w:t xml:space="preserve"> of </w:t>
      </w:r>
      <w:r w:rsidRPr="00C7794F">
        <w:rPr>
          <w:rStyle w:val="Emphasis"/>
          <w:rFonts w:cs="Calibri"/>
          <w:highlight w:val="yellow"/>
        </w:rPr>
        <w:t>social</w:t>
      </w:r>
      <w:r w:rsidRPr="00C7794F">
        <w:rPr>
          <w:rStyle w:val="StyleUnderline"/>
          <w:rFonts w:cs="Calibri"/>
        </w:rPr>
        <w:t xml:space="preserve"> and </w:t>
      </w:r>
      <w:r w:rsidRPr="00C7794F">
        <w:rPr>
          <w:rStyle w:val="Emphasis"/>
          <w:rFonts w:cs="Calibri"/>
        </w:rPr>
        <w:t xml:space="preserve">political </w:t>
      </w:r>
      <w:r w:rsidRPr="00C7794F">
        <w:rPr>
          <w:rStyle w:val="Emphasis"/>
          <w:rFonts w:cs="Calibri"/>
          <w:highlight w:val="yellow"/>
        </w:rPr>
        <w:t>unrest</w:t>
      </w:r>
      <w:r w:rsidRPr="00C7794F">
        <w:rPr>
          <w:rStyle w:val="StyleUnderline"/>
          <w:rFonts w:cs="Calibri"/>
          <w:highlight w:val="yellow"/>
        </w:rPr>
        <w:t xml:space="preserve"> </w:t>
      </w:r>
      <w:r w:rsidRPr="00C7794F">
        <w:rPr>
          <w:rStyle w:val="Emphasis"/>
          <w:rFonts w:cs="Calibri"/>
          <w:highlight w:val="yellow"/>
        </w:rPr>
        <w:t>rise</w:t>
      </w:r>
      <w:r w:rsidRPr="00C7794F">
        <w:rPr>
          <w:rFonts w:cs="Calibri"/>
          <w:sz w:val="14"/>
        </w:rPr>
        <w:t xml:space="preserve">. Chinese leaders know this: President Xi Jinping has given multiple speeches warning about the possibility of a Soviet-style collapse, and Chinese elites are moving their money and children abroad. Meanwhile, </w:t>
      </w:r>
      <w:r w:rsidRPr="00C7794F">
        <w:rPr>
          <w:rStyle w:val="Emphasis"/>
          <w:rFonts w:cs="Calibri"/>
          <w:highlight w:val="yellow"/>
        </w:rPr>
        <w:t>global anti-China sentiment has soared</w:t>
      </w:r>
      <w:r w:rsidRPr="00C7794F">
        <w:rPr>
          <w:rFonts w:cs="Calibri"/>
          <w:sz w:val="14"/>
        </w:rPr>
        <w:t xml:space="preserve"> to levels not seen since the 1989 Tiananmen Square massacre. </w:t>
      </w:r>
      <w:r w:rsidRPr="00C7794F">
        <w:rPr>
          <w:rStyle w:val="StyleUnderline"/>
          <w:rFonts w:cs="Calibri"/>
        </w:rPr>
        <w:t>Nearly a dozen countries have suspended or canceled participation in</w:t>
      </w:r>
      <w:r w:rsidRPr="00C7794F">
        <w:rPr>
          <w:rFonts w:cs="Calibri"/>
          <w:sz w:val="14"/>
        </w:rPr>
        <w:t xml:space="preserve"> Belt and Road Initiative (</w:t>
      </w:r>
      <w:r w:rsidRPr="00C7794F">
        <w:rPr>
          <w:rStyle w:val="StyleUnderline"/>
          <w:rFonts w:cs="Calibri"/>
        </w:rPr>
        <w:t>BRI</w:t>
      </w:r>
      <w:r w:rsidRPr="00C7794F">
        <w:rPr>
          <w:rFonts w:cs="Calibri"/>
          <w:sz w:val="14"/>
        </w:rPr>
        <w:t xml:space="preserve">) </w:t>
      </w:r>
      <w:r w:rsidRPr="00C7794F">
        <w:rPr>
          <w:rStyle w:val="StyleUnderline"/>
          <w:rFonts w:cs="Calibri"/>
        </w:rPr>
        <w:t>projects</w:t>
      </w:r>
      <w:r w:rsidRPr="00C7794F">
        <w:rPr>
          <w:rFonts w:cs="Calibri"/>
          <w:sz w:val="14"/>
        </w:rPr>
        <w:t xml:space="preserve">. </w:t>
      </w:r>
      <w:r w:rsidRPr="00C7794F">
        <w:rPr>
          <w:rStyle w:val="StyleUnderline"/>
          <w:rFonts w:cs="Calibri"/>
        </w:rPr>
        <w:t>Another 16 countries</w:t>
      </w:r>
      <w:r w:rsidRPr="00C7794F">
        <w:rPr>
          <w:rFonts w:cs="Calibri"/>
          <w:sz w:val="14"/>
        </w:rPr>
        <w:t xml:space="preserve">, including eight of the world’s ten largest economies, </w:t>
      </w:r>
      <w:r w:rsidRPr="00C7794F">
        <w:rPr>
          <w:rStyle w:val="StyleUnderline"/>
          <w:rFonts w:cs="Calibri"/>
        </w:rPr>
        <w:t>have banned or severely restricted use of Huawei products in their 5G networks</w:t>
      </w:r>
      <w:r w:rsidRPr="00C7794F">
        <w:rPr>
          <w:rFonts w:cs="Calibri"/>
          <w:sz w:val="14"/>
        </w:rPr>
        <w:t xml:space="preserve">.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w:t>
      </w:r>
      <w:r w:rsidRPr="00C7794F">
        <w:rPr>
          <w:rStyle w:val="StyleUnderline"/>
          <w:rFonts w:cs="Calibri"/>
        </w:rPr>
        <w:t xml:space="preserve">On multiple fronts, China is facing the </w:t>
      </w:r>
      <w:r w:rsidRPr="00C7794F">
        <w:rPr>
          <w:rStyle w:val="Emphasis"/>
          <w:rFonts w:cs="Calibri"/>
        </w:rPr>
        <w:t>blowback</w:t>
      </w:r>
      <w:r w:rsidRPr="00C7794F">
        <w:rPr>
          <w:rStyle w:val="StyleUnderline"/>
          <w:rFonts w:cs="Calibri"/>
        </w:rPr>
        <w:t xml:space="preserve"> created by its own behavior.</w:t>
      </w:r>
      <w:r w:rsidRPr="00C7794F">
        <w:rPr>
          <w:rFonts w:cs="Calibri"/>
          <w:u w:val="single"/>
        </w:rPr>
        <w:t xml:space="preserve"> </w:t>
      </w:r>
      <w:r w:rsidRPr="00C7794F">
        <w:rPr>
          <w:rFonts w:cs="Calibri"/>
          <w:sz w:val="14"/>
        </w:rPr>
        <w:t xml:space="preserve">HISTORY RHYMES Many people assume that rising revisionists pose the greatest danger to international security. But historically, </w:t>
      </w:r>
      <w:r w:rsidRPr="00C7794F">
        <w:rPr>
          <w:rStyle w:val="StyleUnderline"/>
          <w:rFonts w:cs="Calibri"/>
          <w:highlight w:val="yellow"/>
        </w:rPr>
        <w:t xml:space="preserve">the </w:t>
      </w:r>
      <w:r w:rsidRPr="00C7794F">
        <w:rPr>
          <w:rStyle w:val="Emphasis"/>
          <w:rFonts w:cs="Calibri"/>
          <w:highlight w:val="yellow"/>
        </w:rPr>
        <w:t>most desperate dashes</w:t>
      </w:r>
      <w:r w:rsidRPr="00C7794F">
        <w:rPr>
          <w:rStyle w:val="StyleUnderline"/>
          <w:rFonts w:cs="Calibri"/>
          <w:highlight w:val="yellow"/>
        </w:rPr>
        <w:t xml:space="preserve"> have come from powers that had been on the ascent but </w:t>
      </w:r>
      <w:r w:rsidRPr="00C7794F">
        <w:rPr>
          <w:rStyle w:val="Emphasis"/>
          <w:rFonts w:cs="Calibri"/>
          <w:highlight w:val="yellow"/>
        </w:rPr>
        <w:t>grew worried that their time was running short</w:t>
      </w:r>
      <w:r w:rsidRPr="00C7794F">
        <w:rPr>
          <w:rStyle w:val="StyleUnderline"/>
          <w:rFonts w:cs="Calibri"/>
        </w:rPr>
        <w:t>.</w:t>
      </w:r>
      <w:r w:rsidRPr="00C7794F">
        <w:rPr>
          <w:rFonts w:cs="Calibri"/>
          <w:u w:val="single"/>
        </w:rPr>
        <w:t xml:space="preserve"> </w:t>
      </w:r>
      <w:r w:rsidRPr="00C7794F">
        <w:rPr>
          <w:rFonts w:cs="Calibri"/>
          <w:sz w:val="14"/>
        </w:rPr>
        <w:t xml:space="preserve">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 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r w:rsidRPr="00C7794F">
        <w:rPr>
          <w:rStyle w:val="StyleUnderline"/>
          <w:rFonts w:cs="Calibri"/>
        </w:rPr>
        <w:t xml:space="preserve">Given that China is currently facing both a grim economic forecast and a tightening strategic encirclement, the next few years may prove </w:t>
      </w:r>
      <w:r w:rsidRPr="00C7794F">
        <w:rPr>
          <w:rStyle w:val="Emphasis"/>
          <w:rFonts w:cs="Calibri"/>
        </w:rPr>
        <w:t>particularly turbulent</w:t>
      </w:r>
      <w:r w:rsidRPr="00C7794F">
        <w:rPr>
          <w:rFonts w:cs="Calibri"/>
          <w:sz w:val="14"/>
        </w:rPr>
        <w:t xml:space="preserve">. </w:t>
      </w:r>
      <w:r w:rsidRPr="00C7794F">
        <w:rPr>
          <w:rStyle w:val="StyleUnderline"/>
          <w:rFonts w:cs="Calibri"/>
          <w:highlight w:val="yellow"/>
        </w:rPr>
        <w:t>The U</w:t>
      </w:r>
      <w:r w:rsidRPr="00C7794F">
        <w:rPr>
          <w:rFonts w:cs="Calibri"/>
          <w:sz w:val="14"/>
        </w:rPr>
        <w:t xml:space="preserve">nited </w:t>
      </w:r>
      <w:r w:rsidRPr="00C7794F">
        <w:rPr>
          <w:rStyle w:val="StyleUnderline"/>
          <w:rFonts w:cs="Calibri"/>
          <w:highlight w:val="yellow"/>
        </w:rPr>
        <w:t>S</w:t>
      </w:r>
      <w:r w:rsidRPr="00C7794F">
        <w:rPr>
          <w:rFonts w:cs="Calibri"/>
          <w:sz w:val="14"/>
        </w:rPr>
        <w:t xml:space="preserve">tates obviously needs a long-term strategy to compete with China. But it also </w:t>
      </w:r>
      <w:r w:rsidRPr="00C7794F">
        <w:rPr>
          <w:rStyle w:val="StyleUnderline"/>
          <w:rFonts w:cs="Calibri"/>
          <w:highlight w:val="yellow"/>
        </w:rPr>
        <w:t xml:space="preserve">needs to </w:t>
      </w:r>
      <w:r w:rsidRPr="00C7794F">
        <w:rPr>
          <w:rStyle w:val="Emphasis"/>
          <w:rFonts w:cs="Calibri"/>
          <w:highlight w:val="yellow"/>
        </w:rPr>
        <w:t>blunt</w:t>
      </w:r>
      <w:r w:rsidRPr="00C7794F">
        <w:rPr>
          <w:rStyle w:val="StyleUnderline"/>
          <w:rFonts w:cs="Calibri"/>
          <w:highlight w:val="yellow"/>
        </w:rPr>
        <w:t xml:space="preserve"> a </w:t>
      </w:r>
      <w:r w:rsidRPr="00C7794F">
        <w:rPr>
          <w:rStyle w:val="Emphasis"/>
          <w:rFonts w:cs="Calibri"/>
          <w:highlight w:val="yellow"/>
        </w:rPr>
        <w:t>potential surge</w:t>
      </w:r>
      <w:r w:rsidRPr="00C7794F">
        <w:rPr>
          <w:rStyle w:val="StyleUnderline"/>
          <w:rFonts w:cs="Calibri"/>
          <w:highlight w:val="yellow"/>
        </w:rPr>
        <w:t xml:space="preserve"> of </w:t>
      </w:r>
      <w:r w:rsidRPr="00C7794F">
        <w:rPr>
          <w:rStyle w:val="Emphasis"/>
          <w:rFonts w:cs="Calibri"/>
          <w:highlight w:val="yellow"/>
        </w:rPr>
        <w:t>Chinese aggression</w:t>
      </w:r>
      <w:r w:rsidRPr="00C7794F">
        <w:rPr>
          <w:rStyle w:val="StyleUnderline"/>
          <w:rFonts w:cs="Calibri"/>
        </w:rPr>
        <w:t xml:space="preserve"> and </w:t>
      </w:r>
      <w:r w:rsidRPr="00C7794F">
        <w:rPr>
          <w:rStyle w:val="Emphasis"/>
          <w:rFonts w:cs="Calibri"/>
        </w:rPr>
        <w:t>expansion</w:t>
      </w:r>
      <w:r w:rsidRPr="00C7794F">
        <w:rPr>
          <w:rStyle w:val="StyleUnderline"/>
          <w:rFonts w:cs="Calibri"/>
        </w:rPr>
        <w:t xml:space="preserve"> this decade</w:t>
      </w:r>
      <w:r w:rsidRPr="00C7794F">
        <w:rPr>
          <w:rFonts w:cs="Calibri"/>
          <w:sz w:val="14"/>
        </w:rPr>
        <w:t>.</w:t>
      </w:r>
    </w:p>
    <w:p w14:paraId="462F5369" w14:textId="77777777" w:rsidR="00783711" w:rsidRPr="00C04160" w:rsidRDefault="00783711" w:rsidP="00783711">
      <w:pPr>
        <w:pStyle w:val="Heading4"/>
      </w:pPr>
      <w:r w:rsidRPr="00C04160">
        <w:t>multipolarity supports the natural incentive to seek status by fighting</w:t>
      </w:r>
    </w:p>
    <w:p w14:paraId="209FC2FB" w14:textId="77777777" w:rsidR="00783711" w:rsidRPr="00C04160" w:rsidRDefault="00783711" w:rsidP="00783711">
      <w:r w:rsidRPr="00C04160">
        <w:rPr>
          <w:b/>
        </w:rPr>
        <w:t>Wohlforth, 09</w:t>
      </w:r>
      <w:r w:rsidRPr="00C04160">
        <w:t xml:space="preserve"> – professor of government at Dartmouth (William, “Unipolarity, Status Competition, and Great Power War,” World Affairs, January, project muse)</w:t>
      </w:r>
    </w:p>
    <w:p w14:paraId="2C07D6E0" w14:textId="77777777" w:rsidR="00783711" w:rsidRPr="00C04160" w:rsidRDefault="00783711" w:rsidP="00783711"/>
    <w:p w14:paraId="43CB11FD" w14:textId="77777777" w:rsidR="00783711" w:rsidRPr="00C04160" w:rsidRDefault="00783711" w:rsidP="00783711">
      <w:pPr>
        <w:pStyle w:val="NormalWeb"/>
        <w:rPr>
          <w:rFonts w:ascii="Garamond" w:hAnsi="Garamond"/>
          <w:sz w:val="14"/>
        </w:rPr>
      </w:pPr>
      <w:r w:rsidRPr="00C04160">
        <w:rPr>
          <w:rFonts w:ascii="Garamond" w:hAnsi="Garamond"/>
          <w:sz w:val="14"/>
        </w:rPr>
        <w:t xml:space="preserve">The upshot is a near scholarly consensus that unpolarity’s consequences for great power conflict are indeterminate and that a power shift resulting in a return to bipolarity or multipolarity will not raise the specter of great power war. This article questions the consensus on two counts. First, I show that it depends crucially on a dubious assumption about human motivation. </w:t>
      </w:r>
      <w:r w:rsidRPr="00C04160">
        <w:rPr>
          <w:rStyle w:val="UnderlineChar"/>
          <w:rFonts w:ascii="Garamond" w:eastAsiaTheme="minorHAnsi" w:hAnsi="Garamond"/>
          <w:highlight w:val="yellow"/>
        </w:rPr>
        <w:t>Prominent theories</w:t>
      </w:r>
      <w:r w:rsidRPr="00C04160">
        <w:rPr>
          <w:rStyle w:val="UnderlineChar"/>
          <w:rFonts w:ascii="Garamond" w:eastAsiaTheme="minorHAnsi" w:hAnsi="Garamond"/>
        </w:rPr>
        <w:t xml:space="preserve"> of war </w:t>
      </w:r>
      <w:r w:rsidRPr="00C04160">
        <w:rPr>
          <w:rStyle w:val="UnderlineChar"/>
          <w:rFonts w:ascii="Garamond" w:eastAsiaTheme="minorHAnsi" w:hAnsi="Garamond"/>
          <w:highlight w:val="yellow"/>
        </w:rPr>
        <w:t>are based on the assumption that</w:t>
      </w:r>
      <w:r w:rsidRPr="00C04160">
        <w:rPr>
          <w:rStyle w:val="UnderlineChar"/>
          <w:rFonts w:ascii="Garamond" w:eastAsiaTheme="minorHAnsi" w:hAnsi="Garamond"/>
        </w:rPr>
        <w:t xml:space="preserve"> </w:t>
      </w:r>
      <w:r w:rsidRPr="00C04160">
        <w:rPr>
          <w:rStyle w:val="UnderlineChar"/>
          <w:rFonts w:ascii="Garamond" w:eastAsiaTheme="minorHAnsi" w:hAnsi="Garamond"/>
          <w:highlight w:val="yellow"/>
        </w:rPr>
        <w:t xml:space="preserve">people are </w:t>
      </w:r>
      <w:r w:rsidRPr="00C04160">
        <w:rPr>
          <w:rStyle w:val="UnderlineChar"/>
          <w:rFonts w:ascii="Garamond" w:eastAsiaTheme="minorHAnsi" w:hAnsi="Garamond"/>
        </w:rPr>
        <w:t xml:space="preserve">mainly </w:t>
      </w:r>
      <w:r w:rsidRPr="00C04160">
        <w:rPr>
          <w:rStyle w:val="UnderlineChar"/>
          <w:rFonts w:ascii="Garamond" w:eastAsiaTheme="minorHAnsi" w:hAnsi="Garamond"/>
          <w:highlight w:val="yellow"/>
        </w:rPr>
        <w:t xml:space="preserve">motivated by </w:t>
      </w:r>
      <w:r w:rsidRPr="00C04160">
        <w:rPr>
          <w:rStyle w:val="UnderlineChar"/>
          <w:rFonts w:ascii="Garamond" w:eastAsiaTheme="minorHAnsi" w:hAnsi="Garamond"/>
        </w:rPr>
        <w:t xml:space="preserve">the instrumental pursuit of </w:t>
      </w:r>
      <w:r w:rsidRPr="00C04160">
        <w:rPr>
          <w:rStyle w:val="UnderlineChar"/>
          <w:rFonts w:ascii="Garamond" w:eastAsiaTheme="minorHAnsi" w:hAnsi="Garamond"/>
          <w:highlight w:val="yellow"/>
        </w:rPr>
        <w:t xml:space="preserve">tangible ends such as physical </w:t>
      </w:r>
      <w:r w:rsidRPr="00C04160">
        <w:rPr>
          <w:rStyle w:val="UnderlineChar"/>
          <w:rFonts w:ascii="Garamond" w:eastAsiaTheme="minorHAnsi" w:hAnsi="Garamond"/>
        </w:rPr>
        <w:t xml:space="preserve">security and material </w:t>
      </w:r>
      <w:r w:rsidRPr="00C04160">
        <w:rPr>
          <w:rStyle w:val="UnderlineChar"/>
          <w:rFonts w:ascii="Garamond" w:eastAsiaTheme="minorHAnsi" w:hAnsi="Garamond"/>
          <w:highlight w:val="yellow"/>
        </w:rPr>
        <w:t>prosperity</w:t>
      </w:r>
      <w:r w:rsidRPr="00C04160">
        <w:rPr>
          <w:rStyle w:val="UnderlineChar"/>
          <w:rFonts w:ascii="Garamond" w:eastAsiaTheme="minorHAnsi" w:hAnsi="Garamond"/>
        </w:rPr>
        <w:t>.</w:t>
      </w:r>
      <w:r w:rsidRPr="00C04160">
        <w:rPr>
          <w:rFonts w:ascii="Garamond" w:hAnsi="Garamond"/>
          <w:sz w:val="14"/>
        </w:rPr>
        <w:t xml:space="preserve"> This is why such theories seem irrelevant to interactions among great powers in an international environment that diminishes the utility of war for the pursuit of such ends. </w:t>
      </w:r>
      <w:r w:rsidRPr="00C04160">
        <w:rPr>
          <w:rStyle w:val="UnderlineChar"/>
          <w:rFonts w:ascii="Garamond" w:eastAsiaTheme="minorHAnsi" w:hAnsi="Garamond"/>
        </w:rPr>
        <w:t xml:space="preserve">Yet we know that </w:t>
      </w:r>
      <w:r w:rsidRPr="00C04160">
        <w:rPr>
          <w:rStyle w:val="UnderlineChar"/>
          <w:rFonts w:ascii="Garamond" w:eastAsiaTheme="minorHAnsi" w:hAnsi="Garamond"/>
          <w:highlight w:val="yellow"/>
        </w:rPr>
        <w:t>people are motivated by</w:t>
      </w:r>
      <w:r w:rsidRPr="00C04160">
        <w:rPr>
          <w:rStyle w:val="UnderlineChar"/>
          <w:rFonts w:ascii="Garamond" w:eastAsiaTheme="minorHAnsi" w:hAnsi="Garamond"/>
        </w:rPr>
        <w:t xml:space="preserve"> a great many </w:t>
      </w:r>
      <w:r w:rsidRPr="00C04160">
        <w:rPr>
          <w:rStyle w:val="UnderlineChar"/>
          <w:rFonts w:ascii="Garamond" w:eastAsiaTheme="minorHAnsi" w:hAnsi="Garamond"/>
          <w:highlight w:val="yellow"/>
        </w:rPr>
        <w:t>noninstrumental motives</w:t>
      </w:r>
      <w:r w:rsidRPr="00C04160">
        <w:rPr>
          <w:rFonts w:ascii="Garamond" w:hAnsi="Garamond"/>
          <w:sz w:val="14"/>
        </w:rPr>
        <w:t xml:space="preserve">, not least by concerns regarding their social status. </w:t>
      </w:r>
      <w:r w:rsidRPr="00C04160">
        <w:rPr>
          <w:rFonts w:ascii="Garamond" w:hAnsi="Garamond"/>
          <w:sz w:val="14"/>
          <w:vertAlign w:val="superscript"/>
        </w:rPr>
        <w:t>3</w:t>
      </w:r>
      <w:r w:rsidRPr="00C04160">
        <w:rPr>
          <w:rFonts w:ascii="Garamond" w:hAnsi="Garamond"/>
          <w:sz w:val="14"/>
        </w:rPr>
        <w:t xml:space="preserve"> As John Harsanyi noted, “</w:t>
      </w:r>
      <w:r w:rsidRPr="00C04160">
        <w:rPr>
          <w:rStyle w:val="UnderlineChar"/>
          <w:rFonts w:ascii="Garamond" w:eastAsiaTheme="minorHAnsi" w:hAnsi="Garamond"/>
          <w:highlight w:val="yellow"/>
        </w:rPr>
        <w:t>Apart from economic payoffs, social status</w:t>
      </w:r>
      <w:r w:rsidRPr="00C04160">
        <w:rPr>
          <w:rStyle w:val="UnderlineChar"/>
          <w:rFonts w:ascii="Garamond" w:eastAsiaTheme="minorHAnsi" w:hAnsi="Garamond"/>
        </w:rPr>
        <w:t xml:space="preserve"> (social rank) </w:t>
      </w:r>
      <w:r w:rsidRPr="00C04160">
        <w:rPr>
          <w:rStyle w:val="UnderlineChar"/>
          <w:rFonts w:ascii="Garamond" w:eastAsiaTheme="minorHAnsi" w:hAnsi="Garamond"/>
          <w:highlight w:val="yellow"/>
        </w:rPr>
        <w:t>seems to be the most important incentive</w:t>
      </w:r>
      <w:r w:rsidRPr="00C04160">
        <w:rPr>
          <w:rStyle w:val="UnderlineChar"/>
          <w:rFonts w:ascii="Garamond" w:eastAsiaTheme="minorHAnsi" w:hAnsi="Garamond"/>
        </w:rPr>
        <w:t xml:space="preserve"> and motivating force of social behavior</w:t>
      </w:r>
      <w:r w:rsidRPr="00C04160">
        <w:rPr>
          <w:rFonts w:ascii="Garamond" w:hAnsi="Garamond"/>
          <w:sz w:val="14"/>
        </w:rPr>
        <w:t>.”</w:t>
      </w:r>
      <w:r w:rsidRPr="00C04160">
        <w:rPr>
          <w:rFonts w:ascii="Garamond" w:hAnsi="Garamond"/>
          <w:sz w:val="14"/>
          <w:vertAlign w:val="superscript"/>
        </w:rPr>
        <w:t>4</w:t>
      </w:r>
      <w:r w:rsidRPr="00C04160">
        <w:rPr>
          <w:rFonts w:ascii="Garamond" w:hAnsi="Garamond"/>
          <w:sz w:val="14"/>
        </w:rPr>
        <w:t xml:space="preserve"> This proposition rests on much firmer scientific ground now than when Harsanyi expressed it a generation ago, as </w:t>
      </w:r>
      <w:r w:rsidRPr="00C04160">
        <w:rPr>
          <w:rStyle w:val="UnderlineChar"/>
          <w:rFonts w:ascii="Garamond" w:eastAsiaTheme="minorHAnsi" w:hAnsi="Garamond"/>
          <w:highlight w:val="yellow"/>
        </w:rPr>
        <w:t>cumulating research shows</w:t>
      </w:r>
      <w:r w:rsidRPr="00C04160">
        <w:rPr>
          <w:rStyle w:val="UnderlineChar"/>
          <w:rFonts w:ascii="Garamond" w:eastAsiaTheme="minorHAnsi" w:hAnsi="Garamond"/>
        </w:rPr>
        <w:t xml:space="preserve"> that </w:t>
      </w:r>
      <w:r w:rsidRPr="00C04160">
        <w:rPr>
          <w:rStyle w:val="UnderlineChar"/>
          <w:rFonts w:ascii="Garamond" w:eastAsiaTheme="minorHAnsi" w:hAnsi="Garamond"/>
          <w:highlight w:val="yellow"/>
        </w:rPr>
        <w:t>humans appear</w:t>
      </w:r>
      <w:r w:rsidRPr="00C04160">
        <w:rPr>
          <w:rStyle w:val="UnderlineChar"/>
          <w:rFonts w:ascii="Garamond" w:eastAsiaTheme="minorHAnsi" w:hAnsi="Garamond"/>
        </w:rPr>
        <w:t xml:space="preserve"> to be </w:t>
      </w:r>
      <w:r w:rsidRPr="00C04160">
        <w:rPr>
          <w:rStyle w:val="UnderlineChar"/>
          <w:rFonts w:ascii="Garamond" w:eastAsiaTheme="minorHAnsi" w:hAnsi="Garamond"/>
          <w:highlight w:val="yellow"/>
        </w:rPr>
        <w:t>hardwired for sensitivity to status</w:t>
      </w:r>
      <w:r w:rsidRPr="00C04160">
        <w:rPr>
          <w:rStyle w:val="UnderlineChar"/>
          <w:rFonts w:ascii="Garamond" w:eastAsiaTheme="minorHAnsi" w:hAnsi="Garamond"/>
        </w:rPr>
        <w:t xml:space="preserve"> and that relative standing is a powerful and independent motivator of behavior</w:t>
      </w:r>
      <w:r w:rsidRPr="00C04160">
        <w:rPr>
          <w:rFonts w:ascii="Garamond" w:hAnsi="Garamond"/>
          <w:sz w:val="14"/>
        </w:rPr>
        <w:t>.</w:t>
      </w:r>
      <w:r w:rsidRPr="00C04160">
        <w:rPr>
          <w:rFonts w:ascii="Garamond" w:hAnsi="Garamond"/>
          <w:sz w:val="14"/>
          <w:vertAlign w:val="superscript"/>
        </w:rPr>
        <w:t>5</w:t>
      </w:r>
      <w:r w:rsidRPr="00C04160">
        <w:rPr>
          <w:rFonts w:ascii="Garamond" w:hAnsi="Garamond"/>
          <w:sz w:val="14"/>
        </w:rPr>
        <w:t xml:space="preserve"> </w:t>
      </w:r>
      <w:r w:rsidRPr="00C04160">
        <w:rPr>
          <w:rFonts w:ascii="Garamond" w:hAnsi="Garamond"/>
          <w:bCs/>
          <w:sz w:val="14"/>
        </w:rPr>
        <w:t>[End Page 29]</w:t>
      </w:r>
      <w:r w:rsidRPr="00C04160">
        <w:rPr>
          <w:rFonts w:ascii="Garamond" w:hAnsi="Garamond"/>
          <w:sz w:val="14"/>
        </w:rPr>
        <w:t xml:space="preserve"> </w:t>
      </w:r>
    </w:p>
    <w:p w14:paraId="607DDCBE" w14:textId="77777777" w:rsidR="00783711" w:rsidRPr="00C04160" w:rsidRDefault="00783711" w:rsidP="00783711">
      <w:pPr>
        <w:pStyle w:val="NormalWeb"/>
        <w:rPr>
          <w:rStyle w:val="UnderlineChar"/>
          <w:rFonts w:ascii="Garamond" w:eastAsiaTheme="minorHAnsi" w:hAnsi="Garamond"/>
        </w:rPr>
      </w:pPr>
      <w:r w:rsidRPr="00C04160">
        <w:rPr>
          <w:rFonts w:ascii="Garamond" w:hAnsi="Garamond"/>
          <w:sz w:val="14"/>
        </w:rPr>
        <w:t xml:space="preserve">Second, I question the dominant view that status quo evaluations are relatively independent of the distribution of capabilities. If the status of states depends in some measure on their relative capabilities, and if states derive utility from status, then different distributions of capabilities may affect levels of satisfaction, just as different income distributions may affect levels of status competition in domestic settings. </w:t>
      </w:r>
      <w:r w:rsidRPr="00C04160">
        <w:rPr>
          <w:rFonts w:ascii="Garamond" w:hAnsi="Garamond"/>
          <w:sz w:val="14"/>
          <w:vertAlign w:val="superscript"/>
        </w:rPr>
        <w:t>6</w:t>
      </w:r>
      <w:r w:rsidRPr="00C04160">
        <w:rPr>
          <w:rFonts w:ascii="Garamond" w:hAnsi="Garamond"/>
          <w:sz w:val="14"/>
        </w:rPr>
        <w:t xml:space="preserve"> Building on research in psychology and sociology, I argue that </w:t>
      </w:r>
      <w:r w:rsidRPr="00C04160">
        <w:rPr>
          <w:rStyle w:val="UnderlineChar"/>
          <w:rFonts w:ascii="Garamond" w:eastAsiaTheme="minorHAnsi" w:hAnsi="Garamond"/>
        </w:rPr>
        <w:t>even capabilities distributions among major powers foster ambiguous status hierarchies, which generate more dissatisfaction and clashes over the status quo</w:t>
      </w:r>
      <w:r w:rsidRPr="00C04160">
        <w:rPr>
          <w:rFonts w:ascii="Garamond" w:hAnsi="Garamond"/>
          <w:sz w:val="14"/>
        </w:rPr>
        <w:t xml:space="preserve">. And </w:t>
      </w:r>
      <w:r w:rsidRPr="00C04160">
        <w:rPr>
          <w:rStyle w:val="UnderlineChar"/>
          <w:rFonts w:ascii="Garamond" w:eastAsiaTheme="minorHAnsi" w:hAnsi="Garamond"/>
          <w:highlight w:val="yellow"/>
        </w:rPr>
        <w:t>the more stratified</w:t>
      </w:r>
      <w:r w:rsidRPr="00C04160">
        <w:rPr>
          <w:rStyle w:val="UnderlineChar"/>
          <w:rFonts w:ascii="Garamond" w:eastAsiaTheme="minorHAnsi" w:hAnsi="Garamond"/>
        </w:rPr>
        <w:t xml:space="preserve"> the </w:t>
      </w:r>
      <w:r w:rsidRPr="00C04160">
        <w:rPr>
          <w:rStyle w:val="UnderlineChar"/>
          <w:rFonts w:ascii="Garamond" w:eastAsiaTheme="minorHAnsi" w:hAnsi="Garamond"/>
          <w:highlight w:val="yellow"/>
        </w:rPr>
        <w:t>distribution</w:t>
      </w:r>
      <w:r w:rsidRPr="00C04160">
        <w:rPr>
          <w:rStyle w:val="UnderlineChar"/>
          <w:rFonts w:ascii="Garamond" w:eastAsiaTheme="minorHAnsi" w:hAnsi="Garamond"/>
        </w:rPr>
        <w:t xml:space="preserve"> of capabilities, </w:t>
      </w:r>
      <w:r w:rsidRPr="00C04160">
        <w:rPr>
          <w:rStyle w:val="UnderlineChar"/>
          <w:rFonts w:ascii="Garamond" w:eastAsiaTheme="minorHAnsi" w:hAnsi="Garamond"/>
          <w:highlight w:val="yellow"/>
        </w:rPr>
        <w:t>the less likely</w:t>
      </w:r>
      <w:r w:rsidRPr="00C04160">
        <w:rPr>
          <w:rStyle w:val="UnderlineChar"/>
          <w:rFonts w:ascii="Garamond" w:eastAsiaTheme="minorHAnsi" w:hAnsi="Garamond"/>
        </w:rPr>
        <w:t xml:space="preserve"> such status </w:t>
      </w:r>
      <w:r w:rsidRPr="00C04160">
        <w:rPr>
          <w:rStyle w:val="UnderlineChar"/>
          <w:rFonts w:ascii="Garamond" w:eastAsiaTheme="minorHAnsi" w:hAnsi="Garamond"/>
          <w:highlight w:val="yellow"/>
        </w:rPr>
        <w:t>competition is.</w:t>
      </w:r>
      <w:r w:rsidRPr="00C04160">
        <w:rPr>
          <w:rStyle w:val="UnderlineChar"/>
          <w:rFonts w:ascii="Garamond" w:eastAsiaTheme="minorHAnsi" w:hAnsi="Garamond"/>
        </w:rPr>
        <w:t xml:space="preserve"> </w:t>
      </w:r>
    </w:p>
    <w:p w14:paraId="578A49F3" w14:textId="77777777" w:rsidR="00783711" w:rsidRPr="00C04160" w:rsidRDefault="00783711" w:rsidP="00783711">
      <w:pPr>
        <w:pStyle w:val="NormalWeb"/>
        <w:rPr>
          <w:rFonts w:ascii="Garamond" w:hAnsi="Garamond"/>
          <w:sz w:val="14"/>
          <w:vertAlign w:val="superscript"/>
        </w:rPr>
      </w:pPr>
      <w:r w:rsidRPr="00C04160">
        <w:rPr>
          <w:rStyle w:val="UnderlineChar"/>
          <w:rFonts w:ascii="Garamond" w:eastAsiaTheme="minorHAnsi" w:hAnsi="Garamond"/>
          <w:highlight w:val="yellow"/>
        </w:rPr>
        <w:t>Unipolarity</w:t>
      </w:r>
      <w:r w:rsidRPr="00C04160">
        <w:rPr>
          <w:rStyle w:val="UnderlineChar"/>
          <w:rFonts w:ascii="Garamond" w:eastAsiaTheme="minorHAnsi" w:hAnsi="Garamond"/>
        </w:rPr>
        <w:t xml:space="preserve"> thus </w:t>
      </w:r>
      <w:r w:rsidRPr="00C04160">
        <w:rPr>
          <w:rStyle w:val="UnderlineChar"/>
          <w:rFonts w:ascii="Garamond" w:eastAsiaTheme="minorHAnsi" w:hAnsi="Garamond"/>
          <w:highlight w:val="yellow"/>
        </w:rPr>
        <w:t>generates</w:t>
      </w:r>
      <w:r w:rsidRPr="00C04160">
        <w:rPr>
          <w:rStyle w:val="UnderlineChar"/>
          <w:rFonts w:ascii="Garamond" w:eastAsiaTheme="minorHAnsi" w:hAnsi="Garamond"/>
        </w:rPr>
        <w:t xml:space="preserve"> far </w:t>
      </w:r>
      <w:r w:rsidRPr="00C04160">
        <w:rPr>
          <w:rStyle w:val="UnderlineChar"/>
          <w:rFonts w:ascii="Garamond" w:eastAsiaTheme="minorHAnsi" w:hAnsi="Garamond"/>
          <w:highlight w:val="yellow"/>
        </w:rPr>
        <w:t>fewer incentives</w:t>
      </w:r>
      <w:r w:rsidRPr="00C04160">
        <w:rPr>
          <w:rStyle w:val="UnderlineChar"/>
          <w:rFonts w:ascii="Garamond" w:eastAsiaTheme="minorHAnsi" w:hAnsi="Garamond"/>
        </w:rPr>
        <w:t xml:space="preserve"> than either bipolarity or multipolarity </w:t>
      </w:r>
      <w:r w:rsidRPr="00C04160">
        <w:rPr>
          <w:rStyle w:val="UnderlineChar"/>
          <w:rFonts w:ascii="Garamond" w:eastAsiaTheme="minorHAnsi" w:hAnsi="Garamond"/>
          <w:highlight w:val="yellow"/>
        </w:rPr>
        <w:t xml:space="preserve">for </w:t>
      </w:r>
      <w:r w:rsidRPr="00C04160">
        <w:rPr>
          <w:rStyle w:val="UnderlineChar"/>
          <w:rFonts w:ascii="Garamond" w:eastAsiaTheme="minorHAnsi" w:hAnsi="Garamond"/>
        </w:rPr>
        <w:t xml:space="preserve">direct great power positional </w:t>
      </w:r>
      <w:r w:rsidRPr="00C04160">
        <w:rPr>
          <w:rStyle w:val="UnderlineChar"/>
          <w:rFonts w:ascii="Garamond" w:eastAsiaTheme="minorHAnsi" w:hAnsi="Garamond"/>
          <w:highlight w:val="yellow"/>
        </w:rPr>
        <w:t>competition over status</w:t>
      </w:r>
      <w:r w:rsidRPr="00C04160">
        <w:rPr>
          <w:rFonts w:ascii="Garamond" w:hAnsi="Garamond"/>
          <w:sz w:val="14"/>
        </w:rPr>
        <w:t xml:space="preserve">. </w:t>
      </w:r>
      <w:r w:rsidRPr="00C04160">
        <w:rPr>
          <w:rStyle w:val="UnderlineChar"/>
          <w:rFonts w:ascii="Garamond" w:eastAsiaTheme="minorHAnsi" w:hAnsi="Garamond"/>
          <w:highlight w:val="yellow"/>
        </w:rPr>
        <w:t>Elites</w:t>
      </w:r>
      <w:r w:rsidRPr="00C04160">
        <w:rPr>
          <w:rStyle w:val="UnderlineChar"/>
          <w:rFonts w:ascii="Garamond" w:eastAsiaTheme="minorHAnsi" w:hAnsi="Garamond"/>
        </w:rPr>
        <w:t xml:space="preserve"> in the other major powers continue to </w:t>
      </w:r>
      <w:r w:rsidRPr="00C04160">
        <w:rPr>
          <w:rStyle w:val="UnderlineChar"/>
          <w:rFonts w:ascii="Garamond" w:eastAsiaTheme="minorHAnsi" w:hAnsi="Garamond"/>
          <w:highlight w:val="yellow"/>
        </w:rPr>
        <w:t xml:space="preserve">prefer higher status, but in a unipolar system they face comparatively weak incentives to translate that </w:t>
      </w:r>
      <w:r w:rsidRPr="00C04160">
        <w:rPr>
          <w:rStyle w:val="UnderlineChar"/>
          <w:rFonts w:ascii="Garamond" w:eastAsiaTheme="minorHAnsi" w:hAnsi="Garamond"/>
        </w:rPr>
        <w:t xml:space="preserve">preference </w:t>
      </w:r>
      <w:r w:rsidRPr="00C04160">
        <w:rPr>
          <w:rStyle w:val="UnderlineChar"/>
          <w:rFonts w:ascii="Garamond" w:eastAsiaTheme="minorHAnsi" w:hAnsi="Garamond"/>
          <w:highlight w:val="yellow"/>
        </w:rPr>
        <w:t>into costly action</w:t>
      </w:r>
      <w:r w:rsidRPr="00C04160">
        <w:rPr>
          <w:rFonts w:ascii="Garamond" w:hAnsi="Garamond"/>
          <w:sz w:val="14"/>
        </w:rPr>
        <w:t xml:space="preserve">. </w:t>
      </w:r>
      <w:r w:rsidRPr="00C04160">
        <w:rPr>
          <w:rStyle w:val="UnderlineChar"/>
          <w:rFonts w:ascii="Garamond" w:eastAsiaTheme="minorHAnsi" w:hAnsi="Garamond"/>
        </w:rPr>
        <w:t>And the absence of such incentives matters because social status is a positional good—something whose value depends on how much one has in relation to others</w:t>
      </w:r>
      <w:r w:rsidRPr="00C04160">
        <w:rPr>
          <w:rFonts w:ascii="Garamond" w:hAnsi="Garamond"/>
          <w:sz w:val="14"/>
        </w:rPr>
        <w:t>.</w:t>
      </w:r>
      <w:r w:rsidRPr="00C04160">
        <w:rPr>
          <w:rFonts w:ascii="Garamond" w:hAnsi="Garamond"/>
          <w:sz w:val="14"/>
          <w:vertAlign w:val="superscript"/>
        </w:rPr>
        <w:t>7</w:t>
      </w:r>
      <w:r w:rsidRPr="00C04160">
        <w:rPr>
          <w:rFonts w:ascii="Garamond" w:hAnsi="Garamond"/>
          <w:sz w:val="14"/>
        </w:rPr>
        <w:t xml:space="preserve"> “</w:t>
      </w:r>
      <w:r w:rsidRPr="00C04160">
        <w:rPr>
          <w:rStyle w:val="UnderlineChar"/>
          <w:rFonts w:ascii="Garamond" w:eastAsiaTheme="minorHAnsi" w:hAnsi="Garamond"/>
        </w:rPr>
        <w:t>If everyone has high status</w:t>
      </w:r>
      <w:r w:rsidRPr="00C04160">
        <w:rPr>
          <w:rFonts w:ascii="Garamond" w:hAnsi="Garamond"/>
          <w:sz w:val="14"/>
        </w:rPr>
        <w:t>,” Randall Schweller notes, “</w:t>
      </w:r>
      <w:r w:rsidRPr="00C04160">
        <w:rPr>
          <w:rStyle w:val="UnderlineChar"/>
          <w:rFonts w:ascii="Garamond" w:eastAsiaTheme="minorHAnsi" w:hAnsi="Garamond"/>
        </w:rPr>
        <w:t>no one does</w:t>
      </w:r>
      <w:r w:rsidRPr="00C04160">
        <w:rPr>
          <w:rFonts w:ascii="Garamond" w:hAnsi="Garamond"/>
          <w:sz w:val="14"/>
        </w:rPr>
        <w:t>.”</w:t>
      </w:r>
      <w:r w:rsidRPr="00C04160">
        <w:rPr>
          <w:rFonts w:ascii="Garamond" w:hAnsi="Garamond"/>
          <w:sz w:val="14"/>
          <w:vertAlign w:val="superscript"/>
        </w:rPr>
        <w:t>8</w:t>
      </w:r>
      <w:r w:rsidRPr="00C04160">
        <w:rPr>
          <w:rFonts w:ascii="Garamond" w:hAnsi="Garamond"/>
          <w:sz w:val="14"/>
        </w:rPr>
        <w:t xml:space="preserve"> While one actor might increase its status, all cannot simultaneously do so. </w:t>
      </w:r>
      <w:r w:rsidRPr="00C04160">
        <w:rPr>
          <w:rStyle w:val="UnderlineChar"/>
          <w:rFonts w:ascii="Garamond" w:eastAsiaTheme="minorHAnsi" w:hAnsi="Garamond"/>
        </w:rPr>
        <w:t xml:space="preserve">High status is thus inherently scarce, and </w:t>
      </w:r>
      <w:r w:rsidRPr="00C04160">
        <w:rPr>
          <w:rStyle w:val="UnderlineChar"/>
          <w:rFonts w:ascii="Garamond" w:eastAsiaTheme="minorHAnsi" w:hAnsi="Garamond"/>
          <w:highlight w:val="yellow"/>
        </w:rPr>
        <w:t>competitions for status tend to be zero sum</w:t>
      </w:r>
      <w:r w:rsidRPr="00C04160">
        <w:rPr>
          <w:rFonts w:ascii="Garamond" w:hAnsi="Garamond"/>
          <w:sz w:val="14"/>
          <w:highlight w:val="yellow"/>
        </w:rPr>
        <w:t>.</w:t>
      </w:r>
      <w:r w:rsidRPr="00C04160">
        <w:rPr>
          <w:rFonts w:ascii="Garamond" w:hAnsi="Garamond"/>
          <w:sz w:val="14"/>
          <w:highlight w:val="yellow"/>
          <w:vertAlign w:val="superscript"/>
        </w:rPr>
        <w:t>9</w:t>
      </w:r>
    </w:p>
    <w:p w14:paraId="008712EA" w14:textId="77777777" w:rsidR="00F6465A" w:rsidRPr="002F5B9E" w:rsidRDefault="00F6465A" w:rsidP="00F6465A">
      <w:pPr>
        <w:pStyle w:val="Heading4"/>
        <w:rPr>
          <w:rFonts w:cs="Arial"/>
        </w:rPr>
      </w:pPr>
      <w:r w:rsidRPr="002F5B9E">
        <w:rPr>
          <w:rFonts w:cs="Arial"/>
        </w:rPr>
        <w:t xml:space="preserve">Chinese revisionism causes </w:t>
      </w:r>
      <w:r w:rsidRPr="002F5B9E">
        <w:rPr>
          <w:rFonts w:cs="Arial"/>
          <w:u w:val="single"/>
        </w:rPr>
        <w:t>nuclear war</w:t>
      </w:r>
      <w:r w:rsidRPr="002F5B9E">
        <w:rPr>
          <w:rFonts w:cs="Arial"/>
        </w:rPr>
        <w:t xml:space="preserve"> </w:t>
      </w:r>
    </w:p>
    <w:p w14:paraId="58ED3CB9" w14:textId="77777777" w:rsidR="00F6465A" w:rsidRPr="002F5B9E" w:rsidRDefault="00F6465A" w:rsidP="00F6465A">
      <w:pPr>
        <w:rPr>
          <w:rStyle w:val="Style13ptBold"/>
        </w:rPr>
      </w:pPr>
      <w:r w:rsidRPr="002F5B9E">
        <w:rPr>
          <w:rStyle w:val="Style13ptBold"/>
        </w:rPr>
        <w:t>Choi 18</w:t>
      </w:r>
      <w:r w:rsidRPr="000E4F47">
        <w:t xml:space="preserve"> [Ji Young Choi, associate professor in the Department of Politics and Government and affiliated professor in the International </w:t>
      </w:r>
      <w:r w:rsidRPr="002F5B9E">
        <w:t>Studies Program and East Asian Studies Program at Ohio Wesleyan University. “Historical and Theoretical Perspectives on the Rise of China: Long Cycles, Power Transitions, and China's Ascent”]</w:t>
      </w:r>
    </w:p>
    <w:p w14:paraId="203F7B5F" w14:textId="77777777" w:rsidR="00F6465A" w:rsidRPr="002F5B9E" w:rsidRDefault="00F6465A" w:rsidP="00F6465A">
      <w:pPr>
        <w:rPr>
          <w:sz w:val="16"/>
        </w:rPr>
      </w:pPr>
      <w:r w:rsidRPr="002F5B9E">
        <w:rPr>
          <w:sz w:val="16"/>
        </w:rPr>
        <w:t xml:space="preserve">Another important aspect is that </w:t>
      </w:r>
      <w:r w:rsidRPr="0046467F">
        <w:rPr>
          <w:rStyle w:val="StyleUnderline"/>
          <w:highlight w:val="cyan"/>
        </w:rPr>
        <w:t>Beijing is beginning to voice its dissatisfaction with the</w:t>
      </w:r>
      <w:r w:rsidRPr="002F5B9E">
        <w:rPr>
          <w:rStyle w:val="StyleUnderline"/>
        </w:rPr>
        <w:t xml:space="preserve"> existing </w:t>
      </w:r>
      <w:r w:rsidRPr="0046467F">
        <w:rPr>
          <w:rStyle w:val="Emphasis"/>
          <w:highlight w:val="cyan"/>
        </w:rPr>
        <w:t>international</w:t>
      </w:r>
      <w:r w:rsidRPr="002F5B9E">
        <w:rPr>
          <w:rStyle w:val="Emphasis"/>
        </w:rPr>
        <w:t xml:space="preserve"> economic </w:t>
      </w:r>
      <w:r w:rsidRPr="0046467F">
        <w:rPr>
          <w:rStyle w:val="Emphasis"/>
          <w:highlight w:val="cyan"/>
        </w:rPr>
        <w:t>order</w:t>
      </w:r>
      <w:r w:rsidRPr="002F5B9E">
        <w:rPr>
          <w:sz w:val="16"/>
        </w:rPr>
        <w:t xml:space="preserve"> </w:t>
      </w:r>
      <w:r w:rsidRPr="002F5B9E">
        <w:rPr>
          <w:rStyle w:val="StyleUnderline"/>
        </w:rPr>
        <w:t>and take actions that could potentially change this order</w:t>
      </w:r>
      <w:r w:rsidRPr="002F5B9E">
        <w:rPr>
          <w:sz w:val="16"/>
        </w:rPr>
        <w:t xml:space="preserve">. </w:t>
      </w:r>
      <w:r w:rsidRPr="002F5B9E">
        <w:rPr>
          <w:rStyle w:val="StyleUnderline"/>
        </w:rPr>
        <w:t>The Chinese economy has</w:t>
      </w:r>
      <w:r w:rsidRPr="002F5B9E">
        <w:rPr>
          <w:sz w:val="16"/>
        </w:rPr>
        <w:t xml:space="preserve"> overall </w:t>
      </w:r>
      <w:r w:rsidRPr="002F5B9E">
        <w:rPr>
          <w:rStyle w:val="StyleUnderline"/>
        </w:rPr>
        <w:t>benefited from the post-World War II international liberal order, but the Bretton Woods institutions</w:t>
      </w:r>
      <w:r w:rsidRPr="002F5B9E">
        <w:rPr>
          <w:sz w:val="16"/>
        </w:rPr>
        <w:t xml:space="preserve"> like the IMF and the World Bank </w:t>
      </w:r>
      <w:r w:rsidRPr="002F5B9E">
        <w:rPr>
          <w:rStyle w:val="StyleUnderline"/>
        </w:rPr>
        <w:t xml:space="preserve">have been </w:t>
      </w:r>
      <w:r w:rsidRPr="002F5B9E">
        <w:rPr>
          <w:rStyle w:val="Emphasis"/>
        </w:rPr>
        <w:t>dominated by 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and its allies and </w:t>
      </w:r>
      <w:r w:rsidRPr="002F5B9E">
        <w:rPr>
          <w:rStyle w:val="Emphasis"/>
        </w:rPr>
        <w:t>China does not have much power</w:t>
      </w:r>
      <w:r w:rsidRPr="002F5B9E">
        <w:rPr>
          <w:sz w:val="16"/>
        </w:rPr>
        <w:t xml:space="preserve"> or voice in these institutions. Both institutions are based in Washington, DC, and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has enjoyed the largest voting shares with its veto power</w:t>
      </w:r>
      <w:r w:rsidRPr="002F5B9E">
        <w:rPr>
          <w:sz w:val="16"/>
        </w:rPr>
        <w:t xml:space="preserve">. Along with other emerging economies, </w:t>
      </w:r>
      <w:r w:rsidRPr="002F5B9E">
        <w:rPr>
          <w:rStyle w:val="StyleUnderline"/>
        </w:rPr>
        <w:t>China has called for significant reforms</w:t>
      </w:r>
      <w:r w:rsidRPr="002F5B9E">
        <w:rPr>
          <w:sz w:val="16"/>
        </w:rPr>
        <w:t xml:space="preserve">, especially in the governing system of the IMF, but reform plans to give more power to China and other emerging economies have been delayed by the opposition of the US Congress (Choi 2013). In response to this, </w:t>
      </w:r>
      <w:r w:rsidRPr="002F5B9E">
        <w:rPr>
          <w:rStyle w:val="StyleUnderline"/>
        </w:rPr>
        <w:t>Beijing recently took the initiative to create new</w:t>
      </w:r>
      <w:r w:rsidRPr="002F5B9E">
        <w:rPr>
          <w:sz w:val="16"/>
        </w:rPr>
        <w:t xml:space="preserve"> </w:t>
      </w:r>
      <w:r w:rsidRPr="002F5B9E">
        <w:rPr>
          <w:rStyle w:val="Emphasis"/>
        </w:rPr>
        <w:t>i</w:t>
      </w:r>
      <w:r w:rsidRPr="002F5B9E">
        <w:rPr>
          <w:sz w:val="16"/>
        </w:rPr>
        <w:t xml:space="preserve">nternational </w:t>
      </w:r>
      <w:r w:rsidRPr="002F5B9E">
        <w:rPr>
          <w:rStyle w:val="Emphasis"/>
        </w:rPr>
        <w:t>f</w:t>
      </w:r>
      <w:r w:rsidRPr="002F5B9E">
        <w:rPr>
          <w:sz w:val="16"/>
        </w:rPr>
        <w:t xml:space="preserve">inancial </w:t>
      </w:r>
      <w:r w:rsidRPr="002F5B9E">
        <w:rPr>
          <w:rStyle w:val="Emphasis"/>
        </w:rPr>
        <w:t>i</w:t>
      </w:r>
      <w:r w:rsidRPr="002F5B9E">
        <w:rPr>
          <w:sz w:val="16"/>
        </w:rPr>
        <w:t xml:space="preserve">nstitutions including the AIIB. At this moment, it is premature to say that these new institutions would be able to replace the Bretton Woods institutions. Nonetheless, </w:t>
      </w:r>
      <w:r w:rsidRPr="0046467F">
        <w:rPr>
          <w:rStyle w:val="StyleUnderline"/>
          <w:highlight w:val="cyan"/>
        </w:rPr>
        <w:t>this</w:t>
      </w:r>
      <w:r w:rsidRPr="002F5B9E">
        <w:rPr>
          <w:rStyle w:val="StyleUnderline"/>
        </w:rPr>
        <w:t xml:space="preserve"> new development </w:t>
      </w:r>
      <w:r w:rsidRPr="0046467F">
        <w:rPr>
          <w:rStyle w:val="StyleUnderline"/>
          <w:highlight w:val="cyan"/>
        </w:rPr>
        <w:t>can be</w:t>
      </w:r>
      <w:r w:rsidRPr="002F5B9E">
        <w:rPr>
          <w:rStyle w:val="StyleUnderline"/>
        </w:rPr>
        <w:t xml:space="preserve"> read as </w:t>
      </w:r>
      <w:r w:rsidRPr="0046467F">
        <w:rPr>
          <w:rStyle w:val="StyleUnderline"/>
          <w:highlight w:val="cyan"/>
        </w:rPr>
        <w:t xml:space="preserve">a </w:t>
      </w:r>
      <w:r w:rsidRPr="0046467F">
        <w:rPr>
          <w:rStyle w:val="Emphasis"/>
          <w:highlight w:val="cyan"/>
        </w:rPr>
        <w:t>starting point</w:t>
      </w:r>
      <w:r w:rsidRPr="0046467F">
        <w:rPr>
          <w:sz w:val="16"/>
          <w:highlight w:val="cyan"/>
        </w:rPr>
        <w:t xml:space="preserve"> </w:t>
      </w:r>
      <w:r w:rsidRPr="0046467F">
        <w:rPr>
          <w:rStyle w:val="StyleUnderline"/>
          <w:highlight w:val="cyan"/>
        </w:rPr>
        <w:t>for</w:t>
      </w:r>
      <w:r w:rsidRPr="002F5B9E">
        <w:rPr>
          <w:rStyle w:val="StyleUnderline"/>
        </w:rPr>
        <w:t xml:space="preserve"> significant </w:t>
      </w:r>
      <w:r w:rsidRPr="0046467F">
        <w:rPr>
          <w:rStyle w:val="Emphasis"/>
          <w:highlight w:val="cyan"/>
        </w:rPr>
        <w:t>changes in global</w:t>
      </w:r>
      <w:r w:rsidRPr="002F5B9E">
        <w:rPr>
          <w:rStyle w:val="Emphasis"/>
        </w:rPr>
        <w:t xml:space="preserve"> economic and financial </w:t>
      </w:r>
      <w:r w:rsidRPr="0046467F">
        <w:rPr>
          <w:rStyle w:val="Emphasis"/>
          <w:highlight w:val="cyan"/>
        </w:rPr>
        <w:t>governance</w:t>
      </w:r>
      <w:r w:rsidRPr="002F5B9E">
        <w:rPr>
          <w:rStyle w:val="StyleUnderline"/>
        </w:rPr>
        <w:t xml:space="preserve"> that has been dominated by the United States since the end of World War II</w:t>
      </w:r>
      <w:r w:rsidRPr="002F5B9E">
        <w:rPr>
          <w:sz w:val="16"/>
        </w:rPr>
        <w:t xml:space="preserve"> (Subacchi 2015).</w:t>
      </w:r>
    </w:p>
    <w:p w14:paraId="3E6CBB9C" w14:textId="77777777" w:rsidR="00F6465A" w:rsidRPr="002F5B9E" w:rsidRDefault="00F6465A" w:rsidP="00F6465A">
      <w:pPr>
        <w:rPr>
          <w:sz w:val="16"/>
        </w:rPr>
      </w:pPr>
      <w:r w:rsidRPr="002F5B9E">
        <w:rPr>
          <w:sz w:val="16"/>
        </w:rPr>
        <w:t xml:space="preserve">China's historical legacies reinforce the view that </w:t>
      </w:r>
      <w:r w:rsidRPr="0046467F">
        <w:rPr>
          <w:rStyle w:val="Emphasis"/>
          <w:highlight w:val="cyan"/>
        </w:rPr>
        <w:t xml:space="preserve">China has a willingness to become a global hegemon </w:t>
      </w:r>
      <w:r w:rsidRPr="002F5B9E">
        <w:rPr>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2F5B9E">
        <w:rPr>
          <w:rStyle w:val="StyleUnderline"/>
        </w:rPr>
        <w:t>According to this</w:t>
      </w:r>
      <w:r w:rsidRPr="002F5B9E">
        <w:rPr>
          <w:sz w:val="16"/>
        </w:rPr>
        <w:t xml:space="preserve"> hierarchical </w:t>
      </w:r>
      <w:r w:rsidRPr="002F5B9E">
        <w:rPr>
          <w:rStyle w:val="StyleUnderline"/>
        </w:rPr>
        <w:t xml:space="preserve">world view, China, as the most advanced civilization, is at the </w:t>
      </w:r>
      <w:r w:rsidRPr="002F5B9E">
        <w:rPr>
          <w:rStyle w:val="Emphasis"/>
        </w:rPr>
        <w:t>center of East Asia and the world</w:t>
      </w:r>
      <w:r w:rsidRPr="002F5B9E">
        <w:rPr>
          <w:sz w:val="16"/>
        </w:rPr>
        <w:t xml:space="preserve">, </w:t>
      </w:r>
      <w:r w:rsidRPr="002F5B9E">
        <w:rPr>
          <w:rStyle w:val="StyleUnderline"/>
        </w:rPr>
        <w:t>and all China's neighbors are vassal states</w:t>
      </w:r>
      <w:r w:rsidRPr="002F5B9E">
        <w:rPr>
          <w:sz w:val="16"/>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semicolony of Great Britain while its northern territory was occupied by Japan. </w:t>
      </w:r>
      <w:r w:rsidRPr="002F5B9E">
        <w:rPr>
          <w:rStyle w:val="StyleUnderline"/>
        </w:rPr>
        <w:t xml:space="preserve">China's </w:t>
      </w:r>
      <w:r w:rsidRPr="0046467F">
        <w:rPr>
          <w:rStyle w:val="Emphasis"/>
          <w:highlight w:val="cyan"/>
        </w:rPr>
        <w:t>economic modernization</w:t>
      </w:r>
      <w:r w:rsidRPr="0046467F">
        <w:rPr>
          <w:rStyle w:val="StyleUnderline"/>
          <w:highlight w:val="cyan"/>
        </w:rPr>
        <w:t xml:space="preserve"> is </w:t>
      </w:r>
      <w:r w:rsidRPr="002F5B9E">
        <w:rPr>
          <w:rStyle w:val="StyleUnderline"/>
        </w:rPr>
        <w:t xml:space="preserve">viewed as </w:t>
      </w:r>
      <w:r w:rsidRPr="0046467F">
        <w:rPr>
          <w:rStyle w:val="StyleUnderline"/>
          <w:highlight w:val="cyan"/>
        </w:rPr>
        <w:t xml:space="preserve">a </w:t>
      </w:r>
      <w:r w:rsidRPr="0046467F">
        <w:rPr>
          <w:rStyle w:val="Emphasis"/>
          <w:highlight w:val="cyan"/>
        </w:rPr>
        <w:t>national project</w:t>
      </w:r>
      <w:r w:rsidRPr="002F5B9E">
        <w:rPr>
          <w:rStyle w:val="Emphasis"/>
        </w:rPr>
        <w:t xml:space="preserve"> to lay an economic foundation</w:t>
      </w:r>
      <w:r w:rsidRPr="002F5B9E">
        <w:rPr>
          <w:sz w:val="16"/>
        </w:rPr>
        <w:t xml:space="preserve"> </w:t>
      </w:r>
      <w:r w:rsidRPr="0046467F">
        <w:rPr>
          <w:rStyle w:val="StyleUnderline"/>
          <w:highlight w:val="cyan"/>
        </w:rPr>
        <w:t>to overcome</w:t>
      </w:r>
      <w:r w:rsidRPr="002F5B9E">
        <w:rPr>
          <w:rStyle w:val="StyleUnderline"/>
        </w:rPr>
        <w:t xml:space="preserve"> this bitter experience of </w:t>
      </w:r>
      <w:r w:rsidRPr="0046467F">
        <w:rPr>
          <w:rStyle w:val="Emphasis"/>
          <w:highlight w:val="cyan"/>
        </w:rPr>
        <w:t>subjugation</w:t>
      </w:r>
      <w:r w:rsidRPr="002F5B9E">
        <w:rPr>
          <w:sz w:val="16"/>
        </w:rPr>
        <w:t xml:space="preserve"> and shame and recover its traditional position and old glory (Choi 2015). Viewed from this perspective, economic modernization or the accumulation of wealth is not an ultimate objective of China. Rather, </w:t>
      </w:r>
      <w:r w:rsidRPr="002F5B9E">
        <w:rPr>
          <w:rStyle w:val="StyleUnderline"/>
        </w:rPr>
        <w:t xml:space="preserve">its final goal is to return to its traditional status </w:t>
      </w:r>
      <w:r w:rsidRPr="0046467F">
        <w:rPr>
          <w:rStyle w:val="StyleUnderline"/>
          <w:highlight w:val="cyan"/>
        </w:rPr>
        <w:t>by expanding</w:t>
      </w:r>
      <w:r w:rsidRPr="002F5B9E">
        <w:rPr>
          <w:rStyle w:val="StyleUnderline"/>
        </w:rPr>
        <w:t xml:space="preserve"> its </w:t>
      </w:r>
      <w:r w:rsidRPr="002F5B9E">
        <w:rPr>
          <w:rStyle w:val="Emphasis"/>
        </w:rPr>
        <w:t xml:space="preserve">global </w:t>
      </w:r>
      <w:r w:rsidRPr="0046467F">
        <w:rPr>
          <w:rStyle w:val="Emphasis"/>
          <w:highlight w:val="cyan"/>
        </w:rPr>
        <w:t>political and military</w:t>
      </w:r>
      <w:r w:rsidRPr="002F5B9E">
        <w:rPr>
          <w:rStyle w:val="Emphasis"/>
        </w:rPr>
        <w:t xml:space="preserve"> as well as economic </w:t>
      </w:r>
      <w:r w:rsidRPr="0046467F">
        <w:rPr>
          <w:rStyle w:val="Emphasis"/>
          <w:highlight w:val="cyan"/>
        </w:rPr>
        <w:t>influence</w:t>
      </w:r>
      <w:r w:rsidRPr="002F5B9E">
        <w:rPr>
          <w:sz w:val="16"/>
        </w:rPr>
        <w:t>. What it ultimately desires is recognition (Anerkennung), respect (Respekt), and status (Stellung).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w:t>
      </w:r>
    </w:p>
    <w:p w14:paraId="6C66302D" w14:textId="77777777" w:rsidR="00F6465A" w:rsidRPr="0092621D" w:rsidRDefault="00F6465A" w:rsidP="00F6465A">
      <w:pPr>
        <w:rPr>
          <w:b/>
          <w:iCs/>
          <w:u w:val="single"/>
        </w:rPr>
      </w:pPr>
      <w:r w:rsidRPr="002F5B9E">
        <w:rPr>
          <w:sz w:val="16"/>
        </w:rPr>
        <w:t xml:space="preserve">Considering all this, </w:t>
      </w:r>
      <w:r w:rsidRPr="002F5B9E">
        <w:rPr>
          <w:rStyle w:val="StyleUnderline"/>
        </w:rPr>
        <w:t>China has always been a territorial power rather than a trading state</w:t>
      </w:r>
      <w:r w:rsidRPr="002F5B9E">
        <w:rPr>
          <w:sz w:val="16"/>
        </w:rPr>
        <w:t xml:space="preserve">. </w:t>
      </w:r>
      <w:r w:rsidRPr="0046467F">
        <w:rPr>
          <w:rStyle w:val="StyleUnderline"/>
          <w:highlight w:val="cyan"/>
        </w:rPr>
        <w:t>China</w:t>
      </w:r>
      <w:r w:rsidRPr="002F5B9E">
        <w:rPr>
          <w:rStyle w:val="StyleUnderline"/>
        </w:rPr>
        <w:t xml:space="preserve"> does not seem to be satisfied only with the global expansion of international trade and the conquest of foreign markets. It also</w:t>
      </w:r>
      <w:r w:rsidRPr="002F5B9E">
        <w:rPr>
          <w:sz w:val="16"/>
        </w:rPr>
        <w:t xml:space="preserve"> </w:t>
      </w:r>
      <w:r w:rsidRPr="0046467F">
        <w:rPr>
          <w:rStyle w:val="Emphasis"/>
          <w:highlight w:val="cyan"/>
        </w:rPr>
        <w:t>wants to broaden</w:t>
      </w:r>
      <w:r w:rsidRPr="002F5B9E">
        <w:rPr>
          <w:rStyle w:val="Emphasis"/>
        </w:rPr>
        <w:t xml:space="preserve"> its</w:t>
      </w:r>
      <w:r w:rsidRPr="002F5B9E">
        <w:rPr>
          <w:sz w:val="16"/>
        </w:rPr>
        <w:t xml:space="preserve"> (particularly maritime) </w:t>
      </w:r>
      <w:r w:rsidRPr="002F5B9E">
        <w:rPr>
          <w:rStyle w:val="Emphasis"/>
        </w:rPr>
        <w:t xml:space="preserve">territories and </w:t>
      </w:r>
      <w:r w:rsidRPr="0046467F">
        <w:rPr>
          <w:rStyle w:val="Emphasis"/>
          <w:highlight w:val="cyan"/>
        </w:rPr>
        <w:t>spheres of influence</w:t>
      </w:r>
      <w:r>
        <w:rPr>
          <w:rStyle w:val="Emphasis"/>
        </w:rPr>
        <w:t xml:space="preserve"> </w:t>
      </w:r>
      <w:r w:rsidRPr="002F5B9E">
        <w:rPr>
          <w:rStyle w:val="StyleUnderline"/>
        </w:rPr>
        <w:t>to recover its traditional political status as the Middle Kingdom</w:t>
      </w:r>
      <w:r w:rsidRPr="002F5B9E">
        <w:rPr>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Germany and Japan (trading powers) that enjoyed a second economic expansion did not pursue the expansion of their territories and spheres of influence in the post-World War II era. </w:t>
      </w:r>
      <w:r w:rsidRPr="002F5B9E">
        <w:rPr>
          <w:rStyle w:val="StyleUnderline"/>
        </w:rPr>
        <w:t>Twentieth century history suggests that political regimes predicated upon nondemocratic or nonliberal values and cultures</w:t>
      </w:r>
      <w:r w:rsidRPr="002F5B9E">
        <w:rPr>
          <w:sz w:val="16"/>
        </w:rPr>
        <w:t xml:space="preserve"> (for instance, Nazism in Germany and militarism in Japan before the mid-twentieth century, and communism in the Soviet Union during the Cold War) can </w:t>
      </w:r>
      <w:r w:rsidRPr="002F5B9E">
        <w:rPr>
          <w:rStyle w:val="StyleUnderline"/>
        </w:rPr>
        <w:t xml:space="preserve">pose </w:t>
      </w:r>
      <w:r w:rsidRPr="002F5B9E">
        <w:rPr>
          <w:rStyle w:val="Emphasis"/>
        </w:rPr>
        <w:t>significant challenges</w:t>
      </w:r>
      <w:r w:rsidRPr="002F5B9E">
        <w:rPr>
          <w:rStyle w:val="StyleUnderline"/>
        </w:rPr>
        <w:t xml:space="preserve"> to democratic and liberal regimes</w:t>
      </w:r>
      <w:r w:rsidRPr="002F5B9E">
        <w:rPr>
          <w:sz w:val="16"/>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46467F">
        <w:rPr>
          <w:rStyle w:val="Emphasis"/>
          <w:highlight w:val="cyan"/>
        </w:rPr>
        <w:t>economic interdependence</w:t>
      </w:r>
      <w:r w:rsidRPr="002F5B9E">
        <w:rPr>
          <w:rStyle w:val="Emphasis"/>
        </w:rPr>
        <w:t xml:space="preserve"> alone </w:t>
      </w:r>
      <w:r w:rsidRPr="0046467F">
        <w:rPr>
          <w:rStyle w:val="Emphasis"/>
          <w:highlight w:val="cyan"/>
        </w:rPr>
        <w:t>cannot prevent a war for hegemony</w:t>
      </w:r>
      <w:r w:rsidRPr="002F5B9E">
        <w:rPr>
          <w:sz w:val="16"/>
        </w:rPr>
        <w:t>. Germany was one of the main trade partners of Great Britain before World War I (Friedberg 2011), and Japan was the number three importer of American products before its attack on Pearl Harbor (Keylor 2011). A relatively peaceful relationship or transition is possible when economic interdependence is supported by a solid democratic alliance between a rising great power and an existing or declining one.</w:t>
      </w:r>
    </w:p>
    <w:p w14:paraId="27532CC1" w14:textId="77777777" w:rsidR="00F6465A" w:rsidRPr="002F5B9E" w:rsidRDefault="00F6465A" w:rsidP="00F6465A">
      <w:pPr>
        <w:rPr>
          <w:sz w:val="16"/>
        </w:rPr>
      </w:pPr>
      <w:r w:rsidRPr="002F5B9E">
        <w:rPr>
          <w:sz w:val="16"/>
        </w:rPr>
        <w:t xml:space="preserve">Some scholars such as </w:t>
      </w:r>
      <w:r w:rsidRPr="0046467F">
        <w:rPr>
          <w:rStyle w:val="Emphasis"/>
          <w:highlight w:val="cyan"/>
        </w:rPr>
        <w:t>Ikenberry</w:t>
      </w:r>
      <w:r w:rsidRPr="002F5B9E">
        <w:rPr>
          <w:sz w:val="16"/>
        </w:rPr>
        <w:t xml:space="preserve"> (2008) </w:t>
      </w:r>
      <w:r w:rsidRPr="0046467F">
        <w:rPr>
          <w:rStyle w:val="StyleUnderline"/>
          <w:highlight w:val="cyan"/>
        </w:rPr>
        <w:t>emphasize</w:t>
      </w:r>
      <w:r w:rsidRPr="002F5B9E">
        <w:rPr>
          <w:rStyle w:val="StyleUnderline"/>
        </w:rPr>
        <w:t xml:space="preserve"> nuclear </w:t>
      </w:r>
      <w:r w:rsidRPr="0046467F">
        <w:rPr>
          <w:rStyle w:val="Emphasis"/>
          <w:highlight w:val="cyan"/>
        </w:rPr>
        <w:t>deterrence</w:t>
      </w:r>
      <w:r w:rsidRPr="002F5B9E">
        <w:rPr>
          <w:sz w:val="16"/>
        </w:rPr>
        <w:t xml:space="preserve"> and the high costs of a nuclear war. Power </w:t>
      </w:r>
      <w:r w:rsidRPr="0046467F">
        <w:rPr>
          <w:rStyle w:val="Emphasis"/>
          <w:highlight w:val="cyan"/>
        </w:rPr>
        <w:t>transition theorists</w:t>
      </w:r>
      <w:r w:rsidRPr="002F5B9E">
        <w:rPr>
          <w:sz w:val="16"/>
        </w:rPr>
        <w:t xml:space="preserve"> </w:t>
      </w:r>
      <w:r w:rsidRPr="002F5B9E">
        <w:rPr>
          <w:rStyle w:val="StyleUnderline"/>
        </w:rPr>
        <w:t xml:space="preserve">agree that the high costs of a nuclear war can constrain a war among great powers but </w:t>
      </w:r>
      <w:r w:rsidRPr="0046467F">
        <w:rPr>
          <w:rStyle w:val="StyleUnderline"/>
          <w:highlight w:val="cyan"/>
        </w:rPr>
        <w:t>do not view them as "</w:t>
      </w:r>
      <w:r w:rsidRPr="0046467F">
        <w:rPr>
          <w:rStyle w:val="Emphasis"/>
          <w:highlight w:val="cyan"/>
        </w:rPr>
        <w:t>a perfect deterrent</w:t>
      </w:r>
      <w:r w:rsidRPr="002F5B9E">
        <w:rPr>
          <w:sz w:val="16"/>
        </w:rPr>
        <w:t xml:space="preserve">" to war (Kugler and Zagare 1990; Tammen et al. 2000). The idea of nuclear deterrence is based upon the assumption of the rationality of actors (states): as long as the costs of a (nuclear) war are higher than its benefits, an actor (state) will not initiate the war. However, even some rationalists admit that certain </w:t>
      </w:r>
      <w:r w:rsidRPr="0046467F">
        <w:rPr>
          <w:rStyle w:val="StyleUnderline"/>
          <w:highlight w:val="cyan"/>
        </w:rPr>
        <w:t>actors</w:t>
      </w:r>
      <w:r w:rsidRPr="002F5B9E">
        <w:rPr>
          <w:sz w:val="16"/>
        </w:rPr>
        <w:t xml:space="preserve"> (such as exceedingly ambitious risk-taking states) </w:t>
      </w:r>
      <w:r w:rsidRPr="0046467F">
        <w:rPr>
          <w:rStyle w:val="StyleUnderline"/>
          <w:highlight w:val="cyan"/>
        </w:rPr>
        <w:t>do not</w:t>
      </w:r>
      <w:r w:rsidRPr="0046467F">
        <w:rPr>
          <w:sz w:val="16"/>
          <w:highlight w:val="cyan"/>
        </w:rPr>
        <w:t xml:space="preserve"> </w:t>
      </w:r>
      <w:r w:rsidRPr="0046467F">
        <w:rPr>
          <w:rStyle w:val="Emphasis"/>
          <w:highlight w:val="cyan"/>
        </w:rPr>
        <w:t>behave rationally</w:t>
      </w:r>
      <w:r w:rsidRPr="002F5B9E">
        <w:rPr>
          <w:sz w:val="16"/>
        </w:rPr>
        <w:t xml:space="preserve">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w:t>
      </w:r>
      <w:r w:rsidRPr="0046467F">
        <w:rPr>
          <w:rStyle w:val="StyleUnderline"/>
          <w:highlight w:val="cyan"/>
        </w:rPr>
        <w:t xml:space="preserve">The possibility of </w:t>
      </w:r>
      <w:r w:rsidRPr="002F5B9E">
        <w:rPr>
          <w:rStyle w:val="StyleUnderline"/>
        </w:rPr>
        <w:t xml:space="preserve">a </w:t>
      </w:r>
      <w:r w:rsidRPr="0046467F">
        <w:rPr>
          <w:rStyle w:val="Emphasis"/>
          <w:highlight w:val="cyan"/>
        </w:rPr>
        <w:t>war</w:t>
      </w:r>
      <w:r w:rsidRPr="002F5B9E">
        <w:rPr>
          <w:rStyle w:val="StyleUnderline"/>
        </w:rPr>
        <w:t xml:space="preserve"> between a democratic nation and a nondemocratic regime </w:t>
      </w:r>
      <w:r w:rsidRPr="0046467F">
        <w:rPr>
          <w:rStyle w:val="StyleUnderline"/>
          <w:highlight w:val="cyan"/>
        </w:rPr>
        <w:t>increases because they do not share</w:t>
      </w:r>
      <w:r w:rsidRPr="002F5B9E">
        <w:rPr>
          <w:rStyle w:val="StyleUnderline"/>
        </w:rPr>
        <w:t xml:space="preserve"> the same </w:t>
      </w:r>
      <w:r w:rsidRPr="0046467F">
        <w:rPr>
          <w:rStyle w:val="Emphasis"/>
          <w:highlight w:val="cyan"/>
        </w:rPr>
        <w:t>values</w:t>
      </w:r>
      <w:r w:rsidRPr="002F5B9E">
        <w:rPr>
          <w:sz w:val="16"/>
        </w:rPr>
        <w:t xml:space="preserve"> </w:t>
      </w:r>
      <w:r w:rsidRPr="002F5B9E">
        <w:rPr>
          <w:rStyle w:val="StyleUnderline"/>
        </w:rPr>
        <w:t>and</w:t>
      </w:r>
      <w:r w:rsidRPr="002F5B9E">
        <w:rPr>
          <w:sz w:val="16"/>
        </w:rPr>
        <w:t xml:space="preserve"> </w:t>
      </w:r>
      <w:r w:rsidRPr="002F5B9E">
        <w:rPr>
          <w:rStyle w:val="Emphasis"/>
        </w:rPr>
        <w:t>beliefs</w:t>
      </w:r>
      <w:r w:rsidRPr="002F5B9E">
        <w:rPr>
          <w:sz w:val="16"/>
        </w:rPr>
        <w:t xml:space="preserve"> and, therefore, the level of mistrust between them tends to be very high. </w:t>
      </w:r>
      <w:r w:rsidRPr="002F5B9E">
        <w:rPr>
          <w:rStyle w:val="StyleUnderline"/>
        </w:rPr>
        <w:t xml:space="preserve">China and the United States have enhanced their </w:t>
      </w:r>
      <w:r w:rsidRPr="002F5B9E">
        <w:rPr>
          <w:rStyle w:val="Emphasis"/>
        </w:rPr>
        <w:t>coop</w:t>
      </w:r>
      <w:r w:rsidRPr="002F5B9E">
        <w:rPr>
          <w:rStyle w:val="StyleUnderline"/>
        </w:rPr>
        <w:t xml:space="preserve">eration </w:t>
      </w:r>
      <w:r w:rsidRPr="0046467F">
        <w:rPr>
          <w:rStyle w:val="StyleUnderline"/>
          <w:highlight w:val="cyan"/>
        </w:rPr>
        <w:t xml:space="preserve">to address </w:t>
      </w:r>
      <w:r w:rsidRPr="002F5B9E">
        <w:rPr>
          <w:rStyle w:val="StyleUnderline"/>
        </w:rPr>
        <w:t xml:space="preserve">various </w:t>
      </w:r>
      <w:r w:rsidRPr="0046467F">
        <w:rPr>
          <w:rStyle w:val="Emphasis"/>
          <w:highlight w:val="cyan"/>
        </w:rPr>
        <w:t>global issues</w:t>
      </w:r>
      <w:r w:rsidRPr="002F5B9E">
        <w:rPr>
          <w:rStyle w:val="StyleUnderline"/>
        </w:rPr>
        <w:t xml:space="preserve"> like global </w:t>
      </w:r>
      <w:r w:rsidRPr="002F5B9E">
        <w:rPr>
          <w:rStyle w:val="Emphasis"/>
        </w:rPr>
        <w:t>warming</w:t>
      </w:r>
      <w:r w:rsidRPr="002F5B9E">
        <w:rPr>
          <w:rStyle w:val="StyleUnderline"/>
        </w:rPr>
        <w:t xml:space="preserve">, international </w:t>
      </w:r>
      <w:r w:rsidRPr="002F5B9E">
        <w:rPr>
          <w:rStyle w:val="Emphasis"/>
        </w:rPr>
        <w:t>terrorism</w:t>
      </w:r>
      <w:r w:rsidRPr="002F5B9E">
        <w:rPr>
          <w:rStyle w:val="StyleUnderline"/>
        </w:rPr>
        <w:t xml:space="preserve">, energy issues, and global </w:t>
      </w:r>
      <w:r w:rsidRPr="002F5B9E">
        <w:rPr>
          <w:rStyle w:val="Emphasis"/>
        </w:rPr>
        <w:t>economic stability</w:t>
      </w:r>
      <w:r w:rsidRPr="002F5B9E">
        <w:rPr>
          <w:rStyle w:val="StyleUnderline"/>
        </w:rPr>
        <w:t xml:space="preserve">. </w:t>
      </w:r>
      <w:r w:rsidRPr="002F5B9E">
        <w:rPr>
          <w:rStyle w:val="Emphasis"/>
        </w:rPr>
        <w:t xml:space="preserve">But these issues </w:t>
      </w:r>
      <w:r w:rsidRPr="0046467F">
        <w:rPr>
          <w:rStyle w:val="Emphasis"/>
          <w:highlight w:val="cyan"/>
        </w:rPr>
        <w:t>are not strong enough</w:t>
      </w:r>
      <w:r w:rsidRPr="002F5B9E">
        <w:rPr>
          <w:sz w:val="16"/>
        </w:rPr>
        <w:t xml:space="preserve"> </w:t>
      </w:r>
      <w:r w:rsidRPr="0046467F">
        <w:rPr>
          <w:rStyle w:val="StyleUnderline"/>
          <w:highlight w:val="cyan"/>
        </w:rPr>
        <w:t>to</w:t>
      </w:r>
      <w:r w:rsidRPr="002F5B9E">
        <w:rPr>
          <w:rStyle w:val="StyleUnderline"/>
        </w:rPr>
        <w:t xml:space="preserve"> bring them together to </w:t>
      </w:r>
      <w:r w:rsidRPr="0046467F">
        <w:rPr>
          <w:rStyle w:val="Emphasis"/>
          <w:highlight w:val="cyan"/>
        </w:rPr>
        <w:t>overcome</w:t>
      </w:r>
      <w:r w:rsidRPr="002F5B9E">
        <w:rPr>
          <w:rStyle w:val="Emphasis"/>
        </w:rPr>
        <w:t xml:space="preserve"> their </w:t>
      </w:r>
      <w:r w:rsidRPr="0046467F">
        <w:rPr>
          <w:rStyle w:val="Emphasis"/>
          <w:highlight w:val="cyan"/>
        </w:rPr>
        <w:t>mistrust</w:t>
      </w:r>
      <w:r w:rsidRPr="0046467F">
        <w:rPr>
          <w:sz w:val="16"/>
          <w:highlight w:val="cyan"/>
        </w:rPr>
        <w:t xml:space="preserve"> </w:t>
      </w:r>
      <w:r w:rsidRPr="002F5B9E">
        <w:rPr>
          <w:rStyle w:val="StyleUnderline"/>
        </w:rPr>
        <w:t>that stems from their different values, beliefs, and perceptions</w:t>
      </w:r>
      <w:r w:rsidRPr="002F5B9E">
        <w:rPr>
          <w:sz w:val="16"/>
        </w:rPr>
        <w:t xml:space="preserve"> (Friedberg 2011). What is more important is whether they can set mutually agreeable international rules on traditional security issues including territorial disputes.</w:t>
      </w:r>
    </w:p>
    <w:p w14:paraId="47D5D3C5" w14:textId="77777777" w:rsidR="00AC36B3" w:rsidRDefault="00AC36B3" w:rsidP="00AC36B3">
      <w:pPr>
        <w:shd w:val="clear" w:color="auto" w:fill="FFFFFF"/>
        <w:rPr>
          <w:color w:val="000000"/>
          <w:sz w:val="16"/>
          <w:szCs w:val="16"/>
        </w:rPr>
      </w:pPr>
    </w:p>
    <w:p w14:paraId="090D04DE" w14:textId="77777777" w:rsidR="00AC36B3" w:rsidRPr="00D21479" w:rsidRDefault="00AC36B3" w:rsidP="00AC36B3">
      <w:pPr>
        <w:pStyle w:val="Heading4"/>
      </w:pPr>
      <w:r>
        <w:t xml:space="preserve">13] </w:t>
      </w:r>
      <w:r w:rsidRPr="00D21479">
        <w:t xml:space="preserve">Chinese led order fails – no clear vision or plan for security concerns </w:t>
      </w:r>
    </w:p>
    <w:p w14:paraId="53806FCB" w14:textId="77777777" w:rsidR="00AC36B3" w:rsidRPr="002970B7" w:rsidRDefault="00AC36B3" w:rsidP="00AC36B3">
      <w:r w:rsidRPr="00D21479">
        <w:rPr>
          <w:rStyle w:val="Style13ptBold"/>
          <w:szCs w:val="26"/>
        </w:rPr>
        <w:t xml:space="preserve">Liff '20 </w:t>
      </w:r>
      <w:r w:rsidRPr="002970B7">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014DB2F7" w14:textId="77777777" w:rsidR="00AC36B3" w:rsidRPr="002970B7" w:rsidRDefault="00AC36B3" w:rsidP="00AC36B3">
      <w:pPr>
        <w:rPr>
          <w:sz w:val="16"/>
        </w:rPr>
      </w:pPr>
      <w:r w:rsidRPr="00AE2989">
        <w:rPr>
          <w:sz w:val="16"/>
        </w:rPr>
        <w:t xml:space="preserve">As </w:t>
      </w:r>
      <w:r w:rsidRPr="00AE2989">
        <w:rPr>
          <w:rStyle w:val="StyleUnderline"/>
        </w:rPr>
        <w:t>Beijing’s behaviors</w:t>
      </w:r>
      <w:r w:rsidRPr="00AE2989">
        <w:rPr>
          <w:sz w:val="16"/>
        </w:rPr>
        <w:t xml:space="preserve"> appear to corrode key elements of the order in pursuit of narrow self-interest, it also </w:t>
      </w:r>
      <w:r w:rsidRPr="00AE2989">
        <w:rPr>
          <w:rStyle w:val="StyleUnderline"/>
        </w:rPr>
        <w:t>appears</w:t>
      </w:r>
      <w:r w:rsidRPr="00AE2989">
        <w:rPr>
          <w:sz w:val="16"/>
        </w:rPr>
        <w:t>—</w:t>
      </w:r>
      <w:r w:rsidRPr="00AE2989">
        <w:rPr>
          <w:rStyle w:val="StyleUnderline"/>
        </w:rPr>
        <w:t>at least</w:t>
      </w:r>
      <w:r w:rsidRPr="00AE2989">
        <w:rPr>
          <w:sz w:val="16"/>
        </w:rPr>
        <w:t xml:space="preserve"> </w:t>
      </w:r>
      <w:r w:rsidRPr="00AE2989">
        <w:rPr>
          <w:rStyle w:val="Emphasis"/>
        </w:rPr>
        <w:t>rhetorically</w:t>
      </w:r>
      <w:r w:rsidRPr="00AE2989">
        <w:rPr>
          <w:sz w:val="16"/>
        </w:rPr>
        <w:t>—</w:t>
      </w:r>
      <w:r w:rsidRPr="00AE2989">
        <w:rPr>
          <w:rStyle w:val="StyleUnderline"/>
        </w:rPr>
        <w:t xml:space="preserve">keen to </w:t>
      </w:r>
      <w:r w:rsidRPr="00AE2989">
        <w:rPr>
          <w:rStyle w:val="Emphasis"/>
        </w:rPr>
        <w:t>undermine</w:t>
      </w:r>
      <w:r w:rsidRPr="00AE2989">
        <w:rPr>
          <w:rStyle w:val="StyleUnderline"/>
        </w:rPr>
        <w:t xml:space="preserve"> </w:t>
      </w:r>
      <w:r w:rsidRPr="00AE2989">
        <w:rPr>
          <w:rStyle w:val="StyleUnderline"/>
          <w:highlight w:val="green"/>
        </w:rPr>
        <w:t>the U.S.</w:t>
      </w:r>
      <w:r w:rsidRPr="00AE2989">
        <w:rPr>
          <w:sz w:val="16"/>
        </w:rPr>
        <w:t xml:space="preserve"> </w:t>
      </w:r>
      <w:r w:rsidRPr="00AE2989">
        <w:rPr>
          <w:rStyle w:val="Emphasis"/>
        </w:rPr>
        <w:t xml:space="preserve">alliance </w:t>
      </w:r>
      <w:r w:rsidRPr="00AE2989">
        <w:rPr>
          <w:rStyle w:val="Emphasis"/>
          <w:highlight w:val="green"/>
        </w:rPr>
        <w:t>system</w:t>
      </w:r>
      <w:r w:rsidRPr="00AE2989">
        <w:rPr>
          <w:sz w:val="16"/>
        </w:rPr>
        <w:t xml:space="preserve">, </w:t>
      </w:r>
      <w:r w:rsidRPr="00AE2989">
        <w:rPr>
          <w:rStyle w:val="StyleUnderline"/>
        </w:rPr>
        <w:t>which it regularly disparages as “</w:t>
      </w:r>
      <w:r w:rsidRPr="00AE2989">
        <w:rPr>
          <w:rStyle w:val="Emphasis"/>
        </w:rPr>
        <w:t>exclusive</w:t>
      </w:r>
      <w:r w:rsidRPr="00AE2989">
        <w:rPr>
          <w:rStyle w:val="StyleUnderline"/>
        </w:rPr>
        <w:t>,” “</w:t>
      </w:r>
      <w:r w:rsidRPr="00AE2989">
        <w:rPr>
          <w:rStyle w:val="Emphasis"/>
        </w:rPr>
        <w:t>zero-sum</w:t>
      </w:r>
      <w:r w:rsidRPr="00AE2989">
        <w:rPr>
          <w:rStyle w:val="StyleUnderline"/>
        </w:rPr>
        <w:t>,” and reflecting a “</w:t>
      </w:r>
      <w:r w:rsidRPr="00AE2989">
        <w:rPr>
          <w:rStyle w:val="Emphasis"/>
        </w:rPr>
        <w:t>Cold War mentality</w:t>
      </w:r>
      <w:r w:rsidRPr="00AE2989">
        <w:rPr>
          <w:sz w:val="16"/>
        </w:rPr>
        <w:t xml:space="preserve">.”43 </w:t>
      </w:r>
      <w:r w:rsidRPr="00AE2989">
        <w:rPr>
          <w:rStyle w:val="StyleUnderline"/>
          <w:highlight w:val="green"/>
        </w:rPr>
        <w:t>Even if</w:t>
      </w:r>
      <w:r w:rsidRPr="00AE2989">
        <w:rPr>
          <w:rStyle w:val="StyleUnderline"/>
        </w:rPr>
        <w:t xml:space="preserve"> one concedes that the alliance system is </w:t>
      </w:r>
      <w:r w:rsidRPr="00AE2989">
        <w:rPr>
          <w:rStyle w:val="StyleUnderline"/>
          <w:highlight w:val="green"/>
        </w:rPr>
        <w:t>imperfect</w:t>
      </w:r>
      <w:r w:rsidRPr="00AE2989">
        <w:rPr>
          <w:rStyle w:val="StyleUnderline"/>
        </w:rPr>
        <w:t xml:space="preserve"> and may</w:t>
      </w:r>
      <w:r w:rsidRPr="00AE2989">
        <w:rPr>
          <w:sz w:val="16"/>
        </w:rPr>
        <w:t xml:space="preserve">, inter alia, </w:t>
      </w:r>
      <w:r w:rsidRPr="00AE2989">
        <w:rPr>
          <w:rStyle w:val="StyleUnderline"/>
        </w:rPr>
        <w:t>contribute to a security dilemma</w:t>
      </w:r>
      <w:r w:rsidRPr="00AE2989">
        <w:rPr>
          <w:sz w:val="16"/>
        </w:rPr>
        <w:t xml:space="preserve"> with China,44 </w:t>
      </w:r>
      <w:r w:rsidRPr="00AE2989">
        <w:rPr>
          <w:rStyle w:val="StyleUnderline"/>
        </w:rPr>
        <w:t xml:space="preserve">it </w:t>
      </w:r>
      <w:r w:rsidRPr="00AE2989">
        <w:rPr>
          <w:rStyle w:val="StyleUnderline"/>
          <w:highlight w:val="green"/>
        </w:rPr>
        <w:t>is</w:t>
      </w:r>
      <w:r w:rsidRPr="00AE2989">
        <w:rPr>
          <w:rStyle w:val="StyleUnderline"/>
        </w:rPr>
        <w:t xml:space="preserve"> generally </w:t>
      </w:r>
      <w:r w:rsidRPr="00AE2989">
        <w:rPr>
          <w:rStyle w:val="Emphasis"/>
          <w:highlight w:val="green"/>
        </w:rPr>
        <w:t>welcomed by regional states</w:t>
      </w:r>
      <w:r w:rsidRPr="00AE2989">
        <w:rPr>
          <w:sz w:val="16"/>
        </w:rPr>
        <w:t>—</w:t>
      </w:r>
      <w:r w:rsidRPr="00AE2989">
        <w:rPr>
          <w:rStyle w:val="StyleUnderline"/>
        </w:rPr>
        <w:t xml:space="preserve">especially those who </w:t>
      </w:r>
      <w:r w:rsidRPr="00AE2989">
        <w:rPr>
          <w:rStyle w:val="Emphasis"/>
        </w:rPr>
        <w:t>feel insecure</w:t>
      </w:r>
      <w:r w:rsidRPr="00AE2989">
        <w:rPr>
          <w:sz w:val="16"/>
        </w:rPr>
        <w:t xml:space="preserve"> </w:t>
      </w:r>
      <w:r w:rsidRPr="00AE2989">
        <w:rPr>
          <w:rStyle w:val="StyleUnderline"/>
        </w:rPr>
        <w:t>vis-à- vis Beijing</w:t>
      </w:r>
      <w:r w:rsidRPr="00AE2989">
        <w:rPr>
          <w:sz w:val="16"/>
        </w:rPr>
        <w:t>—</w:t>
      </w:r>
      <w:r w:rsidRPr="00AE2989">
        <w:rPr>
          <w:rStyle w:val="StyleUnderline"/>
          <w:highlight w:val="green"/>
        </w:rPr>
        <w:t>and has</w:t>
      </w:r>
      <w:r w:rsidRPr="00AE2989">
        <w:rPr>
          <w:rStyle w:val="StyleUnderline"/>
        </w:rPr>
        <w:t xml:space="preserve"> important</w:t>
      </w:r>
      <w:r w:rsidRPr="00AE2989">
        <w:rPr>
          <w:sz w:val="16"/>
        </w:rPr>
        <w:t xml:space="preserve"> </w:t>
      </w:r>
      <w:r w:rsidRPr="00AE2989">
        <w:rPr>
          <w:rStyle w:val="Emphasis"/>
          <w:highlight w:val="green"/>
        </w:rPr>
        <w:t>stabilizing effects</w:t>
      </w:r>
      <w:r w:rsidRPr="00AE2989">
        <w:rPr>
          <w:sz w:val="16"/>
        </w:rPr>
        <w:t>.</w:t>
      </w:r>
    </w:p>
    <w:p w14:paraId="1CD756A5" w14:textId="77777777" w:rsidR="00AC36B3" w:rsidRPr="002970B7" w:rsidRDefault="00AC36B3" w:rsidP="00AC36B3">
      <w:pPr>
        <w:rPr>
          <w:sz w:val="16"/>
        </w:rPr>
      </w:pPr>
      <w:r w:rsidRPr="002970B7">
        <w:rPr>
          <w:sz w:val="16"/>
        </w:rPr>
        <w:t xml:space="preserve">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w:t>
      </w:r>
      <w:r w:rsidRPr="002970B7">
        <w:rPr>
          <w:rStyle w:val="StyleUnderline"/>
        </w:rPr>
        <w:t>to refer to the status quo as “the U.S. vision” is</w:t>
      </w:r>
      <w:r w:rsidRPr="002970B7">
        <w:rPr>
          <w:sz w:val="16"/>
        </w:rPr>
        <w:t xml:space="preserve"> </w:t>
      </w:r>
      <w:r w:rsidRPr="002970B7">
        <w:rPr>
          <w:rStyle w:val="Emphasis"/>
        </w:rPr>
        <w:t>misleading</w:t>
      </w:r>
      <w:r w:rsidRPr="002970B7">
        <w:rPr>
          <w:sz w:val="16"/>
        </w:rPr>
        <w:t xml:space="preserve">. </w:t>
      </w:r>
      <w:r w:rsidRPr="002970B7">
        <w:rPr>
          <w:rStyle w:val="StyleUnderline"/>
        </w:rPr>
        <w:t>A wide array of</w:t>
      </w:r>
      <w:r w:rsidRPr="002970B7">
        <w:rPr>
          <w:sz w:val="16"/>
        </w:rPr>
        <w:t xml:space="preserve"> </w:t>
      </w:r>
      <w:r w:rsidRPr="00AE2989">
        <w:rPr>
          <w:rStyle w:val="Emphasis"/>
        </w:rPr>
        <w:t>regional players</w:t>
      </w:r>
      <w:r w:rsidRPr="00AE2989">
        <w:rPr>
          <w:sz w:val="16"/>
        </w:rPr>
        <w:t xml:space="preserve"> </w:t>
      </w:r>
      <w:r w:rsidRPr="00AE2989">
        <w:rPr>
          <w:rStyle w:val="StyleUnderline"/>
        </w:rPr>
        <w:t xml:space="preserve">publicly </w:t>
      </w:r>
      <w:r w:rsidRPr="00AE2989">
        <w:rPr>
          <w:rStyle w:val="Emphasis"/>
        </w:rPr>
        <w:t>advocate for it</w:t>
      </w:r>
      <w:r w:rsidRPr="00AE2989">
        <w:rPr>
          <w:rStyle w:val="StyleUnderline"/>
        </w:rPr>
        <w:t>, including both U.</w:t>
      </w:r>
      <w:r w:rsidRPr="002970B7">
        <w:rPr>
          <w:rStyle w:val="StyleUnderline"/>
        </w:rPr>
        <w:t xml:space="preserve">S. </w:t>
      </w:r>
      <w:r w:rsidRPr="002970B7">
        <w:rPr>
          <w:rStyle w:val="Emphasis"/>
        </w:rPr>
        <w:t>treaty allies</w:t>
      </w:r>
      <w:r w:rsidRPr="002970B7">
        <w:rPr>
          <w:rStyle w:val="StyleUnderline"/>
        </w:rPr>
        <w:t xml:space="preserve"> and </w:t>
      </w:r>
      <w:r w:rsidRPr="002970B7">
        <w:rPr>
          <w:rStyle w:val="Emphasis"/>
        </w:rPr>
        <w:t>others</w:t>
      </w:r>
      <w:r w:rsidRPr="002970B7">
        <w:rPr>
          <w:rStyle w:val="StyleUnderline"/>
        </w:rPr>
        <w:t xml:space="preserve"> who see it as</w:t>
      </w:r>
      <w:r w:rsidRPr="002970B7">
        <w:rPr>
          <w:sz w:val="16"/>
        </w:rPr>
        <w:t xml:space="preserve"> </w:t>
      </w:r>
      <w:r w:rsidRPr="002970B7">
        <w:rPr>
          <w:rStyle w:val="Emphasis"/>
        </w:rPr>
        <w:t>fundamentally stabilizing</w:t>
      </w:r>
      <w:r w:rsidRPr="002970B7">
        <w:rPr>
          <w:sz w:val="16"/>
        </w:rPr>
        <w:t xml:space="preserve">—for example, Singapore. Furthermore, </w:t>
      </w:r>
      <w:r w:rsidRPr="002970B7">
        <w:rPr>
          <w:rStyle w:val="StyleUnderline"/>
          <w:highlight w:val="green"/>
        </w:rPr>
        <w:t xml:space="preserve">beyond </w:t>
      </w:r>
      <w:r w:rsidRPr="002970B7">
        <w:rPr>
          <w:rStyle w:val="Emphasis"/>
          <w:highlight w:val="green"/>
        </w:rPr>
        <w:t>lofty rhetoric</w:t>
      </w:r>
      <w:r w:rsidRPr="002970B7">
        <w:rPr>
          <w:rStyle w:val="StyleUnderline"/>
        </w:rPr>
        <w:t xml:space="preserve"> and abstract, </w:t>
      </w:r>
      <w:r w:rsidRPr="002970B7">
        <w:rPr>
          <w:rStyle w:val="Emphasis"/>
        </w:rPr>
        <w:t>superficially attractive principles</w:t>
      </w:r>
      <w:r w:rsidRPr="002970B7">
        <w:rPr>
          <w:rStyle w:val="StyleUnderline"/>
        </w:rPr>
        <w:t xml:space="preserve">, </w:t>
      </w:r>
      <w:r w:rsidRPr="002970B7">
        <w:rPr>
          <w:rStyle w:val="StyleUnderline"/>
          <w:highlight w:val="green"/>
        </w:rPr>
        <w:t xml:space="preserve">China </w:t>
      </w:r>
      <w:r w:rsidRPr="00AE2989">
        <w:rPr>
          <w:rStyle w:val="StyleUnderline"/>
          <w:highlight w:val="green"/>
        </w:rPr>
        <w:t xml:space="preserve">has offered </w:t>
      </w:r>
      <w:r w:rsidRPr="00AE2989">
        <w:rPr>
          <w:rStyle w:val="Emphasis"/>
          <w:highlight w:val="green"/>
        </w:rPr>
        <w:t>no clear alternative</w:t>
      </w:r>
      <w:r w:rsidRPr="00AE2989">
        <w:rPr>
          <w:rStyle w:val="StyleUnderline"/>
          <w:highlight w:val="green"/>
        </w:rPr>
        <w:t xml:space="preserve"> to the U.S.-centered alliance system</w:t>
      </w:r>
      <w:r w:rsidRPr="002970B7">
        <w:rPr>
          <w:rStyle w:val="StyleUnderline"/>
        </w:rPr>
        <w:t xml:space="preserve"> as a </w:t>
      </w:r>
      <w:r w:rsidRPr="002970B7">
        <w:rPr>
          <w:rStyle w:val="Emphasis"/>
        </w:rPr>
        <w:t>regional security guarantor</w:t>
      </w:r>
      <w:r w:rsidRPr="002970B7">
        <w:rPr>
          <w:sz w:val="16"/>
        </w:rPr>
        <w:t xml:space="preserve">. </w:t>
      </w:r>
      <w:r w:rsidRPr="002970B7">
        <w:rPr>
          <w:rStyle w:val="StyleUnderline"/>
        </w:rPr>
        <w:t>To be sure, Beijing has promoted its 1997 “New Security Concept” and 2014 “Asian Security Concept” as explicit foils</w:t>
      </w:r>
      <w:r w:rsidRPr="002970B7">
        <w:rPr>
          <w:sz w:val="16"/>
        </w:rPr>
        <w:t xml:space="preserve"> to the U.S. alliance system </w:t>
      </w:r>
      <w:r w:rsidRPr="002970B7">
        <w:rPr>
          <w:rStyle w:val="StyleUnderline"/>
        </w:rPr>
        <w:t xml:space="preserve">and allegedly superior, enlightened pathways to “universal” security. Yet </w:t>
      </w:r>
      <w:r w:rsidRPr="002970B7">
        <w:rPr>
          <w:rStyle w:val="Emphasis"/>
        </w:rPr>
        <w:t xml:space="preserve">neither offers </w:t>
      </w:r>
      <w:r w:rsidRPr="00AE2989">
        <w:rPr>
          <w:rStyle w:val="Emphasis"/>
        </w:rPr>
        <w:t>a clear plan for implementation</w:t>
      </w:r>
      <w:r w:rsidRPr="00AE2989">
        <w:rPr>
          <w:sz w:val="16"/>
        </w:rPr>
        <w:t xml:space="preserve"> </w:t>
      </w:r>
      <w:r w:rsidRPr="00AE2989">
        <w:rPr>
          <w:rStyle w:val="StyleUnderline"/>
        </w:rPr>
        <w:t>or seems to acknowledge other states’</w:t>
      </w:r>
      <w:r w:rsidRPr="002970B7">
        <w:rPr>
          <w:rStyle w:val="StyleUnderline"/>
        </w:rPr>
        <w:t xml:space="preserve"> legitimate traditional </w:t>
      </w:r>
      <w:r w:rsidRPr="00AE2989">
        <w:rPr>
          <w:rStyle w:val="Emphasis"/>
        </w:rPr>
        <w:t>security concerns</w:t>
      </w:r>
      <w:r w:rsidRPr="00AE2989">
        <w:rPr>
          <w:sz w:val="16"/>
        </w:rPr>
        <w:t>—</w:t>
      </w:r>
      <w:r w:rsidRPr="002970B7">
        <w:rPr>
          <w:rStyle w:val="StyleUnderline"/>
        </w:rPr>
        <w:t>especially with respect to Beijing.</w:t>
      </w:r>
      <w:r w:rsidRPr="002970B7">
        <w:rPr>
          <w:sz w:val="16"/>
        </w:rPr>
        <w:t xml:space="preserve"> In contrast, </w:t>
      </w:r>
      <w:r w:rsidRPr="002970B7">
        <w:rPr>
          <w:rStyle w:val="StyleUnderline"/>
        </w:rPr>
        <w:t xml:space="preserve">major functions of the U.S. alliance system are “to </w:t>
      </w:r>
      <w:r w:rsidRPr="002970B7">
        <w:rPr>
          <w:rStyle w:val="Emphasis"/>
        </w:rPr>
        <w:t>ensure diplomacy</w:t>
      </w:r>
      <w:r w:rsidRPr="002970B7">
        <w:rPr>
          <w:sz w:val="16"/>
        </w:rPr>
        <w:t xml:space="preserve"> </w:t>
      </w:r>
      <w:r w:rsidRPr="002970B7">
        <w:rPr>
          <w:rStyle w:val="StyleUnderline"/>
        </w:rPr>
        <w:t>is always the</w:t>
      </w:r>
      <w:r w:rsidRPr="002970B7">
        <w:rPr>
          <w:sz w:val="16"/>
        </w:rPr>
        <w:t xml:space="preserve"> </w:t>
      </w:r>
      <w:r w:rsidRPr="002970B7">
        <w:rPr>
          <w:rStyle w:val="Emphasis"/>
        </w:rPr>
        <w:t>first line of resort</w:t>
      </w:r>
      <w:r w:rsidRPr="002970B7">
        <w:rPr>
          <w:sz w:val="16"/>
        </w:rPr>
        <w:t xml:space="preserve"> </w:t>
      </w:r>
      <w:r w:rsidRPr="002970B7">
        <w:rPr>
          <w:rStyle w:val="StyleUnderline"/>
        </w:rPr>
        <w:t>and as a hedge if diplomacy should fail.”</w:t>
      </w:r>
      <w:r w:rsidRPr="002970B7">
        <w:rPr>
          <w:sz w:val="16"/>
        </w:rPr>
        <w:t xml:space="preserve">46 In short, </w:t>
      </w:r>
      <w:r w:rsidRPr="002970B7">
        <w:rPr>
          <w:rStyle w:val="StyleUnderline"/>
          <w:highlight w:val="green"/>
        </w:rPr>
        <w:t xml:space="preserve">it is </w:t>
      </w:r>
      <w:r w:rsidRPr="002970B7">
        <w:rPr>
          <w:rStyle w:val="Emphasis"/>
          <w:highlight w:val="green"/>
        </w:rPr>
        <w:t>not clear</w:t>
      </w:r>
      <w:r w:rsidRPr="002970B7">
        <w:rPr>
          <w:rStyle w:val="StyleUnderline"/>
          <w:highlight w:val="green"/>
        </w:rPr>
        <w:t xml:space="preserve"> what</w:t>
      </w:r>
      <w:r w:rsidRPr="002970B7">
        <w:rPr>
          <w:rStyle w:val="StyleUnderline"/>
        </w:rPr>
        <w:t xml:space="preserve"> an alternative, </w:t>
      </w:r>
      <w:r w:rsidRPr="002970B7">
        <w:rPr>
          <w:rStyle w:val="StyleUnderline"/>
          <w:highlight w:val="green"/>
        </w:rPr>
        <w:t xml:space="preserve">China-led </w:t>
      </w:r>
      <w:r w:rsidRPr="00AE2989">
        <w:rPr>
          <w:rStyle w:val="StyleUnderline"/>
        </w:rPr>
        <w:t>security</w:t>
      </w:r>
      <w:r w:rsidRPr="002970B7">
        <w:rPr>
          <w:rStyle w:val="StyleUnderline"/>
        </w:rPr>
        <w:t xml:space="preserve"> </w:t>
      </w:r>
      <w:r w:rsidRPr="00AE2989">
        <w:rPr>
          <w:rStyle w:val="StyleUnderline"/>
          <w:highlight w:val="green"/>
        </w:rPr>
        <w:t xml:space="preserve">order would </w:t>
      </w:r>
      <w:r w:rsidRPr="002970B7">
        <w:rPr>
          <w:rStyle w:val="StyleUnderline"/>
          <w:highlight w:val="green"/>
        </w:rPr>
        <w:t>even look like. In</w:t>
      </w:r>
      <w:r w:rsidRPr="002970B7">
        <w:rPr>
          <w:rStyle w:val="StyleUnderline"/>
        </w:rPr>
        <w:t xml:space="preserve"> fact, when it comes to </w:t>
      </w:r>
      <w:r w:rsidRPr="002970B7">
        <w:rPr>
          <w:rStyle w:val="StyleUnderline"/>
          <w:highlight w:val="green"/>
        </w:rPr>
        <w:t>Chinese discussions</w:t>
      </w:r>
      <w:r w:rsidRPr="002970B7">
        <w:rPr>
          <w:rStyle w:val="StyleUnderline"/>
        </w:rPr>
        <w:t xml:space="preserve"> of “order,” </w:t>
      </w:r>
      <w:r w:rsidRPr="002970B7">
        <w:rPr>
          <w:rStyle w:val="StyleUnderline"/>
          <w:highlight w:val="green"/>
        </w:rPr>
        <w:t>security</w:t>
      </w:r>
      <w:r w:rsidRPr="002970B7">
        <w:rPr>
          <w:rStyle w:val="StyleUnderline"/>
        </w:rPr>
        <w:t xml:space="preserve"> often </w:t>
      </w:r>
      <w:r w:rsidRPr="002970B7">
        <w:rPr>
          <w:rStyle w:val="StyleUnderline"/>
          <w:highlight w:val="green"/>
        </w:rPr>
        <w:t>appears</w:t>
      </w:r>
      <w:r w:rsidRPr="002970B7">
        <w:rPr>
          <w:rStyle w:val="StyleUnderline"/>
        </w:rPr>
        <w:t xml:space="preserve"> to be </w:t>
      </w:r>
      <w:r w:rsidRPr="002970B7">
        <w:rPr>
          <w:rStyle w:val="StyleUnderline"/>
          <w:highlight w:val="green"/>
        </w:rPr>
        <w:t>an</w:t>
      </w:r>
      <w:r w:rsidRPr="002970B7">
        <w:rPr>
          <w:sz w:val="16"/>
          <w:highlight w:val="green"/>
        </w:rPr>
        <w:t xml:space="preserve"> </w:t>
      </w:r>
      <w:r w:rsidRPr="002970B7">
        <w:rPr>
          <w:rStyle w:val="Emphasis"/>
          <w:highlight w:val="green"/>
        </w:rPr>
        <w:t>afterthought</w:t>
      </w:r>
      <w:r w:rsidRPr="002970B7">
        <w:rPr>
          <w:sz w:val="16"/>
        </w:rPr>
        <w:t xml:space="preserve">. For example, a recent analysis of </w:t>
      </w:r>
      <w:r w:rsidRPr="002970B7">
        <w:rPr>
          <w:rStyle w:val="Emphasis"/>
          <w:highlight w:val="green"/>
        </w:rPr>
        <w:t>Chinese discourse</w:t>
      </w:r>
      <w:r w:rsidRPr="002970B7">
        <w:rPr>
          <w:rStyle w:val="StyleUnderline"/>
        </w:rPr>
        <w:t xml:space="preserve"> on future international order </w:t>
      </w:r>
      <w:r w:rsidRPr="002970B7">
        <w:rPr>
          <w:rStyle w:val="Emphasis"/>
        </w:rPr>
        <w:t>barely mentions security</w:t>
      </w:r>
      <w:r w:rsidRPr="002970B7">
        <w:rPr>
          <w:sz w:val="16"/>
        </w:rPr>
        <w:t xml:space="preserve"> affairs; instead, </w:t>
      </w:r>
      <w:r w:rsidRPr="002970B7">
        <w:rPr>
          <w:rStyle w:val="StyleUnderline"/>
        </w:rPr>
        <w:t xml:space="preserve">it </w:t>
      </w:r>
      <w:r w:rsidRPr="002970B7">
        <w:rPr>
          <w:rStyle w:val="StyleUnderline"/>
          <w:highlight w:val="green"/>
        </w:rPr>
        <w:t>focuses</w:t>
      </w:r>
      <w:r w:rsidRPr="002970B7">
        <w:rPr>
          <w:rStyle w:val="StyleUnderline"/>
        </w:rPr>
        <w:t xml:space="preserve"> almost </w:t>
      </w:r>
      <w:r w:rsidRPr="002970B7">
        <w:rPr>
          <w:rStyle w:val="StyleUnderline"/>
          <w:highlight w:val="green"/>
        </w:rPr>
        <w:t>exclusively on</w:t>
      </w:r>
      <w:r w:rsidRPr="002970B7">
        <w:rPr>
          <w:rStyle w:val="StyleUnderline"/>
        </w:rPr>
        <w:t xml:space="preserve"> </w:t>
      </w:r>
      <w:r w:rsidRPr="002970B7">
        <w:rPr>
          <w:rStyle w:val="Emphasis"/>
        </w:rPr>
        <w:t xml:space="preserve">international </w:t>
      </w:r>
      <w:r w:rsidRPr="002970B7">
        <w:rPr>
          <w:rStyle w:val="Emphasis"/>
          <w:highlight w:val="green"/>
        </w:rPr>
        <w:t>finance</w:t>
      </w:r>
      <w:r w:rsidRPr="002970B7">
        <w:rPr>
          <w:sz w:val="16"/>
          <w:highlight w:val="green"/>
        </w:rPr>
        <w:t xml:space="preserve"> </w:t>
      </w:r>
      <w:r w:rsidRPr="002970B7">
        <w:rPr>
          <w:rStyle w:val="StyleUnderline"/>
          <w:highlight w:val="green"/>
        </w:rPr>
        <w:t>and</w:t>
      </w:r>
      <w:r w:rsidRPr="002970B7">
        <w:rPr>
          <w:sz w:val="16"/>
          <w:highlight w:val="green"/>
        </w:rPr>
        <w:t xml:space="preserve"> </w:t>
      </w:r>
      <w:r w:rsidRPr="002970B7">
        <w:rPr>
          <w:rStyle w:val="Emphasis"/>
          <w:highlight w:val="green"/>
        </w:rPr>
        <w:t>economic integration</w:t>
      </w:r>
      <w:r w:rsidRPr="002970B7">
        <w:rPr>
          <w:sz w:val="16"/>
        </w:rPr>
        <w:t>.47</w:t>
      </w:r>
    </w:p>
    <w:p w14:paraId="0C23B22A" w14:textId="77777777" w:rsidR="00AC36B3" w:rsidRPr="0007118B" w:rsidRDefault="00AC36B3" w:rsidP="00AC36B3">
      <w:pPr>
        <w:shd w:val="clear" w:color="auto" w:fill="FFFFFF"/>
        <w:rPr>
          <w:color w:val="000000"/>
          <w:sz w:val="16"/>
          <w:szCs w:val="16"/>
        </w:rPr>
      </w:pPr>
    </w:p>
    <w:p w14:paraId="5076B968" w14:textId="77777777" w:rsidR="00AC36B3" w:rsidRDefault="00AC36B3" w:rsidP="00AC36B3">
      <w:pPr>
        <w:pStyle w:val="Heading3"/>
        <w:rPr>
          <w:rFonts w:cs="Arial"/>
        </w:rPr>
      </w:pPr>
      <w:r>
        <w:rPr>
          <w:rFonts w:cs="Arial"/>
        </w:rPr>
        <w:t>Framing</w:t>
      </w:r>
    </w:p>
    <w:p w14:paraId="75B39931" w14:textId="77777777" w:rsidR="00AC36B3" w:rsidRPr="00C7794F" w:rsidRDefault="00AC36B3" w:rsidP="00AC36B3">
      <w:pPr>
        <w:pStyle w:val="Heading4"/>
        <w:rPr>
          <w:rFonts w:cs="Calibri"/>
        </w:rPr>
      </w:pPr>
      <w:r w:rsidRPr="00C7794F">
        <w:rPr>
          <w:rFonts w:cs="Calibri"/>
        </w:rPr>
        <w:t>the standard is maximizing expected wellbeing</w:t>
      </w:r>
    </w:p>
    <w:p w14:paraId="22EBA1C2" w14:textId="0F1D8BA6" w:rsidR="00AC36B3" w:rsidRPr="00C7794F" w:rsidRDefault="00AC36B3" w:rsidP="00AC36B3">
      <w:pPr>
        <w:pStyle w:val="Heading4"/>
        <w:rPr>
          <w:rFonts w:cs="Calibri"/>
        </w:rPr>
      </w:pPr>
      <w:r w:rsidRPr="00C7794F">
        <w:rPr>
          <w:rFonts w:cs="Calibri"/>
        </w:rPr>
        <w:t xml:space="preserve">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44A9474C" w14:textId="77777777" w:rsidR="00AC36B3" w:rsidRPr="00C7794F" w:rsidRDefault="00AC36B3" w:rsidP="00AC36B3">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26"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2D2114D0" w14:textId="77777777" w:rsidR="00AC36B3" w:rsidRDefault="00AC36B3" w:rsidP="00AC36B3">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6928401C" w14:textId="77777777" w:rsidR="00AC36B3" w:rsidRDefault="00AC36B3" w:rsidP="00AC36B3">
      <w:pPr>
        <w:rPr>
          <w:rStyle w:val="StyleUnderline"/>
          <w:rFonts w:eastAsiaTheme="minorHAnsi" w:cs="Calibri"/>
        </w:rPr>
      </w:pPr>
    </w:p>
    <w:p w14:paraId="314D329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Ԁ䂗怀"/>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MS Mincho"/>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11"/>
  </w:num>
  <w:num w:numId="14">
    <w:abstractNumId w:val="15"/>
  </w:num>
  <w:num w:numId="15">
    <w:abstractNumId w:val="24"/>
  </w:num>
  <w:num w:numId="16">
    <w:abstractNumId w:val="31"/>
  </w:num>
  <w:num w:numId="17">
    <w:abstractNumId w:val="21"/>
  </w:num>
  <w:num w:numId="18">
    <w:abstractNumId w:val="28"/>
  </w:num>
  <w:num w:numId="19">
    <w:abstractNumId w:val="18"/>
  </w:num>
  <w:num w:numId="20">
    <w:abstractNumId w:val="23"/>
  </w:num>
  <w:num w:numId="21">
    <w:abstractNumId w:val="16"/>
  </w:num>
  <w:num w:numId="22">
    <w:abstractNumId w:val="30"/>
  </w:num>
  <w:num w:numId="23">
    <w:abstractNumId w:val="26"/>
  </w:num>
  <w:num w:numId="24">
    <w:abstractNumId w:val="22"/>
  </w:num>
  <w:num w:numId="25">
    <w:abstractNumId w:val="29"/>
  </w:num>
  <w:num w:numId="26">
    <w:abstractNumId w:val="17"/>
  </w:num>
  <w:num w:numId="27">
    <w:abstractNumId w:val="13"/>
  </w:num>
  <w:num w:numId="28">
    <w:abstractNumId w:val="14"/>
  </w:num>
  <w:num w:numId="29">
    <w:abstractNumId w:val="32"/>
  </w:num>
  <w:num w:numId="30">
    <w:abstractNumId w:val="12"/>
  </w:num>
  <w:num w:numId="31">
    <w:abstractNumId w:val="19"/>
  </w:num>
  <w:num w:numId="32">
    <w:abstractNumId w:val="20"/>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36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E9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71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74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6B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093"/>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65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45F1D0"/>
  <w14:defaultImageDpi w14:val="300"/>
  <w15:docId w15:val="{ECB85FDD-880D-4F4B-AD80-D3CCE695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36B3"/>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AC36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AC36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C36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C36B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AC36B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AC36B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C36B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C36B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C36B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C36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36B3"/>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AC36B3"/>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AC36B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C36B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C36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C36B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C36B3"/>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C36B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C36B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AC36B3"/>
    <w:rPr>
      <w:color w:val="auto"/>
      <w:u w:val="none"/>
    </w:rPr>
  </w:style>
  <w:style w:type="paragraph" w:styleId="DocumentMap">
    <w:name w:val="Document Map"/>
    <w:basedOn w:val="Normal"/>
    <w:link w:val="DocumentMapChar"/>
    <w:uiPriority w:val="99"/>
    <w:unhideWhenUsed/>
    <w:rsid w:val="00AC36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C36B3"/>
    <w:rPr>
      <w:rFonts w:ascii="Lucida Grande" w:hAnsi="Lucida Grande" w:cs="Lucida Grande"/>
    </w:rPr>
  </w:style>
  <w:style w:type="character" w:customStyle="1" w:styleId="Heading5Char">
    <w:name w:val="Heading 5 Char"/>
    <w:basedOn w:val="DefaultParagraphFont"/>
    <w:link w:val="Heading5"/>
    <w:rsid w:val="00AC36B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AC36B3"/>
    <w:rPr>
      <w:rFonts w:ascii="Cambria" w:eastAsia="Times New Roman" w:hAnsi="Cambria"/>
      <w:b/>
      <w:bCs/>
      <w:i/>
      <w:iCs/>
      <w:sz w:val="20"/>
      <w:lang w:bidi="en-US"/>
    </w:rPr>
  </w:style>
  <w:style w:type="character" w:customStyle="1" w:styleId="Heading7Char">
    <w:name w:val="Heading 7 Char"/>
    <w:basedOn w:val="DefaultParagraphFont"/>
    <w:link w:val="Heading7"/>
    <w:rsid w:val="00AC36B3"/>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AC36B3"/>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AC36B3"/>
    <w:rPr>
      <w:rFonts w:ascii="Cambria" w:eastAsia="Times New Roman" w:hAnsi="Cambria"/>
      <w:i/>
      <w:iCs/>
      <w:sz w:val="18"/>
      <w:szCs w:val="18"/>
      <w:lang w:bidi="en-US"/>
    </w:rPr>
  </w:style>
  <w:style w:type="paragraph" w:styleId="ListParagraph">
    <w:name w:val="List Paragraph"/>
    <w:aliases w:val="6 font"/>
    <w:basedOn w:val="Normal"/>
    <w:uiPriority w:val="99"/>
    <w:qFormat/>
    <w:rsid w:val="00AC36B3"/>
    <w:pPr>
      <w:ind w:left="720"/>
      <w:contextualSpacing/>
    </w:pPr>
  </w:style>
  <w:style w:type="paragraph" w:customStyle="1" w:styleId="Emphasis1">
    <w:name w:val="Emphasis1"/>
    <w:basedOn w:val="Normal"/>
    <w:link w:val="Emphasis"/>
    <w:autoRedefine/>
    <w:uiPriority w:val="20"/>
    <w:qFormat/>
    <w:rsid w:val="00AC36B3"/>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C36B3"/>
    <w:rPr>
      <w:color w:val="605E5C"/>
      <w:shd w:val="clear" w:color="auto" w:fill="E1DFDD"/>
    </w:rPr>
  </w:style>
  <w:style w:type="paragraph" w:styleId="BalloonText">
    <w:name w:val="Balloon Text"/>
    <w:basedOn w:val="Normal"/>
    <w:link w:val="BalloonTextChar"/>
    <w:uiPriority w:val="99"/>
    <w:unhideWhenUsed/>
    <w:qFormat/>
    <w:rsid w:val="00AC36B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AC36B3"/>
    <w:rPr>
      <w:rFonts w:ascii="Times New Roman" w:hAnsi="Times New Roman" w:cs="Times New Roman"/>
      <w:sz w:val="18"/>
      <w:szCs w:val="18"/>
    </w:rPr>
  </w:style>
  <w:style w:type="paragraph" w:customStyle="1" w:styleId="textbold">
    <w:name w:val="text bold"/>
    <w:basedOn w:val="Normal"/>
    <w:autoRedefine/>
    <w:uiPriority w:val="20"/>
    <w:qFormat/>
    <w:rsid w:val="00AC36B3"/>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C36B3"/>
    <w:rPr>
      <w:sz w:val="22"/>
      <w:u w:val="single"/>
    </w:rPr>
  </w:style>
  <w:style w:type="paragraph" w:customStyle="1" w:styleId="Analytic">
    <w:name w:val="Analytic"/>
    <w:basedOn w:val="Heading4"/>
    <w:link w:val="AnalyticChar"/>
    <w:uiPriority w:val="4"/>
    <w:qFormat/>
    <w:rsid w:val="00AC36B3"/>
    <w:pPr>
      <w:outlineLvl w:val="9"/>
    </w:pPr>
  </w:style>
  <w:style w:type="character" w:customStyle="1" w:styleId="AnalyticChar">
    <w:name w:val="Analytic Char"/>
    <w:basedOn w:val="DefaultParagraphFont"/>
    <w:link w:val="Analytic"/>
    <w:uiPriority w:val="4"/>
    <w:rsid w:val="00AC36B3"/>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AC36B3"/>
    <w:rPr>
      <w:sz w:val="20"/>
      <w:u w:val="single"/>
    </w:rPr>
  </w:style>
  <w:style w:type="paragraph" w:styleId="Title">
    <w:name w:val="Title"/>
    <w:aliases w:val="UNDERLINE,Bold Underlined,Cites and Cards,title,Block Heading,Read This"/>
    <w:basedOn w:val="Normal"/>
    <w:next w:val="Normal"/>
    <w:link w:val="TitleChar"/>
    <w:uiPriority w:val="6"/>
    <w:qFormat/>
    <w:rsid w:val="00AC36B3"/>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AC36B3"/>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AC36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AC36B3"/>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AC36B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AC36B3"/>
    <w:rPr>
      <w:rFonts w:ascii="Calibri" w:hAnsi="Calibri"/>
      <w:b/>
      <w:sz w:val="26"/>
    </w:rPr>
  </w:style>
  <w:style w:type="character" w:customStyle="1" w:styleId="Heading4Char3">
    <w:name w:val="Heading 4 Char3"/>
    <w:aliases w:val="Tag Char3,heading 2 Char3,Heading 2 Char2 Char Char1,Heading 2 Char1 Char Char Char1,ta Char"/>
    <w:rsid w:val="00AC36B3"/>
    <w:rPr>
      <w:rFonts w:ascii="Calibri" w:hAnsi="Calibri"/>
      <w:b/>
      <w:sz w:val="26"/>
    </w:rPr>
  </w:style>
  <w:style w:type="character" w:customStyle="1" w:styleId="UnderlineBold">
    <w:name w:val="Underline + Bold"/>
    <w:uiPriority w:val="1"/>
    <w:qFormat/>
    <w:rsid w:val="00AC36B3"/>
    <w:rPr>
      <w:rFonts w:ascii="Georgia" w:hAnsi="Georgia"/>
      <w:b w:val="0"/>
      <w:bCs w:val="0"/>
      <w:sz w:val="22"/>
      <w:u w:val="single"/>
    </w:rPr>
  </w:style>
  <w:style w:type="paragraph" w:customStyle="1" w:styleId="underlined">
    <w:name w:val="underlined"/>
    <w:next w:val="Normal"/>
    <w:link w:val="underlinedChar"/>
    <w:autoRedefine/>
    <w:qFormat/>
    <w:rsid w:val="00AC36B3"/>
    <w:pPr>
      <w:contextualSpacing/>
    </w:pPr>
    <w:rPr>
      <w:rFonts w:ascii="Times New Roman" w:eastAsia="Malgun Gothic" w:hAnsi="Times New Roman" w:cs="Times New Roman"/>
      <w:u w:val="single"/>
    </w:rPr>
  </w:style>
  <w:style w:type="character" w:customStyle="1" w:styleId="underlinedChar">
    <w:name w:val="underlined Char"/>
    <w:link w:val="underlined"/>
    <w:rsid w:val="00AC36B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C36B3"/>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AC36B3"/>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AC36B3"/>
    <w:rPr>
      <w:rFonts w:ascii="Times New Roman" w:eastAsia="Calibri" w:hAnsi="Times New Roman"/>
      <w:u w:val="single"/>
      <w:lang w:val="x-none"/>
    </w:rPr>
  </w:style>
  <w:style w:type="paragraph" w:customStyle="1" w:styleId="Analytics">
    <w:name w:val="Analytics"/>
    <w:basedOn w:val="Heading4"/>
    <w:link w:val="AnalyticsChar"/>
    <w:qFormat/>
    <w:rsid w:val="00AC36B3"/>
    <w:rPr>
      <w:bCs w:val="0"/>
      <w:szCs w:val="22"/>
    </w:rPr>
  </w:style>
  <w:style w:type="character" w:customStyle="1" w:styleId="AnalyticsChar">
    <w:name w:val="Analytics Char"/>
    <w:basedOn w:val="DefaultParagraphFont"/>
    <w:link w:val="Analytics"/>
    <w:rsid w:val="00AC36B3"/>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AC36B3"/>
    <w:rPr>
      <w:rFonts w:cs="Arial"/>
      <w:b/>
      <w:bCs/>
      <w:iCs/>
      <w:szCs w:val="28"/>
      <w:lang w:val="en-US" w:eastAsia="en-US" w:bidi="ar-SA"/>
    </w:rPr>
  </w:style>
  <w:style w:type="numbering" w:customStyle="1" w:styleId="NoList1">
    <w:name w:val="No List1"/>
    <w:next w:val="NoList"/>
    <w:semiHidden/>
    <w:unhideWhenUsed/>
    <w:rsid w:val="00AC36B3"/>
  </w:style>
  <w:style w:type="character" w:customStyle="1" w:styleId="underline">
    <w:name w:val="underline"/>
    <w:basedOn w:val="DefaultParagraphFont"/>
    <w:qFormat/>
    <w:locked/>
    <w:rsid w:val="00AC36B3"/>
    <w:rPr>
      <w:rFonts w:ascii="Times New Roman" w:hAnsi="Times New Roman" w:cs="Times New Roman" w:hint="default"/>
      <w:u w:val="single"/>
    </w:rPr>
  </w:style>
  <w:style w:type="character" w:customStyle="1" w:styleId="Style11ptUnderline">
    <w:name w:val="Style 11 pt Underline"/>
    <w:basedOn w:val="DefaultParagraphFont"/>
    <w:qFormat/>
    <w:rsid w:val="00AC36B3"/>
    <w:rPr>
      <w:sz w:val="20"/>
      <w:u w:val="single"/>
    </w:rPr>
  </w:style>
  <w:style w:type="character" w:customStyle="1" w:styleId="Style11pt">
    <w:name w:val="Style 11 pt"/>
    <w:basedOn w:val="DefaultParagraphFont"/>
    <w:qFormat/>
    <w:rsid w:val="00AC36B3"/>
    <w:rPr>
      <w:sz w:val="20"/>
    </w:rPr>
  </w:style>
  <w:style w:type="character" w:customStyle="1" w:styleId="Style1Char1">
    <w:name w:val="Style1 Char1"/>
    <w:basedOn w:val="DefaultParagraphFont"/>
    <w:qFormat/>
    <w:rsid w:val="00AC36B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AC36B3"/>
    <w:rPr>
      <w:sz w:val="18"/>
      <w:szCs w:val="18"/>
    </w:rPr>
  </w:style>
  <w:style w:type="paragraph" w:styleId="CommentText">
    <w:name w:val="annotation text"/>
    <w:basedOn w:val="Normal"/>
    <w:link w:val="CommentTextChar"/>
    <w:uiPriority w:val="99"/>
    <w:unhideWhenUsed/>
    <w:rsid w:val="00AC36B3"/>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AC36B3"/>
    <w:rPr>
      <w:rFonts w:ascii="Times New Roman" w:hAnsi="Times New Roman"/>
    </w:rPr>
  </w:style>
  <w:style w:type="paragraph" w:styleId="CommentSubject">
    <w:name w:val="annotation subject"/>
    <w:basedOn w:val="CommentText"/>
    <w:next w:val="CommentText"/>
    <w:link w:val="CommentSubjectChar"/>
    <w:unhideWhenUsed/>
    <w:rsid w:val="00AC36B3"/>
    <w:rPr>
      <w:b/>
      <w:bCs/>
      <w:sz w:val="20"/>
      <w:szCs w:val="20"/>
    </w:rPr>
  </w:style>
  <w:style w:type="character" w:customStyle="1" w:styleId="CommentSubjectChar">
    <w:name w:val="Comment Subject Char"/>
    <w:basedOn w:val="CommentTextChar"/>
    <w:link w:val="CommentSubject"/>
    <w:rsid w:val="00AC36B3"/>
    <w:rPr>
      <w:rFonts w:ascii="Times New Roman" w:hAnsi="Times New Roman"/>
      <w:b/>
      <w:bCs/>
      <w:sz w:val="20"/>
      <w:szCs w:val="20"/>
    </w:rPr>
  </w:style>
  <w:style w:type="character" w:customStyle="1" w:styleId="cardChar">
    <w:name w:val="card Char"/>
    <w:aliases w:val="Bold Cite Char Char,Speed Cite Char"/>
    <w:link w:val="card"/>
    <w:qFormat/>
    <w:rsid w:val="00AC36B3"/>
    <w:rPr>
      <w:rFonts w:ascii="Times New Roman" w:hAnsi="Times New Roman"/>
      <w:sz w:val="16"/>
    </w:rPr>
  </w:style>
  <w:style w:type="character" w:customStyle="1" w:styleId="StyleDate">
    <w:name w:val="Style Date"/>
    <w:aliases w:val="Author"/>
    <w:qFormat/>
    <w:rsid w:val="00AC36B3"/>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AC36B3"/>
    <w:rPr>
      <w:b/>
      <w:bCs/>
    </w:rPr>
  </w:style>
  <w:style w:type="character" w:customStyle="1" w:styleId="apple-converted-space">
    <w:name w:val="apple-converted-space"/>
    <w:basedOn w:val="DefaultParagraphFont"/>
    <w:qFormat/>
    <w:rsid w:val="00AC36B3"/>
  </w:style>
  <w:style w:type="character" w:customStyle="1" w:styleId="st">
    <w:name w:val="st"/>
    <w:rsid w:val="00AC36B3"/>
  </w:style>
  <w:style w:type="character" w:customStyle="1" w:styleId="CharChar11">
    <w:name w:val="Char Char11"/>
    <w:rsid w:val="00AC36B3"/>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AC36B3"/>
    <w:rPr>
      <w:b/>
      <w:sz w:val="22"/>
      <w:u w:val="single"/>
    </w:rPr>
  </w:style>
  <w:style w:type="character" w:customStyle="1" w:styleId="DebateHighlighted">
    <w:name w:val="Debate Highlighted"/>
    <w:basedOn w:val="DefaultParagraphFont"/>
    <w:qFormat/>
    <w:rsid w:val="00AC36B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AC36B3"/>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AC36B3"/>
    <w:rPr>
      <w:szCs w:val="24"/>
      <w:u w:val="single"/>
      <w:lang w:val="en-US" w:eastAsia="en-US" w:bidi="ar-SA"/>
    </w:rPr>
  </w:style>
  <w:style w:type="character" w:customStyle="1" w:styleId="Highlightedunderline">
    <w:name w:val="Highlighted underline"/>
    <w:qFormat/>
    <w:rsid w:val="00AC36B3"/>
    <w:rPr>
      <w:rFonts w:ascii="Times New Roman" w:hAnsi="Times New Roman"/>
      <w:sz w:val="20"/>
      <w:shd w:val="clear" w:color="auto" w:fill="C0C0C0"/>
    </w:rPr>
  </w:style>
  <w:style w:type="paragraph" w:customStyle="1" w:styleId="CITE">
    <w:name w:val="CITE"/>
    <w:basedOn w:val="Normal"/>
    <w:next w:val="Normal"/>
    <w:link w:val="CITEChar"/>
    <w:qFormat/>
    <w:rsid w:val="00AC36B3"/>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AC36B3"/>
    <w:rPr>
      <w:rFonts w:ascii="Liberation Sans" w:hAnsi="Liberation Sans" w:cs="Georgia"/>
      <w:sz w:val="20"/>
      <w:szCs w:val="20"/>
      <w:u w:val="single"/>
    </w:rPr>
  </w:style>
  <w:style w:type="paragraph" w:customStyle="1" w:styleId="cardtext">
    <w:name w:val="card text"/>
    <w:basedOn w:val="Normal"/>
    <w:link w:val="cardtextChar"/>
    <w:qFormat/>
    <w:rsid w:val="00AC36B3"/>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AC36B3"/>
    <w:rPr>
      <w:rFonts w:ascii="Georgia" w:eastAsia="Calibri" w:hAnsi="Georgia"/>
    </w:rPr>
  </w:style>
  <w:style w:type="character" w:customStyle="1" w:styleId="UnderlineBold0">
    <w:name w:val="Underline Bold"/>
    <w:basedOn w:val="DefaultParagraphFont"/>
    <w:uiPriority w:val="6"/>
    <w:qFormat/>
    <w:rsid w:val="00AC36B3"/>
    <w:rPr>
      <w:b/>
      <w:sz w:val="20"/>
      <w:u w:val="single"/>
    </w:rPr>
  </w:style>
  <w:style w:type="paragraph" w:styleId="BodyText">
    <w:name w:val="Body Text"/>
    <w:basedOn w:val="Normal"/>
    <w:link w:val="BodyTextChar"/>
    <w:uiPriority w:val="99"/>
    <w:unhideWhenUsed/>
    <w:qFormat/>
    <w:rsid w:val="00AC36B3"/>
    <w:pPr>
      <w:spacing w:after="120"/>
    </w:pPr>
  </w:style>
  <w:style w:type="character" w:customStyle="1" w:styleId="BodyTextChar">
    <w:name w:val="Body Text Char"/>
    <w:basedOn w:val="DefaultParagraphFont"/>
    <w:link w:val="BodyText"/>
    <w:uiPriority w:val="99"/>
    <w:qFormat/>
    <w:rsid w:val="00AC36B3"/>
    <w:rPr>
      <w:rFonts w:ascii="Calibri" w:hAnsi="Calibri"/>
      <w:sz w:val="22"/>
    </w:rPr>
  </w:style>
  <w:style w:type="paragraph" w:customStyle="1" w:styleId="UnderlinePara">
    <w:name w:val="Underline Para"/>
    <w:basedOn w:val="Normal"/>
    <w:uiPriority w:val="6"/>
    <w:qFormat/>
    <w:rsid w:val="00AC36B3"/>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AC36B3"/>
  </w:style>
  <w:style w:type="paragraph" w:customStyle="1" w:styleId="tiny">
    <w:name w:val="tiny"/>
    <w:next w:val="Normal"/>
    <w:link w:val="tinyChar"/>
    <w:autoRedefine/>
    <w:qFormat/>
    <w:rsid w:val="00AC36B3"/>
    <w:pPr>
      <w:contextualSpacing/>
    </w:pPr>
    <w:rPr>
      <w:rFonts w:ascii="Times New Roman" w:eastAsia="Malgun Gothic" w:hAnsi="Times New Roman" w:cs="Times New Roman"/>
      <w:sz w:val="12"/>
    </w:rPr>
  </w:style>
  <w:style w:type="character" w:customStyle="1" w:styleId="tinyChar">
    <w:name w:val="tiny Char"/>
    <w:link w:val="tiny"/>
    <w:rsid w:val="00AC36B3"/>
    <w:rPr>
      <w:rFonts w:ascii="Times New Roman" w:eastAsia="Malgun Gothic" w:hAnsi="Times New Roman" w:cs="Times New Roman"/>
      <w:sz w:val="12"/>
    </w:rPr>
  </w:style>
  <w:style w:type="character" w:customStyle="1" w:styleId="DocumentMapChar1">
    <w:name w:val="Document Map Char1"/>
    <w:basedOn w:val="DefaultParagraphFont"/>
    <w:uiPriority w:val="99"/>
    <w:rsid w:val="00AC36B3"/>
    <w:rPr>
      <w:rFonts w:ascii="Segoe UI" w:hAnsi="Segoe UI" w:cs="Segoe UI"/>
      <w:sz w:val="16"/>
      <w:szCs w:val="16"/>
    </w:rPr>
  </w:style>
  <w:style w:type="character" w:customStyle="1" w:styleId="CommentSubjectChar1">
    <w:name w:val="Comment Subject Char1"/>
    <w:basedOn w:val="CommentTextChar"/>
    <w:uiPriority w:val="99"/>
    <w:semiHidden/>
    <w:rsid w:val="00AC36B3"/>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AC36B3"/>
    <w:rPr>
      <w:rFonts w:ascii="Lucida Grande" w:eastAsiaTheme="minorHAnsi" w:hAnsi="Lucida Grande" w:cs="Lucida Grande"/>
      <w:sz w:val="18"/>
      <w:szCs w:val="18"/>
    </w:rPr>
  </w:style>
  <w:style w:type="character" w:customStyle="1" w:styleId="Style1Char">
    <w:name w:val="Style1 Char"/>
    <w:basedOn w:val="DefaultParagraphFont"/>
    <w:qFormat/>
    <w:rsid w:val="00AC36B3"/>
    <w:rPr>
      <w:rFonts w:eastAsia="SimSun"/>
      <w:sz w:val="20"/>
      <w:szCs w:val="24"/>
      <w:u w:val="single"/>
      <w:lang w:val="en-US" w:eastAsia="zh-CN" w:bidi="ar-SA"/>
    </w:rPr>
  </w:style>
  <w:style w:type="paragraph" w:customStyle="1" w:styleId="Tag2">
    <w:name w:val="Tag2"/>
    <w:basedOn w:val="Normal"/>
    <w:autoRedefine/>
    <w:qFormat/>
    <w:rsid w:val="00AC36B3"/>
    <w:rPr>
      <w:rFonts w:eastAsia="Calibri" w:cs="Arial"/>
      <w:b/>
    </w:rPr>
  </w:style>
  <w:style w:type="character" w:customStyle="1" w:styleId="CommentTextChar1">
    <w:name w:val="Comment Text Char1"/>
    <w:basedOn w:val="DefaultParagraphFont"/>
    <w:uiPriority w:val="99"/>
    <w:rsid w:val="00AC36B3"/>
    <w:rPr>
      <w:rFonts w:ascii="Calibri" w:hAnsi="Calibri"/>
    </w:rPr>
  </w:style>
  <w:style w:type="character" w:customStyle="1" w:styleId="apple-style-span">
    <w:name w:val="apple-style-span"/>
    <w:basedOn w:val="DefaultParagraphFont"/>
    <w:qFormat/>
    <w:rsid w:val="00AC36B3"/>
  </w:style>
  <w:style w:type="character" w:customStyle="1" w:styleId="FootnoteTextChar">
    <w:name w:val="Footnote Text Char"/>
    <w:basedOn w:val="DefaultParagraphFont"/>
    <w:link w:val="FootnoteText"/>
    <w:rsid w:val="00AC36B3"/>
    <w:rPr>
      <w:rFonts w:ascii="Calibri" w:hAnsi="Calibri"/>
    </w:rPr>
  </w:style>
  <w:style w:type="paragraph" w:styleId="FootnoteText">
    <w:name w:val="footnote text"/>
    <w:basedOn w:val="Normal"/>
    <w:link w:val="FootnoteTextChar"/>
    <w:unhideWhenUsed/>
    <w:qFormat/>
    <w:rsid w:val="00AC36B3"/>
    <w:pPr>
      <w:spacing w:after="0" w:line="240" w:lineRule="auto"/>
    </w:pPr>
    <w:rPr>
      <w:sz w:val="24"/>
    </w:rPr>
  </w:style>
  <w:style w:type="character" w:customStyle="1" w:styleId="FootnoteTextChar1">
    <w:name w:val="Footnote Text Char1"/>
    <w:basedOn w:val="DefaultParagraphFont"/>
    <w:rsid w:val="00AC36B3"/>
    <w:rPr>
      <w:rFonts w:ascii="Calibri" w:hAnsi="Calibri"/>
      <w:sz w:val="20"/>
      <w:szCs w:val="20"/>
    </w:rPr>
  </w:style>
  <w:style w:type="paragraph" w:customStyle="1" w:styleId="p">
    <w:name w:val="p"/>
    <w:basedOn w:val="Normal"/>
    <w:rsid w:val="00AC36B3"/>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AC36B3"/>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AC36B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AC36B3"/>
    <w:rPr>
      <w:vertAlign w:val="superscript"/>
    </w:rPr>
  </w:style>
  <w:style w:type="paragraph" w:customStyle="1" w:styleId="para">
    <w:name w:val="para"/>
    <w:basedOn w:val="Normal"/>
    <w:rsid w:val="00AC36B3"/>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AC36B3"/>
    <w:pPr>
      <w:spacing w:before="100" w:beforeAutospacing="1" w:after="100" w:afterAutospacing="1" w:line="240" w:lineRule="auto"/>
    </w:pPr>
    <w:rPr>
      <w:rFonts w:cs="Times New Roman"/>
    </w:rPr>
  </w:style>
  <w:style w:type="character" w:customStyle="1" w:styleId="vm-hook">
    <w:name w:val="vm-hook"/>
    <w:basedOn w:val="DefaultParagraphFont"/>
    <w:rsid w:val="00AC36B3"/>
  </w:style>
  <w:style w:type="character" w:customStyle="1" w:styleId="dfm-title">
    <w:name w:val="dfm-title"/>
    <w:basedOn w:val="DefaultParagraphFont"/>
    <w:rsid w:val="00AC36B3"/>
  </w:style>
  <w:style w:type="paragraph" w:customStyle="1" w:styleId="evidencetext">
    <w:name w:val="evidence text"/>
    <w:basedOn w:val="Normal"/>
    <w:link w:val="evidencetextChar1"/>
    <w:qFormat/>
    <w:rsid w:val="00AC36B3"/>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AC36B3"/>
    <w:rPr>
      <w:rFonts w:ascii="Arial" w:hAnsi="Arial" w:cs="Arial"/>
      <w:color w:val="000000"/>
      <w:sz w:val="22"/>
      <w:lang w:val="x-none" w:eastAsia="x-none"/>
    </w:rPr>
  </w:style>
  <w:style w:type="paragraph" w:customStyle="1" w:styleId="CardIndented">
    <w:name w:val="Card (Indented)"/>
    <w:basedOn w:val="Normal"/>
    <w:link w:val="CardIndentedChar"/>
    <w:qFormat/>
    <w:rsid w:val="00AC36B3"/>
    <w:pPr>
      <w:spacing w:after="0" w:line="240" w:lineRule="auto"/>
      <w:ind w:left="288"/>
    </w:pPr>
    <w:rPr>
      <w:rFonts w:ascii="Arial" w:hAnsi="Arial" w:cs="Arial"/>
    </w:rPr>
  </w:style>
  <w:style w:type="paragraph" w:customStyle="1" w:styleId="Emphasize">
    <w:name w:val="Emphasize"/>
    <w:basedOn w:val="Normal"/>
    <w:uiPriority w:val="7"/>
    <w:qFormat/>
    <w:rsid w:val="00AC36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AC36B3"/>
    <w:rPr>
      <w:rFonts w:asciiTheme="minorHAnsi" w:hAnsiTheme="minorHAnsi"/>
      <w:sz w:val="22"/>
    </w:rPr>
  </w:style>
  <w:style w:type="character" w:customStyle="1" w:styleId="UnresolvedMention1">
    <w:name w:val="Unresolved Mention1"/>
    <w:basedOn w:val="DefaultParagraphFont"/>
    <w:uiPriority w:val="99"/>
    <w:unhideWhenUsed/>
    <w:rsid w:val="00AC36B3"/>
    <w:rPr>
      <w:color w:val="808080"/>
      <w:shd w:val="clear" w:color="auto" w:fill="E6E6E6"/>
    </w:rPr>
  </w:style>
  <w:style w:type="character" w:customStyle="1" w:styleId="BodyTextChar1">
    <w:name w:val="Body Text Char1"/>
    <w:aliases w:val="Very Small Text Char1"/>
    <w:basedOn w:val="DefaultParagraphFont"/>
    <w:uiPriority w:val="99"/>
    <w:rsid w:val="00AC36B3"/>
    <w:rPr>
      <w:rFonts w:ascii="Times New Roman" w:hAnsi="Times New Roman"/>
      <w:sz w:val="24"/>
    </w:rPr>
  </w:style>
  <w:style w:type="character" w:customStyle="1" w:styleId="UnresolvedMention2">
    <w:name w:val="Unresolved Mention2"/>
    <w:basedOn w:val="DefaultParagraphFont"/>
    <w:uiPriority w:val="99"/>
    <w:unhideWhenUsed/>
    <w:rsid w:val="00AC36B3"/>
    <w:rPr>
      <w:color w:val="808080"/>
      <w:shd w:val="clear" w:color="auto" w:fill="E6E6E6"/>
    </w:rPr>
  </w:style>
  <w:style w:type="character" w:customStyle="1" w:styleId="Author-Date">
    <w:name w:val="Author-Date"/>
    <w:qFormat/>
    <w:rsid w:val="00AC36B3"/>
    <w:rPr>
      <w:b/>
      <w:sz w:val="24"/>
    </w:rPr>
  </w:style>
  <w:style w:type="character" w:customStyle="1" w:styleId="ListLabel12">
    <w:name w:val="ListLabel 12"/>
    <w:qFormat/>
    <w:rsid w:val="00AC36B3"/>
    <w:rPr>
      <w:strike w:val="0"/>
      <w:dstrike w:val="0"/>
      <w:color w:val="000000"/>
      <w:spacing w:val="0"/>
      <w:w w:val="100"/>
      <w:sz w:val="16"/>
      <w:lang w:val="en-US"/>
    </w:rPr>
  </w:style>
  <w:style w:type="character" w:customStyle="1" w:styleId="ListLabel11">
    <w:name w:val="ListLabel 11"/>
    <w:qFormat/>
    <w:rsid w:val="00AC36B3"/>
    <w:rPr>
      <w:strike w:val="0"/>
      <w:dstrike w:val="0"/>
      <w:color w:val="000000"/>
      <w:spacing w:val="70"/>
      <w:w w:val="100"/>
      <w:sz w:val="16"/>
      <w:lang w:val="en-US"/>
    </w:rPr>
  </w:style>
  <w:style w:type="character" w:customStyle="1" w:styleId="ListLabel10">
    <w:name w:val="ListLabel 10"/>
    <w:qFormat/>
    <w:rsid w:val="00AC36B3"/>
    <w:rPr>
      <w:strike w:val="0"/>
      <w:dstrike w:val="0"/>
      <w:color w:val="000000"/>
      <w:spacing w:val="0"/>
      <w:w w:val="100"/>
      <w:sz w:val="18"/>
      <w:lang w:val="en-US"/>
    </w:rPr>
  </w:style>
  <w:style w:type="character" w:customStyle="1" w:styleId="ListLabel9">
    <w:name w:val="ListLabel 9"/>
    <w:qFormat/>
    <w:rsid w:val="00AC36B3"/>
    <w:rPr>
      <w:strike w:val="0"/>
      <w:dstrike w:val="0"/>
      <w:color w:val="000000"/>
      <w:spacing w:val="0"/>
      <w:w w:val="100"/>
      <w:sz w:val="21"/>
      <w:lang w:val="en-US"/>
    </w:rPr>
  </w:style>
  <w:style w:type="character" w:customStyle="1" w:styleId="ListLabel8">
    <w:name w:val="ListLabel 8"/>
    <w:qFormat/>
    <w:rsid w:val="00AC36B3"/>
    <w:rPr>
      <w:strike w:val="0"/>
      <w:dstrike w:val="0"/>
      <w:color w:val="000000"/>
      <w:spacing w:val="0"/>
      <w:w w:val="100"/>
      <w:sz w:val="20"/>
      <w:lang w:val="en-US"/>
    </w:rPr>
  </w:style>
  <w:style w:type="character" w:customStyle="1" w:styleId="ListLabel7">
    <w:name w:val="ListLabel 7"/>
    <w:qFormat/>
    <w:rsid w:val="00AC36B3"/>
    <w:rPr>
      <w:strike w:val="0"/>
      <w:dstrike w:val="0"/>
      <w:color w:val="000000"/>
      <w:spacing w:val="0"/>
      <w:w w:val="100"/>
      <w:sz w:val="20"/>
      <w:lang w:val="en-US"/>
    </w:rPr>
  </w:style>
  <w:style w:type="character" w:customStyle="1" w:styleId="ListLabel6">
    <w:name w:val="ListLabel 6"/>
    <w:qFormat/>
    <w:rsid w:val="00AC36B3"/>
    <w:rPr>
      <w:i/>
      <w:strike w:val="0"/>
      <w:dstrike w:val="0"/>
      <w:color w:val="000000"/>
      <w:spacing w:val="0"/>
      <w:w w:val="100"/>
      <w:sz w:val="20"/>
      <w:lang w:val="en-US"/>
    </w:rPr>
  </w:style>
  <w:style w:type="character" w:customStyle="1" w:styleId="ListLabel5">
    <w:name w:val="ListLabel 5"/>
    <w:qFormat/>
    <w:rsid w:val="00AC36B3"/>
    <w:rPr>
      <w:strike w:val="0"/>
      <w:dstrike w:val="0"/>
      <w:color w:val="000000"/>
      <w:spacing w:val="0"/>
      <w:w w:val="100"/>
      <w:sz w:val="20"/>
      <w:lang w:val="en-US"/>
    </w:rPr>
  </w:style>
  <w:style w:type="character" w:customStyle="1" w:styleId="ListLabel4">
    <w:name w:val="ListLabel 4"/>
    <w:qFormat/>
    <w:rsid w:val="00AC36B3"/>
    <w:rPr>
      <w:strike w:val="0"/>
      <w:dstrike w:val="0"/>
      <w:color w:val="000000"/>
      <w:spacing w:val="0"/>
      <w:w w:val="100"/>
      <w:sz w:val="19"/>
      <w:lang w:val="en-US"/>
    </w:rPr>
  </w:style>
  <w:style w:type="character" w:customStyle="1" w:styleId="ListLabel3">
    <w:name w:val="ListLabel 3"/>
    <w:qFormat/>
    <w:rsid w:val="00AC36B3"/>
    <w:rPr>
      <w:i/>
      <w:strike w:val="0"/>
      <w:dstrike w:val="0"/>
      <w:color w:val="000000"/>
      <w:spacing w:val="0"/>
      <w:w w:val="100"/>
      <w:sz w:val="20"/>
      <w:lang w:val="en-US"/>
    </w:rPr>
  </w:style>
  <w:style w:type="character" w:customStyle="1" w:styleId="ListLabel2">
    <w:name w:val="ListLabel 2"/>
    <w:qFormat/>
    <w:rsid w:val="00AC36B3"/>
    <w:rPr>
      <w:strike w:val="0"/>
      <w:dstrike w:val="0"/>
      <w:color w:val="000000"/>
      <w:spacing w:val="0"/>
      <w:w w:val="100"/>
      <w:sz w:val="20"/>
      <w:lang w:val="en-US"/>
    </w:rPr>
  </w:style>
  <w:style w:type="character" w:customStyle="1" w:styleId="ListLabel1">
    <w:name w:val="ListLabel 1"/>
    <w:qFormat/>
    <w:rsid w:val="00AC36B3"/>
    <w:rPr>
      <w:i/>
      <w:strike w:val="0"/>
      <w:dstrike w:val="0"/>
      <w:color w:val="000000"/>
      <w:spacing w:val="0"/>
      <w:w w:val="100"/>
      <w:sz w:val="18"/>
      <w:lang w:val="en-US"/>
    </w:rPr>
  </w:style>
  <w:style w:type="character" w:customStyle="1" w:styleId="verdana">
    <w:name w:val="verdana"/>
    <w:basedOn w:val="DefaultParagraphFont"/>
    <w:qFormat/>
    <w:rsid w:val="00AC36B3"/>
    <w:rPr>
      <w:rFonts w:cs="Times New Roman"/>
    </w:rPr>
  </w:style>
  <w:style w:type="character" w:customStyle="1" w:styleId="italic">
    <w:name w:val="italic"/>
    <w:basedOn w:val="DefaultParagraphFont"/>
    <w:qFormat/>
    <w:rsid w:val="00AC36B3"/>
    <w:rPr>
      <w:rFonts w:cs="Times New Roman"/>
    </w:rPr>
  </w:style>
  <w:style w:type="character" w:customStyle="1" w:styleId="hit">
    <w:name w:val="hit"/>
    <w:basedOn w:val="DefaultParagraphFont"/>
    <w:qFormat/>
    <w:rsid w:val="00AC36B3"/>
    <w:rPr>
      <w:rFonts w:cs="Times New Roman"/>
    </w:rPr>
  </w:style>
  <w:style w:type="character" w:customStyle="1" w:styleId="blue">
    <w:name w:val="blue"/>
    <w:basedOn w:val="DefaultParagraphFont"/>
    <w:qFormat/>
    <w:rsid w:val="00AC36B3"/>
    <w:rPr>
      <w:rFonts w:cs="Times New Roman"/>
    </w:rPr>
  </w:style>
  <w:style w:type="character" w:customStyle="1" w:styleId="copyrightdescription">
    <w:name w:val="copyrightdescription"/>
    <w:basedOn w:val="DefaultParagraphFont"/>
    <w:qFormat/>
    <w:rsid w:val="00AC36B3"/>
    <w:rPr>
      <w:rFonts w:cs="Times New Roman"/>
    </w:rPr>
  </w:style>
  <w:style w:type="character" w:customStyle="1" w:styleId="tabtitle">
    <w:name w:val="tabtitle"/>
    <w:basedOn w:val="DefaultParagraphFont"/>
    <w:qFormat/>
    <w:rsid w:val="00AC36B3"/>
    <w:rPr>
      <w:rFonts w:cs="Times New Roman"/>
    </w:rPr>
  </w:style>
  <w:style w:type="character" w:customStyle="1" w:styleId="resultbodyblack">
    <w:name w:val="resultbodyblack"/>
    <w:basedOn w:val="DefaultParagraphFont"/>
    <w:qFormat/>
    <w:rsid w:val="00AC36B3"/>
    <w:rPr>
      <w:rFonts w:cs="Times New Roman"/>
    </w:rPr>
  </w:style>
  <w:style w:type="character" w:customStyle="1" w:styleId="resultbody">
    <w:name w:val="resultbody"/>
    <w:basedOn w:val="DefaultParagraphFont"/>
    <w:qFormat/>
    <w:rsid w:val="00AC36B3"/>
    <w:rPr>
      <w:rFonts w:cs="Times New Roman"/>
    </w:rPr>
  </w:style>
  <w:style w:type="character" w:customStyle="1" w:styleId="resultbodysmallitalic">
    <w:name w:val="resultbodysmallitalic"/>
    <w:basedOn w:val="DefaultParagraphFont"/>
    <w:qFormat/>
    <w:rsid w:val="00AC36B3"/>
    <w:rPr>
      <w:rFonts w:cs="Times New Roman"/>
    </w:rPr>
  </w:style>
  <w:style w:type="character" w:customStyle="1" w:styleId="resultpron">
    <w:name w:val="resultpron"/>
    <w:basedOn w:val="DefaultParagraphFont"/>
    <w:qFormat/>
    <w:rsid w:val="00AC36B3"/>
    <w:rPr>
      <w:rFonts w:cs="Times New Roman"/>
    </w:rPr>
  </w:style>
  <w:style w:type="character" w:customStyle="1" w:styleId="NumberingSymbols">
    <w:name w:val="Numbering Symbols"/>
    <w:qFormat/>
    <w:rsid w:val="00AC36B3"/>
  </w:style>
  <w:style w:type="character" w:customStyle="1" w:styleId="StrongEmphasis">
    <w:name w:val="Strong Emphasis"/>
    <w:qFormat/>
    <w:rsid w:val="00AC36B3"/>
    <w:rPr>
      <w:b/>
      <w:bCs/>
    </w:rPr>
  </w:style>
  <w:style w:type="character" w:customStyle="1" w:styleId="Emphasis2">
    <w:name w:val="Emphasis2"/>
    <w:basedOn w:val="DefaultParagraphFont"/>
    <w:qFormat/>
    <w:rsid w:val="00AC36B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AC36B3"/>
    <w:rPr>
      <w:rFonts w:ascii="Times New Roman" w:hAnsi="Times New Roman"/>
      <w:sz w:val="20"/>
      <w:szCs w:val="24"/>
      <w:u w:val="single"/>
      <w:lang w:val="en-US" w:eastAsia="en-US" w:bidi="ar-SA"/>
    </w:rPr>
  </w:style>
  <w:style w:type="character" w:customStyle="1" w:styleId="pg">
    <w:name w:val="pg"/>
    <w:basedOn w:val="DefaultParagraphFont"/>
    <w:qFormat/>
    <w:rsid w:val="00AC36B3"/>
  </w:style>
  <w:style w:type="character" w:customStyle="1" w:styleId="ital-inline">
    <w:name w:val="ital-inline"/>
    <w:basedOn w:val="DefaultParagraphFont"/>
    <w:qFormat/>
    <w:rsid w:val="00AC36B3"/>
  </w:style>
  <w:style w:type="character" w:customStyle="1" w:styleId="senselabelstart">
    <w:name w:val="sense_label start"/>
    <w:basedOn w:val="DefaultParagraphFont"/>
    <w:qFormat/>
    <w:rsid w:val="00AC36B3"/>
  </w:style>
  <w:style w:type="character" w:customStyle="1" w:styleId="sensecontent">
    <w:name w:val="sense_content"/>
    <w:basedOn w:val="DefaultParagraphFont"/>
    <w:qFormat/>
    <w:rsid w:val="00AC36B3"/>
  </w:style>
  <w:style w:type="character" w:customStyle="1" w:styleId="vi">
    <w:name w:val="vi"/>
    <w:basedOn w:val="DefaultParagraphFont"/>
    <w:qFormat/>
    <w:rsid w:val="00AC36B3"/>
  </w:style>
  <w:style w:type="character" w:customStyle="1" w:styleId="senselabel">
    <w:name w:val="sense_label"/>
    <w:basedOn w:val="DefaultParagraphFont"/>
    <w:qFormat/>
    <w:rsid w:val="00AC36B3"/>
  </w:style>
  <w:style w:type="character" w:customStyle="1" w:styleId="Style11ptItalicUnderline">
    <w:name w:val="Style 11 pt Italic Underline"/>
    <w:basedOn w:val="DefaultParagraphFont"/>
    <w:qFormat/>
    <w:rsid w:val="00AC36B3"/>
    <w:rPr>
      <w:i/>
      <w:iCs/>
      <w:sz w:val="20"/>
      <w:u w:val="single"/>
    </w:rPr>
  </w:style>
  <w:style w:type="character" w:customStyle="1" w:styleId="Style11ptBoldUnderline">
    <w:name w:val="Style 11 pt Bold Underline"/>
    <w:basedOn w:val="DefaultParagraphFont"/>
    <w:qFormat/>
    <w:rsid w:val="00AC36B3"/>
    <w:rPr>
      <w:b/>
      <w:bCs/>
      <w:sz w:val="20"/>
      <w:u w:val="single"/>
    </w:rPr>
  </w:style>
  <w:style w:type="character" w:customStyle="1" w:styleId="StyleStyle4CharTimesNewRoman11ptItalic">
    <w:name w:val="Style Style4 Char + Times New Roman 11 pt Italic"/>
    <w:basedOn w:val="DefaultParagraphFont"/>
    <w:qFormat/>
    <w:rsid w:val="00AC36B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AC36B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AC36B3"/>
    <w:rPr>
      <w:color w:val="000000"/>
      <w:sz w:val="20"/>
    </w:rPr>
  </w:style>
  <w:style w:type="character" w:customStyle="1" w:styleId="Style11ptBlackUnderline">
    <w:name w:val="Style 11 pt Black Underline"/>
    <w:basedOn w:val="DefaultParagraphFont"/>
    <w:qFormat/>
    <w:rsid w:val="00AC36B3"/>
    <w:rPr>
      <w:color w:val="000000"/>
      <w:sz w:val="20"/>
      <w:u w:val="single"/>
    </w:rPr>
  </w:style>
  <w:style w:type="character" w:customStyle="1" w:styleId="pmterms1">
    <w:name w:val="pmterms1"/>
    <w:basedOn w:val="DefaultParagraphFont"/>
    <w:qFormat/>
    <w:rsid w:val="00AC36B3"/>
  </w:style>
  <w:style w:type="character" w:customStyle="1" w:styleId="HTMLTypewriter3">
    <w:name w:val="HTML Typewriter3"/>
    <w:basedOn w:val="DefaultParagraphFont"/>
    <w:qFormat/>
    <w:rsid w:val="00AC36B3"/>
    <w:rPr>
      <w:rFonts w:ascii="Courier New" w:eastAsia="SimSun" w:hAnsi="Courier New" w:cs="Courier New"/>
      <w:sz w:val="20"/>
      <w:szCs w:val="20"/>
    </w:rPr>
  </w:style>
  <w:style w:type="character" w:customStyle="1" w:styleId="CardsChar">
    <w:name w:val="Cards Char"/>
    <w:basedOn w:val="DefaultParagraphFont"/>
    <w:qFormat/>
    <w:rsid w:val="00AC36B3"/>
    <w:rPr>
      <w:rFonts w:ascii="Times New Roman" w:hAnsi="Times New Roman" w:cs="Times New Roman"/>
      <w:lang w:val="en-US" w:bidi="ar-SA"/>
    </w:rPr>
  </w:style>
  <w:style w:type="character" w:customStyle="1" w:styleId="CardsFont12pt0">
    <w:name w:val="Cards + Font 12pt"/>
    <w:basedOn w:val="CardsChar"/>
    <w:qFormat/>
    <w:rsid w:val="00AC36B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AC36B3"/>
    <w:rPr>
      <w:rFonts w:ascii="Times New Roman" w:hAnsi="Times New Roman" w:cs="Times New Roman"/>
      <w:b/>
      <w:sz w:val="24"/>
      <w:u w:val="single"/>
      <w:lang w:val="en-US" w:bidi="ar-SA"/>
    </w:rPr>
  </w:style>
  <w:style w:type="character" w:styleId="HTMLCite">
    <w:name w:val="HTML Cite"/>
    <w:basedOn w:val="DefaultParagraphFont"/>
    <w:uiPriority w:val="99"/>
    <w:qFormat/>
    <w:rsid w:val="00AC36B3"/>
    <w:rPr>
      <w:rFonts w:cs="Times New Roman"/>
      <w:i/>
    </w:rPr>
  </w:style>
  <w:style w:type="character" w:customStyle="1" w:styleId="VisitedInternetLink">
    <w:name w:val="Visited Internet Link"/>
    <w:basedOn w:val="DefaultParagraphFont"/>
    <w:rsid w:val="00AC36B3"/>
    <w:rPr>
      <w:color w:val="800080"/>
      <w:u w:val="single"/>
    </w:rPr>
  </w:style>
  <w:style w:type="character" w:customStyle="1" w:styleId="CitesChar">
    <w:name w:val="Cites Char"/>
    <w:basedOn w:val="DefaultParagraphFont"/>
    <w:qFormat/>
    <w:rsid w:val="00AC36B3"/>
    <w:rPr>
      <w:szCs w:val="24"/>
      <w:lang w:val="en-US" w:bidi="ar-SA"/>
    </w:rPr>
  </w:style>
  <w:style w:type="character" w:customStyle="1" w:styleId="loose">
    <w:name w:val="loose"/>
    <w:qFormat/>
    <w:rsid w:val="00AC36B3"/>
  </w:style>
  <w:style w:type="character" w:customStyle="1" w:styleId="domtooltips">
    <w:name w:val="domtooltips"/>
    <w:basedOn w:val="DefaultParagraphFont"/>
    <w:qFormat/>
    <w:rsid w:val="00AC36B3"/>
  </w:style>
  <w:style w:type="character" w:customStyle="1" w:styleId="caps">
    <w:name w:val="caps"/>
    <w:basedOn w:val="DefaultParagraphFont"/>
    <w:qFormat/>
    <w:rsid w:val="00AC36B3"/>
  </w:style>
  <w:style w:type="character" w:customStyle="1" w:styleId="Style11ptUnderlineBorderSinglesolidlineAuto05pt">
    <w:name w:val="Style 11 pt Underline Border: : (Single solid line Auto  0.5 pt..."/>
    <w:basedOn w:val="DefaultParagraphFont"/>
    <w:qFormat/>
    <w:rsid w:val="00AC36B3"/>
    <w:rPr>
      <w:sz w:val="20"/>
      <w:u w:val="single"/>
      <w:bdr w:val="single" w:sz="4" w:space="0" w:color="00000A"/>
    </w:rPr>
  </w:style>
  <w:style w:type="character" w:customStyle="1" w:styleId="StyleUnderlineChar11pt">
    <w:name w:val="Style Underline Char + 11 pt"/>
    <w:basedOn w:val="DefaultParagraphFont"/>
    <w:qFormat/>
    <w:rsid w:val="00AC36B3"/>
    <w:rPr>
      <w:rFonts w:ascii="Times New Roman" w:hAnsi="Times New Roman"/>
      <w:sz w:val="20"/>
      <w:szCs w:val="24"/>
      <w:u w:val="single"/>
      <w:lang w:val="en-US" w:eastAsia="en-US" w:bidi="ar-SA"/>
    </w:rPr>
  </w:style>
  <w:style w:type="paragraph" w:styleId="List">
    <w:name w:val="List"/>
    <w:basedOn w:val="BodyText"/>
    <w:uiPriority w:val="99"/>
    <w:rsid w:val="00AC36B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AC36B3"/>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AC36B3"/>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AC36B3"/>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AC36B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AC36B3"/>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AC36B3"/>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AC36B3"/>
    <w:rPr>
      <w:rFonts w:ascii="Liberation Sans" w:eastAsia="Droid Sans Fallback" w:hAnsi="Liberation Sans"/>
      <w:color w:val="00000A"/>
      <w:sz w:val="22"/>
    </w:rPr>
  </w:style>
  <w:style w:type="paragraph" w:customStyle="1" w:styleId="FrameContents">
    <w:name w:val="Frame Contents"/>
    <w:basedOn w:val="Normal"/>
    <w:qFormat/>
    <w:rsid w:val="00AC36B3"/>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AC36B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AC36B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AC36B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AC36B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AC36B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AC36B3"/>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AC36B3"/>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AC36B3"/>
    <w:rPr>
      <w:rFonts w:ascii="Times New Roman" w:eastAsia="Times New Roman" w:hAnsi="Times New Roman" w:cs="Arial"/>
      <w:bCs/>
      <w:caps/>
      <w:color w:val="00000A"/>
      <w:sz w:val="20"/>
      <w:szCs w:val="20"/>
    </w:rPr>
  </w:style>
  <w:style w:type="character" w:customStyle="1" w:styleId="Heading3Char1">
    <w:name w:val="Heading 3 Char1"/>
    <w:qFormat/>
    <w:rsid w:val="00AC36B3"/>
    <w:rPr>
      <w:rFonts w:cs="Arial"/>
      <w:bCs/>
      <w:szCs w:val="26"/>
      <w:u w:val="single"/>
      <w:lang w:val="en-US" w:eastAsia="en-US" w:bidi="ar-SA"/>
    </w:rPr>
  </w:style>
  <w:style w:type="paragraph" w:styleId="Revision">
    <w:name w:val="Revision"/>
    <w:hidden/>
    <w:uiPriority w:val="99"/>
    <w:semiHidden/>
    <w:rsid w:val="00AC36B3"/>
    <w:rPr>
      <w:rFonts w:ascii="Calibri" w:hAnsi="Calibri"/>
      <w:sz w:val="22"/>
    </w:rPr>
  </w:style>
  <w:style w:type="paragraph" w:customStyle="1" w:styleId="Smalltext">
    <w:name w:val="Small text"/>
    <w:aliases w:val="Quote1,Quote11"/>
    <w:basedOn w:val="Normal"/>
    <w:link w:val="SmalltextChar"/>
    <w:qFormat/>
    <w:rsid w:val="00AC36B3"/>
    <w:rPr>
      <w:rFonts w:ascii="Times New Roman" w:eastAsia="MS Mincho" w:hAnsi="Times New Roman" w:cs="Times New Roman"/>
      <w:sz w:val="16"/>
    </w:rPr>
  </w:style>
  <w:style w:type="character" w:customStyle="1" w:styleId="BoldUnderlineChar">
    <w:name w:val="Bold Underline Char"/>
    <w:basedOn w:val="DefaultParagraphFont"/>
    <w:locked/>
    <w:rsid w:val="00AC36B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AC36B3"/>
    <w:rPr>
      <w:b w:val="0"/>
      <w:bCs w:val="0"/>
      <w:sz w:val="22"/>
      <w:u w:val="single"/>
    </w:rPr>
  </w:style>
  <w:style w:type="character" w:customStyle="1" w:styleId="StyleGaramond">
    <w:name w:val="Style Garamond"/>
    <w:qFormat/>
    <w:rsid w:val="00AC36B3"/>
    <w:rPr>
      <w:rFonts w:ascii="Garamond" w:hAnsi="Garamond" w:cs="Garamond"/>
    </w:rPr>
  </w:style>
  <w:style w:type="character" w:customStyle="1" w:styleId="StyletagGaramondChar">
    <w:name w:val="Style tag + Garamond Char"/>
    <w:qFormat/>
    <w:rsid w:val="00AC36B3"/>
    <w:rPr>
      <w:rFonts w:ascii="Garamond" w:hAnsi="Garamond" w:cs="Garamond"/>
      <w:b/>
      <w:bCs/>
      <w:sz w:val="24"/>
      <w:szCs w:val="24"/>
      <w:lang w:val="en-US" w:bidi="ar-SA"/>
    </w:rPr>
  </w:style>
  <w:style w:type="character" w:customStyle="1" w:styleId="StylecardGaramond12ptUnderlineChar">
    <w:name w:val="Style card + Garamond 12 pt Underline Char"/>
    <w:qFormat/>
    <w:rsid w:val="00AC36B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AC36B3"/>
    <w:rPr>
      <w:rFonts w:ascii="Arial" w:hAnsi="Arial"/>
      <w:b/>
      <w:sz w:val="20"/>
      <w:u w:val="single"/>
    </w:rPr>
  </w:style>
  <w:style w:type="character" w:customStyle="1" w:styleId="WW8Num2z0">
    <w:name w:val="WW8Num2z0"/>
    <w:qFormat/>
    <w:rsid w:val="00AC36B3"/>
  </w:style>
  <w:style w:type="character" w:customStyle="1" w:styleId="WW8Num2z1">
    <w:name w:val="WW8Num2z1"/>
    <w:qFormat/>
    <w:rsid w:val="00AC36B3"/>
  </w:style>
  <w:style w:type="character" w:customStyle="1" w:styleId="WW8Num2z2">
    <w:name w:val="WW8Num2z2"/>
    <w:qFormat/>
    <w:rsid w:val="00AC36B3"/>
  </w:style>
  <w:style w:type="character" w:customStyle="1" w:styleId="WW8Num2z3">
    <w:name w:val="WW8Num2z3"/>
    <w:qFormat/>
    <w:rsid w:val="00AC36B3"/>
  </w:style>
  <w:style w:type="character" w:customStyle="1" w:styleId="WW8Num2z4">
    <w:name w:val="WW8Num2z4"/>
    <w:qFormat/>
    <w:rsid w:val="00AC36B3"/>
  </w:style>
  <w:style w:type="character" w:customStyle="1" w:styleId="WW8Num2z5">
    <w:name w:val="WW8Num2z5"/>
    <w:qFormat/>
    <w:rsid w:val="00AC36B3"/>
  </w:style>
  <w:style w:type="character" w:customStyle="1" w:styleId="WW8Num2z6">
    <w:name w:val="WW8Num2z6"/>
    <w:qFormat/>
    <w:rsid w:val="00AC36B3"/>
  </w:style>
  <w:style w:type="character" w:customStyle="1" w:styleId="WW8Num2z7">
    <w:name w:val="WW8Num2z7"/>
    <w:qFormat/>
    <w:rsid w:val="00AC36B3"/>
  </w:style>
  <w:style w:type="character" w:customStyle="1" w:styleId="WW8Num2z8">
    <w:name w:val="WW8Num2z8"/>
    <w:qFormat/>
    <w:rsid w:val="00AC36B3"/>
  </w:style>
  <w:style w:type="character" w:customStyle="1" w:styleId="WW8Num5z0">
    <w:name w:val="WW8Num5z0"/>
    <w:qFormat/>
    <w:rsid w:val="00AC36B3"/>
  </w:style>
  <w:style w:type="character" w:customStyle="1" w:styleId="WW8Num5z1">
    <w:name w:val="WW8Num5z1"/>
    <w:qFormat/>
    <w:rsid w:val="00AC36B3"/>
  </w:style>
  <w:style w:type="character" w:customStyle="1" w:styleId="WW8Num5z2">
    <w:name w:val="WW8Num5z2"/>
    <w:qFormat/>
    <w:rsid w:val="00AC36B3"/>
  </w:style>
  <w:style w:type="character" w:customStyle="1" w:styleId="WW8Num5z3">
    <w:name w:val="WW8Num5z3"/>
    <w:qFormat/>
    <w:rsid w:val="00AC36B3"/>
  </w:style>
  <w:style w:type="character" w:customStyle="1" w:styleId="WW8Num5z4">
    <w:name w:val="WW8Num5z4"/>
    <w:qFormat/>
    <w:rsid w:val="00AC36B3"/>
  </w:style>
  <w:style w:type="character" w:customStyle="1" w:styleId="WW8Num5z5">
    <w:name w:val="WW8Num5z5"/>
    <w:qFormat/>
    <w:rsid w:val="00AC36B3"/>
  </w:style>
  <w:style w:type="character" w:customStyle="1" w:styleId="WW8Num5z6">
    <w:name w:val="WW8Num5z6"/>
    <w:qFormat/>
    <w:rsid w:val="00AC36B3"/>
  </w:style>
  <w:style w:type="character" w:customStyle="1" w:styleId="WW8Num5z7">
    <w:name w:val="WW8Num5z7"/>
    <w:qFormat/>
    <w:rsid w:val="00AC36B3"/>
  </w:style>
  <w:style w:type="character" w:customStyle="1" w:styleId="WW8Num5z8">
    <w:name w:val="WW8Num5z8"/>
    <w:qFormat/>
    <w:rsid w:val="00AC36B3"/>
  </w:style>
  <w:style w:type="character" w:customStyle="1" w:styleId="CiteChar0">
    <w:name w:val="Cite Char"/>
    <w:aliases w:val="cite_tag Char,Char Char Char Char1 Char Char1,Char Char Char Char1 Char,Taglines Char Char, Cha"/>
    <w:basedOn w:val="DefaultParagraphFont"/>
    <w:qFormat/>
    <w:rsid w:val="00AC36B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AC36B3"/>
    <w:rPr>
      <w:rFonts w:ascii="Times New Roman" w:eastAsia="Times New Roman" w:hAnsi="Times New Roman" w:cs="Times New Roman"/>
      <w:u w:val="thick"/>
    </w:rPr>
  </w:style>
  <w:style w:type="character" w:customStyle="1" w:styleId="ListLabel19">
    <w:name w:val="ListLabel 19"/>
    <w:qFormat/>
    <w:rsid w:val="00AC36B3"/>
    <w:rPr>
      <w:b/>
      <w:i/>
      <w:strike w:val="0"/>
      <w:dstrike w:val="0"/>
      <w:spacing w:val="0"/>
      <w:w w:val="100"/>
      <w:sz w:val="26"/>
    </w:rPr>
  </w:style>
  <w:style w:type="paragraph" w:styleId="Footer">
    <w:name w:val="footer"/>
    <w:basedOn w:val="Normal"/>
    <w:link w:val="FooterChar"/>
    <w:uiPriority w:val="99"/>
    <w:rsid w:val="00AC36B3"/>
  </w:style>
  <w:style w:type="character" w:customStyle="1" w:styleId="FooterChar">
    <w:name w:val="Footer Char"/>
    <w:basedOn w:val="DefaultParagraphFont"/>
    <w:link w:val="Footer"/>
    <w:uiPriority w:val="99"/>
    <w:rsid w:val="00AC36B3"/>
    <w:rPr>
      <w:rFonts w:ascii="Calibri" w:hAnsi="Calibri"/>
      <w:sz w:val="22"/>
    </w:rPr>
  </w:style>
  <w:style w:type="paragraph" w:customStyle="1" w:styleId="TagCite">
    <w:name w:val="Tag/Cite"/>
    <w:basedOn w:val="Normal"/>
    <w:qFormat/>
    <w:rsid w:val="00AC36B3"/>
    <w:rPr>
      <w:rFonts w:eastAsia="Times New Roman" w:cs="Times New Roman"/>
      <w:b/>
    </w:rPr>
  </w:style>
  <w:style w:type="paragraph" w:customStyle="1" w:styleId="NormalText">
    <w:name w:val="Normal Text"/>
    <w:basedOn w:val="Normal"/>
    <w:link w:val="NormalTextChar"/>
    <w:qFormat/>
    <w:rsid w:val="00AC36B3"/>
    <w:pPr>
      <w:jc w:val="both"/>
    </w:pPr>
    <w:rPr>
      <w:sz w:val="20"/>
      <w:szCs w:val="26"/>
    </w:rPr>
  </w:style>
  <w:style w:type="paragraph" w:customStyle="1" w:styleId="CardsFont6pt">
    <w:name w:val="Cards + Font: 6 pt"/>
    <w:basedOn w:val="Normal"/>
    <w:link w:val="CardsFont6ptChar1"/>
    <w:qFormat/>
    <w:rsid w:val="00AC36B3"/>
    <w:pPr>
      <w:ind w:left="432" w:right="432"/>
      <w:jc w:val="both"/>
    </w:pPr>
    <w:rPr>
      <w:rFonts w:eastAsia="Times New Roman" w:cs="Times New Roman"/>
      <w:sz w:val="12"/>
      <w:szCs w:val="20"/>
    </w:rPr>
  </w:style>
  <w:style w:type="paragraph" w:customStyle="1" w:styleId="Small">
    <w:name w:val="Small"/>
    <w:basedOn w:val="Normal"/>
    <w:uiPriority w:val="99"/>
    <w:qFormat/>
    <w:rsid w:val="00AC36B3"/>
    <w:rPr>
      <w:sz w:val="14"/>
    </w:rPr>
  </w:style>
  <w:style w:type="paragraph" w:customStyle="1" w:styleId="NotUnderlined">
    <w:name w:val="Not Underlined"/>
    <w:basedOn w:val="Normal"/>
    <w:uiPriority w:val="99"/>
    <w:qFormat/>
    <w:rsid w:val="00AC36B3"/>
  </w:style>
  <w:style w:type="numbering" w:customStyle="1" w:styleId="WW8Num2">
    <w:name w:val="WW8Num2"/>
    <w:qFormat/>
    <w:rsid w:val="00AC36B3"/>
  </w:style>
  <w:style w:type="numbering" w:customStyle="1" w:styleId="WW8Num5">
    <w:name w:val="WW8Num5"/>
    <w:qFormat/>
    <w:rsid w:val="00AC36B3"/>
  </w:style>
  <w:style w:type="paragraph" w:customStyle="1" w:styleId="citenon-bold">
    <w:name w:val="cite non-bold"/>
    <w:basedOn w:val="Normal"/>
    <w:link w:val="citenon-boldChar"/>
    <w:qFormat/>
    <w:rsid w:val="00AC36B3"/>
    <w:rPr>
      <w:rFonts w:ascii="Georgia" w:eastAsia="Calibri" w:hAnsi="Georgia"/>
    </w:rPr>
  </w:style>
  <w:style w:type="character" w:customStyle="1" w:styleId="citenon-boldChar">
    <w:name w:val="cite non-bold Char"/>
    <w:link w:val="citenon-bold"/>
    <w:rsid w:val="00AC36B3"/>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C36B3"/>
    <w:rPr>
      <w:rFonts w:ascii="Times" w:eastAsia="MS Mincho" w:hAnsi="Times"/>
      <w:sz w:val="20"/>
      <w:szCs w:val="20"/>
    </w:rPr>
  </w:style>
  <w:style w:type="paragraph" w:customStyle="1" w:styleId="NewDebate">
    <w:name w:val="New Debate"/>
    <w:basedOn w:val="Heading4"/>
    <w:link w:val="NewDebateChar"/>
    <w:uiPriority w:val="4"/>
    <w:qFormat/>
    <w:rsid w:val="00AC36B3"/>
    <w:rPr>
      <w:szCs w:val="22"/>
    </w:rPr>
  </w:style>
  <w:style w:type="character" w:customStyle="1" w:styleId="NewDebateChar">
    <w:name w:val="New Debate Char"/>
    <w:basedOn w:val="DefaultParagraphFont"/>
    <w:link w:val="NewDebate"/>
    <w:uiPriority w:val="4"/>
    <w:rsid w:val="00AC36B3"/>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AC36B3"/>
    <w:rPr>
      <w:rFonts w:eastAsia="Calibri"/>
      <w:sz w:val="10"/>
    </w:rPr>
  </w:style>
  <w:style w:type="character" w:customStyle="1" w:styleId="ReallyfuckingsmallChar">
    <w:name w:val="Really fucking small Char"/>
    <w:basedOn w:val="DefaultParagraphFont"/>
    <w:link w:val="Reallyfuckingsmall"/>
    <w:rsid w:val="00AC36B3"/>
    <w:rPr>
      <w:rFonts w:ascii="Calibri" w:eastAsia="Calibri" w:hAnsi="Calibri"/>
      <w:sz w:val="10"/>
    </w:rPr>
  </w:style>
  <w:style w:type="character" w:customStyle="1" w:styleId="NothingChar">
    <w:name w:val="Nothing Char"/>
    <w:link w:val="Nothing"/>
    <w:rsid w:val="00AC36B3"/>
    <w:rPr>
      <w:rFonts w:ascii="Times New Roman" w:eastAsia="Times New Roman" w:hAnsi="Times New Roman" w:cs="Times New Roman"/>
      <w:color w:val="00000A"/>
      <w:sz w:val="20"/>
    </w:rPr>
  </w:style>
  <w:style w:type="character" w:customStyle="1" w:styleId="Footnote2Char">
    <w:name w:val="Footnote2 Char"/>
    <w:link w:val="Footnote2"/>
    <w:locked/>
    <w:rsid w:val="00AC36B3"/>
  </w:style>
  <w:style w:type="paragraph" w:customStyle="1" w:styleId="Footnote2">
    <w:name w:val="Footnote2"/>
    <w:basedOn w:val="Normal"/>
    <w:next w:val="Normal"/>
    <w:link w:val="Footnote2Char"/>
    <w:autoRedefine/>
    <w:qFormat/>
    <w:rsid w:val="00AC36B3"/>
    <w:pPr>
      <w:spacing w:after="120" w:line="480" w:lineRule="auto"/>
    </w:pPr>
    <w:rPr>
      <w:rFonts w:asciiTheme="minorHAnsi" w:hAnsiTheme="minorHAnsi"/>
      <w:sz w:val="24"/>
    </w:rPr>
  </w:style>
  <w:style w:type="character" w:customStyle="1" w:styleId="UnderlineCharChar">
    <w:name w:val="Underline Char Char"/>
    <w:basedOn w:val="DefaultParagraphFont"/>
    <w:rsid w:val="00AC36B3"/>
    <w:rPr>
      <w:noProof w:val="0"/>
      <w:u w:val="single"/>
      <w:lang w:val="en-US" w:eastAsia="en-US" w:bidi="ar-SA"/>
    </w:rPr>
  </w:style>
  <w:style w:type="character" w:customStyle="1" w:styleId="UnderlinesCharChar">
    <w:name w:val="Underlines Char Char"/>
    <w:basedOn w:val="DefaultParagraphFont"/>
    <w:rsid w:val="00AC36B3"/>
    <w:rPr>
      <w:rFonts w:cs="Arial"/>
      <w:b/>
      <w:bCs/>
      <w:noProof w:val="0"/>
      <w:sz w:val="22"/>
      <w:szCs w:val="26"/>
      <w:u w:val="single"/>
      <w:lang w:val="en-US" w:eastAsia="en-US" w:bidi="ar-SA"/>
    </w:rPr>
  </w:style>
  <w:style w:type="paragraph" w:customStyle="1" w:styleId="Style3">
    <w:name w:val="Style3"/>
    <w:basedOn w:val="Normal"/>
    <w:link w:val="Style3Char"/>
    <w:qFormat/>
    <w:rsid w:val="00AC36B3"/>
    <w:rPr>
      <w:rFonts w:ascii="Arial Narrow" w:eastAsia="Times New Roman" w:hAnsi="Arial Narrow" w:cs="Times New Roman"/>
      <w:b/>
      <w:sz w:val="20"/>
    </w:rPr>
  </w:style>
  <w:style w:type="character" w:customStyle="1" w:styleId="Style3Char">
    <w:name w:val="Style3 Char"/>
    <w:basedOn w:val="DefaultParagraphFont"/>
    <w:link w:val="Style3"/>
    <w:rsid w:val="00AC36B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AC36B3"/>
    <w:rPr>
      <w:rFonts w:eastAsia="Times New Roman"/>
      <w:sz w:val="20"/>
      <w:u w:val="single"/>
    </w:rPr>
  </w:style>
  <w:style w:type="character" w:customStyle="1" w:styleId="StyleStyle411ptChar">
    <w:name w:val="Style Style4 + 11 pt Char"/>
    <w:link w:val="StyleStyle411pt"/>
    <w:rsid w:val="00AC36B3"/>
    <w:rPr>
      <w:rFonts w:ascii="Calibri" w:eastAsia="Times New Roman" w:hAnsi="Calibri"/>
      <w:sz w:val="20"/>
      <w:u w:val="single"/>
    </w:rPr>
  </w:style>
  <w:style w:type="paragraph" w:customStyle="1" w:styleId="StyleStyle411ptBold">
    <w:name w:val="Style Style4 + 11 pt Bold"/>
    <w:basedOn w:val="Normal"/>
    <w:link w:val="StyleStyle411ptBoldChar"/>
    <w:qFormat/>
    <w:rsid w:val="00AC36B3"/>
    <w:rPr>
      <w:b/>
      <w:bCs/>
      <w:sz w:val="20"/>
      <w:u w:val="single"/>
    </w:rPr>
  </w:style>
  <w:style w:type="character" w:customStyle="1" w:styleId="StyleStyle411ptBoldChar">
    <w:name w:val="Style Style4 + 11 pt Bold Char"/>
    <w:link w:val="StyleStyle411ptBold"/>
    <w:rsid w:val="00AC36B3"/>
    <w:rPr>
      <w:rFonts w:ascii="Calibri" w:hAnsi="Calibri"/>
      <w:b/>
      <w:bCs/>
      <w:sz w:val="20"/>
      <w:u w:val="single"/>
    </w:rPr>
  </w:style>
  <w:style w:type="paragraph" w:customStyle="1" w:styleId="Underlining">
    <w:name w:val="Underlining"/>
    <w:basedOn w:val="Normal"/>
    <w:link w:val="UnderliningChar"/>
    <w:qFormat/>
    <w:rsid w:val="00AC36B3"/>
    <w:rPr>
      <w:rFonts w:eastAsia="Times New Roman"/>
      <w:sz w:val="20"/>
      <w:u w:val="single"/>
    </w:rPr>
  </w:style>
  <w:style w:type="character" w:customStyle="1" w:styleId="UnderliningChar">
    <w:name w:val="Underlining Char"/>
    <w:basedOn w:val="DefaultParagraphFont"/>
    <w:link w:val="Underlining"/>
    <w:rsid w:val="00AC36B3"/>
    <w:rPr>
      <w:rFonts w:ascii="Calibri" w:eastAsia="Times New Roman" w:hAnsi="Calibri"/>
      <w:sz w:val="20"/>
      <w:u w:val="single"/>
    </w:rPr>
  </w:style>
  <w:style w:type="character" w:customStyle="1" w:styleId="StyleTimesNewRoman12ptBold">
    <w:name w:val="Style Times New Roman 12 pt Bold"/>
    <w:rsid w:val="00AC36B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AC36B3"/>
    <w:rPr>
      <w:rFonts w:ascii="Century Gothic" w:hAnsi="Century Gothic"/>
      <w:sz w:val="24"/>
      <w:u w:val="thick"/>
    </w:rPr>
  </w:style>
  <w:style w:type="paragraph" w:customStyle="1" w:styleId="Cardstyle">
    <w:name w:val="Cardstyle"/>
    <w:basedOn w:val="Normal"/>
    <w:next w:val="Normal"/>
    <w:qFormat/>
    <w:rsid w:val="00AC36B3"/>
    <w:rPr>
      <w:rFonts w:eastAsia="Times New Roman" w:cs="Times New Roman"/>
      <w:sz w:val="20"/>
    </w:rPr>
  </w:style>
  <w:style w:type="character" w:customStyle="1" w:styleId="Style8pt1">
    <w:name w:val="Style 8 pt1"/>
    <w:basedOn w:val="DefaultParagraphFont"/>
    <w:rsid w:val="00AC36B3"/>
    <w:rPr>
      <w:rFonts w:ascii="Georgia" w:hAnsi="Georgia"/>
      <w:sz w:val="16"/>
    </w:rPr>
  </w:style>
  <w:style w:type="character" w:customStyle="1" w:styleId="Style8pt">
    <w:name w:val="Style 8 pt"/>
    <w:basedOn w:val="DefaultParagraphFont"/>
    <w:rsid w:val="00AC36B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AC36B3"/>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C36B3"/>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AC36B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AC36B3"/>
    <w:rPr>
      <w:rFonts w:eastAsia="Times New Roman" w:cs="Times New Roman"/>
      <w:b/>
      <w:bCs/>
      <w:sz w:val="20"/>
      <w:u w:val="single"/>
    </w:rPr>
  </w:style>
  <w:style w:type="character" w:customStyle="1" w:styleId="StyleUnderlineChar11ptBoldChar">
    <w:name w:val="Style Underline Char + 11 pt Bold Char"/>
    <w:link w:val="StyleUnderlineChar11ptBold"/>
    <w:rsid w:val="00AC36B3"/>
    <w:rPr>
      <w:rFonts w:ascii="Calibri" w:eastAsia="Times New Roman" w:hAnsi="Calibri" w:cs="Times New Roman"/>
      <w:b/>
      <w:bCs/>
      <w:sz w:val="20"/>
      <w:u w:val="single"/>
    </w:rPr>
  </w:style>
  <w:style w:type="character" w:customStyle="1" w:styleId="NormalTextChar">
    <w:name w:val="Normal Text Char"/>
    <w:link w:val="NormalText"/>
    <w:rsid w:val="00AC36B3"/>
    <w:rPr>
      <w:rFonts w:ascii="Calibri" w:hAnsi="Calibri"/>
      <w:sz w:val="20"/>
      <w:szCs w:val="26"/>
    </w:rPr>
  </w:style>
  <w:style w:type="character" w:customStyle="1" w:styleId="ShrinkChar">
    <w:name w:val="Shrink Char"/>
    <w:link w:val="Shrink"/>
    <w:rsid w:val="00AC36B3"/>
    <w:rPr>
      <w:rFonts w:ascii="Garamond" w:hAnsi="Garamond"/>
      <w:sz w:val="12"/>
    </w:rPr>
  </w:style>
  <w:style w:type="paragraph" w:customStyle="1" w:styleId="Shrink">
    <w:name w:val="Shrink"/>
    <w:link w:val="ShrinkChar"/>
    <w:qFormat/>
    <w:rsid w:val="00AC36B3"/>
    <w:pPr>
      <w:ind w:left="288" w:right="288"/>
    </w:pPr>
    <w:rPr>
      <w:rFonts w:ascii="Garamond" w:hAnsi="Garamond"/>
      <w:sz w:val="12"/>
    </w:rPr>
  </w:style>
  <w:style w:type="paragraph" w:customStyle="1" w:styleId="cites0">
    <w:name w:val="cites"/>
    <w:link w:val="citesChar0"/>
    <w:autoRedefine/>
    <w:qFormat/>
    <w:rsid w:val="00AC36B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AC36B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AC36B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C36B3"/>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AC36B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AC36B3"/>
  </w:style>
  <w:style w:type="character" w:customStyle="1" w:styleId="CardsChar1">
    <w:name w:val="Cards Char1"/>
    <w:rsid w:val="00AC36B3"/>
    <w:rPr>
      <w:rFonts w:ascii="Times New Roman" w:hAnsi="Times New Roman" w:cs="Times New Roman"/>
      <w:sz w:val="20"/>
      <w:szCs w:val="20"/>
    </w:rPr>
  </w:style>
  <w:style w:type="character" w:customStyle="1" w:styleId="AuthorYear">
    <w:name w:val="AuthorYear"/>
    <w:uiPriority w:val="1"/>
    <w:qFormat/>
    <w:rsid w:val="00AC36B3"/>
    <w:rPr>
      <w:rFonts w:ascii="Georgia" w:hAnsi="Georgia"/>
      <w:b/>
      <w:sz w:val="24"/>
    </w:rPr>
  </w:style>
  <w:style w:type="paragraph" w:customStyle="1" w:styleId="Shrink8">
    <w:name w:val="Shrink8"/>
    <w:basedOn w:val="Normal"/>
    <w:qFormat/>
    <w:rsid w:val="00AC36B3"/>
    <w:rPr>
      <w:sz w:val="16"/>
    </w:rPr>
  </w:style>
  <w:style w:type="paragraph" w:customStyle="1" w:styleId="Normal1">
    <w:name w:val="Normal1"/>
    <w:qFormat/>
    <w:rsid w:val="00AC36B3"/>
    <w:rPr>
      <w:rFonts w:ascii="Calibri" w:eastAsia="Calibri" w:hAnsi="Calibri" w:cs="Calibri"/>
      <w:color w:val="000000"/>
      <w:sz w:val="22"/>
      <w:szCs w:val="20"/>
      <w:lang w:val="es-US" w:eastAsia="es-US"/>
    </w:rPr>
  </w:style>
  <w:style w:type="character" w:customStyle="1" w:styleId="highlight2">
    <w:name w:val="highlight2"/>
    <w:rsid w:val="00AC36B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AC36B3"/>
    <w:rPr>
      <w:rFonts w:eastAsia="SimSun" w:cs="Times New Roman"/>
      <w:color w:val="00000A"/>
      <w:sz w:val="20"/>
      <w:lang w:eastAsia="zh-CN"/>
    </w:rPr>
  </w:style>
  <w:style w:type="character" w:customStyle="1" w:styleId="Stylecard11ptChar">
    <w:name w:val="Style card + 11 pt Char"/>
    <w:basedOn w:val="cardChar"/>
    <w:link w:val="Stylecard11pt"/>
    <w:rsid w:val="00AC36B3"/>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AC36B3"/>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AC36B3"/>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AC36B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AC36B3"/>
    <w:rPr>
      <w:rFonts w:cs="Arial"/>
      <w:b/>
      <w:bCs/>
      <w:kern w:val="32"/>
      <w:sz w:val="32"/>
      <w:szCs w:val="32"/>
      <w:u w:val="single"/>
      <w:lang w:val="en-US" w:eastAsia="en-US" w:bidi="ar-SA"/>
    </w:rPr>
  </w:style>
  <w:style w:type="character" w:customStyle="1" w:styleId="UNDERLINECharChar0">
    <w:name w:val="UNDERLINE Char Char"/>
    <w:basedOn w:val="DefaultParagraphFont"/>
    <w:rsid w:val="00AC36B3"/>
    <w:rPr>
      <w:bCs/>
      <w:kern w:val="28"/>
      <w:szCs w:val="32"/>
      <w:u w:val="single"/>
    </w:rPr>
  </w:style>
  <w:style w:type="character" w:customStyle="1" w:styleId="term">
    <w:name w:val="term"/>
    <w:basedOn w:val="DefaultParagraphFont"/>
    <w:rsid w:val="00AC36B3"/>
  </w:style>
  <w:style w:type="character" w:customStyle="1" w:styleId="SmallFontCharCharCharChar">
    <w:name w:val="Small Font Char Char Char Char"/>
    <w:basedOn w:val="DefaultParagraphFont"/>
    <w:rsid w:val="00AC36B3"/>
    <w:rPr>
      <w:rFonts w:ascii="Arial" w:hAnsi="Arial"/>
      <w:sz w:val="12"/>
      <w:szCs w:val="24"/>
    </w:rPr>
  </w:style>
  <w:style w:type="character" w:customStyle="1" w:styleId="vitstoryheadline">
    <w:name w:val="vitstoryheadline"/>
    <w:basedOn w:val="DefaultParagraphFont"/>
    <w:rsid w:val="00AC36B3"/>
  </w:style>
  <w:style w:type="character" w:customStyle="1" w:styleId="regtext">
    <w:name w:val="regtext"/>
    <w:basedOn w:val="DefaultParagraphFont"/>
    <w:rsid w:val="00AC36B3"/>
  </w:style>
  <w:style w:type="character" w:customStyle="1" w:styleId="bps-topic-ident">
    <w:name w:val="bps-topic-ident"/>
    <w:basedOn w:val="DefaultParagraphFont"/>
    <w:rsid w:val="00AC36B3"/>
  </w:style>
  <w:style w:type="character" w:customStyle="1" w:styleId="CharChar4">
    <w:name w:val="Char Char4"/>
    <w:basedOn w:val="DefaultParagraphFont"/>
    <w:rsid w:val="00AC36B3"/>
    <w:rPr>
      <w:b/>
      <w:bCs/>
      <w:sz w:val="28"/>
      <w:szCs w:val="28"/>
    </w:rPr>
  </w:style>
  <w:style w:type="character" w:customStyle="1" w:styleId="CharChar5">
    <w:name w:val="Char Char5"/>
    <w:basedOn w:val="DefaultParagraphFont"/>
    <w:rsid w:val="00AC36B3"/>
    <w:rPr>
      <w:rFonts w:ascii="Arial" w:hAnsi="Arial" w:cs="Arial"/>
      <w:b/>
      <w:bCs/>
      <w:sz w:val="26"/>
      <w:szCs w:val="26"/>
    </w:rPr>
  </w:style>
  <w:style w:type="paragraph" w:customStyle="1" w:styleId="tagcite0">
    <w:name w:val="tagcite"/>
    <w:basedOn w:val="Normal"/>
    <w:qFormat/>
    <w:rsid w:val="00AC36B3"/>
    <w:rPr>
      <w:rFonts w:eastAsia="Times New Roman" w:cs="Times New Roman"/>
      <w:b/>
    </w:rPr>
  </w:style>
  <w:style w:type="paragraph" w:customStyle="1" w:styleId="Regular">
    <w:name w:val="Regular"/>
    <w:link w:val="RegularChar"/>
    <w:rsid w:val="00AC36B3"/>
    <w:rPr>
      <w:rFonts w:ascii="Garamond" w:eastAsia="Times New Roman" w:hAnsi="Garamond" w:cs="Arial"/>
      <w:bCs/>
      <w:kern w:val="20"/>
      <w:sz w:val="20"/>
      <w:szCs w:val="32"/>
    </w:rPr>
  </w:style>
  <w:style w:type="paragraph" w:customStyle="1" w:styleId="Boldunderline0">
    <w:name w:val="Bold underline"/>
    <w:basedOn w:val="Normal"/>
    <w:rsid w:val="00AC36B3"/>
    <w:rPr>
      <w:rFonts w:eastAsia="Times New Roman" w:cs="Arial"/>
      <w:b/>
      <w:bCs/>
      <w:kern w:val="20"/>
      <w:sz w:val="20"/>
      <w:szCs w:val="32"/>
      <w:u w:val="single"/>
    </w:rPr>
  </w:style>
  <w:style w:type="character" w:customStyle="1" w:styleId="BoldunderlineChar0">
    <w:name w:val="Bold underline Char"/>
    <w:basedOn w:val="DefaultParagraphFont"/>
    <w:rsid w:val="00AC36B3"/>
    <w:rPr>
      <w:rFonts w:ascii="Garamond" w:hAnsi="Garamond" w:cs="Arial"/>
      <w:b/>
      <w:bCs/>
      <w:kern w:val="20"/>
      <w:szCs w:val="32"/>
      <w:u w:val="single"/>
      <w:lang w:val="en-US" w:eastAsia="en-US" w:bidi="ar-SA"/>
    </w:rPr>
  </w:style>
  <w:style w:type="paragraph" w:customStyle="1" w:styleId="tag1">
    <w:name w:val="tag1"/>
    <w:basedOn w:val="Normal"/>
    <w:qFormat/>
    <w:rsid w:val="00AC36B3"/>
    <w:rPr>
      <w:rFonts w:eastAsia="Times New Roman" w:cs="Times New Roman"/>
      <w:b/>
      <w:szCs w:val="20"/>
    </w:rPr>
  </w:style>
  <w:style w:type="character" w:customStyle="1" w:styleId="byline">
    <w:name w:val="byline"/>
    <w:basedOn w:val="DefaultParagraphFont"/>
    <w:rsid w:val="00AC36B3"/>
  </w:style>
  <w:style w:type="character" w:customStyle="1" w:styleId="7TimesNewRoman">
    <w:name w:val="7 Times New Roman"/>
    <w:rsid w:val="00AC36B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AC36B3"/>
    <w:rPr>
      <w:rFonts w:ascii="Cambria" w:eastAsia="Times New Roman" w:hAnsi="Cambria" w:cs="Times New Roman"/>
      <w:sz w:val="18"/>
      <w:szCs w:val="20"/>
    </w:rPr>
  </w:style>
  <w:style w:type="character" w:customStyle="1" w:styleId="Boxed">
    <w:name w:val="Boxed"/>
    <w:qFormat/>
    <w:rsid w:val="00AC36B3"/>
    <w:rPr>
      <w:rFonts w:ascii="Garamond" w:hAnsi="Garamond"/>
      <w:sz w:val="20"/>
      <w:bdr w:val="single" w:sz="6" w:space="0" w:color="auto"/>
    </w:rPr>
  </w:style>
  <w:style w:type="character" w:customStyle="1" w:styleId="CardtextChar0">
    <w:name w:val="Card text Char"/>
    <w:basedOn w:val="DefaultParagraphFont"/>
    <w:link w:val="Cardtext0"/>
    <w:rsid w:val="00AC36B3"/>
    <w:rPr>
      <w:rFonts w:ascii="Garamond" w:hAnsi="Garamond"/>
      <w:u w:val="single"/>
    </w:rPr>
  </w:style>
  <w:style w:type="paragraph" w:styleId="Date">
    <w:name w:val="Date"/>
    <w:aliases w:val="date"/>
    <w:basedOn w:val="Normal"/>
    <w:next w:val="Normal"/>
    <w:link w:val="DateChar"/>
    <w:uiPriority w:val="99"/>
    <w:rsid w:val="00AC36B3"/>
    <w:rPr>
      <w:rFonts w:eastAsia="Times New Roman" w:cs="Times New Roman"/>
      <w:sz w:val="16"/>
    </w:rPr>
  </w:style>
  <w:style w:type="character" w:customStyle="1" w:styleId="DateChar">
    <w:name w:val="Date Char"/>
    <w:aliases w:val="date Char"/>
    <w:basedOn w:val="DefaultParagraphFont"/>
    <w:link w:val="Date"/>
    <w:uiPriority w:val="99"/>
    <w:rsid w:val="00AC36B3"/>
    <w:rPr>
      <w:rFonts w:ascii="Calibri" w:eastAsia="Times New Roman" w:hAnsi="Calibri" w:cs="Times New Roman"/>
      <w:sz w:val="16"/>
    </w:rPr>
  </w:style>
  <w:style w:type="paragraph" w:customStyle="1" w:styleId="DebateCardSmall">
    <w:name w:val="Debate Card Small"/>
    <w:basedOn w:val="Normal"/>
    <w:link w:val="DebateCardSmallChar"/>
    <w:qFormat/>
    <w:rsid w:val="00AC36B3"/>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AC36B3"/>
    <w:rPr>
      <w:rFonts w:ascii="Calibri" w:eastAsia="Times New Roman" w:hAnsi="Calibri" w:cs="Times New Roman"/>
      <w:sz w:val="16"/>
      <w:szCs w:val="16"/>
      <w:lang w:val="x-none" w:eastAsia="x-none"/>
    </w:rPr>
  </w:style>
  <w:style w:type="character" w:customStyle="1" w:styleId="reduce2">
    <w:name w:val="reduce2"/>
    <w:rsid w:val="00AC36B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AC36B3"/>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AC36B3"/>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AC36B3"/>
  </w:style>
  <w:style w:type="character" w:customStyle="1" w:styleId="Style1CharChar">
    <w:name w:val="Style1 Char Char"/>
    <w:basedOn w:val="DefaultParagraphFont"/>
    <w:rsid w:val="00AC36B3"/>
    <w:rPr>
      <w:sz w:val="16"/>
      <w:szCs w:val="16"/>
      <w:lang w:val="en-US" w:eastAsia="en-US" w:bidi="ar-SA"/>
    </w:rPr>
  </w:style>
  <w:style w:type="character" w:customStyle="1" w:styleId="Style2CharChar">
    <w:name w:val="Style2 Char Char"/>
    <w:basedOn w:val="DefaultParagraphFont"/>
    <w:rsid w:val="00AC36B3"/>
    <w:rPr>
      <w:u w:val="thick"/>
      <w:lang w:val="en-US" w:eastAsia="en-US" w:bidi="ar-SA"/>
    </w:rPr>
  </w:style>
  <w:style w:type="character" w:customStyle="1" w:styleId="dateline">
    <w:name w:val="dateline"/>
    <w:basedOn w:val="DefaultParagraphFont"/>
    <w:rsid w:val="00AC36B3"/>
  </w:style>
  <w:style w:type="character" w:customStyle="1" w:styleId="date-display-single">
    <w:name w:val="date-display-single"/>
    <w:basedOn w:val="DefaultParagraphFont"/>
    <w:rsid w:val="00AC36B3"/>
  </w:style>
  <w:style w:type="character" w:customStyle="1" w:styleId="wikigeneratedlinkcontent">
    <w:name w:val="wikigeneratedlinkcontent"/>
    <w:basedOn w:val="DefaultParagraphFont"/>
    <w:rsid w:val="00AC36B3"/>
  </w:style>
  <w:style w:type="character" w:customStyle="1" w:styleId="Heading3CharCharChar3">
    <w:name w:val="Heading 3 Char Char Char3"/>
    <w:aliases w:val=" Char Char Char3,Char Char Char3,Heading 3 Char Char Char2, Char Char Char2,Char Char Char2"/>
    <w:basedOn w:val="DefaultParagraphFont"/>
    <w:rsid w:val="00AC36B3"/>
    <w:rPr>
      <w:rFonts w:cs="Arial"/>
      <w:bCs/>
      <w:szCs w:val="26"/>
      <w:u w:val="single"/>
      <w:lang w:val="en-US" w:eastAsia="en-US" w:bidi="ar-SA"/>
    </w:rPr>
  </w:style>
  <w:style w:type="character" w:customStyle="1" w:styleId="aqj">
    <w:name w:val="aqj"/>
    <w:rsid w:val="00AC36B3"/>
  </w:style>
  <w:style w:type="character" w:customStyle="1" w:styleId="CardTextChar1">
    <w:name w:val="CardText Char"/>
    <w:basedOn w:val="DefaultParagraphFont"/>
    <w:link w:val="CardText1"/>
    <w:locked/>
    <w:rsid w:val="00AC36B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AC36B3"/>
    <w:pPr>
      <w:ind w:left="288" w:right="288"/>
    </w:pPr>
    <w:rPr>
      <w:rFonts w:ascii="Times New Roman" w:eastAsia="Times New Roman" w:hAnsi="Times New Roman" w:cs="Times New Roman"/>
      <w:sz w:val="16"/>
    </w:rPr>
  </w:style>
  <w:style w:type="character" w:customStyle="1" w:styleId="ilad">
    <w:name w:val="il_ad"/>
    <w:rsid w:val="00AC36B3"/>
  </w:style>
  <w:style w:type="character" w:customStyle="1" w:styleId="CardsUnderlined">
    <w:name w:val="Cards Underlined"/>
    <w:qFormat/>
    <w:rsid w:val="00AC36B3"/>
    <w:rPr>
      <w:rFonts w:ascii="Helvetica" w:hAnsi="Helvetica"/>
      <w:sz w:val="22"/>
      <w:szCs w:val="24"/>
      <w:u w:val="thick"/>
    </w:rPr>
  </w:style>
  <w:style w:type="paragraph" w:customStyle="1" w:styleId="BBCite">
    <w:name w:val="BB Cite"/>
    <w:basedOn w:val="Normal"/>
    <w:autoRedefine/>
    <w:rsid w:val="00AC36B3"/>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AC36B3"/>
  </w:style>
  <w:style w:type="character" w:customStyle="1" w:styleId="StyleStyleUnderline411pt">
    <w:name w:val="Style Style Underline4 + 11 pt"/>
    <w:basedOn w:val="DefaultParagraphFont"/>
    <w:rsid w:val="00AC36B3"/>
    <w:rPr>
      <w:sz w:val="20"/>
      <w:u w:val="single"/>
    </w:rPr>
  </w:style>
  <w:style w:type="character" w:customStyle="1" w:styleId="StyleStyleUnderline411ptBold">
    <w:name w:val="Style Style Underline4 + 11 pt Bold"/>
    <w:basedOn w:val="DefaultParagraphFont"/>
    <w:rsid w:val="00AC36B3"/>
    <w:rPr>
      <w:b/>
      <w:bCs/>
      <w:sz w:val="20"/>
      <w:u w:val="single"/>
    </w:rPr>
  </w:style>
  <w:style w:type="character" w:customStyle="1" w:styleId="StyleStyleUnderline311pt">
    <w:name w:val="Style Style Underline3 + 11 pt"/>
    <w:basedOn w:val="DefaultParagraphFont"/>
    <w:rsid w:val="00AC36B3"/>
    <w:rPr>
      <w:sz w:val="20"/>
      <w:u w:val="single"/>
    </w:rPr>
  </w:style>
  <w:style w:type="character" w:customStyle="1" w:styleId="StyleStyleUnderline311ptBold">
    <w:name w:val="Style Style Underline3 + 11 pt Bold"/>
    <w:basedOn w:val="DefaultParagraphFont"/>
    <w:rsid w:val="00AC36B3"/>
    <w:rPr>
      <w:b/>
      <w:bCs/>
      <w:sz w:val="20"/>
      <w:u w:val="single"/>
    </w:rPr>
  </w:style>
  <w:style w:type="character" w:customStyle="1" w:styleId="red-subtitle">
    <w:name w:val="red-subtitle"/>
    <w:basedOn w:val="DefaultParagraphFont"/>
    <w:rsid w:val="00AC36B3"/>
  </w:style>
  <w:style w:type="character" w:styleId="PageNumber">
    <w:name w:val="page number"/>
    <w:aliases w:val="card ununderlined"/>
    <w:basedOn w:val="DefaultParagraphFont"/>
    <w:uiPriority w:val="99"/>
    <w:unhideWhenUsed/>
    <w:rsid w:val="00AC36B3"/>
  </w:style>
  <w:style w:type="character" w:customStyle="1" w:styleId="ft1">
    <w:name w:val="ft1"/>
    <w:basedOn w:val="DefaultParagraphFont"/>
    <w:rsid w:val="00AC36B3"/>
  </w:style>
  <w:style w:type="character" w:customStyle="1" w:styleId="dropcap">
    <w:name w:val="dropcap"/>
    <w:basedOn w:val="DefaultParagraphFont"/>
    <w:rsid w:val="00AC36B3"/>
  </w:style>
  <w:style w:type="paragraph" w:customStyle="1" w:styleId="TagText">
    <w:name w:val="TagText"/>
    <w:basedOn w:val="Normal"/>
    <w:uiPriority w:val="99"/>
    <w:qFormat/>
    <w:rsid w:val="00AC36B3"/>
    <w:pPr>
      <w:spacing w:before="200"/>
    </w:pPr>
    <w:rPr>
      <w:rFonts w:eastAsia="Calibri"/>
      <w:b/>
      <w:sz w:val="24"/>
    </w:rPr>
  </w:style>
  <w:style w:type="paragraph" w:customStyle="1" w:styleId="BreakTag">
    <w:name w:val="Break Tag"/>
    <w:basedOn w:val="Normal"/>
    <w:autoRedefine/>
    <w:uiPriority w:val="4"/>
    <w:qFormat/>
    <w:rsid w:val="00AC36B3"/>
    <w:pPr>
      <w:spacing w:before="240"/>
    </w:pPr>
    <w:rPr>
      <w:rFonts w:ascii="Arial" w:hAnsi="Arial" w:cs="Arial"/>
      <w:b/>
      <w:sz w:val="26"/>
    </w:rPr>
  </w:style>
  <w:style w:type="paragraph" w:customStyle="1" w:styleId="BreakBlock">
    <w:name w:val="Break Block"/>
    <w:basedOn w:val="Normal"/>
    <w:link w:val="BreakBlockChar"/>
    <w:autoRedefine/>
    <w:qFormat/>
    <w:rsid w:val="00AC36B3"/>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AC36B3"/>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AC36B3"/>
  </w:style>
  <w:style w:type="character" w:customStyle="1" w:styleId="Mention1">
    <w:name w:val="Mention1"/>
    <w:basedOn w:val="DefaultParagraphFont"/>
    <w:uiPriority w:val="99"/>
    <w:semiHidden/>
    <w:unhideWhenUsed/>
    <w:rsid w:val="00AC36B3"/>
    <w:rPr>
      <w:color w:val="2B579A"/>
      <w:shd w:val="clear" w:color="auto" w:fill="E6E6E6"/>
    </w:rPr>
  </w:style>
  <w:style w:type="character" w:customStyle="1" w:styleId="Styleunderline11pt">
    <w:name w:val="Style underline + 11 pt"/>
    <w:rsid w:val="00AC36B3"/>
    <w:rPr>
      <w:rFonts w:ascii="Times New Roman" w:hAnsi="Times New Roman"/>
      <w:sz w:val="20"/>
      <w:u w:val="single"/>
    </w:rPr>
  </w:style>
  <w:style w:type="paragraph" w:customStyle="1" w:styleId="Minimize">
    <w:name w:val="Minimize"/>
    <w:basedOn w:val="card"/>
    <w:next w:val="Normal"/>
    <w:link w:val="MinimizeChar"/>
    <w:qFormat/>
    <w:rsid w:val="00AC36B3"/>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AC36B3"/>
    <w:rPr>
      <w:rFonts w:ascii="Georgia" w:hAnsi="Georgia"/>
      <w:bCs/>
      <w:color w:val="000000"/>
      <w:sz w:val="12"/>
      <w:szCs w:val="20"/>
    </w:rPr>
  </w:style>
  <w:style w:type="character" w:customStyle="1" w:styleId="hilite1">
    <w:name w:val="hilite1"/>
    <w:basedOn w:val="DefaultParagraphFont"/>
    <w:rsid w:val="00AC36B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AC36B3"/>
    <w:rPr>
      <w:rFonts w:eastAsia="Times New Roman"/>
      <w:b/>
      <w:szCs w:val="20"/>
    </w:rPr>
  </w:style>
  <w:style w:type="character" w:customStyle="1" w:styleId="NormaltagChar">
    <w:name w:val="Normal tag Char"/>
    <w:basedOn w:val="DefaultParagraphFont"/>
    <w:link w:val="Normaltag"/>
    <w:uiPriority w:val="99"/>
    <w:locked/>
    <w:rsid w:val="00AC36B3"/>
    <w:rPr>
      <w:rFonts w:ascii="Calibri" w:eastAsia="Times New Roman" w:hAnsi="Calibri"/>
      <w:b/>
      <w:sz w:val="22"/>
      <w:szCs w:val="20"/>
    </w:rPr>
  </w:style>
  <w:style w:type="character" w:customStyle="1" w:styleId="CitesChar2">
    <w:name w:val="Cites Char2"/>
    <w:link w:val="Cites"/>
    <w:rsid w:val="00AC36B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AC36B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AC36B3"/>
    <w:pPr>
      <w:spacing w:before="120" w:after="120"/>
    </w:pPr>
    <w:rPr>
      <w:rFonts w:eastAsia="Times New Roman"/>
      <w:b/>
      <w:u w:val="single"/>
      <w:lang w:bidi="en-US"/>
    </w:rPr>
  </w:style>
  <w:style w:type="paragraph" w:styleId="TOC9">
    <w:name w:val="toc 9"/>
    <w:basedOn w:val="Normal"/>
    <w:next w:val="Normal"/>
    <w:autoRedefine/>
    <w:rsid w:val="00AC36B3"/>
    <w:pPr>
      <w:ind w:left="1600"/>
    </w:pPr>
    <w:rPr>
      <w:rFonts w:eastAsia="Times New Roman"/>
      <w:sz w:val="20"/>
      <w:lang w:bidi="en-US"/>
    </w:rPr>
  </w:style>
  <w:style w:type="paragraph" w:customStyle="1" w:styleId="TxBrp1">
    <w:name w:val="TxBr_p1"/>
    <w:basedOn w:val="Normal"/>
    <w:qFormat/>
    <w:rsid w:val="00AC36B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AC36B3"/>
    <w:pPr>
      <w:spacing w:before="100" w:beforeAutospacing="1" w:after="100" w:afterAutospacing="1"/>
    </w:pPr>
    <w:rPr>
      <w:rFonts w:eastAsia="Times New Roman"/>
      <w:lang w:bidi="en-US"/>
    </w:rPr>
  </w:style>
  <w:style w:type="character" w:customStyle="1" w:styleId="standardcontent">
    <w:name w:val="standardcontent"/>
    <w:basedOn w:val="DefaultParagraphFont"/>
    <w:rsid w:val="00AC36B3"/>
  </w:style>
  <w:style w:type="paragraph" w:customStyle="1" w:styleId="hat">
    <w:name w:val="hat"/>
    <w:basedOn w:val="Normal"/>
    <w:next w:val="Normal"/>
    <w:link w:val="hatChar"/>
    <w:qFormat/>
    <w:rsid w:val="00AC36B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C36B3"/>
  </w:style>
  <w:style w:type="paragraph" w:customStyle="1" w:styleId="HotRouteChar">
    <w:name w:val="Hot Route! Char"/>
    <w:basedOn w:val="Normal"/>
    <w:qFormat/>
    <w:rsid w:val="00AC36B3"/>
    <w:pPr>
      <w:ind w:left="144"/>
    </w:pPr>
    <w:rPr>
      <w:rFonts w:eastAsia="Times New Roman"/>
      <w:sz w:val="20"/>
      <w:lang w:bidi="en-US"/>
    </w:rPr>
  </w:style>
  <w:style w:type="paragraph" w:customStyle="1" w:styleId="Default">
    <w:name w:val="Default"/>
    <w:qFormat/>
    <w:rsid w:val="00AC36B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C36B3"/>
    <w:rPr>
      <w:rFonts w:ascii="Cambria" w:hAnsi="Cambria" w:cs="Times New Roman"/>
      <w:b/>
      <w:bCs/>
      <w:sz w:val="26"/>
      <w:szCs w:val="26"/>
    </w:rPr>
  </w:style>
  <w:style w:type="character" w:customStyle="1" w:styleId="CardCharChar1">
    <w:name w:val="Card Char Char1"/>
    <w:basedOn w:val="DefaultParagraphFont"/>
    <w:rsid w:val="00AC36B3"/>
    <w:rPr>
      <w:rFonts w:cs="Times New Roman"/>
      <w:b/>
      <w:bCs/>
      <w:sz w:val="28"/>
      <w:szCs w:val="28"/>
    </w:rPr>
  </w:style>
  <w:style w:type="paragraph" w:customStyle="1" w:styleId="SmallFont">
    <w:name w:val="Small Font"/>
    <w:basedOn w:val="Normal"/>
    <w:link w:val="SmallFontChar"/>
    <w:qFormat/>
    <w:rsid w:val="00AC36B3"/>
    <w:pPr>
      <w:spacing w:after="200"/>
      <w:jc w:val="both"/>
    </w:pPr>
    <w:rPr>
      <w:rFonts w:eastAsia="Calibri"/>
      <w:szCs w:val="18"/>
    </w:rPr>
  </w:style>
  <w:style w:type="character" w:customStyle="1" w:styleId="SmallFontChar">
    <w:name w:val="Small Font Char"/>
    <w:basedOn w:val="DefaultParagraphFont"/>
    <w:link w:val="SmallFont"/>
    <w:locked/>
    <w:rsid w:val="00AC36B3"/>
    <w:rPr>
      <w:rFonts w:ascii="Calibri" w:eastAsia="Calibri" w:hAnsi="Calibri"/>
      <w:sz w:val="22"/>
      <w:szCs w:val="18"/>
    </w:rPr>
  </w:style>
  <w:style w:type="character" w:customStyle="1" w:styleId="CircleChar1">
    <w:name w:val="Circle Char1"/>
    <w:basedOn w:val="DefaultParagraphFont"/>
    <w:rsid w:val="00AC36B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AC36B3"/>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C36B3"/>
    <w:rPr>
      <w:rFonts w:ascii="Calibri" w:eastAsia="Times New Roman" w:hAnsi="Calibri" w:cs="Times New Roman"/>
      <w:b/>
      <w:sz w:val="20"/>
      <w:szCs w:val="20"/>
    </w:rPr>
  </w:style>
  <w:style w:type="character" w:customStyle="1" w:styleId="hit1">
    <w:name w:val="hit1"/>
    <w:basedOn w:val="DefaultParagraphFont"/>
    <w:rsid w:val="00AC36B3"/>
    <w:rPr>
      <w:b/>
      <w:bCs/>
      <w:color w:val="CC0033"/>
    </w:rPr>
  </w:style>
  <w:style w:type="character" w:customStyle="1" w:styleId="upper">
    <w:name w:val="upper"/>
    <w:basedOn w:val="DefaultParagraphFont"/>
    <w:rsid w:val="00AC36B3"/>
  </w:style>
  <w:style w:type="character" w:customStyle="1" w:styleId="SmallFont7pt">
    <w:name w:val="Small Font (7 pt)"/>
    <w:basedOn w:val="DefaultParagraphFont"/>
    <w:qFormat/>
    <w:rsid w:val="00AC36B3"/>
    <w:rPr>
      <w:sz w:val="14"/>
    </w:rPr>
  </w:style>
  <w:style w:type="paragraph" w:customStyle="1" w:styleId="UnderlinedText">
    <w:name w:val="Underlined Text"/>
    <w:basedOn w:val="Normal"/>
    <w:qFormat/>
    <w:rsid w:val="00AC36B3"/>
    <w:rPr>
      <w:rFonts w:eastAsia="Times New Roman"/>
      <w:b/>
      <w:szCs w:val="20"/>
    </w:rPr>
  </w:style>
  <w:style w:type="character" w:customStyle="1" w:styleId="SmallText-New">
    <w:name w:val="Small Text - New"/>
    <w:basedOn w:val="DefaultParagraphFont"/>
    <w:rsid w:val="00AC36B3"/>
    <w:rPr>
      <w:rFonts w:ascii="Arial Narrow" w:hAnsi="Arial Narrow"/>
      <w:sz w:val="14"/>
    </w:rPr>
  </w:style>
  <w:style w:type="character" w:customStyle="1" w:styleId="Underlined-New">
    <w:name w:val="Underlined - New"/>
    <w:basedOn w:val="DefaultParagraphFont"/>
    <w:rsid w:val="00AC36B3"/>
    <w:rPr>
      <w:rFonts w:ascii="Arial Narrow" w:hAnsi="Arial Narrow"/>
      <w:sz w:val="16"/>
      <w:u w:val="single"/>
    </w:rPr>
  </w:style>
  <w:style w:type="paragraph" w:styleId="TOC2">
    <w:name w:val="toc 2"/>
    <w:basedOn w:val="Normal"/>
    <w:next w:val="Normal"/>
    <w:autoRedefine/>
    <w:uiPriority w:val="39"/>
    <w:qFormat/>
    <w:rsid w:val="00AC36B3"/>
    <w:pPr>
      <w:ind w:left="200"/>
    </w:pPr>
    <w:rPr>
      <w:rFonts w:eastAsia="Times New Roman"/>
      <w:sz w:val="20"/>
      <w:lang w:bidi="en-US"/>
    </w:rPr>
  </w:style>
  <w:style w:type="paragraph" w:styleId="TOCHeading">
    <w:name w:val="TOC Heading"/>
    <w:basedOn w:val="Heading1"/>
    <w:next w:val="Normal"/>
    <w:uiPriority w:val="39"/>
    <w:qFormat/>
    <w:rsid w:val="00AC36B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C36B3"/>
    <w:rPr>
      <w:rFonts w:ascii="Arial Narrow" w:hAnsi="Arial Narrow"/>
      <w:dstrike w:val="0"/>
      <w:sz w:val="20"/>
      <w:bdr w:val="single" w:sz="2" w:space="0" w:color="auto"/>
      <w:vertAlign w:val="baseline"/>
    </w:rPr>
  </w:style>
  <w:style w:type="character" w:customStyle="1" w:styleId="style65">
    <w:name w:val="style65"/>
    <w:basedOn w:val="DefaultParagraphFont"/>
    <w:rsid w:val="00AC36B3"/>
    <w:rPr>
      <w:rFonts w:cs="Times New Roman"/>
    </w:rPr>
  </w:style>
  <w:style w:type="character" w:customStyle="1" w:styleId="qlabel">
    <w:name w:val="q_label"/>
    <w:basedOn w:val="DefaultParagraphFont"/>
    <w:rsid w:val="00AC36B3"/>
  </w:style>
  <w:style w:type="character" w:customStyle="1" w:styleId="alabel">
    <w:name w:val="a_label"/>
    <w:basedOn w:val="DefaultParagraphFont"/>
    <w:rsid w:val="00AC36B3"/>
  </w:style>
  <w:style w:type="character" w:customStyle="1" w:styleId="BoldandUnderlineCharChar">
    <w:name w:val="Bold and Underline Char Char"/>
    <w:basedOn w:val="DefaultParagraphFont"/>
    <w:rsid w:val="00AC36B3"/>
    <w:rPr>
      <w:rFonts w:eastAsia="MS Mincho"/>
      <w:b/>
      <w:u w:val="single"/>
      <w:lang w:val="en-US" w:eastAsia="en-US" w:bidi="ar-SA"/>
    </w:rPr>
  </w:style>
  <w:style w:type="character" w:customStyle="1" w:styleId="CardTextChar2">
    <w:name w:val="Card Text Char"/>
    <w:basedOn w:val="DefaultParagraphFont"/>
    <w:rsid w:val="00AC36B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AC36B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C36B3"/>
    <w:rPr>
      <w:rFonts w:cs="Arial"/>
      <w:bCs/>
      <w:szCs w:val="26"/>
      <w:u w:val="single"/>
      <w:lang w:val="en-US" w:eastAsia="en-US" w:bidi="ar-SA"/>
    </w:rPr>
  </w:style>
  <w:style w:type="paragraph" w:customStyle="1" w:styleId="evidencetextChar">
    <w:name w:val="evidence text Char"/>
    <w:basedOn w:val="Normal"/>
    <w:qFormat/>
    <w:rsid w:val="00AC36B3"/>
    <w:pPr>
      <w:ind w:left="1728" w:right="1008"/>
    </w:pPr>
    <w:rPr>
      <w:rFonts w:eastAsia="Times New Roman"/>
      <w:color w:val="000000"/>
      <w:sz w:val="18"/>
    </w:rPr>
  </w:style>
  <w:style w:type="character" w:customStyle="1" w:styleId="underline2">
    <w:name w:val="underline2"/>
    <w:basedOn w:val="DefaultParagraphFont"/>
    <w:rsid w:val="00AC36B3"/>
    <w:rPr>
      <w:u w:val="single"/>
    </w:rPr>
  </w:style>
  <w:style w:type="character" w:customStyle="1" w:styleId="UnderlineChar4Char">
    <w:name w:val="Underline Char4 Char"/>
    <w:basedOn w:val="DefaultParagraphFont"/>
    <w:link w:val="UnderlineChar4"/>
    <w:rsid w:val="00AC36B3"/>
    <w:rPr>
      <w:u w:val="single"/>
    </w:rPr>
  </w:style>
  <w:style w:type="paragraph" w:customStyle="1" w:styleId="UnderlineChar4">
    <w:name w:val="Underline Char4"/>
    <w:basedOn w:val="Normal"/>
    <w:link w:val="UnderlineChar4Char"/>
    <w:qFormat/>
    <w:rsid w:val="00AC36B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AC36B3"/>
    <w:rPr>
      <w:b/>
      <w:u w:val="single"/>
    </w:rPr>
  </w:style>
  <w:style w:type="paragraph" w:customStyle="1" w:styleId="BoldandUnderlineChar3">
    <w:name w:val="Bold and Underline Char3"/>
    <w:basedOn w:val="Normal"/>
    <w:link w:val="BoldandUnderlineChar3Char2"/>
    <w:qFormat/>
    <w:rsid w:val="00AC36B3"/>
    <w:rPr>
      <w:rFonts w:asciiTheme="minorHAnsi" w:hAnsiTheme="minorHAnsi"/>
      <w:b/>
      <w:sz w:val="24"/>
      <w:u w:val="single"/>
    </w:rPr>
  </w:style>
  <w:style w:type="character" w:customStyle="1" w:styleId="inside-head">
    <w:name w:val="inside-head"/>
    <w:basedOn w:val="DefaultParagraphFont"/>
    <w:rsid w:val="00AC36B3"/>
  </w:style>
  <w:style w:type="character" w:customStyle="1" w:styleId="officialstitle-">
    <w:name w:val="official_s_title-"/>
    <w:basedOn w:val="DefaultParagraphFont"/>
    <w:rsid w:val="00AC36B3"/>
  </w:style>
  <w:style w:type="character" w:customStyle="1" w:styleId="officialsbureau">
    <w:name w:val="official_s_bureau"/>
    <w:basedOn w:val="DefaultParagraphFont"/>
    <w:rsid w:val="00AC36B3"/>
  </w:style>
  <w:style w:type="paragraph" w:customStyle="1" w:styleId="Stylecard11ptBoldUnderline">
    <w:name w:val="Style card + 11 pt Bold Underline"/>
    <w:basedOn w:val="card"/>
    <w:link w:val="Stylecard11ptBoldUnderlineChar"/>
    <w:qFormat/>
    <w:rsid w:val="00AC36B3"/>
    <w:rPr>
      <w:rFonts w:ascii="Georgia" w:eastAsia="SimSun" w:hAnsi="Georgia"/>
      <w:b/>
      <w:lang w:eastAsia="zh-CN"/>
    </w:rPr>
  </w:style>
  <w:style w:type="character" w:customStyle="1" w:styleId="Stylecard11ptBoldUnderlineChar">
    <w:name w:val="Style card + 11 pt Bold Underline Char"/>
    <w:link w:val="Stylecard11ptBoldUnderline"/>
    <w:rsid w:val="00AC36B3"/>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AC36B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AC36B3"/>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AC36B3"/>
    <w:rPr>
      <w:rFonts w:ascii="Georgia" w:eastAsia="SimSun" w:hAnsi="Georgia"/>
      <w:bCs/>
      <w:sz w:val="16"/>
      <w:lang w:eastAsia="zh-CN"/>
    </w:rPr>
  </w:style>
  <w:style w:type="paragraph" w:styleId="HTMLPreformatted">
    <w:name w:val="HTML Preformatted"/>
    <w:basedOn w:val="Normal"/>
    <w:link w:val="HTMLPreformattedChar"/>
    <w:rsid w:val="00AC3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C36B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C36B3"/>
    <w:rPr>
      <w:u w:val="single"/>
    </w:rPr>
  </w:style>
  <w:style w:type="character" w:customStyle="1" w:styleId="StyleUnderlining11ptChar">
    <w:name w:val="Style Underlining + 11 pt Char"/>
    <w:basedOn w:val="DefaultParagraphFont"/>
    <w:link w:val="StyleUnderlining11pt"/>
    <w:rsid w:val="00AC36B3"/>
    <w:rPr>
      <w:rFonts w:ascii="Calibri" w:hAnsi="Calibri"/>
      <w:sz w:val="22"/>
      <w:u w:val="single"/>
    </w:rPr>
  </w:style>
  <w:style w:type="paragraph" w:customStyle="1" w:styleId="StyleCardText9pt">
    <w:name w:val="Style Card Text + 9 pt"/>
    <w:basedOn w:val="Normal"/>
    <w:link w:val="StyleCardText9ptChar"/>
    <w:qFormat/>
    <w:rsid w:val="00AC36B3"/>
    <w:pPr>
      <w:spacing w:after="200"/>
      <w:contextualSpacing/>
    </w:pPr>
    <w:rPr>
      <w:rFonts w:eastAsia="Calibri"/>
    </w:rPr>
  </w:style>
  <w:style w:type="character" w:customStyle="1" w:styleId="StyleCardText9ptChar">
    <w:name w:val="Style Card Text + 9 pt Char"/>
    <w:basedOn w:val="DefaultParagraphFont"/>
    <w:link w:val="StyleCardText9pt"/>
    <w:rsid w:val="00AC36B3"/>
    <w:rPr>
      <w:rFonts w:ascii="Calibri" w:eastAsia="Calibri" w:hAnsi="Calibri"/>
      <w:sz w:val="22"/>
    </w:rPr>
  </w:style>
  <w:style w:type="paragraph" w:styleId="Quote">
    <w:name w:val="Quote"/>
    <w:basedOn w:val="Normal"/>
    <w:next w:val="Normal"/>
    <w:link w:val="QuoteChar"/>
    <w:uiPriority w:val="29"/>
    <w:qFormat/>
    <w:rsid w:val="00AC36B3"/>
    <w:pPr>
      <w:widowControl w:val="0"/>
    </w:pPr>
    <w:rPr>
      <w:rFonts w:eastAsia="Times New Roman"/>
      <w:iCs/>
      <w:color w:val="000000"/>
      <w:lang w:bidi="en-US"/>
    </w:rPr>
  </w:style>
  <w:style w:type="character" w:customStyle="1" w:styleId="QuoteChar">
    <w:name w:val="Quote Char"/>
    <w:basedOn w:val="DefaultParagraphFont"/>
    <w:link w:val="Quote"/>
    <w:uiPriority w:val="29"/>
    <w:rsid w:val="00AC36B3"/>
    <w:rPr>
      <w:rFonts w:ascii="Calibri" w:eastAsia="Times New Roman" w:hAnsi="Calibri"/>
      <w:iCs/>
      <w:color w:val="000000"/>
      <w:sz w:val="22"/>
      <w:lang w:bidi="en-US"/>
    </w:rPr>
  </w:style>
  <w:style w:type="character" w:customStyle="1" w:styleId="underlineChar0">
    <w:name w:val="underline Char"/>
    <w:basedOn w:val="DefaultParagraphFont"/>
    <w:rsid w:val="00AC36B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AC36B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C36B3"/>
    <w:rPr>
      <w:sz w:val="20"/>
      <w:u w:val="single"/>
    </w:rPr>
  </w:style>
  <w:style w:type="paragraph" w:styleId="BodyTextIndent2">
    <w:name w:val="Body Text Indent 2"/>
    <w:basedOn w:val="Normal"/>
    <w:link w:val="BodyTextIndent2Char"/>
    <w:unhideWhenUsed/>
    <w:rsid w:val="00AC36B3"/>
    <w:pPr>
      <w:spacing w:after="120" w:line="480" w:lineRule="auto"/>
      <w:ind w:left="360"/>
    </w:pPr>
  </w:style>
  <w:style w:type="character" w:customStyle="1" w:styleId="BodyTextIndent2Char">
    <w:name w:val="Body Text Indent 2 Char"/>
    <w:basedOn w:val="DefaultParagraphFont"/>
    <w:link w:val="BodyTextIndent2"/>
    <w:rsid w:val="00AC36B3"/>
    <w:rPr>
      <w:rFonts w:ascii="Calibri" w:hAnsi="Calibri"/>
      <w:sz w:val="22"/>
    </w:rPr>
  </w:style>
  <w:style w:type="paragraph" w:styleId="BodyTextIndent3">
    <w:name w:val="Body Text Indent 3"/>
    <w:basedOn w:val="Normal"/>
    <w:link w:val="BodyTextIndent3Char"/>
    <w:uiPriority w:val="99"/>
    <w:unhideWhenUsed/>
    <w:rsid w:val="00AC36B3"/>
    <w:pPr>
      <w:spacing w:after="120"/>
      <w:ind w:left="360"/>
    </w:pPr>
    <w:rPr>
      <w:szCs w:val="16"/>
    </w:rPr>
  </w:style>
  <w:style w:type="character" w:customStyle="1" w:styleId="BodyTextIndent3Char">
    <w:name w:val="Body Text Indent 3 Char"/>
    <w:basedOn w:val="DefaultParagraphFont"/>
    <w:link w:val="BodyTextIndent3"/>
    <w:uiPriority w:val="99"/>
    <w:rsid w:val="00AC36B3"/>
    <w:rPr>
      <w:rFonts w:ascii="Calibri" w:hAnsi="Calibri"/>
      <w:sz w:val="22"/>
      <w:szCs w:val="16"/>
    </w:rPr>
  </w:style>
  <w:style w:type="paragraph" w:styleId="BodyText2">
    <w:name w:val="Body Text 2"/>
    <w:basedOn w:val="Normal"/>
    <w:link w:val="BodyText2Char"/>
    <w:unhideWhenUsed/>
    <w:rsid w:val="00AC36B3"/>
    <w:pPr>
      <w:spacing w:after="120" w:line="480" w:lineRule="auto"/>
    </w:pPr>
  </w:style>
  <w:style w:type="character" w:customStyle="1" w:styleId="BodyText2Char">
    <w:name w:val="Body Text 2 Char"/>
    <w:basedOn w:val="DefaultParagraphFont"/>
    <w:link w:val="BodyText2"/>
    <w:rsid w:val="00AC36B3"/>
    <w:rPr>
      <w:rFonts w:ascii="Calibri" w:hAnsi="Calibri"/>
      <w:sz w:val="22"/>
    </w:rPr>
  </w:style>
  <w:style w:type="paragraph" w:styleId="BodyTextIndent">
    <w:name w:val="Body Text Indent"/>
    <w:basedOn w:val="Normal"/>
    <w:link w:val="BodyTextIndentChar"/>
    <w:uiPriority w:val="99"/>
    <w:unhideWhenUsed/>
    <w:rsid w:val="00AC36B3"/>
    <w:pPr>
      <w:spacing w:after="120"/>
      <w:ind w:left="360"/>
    </w:pPr>
  </w:style>
  <w:style w:type="character" w:customStyle="1" w:styleId="BodyTextIndentChar">
    <w:name w:val="Body Text Indent Char"/>
    <w:basedOn w:val="DefaultParagraphFont"/>
    <w:link w:val="BodyTextIndent"/>
    <w:uiPriority w:val="99"/>
    <w:rsid w:val="00AC36B3"/>
    <w:rPr>
      <w:rFonts w:ascii="Calibri" w:hAnsi="Calibri"/>
      <w:sz w:val="22"/>
    </w:rPr>
  </w:style>
  <w:style w:type="paragraph" w:styleId="BodyText3">
    <w:name w:val="Body Text 3"/>
    <w:basedOn w:val="Normal"/>
    <w:link w:val="BodyText3Char"/>
    <w:unhideWhenUsed/>
    <w:rsid w:val="00AC36B3"/>
    <w:pPr>
      <w:spacing w:after="120"/>
    </w:pPr>
    <w:rPr>
      <w:szCs w:val="16"/>
    </w:rPr>
  </w:style>
  <w:style w:type="character" w:customStyle="1" w:styleId="BodyText3Char">
    <w:name w:val="Body Text 3 Char"/>
    <w:basedOn w:val="DefaultParagraphFont"/>
    <w:link w:val="BodyText3"/>
    <w:rsid w:val="00AC36B3"/>
    <w:rPr>
      <w:rFonts w:ascii="Calibri" w:hAnsi="Calibri"/>
      <w:sz w:val="22"/>
      <w:szCs w:val="16"/>
    </w:rPr>
  </w:style>
  <w:style w:type="character" w:customStyle="1" w:styleId="StyleBold">
    <w:name w:val="Style Bold"/>
    <w:basedOn w:val="DefaultParagraphFont"/>
    <w:uiPriority w:val="9"/>
    <w:semiHidden/>
    <w:rsid w:val="00AC36B3"/>
    <w:rPr>
      <w:b/>
      <w:bCs/>
    </w:rPr>
  </w:style>
  <w:style w:type="character" w:customStyle="1" w:styleId="body-text">
    <w:name w:val="body-text"/>
    <w:basedOn w:val="DefaultParagraphFont"/>
    <w:rsid w:val="00AC36B3"/>
  </w:style>
  <w:style w:type="paragraph" w:customStyle="1" w:styleId="StyleStyle411ptBoldBorderSinglesolidlineAuto0">
    <w:name w:val="Style Style4 + 11 pt Bold Border: : (Single solid line Auto  0...."/>
    <w:basedOn w:val="Normal"/>
    <w:link w:val="StyleStyle411ptBoldBorderSinglesolidlineAuto0Char"/>
    <w:qFormat/>
    <w:rsid w:val="00AC36B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C36B3"/>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AC36B3"/>
  </w:style>
  <w:style w:type="paragraph" w:customStyle="1" w:styleId="StyleStyle112pt">
    <w:name w:val="Style Style1 + 12 pt"/>
    <w:basedOn w:val="Normal"/>
    <w:link w:val="StyleStyle112ptChar"/>
    <w:qFormat/>
    <w:rsid w:val="00AC36B3"/>
    <w:rPr>
      <w:rFonts w:eastAsia="SimSun"/>
      <w:u w:val="single"/>
      <w:lang w:eastAsia="zh-CN"/>
    </w:rPr>
  </w:style>
  <w:style w:type="character" w:customStyle="1" w:styleId="StyleStyle112ptChar">
    <w:name w:val="Style Style1 + 12 pt Char"/>
    <w:basedOn w:val="DefaultParagraphFont"/>
    <w:link w:val="StyleStyle112pt"/>
    <w:rsid w:val="00AC36B3"/>
    <w:rPr>
      <w:rFonts w:ascii="Calibri" w:eastAsia="SimSun" w:hAnsi="Calibri"/>
      <w:sz w:val="22"/>
      <w:u w:val="single"/>
      <w:lang w:eastAsia="zh-CN"/>
    </w:rPr>
  </w:style>
  <w:style w:type="paragraph" w:customStyle="1" w:styleId="MinimizedText">
    <w:name w:val="Minimized Text"/>
    <w:basedOn w:val="Normal"/>
    <w:link w:val="MinimizedTextChar"/>
    <w:qFormat/>
    <w:rsid w:val="00AC36B3"/>
    <w:rPr>
      <w:rFonts w:eastAsia="Times New Roman"/>
    </w:rPr>
  </w:style>
  <w:style w:type="character" w:customStyle="1" w:styleId="MinimizedTextChar">
    <w:name w:val="Minimized Text Char"/>
    <w:basedOn w:val="DefaultParagraphFont"/>
    <w:link w:val="MinimizedText"/>
    <w:rsid w:val="00AC36B3"/>
    <w:rPr>
      <w:rFonts w:ascii="Calibri" w:eastAsia="Times New Roman" w:hAnsi="Calibri"/>
      <w:sz w:val="22"/>
    </w:rPr>
  </w:style>
  <w:style w:type="character" w:customStyle="1" w:styleId="term1">
    <w:name w:val="term1"/>
    <w:basedOn w:val="DefaultParagraphFont"/>
    <w:rsid w:val="00AC36B3"/>
    <w:rPr>
      <w:b/>
      <w:bCs/>
    </w:rPr>
  </w:style>
  <w:style w:type="character" w:customStyle="1" w:styleId="Styleterm111ptUnderline">
    <w:name w:val="Style term1 + 11 pt Underline"/>
    <w:basedOn w:val="term1"/>
    <w:rsid w:val="00AC36B3"/>
    <w:rPr>
      <w:b/>
      <w:bCs/>
      <w:sz w:val="20"/>
      <w:u w:val="single"/>
    </w:rPr>
  </w:style>
  <w:style w:type="paragraph" w:customStyle="1" w:styleId="StyleMinimizedTextArialNarrow10pt">
    <w:name w:val="Style Minimized Text + Arial Narrow 10 pt"/>
    <w:basedOn w:val="MinimizedText"/>
    <w:link w:val="StyleMinimizedTextArialNarrow10ptChar"/>
    <w:qFormat/>
    <w:rsid w:val="00AC36B3"/>
    <w:rPr>
      <w:sz w:val="20"/>
    </w:rPr>
  </w:style>
  <w:style w:type="character" w:customStyle="1" w:styleId="StyleMinimizedTextArialNarrow10ptChar">
    <w:name w:val="Style Minimized Text + Arial Narrow 10 pt Char"/>
    <w:basedOn w:val="MinimizedTextChar"/>
    <w:link w:val="StyleMinimizedTextArialNarrow10pt"/>
    <w:rsid w:val="00AC36B3"/>
    <w:rPr>
      <w:rFonts w:ascii="Calibri" w:eastAsia="Times New Roman" w:hAnsi="Calibri"/>
      <w:sz w:val="20"/>
    </w:rPr>
  </w:style>
  <w:style w:type="character" w:customStyle="1" w:styleId="Styleunderline11ptBold">
    <w:name w:val="Style underline + 11 pt Bold"/>
    <w:basedOn w:val="underline"/>
    <w:rsid w:val="00AC36B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C36B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C36B3"/>
    <w:rPr>
      <w:rFonts w:ascii="Calibri" w:eastAsia="Times New Roman" w:hAnsi="Calibri"/>
      <w:sz w:val="22"/>
      <w:u w:val="single"/>
      <w:bdr w:val="single" w:sz="4" w:space="0" w:color="auto"/>
    </w:rPr>
  </w:style>
  <w:style w:type="character" w:customStyle="1" w:styleId="Style9pt">
    <w:name w:val="Style 9 pt"/>
    <w:basedOn w:val="DefaultParagraphFont"/>
    <w:rsid w:val="00AC36B3"/>
    <w:rPr>
      <w:rFonts w:ascii="Times New Roman" w:hAnsi="Times New Roman"/>
      <w:sz w:val="20"/>
    </w:rPr>
  </w:style>
  <w:style w:type="paragraph" w:customStyle="1" w:styleId="StyleStyle49pt3">
    <w:name w:val="Style Style4 + 9 pt3"/>
    <w:basedOn w:val="Style4"/>
    <w:link w:val="StyleStyle49pt3Char"/>
    <w:qFormat/>
    <w:rsid w:val="00AC36B3"/>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AC36B3"/>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AC36B3"/>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AC36B3"/>
    <w:rPr>
      <w:rFonts w:ascii="Calibri" w:eastAsia="Times New Roman" w:hAnsi="Calibri" w:cs="Times New Roman"/>
      <w:b/>
      <w:bCs/>
      <w:u w:val="single"/>
      <w:lang w:val="x-none"/>
    </w:rPr>
  </w:style>
  <w:style w:type="character" w:customStyle="1" w:styleId="authorbio">
    <w:name w:val="authorbio"/>
    <w:basedOn w:val="DefaultParagraphFont"/>
    <w:rsid w:val="00AC36B3"/>
  </w:style>
  <w:style w:type="character" w:customStyle="1" w:styleId="a">
    <w:name w:val="a"/>
    <w:basedOn w:val="DefaultParagraphFont"/>
    <w:rsid w:val="00AC36B3"/>
  </w:style>
  <w:style w:type="character" w:customStyle="1" w:styleId="StyleUnderline3">
    <w:name w:val="Style Underline3"/>
    <w:basedOn w:val="DefaultParagraphFont"/>
    <w:rsid w:val="00AC36B3"/>
    <w:rPr>
      <w:u w:val="single"/>
    </w:rPr>
  </w:style>
  <w:style w:type="paragraph" w:customStyle="1" w:styleId="StyleStyle111ptBorderSinglesolidlineAuto05ptL">
    <w:name w:val="Style Style1 + 11 pt Border: : (Single solid line Auto  0.5 pt L..."/>
    <w:link w:val="StyleStyle111ptBorderSinglesolidlineAuto05ptLChar"/>
    <w:qFormat/>
    <w:rsid w:val="00AC36B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C36B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AC36B3"/>
    <w:rPr>
      <w:u w:val="single"/>
    </w:rPr>
  </w:style>
  <w:style w:type="paragraph" w:customStyle="1" w:styleId="Circled">
    <w:name w:val="Circled"/>
    <w:link w:val="CircledChar"/>
    <w:qFormat/>
    <w:rsid w:val="00AC36B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AC36B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AC36B3"/>
  </w:style>
  <w:style w:type="character" w:customStyle="1" w:styleId="part-of-speech">
    <w:name w:val="part-of-speech"/>
    <w:basedOn w:val="DefaultParagraphFont"/>
    <w:rsid w:val="00AC36B3"/>
  </w:style>
  <w:style w:type="character" w:customStyle="1" w:styleId="sep">
    <w:name w:val="sep"/>
    <w:basedOn w:val="DefaultParagraphFont"/>
    <w:rsid w:val="00AC36B3"/>
  </w:style>
  <w:style w:type="character" w:customStyle="1" w:styleId="pron">
    <w:name w:val="pron"/>
    <w:basedOn w:val="DefaultParagraphFont"/>
    <w:rsid w:val="00AC36B3"/>
  </w:style>
  <w:style w:type="paragraph" w:customStyle="1" w:styleId="StyleStyle4LatinTimesNewRomanAsianSimSun">
    <w:name w:val="Style Style4 + (Latin) Times New Roman (Asian) SimSun"/>
    <w:basedOn w:val="Normal"/>
    <w:link w:val="StyleStyle4LatinTimesNewRomanAsianSimSunChar"/>
    <w:qFormat/>
    <w:rsid w:val="00AC36B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C36B3"/>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C36B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C36B3"/>
    <w:rPr>
      <w:rFonts w:ascii="Calibri" w:eastAsia="SimSun" w:hAnsi="Calibri"/>
      <w:b/>
      <w:bCs/>
      <w:sz w:val="22"/>
      <w:u w:val="single"/>
    </w:rPr>
  </w:style>
  <w:style w:type="character" w:customStyle="1" w:styleId="CharChar3">
    <w:name w:val="Char Char3"/>
    <w:basedOn w:val="DefaultParagraphFont"/>
    <w:rsid w:val="00AC36B3"/>
    <w:rPr>
      <w:rFonts w:cs="Arial"/>
      <w:b/>
      <w:bCs/>
      <w:iCs/>
      <w:lang w:val="en-US" w:eastAsia="en-US" w:bidi="ar-SA"/>
    </w:rPr>
  </w:style>
  <w:style w:type="character" w:customStyle="1" w:styleId="SubtitleChar1">
    <w:name w:val="Subtitle Char1"/>
    <w:aliases w:val="Underlined card text Char1"/>
    <w:basedOn w:val="DefaultParagraphFont"/>
    <w:rsid w:val="00AC36B3"/>
    <w:rPr>
      <w:color w:val="5A5A5A" w:themeColor="text1" w:themeTint="A5"/>
      <w:spacing w:val="15"/>
      <w:sz w:val="22"/>
      <w:szCs w:val="22"/>
    </w:rPr>
  </w:style>
  <w:style w:type="paragraph" w:customStyle="1" w:styleId="StyleStyle411pt1">
    <w:name w:val="Style Style4 + 11 pt1"/>
    <w:basedOn w:val="Style4"/>
    <w:link w:val="StyleStyle411pt1Char"/>
    <w:qFormat/>
    <w:rsid w:val="00AC36B3"/>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AC36B3"/>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AC36B3"/>
    <w:rPr>
      <w:b/>
      <w:u w:val="single"/>
      <w:lang w:val="en-US" w:eastAsia="en-US" w:bidi="ar-SA"/>
    </w:rPr>
  </w:style>
  <w:style w:type="character" w:customStyle="1" w:styleId="StyleUnderlineCharChar111pt">
    <w:name w:val="Style Underline Char Char1 + 11 pt"/>
    <w:basedOn w:val="DefaultParagraphFont"/>
    <w:rsid w:val="00AC36B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C36B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C36B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C36B3"/>
    <w:rPr>
      <w:sz w:val="22"/>
      <w:u w:val="single"/>
    </w:rPr>
  </w:style>
  <w:style w:type="paragraph" w:customStyle="1" w:styleId="StyleMinimizedTextArialNarrow9pt">
    <w:name w:val="Style Minimized Text + Arial Narrow 9 pt"/>
    <w:basedOn w:val="Normal"/>
    <w:link w:val="StyleMinimizedTextArialNarrow9ptChar"/>
    <w:qFormat/>
    <w:rsid w:val="00AC36B3"/>
    <w:rPr>
      <w:rFonts w:eastAsia="Times New Roman"/>
    </w:rPr>
  </w:style>
  <w:style w:type="character" w:customStyle="1" w:styleId="StyleMinimizedTextArialNarrow9ptChar">
    <w:name w:val="Style Minimized Text + Arial Narrow 9 pt Char"/>
    <w:basedOn w:val="DefaultParagraphFont"/>
    <w:link w:val="StyleMinimizedTextArialNarrow9pt"/>
    <w:rsid w:val="00AC36B3"/>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AC36B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C36B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C36B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C36B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C36B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AC36B3"/>
    <w:rPr>
      <w:b w:val="0"/>
      <w:bCs/>
      <w:sz w:val="20"/>
      <w:u w:val="single"/>
      <w:lang w:val="en-US" w:eastAsia="en-US" w:bidi="ar-SA"/>
    </w:rPr>
  </w:style>
  <w:style w:type="character" w:customStyle="1" w:styleId="Styleunderline9pt">
    <w:name w:val="Style underline + 9 pt"/>
    <w:basedOn w:val="underline"/>
    <w:rsid w:val="00AC36B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AC36B3"/>
    <w:rPr>
      <w:rFonts w:ascii="Times New Roman" w:hAnsi="Times New Roman"/>
      <w:sz w:val="20"/>
    </w:rPr>
  </w:style>
  <w:style w:type="character" w:customStyle="1" w:styleId="Styleunderline9pt1">
    <w:name w:val="Style underline + 9 pt1"/>
    <w:basedOn w:val="underline"/>
    <w:rsid w:val="00AC36B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AC36B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C36B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AC36B3"/>
    <w:rPr>
      <w:b/>
      <w:bCs/>
      <w:noProof w:val="0"/>
      <w:sz w:val="20"/>
      <w:u w:val="single"/>
      <w:lang w:val="en-US" w:eastAsia="en-US" w:bidi="ar-SA"/>
    </w:rPr>
  </w:style>
  <w:style w:type="character" w:customStyle="1" w:styleId="Hyperlink23">
    <w:name w:val="Hyperlink23"/>
    <w:basedOn w:val="DefaultParagraphFont"/>
    <w:rsid w:val="00AC36B3"/>
    <w:rPr>
      <w:color w:val="3300CC"/>
      <w:u w:val="single"/>
    </w:rPr>
  </w:style>
  <w:style w:type="paragraph" w:customStyle="1" w:styleId="cardCharChar">
    <w:name w:val="card Char Char"/>
    <w:basedOn w:val="Normal"/>
    <w:link w:val="cardCharCharChar"/>
    <w:qFormat/>
    <w:rsid w:val="00AC36B3"/>
    <w:pPr>
      <w:ind w:left="288" w:right="288"/>
    </w:pPr>
    <w:rPr>
      <w:rFonts w:eastAsia="Times New Roman"/>
      <w:szCs w:val="20"/>
    </w:rPr>
  </w:style>
  <w:style w:type="character" w:customStyle="1" w:styleId="cardCharCharChar">
    <w:name w:val="card Char Char Char"/>
    <w:basedOn w:val="DefaultParagraphFont"/>
    <w:link w:val="cardCharChar"/>
    <w:rsid w:val="00AC36B3"/>
    <w:rPr>
      <w:rFonts w:ascii="Calibri" w:eastAsia="Times New Roman" w:hAnsi="Calibri"/>
      <w:sz w:val="22"/>
      <w:szCs w:val="20"/>
    </w:rPr>
  </w:style>
  <w:style w:type="character" w:customStyle="1" w:styleId="StyleunderlineArialNarrow9ptBold">
    <w:name w:val="Style underline + Arial Narrow 9 pt Bold"/>
    <w:basedOn w:val="underline"/>
    <w:rsid w:val="00AC36B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AC36B3"/>
  </w:style>
  <w:style w:type="character" w:customStyle="1" w:styleId="StylecardCharCharArialNarrow9ptChar">
    <w:name w:val="Style card Char Char + Arial Narrow 9 pt Char"/>
    <w:basedOn w:val="cardCharCharChar"/>
    <w:link w:val="StylecardCharCharArialNarrow9pt"/>
    <w:rsid w:val="00AC36B3"/>
    <w:rPr>
      <w:rFonts w:ascii="Calibri" w:eastAsia="Times New Roman" w:hAnsi="Calibri"/>
      <w:sz w:val="22"/>
      <w:szCs w:val="20"/>
    </w:rPr>
  </w:style>
  <w:style w:type="character" w:customStyle="1" w:styleId="CardTextChar10">
    <w:name w:val="Card Text Char1"/>
    <w:basedOn w:val="DefaultParagraphFont"/>
    <w:rsid w:val="00AC36B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C36B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AC36B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C36B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AC36B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AC36B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AC36B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AC36B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C36B3"/>
    <w:rPr>
      <w:rFonts w:eastAsia="Times New Roman"/>
    </w:rPr>
  </w:style>
  <w:style w:type="character" w:customStyle="1" w:styleId="TextsmallChar">
    <w:name w:val="Textsmall Char"/>
    <w:basedOn w:val="DefaultParagraphFont"/>
    <w:link w:val="Textsmall"/>
    <w:rsid w:val="00AC36B3"/>
    <w:rPr>
      <w:rFonts w:ascii="Calibri" w:eastAsia="Times New Roman" w:hAnsi="Calibri"/>
      <w:sz w:val="22"/>
    </w:rPr>
  </w:style>
  <w:style w:type="character" w:customStyle="1" w:styleId="CharChar111">
    <w:name w:val="Char Char111"/>
    <w:basedOn w:val="DefaultParagraphFont"/>
    <w:rsid w:val="00AC36B3"/>
    <w:rPr>
      <w:rFonts w:cs="Arial"/>
      <w:bCs/>
      <w:szCs w:val="26"/>
      <w:u w:val="single"/>
      <w:lang w:val="en-US" w:eastAsia="en-US" w:bidi="ar-SA"/>
    </w:rPr>
  </w:style>
  <w:style w:type="paragraph" w:customStyle="1" w:styleId="cardtextsmall">
    <w:name w:val="card text small"/>
    <w:basedOn w:val="Normal"/>
    <w:qFormat/>
    <w:rsid w:val="00AC36B3"/>
    <w:rPr>
      <w:rFonts w:ascii="Arial Narrow" w:eastAsia="Times New Roman" w:hAnsi="Arial Narrow"/>
    </w:rPr>
  </w:style>
  <w:style w:type="character" w:customStyle="1" w:styleId="AUnterdline">
    <w:name w:val="AUnterdline"/>
    <w:qFormat/>
    <w:rsid w:val="00AC36B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C36B3"/>
    <w:rPr>
      <w:rFonts w:ascii="Times New Roman" w:hAnsi="Times New Roman"/>
      <w:b/>
      <w:bCs/>
      <w:sz w:val="20"/>
      <w:u w:val="single"/>
      <w:bdr w:val="single" w:sz="4" w:space="0" w:color="auto"/>
    </w:rPr>
  </w:style>
  <w:style w:type="character" w:customStyle="1" w:styleId="highlightedsearchterm">
    <w:name w:val="highlightedsearchterm"/>
    <w:rsid w:val="00AC36B3"/>
  </w:style>
  <w:style w:type="character" w:customStyle="1" w:styleId="StyleUnderline1">
    <w:name w:val="Style Underline1"/>
    <w:basedOn w:val="DefaultParagraphFont"/>
    <w:rsid w:val="00AC36B3"/>
    <w:rPr>
      <w:rFonts w:ascii="Times New Roman" w:hAnsi="Times New Roman"/>
      <w:sz w:val="20"/>
      <w:u w:val="single"/>
    </w:rPr>
  </w:style>
  <w:style w:type="paragraph" w:customStyle="1" w:styleId="StyleStyle49pt10">
    <w:name w:val="Style Style4 + 9 pt10"/>
    <w:basedOn w:val="Style4"/>
    <w:link w:val="StyleStyle49pt10Char"/>
    <w:qFormat/>
    <w:rsid w:val="00AC36B3"/>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AC36B3"/>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AC36B3"/>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AC36B3"/>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C36B3"/>
    <w:pPr>
      <w:ind w:left="288"/>
    </w:pPr>
    <w:rPr>
      <w:rFonts w:eastAsia="Times New Roman"/>
      <w:u w:val="single"/>
    </w:rPr>
  </w:style>
  <w:style w:type="character" w:customStyle="1" w:styleId="NormalUnderlineChar">
    <w:name w:val="Normal Underline Char"/>
    <w:link w:val="NormalUnderline"/>
    <w:rsid w:val="00AC36B3"/>
    <w:rPr>
      <w:rFonts w:ascii="Calibri" w:eastAsia="Times New Roman" w:hAnsi="Calibri"/>
      <w:sz w:val="22"/>
      <w:u w:val="single"/>
    </w:rPr>
  </w:style>
  <w:style w:type="character" w:customStyle="1" w:styleId="DontRead">
    <w:name w:val="Don't Read"/>
    <w:qFormat/>
    <w:rsid w:val="00AC36B3"/>
    <w:rPr>
      <w:rFonts w:ascii="Times New Roman" w:hAnsi="Times New Roman"/>
      <w:sz w:val="16"/>
    </w:rPr>
  </w:style>
  <w:style w:type="paragraph" w:customStyle="1" w:styleId="Underlinestyle">
    <w:name w:val="Underline style"/>
    <w:basedOn w:val="Normal"/>
    <w:qFormat/>
    <w:rsid w:val="00AC36B3"/>
    <w:rPr>
      <w:rFonts w:eastAsia="Times New Roman"/>
      <w:u w:val="single"/>
    </w:rPr>
  </w:style>
  <w:style w:type="character" w:customStyle="1" w:styleId="Style11ptUnderline3">
    <w:name w:val="Style 11 pt Underline3"/>
    <w:rsid w:val="00AC36B3"/>
    <w:rPr>
      <w:sz w:val="20"/>
      <w:u w:val="single"/>
    </w:rPr>
  </w:style>
  <w:style w:type="character" w:customStyle="1" w:styleId="27">
    <w:name w:val="27"/>
    <w:rsid w:val="00AC36B3"/>
    <w:rPr>
      <w:rFonts w:cs="Arial"/>
      <w:bCs/>
      <w:sz w:val="20"/>
      <w:u w:val="single"/>
      <w:lang w:val="en-US" w:eastAsia="en-US" w:bidi="ar-SA"/>
    </w:rPr>
  </w:style>
  <w:style w:type="character" w:customStyle="1" w:styleId="2">
    <w:name w:val="2"/>
    <w:rsid w:val="00AC36B3"/>
    <w:rPr>
      <w:rFonts w:cs="Arial"/>
      <w:bCs/>
      <w:sz w:val="20"/>
      <w:u w:val="single"/>
      <w:lang w:val="en-US" w:eastAsia="en-US" w:bidi="ar-SA"/>
    </w:rPr>
  </w:style>
  <w:style w:type="character" w:customStyle="1" w:styleId="Style9ptUnderline11">
    <w:name w:val="Style 9 pt Underline11"/>
    <w:basedOn w:val="DefaultParagraphFont"/>
    <w:rsid w:val="00AC36B3"/>
    <w:rPr>
      <w:sz w:val="20"/>
      <w:u w:val="single"/>
    </w:rPr>
  </w:style>
  <w:style w:type="character" w:customStyle="1" w:styleId="Style9ptBoldUnderline5">
    <w:name w:val="Style 9 pt Bold Underline5"/>
    <w:basedOn w:val="DefaultParagraphFont"/>
    <w:rsid w:val="00AC36B3"/>
    <w:rPr>
      <w:b/>
      <w:bCs/>
      <w:sz w:val="20"/>
      <w:u w:val="single"/>
    </w:rPr>
  </w:style>
  <w:style w:type="character" w:customStyle="1" w:styleId="CharChar114">
    <w:name w:val="Char Char114"/>
    <w:basedOn w:val="DefaultParagraphFont"/>
    <w:rsid w:val="00AC36B3"/>
    <w:rPr>
      <w:rFonts w:cs="Arial"/>
      <w:bCs/>
      <w:szCs w:val="26"/>
      <w:u w:val="single"/>
      <w:lang w:val="en-US" w:eastAsia="en-US" w:bidi="ar-SA"/>
    </w:rPr>
  </w:style>
  <w:style w:type="character" w:customStyle="1" w:styleId="CharChar113">
    <w:name w:val="Char Char113"/>
    <w:basedOn w:val="DefaultParagraphFont"/>
    <w:rsid w:val="00AC36B3"/>
    <w:rPr>
      <w:rFonts w:cs="Arial"/>
      <w:bCs/>
      <w:szCs w:val="26"/>
      <w:u w:val="single"/>
      <w:lang w:val="en-US" w:eastAsia="en-US" w:bidi="ar-SA"/>
    </w:rPr>
  </w:style>
  <w:style w:type="character" w:customStyle="1" w:styleId="CharChar112">
    <w:name w:val="Char Char112"/>
    <w:basedOn w:val="DefaultParagraphFont"/>
    <w:rsid w:val="00AC36B3"/>
    <w:rPr>
      <w:rFonts w:cs="Arial"/>
      <w:bCs/>
      <w:szCs w:val="26"/>
      <w:u w:val="single"/>
      <w:lang w:val="en-US" w:eastAsia="en-US" w:bidi="ar-SA"/>
    </w:rPr>
  </w:style>
  <w:style w:type="character" w:customStyle="1" w:styleId="ssl0">
    <w:name w:val="ss_l0"/>
    <w:basedOn w:val="DefaultParagraphFont"/>
    <w:rsid w:val="00AC36B3"/>
  </w:style>
  <w:style w:type="paragraph" w:customStyle="1" w:styleId="WW-Default1">
    <w:name w:val="WW-Default1"/>
    <w:basedOn w:val="Normal"/>
    <w:qFormat/>
    <w:rsid w:val="00AC36B3"/>
    <w:pPr>
      <w:suppressAutoHyphens/>
    </w:pPr>
    <w:rPr>
      <w:rFonts w:eastAsia="Times New Roman"/>
      <w:b/>
      <w:bCs/>
      <w:szCs w:val="20"/>
      <w:lang w:eastAsia="ar-SA"/>
    </w:rPr>
  </w:style>
  <w:style w:type="character" w:customStyle="1" w:styleId="zoomme">
    <w:name w:val="zoomme"/>
    <w:basedOn w:val="DefaultParagraphFont"/>
    <w:rsid w:val="00AC36B3"/>
  </w:style>
  <w:style w:type="character" w:customStyle="1" w:styleId="Date1">
    <w:name w:val="Date1"/>
    <w:basedOn w:val="DefaultParagraphFont"/>
    <w:rsid w:val="00AC36B3"/>
  </w:style>
  <w:style w:type="character" w:customStyle="1" w:styleId="classauthor">
    <w:name w:val="class=&quot;author&quot;"/>
    <w:basedOn w:val="DefaultParagraphFont"/>
    <w:rsid w:val="00AC36B3"/>
  </w:style>
  <w:style w:type="paragraph" w:customStyle="1" w:styleId="CardStyle0">
    <w:name w:val="Card Style"/>
    <w:basedOn w:val="Normal"/>
    <w:link w:val="CardStyleChar"/>
    <w:qFormat/>
    <w:rsid w:val="00AC36B3"/>
    <w:rPr>
      <w:rFonts w:eastAsia="Times New Roman"/>
    </w:rPr>
  </w:style>
  <w:style w:type="character" w:customStyle="1" w:styleId="CharCharChar">
    <w:name w:val="Char Char Char"/>
    <w:basedOn w:val="DefaultParagraphFont"/>
    <w:rsid w:val="00AC36B3"/>
    <w:rPr>
      <w:rFonts w:cs="Arial"/>
      <w:bCs/>
      <w:szCs w:val="26"/>
      <w:u w:val="single"/>
      <w:lang w:val="en-US" w:eastAsia="en-US" w:bidi="ar-SA"/>
    </w:rPr>
  </w:style>
  <w:style w:type="character" w:customStyle="1" w:styleId="texto1">
    <w:name w:val="texto1"/>
    <w:rsid w:val="00AC36B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C36B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C36B3"/>
    <w:rPr>
      <w:rFonts w:ascii="Calibri" w:eastAsia="Times New Roman" w:hAnsi="Calibri" w:cs="Arial"/>
      <w:b/>
      <w:szCs w:val="28"/>
    </w:rPr>
  </w:style>
  <w:style w:type="paragraph" w:customStyle="1" w:styleId="Style23">
    <w:name w:val="Style23"/>
    <w:basedOn w:val="Normal"/>
    <w:uiPriority w:val="99"/>
    <w:qFormat/>
    <w:rsid w:val="00AC36B3"/>
    <w:pPr>
      <w:widowControl w:val="0"/>
      <w:autoSpaceDE w:val="0"/>
      <w:autoSpaceDN w:val="0"/>
      <w:adjustRightInd w:val="0"/>
      <w:spacing w:line="209" w:lineRule="exact"/>
    </w:pPr>
    <w:rPr>
      <w:rFonts w:eastAsia="SimSun"/>
    </w:rPr>
  </w:style>
  <w:style w:type="character" w:customStyle="1" w:styleId="gray">
    <w:name w:val="gray"/>
    <w:basedOn w:val="DefaultParagraphFont"/>
    <w:rsid w:val="00AC36B3"/>
  </w:style>
  <w:style w:type="paragraph" w:customStyle="1" w:styleId="Tagtemplate">
    <w:name w:val="Tagtemplate"/>
    <w:basedOn w:val="Normal"/>
    <w:link w:val="TagtemplateChar"/>
    <w:autoRedefine/>
    <w:qFormat/>
    <w:rsid w:val="00AC36B3"/>
    <w:pPr>
      <w:keepNext/>
      <w:keepLines/>
    </w:pPr>
    <w:rPr>
      <w:rFonts w:eastAsia="Calibri"/>
      <w:b/>
    </w:rPr>
  </w:style>
  <w:style w:type="character" w:customStyle="1" w:styleId="TagtemplateChar">
    <w:name w:val="Tagtemplate Char"/>
    <w:basedOn w:val="DefaultParagraphFont"/>
    <w:link w:val="Tagtemplate"/>
    <w:rsid w:val="00AC36B3"/>
    <w:rPr>
      <w:rFonts w:ascii="Calibri" w:eastAsia="Calibri" w:hAnsi="Calibri"/>
      <w:b/>
      <w:sz w:val="22"/>
    </w:rPr>
  </w:style>
  <w:style w:type="character" w:customStyle="1" w:styleId="Styleunderline11ptBorderSinglesolidlineAuto05p">
    <w:name w:val="Style underline + 11 pt Border: : (Single solid line Auto  0.5 p..."/>
    <w:rsid w:val="00AC36B3"/>
    <w:rPr>
      <w:sz w:val="20"/>
      <w:u w:val="single"/>
      <w:bdr w:val="single" w:sz="4" w:space="0" w:color="auto"/>
    </w:rPr>
  </w:style>
  <w:style w:type="paragraph" w:customStyle="1" w:styleId="Citation-FirstLine">
    <w:name w:val="Citation - First Line"/>
    <w:basedOn w:val="Normal"/>
    <w:next w:val="Normal"/>
    <w:autoRedefine/>
    <w:qFormat/>
    <w:rsid w:val="00AC36B3"/>
    <w:pPr>
      <w:spacing w:line="240" w:lineRule="atLeast"/>
      <w:jc w:val="both"/>
    </w:pPr>
    <w:rPr>
      <w:rFonts w:ascii="Book Antiqua" w:eastAsia="Times New Roman" w:hAnsi="Book Antiqua"/>
    </w:rPr>
  </w:style>
  <w:style w:type="character" w:customStyle="1" w:styleId="CardText-Underlined">
    <w:name w:val="Card Text - Underlined"/>
    <w:rsid w:val="00AC36B3"/>
    <w:rPr>
      <w:b/>
      <w:sz w:val="20"/>
      <w:u w:val="single"/>
    </w:rPr>
  </w:style>
  <w:style w:type="paragraph" w:customStyle="1" w:styleId="Citation-Complete">
    <w:name w:val="Citation - Complete"/>
    <w:basedOn w:val="Normal"/>
    <w:next w:val="Normal"/>
    <w:link w:val="Citation-CompleteChar"/>
    <w:autoRedefine/>
    <w:qFormat/>
    <w:rsid w:val="00AC36B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C36B3"/>
    <w:rPr>
      <w:rFonts w:ascii="Book Antiqua" w:eastAsia="Times New Roman" w:hAnsi="Book Antiqua"/>
      <w:sz w:val="22"/>
    </w:rPr>
  </w:style>
  <w:style w:type="character" w:customStyle="1" w:styleId="MicroTextChar">
    <w:name w:val="MicroText Char"/>
    <w:link w:val="MicroText"/>
    <w:rsid w:val="00AC36B3"/>
    <w:rPr>
      <w:rFonts w:ascii="Arial Narrow" w:hAnsi="Arial Narrow"/>
      <w:sz w:val="12"/>
    </w:rPr>
  </w:style>
  <w:style w:type="character" w:customStyle="1" w:styleId="Style11ptItalic">
    <w:name w:val="Style 11 pt Italic"/>
    <w:basedOn w:val="DefaultParagraphFont"/>
    <w:rsid w:val="00AC36B3"/>
    <w:rPr>
      <w:rFonts w:ascii="Times New Roman" w:hAnsi="Times New Roman"/>
      <w:i/>
      <w:iCs/>
      <w:sz w:val="20"/>
    </w:rPr>
  </w:style>
  <w:style w:type="character" w:customStyle="1" w:styleId="BoldandUnderlineChar">
    <w:name w:val="Bold and Underline Char"/>
    <w:basedOn w:val="DefaultParagraphFont"/>
    <w:link w:val="BoldandUnderline"/>
    <w:locked/>
    <w:rsid w:val="00AC36B3"/>
    <w:rPr>
      <w:b/>
      <w:u w:val="single"/>
    </w:rPr>
  </w:style>
  <w:style w:type="paragraph" w:customStyle="1" w:styleId="BoldandUnderline">
    <w:name w:val="Bold and Underline"/>
    <w:basedOn w:val="Normal"/>
    <w:link w:val="BoldandUnderlineChar"/>
    <w:qFormat/>
    <w:rsid w:val="00AC36B3"/>
    <w:rPr>
      <w:rFonts w:asciiTheme="minorHAnsi" w:hAnsiTheme="minorHAnsi"/>
      <w:b/>
      <w:sz w:val="24"/>
      <w:u w:val="single"/>
    </w:rPr>
  </w:style>
  <w:style w:type="character" w:customStyle="1" w:styleId="hdr">
    <w:name w:val="hdr"/>
    <w:basedOn w:val="DefaultParagraphFont"/>
    <w:rsid w:val="00AC36B3"/>
  </w:style>
  <w:style w:type="paragraph" w:customStyle="1" w:styleId="StyleStyle49ptBold3">
    <w:name w:val="Style Style4 + 9 pt Bold3"/>
    <w:basedOn w:val="Style4"/>
    <w:link w:val="StyleStyle49ptBold3Char"/>
    <w:qFormat/>
    <w:rsid w:val="00AC36B3"/>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AC36B3"/>
    <w:rPr>
      <w:rFonts w:ascii="Calibri" w:eastAsia="Times New Roman" w:hAnsi="Calibri" w:cs="Times New Roman"/>
      <w:b/>
      <w:bCs/>
      <w:u w:val="single"/>
      <w:lang w:val="x-none"/>
    </w:rPr>
  </w:style>
  <w:style w:type="character" w:customStyle="1" w:styleId="Style9ptUnderline6">
    <w:name w:val="Style 9 pt Underline6"/>
    <w:basedOn w:val="DefaultParagraphFont"/>
    <w:rsid w:val="00AC36B3"/>
    <w:rPr>
      <w:sz w:val="20"/>
      <w:u w:val="single"/>
    </w:rPr>
  </w:style>
  <w:style w:type="character" w:customStyle="1" w:styleId="ct-with-fmlt">
    <w:name w:val="ct-with-fmlt"/>
    <w:basedOn w:val="DefaultParagraphFont"/>
    <w:rsid w:val="00AC36B3"/>
  </w:style>
  <w:style w:type="paragraph" w:customStyle="1" w:styleId="StyleStyle49pt">
    <w:name w:val="Style Style4 + 9 pt"/>
    <w:basedOn w:val="Normal"/>
    <w:link w:val="StyleStyle49ptChar"/>
    <w:qFormat/>
    <w:rsid w:val="00AC36B3"/>
    <w:rPr>
      <w:rFonts w:eastAsia="Times New Roman"/>
      <w:u w:val="single"/>
    </w:rPr>
  </w:style>
  <w:style w:type="character" w:customStyle="1" w:styleId="StyleStyle49ptChar">
    <w:name w:val="Style Style4 + 9 pt Char"/>
    <w:basedOn w:val="DefaultParagraphFont"/>
    <w:link w:val="StyleStyle49pt"/>
    <w:rsid w:val="00AC36B3"/>
    <w:rPr>
      <w:rFonts w:ascii="Calibri" w:eastAsia="Times New Roman" w:hAnsi="Calibri"/>
      <w:sz w:val="22"/>
      <w:u w:val="single"/>
    </w:rPr>
  </w:style>
  <w:style w:type="paragraph" w:customStyle="1" w:styleId="StyleStyle49ptBold">
    <w:name w:val="Style Style4 + 9 pt Bold"/>
    <w:basedOn w:val="Normal"/>
    <w:link w:val="StyleStyle49ptBoldChar"/>
    <w:qFormat/>
    <w:rsid w:val="00AC36B3"/>
    <w:rPr>
      <w:rFonts w:eastAsia="Times New Roman"/>
      <w:b/>
      <w:bCs/>
      <w:u w:val="single"/>
    </w:rPr>
  </w:style>
  <w:style w:type="character" w:customStyle="1" w:styleId="StyleStyle49ptBoldChar">
    <w:name w:val="Style Style4 + 9 pt Bold Char"/>
    <w:basedOn w:val="DefaultParagraphFont"/>
    <w:link w:val="StyleStyle49ptBold"/>
    <w:rsid w:val="00AC36B3"/>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AC36B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C36B3"/>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AC36B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C36B3"/>
    <w:rPr>
      <w:rFonts w:ascii="Arial" w:eastAsia="Times New Roman" w:hAnsi="Arial" w:cs="Arial"/>
      <w:b/>
      <w:bCs/>
      <w:sz w:val="22"/>
      <w:u w:val="single"/>
    </w:rPr>
  </w:style>
  <w:style w:type="paragraph" w:customStyle="1" w:styleId="StyleUnderlined11pt">
    <w:name w:val="Style Underlined + 11 pt"/>
    <w:link w:val="StyleUnderlined11ptChar"/>
    <w:qFormat/>
    <w:rsid w:val="00AC36B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C36B3"/>
    <w:rPr>
      <w:rFonts w:ascii="Arial" w:eastAsia="Times New Roman" w:hAnsi="Arial" w:cs="Arial"/>
      <w:sz w:val="22"/>
      <w:u w:val="single"/>
    </w:rPr>
  </w:style>
  <w:style w:type="character" w:customStyle="1" w:styleId="newscontent">
    <w:name w:val="newscontent"/>
    <w:rsid w:val="00AC36B3"/>
  </w:style>
  <w:style w:type="character" w:customStyle="1" w:styleId="StyleUnderlinePatternClearYellow">
    <w:name w:val="Style Underline Pattern: Clear (Yellow)"/>
    <w:basedOn w:val="DefaultParagraphFont"/>
    <w:rsid w:val="00AC36B3"/>
    <w:rPr>
      <w:u w:val="single"/>
      <w:shd w:val="clear" w:color="auto" w:fill="00FF00"/>
    </w:rPr>
  </w:style>
  <w:style w:type="paragraph" w:customStyle="1" w:styleId="StyleUnderlineChar11pt3">
    <w:name w:val="Style Underline Char + 11 pt3"/>
    <w:link w:val="StyleUnderlineChar11pt3Char"/>
    <w:qFormat/>
    <w:rsid w:val="00AC36B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C36B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AC36B3"/>
    <w:rPr>
      <w:b w:val="0"/>
      <w:bCs/>
      <w:u w:val="single"/>
    </w:rPr>
  </w:style>
  <w:style w:type="paragraph" w:customStyle="1" w:styleId="Cite2">
    <w:name w:val="Cite 2"/>
    <w:basedOn w:val="Normal"/>
    <w:qFormat/>
    <w:rsid w:val="00AC36B3"/>
    <w:rPr>
      <w:rFonts w:eastAsia="MS Mincho"/>
      <w:b/>
      <w:u w:val="single"/>
    </w:rPr>
  </w:style>
  <w:style w:type="character" w:customStyle="1" w:styleId="StyleunderlineBold">
    <w:name w:val="Style underline + Bold"/>
    <w:basedOn w:val="underline"/>
    <w:rsid w:val="00AC36B3"/>
    <w:rPr>
      <w:rFonts w:ascii="Times New Roman" w:hAnsi="Times New Roman" w:cs="Times New Roman" w:hint="default"/>
      <w:b w:val="0"/>
      <w:bCs/>
      <w:sz w:val="20"/>
      <w:u w:val="single"/>
    </w:rPr>
  </w:style>
  <w:style w:type="paragraph" w:customStyle="1" w:styleId="cards0">
    <w:name w:val="cards"/>
    <w:basedOn w:val="Cites"/>
    <w:qFormat/>
    <w:rsid w:val="00AC36B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AC36B3"/>
    <w:rPr>
      <w:sz w:val="20"/>
      <w:u w:val="single"/>
    </w:rPr>
  </w:style>
  <w:style w:type="character" w:customStyle="1" w:styleId="slug-pub-date">
    <w:name w:val="slug-pub-date"/>
    <w:basedOn w:val="DefaultParagraphFont"/>
    <w:rsid w:val="00AC36B3"/>
  </w:style>
  <w:style w:type="character" w:customStyle="1" w:styleId="slug-vol">
    <w:name w:val="slug-vol"/>
    <w:basedOn w:val="DefaultParagraphFont"/>
    <w:rsid w:val="00AC36B3"/>
  </w:style>
  <w:style w:type="character" w:customStyle="1" w:styleId="slug-issue">
    <w:name w:val="slug-issue"/>
    <w:basedOn w:val="DefaultParagraphFont"/>
    <w:rsid w:val="00AC36B3"/>
  </w:style>
  <w:style w:type="character" w:customStyle="1" w:styleId="slug-pages">
    <w:name w:val="slug-pages"/>
    <w:basedOn w:val="DefaultParagraphFont"/>
    <w:rsid w:val="00AC36B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C36B3"/>
    <w:rPr>
      <w:b/>
      <w:bCs/>
      <w:strike w:val="0"/>
      <w:dstrike w:val="0"/>
      <w:sz w:val="24"/>
      <w:u w:val="none"/>
      <w:effect w:val="none"/>
    </w:rPr>
  </w:style>
  <w:style w:type="character" w:customStyle="1" w:styleId="tagchar">
    <w:name w:val="tagchar"/>
    <w:basedOn w:val="DefaultParagraphFont"/>
    <w:rsid w:val="00AC36B3"/>
  </w:style>
  <w:style w:type="character" w:customStyle="1" w:styleId="pmterms11">
    <w:name w:val="pmterms11"/>
    <w:basedOn w:val="DefaultParagraphFont"/>
    <w:rsid w:val="00AC36B3"/>
    <w:rPr>
      <w:b/>
      <w:bCs/>
      <w:i w:val="0"/>
      <w:iCs w:val="0"/>
      <w:color w:val="000000"/>
    </w:rPr>
  </w:style>
  <w:style w:type="character" w:customStyle="1" w:styleId="StyleUnderlineChar9ptBold">
    <w:name w:val="Style Underline Char + 9 pt Bold"/>
    <w:basedOn w:val="DefaultParagraphFont"/>
    <w:rsid w:val="00AC36B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AC36B3"/>
    <w:rPr>
      <w:szCs w:val="24"/>
      <w:u w:val="single"/>
      <w:lang w:val="en-US" w:eastAsia="en-US" w:bidi="ar-SA"/>
    </w:rPr>
  </w:style>
  <w:style w:type="character" w:customStyle="1" w:styleId="BoldandUnderlineChar2Char1">
    <w:name w:val="Bold and Underline Char2 Char1"/>
    <w:basedOn w:val="DefaultParagraphFont"/>
    <w:rsid w:val="00AC36B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C36B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C36B3"/>
    <w:rPr>
      <w:szCs w:val="24"/>
      <w:u w:val="single"/>
      <w:lang w:val="en-US" w:eastAsia="en-US" w:bidi="ar-SA"/>
    </w:rPr>
  </w:style>
  <w:style w:type="paragraph" w:customStyle="1" w:styleId="Language">
    <w:name w:val="Language"/>
    <w:basedOn w:val="Normal"/>
    <w:link w:val="LanguageChar"/>
    <w:qFormat/>
    <w:rsid w:val="00AC36B3"/>
    <w:rPr>
      <w:rFonts w:eastAsia="Times New Roman"/>
      <w:strike/>
      <w:szCs w:val="20"/>
    </w:rPr>
  </w:style>
  <w:style w:type="character" w:customStyle="1" w:styleId="LanguageChar">
    <w:name w:val="Language Char"/>
    <w:basedOn w:val="DefaultParagraphFont"/>
    <w:link w:val="Language"/>
    <w:rsid w:val="00AC36B3"/>
    <w:rPr>
      <w:rFonts w:ascii="Calibri" w:eastAsia="Times New Roman" w:hAnsi="Calibri"/>
      <w:strike/>
      <w:sz w:val="22"/>
      <w:szCs w:val="20"/>
    </w:rPr>
  </w:style>
  <w:style w:type="paragraph" w:customStyle="1" w:styleId="UnderlineChar3">
    <w:name w:val="Underline Char3"/>
    <w:basedOn w:val="Normal"/>
    <w:link w:val="UnderlineChar3Char"/>
    <w:qFormat/>
    <w:rsid w:val="00AC36B3"/>
    <w:rPr>
      <w:rFonts w:eastAsia="Times New Roman"/>
      <w:u w:val="single"/>
    </w:rPr>
  </w:style>
  <w:style w:type="character" w:customStyle="1" w:styleId="UnderlineChar3Char">
    <w:name w:val="Underline Char3 Char"/>
    <w:basedOn w:val="DefaultParagraphFont"/>
    <w:link w:val="UnderlineChar3"/>
    <w:rsid w:val="00AC36B3"/>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AC36B3"/>
    <w:rPr>
      <w:rFonts w:eastAsia="Times New Roman"/>
      <w:b/>
      <w:u w:val="single"/>
    </w:rPr>
  </w:style>
  <w:style w:type="character" w:customStyle="1" w:styleId="BoldandUnderlineChar3CharChar">
    <w:name w:val="Bold and Underline Char3 Char Char"/>
    <w:basedOn w:val="DefaultParagraphFont"/>
    <w:link w:val="BoldandUnderlineChar3Char"/>
    <w:rsid w:val="00AC36B3"/>
    <w:rPr>
      <w:rFonts w:ascii="Calibri" w:eastAsia="Times New Roman" w:hAnsi="Calibri"/>
      <w:b/>
      <w:sz w:val="22"/>
      <w:u w:val="single"/>
    </w:rPr>
  </w:style>
  <w:style w:type="character" w:customStyle="1" w:styleId="UnderlineChar1">
    <w:name w:val="Underline Char1"/>
    <w:basedOn w:val="DefaultParagraphFont"/>
    <w:rsid w:val="00AC36B3"/>
    <w:rPr>
      <w:szCs w:val="24"/>
      <w:u w:val="single"/>
      <w:lang w:val="en-US" w:eastAsia="en-US" w:bidi="ar-SA"/>
    </w:rPr>
  </w:style>
  <w:style w:type="character" w:customStyle="1" w:styleId="BoldandUnderlineChar1Char2Char">
    <w:name w:val="Bold and Underline Char1 Char2 Char"/>
    <w:basedOn w:val="DefaultParagraphFont"/>
    <w:rsid w:val="00AC36B3"/>
    <w:rPr>
      <w:b/>
      <w:szCs w:val="24"/>
      <w:u w:val="single"/>
      <w:lang w:val="en-US" w:eastAsia="en-US" w:bidi="ar-SA"/>
    </w:rPr>
  </w:style>
  <w:style w:type="paragraph" w:customStyle="1" w:styleId="HotRoute">
    <w:name w:val="Hot Route"/>
    <w:basedOn w:val="Normal"/>
    <w:link w:val="HotRouteChar0"/>
    <w:qFormat/>
    <w:rsid w:val="00AC36B3"/>
    <w:pPr>
      <w:ind w:left="144"/>
    </w:pPr>
    <w:rPr>
      <w:rFonts w:eastAsia="Times New Roman"/>
    </w:rPr>
  </w:style>
  <w:style w:type="character" w:customStyle="1" w:styleId="Style12ptBoldUnderline1">
    <w:name w:val="Style 12 pt Bold Underline1"/>
    <w:basedOn w:val="DefaultParagraphFont"/>
    <w:rsid w:val="00AC36B3"/>
    <w:rPr>
      <w:b/>
      <w:bCs/>
      <w:sz w:val="24"/>
      <w:u w:val="single"/>
    </w:rPr>
  </w:style>
  <w:style w:type="character" w:customStyle="1" w:styleId="StyleEmphasisArial12ptBoldNotItalic">
    <w:name w:val="Style Emphasis + Arial 12 pt Bold Not Italic"/>
    <w:basedOn w:val="Emphasis"/>
    <w:rsid w:val="00AC36B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C36B3"/>
    <w:rPr>
      <w:rFonts w:ascii="SimSun" w:eastAsia="SimSun" w:hAnsi="SimSun"/>
      <w:sz w:val="15"/>
      <w:lang w:eastAsia="zh-CN"/>
    </w:rPr>
  </w:style>
  <w:style w:type="paragraph" w:customStyle="1" w:styleId="UnreadText">
    <w:name w:val="Unread Text"/>
    <w:basedOn w:val="Normal"/>
    <w:next w:val="Normal"/>
    <w:link w:val="UnreadTextChar"/>
    <w:autoRedefine/>
    <w:qFormat/>
    <w:rsid w:val="00AC36B3"/>
    <w:pPr>
      <w:ind w:left="360"/>
    </w:pPr>
    <w:rPr>
      <w:rFonts w:ascii="SimSun" w:eastAsia="SimSun" w:hAnsi="SimSun"/>
      <w:sz w:val="15"/>
      <w:lang w:eastAsia="zh-CN"/>
    </w:rPr>
  </w:style>
  <w:style w:type="character" w:customStyle="1" w:styleId="smallChar">
    <w:name w:val="small Char"/>
    <w:rsid w:val="00AC36B3"/>
    <w:rPr>
      <w:rFonts w:ascii="Calibri" w:eastAsia="Calibri" w:hAnsi="Calibri" w:cs="Calibri"/>
      <w:sz w:val="16"/>
      <w:szCs w:val="20"/>
      <w:lang w:val="x-none" w:eastAsia="x-none"/>
    </w:rPr>
  </w:style>
  <w:style w:type="paragraph" w:customStyle="1" w:styleId="HotRoute0">
    <w:name w:val="Hot Route!"/>
    <w:basedOn w:val="Normal"/>
    <w:qFormat/>
    <w:rsid w:val="00AC36B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C36B3"/>
    <w:rPr>
      <w:rFonts w:ascii="Times New Roman" w:hAnsi="Times New Roman" w:cs="Times New Roman"/>
      <w:sz w:val="16"/>
      <w:szCs w:val="16"/>
    </w:rPr>
  </w:style>
  <w:style w:type="character" w:customStyle="1" w:styleId="BodyText2Char1">
    <w:name w:val="Body Text 2 Char1"/>
    <w:basedOn w:val="DefaultParagraphFont"/>
    <w:semiHidden/>
    <w:rsid w:val="00AC36B3"/>
    <w:rPr>
      <w:rFonts w:ascii="Times New Roman" w:hAnsi="Times New Roman" w:cs="Times New Roman"/>
      <w:sz w:val="20"/>
    </w:rPr>
  </w:style>
  <w:style w:type="character" w:customStyle="1" w:styleId="Heading2Char1CharCharCharCharCharC">
    <w:name w:val="Heading 2 Char1 Char Char Char Char Char C"/>
    <w:rsid w:val="00AC36B3"/>
    <w:rPr>
      <w:rFonts w:cs="Arial"/>
      <w:b/>
      <w:bCs/>
      <w:iCs/>
      <w:sz w:val="24"/>
      <w:szCs w:val="28"/>
      <w:lang w:val="en-US" w:eastAsia="en-US" w:bidi="ar-SA"/>
    </w:rPr>
  </w:style>
  <w:style w:type="character" w:customStyle="1" w:styleId="underline1">
    <w:name w:val="underline1"/>
    <w:basedOn w:val="DefaultParagraphFont"/>
    <w:rsid w:val="00AC36B3"/>
    <w:rPr>
      <w:u w:val="single"/>
    </w:rPr>
  </w:style>
  <w:style w:type="character" w:customStyle="1" w:styleId="author">
    <w:name w:val="author"/>
    <w:basedOn w:val="DefaultParagraphFont"/>
    <w:rsid w:val="00AC36B3"/>
    <w:rPr>
      <w:rFonts w:ascii="Times New Roman" w:hAnsi="Times New Roman"/>
      <w:b/>
      <w:sz w:val="24"/>
    </w:rPr>
  </w:style>
  <w:style w:type="character" w:customStyle="1" w:styleId="FontStyle291">
    <w:name w:val="Font Style291"/>
    <w:basedOn w:val="DefaultParagraphFont"/>
    <w:uiPriority w:val="99"/>
    <w:rsid w:val="00AC36B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C36B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C36B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C36B3"/>
    <w:rPr>
      <w:rFonts w:ascii="Calibri" w:eastAsia="Times New Roman" w:hAnsi="Calibri"/>
      <w:sz w:val="22"/>
    </w:rPr>
  </w:style>
  <w:style w:type="paragraph" w:customStyle="1" w:styleId="Cards1">
    <w:name w:val="Cards1"/>
    <w:basedOn w:val="Normal"/>
    <w:link w:val="Cards1Char"/>
    <w:qFormat/>
    <w:rsid w:val="00AC36B3"/>
    <w:pPr>
      <w:ind w:left="288"/>
    </w:pPr>
    <w:rPr>
      <w:rFonts w:eastAsia="Times New Roman"/>
      <w:u w:val="single"/>
    </w:rPr>
  </w:style>
  <w:style w:type="character" w:customStyle="1" w:styleId="Cards1Char">
    <w:name w:val="Cards1 Char"/>
    <w:basedOn w:val="DefaultParagraphFont"/>
    <w:link w:val="Cards1"/>
    <w:rsid w:val="00AC36B3"/>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AC36B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C36B3"/>
    <w:rPr>
      <w:rFonts w:ascii="Arial" w:eastAsia="Calibri" w:hAnsi="Arial" w:cs="Arial"/>
      <w:sz w:val="22"/>
      <w:szCs w:val="22"/>
      <w:u w:val="single"/>
    </w:rPr>
  </w:style>
  <w:style w:type="character" w:customStyle="1" w:styleId="EmphasizeThis">
    <w:name w:val="EmphasizeThis"/>
    <w:rsid w:val="00AC36B3"/>
    <w:rPr>
      <w:rFonts w:ascii="Georgia" w:hAnsi="Georgia"/>
      <w:b/>
      <w:iCs/>
      <w:sz w:val="24"/>
      <w:u w:val="thick"/>
    </w:rPr>
  </w:style>
  <w:style w:type="paragraph" w:customStyle="1" w:styleId="Stylecard8pt">
    <w:name w:val="Style card + 8 pt"/>
    <w:basedOn w:val="card"/>
    <w:link w:val="Stylecard8ptChar"/>
    <w:qFormat/>
    <w:rsid w:val="00AC36B3"/>
    <w:rPr>
      <w:rFonts w:ascii="Georgia" w:hAnsi="Georgia"/>
      <w:bCs/>
      <w:color w:val="000000"/>
      <w:lang w:eastAsia="ar-SA"/>
    </w:rPr>
  </w:style>
  <w:style w:type="character" w:customStyle="1" w:styleId="Stylecard8ptChar">
    <w:name w:val="Style card + 8 pt Char"/>
    <w:basedOn w:val="cardChar"/>
    <w:link w:val="Stylecard8pt"/>
    <w:rsid w:val="00AC36B3"/>
    <w:rPr>
      <w:rFonts w:ascii="Georgia" w:hAnsi="Georgia"/>
      <w:bCs/>
      <w:color w:val="000000"/>
      <w:sz w:val="16"/>
      <w:lang w:eastAsia="ar-SA"/>
    </w:rPr>
  </w:style>
  <w:style w:type="character" w:customStyle="1" w:styleId="bhl">
    <w:name w:val="bhl"/>
    <w:basedOn w:val="DefaultParagraphFont"/>
    <w:rsid w:val="00AC36B3"/>
  </w:style>
  <w:style w:type="paragraph" w:customStyle="1" w:styleId="TagGA11">
    <w:name w:val="Tag GA 11"/>
    <w:basedOn w:val="TOC1"/>
    <w:qFormat/>
    <w:rsid w:val="00AC36B3"/>
    <w:pPr>
      <w:spacing w:before="0" w:after="160"/>
    </w:pPr>
    <w:rPr>
      <w:rFonts w:ascii="Georgia" w:eastAsia="Calibri" w:hAnsi="Georgia"/>
      <w:u w:val="none"/>
      <w:lang w:bidi="ar-SA"/>
    </w:rPr>
  </w:style>
  <w:style w:type="paragraph" w:customStyle="1" w:styleId="CiteCard">
    <w:name w:val="Cite/Card"/>
    <w:basedOn w:val="TOC2"/>
    <w:qFormat/>
    <w:rsid w:val="00AC36B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C36B3"/>
    <w:rPr>
      <w:rFonts w:ascii="Georgia" w:eastAsia="Times New Roman" w:hAnsi="Georgia" w:hint="default"/>
      <w:sz w:val="22"/>
      <w:u w:val="single"/>
      <w:lang w:eastAsia="zh-CN"/>
    </w:rPr>
  </w:style>
  <w:style w:type="character" w:customStyle="1" w:styleId="addmd">
    <w:name w:val="addmd"/>
    <w:basedOn w:val="DefaultParagraphFont"/>
    <w:rsid w:val="00AC36B3"/>
  </w:style>
  <w:style w:type="character" w:customStyle="1" w:styleId="UnderlinedTextCharChar">
    <w:name w:val="Underlined Text Char Char"/>
    <w:basedOn w:val="DefaultParagraphFont"/>
    <w:rsid w:val="00AC36B3"/>
    <w:rPr>
      <w:rFonts w:cs="Arial"/>
      <w:bCs/>
      <w:noProof w:val="0"/>
      <w:szCs w:val="26"/>
      <w:u w:val="single"/>
      <w:lang w:val="en-US" w:eastAsia="en-US" w:bidi="ar-SA"/>
    </w:rPr>
  </w:style>
  <w:style w:type="character" w:customStyle="1" w:styleId="CardText1Char">
    <w:name w:val="Card Text 1 Char"/>
    <w:rsid w:val="00AC36B3"/>
    <w:rPr>
      <w:rFonts w:ascii="Georgia" w:hAnsi="Georgia"/>
      <w:color w:val="000000"/>
      <w:sz w:val="22"/>
      <w:szCs w:val="22"/>
      <w:u w:val="single"/>
    </w:rPr>
  </w:style>
  <w:style w:type="character" w:customStyle="1" w:styleId="BoldUnderlining">
    <w:name w:val="Bold Underlining"/>
    <w:rsid w:val="00AC36B3"/>
    <w:rPr>
      <w:u w:val="single"/>
    </w:rPr>
  </w:style>
  <w:style w:type="character" w:customStyle="1" w:styleId="Intemphasis">
    <w:name w:val="Intemphasis"/>
    <w:uiPriority w:val="1"/>
    <w:qFormat/>
    <w:rsid w:val="00AC36B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AC36B3"/>
    <w:pPr>
      <w:ind w:left="288" w:right="288"/>
    </w:pPr>
    <w:rPr>
      <w:szCs w:val="16"/>
    </w:rPr>
  </w:style>
  <w:style w:type="character" w:customStyle="1" w:styleId="cardtextChar3">
    <w:name w:val="cardtext Char"/>
    <w:basedOn w:val="DefaultParagraphFont"/>
    <w:link w:val="cardtext2"/>
    <w:rsid w:val="00AC36B3"/>
    <w:rPr>
      <w:rFonts w:ascii="Calibri" w:hAnsi="Calibri"/>
      <w:sz w:val="22"/>
      <w:szCs w:val="16"/>
    </w:rPr>
  </w:style>
  <w:style w:type="character" w:customStyle="1" w:styleId="BoldUnderlineChar10">
    <w:name w:val="BoldUnderline Char1"/>
    <w:rsid w:val="00AC36B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C36B3"/>
    <w:pPr>
      <w:spacing w:after="200"/>
      <w:contextualSpacing/>
    </w:pPr>
    <w:rPr>
      <w:rFonts w:eastAsia="Calibri"/>
      <w:u w:val="single"/>
    </w:rPr>
  </w:style>
  <w:style w:type="character" w:customStyle="1" w:styleId="UnderlinedCardTextChar">
    <w:name w:val="Underlined Card Text Char"/>
    <w:link w:val="UnderlinedCardText"/>
    <w:rsid w:val="00AC36B3"/>
    <w:rPr>
      <w:rFonts w:ascii="Calibri" w:eastAsia="Calibri" w:hAnsi="Calibri"/>
      <w:sz w:val="22"/>
      <w:u w:val="single"/>
    </w:rPr>
  </w:style>
  <w:style w:type="character" w:customStyle="1" w:styleId="Hyperlink6">
    <w:name w:val="Hyperlink6"/>
    <w:basedOn w:val="DefaultParagraphFont"/>
    <w:rsid w:val="00AC36B3"/>
    <w:rPr>
      <w:color w:val="3300CC"/>
      <w:u w:val="single"/>
    </w:rPr>
  </w:style>
  <w:style w:type="paragraph" w:customStyle="1" w:styleId="Tag12">
    <w:name w:val="Tag12"/>
    <w:basedOn w:val="Normal"/>
    <w:qFormat/>
    <w:rsid w:val="00AC36B3"/>
    <w:pPr>
      <w:contextualSpacing/>
    </w:pPr>
    <w:rPr>
      <w:rFonts w:eastAsia="Cambria"/>
      <w:b/>
    </w:rPr>
  </w:style>
  <w:style w:type="character" w:customStyle="1" w:styleId="citation">
    <w:name w:val="citation"/>
    <w:basedOn w:val="DefaultParagraphFont"/>
    <w:rsid w:val="00AC36B3"/>
  </w:style>
  <w:style w:type="paragraph" w:customStyle="1" w:styleId="UnderlineText">
    <w:name w:val="Underline Text"/>
    <w:basedOn w:val="Normal"/>
    <w:link w:val="UnderlineTextChar"/>
    <w:qFormat/>
    <w:rsid w:val="00AC36B3"/>
    <w:pPr>
      <w:ind w:left="288"/>
    </w:pPr>
    <w:rPr>
      <w:rFonts w:eastAsia="Times New Roman"/>
      <w:u w:val="single"/>
    </w:rPr>
  </w:style>
  <w:style w:type="character" w:customStyle="1" w:styleId="UnderlineTextChar">
    <w:name w:val="Underline Text Char"/>
    <w:basedOn w:val="DefaultParagraphFont"/>
    <w:link w:val="UnderlineText"/>
    <w:rsid w:val="00AC36B3"/>
    <w:rPr>
      <w:rFonts w:ascii="Calibri" w:eastAsia="Times New Roman" w:hAnsi="Calibri"/>
      <w:sz w:val="22"/>
      <w:u w:val="single"/>
    </w:rPr>
  </w:style>
  <w:style w:type="character" w:customStyle="1" w:styleId="il">
    <w:name w:val="il"/>
    <w:basedOn w:val="DefaultParagraphFont"/>
    <w:rsid w:val="00AC36B3"/>
  </w:style>
  <w:style w:type="character" w:customStyle="1" w:styleId="commentstext">
    <w:name w:val="comments_text"/>
    <w:uiPriority w:val="99"/>
    <w:rsid w:val="00AC36B3"/>
    <w:rPr>
      <w:rFonts w:cs="Times New Roman"/>
    </w:rPr>
  </w:style>
  <w:style w:type="paragraph" w:customStyle="1" w:styleId="Heading42">
    <w:name w:val="Heading 42"/>
    <w:basedOn w:val="Normal"/>
    <w:qFormat/>
    <w:rsid w:val="00AC36B3"/>
    <w:rPr>
      <w:rFonts w:eastAsia="Times New Roman"/>
    </w:rPr>
  </w:style>
  <w:style w:type="paragraph" w:customStyle="1" w:styleId="DebateNormal">
    <w:name w:val="DebateNormal"/>
    <w:basedOn w:val="Normal"/>
    <w:link w:val="DebateNormalChar"/>
    <w:qFormat/>
    <w:rsid w:val="00AC36B3"/>
    <w:pPr>
      <w:spacing w:line="276" w:lineRule="auto"/>
    </w:pPr>
    <w:rPr>
      <w:rFonts w:eastAsia="Calibri"/>
      <w:szCs w:val="20"/>
    </w:rPr>
  </w:style>
  <w:style w:type="character" w:customStyle="1" w:styleId="DebateNormalChar">
    <w:name w:val="DebateNormal Char"/>
    <w:basedOn w:val="DefaultParagraphFont"/>
    <w:link w:val="DebateNormal"/>
    <w:rsid w:val="00AC36B3"/>
    <w:rPr>
      <w:rFonts w:ascii="Calibri" w:eastAsia="Calibri" w:hAnsi="Calibri"/>
      <w:sz w:val="22"/>
      <w:szCs w:val="20"/>
    </w:rPr>
  </w:style>
  <w:style w:type="paragraph" w:customStyle="1" w:styleId="DebateEmphasis">
    <w:name w:val="DebateEmphasis"/>
    <w:basedOn w:val="Normal"/>
    <w:link w:val="DebateEmphasisChar"/>
    <w:qFormat/>
    <w:rsid w:val="00AC36B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C36B3"/>
    <w:rPr>
      <w:rFonts w:ascii="Calibri" w:eastAsia="Calibri" w:hAnsi="Calibri"/>
      <w:b/>
      <w:sz w:val="22"/>
      <w:szCs w:val="20"/>
      <w:u w:val="single"/>
    </w:rPr>
  </w:style>
  <w:style w:type="paragraph" w:customStyle="1" w:styleId="NormalCite">
    <w:name w:val="NormalCite"/>
    <w:link w:val="NormalCiteChar"/>
    <w:qFormat/>
    <w:rsid w:val="00AC36B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C36B3"/>
    <w:rPr>
      <w:rFonts w:ascii="Times New Roman" w:eastAsiaTheme="minorHAnsi" w:hAnsi="Times New Roman" w:cs="Times New Roman"/>
      <w:sz w:val="18"/>
      <w:szCs w:val="22"/>
    </w:rPr>
  </w:style>
  <w:style w:type="character" w:customStyle="1" w:styleId="articletext">
    <w:name w:val="articletext"/>
    <w:basedOn w:val="DefaultParagraphFont"/>
    <w:rsid w:val="00AC36B3"/>
  </w:style>
  <w:style w:type="character" w:customStyle="1" w:styleId="grey10">
    <w:name w:val="grey10"/>
    <w:basedOn w:val="DefaultParagraphFont"/>
    <w:rsid w:val="00AC36B3"/>
  </w:style>
  <w:style w:type="character" w:customStyle="1" w:styleId="navy13bd">
    <w:name w:val="navy13bd"/>
    <w:basedOn w:val="DefaultParagraphFont"/>
    <w:rsid w:val="00AC36B3"/>
  </w:style>
  <w:style w:type="character" w:customStyle="1" w:styleId="Style9ptUnderline2">
    <w:name w:val="Style 9 pt Underline2"/>
    <w:basedOn w:val="DefaultParagraphFont"/>
    <w:rsid w:val="00AC36B3"/>
    <w:rPr>
      <w:sz w:val="20"/>
      <w:u w:val="single"/>
    </w:rPr>
  </w:style>
  <w:style w:type="character" w:customStyle="1" w:styleId="Style9ptBoldUnderline1">
    <w:name w:val="Style 9 pt Bold Underline1"/>
    <w:basedOn w:val="DefaultParagraphFont"/>
    <w:rsid w:val="00AC36B3"/>
    <w:rPr>
      <w:b/>
      <w:bCs/>
      <w:sz w:val="20"/>
      <w:u w:val="single"/>
    </w:rPr>
  </w:style>
  <w:style w:type="character" w:customStyle="1" w:styleId="TagsCharChar">
    <w:name w:val="Tags Char Char"/>
    <w:basedOn w:val="DefaultParagraphFont"/>
    <w:rsid w:val="00AC36B3"/>
    <w:rPr>
      <w:rFonts w:eastAsia="SimSun"/>
      <w:b/>
      <w:sz w:val="24"/>
      <w:lang w:val="en-US" w:eastAsia="zh-CN" w:bidi="ar-SA"/>
    </w:rPr>
  </w:style>
  <w:style w:type="paragraph" w:customStyle="1" w:styleId="cardCharCharCharChar">
    <w:name w:val="card Char Char Char Char"/>
    <w:basedOn w:val="Normal"/>
    <w:qFormat/>
    <w:rsid w:val="00AC36B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AC36B3"/>
    <w:rPr>
      <w:rFonts w:eastAsia="Times New Roman"/>
      <w:u w:val="single"/>
    </w:rPr>
  </w:style>
  <w:style w:type="character" w:customStyle="1" w:styleId="CARDChar0">
    <w:name w:val="CARD Char"/>
    <w:basedOn w:val="DefaultParagraphFont"/>
    <w:link w:val="CARD0"/>
    <w:rsid w:val="00AC36B3"/>
    <w:rPr>
      <w:rFonts w:ascii="Calibri" w:eastAsia="Times New Roman" w:hAnsi="Calibri"/>
      <w:sz w:val="22"/>
      <w:u w:val="single"/>
    </w:rPr>
  </w:style>
  <w:style w:type="paragraph" w:customStyle="1" w:styleId="Normal2">
    <w:name w:val="Normal2"/>
    <w:basedOn w:val="Normal"/>
    <w:qFormat/>
    <w:rsid w:val="00AC36B3"/>
    <w:rPr>
      <w:rFonts w:eastAsia="Times New Roman"/>
    </w:rPr>
  </w:style>
  <w:style w:type="character" w:customStyle="1" w:styleId="Style11ptThickunderline">
    <w:name w:val="Style 11 pt Thick underline"/>
    <w:rsid w:val="00AC36B3"/>
    <w:rPr>
      <w:rFonts w:ascii="Times New Roman" w:hAnsi="Times New Roman"/>
      <w:sz w:val="20"/>
      <w:u w:val="single"/>
    </w:rPr>
  </w:style>
  <w:style w:type="character" w:customStyle="1" w:styleId="Style11ptBoldThickunderline">
    <w:name w:val="Style 11 pt Bold Thick underline"/>
    <w:rsid w:val="00AC36B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AC36B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C36B3"/>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AC36B3"/>
    <w:rPr>
      <w:u w:val="single"/>
    </w:rPr>
  </w:style>
  <w:style w:type="character" w:customStyle="1" w:styleId="StyleUnderlineBoldIndent11ptChar">
    <w:name w:val="Style Underline + Bold Indent + 11 pt Char"/>
    <w:link w:val="StyleUnderlineBoldIndent11pt"/>
    <w:rsid w:val="00AC36B3"/>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C36B3"/>
    <w:rPr>
      <w:b/>
      <w:bCs/>
      <w:u w:val="single"/>
    </w:rPr>
  </w:style>
  <w:style w:type="character" w:customStyle="1" w:styleId="StyleUnderlineBoldIndent11ptBoldChar">
    <w:name w:val="Style Underline + Bold Indent + 11 pt Bold Char"/>
    <w:link w:val="StyleUnderlineBoldIndent11ptBold"/>
    <w:rsid w:val="00AC36B3"/>
    <w:rPr>
      <w:rFonts w:ascii="Calibri" w:eastAsia="Times New Roman" w:hAnsi="Calibri"/>
      <w:b/>
      <w:bCs/>
      <w:sz w:val="22"/>
      <w:szCs w:val="20"/>
      <w:u w:val="single"/>
    </w:rPr>
  </w:style>
  <w:style w:type="paragraph" w:customStyle="1" w:styleId="Normal20pt">
    <w:name w:val="Normal  + 20 pt"/>
    <w:basedOn w:val="Normal"/>
    <w:uiPriority w:val="6"/>
    <w:qFormat/>
    <w:rsid w:val="00AC36B3"/>
    <w:rPr>
      <w:bCs/>
      <w:u w:val="single"/>
    </w:rPr>
  </w:style>
  <w:style w:type="paragraph" w:customStyle="1" w:styleId="author-name">
    <w:name w:val="author-name"/>
    <w:basedOn w:val="Normal"/>
    <w:qFormat/>
    <w:rsid w:val="00AC36B3"/>
    <w:pPr>
      <w:spacing w:before="100" w:beforeAutospacing="1" w:after="100" w:afterAutospacing="1"/>
    </w:pPr>
    <w:rPr>
      <w:rFonts w:eastAsia="Times New Roman"/>
    </w:rPr>
  </w:style>
  <w:style w:type="paragraph" w:customStyle="1" w:styleId="author-credentials">
    <w:name w:val="author-credentials"/>
    <w:basedOn w:val="Normal"/>
    <w:qFormat/>
    <w:rsid w:val="00AC36B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C36B3"/>
    <w:rPr>
      <w:rFonts w:ascii="Consolas" w:hAnsi="Consolas" w:cs="Consolas"/>
      <w:sz w:val="20"/>
      <w:szCs w:val="20"/>
    </w:rPr>
  </w:style>
  <w:style w:type="character" w:customStyle="1" w:styleId="headline">
    <w:name w:val="headline"/>
    <w:basedOn w:val="DefaultParagraphFont"/>
    <w:rsid w:val="00AC36B3"/>
  </w:style>
  <w:style w:type="character" w:customStyle="1" w:styleId="yshortcuts">
    <w:name w:val="yshortcuts"/>
    <w:basedOn w:val="DefaultParagraphFont"/>
    <w:rsid w:val="00AC36B3"/>
  </w:style>
  <w:style w:type="character" w:customStyle="1" w:styleId="HotRouteChar0">
    <w:name w:val="Hot Route Char"/>
    <w:link w:val="HotRoute"/>
    <w:rsid w:val="00AC36B3"/>
    <w:rPr>
      <w:rFonts w:ascii="Calibri" w:eastAsia="Times New Roman" w:hAnsi="Calibri"/>
      <w:sz w:val="22"/>
    </w:rPr>
  </w:style>
  <w:style w:type="paragraph" w:styleId="PlainText">
    <w:name w:val="Plain Text"/>
    <w:basedOn w:val="Normal"/>
    <w:link w:val="PlainTextChar"/>
    <w:rsid w:val="00AC36B3"/>
    <w:rPr>
      <w:rFonts w:ascii="Courier New" w:eastAsia="Times New Roman" w:hAnsi="Courier New" w:cs="Courier New"/>
      <w:szCs w:val="20"/>
    </w:rPr>
  </w:style>
  <w:style w:type="character" w:customStyle="1" w:styleId="PlainTextChar">
    <w:name w:val="Plain Text Char"/>
    <w:basedOn w:val="DefaultParagraphFont"/>
    <w:link w:val="PlainText"/>
    <w:rsid w:val="00AC36B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AC36B3"/>
    <w:rPr>
      <w:sz w:val="12"/>
    </w:rPr>
  </w:style>
  <w:style w:type="character" w:customStyle="1" w:styleId="MicrotextChar0">
    <w:name w:val="Microtext Char"/>
    <w:link w:val="Microtext0"/>
    <w:rsid w:val="00AC36B3"/>
    <w:rPr>
      <w:rFonts w:ascii="Calibri" w:hAnsi="Calibri"/>
      <w:sz w:val="12"/>
    </w:rPr>
  </w:style>
  <w:style w:type="paragraph" w:customStyle="1" w:styleId="Style6">
    <w:name w:val="Style6"/>
    <w:basedOn w:val="Normal"/>
    <w:link w:val="Style6Char"/>
    <w:autoRedefine/>
    <w:qFormat/>
    <w:rsid w:val="00AC36B3"/>
    <w:rPr>
      <w:b/>
    </w:rPr>
  </w:style>
  <w:style w:type="character" w:customStyle="1" w:styleId="Style6Char">
    <w:name w:val="Style6 Char"/>
    <w:basedOn w:val="DefaultParagraphFont"/>
    <w:link w:val="Style6"/>
    <w:rsid w:val="00AC36B3"/>
    <w:rPr>
      <w:rFonts w:ascii="Calibri" w:hAnsi="Calibri"/>
      <w:b/>
      <w:sz w:val="22"/>
    </w:rPr>
  </w:style>
  <w:style w:type="paragraph" w:customStyle="1" w:styleId="Style11">
    <w:name w:val="Style11"/>
    <w:basedOn w:val="Normal"/>
    <w:link w:val="Style11Char"/>
    <w:qFormat/>
    <w:rsid w:val="00AC36B3"/>
    <w:rPr>
      <w:rFonts w:eastAsia="Times New Roman"/>
      <w:b/>
      <w:szCs w:val="20"/>
      <w:u w:val="thick"/>
    </w:rPr>
  </w:style>
  <w:style w:type="paragraph" w:customStyle="1" w:styleId="Style12">
    <w:name w:val="Style12"/>
    <w:basedOn w:val="Normal"/>
    <w:link w:val="Style12Char"/>
    <w:qFormat/>
    <w:rsid w:val="00AC36B3"/>
    <w:rPr>
      <w:rFonts w:eastAsia="Times New Roman"/>
      <w:b/>
      <w:u w:val="thick"/>
    </w:rPr>
  </w:style>
  <w:style w:type="character" w:customStyle="1" w:styleId="Style11Char">
    <w:name w:val="Style11 Char"/>
    <w:basedOn w:val="DefaultParagraphFont"/>
    <w:link w:val="Style11"/>
    <w:rsid w:val="00AC36B3"/>
    <w:rPr>
      <w:rFonts w:ascii="Calibri" w:eastAsia="Times New Roman" w:hAnsi="Calibri"/>
      <w:b/>
      <w:sz w:val="22"/>
      <w:szCs w:val="20"/>
      <w:u w:val="thick"/>
    </w:rPr>
  </w:style>
  <w:style w:type="character" w:customStyle="1" w:styleId="Style12Char">
    <w:name w:val="Style12 Char"/>
    <w:basedOn w:val="DefaultParagraphFont"/>
    <w:link w:val="Style12"/>
    <w:rsid w:val="00AC36B3"/>
    <w:rPr>
      <w:rFonts w:ascii="Calibri" w:eastAsia="Times New Roman" w:hAnsi="Calibri"/>
      <w:b/>
      <w:sz w:val="22"/>
      <w:u w:val="thick"/>
    </w:rPr>
  </w:style>
  <w:style w:type="character" w:customStyle="1" w:styleId="caps-label">
    <w:name w:val="caps-label"/>
    <w:basedOn w:val="DefaultParagraphFont"/>
    <w:rsid w:val="00AC36B3"/>
  </w:style>
  <w:style w:type="character" w:customStyle="1" w:styleId="wikiexternallink">
    <w:name w:val="wikiexternallink"/>
    <w:basedOn w:val="DefaultParagraphFont"/>
    <w:rsid w:val="00AC36B3"/>
  </w:style>
  <w:style w:type="character" w:customStyle="1" w:styleId="StyleStyleBoldUnderlineIntenseEmphasisUnderlineapple-style-s">
    <w:name w:val="Style Style Bold UnderlineIntense EmphasisUnderlineapple-style-s..."/>
    <w:basedOn w:val="DefaultParagraphFont"/>
    <w:rsid w:val="00AC36B3"/>
    <w:rPr>
      <w:b w:val="0"/>
      <w:bCs w:val="0"/>
      <w:sz w:val="22"/>
      <w:u w:val="single"/>
      <w:bdr w:val="none" w:sz="0" w:space="0" w:color="auto"/>
    </w:rPr>
  </w:style>
  <w:style w:type="paragraph" w:customStyle="1" w:styleId="blocktitle0">
    <w:name w:val="block title"/>
    <w:basedOn w:val="Normal"/>
    <w:link w:val="blocktitleChar0"/>
    <w:autoRedefine/>
    <w:qFormat/>
    <w:rsid w:val="00AC36B3"/>
    <w:pPr>
      <w:spacing w:after="240"/>
      <w:jc w:val="center"/>
      <w:outlineLvl w:val="0"/>
    </w:pPr>
    <w:rPr>
      <w:rFonts w:eastAsia="Calibri"/>
      <w:b/>
      <w:caps/>
      <w:sz w:val="28"/>
      <w:szCs w:val="28"/>
      <w:lang w:val="es-ES"/>
    </w:rPr>
  </w:style>
  <w:style w:type="character" w:customStyle="1" w:styleId="UnderlineCard">
    <w:name w:val="Underline Card"/>
    <w:uiPriority w:val="6"/>
    <w:qFormat/>
    <w:rsid w:val="00AC36B3"/>
    <w:rPr>
      <w:rFonts w:ascii="Arial" w:hAnsi="Arial"/>
      <w:b w:val="0"/>
      <w:bCs/>
      <w:sz w:val="20"/>
      <w:u w:val="single"/>
    </w:rPr>
  </w:style>
  <w:style w:type="character" w:customStyle="1" w:styleId="story-author">
    <w:name w:val="story-author"/>
    <w:basedOn w:val="DefaultParagraphFont"/>
    <w:rsid w:val="00AC36B3"/>
  </w:style>
  <w:style w:type="paragraph" w:customStyle="1" w:styleId="type">
    <w:name w:val="type"/>
    <w:basedOn w:val="Normal"/>
    <w:qFormat/>
    <w:rsid w:val="00AC36B3"/>
    <w:pPr>
      <w:spacing w:before="100" w:beforeAutospacing="1" w:after="100" w:afterAutospacing="1"/>
    </w:pPr>
    <w:rPr>
      <w:rFonts w:eastAsia="Times New Roman"/>
    </w:rPr>
  </w:style>
  <w:style w:type="character" w:customStyle="1" w:styleId="institution">
    <w:name w:val="institution"/>
    <w:basedOn w:val="DefaultParagraphFont"/>
    <w:rsid w:val="00AC36B3"/>
  </w:style>
  <w:style w:type="character" w:customStyle="1" w:styleId="abodyblack3">
    <w:name w:val="abodyblack3"/>
    <w:basedOn w:val="DefaultParagraphFont"/>
    <w:rsid w:val="00AC36B3"/>
  </w:style>
  <w:style w:type="paragraph" w:customStyle="1" w:styleId="UnderlineChar2CharChar">
    <w:name w:val="Underline Char2 Char Char"/>
    <w:basedOn w:val="Normal"/>
    <w:link w:val="UnderlineChar2CharCharChar"/>
    <w:qFormat/>
    <w:rsid w:val="00AC36B3"/>
    <w:rPr>
      <w:rFonts w:eastAsia="MS Mincho"/>
      <w:szCs w:val="20"/>
      <w:u w:val="single"/>
    </w:rPr>
  </w:style>
  <w:style w:type="character" w:customStyle="1" w:styleId="UnderlineChar2CharCharChar">
    <w:name w:val="Underline Char2 Char Char Char"/>
    <w:link w:val="UnderlineChar2CharChar"/>
    <w:rsid w:val="00AC36B3"/>
    <w:rPr>
      <w:rFonts w:ascii="Calibri" w:eastAsia="MS Mincho" w:hAnsi="Calibri"/>
      <w:sz w:val="22"/>
      <w:szCs w:val="20"/>
      <w:u w:val="single"/>
    </w:rPr>
  </w:style>
  <w:style w:type="character" w:customStyle="1" w:styleId="CharacterStyle1">
    <w:name w:val="Character Style 1"/>
    <w:rsid w:val="00AC36B3"/>
    <w:rPr>
      <w:sz w:val="20"/>
      <w:szCs w:val="20"/>
    </w:rPr>
  </w:style>
  <w:style w:type="character" w:customStyle="1" w:styleId="FontStyle177">
    <w:name w:val="Font Style177"/>
    <w:basedOn w:val="DefaultParagraphFont"/>
    <w:uiPriority w:val="99"/>
    <w:rsid w:val="00AC36B3"/>
    <w:rPr>
      <w:rFonts w:ascii="Times New Roman" w:hAnsi="Times New Roman" w:cs="Times New Roman"/>
      <w:sz w:val="20"/>
      <w:szCs w:val="20"/>
    </w:rPr>
  </w:style>
  <w:style w:type="character" w:customStyle="1" w:styleId="FontStyle173">
    <w:name w:val="Font Style173"/>
    <w:basedOn w:val="DefaultParagraphFont"/>
    <w:uiPriority w:val="99"/>
    <w:rsid w:val="00AC36B3"/>
    <w:rPr>
      <w:rFonts w:ascii="Times New Roman" w:hAnsi="Times New Roman" w:cs="Times New Roman"/>
      <w:sz w:val="14"/>
      <w:szCs w:val="14"/>
    </w:rPr>
  </w:style>
  <w:style w:type="character" w:customStyle="1" w:styleId="FontStyle151">
    <w:name w:val="Font Style151"/>
    <w:basedOn w:val="DefaultParagraphFont"/>
    <w:uiPriority w:val="99"/>
    <w:rsid w:val="00AC36B3"/>
    <w:rPr>
      <w:rFonts w:ascii="Arial Narrow" w:hAnsi="Arial Narrow" w:cs="Arial Narrow"/>
      <w:b/>
      <w:bCs/>
      <w:sz w:val="12"/>
      <w:szCs w:val="12"/>
    </w:rPr>
  </w:style>
  <w:style w:type="character" w:customStyle="1" w:styleId="FontStyle156">
    <w:name w:val="Font Style156"/>
    <w:basedOn w:val="DefaultParagraphFont"/>
    <w:uiPriority w:val="99"/>
    <w:rsid w:val="00AC36B3"/>
    <w:rPr>
      <w:rFonts w:ascii="Arial Narrow" w:hAnsi="Arial Narrow" w:cs="Arial Narrow"/>
      <w:sz w:val="8"/>
      <w:szCs w:val="8"/>
    </w:rPr>
  </w:style>
  <w:style w:type="character" w:customStyle="1" w:styleId="FontStyle160">
    <w:name w:val="Font Style160"/>
    <w:basedOn w:val="DefaultParagraphFont"/>
    <w:uiPriority w:val="99"/>
    <w:rsid w:val="00AC36B3"/>
    <w:rPr>
      <w:rFonts w:ascii="Times New Roman" w:hAnsi="Times New Roman" w:cs="Times New Roman"/>
      <w:b/>
      <w:bCs/>
      <w:sz w:val="20"/>
      <w:szCs w:val="20"/>
    </w:rPr>
  </w:style>
  <w:style w:type="character" w:customStyle="1" w:styleId="FontStyle178">
    <w:name w:val="Font Style178"/>
    <w:basedOn w:val="DefaultParagraphFont"/>
    <w:uiPriority w:val="99"/>
    <w:rsid w:val="00AC36B3"/>
    <w:rPr>
      <w:rFonts w:ascii="Times New Roman" w:hAnsi="Times New Roman" w:cs="Times New Roman"/>
      <w:sz w:val="18"/>
      <w:szCs w:val="18"/>
    </w:rPr>
  </w:style>
  <w:style w:type="paragraph" w:customStyle="1" w:styleId="Style14">
    <w:name w:val="Style14"/>
    <w:basedOn w:val="Normal"/>
    <w:uiPriority w:val="99"/>
    <w:qFormat/>
    <w:rsid w:val="00AC36B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C36B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C36B3"/>
    <w:rPr>
      <w:rFonts w:ascii="Times New Roman" w:hAnsi="Times New Roman" w:cs="Times New Roman"/>
      <w:sz w:val="12"/>
      <w:szCs w:val="12"/>
    </w:rPr>
  </w:style>
  <w:style w:type="paragraph" w:customStyle="1" w:styleId="Style9">
    <w:name w:val="Style9"/>
    <w:basedOn w:val="Normal"/>
    <w:uiPriority w:val="99"/>
    <w:qFormat/>
    <w:rsid w:val="00AC36B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C36B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C36B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C36B3"/>
    <w:rPr>
      <w:rFonts w:ascii="Times New Roman" w:hAnsi="Times New Roman" w:cs="Times New Roman"/>
      <w:sz w:val="16"/>
      <w:szCs w:val="16"/>
    </w:rPr>
  </w:style>
  <w:style w:type="character" w:customStyle="1" w:styleId="f">
    <w:name w:val="f"/>
    <w:basedOn w:val="DefaultParagraphFont"/>
    <w:rsid w:val="00AC36B3"/>
  </w:style>
  <w:style w:type="character" w:customStyle="1" w:styleId="TagsChar2">
    <w:name w:val="Tags Char2"/>
    <w:rsid w:val="00AC36B3"/>
    <w:rPr>
      <w:b/>
      <w:sz w:val="24"/>
    </w:rPr>
  </w:style>
  <w:style w:type="paragraph" w:customStyle="1" w:styleId="CardsFont6ptChar">
    <w:name w:val="Cards + Font: 6 pt Char"/>
    <w:basedOn w:val="Normal"/>
    <w:link w:val="CardsFont6ptCharChar"/>
    <w:qFormat/>
    <w:rsid w:val="00AC36B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C36B3"/>
    <w:rPr>
      <w:rFonts w:ascii="Calibri" w:eastAsia="Times New Roman" w:hAnsi="Calibri"/>
      <w:sz w:val="12"/>
    </w:rPr>
  </w:style>
  <w:style w:type="character" w:customStyle="1" w:styleId="FontStyle172">
    <w:name w:val="Font Style172"/>
    <w:basedOn w:val="DefaultParagraphFont"/>
    <w:uiPriority w:val="99"/>
    <w:rsid w:val="00AC36B3"/>
    <w:rPr>
      <w:rFonts w:ascii="Times New Roman" w:hAnsi="Times New Roman" w:cs="Times New Roman"/>
      <w:b/>
      <w:bCs/>
      <w:sz w:val="16"/>
      <w:szCs w:val="16"/>
    </w:rPr>
  </w:style>
  <w:style w:type="paragraph" w:customStyle="1" w:styleId="Style18">
    <w:name w:val="Style18"/>
    <w:basedOn w:val="Normal"/>
    <w:uiPriority w:val="99"/>
    <w:qFormat/>
    <w:rsid w:val="00AC36B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C36B3"/>
    <w:rPr>
      <w:rFonts w:ascii="Times New Roman" w:hAnsi="Times New Roman" w:cs="Times New Roman"/>
      <w:i/>
      <w:iCs/>
      <w:sz w:val="16"/>
      <w:szCs w:val="16"/>
    </w:rPr>
  </w:style>
  <w:style w:type="character" w:customStyle="1" w:styleId="FontStyle162">
    <w:name w:val="Font Style162"/>
    <w:basedOn w:val="DefaultParagraphFont"/>
    <w:uiPriority w:val="99"/>
    <w:rsid w:val="00AC36B3"/>
    <w:rPr>
      <w:rFonts w:ascii="Times New Roman" w:hAnsi="Times New Roman" w:cs="Times New Roman"/>
      <w:b/>
      <w:bCs/>
      <w:sz w:val="18"/>
      <w:szCs w:val="18"/>
    </w:rPr>
  </w:style>
  <w:style w:type="character" w:customStyle="1" w:styleId="FontStyle167">
    <w:name w:val="Font Style167"/>
    <w:basedOn w:val="DefaultParagraphFont"/>
    <w:uiPriority w:val="99"/>
    <w:rsid w:val="00AC36B3"/>
    <w:rPr>
      <w:rFonts w:ascii="Times New Roman" w:hAnsi="Times New Roman" w:cs="Times New Roman"/>
      <w:sz w:val="10"/>
      <w:szCs w:val="10"/>
    </w:rPr>
  </w:style>
  <w:style w:type="character" w:customStyle="1" w:styleId="FontStyle174">
    <w:name w:val="Font Style174"/>
    <w:basedOn w:val="DefaultParagraphFont"/>
    <w:uiPriority w:val="99"/>
    <w:rsid w:val="00AC36B3"/>
    <w:rPr>
      <w:rFonts w:ascii="Arial Narrow" w:hAnsi="Arial Narrow" w:cs="Arial Narrow"/>
      <w:b/>
      <w:bCs/>
      <w:sz w:val="18"/>
      <w:szCs w:val="18"/>
    </w:rPr>
  </w:style>
  <w:style w:type="paragraph" w:customStyle="1" w:styleId="Style47">
    <w:name w:val="Style47"/>
    <w:basedOn w:val="Normal"/>
    <w:uiPriority w:val="99"/>
    <w:qFormat/>
    <w:rsid w:val="00AC36B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C36B3"/>
    <w:rPr>
      <w:rFonts w:ascii="Times New Roman" w:hAnsi="Times New Roman" w:cs="Times New Roman"/>
      <w:sz w:val="12"/>
      <w:szCs w:val="12"/>
    </w:rPr>
  </w:style>
  <w:style w:type="paragraph" w:customStyle="1" w:styleId="Style24">
    <w:name w:val="Style24"/>
    <w:basedOn w:val="Normal"/>
    <w:uiPriority w:val="99"/>
    <w:qFormat/>
    <w:rsid w:val="00AC36B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C36B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C36B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C36B3"/>
    <w:rPr>
      <w:rFonts w:ascii="Times New Roman" w:hAnsi="Times New Roman" w:cs="Times New Roman"/>
      <w:b/>
      <w:bCs/>
      <w:sz w:val="18"/>
      <w:szCs w:val="18"/>
    </w:rPr>
  </w:style>
  <w:style w:type="paragraph" w:customStyle="1" w:styleId="Style21">
    <w:name w:val="Style21"/>
    <w:basedOn w:val="Normal"/>
    <w:uiPriority w:val="99"/>
    <w:qFormat/>
    <w:rsid w:val="00AC36B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C36B3"/>
    <w:pPr>
      <w:widowControl w:val="0"/>
      <w:autoSpaceDE w:val="0"/>
      <w:autoSpaceDN w:val="0"/>
      <w:adjustRightInd w:val="0"/>
      <w:spacing w:line="198" w:lineRule="exact"/>
    </w:pPr>
    <w:rPr>
      <w:rFonts w:eastAsia="Times New Roman"/>
    </w:rPr>
  </w:style>
  <w:style w:type="paragraph" w:customStyle="1" w:styleId="Standard">
    <w:name w:val="Standard"/>
    <w:qFormat/>
    <w:rsid w:val="00AC36B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C36B3"/>
    <w:rPr>
      <w:color w:val="000000"/>
      <w:sz w:val="32"/>
      <w:szCs w:val="32"/>
    </w:rPr>
  </w:style>
  <w:style w:type="paragraph" w:customStyle="1" w:styleId="Cardnon-underlined">
    <w:name w:val="Card non-underlined"/>
    <w:basedOn w:val="Normal"/>
    <w:link w:val="Cardnon-underlinedChar"/>
    <w:autoRedefine/>
    <w:uiPriority w:val="99"/>
    <w:qFormat/>
    <w:rsid w:val="00AC36B3"/>
    <w:rPr>
      <w:rFonts w:eastAsia="Times New Roman"/>
      <w:szCs w:val="20"/>
    </w:rPr>
  </w:style>
  <w:style w:type="character" w:customStyle="1" w:styleId="Cardnon-underlinedChar">
    <w:name w:val="Card non-underlined Char"/>
    <w:basedOn w:val="DefaultParagraphFont"/>
    <w:link w:val="Cardnon-underlined"/>
    <w:uiPriority w:val="99"/>
    <w:rsid w:val="00AC36B3"/>
    <w:rPr>
      <w:rFonts w:ascii="Calibri" w:eastAsia="Times New Roman" w:hAnsi="Calibri"/>
      <w:sz w:val="22"/>
      <w:szCs w:val="20"/>
    </w:rPr>
  </w:style>
  <w:style w:type="character" w:customStyle="1" w:styleId="TitleChar2">
    <w:name w:val="Title Char2"/>
    <w:basedOn w:val="DefaultParagraphFont"/>
    <w:uiPriority w:val="10"/>
    <w:qFormat/>
    <w:locked/>
    <w:rsid w:val="00AC36B3"/>
    <w:rPr>
      <w:b/>
      <w:bCs/>
      <w:u w:val="single"/>
    </w:rPr>
  </w:style>
  <w:style w:type="paragraph" w:styleId="TOC3">
    <w:name w:val="toc 3"/>
    <w:basedOn w:val="Normal"/>
    <w:next w:val="Normal"/>
    <w:autoRedefine/>
    <w:qFormat/>
    <w:rsid w:val="00AC36B3"/>
    <w:pPr>
      <w:ind w:left="400"/>
    </w:pPr>
    <w:rPr>
      <w:rFonts w:eastAsia="Times New Roman"/>
      <w:szCs w:val="20"/>
    </w:rPr>
  </w:style>
  <w:style w:type="paragraph" w:styleId="TOC4">
    <w:name w:val="toc 4"/>
    <w:basedOn w:val="Normal"/>
    <w:next w:val="Normal"/>
    <w:autoRedefine/>
    <w:rsid w:val="00AC36B3"/>
    <w:pPr>
      <w:ind w:left="600"/>
    </w:pPr>
    <w:rPr>
      <w:rFonts w:eastAsia="Times New Roman"/>
      <w:szCs w:val="20"/>
    </w:rPr>
  </w:style>
  <w:style w:type="paragraph" w:styleId="TOC5">
    <w:name w:val="toc 5"/>
    <w:basedOn w:val="Normal"/>
    <w:next w:val="Normal"/>
    <w:autoRedefine/>
    <w:rsid w:val="00AC36B3"/>
    <w:pPr>
      <w:ind w:left="800"/>
    </w:pPr>
    <w:rPr>
      <w:rFonts w:eastAsia="Times New Roman"/>
      <w:szCs w:val="20"/>
    </w:rPr>
  </w:style>
  <w:style w:type="paragraph" w:styleId="TOC6">
    <w:name w:val="toc 6"/>
    <w:basedOn w:val="Normal"/>
    <w:next w:val="Normal"/>
    <w:autoRedefine/>
    <w:rsid w:val="00AC36B3"/>
    <w:pPr>
      <w:ind w:left="1000"/>
    </w:pPr>
    <w:rPr>
      <w:rFonts w:eastAsia="Times New Roman"/>
      <w:szCs w:val="20"/>
    </w:rPr>
  </w:style>
  <w:style w:type="paragraph" w:styleId="TOC7">
    <w:name w:val="toc 7"/>
    <w:basedOn w:val="Normal"/>
    <w:next w:val="Normal"/>
    <w:autoRedefine/>
    <w:rsid w:val="00AC36B3"/>
    <w:pPr>
      <w:ind w:left="1200"/>
    </w:pPr>
    <w:rPr>
      <w:rFonts w:eastAsia="Times New Roman"/>
      <w:szCs w:val="20"/>
    </w:rPr>
  </w:style>
  <w:style w:type="paragraph" w:styleId="TOC8">
    <w:name w:val="toc 8"/>
    <w:basedOn w:val="Normal"/>
    <w:next w:val="Normal"/>
    <w:autoRedefine/>
    <w:rsid w:val="00AC36B3"/>
    <w:pPr>
      <w:ind w:left="1400"/>
    </w:pPr>
    <w:rPr>
      <w:rFonts w:eastAsia="Times New Roman"/>
      <w:szCs w:val="20"/>
    </w:rPr>
  </w:style>
  <w:style w:type="character" w:customStyle="1" w:styleId="allocatoragentsleft">
    <w:name w:val="al_locatoragentsleft"/>
    <w:basedOn w:val="DefaultParagraphFont"/>
    <w:rsid w:val="00AC36B3"/>
  </w:style>
  <w:style w:type="character" w:styleId="HTMLTypewriter">
    <w:name w:val="HTML Typewriter"/>
    <w:basedOn w:val="DefaultParagraphFont"/>
    <w:unhideWhenUsed/>
    <w:rsid w:val="00AC36B3"/>
    <w:rPr>
      <w:rFonts w:ascii="Courier New" w:eastAsia="Times New Roman" w:hAnsi="Courier New" w:cs="Courier New"/>
      <w:sz w:val="20"/>
      <w:szCs w:val="20"/>
    </w:rPr>
  </w:style>
  <w:style w:type="paragraph" w:customStyle="1" w:styleId="Carding">
    <w:name w:val="Carding"/>
    <w:basedOn w:val="Normal"/>
    <w:uiPriority w:val="99"/>
    <w:qFormat/>
    <w:rsid w:val="00AC36B3"/>
    <w:rPr>
      <w:rFonts w:eastAsia="Times New Roman"/>
      <w:sz w:val="18"/>
    </w:rPr>
  </w:style>
  <w:style w:type="character" w:customStyle="1" w:styleId="TagsChar1">
    <w:name w:val="Tags Char1"/>
    <w:basedOn w:val="DefaultParagraphFont"/>
    <w:rsid w:val="00AC36B3"/>
    <w:rPr>
      <w:rFonts w:ascii="Arial Narrow" w:hAnsi="Arial Narrow"/>
      <w:b/>
      <w:noProof w:val="0"/>
      <w:sz w:val="22"/>
      <w:szCs w:val="60"/>
      <w:lang w:val="en-US" w:eastAsia="en-US" w:bidi="ar-SA"/>
    </w:rPr>
  </w:style>
  <w:style w:type="character" w:customStyle="1" w:styleId="aunderline">
    <w:name w:val="aunderline"/>
    <w:basedOn w:val="DefaultParagraphFont"/>
    <w:qFormat/>
    <w:rsid w:val="00AC36B3"/>
    <w:rPr>
      <w:rFonts w:ascii="Times New Roman" w:hAnsi="Times New Roman"/>
      <w:sz w:val="20"/>
      <w:szCs w:val="24"/>
      <w:u w:val="thick"/>
    </w:rPr>
  </w:style>
  <w:style w:type="character" w:customStyle="1" w:styleId="tagChar1">
    <w:name w:val="tag Char1"/>
    <w:aliases w:val="Heading 2 Char1 Char Char Char Char"/>
    <w:basedOn w:val="DefaultParagraphFont"/>
    <w:rsid w:val="00AC36B3"/>
    <w:rPr>
      <w:b/>
      <w:noProof w:val="0"/>
      <w:sz w:val="24"/>
      <w:lang w:val="en-US" w:eastAsia="en-US" w:bidi="ar-SA"/>
    </w:rPr>
  </w:style>
  <w:style w:type="character" w:customStyle="1" w:styleId="tagChar2">
    <w:name w:val="tag Char2"/>
    <w:basedOn w:val="DefaultParagraphFont"/>
    <w:qFormat/>
    <w:rsid w:val="00AC36B3"/>
    <w:rPr>
      <w:b/>
      <w:noProof w:val="0"/>
      <w:sz w:val="24"/>
      <w:lang w:val="en-US" w:eastAsia="en-US" w:bidi="ar-SA"/>
    </w:rPr>
  </w:style>
  <w:style w:type="character" w:customStyle="1" w:styleId="Taggin-New">
    <w:name w:val="Taggin - New"/>
    <w:basedOn w:val="DefaultParagraphFont"/>
    <w:rsid w:val="00AC36B3"/>
    <w:rPr>
      <w:rFonts w:ascii="Arial Narrow" w:hAnsi="Arial Narrow"/>
      <w:b/>
      <w:sz w:val="22"/>
    </w:rPr>
  </w:style>
  <w:style w:type="character" w:customStyle="1" w:styleId="Boxing-New">
    <w:name w:val="Boxing - New"/>
    <w:basedOn w:val="DefaultParagraphFont"/>
    <w:rsid w:val="00AC36B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AC36B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C36B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C36B3"/>
    <w:rPr>
      <w:rFonts w:ascii="Garamond" w:hAnsi="Garamond"/>
      <w:sz w:val="22"/>
      <w:szCs w:val="24"/>
      <w:u w:val="single"/>
      <w:lang w:val="en-US" w:eastAsia="en-US" w:bidi="ar-SA"/>
    </w:rPr>
  </w:style>
  <w:style w:type="paragraph" w:customStyle="1" w:styleId="Style2">
    <w:name w:val="Style2"/>
    <w:basedOn w:val="Heading4"/>
    <w:qFormat/>
    <w:rsid w:val="00AC36B3"/>
    <w:rPr>
      <w:rFonts w:eastAsia="Times New Roman" w:cs="Times New Roman"/>
      <w:iCs/>
      <w:caps/>
      <w:szCs w:val="20"/>
    </w:rPr>
  </w:style>
  <w:style w:type="character" w:customStyle="1" w:styleId="pagetitle">
    <w:name w:val="pagetitle"/>
    <w:basedOn w:val="DefaultParagraphFont"/>
    <w:rsid w:val="00AC36B3"/>
  </w:style>
  <w:style w:type="paragraph" w:customStyle="1" w:styleId="text">
    <w:name w:val="text"/>
    <w:basedOn w:val="Normal"/>
    <w:uiPriority w:val="99"/>
    <w:qFormat/>
    <w:rsid w:val="00AC36B3"/>
    <w:pPr>
      <w:spacing w:before="100" w:beforeAutospacing="1" w:after="100" w:afterAutospacing="1"/>
    </w:pPr>
    <w:rPr>
      <w:rFonts w:eastAsia="Times New Roman"/>
    </w:rPr>
  </w:style>
  <w:style w:type="character" w:customStyle="1" w:styleId="StyleUnderlineCharChar9ptBold1">
    <w:name w:val="Style Underline Char Char + 9 pt Bold1"/>
    <w:rsid w:val="00AC36B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C36B3"/>
    <w:rPr>
      <w:rFonts w:ascii="Times New Roman" w:hAnsi="Times New Roman"/>
      <w:sz w:val="20"/>
      <w:szCs w:val="24"/>
      <w:u w:val="single"/>
      <w:lang w:val="en-US" w:eastAsia="en-US" w:bidi="ar-SA"/>
    </w:rPr>
  </w:style>
  <w:style w:type="character" w:customStyle="1" w:styleId="Style9ptBoldUnderline">
    <w:name w:val="Style 9 pt Bold Underline"/>
    <w:rsid w:val="00AC36B3"/>
    <w:rPr>
      <w:b/>
      <w:bCs/>
      <w:sz w:val="20"/>
      <w:u w:val="single"/>
    </w:rPr>
  </w:style>
  <w:style w:type="paragraph" w:customStyle="1" w:styleId="StyleUnderline9pt0">
    <w:name w:val="Style Underline + 9 pt"/>
    <w:link w:val="StyleUnderline9ptChar"/>
    <w:qFormat/>
    <w:rsid w:val="00AC36B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C36B3"/>
    <w:rPr>
      <w:rFonts w:ascii="Arial" w:eastAsia="Times New Roman" w:hAnsi="Arial" w:cs="Times New Roman"/>
      <w:sz w:val="22"/>
      <w:szCs w:val="20"/>
      <w:u w:val="single"/>
    </w:rPr>
  </w:style>
  <w:style w:type="character" w:customStyle="1" w:styleId="StyleUnderlineChar1Bold">
    <w:name w:val="Style Underline Char1 + Bold"/>
    <w:rsid w:val="00AC36B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AC36B3"/>
    <w:pPr>
      <w:widowControl w:val="0"/>
    </w:pPr>
    <w:rPr>
      <w:bCs/>
      <w:kern w:val="32"/>
      <w:szCs w:val="20"/>
      <w:lang w:eastAsia="ar-SA"/>
    </w:rPr>
  </w:style>
  <w:style w:type="character" w:customStyle="1" w:styleId="Stylecard9ptChar">
    <w:name w:val="Style card + 9 pt Char"/>
    <w:basedOn w:val="cardChar"/>
    <w:link w:val="Stylecard9pt"/>
    <w:rsid w:val="00AC36B3"/>
    <w:rPr>
      <w:rFonts w:ascii="Times New Roman" w:hAnsi="Times New Roman"/>
      <w:bCs/>
      <w:kern w:val="32"/>
      <w:sz w:val="16"/>
      <w:szCs w:val="20"/>
      <w:lang w:eastAsia="ar-SA"/>
    </w:rPr>
  </w:style>
  <w:style w:type="character" w:customStyle="1" w:styleId="TagsCharCharChar">
    <w:name w:val="Tags Char Char Char"/>
    <w:basedOn w:val="DefaultParagraphFont"/>
    <w:rsid w:val="00AC36B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C36B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AC36B3"/>
    <w:rPr>
      <w:rFonts w:ascii="Times" w:hAnsi="Times"/>
      <w:b w:val="0"/>
      <w:bCs/>
      <w:sz w:val="20"/>
      <w:u w:val="single"/>
    </w:rPr>
  </w:style>
  <w:style w:type="character" w:customStyle="1" w:styleId="blubigktbiz">
    <w:name w:val="blubigktbiz"/>
    <w:rsid w:val="00AC36B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C36B3"/>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AC36B3"/>
    <w:rPr>
      <w:rFonts w:ascii="Calibri" w:hAnsi="Calibri"/>
      <w:color w:val="000000"/>
      <w:sz w:val="22"/>
      <w:lang w:val="x-none" w:eastAsia="x-none"/>
    </w:rPr>
  </w:style>
  <w:style w:type="character" w:customStyle="1" w:styleId="Style4CharChar">
    <w:name w:val="Style4 Char Char"/>
    <w:basedOn w:val="DefaultParagraphFont"/>
    <w:rsid w:val="00AC36B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C36B3"/>
    <w:rPr>
      <w:rFonts w:ascii="Times New Roman" w:hAnsi="Times New Roman" w:cs="Times New Roman"/>
      <w:sz w:val="16"/>
      <w:szCs w:val="16"/>
    </w:rPr>
  </w:style>
  <w:style w:type="character" w:customStyle="1" w:styleId="StyleEmphasisArial12ptBold">
    <w:name w:val="Style Emphasis + Arial 12 pt Bold"/>
    <w:rsid w:val="00AC36B3"/>
    <w:rPr>
      <w:rFonts w:ascii="Arial" w:hAnsi="Arial"/>
      <w:b/>
      <w:bCs/>
      <w:i/>
      <w:iCs/>
      <w:sz w:val="24"/>
    </w:rPr>
  </w:style>
  <w:style w:type="character" w:customStyle="1" w:styleId="super">
    <w:name w:val="super"/>
    <w:rsid w:val="00AC36B3"/>
  </w:style>
  <w:style w:type="character" w:customStyle="1" w:styleId="text30">
    <w:name w:val="text30"/>
    <w:rsid w:val="00AC36B3"/>
  </w:style>
  <w:style w:type="character" w:customStyle="1" w:styleId="uppercase">
    <w:name w:val="uppercase"/>
    <w:rsid w:val="00AC36B3"/>
  </w:style>
  <w:style w:type="character" w:customStyle="1" w:styleId="bodytext0">
    <w:name w:val="bodytext"/>
    <w:rsid w:val="00AC36B3"/>
  </w:style>
  <w:style w:type="character" w:customStyle="1" w:styleId="entry-title">
    <w:name w:val="entry-title"/>
    <w:rsid w:val="00AC36B3"/>
  </w:style>
  <w:style w:type="character" w:customStyle="1" w:styleId="BodyTextIndentChar1">
    <w:name w:val="Body Text Indent Char1"/>
    <w:basedOn w:val="DefaultParagraphFont"/>
    <w:uiPriority w:val="99"/>
    <w:semiHidden/>
    <w:rsid w:val="00AC36B3"/>
    <w:rPr>
      <w:rFonts w:ascii="Times New Roman" w:hAnsi="Times New Roman" w:cs="Times New Roman"/>
      <w:sz w:val="20"/>
    </w:rPr>
  </w:style>
  <w:style w:type="character" w:customStyle="1" w:styleId="Style6pt">
    <w:name w:val="Style 6 pt"/>
    <w:basedOn w:val="DefaultParagraphFont"/>
    <w:qFormat/>
    <w:rsid w:val="00AC36B3"/>
    <w:rPr>
      <w:sz w:val="12"/>
    </w:rPr>
  </w:style>
  <w:style w:type="character" w:customStyle="1" w:styleId="CiteCharCharCharCharCharChar">
    <w:name w:val="Cite Char Char Char Char Char Char"/>
    <w:basedOn w:val="DefaultParagraphFont"/>
    <w:rsid w:val="00AC36B3"/>
    <w:rPr>
      <w:b/>
      <w:noProof w:val="0"/>
      <w:sz w:val="22"/>
      <w:szCs w:val="24"/>
      <w:u w:val="single"/>
      <w:lang w:val="en-US" w:eastAsia="en-US" w:bidi="ar-SA"/>
    </w:rPr>
  </w:style>
  <w:style w:type="character" w:customStyle="1" w:styleId="mainbody1">
    <w:name w:val="mainbody1"/>
    <w:basedOn w:val="DefaultParagraphFont"/>
    <w:rsid w:val="00AC36B3"/>
    <w:rPr>
      <w:rFonts w:ascii="Verdana" w:hAnsi="Verdana" w:hint="default"/>
      <w:color w:val="000000"/>
      <w:sz w:val="22"/>
      <w:szCs w:val="22"/>
    </w:rPr>
  </w:style>
  <w:style w:type="character" w:customStyle="1" w:styleId="ssl4">
    <w:name w:val="ss_l4"/>
    <w:basedOn w:val="DefaultParagraphFont"/>
    <w:rsid w:val="00AC36B3"/>
  </w:style>
  <w:style w:type="paragraph" w:customStyle="1" w:styleId="StyleNormalWeb11ptUnderline">
    <w:name w:val="Style Normal (Web) + 11 pt Underline"/>
    <w:basedOn w:val="NormalWeb"/>
    <w:link w:val="StyleNormalWeb11ptUnderlineChar"/>
    <w:qFormat/>
    <w:rsid w:val="00AC36B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AC36B3"/>
    <w:rPr>
      <w:rFonts w:ascii="Calibri" w:eastAsia="Calibri" w:hAnsi="Calibri" w:cs="Calibri"/>
      <w:sz w:val="22"/>
      <w:szCs w:val="22"/>
      <w:u w:val="single"/>
    </w:rPr>
  </w:style>
  <w:style w:type="character" w:customStyle="1" w:styleId="cit-first-element">
    <w:name w:val="cit-first-element"/>
    <w:basedOn w:val="DefaultParagraphFont"/>
    <w:rsid w:val="00AC36B3"/>
  </w:style>
  <w:style w:type="character" w:customStyle="1" w:styleId="title1">
    <w:name w:val="title1"/>
    <w:basedOn w:val="DefaultParagraphFont"/>
    <w:rsid w:val="00AC36B3"/>
  </w:style>
  <w:style w:type="character" w:customStyle="1" w:styleId="StyleThickunderline1">
    <w:name w:val="Style Thick underline1"/>
    <w:basedOn w:val="DefaultParagraphFont"/>
    <w:rsid w:val="00AC36B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C36B3"/>
    <w:rPr>
      <w:rFonts w:ascii="Georgia" w:hAnsi="Georgia"/>
    </w:rPr>
  </w:style>
  <w:style w:type="character" w:customStyle="1" w:styleId="FooterChar1">
    <w:name w:val="Footer Char1"/>
    <w:basedOn w:val="DefaultParagraphFont"/>
    <w:uiPriority w:val="99"/>
    <w:semiHidden/>
    <w:rsid w:val="00AC36B3"/>
    <w:rPr>
      <w:rFonts w:ascii="Georgia" w:hAnsi="Georgia"/>
    </w:rPr>
  </w:style>
  <w:style w:type="paragraph" w:customStyle="1" w:styleId="Underline20">
    <w:name w:val="Underline2"/>
    <w:basedOn w:val="Normal"/>
    <w:link w:val="Underline2Char"/>
    <w:autoRedefine/>
    <w:uiPriority w:val="4"/>
    <w:qFormat/>
    <w:rsid w:val="00AC36B3"/>
    <w:rPr>
      <w:b/>
      <w:u w:val="single"/>
    </w:rPr>
  </w:style>
  <w:style w:type="character" w:customStyle="1" w:styleId="Underline2Char">
    <w:name w:val="Underline2 Char"/>
    <w:basedOn w:val="DefaultParagraphFont"/>
    <w:link w:val="Underline20"/>
    <w:uiPriority w:val="4"/>
    <w:qFormat/>
    <w:rsid w:val="00AC36B3"/>
    <w:rPr>
      <w:rFonts w:ascii="Calibri" w:hAnsi="Calibri"/>
      <w:b/>
      <w:sz w:val="22"/>
      <w:u w:val="single"/>
    </w:rPr>
  </w:style>
  <w:style w:type="paragraph" w:customStyle="1" w:styleId="TableParagraph">
    <w:name w:val="Table Paragraph"/>
    <w:basedOn w:val="Normal"/>
    <w:uiPriority w:val="1"/>
    <w:qFormat/>
    <w:rsid w:val="00AC36B3"/>
    <w:pPr>
      <w:widowControl w:val="0"/>
    </w:pPr>
  </w:style>
  <w:style w:type="character" w:customStyle="1" w:styleId="UnderlineChar2">
    <w:name w:val="UnderlineChar"/>
    <w:rsid w:val="00AC36B3"/>
    <w:rPr>
      <w:sz w:val="24"/>
      <w:u w:val="single"/>
      <w:shd w:val="clear" w:color="auto" w:fill="auto"/>
    </w:rPr>
  </w:style>
  <w:style w:type="character" w:customStyle="1" w:styleId="foreground">
    <w:name w:val="foreground"/>
    <w:basedOn w:val="DefaultParagraphFont"/>
    <w:rsid w:val="00AC36B3"/>
  </w:style>
  <w:style w:type="paragraph" w:customStyle="1" w:styleId="StyleCircled11pt">
    <w:name w:val="Style Circled + 11 pt"/>
    <w:basedOn w:val="Normal"/>
    <w:link w:val="StyleCircled11ptChar"/>
    <w:qFormat/>
    <w:rsid w:val="00AC36B3"/>
    <w:rPr>
      <w:rFonts w:eastAsia="Times New Roman"/>
      <w:b/>
      <w:bCs/>
      <w:sz w:val="20"/>
      <w:u w:val="single"/>
    </w:rPr>
  </w:style>
  <w:style w:type="character" w:customStyle="1" w:styleId="StyleCircled11ptChar">
    <w:name w:val="Style Circled + 11 pt Char"/>
    <w:link w:val="StyleCircled11pt"/>
    <w:rsid w:val="00AC36B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AC36B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C36B3"/>
    <w:rPr>
      <w:rFonts w:ascii="Times" w:eastAsia="Times New Roman" w:hAnsi="Times"/>
      <w:sz w:val="20"/>
      <w:szCs w:val="28"/>
      <w:u w:val="single"/>
    </w:rPr>
  </w:style>
  <w:style w:type="paragraph" w:customStyle="1" w:styleId="cite20">
    <w:name w:val="cite2"/>
    <w:basedOn w:val="Normal"/>
    <w:uiPriority w:val="99"/>
    <w:qFormat/>
    <w:rsid w:val="00AC36B3"/>
    <w:rPr>
      <w:rFonts w:eastAsia="Times New Roman"/>
      <w:color w:val="000000"/>
      <w:sz w:val="20"/>
      <w:szCs w:val="20"/>
    </w:rPr>
  </w:style>
  <w:style w:type="character" w:customStyle="1" w:styleId="postby">
    <w:name w:val="post_by"/>
    <w:basedOn w:val="DefaultParagraphFont"/>
    <w:rsid w:val="00AC36B3"/>
  </w:style>
  <w:style w:type="character" w:customStyle="1" w:styleId="Style11ptBorderSinglesolidlineAuto05ptLinewidth">
    <w:name w:val="Style 11 pt Border: : (Single solid line Auto  0.5 pt Line width)"/>
    <w:rsid w:val="00AC36B3"/>
    <w:rPr>
      <w:sz w:val="20"/>
      <w:bdr w:val="single" w:sz="4" w:space="0" w:color="auto" w:frame="1"/>
    </w:rPr>
  </w:style>
  <w:style w:type="character" w:customStyle="1" w:styleId="StyleUnderlineChar9ptBorderSinglesolidlineAuto0">
    <w:name w:val="Style Underline Char + 9 pt Border: : (Single solid line Auto  0..."/>
    <w:rsid w:val="00AC36B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C36B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C36B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C36B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C36B3"/>
    <w:rPr>
      <w:sz w:val="20"/>
      <w:szCs w:val="24"/>
      <w:u w:val="single"/>
      <w:bdr w:val="single" w:sz="4" w:space="0" w:color="auto"/>
      <w:lang w:val="en-US" w:eastAsia="en-US" w:bidi="ar-SA"/>
    </w:rPr>
  </w:style>
  <w:style w:type="character" w:customStyle="1" w:styleId="StyleLatinGaramondUnderline">
    <w:name w:val="Style (Latin) Garamond Underline"/>
    <w:rsid w:val="00AC36B3"/>
    <w:rPr>
      <w:rFonts w:ascii="Times New Roman" w:hAnsi="Times New Roman"/>
      <w:sz w:val="20"/>
      <w:u w:val="single"/>
    </w:rPr>
  </w:style>
  <w:style w:type="character" w:customStyle="1" w:styleId="StyleLatinGaramond">
    <w:name w:val="Style (Latin) Garamond"/>
    <w:rsid w:val="00AC36B3"/>
    <w:rPr>
      <w:rFonts w:ascii="Times New Roman" w:hAnsi="Times New Roman"/>
      <w:sz w:val="20"/>
    </w:rPr>
  </w:style>
  <w:style w:type="character" w:customStyle="1" w:styleId="styletimesnewroman12ptbold0">
    <w:name w:val="styletimesnewroman12ptbold"/>
    <w:basedOn w:val="DefaultParagraphFont"/>
    <w:rsid w:val="00AC36B3"/>
  </w:style>
  <w:style w:type="character" w:customStyle="1" w:styleId="mainheading">
    <w:name w:val="mainheading"/>
    <w:basedOn w:val="DefaultParagraphFont"/>
    <w:rsid w:val="00AC36B3"/>
  </w:style>
  <w:style w:type="paragraph" w:customStyle="1" w:styleId="BoldandUnderlineChar2CharChar">
    <w:name w:val="Bold and Underline Char2 Char Char"/>
    <w:basedOn w:val="Normal"/>
    <w:link w:val="BoldandUnderlineChar2CharCharChar"/>
    <w:qFormat/>
    <w:rsid w:val="00AC36B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C36B3"/>
    <w:rPr>
      <w:rFonts w:ascii="Calibri" w:eastAsia="Times New Roman" w:hAnsi="Calibri"/>
      <w:b/>
      <w:sz w:val="22"/>
      <w:u w:val="single"/>
    </w:rPr>
  </w:style>
  <w:style w:type="character" w:customStyle="1" w:styleId="StyleUnderlineChar9ptChar">
    <w:name w:val="Style Underline Char + 9 pt Char"/>
    <w:basedOn w:val="UnderlineCharChar"/>
    <w:rsid w:val="00AC36B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C36B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C36B3"/>
    <w:rPr>
      <w:sz w:val="16"/>
    </w:rPr>
  </w:style>
  <w:style w:type="paragraph" w:customStyle="1" w:styleId="Reduce8pt">
    <w:name w:val="Reduce 8pt"/>
    <w:basedOn w:val="Normal"/>
    <w:link w:val="Reduce8ptCharChar"/>
    <w:qFormat/>
    <w:rsid w:val="00AC36B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AC36B3"/>
    <w:rPr>
      <w:rFonts w:ascii="Arial" w:hAnsi="Arial" w:cs="Arial"/>
      <w:sz w:val="22"/>
    </w:rPr>
  </w:style>
  <w:style w:type="character" w:customStyle="1" w:styleId="boldciteChar4">
    <w:name w:val="bold cite Char4"/>
    <w:link w:val="boldcite"/>
    <w:locked/>
    <w:rsid w:val="00AC36B3"/>
    <w:rPr>
      <w:rFonts w:eastAsia="Times New Roman" w:cs="Times New Roman"/>
      <w:b/>
      <w:color w:val="000000"/>
      <w:sz w:val="20"/>
      <w:u w:val="thick" w:color="000000"/>
    </w:rPr>
  </w:style>
  <w:style w:type="paragraph" w:customStyle="1" w:styleId="boldcite">
    <w:name w:val="bold cite"/>
    <w:basedOn w:val="Normal"/>
    <w:link w:val="boldciteChar4"/>
    <w:qFormat/>
    <w:rsid w:val="00AC36B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C36B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AC36B3"/>
    <w:rPr>
      <w:rFonts w:eastAsia="Calibri"/>
      <w:b/>
    </w:rPr>
  </w:style>
  <w:style w:type="character" w:customStyle="1" w:styleId="HeadingsBaseChar">
    <w:name w:val="Headings Base Char"/>
    <w:basedOn w:val="DefaultParagraphFont"/>
    <w:link w:val="HeadingsBase"/>
    <w:locked/>
    <w:rsid w:val="00AC36B3"/>
    <w:rPr>
      <w:rFonts w:ascii="Times New Roman" w:hAnsi="Times New Roman" w:cs="Times New Roman"/>
      <w:b/>
      <w:sz w:val="32"/>
    </w:rPr>
  </w:style>
  <w:style w:type="paragraph" w:customStyle="1" w:styleId="HeadingsBase">
    <w:name w:val="Headings Base"/>
    <w:basedOn w:val="Normal"/>
    <w:link w:val="HeadingsBaseChar"/>
    <w:qFormat/>
    <w:rsid w:val="00AC36B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C36B3"/>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AC36B3"/>
    <w:pPr>
      <w:spacing w:line="480" w:lineRule="auto"/>
      <w:ind w:firstLine="720"/>
    </w:pPr>
    <w:rPr>
      <w:rFonts w:eastAsia="Calibri"/>
    </w:rPr>
  </w:style>
  <w:style w:type="paragraph" w:customStyle="1" w:styleId="SchoolBlockQuote">
    <w:name w:val="School Block Quote"/>
    <w:basedOn w:val="SchoolPaper"/>
    <w:qFormat/>
    <w:rsid w:val="00AC36B3"/>
  </w:style>
  <w:style w:type="paragraph" w:customStyle="1" w:styleId="SchoolWorksCited">
    <w:name w:val="School Works Cited"/>
    <w:basedOn w:val="SchoolPaper"/>
    <w:qFormat/>
    <w:rsid w:val="00AC36B3"/>
  </w:style>
  <w:style w:type="paragraph" w:customStyle="1" w:styleId="BlockQuote">
    <w:name w:val="Block Quote"/>
    <w:basedOn w:val="Normal"/>
    <w:qFormat/>
    <w:rsid w:val="00AC36B3"/>
    <w:pPr>
      <w:ind w:left="720" w:right="720"/>
    </w:pPr>
    <w:rPr>
      <w:rFonts w:eastAsia="Calibri"/>
    </w:rPr>
  </w:style>
  <w:style w:type="paragraph" w:customStyle="1" w:styleId="PaperBody">
    <w:name w:val="Paper Body"/>
    <w:basedOn w:val="Normal"/>
    <w:qFormat/>
    <w:rsid w:val="00AC36B3"/>
    <w:pPr>
      <w:spacing w:line="480" w:lineRule="auto"/>
      <w:ind w:firstLine="720"/>
    </w:pPr>
    <w:rPr>
      <w:rFonts w:eastAsia="Calibri"/>
    </w:rPr>
  </w:style>
  <w:style w:type="paragraph" w:customStyle="1" w:styleId="PaperCitation">
    <w:name w:val="Paper Citation"/>
    <w:basedOn w:val="Normal"/>
    <w:qFormat/>
    <w:rsid w:val="00AC36B3"/>
    <w:pPr>
      <w:spacing w:line="480" w:lineRule="auto"/>
      <w:ind w:left="720" w:hanging="720"/>
    </w:pPr>
    <w:rPr>
      <w:rFonts w:eastAsia="Calibri"/>
    </w:rPr>
  </w:style>
  <w:style w:type="character" w:customStyle="1" w:styleId="hatChar">
    <w:name w:val="hat Char"/>
    <w:basedOn w:val="DefaultParagraphFont"/>
    <w:link w:val="hat"/>
    <w:locked/>
    <w:rsid w:val="00AC36B3"/>
    <w:rPr>
      <w:rFonts w:ascii="Calibri" w:eastAsia="Times New Roman" w:hAnsi="Calibri"/>
      <w:b/>
      <w:bCs/>
      <w:sz w:val="32"/>
      <w:u w:val="single"/>
      <w:lang w:bidi="en-US"/>
    </w:rPr>
  </w:style>
  <w:style w:type="paragraph" w:customStyle="1" w:styleId="WW-Default">
    <w:name w:val="WW-Default"/>
    <w:qFormat/>
    <w:rsid w:val="00AC36B3"/>
    <w:pPr>
      <w:suppressAutoHyphens/>
    </w:pPr>
    <w:rPr>
      <w:rFonts w:ascii="Georgia" w:eastAsia="Calibri" w:hAnsi="Georgia" w:cs="Calibri"/>
      <w:sz w:val="22"/>
      <w:szCs w:val="22"/>
      <w:lang w:eastAsia="ar-SA"/>
    </w:rPr>
  </w:style>
  <w:style w:type="paragraph" w:customStyle="1" w:styleId="B-TagCite">
    <w:name w:val="B-TagCite"/>
    <w:qFormat/>
    <w:rsid w:val="00AC36B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C36B3"/>
    <w:rPr>
      <w:rFonts w:ascii="Times New Roman" w:hAnsi="Times New Roman" w:cs="Times New Roman"/>
      <w:b/>
      <w:sz w:val="20"/>
    </w:rPr>
  </w:style>
  <w:style w:type="paragraph" w:customStyle="1" w:styleId="MicroText">
    <w:name w:val="MicroText"/>
    <w:basedOn w:val="Normal"/>
    <w:next w:val="Normal"/>
    <w:link w:val="MicroTextChar"/>
    <w:qFormat/>
    <w:rsid w:val="00AC36B3"/>
    <w:rPr>
      <w:rFonts w:ascii="Arial Narrow" w:hAnsi="Arial Narrow"/>
      <w:sz w:val="12"/>
    </w:rPr>
  </w:style>
  <w:style w:type="paragraph" w:customStyle="1" w:styleId="indent">
    <w:name w:val="indent"/>
    <w:basedOn w:val="Normal"/>
    <w:qFormat/>
    <w:rsid w:val="00AC36B3"/>
    <w:pPr>
      <w:spacing w:before="100" w:beforeAutospacing="1" w:after="100" w:afterAutospacing="1"/>
    </w:pPr>
    <w:rPr>
      <w:rFonts w:eastAsia="Times New Roman"/>
    </w:rPr>
  </w:style>
  <w:style w:type="paragraph" w:customStyle="1" w:styleId="PageHeaderLine1">
    <w:name w:val="PageHeaderLine1"/>
    <w:basedOn w:val="Normal"/>
    <w:qFormat/>
    <w:rsid w:val="00AC36B3"/>
    <w:pPr>
      <w:tabs>
        <w:tab w:val="right" w:pos="10800"/>
      </w:tabs>
    </w:pPr>
    <w:rPr>
      <w:rFonts w:eastAsia="Calibri"/>
      <w:b/>
    </w:rPr>
  </w:style>
  <w:style w:type="paragraph" w:customStyle="1" w:styleId="PageHeaderLine2">
    <w:name w:val="PageHeaderLine2"/>
    <w:basedOn w:val="Normal"/>
    <w:next w:val="Normal"/>
    <w:link w:val="PageHeaderLine2Char"/>
    <w:qFormat/>
    <w:rsid w:val="00AC36B3"/>
    <w:pPr>
      <w:tabs>
        <w:tab w:val="right" w:pos="10800"/>
      </w:tabs>
      <w:spacing w:line="480" w:lineRule="auto"/>
    </w:pPr>
    <w:rPr>
      <w:rFonts w:eastAsia="Calibri"/>
      <w:b/>
    </w:rPr>
  </w:style>
  <w:style w:type="character" w:customStyle="1" w:styleId="styleboldunderline">
    <w:name w:val="styleboldunderline"/>
    <w:basedOn w:val="DefaultParagraphFont"/>
    <w:rsid w:val="00AC36B3"/>
  </w:style>
  <w:style w:type="character" w:customStyle="1" w:styleId="box">
    <w:name w:val="box"/>
    <w:basedOn w:val="DefaultParagraphFont"/>
    <w:rsid w:val="00AC36B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C36B3"/>
    <w:rPr>
      <w:rFonts w:ascii="Arial Narrow" w:hAnsi="Arial Narrow" w:cs="Arial Narrow" w:hint="default"/>
      <w:sz w:val="18"/>
      <w:szCs w:val="18"/>
    </w:rPr>
  </w:style>
  <w:style w:type="character" w:customStyle="1" w:styleId="FontStyle14">
    <w:name w:val="Font Style14"/>
    <w:basedOn w:val="DefaultParagraphFont"/>
    <w:uiPriority w:val="99"/>
    <w:rsid w:val="00AC36B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C36B3"/>
    <w:rPr>
      <w:rFonts w:ascii="Arial Narrow" w:hAnsi="Arial Narrow" w:cs="Arial Narrow" w:hint="default"/>
      <w:b/>
      <w:bCs/>
      <w:sz w:val="10"/>
      <w:szCs w:val="10"/>
    </w:rPr>
  </w:style>
  <w:style w:type="character" w:customStyle="1" w:styleId="CardTagandCiteChar">
    <w:name w:val="Card Tag and Cite Char"/>
    <w:basedOn w:val="DefaultParagraphFont"/>
    <w:rsid w:val="00AC36B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AC36B3"/>
    <w:rPr>
      <w:rFonts w:ascii="Arial Narrow" w:hAnsi="Arial Narrow"/>
      <w:b/>
      <w:color w:val="000000"/>
      <w:sz w:val="22"/>
      <w:szCs w:val="22"/>
      <w:u w:val="single"/>
    </w:rPr>
  </w:style>
  <w:style w:type="character" w:customStyle="1" w:styleId="SmallText0">
    <w:name w:val="SmallText"/>
    <w:rsid w:val="00AC36B3"/>
    <w:rPr>
      <w:color w:val="000000"/>
    </w:rPr>
  </w:style>
  <w:style w:type="character" w:customStyle="1" w:styleId="CitesChar1">
    <w:name w:val="Cites Char1"/>
    <w:basedOn w:val="DefaultParagraphFont"/>
    <w:rsid w:val="00AC36B3"/>
    <w:rPr>
      <w:b/>
      <w:bCs w:val="0"/>
      <w:szCs w:val="24"/>
      <w:u w:val="single"/>
      <w:lang w:val="en-US" w:eastAsia="en-US" w:bidi="ar-SA"/>
    </w:rPr>
  </w:style>
  <w:style w:type="character" w:customStyle="1" w:styleId="CardUnderlinedChar">
    <w:name w:val="Card Underlined Char"/>
    <w:basedOn w:val="DefaultParagraphFont"/>
    <w:rsid w:val="00AC36B3"/>
    <w:rPr>
      <w:rFonts w:ascii="Arial Narrow" w:hAnsi="Arial Narrow" w:hint="default"/>
      <w:sz w:val="22"/>
      <w:szCs w:val="24"/>
      <w:u w:val="single"/>
      <w:lang w:val="en-US" w:eastAsia="en-US" w:bidi="ar-SA"/>
    </w:rPr>
  </w:style>
  <w:style w:type="character" w:customStyle="1" w:styleId="underline3">
    <w:name w:val="underline3"/>
    <w:basedOn w:val="underline2"/>
    <w:rsid w:val="00AC36B3"/>
    <w:rPr>
      <w:rFonts w:ascii="Arial" w:hAnsi="Arial"/>
      <w:sz w:val="18"/>
      <w:u w:val="single"/>
      <w:bdr w:val="none" w:sz="0" w:space="0" w:color="auto" w:frame="1"/>
      <w:shd w:val="clear" w:color="auto" w:fill="FFFF00"/>
    </w:rPr>
  </w:style>
  <w:style w:type="character" w:customStyle="1" w:styleId="menu">
    <w:name w:val="menu"/>
    <w:basedOn w:val="DefaultParagraphFont"/>
    <w:rsid w:val="00AC36B3"/>
  </w:style>
  <w:style w:type="character" w:customStyle="1" w:styleId="itxtrst">
    <w:name w:val="itxtrst"/>
    <w:rsid w:val="00AC36B3"/>
  </w:style>
  <w:style w:type="character" w:customStyle="1" w:styleId="A-Underlining">
    <w:name w:val="A-Underlining"/>
    <w:basedOn w:val="DefaultParagraphFont"/>
    <w:rsid w:val="00AC36B3"/>
    <w:rPr>
      <w:rFonts w:ascii="Garamond" w:hAnsi="Garamond" w:hint="default"/>
      <w:color w:val="auto"/>
      <w:sz w:val="24"/>
      <w:u w:val="single"/>
    </w:rPr>
  </w:style>
  <w:style w:type="character" w:customStyle="1" w:styleId="StyleUnderlineBold0">
    <w:name w:val="Style Underline + Bold"/>
    <w:rsid w:val="00AC36B3"/>
    <w:rPr>
      <w:b/>
      <w:bCs/>
      <w:u w:val="single"/>
    </w:rPr>
  </w:style>
  <w:style w:type="character" w:customStyle="1" w:styleId="Underline-Highlighted">
    <w:name w:val="Underline-Highlighted"/>
    <w:uiPriority w:val="1"/>
    <w:qFormat/>
    <w:rsid w:val="00AC36B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C36B3"/>
  </w:style>
  <w:style w:type="character" w:customStyle="1" w:styleId="newsmain">
    <w:name w:val="news_main"/>
    <w:basedOn w:val="DefaultParagraphFont"/>
    <w:rsid w:val="00AC36B3"/>
  </w:style>
  <w:style w:type="character" w:customStyle="1" w:styleId="AuthorDate0">
    <w:name w:val="Author Date"/>
    <w:rsid w:val="00AC36B3"/>
    <w:rPr>
      <w:b/>
      <w:bCs w:val="0"/>
      <w:sz w:val="24"/>
      <w:u w:val="thick"/>
    </w:rPr>
  </w:style>
  <w:style w:type="character" w:customStyle="1" w:styleId="red">
    <w:name w:val="red"/>
    <w:basedOn w:val="DefaultParagraphFont"/>
    <w:rsid w:val="00AC36B3"/>
  </w:style>
  <w:style w:type="character" w:customStyle="1" w:styleId="at">
    <w:name w:val="at"/>
    <w:rsid w:val="00AC36B3"/>
  </w:style>
  <w:style w:type="character" w:customStyle="1" w:styleId="org">
    <w:name w:val="org"/>
    <w:rsid w:val="00AC36B3"/>
  </w:style>
  <w:style w:type="character" w:customStyle="1" w:styleId="pnumber">
    <w:name w:val="pnumber"/>
    <w:rsid w:val="00AC36B3"/>
  </w:style>
  <w:style w:type="character" w:customStyle="1" w:styleId="ital">
    <w:name w:val="ital"/>
    <w:rsid w:val="00AC36B3"/>
  </w:style>
  <w:style w:type="character" w:customStyle="1" w:styleId="orgdiv">
    <w:name w:val="orgdiv"/>
    <w:rsid w:val="00AC36B3"/>
  </w:style>
  <w:style w:type="character" w:customStyle="1" w:styleId="orgname">
    <w:name w:val="orgname"/>
    <w:rsid w:val="00AC36B3"/>
  </w:style>
  <w:style w:type="character" w:customStyle="1" w:styleId="city">
    <w:name w:val="city"/>
    <w:rsid w:val="00AC36B3"/>
  </w:style>
  <w:style w:type="character" w:customStyle="1" w:styleId="state">
    <w:name w:val="state"/>
    <w:rsid w:val="00AC36B3"/>
  </w:style>
  <w:style w:type="character" w:customStyle="1" w:styleId="country">
    <w:name w:val="country"/>
    <w:rsid w:val="00AC36B3"/>
  </w:style>
  <w:style w:type="character" w:customStyle="1" w:styleId="articletitle">
    <w:name w:val="articletitle"/>
    <w:rsid w:val="00AC36B3"/>
    <w:rPr>
      <w:rFonts w:ascii="Times New Roman" w:hAnsi="Times New Roman" w:cs="Times New Roman" w:hint="default"/>
    </w:rPr>
  </w:style>
  <w:style w:type="character" w:customStyle="1" w:styleId="6pointChar">
    <w:name w:val="6 point Char"/>
    <w:rsid w:val="00AC36B3"/>
    <w:rPr>
      <w:rFonts w:ascii="Times New Roman" w:hAnsi="Times New Roman" w:cs="Times New Roman" w:hint="default"/>
      <w:sz w:val="12"/>
      <w:lang w:val="en-US" w:eastAsia="en-US"/>
    </w:rPr>
  </w:style>
  <w:style w:type="character" w:customStyle="1" w:styleId="StyleThickunderline">
    <w:name w:val="Style Thick underline"/>
    <w:qFormat/>
    <w:rsid w:val="00AC36B3"/>
    <w:rPr>
      <w:u w:val="thick"/>
    </w:rPr>
  </w:style>
  <w:style w:type="character" w:customStyle="1" w:styleId="Box0">
    <w:name w:val="Box!"/>
    <w:rsid w:val="00AC36B3"/>
    <w:rPr>
      <w:rFonts w:ascii="Garamond" w:hAnsi="Garamond" w:hint="default"/>
      <w:sz w:val="24"/>
      <w:u w:val="single"/>
      <w:bdr w:val="single" w:sz="4" w:space="0" w:color="auto" w:frame="1"/>
    </w:rPr>
  </w:style>
  <w:style w:type="character" w:customStyle="1" w:styleId="citechar1">
    <w:name w:val="citechar"/>
    <w:basedOn w:val="DefaultParagraphFont"/>
    <w:rsid w:val="00AC36B3"/>
  </w:style>
  <w:style w:type="character" w:customStyle="1" w:styleId="underlinechar5">
    <w:name w:val="underlinechar"/>
    <w:basedOn w:val="DefaultParagraphFont"/>
    <w:rsid w:val="00AC36B3"/>
  </w:style>
  <w:style w:type="character" w:customStyle="1" w:styleId="CardUnderlineChar">
    <w:name w:val="Card Underline Char"/>
    <w:rsid w:val="00AC36B3"/>
    <w:rPr>
      <w:szCs w:val="24"/>
      <w:u w:val="single"/>
      <w:lang w:val="en-US" w:eastAsia="en-US" w:bidi="ar-SA"/>
    </w:rPr>
  </w:style>
  <w:style w:type="character" w:customStyle="1" w:styleId="tagciteChar">
    <w:name w:val="tag/cite Char"/>
    <w:basedOn w:val="DefaultParagraphFont"/>
    <w:rsid w:val="00AC36B3"/>
    <w:rPr>
      <w:b/>
      <w:bCs w:val="0"/>
      <w:sz w:val="24"/>
      <w:lang w:val="en-US" w:eastAsia="en-US" w:bidi="ar-SA"/>
    </w:rPr>
  </w:style>
  <w:style w:type="character" w:customStyle="1" w:styleId="8pointChar">
    <w:name w:val="8 point Char"/>
    <w:basedOn w:val="DefaultParagraphFont"/>
    <w:rsid w:val="00AC36B3"/>
    <w:rPr>
      <w:sz w:val="16"/>
      <w:lang w:val="en-US" w:eastAsia="en-US" w:bidi="ar-SA"/>
    </w:rPr>
  </w:style>
  <w:style w:type="character" w:customStyle="1" w:styleId="BoldText12pt">
    <w:name w:val="Bold Text 12 pt"/>
    <w:rsid w:val="00AC36B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C36B3"/>
  </w:style>
  <w:style w:type="table" w:styleId="TableGrid">
    <w:name w:val="Table Grid"/>
    <w:basedOn w:val="TableNormal"/>
    <w:rsid w:val="00AC36B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C36B3"/>
    <w:rPr>
      <w:b/>
      <w:bCs w:val="0"/>
      <w:sz w:val="24"/>
      <w:lang w:val="en-US" w:eastAsia="en-US" w:bidi="ar-SA"/>
    </w:rPr>
  </w:style>
  <w:style w:type="character" w:customStyle="1" w:styleId="Mention11">
    <w:name w:val="Mention11"/>
    <w:basedOn w:val="DefaultParagraphFont"/>
    <w:uiPriority w:val="99"/>
    <w:semiHidden/>
    <w:unhideWhenUsed/>
    <w:rsid w:val="00AC36B3"/>
    <w:rPr>
      <w:color w:val="2B579A"/>
      <w:shd w:val="clear" w:color="auto" w:fill="E6E6E6"/>
    </w:rPr>
  </w:style>
  <w:style w:type="character" w:customStyle="1" w:styleId="Emph">
    <w:name w:val="Emph"/>
    <w:basedOn w:val="DefaultParagraphFont"/>
    <w:uiPriority w:val="1"/>
    <w:qFormat/>
    <w:rsid w:val="00AC36B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C36B3"/>
  </w:style>
  <w:style w:type="character" w:customStyle="1" w:styleId="Mention2">
    <w:name w:val="Mention2"/>
    <w:basedOn w:val="DefaultParagraphFont"/>
    <w:uiPriority w:val="99"/>
    <w:semiHidden/>
    <w:unhideWhenUsed/>
    <w:rsid w:val="00AC36B3"/>
    <w:rPr>
      <w:color w:val="2B579A"/>
      <w:shd w:val="clear" w:color="auto" w:fill="E6E6E6"/>
    </w:rPr>
  </w:style>
  <w:style w:type="paragraph" w:customStyle="1" w:styleId="FlashTag">
    <w:name w:val="FlashTag"/>
    <w:basedOn w:val="Normal"/>
    <w:link w:val="FlashTagChar"/>
    <w:autoRedefine/>
    <w:uiPriority w:val="4"/>
    <w:qFormat/>
    <w:rsid w:val="00AC36B3"/>
    <w:rPr>
      <w:rFonts w:asciiTheme="majorHAnsi" w:hAnsiTheme="majorHAnsi"/>
      <w:b/>
      <w:sz w:val="28"/>
    </w:rPr>
  </w:style>
  <w:style w:type="character" w:customStyle="1" w:styleId="FlashTagChar">
    <w:name w:val="FlashTag Char"/>
    <w:basedOn w:val="DefaultParagraphFont"/>
    <w:link w:val="FlashTag"/>
    <w:uiPriority w:val="4"/>
    <w:rsid w:val="00AC36B3"/>
    <w:rPr>
      <w:rFonts w:asciiTheme="majorHAnsi" w:hAnsiTheme="majorHAnsi"/>
      <w:b/>
      <w:sz w:val="28"/>
    </w:rPr>
  </w:style>
  <w:style w:type="paragraph" w:customStyle="1" w:styleId="Warrant">
    <w:name w:val="Warrant"/>
    <w:autoRedefine/>
    <w:uiPriority w:val="4"/>
    <w:qFormat/>
    <w:rsid w:val="00AC36B3"/>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AC36B3"/>
  </w:style>
  <w:style w:type="character" w:customStyle="1" w:styleId="m-8793234324905335251gmail-style13ptbold">
    <w:name w:val="m_-8793234324905335251gmail-style13ptbold"/>
    <w:basedOn w:val="DefaultParagraphFont"/>
    <w:rsid w:val="00AC36B3"/>
  </w:style>
  <w:style w:type="character" w:customStyle="1" w:styleId="EndnoteTextChar">
    <w:name w:val="Endnote Text Char"/>
    <w:basedOn w:val="DefaultParagraphFont"/>
    <w:link w:val="EndnoteText"/>
    <w:locked/>
    <w:rsid w:val="00AC36B3"/>
    <w:rPr>
      <w:rFonts w:ascii="Georgia" w:eastAsia="Times New Roman" w:hAnsi="Georgia"/>
      <w:szCs w:val="20"/>
    </w:rPr>
  </w:style>
  <w:style w:type="paragraph" w:styleId="EndnoteText">
    <w:name w:val="endnote text"/>
    <w:basedOn w:val="Normal"/>
    <w:link w:val="EndnoteTextChar"/>
    <w:unhideWhenUsed/>
    <w:rsid w:val="00AC36B3"/>
    <w:rPr>
      <w:rFonts w:ascii="Georgia" w:eastAsia="Times New Roman" w:hAnsi="Georgia"/>
      <w:sz w:val="24"/>
      <w:szCs w:val="20"/>
    </w:rPr>
  </w:style>
  <w:style w:type="character" w:customStyle="1" w:styleId="EndnoteTextChar1">
    <w:name w:val="Endnote Text Char1"/>
    <w:basedOn w:val="DefaultParagraphFont"/>
    <w:semiHidden/>
    <w:rsid w:val="00AC36B3"/>
    <w:rPr>
      <w:rFonts w:ascii="Calibri" w:hAnsi="Calibri"/>
      <w:sz w:val="20"/>
      <w:szCs w:val="20"/>
    </w:rPr>
  </w:style>
  <w:style w:type="character" w:customStyle="1" w:styleId="DateChar1">
    <w:name w:val="Date Char1"/>
    <w:basedOn w:val="DefaultParagraphFont"/>
    <w:uiPriority w:val="99"/>
    <w:rsid w:val="00AC36B3"/>
    <w:rPr>
      <w:rFonts w:ascii="Calibri" w:hAnsi="Calibri"/>
      <w:sz w:val="22"/>
    </w:rPr>
  </w:style>
  <w:style w:type="character" w:customStyle="1" w:styleId="BodyTextFirstIndentChar">
    <w:name w:val="Body Text First Indent Char"/>
    <w:basedOn w:val="BodyTextChar"/>
    <w:link w:val="BodyTextFirstIndent"/>
    <w:locked/>
    <w:rsid w:val="00AC36B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AC36B3"/>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AC36B3"/>
    <w:rPr>
      <w:rFonts w:ascii="Calibri" w:hAnsi="Calibri"/>
      <w:sz w:val="22"/>
    </w:rPr>
  </w:style>
  <w:style w:type="character" w:customStyle="1" w:styleId="BodyTextIndent2Char1">
    <w:name w:val="Body Text Indent 2 Char1"/>
    <w:basedOn w:val="DefaultParagraphFont"/>
    <w:semiHidden/>
    <w:rsid w:val="00AC36B3"/>
    <w:rPr>
      <w:rFonts w:ascii="Calibri" w:hAnsi="Calibri" w:cs="Calibri"/>
    </w:rPr>
  </w:style>
  <w:style w:type="character" w:customStyle="1" w:styleId="PlainTextChar1">
    <w:name w:val="Plain Text Char1"/>
    <w:basedOn w:val="DefaultParagraphFont"/>
    <w:semiHidden/>
    <w:rsid w:val="00AC36B3"/>
    <w:rPr>
      <w:rFonts w:ascii="Consolas" w:hAnsi="Consolas" w:cs="Calibri"/>
      <w:sz w:val="21"/>
      <w:szCs w:val="21"/>
    </w:rPr>
  </w:style>
  <w:style w:type="paragraph" w:customStyle="1" w:styleId="msolistparagraphcxspfirst">
    <w:name w:val="msolistparagraphcxspfirst"/>
    <w:basedOn w:val="Normal"/>
    <w:uiPriority w:val="99"/>
    <w:qFormat/>
    <w:rsid w:val="00AC36B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C36B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C36B3"/>
    <w:rPr>
      <w:rFonts w:ascii="Calibri" w:hAnsi="Calibri" w:cs="Calibri"/>
      <w:i/>
      <w:iCs/>
      <w:color w:val="000000" w:themeColor="text1"/>
    </w:rPr>
  </w:style>
  <w:style w:type="paragraph" w:customStyle="1" w:styleId="Heading2-NotBold">
    <w:name w:val="Heading 2 - Not Bold"/>
    <w:basedOn w:val="Heading2"/>
    <w:autoRedefine/>
    <w:uiPriority w:val="99"/>
    <w:qFormat/>
    <w:rsid w:val="00AC36B3"/>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AC36B3"/>
    <w:rPr>
      <w:rFonts w:ascii="Calibri" w:eastAsia="Calibri" w:hAnsi="Calibri"/>
      <w:b/>
      <w:sz w:val="22"/>
    </w:rPr>
  </w:style>
  <w:style w:type="paragraph" w:customStyle="1" w:styleId="Heading2-Bold">
    <w:name w:val="Heading 2 - Bold"/>
    <w:basedOn w:val="Normal"/>
    <w:autoRedefine/>
    <w:uiPriority w:val="99"/>
    <w:qFormat/>
    <w:rsid w:val="00AC36B3"/>
    <w:rPr>
      <w:rFonts w:eastAsia="Calibri"/>
      <w:b/>
    </w:rPr>
  </w:style>
  <w:style w:type="paragraph" w:customStyle="1" w:styleId="tag">
    <w:name w:val="%tag"/>
    <w:basedOn w:val="Normal"/>
    <w:next w:val="Normal"/>
    <w:uiPriority w:val="99"/>
    <w:qFormat/>
    <w:rsid w:val="00AC36B3"/>
    <w:rPr>
      <w:rFonts w:eastAsia="Calibri"/>
      <w:bCs/>
      <w:sz w:val="18"/>
    </w:rPr>
  </w:style>
  <w:style w:type="character" w:customStyle="1" w:styleId="Style2Char">
    <w:name w:val="Style 2 Char"/>
    <w:link w:val="Style20"/>
    <w:uiPriority w:val="99"/>
    <w:locked/>
    <w:rsid w:val="00AC36B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C36B3"/>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AC36B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C36B3"/>
    <w:rPr>
      <w:rFonts w:ascii="Garamond" w:eastAsia="Times New Roman" w:hAnsi="Garamond"/>
      <w:sz w:val="24"/>
      <w:szCs w:val="20"/>
      <w:u w:val="single"/>
      <w:lang w:val="x-none" w:eastAsia="x-none"/>
    </w:rPr>
  </w:style>
  <w:style w:type="character" w:customStyle="1" w:styleId="textsmallChar0">
    <w:name w:val="textsmall Char"/>
    <w:link w:val="textsmall0"/>
    <w:locked/>
    <w:rsid w:val="00AC36B3"/>
    <w:rPr>
      <w:rFonts w:ascii="Georgia" w:eastAsia="Times New Roman" w:hAnsi="Georgia"/>
      <w:sz w:val="18"/>
      <w:szCs w:val="20"/>
      <w:lang w:val="x-none" w:eastAsia="x-none"/>
    </w:rPr>
  </w:style>
  <w:style w:type="paragraph" w:customStyle="1" w:styleId="textsmall0">
    <w:name w:val="textsmall"/>
    <w:basedOn w:val="Normal"/>
    <w:link w:val="textsmallChar0"/>
    <w:qFormat/>
    <w:rsid w:val="00AC36B3"/>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AC36B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C36B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C36B3"/>
    <w:rPr>
      <w:rFonts w:ascii="Arial" w:eastAsia="Times New Roman" w:hAnsi="Arial" w:cs="Arial"/>
      <w:sz w:val="12"/>
    </w:rPr>
  </w:style>
  <w:style w:type="paragraph" w:customStyle="1" w:styleId="Micro">
    <w:name w:val="Micro"/>
    <w:basedOn w:val="Normal"/>
    <w:next w:val="Normal"/>
    <w:link w:val="MicroChar"/>
    <w:qFormat/>
    <w:rsid w:val="00AC36B3"/>
    <w:rPr>
      <w:rFonts w:ascii="Arial" w:eastAsia="Times New Roman" w:hAnsi="Arial" w:cs="Arial"/>
      <w:sz w:val="12"/>
    </w:rPr>
  </w:style>
  <w:style w:type="character" w:customStyle="1" w:styleId="CardNotUnderlinedChar1">
    <w:name w:val="Card Not Underlined Char1"/>
    <w:link w:val="CardNotUnderlined"/>
    <w:locked/>
    <w:rsid w:val="00AC36B3"/>
    <w:rPr>
      <w:rFonts w:ascii="Cambria" w:eastAsia="Times New Roman" w:hAnsi="Cambria" w:cs="Times New Roman"/>
      <w:sz w:val="18"/>
      <w:szCs w:val="20"/>
    </w:rPr>
  </w:style>
  <w:style w:type="paragraph" w:customStyle="1" w:styleId="h-lead">
    <w:name w:val="h-lead"/>
    <w:basedOn w:val="Normal"/>
    <w:uiPriority w:val="99"/>
    <w:qFormat/>
    <w:rsid w:val="00AC36B3"/>
    <w:pPr>
      <w:spacing w:before="100" w:beforeAutospacing="1" w:after="100" w:afterAutospacing="1"/>
    </w:pPr>
    <w:rPr>
      <w:rFonts w:eastAsia="Times New Roman"/>
      <w:sz w:val="24"/>
    </w:rPr>
  </w:style>
  <w:style w:type="paragraph" w:customStyle="1" w:styleId="intro">
    <w:name w:val="intro"/>
    <w:basedOn w:val="Normal"/>
    <w:uiPriority w:val="99"/>
    <w:qFormat/>
    <w:rsid w:val="00AC36B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C36B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C36B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C36B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C36B3"/>
    <w:rPr>
      <w:rFonts w:eastAsia="Calibri"/>
    </w:rPr>
  </w:style>
  <w:style w:type="paragraph" w:customStyle="1" w:styleId="F3-TagAuthor">
    <w:name w:val="F3 - Tag/Author"/>
    <w:basedOn w:val="Normal"/>
    <w:uiPriority w:val="99"/>
    <w:qFormat/>
    <w:rsid w:val="00AC36B3"/>
    <w:rPr>
      <w:rFonts w:eastAsia="Times New Roman"/>
      <w:b/>
    </w:rPr>
  </w:style>
  <w:style w:type="paragraph" w:customStyle="1" w:styleId="F5-UnderlineNormal">
    <w:name w:val="F5 - Underline Normal"/>
    <w:basedOn w:val="Normal"/>
    <w:uiPriority w:val="99"/>
    <w:qFormat/>
    <w:rsid w:val="00AC36B3"/>
    <w:rPr>
      <w:rFonts w:eastAsia="Calibri"/>
      <w:u w:val="single"/>
    </w:rPr>
  </w:style>
  <w:style w:type="paragraph" w:customStyle="1" w:styleId="Brief-PrimarySource">
    <w:name w:val="Brief - Primary Source"/>
    <w:basedOn w:val="Normal"/>
    <w:uiPriority w:val="99"/>
    <w:qFormat/>
    <w:rsid w:val="00AC36B3"/>
    <w:rPr>
      <w:rFonts w:eastAsia="Times New Roman"/>
      <w:b/>
      <w:sz w:val="24"/>
      <w:u w:val="single"/>
    </w:rPr>
  </w:style>
  <w:style w:type="paragraph" w:customStyle="1" w:styleId="Brief-Underline">
    <w:name w:val="Brief - Underline"/>
    <w:basedOn w:val="Normal"/>
    <w:uiPriority w:val="99"/>
    <w:qFormat/>
    <w:rsid w:val="00AC36B3"/>
    <w:rPr>
      <w:rFonts w:eastAsia="Times New Roman"/>
      <w:u w:val="single"/>
    </w:rPr>
  </w:style>
  <w:style w:type="paragraph" w:customStyle="1" w:styleId="Brief">
    <w:name w:val="Brief"/>
    <w:basedOn w:val="Brief-PrimarySource"/>
    <w:uiPriority w:val="99"/>
    <w:qFormat/>
    <w:rsid w:val="00AC36B3"/>
    <w:rPr>
      <w:b w:val="0"/>
    </w:rPr>
  </w:style>
  <w:style w:type="paragraph" w:customStyle="1" w:styleId="CM2">
    <w:name w:val="CM2"/>
    <w:basedOn w:val="Normal"/>
    <w:next w:val="Normal"/>
    <w:uiPriority w:val="99"/>
    <w:qFormat/>
    <w:rsid w:val="00AC36B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C36B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C36B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C36B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C36B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C36B3"/>
    <w:pPr>
      <w:widowControl w:val="0"/>
      <w:spacing w:line="276" w:lineRule="atLeast"/>
    </w:pPr>
    <w:rPr>
      <w:color w:val="auto"/>
    </w:rPr>
  </w:style>
  <w:style w:type="paragraph" w:customStyle="1" w:styleId="CM34">
    <w:name w:val="CM34"/>
    <w:basedOn w:val="Default"/>
    <w:next w:val="Default"/>
    <w:uiPriority w:val="99"/>
    <w:qFormat/>
    <w:rsid w:val="00AC36B3"/>
    <w:pPr>
      <w:widowControl w:val="0"/>
    </w:pPr>
    <w:rPr>
      <w:color w:val="auto"/>
    </w:rPr>
  </w:style>
  <w:style w:type="paragraph" w:customStyle="1" w:styleId="CM56">
    <w:name w:val="CM56"/>
    <w:basedOn w:val="Default"/>
    <w:next w:val="Default"/>
    <w:uiPriority w:val="99"/>
    <w:qFormat/>
    <w:rsid w:val="00AC36B3"/>
    <w:pPr>
      <w:widowControl w:val="0"/>
    </w:pPr>
    <w:rPr>
      <w:rFonts w:eastAsia="Calibri"/>
      <w:color w:val="auto"/>
    </w:rPr>
  </w:style>
  <w:style w:type="paragraph" w:customStyle="1" w:styleId="CM58">
    <w:name w:val="CM58"/>
    <w:basedOn w:val="Default"/>
    <w:next w:val="Default"/>
    <w:uiPriority w:val="99"/>
    <w:qFormat/>
    <w:rsid w:val="00AC36B3"/>
    <w:pPr>
      <w:widowControl w:val="0"/>
    </w:pPr>
    <w:rPr>
      <w:rFonts w:eastAsia="Calibri"/>
      <w:color w:val="auto"/>
    </w:rPr>
  </w:style>
  <w:style w:type="paragraph" w:customStyle="1" w:styleId="CM57">
    <w:name w:val="CM57"/>
    <w:basedOn w:val="Default"/>
    <w:next w:val="Default"/>
    <w:uiPriority w:val="99"/>
    <w:qFormat/>
    <w:rsid w:val="00AC36B3"/>
    <w:pPr>
      <w:widowControl w:val="0"/>
    </w:pPr>
    <w:rPr>
      <w:rFonts w:eastAsia="Calibri"/>
      <w:color w:val="auto"/>
    </w:rPr>
  </w:style>
  <w:style w:type="paragraph" w:customStyle="1" w:styleId="CM1">
    <w:name w:val="CM1"/>
    <w:basedOn w:val="Default"/>
    <w:next w:val="Default"/>
    <w:uiPriority w:val="99"/>
    <w:qFormat/>
    <w:rsid w:val="00AC36B3"/>
    <w:pPr>
      <w:widowControl w:val="0"/>
    </w:pPr>
    <w:rPr>
      <w:rFonts w:eastAsia="Calibri"/>
      <w:color w:val="auto"/>
    </w:rPr>
  </w:style>
  <w:style w:type="paragraph" w:customStyle="1" w:styleId="CM49">
    <w:name w:val="CM49"/>
    <w:basedOn w:val="Default"/>
    <w:next w:val="Default"/>
    <w:uiPriority w:val="99"/>
    <w:qFormat/>
    <w:rsid w:val="00AC36B3"/>
    <w:pPr>
      <w:widowControl w:val="0"/>
    </w:pPr>
    <w:rPr>
      <w:rFonts w:eastAsia="Calibri"/>
      <w:color w:val="auto"/>
    </w:rPr>
  </w:style>
  <w:style w:type="paragraph" w:customStyle="1" w:styleId="CM41">
    <w:name w:val="CM41"/>
    <w:basedOn w:val="Default"/>
    <w:next w:val="Default"/>
    <w:uiPriority w:val="99"/>
    <w:qFormat/>
    <w:rsid w:val="00AC36B3"/>
    <w:pPr>
      <w:widowControl w:val="0"/>
    </w:pPr>
    <w:rPr>
      <w:rFonts w:eastAsia="Calibri"/>
      <w:color w:val="auto"/>
    </w:rPr>
  </w:style>
  <w:style w:type="paragraph" w:customStyle="1" w:styleId="3rdOrderPara">
    <w:name w:val="3rd Order Para"/>
    <w:basedOn w:val="Default"/>
    <w:next w:val="Default"/>
    <w:qFormat/>
    <w:rsid w:val="00AC36B3"/>
    <w:pPr>
      <w:widowControl w:val="0"/>
    </w:pPr>
    <w:rPr>
      <w:rFonts w:eastAsia="Calibri"/>
      <w:color w:val="auto"/>
    </w:rPr>
  </w:style>
  <w:style w:type="paragraph" w:customStyle="1" w:styleId="2ndOrderPara">
    <w:name w:val="2nd Order Para"/>
    <w:basedOn w:val="Default"/>
    <w:next w:val="Default"/>
    <w:qFormat/>
    <w:rsid w:val="00AC36B3"/>
    <w:pPr>
      <w:widowControl w:val="0"/>
    </w:pPr>
    <w:rPr>
      <w:rFonts w:eastAsia="Calibri"/>
      <w:color w:val="auto"/>
    </w:rPr>
  </w:style>
  <w:style w:type="paragraph" w:customStyle="1" w:styleId="Normal-SIGN2">
    <w:name w:val="Normal-SIGN2"/>
    <w:basedOn w:val="Default"/>
    <w:next w:val="Default"/>
    <w:qFormat/>
    <w:rsid w:val="00AC36B3"/>
    <w:pPr>
      <w:widowControl w:val="0"/>
    </w:pPr>
    <w:rPr>
      <w:rFonts w:eastAsia="Calibri"/>
      <w:color w:val="auto"/>
    </w:rPr>
  </w:style>
  <w:style w:type="paragraph" w:customStyle="1" w:styleId="Normal-SIGN1">
    <w:name w:val="Normal-SIGN1"/>
    <w:basedOn w:val="Default"/>
    <w:next w:val="Default"/>
    <w:uiPriority w:val="99"/>
    <w:qFormat/>
    <w:rsid w:val="00AC36B3"/>
    <w:pPr>
      <w:widowControl w:val="0"/>
    </w:pPr>
    <w:rPr>
      <w:rFonts w:eastAsia="Calibri"/>
      <w:color w:val="auto"/>
    </w:rPr>
  </w:style>
  <w:style w:type="paragraph" w:customStyle="1" w:styleId="CM3">
    <w:name w:val="CM3"/>
    <w:basedOn w:val="Default"/>
    <w:next w:val="Default"/>
    <w:uiPriority w:val="99"/>
    <w:qFormat/>
    <w:rsid w:val="00AC36B3"/>
    <w:pPr>
      <w:widowControl w:val="0"/>
      <w:spacing w:line="553" w:lineRule="atLeast"/>
    </w:pPr>
    <w:rPr>
      <w:rFonts w:eastAsia="Calibri"/>
      <w:color w:val="auto"/>
    </w:rPr>
  </w:style>
  <w:style w:type="paragraph" w:customStyle="1" w:styleId="CM33">
    <w:name w:val="CM33"/>
    <w:basedOn w:val="Default"/>
    <w:next w:val="Default"/>
    <w:uiPriority w:val="99"/>
    <w:qFormat/>
    <w:rsid w:val="00AC36B3"/>
    <w:pPr>
      <w:widowControl w:val="0"/>
    </w:pPr>
    <w:rPr>
      <w:rFonts w:eastAsia="Calibri"/>
      <w:color w:val="auto"/>
    </w:rPr>
  </w:style>
  <w:style w:type="paragraph" w:customStyle="1" w:styleId="CM37">
    <w:name w:val="CM37"/>
    <w:basedOn w:val="Default"/>
    <w:next w:val="Default"/>
    <w:uiPriority w:val="99"/>
    <w:qFormat/>
    <w:rsid w:val="00AC36B3"/>
    <w:pPr>
      <w:widowControl w:val="0"/>
    </w:pPr>
    <w:rPr>
      <w:rFonts w:eastAsia="Calibri"/>
      <w:color w:val="auto"/>
    </w:rPr>
  </w:style>
  <w:style w:type="paragraph" w:customStyle="1" w:styleId="CM7">
    <w:name w:val="CM7"/>
    <w:basedOn w:val="Default"/>
    <w:next w:val="Default"/>
    <w:uiPriority w:val="99"/>
    <w:qFormat/>
    <w:rsid w:val="00AC36B3"/>
    <w:pPr>
      <w:widowControl w:val="0"/>
      <w:spacing w:line="553" w:lineRule="atLeast"/>
    </w:pPr>
    <w:rPr>
      <w:rFonts w:eastAsia="Calibri"/>
      <w:color w:val="auto"/>
    </w:rPr>
  </w:style>
  <w:style w:type="paragraph" w:customStyle="1" w:styleId="Brief-SecondarySource">
    <w:name w:val="Brief - Secondary Source"/>
    <w:basedOn w:val="Normal"/>
    <w:qFormat/>
    <w:rsid w:val="00AC36B3"/>
    <w:rPr>
      <w:rFonts w:eastAsia="Times New Roman"/>
      <w:sz w:val="14"/>
      <w:szCs w:val="20"/>
    </w:rPr>
  </w:style>
  <w:style w:type="paragraph" w:customStyle="1" w:styleId="Brief-Card">
    <w:name w:val="Brief - Card"/>
    <w:basedOn w:val="Normal"/>
    <w:uiPriority w:val="99"/>
    <w:qFormat/>
    <w:rsid w:val="00AC36B3"/>
    <w:rPr>
      <w:rFonts w:eastAsia="Times New Roman"/>
    </w:rPr>
  </w:style>
  <w:style w:type="paragraph" w:customStyle="1" w:styleId="Pa2">
    <w:name w:val="Pa2"/>
    <w:basedOn w:val="Default"/>
    <w:next w:val="Default"/>
    <w:uiPriority w:val="99"/>
    <w:qFormat/>
    <w:rsid w:val="00AC36B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C36B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C36B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C36B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C36B3"/>
    <w:pPr>
      <w:widowControl w:val="0"/>
    </w:pPr>
    <w:rPr>
      <w:rFonts w:ascii="Arial Black" w:hAnsi="Arial Black"/>
      <w:color w:val="auto"/>
    </w:rPr>
  </w:style>
  <w:style w:type="paragraph" w:customStyle="1" w:styleId="Cover1">
    <w:name w:val="Cover 1"/>
    <w:basedOn w:val="Normal"/>
    <w:next w:val="Normal"/>
    <w:uiPriority w:val="99"/>
    <w:qFormat/>
    <w:rsid w:val="00AC36B3"/>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AC36B3"/>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AC36B3"/>
    <w:pPr>
      <w:widowControl w:val="0"/>
    </w:pPr>
    <w:rPr>
      <w:color w:val="auto"/>
    </w:rPr>
  </w:style>
  <w:style w:type="paragraph" w:customStyle="1" w:styleId="Pa11">
    <w:name w:val="Pa11"/>
    <w:basedOn w:val="Normal"/>
    <w:next w:val="Normal"/>
    <w:uiPriority w:val="99"/>
    <w:qFormat/>
    <w:rsid w:val="00AC36B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C36B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C36B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AC36B3"/>
    <w:pPr>
      <w:widowControl w:val="0"/>
    </w:pPr>
    <w:rPr>
      <w:rFonts w:eastAsia="Calibri"/>
      <w:color w:val="auto"/>
    </w:rPr>
  </w:style>
  <w:style w:type="paragraph" w:customStyle="1" w:styleId="CM5">
    <w:name w:val="CM5"/>
    <w:basedOn w:val="Default"/>
    <w:next w:val="Default"/>
    <w:qFormat/>
    <w:rsid w:val="00AC36B3"/>
    <w:pPr>
      <w:widowControl w:val="0"/>
      <w:spacing w:line="553" w:lineRule="atLeast"/>
    </w:pPr>
    <w:rPr>
      <w:rFonts w:eastAsia="Calibri"/>
      <w:color w:val="auto"/>
    </w:rPr>
  </w:style>
  <w:style w:type="paragraph" w:customStyle="1" w:styleId="CM28">
    <w:name w:val="CM28"/>
    <w:basedOn w:val="Default"/>
    <w:next w:val="Default"/>
    <w:uiPriority w:val="99"/>
    <w:qFormat/>
    <w:rsid w:val="00AC36B3"/>
    <w:pPr>
      <w:widowControl w:val="0"/>
    </w:pPr>
    <w:rPr>
      <w:rFonts w:eastAsia="Calibri"/>
      <w:color w:val="auto"/>
    </w:rPr>
  </w:style>
  <w:style w:type="paragraph" w:customStyle="1" w:styleId="CM8">
    <w:name w:val="CM8"/>
    <w:basedOn w:val="Default"/>
    <w:next w:val="Default"/>
    <w:uiPriority w:val="99"/>
    <w:qFormat/>
    <w:rsid w:val="00AC36B3"/>
    <w:pPr>
      <w:widowControl w:val="0"/>
    </w:pPr>
    <w:rPr>
      <w:rFonts w:eastAsia="Calibri"/>
      <w:color w:val="auto"/>
    </w:rPr>
  </w:style>
  <w:style w:type="paragraph" w:customStyle="1" w:styleId="CM6">
    <w:name w:val="CM6"/>
    <w:basedOn w:val="Default"/>
    <w:next w:val="Default"/>
    <w:uiPriority w:val="99"/>
    <w:qFormat/>
    <w:rsid w:val="00AC36B3"/>
    <w:pPr>
      <w:widowControl w:val="0"/>
      <w:spacing w:line="553" w:lineRule="atLeast"/>
    </w:pPr>
    <w:rPr>
      <w:rFonts w:eastAsia="Calibri"/>
      <w:color w:val="auto"/>
    </w:rPr>
  </w:style>
  <w:style w:type="paragraph" w:customStyle="1" w:styleId="CM22">
    <w:name w:val="CM22"/>
    <w:basedOn w:val="Default"/>
    <w:next w:val="Default"/>
    <w:uiPriority w:val="99"/>
    <w:qFormat/>
    <w:rsid w:val="00AC36B3"/>
    <w:pPr>
      <w:widowControl w:val="0"/>
    </w:pPr>
    <w:rPr>
      <w:rFonts w:eastAsia="Calibri"/>
      <w:color w:val="auto"/>
    </w:rPr>
  </w:style>
  <w:style w:type="paragraph" w:customStyle="1" w:styleId="DoubleUnderlined">
    <w:name w:val="Double Underlined"/>
    <w:basedOn w:val="Heading2"/>
    <w:autoRedefine/>
    <w:uiPriority w:val="99"/>
    <w:qFormat/>
    <w:rsid w:val="00AC36B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C36B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AC36B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C36B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C36B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C36B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C36B3"/>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AC36B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C36B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AC36B3"/>
  </w:style>
  <w:style w:type="paragraph" w:customStyle="1" w:styleId="StyleUnderliningTimesNewRomanBoldNounderlineKernat16">
    <w:name w:val="Style Underlining + Times New Roman Bold No underline Kern at 16..."/>
    <w:basedOn w:val="Normal"/>
    <w:uiPriority w:val="99"/>
    <w:qFormat/>
    <w:rsid w:val="00AC36B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C36B3"/>
    <w:rPr>
      <w:rFonts w:eastAsia="Times New Roman"/>
      <w:b/>
      <w:bCs/>
      <w:kern w:val="32"/>
      <w:sz w:val="32"/>
      <w:szCs w:val="32"/>
    </w:rPr>
  </w:style>
  <w:style w:type="paragraph" w:customStyle="1" w:styleId="StyleBoldUnderliningKernat16pt">
    <w:name w:val="Style Bold Underlining + Kern at 16 pt"/>
    <w:uiPriority w:val="99"/>
    <w:qFormat/>
    <w:rsid w:val="00AC36B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C36B3"/>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AC36B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C36B3"/>
    <w:pPr>
      <w:ind w:left="400"/>
    </w:pPr>
    <w:rPr>
      <w:rFonts w:eastAsia="Times New Roman"/>
      <w:szCs w:val="20"/>
    </w:rPr>
  </w:style>
  <w:style w:type="paragraph" w:customStyle="1" w:styleId="Paste">
    <w:name w:val="Paste"/>
    <w:basedOn w:val="card"/>
    <w:qFormat/>
    <w:rsid w:val="00AC36B3"/>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AC36B3"/>
    <w:rPr>
      <w:rFonts w:ascii="Georgia" w:eastAsia="Times New Roman" w:hAnsi="Georgia"/>
      <w:b/>
      <w:u w:val="single"/>
    </w:rPr>
  </w:style>
  <w:style w:type="paragraph" w:customStyle="1" w:styleId="UnderlineStyle0">
    <w:name w:val="Underline Style"/>
    <w:basedOn w:val="Normal"/>
    <w:link w:val="UnderlineStyleChar"/>
    <w:qFormat/>
    <w:rsid w:val="00AC36B3"/>
    <w:rPr>
      <w:rFonts w:ascii="Georgia" w:eastAsia="Times New Roman" w:hAnsi="Georgia"/>
      <w:b/>
      <w:sz w:val="24"/>
      <w:u w:val="single"/>
    </w:rPr>
  </w:style>
  <w:style w:type="paragraph" w:customStyle="1" w:styleId="Normalization">
    <w:name w:val="Normalization"/>
    <w:basedOn w:val="Normal"/>
    <w:uiPriority w:val="99"/>
    <w:qFormat/>
    <w:rsid w:val="00AC36B3"/>
    <w:rPr>
      <w:rFonts w:eastAsia="Times New Roman"/>
      <w:sz w:val="18"/>
    </w:rPr>
  </w:style>
  <w:style w:type="paragraph" w:customStyle="1" w:styleId="BreifTitle">
    <w:name w:val="Breif Title"/>
    <w:basedOn w:val="Normal"/>
    <w:autoRedefine/>
    <w:uiPriority w:val="99"/>
    <w:qFormat/>
    <w:rsid w:val="00AC36B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C36B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C36B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C36B3"/>
    <w:rPr>
      <w:rFonts w:eastAsia="Times New Roman"/>
      <w:color w:val="333333"/>
    </w:rPr>
  </w:style>
  <w:style w:type="paragraph" w:customStyle="1" w:styleId="StyleTagandCiteFranklinGothicDemi">
    <w:name w:val="Style Tag and Cite + Franklin Gothic Demi"/>
    <w:basedOn w:val="Normal"/>
    <w:autoRedefine/>
    <w:uiPriority w:val="99"/>
    <w:qFormat/>
    <w:rsid w:val="00AC36B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C36B3"/>
    <w:rPr>
      <w:bCs/>
    </w:rPr>
  </w:style>
  <w:style w:type="paragraph" w:customStyle="1" w:styleId="tagCharCharCharCharCharCharChar">
    <w:name w:val="tag Char Char Char Char Char Char Char"/>
    <w:basedOn w:val="Normal"/>
    <w:uiPriority w:val="99"/>
    <w:qFormat/>
    <w:rsid w:val="00AC36B3"/>
    <w:rPr>
      <w:rFonts w:eastAsia="Times New Roman"/>
      <w:b/>
      <w:sz w:val="24"/>
      <w:szCs w:val="20"/>
    </w:rPr>
  </w:style>
  <w:style w:type="paragraph" w:customStyle="1" w:styleId="title-bold-medium">
    <w:name w:val="title-bold-medium"/>
    <w:basedOn w:val="Normal"/>
    <w:uiPriority w:val="99"/>
    <w:qFormat/>
    <w:rsid w:val="00AC36B3"/>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AC36B3"/>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AC36B3"/>
    <w:rPr>
      <w:rFonts w:ascii="Arial Narrow" w:eastAsia="Times New Roman" w:hAnsi="Arial Narrow"/>
      <w:b/>
      <w:sz w:val="24"/>
    </w:rPr>
  </w:style>
  <w:style w:type="paragraph" w:customStyle="1" w:styleId="BLOCKTITLE1">
    <w:name w:val="BLOCK TITLE"/>
    <w:basedOn w:val="Heading1"/>
    <w:uiPriority w:val="99"/>
    <w:qFormat/>
    <w:rsid w:val="00AC36B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AC36B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AC36B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C36B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C36B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C36B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C36B3"/>
    <w:pPr>
      <w:spacing w:before="100" w:beforeAutospacing="1" w:after="100" w:afterAutospacing="1"/>
    </w:pPr>
    <w:rPr>
      <w:rFonts w:eastAsia="Times New Roman"/>
    </w:rPr>
  </w:style>
  <w:style w:type="paragraph" w:customStyle="1" w:styleId="ToRead">
    <w:name w:val="To Read"/>
    <w:basedOn w:val="Normal"/>
    <w:uiPriority w:val="99"/>
    <w:qFormat/>
    <w:rsid w:val="00AC36B3"/>
    <w:pPr>
      <w:ind w:left="720"/>
    </w:pPr>
    <w:rPr>
      <w:rFonts w:ascii="Verdana" w:eastAsia="Times New Roman" w:hAnsi="Verdana"/>
      <w:b/>
      <w:u w:val="single"/>
    </w:rPr>
  </w:style>
  <w:style w:type="paragraph" w:customStyle="1" w:styleId="Style1">
    <w:name w:val="Style 1"/>
    <w:basedOn w:val="Normal"/>
    <w:uiPriority w:val="99"/>
    <w:qFormat/>
    <w:rsid w:val="00AC36B3"/>
    <w:pPr>
      <w:widowControl w:val="0"/>
      <w:ind w:firstLine="216"/>
    </w:pPr>
    <w:rPr>
      <w:rFonts w:eastAsia="Times New Roman"/>
      <w:noProof/>
      <w:color w:val="000000"/>
      <w:szCs w:val="20"/>
    </w:rPr>
  </w:style>
  <w:style w:type="paragraph" w:customStyle="1" w:styleId="Style41">
    <w:name w:val="Style 4"/>
    <w:basedOn w:val="Normal"/>
    <w:uiPriority w:val="99"/>
    <w:qFormat/>
    <w:rsid w:val="00AC36B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C36B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C36B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C36B3"/>
    <w:pPr>
      <w:ind w:left="1660"/>
    </w:pPr>
  </w:style>
  <w:style w:type="paragraph" w:customStyle="1" w:styleId="PageNumber1">
    <w:name w:val="Page Number1"/>
    <w:basedOn w:val="Normal"/>
    <w:next w:val="Normal"/>
    <w:uiPriority w:val="99"/>
    <w:qFormat/>
    <w:rsid w:val="00AC36B3"/>
    <w:rPr>
      <w:rFonts w:eastAsia="Times New Roman"/>
    </w:rPr>
  </w:style>
  <w:style w:type="paragraph" w:customStyle="1" w:styleId="Card1">
    <w:name w:val="Card1"/>
    <w:uiPriority w:val="99"/>
    <w:qFormat/>
    <w:rsid w:val="00AC36B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C36B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C36B3"/>
    <w:pPr>
      <w:ind w:left="288" w:right="288"/>
    </w:pPr>
    <w:rPr>
      <w:rFonts w:eastAsia="Times New Roman"/>
    </w:rPr>
  </w:style>
  <w:style w:type="paragraph" w:customStyle="1" w:styleId="CaseListNormal">
    <w:name w:val="Case List Normal"/>
    <w:basedOn w:val="Normal"/>
    <w:uiPriority w:val="99"/>
    <w:qFormat/>
    <w:rsid w:val="00AC36B3"/>
    <w:rPr>
      <w:rFonts w:ascii="Times" w:eastAsia="Times New Roman" w:hAnsi="Times"/>
      <w:szCs w:val="26"/>
    </w:rPr>
  </w:style>
  <w:style w:type="paragraph" w:customStyle="1" w:styleId="Body">
    <w:name w:val="Body"/>
    <w:basedOn w:val="Normal"/>
    <w:uiPriority w:val="99"/>
    <w:qFormat/>
    <w:rsid w:val="00AC36B3"/>
    <w:pPr>
      <w:outlineLvl w:val="3"/>
    </w:pPr>
    <w:rPr>
      <w:rFonts w:eastAsia="Times New Roman"/>
      <w:szCs w:val="20"/>
    </w:rPr>
  </w:style>
  <w:style w:type="paragraph" w:customStyle="1" w:styleId="3text">
    <w:name w:val="3text"/>
    <w:basedOn w:val="Normal"/>
    <w:uiPriority w:val="99"/>
    <w:qFormat/>
    <w:rsid w:val="00AC36B3"/>
    <w:pPr>
      <w:spacing w:before="100" w:beforeAutospacing="1" w:after="100" w:afterAutospacing="1"/>
    </w:pPr>
    <w:rPr>
      <w:rFonts w:eastAsia="Times New Roman"/>
      <w:sz w:val="24"/>
    </w:rPr>
  </w:style>
  <w:style w:type="paragraph" w:customStyle="1" w:styleId="TimesNewRoman12">
    <w:name w:val="TimesNewRoman12"/>
    <w:uiPriority w:val="99"/>
    <w:qFormat/>
    <w:rsid w:val="00AC36B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C36B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C36B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C36B3"/>
    <w:rPr>
      <w:rFonts w:eastAsia="Times New Roman"/>
      <w:color w:val="000000"/>
      <w:sz w:val="18"/>
    </w:rPr>
  </w:style>
  <w:style w:type="paragraph" w:customStyle="1" w:styleId="text1">
    <w:name w:val="text1"/>
    <w:basedOn w:val="Normal"/>
    <w:autoRedefine/>
    <w:uiPriority w:val="99"/>
    <w:qFormat/>
    <w:rsid w:val="00AC36B3"/>
    <w:rPr>
      <w:rFonts w:eastAsia="Times New Roman"/>
      <w:szCs w:val="20"/>
    </w:rPr>
  </w:style>
  <w:style w:type="paragraph" w:customStyle="1" w:styleId="RepeatBlockHeading">
    <w:name w:val="Repeat Block Heading"/>
    <w:basedOn w:val="Normal"/>
    <w:autoRedefine/>
    <w:uiPriority w:val="99"/>
    <w:qFormat/>
    <w:rsid w:val="00AC36B3"/>
    <w:pPr>
      <w:jc w:val="center"/>
    </w:pPr>
    <w:rPr>
      <w:rFonts w:eastAsia="Times New Roman"/>
      <w:b/>
      <w:smallCaps/>
      <w:color w:val="000000"/>
      <w:sz w:val="24"/>
      <w:u w:val="thick"/>
    </w:rPr>
  </w:style>
  <w:style w:type="paragraph" w:customStyle="1" w:styleId="story-headline">
    <w:name w:val="story-headline"/>
    <w:basedOn w:val="Normal"/>
    <w:uiPriority w:val="99"/>
    <w:qFormat/>
    <w:rsid w:val="00AC36B3"/>
    <w:pPr>
      <w:spacing w:before="72" w:after="72"/>
    </w:pPr>
    <w:rPr>
      <w:rFonts w:ascii="Arial" w:eastAsia="Times New Roman" w:hAnsi="Arial"/>
      <w:b/>
      <w:bCs/>
      <w:sz w:val="26"/>
      <w:szCs w:val="26"/>
    </w:rPr>
  </w:style>
  <w:style w:type="paragraph" w:customStyle="1" w:styleId="story-body">
    <w:name w:val="story-body"/>
    <w:basedOn w:val="Normal"/>
    <w:uiPriority w:val="99"/>
    <w:qFormat/>
    <w:rsid w:val="00AC36B3"/>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AC36B3"/>
    <w:rPr>
      <w:rFonts w:ascii="Arial" w:eastAsia="Times New Roman" w:hAnsi="Arial"/>
      <w:b/>
      <w:bCs/>
    </w:rPr>
  </w:style>
  <w:style w:type="paragraph" w:customStyle="1" w:styleId="TextofCards">
    <w:name w:val="Text of Cards"/>
    <w:basedOn w:val="Normal"/>
    <w:uiPriority w:val="99"/>
    <w:qFormat/>
    <w:rsid w:val="00AC36B3"/>
    <w:rPr>
      <w:rFonts w:eastAsia="Times New Roman"/>
      <w:color w:val="000000"/>
      <w:spacing w:val="6"/>
      <w:szCs w:val="23"/>
    </w:rPr>
  </w:style>
  <w:style w:type="paragraph" w:customStyle="1" w:styleId="Corpotesto">
    <w:name w:val="Corpo testo"/>
    <w:basedOn w:val="Normal"/>
    <w:uiPriority w:val="99"/>
    <w:qFormat/>
    <w:rsid w:val="00AC36B3"/>
    <w:pPr>
      <w:widowControl w:val="0"/>
      <w:adjustRightInd w:val="0"/>
      <w:spacing w:after="283"/>
    </w:pPr>
    <w:rPr>
      <w:rFonts w:ascii="Times" w:eastAsia="Times New Roman" w:hAnsi="Times"/>
    </w:rPr>
  </w:style>
  <w:style w:type="paragraph" w:customStyle="1" w:styleId="tagCharChar1Char">
    <w:name w:val="tag Char Char1 Char"/>
    <w:uiPriority w:val="99"/>
    <w:qFormat/>
    <w:rsid w:val="00AC36B3"/>
    <w:rPr>
      <w:rFonts w:eastAsia="Times New Roman" w:cs="Calibri"/>
      <w:b/>
      <w:bCs/>
    </w:rPr>
  </w:style>
  <w:style w:type="paragraph" w:customStyle="1" w:styleId="inside-copy">
    <w:name w:val="inside-copy"/>
    <w:basedOn w:val="Normal"/>
    <w:uiPriority w:val="99"/>
    <w:qFormat/>
    <w:rsid w:val="00AC36B3"/>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AC36B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C36B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C36B3"/>
    <w:rPr>
      <w:rFonts w:ascii="Arial" w:hAnsi="Arial"/>
      <w:b w:val="0"/>
      <w:caps w:val="0"/>
      <w:sz w:val="20"/>
    </w:rPr>
  </w:style>
  <w:style w:type="paragraph" w:customStyle="1" w:styleId="ProjectTitleLine">
    <w:name w:val="Project Title Line"/>
    <w:basedOn w:val="Normal"/>
    <w:next w:val="Normal"/>
    <w:autoRedefine/>
    <w:uiPriority w:val="99"/>
    <w:qFormat/>
    <w:rsid w:val="00AC36B3"/>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AC36B3"/>
    <w:rPr>
      <w:rFonts w:ascii="Arial Narrow" w:eastAsia="Times New Roman" w:hAnsi="Arial Narrow"/>
      <w:strike/>
    </w:rPr>
  </w:style>
  <w:style w:type="paragraph" w:customStyle="1" w:styleId="NormalVerdana">
    <w:name w:val="Normal + Verdana"/>
    <w:aliases w:val="10 pt,White,Normal + Arial"/>
    <w:basedOn w:val="Normal"/>
    <w:uiPriority w:val="99"/>
    <w:qFormat/>
    <w:rsid w:val="00AC36B3"/>
    <w:rPr>
      <w:rFonts w:ascii="Arial" w:eastAsia="Times New Roman" w:hAnsi="Arial"/>
      <w:szCs w:val="20"/>
      <w:u w:val="single"/>
    </w:rPr>
  </w:style>
  <w:style w:type="paragraph" w:customStyle="1" w:styleId="Normal10pt">
    <w:name w:val="Normal + 10 pt"/>
    <w:basedOn w:val="Normal"/>
    <w:uiPriority w:val="99"/>
    <w:qFormat/>
    <w:rsid w:val="00AC36B3"/>
    <w:rPr>
      <w:rFonts w:eastAsia="Times New Roman"/>
      <w:szCs w:val="20"/>
    </w:rPr>
  </w:style>
  <w:style w:type="paragraph" w:customStyle="1" w:styleId="cardChar1Char">
    <w:name w:val="card Char1 Char"/>
    <w:basedOn w:val="Normal"/>
    <w:uiPriority w:val="99"/>
    <w:qFormat/>
    <w:rsid w:val="00AC36B3"/>
    <w:pPr>
      <w:ind w:left="288" w:right="288"/>
    </w:pPr>
    <w:rPr>
      <w:rFonts w:eastAsia="Times New Roman"/>
      <w:szCs w:val="20"/>
    </w:rPr>
  </w:style>
  <w:style w:type="paragraph" w:customStyle="1" w:styleId="CM12">
    <w:name w:val="CM12"/>
    <w:basedOn w:val="Default"/>
    <w:next w:val="Default"/>
    <w:uiPriority w:val="99"/>
    <w:qFormat/>
    <w:rsid w:val="00AC36B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C36B3"/>
    <w:pPr>
      <w:widowControl w:val="0"/>
      <w:spacing w:after="480"/>
    </w:pPr>
    <w:rPr>
      <w:rFonts w:ascii="Granjon LT Std" w:hAnsi="Granjon LT Std"/>
      <w:color w:val="auto"/>
    </w:rPr>
  </w:style>
  <w:style w:type="paragraph" w:customStyle="1" w:styleId="CM10">
    <w:name w:val="CM10"/>
    <w:basedOn w:val="Default"/>
    <w:next w:val="Default"/>
    <w:uiPriority w:val="99"/>
    <w:qFormat/>
    <w:rsid w:val="00AC36B3"/>
    <w:pPr>
      <w:widowControl w:val="0"/>
      <w:spacing w:line="320" w:lineRule="atLeast"/>
    </w:pPr>
    <w:rPr>
      <w:rFonts w:ascii="Granjon LT Std" w:hAnsi="Granjon LT Std"/>
      <w:color w:val="auto"/>
    </w:rPr>
  </w:style>
  <w:style w:type="paragraph" w:customStyle="1" w:styleId="bold">
    <w:name w:val="bold"/>
    <w:basedOn w:val="Normal"/>
    <w:uiPriority w:val="99"/>
    <w:qFormat/>
    <w:rsid w:val="00AC36B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C36B3"/>
    <w:rPr>
      <w:rFonts w:ascii="Arial Narrow" w:eastAsia="Times New Roman" w:hAnsi="Arial Narrow"/>
      <w:strike/>
      <w:szCs w:val="20"/>
    </w:rPr>
  </w:style>
  <w:style w:type="paragraph" w:customStyle="1" w:styleId="textbodyblack">
    <w:name w:val="textbodyblack"/>
    <w:basedOn w:val="Normal"/>
    <w:uiPriority w:val="99"/>
    <w:qFormat/>
    <w:rsid w:val="00AC36B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C36B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C3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C3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C36B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C36B3"/>
    <w:rPr>
      <w:rFonts w:ascii="Georgia" w:eastAsia="Times New Roman" w:hAnsi="Georgia"/>
      <w:b/>
      <w:bCs/>
      <w:szCs w:val="16"/>
      <w:u w:val="single"/>
    </w:rPr>
  </w:style>
  <w:style w:type="paragraph" w:customStyle="1" w:styleId="CiteCorrected">
    <w:name w:val="Cite Corrected"/>
    <w:basedOn w:val="Normal"/>
    <w:link w:val="CiteCorrectedChar"/>
    <w:qFormat/>
    <w:rsid w:val="00AC36B3"/>
    <w:rPr>
      <w:rFonts w:ascii="Georgia" w:eastAsia="Times New Roman" w:hAnsi="Georgia"/>
      <w:b/>
      <w:bCs/>
      <w:sz w:val="24"/>
      <w:szCs w:val="16"/>
      <w:u w:val="single"/>
    </w:rPr>
  </w:style>
  <w:style w:type="paragraph" w:customStyle="1" w:styleId="CardText20">
    <w:name w:val="Card Text 2"/>
    <w:basedOn w:val="CardText10"/>
    <w:link w:val="CardText2Char"/>
    <w:qFormat/>
    <w:rsid w:val="00AC36B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AC36B3"/>
    <w:pPr>
      <w:ind w:left="288"/>
    </w:pPr>
    <w:rPr>
      <w:rFonts w:eastAsia="SimSun"/>
      <w:szCs w:val="20"/>
      <w:lang w:eastAsia="zh-CN"/>
    </w:rPr>
  </w:style>
  <w:style w:type="paragraph" w:customStyle="1" w:styleId="BriefTitle2">
    <w:name w:val="Brief Title 2"/>
    <w:basedOn w:val="BriefTitle"/>
    <w:uiPriority w:val="99"/>
    <w:qFormat/>
    <w:rsid w:val="00AC36B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C36B3"/>
    <w:rPr>
      <w:u w:val="single"/>
    </w:rPr>
  </w:style>
  <w:style w:type="paragraph" w:customStyle="1" w:styleId="StyleCardText11ptUnderline">
    <w:name w:val="Style Card Text + 11 pt Underline"/>
    <w:link w:val="StyleCardText11ptUnderlineChar"/>
    <w:qFormat/>
    <w:rsid w:val="00AC36B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C36B3"/>
    <w:rPr>
      <w:rFonts w:ascii="Georgia" w:hAnsi="Georgia"/>
      <w:sz w:val="16"/>
    </w:rPr>
  </w:style>
  <w:style w:type="paragraph" w:customStyle="1" w:styleId="StyleMinimizedText11pt">
    <w:name w:val="Style Minimized Text + 11 pt"/>
    <w:basedOn w:val="Normal"/>
    <w:link w:val="StyleMinimizedText11ptChar"/>
    <w:qFormat/>
    <w:rsid w:val="00AC36B3"/>
    <w:rPr>
      <w:rFonts w:ascii="Georgia" w:hAnsi="Georgia"/>
      <w:sz w:val="16"/>
    </w:rPr>
  </w:style>
  <w:style w:type="character" w:customStyle="1" w:styleId="StyleMinimizedText11pt1Char">
    <w:name w:val="Style Minimized Text + 11 pt1 Char"/>
    <w:basedOn w:val="DefaultParagraphFont"/>
    <w:link w:val="StyleMinimizedText11pt1"/>
    <w:locked/>
    <w:rsid w:val="00AC36B3"/>
    <w:rPr>
      <w:rFonts w:ascii="Georgia" w:hAnsi="Georgia"/>
      <w:sz w:val="16"/>
    </w:rPr>
  </w:style>
  <w:style w:type="paragraph" w:customStyle="1" w:styleId="StyleMinimizedText11pt1">
    <w:name w:val="Style Minimized Text + 11 pt1"/>
    <w:basedOn w:val="Normal"/>
    <w:link w:val="StyleMinimizedText11pt1Char"/>
    <w:qFormat/>
    <w:rsid w:val="00AC36B3"/>
    <w:rPr>
      <w:rFonts w:ascii="Georgia" w:hAnsi="Georgia"/>
      <w:sz w:val="16"/>
    </w:rPr>
  </w:style>
  <w:style w:type="character" w:customStyle="1" w:styleId="Debate-CardSmalltextF2Char">
    <w:name w:val="Debate- Card Small text F2 Char"/>
    <w:link w:val="Debate-CardSmalltextF2"/>
    <w:locked/>
    <w:rsid w:val="00AC36B3"/>
    <w:rPr>
      <w:rFonts w:ascii="Arial Narrow" w:hAnsi="Arial Narrow"/>
      <w:sz w:val="16"/>
    </w:rPr>
  </w:style>
  <w:style w:type="paragraph" w:customStyle="1" w:styleId="Debate-CardSmalltextF2">
    <w:name w:val="Debate- Card Small text F2"/>
    <w:basedOn w:val="Normal"/>
    <w:next w:val="Normal"/>
    <w:link w:val="Debate-CardSmalltextF2Char"/>
    <w:qFormat/>
    <w:rsid w:val="00AC36B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C36B3"/>
    <w:rPr>
      <w:rFonts w:ascii="Arial Narrow" w:hAnsi="Arial Narrow"/>
      <w:b/>
      <w:sz w:val="18"/>
      <w:u w:val="single"/>
    </w:rPr>
  </w:style>
  <w:style w:type="paragraph" w:customStyle="1" w:styleId="Debate-EmphasizedText-F5">
    <w:name w:val="Debate- Emphasized Text- F5"/>
    <w:basedOn w:val="Normal"/>
    <w:link w:val="Debate-EmphasizedText-F5Char"/>
    <w:qFormat/>
    <w:rsid w:val="00AC36B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C36B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C36B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C36B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C36B3"/>
    <w:rPr>
      <w:rFonts w:ascii="Times New Roman" w:eastAsia="Times New Roman" w:hAnsi="Times New Roman" w:cs="Calibri"/>
      <w:sz w:val="16"/>
    </w:rPr>
  </w:style>
  <w:style w:type="character" w:customStyle="1" w:styleId="CardStyleChar">
    <w:name w:val="Card Style Char"/>
    <w:link w:val="CardStyle0"/>
    <w:locked/>
    <w:rsid w:val="00AC36B3"/>
    <w:rPr>
      <w:rFonts w:ascii="Calibri" w:eastAsia="Times New Roman" w:hAnsi="Calibri"/>
      <w:sz w:val="22"/>
    </w:rPr>
  </w:style>
  <w:style w:type="paragraph" w:customStyle="1" w:styleId="emactive">
    <w:name w:val="emactive"/>
    <w:basedOn w:val="Normal"/>
    <w:uiPriority w:val="99"/>
    <w:qFormat/>
    <w:rsid w:val="00AC36B3"/>
    <w:pPr>
      <w:spacing w:before="100" w:beforeAutospacing="1" w:after="100" w:afterAutospacing="1"/>
    </w:pPr>
    <w:rPr>
      <w:rFonts w:eastAsia="Times New Roman"/>
      <w:sz w:val="24"/>
    </w:rPr>
  </w:style>
  <w:style w:type="paragraph" w:customStyle="1" w:styleId="emready">
    <w:name w:val="emready"/>
    <w:basedOn w:val="Normal"/>
    <w:uiPriority w:val="99"/>
    <w:qFormat/>
    <w:rsid w:val="00AC36B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C36B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C36B3"/>
    <w:rPr>
      <w:rFonts w:ascii="Georgia" w:eastAsia="Times New Roman" w:hAnsi="Georgia" w:cs="Times New Roman"/>
      <w:b/>
      <w:sz w:val="24"/>
      <w:u w:val="single"/>
    </w:rPr>
  </w:style>
  <w:style w:type="character" w:customStyle="1" w:styleId="CardHighlightChar">
    <w:name w:val="Card Highlight Char"/>
    <w:link w:val="CardHighlight"/>
    <w:locked/>
    <w:rsid w:val="00AC36B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C36B3"/>
    <w:pPr>
      <w:shd w:val="clear" w:color="auto" w:fill="66FFFF"/>
    </w:pPr>
    <w:rPr>
      <w:rFonts w:eastAsia="Calibri" w:cs="Calibri"/>
      <w:sz w:val="24"/>
      <w:u w:val="single"/>
    </w:rPr>
  </w:style>
  <w:style w:type="character" w:customStyle="1" w:styleId="BlockHeaderHiddenChar">
    <w:name w:val="Block Header Hidden Char"/>
    <w:link w:val="BlockHeaderHidden"/>
    <w:locked/>
    <w:rsid w:val="00AC36B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C36B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C36B3"/>
    <w:pPr>
      <w:spacing w:before="100" w:beforeAutospacing="1" w:after="100" w:afterAutospacing="1"/>
    </w:pPr>
    <w:rPr>
      <w:rFonts w:eastAsia="Times New Roman"/>
      <w:sz w:val="24"/>
    </w:rPr>
  </w:style>
  <w:style w:type="paragraph" w:customStyle="1" w:styleId="norma">
    <w:name w:val="norma"/>
    <w:basedOn w:val="Heading3"/>
    <w:uiPriority w:val="99"/>
    <w:qFormat/>
    <w:rsid w:val="00AC36B3"/>
    <w:rPr>
      <w:rFonts w:eastAsia="MS Gothic" w:cs="Arial"/>
      <w:bCs w:val="0"/>
      <w:sz w:val="24"/>
      <w:szCs w:val="24"/>
    </w:rPr>
  </w:style>
  <w:style w:type="paragraph" w:customStyle="1" w:styleId="nromal">
    <w:name w:val="nromal"/>
    <w:basedOn w:val="Normal"/>
    <w:uiPriority w:val="99"/>
    <w:qFormat/>
    <w:rsid w:val="00AC36B3"/>
    <w:pPr>
      <w:keepNext/>
      <w:keepLines/>
      <w:spacing w:before="200"/>
      <w:outlineLvl w:val="3"/>
    </w:pPr>
    <w:rPr>
      <w:rFonts w:eastAsia="Times New Roman" w:cs="Cambria"/>
      <w:b/>
      <w:iCs/>
    </w:rPr>
  </w:style>
  <w:style w:type="paragraph" w:customStyle="1" w:styleId="natural">
    <w:name w:val="natural"/>
    <w:basedOn w:val="Normal"/>
    <w:uiPriority w:val="99"/>
    <w:qFormat/>
    <w:rsid w:val="00AC36B3"/>
    <w:pPr>
      <w:keepNext/>
      <w:keepLines/>
      <w:spacing w:before="200"/>
      <w:outlineLvl w:val="3"/>
    </w:pPr>
    <w:rPr>
      <w:rFonts w:eastAsia="Times New Roman"/>
      <w:b/>
      <w:iCs/>
    </w:rPr>
  </w:style>
  <w:style w:type="paragraph" w:customStyle="1" w:styleId="nroaml">
    <w:name w:val="nroaml"/>
    <w:basedOn w:val="Normal"/>
    <w:uiPriority w:val="99"/>
    <w:qFormat/>
    <w:rsid w:val="00AC36B3"/>
    <w:pPr>
      <w:keepNext/>
      <w:keepLines/>
      <w:spacing w:before="200"/>
      <w:outlineLvl w:val="3"/>
    </w:pPr>
    <w:rPr>
      <w:rFonts w:eastAsia="Times New Roman"/>
      <w:b/>
      <w:iCs/>
    </w:rPr>
  </w:style>
  <w:style w:type="paragraph" w:customStyle="1" w:styleId="noraml">
    <w:name w:val="noraml"/>
    <w:basedOn w:val="Normal"/>
    <w:uiPriority w:val="99"/>
    <w:qFormat/>
    <w:rsid w:val="00AC36B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C36B3"/>
    <w:rPr>
      <w:rFonts w:ascii="Georgia" w:eastAsia="Calibri" w:hAnsi="Georgia"/>
      <w:sz w:val="16"/>
      <w:szCs w:val="16"/>
    </w:rPr>
  </w:style>
  <w:style w:type="paragraph" w:customStyle="1" w:styleId="SmallSizeParagraph">
    <w:name w:val="Small Size Paragraph"/>
    <w:basedOn w:val="Normal"/>
    <w:link w:val="SmallSizeParagraphChar"/>
    <w:qFormat/>
    <w:rsid w:val="00AC36B3"/>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C36B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C36B3"/>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AC36B3"/>
    <w:rPr>
      <w:rFonts w:ascii="Arial" w:eastAsia="Calibri" w:hAnsi="Arial" w:cs="Arial"/>
      <w:kern w:val="2"/>
      <w:sz w:val="14"/>
      <w:szCs w:val="14"/>
      <w:lang w:eastAsia="zh-TW"/>
    </w:rPr>
  </w:style>
  <w:style w:type="paragraph" w:customStyle="1" w:styleId="CardT1">
    <w:name w:val="CardT1"/>
    <w:basedOn w:val="Normal"/>
    <w:link w:val="CardT1Char"/>
    <w:qFormat/>
    <w:rsid w:val="00AC36B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C36B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C36B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C36B3"/>
    <w:pPr>
      <w:spacing w:before="100" w:beforeAutospacing="1" w:after="100" w:afterAutospacing="1"/>
    </w:pPr>
    <w:rPr>
      <w:rFonts w:eastAsia="Times New Roman"/>
      <w:sz w:val="24"/>
    </w:rPr>
  </w:style>
  <w:style w:type="paragraph" w:customStyle="1" w:styleId="CiteReal">
    <w:name w:val="Cite Real"/>
    <w:basedOn w:val="Normal"/>
    <w:next w:val="Normal"/>
    <w:qFormat/>
    <w:rsid w:val="00AC36B3"/>
    <w:rPr>
      <w:rFonts w:ascii="Arial" w:eastAsia="MS Mincho" w:hAnsi="Arial"/>
      <w:b/>
      <w:sz w:val="24"/>
      <w:u w:val="single"/>
    </w:rPr>
  </w:style>
  <w:style w:type="paragraph" w:customStyle="1" w:styleId="2909F619802848F09E01365C32F34654">
    <w:name w:val="2909F619802848F09E01365C32F34654"/>
    <w:uiPriority w:val="99"/>
    <w:qFormat/>
    <w:rsid w:val="00AC36B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C36B3"/>
    <w:rPr>
      <w:rFonts w:ascii="Georgia" w:eastAsia="Calibri" w:hAnsi="Georgia"/>
      <w:u w:val="single"/>
      <w:lang w:val="x-none" w:eastAsia="zh-CN"/>
    </w:rPr>
  </w:style>
  <w:style w:type="paragraph" w:customStyle="1" w:styleId="UnderlineS">
    <w:name w:val="Underline S"/>
    <w:basedOn w:val="Normal"/>
    <w:link w:val="UnderlineSChar"/>
    <w:qFormat/>
    <w:rsid w:val="00AC36B3"/>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AC36B3"/>
    <w:rPr>
      <w:rFonts w:ascii="Georgia" w:eastAsia="SimSun" w:hAnsi="Georgia"/>
      <w:sz w:val="12"/>
    </w:rPr>
  </w:style>
  <w:style w:type="paragraph" w:customStyle="1" w:styleId="Ununderlined">
    <w:name w:val="Ununderlined"/>
    <w:basedOn w:val="Normal"/>
    <w:link w:val="UnunderlinedChar"/>
    <w:qFormat/>
    <w:rsid w:val="00AC36B3"/>
    <w:rPr>
      <w:rFonts w:ascii="Georgia" w:eastAsia="SimSun" w:hAnsi="Georgia"/>
      <w:sz w:val="12"/>
    </w:rPr>
  </w:style>
  <w:style w:type="character" w:customStyle="1" w:styleId="HighlightingChar">
    <w:name w:val="Highlighting Char"/>
    <w:link w:val="Highlighting"/>
    <w:locked/>
    <w:rsid w:val="00AC36B3"/>
    <w:rPr>
      <w:rFonts w:ascii="Georgia" w:eastAsia="SimSun" w:hAnsi="Georgia"/>
      <w:u w:val="thick"/>
    </w:rPr>
  </w:style>
  <w:style w:type="paragraph" w:customStyle="1" w:styleId="Highlighting">
    <w:name w:val="Highlighting"/>
    <w:basedOn w:val="Normal"/>
    <w:link w:val="HighlightingChar"/>
    <w:autoRedefine/>
    <w:qFormat/>
    <w:rsid w:val="00AC36B3"/>
    <w:rPr>
      <w:rFonts w:ascii="Georgia" w:eastAsia="SimSun" w:hAnsi="Georgia"/>
      <w:sz w:val="24"/>
      <w:u w:val="thick"/>
    </w:rPr>
  </w:style>
  <w:style w:type="character" w:customStyle="1" w:styleId="CITEChar">
    <w:name w:val="CITE Char"/>
    <w:link w:val="CITE"/>
    <w:locked/>
    <w:rsid w:val="00AC36B3"/>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AC36B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AC36B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C36B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C36B3"/>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AC36B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C36B3"/>
    <w:rPr>
      <w:b/>
      <w:sz w:val="28"/>
    </w:rPr>
  </w:style>
  <w:style w:type="character" w:customStyle="1" w:styleId="SourcenameChar">
    <w:name w:val="Source name Char"/>
    <w:link w:val="Sourcename"/>
    <w:locked/>
    <w:rsid w:val="00AC36B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C36B3"/>
    <w:rPr>
      <w:b/>
      <w:bCs/>
      <w:sz w:val="20"/>
    </w:rPr>
  </w:style>
  <w:style w:type="character" w:customStyle="1" w:styleId="underlinedcardChar">
    <w:name w:val="underlined card Char"/>
    <w:link w:val="underlinedcard0"/>
    <w:locked/>
    <w:rsid w:val="00AC36B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C36B3"/>
    <w:rPr>
      <w:sz w:val="24"/>
      <w:u w:val="single"/>
    </w:rPr>
  </w:style>
  <w:style w:type="paragraph" w:customStyle="1" w:styleId="FullText">
    <w:name w:val="Full Text"/>
    <w:basedOn w:val="Normal"/>
    <w:uiPriority w:val="99"/>
    <w:qFormat/>
    <w:rsid w:val="00AC36B3"/>
    <w:rPr>
      <w:rFonts w:eastAsia="Times New Roman"/>
      <w:sz w:val="16"/>
    </w:rPr>
  </w:style>
  <w:style w:type="character" w:customStyle="1" w:styleId="TextUnderlineChar">
    <w:name w:val="Text Underline Char"/>
    <w:link w:val="TextUnderline"/>
    <w:locked/>
    <w:rsid w:val="00AC36B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C36B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AC36B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C36B3"/>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AC36B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C36B3"/>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AC36B3"/>
    <w:pPr>
      <w:spacing w:before="240"/>
      <w:outlineLvl w:val="2"/>
    </w:pPr>
    <w:rPr>
      <w:rFonts w:eastAsia="Times New Roman"/>
      <w:b/>
    </w:rPr>
  </w:style>
  <w:style w:type="character" w:customStyle="1" w:styleId="CiteCardChar">
    <w:name w:val="Cite_Card Char"/>
    <w:link w:val="CiteCard0"/>
    <w:locked/>
    <w:rsid w:val="00AC36B3"/>
    <w:rPr>
      <w:rFonts w:ascii="Times New Roman" w:eastAsia="Times New Roman" w:hAnsi="Times New Roman" w:cs="Arial"/>
      <w:bCs/>
      <w:sz w:val="20"/>
      <w:szCs w:val="20"/>
    </w:rPr>
  </w:style>
  <w:style w:type="paragraph" w:customStyle="1" w:styleId="CiteCard0">
    <w:name w:val="Cite_Card"/>
    <w:link w:val="CiteCardChar"/>
    <w:qFormat/>
    <w:rsid w:val="00AC36B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C36B3"/>
    <w:pPr>
      <w:widowControl w:val="0"/>
    </w:pPr>
    <w:rPr>
      <w:rFonts w:eastAsia="MS Mincho"/>
      <w:color w:val="auto"/>
    </w:rPr>
  </w:style>
  <w:style w:type="character" w:customStyle="1" w:styleId="StyleStyle49pt6Char">
    <w:name w:val="Style Style4 + 9 pt6 Char"/>
    <w:basedOn w:val="Style4Char"/>
    <w:link w:val="StyleStyle49pt6"/>
    <w:locked/>
    <w:rsid w:val="00AC36B3"/>
    <w:rPr>
      <w:rFonts w:ascii="Georgia" w:eastAsia="Times New Roman" w:hAnsi="Georgia"/>
      <w:u w:val="single"/>
      <w:lang w:val="x-none"/>
    </w:rPr>
  </w:style>
  <w:style w:type="paragraph" w:customStyle="1" w:styleId="StyleStyle49pt6">
    <w:name w:val="Style Style4 + 9 pt6"/>
    <w:basedOn w:val="Style4"/>
    <w:link w:val="StyleStyle49pt6Char"/>
    <w:qFormat/>
    <w:rsid w:val="00AC36B3"/>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AC36B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C36B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C36B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C36B3"/>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C36B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C36B3"/>
    <w:rPr>
      <w:rFonts w:ascii="Georgia" w:hAnsi="Georgia" w:cs="Calibri"/>
      <w:b/>
      <w:bCs/>
      <w:sz w:val="24"/>
      <w:u w:val="single"/>
    </w:rPr>
  </w:style>
  <w:style w:type="character" w:customStyle="1" w:styleId="DebatenoramlChar">
    <w:name w:val="Debatenoraml Char"/>
    <w:link w:val="Debatenoraml"/>
    <w:locked/>
    <w:rsid w:val="00AC36B3"/>
    <w:rPr>
      <w:rFonts w:ascii="Times New Roman" w:hAnsi="Times New Roman" w:cs="Times New Roman"/>
    </w:rPr>
  </w:style>
  <w:style w:type="paragraph" w:customStyle="1" w:styleId="Debatenoraml">
    <w:name w:val="Debatenoraml"/>
    <w:basedOn w:val="NoSpacing"/>
    <w:link w:val="DebatenoramlChar"/>
    <w:qFormat/>
    <w:rsid w:val="00AC36B3"/>
    <w:pPr>
      <w:spacing w:before="0" w:line="240" w:lineRule="auto"/>
    </w:pPr>
    <w:rPr>
      <w:rFonts w:ascii="Times New Roman" w:hAnsi="Times New Roman" w:cs="Times New Roman"/>
    </w:rPr>
  </w:style>
  <w:style w:type="paragraph" w:customStyle="1" w:styleId="SynergyTag">
    <w:name w:val="SynergyTag"/>
    <w:basedOn w:val="Normal"/>
    <w:uiPriority w:val="99"/>
    <w:qFormat/>
    <w:rsid w:val="00AC36B3"/>
    <w:rPr>
      <w:rFonts w:eastAsia="Calibri"/>
      <w:b/>
    </w:rPr>
  </w:style>
  <w:style w:type="character" w:customStyle="1" w:styleId="QualsChar">
    <w:name w:val="Quals Char"/>
    <w:link w:val="Quals"/>
    <w:locked/>
    <w:rsid w:val="00AC36B3"/>
    <w:rPr>
      <w:rFonts w:ascii="Georgia" w:eastAsia="Calibri" w:hAnsi="Georgia"/>
      <w:sz w:val="18"/>
    </w:rPr>
  </w:style>
  <w:style w:type="paragraph" w:customStyle="1" w:styleId="Quals">
    <w:name w:val="Quals"/>
    <w:basedOn w:val="Normal"/>
    <w:link w:val="QualsChar"/>
    <w:qFormat/>
    <w:rsid w:val="00AC36B3"/>
    <w:rPr>
      <w:rFonts w:ascii="Georgia" w:eastAsia="Calibri" w:hAnsi="Georgia"/>
      <w:sz w:val="18"/>
    </w:rPr>
  </w:style>
  <w:style w:type="paragraph" w:customStyle="1" w:styleId="times">
    <w:name w:val="times"/>
    <w:basedOn w:val="Normal"/>
    <w:qFormat/>
    <w:rsid w:val="00AC36B3"/>
    <w:pPr>
      <w:spacing w:before="100" w:beforeAutospacing="1" w:after="100" w:afterAutospacing="1"/>
    </w:pPr>
    <w:rPr>
      <w:rFonts w:eastAsia="Times New Roman"/>
      <w:sz w:val="24"/>
    </w:rPr>
  </w:style>
  <w:style w:type="paragraph" w:customStyle="1" w:styleId="BodyA">
    <w:name w:val="Body A"/>
    <w:uiPriority w:val="99"/>
    <w:qFormat/>
    <w:rsid w:val="00AC36B3"/>
    <w:rPr>
      <w:rFonts w:ascii="Helvetica" w:eastAsia="ヒラギノ角ゴ Pro W3" w:hAnsi="Helvetica" w:cs="Times New Roman"/>
      <w:color w:val="000000"/>
      <w:szCs w:val="20"/>
    </w:rPr>
  </w:style>
  <w:style w:type="character" w:customStyle="1" w:styleId="StarredChar">
    <w:name w:val="Starred Char"/>
    <w:link w:val="Starred"/>
    <w:locked/>
    <w:rsid w:val="00AC36B3"/>
    <w:rPr>
      <w:rFonts w:ascii="Georgia" w:eastAsia="Times New Roman" w:hAnsi="Georgia"/>
      <w:b/>
      <w:caps/>
      <w:szCs w:val="28"/>
      <w:u w:val="single"/>
    </w:rPr>
  </w:style>
  <w:style w:type="paragraph" w:customStyle="1" w:styleId="Starred">
    <w:name w:val="Starred"/>
    <w:basedOn w:val="Normal"/>
    <w:link w:val="StarredChar"/>
    <w:qFormat/>
    <w:rsid w:val="00AC36B3"/>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AC36B3"/>
    <w:rPr>
      <w:rFonts w:ascii="Georgia" w:eastAsia="Times New Roman" w:hAnsi="Georgia"/>
      <w:b/>
      <w:caps/>
      <w:szCs w:val="28"/>
      <w:u w:val="single"/>
    </w:rPr>
  </w:style>
  <w:style w:type="paragraph" w:customStyle="1" w:styleId="NotStarred">
    <w:name w:val="NotStarred"/>
    <w:basedOn w:val="Normal"/>
    <w:link w:val="NotStarredChar"/>
    <w:qFormat/>
    <w:rsid w:val="00AC36B3"/>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AC36B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C36B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C36B3"/>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AC36B3"/>
    <w:rPr>
      <w:rFonts w:ascii="Georgia" w:eastAsia="Calibri" w:hAnsi="Georgia"/>
      <w:b/>
    </w:rPr>
  </w:style>
  <w:style w:type="paragraph" w:customStyle="1" w:styleId="H4Tag">
    <w:name w:val="H4 (Tag)"/>
    <w:basedOn w:val="Normal"/>
    <w:link w:val="H4TagChar1"/>
    <w:qFormat/>
    <w:rsid w:val="00AC36B3"/>
    <w:rPr>
      <w:rFonts w:ascii="Georgia" w:eastAsia="Calibri" w:hAnsi="Georgia"/>
      <w:b/>
      <w:sz w:val="24"/>
    </w:rPr>
  </w:style>
  <w:style w:type="paragraph" w:customStyle="1" w:styleId="CM25">
    <w:name w:val="CM25"/>
    <w:basedOn w:val="Default"/>
    <w:next w:val="Default"/>
    <w:qFormat/>
    <w:rsid w:val="00AC36B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C36B3"/>
    <w:rPr>
      <w:rFonts w:ascii="Georgia" w:hAnsi="Georgia"/>
      <w:b/>
    </w:rPr>
  </w:style>
  <w:style w:type="paragraph" w:customStyle="1" w:styleId="Debate-CardTagandCite-F6">
    <w:name w:val="Debate- Card Tag and Cite- F6"/>
    <w:basedOn w:val="Normal"/>
    <w:link w:val="Debate-CardTagandCite-F6Char"/>
    <w:qFormat/>
    <w:rsid w:val="00AC36B3"/>
    <w:pPr>
      <w:contextualSpacing/>
    </w:pPr>
    <w:rPr>
      <w:rFonts w:ascii="Georgia" w:hAnsi="Georgia"/>
      <w:b/>
      <w:sz w:val="24"/>
    </w:rPr>
  </w:style>
  <w:style w:type="paragraph" w:customStyle="1" w:styleId="Cardtext0">
    <w:name w:val="Card text"/>
    <w:link w:val="CardtextChar0"/>
    <w:qFormat/>
    <w:rsid w:val="00AC36B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AC36B3"/>
    <w:rPr>
      <w:rFonts w:ascii="Georgia" w:eastAsia="Times New Roman" w:hAnsi="Georgia"/>
      <w:b/>
      <w:szCs w:val="28"/>
      <w:u w:val="single"/>
    </w:rPr>
  </w:style>
  <w:style w:type="paragraph" w:customStyle="1" w:styleId="NewHeading2">
    <w:name w:val="NewHeading2"/>
    <w:basedOn w:val="Normal"/>
    <w:link w:val="NewHeading2Char"/>
    <w:qFormat/>
    <w:rsid w:val="00AC36B3"/>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AC36B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C36B3"/>
    <w:rPr>
      <w:rFonts w:eastAsia="Calibri"/>
    </w:rPr>
  </w:style>
  <w:style w:type="paragraph" w:customStyle="1" w:styleId="Card6pt">
    <w:name w:val="Card 6pt"/>
    <w:basedOn w:val="card"/>
    <w:uiPriority w:val="99"/>
    <w:qFormat/>
    <w:rsid w:val="00AC36B3"/>
    <w:rPr>
      <w:rFonts w:ascii="Georgia" w:eastAsia="Calibri" w:hAnsi="Georgia"/>
      <w:bCs/>
      <w:color w:val="000000"/>
      <w:sz w:val="12"/>
      <w:szCs w:val="20"/>
    </w:rPr>
  </w:style>
  <w:style w:type="character" w:customStyle="1" w:styleId="FullCiteChar">
    <w:name w:val="Full Cite Char"/>
    <w:link w:val="FullCite"/>
    <w:locked/>
    <w:rsid w:val="00AC36B3"/>
    <w:rPr>
      <w:rFonts w:ascii="Garamond" w:eastAsia="Calibri" w:hAnsi="Garamond"/>
    </w:rPr>
  </w:style>
  <w:style w:type="paragraph" w:customStyle="1" w:styleId="FullCite">
    <w:name w:val="Full Cite"/>
    <w:basedOn w:val="Normal"/>
    <w:next w:val="Normal"/>
    <w:link w:val="FullCiteChar"/>
    <w:qFormat/>
    <w:rsid w:val="00AC36B3"/>
    <w:rPr>
      <w:rFonts w:ascii="Garamond" w:eastAsia="Calibri" w:hAnsi="Garamond"/>
      <w:sz w:val="24"/>
    </w:rPr>
  </w:style>
  <w:style w:type="character" w:customStyle="1" w:styleId="StyleCardStyleBlackUnderlineChar">
    <w:name w:val="Style Card Style + Black Underline Char"/>
    <w:link w:val="StyleCardStyleBlackUnderline"/>
    <w:locked/>
    <w:rsid w:val="00AC36B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C36B3"/>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AC36B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AC36B3"/>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AC36B3"/>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AC36B3"/>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AC36B3"/>
    <w:rPr>
      <w:rFonts w:ascii="Georgia" w:eastAsia="SimSun" w:hAnsi="Georgia"/>
      <w:b/>
      <w:bCs/>
      <w:sz w:val="24"/>
      <w:u w:val="single"/>
      <w:lang w:eastAsia="zh-CN"/>
    </w:rPr>
  </w:style>
  <w:style w:type="paragraph" w:customStyle="1" w:styleId="CM27">
    <w:name w:val="CM27"/>
    <w:basedOn w:val="Default"/>
    <w:next w:val="Default"/>
    <w:qFormat/>
    <w:rsid w:val="00AC36B3"/>
    <w:pPr>
      <w:spacing w:after="200" w:line="276" w:lineRule="auto"/>
    </w:pPr>
    <w:rPr>
      <w:rFonts w:eastAsia="Calibri"/>
      <w:color w:val="auto"/>
      <w:sz w:val="22"/>
    </w:rPr>
  </w:style>
  <w:style w:type="paragraph" w:customStyle="1" w:styleId="font-null">
    <w:name w:val="font-null"/>
    <w:basedOn w:val="Normal"/>
    <w:uiPriority w:val="99"/>
    <w:qFormat/>
    <w:rsid w:val="00AC36B3"/>
    <w:pPr>
      <w:spacing w:before="100" w:beforeAutospacing="1" w:after="100" w:afterAutospacing="1"/>
    </w:pPr>
    <w:rPr>
      <w:rFonts w:eastAsia="Times New Roman"/>
      <w:sz w:val="24"/>
    </w:rPr>
  </w:style>
  <w:style w:type="paragraph" w:customStyle="1" w:styleId="rteindent1">
    <w:name w:val="rteindent1"/>
    <w:basedOn w:val="Normal"/>
    <w:uiPriority w:val="99"/>
    <w:qFormat/>
    <w:rsid w:val="00AC36B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C36B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C36B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C36B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C36B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C36B3"/>
    <w:pPr>
      <w:spacing w:before="100" w:beforeAutospacing="1" w:after="100" w:afterAutospacing="1"/>
    </w:pPr>
    <w:rPr>
      <w:rFonts w:eastAsia="Times New Roman"/>
      <w:sz w:val="24"/>
    </w:rPr>
  </w:style>
  <w:style w:type="paragraph" w:customStyle="1" w:styleId="class">
    <w:name w:val="class"/>
    <w:basedOn w:val="Normal"/>
    <w:uiPriority w:val="99"/>
    <w:qFormat/>
    <w:rsid w:val="00AC36B3"/>
    <w:pPr>
      <w:spacing w:before="100" w:beforeAutospacing="1" w:after="100" w:afterAutospacing="1"/>
    </w:pPr>
    <w:rPr>
      <w:rFonts w:eastAsia="Times New Roman"/>
      <w:sz w:val="24"/>
    </w:rPr>
  </w:style>
  <w:style w:type="character" w:customStyle="1" w:styleId="blocktitleChar0">
    <w:name w:val="block title Char"/>
    <w:link w:val="blocktitle0"/>
    <w:locked/>
    <w:rsid w:val="00AC36B3"/>
    <w:rPr>
      <w:rFonts w:ascii="Calibri" w:eastAsia="Calibri" w:hAnsi="Calibri"/>
      <w:b/>
      <w:caps/>
      <w:sz w:val="28"/>
      <w:szCs w:val="28"/>
      <w:lang w:val="es-ES"/>
    </w:rPr>
  </w:style>
  <w:style w:type="paragraph" w:customStyle="1" w:styleId="Pa6">
    <w:name w:val="Pa6"/>
    <w:basedOn w:val="Normal"/>
    <w:next w:val="Normal"/>
    <w:uiPriority w:val="99"/>
    <w:qFormat/>
    <w:rsid w:val="00AC36B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C36B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C36B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C36B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C36B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C36B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C36B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C36B3"/>
    <w:pPr>
      <w:spacing w:after="160" w:line="259" w:lineRule="auto"/>
    </w:pPr>
    <w:rPr>
      <w:rFonts w:ascii="Georgia" w:eastAsia="SimSun" w:hAnsi="Georgia"/>
      <w:b/>
      <w:bCs/>
      <w:lang w:val="en-US"/>
    </w:rPr>
  </w:style>
  <w:style w:type="paragraph" w:customStyle="1" w:styleId="summary">
    <w:name w:val="summary"/>
    <w:basedOn w:val="Normal"/>
    <w:uiPriority w:val="99"/>
    <w:qFormat/>
    <w:rsid w:val="00AC36B3"/>
    <w:pPr>
      <w:spacing w:before="100" w:beforeAutospacing="1" w:after="100" w:afterAutospacing="1"/>
    </w:pPr>
    <w:rPr>
      <w:rFonts w:eastAsia="Times New Roman"/>
      <w:sz w:val="24"/>
    </w:rPr>
  </w:style>
  <w:style w:type="paragraph" w:customStyle="1" w:styleId="Caption2">
    <w:name w:val="Caption2"/>
    <w:basedOn w:val="Normal"/>
    <w:uiPriority w:val="99"/>
    <w:qFormat/>
    <w:rsid w:val="00AC36B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C36B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C36B3"/>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AC36B3"/>
    <w:pPr>
      <w:jc w:val="center"/>
    </w:pPr>
    <w:rPr>
      <w:rFonts w:ascii="Book Antiqua" w:eastAsia="Times New Roman" w:hAnsi="Book Antiqua"/>
      <w:b/>
      <w:sz w:val="28"/>
    </w:rPr>
  </w:style>
  <w:style w:type="paragraph" w:customStyle="1" w:styleId="Little">
    <w:name w:val="Little"/>
    <w:basedOn w:val="Normal"/>
    <w:next w:val="Normal"/>
    <w:link w:val="LittleChar"/>
    <w:qFormat/>
    <w:rsid w:val="00AC36B3"/>
    <w:pPr>
      <w:ind w:left="288"/>
    </w:pPr>
    <w:rPr>
      <w:rFonts w:eastAsia="Times New Roman"/>
      <w:sz w:val="16"/>
    </w:rPr>
  </w:style>
  <w:style w:type="paragraph" w:customStyle="1" w:styleId="AAAcard">
    <w:name w:val="AAAcard"/>
    <w:basedOn w:val="Normal"/>
    <w:uiPriority w:val="99"/>
    <w:qFormat/>
    <w:rsid w:val="00AC36B3"/>
    <w:pPr>
      <w:ind w:left="288" w:right="288"/>
    </w:pPr>
    <w:rPr>
      <w:rFonts w:eastAsia="Times New Roman"/>
    </w:rPr>
  </w:style>
  <w:style w:type="paragraph" w:customStyle="1" w:styleId="Caption3">
    <w:name w:val="Caption3"/>
    <w:basedOn w:val="Normal"/>
    <w:uiPriority w:val="99"/>
    <w:qFormat/>
    <w:rsid w:val="00AC36B3"/>
    <w:pPr>
      <w:spacing w:before="100" w:beforeAutospacing="1" w:after="100" w:afterAutospacing="1"/>
    </w:pPr>
    <w:rPr>
      <w:rFonts w:eastAsia="Times New Roman"/>
      <w:sz w:val="24"/>
    </w:rPr>
  </w:style>
  <w:style w:type="paragraph" w:customStyle="1" w:styleId="body-12-5">
    <w:name w:val="body-12-5"/>
    <w:basedOn w:val="Normal"/>
    <w:uiPriority w:val="99"/>
    <w:qFormat/>
    <w:rsid w:val="00AC36B3"/>
    <w:pPr>
      <w:spacing w:before="100" w:beforeAutospacing="1" w:after="100" w:afterAutospacing="1"/>
    </w:pPr>
    <w:rPr>
      <w:rFonts w:eastAsia="Times New Roman"/>
      <w:sz w:val="24"/>
    </w:rPr>
  </w:style>
  <w:style w:type="paragraph" w:customStyle="1" w:styleId="infuse">
    <w:name w:val="infuse"/>
    <w:basedOn w:val="Normal"/>
    <w:uiPriority w:val="99"/>
    <w:qFormat/>
    <w:rsid w:val="00AC36B3"/>
    <w:pPr>
      <w:spacing w:before="100" w:beforeAutospacing="1" w:after="100" w:afterAutospacing="1"/>
    </w:pPr>
    <w:rPr>
      <w:rFonts w:eastAsia="Times New Roman"/>
      <w:sz w:val="24"/>
    </w:rPr>
  </w:style>
  <w:style w:type="paragraph" w:customStyle="1" w:styleId="fontreg">
    <w:name w:val="font_reg"/>
    <w:basedOn w:val="Normal"/>
    <w:uiPriority w:val="99"/>
    <w:qFormat/>
    <w:rsid w:val="00AC36B3"/>
    <w:pPr>
      <w:spacing w:before="100" w:beforeAutospacing="1" w:after="100" w:afterAutospacing="1"/>
    </w:pPr>
    <w:rPr>
      <w:rFonts w:eastAsia="Times New Roman"/>
      <w:sz w:val="24"/>
    </w:rPr>
  </w:style>
  <w:style w:type="paragraph" w:customStyle="1" w:styleId="CITEF3">
    <w:name w:val="CITE F3"/>
    <w:uiPriority w:val="99"/>
    <w:qFormat/>
    <w:rsid w:val="00AC36B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C36B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C36B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C36B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C36B3"/>
    <w:pPr>
      <w:spacing w:after="200"/>
    </w:pPr>
    <w:rPr>
      <w:rFonts w:ascii="Calibri" w:eastAsia="Calibri" w:hAnsi="Calibri" w:cs="Times New Roman"/>
      <w:sz w:val="20"/>
      <w:szCs w:val="20"/>
      <w:u w:val="single"/>
    </w:rPr>
  </w:style>
  <w:style w:type="paragraph" w:customStyle="1" w:styleId="hotroute1">
    <w:name w:val="hot route!"/>
    <w:basedOn w:val="Normal"/>
    <w:qFormat/>
    <w:rsid w:val="00AC36B3"/>
    <w:pPr>
      <w:ind w:left="144"/>
    </w:pPr>
    <w:rPr>
      <w:rFonts w:ascii="Cambria" w:eastAsia="Calibri" w:hAnsi="Cambria"/>
      <w:sz w:val="24"/>
    </w:rPr>
  </w:style>
  <w:style w:type="paragraph" w:customStyle="1" w:styleId="FreeFormA">
    <w:name w:val="Free Form A"/>
    <w:autoRedefine/>
    <w:uiPriority w:val="99"/>
    <w:qFormat/>
    <w:rsid w:val="00AC36B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C36B3"/>
    <w:pPr>
      <w:spacing w:before="100" w:beforeAutospacing="1" w:after="100" w:afterAutospacing="1"/>
    </w:pPr>
    <w:rPr>
      <w:rFonts w:eastAsia="Times New Roman"/>
      <w:sz w:val="24"/>
    </w:rPr>
  </w:style>
  <w:style w:type="paragraph" w:customStyle="1" w:styleId="subheader">
    <w:name w:val="subheader"/>
    <w:basedOn w:val="Normal"/>
    <w:uiPriority w:val="99"/>
    <w:qFormat/>
    <w:rsid w:val="00AC36B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C36B3"/>
    <w:pPr>
      <w:spacing w:before="100" w:beforeAutospacing="1" w:after="100" w:afterAutospacing="1"/>
    </w:pPr>
    <w:rPr>
      <w:rFonts w:eastAsia="Times New Roman"/>
      <w:sz w:val="24"/>
    </w:rPr>
  </w:style>
  <w:style w:type="paragraph" w:customStyle="1" w:styleId="more">
    <w:name w:val="more"/>
    <w:basedOn w:val="Normal"/>
    <w:uiPriority w:val="99"/>
    <w:qFormat/>
    <w:rsid w:val="00AC36B3"/>
    <w:pPr>
      <w:spacing w:before="100" w:beforeAutospacing="1" w:after="100" w:afterAutospacing="1"/>
    </w:pPr>
    <w:rPr>
      <w:rFonts w:eastAsia="Times New Roman"/>
      <w:sz w:val="24"/>
    </w:rPr>
  </w:style>
  <w:style w:type="paragraph" w:customStyle="1" w:styleId="story">
    <w:name w:val="story"/>
    <w:basedOn w:val="Normal"/>
    <w:uiPriority w:val="99"/>
    <w:qFormat/>
    <w:rsid w:val="00AC36B3"/>
    <w:pPr>
      <w:spacing w:before="100" w:beforeAutospacing="1" w:after="100" w:afterAutospacing="1"/>
    </w:pPr>
    <w:rPr>
      <w:rFonts w:eastAsia="Times New Roman"/>
      <w:sz w:val="24"/>
    </w:rPr>
  </w:style>
  <w:style w:type="paragraph" w:customStyle="1" w:styleId="H1numbered">
    <w:name w:val="H1 numbered"/>
    <w:basedOn w:val="Normal"/>
    <w:uiPriority w:val="99"/>
    <w:qFormat/>
    <w:rsid w:val="00AC36B3"/>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AC36B3"/>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AC36B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C36B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C36B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C36B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C36B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C36B3"/>
    <w:pPr>
      <w:widowControl w:val="0"/>
      <w:spacing w:after="63"/>
    </w:pPr>
    <w:rPr>
      <w:rFonts w:ascii="Arial" w:hAnsi="Arial"/>
      <w:color w:val="auto"/>
    </w:rPr>
  </w:style>
  <w:style w:type="paragraph" w:customStyle="1" w:styleId="CM35">
    <w:name w:val="CM35"/>
    <w:basedOn w:val="Default"/>
    <w:next w:val="Default"/>
    <w:uiPriority w:val="99"/>
    <w:qFormat/>
    <w:rsid w:val="00AC36B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C36B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C36B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C36B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C36B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C36B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AC36B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C36B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AC36B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C36B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C36B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C36B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C36B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C36B3"/>
    <w:rPr>
      <w:rFonts w:ascii="Georgia" w:hAnsi="Georgia"/>
      <w:sz w:val="24"/>
      <w:lang w:val="x-none" w:eastAsia="x-none"/>
    </w:rPr>
  </w:style>
  <w:style w:type="character" w:customStyle="1" w:styleId="NormalFontChar">
    <w:name w:val="Normal Font Char"/>
    <w:link w:val="NormalFont"/>
    <w:locked/>
    <w:rsid w:val="00AC36B3"/>
    <w:rPr>
      <w:rFonts w:ascii="Times New Roman" w:eastAsia="Times New Roman" w:hAnsi="Times New Roman" w:cs="Times New Roman"/>
      <w:sz w:val="20"/>
      <w:szCs w:val="20"/>
    </w:rPr>
  </w:style>
  <w:style w:type="paragraph" w:customStyle="1" w:styleId="NormalFont">
    <w:name w:val="Normal Font"/>
    <w:link w:val="NormalFontChar"/>
    <w:qFormat/>
    <w:rsid w:val="00AC36B3"/>
    <w:rPr>
      <w:rFonts w:ascii="Times New Roman" w:eastAsia="Times New Roman" w:hAnsi="Times New Roman" w:cs="Times New Roman"/>
      <w:sz w:val="20"/>
      <w:szCs w:val="20"/>
    </w:rPr>
  </w:style>
  <w:style w:type="paragraph" w:customStyle="1" w:styleId="StyleSmall11pt">
    <w:name w:val="Style Small + 11 pt"/>
    <w:uiPriority w:val="99"/>
    <w:qFormat/>
    <w:rsid w:val="00AC36B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C36B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C36B3"/>
    <w:rPr>
      <w:u w:val="single"/>
      <w:lang w:val="x-none" w:eastAsia="x-none"/>
    </w:rPr>
  </w:style>
  <w:style w:type="character" w:customStyle="1" w:styleId="StyleNormalFont11ptBoldUnderlineChar">
    <w:name w:val="Style Normal Font + 11 pt Bold Underline Char"/>
    <w:link w:val="StyleNormalFont11ptBoldUnderline"/>
    <w:locked/>
    <w:rsid w:val="00AC36B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C36B3"/>
    <w:rPr>
      <w:b/>
      <w:bCs/>
      <w:u w:val="single"/>
      <w:lang w:val="x-none" w:eastAsia="x-none"/>
    </w:rPr>
  </w:style>
  <w:style w:type="paragraph" w:customStyle="1" w:styleId="Smallfont0">
    <w:name w:val="Smallfont"/>
    <w:basedOn w:val="Normal"/>
    <w:uiPriority w:val="99"/>
    <w:qFormat/>
    <w:rsid w:val="00AC36B3"/>
    <w:rPr>
      <w:rFonts w:eastAsia="Times New Roman"/>
      <w:sz w:val="15"/>
    </w:rPr>
  </w:style>
  <w:style w:type="paragraph" w:customStyle="1" w:styleId="formatvorlage2">
    <w:name w:val="formatvorlage2"/>
    <w:basedOn w:val="Normal"/>
    <w:uiPriority w:val="99"/>
    <w:qFormat/>
    <w:rsid w:val="00AC36B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C36B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C36B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AC36B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C36B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AC36B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C36B3"/>
    <w:pPr>
      <w:ind w:left="144"/>
    </w:pPr>
    <w:rPr>
      <w:rFonts w:ascii="Georgia" w:eastAsia="Times New Roman" w:hAnsi="Georgia"/>
      <w:sz w:val="24"/>
      <w:lang w:val="x-none" w:eastAsia="x-none"/>
    </w:rPr>
  </w:style>
  <w:style w:type="paragraph" w:customStyle="1" w:styleId="deck">
    <w:name w:val="deck"/>
    <w:basedOn w:val="Normal"/>
    <w:uiPriority w:val="99"/>
    <w:qFormat/>
    <w:rsid w:val="00AC36B3"/>
    <w:pPr>
      <w:spacing w:before="100" w:beforeAutospacing="1" w:after="100" w:afterAutospacing="1"/>
    </w:pPr>
    <w:rPr>
      <w:rFonts w:eastAsia="Times New Roman"/>
      <w:sz w:val="24"/>
    </w:rPr>
  </w:style>
  <w:style w:type="paragraph" w:customStyle="1" w:styleId="i1">
    <w:name w:val="i1"/>
    <w:basedOn w:val="Normal"/>
    <w:uiPriority w:val="99"/>
    <w:qFormat/>
    <w:rsid w:val="00AC36B3"/>
    <w:pPr>
      <w:spacing w:before="100" w:beforeAutospacing="1" w:after="100" w:afterAutospacing="1"/>
    </w:pPr>
    <w:rPr>
      <w:rFonts w:eastAsia="Times New Roman"/>
      <w:sz w:val="24"/>
    </w:rPr>
  </w:style>
  <w:style w:type="paragraph" w:customStyle="1" w:styleId="question">
    <w:name w:val="question"/>
    <w:basedOn w:val="Normal"/>
    <w:uiPriority w:val="99"/>
    <w:qFormat/>
    <w:rsid w:val="00AC36B3"/>
    <w:pPr>
      <w:spacing w:before="100" w:beforeAutospacing="1" w:after="100" w:afterAutospacing="1"/>
    </w:pPr>
    <w:rPr>
      <w:rFonts w:eastAsia="Times New Roman"/>
      <w:sz w:val="24"/>
    </w:rPr>
  </w:style>
  <w:style w:type="paragraph" w:customStyle="1" w:styleId="bodycopy">
    <w:name w:val="bodycopy"/>
    <w:basedOn w:val="Normal"/>
    <w:uiPriority w:val="99"/>
    <w:qFormat/>
    <w:rsid w:val="00AC36B3"/>
    <w:pPr>
      <w:spacing w:before="100" w:beforeAutospacing="1" w:after="100" w:afterAutospacing="1"/>
    </w:pPr>
    <w:rPr>
      <w:rFonts w:eastAsia="Times New Roman"/>
      <w:sz w:val="24"/>
    </w:rPr>
  </w:style>
  <w:style w:type="paragraph" w:customStyle="1" w:styleId="Fifth">
    <w:name w:val="Fifth"/>
    <w:basedOn w:val="Normal"/>
    <w:link w:val="FifthChar"/>
    <w:qFormat/>
    <w:rsid w:val="00AC36B3"/>
    <w:rPr>
      <w:rFonts w:ascii="Arial" w:eastAsia="Calibri" w:hAnsi="Arial"/>
    </w:rPr>
  </w:style>
  <w:style w:type="paragraph" w:customStyle="1" w:styleId="NoteLevel22">
    <w:name w:val="Note Level 22"/>
    <w:basedOn w:val="card"/>
    <w:next w:val="Normal"/>
    <w:uiPriority w:val="99"/>
    <w:qFormat/>
    <w:rsid w:val="00AC36B3"/>
    <w:pPr>
      <w:keepNext/>
    </w:pPr>
    <w:rPr>
      <w:rFonts w:ascii="Georgia" w:eastAsia="MS Gothic" w:hAnsi="Georgia"/>
      <w:bCs/>
      <w:szCs w:val="20"/>
    </w:rPr>
  </w:style>
  <w:style w:type="paragraph" w:customStyle="1" w:styleId="wp-caption-text">
    <w:name w:val="wp-caption-text"/>
    <w:basedOn w:val="Normal"/>
    <w:qFormat/>
    <w:rsid w:val="00AC36B3"/>
    <w:pPr>
      <w:spacing w:before="100" w:beforeAutospacing="1" w:after="100" w:afterAutospacing="1"/>
    </w:pPr>
    <w:rPr>
      <w:rFonts w:eastAsia="Times New Roman"/>
      <w:sz w:val="24"/>
    </w:rPr>
  </w:style>
  <w:style w:type="paragraph" w:customStyle="1" w:styleId="svarticle">
    <w:name w:val="svarticle"/>
    <w:basedOn w:val="Normal"/>
    <w:uiPriority w:val="99"/>
    <w:qFormat/>
    <w:rsid w:val="00AC36B3"/>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C36B3"/>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C36B3"/>
    <w:pPr>
      <w:spacing w:before="100" w:beforeAutospacing="1" w:after="100" w:afterAutospacing="1"/>
    </w:pPr>
  </w:style>
  <w:style w:type="paragraph" w:customStyle="1" w:styleId="description">
    <w:name w:val="description"/>
    <w:basedOn w:val="Normal"/>
    <w:uiPriority w:val="99"/>
    <w:qFormat/>
    <w:rsid w:val="00AC36B3"/>
    <w:pPr>
      <w:spacing w:before="100" w:beforeAutospacing="1" w:after="100" w:afterAutospacing="1"/>
    </w:pPr>
  </w:style>
  <w:style w:type="paragraph" w:customStyle="1" w:styleId="graf">
    <w:name w:val="graf"/>
    <w:basedOn w:val="Normal"/>
    <w:uiPriority w:val="99"/>
    <w:qFormat/>
    <w:rsid w:val="00AC36B3"/>
    <w:pPr>
      <w:spacing w:before="100" w:beforeAutospacing="1" w:after="100" w:afterAutospacing="1"/>
    </w:pPr>
  </w:style>
  <w:style w:type="paragraph" w:customStyle="1" w:styleId="column">
    <w:name w:val="column"/>
    <w:basedOn w:val="Normal"/>
    <w:uiPriority w:val="99"/>
    <w:qFormat/>
    <w:rsid w:val="00AC36B3"/>
    <w:pPr>
      <w:spacing w:before="100" w:beforeAutospacing="1" w:after="100" w:afterAutospacing="1"/>
    </w:pPr>
  </w:style>
  <w:style w:type="paragraph" w:customStyle="1" w:styleId="recirc-container">
    <w:name w:val="recirc-container"/>
    <w:basedOn w:val="Normal"/>
    <w:uiPriority w:val="99"/>
    <w:qFormat/>
    <w:rsid w:val="00AC36B3"/>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C36B3"/>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C36B3"/>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C36B3"/>
    <w:rPr>
      <w:rFonts w:ascii="Georgia" w:hAnsi="Georgia" w:hint="default"/>
      <w:i/>
      <w:iCs/>
      <w:color w:val="808080"/>
    </w:rPr>
  </w:style>
  <w:style w:type="character" w:customStyle="1" w:styleId="cardchar00">
    <w:name w:val="cardchar0"/>
    <w:basedOn w:val="DefaultParagraphFont"/>
    <w:rsid w:val="00AC36B3"/>
  </w:style>
  <w:style w:type="character" w:customStyle="1" w:styleId="UnderlineNon-bold">
    <w:name w:val="Underline Non - bold"/>
    <w:rsid w:val="00AC36B3"/>
    <w:rPr>
      <w:rFonts w:ascii="Times New Roman" w:hAnsi="Times New Roman" w:cs="Times New Roman" w:hint="default"/>
      <w:iCs/>
      <w:sz w:val="22"/>
      <w:u w:val="single"/>
    </w:rPr>
  </w:style>
  <w:style w:type="character" w:customStyle="1" w:styleId="Heading5Char2">
    <w:name w:val="Heading 5 Char2"/>
    <w:rsid w:val="00AC36B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C36B3"/>
    <w:rPr>
      <w:rFonts w:ascii="Arial" w:hAnsi="Arial" w:cs="Arial"/>
      <w:vanish/>
      <w:sz w:val="16"/>
      <w:szCs w:val="16"/>
    </w:rPr>
  </w:style>
  <w:style w:type="paragraph" w:styleId="z-TopofForm">
    <w:name w:val="HTML Top of Form"/>
    <w:basedOn w:val="Normal"/>
    <w:next w:val="Normal"/>
    <w:link w:val="z-TopofFormChar"/>
    <w:hidden/>
    <w:uiPriority w:val="99"/>
    <w:unhideWhenUsed/>
    <w:rsid w:val="00AC36B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C36B3"/>
    <w:rPr>
      <w:rFonts w:ascii="Arial" w:hAnsi="Arial" w:cs="Arial"/>
      <w:vanish/>
      <w:sz w:val="16"/>
      <w:szCs w:val="16"/>
    </w:rPr>
  </w:style>
  <w:style w:type="character" w:customStyle="1" w:styleId="z-BottomofFormChar">
    <w:name w:val="z-Bottom of Form Char"/>
    <w:basedOn w:val="DefaultParagraphFont"/>
    <w:link w:val="z-BottomofForm"/>
    <w:uiPriority w:val="99"/>
    <w:rsid w:val="00AC36B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C36B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C36B3"/>
    <w:rPr>
      <w:rFonts w:ascii="Arial" w:hAnsi="Arial" w:cs="Arial"/>
      <w:vanish/>
      <w:sz w:val="16"/>
      <w:szCs w:val="16"/>
    </w:rPr>
  </w:style>
  <w:style w:type="character" w:customStyle="1" w:styleId="authordate1">
    <w:name w:val="authordate"/>
    <w:rsid w:val="00AC36B3"/>
  </w:style>
  <w:style w:type="character" w:customStyle="1" w:styleId="underline0">
    <w:name w:val="%underline"/>
    <w:qFormat/>
    <w:rsid w:val="00AC36B3"/>
    <w:rPr>
      <w:rFonts w:ascii="Times New Roman" w:hAnsi="Times New Roman" w:cs="Times New Roman" w:hint="default"/>
      <w:strike w:val="0"/>
      <w:dstrike w:val="0"/>
      <w:sz w:val="16"/>
      <w:u w:val="none"/>
      <w:effect w:val="none"/>
    </w:rPr>
  </w:style>
  <w:style w:type="character" w:customStyle="1" w:styleId="AUNDERLINE0">
    <w:name w:val="AUNDERLINE"/>
    <w:qFormat/>
    <w:rsid w:val="00AC36B3"/>
    <w:rPr>
      <w:rFonts w:ascii="Times New Roman" w:hAnsi="Times New Roman" w:cs="Times New Roman" w:hint="default"/>
      <w:sz w:val="20"/>
      <w:u w:val="single"/>
    </w:rPr>
  </w:style>
  <w:style w:type="character" w:customStyle="1" w:styleId="UnderlinedCharChar">
    <w:name w:val="Underlined Char Char"/>
    <w:rsid w:val="00AC36B3"/>
    <w:rPr>
      <w:rFonts w:ascii="Garamond" w:hAnsi="Garamond" w:hint="default"/>
      <w:szCs w:val="28"/>
      <w:u w:val="single"/>
      <w:lang w:val="en-US" w:eastAsia="en-US" w:bidi="ar-SA"/>
    </w:rPr>
  </w:style>
  <w:style w:type="character" w:customStyle="1" w:styleId="slug-doi">
    <w:name w:val="slug-doi"/>
    <w:basedOn w:val="DefaultParagraphFont"/>
    <w:rsid w:val="00AC36B3"/>
  </w:style>
  <w:style w:type="character" w:customStyle="1" w:styleId="af">
    <w:name w:val="af"/>
    <w:basedOn w:val="DefaultParagraphFont"/>
    <w:rsid w:val="00AC36B3"/>
  </w:style>
  <w:style w:type="character" w:customStyle="1" w:styleId="ab">
    <w:name w:val="ab"/>
    <w:basedOn w:val="DefaultParagraphFont"/>
    <w:rsid w:val="00AC36B3"/>
  </w:style>
  <w:style w:type="character" w:customStyle="1" w:styleId="em">
    <w:name w:val="em"/>
    <w:basedOn w:val="DefaultParagraphFont"/>
    <w:rsid w:val="00AC36B3"/>
  </w:style>
  <w:style w:type="character" w:customStyle="1" w:styleId="au">
    <w:name w:val="au"/>
    <w:basedOn w:val="DefaultParagraphFont"/>
    <w:rsid w:val="00AC36B3"/>
  </w:style>
  <w:style w:type="character" w:customStyle="1" w:styleId="ti">
    <w:name w:val="ti"/>
    <w:basedOn w:val="DefaultParagraphFont"/>
    <w:rsid w:val="00AC36B3"/>
  </w:style>
  <w:style w:type="character" w:customStyle="1" w:styleId="subheadblue">
    <w:name w:val="subhead_blue"/>
    <w:basedOn w:val="DefaultParagraphFont"/>
    <w:rsid w:val="00AC36B3"/>
  </w:style>
  <w:style w:type="character" w:customStyle="1" w:styleId="affiliation">
    <w:name w:val="affiliation"/>
    <w:basedOn w:val="DefaultParagraphFont"/>
    <w:rsid w:val="00AC36B3"/>
  </w:style>
  <w:style w:type="character" w:customStyle="1" w:styleId="slug-doi-wrapper">
    <w:name w:val="slug-doi-wrapper"/>
    <w:basedOn w:val="DefaultParagraphFont"/>
    <w:rsid w:val="00AC36B3"/>
  </w:style>
  <w:style w:type="character" w:customStyle="1" w:styleId="slug-metadata-noteahead-of-print">
    <w:name w:val="slug-metadata-note ahead-of-print"/>
    <w:basedOn w:val="DefaultParagraphFont"/>
    <w:rsid w:val="00AC36B3"/>
  </w:style>
  <w:style w:type="character" w:customStyle="1" w:styleId="slug-ahead-of-print-date">
    <w:name w:val="slug-ahead-of-print-date"/>
    <w:basedOn w:val="DefaultParagraphFont"/>
    <w:rsid w:val="00AC36B3"/>
  </w:style>
  <w:style w:type="character" w:customStyle="1" w:styleId="medium-bold">
    <w:name w:val="medium-bold"/>
    <w:basedOn w:val="DefaultParagraphFont"/>
    <w:rsid w:val="00AC36B3"/>
  </w:style>
  <w:style w:type="character" w:customStyle="1" w:styleId="updated-short-citation">
    <w:name w:val="updated-short-citation"/>
    <w:basedOn w:val="DefaultParagraphFont"/>
    <w:rsid w:val="00AC36B3"/>
  </w:style>
  <w:style w:type="character" w:customStyle="1" w:styleId="goohl0">
    <w:name w:val="goohl0"/>
    <w:basedOn w:val="DefaultParagraphFont"/>
    <w:rsid w:val="00AC36B3"/>
  </w:style>
  <w:style w:type="character" w:customStyle="1" w:styleId="CharChar6">
    <w:name w:val="Char Char6"/>
    <w:rsid w:val="00AC36B3"/>
    <w:rPr>
      <w:rFonts w:ascii="Arial" w:hAnsi="Arial" w:cs="Arial" w:hint="default"/>
      <w:bCs/>
      <w:sz w:val="16"/>
      <w:szCs w:val="26"/>
      <w:lang w:val="en-US" w:eastAsia="en-US" w:bidi="ar-SA"/>
    </w:rPr>
  </w:style>
  <w:style w:type="character" w:customStyle="1" w:styleId="TagCharChar1">
    <w:name w:val="Tag Char Char1"/>
    <w:rsid w:val="00AC36B3"/>
    <w:rPr>
      <w:b/>
      <w:bCs w:val="0"/>
      <w:sz w:val="24"/>
      <w:szCs w:val="24"/>
      <w:lang w:val="en-US" w:eastAsia="en-US" w:bidi="ar-SA"/>
    </w:rPr>
  </w:style>
  <w:style w:type="character" w:customStyle="1" w:styleId="12TimesNewRoman">
    <w:name w:val="12 Times New Roman"/>
    <w:rsid w:val="00AC36B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C36B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C36B3"/>
    <w:rPr>
      <w:rFonts w:ascii="Times New Roman" w:hAnsi="Times New Roman" w:cs="Times New Roman" w:hint="default"/>
      <w:strike w:val="0"/>
      <w:dstrike w:val="0"/>
      <w:sz w:val="14"/>
      <w:u w:val="none"/>
      <w:effect w:val="none"/>
    </w:rPr>
  </w:style>
  <w:style w:type="character" w:customStyle="1" w:styleId="F8-UnderlineBold">
    <w:name w:val="F8 - Underline/Bold"/>
    <w:rsid w:val="00AC36B3"/>
    <w:rPr>
      <w:rFonts w:ascii="Times New Roman" w:hAnsi="Times New Roman" w:cs="Times New Roman" w:hint="default"/>
      <w:b/>
      <w:bCs w:val="0"/>
      <w:sz w:val="20"/>
      <w:u w:val="single"/>
    </w:rPr>
  </w:style>
  <w:style w:type="character" w:customStyle="1" w:styleId="F7-SmallFont">
    <w:name w:val="F7 - Small Font"/>
    <w:rsid w:val="00AC36B3"/>
    <w:rPr>
      <w:rFonts w:ascii="Times New Roman" w:hAnsi="Times New Roman" w:cs="Times New Roman" w:hint="default"/>
      <w:sz w:val="14"/>
    </w:rPr>
  </w:style>
  <w:style w:type="character" w:customStyle="1" w:styleId="Brief-Bold">
    <w:name w:val="Brief - Bold"/>
    <w:rsid w:val="00AC36B3"/>
    <w:rPr>
      <w:rFonts w:ascii="Times New Roman" w:hAnsi="Times New Roman" w:cs="Times New Roman" w:hint="default"/>
      <w:b/>
      <w:bCs w:val="0"/>
    </w:rPr>
  </w:style>
  <w:style w:type="character" w:customStyle="1" w:styleId="Card-Underline">
    <w:name w:val="Card - Underline"/>
    <w:rsid w:val="00AC36B3"/>
    <w:rPr>
      <w:rFonts w:ascii="Times New Roman" w:hAnsi="Times New Roman" w:cs="Times New Roman" w:hint="default"/>
      <w:u w:val="single"/>
    </w:rPr>
  </w:style>
  <w:style w:type="character" w:customStyle="1" w:styleId="beriefunderline">
    <w:name w:val="berief = underline"/>
    <w:rsid w:val="00AC36B3"/>
    <w:rPr>
      <w:rFonts w:ascii="Times New Roman" w:eastAsia="Times New Roman" w:hAnsi="Times New Roman" w:cs="Times New Roman" w:hint="default"/>
      <w:sz w:val="20"/>
      <w:u w:val="single"/>
    </w:rPr>
  </w:style>
  <w:style w:type="character" w:customStyle="1" w:styleId="BoldText10pt">
    <w:name w:val="Bold Text 10 pt"/>
    <w:rsid w:val="00AC36B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AC36B3"/>
  </w:style>
  <w:style w:type="character" w:customStyle="1" w:styleId="SC4208902">
    <w:name w:val="SC.4.208902"/>
    <w:rsid w:val="00AC36B3"/>
    <w:rPr>
      <w:rFonts w:ascii="Century" w:hAnsi="Century" w:cs="Century" w:hint="default"/>
      <w:color w:val="000000"/>
      <w:sz w:val="22"/>
      <w:szCs w:val="22"/>
    </w:rPr>
  </w:style>
  <w:style w:type="character" w:customStyle="1" w:styleId="SC4208915">
    <w:name w:val="SC.4.208915"/>
    <w:rsid w:val="00AC36B3"/>
    <w:rPr>
      <w:rFonts w:ascii="Century" w:hAnsi="Century" w:cs="Century" w:hint="default"/>
      <w:color w:val="000000"/>
      <w:sz w:val="13"/>
      <w:szCs w:val="13"/>
    </w:rPr>
  </w:style>
  <w:style w:type="character" w:customStyle="1" w:styleId="SC273764">
    <w:name w:val="SC.2.73764"/>
    <w:rsid w:val="00AC36B3"/>
    <w:rPr>
      <w:rFonts w:ascii="Century" w:hAnsi="Century" w:cs="Century" w:hint="default"/>
      <w:color w:val="000000"/>
      <w:sz w:val="72"/>
      <w:szCs w:val="72"/>
    </w:rPr>
  </w:style>
  <w:style w:type="character" w:customStyle="1" w:styleId="SC273779">
    <w:name w:val="SC.2.73779"/>
    <w:rsid w:val="00AC36B3"/>
    <w:rPr>
      <w:rFonts w:ascii="Century" w:hAnsi="Century" w:cs="Century" w:hint="default"/>
      <w:color w:val="000000"/>
      <w:sz w:val="40"/>
      <w:szCs w:val="40"/>
    </w:rPr>
  </w:style>
  <w:style w:type="character" w:customStyle="1" w:styleId="SC273763">
    <w:name w:val="SC.2.73763"/>
    <w:rsid w:val="00AC36B3"/>
    <w:rPr>
      <w:rFonts w:ascii="Century" w:hAnsi="Century" w:cs="Century" w:hint="default"/>
      <w:b/>
      <w:bCs/>
      <w:color w:val="000000"/>
    </w:rPr>
  </w:style>
  <w:style w:type="character" w:customStyle="1" w:styleId="SC4208910">
    <w:name w:val="SC.4.208910"/>
    <w:rsid w:val="00AC36B3"/>
    <w:rPr>
      <w:rFonts w:ascii="Century" w:hAnsi="Century" w:cs="Century" w:hint="default"/>
      <w:color w:val="000000"/>
      <w:sz w:val="28"/>
      <w:szCs w:val="28"/>
    </w:rPr>
  </w:style>
  <w:style w:type="character" w:customStyle="1" w:styleId="SC4208911">
    <w:name w:val="SC.4.208911"/>
    <w:rsid w:val="00AC36B3"/>
    <w:rPr>
      <w:rFonts w:ascii="Century" w:hAnsi="Century" w:cs="Century" w:hint="default"/>
      <w:color w:val="000000"/>
    </w:rPr>
  </w:style>
  <w:style w:type="character" w:customStyle="1" w:styleId="articlesubtitle">
    <w:name w:val="article_sub_title"/>
    <w:basedOn w:val="DefaultParagraphFont"/>
    <w:rsid w:val="00AC36B3"/>
  </w:style>
  <w:style w:type="character" w:customStyle="1" w:styleId="newsdate2">
    <w:name w:val="news_date2"/>
    <w:basedOn w:val="DefaultParagraphFont"/>
    <w:rsid w:val="00AC36B3"/>
  </w:style>
  <w:style w:type="character" w:customStyle="1" w:styleId="readarticleheader">
    <w:name w:val="readarticleheader"/>
    <w:basedOn w:val="DefaultParagraphFont"/>
    <w:rsid w:val="00AC36B3"/>
  </w:style>
  <w:style w:type="character" w:customStyle="1" w:styleId="UnderlineChar20">
    <w:name w:val="Underline Char2"/>
    <w:rsid w:val="00AC36B3"/>
    <w:rPr>
      <w:rFonts w:ascii="Trebuchet MS" w:hAnsi="Trebuchet MS" w:hint="default"/>
      <w:u w:val="thick"/>
      <w:lang w:val="en-US" w:eastAsia="zh-CN" w:bidi="ar-SA"/>
    </w:rPr>
  </w:style>
  <w:style w:type="character" w:customStyle="1" w:styleId="BoldUnderliningChar">
    <w:name w:val="Bold Underlining Char"/>
    <w:rsid w:val="00AC36B3"/>
    <w:rPr>
      <w:rFonts w:ascii="Arial Narrow" w:eastAsia="Times New Roman" w:hAnsi="Arial Narrow" w:hint="default"/>
      <w:b/>
      <w:bCs w:val="0"/>
      <w:szCs w:val="24"/>
      <w:u w:val="single"/>
      <w:lang w:val="en-GB" w:eastAsia="en-US" w:bidi="ar-SA"/>
    </w:rPr>
  </w:style>
  <w:style w:type="character" w:customStyle="1" w:styleId="medium-normal1">
    <w:name w:val="medium-normal1"/>
    <w:rsid w:val="00AC36B3"/>
    <w:rPr>
      <w:rFonts w:ascii="Arial" w:hAnsi="Arial" w:cs="Arial" w:hint="default"/>
      <w:b w:val="0"/>
      <w:bCs w:val="0"/>
      <w:i w:val="0"/>
      <w:iCs w:val="0"/>
      <w:sz w:val="20"/>
      <w:szCs w:val="20"/>
    </w:rPr>
  </w:style>
  <w:style w:type="character" w:customStyle="1" w:styleId="UnderlinedCardChar0">
    <w:name w:val="Underlined Card Char"/>
    <w:rsid w:val="00AC36B3"/>
    <w:rPr>
      <w:rFonts w:ascii="Palatino Linotype" w:hAnsi="Palatino Linotype" w:hint="default"/>
      <w:u w:val="single"/>
      <w:lang w:val="en-US" w:eastAsia="en-US" w:bidi="ar-SA"/>
    </w:rPr>
  </w:style>
  <w:style w:type="character" w:customStyle="1" w:styleId="char">
    <w:name w:val="char"/>
    <w:basedOn w:val="DefaultParagraphFont"/>
    <w:rsid w:val="00AC36B3"/>
  </w:style>
  <w:style w:type="character" w:customStyle="1" w:styleId="UnderlineCharCharCharCharCharChar">
    <w:name w:val="Underline Char Char Char Char Char Char"/>
    <w:rsid w:val="00AC36B3"/>
    <w:rPr>
      <w:rFonts w:ascii="Arial Narrow" w:hAnsi="Arial Narrow" w:hint="default"/>
      <w:szCs w:val="24"/>
      <w:u w:val="single"/>
      <w:lang w:val="en-US" w:eastAsia="en-US" w:bidi="ar-SA"/>
    </w:rPr>
  </w:style>
  <w:style w:type="character" w:customStyle="1" w:styleId="klink">
    <w:name w:val="klink"/>
    <w:basedOn w:val="DefaultParagraphFont"/>
    <w:rsid w:val="00AC36B3"/>
  </w:style>
  <w:style w:type="character" w:customStyle="1" w:styleId="date10">
    <w:name w:val="date1"/>
    <w:basedOn w:val="DefaultParagraphFont"/>
    <w:rsid w:val="00AC36B3"/>
  </w:style>
  <w:style w:type="character" w:customStyle="1" w:styleId="bolding1">
    <w:name w:val="bolding1"/>
    <w:rsid w:val="00AC36B3"/>
    <w:rPr>
      <w:b/>
      <w:bCs/>
    </w:rPr>
  </w:style>
  <w:style w:type="character" w:customStyle="1" w:styleId="bookoptions1">
    <w:name w:val="book_options1"/>
    <w:rsid w:val="00AC36B3"/>
    <w:rPr>
      <w:b/>
      <w:bCs/>
      <w:color w:val="333366"/>
    </w:rPr>
  </w:style>
  <w:style w:type="character" w:customStyle="1" w:styleId="descriptionblock">
    <w:name w:val="description block"/>
    <w:basedOn w:val="DefaultParagraphFont"/>
    <w:rsid w:val="00AC36B3"/>
  </w:style>
  <w:style w:type="character" w:customStyle="1" w:styleId="detailsboxblock">
    <w:name w:val="detailsbox block"/>
    <w:basedOn w:val="DefaultParagraphFont"/>
    <w:rsid w:val="00AC36B3"/>
  </w:style>
  <w:style w:type="character" w:customStyle="1" w:styleId="Char3">
    <w:name w:val="Char3"/>
    <w:rsid w:val="00AC36B3"/>
    <w:rPr>
      <w:rFonts w:ascii="Arial" w:hAnsi="Arial" w:cs="Arial" w:hint="default"/>
      <w:bCs/>
      <w:u w:val="thick"/>
      <w:lang w:val="en-US" w:eastAsia="en-US" w:bidi="ar-SA"/>
    </w:rPr>
  </w:style>
  <w:style w:type="character" w:customStyle="1" w:styleId="texto11">
    <w:name w:val="texto11"/>
    <w:rsid w:val="00AC36B3"/>
    <w:rPr>
      <w:rFonts w:ascii="Arial" w:hAnsi="Arial" w:cs="Arial" w:hint="default"/>
      <w:b w:val="0"/>
      <w:bCs w:val="0"/>
      <w:i w:val="0"/>
      <w:iCs w:val="0"/>
      <w:caps w:val="0"/>
      <w:color w:val="000000"/>
      <w:sz w:val="26"/>
      <w:szCs w:val="26"/>
    </w:rPr>
  </w:style>
  <w:style w:type="character" w:customStyle="1" w:styleId="CardTagChar">
    <w:name w:val="Card Tag Char"/>
    <w:rsid w:val="00AC36B3"/>
    <w:rPr>
      <w:rFonts w:ascii="Arial Narrow" w:hAnsi="Arial Narrow" w:hint="default"/>
      <w:b/>
      <w:bCs w:val="0"/>
      <w:sz w:val="24"/>
      <w:szCs w:val="24"/>
      <w:lang w:val="en-US" w:eastAsia="en-US" w:bidi="ar-SA"/>
    </w:rPr>
  </w:style>
  <w:style w:type="character" w:customStyle="1" w:styleId="DebateCiteCharCharChar">
    <w:name w:val="Debate Cite Char Char Char"/>
    <w:rsid w:val="00AC36B3"/>
    <w:rPr>
      <w:b/>
      <w:bCs w:val="0"/>
      <w:sz w:val="32"/>
      <w:szCs w:val="32"/>
      <w:lang w:val="en-US" w:eastAsia="en-US" w:bidi="ar-SA"/>
    </w:rPr>
  </w:style>
  <w:style w:type="character" w:customStyle="1" w:styleId="TagandCiteChar">
    <w:name w:val="Tag and Cite Char"/>
    <w:rsid w:val="00AC36B3"/>
    <w:rPr>
      <w:color w:val="333333"/>
      <w:sz w:val="22"/>
      <w:szCs w:val="22"/>
      <w:lang w:val="en-US" w:eastAsia="en-US" w:bidi="ar-SA"/>
    </w:rPr>
  </w:style>
  <w:style w:type="character" w:customStyle="1" w:styleId="Style10ptBold">
    <w:name w:val="Style 10 pt Bold"/>
    <w:rsid w:val="00AC36B3"/>
    <w:rPr>
      <w:b/>
      <w:bCs/>
      <w:sz w:val="20"/>
    </w:rPr>
  </w:style>
  <w:style w:type="character" w:customStyle="1" w:styleId="text9">
    <w:name w:val="text9"/>
    <w:basedOn w:val="DefaultParagraphFont"/>
    <w:rsid w:val="00AC36B3"/>
  </w:style>
  <w:style w:type="character" w:customStyle="1" w:styleId="text21">
    <w:name w:val="text21"/>
    <w:basedOn w:val="DefaultParagraphFont"/>
    <w:rsid w:val="00AC36B3"/>
  </w:style>
  <w:style w:type="character" w:customStyle="1" w:styleId="text19">
    <w:name w:val="text19"/>
    <w:basedOn w:val="DefaultParagraphFont"/>
    <w:rsid w:val="00AC36B3"/>
  </w:style>
  <w:style w:type="character" w:customStyle="1" w:styleId="term2">
    <w:name w:val="term2"/>
    <w:rsid w:val="00AC36B3"/>
    <w:rPr>
      <w:b/>
      <w:bCs/>
    </w:rPr>
  </w:style>
  <w:style w:type="character" w:customStyle="1" w:styleId="pmterms12">
    <w:name w:val="pmterms12"/>
    <w:rsid w:val="00AC36B3"/>
    <w:rPr>
      <w:b/>
      <w:bCs/>
      <w:i w:val="0"/>
      <w:iCs w:val="0"/>
      <w:color w:val="000000"/>
    </w:rPr>
  </w:style>
  <w:style w:type="character" w:customStyle="1" w:styleId="ToReadChar">
    <w:name w:val="To Read Char"/>
    <w:rsid w:val="00AC36B3"/>
    <w:rPr>
      <w:rFonts w:ascii="Verdana" w:hAnsi="Verdana" w:hint="default"/>
      <w:b/>
      <w:bCs w:val="0"/>
      <w:szCs w:val="24"/>
      <w:u w:val="single"/>
      <w:lang w:val="en-US" w:eastAsia="en-US" w:bidi="ar-SA"/>
    </w:rPr>
  </w:style>
  <w:style w:type="character" w:customStyle="1" w:styleId="ToReadCharChar">
    <w:name w:val="To Read Char Char"/>
    <w:rsid w:val="00AC36B3"/>
    <w:rPr>
      <w:rFonts w:ascii="Verdana" w:hAnsi="Verdana" w:hint="default"/>
      <w:b/>
      <w:bCs w:val="0"/>
      <w:szCs w:val="24"/>
      <w:u w:val="single"/>
      <w:lang w:val="en-US" w:eastAsia="en-US" w:bidi="ar-SA"/>
    </w:rPr>
  </w:style>
  <w:style w:type="character" w:customStyle="1" w:styleId="bio">
    <w:name w:val="bio"/>
    <w:basedOn w:val="DefaultParagraphFont"/>
    <w:rsid w:val="00AC36B3"/>
  </w:style>
  <w:style w:type="character" w:customStyle="1" w:styleId="storytextstyle">
    <w:name w:val="storytextstyle"/>
    <w:basedOn w:val="DefaultParagraphFont"/>
    <w:rsid w:val="00AC36B3"/>
  </w:style>
  <w:style w:type="character" w:customStyle="1" w:styleId="cardunderlinedCharChar">
    <w:name w:val="card underlined Char Char"/>
    <w:rsid w:val="00AC36B3"/>
    <w:rPr>
      <w:rFonts w:ascii="Arial" w:hAnsi="Arial" w:cs="Arial" w:hint="default"/>
      <w:sz w:val="22"/>
      <w:szCs w:val="24"/>
      <w:u w:val="single"/>
      <w:lang w:val="en-US" w:eastAsia="en-US" w:bidi="ar-SA"/>
    </w:rPr>
  </w:style>
  <w:style w:type="character" w:customStyle="1" w:styleId="Style2Char0">
    <w:name w:val="Style2 Char"/>
    <w:rsid w:val="00AC36B3"/>
    <w:rPr>
      <w:rFonts w:ascii="Book Antiqua" w:hAnsi="Book Antiqua" w:hint="default"/>
      <w:u w:val="thick"/>
      <w:lang w:val="en-US" w:eastAsia="en-US" w:bidi="ar-SA"/>
    </w:rPr>
  </w:style>
  <w:style w:type="character" w:customStyle="1" w:styleId="Style2Char1">
    <w:name w:val="Style2 Char1"/>
    <w:rsid w:val="00AC36B3"/>
    <w:rPr>
      <w:rFonts w:ascii="Book Antiqua" w:hAnsi="Book Antiqua" w:hint="default"/>
      <w:szCs w:val="24"/>
      <w:u w:val="thick"/>
      <w:lang w:val="en-US" w:eastAsia="en-US" w:bidi="ar-SA"/>
    </w:rPr>
  </w:style>
  <w:style w:type="character" w:customStyle="1" w:styleId="articlehead21">
    <w:name w:val="articlehead21"/>
    <w:rsid w:val="00AC36B3"/>
    <w:rPr>
      <w:rFonts w:ascii="Arial" w:hAnsi="Arial" w:cs="Arial" w:hint="default"/>
      <w:b/>
      <w:bCs/>
      <w:color w:val="660000"/>
      <w:sz w:val="20"/>
      <w:szCs w:val="20"/>
    </w:rPr>
  </w:style>
  <w:style w:type="character" w:customStyle="1" w:styleId="TagCiteChar1">
    <w:name w:val="Tag/Cite Char1"/>
    <w:rsid w:val="00AC36B3"/>
    <w:rPr>
      <w:b/>
      <w:bCs w:val="0"/>
      <w:lang w:val="en-US" w:eastAsia="en-US" w:bidi="ar-SA"/>
    </w:rPr>
  </w:style>
  <w:style w:type="character" w:customStyle="1" w:styleId="goohl2">
    <w:name w:val="goohl2"/>
    <w:basedOn w:val="DefaultParagraphFont"/>
    <w:rsid w:val="00AC36B3"/>
  </w:style>
  <w:style w:type="character" w:customStyle="1" w:styleId="CardCharChar0">
    <w:name w:val="Card Char Char"/>
    <w:rsid w:val="00AC36B3"/>
    <w:rPr>
      <w:lang w:val="en-US" w:eastAsia="en-US" w:bidi="ar-SA"/>
    </w:rPr>
  </w:style>
  <w:style w:type="character" w:customStyle="1" w:styleId="BriefTitle1Char">
    <w:name w:val="Brief Title 1 Char"/>
    <w:rsid w:val="00AC36B3"/>
    <w:rPr>
      <w:b/>
      <w:bCs w:val="0"/>
      <w:u w:val="single"/>
      <w:lang w:val="en-US" w:eastAsia="en-US" w:bidi="ar-SA"/>
    </w:rPr>
  </w:style>
  <w:style w:type="character" w:customStyle="1" w:styleId="TagCiteCharChar">
    <w:name w:val="Tag/Cite Char Char"/>
    <w:rsid w:val="00AC36B3"/>
    <w:rPr>
      <w:b/>
      <w:bCs w:val="0"/>
      <w:lang w:val="en-US" w:eastAsia="en-US" w:bidi="ar-SA"/>
    </w:rPr>
  </w:style>
  <w:style w:type="character" w:customStyle="1" w:styleId="btx">
    <w:name w:val="btx"/>
    <w:basedOn w:val="DefaultParagraphFont"/>
    <w:rsid w:val="00AC36B3"/>
  </w:style>
  <w:style w:type="character" w:customStyle="1" w:styleId="CardChar1">
    <w:name w:val="Card Char1"/>
    <w:rsid w:val="00AC36B3"/>
    <w:rPr>
      <w:lang w:val="en-US" w:eastAsia="en-US" w:bidi="ar-SA"/>
    </w:rPr>
  </w:style>
  <w:style w:type="character" w:customStyle="1" w:styleId="prodgeneral1">
    <w:name w:val="prodgeneral1"/>
    <w:rsid w:val="00AC36B3"/>
    <w:rPr>
      <w:rFonts w:ascii="Verdana" w:hAnsi="Verdana" w:hint="default"/>
      <w:b w:val="0"/>
      <w:bCs w:val="0"/>
      <w:caps w:val="0"/>
      <w:color w:val="000000"/>
      <w:spacing w:val="0"/>
      <w:sz w:val="16"/>
      <w:szCs w:val="16"/>
    </w:rPr>
  </w:style>
  <w:style w:type="character" w:customStyle="1" w:styleId="summary1">
    <w:name w:val="summary1"/>
    <w:rsid w:val="00AC36B3"/>
    <w:rPr>
      <w:rFonts w:ascii="Arial" w:hAnsi="Arial" w:cs="Arial" w:hint="default"/>
      <w:sz w:val="18"/>
      <w:szCs w:val="18"/>
    </w:rPr>
  </w:style>
  <w:style w:type="character" w:customStyle="1" w:styleId="text3">
    <w:name w:val="text3"/>
    <w:basedOn w:val="DefaultParagraphFont"/>
    <w:rsid w:val="00AC36B3"/>
  </w:style>
  <w:style w:type="character" w:customStyle="1" w:styleId="cardtextsmallChar">
    <w:name w:val="card text small Char"/>
    <w:rsid w:val="00AC36B3"/>
    <w:rPr>
      <w:rFonts w:ascii="Arial Narrow" w:hAnsi="Arial Narrow" w:hint="default"/>
      <w:sz w:val="16"/>
      <w:szCs w:val="24"/>
      <w:lang w:val="en-US" w:eastAsia="en-US" w:bidi="ar-SA"/>
    </w:rPr>
  </w:style>
  <w:style w:type="character" w:customStyle="1" w:styleId="countrytitle1">
    <w:name w:val="countrytitle1"/>
    <w:rsid w:val="00AC36B3"/>
    <w:rPr>
      <w:rFonts w:ascii="Verdana" w:hAnsi="Verdana" w:hint="default"/>
      <w:b/>
      <w:bCs/>
      <w:color w:val="293643"/>
      <w:sz w:val="24"/>
      <w:szCs w:val="24"/>
    </w:rPr>
  </w:style>
  <w:style w:type="character" w:customStyle="1" w:styleId="storyheader1">
    <w:name w:val="storyheader1"/>
    <w:rsid w:val="00AC36B3"/>
    <w:rPr>
      <w:rFonts w:ascii="Verdana" w:hAnsi="Verdana" w:hint="default"/>
      <w:b/>
      <w:bCs/>
      <w:color w:val="000000"/>
      <w:sz w:val="21"/>
      <w:szCs w:val="21"/>
    </w:rPr>
  </w:style>
  <w:style w:type="character" w:customStyle="1" w:styleId="cardunderlinedChar0">
    <w:name w:val="card underlined Char"/>
    <w:rsid w:val="00AC36B3"/>
    <w:rPr>
      <w:rFonts w:ascii="Arial" w:hAnsi="Arial" w:cs="Arial" w:hint="default"/>
      <w:sz w:val="22"/>
      <w:szCs w:val="24"/>
      <w:u w:val="single"/>
      <w:lang w:val="en-US" w:eastAsia="en-US" w:bidi="ar-SA"/>
    </w:rPr>
  </w:style>
  <w:style w:type="character" w:customStyle="1" w:styleId="article1">
    <w:name w:val="article1"/>
    <w:rsid w:val="00AC36B3"/>
    <w:rPr>
      <w:rFonts w:ascii="Verdana" w:hAnsi="Verdana" w:hint="default"/>
      <w:color w:val="333333"/>
      <w:sz w:val="16"/>
      <w:szCs w:val="16"/>
    </w:rPr>
  </w:style>
  <w:style w:type="character" w:customStyle="1" w:styleId="story-posted-date1">
    <w:name w:val="story-posted-date1"/>
    <w:rsid w:val="00AC36B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C36B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C36B3"/>
  </w:style>
  <w:style w:type="character" w:customStyle="1" w:styleId="textmedium">
    <w:name w:val="textmedium"/>
    <w:basedOn w:val="DefaultParagraphFont"/>
    <w:rsid w:val="00AC36B3"/>
  </w:style>
  <w:style w:type="character" w:customStyle="1" w:styleId="citation1">
    <w:name w:val="citation1"/>
    <w:rsid w:val="00AC36B3"/>
    <w:rPr>
      <w:rFonts w:ascii="Verdana" w:hAnsi="Verdana" w:hint="default"/>
      <w:sz w:val="17"/>
      <w:szCs w:val="17"/>
    </w:rPr>
  </w:style>
  <w:style w:type="character" w:customStyle="1" w:styleId="hithighlite">
    <w:name w:val="hithighlite"/>
    <w:basedOn w:val="DefaultParagraphFont"/>
    <w:rsid w:val="00AC36B3"/>
  </w:style>
  <w:style w:type="character" w:customStyle="1" w:styleId="articlecontent">
    <w:name w:val="articlecontent"/>
    <w:basedOn w:val="DefaultParagraphFont"/>
    <w:rsid w:val="00AC36B3"/>
  </w:style>
  <w:style w:type="character" w:customStyle="1" w:styleId="fource1">
    <w:name w:val="fource1"/>
    <w:rsid w:val="00AC36B3"/>
    <w:rPr>
      <w:sz w:val="34"/>
      <w:szCs w:val="34"/>
    </w:rPr>
  </w:style>
  <w:style w:type="character" w:customStyle="1" w:styleId="LanguageStrikeChar">
    <w:name w:val="Language Strike Char"/>
    <w:rsid w:val="00AC36B3"/>
    <w:rPr>
      <w:rFonts w:ascii="Arial Narrow" w:hAnsi="Arial Narrow" w:hint="default"/>
      <w:strike/>
      <w:szCs w:val="24"/>
      <w:lang w:val="en-US" w:eastAsia="en-US" w:bidi="ar-SA"/>
    </w:rPr>
  </w:style>
  <w:style w:type="character" w:customStyle="1" w:styleId="normal11">
    <w:name w:val="normal1"/>
    <w:basedOn w:val="DefaultParagraphFont"/>
    <w:rsid w:val="00AC36B3"/>
  </w:style>
  <w:style w:type="character" w:customStyle="1" w:styleId="ds">
    <w:name w:val="ds"/>
    <w:basedOn w:val="DefaultParagraphFont"/>
    <w:rsid w:val="00AC36B3"/>
  </w:style>
  <w:style w:type="character" w:customStyle="1" w:styleId="UnderliningChar1">
    <w:name w:val="Underlining Char1"/>
    <w:rsid w:val="00AC36B3"/>
    <w:rPr>
      <w:rFonts w:ascii="Arial Narrow" w:hAnsi="Arial Narrow" w:hint="default"/>
      <w:szCs w:val="24"/>
      <w:u w:val="single"/>
      <w:lang w:val="en-US" w:eastAsia="en-US" w:bidi="ar-SA"/>
    </w:rPr>
  </w:style>
  <w:style w:type="character" w:customStyle="1" w:styleId="UnderliningChar2">
    <w:name w:val="Underlining Char2"/>
    <w:rsid w:val="00AC36B3"/>
    <w:rPr>
      <w:rFonts w:ascii="Arial Narrow" w:hAnsi="Arial Narrow" w:hint="default"/>
      <w:szCs w:val="24"/>
      <w:u w:val="single"/>
      <w:lang w:val="en-US" w:eastAsia="en-US" w:bidi="ar-SA"/>
    </w:rPr>
  </w:style>
  <w:style w:type="character" w:customStyle="1" w:styleId="MicroTextChar1">
    <w:name w:val="MicroText Char1"/>
    <w:rsid w:val="00AC36B3"/>
    <w:rPr>
      <w:rFonts w:ascii="Arial Narrow" w:hAnsi="Arial Narrow" w:hint="default"/>
      <w:sz w:val="12"/>
      <w:szCs w:val="24"/>
      <w:lang w:val="en-US" w:eastAsia="en-US" w:bidi="ar-SA"/>
    </w:rPr>
  </w:style>
  <w:style w:type="character" w:customStyle="1" w:styleId="DefaultPara">
    <w:name w:val="Default Para"/>
    <w:rsid w:val="00AC36B3"/>
    <w:rPr>
      <w:sz w:val="20"/>
    </w:rPr>
  </w:style>
  <w:style w:type="character" w:customStyle="1" w:styleId="SYSHYPERTEXT">
    <w:name w:val="SYS_HYPERTEXT"/>
    <w:rsid w:val="00AC36B3"/>
    <w:rPr>
      <w:color w:val="0000FF"/>
      <w:u w:val="single"/>
    </w:rPr>
  </w:style>
  <w:style w:type="character" w:customStyle="1" w:styleId="Hyperlink1">
    <w:name w:val="Hyperlink1"/>
    <w:rsid w:val="00AC36B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C36B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C36B3"/>
    <w:rPr>
      <w:rFonts w:ascii="Arial Narrow" w:hAnsi="Arial Narrow" w:hint="default"/>
      <w:noProof w:val="0"/>
      <w:szCs w:val="24"/>
      <w:u w:val="single"/>
      <w:lang w:val="en-US" w:eastAsia="en-US" w:bidi="ar-SA"/>
    </w:rPr>
  </w:style>
  <w:style w:type="character" w:customStyle="1" w:styleId="BlockHeading1Char">
    <w:name w:val="Block Heading 1 Char"/>
    <w:rsid w:val="00AC36B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C36B3"/>
    <w:rPr>
      <w:b/>
      <w:bCs w:val="0"/>
      <w:sz w:val="24"/>
      <w:szCs w:val="24"/>
      <w:u w:val="single"/>
      <w:lang w:val="en-US" w:eastAsia="en-US" w:bidi="ar-SA"/>
    </w:rPr>
  </w:style>
  <w:style w:type="character" w:customStyle="1" w:styleId="StyleTagTimesNewRomanChar">
    <w:name w:val="Style Tag + Times New Roman Char"/>
    <w:rsid w:val="00AC36B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C36B3"/>
    <w:rPr>
      <w:rFonts w:ascii="Arial Narrow" w:hAnsi="Arial Narrow" w:cs="Arial" w:hint="default"/>
      <w:b/>
      <w:bCs/>
      <w:iCs/>
      <w:sz w:val="24"/>
      <w:szCs w:val="28"/>
      <w:lang w:val="en-US" w:eastAsia="en-US" w:bidi="ar-SA"/>
    </w:rPr>
  </w:style>
  <w:style w:type="character" w:customStyle="1" w:styleId="UnderliningCharChar">
    <w:name w:val="Underlining Char Char"/>
    <w:rsid w:val="00AC36B3"/>
    <w:rPr>
      <w:rFonts w:ascii="Arial Narrow" w:hAnsi="Arial Narrow" w:hint="default"/>
      <w:szCs w:val="24"/>
      <w:u w:val="single"/>
      <w:lang w:val="en-US" w:eastAsia="en-US" w:bidi="ar-SA"/>
    </w:rPr>
  </w:style>
  <w:style w:type="character" w:customStyle="1" w:styleId="StyleArialNarrow12ptBold">
    <w:name w:val="Style Arial Narrow 12 pt Bold"/>
    <w:rsid w:val="00AC36B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AC36B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C36B3"/>
    <w:rPr>
      <w:noProof w:val="0"/>
      <w:u w:val="single"/>
      <w:lang w:val="en-US" w:eastAsia="en-US" w:bidi="ar-SA"/>
    </w:rPr>
  </w:style>
  <w:style w:type="character" w:customStyle="1" w:styleId="UnderlinedCharChar1">
    <w:name w:val="Underlined Char Char1"/>
    <w:rsid w:val="00AC36B3"/>
    <w:rPr>
      <w:rFonts w:ascii="Bell MT" w:eastAsia="Times New Roman" w:hAnsi="Bell MT" w:hint="default"/>
      <w:bCs/>
      <w:iCs/>
      <w:sz w:val="22"/>
      <w:u w:val="single"/>
    </w:rPr>
  </w:style>
  <w:style w:type="character" w:customStyle="1" w:styleId="Heading2CharChar2">
    <w:name w:val="Heading 2 Char Char2"/>
    <w:rsid w:val="00AC36B3"/>
    <w:rPr>
      <w:rFonts w:ascii="Arial" w:hAnsi="Arial" w:cs="Arial" w:hint="default"/>
      <w:b/>
      <w:bCs/>
      <w:iCs/>
      <w:sz w:val="22"/>
      <w:szCs w:val="28"/>
      <w:lang w:val="en-US" w:eastAsia="en-US" w:bidi="ar-SA"/>
    </w:rPr>
  </w:style>
  <w:style w:type="character" w:customStyle="1" w:styleId="doctitle">
    <w:name w:val="doctitle"/>
    <w:rsid w:val="00AC36B3"/>
  </w:style>
  <w:style w:type="character" w:customStyle="1" w:styleId="cardtext-underlined0">
    <w:name w:val="card text- underlined"/>
    <w:rsid w:val="00AC36B3"/>
    <w:rPr>
      <w:rFonts w:ascii="Garamond" w:hAnsi="Garamond" w:hint="default"/>
      <w:u w:val="single"/>
    </w:rPr>
  </w:style>
  <w:style w:type="character" w:customStyle="1" w:styleId="BodyText1">
    <w:name w:val="Body Text1"/>
    <w:basedOn w:val="DefaultParagraphFont"/>
    <w:rsid w:val="00AC36B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C36B3"/>
  </w:style>
  <w:style w:type="character" w:customStyle="1" w:styleId="BriefTitleChar">
    <w:name w:val="Brief Title Char"/>
    <w:basedOn w:val="DefaultParagraphFont"/>
    <w:rsid w:val="00AC36B3"/>
    <w:rPr>
      <w:b/>
      <w:bCs w:val="0"/>
      <w:sz w:val="24"/>
      <w:szCs w:val="24"/>
      <w:u w:val="single"/>
      <w:lang w:val="en-US" w:eastAsia="en-US" w:bidi="ar-SA"/>
    </w:rPr>
  </w:style>
  <w:style w:type="character" w:customStyle="1" w:styleId="BriefTitle2Char">
    <w:name w:val="Brief Title 2 Char"/>
    <w:basedOn w:val="BriefTitleChar"/>
    <w:rsid w:val="00AC36B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C36B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AC36B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C36B3"/>
    <w:rPr>
      <w:rFonts w:ascii="AGaramond" w:hAnsi="AGaramond" w:cs="AGaramond" w:hint="default"/>
      <w:color w:val="211D1E"/>
      <w:sz w:val="14"/>
      <w:szCs w:val="14"/>
    </w:rPr>
  </w:style>
  <w:style w:type="character" w:customStyle="1" w:styleId="CharacterStyle2">
    <w:name w:val="Character Style 2"/>
    <w:uiPriority w:val="99"/>
    <w:rsid w:val="00AC36B3"/>
    <w:rPr>
      <w:sz w:val="20"/>
      <w:szCs w:val="20"/>
    </w:rPr>
  </w:style>
  <w:style w:type="character" w:customStyle="1" w:styleId="cross-head">
    <w:name w:val="cross-head"/>
    <w:rsid w:val="00AC36B3"/>
  </w:style>
  <w:style w:type="character" w:customStyle="1" w:styleId="Subtitle1">
    <w:name w:val="Subtitle1"/>
    <w:rsid w:val="00AC36B3"/>
  </w:style>
  <w:style w:type="character" w:customStyle="1" w:styleId="metaorigin">
    <w:name w:val="meta_origin"/>
    <w:rsid w:val="00AC36B3"/>
  </w:style>
  <w:style w:type="character" w:customStyle="1" w:styleId="mandelbrotrefrag">
    <w:name w:val="mandelbrot_refrag"/>
    <w:rsid w:val="00AC36B3"/>
  </w:style>
  <w:style w:type="character" w:customStyle="1" w:styleId="eminfo">
    <w:name w:val="eminfo"/>
    <w:rsid w:val="00AC36B3"/>
  </w:style>
  <w:style w:type="character" w:customStyle="1" w:styleId="emhighlight">
    <w:name w:val="emhighlight"/>
    <w:rsid w:val="00AC36B3"/>
  </w:style>
  <w:style w:type="character" w:customStyle="1" w:styleId="name">
    <w:name w:val="name"/>
    <w:rsid w:val="00AC36B3"/>
  </w:style>
  <w:style w:type="character" w:customStyle="1" w:styleId="tkrname">
    <w:name w:val="tkrname"/>
    <w:rsid w:val="00AC36B3"/>
  </w:style>
  <w:style w:type="character" w:customStyle="1" w:styleId="tkrchange">
    <w:name w:val="tkrchange"/>
    <w:rsid w:val="00AC36B3"/>
  </w:style>
  <w:style w:type="character" w:customStyle="1" w:styleId="source-org">
    <w:name w:val="source-org"/>
    <w:rsid w:val="00AC36B3"/>
  </w:style>
  <w:style w:type="character" w:customStyle="1" w:styleId="updated">
    <w:name w:val="updated"/>
    <w:rsid w:val="00AC36B3"/>
  </w:style>
  <w:style w:type="character" w:customStyle="1" w:styleId="last">
    <w:name w:val="last"/>
    <w:rsid w:val="00AC36B3"/>
  </w:style>
  <w:style w:type="character" w:customStyle="1" w:styleId="Style11ptBoldUnderline1">
    <w:name w:val="Style 11 pt Bold Underline1"/>
    <w:rsid w:val="00AC36B3"/>
    <w:rPr>
      <w:b/>
      <w:bCs/>
      <w:sz w:val="20"/>
      <w:u w:val="single"/>
    </w:rPr>
  </w:style>
  <w:style w:type="character" w:customStyle="1" w:styleId="StyleStyleunderlineBold11pt">
    <w:name w:val="Style Style underline + Bold + 11 pt"/>
    <w:rsid w:val="00AC36B3"/>
    <w:rPr>
      <w:bCs/>
      <w:sz w:val="20"/>
      <w:u w:val="single"/>
    </w:rPr>
  </w:style>
  <w:style w:type="character" w:customStyle="1" w:styleId="StyleunderlineAsianTimesNewRomanBold">
    <w:name w:val="Style underline + (Asian) Times New Roman Bold"/>
    <w:rsid w:val="00AC36B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C36B3"/>
    <w:rPr>
      <w:b/>
      <w:bCs/>
      <w:sz w:val="20"/>
      <w:u w:val="single"/>
      <w:bdr w:val="single" w:sz="4" w:space="0" w:color="auto" w:frame="1"/>
    </w:rPr>
  </w:style>
  <w:style w:type="character" w:customStyle="1" w:styleId="A5">
    <w:name w:val="A5"/>
    <w:uiPriority w:val="99"/>
    <w:rsid w:val="00AC36B3"/>
    <w:rPr>
      <w:rFonts w:ascii="Times New Roman" w:hAnsi="Times New Roman" w:cs="Times New Roman" w:hint="default"/>
      <w:color w:val="000000"/>
      <w:sz w:val="13"/>
      <w:szCs w:val="13"/>
    </w:rPr>
  </w:style>
  <w:style w:type="character" w:customStyle="1" w:styleId="quotepeekbase">
    <w:name w:val="quotepeekbase"/>
    <w:rsid w:val="00AC36B3"/>
  </w:style>
  <w:style w:type="character" w:customStyle="1" w:styleId="cardChar10">
    <w:name w:val="card Char1"/>
    <w:rsid w:val="00AC36B3"/>
    <w:rPr>
      <w:rFonts w:ascii="Calibri" w:eastAsia="Calibri" w:hAnsi="Calibri" w:cs="Calibri" w:hint="default"/>
      <w:sz w:val="24"/>
      <w:szCs w:val="22"/>
      <w:lang w:val="x-none" w:eastAsia="x-none"/>
    </w:rPr>
  </w:style>
  <w:style w:type="character" w:customStyle="1" w:styleId="NormalCard">
    <w:name w:val="Normal Card"/>
    <w:uiPriority w:val="1"/>
    <w:qFormat/>
    <w:rsid w:val="00AC36B3"/>
    <w:rPr>
      <w:rFonts w:ascii="Times New Roman" w:hAnsi="Times New Roman" w:cs="Times New Roman" w:hint="default"/>
      <w:sz w:val="24"/>
    </w:rPr>
  </w:style>
  <w:style w:type="character" w:customStyle="1" w:styleId="HighlightedUnderline0">
    <w:name w:val="Highlighted Underline"/>
    <w:uiPriority w:val="1"/>
    <w:qFormat/>
    <w:rsid w:val="00AC36B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C36B3"/>
    <w:rPr>
      <w:rFonts w:ascii="Times New Roman" w:hAnsi="Times New Roman" w:cs="Times New Roman" w:hint="default"/>
      <w:sz w:val="16"/>
      <w:szCs w:val="16"/>
    </w:rPr>
  </w:style>
  <w:style w:type="character" w:customStyle="1" w:styleId="timebox">
    <w:name w:val="timebox"/>
    <w:rsid w:val="00AC36B3"/>
  </w:style>
  <w:style w:type="character" w:customStyle="1" w:styleId="Heading2Subtext">
    <w:name w:val="Heading 2 Subtext"/>
    <w:rsid w:val="00AC36B3"/>
    <w:rPr>
      <w:rFonts w:ascii="Times New Roman" w:hAnsi="Times New Roman" w:cs="Times New Roman" w:hint="default"/>
      <w:sz w:val="16"/>
    </w:rPr>
  </w:style>
  <w:style w:type="character" w:customStyle="1" w:styleId="-SmallText-">
    <w:name w:val="-Small Text-"/>
    <w:rsid w:val="00AC36B3"/>
    <w:rPr>
      <w:rFonts w:ascii="Garamond" w:hAnsi="Garamond" w:hint="default"/>
      <w:sz w:val="16"/>
    </w:rPr>
  </w:style>
  <w:style w:type="character" w:customStyle="1" w:styleId="label">
    <w:name w:val="label"/>
    <w:rsid w:val="00AC36B3"/>
  </w:style>
  <w:style w:type="character" w:customStyle="1" w:styleId="BoldUnderlineCharChar">
    <w:name w:val="BoldUnderline Char Char"/>
    <w:rsid w:val="00AC36B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C36B3"/>
  </w:style>
  <w:style w:type="character" w:customStyle="1" w:styleId="FontStyle477">
    <w:name w:val="Font Style477"/>
    <w:basedOn w:val="DefaultParagraphFont"/>
    <w:uiPriority w:val="99"/>
    <w:rsid w:val="00AC36B3"/>
    <w:rPr>
      <w:rFonts w:ascii="Times New Roman" w:hAnsi="Times New Roman" w:cs="Times New Roman" w:hint="default"/>
      <w:sz w:val="18"/>
      <w:szCs w:val="18"/>
    </w:rPr>
  </w:style>
  <w:style w:type="character" w:customStyle="1" w:styleId="FontStyle505">
    <w:name w:val="Font Style505"/>
    <w:basedOn w:val="DefaultParagraphFont"/>
    <w:uiPriority w:val="99"/>
    <w:rsid w:val="00AC36B3"/>
    <w:rPr>
      <w:rFonts w:ascii="Times New Roman" w:hAnsi="Times New Roman" w:cs="Times New Roman" w:hint="default"/>
      <w:sz w:val="18"/>
      <w:szCs w:val="18"/>
    </w:rPr>
  </w:style>
  <w:style w:type="character" w:customStyle="1" w:styleId="FontStyle514">
    <w:name w:val="Font Style514"/>
    <w:basedOn w:val="DefaultParagraphFont"/>
    <w:uiPriority w:val="99"/>
    <w:rsid w:val="00AC36B3"/>
    <w:rPr>
      <w:rFonts w:ascii="Times New Roman" w:hAnsi="Times New Roman" w:cs="Times New Roman" w:hint="default"/>
      <w:sz w:val="14"/>
      <w:szCs w:val="14"/>
    </w:rPr>
  </w:style>
  <w:style w:type="character" w:customStyle="1" w:styleId="FontStyle500">
    <w:name w:val="Font Style500"/>
    <w:basedOn w:val="DefaultParagraphFont"/>
    <w:uiPriority w:val="99"/>
    <w:rsid w:val="00AC36B3"/>
    <w:rPr>
      <w:rFonts w:ascii="Times New Roman" w:hAnsi="Times New Roman" w:cs="Times New Roman" w:hint="default"/>
      <w:b/>
      <w:bCs/>
      <w:sz w:val="16"/>
      <w:szCs w:val="16"/>
    </w:rPr>
  </w:style>
  <w:style w:type="character" w:customStyle="1" w:styleId="CardCite1">
    <w:name w:val="CardCite1"/>
    <w:qFormat/>
    <w:rsid w:val="00AC36B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C36B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C36B3"/>
    <w:rPr>
      <w:rFonts w:ascii="Times New Roman" w:hAnsi="Times New Roman" w:cs="Times New Roman" w:hint="default"/>
      <w:b/>
      <w:bCs/>
      <w:sz w:val="22"/>
      <w:szCs w:val="22"/>
    </w:rPr>
  </w:style>
  <w:style w:type="character" w:customStyle="1" w:styleId="CharacterStyle3">
    <w:name w:val="Character Style 3"/>
    <w:uiPriority w:val="99"/>
    <w:rsid w:val="00AC36B3"/>
    <w:rPr>
      <w:rFonts w:ascii="Bookman Old Style" w:hAnsi="Bookman Old Style" w:cs="Bookman Old Style" w:hint="default"/>
      <w:spacing w:val="-5"/>
      <w:sz w:val="18"/>
      <w:szCs w:val="18"/>
    </w:rPr>
  </w:style>
  <w:style w:type="character" w:customStyle="1" w:styleId="UnderlineStyleChar7">
    <w:name w:val="Underline Style Char7"/>
    <w:rsid w:val="00AC36B3"/>
    <w:rPr>
      <w:rFonts w:ascii="Garamond" w:hAnsi="Garamond" w:hint="default"/>
      <w:sz w:val="22"/>
      <w:szCs w:val="24"/>
      <w:u w:val="single"/>
      <w:lang w:val="en-US" w:eastAsia="en-US" w:bidi="ar-SA"/>
    </w:rPr>
  </w:style>
  <w:style w:type="character" w:customStyle="1" w:styleId="StyleArial6ptBold">
    <w:name w:val="Style Arial 6 pt Bold"/>
    <w:rsid w:val="00AC36B3"/>
    <w:rPr>
      <w:rFonts w:ascii="Arial" w:hAnsi="Arial" w:cs="Arial" w:hint="default"/>
      <w:bCs/>
      <w:sz w:val="12"/>
    </w:rPr>
  </w:style>
  <w:style w:type="character" w:customStyle="1" w:styleId="Heading2Char5">
    <w:name w:val="Heading 2 Char5"/>
    <w:rsid w:val="00AC36B3"/>
    <w:rPr>
      <w:rFonts w:ascii="Garamond" w:hAnsi="Garamond" w:cs="Arial" w:hint="default"/>
      <w:b/>
      <w:bCs/>
      <w:iCs/>
      <w:sz w:val="24"/>
      <w:szCs w:val="28"/>
      <w:lang w:val="en-US" w:eastAsia="en-US" w:bidi="ar-SA"/>
    </w:rPr>
  </w:style>
  <w:style w:type="character" w:customStyle="1" w:styleId="TagGreg">
    <w:name w:val="TagGreg"/>
    <w:uiPriority w:val="1"/>
    <w:qFormat/>
    <w:rsid w:val="00AC36B3"/>
    <w:rPr>
      <w:b/>
      <w:bCs w:val="0"/>
      <w:sz w:val="24"/>
    </w:rPr>
  </w:style>
  <w:style w:type="character" w:customStyle="1" w:styleId="StyleDebateUnderline10pt">
    <w:name w:val="Style Debate Underline + 10 pt"/>
    <w:rsid w:val="00AC36B3"/>
    <w:rPr>
      <w:rFonts w:ascii="Times New Roman" w:hAnsi="Times New Roman" w:cs="Times New Roman" w:hint="default"/>
      <w:sz w:val="20"/>
      <w:szCs w:val="20"/>
      <w:u w:val="single"/>
    </w:rPr>
  </w:style>
  <w:style w:type="character" w:customStyle="1" w:styleId="underlinedCharChar0">
    <w:name w:val="underlined Char Char"/>
    <w:locked/>
    <w:rsid w:val="00AC36B3"/>
    <w:rPr>
      <w:u w:val="single"/>
    </w:rPr>
  </w:style>
  <w:style w:type="character" w:customStyle="1" w:styleId="SourceBold">
    <w:name w:val="Source Bold"/>
    <w:rsid w:val="00AC36B3"/>
    <w:rPr>
      <w:rFonts w:ascii="Arial Narrow" w:hAnsi="Arial Narrow" w:hint="default"/>
      <w:b/>
      <w:bCs w:val="0"/>
      <w:strike w:val="0"/>
      <w:dstrike w:val="0"/>
      <w:sz w:val="24"/>
      <w:u w:val="none"/>
      <w:effect w:val="none"/>
    </w:rPr>
  </w:style>
  <w:style w:type="character" w:customStyle="1" w:styleId="2xBoldUnderline">
    <w:name w:val="2x_Bold_Underline"/>
    <w:rsid w:val="00AC36B3"/>
    <w:rPr>
      <w:b/>
      <w:bCs/>
      <w:sz w:val="24"/>
      <w:u w:val="thick"/>
    </w:rPr>
  </w:style>
  <w:style w:type="character" w:customStyle="1" w:styleId="Dottedunderline">
    <w:name w:val="Dotted underline"/>
    <w:rsid w:val="00AC36B3"/>
    <w:rPr>
      <w:u w:val="dotted"/>
    </w:rPr>
  </w:style>
  <w:style w:type="character" w:customStyle="1" w:styleId="readChar">
    <w:name w:val="read Char"/>
    <w:rsid w:val="00AC36B3"/>
    <w:rPr>
      <w:szCs w:val="22"/>
      <w:u w:val="single"/>
      <w:lang w:val="en-US" w:eastAsia="en-US" w:bidi="ar-SA"/>
    </w:rPr>
  </w:style>
  <w:style w:type="character" w:customStyle="1" w:styleId="underlining0">
    <w:name w:val="underlining"/>
    <w:rsid w:val="00AC36B3"/>
    <w:rPr>
      <w:u w:val="single"/>
    </w:rPr>
  </w:style>
  <w:style w:type="character" w:customStyle="1" w:styleId="btitle">
    <w:name w:val="btitle"/>
    <w:rsid w:val="00AC36B3"/>
  </w:style>
  <w:style w:type="character" w:customStyle="1" w:styleId="green">
    <w:name w:val="green"/>
    <w:rsid w:val="00AC36B3"/>
  </w:style>
  <w:style w:type="character" w:customStyle="1" w:styleId="BodyText20">
    <w:name w:val="Body Text2"/>
    <w:rsid w:val="00AC36B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AC36B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C36B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C36B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C36B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C36B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C36B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C36B3"/>
    <w:rPr>
      <w:rFonts w:ascii="Sylfaen" w:hAnsi="Sylfaen" w:cs="Sylfaen" w:hint="default"/>
      <w:i/>
      <w:iCs/>
      <w:strike w:val="0"/>
      <w:dstrike w:val="0"/>
      <w:sz w:val="19"/>
      <w:szCs w:val="19"/>
      <w:u w:val="none"/>
      <w:effect w:val="none"/>
      <w:shd w:val="clear" w:color="auto" w:fill="FFFFFF"/>
    </w:rPr>
  </w:style>
  <w:style w:type="character" w:customStyle="1" w:styleId="1">
    <w:name w:val="1"/>
    <w:rsid w:val="00AC36B3"/>
    <w:rPr>
      <w:rFonts w:ascii="Arial" w:hAnsi="Arial" w:cs="Arial" w:hint="default"/>
      <w:bCs/>
      <w:sz w:val="20"/>
      <w:u w:val="single"/>
      <w:lang w:val="en-US" w:eastAsia="en-US" w:bidi="ar-SA"/>
    </w:rPr>
  </w:style>
  <w:style w:type="character" w:customStyle="1" w:styleId="CharChar31">
    <w:name w:val="Char Char31"/>
    <w:rsid w:val="00AC36B3"/>
    <w:rPr>
      <w:rFonts w:ascii="Arial" w:hAnsi="Arial" w:cs="Arial" w:hint="default"/>
      <w:b/>
      <w:bCs/>
      <w:iCs/>
      <w:lang w:val="en-US" w:eastAsia="en-US" w:bidi="ar-SA"/>
    </w:rPr>
  </w:style>
  <w:style w:type="character" w:customStyle="1" w:styleId="Subtitle2">
    <w:name w:val="Subtitle2"/>
    <w:rsid w:val="00AC36B3"/>
  </w:style>
  <w:style w:type="character" w:customStyle="1" w:styleId="drop">
    <w:name w:val="drop"/>
    <w:rsid w:val="00AC36B3"/>
  </w:style>
  <w:style w:type="character" w:customStyle="1" w:styleId="bioline">
    <w:name w:val="bioline"/>
    <w:rsid w:val="00AC36B3"/>
  </w:style>
  <w:style w:type="character" w:customStyle="1" w:styleId="articletitle0">
    <w:name w:val="article_title"/>
    <w:rsid w:val="00AC36B3"/>
  </w:style>
  <w:style w:type="character" w:customStyle="1" w:styleId="A4">
    <w:name w:val="A4"/>
    <w:uiPriority w:val="99"/>
    <w:rsid w:val="00AC36B3"/>
    <w:rPr>
      <w:color w:val="000000"/>
    </w:rPr>
  </w:style>
  <w:style w:type="character" w:customStyle="1" w:styleId="s2">
    <w:name w:val="s2"/>
    <w:rsid w:val="00AC36B3"/>
  </w:style>
  <w:style w:type="character" w:customStyle="1" w:styleId="s4">
    <w:name w:val="s4"/>
    <w:rsid w:val="00AC36B3"/>
  </w:style>
  <w:style w:type="character" w:customStyle="1" w:styleId="s5">
    <w:name w:val="s5"/>
    <w:rsid w:val="00AC36B3"/>
  </w:style>
  <w:style w:type="character" w:customStyle="1" w:styleId="cap">
    <w:name w:val="cap"/>
    <w:rsid w:val="00AC36B3"/>
  </w:style>
  <w:style w:type="character" w:customStyle="1" w:styleId="rightsnotice">
    <w:name w:val="rightsnotice"/>
    <w:rsid w:val="00AC36B3"/>
  </w:style>
  <w:style w:type="character" w:customStyle="1" w:styleId="Caption1">
    <w:name w:val="Caption1"/>
    <w:rsid w:val="00AC36B3"/>
  </w:style>
  <w:style w:type="character" w:customStyle="1" w:styleId="credit">
    <w:name w:val="credit"/>
    <w:rsid w:val="00AC36B3"/>
  </w:style>
  <w:style w:type="character" w:customStyle="1" w:styleId="scaps">
    <w:name w:val="scaps"/>
    <w:rsid w:val="00AC36B3"/>
  </w:style>
  <w:style w:type="character" w:customStyle="1" w:styleId="current-article">
    <w:name w:val="current-article"/>
    <w:rsid w:val="00AC36B3"/>
  </w:style>
  <w:style w:type="character" w:customStyle="1" w:styleId="related-current-indicator">
    <w:name w:val="related-current-indicator"/>
    <w:rsid w:val="00AC36B3"/>
  </w:style>
  <w:style w:type="character" w:customStyle="1" w:styleId="bylclear">
    <w:name w:val="bylclear"/>
    <w:rsid w:val="00AC36B3"/>
  </w:style>
  <w:style w:type="character" w:customStyle="1" w:styleId="timestamp">
    <w:name w:val="timestamp"/>
    <w:rsid w:val="00AC36B3"/>
  </w:style>
  <w:style w:type="character" w:customStyle="1" w:styleId="comments">
    <w:name w:val="comments"/>
    <w:rsid w:val="00AC36B3"/>
  </w:style>
  <w:style w:type="character" w:customStyle="1" w:styleId="essaytext">
    <w:name w:val="essaytext"/>
    <w:rsid w:val="00AC36B3"/>
  </w:style>
  <w:style w:type="character" w:customStyle="1" w:styleId="username">
    <w:name w:val="username"/>
    <w:rsid w:val="00AC36B3"/>
  </w:style>
  <w:style w:type="character" w:customStyle="1" w:styleId="toplinks">
    <w:name w:val="toplinks"/>
    <w:rsid w:val="00AC36B3"/>
  </w:style>
  <w:style w:type="character" w:customStyle="1" w:styleId="A3">
    <w:name w:val="A3"/>
    <w:uiPriority w:val="99"/>
    <w:rsid w:val="00AC36B3"/>
    <w:rPr>
      <w:rFonts w:ascii="Perpetua" w:hAnsi="Perpetua" w:cs="Perpetua" w:hint="default"/>
      <w:color w:val="000000"/>
      <w:sz w:val="15"/>
      <w:szCs w:val="15"/>
    </w:rPr>
  </w:style>
  <w:style w:type="character" w:customStyle="1" w:styleId="see">
    <w:name w:val="see"/>
    <w:rsid w:val="00AC36B3"/>
  </w:style>
  <w:style w:type="character" w:customStyle="1" w:styleId="first-letter">
    <w:name w:val="first-letter"/>
    <w:rsid w:val="00AC36B3"/>
  </w:style>
  <w:style w:type="character" w:customStyle="1" w:styleId="focusparagraph">
    <w:name w:val="focusparagraph"/>
    <w:rsid w:val="00AC36B3"/>
  </w:style>
  <w:style w:type="character" w:customStyle="1" w:styleId="lightblue">
    <w:name w:val="lightblue"/>
    <w:rsid w:val="00AC36B3"/>
  </w:style>
  <w:style w:type="character" w:customStyle="1" w:styleId="StyleUnderlineCharChar9pt">
    <w:name w:val="Style Underline Char Char + 9 pt"/>
    <w:rsid w:val="00AC36B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C36B3"/>
  </w:style>
  <w:style w:type="character" w:customStyle="1" w:styleId="Title10">
    <w:name w:val="Title1"/>
    <w:rsid w:val="00AC36B3"/>
  </w:style>
  <w:style w:type="character" w:customStyle="1" w:styleId="BoldandUnderlineCharCharCharChar">
    <w:name w:val="Bold and Underline Char Char Char Char"/>
    <w:rsid w:val="00AC36B3"/>
    <w:rPr>
      <w:b/>
      <w:bCs w:val="0"/>
      <w:noProof w:val="0"/>
      <w:u w:val="single"/>
      <w:lang w:val="en-US" w:eastAsia="en-US" w:bidi="ar-SA"/>
    </w:rPr>
  </w:style>
  <w:style w:type="character" w:customStyle="1" w:styleId="FontStyle29">
    <w:name w:val="Font Style29"/>
    <w:uiPriority w:val="99"/>
    <w:rsid w:val="00AC36B3"/>
    <w:rPr>
      <w:rFonts w:ascii="Arial" w:hAnsi="Arial" w:cs="Arial" w:hint="default"/>
      <w:sz w:val="14"/>
      <w:szCs w:val="14"/>
    </w:rPr>
  </w:style>
  <w:style w:type="character" w:customStyle="1" w:styleId="titles">
    <w:name w:val="titles"/>
    <w:rsid w:val="00AC36B3"/>
  </w:style>
  <w:style w:type="character" w:customStyle="1" w:styleId="articletext0">
    <w:name w:val="article_text"/>
    <w:rsid w:val="00AC36B3"/>
  </w:style>
  <w:style w:type="character" w:customStyle="1" w:styleId="contentauthor">
    <w:name w:val="contentauthor"/>
    <w:rsid w:val="00AC36B3"/>
  </w:style>
  <w:style w:type="character" w:customStyle="1" w:styleId="subarticleheader">
    <w:name w:val="subarticleheader"/>
    <w:rsid w:val="00AC36B3"/>
  </w:style>
  <w:style w:type="character" w:customStyle="1" w:styleId="spelle">
    <w:name w:val="spelle"/>
    <w:rsid w:val="00AC36B3"/>
  </w:style>
  <w:style w:type="character" w:customStyle="1" w:styleId="grame">
    <w:name w:val="grame"/>
    <w:rsid w:val="00AC36B3"/>
  </w:style>
  <w:style w:type="character" w:customStyle="1" w:styleId="newstitle1">
    <w:name w:val="newstitle1"/>
    <w:rsid w:val="00AC36B3"/>
  </w:style>
  <w:style w:type="character" w:customStyle="1" w:styleId="copy">
    <w:name w:val="copy"/>
    <w:rsid w:val="00AC36B3"/>
  </w:style>
  <w:style w:type="character" w:customStyle="1" w:styleId="topheadline">
    <w:name w:val="topheadline"/>
    <w:rsid w:val="00AC36B3"/>
  </w:style>
  <w:style w:type="character" w:customStyle="1" w:styleId="Stylereduce27pt">
    <w:name w:val="Style reduce2 + 7 pt"/>
    <w:rsid w:val="00AC36B3"/>
    <w:rPr>
      <w:rFonts w:ascii="Times New Roman" w:hAnsi="Times New Roman" w:cs="Arial" w:hint="default"/>
      <w:color w:val="000000"/>
      <w:sz w:val="14"/>
      <w:szCs w:val="22"/>
    </w:rPr>
  </w:style>
  <w:style w:type="character" w:customStyle="1" w:styleId="srtitle">
    <w:name w:val="srtitle"/>
    <w:rsid w:val="00AC36B3"/>
  </w:style>
  <w:style w:type="character" w:customStyle="1" w:styleId="st1">
    <w:name w:val="st1"/>
    <w:rsid w:val="00AC36B3"/>
  </w:style>
  <w:style w:type="character" w:customStyle="1" w:styleId="StyleStyleGaramond">
    <w:name w:val="Style Style Garamond +"/>
    <w:rsid w:val="00AC36B3"/>
    <w:rPr>
      <w:rFonts w:ascii="Garamond" w:hAnsi="Garamond" w:cs="Times New Roman" w:hint="default"/>
      <w:sz w:val="20"/>
    </w:rPr>
  </w:style>
  <w:style w:type="character" w:customStyle="1" w:styleId="quotechar0">
    <w:name w:val="quotechar"/>
    <w:rsid w:val="00AC36B3"/>
  </w:style>
  <w:style w:type="character" w:customStyle="1" w:styleId="boldunderline1">
    <w:name w:val="boldunderline"/>
    <w:rsid w:val="00AC36B3"/>
  </w:style>
  <w:style w:type="character" w:customStyle="1" w:styleId="A8">
    <w:name w:val="A8"/>
    <w:rsid w:val="00AC36B3"/>
    <w:rPr>
      <w:rFonts w:ascii="Scala" w:hAnsi="Scala" w:cs="Scala" w:hint="default"/>
      <w:color w:val="000000"/>
      <w:sz w:val="15"/>
      <w:szCs w:val="15"/>
    </w:rPr>
  </w:style>
  <w:style w:type="character" w:customStyle="1" w:styleId="A0">
    <w:name w:val="A0"/>
    <w:uiPriority w:val="99"/>
    <w:rsid w:val="00AC36B3"/>
    <w:rPr>
      <w:rFonts w:ascii="Scala" w:hAnsi="Scala" w:cs="Scala" w:hint="default"/>
      <w:color w:val="000000"/>
      <w:sz w:val="16"/>
      <w:szCs w:val="16"/>
    </w:rPr>
  </w:style>
  <w:style w:type="character" w:customStyle="1" w:styleId="Date11">
    <w:name w:val="Date11"/>
    <w:rsid w:val="00AC36B3"/>
  </w:style>
  <w:style w:type="character" w:customStyle="1" w:styleId="Boxout">
    <w:name w:val="Box out"/>
    <w:uiPriority w:val="1"/>
    <w:qFormat/>
    <w:rsid w:val="00AC36B3"/>
    <w:rPr>
      <w:rFonts w:ascii="Tahoma" w:hAnsi="Tahoma" w:cs="Tahoma" w:hint="default"/>
      <w:b/>
      <w:bCs w:val="0"/>
      <w:sz w:val="20"/>
      <w:u w:val="single"/>
      <w:bdr w:val="none" w:sz="0" w:space="0" w:color="auto" w:frame="1"/>
      <w:shd w:val="clear" w:color="auto" w:fill="A9E8F5"/>
    </w:rPr>
  </w:style>
  <w:style w:type="character" w:customStyle="1" w:styleId="metad">
    <w:name w:val="metad"/>
    <w:rsid w:val="00AC36B3"/>
  </w:style>
  <w:style w:type="character" w:customStyle="1" w:styleId="sifr-alternate">
    <w:name w:val="sifr-alternate"/>
    <w:rsid w:val="00AC36B3"/>
  </w:style>
  <w:style w:type="character" w:customStyle="1" w:styleId="justify1">
    <w:name w:val="justify1"/>
    <w:rsid w:val="00AC36B3"/>
  </w:style>
  <w:style w:type="character" w:customStyle="1" w:styleId="artbody1">
    <w:name w:val="art_body1"/>
    <w:rsid w:val="00AC36B3"/>
    <w:rPr>
      <w:rFonts w:ascii="Arial" w:hAnsi="Arial" w:cs="Arial" w:hint="default"/>
    </w:rPr>
  </w:style>
  <w:style w:type="character" w:customStyle="1" w:styleId="A1">
    <w:name w:val="A1"/>
    <w:uiPriority w:val="99"/>
    <w:rsid w:val="00AC36B3"/>
    <w:rPr>
      <w:rFonts w:ascii="Book Antiqua" w:hAnsi="Book Antiqua" w:cs="Book Antiqua" w:hint="default"/>
      <w:color w:val="221E1F"/>
      <w:sz w:val="22"/>
      <w:szCs w:val="22"/>
    </w:rPr>
  </w:style>
  <w:style w:type="character" w:customStyle="1" w:styleId="reality">
    <w:name w:val="reality"/>
    <w:rsid w:val="00AC36B3"/>
  </w:style>
  <w:style w:type="character" w:customStyle="1" w:styleId="text2">
    <w:name w:val="text2"/>
    <w:rsid w:val="00AC36B3"/>
  </w:style>
  <w:style w:type="character" w:customStyle="1" w:styleId="StyleUnderlineChar2CharChar11pt">
    <w:name w:val="Style Underline Char2 Char Char + 11 pt"/>
    <w:rsid w:val="00AC36B3"/>
    <w:rPr>
      <w:rFonts w:ascii="Times New Roman" w:hAnsi="Times New Roman" w:cs="Times New Roman" w:hint="default"/>
      <w:sz w:val="20"/>
      <w:u w:val="single"/>
    </w:rPr>
  </w:style>
  <w:style w:type="character" w:customStyle="1" w:styleId="StyleStyleBoldUnderline11pt">
    <w:name w:val="Style Style Bold Underline + 11 pt"/>
    <w:rsid w:val="00AC36B3"/>
    <w:rPr>
      <w:b/>
      <w:bCs/>
      <w:sz w:val="20"/>
      <w:u w:val="single"/>
    </w:rPr>
  </w:style>
  <w:style w:type="character" w:customStyle="1" w:styleId="articlehead2">
    <w:name w:val="articlehead2"/>
    <w:rsid w:val="00AC36B3"/>
  </w:style>
  <w:style w:type="character" w:customStyle="1" w:styleId="pronset">
    <w:name w:val="pronset"/>
    <w:rsid w:val="00AC36B3"/>
  </w:style>
  <w:style w:type="character" w:customStyle="1" w:styleId="prondelim">
    <w:name w:val="prondelim"/>
    <w:rsid w:val="00AC36B3"/>
  </w:style>
  <w:style w:type="character" w:customStyle="1" w:styleId="prontoggle">
    <w:name w:val="pron_toggle"/>
    <w:rsid w:val="00AC36B3"/>
  </w:style>
  <w:style w:type="character" w:customStyle="1" w:styleId="boldface">
    <w:name w:val="boldface"/>
    <w:rsid w:val="00AC36B3"/>
  </w:style>
  <w:style w:type="character" w:customStyle="1" w:styleId="secondary-bf">
    <w:name w:val="secondary-bf"/>
    <w:rsid w:val="00AC36B3"/>
  </w:style>
  <w:style w:type="table" w:styleId="ColorfulGrid-Accent1">
    <w:name w:val="Colorful Grid Accent 1"/>
    <w:basedOn w:val="TableNormal"/>
    <w:link w:val="ColorfulGrid-Accent1Char"/>
    <w:uiPriority w:val="29"/>
    <w:unhideWhenUsed/>
    <w:rsid w:val="00AC36B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C36B3"/>
    <w:rPr>
      <w:rFonts w:ascii="Times New Roman" w:hAnsi="Times New Roman" w:cs="Times New Roman" w:hint="default"/>
      <w:iCs/>
      <w:color w:val="000000"/>
      <w:sz w:val="16"/>
    </w:rPr>
  </w:style>
  <w:style w:type="character" w:customStyle="1" w:styleId="Boxout0">
    <w:name w:val="Boxout"/>
    <w:uiPriority w:val="1"/>
    <w:qFormat/>
    <w:rsid w:val="00AC36B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C36B3"/>
  </w:style>
  <w:style w:type="character" w:customStyle="1" w:styleId="detailtitle">
    <w:name w:val="detailtitle"/>
    <w:rsid w:val="00AC36B3"/>
  </w:style>
  <w:style w:type="character" w:customStyle="1" w:styleId="storydate">
    <w:name w:val="storydate"/>
    <w:rsid w:val="00AC36B3"/>
  </w:style>
  <w:style w:type="character" w:customStyle="1" w:styleId="preloadwrap">
    <w:name w:val="preloadwrap"/>
    <w:rsid w:val="00AC36B3"/>
  </w:style>
  <w:style w:type="character" w:customStyle="1" w:styleId="creditwrap">
    <w:name w:val="creditwrap"/>
    <w:rsid w:val="00AC36B3"/>
  </w:style>
  <w:style w:type="character" w:customStyle="1" w:styleId="DefaultChar1">
    <w:name w:val="Default Char1"/>
    <w:rsid w:val="00AC36B3"/>
    <w:rPr>
      <w:noProof w:val="0"/>
      <w:color w:val="000000"/>
      <w:lang w:val="en-US" w:eastAsia="en-US" w:bidi="ar-SA"/>
    </w:rPr>
  </w:style>
  <w:style w:type="character" w:customStyle="1" w:styleId="textunderlineChar0">
    <w:name w:val="text underline Char"/>
    <w:link w:val="textunderline0"/>
    <w:rsid w:val="00AC36B3"/>
    <w:rPr>
      <w:u w:val="thick"/>
    </w:rPr>
  </w:style>
  <w:style w:type="character" w:customStyle="1" w:styleId="BoldChar">
    <w:name w:val="Bold Char"/>
    <w:rsid w:val="00AC36B3"/>
    <w:rPr>
      <w:rFonts w:ascii="Times New Roman" w:eastAsia="Times New Roman" w:hAnsi="Times New Roman" w:cs="Times New Roman" w:hint="default"/>
      <w:b/>
      <w:bCs w:val="0"/>
      <w:szCs w:val="24"/>
    </w:rPr>
  </w:style>
  <w:style w:type="character" w:customStyle="1" w:styleId="pmterms31">
    <w:name w:val="pmterms31"/>
    <w:rsid w:val="00AC36B3"/>
    <w:rPr>
      <w:b/>
      <w:bCs/>
      <w:i w:val="0"/>
      <w:iCs w:val="0"/>
      <w:color w:val="000000"/>
    </w:rPr>
  </w:style>
  <w:style w:type="character" w:customStyle="1" w:styleId="ft01">
    <w:name w:val="ft01"/>
    <w:rsid w:val="00AC36B3"/>
    <w:rPr>
      <w:rFonts w:ascii="Times" w:hAnsi="Times" w:cs="Times" w:hint="default"/>
      <w:color w:val="000000"/>
      <w:sz w:val="14"/>
      <w:szCs w:val="14"/>
    </w:rPr>
  </w:style>
  <w:style w:type="character" w:customStyle="1" w:styleId="ft11">
    <w:name w:val="ft11"/>
    <w:rsid w:val="00AC36B3"/>
    <w:rPr>
      <w:rFonts w:ascii="Times" w:hAnsi="Times" w:cs="Times" w:hint="default"/>
      <w:color w:val="000000"/>
      <w:sz w:val="17"/>
      <w:szCs w:val="17"/>
    </w:rPr>
  </w:style>
  <w:style w:type="character" w:customStyle="1" w:styleId="ft21">
    <w:name w:val="ft21"/>
    <w:rsid w:val="00AC36B3"/>
    <w:rPr>
      <w:rFonts w:ascii="Times" w:hAnsi="Times" w:cs="Times" w:hint="default"/>
      <w:color w:val="000000"/>
      <w:sz w:val="15"/>
      <w:szCs w:val="15"/>
    </w:rPr>
  </w:style>
  <w:style w:type="character" w:customStyle="1" w:styleId="ft31">
    <w:name w:val="ft31"/>
    <w:rsid w:val="00AC36B3"/>
    <w:rPr>
      <w:rFonts w:ascii="Times" w:hAnsi="Times" w:cs="Times" w:hint="default"/>
      <w:color w:val="000000"/>
      <w:sz w:val="15"/>
      <w:szCs w:val="15"/>
    </w:rPr>
  </w:style>
  <w:style w:type="character" w:customStyle="1" w:styleId="dquo">
    <w:name w:val="dquo"/>
    <w:rsid w:val="00AC36B3"/>
  </w:style>
  <w:style w:type="character" w:customStyle="1" w:styleId="caps2">
    <w:name w:val="caps2"/>
    <w:rsid w:val="00AC36B3"/>
  </w:style>
  <w:style w:type="character" w:customStyle="1" w:styleId="CardsFont12ptCharCharCharChar">
    <w:name w:val="Cards + Font: 12 pt Char Char Char Char"/>
    <w:rsid w:val="00AC36B3"/>
    <w:rPr>
      <w:sz w:val="24"/>
      <w:szCs w:val="24"/>
      <w:u w:val="thick"/>
      <w:lang w:val="en-US" w:eastAsia="en-US" w:bidi="ar-SA"/>
    </w:rPr>
  </w:style>
  <w:style w:type="character" w:customStyle="1" w:styleId="ccs">
    <w:name w:val="c cs"/>
    <w:rsid w:val="00AC36B3"/>
  </w:style>
  <w:style w:type="character" w:customStyle="1" w:styleId="UnderlinedEvChar">
    <w:name w:val="Underlined Ev Char"/>
    <w:rsid w:val="00AC36B3"/>
    <w:rPr>
      <w:rFonts w:ascii="Times New Roman" w:eastAsia="Times New Roman" w:hAnsi="Times New Roman" w:cs="Times New Roman" w:hint="default"/>
      <w:szCs w:val="24"/>
      <w:u w:val="single"/>
    </w:rPr>
  </w:style>
  <w:style w:type="character" w:customStyle="1" w:styleId="dropshadow">
    <w:name w:val="dropshadow"/>
    <w:rsid w:val="00AC36B3"/>
  </w:style>
  <w:style w:type="character" w:customStyle="1" w:styleId="d05ws">
    <w:name w:val="d05ws"/>
    <w:rsid w:val="00AC36B3"/>
  </w:style>
  <w:style w:type="character" w:customStyle="1" w:styleId="rzibod">
    <w:name w:val="rzibod"/>
    <w:rsid w:val="00AC36B3"/>
  </w:style>
  <w:style w:type="character" w:customStyle="1" w:styleId="StyleBold1">
    <w:name w:val="Style Bold1"/>
    <w:rsid w:val="00AC36B3"/>
    <w:rPr>
      <w:rFonts w:ascii="Georgia" w:hAnsi="Georgia" w:hint="default"/>
      <w:b/>
      <w:bCs/>
      <w:sz w:val="22"/>
    </w:rPr>
  </w:style>
  <w:style w:type="character" w:customStyle="1" w:styleId="headertext">
    <w:name w:val="headertext"/>
    <w:rsid w:val="00AC36B3"/>
  </w:style>
  <w:style w:type="character" w:customStyle="1" w:styleId="endnote-reference">
    <w:name w:val="endnote-reference"/>
    <w:rsid w:val="00AC36B3"/>
  </w:style>
  <w:style w:type="character" w:customStyle="1" w:styleId="officialsname">
    <w:name w:val="official_s_name"/>
    <w:rsid w:val="00AC36B3"/>
  </w:style>
  <w:style w:type="character" w:customStyle="1" w:styleId="audience">
    <w:name w:val="audience"/>
    <w:rsid w:val="00AC36B3"/>
  </w:style>
  <w:style w:type="character" w:customStyle="1" w:styleId="A7">
    <w:name w:val="A7"/>
    <w:uiPriority w:val="99"/>
    <w:rsid w:val="00AC36B3"/>
    <w:rPr>
      <w:rFonts w:ascii="Myriad Pro" w:hAnsi="Myriad Pro" w:cs="Myriad Pro" w:hint="default"/>
      <w:color w:val="0066B1"/>
      <w:sz w:val="22"/>
      <w:szCs w:val="22"/>
    </w:rPr>
  </w:style>
  <w:style w:type="character" w:customStyle="1" w:styleId="normalchar">
    <w:name w:val="normal__char"/>
    <w:rsid w:val="00AC36B3"/>
  </w:style>
  <w:style w:type="character" w:customStyle="1" w:styleId="hyperlink002cheading0020100200028block0020title0029char">
    <w:name w:val="hyperlink_002cheading_00201_0020_0028block_0020title_0029__char"/>
    <w:rsid w:val="00AC36B3"/>
  </w:style>
  <w:style w:type="character" w:customStyle="1" w:styleId="underline002cstyle0020bold0020underlinechar">
    <w:name w:val="underline_002cstyle_0020bold_0020underline__char"/>
    <w:rsid w:val="00AC36B3"/>
  </w:style>
  <w:style w:type="character" w:customStyle="1" w:styleId="copyboldblack">
    <w:name w:val="copyboldblack"/>
    <w:rsid w:val="00AC36B3"/>
  </w:style>
  <w:style w:type="character" w:customStyle="1" w:styleId="copybold">
    <w:name w:val="copybold"/>
    <w:rsid w:val="00AC36B3"/>
  </w:style>
  <w:style w:type="character" w:customStyle="1" w:styleId="author-date0">
    <w:name w:val="author-date"/>
    <w:rsid w:val="00AC36B3"/>
  </w:style>
  <w:style w:type="character" w:customStyle="1" w:styleId="hidden">
    <w:name w:val="hidden"/>
    <w:rsid w:val="00AC36B3"/>
  </w:style>
  <w:style w:type="character" w:customStyle="1" w:styleId="articlebegin">
    <w:name w:val="articlebegin"/>
    <w:rsid w:val="00AC36B3"/>
  </w:style>
  <w:style w:type="character" w:customStyle="1" w:styleId="mediaoverlay">
    <w:name w:val="mediaoverlay"/>
    <w:rsid w:val="00AC36B3"/>
  </w:style>
  <w:style w:type="character" w:customStyle="1" w:styleId="blogcaption">
    <w:name w:val="blog_caption"/>
    <w:rsid w:val="00AC36B3"/>
  </w:style>
  <w:style w:type="character" w:customStyle="1" w:styleId="commnet-abuzz">
    <w:name w:val="commnet-abuzz"/>
    <w:rsid w:val="00AC36B3"/>
  </w:style>
  <w:style w:type="character" w:customStyle="1" w:styleId="fbconnectbuttontext">
    <w:name w:val="fbconnectbutton_text"/>
    <w:rsid w:val="00AC36B3"/>
  </w:style>
  <w:style w:type="character" w:customStyle="1" w:styleId="fbsharecountinner">
    <w:name w:val="fb_share_count_inner"/>
    <w:rsid w:val="00AC36B3"/>
  </w:style>
  <w:style w:type="character" w:customStyle="1" w:styleId="stbuttontext">
    <w:name w:val="stbuttontext"/>
    <w:rsid w:val="00AC36B3"/>
  </w:style>
  <w:style w:type="character" w:customStyle="1" w:styleId="source">
    <w:name w:val="source"/>
    <w:rsid w:val="00AC36B3"/>
  </w:style>
  <w:style w:type="character" w:customStyle="1" w:styleId="pubdate">
    <w:name w:val="pubdate"/>
    <w:rsid w:val="00AC36B3"/>
  </w:style>
  <w:style w:type="character" w:customStyle="1" w:styleId="grey">
    <w:name w:val="grey"/>
    <w:rsid w:val="00AC36B3"/>
  </w:style>
  <w:style w:type="character" w:customStyle="1" w:styleId="postdate">
    <w:name w:val="post_date"/>
    <w:rsid w:val="00AC36B3"/>
  </w:style>
  <w:style w:type="character" w:customStyle="1" w:styleId="bdx">
    <w:name w:val="bdx"/>
    <w:rsid w:val="00AC36B3"/>
  </w:style>
  <w:style w:type="character" w:customStyle="1" w:styleId="bdl">
    <w:name w:val="bdl"/>
    <w:rsid w:val="00AC36B3"/>
  </w:style>
  <w:style w:type="character" w:customStyle="1" w:styleId="breadcrumbitemcurrent">
    <w:name w:val="breadcrumbitemcurrent"/>
    <w:rsid w:val="00AC36B3"/>
  </w:style>
  <w:style w:type="character" w:customStyle="1" w:styleId="bbl">
    <w:name w:val="bbl"/>
    <w:rsid w:val="00AC36B3"/>
  </w:style>
  <w:style w:type="character" w:customStyle="1" w:styleId="Date2">
    <w:name w:val="Date2"/>
    <w:rsid w:val="00AC36B3"/>
  </w:style>
  <w:style w:type="character" w:customStyle="1" w:styleId="company">
    <w:name w:val="company"/>
    <w:rsid w:val="00AC36B3"/>
  </w:style>
  <w:style w:type="character" w:customStyle="1" w:styleId="itxtnewhookspan">
    <w:name w:val="itxtnewhookspan"/>
    <w:rsid w:val="00AC36B3"/>
  </w:style>
  <w:style w:type="character" w:customStyle="1" w:styleId="gstxthlt">
    <w:name w:val="gstxt_hlt"/>
    <w:rsid w:val="00AC36B3"/>
  </w:style>
  <w:style w:type="character" w:customStyle="1" w:styleId="SubtleEmphasis1">
    <w:name w:val="Subtle Emphasis1"/>
    <w:uiPriority w:val="19"/>
    <w:qFormat/>
    <w:rsid w:val="00AC36B3"/>
    <w:rPr>
      <w:rFonts w:ascii="Times New Roman" w:hAnsi="Times New Roman" w:cs="Times New Roman" w:hint="default"/>
      <w:b/>
      <w:bCs w:val="0"/>
      <w:iCs/>
      <w:color w:val="auto"/>
      <w:sz w:val="22"/>
    </w:rPr>
  </w:style>
  <w:style w:type="character" w:customStyle="1" w:styleId="StyleBoldRed">
    <w:name w:val="Style Bold Red"/>
    <w:rsid w:val="00AC36B3"/>
    <w:rPr>
      <w:b/>
      <w:bCs/>
      <w:color w:val="auto"/>
    </w:rPr>
  </w:style>
  <w:style w:type="character" w:customStyle="1" w:styleId="StyleTimesNewRoman8pt">
    <w:name w:val="Style Times New Roman 8 pt"/>
    <w:rsid w:val="00AC36B3"/>
    <w:rPr>
      <w:rFonts w:ascii="Georgia" w:hAnsi="Georgia" w:hint="default"/>
      <w:sz w:val="16"/>
    </w:rPr>
  </w:style>
  <w:style w:type="character" w:customStyle="1" w:styleId="StyleStyle7pt8pt">
    <w:name w:val="Style Style 7 pt + 8 pt"/>
    <w:rsid w:val="00AC36B3"/>
    <w:rPr>
      <w:sz w:val="16"/>
    </w:rPr>
  </w:style>
  <w:style w:type="character" w:customStyle="1" w:styleId="StyleStyleThickunderlineBold1">
    <w:name w:val="Style Style Thick underline + Bold1"/>
    <w:rsid w:val="00AC36B3"/>
    <w:rPr>
      <w:b/>
      <w:bCs/>
      <w:u w:val="thick"/>
    </w:rPr>
  </w:style>
  <w:style w:type="character" w:customStyle="1" w:styleId="StyleUnderline2">
    <w:name w:val="Style Underline2"/>
    <w:rsid w:val="00AC36B3"/>
    <w:rPr>
      <w:u w:val="single"/>
    </w:rPr>
  </w:style>
  <w:style w:type="character" w:customStyle="1" w:styleId="ShrinkText">
    <w:name w:val="Shrink Text"/>
    <w:rsid w:val="00AC36B3"/>
    <w:rPr>
      <w:sz w:val="16"/>
    </w:rPr>
  </w:style>
  <w:style w:type="character" w:customStyle="1" w:styleId="smallcaps">
    <w:name w:val="smallcaps"/>
    <w:rsid w:val="00AC36B3"/>
  </w:style>
  <w:style w:type="character" w:customStyle="1" w:styleId="goldbldtext">
    <w:name w:val="goldbldtext"/>
    <w:rsid w:val="00AC36B3"/>
  </w:style>
  <w:style w:type="character" w:customStyle="1" w:styleId="cardshighlight0">
    <w:name w:val="cardshighlight"/>
    <w:rsid w:val="00AC36B3"/>
  </w:style>
  <w:style w:type="character" w:customStyle="1" w:styleId="cardsfont12pt1">
    <w:name w:val="cardsfont12pt"/>
    <w:rsid w:val="00AC36B3"/>
  </w:style>
  <w:style w:type="character" w:customStyle="1" w:styleId="ft6">
    <w:name w:val="ft6"/>
    <w:rsid w:val="00AC36B3"/>
  </w:style>
  <w:style w:type="character" w:customStyle="1" w:styleId="kicker">
    <w:name w:val="kicker"/>
    <w:rsid w:val="00AC36B3"/>
  </w:style>
  <w:style w:type="character" w:customStyle="1" w:styleId="backcontent">
    <w:name w:val="backcontent"/>
    <w:rsid w:val="00AC36B3"/>
  </w:style>
  <w:style w:type="character" w:customStyle="1" w:styleId="daystmp">
    <w:name w:val="daystmp"/>
    <w:rsid w:val="00AC36B3"/>
  </w:style>
  <w:style w:type="character" w:customStyle="1" w:styleId="cardsfont12ptchar">
    <w:name w:val="cardsfont12ptchar"/>
    <w:rsid w:val="00AC36B3"/>
  </w:style>
  <w:style w:type="character" w:customStyle="1" w:styleId="gal">
    <w:name w:val="gal"/>
    <w:rsid w:val="00AC36B3"/>
  </w:style>
  <w:style w:type="character" w:customStyle="1" w:styleId="submitted">
    <w:name w:val="submitted"/>
    <w:rsid w:val="00AC36B3"/>
  </w:style>
  <w:style w:type="character" w:customStyle="1" w:styleId="imagedateline">
    <w:name w:val="image_dateline"/>
    <w:rsid w:val="00AC36B3"/>
  </w:style>
  <w:style w:type="character" w:customStyle="1" w:styleId="authordatecharchar">
    <w:name w:val="authordatecharchar"/>
    <w:rsid w:val="00AC36B3"/>
  </w:style>
  <w:style w:type="character" w:customStyle="1" w:styleId="style1char0">
    <w:name w:val="style1char"/>
    <w:rsid w:val="00AC36B3"/>
  </w:style>
  <w:style w:type="character" w:customStyle="1" w:styleId="tagcharchar0">
    <w:name w:val="tagcharchar"/>
    <w:rsid w:val="00AC36B3"/>
  </w:style>
  <w:style w:type="character" w:customStyle="1" w:styleId="underlinedcharchar2">
    <w:name w:val="underlinedcharchar"/>
    <w:rsid w:val="00AC36B3"/>
  </w:style>
  <w:style w:type="character" w:customStyle="1" w:styleId="BoxedChar">
    <w:name w:val="Boxed Char"/>
    <w:rsid w:val="00AC36B3"/>
    <w:rPr>
      <w:rFonts w:ascii="Arial Narrow" w:hAnsi="Arial Narrow" w:hint="default"/>
      <w:b/>
      <w:bCs w:val="0"/>
      <w:sz w:val="18"/>
      <w:bdr w:val="single" w:sz="6" w:space="0" w:color="auto" w:frame="1"/>
    </w:rPr>
  </w:style>
  <w:style w:type="character" w:customStyle="1" w:styleId="Style11ptUnderline2">
    <w:name w:val="Style 11 pt Underline2"/>
    <w:rsid w:val="00AC36B3"/>
    <w:rPr>
      <w:sz w:val="20"/>
      <w:u w:val="single"/>
    </w:rPr>
  </w:style>
  <w:style w:type="character" w:customStyle="1" w:styleId="Style11ptBoldUnderline2">
    <w:name w:val="Style 11 pt Bold Underline2"/>
    <w:rsid w:val="00AC36B3"/>
    <w:rPr>
      <w:b/>
      <w:bCs/>
      <w:sz w:val="20"/>
      <w:u w:val="single"/>
    </w:rPr>
  </w:style>
  <w:style w:type="character" w:customStyle="1" w:styleId="nw">
    <w:name w:val="nw"/>
    <w:rsid w:val="00AC36B3"/>
  </w:style>
  <w:style w:type="character" w:customStyle="1" w:styleId="Styleunderline11ptBoldBorderSinglesolidlineAuto">
    <w:name w:val="Style underline + 11 pt Bold Border: : (Single solid line Auto ..."/>
    <w:rsid w:val="00AC36B3"/>
    <w:rPr>
      <w:b/>
      <w:bCs/>
      <w:sz w:val="20"/>
      <w:u w:val="single"/>
      <w:bdr w:val="single" w:sz="4" w:space="0" w:color="auto" w:frame="1"/>
    </w:rPr>
  </w:style>
  <w:style w:type="character" w:customStyle="1" w:styleId="cardCharCharChar1">
    <w:name w:val="card Char Char Char1"/>
    <w:rsid w:val="00AC36B3"/>
    <w:rPr>
      <w:lang w:val="en-US" w:eastAsia="en-US" w:bidi="ar-SA"/>
    </w:rPr>
  </w:style>
  <w:style w:type="character" w:customStyle="1" w:styleId="authors1">
    <w:name w:val="authors1"/>
    <w:rsid w:val="00AC36B3"/>
    <w:rPr>
      <w:rFonts w:ascii="Verdana" w:hAnsi="Verdana" w:hint="default"/>
      <w:b/>
      <w:bCs/>
      <w:color w:val="006699"/>
      <w:sz w:val="20"/>
      <w:szCs w:val="20"/>
    </w:rPr>
  </w:style>
  <w:style w:type="character" w:customStyle="1" w:styleId="headlinesectionlarge">
    <w:name w:val="headline_section_large"/>
    <w:rsid w:val="00AC36B3"/>
  </w:style>
  <w:style w:type="character" w:customStyle="1" w:styleId="Styleunderline11ptBlack">
    <w:name w:val="Style underline + 11 pt Black"/>
    <w:rsid w:val="00AC36B3"/>
    <w:rPr>
      <w:color w:val="000000"/>
      <w:sz w:val="20"/>
      <w:u w:val="single"/>
    </w:rPr>
  </w:style>
  <w:style w:type="character" w:customStyle="1" w:styleId="Styleunderline11ptBoldBlack">
    <w:name w:val="Style underline + 11 pt Bold Black"/>
    <w:rsid w:val="00AC36B3"/>
    <w:rPr>
      <w:b/>
      <w:bCs/>
      <w:color w:val="000000"/>
      <w:sz w:val="20"/>
      <w:u w:val="single"/>
    </w:rPr>
  </w:style>
  <w:style w:type="character" w:customStyle="1" w:styleId="Style11ptBoldBlackUnderline">
    <w:name w:val="Style 11 pt Bold Black Underline"/>
    <w:rsid w:val="00AC36B3"/>
    <w:rPr>
      <w:b/>
      <w:bCs/>
      <w:color w:val="000000"/>
      <w:sz w:val="20"/>
      <w:u w:val="single"/>
    </w:rPr>
  </w:style>
  <w:style w:type="character" w:customStyle="1" w:styleId="Style11ptBoldBlackUnderlineBorderSinglesolidline">
    <w:name w:val="Style 11 pt Bold Black Underline Border: : (Single solid line ..."/>
    <w:rsid w:val="00AC36B3"/>
    <w:rPr>
      <w:b/>
      <w:bCs/>
      <w:color w:val="000000"/>
      <w:sz w:val="20"/>
      <w:u w:val="single"/>
      <w:bdr w:val="single" w:sz="4" w:space="0" w:color="auto" w:frame="1"/>
    </w:rPr>
  </w:style>
  <w:style w:type="character" w:customStyle="1" w:styleId="StyleLatinMeridien-Italic11ptItalicUnderline">
    <w:name w:val="Style (Latin) Meridien-Italic 11 pt Italic Underline"/>
    <w:rsid w:val="00AC36B3"/>
    <w:rPr>
      <w:rFonts w:ascii="Meridien-Italic" w:hAnsi="Meridien-Italic" w:hint="default"/>
      <w:i/>
      <w:iCs/>
      <w:sz w:val="20"/>
      <w:u w:val="single"/>
    </w:rPr>
  </w:style>
  <w:style w:type="character" w:customStyle="1" w:styleId="Citation-AuthorDate">
    <w:name w:val="Citation - Author/Date"/>
    <w:rsid w:val="00AC36B3"/>
    <w:rPr>
      <w:b/>
      <w:bCs w:val="0"/>
      <w:smallCaps/>
      <w:sz w:val="24"/>
      <w:u w:val="single"/>
    </w:rPr>
  </w:style>
  <w:style w:type="character" w:customStyle="1" w:styleId="underlinestylechar0">
    <w:name w:val="underlinestylechar"/>
    <w:rsid w:val="00AC36B3"/>
  </w:style>
  <w:style w:type="character" w:customStyle="1" w:styleId="highlight">
    <w:name w:val="highlight"/>
    <w:rsid w:val="00AC36B3"/>
  </w:style>
  <w:style w:type="character" w:customStyle="1" w:styleId="DottedUnderline0">
    <w:name w:val="Dotted Underline"/>
    <w:rsid w:val="00AC36B3"/>
    <w:rPr>
      <w:rFonts w:ascii="Times New Roman" w:hAnsi="Times New Roman" w:cs="Times New Roman" w:hint="default"/>
      <w:sz w:val="20"/>
      <w:u w:val="dottedHeavy"/>
    </w:rPr>
  </w:style>
  <w:style w:type="character" w:customStyle="1" w:styleId="titleauthoretc">
    <w:name w:val="titleauthoretc"/>
    <w:rsid w:val="00AC36B3"/>
  </w:style>
  <w:style w:type="character" w:customStyle="1" w:styleId="labeltext">
    <w:name w:val="labeltext"/>
    <w:rsid w:val="00AC36B3"/>
  </w:style>
  <w:style w:type="character" w:customStyle="1" w:styleId="viewlink">
    <w:name w:val="viewlink"/>
    <w:rsid w:val="00AC36B3"/>
  </w:style>
  <w:style w:type="character" w:customStyle="1" w:styleId="share">
    <w:name w:val="share"/>
    <w:rsid w:val="00AC36B3"/>
  </w:style>
  <w:style w:type="character" w:customStyle="1" w:styleId="inlinkchart">
    <w:name w:val="inlink_chart"/>
    <w:rsid w:val="00AC36B3"/>
  </w:style>
  <w:style w:type="character" w:customStyle="1" w:styleId="underLight">
    <w:name w:val="underLight"/>
    <w:uiPriority w:val="1"/>
    <w:qFormat/>
    <w:rsid w:val="00AC36B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C36B3"/>
  </w:style>
  <w:style w:type="character" w:customStyle="1" w:styleId="author-rss">
    <w:name w:val="author-rss"/>
    <w:rsid w:val="00AC36B3"/>
  </w:style>
  <w:style w:type="character" w:customStyle="1" w:styleId="fbsharecountwrapper">
    <w:name w:val="fb_share_count_wrapper"/>
    <w:rsid w:val="00AC36B3"/>
  </w:style>
  <w:style w:type="character" w:customStyle="1" w:styleId="fbbuttontext">
    <w:name w:val="fb_button_text"/>
    <w:rsid w:val="00AC36B3"/>
  </w:style>
  <w:style w:type="character" w:customStyle="1" w:styleId="hw">
    <w:name w:val="hw"/>
    <w:rsid w:val="00AC36B3"/>
  </w:style>
  <w:style w:type="character" w:customStyle="1" w:styleId="linktotop">
    <w:name w:val="linktotop"/>
    <w:rsid w:val="00AC36B3"/>
  </w:style>
  <w:style w:type="character" w:customStyle="1" w:styleId="maintextbldleft">
    <w:name w:val="maintextbldleft"/>
    <w:rsid w:val="00AC36B3"/>
  </w:style>
  <w:style w:type="character" w:customStyle="1" w:styleId="maintextleft">
    <w:name w:val="maintextleft"/>
    <w:rsid w:val="00AC36B3"/>
  </w:style>
  <w:style w:type="character" w:customStyle="1" w:styleId="descriptionstyle1block">
    <w:name w:val="description style1 block"/>
    <w:rsid w:val="00AC36B3"/>
  </w:style>
  <w:style w:type="character" w:customStyle="1" w:styleId="gutter-right-1">
    <w:name w:val="gutter-right-1"/>
    <w:basedOn w:val="DefaultParagraphFont"/>
    <w:rsid w:val="00AC36B3"/>
  </w:style>
  <w:style w:type="character" w:customStyle="1" w:styleId="ssl3">
    <w:name w:val="ss_l3"/>
    <w:rsid w:val="00AC36B3"/>
  </w:style>
  <w:style w:type="character" w:customStyle="1" w:styleId="FontStyle39">
    <w:name w:val="Font Style39"/>
    <w:uiPriority w:val="99"/>
    <w:rsid w:val="00AC36B3"/>
    <w:rPr>
      <w:rFonts w:ascii="Constantia" w:hAnsi="Constantia" w:cs="Constantia" w:hint="default"/>
      <w:b/>
      <w:bCs/>
      <w:sz w:val="18"/>
      <w:szCs w:val="18"/>
    </w:rPr>
  </w:style>
  <w:style w:type="character" w:customStyle="1" w:styleId="6">
    <w:name w:val="6"/>
    <w:rsid w:val="00AC36B3"/>
    <w:rPr>
      <w:rFonts w:ascii="Arial" w:hAnsi="Arial" w:cs="Arial" w:hint="default"/>
      <w:bCs/>
      <w:sz w:val="20"/>
      <w:u w:val="single"/>
      <w:lang w:val="en-US" w:eastAsia="en-US" w:bidi="ar-SA"/>
    </w:rPr>
  </w:style>
  <w:style w:type="character" w:customStyle="1" w:styleId="Header11">
    <w:name w:val="Header11"/>
    <w:rsid w:val="00AC36B3"/>
  </w:style>
  <w:style w:type="character" w:customStyle="1" w:styleId="posa">
    <w:name w:val="pos(a)"/>
    <w:basedOn w:val="DefaultParagraphFont"/>
    <w:rsid w:val="00AC36B3"/>
  </w:style>
  <w:style w:type="character" w:customStyle="1" w:styleId="u-hiddeninnarrowenv">
    <w:name w:val="u-hiddeninnarrowenv"/>
    <w:basedOn w:val="DefaultParagraphFont"/>
    <w:rsid w:val="00AC36B3"/>
  </w:style>
  <w:style w:type="character" w:customStyle="1" w:styleId="followbutton-bird">
    <w:name w:val="followbutton-bird"/>
    <w:basedOn w:val="DefaultParagraphFont"/>
    <w:rsid w:val="00AC36B3"/>
  </w:style>
  <w:style w:type="character" w:customStyle="1" w:styleId="tweetauthor-name">
    <w:name w:val="tweetauthor-name"/>
    <w:basedOn w:val="DefaultParagraphFont"/>
    <w:rsid w:val="00AC36B3"/>
  </w:style>
  <w:style w:type="character" w:customStyle="1" w:styleId="tweetauthor-verifiedbadge">
    <w:name w:val="tweetauthor-verifiedbadge"/>
    <w:basedOn w:val="DefaultParagraphFont"/>
    <w:rsid w:val="00AC36B3"/>
  </w:style>
  <w:style w:type="character" w:customStyle="1" w:styleId="tweetauthor-screenname">
    <w:name w:val="tweetauthor-screenname"/>
    <w:basedOn w:val="DefaultParagraphFont"/>
    <w:rsid w:val="00AC36B3"/>
  </w:style>
  <w:style w:type="character" w:customStyle="1" w:styleId="u-hiddenvisually">
    <w:name w:val="u-hiddenvisually"/>
    <w:basedOn w:val="DefaultParagraphFont"/>
    <w:rsid w:val="00AC36B3"/>
  </w:style>
  <w:style w:type="character" w:customStyle="1" w:styleId="tweetaction-stat">
    <w:name w:val="tweetaction-stat"/>
    <w:basedOn w:val="DefaultParagraphFont"/>
    <w:rsid w:val="00AC36B3"/>
  </w:style>
  <w:style w:type="character" w:customStyle="1" w:styleId="related">
    <w:name w:val="related"/>
    <w:basedOn w:val="DefaultParagraphFont"/>
    <w:rsid w:val="00AC36B3"/>
  </w:style>
  <w:style w:type="character" w:customStyle="1" w:styleId="related-content">
    <w:name w:val="related-content"/>
    <w:basedOn w:val="DefaultParagraphFont"/>
    <w:rsid w:val="00AC36B3"/>
  </w:style>
  <w:style w:type="character" w:customStyle="1" w:styleId="name-of-author">
    <w:name w:val="name-of-author"/>
    <w:basedOn w:val="DefaultParagraphFont"/>
    <w:rsid w:val="00AC36B3"/>
  </w:style>
  <w:style w:type="character" w:customStyle="1" w:styleId="first-name">
    <w:name w:val="first-name"/>
    <w:basedOn w:val="DefaultParagraphFont"/>
    <w:rsid w:val="00AC36B3"/>
  </w:style>
  <w:style w:type="character" w:customStyle="1" w:styleId="last-name">
    <w:name w:val="last-name"/>
    <w:basedOn w:val="DefaultParagraphFont"/>
    <w:rsid w:val="00AC36B3"/>
  </w:style>
  <w:style w:type="character" w:customStyle="1" w:styleId="caption10">
    <w:name w:val="caption1"/>
    <w:basedOn w:val="DefaultParagraphFont"/>
    <w:rsid w:val="00AC36B3"/>
  </w:style>
  <w:style w:type="character" w:customStyle="1" w:styleId="recirc-text">
    <w:name w:val="&quot;recirc-text”"/>
    <w:basedOn w:val="DefaultParagraphFont"/>
    <w:rsid w:val="00AC36B3"/>
  </w:style>
  <w:style w:type="character" w:customStyle="1" w:styleId="video-icon">
    <w:name w:val="video-icon"/>
    <w:basedOn w:val="DefaultParagraphFont"/>
    <w:rsid w:val="00AC36B3"/>
  </w:style>
  <w:style w:type="character" w:customStyle="1" w:styleId="powa-shot-play-btn-text">
    <w:name w:val="powa-shot-play-btn-text"/>
    <w:basedOn w:val="DefaultParagraphFont"/>
    <w:rsid w:val="00AC36B3"/>
  </w:style>
  <w:style w:type="character" w:customStyle="1" w:styleId="powa-shot-click">
    <w:name w:val="powa-shot-click"/>
    <w:basedOn w:val="DefaultParagraphFont"/>
    <w:rsid w:val="00AC36B3"/>
  </w:style>
  <w:style w:type="character" w:customStyle="1" w:styleId="wpv-blurb">
    <w:name w:val="wpv-blurb"/>
    <w:basedOn w:val="DefaultParagraphFont"/>
    <w:rsid w:val="00AC36B3"/>
  </w:style>
  <w:style w:type="character" w:customStyle="1" w:styleId="pb-caption">
    <w:name w:val="pb-caption"/>
    <w:basedOn w:val="DefaultParagraphFont"/>
    <w:rsid w:val="00AC36B3"/>
  </w:style>
  <w:style w:type="character" w:customStyle="1" w:styleId="Heading5Char1">
    <w:name w:val="Heading 5 Char1"/>
    <w:aliases w:val="Text Char1"/>
    <w:basedOn w:val="DefaultParagraphFont"/>
    <w:semiHidden/>
    <w:rsid w:val="00AC36B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C36B3"/>
    <w:rPr>
      <w:vertAlign w:val="baseline"/>
    </w:rPr>
  </w:style>
  <w:style w:type="character" w:customStyle="1" w:styleId="Heading7Char1">
    <w:name w:val="Heading 7 Char1"/>
    <w:basedOn w:val="DefaultParagraphFont"/>
    <w:semiHidden/>
    <w:rsid w:val="00AC36B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C36B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C36B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C36B3"/>
    <w:rPr>
      <w:rFonts w:ascii="Calibri" w:hAnsi="Calibri" w:cs="Calibri"/>
    </w:rPr>
  </w:style>
  <w:style w:type="numbering" w:customStyle="1" w:styleId="NoList2">
    <w:name w:val="No List2"/>
    <w:next w:val="NoList"/>
    <w:uiPriority w:val="99"/>
    <w:semiHidden/>
    <w:unhideWhenUsed/>
    <w:rsid w:val="00AC36B3"/>
  </w:style>
  <w:style w:type="numbering" w:customStyle="1" w:styleId="NoList3">
    <w:name w:val="No List3"/>
    <w:next w:val="NoList"/>
    <w:uiPriority w:val="99"/>
    <w:semiHidden/>
    <w:unhideWhenUsed/>
    <w:rsid w:val="00AC36B3"/>
  </w:style>
  <w:style w:type="numbering" w:customStyle="1" w:styleId="NoList4">
    <w:name w:val="No List4"/>
    <w:next w:val="NoList"/>
    <w:uiPriority w:val="99"/>
    <w:semiHidden/>
    <w:unhideWhenUsed/>
    <w:rsid w:val="00AC36B3"/>
  </w:style>
  <w:style w:type="numbering" w:customStyle="1" w:styleId="NoList5">
    <w:name w:val="No List5"/>
    <w:next w:val="NoList"/>
    <w:semiHidden/>
    <w:unhideWhenUsed/>
    <w:rsid w:val="00AC36B3"/>
  </w:style>
  <w:style w:type="paragraph" w:styleId="BlockText">
    <w:name w:val="Block Text"/>
    <w:basedOn w:val="Normal"/>
    <w:rsid w:val="00AC36B3"/>
    <w:pPr>
      <w:ind w:left="229" w:right="229"/>
    </w:pPr>
    <w:rPr>
      <w:rFonts w:ascii="Verdana" w:eastAsia="Times New Roman" w:hAnsi="Verdana"/>
      <w:sz w:val="16"/>
      <w:szCs w:val="20"/>
    </w:rPr>
  </w:style>
  <w:style w:type="paragraph" w:styleId="NormalIndent">
    <w:name w:val="Normal Indent"/>
    <w:basedOn w:val="Normal"/>
    <w:rsid w:val="00AC36B3"/>
    <w:pPr>
      <w:ind w:left="720"/>
    </w:pPr>
    <w:rPr>
      <w:rFonts w:eastAsia="Times New Roman"/>
      <w:szCs w:val="20"/>
    </w:rPr>
  </w:style>
  <w:style w:type="paragraph" w:styleId="EnvelopeReturn">
    <w:name w:val="envelope return"/>
    <w:basedOn w:val="Normal"/>
    <w:rsid w:val="00AC36B3"/>
    <w:rPr>
      <w:rFonts w:ascii="Arial" w:eastAsia="Times New Roman" w:hAnsi="Arial"/>
      <w:sz w:val="24"/>
      <w:szCs w:val="20"/>
    </w:rPr>
  </w:style>
  <w:style w:type="paragraph" w:styleId="EnvelopeAddress">
    <w:name w:val="envelope address"/>
    <w:basedOn w:val="Normal"/>
    <w:rsid w:val="00AC36B3"/>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AC36B3"/>
  </w:style>
  <w:style w:type="numbering" w:customStyle="1" w:styleId="NoList7">
    <w:name w:val="No List7"/>
    <w:next w:val="NoList"/>
    <w:semiHidden/>
    <w:unhideWhenUsed/>
    <w:rsid w:val="00AC36B3"/>
  </w:style>
  <w:style w:type="paragraph" w:styleId="ListBullet">
    <w:name w:val="List Bullet"/>
    <w:basedOn w:val="Normal"/>
    <w:link w:val="ListBulletChar"/>
    <w:uiPriority w:val="99"/>
    <w:unhideWhenUsed/>
    <w:rsid w:val="00AC36B3"/>
    <w:pPr>
      <w:tabs>
        <w:tab w:val="num" w:pos="360"/>
      </w:tabs>
      <w:ind w:left="360" w:hanging="360"/>
      <w:contextualSpacing/>
    </w:pPr>
    <w:rPr>
      <w:rFonts w:eastAsia="Calibri"/>
    </w:rPr>
  </w:style>
  <w:style w:type="table" w:styleId="MediumGrid1">
    <w:name w:val="Medium Grid 1"/>
    <w:basedOn w:val="TableNormal"/>
    <w:uiPriority w:val="67"/>
    <w:rsid w:val="00AC36B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AC36B3"/>
  </w:style>
  <w:style w:type="numbering" w:customStyle="1" w:styleId="NoList111">
    <w:name w:val="No List111"/>
    <w:next w:val="NoList"/>
    <w:uiPriority w:val="99"/>
    <w:semiHidden/>
    <w:unhideWhenUsed/>
    <w:rsid w:val="00AC36B3"/>
  </w:style>
  <w:style w:type="numbering" w:customStyle="1" w:styleId="NoList1111">
    <w:name w:val="No List1111"/>
    <w:next w:val="NoList"/>
    <w:uiPriority w:val="99"/>
    <w:semiHidden/>
    <w:unhideWhenUsed/>
    <w:rsid w:val="00AC36B3"/>
  </w:style>
  <w:style w:type="numbering" w:customStyle="1" w:styleId="NoList11111">
    <w:name w:val="No List11111"/>
    <w:next w:val="NoList"/>
    <w:uiPriority w:val="99"/>
    <w:semiHidden/>
    <w:unhideWhenUsed/>
    <w:rsid w:val="00AC36B3"/>
  </w:style>
  <w:style w:type="numbering" w:customStyle="1" w:styleId="NoList111111">
    <w:name w:val="No List111111"/>
    <w:next w:val="NoList"/>
    <w:uiPriority w:val="99"/>
    <w:semiHidden/>
    <w:unhideWhenUsed/>
    <w:rsid w:val="00AC36B3"/>
  </w:style>
  <w:style w:type="numbering" w:customStyle="1" w:styleId="NoList1111111">
    <w:name w:val="No List1111111"/>
    <w:next w:val="NoList"/>
    <w:uiPriority w:val="99"/>
    <w:semiHidden/>
    <w:unhideWhenUsed/>
    <w:rsid w:val="00AC36B3"/>
  </w:style>
  <w:style w:type="numbering" w:customStyle="1" w:styleId="NoList11111111">
    <w:name w:val="No List11111111"/>
    <w:next w:val="NoList"/>
    <w:uiPriority w:val="99"/>
    <w:semiHidden/>
    <w:unhideWhenUsed/>
    <w:rsid w:val="00AC36B3"/>
  </w:style>
  <w:style w:type="numbering" w:customStyle="1" w:styleId="NoList111111111">
    <w:name w:val="No List111111111"/>
    <w:next w:val="NoList"/>
    <w:uiPriority w:val="99"/>
    <w:semiHidden/>
    <w:unhideWhenUsed/>
    <w:rsid w:val="00AC36B3"/>
  </w:style>
  <w:style w:type="numbering" w:customStyle="1" w:styleId="NoList1111111111">
    <w:name w:val="No List1111111111"/>
    <w:next w:val="NoList"/>
    <w:uiPriority w:val="99"/>
    <w:semiHidden/>
    <w:unhideWhenUsed/>
    <w:rsid w:val="00AC36B3"/>
  </w:style>
  <w:style w:type="numbering" w:customStyle="1" w:styleId="NoList11111111111">
    <w:name w:val="No List11111111111"/>
    <w:next w:val="NoList"/>
    <w:uiPriority w:val="99"/>
    <w:semiHidden/>
    <w:unhideWhenUsed/>
    <w:rsid w:val="00AC36B3"/>
  </w:style>
  <w:style w:type="numbering" w:customStyle="1" w:styleId="NoList111111111111">
    <w:name w:val="No List111111111111"/>
    <w:next w:val="NoList"/>
    <w:uiPriority w:val="99"/>
    <w:semiHidden/>
    <w:unhideWhenUsed/>
    <w:rsid w:val="00AC36B3"/>
  </w:style>
  <w:style w:type="numbering" w:customStyle="1" w:styleId="NoList1111111111111">
    <w:name w:val="No List1111111111111"/>
    <w:next w:val="NoList"/>
    <w:uiPriority w:val="99"/>
    <w:semiHidden/>
    <w:unhideWhenUsed/>
    <w:rsid w:val="00AC36B3"/>
  </w:style>
  <w:style w:type="numbering" w:customStyle="1" w:styleId="NoList11111111111111">
    <w:name w:val="No List11111111111111"/>
    <w:next w:val="NoList"/>
    <w:uiPriority w:val="99"/>
    <w:semiHidden/>
    <w:unhideWhenUsed/>
    <w:rsid w:val="00AC36B3"/>
  </w:style>
  <w:style w:type="numbering" w:customStyle="1" w:styleId="NoList111111111111111">
    <w:name w:val="No List111111111111111"/>
    <w:next w:val="NoList"/>
    <w:uiPriority w:val="99"/>
    <w:semiHidden/>
    <w:unhideWhenUsed/>
    <w:rsid w:val="00AC36B3"/>
  </w:style>
  <w:style w:type="numbering" w:customStyle="1" w:styleId="NoList1111111111111111">
    <w:name w:val="No List1111111111111111"/>
    <w:next w:val="NoList"/>
    <w:uiPriority w:val="99"/>
    <w:semiHidden/>
    <w:unhideWhenUsed/>
    <w:rsid w:val="00AC36B3"/>
  </w:style>
  <w:style w:type="numbering" w:customStyle="1" w:styleId="NoList11111111111111111">
    <w:name w:val="No List11111111111111111"/>
    <w:next w:val="NoList"/>
    <w:uiPriority w:val="99"/>
    <w:semiHidden/>
    <w:unhideWhenUsed/>
    <w:rsid w:val="00AC36B3"/>
  </w:style>
  <w:style w:type="character" w:customStyle="1" w:styleId="FontStyle220">
    <w:name w:val="Font Style220"/>
    <w:basedOn w:val="DefaultParagraphFont"/>
    <w:uiPriority w:val="99"/>
    <w:rsid w:val="00AC36B3"/>
    <w:rPr>
      <w:rFonts w:ascii="Candara" w:hAnsi="Candara" w:cs="Candara" w:hint="default"/>
      <w:i/>
      <w:iCs/>
      <w:sz w:val="18"/>
      <w:szCs w:val="18"/>
    </w:rPr>
  </w:style>
  <w:style w:type="character" w:customStyle="1" w:styleId="FontStyle290">
    <w:name w:val="Font Style290"/>
    <w:basedOn w:val="DefaultParagraphFont"/>
    <w:uiPriority w:val="99"/>
    <w:rsid w:val="00AC36B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C36B3"/>
    <w:rPr>
      <w:rFonts w:ascii="Arial" w:hAnsi="Arial" w:cs="Arial"/>
      <w:b/>
      <w:bCs/>
      <w:sz w:val="16"/>
      <w:szCs w:val="16"/>
    </w:rPr>
  </w:style>
  <w:style w:type="paragraph" w:customStyle="1" w:styleId="articlebodynormaltext">
    <w:name w:val="articlebody_normaltext"/>
    <w:basedOn w:val="Normal"/>
    <w:rsid w:val="00AC36B3"/>
    <w:pPr>
      <w:spacing w:before="100" w:beforeAutospacing="1" w:after="100" w:afterAutospacing="1"/>
    </w:pPr>
    <w:rPr>
      <w:rFonts w:ascii="Georgia" w:hAnsi="Georgia"/>
    </w:rPr>
  </w:style>
  <w:style w:type="character" w:customStyle="1" w:styleId="Bodytext21">
    <w:name w:val="Body text (2)_"/>
    <w:basedOn w:val="DefaultParagraphFont"/>
    <w:link w:val="Bodytext22"/>
    <w:rsid w:val="00AC36B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AC36B3"/>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AC36B3"/>
    <w:rPr>
      <w:color w:val="000000"/>
      <w:sz w:val="28"/>
      <w:szCs w:val="28"/>
    </w:rPr>
  </w:style>
  <w:style w:type="character" w:customStyle="1" w:styleId="Style9ptItalicUnderline">
    <w:name w:val="Style 9 pt Italic Underline"/>
    <w:rsid w:val="00AC36B3"/>
    <w:rPr>
      <w:i/>
      <w:iCs/>
      <w:sz w:val="20"/>
      <w:u w:val="single"/>
    </w:rPr>
  </w:style>
  <w:style w:type="paragraph" w:customStyle="1" w:styleId="StyleHeading4TagsmalltextBigcardbodyNormalTagNotBold">
    <w:name w:val="Style Heading 4Tagsmall textBig cardbodyNormal Tag + Not Bold"/>
    <w:basedOn w:val="Heading4"/>
    <w:rsid w:val="00AC36B3"/>
    <w:rPr>
      <w:bCs w:val="0"/>
      <w:sz w:val="22"/>
      <w:szCs w:val="22"/>
    </w:rPr>
  </w:style>
  <w:style w:type="character" w:customStyle="1" w:styleId="StyleBox12ptBold">
    <w:name w:val="Style Box + 12 pt Bold"/>
    <w:basedOn w:val="DefaultParagraphFont"/>
    <w:rsid w:val="00AC36B3"/>
    <w:rPr>
      <w:rFonts w:ascii="Georgia" w:hAnsi="Georgia"/>
      <w:b/>
      <w:bCs/>
      <w:sz w:val="22"/>
      <w:u w:val="single"/>
      <w:bdr w:val="none" w:sz="0" w:space="0" w:color="auto"/>
    </w:rPr>
  </w:style>
  <w:style w:type="character" w:customStyle="1" w:styleId="StyleBox12pt">
    <w:name w:val="Style Box + 12 pt"/>
    <w:basedOn w:val="DefaultParagraphFont"/>
    <w:rsid w:val="00AC36B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AC36B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AC36B3"/>
    <w:rPr>
      <w:bCs w:val="0"/>
      <w:szCs w:val="22"/>
    </w:rPr>
  </w:style>
  <w:style w:type="character" w:customStyle="1" w:styleId="StyleGaramondText1">
    <w:name w:val="Style Garamond Text 1"/>
    <w:basedOn w:val="DefaultParagraphFont"/>
    <w:rsid w:val="00AC36B3"/>
    <w:rPr>
      <w:rFonts w:ascii="Georgia" w:hAnsi="Georgia"/>
      <w:color w:val="0D0D0D" w:themeColor="text1" w:themeTint="F2"/>
      <w:sz w:val="22"/>
    </w:rPr>
  </w:style>
  <w:style w:type="character" w:customStyle="1" w:styleId="StyleGaramondText1Underline">
    <w:name w:val="Style Garamond Text 1 Underline"/>
    <w:basedOn w:val="DefaultParagraphFont"/>
    <w:rsid w:val="00AC36B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AC36B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C36B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C36B3"/>
    <w:rPr>
      <w:b w:val="0"/>
      <w:bCs w:val="0"/>
      <w:sz w:val="14"/>
      <w:u w:val="none"/>
    </w:rPr>
  </w:style>
  <w:style w:type="character" w:customStyle="1" w:styleId="Style7ptBold">
    <w:name w:val="Style 7 pt Bold"/>
    <w:basedOn w:val="DefaultParagraphFont"/>
    <w:rsid w:val="00AC36B3"/>
    <w:rPr>
      <w:b w:val="0"/>
      <w:bCs/>
      <w:sz w:val="14"/>
    </w:rPr>
  </w:style>
  <w:style w:type="paragraph" w:customStyle="1" w:styleId="Stylecardtext8pt">
    <w:name w:val="Style card text + 8 pt"/>
    <w:basedOn w:val="Normal"/>
    <w:rsid w:val="00AC36B3"/>
    <w:pPr>
      <w:ind w:right="288"/>
    </w:pPr>
    <w:rPr>
      <w:sz w:val="16"/>
    </w:rPr>
  </w:style>
  <w:style w:type="paragraph" w:customStyle="1" w:styleId="Stylecardtext5pt">
    <w:name w:val="Style card text + 5 pt"/>
    <w:basedOn w:val="Normal"/>
    <w:rsid w:val="00AC36B3"/>
    <w:pPr>
      <w:ind w:right="288"/>
    </w:pPr>
    <w:rPr>
      <w:sz w:val="10"/>
    </w:rPr>
  </w:style>
  <w:style w:type="character" w:customStyle="1" w:styleId="StyleStyleBoldUnderlineUnderlineIntenseEmphasis1apple-style-">
    <w:name w:val="Style Style Bold UnderlineUnderlineIntense Emphasis1apple-style-..."/>
    <w:basedOn w:val="DefaultParagraphFont"/>
    <w:rsid w:val="00AC36B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C36B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C36B3"/>
    <w:rPr>
      <w:rFonts w:ascii="Georgia" w:hAnsi="Georgia"/>
      <w:u w:val="single"/>
    </w:rPr>
  </w:style>
  <w:style w:type="paragraph" w:customStyle="1" w:styleId="StyleCardsGeorgia12ptBoldThickunderlineBorderSin">
    <w:name w:val="Style Cards + Georgia 12 pt Bold Thick underline Border: : (Sin..."/>
    <w:basedOn w:val="Normal"/>
    <w:rsid w:val="00AC36B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C36B3"/>
    <w:rPr>
      <w:rFonts w:ascii="Georgia" w:hAnsi="Georgia"/>
      <w:sz w:val="24"/>
      <w:u w:val="single"/>
    </w:rPr>
  </w:style>
  <w:style w:type="paragraph" w:customStyle="1" w:styleId="StyleCardsGeorgia">
    <w:name w:val="Style Cards + Georgia"/>
    <w:basedOn w:val="Normal"/>
    <w:rsid w:val="00AC36B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AC36B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AC36B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AC36B3"/>
    <w:rPr>
      <w:rFonts w:eastAsia="Times New Roman"/>
      <w:i/>
      <w:iCs/>
    </w:rPr>
  </w:style>
  <w:style w:type="character" w:customStyle="1" w:styleId="HTMLAddressChar">
    <w:name w:val="HTML Address Char"/>
    <w:basedOn w:val="DefaultParagraphFont"/>
    <w:link w:val="HTMLAddress"/>
    <w:uiPriority w:val="99"/>
    <w:rsid w:val="00AC36B3"/>
    <w:rPr>
      <w:rFonts w:ascii="Calibri" w:eastAsia="Times New Roman" w:hAnsi="Calibri"/>
      <w:i/>
      <w:iCs/>
      <w:sz w:val="22"/>
    </w:rPr>
  </w:style>
  <w:style w:type="paragraph" w:styleId="Index1">
    <w:name w:val="index 1"/>
    <w:basedOn w:val="Normal"/>
    <w:next w:val="Normal"/>
    <w:autoRedefine/>
    <w:unhideWhenUsed/>
    <w:rsid w:val="00AC36B3"/>
    <w:pPr>
      <w:ind w:left="220" w:hanging="220"/>
    </w:pPr>
  </w:style>
  <w:style w:type="character" w:customStyle="1" w:styleId="CardsFont6ptChar1">
    <w:name w:val="Cards + Font: 6 pt Char1"/>
    <w:link w:val="CardsFont6pt"/>
    <w:locked/>
    <w:rsid w:val="00AC36B3"/>
    <w:rPr>
      <w:rFonts w:ascii="Calibri" w:eastAsia="Times New Roman" w:hAnsi="Calibri" w:cs="Times New Roman"/>
      <w:sz w:val="12"/>
      <w:szCs w:val="20"/>
    </w:rPr>
  </w:style>
  <w:style w:type="paragraph" w:customStyle="1" w:styleId="Quote2">
    <w:name w:val="Quote2"/>
    <w:basedOn w:val="Default"/>
    <w:next w:val="Default"/>
    <w:rsid w:val="00AC36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AC36B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AC36B3"/>
    <w:pPr>
      <w:keepNext/>
      <w:keepLines/>
      <w:spacing w:before="200"/>
      <w:outlineLvl w:val="3"/>
    </w:pPr>
    <w:rPr>
      <w:rFonts w:eastAsia="Times New Roman"/>
      <w:b/>
      <w:bCs/>
      <w:iCs/>
      <w:sz w:val="26"/>
    </w:rPr>
  </w:style>
  <w:style w:type="paragraph" w:customStyle="1" w:styleId="post-subtitle">
    <w:name w:val="post-subtitle"/>
    <w:basedOn w:val="Normal"/>
    <w:rsid w:val="00AC36B3"/>
    <w:pPr>
      <w:spacing w:before="100" w:beforeAutospacing="1" w:after="100" w:afterAutospacing="1"/>
    </w:pPr>
    <w:rPr>
      <w:rFonts w:eastAsia="Times New Roman"/>
    </w:rPr>
  </w:style>
  <w:style w:type="paragraph" w:customStyle="1" w:styleId="Pa0">
    <w:name w:val="Pa0"/>
    <w:basedOn w:val="Default"/>
    <w:next w:val="Default"/>
    <w:uiPriority w:val="99"/>
    <w:rsid w:val="00AC36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AC36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AC36B3"/>
    <w:pPr>
      <w:spacing w:before="100" w:beforeAutospacing="1" w:after="100" w:afterAutospacing="1"/>
    </w:pPr>
    <w:rPr>
      <w:rFonts w:eastAsia="Times New Roman"/>
    </w:rPr>
  </w:style>
  <w:style w:type="paragraph" w:customStyle="1" w:styleId="tagline1">
    <w:name w:val="tagline"/>
    <w:basedOn w:val="Normal"/>
    <w:rsid w:val="00AC36B3"/>
    <w:pPr>
      <w:spacing w:before="100" w:beforeAutospacing="1" w:after="100" w:afterAutospacing="1"/>
    </w:pPr>
    <w:rPr>
      <w:rFonts w:eastAsia="Times New Roman"/>
    </w:rPr>
  </w:style>
  <w:style w:type="paragraph" w:customStyle="1" w:styleId="Block1">
    <w:name w:val="Block1"/>
    <w:basedOn w:val="Normal"/>
    <w:next w:val="Normal"/>
    <w:uiPriority w:val="3"/>
    <w:qFormat/>
    <w:rsid w:val="00AC36B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AC36B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AC36B3"/>
    <w:rPr>
      <w:sz w:val="10"/>
    </w:rPr>
  </w:style>
  <w:style w:type="paragraph" w:customStyle="1" w:styleId="ReallySamllText">
    <w:name w:val="ReallySamllText"/>
    <w:basedOn w:val="Normal"/>
    <w:link w:val="ReallySamllTextChar"/>
    <w:autoRedefine/>
    <w:rsid w:val="00AC36B3"/>
    <w:rPr>
      <w:rFonts w:asciiTheme="minorHAnsi" w:hAnsiTheme="minorHAnsi"/>
      <w:sz w:val="10"/>
    </w:rPr>
  </w:style>
  <w:style w:type="paragraph" w:customStyle="1" w:styleId="CardCites">
    <w:name w:val="Card Cites"/>
    <w:basedOn w:val="Normal"/>
    <w:next w:val="Normal"/>
    <w:qFormat/>
    <w:rsid w:val="00AC36B3"/>
    <w:rPr>
      <w:rFonts w:eastAsia="Times New Roman"/>
      <w:b/>
      <w:sz w:val="20"/>
    </w:rPr>
  </w:style>
  <w:style w:type="paragraph" w:customStyle="1" w:styleId="NormalWeb3">
    <w:name w:val="Normal (Web)3"/>
    <w:basedOn w:val="Normal"/>
    <w:rsid w:val="00AC36B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AC36B3"/>
    <w:pPr>
      <w:ind w:left="400"/>
    </w:pPr>
    <w:rPr>
      <w:rFonts w:eastAsia="Times New Roman"/>
    </w:rPr>
  </w:style>
  <w:style w:type="paragraph" w:customStyle="1" w:styleId="TagCiteChar2">
    <w:name w:val="Tag / Cite Char"/>
    <w:basedOn w:val="Normal"/>
    <w:rsid w:val="00AC36B3"/>
    <w:rPr>
      <w:rFonts w:eastAsia="Times New Roman"/>
      <w:b/>
      <w:color w:val="000000"/>
    </w:rPr>
  </w:style>
  <w:style w:type="paragraph" w:customStyle="1" w:styleId="PageNumber2">
    <w:name w:val="Page Number2"/>
    <w:basedOn w:val="Normal"/>
    <w:next w:val="Normal"/>
    <w:rsid w:val="00AC36B3"/>
    <w:rPr>
      <w:rFonts w:eastAsia="Times New Roman"/>
      <w:sz w:val="20"/>
    </w:rPr>
  </w:style>
  <w:style w:type="paragraph" w:customStyle="1" w:styleId="HeaderFooter">
    <w:name w:val="Header &amp; Footer"/>
    <w:rsid w:val="00AC36B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AC36B3"/>
    <w:rPr>
      <w:rFonts w:ascii="Arial Narrow" w:eastAsia="Times New Roman" w:hAnsi="Arial Narrow"/>
      <w:color w:val="000000"/>
      <w:sz w:val="16"/>
    </w:rPr>
  </w:style>
  <w:style w:type="paragraph" w:customStyle="1" w:styleId="CardTextUnderlined">
    <w:name w:val="Card Text Underlined"/>
    <w:basedOn w:val="Normal"/>
    <w:rsid w:val="00AC36B3"/>
    <w:rPr>
      <w:rFonts w:ascii="Arial Narrow" w:eastAsia="Times New Roman" w:hAnsi="Arial Narrow"/>
      <w:u w:val="single"/>
    </w:rPr>
  </w:style>
  <w:style w:type="paragraph" w:customStyle="1" w:styleId="HeaderDebate">
    <w:name w:val="Header Debate"/>
    <w:basedOn w:val="Normal"/>
    <w:rsid w:val="00AC36B3"/>
    <w:pPr>
      <w:jc w:val="center"/>
      <w:outlineLvl w:val="0"/>
    </w:pPr>
    <w:rPr>
      <w:rFonts w:eastAsia="Times New Roman"/>
      <w:b/>
      <w:sz w:val="48"/>
      <w:u w:val="words"/>
    </w:rPr>
  </w:style>
  <w:style w:type="paragraph" w:customStyle="1" w:styleId="NormalWeb1">
    <w:name w:val="Normal (Web)1"/>
    <w:basedOn w:val="Normal"/>
    <w:rsid w:val="00AC36B3"/>
    <w:pPr>
      <w:spacing w:before="100" w:beforeAutospacing="1" w:after="100" w:afterAutospacing="1"/>
    </w:pPr>
    <w:rPr>
      <w:rFonts w:eastAsia="Times New Roman"/>
      <w:sz w:val="20"/>
      <w:szCs w:val="20"/>
    </w:rPr>
  </w:style>
  <w:style w:type="paragraph" w:customStyle="1" w:styleId="CardTagCharChar">
    <w:name w:val="Card Tag Char Char"/>
    <w:basedOn w:val="Normal"/>
    <w:rsid w:val="00AC36B3"/>
    <w:rPr>
      <w:rFonts w:eastAsia="Times New Roman"/>
      <w:b/>
    </w:rPr>
  </w:style>
  <w:style w:type="paragraph" w:customStyle="1" w:styleId="fixed">
    <w:name w:val="fixed"/>
    <w:basedOn w:val="Normal"/>
    <w:rsid w:val="00AC36B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AC36B3"/>
    <w:pPr>
      <w:spacing w:before="100" w:beforeAutospacing="1" w:after="100" w:afterAutospacing="1"/>
    </w:pPr>
    <w:rPr>
      <w:rFonts w:eastAsia="Times New Roman"/>
    </w:rPr>
  </w:style>
  <w:style w:type="paragraph" w:customStyle="1" w:styleId="ExecutiveSummarytext">
    <w:name w:val="Executive Summary text"/>
    <w:basedOn w:val="Normal"/>
    <w:next w:val="Normal"/>
    <w:rsid w:val="00AC36B3"/>
    <w:pPr>
      <w:autoSpaceDE w:val="0"/>
      <w:autoSpaceDN w:val="0"/>
      <w:adjustRightInd w:val="0"/>
    </w:pPr>
    <w:rPr>
      <w:rFonts w:ascii="Arial" w:eastAsia="Times New Roman" w:hAnsi="Arial"/>
    </w:rPr>
  </w:style>
  <w:style w:type="character" w:customStyle="1" w:styleId="NormalUnderlineChar1">
    <w:name w:val="Normal Underline Char1"/>
    <w:locked/>
    <w:rsid w:val="00AC36B3"/>
    <w:rPr>
      <w:u w:val="single"/>
    </w:rPr>
  </w:style>
  <w:style w:type="character" w:customStyle="1" w:styleId="CardUpSize-LightChar">
    <w:name w:val="CardUpSize - Light Char"/>
    <w:link w:val="CardUpSize-Light"/>
    <w:locked/>
    <w:rsid w:val="00AC36B3"/>
    <w:rPr>
      <w:rFonts w:ascii="Times New Roman" w:eastAsia="Times New Roman" w:hAnsi="Times New Roman"/>
      <w:szCs w:val="32"/>
      <w:u w:val="single"/>
    </w:rPr>
  </w:style>
  <w:style w:type="paragraph" w:customStyle="1" w:styleId="CardUpSize-Light">
    <w:name w:val="CardUpSize - Light"/>
    <w:basedOn w:val="Normal"/>
    <w:link w:val="CardUpSize-LightChar"/>
    <w:rsid w:val="00AC36B3"/>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AC36B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AC36B3"/>
    <w:pPr>
      <w:jc w:val="both"/>
    </w:pPr>
    <w:rPr>
      <w:rFonts w:ascii="Times New Roman" w:eastAsia="Times New Roman" w:hAnsi="Times New Roman"/>
      <w:b/>
      <w:sz w:val="24"/>
      <w:szCs w:val="32"/>
      <w:u w:val="single"/>
    </w:rPr>
  </w:style>
  <w:style w:type="paragraph" w:customStyle="1" w:styleId="SmallCite">
    <w:name w:val="Small Cite"/>
    <w:basedOn w:val="Normal"/>
    <w:rsid w:val="00AC36B3"/>
    <w:rPr>
      <w:rFonts w:ascii="Verdana" w:eastAsia="Times New Roman" w:hAnsi="Verdana"/>
      <w:sz w:val="16"/>
    </w:rPr>
  </w:style>
  <w:style w:type="paragraph" w:customStyle="1" w:styleId="clearformatting">
    <w:name w:val="clear formatting"/>
    <w:basedOn w:val="Heading2"/>
    <w:rsid w:val="00AC36B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AC36B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AC36B3"/>
    <w:pPr>
      <w:spacing w:after="240" w:line="360" w:lineRule="atLeast"/>
    </w:pPr>
    <w:rPr>
      <w:rFonts w:eastAsia="Times New Roman"/>
      <w:b/>
      <w:bCs/>
      <w:sz w:val="16"/>
      <w:szCs w:val="16"/>
    </w:rPr>
  </w:style>
  <w:style w:type="paragraph" w:customStyle="1" w:styleId="PlaceholderText1">
    <w:name w:val="Placeholder Text1"/>
    <w:basedOn w:val="Normal"/>
    <w:rsid w:val="00AC36B3"/>
    <w:pPr>
      <w:keepNext/>
      <w:numPr>
        <w:numId w:val="21"/>
      </w:numPr>
      <w:outlineLvl w:val="0"/>
    </w:pPr>
    <w:rPr>
      <w:rFonts w:eastAsia="MS Gothic"/>
    </w:rPr>
  </w:style>
  <w:style w:type="character" w:customStyle="1" w:styleId="ImportantTextChar">
    <w:name w:val="Important Text Char"/>
    <w:link w:val="ImportantText"/>
    <w:locked/>
    <w:rsid w:val="00AC36B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AC36B3"/>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C36B3"/>
    <w:rPr>
      <w:rFonts w:ascii="HNKAOE+Arial" w:hAnsi="HNKAOE+Arial"/>
    </w:rPr>
  </w:style>
  <w:style w:type="paragraph" w:customStyle="1" w:styleId="StyleBodyText11ptBlackUnderline">
    <w:name w:val="Style Body Text + 11 pt Black Underline"/>
    <w:basedOn w:val="BodyText"/>
    <w:link w:val="StyleBodyText11ptBlackUnderlineChar"/>
    <w:rsid w:val="00AC36B3"/>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AC36B3"/>
    <w:rPr>
      <w:rFonts w:ascii="HNKAOE+Arial" w:hAnsi="HNKAOE+Arial"/>
    </w:rPr>
  </w:style>
  <w:style w:type="paragraph" w:customStyle="1" w:styleId="StyleBodyText11ptBoldBlack">
    <w:name w:val="Style Body Text + 11 pt Bold Black"/>
    <w:basedOn w:val="BodyText"/>
    <w:link w:val="StyleBodyText11ptBoldBlackChar"/>
    <w:rsid w:val="00AC36B3"/>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AC36B3"/>
    <w:rPr>
      <w:rFonts w:ascii="Times New Roman" w:eastAsia="Malgun Gothic" w:hAnsi="Times New Roman"/>
      <w:bCs/>
    </w:rPr>
  </w:style>
  <w:style w:type="paragraph" w:customStyle="1" w:styleId="StyletinyBold">
    <w:name w:val="Style tiny + Bold"/>
    <w:basedOn w:val="tiny"/>
    <w:link w:val="StyletinyBoldChar"/>
    <w:rsid w:val="00AC36B3"/>
    <w:rPr>
      <w:rFonts w:cstheme="minorBidi"/>
      <w:bCs/>
      <w:sz w:val="24"/>
    </w:rPr>
  </w:style>
  <w:style w:type="character" w:customStyle="1" w:styleId="Heading5SizeDownChar">
    <w:name w:val="Heading 5 Size Down Char"/>
    <w:link w:val="Heading5SizeDown"/>
    <w:locked/>
    <w:rsid w:val="00AC36B3"/>
    <w:rPr>
      <w:rFonts w:ascii="Times New Roman" w:eastAsia="Times New Roman" w:hAnsi="Times New Roman"/>
      <w:szCs w:val="16"/>
    </w:rPr>
  </w:style>
  <w:style w:type="paragraph" w:customStyle="1" w:styleId="Heading5SizeDown">
    <w:name w:val="Heading 5 Size Down"/>
    <w:basedOn w:val="Normal"/>
    <w:link w:val="Heading5SizeDownChar"/>
    <w:autoRedefine/>
    <w:rsid w:val="00AC36B3"/>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AC36B3"/>
    <w:rPr>
      <w:rFonts w:ascii="Times New Roman" w:eastAsia="Times New Roman" w:hAnsi="Times New Roman" w:cs="Arial"/>
      <w:b/>
      <w:szCs w:val="44"/>
    </w:rPr>
  </w:style>
  <w:style w:type="paragraph" w:customStyle="1" w:styleId="Normal2Bold">
    <w:name w:val="Normal2 + Bold"/>
    <w:basedOn w:val="Normal"/>
    <w:link w:val="Normal2BoldChar"/>
    <w:rsid w:val="00AC36B3"/>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AC36B3"/>
    <w:rPr>
      <w:rFonts w:ascii="Times New Roman" w:eastAsia="Times New Roman" w:hAnsi="Times New Roman"/>
      <w:lang w:eastAsia="ar-SA"/>
    </w:rPr>
  </w:style>
  <w:style w:type="paragraph" w:customStyle="1" w:styleId="ListContents">
    <w:name w:val="List Contents"/>
    <w:basedOn w:val="Normal"/>
    <w:link w:val="ListContentsChar"/>
    <w:rsid w:val="00AC36B3"/>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C36B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AC36B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AC36B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AC36B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AC36B3"/>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AC36B3"/>
    <w:rPr>
      <w:rFonts w:ascii="Arial" w:eastAsia="Times New Roman" w:hAnsi="Arial"/>
      <w:sz w:val="12"/>
    </w:rPr>
  </w:style>
  <w:style w:type="paragraph" w:customStyle="1" w:styleId="Unimportant">
    <w:name w:val="Unimportant"/>
    <w:basedOn w:val="Normal"/>
    <w:link w:val="UnimportantCharChar"/>
    <w:rsid w:val="00AC36B3"/>
    <w:pPr>
      <w:jc w:val="both"/>
    </w:pPr>
    <w:rPr>
      <w:rFonts w:ascii="Arial" w:eastAsia="Times New Roman" w:hAnsi="Arial"/>
      <w:sz w:val="12"/>
    </w:rPr>
  </w:style>
  <w:style w:type="character" w:customStyle="1" w:styleId="TagCiteChar3">
    <w:name w:val="Tag &amp; Cite Char"/>
    <w:link w:val="TagCite2"/>
    <w:locked/>
    <w:rsid w:val="00AC36B3"/>
    <w:rPr>
      <w:rFonts w:ascii="Arial" w:eastAsia="Times New Roman" w:hAnsi="Arial"/>
      <w:b/>
    </w:rPr>
  </w:style>
  <w:style w:type="paragraph" w:customStyle="1" w:styleId="TagCite2">
    <w:name w:val="Tag &amp; Cite"/>
    <w:basedOn w:val="Normal"/>
    <w:link w:val="TagCiteChar3"/>
    <w:rsid w:val="00AC36B3"/>
    <w:pPr>
      <w:jc w:val="both"/>
    </w:pPr>
    <w:rPr>
      <w:rFonts w:ascii="Arial" w:eastAsia="Times New Roman" w:hAnsi="Arial"/>
      <w:b/>
      <w:sz w:val="24"/>
    </w:rPr>
  </w:style>
  <w:style w:type="character" w:customStyle="1" w:styleId="HighlightedTextChar">
    <w:name w:val="Highlighted Text Char"/>
    <w:link w:val="HighlightedText"/>
    <w:locked/>
    <w:rsid w:val="00AC36B3"/>
    <w:rPr>
      <w:rFonts w:ascii="Arial" w:eastAsia="Times New Roman" w:hAnsi="Arial"/>
      <w:b/>
      <w:u w:val="thick"/>
    </w:rPr>
  </w:style>
  <w:style w:type="paragraph" w:customStyle="1" w:styleId="HighlightedText">
    <w:name w:val="Highlighted Text"/>
    <w:basedOn w:val="Normal"/>
    <w:link w:val="HighlightedTextChar"/>
    <w:rsid w:val="00AC36B3"/>
    <w:pPr>
      <w:jc w:val="both"/>
    </w:pPr>
    <w:rPr>
      <w:rFonts w:ascii="Arial" w:eastAsia="Times New Roman" w:hAnsi="Arial"/>
      <w:b/>
      <w:sz w:val="24"/>
      <w:u w:val="thick"/>
    </w:rPr>
  </w:style>
  <w:style w:type="paragraph" w:customStyle="1" w:styleId="StyleHeading1Justified">
    <w:name w:val="Style Heading 1 + Justified"/>
    <w:basedOn w:val="Normal"/>
    <w:next w:val="Normal"/>
    <w:rsid w:val="00AC36B3"/>
    <w:rPr>
      <w:rFonts w:ascii="Arial" w:eastAsia="Times New Roman" w:hAnsi="Arial"/>
      <w:sz w:val="20"/>
      <w:szCs w:val="20"/>
    </w:rPr>
  </w:style>
  <w:style w:type="paragraph" w:customStyle="1" w:styleId="textunderline0">
    <w:name w:val="text underline"/>
    <w:basedOn w:val="Normal"/>
    <w:link w:val="textunderlineChar0"/>
    <w:autoRedefine/>
    <w:rsid w:val="00AC36B3"/>
    <w:rPr>
      <w:rFonts w:asciiTheme="minorHAnsi" w:hAnsiTheme="minorHAnsi"/>
      <w:sz w:val="24"/>
      <w:u w:val="thick"/>
    </w:rPr>
  </w:style>
  <w:style w:type="character" w:customStyle="1" w:styleId="DebateTagChar">
    <w:name w:val="Debate Tag Char"/>
    <w:link w:val="DebateTag"/>
    <w:locked/>
    <w:rsid w:val="00AC36B3"/>
    <w:rPr>
      <w:rFonts w:ascii="Garamond" w:hAnsi="Garamond"/>
      <w:b/>
    </w:rPr>
  </w:style>
  <w:style w:type="paragraph" w:customStyle="1" w:styleId="DebateTag">
    <w:name w:val="Debate Tag"/>
    <w:basedOn w:val="Normal"/>
    <w:link w:val="DebateTagChar"/>
    <w:autoRedefine/>
    <w:rsid w:val="00AC36B3"/>
    <w:pPr>
      <w:tabs>
        <w:tab w:val="left" w:pos="270"/>
      </w:tabs>
    </w:pPr>
    <w:rPr>
      <w:rFonts w:ascii="Garamond" w:hAnsi="Garamond"/>
      <w:b/>
      <w:sz w:val="24"/>
    </w:rPr>
  </w:style>
  <w:style w:type="paragraph" w:customStyle="1" w:styleId="DebateCite">
    <w:name w:val="Debate Cite"/>
    <w:basedOn w:val="Normal"/>
    <w:autoRedefine/>
    <w:rsid w:val="00AC36B3"/>
    <w:pPr>
      <w:tabs>
        <w:tab w:val="left" w:pos="270"/>
      </w:tabs>
    </w:pPr>
    <w:rPr>
      <w:rFonts w:eastAsia="Times New Roman"/>
      <w:sz w:val="20"/>
    </w:rPr>
  </w:style>
  <w:style w:type="paragraph" w:customStyle="1" w:styleId="BlockTitle10">
    <w:name w:val="Block Title #1"/>
    <w:basedOn w:val="Heading1"/>
    <w:rsid w:val="00AC36B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AC36B3"/>
    <w:pPr>
      <w:widowControl w:val="0"/>
      <w:suppressAutoHyphens/>
    </w:pPr>
    <w:rPr>
      <w:rFonts w:ascii="Courier New" w:eastAsia="Courier New" w:hAnsi="Courier New"/>
      <w:sz w:val="20"/>
      <w:szCs w:val="20"/>
    </w:rPr>
  </w:style>
  <w:style w:type="paragraph" w:customStyle="1" w:styleId="MaggieTag">
    <w:name w:val="MaggieTag"/>
    <w:basedOn w:val="Heading2"/>
    <w:rsid w:val="00AC36B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AC36B3"/>
    <w:rPr>
      <w:rFonts w:ascii="Times New Roman" w:eastAsia="Times New Roman" w:hAnsi="Times New Roman"/>
    </w:rPr>
  </w:style>
  <w:style w:type="paragraph" w:customStyle="1" w:styleId="Heading4Cite">
    <w:name w:val="Heading 4 Cite"/>
    <w:basedOn w:val="Normal"/>
    <w:link w:val="Heading4CiteChar"/>
    <w:autoRedefine/>
    <w:rsid w:val="00AC36B3"/>
    <w:rPr>
      <w:rFonts w:ascii="Times New Roman" w:eastAsia="Times New Roman" w:hAnsi="Times New Roman"/>
      <w:sz w:val="24"/>
    </w:rPr>
  </w:style>
  <w:style w:type="paragraph" w:customStyle="1" w:styleId="4">
    <w:name w:val="4"/>
    <w:basedOn w:val="Normal"/>
    <w:rsid w:val="00AC36B3"/>
    <w:rPr>
      <w:rFonts w:eastAsia="Times New Roman"/>
      <w:sz w:val="20"/>
    </w:rPr>
  </w:style>
  <w:style w:type="character" w:customStyle="1" w:styleId="UnunderlinedTextChar">
    <w:name w:val="Ununderlined Text Char"/>
    <w:link w:val="UnunderlinedText"/>
    <w:locked/>
    <w:rsid w:val="00AC36B3"/>
    <w:rPr>
      <w:rFonts w:eastAsia="Times New Roman"/>
      <w:bCs/>
      <w:sz w:val="12"/>
    </w:rPr>
  </w:style>
  <w:style w:type="paragraph" w:customStyle="1" w:styleId="UnunderlinedText">
    <w:name w:val="Ununderlined Text"/>
    <w:basedOn w:val="Normal"/>
    <w:link w:val="UnunderlinedTextChar"/>
    <w:autoRedefine/>
    <w:rsid w:val="00AC36B3"/>
    <w:pPr>
      <w:spacing w:after="200" w:line="276" w:lineRule="auto"/>
    </w:pPr>
    <w:rPr>
      <w:rFonts w:asciiTheme="minorHAnsi" w:eastAsia="Times New Roman" w:hAnsiTheme="minorHAnsi"/>
      <w:bCs/>
      <w:sz w:val="12"/>
    </w:rPr>
  </w:style>
  <w:style w:type="paragraph" w:customStyle="1" w:styleId="card2">
    <w:name w:val="%card"/>
    <w:basedOn w:val="Normal"/>
    <w:autoRedefine/>
    <w:rsid w:val="00AC36B3"/>
    <w:pPr>
      <w:spacing w:after="200" w:line="276" w:lineRule="auto"/>
      <w:ind w:left="288" w:right="288"/>
    </w:pPr>
    <w:rPr>
      <w:rFonts w:eastAsia="Times New Roman"/>
      <w:bCs/>
    </w:rPr>
  </w:style>
  <w:style w:type="paragraph" w:customStyle="1" w:styleId="BlockTitle4">
    <w:name w:val="%Block Title"/>
    <w:basedOn w:val="Heading1"/>
    <w:rsid w:val="00AC36B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AC36B3"/>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AC36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AC36B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AC36B3"/>
    <w:rPr>
      <w:rFonts w:ascii="Century Gothic" w:eastAsia="Cambria" w:hAnsi="Century Gothic"/>
      <w:u w:val="thick"/>
    </w:rPr>
  </w:style>
  <w:style w:type="paragraph" w:customStyle="1" w:styleId="Card-Underline0">
    <w:name w:val="Card-Underline"/>
    <w:basedOn w:val="Normal"/>
    <w:link w:val="Card-UnderlineChar"/>
    <w:qFormat/>
    <w:rsid w:val="00AC36B3"/>
    <w:rPr>
      <w:rFonts w:ascii="Century Gothic" w:eastAsia="Cambria" w:hAnsi="Century Gothic"/>
      <w:sz w:val="24"/>
      <w:u w:val="thick"/>
    </w:rPr>
  </w:style>
  <w:style w:type="paragraph" w:customStyle="1" w:styleId="PageNumber3">
    <w:name w:val="Page Number3"/>
    <w:basedOn w:val="Normal"/>
    <w:next w:val="Normal"/>
    <w:rsid w:val="00AC36B3"/>
    <w:rPr>
      <w:rFonts w:eastAsia="Times New Roman"/>
      <w:sz w:val="20"/>
    </w:rPr>
  </w:style>
  <w:style w:type="paragraph" w:customStyle="1" w:styleId="PageNumber4">
    <w:name w:val="Page Number4"/>
    <w:basedOn w:val="Normal"/>
    <w:next w:val="Normal"/>
    <w:rsid w:val="00AC36B3"/>
    <w:rPr>
      <w:rFonts w:eastAsia="Times New Roman"/>
      <w:sz w:val="20"/>
    </w:rPr>
  </w:style>
  <w:style w:type="paragraph" w:customStyle="1" w:styleId="PageNumber5">
    <w:name w:val="Page Number5"/>
    <w:basedOn w:val="Normal"/>
    <w:next w:val="Normal"/>
    <w:rsid w:val="00AC36B3"/>
    <w:rPr>
      <w:rFonts w:eastAsia="Times New Roman"/>
      <w:sz w:val="20"/>
    </w:rPr>
  </w:style>
  <w:style w:type="paragraph" w:customStyle="1" w:styleId="smalltext1">
    <w:name w:val="small text1"/>
    <w:basedOn w:val="Normal"/>
    <w:next w:val="Normal"/>
    <w:uiPriority w:val="4"/>
    <w:qFormat/>
    <w:rsid w:val="00AC36B3"/>
    <w:pPr>
      <w:keepNext/>
      <w:keepLines/>
      <w:spacing w:before="200"/>
      <w:outlineLvl w:val="3"/>
    </w:pPr>
    <w:rPr>
      <w:rFonts w:eastAsia="Times New Roman"/>
      <w:b/>
      <w:bCs/>
      <w:iCs/>
      <w:sz w:val="26"/>
    </w:rPr>
  </w:style>
  <w:style w:type="character" w:customStyle="1" w:styleId="CircleChar">
    <w:name w:val="Circle Char"/>
    <w:link w:val="Circle"/>
    <w:locked/>
    <w:rsid w:val="00AC36B3"/>
    <w:rPr>
      <w:rFonts w:ascii="Times New Roman" w:eastAsia="Times New Roman" w:hAnsi="Times New Roman"/>
      <w:b/>
      <w:u w:val="words"/>
    </w:rPr>
  </w:style>
  <w:style w:type="paragraph" w:customStyle="1" w:styleId="Circle">
    <w:name w:val="Circle"/>
    <w:basedOn w:val="Normal"/>
    <w:link w:val="CircleChar"/>
    <w:rsid w:val="00AC36B3"/>
    <w:rPr>
      <w:rFonts w:ascii="Times New Roman" w:eastAsia="Times New Roman" w:hAnsi="Times New Roman"/>
      <w:b/>
      <w:sz w:val="24"/>
      <w:u w:val="words"/>
    </w:rPr>
  </w:style>
  <w:style w:type="paragraph" w:customStyle="1" w:styleId="PageNumber6">
    <w:name w:val="Page Number6"/>
    <w:basedOn w:val="Normal"/>
    <w:next w:val="Normal"/>
    <w:rsid w:val="00AC36B3"/>
    <w:rPr>
      <w:rFonts w:eastAsia="Times New Roman"/>
      <w:sz w:val="20"/>
    </w:rPr>
  </w:style>
  <w:style w:type="paragraph" w:customStyle="1" w:styleId="user">
    <w:name w:val="user"/>
    <w:basedOn w:val="Normal"/>
    <w:rsid w:val="00AC36B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AC36B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AC36B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AC36B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AC36B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AC36B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AC36B3"/>
    <w:rPr>
      <w:rFonts w:eastAsia="Times New Roman"/>
      <w:sz w:val="20"/>
    </w:rPr>
  </w:style>
  <w:style w:type="paragraph" w:customStyle="1" w:styleId="DebateTag0">
    <w:name w:val="DebateTag"/>
    <w:basedOn w:val="Normal"/>
    <w:qFormat/>
    <w:rsid w:val="00AC36B3"/>
    <w:rPr>
      <w:b/>
    </w:rPr>
  </w:style>
  <w:style w:type="paragraph" w:customStyle="1" w:styleId="date-comments">
    <w:name w:val="date-comments"/>
    <w:basedOn w:val="Normal"/>
    <w:uiPriority w:val="99"/>
    <w:rsid w:val="00AC36B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AC36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AC36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AC36B3"/>
    <w:rPr>
      <w:rFonts w:ascii="Garamond" w:eastAsia="Calibri" w:hAnsi="Garamond" w:hint="default"/>
      <w:sz w:val="16"/>
      <w:szCs w:val="22"/>
    </w:rPr>
  </w:style>
  <w:style w:type="character" w:customStyle="1" w:styleId="message-item">
    <w:name w:val="message-item"/>
    <w:rsid w:val="00AC36B3"/>
  </w:style>
  <w:style w:type="character" w:customStyle="1" w:styleId="lightheader">
    <w:name w:val="lightheader"/>
    <w:rsid w:val="00AC36B3"/>
  </w:style>
  <w:style w:type="character" w:customStyle="1" w:styleId="datestamp">
    <w:name w:val="datestamp"/>
    <w:rsid w:val="00AC36B3"/>
  </w:style>
  <w:style w:type="character" w:customStyle="1" w:styleId="i">
    <w:name w:val="i"/>
    <w:uiPriority w:val="99"/>
    <w:rsid w:val="00AC36B3"/>
  </w:style>
  <w:style w:type="character" w:customStyle="1" w:styleId="forenames">
    <w:name w:val="forenames"/>
    <w:rsid w:val="00AC36B3"/>
  </w:style>
  <w:style w:type="character" w:customStyle="1" w:styleId="surname">
    <w:name w:val="surname"/>
    <w:rsid w:val="00AC36B3"/>
  </w:style>
  <w:style w:type="character" w:customStyle="1" w:styleId="medium-font">
    <w:name w:val="medium-font"/>
    <w:rsid w:val="00AC36B3"/>
  </w:style>
  <w:style w:type="character" w:customStyle="1" w:styleId="title-link-wrapper">
    <w:name w:val="title-link-wrapper"/>
    <w:rsid w:val="00AC36B3"/>
  </w:style>
  <w:style w:type="character" w:customStyle="1" w:styleId="refpreview">
    <w:name w:val="refpreview"/>
    <w:rsid w:val="00AC36B3"/>
  </w:style>
  <w:style w:type="character" w:customStyle="1" w:styleId="loose1">
    <w:name w:val="loose1"/>
    <w:rsid w:val="00AC36B3"/>
  </w:style>
  <w:style w:type="character" w:customStyle="1" w:styleId="email">
    <w:name w:val="email"/>
    <w:rsid w:val="00AC36B3"/>
  </w:style>
  <w:style w:type="character" w:customStyle="1" w:styleId="gsa">
    <w:name w:val="gs_a"/>
    <w:rsid w:val="00AC36B3"/>
  </w:style>
  <w:style w:type="character" w:customStyle="1" w:styleId="goohl1">
    <w:name w:val="goohl1"/>
    <w:rsid w:val="00AC36B3"/>
  </w:style>
  <w:style w:type="character" w:customStyle="1" w:styleId="mainarttitle">
    <w:name w:val="mainarttitle"/>
    <w:rsid w:val="00AC36B3"/>
  </w:style>
  <w:style w:type="character" w:customStyle="1" w:styleId="mainartauthor">
    <w:name w:val="mainartauthor"/>
    <w:rsid w:val="00AC36B3"/>
  </w:style>
  <w:style w:type="character" w:customStyle="1" w:styleId="mainartdate">
    <w:name w:val="mainartdate"/>
    <w:rsid w:val="00AC36B3"/>
  </w:style>
  <w:style w:type="character" w:customStyle="1" w:styleId="gsggs">
    <w:name w:val="gs_ggs"/>
    <w:rsid w:val="00AC36B3"/>
  </w:style>
  <w:style w:type="character" w:customStyle="1" w:styleId="ahead">
    <w:name w:val="a_head"/>
    <w:rsid w:val="00AC36B3"/>
  </w:style>
  <w:style w:type="character" w:customStyle="1" w:styleId="articleauthor">
    <w:name w:val="articleauthor"/>
    <w:rsid w:val="00AC36B3"/>
  </w:style>
  <w:style w:type="character" w:customStyle="1" w:styleId="footnote">
    <w:name w:val="footnote"/>
    <w:rsid w:val="00AC36B3"/>
  </w:style>
  <w:style w:type="character" w:customStyle="1" w:styleId="docbody">
    <w:name w:val="docbody"/>
    <w:rsid w:val="00AC36B3"/>
  </w:style>
  <w:style w:type="character" w:customStyle="1" w:styleId="superscript">
    <w:name w:val="superscript"/>
    <w:rsid w:val="00AC36B3"/>
  </w:style>
  <w:style w:type="character" w:customStyle="1" w:styleId="citeChar2">
    <w:name w:val="cite Char"/>
    <w:locked/>
    <w:rsid w:val="00AC36B3"/>
    <w:rPr>
      <w:b/>
      <w:bCs w:val="0"/>
      <w:u w:val="single"/>
    </w:rPr>
  </w:style>
  <w:style w:type="character" w:customStyle="1" w:styleId="StyleUnderlineChar">
    <w:name w:val="Style Underline Char"/>
    <w:locked/>
    <w:rsid w:val="00AC36B3"/>
    <w:rPr>
      <w:u w:val="single"/>
    </w:rPr>
  </w:style>
  <w:style w:type="character" w:customStyle="1" w:styleId="CitesCharChar">
    <w:name w:val="Cites Char Char"/>
    <w:locked/>
    <w:rsid w:val="00AC36B3"/>
    <w:rPr>
      <w:b/>
      <w:bCs/>
    </w:rPr>
  </w:style>
  <w:style w:type="character" w:customStyle="1" w:styleId="bwxsm">
    <w:name w:val="b w xsm"/>
    <w:rsid w:val="00AC36B3"/>
  </w:style>
  <w:style w:type="character" w:customStyle="1" w:styleId="fstd">
    <w:name w:val="f std"/>
    <w:rsid w:val="00AC36B3"/>
  </w:style>
  <w:style w:type="character" w:customStyle="1" w:styleId="gl">
    <w:name w:val="gl"/>
    <w:rsid w:val="00AC36B3"/>
  </w:style>
  <w:style w:type="character" w:customStyle="1" w:styleId="heading2char2charchar1">
    <w:name w:val="heading2char2charchar1"/>
    <w:rsid w:val="00AC36B3"/>
  </w:style>
  <w:style w:type="character" w:customStyle="1" w:styleId="charchar60">
    <w:name w:val="charchar6"/>
    <w:rsid w:val="00AC36B3"/>
  </w:style>
  <w:style w:type="character" w:customStyle="1" w:styleId="bio1">
    <w:name w:val="bio1"/>
    <w:rsid w:val="00AC36B3"/>
    <w:rPr>
      <w:rFonts w:ascii="Arial" w:hAnsi="Arial" w:cs="Arial" w:hint="default"/>
      <w:i/>
      <w:iCs/>
      <w:color w:val="000000"/>
      <w:sz w:val="20"/>
      <w:szCs w:val="20"/>
    </w:rPr>
  </w:style>
  <w:style w:type="character" w:customStyle="1" w:styleId="cardCharCharCharCharCharChar">
    <w:name w:val="card Char Char Char Char Char Char"/>
    <w:rsid w:val="00AC36B3"/>
    <w:rPr>
      <w:sz w:val="24"/>
      <w:szCs w:val="24"/>
      <w:lang w:val="en-US" w:eastAsia="en-US" w:bidi="ar-SA"/>
    </w:rPr>
  </w:style>
  <w:style w:type="character" w:customStyle="1" w:styleId="Style24ptBoldUnderlineCenteredCharChar">
    <w:name w:val="Style 24 pt Bold Underline Centered Char Char"/>
    <w:rsid w:val="00AC36B3"/>
    <w:rPr>
      <w:b/>
      <w:bCs/>
      <w:sz w:val="48"/>
      <w:szCs w:val="24"/>
      <w:u w:val="single"/>
      <w:lang w:val="en-US" w:eastAsia="en-US" w:bidi="ar-SA"/>
    </w:rPr>
  </w:style>
  <w:style w:type="character" w:customStyle="1" w:styleId="TagCiteCharChar0">
    <w:name w:val="Tag / Cite Char Char"/>
    <w:rsid w:val="00AC36B3"/>
    <w:rPr>
      <w:b/>
      <w:bCs w:val="0"/>
      <w:color w:val="000000"/>
      <w:sz w:val="24"/>
      <w:szCs w:val="24"/>
      <w:lang w:val="en-US" w:eastAsia="en-US" w:bidi="ar-SA"/>
    </w:rPr>
  </w:style>
  <w:style w:type="character" w:customStyle="1" w:styleId="CardTextUnderlinedCharChar">
    <w:name w:val="Card Text Underlined Char Char"/>
    <w:rsid w:val="00AC36B3"/>
    <w:rPr>
      <w:rFonts w:ascii="Arial Narrow" w:hAnsi="Arial Narrow" w:hint="default"/>
      <w:szCs w:val="24"/>
      <w:u w:val="single"/>
      <w:lang w:val="en-US" w:eastAsia="en-US" w:bidi="ar-SA"/>
    </w:rPr>
  </w:style>
  <w:style w:type="character" w:customStyle="1" w:styleId="CardTagCharCharChar">
    <w:name w:val="Card Tag Char Char Char"/>
    <w:rsid w:val="00AC36B3"/>
    <w:rPr>
      <w:b/>
      <w:bCs w:val="0"/>
      <w:sz w:val="24"/>
      <w:szCs w:val="24"/>
      <w:lang w:val="en-US" w:eastAsia="en-US" w:bidi="ar-SA"/>
    </w:rPr>
  </w:style>
  <w:style w:type="character" w:customStyle="1" w:styleId="mainbody">
    <w:name w:val="mainbody"/>
    <w:rsid w:val="00AC36B3"/>
  </w:style>
  <w:style w:type="character" w:customStyle="1" w:styleId="UnderlineStyleChar2">
    <w:name w:val="Underline Style Char2"/>
    <w:rsid w:val="00AC36B3"/>
    <w:rPr>
      <w:rFonts w:ascii="Garamond" w:hAnsi="Garamond" w:hint="default"/>
      <w:sz w:val="22"/>
      <w:szCs w:val="24"/>
      <w:u w:val="single"/>
      <w:lang w:val="en-US" w:eastAsia="en-US" w:bidi="ar-SA"/>
    </w:rPr>
  </w:style>
  <w:style w:type="character" w:customStyle="1" w:styleId="Style1Char2">
    <w:name w:val="Style1 Char2"/>
    <w:rsid w:val="00AC36B3"/>
    <w:rPr>
      <w:szCs w:val="24"/>
    </w:rPr>
  </w:style>
  <w:style w:type="character" w:customStyle="1" w:styleId="t13">
    <w:name w:val="t13"/>
    <w:rsid w:val="00AC36B3"/>
  </w:style>
  <w:style w:type="character" w:customStyle="1" w:styleId="lead">
    <w:name w:val="lead"/>
    <w:rsid w:val="00AC36B3"/>
  </w:style>
  <w:style w:type="paragraph" w:customStyle="1" w:styleId="CardDownx1">
    <w:name w:val="CardDown x1"/>
    <w:basedOn w:val="Normal"/>
    <w:link w:val="CardDownx1Char"/>
    <w:rsid w:val="00AC36B3"/>
  </w:style>
  <w:style w:type="character" w:customStyle="1" w:styleId="CardDownx1Char">
    <w:name w:val="CardDown x1 Char"/>
    <w:link w:val="CardDownx1"/>
    <w:locked/>
    <w:rsid w:val="00AC36B3"/>
    <w:rPr>
      <w:rFonts w:ascii="Calibri" w:hAnsi="Calibri"/>
      <w:sz w:val="22"/>
    </w:rPr>
  </w:style>
  <w:style w:type="character" w:customStyle="1" w:styleId="CharChar17">
    <w:name w:val="Char Char17"/>
    <w:locked/>
    <w:rsid w:val="00AC36B3"/>
    <w:rPr>
      <w:rFonts w:ascii="Arial" w:hAnsi="Arial" w:cs="Arial" w:hint="default"/>
      <w:b/>
      <w:bCs/>
      <w:sz w:val="26"/>
      <w:szCs w:val="26"/>
    </w:rPr>
  </w:style>
  <w:style w:type="character" w:customStyle="1" w:styleId="address">
    <w:name w:val="address"/>
    <w:rsid w:val="00AC36B3"/>
  </w:style>
  <w:style w:type="character" w:customStyle="1" w:styleId="ilspan">
    <w:name w:val="il_span"/>
    <w:rsid w:val="00AC36B3"/>
  </w:style>
  <w:style w:type="character" w:customStyle="1" w:styleId="articletitle1">
    <w:name w:val="articletitle1"/>
    <w:rsid w:val="00AC36B3"/>
    <w:rPr>
      <w:rFonts w:ascii="Times New Roman" w:hAnsi="Times New Roman" w:cs="Times New Roman" w:hint="default"/>
      <w:b/>
      <w:bCs/>
      <w:sz w:val="36"/>
      <w:szCs w:val="36"/>
    </w:rPr>
  </w:style>
  <w:style w:type="character" w:customStyle="1" w:styleId="leftidx1">
    <w:name w:val="leftidx1"/>
    <w:rsid w:val="00AC36B3"/>
    <w:rPr>
      <w:rFonts w:ascii="Verdana" w:hAnsi="Verdana" w:hint="default"/>
      <w:sz w:val="22"/>
      <w:szCs w:val="22"/>
    </w:rPr>
  </w:style>
  <w:style w:type="character" w:customStyle="1" w:styleId="blue1">
    <w:name w:val="blue1"/>
    <w:rsid w:val="00AC36B3"/>
    <w:rPr>
      <w:color w:val="0000FF"/>
    </w:rPr>
  </w:style>
  <w:style w:type="character" w:customStyle="1" w:styleId="author-link1">
    <w:name w:val="author-link1"/>
    <w:rsid w:val="00AC36B3"/>
    <w:rPr>
      <w:b w:val="0"/>
      <w:bCs w:val="0"/>
    </w:rPr>
  </w:style>
  <w:style w:type="character" w:customStyle="1" w:styleId="black1">
    <w:name w:val="black1"/>
    <w:rsid w:val="00AC36B3"/>
    <w:rPr>
      <w:color w:val="000000"/>
    </w:rPr>
  </w:style>
  <w:style w:type="character" w:customStyle="1" w:styleId="StyleunderlinedCharBold">
    <w:name w:val="Style underlined Char + Bold"/>
    <w:rsid w:val="00AC36B3"/>
    <w:rPr>
      <w:rFonts w:ascii="Times New Roman" w:hAnsi="Times New Roman" w:cs="Times New Roman" w:hint="default"/>
      <w:b/>
      <w:bCs/>
      <w:sz w:val="21"/>
      <w:szCs w:val="24"/>
      <w:u w:val="single"/>
    </w:rPr>
  </w:style>
  <w:style w:type="character" w:customStyle="1" w:styleId="ThickUnderlineCharChar">
    <w:name w:val="Thick Underline Char Char"/>
    <w:rsid w:val="00AC36B3"/>
    <w:rPr>
      <w:rFonts w:ascii="Calibri" w:eastAsia="Calibri" w:hAnsi="Calibri" w:hint="default"/>
    </w:rPr>
  </w:style>
  <w:style w:type="character" w:customStyle="1" w:styleId="CardUnderline">
    <w:name w:val="Card Underline"/>
    <w:rsid w:val="00AC36B3"/>
    <w:rPr>
      <w:rFonts w:ascii="Times New Roman" w:hAnsi="Times New Roman" w:cs="Times New Roman" w:hint="default"/>
      <w:sz w:val="20"/>
      <w:u w:val="single"/>
    </w:rPr>
  </w:style>
  <w:style w:type="character" w:customStyle="1" w:styleId="lingoregion">
    <w:name w:val="lingo_region"/>
    <w:rsid w:val="00AC36B3"/>
  </w:style>
  <w:style w:type="character" w:customStyle="1" w:styleId="cite0">
    <w:name w:val="%cite"/>
    <w:rsid w:val="00AC36B3"/>
    <w:rPr>
      <w:rFonts w:ascii="Times New Roman" w:hAnsi="Times New Roman" w:cs="Times New Roman" w:hint="default"/>
      <w:b/>
      <w:bCs w:val="0"/>
      <w:sz w:val="24"/>
    </w:rPr>
  </w:style>
  <w:style w:type="character" w:customStyle="1" w:styleId="Emphasis21">
    <w:name w:val="%Emphasis2"/>
    <w:rsid w:val="00AC36B3"/>
    <w:rPr>
      <w:rFonts w:ascii="Cooper Black" w:hAnsi="Cooper Black" w:hint="default"/>
      <w:iCs/>
      <w:u w:val="single"/>
    </w:rPr>
  </w:style>
  <w:style w:type="character" w:customStyle="1" w:styleId="bodycontentlink">
    <w:name w:val="bodycontentlink"/>
    <w:rsid w:val="00AC36B3"/>
  </w:style>
  <w:style w:type="character" w:customStyle="1" w:styleId="AAAcite">
    <w:name w:val="AAAcite"/>
    <w:rsid w:val="00AC36B3"/>
    <w:rPr>
      <w:rFonts w:ascii="Times New Roman" w:hAnsi="Times New Roman" w:cs="Times New Roman" w:hint="default"/>
      <w:b/>
      <w:bCs w:val="0"/>
      <w:sz w:val="24"/>
    </w:rPr>
  </w:style>
  <w:style w:type="character" w:customStyle="1" w:styleId="tmplheaderlink">
    <w:name w:val="tmplheaderlink"/>
    <w:rsid w:val="00AC36B3"/>
    <w:rPr>
      <w:rFonts w:ascii="Times New Roman" w:hAnsi="Times New Roman" w:cs="Times New Roman" w:hint="default"/>
    </w:rPr>
  </w:style>
  <w:style w:type="character" w:customStyle="1" w:styleId="UnderlinedEvidenceCharChar">
    <w:name w:val="Underlined Evidence Char Char"/>
    <w:rsid w:val="00AC36B3"/>
    <w:rPr>
      <w:rFonts w:ascii="Verdana" w:hAnsi="Verdana" w:hint="default"/>
      <w:sz w:val="21"/>
      <w:szCs w:val="21"/>
      <w:u w:val="thick"/>
      <w:lang w:val="en-US" w:eastAsia="en-US" w:bidi="ar-SA"/>
    </w:rPr>
  </w:style>
  <w:style w:type="character" w:customStyle="1" w:styleId="role">
    <w:name w:val="role"/>
    <w:rsid w:val="00AC36B3"/>
  </w:style>
  <w:style w:type="character" w:customStyle="1" w:styleId="pagination">
    <w:name w:val="pagination"/>
    <w:rsid w:val="00AC36B3"/>
  </w:style>
  <w:style w:type="character" w:customStyle="1" w:styleId="doi">
    <w:name w:val="doi"/>
    <w:rsid w:val="00AC36B3"/>
  </w:style>
  <w:style w:type="character" w:customStyle="1" w:styleId="bodycontents">
    <w:name w:val="bodycontents"/>
    <w:rsid w:val="00AC36B3"/>
  </w:style>
  <w:style w:type="character" w:customStyle="1" w:styleId="comma">
    <w:name w:val="comma"/>
    <w:rsid w:val="00AC36B3"/>
  </w:style>
  <w:style w:type="character" w:customStyle="1" w:styleId="pad5right">
    <w:name w:val="pad5right"/>
    <w:rsid w:val="00AC36B3"/>
  </w:style>
  <w:style w:type="character" w:customStyle="1" w:styleId="entry-date">
    <w:name w:val="entry-date"/>
    <w:rsid w:val="00AC36B3"/>
  </w:style>
  <w:style w:type="character" w:customStyle="1" w:styleId="desc">
    <w:name w:val="desc"/>
    <w:rsid w:val="00AC36B3"/>
  </w:style>
  <w:style w:type="character" w:customStyle="1" w:styleId="divider">
    <w:name w:val="divider"/>
    <w:rsid w:val="00AC36B3"/>
  </w:style>
  <w:style w:type="character" w:customStyle="1" w:styleId="blogdate">
    <w:name w:val="blogdate"/>
    <w:rsid w:val="00AC36B3"/>
  </w:style>
  <w:style w:type="character" w:customStyle="1" w:styleId="ticker">
    <w:name w:val="ticker"/>
    <w:rsid w:val="00AC36B3"/>
  </w:style>
  <w:style w:type="character" w:customStyle="1" w:styleId="posted">
    <w:name w:val="posted"/>
    <w:rsid w:val="00AC36B3"/>
  </w:style>
  <w:style w:type="character" w:customStyle="1" w:styleId="time">
    <w:name w:val="time"/>
    <w:rsid w:val="00AC36B3"/>
  </w:style>
  <w:style w:type="character" w:customStyle="1" w:styleId="dot">
    <w:name w:val="dot"/>
    <w:rsid w:val="00AC36B3"/>
  </w:style>
  <w:style w:type="character" w:customStyle="1" w:styleId="hn-date">
    <w:name w:val="hn-date"/>
    <w:rsid w:val="00AC36B3"/>
  </w:style>
  <w:style w:type="character" w:customStyle="1" w:styleId="location">
    <w:name w:val="location"/>
    <w:rsid w:val="00AC36B3"/>
  </w:style>
  <w:style w:type="character" w:customStyle="1" w:styleId="arial11">
    <w:name w:val="arial_11"/>
    <w:rsid w:val="00AC36B3"/>
  </w:style>
  <w:style w:type="character" w:customStyle="1" w:styleId="dropcap-letter">
    <w:name w:val="dropcap-letter"/>
    <w:rsid w:val="00AC36B3"/>
  </w:style>
  <w:style w:type="character" w:customStyle="1" w:styleId="offscreen">
    <w:name w:val="offscreen"/>
    <w:rsid w:val="00AC36B3"/>
  </w:style>
  <w:style w:type="character" w:customStyle="1" w:styleId="linked-in">
    <w:name w:val="linked-in"/>
    <w:rsid w:val="00AC36B3"/>
  </w:style>
  <w:style w:type="character" w:customStyle="1" w:styleId="in-widget">
    <w:name w:val="in-widget"/>
    <w:rsid w:val="00AC36B3"/>
  </w:style>
  <w:style w:type="character" w:customStyle="1" w:styleId="in-right">
    <w:name w:val="in-right"/>
    <w:rsid w:val="00AC36B3"/>
  </w:style>
  <w:style w:type="character" w:customStyle="1" w:styleId="tickerwrap">
    <w:name w:val="ticker_wrap"/>
    <w:rsid w:val="00AC36B3"/>
  </w:style>
  <w:style w:type="character" w:customStyle="1" w:styleId="divs">
    <w:name w:val="divs"/>
    <w:rsid w:val="00AC36B3"/>
  </w:style>
  <w:style w:type="character" w:customStyle="1" w:styleId="in-top">
    <w:name w:val="in-top"/>
    <w:rsid w:val="00AC36B3"/>
  </w:style>
  <w:style w:type="character" w:customStyle="1" w:styleId="article-date">
    <w:name w:val="article-date"/>
    <w:rsid w:val="00AC36B3"/>
  </w:style>
  <w:style w:type="character" w:customStyle="1" w:styleId="bodysubtoc">
    <w:name w:val="bodysubtoc"/>
    <w:rsid w:val="00AC36B3"/>
  </w:style>
  <w:style w:type="character" w:customStyle="1" w:styleId="lefttitlesmaller">
    <w:name w:val="lefttitlesmaller"/>
    <w:rsid w:val="00AC36B3"/>
  </w:style>
  <w:style w:type="character" w:customStyle="1" w:styleId="mb">
    <w:name w:val="mb"/>
    <w:rsid w:val="00AC36B3"/>
  </w:style>
  <w:style w:type="character" w:customStyle="1" w:styleId="field-content">
    <w:name w:val="field-content"/>
    <w:rsid w:val="00AC36B3"/>
  </w:style>
  <w:style w:type="character" w:customStyle="1" w:styleId="submitted-date">
    <w:name w:val="submitted-date"/>
    <w:rsid w:val="00AC36B3"/>
  </w:style>
  <w:style w:type="character" w:customStyle="1" w:styleId="submitted-time">
    <w:name w:val="submitted-time"/>
    <w:rsid w:val="00AC36B3"/>
  </w:style>
  <w:style w:type="character" w:customStyle="1" w:styleId="A2">
    <w:name w:val="A2"/>
    <w:uiPriority w:val="99"/>
    <w:rsid w:val="00AC36B3"/>
    <w:rPr>
      <w:rFonts w:ascii="Sabon LT Std" w:hAnsi="Sabon LT Std" w:cs="Sabon LT Std" w:hint="default"/>
      <w:color w:val="000000"/>
      <w:sz w:val="15"/>
      <w:szCs w:val="15"/>
    </w:rPr>
  </w:style>
  <w:style w:type="character" w:customStyle="1" w:styleId="searchword">
    <w:name w:val="searchword"/>
    <w:rsid w:val="00AC36B3"/>
  </w:style>
  <w:style w:type="character" w:customStyle="1" w:styleId="meta-prep">
    <w:name w:val="meta-prep"/>
    <w:rsid w:val="00AC36B3"/>
  </w:style>
  <w:style w:type="numbering" w:customStyle="1" w:styleId="1ai1">
    <w:name w:val="1 / a / i1"/>
    <w:rsid w:val="00AC36B3"/>
    <w:pPr>
      <w:numPr>
        <w:numId w:val="21"/>
      </w:numPr>
    </w:pPr>
  </w:style>
  <w:style w:type="numbering" w:styleId="1ai">
    <w:name w:val="Outline List 1"/>
    <w:basedOn w:val="NoList"/>
    <w:unhideWhenUsed/>
    <w:rsid w:val="00AC36B3"/>
    <w:pPr>
      <w:numPr>
        <w:numId w:val="22"/>
      </w:numPr>
    </w:pPr>
  </w:style>
  <w:style w:type="character" w:customStyle="1" w:styleId="FontStyle310">
    <w:name w:val="Font Style310"/>
    <w:uiPriority w:val="99"/>
    <w:rsid w:val="00AC36B3"/>
    <w:rPr>
      <w:rFonts w:ascii="Times New Roman" w:hAnsi="Times New Roman" w:cs="Times New Roman"/>
      <w:b/>
      <w:bCs/>
      <w:i/>
      <w:iCs/>
      <w:spacing w:val="-10"/>
      <w:sz w:val="18"/>
      <w:szCs w:val="18"/>
    </w:rPr>
  </w:style>
  <w:style w:type="character" w:customStyle="1" w:styleId="FontStyle329">
    <w:name w:val="Font Style329"/>
    <w:uiPriority w:val="99"/>
    <w:rsid w:val="00AC36B3"/>
    <w:rPr>
      <w:rFonts w:ascii="Times New Roman" w:hAnsi="Times New Roman" w:cs="Times New Roman"/>
      <w:b/>
      <w:bCs/>
      <w:spacing w:val="-10"/>
      <w:sz w:val="18"/>
      <w:szCs w:val="18"/>
    </w:rPr>
  </w:style>
  <w:style w:type="character" w:customStyle="1" w:styleId="FontStyle370">
    <w:name w:val="Font Style370"/>
    <w:uiPriority w:val="99"/>
    <w:rsid w:val="00AC36B3"/>
    <w:rPr>
      <w:rFonts w:ascii="Cambria" w:hAnsi="Cambria" w:cs="Cambria"/>
      <w:b/>
      <w:bCs/>
      <w:spacing w:val="-10"/>
      <w:sz w:val="18"/>
      <w:szCs w:val="18"/>
    </w:rPr>
  </w:style>
  <w:style w:type="character" w:customStyle="1" w:styleId="FontStyle302">
    <w:name w:val="Font Style302"/>
    <w:uiPriority w:val="99"/>
    <w:rsid w:val="00AC36B3"/>
    <w:rPr>
      <w:rFonts w:ascii="Times New Roman" w:hAnsi="Times New Roman" w:cs="Times New Roman"/>
      <w:b/>
      <w:bCs/>
      <w:sz w:val="22"/>
      <w:szCs w:val="22"/>
    </w:rPr>
  </w:style>
  <w:style w:type="character" w:customStyle="1" w:styleId="FontStyle347">
    <w:name w:val="Font Style347"/>
    <w:uiPriority w:val="99"/>
    <w:rsid w:val="00AC36B3"/>
    <w:rPr>
      <w:rFonts w:ascii="Times New Roman" w:hAnsi="Times New Roman" w:cs="Times New Roman"/>
      <w:b/>
      <w:bCs/>
      <w:spacing w:val="-10"/>
      <w:sz w:val="20"/>
      <w:szCs w:val="20"/>
    </w:rPr>
  </w:style>
  <w:style w:type="paragraph" w:customStyle="1" w:styleId="Style27">
    <w:name w:val="Style27"/>
    <w:basedOn w:val="Normal"/>
    <w:uiPriority w:val="99"/>
    <w:rsid w:val="00AC36B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AC36B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AC36B3"/>
    <w:rPr>
      <w:rFonts w:ascii="Times New Roman" w:hAnsi="Times New Roman" w:cs="Times New Roman"/>
      <w:spacing w:val="-10"/>
      <w:sz w:val="18"/>
      <w:szCs w:val="18"/>
    </w:rPr>
  </w:style>
  <w:style w:type="character" w:customStyle="1" w:styleId="FontStyle312">
    <w:name w:val="Font Style312"/>
    <w:uiPriority w:val="99"/>
    <w:rsid w:val="00AC36B3"/>
    <w:rPr>
      <w:rFonts w:ascii="Times New Roman" w:hAnsi="Times New Roman" w:cs="Times New Roman"/>
      <w:b/>
      <w:bCs/>
      <w:spacing w:val="-10"/>
      <w:sz w:val="16"/>
      <w:szCs w:val="16"/>
    </w:rPr>
  </w:style>
  <w:style w:type="character" w:customStyle="1" w:styleId="FontStyle346">
    <w:name w:val="Font Style346"/>
    <w:uiPriority w:val="99"/>
    <w:rsid w:val="00AC36B3"/>
    <w:rPr>
      <w:rFonts w:ascii="Times New Roman" w:hAnsi="Times New Roman" w:cs="Times New Roman"/>
      <w:b/>
      <w:bCs/>
      <w:spacing w:val="-10"/>
      <w:sz w:val="18"/>
      <w:szCs w:val="18"/>
    </w:rPr>
  </w:style>
  <w:style w:type="character" w:customStyle="1" w:styleId="FontStyle330">
    <w:name w:val="Font Style330"/>
    <w:uiPriority w:val="99"/>
    <w:rsid w:val="00AC36B3"/>
    <w:rPr>
      <w:rFonts w:ascii="Times New Roman" w:hAnsi="Times New Roman" w:cs="Times New Roman"/>
      <w:b/>
      <w:bCs/>
      <w:sz w:val="16"/>
      <w:szCs w:val="16"/>
    </w:rPr>
  </w:style>
  <w:style w:type="character" w:customStyle="1" w:styleId="FontStyle372">
    <w:name w:val="Font Style372"/>
    <w:uiPriority w:val="99"/>
    <w:rsid w:val="00AC36B3"/>
    <w:rPr>
      <w:rFonts w:ascii="Times New Roman" w:hAnsi="Times New Roman" w:cs="Times New Roman"/>
      <w:b/>
      <w:bCs/>
      <w:sz w:val="16"/>
      <w:szCs w:val="16"/>
    </w:rPr>
  </w:style>
  <w:style w:type="paragraph" w:customStyle="1" w:styleId="Style59">
    <w:name w:val="Style59"/>
    <w:basedOn w:val="Normal"/>
    <w:uiPriority w:val="99"/>
    <w:rsid w:val="00AC36B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C36B3"/>
    <w:rPr>
      <w:rFonts w:ascii="Times New Roman" w:hAnsi="Times New Roman" w:cs="Times New Roman"/>
      <w:b/>
      <w:bCs/>
      <w:i/>
      <w:iCs/>
      <w:sz w:val="16"/>
      <w:szCs w:val="16"/>
    </w:rPr>
  </w:style>
  <w:style w:type="paragraph" w:customStyle="1" w:styleId="Style200">
    <w:name w:val="Style20"/>
    <w:basedOn w:val="Normal"/>
    <w:uiPriority w:val="99"/>
    <w:rsid w:val="00AC36B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C36B3"/>
    <w:rPr>
      <w:rFonts w:ascii="Times New Roman" w:hAnsi="Times New Roman" w:cs="Times New Roman"/>
      <w:smallCaps/>
      <w:sz w:val="14"/>
      <w:szCs w:val="14"/>
    </w:rPr>
  </w:style>
  <w:style w:type="paragraph" w:customStyle="1" w:styleId="Style89">
    <w:name w:val="Style89"/>
    <w:basedOn w:val="Normal"/>
    <w:uiPriority w:val="99"/>
    <w:rsid w:val="00AC36B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C36B3"/>
    <w:rPr>
      <w:rFonts w:ascii="Times New Roman" w:hAnsi="Times New Roman" w:cs="Times New Roman"/>
      <w:b/>
      <w:bCs/>
      <w:spacing w:val="-10"/>
      <w:sz w:val="22"/>
      <w:szCs w:val="22"/>
    </w:rPr>
  </w:style>
  <w:style w:type="character" w:customStyle="1" w:styleId="FontStyle320">
    <w:name w:val="Font Style320"/>
    <w:uiPriority w:val="99"/>
    <w:rsid w:val="00AC36B3"/>
    <w:rPr>
      <w:rFonts w:ascii="Times New Roman" w:hAnsi="Times New Roman" w:cs="Times New Roman"/>
      <w:b/>
      <w:bCs/>
      <w:spacing w:val="-10"/>
      <w:sz w:val="22"/>
      <w:szCs w:val="22"/>
    </w:rPr>
  </w:style>
  <w:style w:type="character" w:customStyle="1" w:styleId="FontStyle352">
    <w:name w:val="Font Style352"/>
    <w:uiPriority w:val="99"/>
    <w:rsid w:val="00AC36B3"/>
    <w:rPr>
      <w:rFonts w:ascii="Times New Roman" w:hAnsi="Times New Roman" w:cs="Times New Roman"/>
      <w:b/>
      <w:bCs/>
      <w:sz w:val="16"/>
      <w:szCs w:val="16"/>
    </w:rPr>
  </w:style>
  <w:style w:type="character" w:customStyle="1" w:styleId="FontStyle356">
    <w:name w:val="Font Style356"/>
    <w:uiPriority w:val="99"/>
    <w:rsid w:val="00AC36B3"/>
    <w:rPr>
      <w:rFonts w:ascii="Times New Roman" w:hAnsi="Times New Roman" w:cs="Times New Roman"/>
      <w:b/>
      <w:bCs/>
      <w:spacing w:val="-10"/>
      <w:sz w:val="22"/>
      <w:szCs w:val="22"/>
    </w:rPr>
  </w:style>
  <w:style w:type="character" w:customStyle="1" w:styleId="FontStyle298">
    <w:name w:val="Font Style298"/>
    <w:uiPriority w:val="99"/>
    <w:rsid w:val="00AC36B3"/>
    <w:rPr>
      <w:rFonts w:ascii="Times New Roman" w:hAnsi="Times New Roman" w:cs="Times New Roman"/>
      <w:sz w:val="18"/>
      <w:szCs w:val="18"/>
    </w:rPr>
  </w:style>
  <w:style w:type="character" w:customStyle="1" w:styleId="FontStyle311">
    <w:name w:val="Font Style311"/>
    <w:uiPriority w:val="99"/>
    <w:rsid w:val="00AC36B3"/>
    <w:rPr>
      <w:rFonts w:ascii="Times New Roman" w:hAnsi="Times New Roman" w:cs="Times New Roman"/>
      <w:b/>
      <w:bCs/>
      <w:spacing w:val="-10"/>
      <w:sz w:val="18"/>
      <w:szCs w:val="18"/>
    </w:rPr>
  </w:style>
  <w:style w:type="character" w:customStyle="1" w:styleId="FontStyle332">
    <w:name w:val="Font Style332"/>
    <w:uiPriority w:val="99"/>
    <w:rsid w:val="00AC36B3"/>
    <w:rPr>
      <w:rFonts w:ascii="Times New Roman" w:hAnsi="Times New Roman" w:cs="Times New Roman"/>
      <w:b/>
      <w:bCs/>
      <w:i/>
      <w:iCs/>
      <w:spacing w:val="-10"/>
      <w:sz w:val="20"/>
      <w:szCs w:val="20"/>
    </w:rPr>
  </w:style>
  <w:style w:type="character" w:customStyle="1" w:styleId="FontStyle371">
    <w:name w:val="Font Style371"/>
    <w:uiPriority w:val="99"/>
    <w:rsid w:val="00AC36B3"/>
    <w:rPr>
      <w:rFonts w:ascii="Times New Roman" w:hAnsi="Times New Roman" w:cs="Times New Roman"/>
      <w:sz w:val="16"/>
      <w:szCs w:val="16"/>
    </w:rPr>
  </w:style>
  <w:style w:type="character" w:customStyle="1" w:styleId="FontStyle350">
    <w:name w:val="Font Style350"/>
    <w:uiPriority w:val="99"/>
    <w:rsid w:val="00AC36B3"/>
    <w:rPr>
      <w:rFonts w:ascii="Times New Roman" w:hAnsi="Times New Roman" w:cs="Times New Roman"/>
      <w:b/>
      <w:bCs/>
      <w:i/>
      <w:iCs/>
      <w:sz w:val="20"/>
      <w:szCs w:val="20"/>
    </w:rPr>
  </w:style>
  <w:style w:type="paragraph" w:customStyle="1" w:styleId="Style8">
    <w:name w:val="Style8"/>
    <w:basedOn w:val="Normal"/>
    <w:uiPriority w:val="99"/>
    <w:rsid w:val="00AC36B3"/>
    <w:pPr>
      <w:widowControl w:val="0"/>
      <w:autoSpaceDE w:val="0"/>
      <w:autoSpaceDN w:val="0"/>
      <w:adjustRightInd w:val="0"/>
    </w:pPr>
    <w:rPr>
      <w:rFonts w:eastAsia="Times New Roman"/>
      <w:sz w:val="24"/>
    </w:rPr>
  </w:style>
  <w:style w:type="paragraph" w:customStyle="1" w:styleId="Style5">
    <w:name w:val="Style5"/>
    <w:basedOn w:val="Normal"/>
    <w:uiPriority w:val="99"/>
    <w:rsid w:val="00AC36B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AC36B3"/>
    <w:pPr>
      <w:widowControl w:val="0"/>
      <w:autoSpaceDE w:val="0"/>
      <w:autoSpaceDN w:val="0"/>
      <w:adjustRightInd w:val="0"/>
    </w:pPr>
    <w:rPr>
      <w:rFonts w:eastAsia="Times New Roman"/>
      <w:sz w:val="24"/>
    </w:rPr>
  </w:style>
  <w:style w:type="character" w:customStyle="1" w:styleId="FontStyle351">
    <w:name w:val="Font Style351"/>
    <w:uiPriority w:val="99"/>
    <w:rsid w:val="00AC36B3"/>
    <w:rPr>
      <w:rFonts w:ascii="Times New Roman" w:hAnsi="Times New Roman" w:cs="Times New Roman"/>
      <w:b/>
      <w:bCs/>
      <w:sz w:val="22"/>
      <w:szCs w:val="22"/>
    </w:rPr>
  </w:style>
  <w:style w:type="paragraph" w:customStyle="1" w:styleId="Style10">
    <w:name w:val="Style10"/>
    <w:basedOn w:val="Normal"/>
    <w:uiPriority w:val="99"/>
    <w:rsid w:val="00AC36B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AC36B3"/>
    <w:pPr>
      <w:widowControl w:val="0"/>
      <w:autoSpaceDE w:val="0"/>
      <w:autoSpaceDN w:val="0"/>
      <w:adjustRightInd w:val="0"/>
      <w:jc w:val="both"/>
    </w:pPr>
    <w:rPr>
      <w:rFonts w:eastAsia="Times New Roman"/>
      <w:sz w:val="24"/>
    </w:rPr>
  </w:style>
  <w:style w:type="character" w:customStyle="1" w:styleId="FontStyle369">
    <w:name w:val="Font Style369"/>
    <w:uiPriority w:val="99"/>
    <w:rsid w:val="00AC36B3"/>
    <w:rPr>
      <w:rFonts w:ascii="Times New Roman" w:hAnsi="Times New Roman" w:cs="Times New Roman"/>
      <w:b/>
      <w:bCs/>
      <w:spacing w:val="-10"/>
      <w:sz w:val="20"/>
      <w:szCs w:val="20"/>
    </w:rPr>
  </w:style>
  <w:style w:type="character" w:customStyle="1" w:styleId="FontStyle357">
    <w:name w:val="Font Style357"/>
    <w:uiPriority w:val="99"/>
    <w:rsid w:val="00AC36B3"/>
    <w:rPr>
      <w:rFonts w:ascii="Times New Roman" w:hAnsi="Times New Roman" w:cs="Times New Roman"/>
      <w:b/>
      <w:bCs/>
      <w:spacing w:val="-10"/>
      <w:sz w:val="22"/>
      <w:szCs w:val="22"/>
    </w:rPr>
  </w:style>
  <w:style w:type="paragraph" w:customStyle="1" w:styleId="Style67">
    <w:name w:val="Style67"/>
    <w:basedOn w:val="Normal"/>
    <w:uiPriority w:val="99"/>
    <w:rsid w:val="00AC36B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C36B3"/>
    <w:rPr>
      <w:rFonts w:ascii="Times New Roman" w:hAnsi="Times New Roman" w:cs="Times New Roman"/>
      <w:sz w:val="20"/>
      <w:szCs w:val="20"/>
    </w:rPr>
  </w:style>
  <w:style w:type="character" w:customStyle="1" w:styleId="FontStyle374">
    <w:name w:val="Font Style374"/>
    <w:uiPriority w:val="99"/>
    <w:rsid w:val="00AC36B3"/>
    <w:rPr>
      <w:rFonts w:ascii="Times New Roman" w:hAnsi="Times New Roman" w:cs="Times New Roman"/>
      <w:b/>
      <w:bCs/>
      <w:spacing w:val="-10"/>
      <w:sz w:val="22"/>
      <w:szCs w:val="22"/>
    </w:rPr>
  </w:style>
  <w:style w:type="paragraph" w:customStyle="1" w:styleId="Style30">
    <w:name w:val="Style30"/>
    <w:basedOn w:val="Normal"/>
    <w:uiPriority w:val="99"/>
    <w:rsid w:val="00AC36B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C36B3"/>
    <w:rPr>
      <w:rFonts w:ascii="Times New Roman" w:hAnsi="Times New Roman" w:cs="Times New Roman"/>
      <w:smallCaps/>
      <w:sz w:val="16"/>
      <w:szCs w:val="16"/>
    </w:rPr>
  </w:style>
  <w:style w:type="paragraph" w:customStyle="1" w:styleId="Style93">
    <w:name w:val="Style93"/>
    <w:basedOn w:val="Normal"/>
    <w:uiPriority w:val="99"/>
    <w:rsid w:val="00AC36B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C36B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AC36B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AC36B3"/>
    <w:rPr>
      <w:u w:val="single"/>
    </w:rPr>
  </w:style>
  <w:style w:type="character" w:customStyle="1" w:styleId="SmalltextCharCharCharChar0">
    <w:name w:val="Small text Char Char Char Char"/>
    <w:rsid w:val="00AC36B3"/>
    <w:rPr>
      <w:sz w:val="16"/>
      <w:szCs w:val="24"/>
      <w:lang w:val="en-US" w:eastAsia="en-US" w:bidi="ar-SA"/>
    </w:rPr>
  </w:style>
  <w:style w:type="paragraph" w:customStyle="1" w:styleId="boldcitation">
    <w:name w:val="bold citation"/>
    <w:basedOn w:val="Normal"/>
    <w:rsid w:val="00AC36B3"/>
    <w:rPr>
      <w:rFonts w:ascii="Arial" w:eastAsia="Times New Roman" w:hAnsi="Arial"/>
      <w:b/>
      <w:sz w:val="28"/>
      <w:u w:val="thick"/>
    </w:rPr>
  </w:style>
  <w:style w:type="character" w:customStyle="1" w:styleId="underlinecardChar">
    <w:name w:val="underline card Char"/>
    <w:rsid w:val="00AC36B3"/>
    <w:rPr>
      <w:rFonts w:ascii="Arial" w:hAnsi="Arial"/>
      <w:noProof w:val="0"/>
      <w:sz w:val="18"/>
      <w:szCs w:val="24"/>
      <w:u w:val="single"/>
      <w:lang w:val="en-US" w:eastAsia="en-US" w:bidi="ar-SA"/>
    </w:rPr>
  </w:style>
  <w:style w:type="character" w:customStyle="1" w:styleId="CardsCharCharChar">
    <w:name w:val="Cards Char Char Char"/>
    <w:rsid w:val="00AC36B3"/>
    <w:rPr>
      <w:szCs w:val="24"/>
      <w:lang w:val="en-US" w:eastAsia="en-US" w:bidi="ar-SA"/>
    </w:rPr>
  </w:style>
  <w:style w:type="character" w:customStyle="1" w:styleId="HiddenBlockHeaderChar">
    <w:name w:val="Hidden Block Header Char"/>
    <w:link w:val="HiddenBlockHeader"/>
    <w:rsid w:val="00AC36B3"/>
    <w:rPr>
      <w:rFonts w:ascii="Times New Roman" w:eastAsia="Times New Roman" w:hAnsi="Times New Roman" w:cs="Courier New"/>
      <w:b/>
      <w:bCs/>
      <w:sz w:val="28"/>
      <w:szCs w:val="22"/>
    </w:rPr>
  </w:style>
  <w:style w:type="paragraph" w:customStyle="1" w:styleId="NothingCharChar">
    <w:name w:val="Nothing Char Char"/>
    <w:link w:val="NothingCharCharChar"/>
    <w:rsid w:val="00AC36B3"/>
    <w:pPr>
      <w:jc w:val="both"/>
    </w:pPr>
    <w:rPr>
      <w:rFonts w:ascii="Times New Roman" w:eastAsia="MS Mincho" w:hAnsi="Times New Roman" w:cs="Times New Roman"/>
    </w:rPr>
  </w:style>
  <w:style w:type="character" w:customStyle="1" w:styleId="NothingCharCharChar">
    <w:name w:val="Nothing Char Char Char"/>
    <w:link w:val="NothingCharChar"/>
    <w:rsid w:val="00AC36B3"/>
    <w:rPr>
      <w:rFonts w:ascii="Times New Roman" w:eastAsia="MS Mincho" w:hAnsi="Times New Roman" w:cs="Times New Roman"/>
    </w:rPr>
  </w:style>
  <w:style w:type="character" w:customStyle="1" w:styleId="CardsCharChar">
    <w:name w:val="Cards Char Char"/>
    <w:rsid w:val="00AC36B3"/>
    <w:rPr>
      <w:szCs w:val="24"/>
      <w:lang w:val="en-US" w:eastAsia="en-US" w:bidi="ar-SA"/>
    </w:rPr>
  </w:style>
  <w:style w:type="character" w:customStyle="1" w:styleId="CardsCharCharCharChar">
    <w:name w:val="Cards Char Char Char Char"/>
    <w:rsid w:val="00AC36B3"/>
    <w:rPr>
      <w:szCs w:val="24"/>
      <w:lang w:val="en-US" w:eastAsia="en-US" w:bidi="ar-SA"/>
    </w:rPr>
  </w:style>
  <w:style w:type="character" w:customStyle="1" w:styleId="BlockHeadingsCharChar">
    <w:name w:val="Block Headings Char Char"/>
    <w:rsid w:val="00AC36B3"/>
    <w:rPr>
      <w:b/>
      <w:sz w:val="36"/>
      <w:szCs w:val="24"/>
      <w:u w:val="single"/>
      <w:lang w:val="en-US" w:eastAsia="en-US" w:bidi="ar-SA"/>
    </w:rPr>
  </w:style>
  <w:style w:type="character" w:customStyle="1" w:styleId="NothingChar1">
    <w:name w:val="Nothing Char1"/>
    <w:rsid w:val="00AC36B3"/>
    <w:rPr>
      <w:szCs w:val="24"/>
      <w:lang w:val="en-US" w:eastAsia="en-US" w:bidi="ar-SA"/>
    </w:rPr>
  </w:style>
  <w:style w:type="paragraph" w:customStyle="1" w:styleId="bloctitles">
    <w:name w:val="bloc titles"/>
    <w:basedOn w:val="Heading1"/>
    <w:next w:val="Normal"/>
    <w:link w:val="bloctitlesChar"/>
    <w:autoRedefine/>
    <w:rsid w:val="00AC36B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AC36B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AC36B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AC36B3"/>
  </w:style>
  <w:style w:type="character" w:customStyle="1" w:styleId="RegularChar">
    <w:name w:val="Regular Char"/>
    <w:link w:val="Regular"/>
    <w:rsid w:val="00AC36B3"/>
    <w:rPr>
      <w:rFonts w:ascii="Garamond" w:eastAsia="Times New Roman" w:hAnsi="Garamond" w:cs="Arial"/>
      <w:bCs/>
      <w:kern w:val="20"/>
      <w:sz w:val="20"/>
      <w:szCs w:val="32"/>
    </w:rPr>
  </w:style>
  <w:style w:type="character" w:customStyle="1" w:styleId="StyleTimesNewRoman">
    <w:name w:val="Style Times New Roman"/>
    <w:rsid w:val="00AC36B3"/>
    <w:rPr>
      <w:rFonts w:ascii="Garamond" w:hAnsi="Garamond"/>
    </w:rPr>
  </w:style>
  <w:style w:type="paragraph" w:customStyle="1" w:styleId="INDENTEDPARAGRAPH">
    <w:name w:val="INDENTED PARAGRAPH"/>
    <w:rsid w:val="00AC36B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AC36B3"/>
    <w:rPr>
      <w:rFonts w:cs="Arial"/>
      <w:bCs/>
      <w:caps/>
      <w:color w:val="FFFFFF"/>
      <w:sz w:val="2"/>
      <w:szCs w:val="2"/>
      <w:lang w:val="en-US" w:eastAsia="en-US" w:bidi="ar-SA"/>
    </w:rPr>
  </w:style>
  <w:style w:type="paragraph" w:customStyle="1" w:styleId="Numbering">
    <w:name w:val="Numbering"/>
    <w:basedOn w:val="Normal"/>
    <w:next w:val="Normal"/>
    <w:rsid w:val="00AC36B3"/>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AC36B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AC36B3"/>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AC36B3"/>
    <w:pPr>
      <w:numPr>
        <w:numId w:val="25"/>
      </w:numPr>
    </w:pPr>
  </w:style>
  <w:style w:type="paragraph" w:customStyle="1" w:styleId="Lettering">
    <w:name w:val="Lettering"/>
    <w:basedOn w:val="Numbering"/>
    <w:next w:val="Normal"/>
    <w:rsid w:val="00AC36B3"/>
    <w:pPr>
      <w:numPr>
        <w:numId w:val="23"/>
      </w:numPr>
    </w:pPr>
    <w:rPr>
      <w:szCs w:val="22"/>
    </w:rPr>
  </w:style>
  <w:style w:type="paragraph" w:customStyle="1" w:styleId="FileName">
    <w:name w:val="File Name"/>
    <w:basedOn w:val="Normal"/>
    <w:next w:val="Normal"/>
    <w:rsid w:val="00AC36B3"/>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AC36B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AC36B3"/>
    <w:pPr>
      <w:numPr>
        <w:numId w:val="26"/>
      </w:numPr>
      <w:tabs>
        <w:tab w:val="num" w:pos="360"/>
      </w:tabs>
      <w:ind w:left="360"/>
    </w:pPr>
  </w:style>
  <w:style w:type="paragraph" w:customStyle="1" w:styleId="CardContinued1">
    <w:name w:val="Card Continued 1"/>
    <w:basedOn w:val="Normal"/>
    <w:next w:val="Normal"/>
    <w:rsid w:val="00AC36B3"/>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AC36B3"/>
    <w:pPr>
      <w:numPr>
        <w:numId w:val="0"/>
      </w:numPr>
      <w:spacing w:before="0" w:after="120"/>
      <w:jc w:val="left"/>
    </w:pPr>
  </w:style>
  <w:style w:type="paragraph" w:customStyle="1" w:styleId="Clearformatting0">
    <w:name w:val="Clear formatting"/>
    <w:basedOn w:val="Normal"/>
    <w:rsid w:val="00AC36B3"/>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AC36B3"/>
  </w:style>
  <w:style w:type="paragraph" w:customStyle="1" w:styleId="SmallCardText">
    <w:name w:val="Small Card Text"/>
    <w:rsid w:val="00AC36B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AC36B3"/>
    <w:rPr>
      <w:sz w:val="16"/>
      <w:szCs w:val="16"/>
      <w:lang w:val="en-US" w:eastAsia="en-US" w:bidi="ar-SA"/>
    </w:rPr>
  </w:style>
  <w:style w:type="paragraph" w:customStyle="1" w:styleId="TAGFONT">
    <w:name w:val="TAG FONT"/>
    <w:basedOn w:val="Normal"/>
    <w:autoRedefine/>
    <w:rsid w:val="00AC36B3"/>
    <w:rPr>
      <w:rFonts w:eastAsia="Times New Roman"/>
      <w:sz w:val="24"/>
    </w:rPr>
  </w:style>
  <w:style w:type="character" w:customStyle="1" w:styleId="mainarttxt">
    <w:name w:val="mainarttxt"/>
    <w:basedOn w:val="DefaultParagraphFont"/>
    <w:rsid w:val="00AC36B3"/>
  </w:style>
  <w:style w:type="paragraph" w:customStyle="1" w:styleId="TagChar1CharCharCharChar">
    <w:name w:val="Tag Char1 Char Char Char Char"/>
    <w:basedOn w:val="Normal"/>
    <w:rsid w:val="00AC36B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AC36B3"/>
    <w:rPr>
      <w:sz w:val="20"/>
    </w:rPr>
  </w:style>
  <w:style w:type="character" w:customStyle="1" w:styleId="highlightChar">
    <w:name w:val="highlight Char"/>
    <w:rsid w:val="00AC36B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AC36B3"/>
    <w:rPr>
      <w:rFonts w:eastAsia="Batang" w:cs="Arial"/>
      <w:b/>
      <w:bCs/>
      <w:iCs/>
      <w:sz w:val="24"/>
      <w:szCs w:val="28"/>
      <w:lang w:val="en-US" w:eastAsia="en-US" w:bidi="ar-SA"/>
    </w:rPr>
  </w:style>
  <w:style w:type="paragraph" w:customStyle="1" w:styleId="formfldssel">
    <w:name w:val="formfldssel"/>
    <w:basedOn w:val="Normal"/>
    <w:rsid w:val="00AC36B3"/>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AC36B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AC36B3"/>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AC36B3"/>
  </w:style>
  <w:style w:type="character" w:customStyle="1" w:styleId="StyleCardTextUnderline3Char">
    <w:name w:val="Style Card Text + Underline3 Char"/>
    <w:rsid w:val="00AC36B3"/>
    <w:rPr>
      <w:rFonts w:eastAsia="SimSun"/>
      <w:szCs w:val="24"/>
      <w:u w:val="thick"/>
      <w:lang w:val="en-US" w:eastAsia="zh-CN" w:bidi="ar-SA"/>
    </w:rPr>
  </w:style>
  <w:style w:type="character" w:customStyle="1" w:styleId="BoldandUnderlineChar1Char2CharChar">
    <w:name w:val="Bold and Underline Char1 Char2 Char Char"/>
    <w:rsid w:val="00AC36B3"/>
    <w:rPr>
      <w:b/>
      <w:noProof w:val="0"/>
      <w:szCs w:val="24"/>
      <w:u w:val="single"/>
      <w:lang w:val="en-US" w:eastAsia="en-US" w:bidi="ar-SA"/>
    </w:rPr>
  </w:style>
  <w:style w:type="character" w:customStyle="1" w:styleId="UnderlineChar1Char1">
    <w:name w:val="Underline Char1 Char1"/>
    <w:rsid w:val="00AC36B3"/>
    <w:rPr>
      <w:noProof w:val="0"/>
      <w:szCs w:val="24"/>
      <w:u w:val="single"/>
      <w:lang w:val="en-US" w:eastAsia="en-US" w:bidi="ar-SA"/>
    </w:rPr>
  </w:style>
  <w:style w:type="paragraph" w:customStyle="1" w:styleId="Underlinestyle1">
    <w:name w:val="Underlinestyle"/>
    <w:basedOn w:val="Normal"/>
    <w:rsid w:val="00AC36B3"/>
    <w:pPr>
      <w:tabs>
        <w:tab w:val="left" w:pos="720"/>
      </w:tabs>
      <w:ind w:left="720"/>
    </w:pPr>
    <w:rPr>
      <w:rFonts w:eastAsia="Times New Roman"/>
      <w:szCs w:val="20"/>
      <w:u w:val="single"/>
    </w:rPr>
  </w:style>
  <w:style w:type="character" w:customStyle="1" w:styleId="featurecontentgray1">
    <w:name w:val="featurecontentgray1"/>
    <w:rsid w:val="00AC36B3"/>
    <w:rPr>
      <w:rFonts w:ascii="Arial" w:hAnsi="Arial" w:cs="Arial" w:hint="default"/>
      <w:color w:val="666666"/>
    </w:rPr>
  </w:style>
  <w:style w:type="character" w:customStyle="1" w:styleId="CardCharCharChar0">
    <w:name w:val="Card Char Char Char"/>
    <w:rsid w:val="00AC36B3"/>
    <w:rPr>
      <w:rFonts w:ascii="Book Antiqua" w:hAnsi="Book Antiqua"/>
      <w:szCs w:val="24"/>
      <w:lang w:val="en-US" w:eastAsia="en-US" w:bidi="ar-SA"/>
    </w:rPr>
  </w:style>
  <w:style w:type="character" w:customStyle="1" w:styleId="big1">
    <w:name w:val="big1"/>
    <w:rsid w:val="00AC36B3"/>
    <w:rPr>
      <w:sz w:val="28"/>
      <w:szCs w:val="28"/>
    </w:rPr>
  </w:style>
  <w:style w:type="character" w:customStyle="1" w:styleId="prodgeneral">
    <w:name w:val="prodgeneral"/>
    <w:basedOn w:val="DefaultParagraphFont"/>
    <w:rsid w:val="00AC36B3"/>
  </w:style>
  <w:style w:type="character" w:customStyle="1" w:styleId="StyleUnderlineChar0">
    <w:name w:val="Style Underline + Char"/>
    <w:rsid w:val="00AC36B3"/>
    <w:rPr>
      <w:rFonts w:eastAsia="SimSun" w:cs="Arial"/>
      <w:b/>
      <w:bCs/>
      <w:iCs/>
      <w:caps/>
      <w:sz w:val="24"/>
      <w:szCs w:val="24"/>
      <w:u w:val="single"/>
      <w:lang w:val="en-US" w:eastAsia="en-US" w:bidi="ar-SA"/>
    </w:rPr>
  </w:style>
  <w:style w:type="character" w:customStyle="1" w:styleId="StyleciteChar">
    <w:name w:val="Style cite + Char"/>
    <w:basedOn w:val="citeChar2"/>
    <w:rsid w:val="00AC36B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C36B3"/>
    <w:rPr>
      <w:rFonts w:eastAsia="Times New Roman"/>
      <w:b/>
      <w:sz w:val="24"/>
    </w:rPr>
  </w:style>
  <w:style w:type="paragraph" w:customStyle="1" w:styleId="RepeatHeader">
    <w:name w:val="Repeat Header"/>
    <w:basedOn w:val="HeaderDebate"/>
    <w:rsid w:val="00AC36B3"/>
    <w:pPr>
      <w:outlineLvl w:val="1"/>
    </w:pPr>
    <w:rPr>
      <w:szCs w:val="48"/>
    </w:rPr>
  </w:style>
  <w:style w:type="character" w:customStyle="1" w:styleId="sectiontitle">
    <w:name w:val="sectiontitle"/>
    <w:basedOn w:val="DefaultParagraphFont"/>
    <w:rsid w:val="00AC36B3"/>
  </w:style>
  <w:style w:type="character" w:customStyle="1" w:styleId="sectionsubtitle">
    <w:name w:val="sectionsubtitle"/>
    <w:basedOn w:val="DefaultParagraphFont"/>
    <w:rsid w:val="00AC36B3"/>
  </w:style>
  <w:style w:type="character" w:customStyle="1" w:styleId="copyright">
    <w:name w:val="copyright"/>
    <w:basedOn w:val="DefaultParagraphFont"/>
    <w:rsid w:val="00AC36B3"/>
  </w:style>
  <w:style w:type="character" w:customStyle="1" w:styleId="EvidenceTag">
    <w:name w:val="Evidence Tag"/>
    <w:rsid w:val="00AC36B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C36B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C36B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C36B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C36B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AC36B3"/>
    <w:rPr>
      <w:rFonts w:eastAsia="Times New Roman"/>
      <w:sz w:val="16"/>
    </w:rPr>
  </w:style>
  <w:style w:type="paragraph" w:customStyle="1" w:styleId="citationunderline">
    <w:name w:val="citation/underline"/>
    <w:autoRedefine/>
    <w:rsid w:val="00AC36B3"/>
    <w:rPr>
      <w:rFonts w:ascii="Times New Roman" w:eastAsia="Times New Roman" w:hAnsi="Times New Roman" w:cs="Times New Roman"/>
      <w:b/>
      <w:u w:val="single"/>
    </w:rPr>
  </w:style>
  <w:style w:type="character" w:customStyle="1" w:styleId="smcaps">
    <w:name w:val="smcaps"/>
    <w:basedOn w:val="DefaultParagraphFont"/>
    <w:rsid w:val="00AC36B3"/>
  </w:style>
  <w:style w:type="character" w:customStyle="1" w:styleId="inside-head1">
    <w:name w:val="inside-head1"/>
    <w:rsid w:val="00AC36B3"/>
    <w:rPr>
      <w:rFonts w:ascii="Arial" w:hAnsi="Arial" w:cs="Arial" w:hint="default"/>
      <w:b/>
      <w:bCs/>
      <w:color w:val="000000"/>
      <w:spacing w:val="-15"/>
      <w:sz w:val="45"/>
      <w:szCs w:val="45"/>
    </w:rPr>
  </w:style>
  <w:style w:type="character" w:customStyle="1" w:styleId="datestamp1">
    <w:name w:val="datestamp1"/>
    <w:rsid w:val="00AC36B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C36B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C36B3"/>
  </w:style>
  <w:style w:type="paragraph" w:customStyle="1" w:styleId="links1">
    <w:name w:val="links1"/>
    <w:basedOn w:val="Normal"/>
    <w:rsid w:val="00AC36B3"/>
    <w:pPr>
      <w:spacing w:before="100" w:beforeAutospacing="1" w:after="100" w:afterAutospacing="1"/>
    </w:pPr>
    <w:rPr>
      <w:rFonts w:eastAsia="Times New Roman"/>
      <w:color w:val="FFFFFF"/>
      <w:sz w:val="16"/>
      <w:szCs w:val="16"/>
    </w:rPr>
  </w:style>
  <w:style w:type="paragraph" w:customStyle="1" w:styleId="endtext">
    <w:name w:val="endtext"/>
    <w:basedOn w:val="Normal"/>
    <w:rsid w:val="00AC36B3"/>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AC36B3"/>
    <w:rPr>
      <w:rFonts w:ascii="Verdana" w:hAnsi="Verdana" w:hint="default"/>
      <w:b/>
      <w:bCs/>
      <w:sz w:val="32"/>
      <w:szCs w:val="32"/>
    </w:rPr>
  </w:style>
  <w:style w:type="character" w:customStyle="1" w:styleId="storydeck31">
    <w:name w:val="storydeck31"/>
    <w:rsid w:val="00AC36B3"/>
    <w:rPr>
      <w:rFonts w:ascii="Verdana" w:hAnsi="Verdana" w:hint="default"/>
      <w:i w:val="0"/>
      <w:iCs w:val="0"/>
      <w:sz w:val="21"/>
      <w:szCs w:val="21"/>
    </w:rPr>
  </w:style>
  <w:style w:type="character" w:customStyle="1" w:styleId="subtitle10">
    <w:name w:val="subtitle1"/>
    <w:rsid w:val="00AC36B3"/>
    <w:rPr>
      <w:rFonts w:ascii="Verdana" w:hAnsi="Verdana" w:hint="default"/>
      <w:b w:val="0"/>
      <w:bCs w:val="0"/>
      <w:vanish w:val="0"/>
      <w:webHidden w:val="0"/>
      <w:color w:val="484848"/>
      <w:sz w:val="14"/>
      <w:szCs w:val="14"/>
      <w:specVanish w:val="0"/>
    </w:rPr>
  </w:style>
  <w:style w:type="paragraph" w:customStyle="1" w:styleId="g">
    <w:name w:val="g"/>
    <w:basedOn w:val="Normal"/>
    <w:rsid w:val="00AC36B3"/>
    <w:pPr>
      <w:spacing w:before="240" w:after="240"/>
    </w:pPr>
    <w:rPr>
      <w:rFonts w:eastAsia="Times New Roman"/>
      <w:sz w:val="24"/>
    </w:rPr>
  </w:style>
  <w:style w:type="character" w:customStyle="1" w:styleId="clsbiolink">
    <w:name w:val="clsbiolink"/>
    <w:basedOn w:val="DefaultParagraphFont"/>
    <w:rsid w:val="00AC36B3"/>
  </w:style>
  <w:style w:type="character" w:customStyle="1" w:styleId="clssmaller">
    <w:name w:val="clssmaller"/>
    <w:basedOn w:val="DefaultParagraphFont"/>
    <w:rsid w:val="00AC36B3"/>
  </w:style>
  <w:style w:type="character" w:customStyle="1" w:styleId="sm1">
    <w:name w:val="sm1"/>
    <w:rsid w:val="00AC36B3"/>
    <w:rPr>
      <w:rFonts w:ascii="Verdana" w:hAnsi="Verdana" w:hint="default"/>
      <w:i w:val="0"/>
      <w:iCs w:val="0"/>
      <w:smallCaps w:val="0"/>
      <w:color w:val="000000"/>
      <w:sz w:val="17"/>
      <w:szCs w:val="17"/>
    </w:rPr>
  </w:style>
  <w:style w:type="character" w:customStyle="1" w:styleId="noindentChar">
    <w:name w:val="noindent Char"/>
    <w:rsid w:val="00AC36B3"/>
    <w:rPr>
      <w:rFonts w:ascii="Arial" w:hAnsi="Arial" w:cs="Arial"/>
      <w:sz w:val="24"/>
      <w:szCs w:val="24"/>
      <w:lang w:val="en-US" w:eastAsia="en-US" w:bidi="ar-SA"/>
    </w:rPr>
  </w:style>
  <w:style w:type="character" w:customStyle="1" w:styleId="SmallChar1">
    <w:name w:val="Small Char1"/>
    <w:rsid w:val="00AC36B3"/>
    <w:rPr>
      <w:sz w:val="16"/>
      <w:szCs w:val="24"/>
      <w:lang w:val="en-US" w:eastAsia="en-US" w:bidi="ar-SA"/>
    </w:rPr>
  </w:style>
  <w:style w:type="character" w:customStyle="1" w:styleId="fullcite0">
    <w:name w:val="fullcite"/>
    <w:basedOn w:val="DefaultParagraphFont"/>
    <w:rsid w:val="00AC36B3"/>
  </w:style>
  <w:style w:type="character" w:customStyle="1" w:styleId="Style9ptThickunderline">
    <w:name w:val="Style 9 pt Thick underline"/>
    <w:rsid w:val="00AC36B3"/>
    <w:rPr>
      <w:sz w:val="24"/>
      <w:u w:val="thick"/>
    </w:rPr>
  </w:style>
  <w:style w:type="paragraph" w:customStyle="1" w:styleId="Repeatheader0">
    <w:name w:val="Repeat header"/>
    <w:basedOn w:val="Normal"/>
    <w:autoRedefine/>
    <w:rsid w:val="00AC36B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AC36B3"/>
    <w:rPr>
      <w:rFonts w:ascii="Times New Roman" w:hAnsi="Times New Roman" w:cs="Calibri"/>
      <w:sz w:val="16"/>
    </w:rPr>
  </w:style>
  <w:style w:type="character" w:customStyle="1" w:styleId="CardNotUnderlinedChar">
    <w:name w:val="Card Not Underlined Char"/>
    <w:rsid w:val="00AC36B3"/>
    <w:rPr>
      <w:sz w:val="16"/>
      <w:lang w:val="en-US" w:eastAsia="en-US" w:bidi="ar-SA"/>
    </w:rPr>
  </w:style>
  <w:style w:type="paragraph" w:customStyle="1" w:styleId="CardNotUnderlined3">
    <w:name w:val="Card Not Underlined 3"/>
    <w:basedOn w:val="CardNotUnderlined"/>
    <w:rsid w:val="00AC36B3"/>
    <w:rPr>
      <w:rFonts w:ascii="Times New Roman" w:hAnsi="Times New Roman" w:cs="Calibri"/>
    </w:rPr>
  </w:style>
  <w:style w:type="paragraph" w:customStyle="1" w:styleId="CardNotUnderlinedFinal">
    <w:name w:val="Card Not Underlined Final"/>
    <w:basedOn w:val="CardNotUnderlined3"/>
    <w:rsid w:val="00AC36B3"/>
    <w:rPr>
      <w:sz w:val="20"/>
    </w:rPr>
  </w:style>
  <w:style w:type="character" w:customStyle="1" w:styleId="tagChar3">
    <w:name w:val="tag Char3"/>
    <w:rsid w:val="00AC36B3"/>
    <w:rPr>
      <w:b/>
      <w:sz w:val="24"/>
      <w:szCs w:val="24"/>
      <w:lang w:val="en-US" w:eastAsia="en-US" w:bidi="ar-SA"/>
    </w:rPr>
  </w:style>
  <w:style w:type="character" w:customStyle="1" w:styleId="link-mailto">
    <w:name w:val="link-mailto"/>
    <w:basedOn w:val="DefaultParagraphFont"/>
    <w:rsid w:val="00AC36B3"/>
  </w:style>
  <w:style w:type="character" w:customStyle="1" w:styleId="StyleUnderlineUnderlineChar">
    <w:name w:val="Style Underline + Underline Char"/>
    <w:rsid w:val="00AC36B3"/>
    <w:rPr>
      <w:rFonts w:ascii="Trebuchet MS" w:hAnsi="Trebuchet MS"/>
      <w:szCs w:val="18"/>
      <w:u w:val="single"/>
      <w:lang w:val="en-US" w:eastAsia="en-US" w:bidi="ar-SA"/>
    </w:rPr>
  </w:style>
  <w:style w:type="paragraph" w:customStyle="1" w:styleId="formfld">
    <w:name w:val="formfld"/>
    <w:basedOn w:val="Normal"/>
    <w:rsid w:val="00AC36B3"/>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AC36B3"/>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AC36B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AC36B3"/>
    <w:rPr>
      <w:rFonts w:ascii="Times New Roman" w:eastAsia="Times New Roman" w:hAnsi="Times New Roman" w:cs="Times New Roman"/>
      <w:sz w:val="20"/>
      <w:u w:val="thick"/>
    </w:rPr>
  </w:style>
  <w:style w:type="paragraph" w:customStyle="1" w:styleId="SmallCards">
    <w:name w:val="Small Cards"/>
    <w:basedOn w:val="Cards"/>
    <w:link w:val="SmallCardsChar"/>
    <w:rsid w:val="00AC36B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AC36B3"/>
    <w:rPr>
      <w:rFonts w:ascii="Times New Roman" w:eastAsia="Times New Roman" w:hAnsi="Times New Roman" w:cs="Times New Roman"/>
      <w:sz w:val="14"/>
    </w:rPr>
  </w:style>
  <w:style w:type="paragraph" w:customStyle="1" w:styleId="ReadingCites">
    <w:name w:val="Reading Cites"/>
    <w:basedOn w:val="Normal"/>
    <w:link w:val="ReadingCitesChar"/>
    <w:rsid w:val="00AC36B3"/>
    <w:rPr>
      <w:rFonts w:eastAsia="Times New Roman"/>
      <w:b/>
      <w:sz w:val="20"/>
      <w:szCs w:val="20"/>
    </w:rPr>
  </w:style>
  <w:style w:type="character" w:customStyle="1" w:styleId="ReadingCitesChar">
    <w:name w:val="Reading Cites Char"/>
    <w:link w:val="ReadingCites"/>
    <w:rsid w:val="00AC36B3"/>
    <w:rPr>
      <w:rFonts w:ascii="Calibri" w:eastAsia="Times New Roman" w:hAnsi="Calibri"/>
      <w:b/>
      <w:sz w:val="20"/>
      <w:szCs w:val="20"/>
    </w:rPr>
  </w:style>
  <w:style w:type="paragraph" w:customStyle="1" w:styleId="ContentsHeading">
    <w:name w:val="Contents Heading"/>
    <w:basedOn w:val="Heading1"/>
    <w:next w:val="Normal"/>
    <w:rsid w:val="00AC36B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AC36B3"/>
    <w:pPr>
      <w:spacing w:before="100" w:beforeAutospacing="1" w:after="100" w:afterAutospacing="1"/>
    </w:pPr>
    <w:rPr>
      <w:rFonts w:eastAsia="Times New Roman"/>
      <w:sz w:val="20"/>
    </w:rPr>
  </w:style>
  <w:style w:type="character" w:customStyle="1" w:styleId="CharacterStyle8">
    <w:name w:val="Character Style 8"/>
    <w:rsid w:val="00AC36B3"/>
    <w:rPr>
      <w:sz w:val="22"/>
      <w:szCs w:val="22"/>
    </w:rPr>
  </w:style>
  <w:style w:type="paragraph" w:customStyle="1" w:styleId="Style110">
    <w:name w:val="Style 11"/>
    <w:rsid w:val="00AC36B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AC36B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AC36B3"/>
    <w:rPr>
      <w:b/>
      <w:sz w:val="24"/>
    </w:rPr>
  </w:style>
  <w:style w:type="character" w:customStyle="1" w:styleId="CardText1CharChar">
    <w:name w:val="Card Text 1 Char Char"/>
    <w:rsid w:val="00AC36B3"/>
    <w:rPr>
      <w:rFonts w:ascii="Arial Narrow" w:hAnsi="Arial Narrow"/>
      <w:color w:val="000000"/>
      <w:sz w:val="22"/>
      <w:szCs w:val="22"/>
      <w:u w:val="single"/>
      <w:lang w:val="en-US" w:eastAsia="en-US" w:bidi="ar-SA"/>
    </w:rPr>
  </w:style>
  <w:style w:type="character" w:customStyle="1" w:styleId="CardText1Char1">
    <w:name w:val="Card Text 1 Char1"/>
    <w:rsid w:val="00AC36B3"/>
    <w:rPr>
      <w:rFonts w:ascii="Arial Narrow" w:hAnsi="Arial Narrow"/>
      <w:color w:val="000000"/>
      <w:sz w:val="22"/>
      <w:szCs w:val="22"/>
      <w:u w:val="single"/>
      <w:lang w:val="en-US" w:eastAsia="en-US" w:bidi="ar-SA"/>
    </w:rPr>
  </w:style>
  <w:style w:type="paragraph" w:customStyle="1" w:styleId="Style70">
    <w:name w:val="Style 7"/>
    <w:rsid w:val="00AC36B3"/>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AC36B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AC36B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AC36B3"/>
  </w:style>
  <w:style w:type="paragraph" w:customStyle="1" w:styleId="Header1">
    <w:name w:val="Header1"/>
    <w:aliases w:val="Header Char Char,Header Char Char Char Char Char Char Char Cha,Char Char Char Cha"/>
    <w:basedOn w:val="Heading1"/>
    <w:next w:val="Heading1"/>
    <w:qFormat/>
    <w:rsid w:val="00AC36B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AC36B3"/>
    <w:rPr>
      <w:b/>
      <w:bCs/>
      <w:color w:val="695B54"/>
    </w:rPr>
  </w:style>
  <w:style w:type="paragraph" w:customStyle="1" w:styleId="Heading11">
    <w:name w:val="Heading 11"/>
    <w:basedOn w:val="Normal"/>
    <w:next w:val="Normal"/>
    <w:rsid w:val="00AC36B3"/>
    <w:pPr>
      <w:keepNext/>
      <w:widowControl w:val="0"/>
      <w:suppressAutoHyphens/>
      <w:jc w:val="center"/>
    </w:pPr>
    <w:rPr>
      <w:rFonts w:eastAsia="Tahoma"/>
      <w:b/>
      <w:sz w:val="48"/>
      <w:szCs w:val="32"/>
      <w:u w:val="single"/>
    </w:rPr>
  </w:style>
  <w:style w:type="paragraph" w:customStyle="1" w:styleId="TextHeading">
    <w:name w:val="Text Heading"/>
    <w:basedOn w:val="Heading3"/>
    <w:rsid w:val="00AC36B3"/>
    <w:pPr>
      <w:keepLines w:val="0"/>
      <w:pageBreakBefore w:val="0"/>
      <w:spacing w:before="0"/>
      <w:jc w:val="left"/>
    </w:pPr>
    <w:rPr>
      <w:rFonts w:eastAsia="Times New Roman" w:cs="Arial"/>
      <w:bCs w:val="0"/>
      <w:sz w:val="22"/>
      <w:szCs w:val="26"/>
    </w:rPr>
  </w:style>
  <w:style w:type="character" w:customStyle="1" w:styleId="TextHeadingChar">
    <w:name w:val="Text Heading Char"/>
    <w:rsid w:val="00AC36B3"/>
    <w:rPr>
      <w:rFonts w:cs="Arial"/>
      <w:b/>
      <w:bCs/>
      <w:sz w:val="22"/>
      <w:szCs w:val="26"/>
      <w:u w:val="single"/>
      <w:lang w:val="en-US" w:eastAsia="en-US" w:bidi="ar-SA"/>
    </w:rPr>
  </w:style>
  <w:style w:type="character" w:customStyle="1" w:styleId="FootnoteCharacters">
    <w:name w:val="Footnote Characters"/>
    <w:rsid w:val="00AC36B3"/>
    <w:rPr>
      <w:vertAlign w:val="superscript"/>
    </w:rPr>
  </w:style>
  <w:style w:type="paragraph" w:customStyle="1" w:styleId="StyleHeading1BlockTitleHeading1Char1ALEXHeadingBrief-He2">
    <w:name w:val="Style Heading 1Block TitleHeading 1 Char1ALEXHeadingBrief - He...2"/>
    <w:basedOn w:val="Heading1"/>
    <w:autoRedefine/>
    <w:rsid w:val="00AC36B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C36B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AC36B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AC36B3"/>
    <w:rPr>
      <w:rFonts w:ascii="Arial" w:eastAsia="Times New Roman" w:hAnsi="Arial"/>
      <w:smallCaps/>
    </w:rPr>
  </w:style>
  <w:style w:type="paragraph" w:customStyle="1" w:styleId="DebateBody">
    <w:name w:val="Debate Body"/>
    <w:basedOn w:val="Normal"/>
    <w:qFormat/>
    <w:rsid w:val="00AC36B3"/>
    <w:rPr>
      <w:rFonts w:ascii="Cambria" w:eastAsia="Cambria" w:hAnsi="Cambria"/>
      <w:b/>
      <w:caps/>
      <w:sz w:val="24"/>
    </w:rPr>
  </w:style>
  <w:style w:type="paragraph" w:customStyle="1" w:styleId="StyleDebateBodyBefore12pt">
    <w:name w:val="Style Debate Body + Before:  12 pt"/>
    <w:basedOn w:val="Normal"/>
    <w:next w:val="Normal"/>
    <w:rsid w:val="00AC36B3"/>
    <w:pPr>
      <w:spacing w:before="240"/>
    </w:pPr>
    <w:rPr>
      <w:rFonts w:eastAsia="Times New Roman"/>
      <w:bCs/>
      <w:sz w:val="20"/>
      <w:szCs w:val="20"/>
    </w:rPr>
  </w:style>
  <w:style w:type="paragraph" w:customStyle="1" w:styleId="StyleDebateBodyBefore12pt1">
    <w:name w:val="Style Debate Body + Before:  12 pt1"/>
    <w:basedOn w:val="Normal"/>
    <w:rsid w:val="00AC36B3"/>
    <w:pPr>
      <w:spacing w:before="240"/>
    </w:pPr>
    <w:rPr>
      <w:rFonts w:eastAsia="Times New Roman"/>
      <w:bCs/>
      <w:sz w:val="20"/>
      <w:szCs w:val="20"/>
    </w:rPr>
  </w:style>
  <w:style w:type="character" w:customStyle="1" w:styleId="10ptnotbold">
    <w:name w:val="10ptnotbold"/>
    <w:rsid w:val="00AC36B3"/>
    <w:rPr>
      <w:sz w:val="20"/>
    </w:rPr>
  </w:style>
  <w:style w:type="paragraph" w:customStyle="1" w:styleId="PageNumber11">
    <w:name w:val="Page Number11"/>
    <w:basedOn w:val="Normal"/>
    <w:next w:val="Normal"/>
    <w:rsid w:val="00AC36B3"/>
    <w:rPr>
      <w:rFonts w:eastAsia="Times New Roman"/>
      <w:sz w:val="20"/>
    </w:rPr>
  </w:style>
  <w:style w:type="character" w:customStyle="1" w:styleId="Heading2CharCharCharCharCharCharCharCharCharCharCharCharCharChar1">
    <w:name w:val="Heading 2 Char Char Char Char Char Char Char Char Char Char Char Char Char Char1"/>
    <w:rsid w:val="00AC36B3"/>
    <w:rPr>
      <w:rFonts w:eastAsia="SimSun" w:cs="Arial"/>
      <w:b/>
      <w:bCs/>
      <w:iCs/>
      <w:sz w:val="24"/>
      <w:szCs w:val="28"/>
      <w:lang w:val="en-US" w:eastAsia="zh-CN" w:bidi="ar-SA"/>
    </w:rPr>
  </w:style>
  <w:style w:type="character" w:customStyle="1" w:styleId="Char31">
    <w:name w:val="Char31"/>
    <w:rsid w:val="00AC36B3"/>
    <w:rPr>
      <w:rFonts w:cs="Arial"/>
      <w:bCs/>
      <w:u w:val="thick"/>
      <w:lang w:val="en-US" w:eastAsia="en-US" w:bidi="ar-SA"/>
    </w:rPr>
  </w:style>
  <w:style w:type="paragraph" w:customStyle="1" w:styleId="StyleHeading1Centered">
    <w:name w:val="Style Heading 1 + Centered"/>
    <w:basedOn w:val="Heading1"/>
    <w:rsid w:val="00AC36B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AC36B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AC36B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AC36B3"/>
    <w:pPr>
      <w:spacing w:before="120"/>
    </w:pPr>
    <w:rPr>
      <w:rFonts w:eastAsia="Times New Roman"/>
      <w:sz w:val="20"/>
    </w:rPr>
  </w:style>
  <w:style w:type="character" w:customStyle="1" w:styleId="underliningChar0">
    <w:name w:val="underlining Char"/>
    <w:rsid w:val="00AC36B3"/>
    <w:rPr>
      <w:b/>
      <w:szCs w:val="24"/>
      <w:u w:val="single"/>
      <w:lang w:val="en-US" w:eastAsia="en-US" w:bidi="ar-SA"/>
    </w:rPr>
  </w:style>
  <w:style w:type="character" w:customStyle="1" w:styleId="notreadChar">
    <w:name w:val="not read Char"/>
    <w:rsid w:val="00AC36B3"/>
    <w:rPr>
      <w:sz w:val="18"/>
      <w:szCs w:val="24"/>
      <w:lang w:val="en-US" w:eastAsia="en-US" w:bidi="ar-SA"/>
    </w:rPr>
  </w:style>
  <w:style w:type="paragraph" w:customStyle="1" w:styleId="StyleStrong10ptNotBold">
    <w:name w:val="Style Strong + 10 pt Not Bold"/>
    <w:basedOn w:val="Normal"/>
    <w:autoRedefine/>
    <w:rsid w:val="00AC36B3"/>
    <w:pPr>
      <w:ind w:left="720" w:hanging="360"/>
    </w:pPr>
    <w:rPr>
      <w:rFonts w:eastAsia="Times New Roman"/>
      <w:sz w:val="26"/>
      <w:szCs w:val="26"/>
    </w:rPr>
  </w:style>
  <w:style w:type="character" w:customStyle="1" w:styleId="prbodytext1">
    <w:name w:val="pr_bodytext1"/>
    <w:rsid w:val="00AC36B3"/>
    <w:rPr>
      <w:rFonts w:ascii="Arial" w:hAnsi="Arial" w:cs="Arial" w:hint="default"/>
      <w:sz w:val="20"/>
      <w:szCs w:val="20"/>
    </w:rPr>
  </w:style>
  <w:style w:type="character" w:customStyle="1" w:styleId="smallCharChar">
    <w:name w:val="small Char Char"/>
    <w:rsid w:val="00AC36B3"/>
    <w:rPr>
      <w:rFonts w:ascii="Times New Roman" w:eastAsia="Times New Roman" w:hAnsi="Times New Roman" w:cs="Times New Roman"/>
      <w:sz w:val="12"/>
      <w:szCs w:val="16"/>
    </w:rPr>
  </w:style>
  <w:style w:type="character" w:customStyle="1" w:styleId="Undlerine">
    <w:name w:val="Undlerine"/>
    <w:qFormat/>
    <w:rsid w:val="00AC36B3"/>
    <w:rPr>
      <w:rFonts w:ascii="Times New Roman" w:hAnsi="Times New Roman"/>
      <w:w w:val="110"/>
      <w:sz w:val="20"/>
      <w:szCs w:val="20"/>
      <w:u w:val="single"/>
      <w:bdr w:val="none" w:sz="0" w:space="0" w:color="auto"/>
      <w:lang w:bidi="he-IL"/>
    </w:rPr>
  </w:style>
  <w:style w:type="character" w:customStyle="1" w:styleId="Aunderline1">
    <w:name w:val="Aunderline"/>
    <w:qFormat/>
    <w:rsid w:val="00AC36B3"/>
    <w:rPr>
      <w:rFonts w:ascii="Times New Roman" w:hAnsi="Times New Roman"/>
      <w:sz w:val="20"/>
      <w:u w:val="single"/>
    </w:rPr>
  </w:style>
  <w:style w:type="paragraph" w:customStyle="1" w:styleId="NormalUnderline0">
    <w:name w:val="Normal + Underline"/>
    <w:basedOn w:val="Normal"/>
    <w:link w:val="NormalUnderlineChar0"/>
    <w:rsid w:val="00AC36B3"/>
    <w:pPr>
      <w:ind w:left="720"/>
    </w:pPr>
    <w:rPr>
      <w:rFonts w:eastAsia="Times New Roman"/>
      <w:b/>
      <w:sz w:val="20"/>
      <w:u w:val="single"/>
      <w:lang w:val="x-none" w:eastAsia="x-none"/>
    </w:rPr>
  </w:style>
  <w:style w:type="character" w:customStyle="1" w:styleId="NormalUnderlineChar0">
    <w:name w:val="Normal + Underline Char"/>
    <w:link w:val="NormalUnderline0"/>
    <w:rsid w:val="00AC36B3"/>
    <w:rPr>
      <w:rFonts w:ascii="Calibri" w:eastAsia="Times New Roman" w:hAnsi="Calibri"/>
      <w:b/>
      <w:sz w:val="20"/>
      <w:u w:val="single"/>
      <w:lang w:val="x-none" w:eastAsia="x-none"/>
    </w:rPr>
  </w:style>
  <w:style w:type="character" w:customStyle="1" w:styleId="Boxes">
    <w:name w:val="Boxes"/>
    <w:qFormat/>
    <w:rsid w:val="00AC36B3"/>
    <w:rPr>
      <w:rFonts w:ascii="Times New Roman" w:hAnsi="Times New Roman"/>
      <w:sz w:val="20"/>
      <w:u w:val="single"/>
      <w:bdr w:val="single" w:sz="4" w:space="0" w:color="auto"/>
    </w:rPr>
  </w:style>
  <w:style w:type="character" w:customStyle="1" w:styleId="tim">
    <w:name w:val="tim"/>
    <w:qFormat/>
    <w:rsid w:val="00AC36B3"/>
    <w:rPr>
      <w:rFonts w:ascii="Times New Roman" w:hAnsi="Times New Roman"/>
      <w:sz w:val="20"/>
      <w:u w:val="single"/>
    </w:rPr>
  </w:style>
  <w:style w:type="character" w:customStyle="1" w:styleId="hl">
    <w:name w:val="hl"/>
    <w:basedOn w:val="DefaultParagraphFont"/>
    <w:rsid w:val="00AC36B3"/>
  </w:style>
  <w:style w:type="character" w:customStyle="1" w:styleId="clock1">
    <w:name w:val="clock1"/>
    <w:rsid w:val="00AC36B3"/>
    <w:rPr>
      <w:color w:val="B51B1B"/>
    </w:rPr>
  </w:style>
  <w:style w:type="character" w:customStyle="1" w:styleId="smallChar10">
    <w:name w:val="small Char1"/>
    <w:rsid w:val="00AC36B3"/>
    <w:rPr>
      <w:sz w:val="12"/>
      <w:szCs w:val="16"/>
      <w:lang w:val="en-US" w:eastAsia="en-US" w:bidi="ar-SA"/>
    </w:rPr>
  </w:style>
  <w:style w:type="character" w:customStyle="1" w:styleId="SmallCardsCharChar">
    <w:name w:val="Small Cards Char Char"/>
    <w:rsid w:val="00AC36B3"/>
    <w:rPr>
      <w:sz w:val="14"/>
      <w:szCs w:val="24"/>
      <w:lang w:val="en-US" w:eastAsia="en-US" w:bidi="ar-SA"/>
    </w:rPr>
  </w:style>
  <w:style w:type="paragraph" w:customStyle="1" w:styleId="NormalCards">
    <w:name w:val="Normal Cards"/>
    <w:basedOn w:val="Normal"/>
    <w:rsid w:val="00AC36B3"/>
    <w:pPr>
      <w:ind w:left="288"/>
    </w:pPr>
    <w:rPr>
      <w:rFonts w:eastAsia="Times New Roman"/>
      <w:sz w:val="20"/>
    </w:rPr>
  </w:style>
  <w:style w:type="character" w:customStyle="1" w:styleId="iniciales">
    <w:name w:val="iniciales"/>
    <w:basedOn w:val="DefaultParagraphFont"/>
    <w:rsid w:val="00AC36B3"/>
  </w:style>
  <w:style w:type="character" w:customStyle="1" w:styleId="Style10ptBoldUnderline">
    <w:name w:val="Style 10 pt Bold Underline"/>
    <w:rsid w:val="00AC36B3"/>
    <w:rPr>
      <w:b/>
      <w:bCs/>
      <w:sz w:val="20"/>
      <w:u w:val="single"/>
    </w:rPr>
  </w:style>
  <w:style w:type="paragraph" w:customStyle="1" w:styleId="outdent">
    <w:name w:val="outdent"/>
    <w:basedOn w:val="Normal"/>
    <w:rsid w:val="00AC36B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C36B3"/>
    <w:pPr>
      <w:spacing w:before="100" w:beforeAutospacing="1" w:after="100" w:afterAutospacing="1"/>
    </w:pPr>
    <w:rPr>
      <w:rFonts w:eastAsia="Times New Roman"/>
      <w:sz w:val="24"/>
    </w:rPr>
  </w:style>
  <w:style w:type="paragraph" w:customStyle="1" w:styleId="separator">
    <w:name w:val="separator"/>
    <w:basedOn w:val="Normal"/>
    <w:rsid w:val="00AC36B3"/>
    <w:pPr>
      <w:spacing w:before="100" w:beforeAutospacing="1" w:after="100" w:afterAutospacing="1"/>
    </w:pPr>
    <w:rPr>
      <w:rFonts w:eastAsia="Times New Roman"/>
      <w:sz w:val="24"/>
    </w:rPr>
  </w:style>
  <w:style w:type="paragraph" w:customStyle="1" w:styleId="bulletfollow">
    <w:name w:val="bulletfollow"/>
    <w:basedOn w:val="Normal"/>
    <w:rsid w:val="00AC36B3"/>
    <w:pPr>
      <w:spacing w:before="100" w:beforeAutospacing="1" w:after="100" w:afterAutospacing="1"/>
    </w:pPr>
    <w:rPr>
      <w:rFonts w:eastAsia="Times New Roman"/>
      <w:sz w:val="24"/>
    </w:rPr>
  </w:style>
  <w:style w:type="paragraph" w:customStyle="1" w:styleId="bulleted">
    <w:name w:val="bulleted"/>
    <w:basedOn w:val="Normal"/>
    <w:rsid w:val="00AC36B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AC36B3"/>
    <w:rPr>
      <w:rFonts w:ascii="Times New Roman" w:eastAsia="Times New Roman" w:hAnsi="Times New Roman" w:cs="Times New Roman"/>
      <w:strike/>
      <w:sz w:val="20"/>
      <w:szCs w:val="20"/>
    </w:rPr>
  </w:style>
  <w:style w:type="character" w:customStyle="1" w:styleId="StrikethroughChar">
    <w:name w:val="Strikethrough Char"/>
    <w:link w:val="Strikethrough0"/>
    <w:rsid w:val="00AC36B3"/>
    <w:rPr>
      <w:rFonts w:ascii="Times New Roman" w:eastAsia="Times New Roman" w:hAnsi="Times New Roman" w:cs="Times New Roman"/>
      <w:strike/>
      <w:sz w:val="20"/>
      <w:szCs w:val="20"/>
    </w:rPr>
  </w:style>
  <w:style w:type="character" w:customStyle="1" w:styleId="UnderlineCardsCharChar">
    <w:name w:val="Underline Cards Char Char"/>
    <w:rsid w:val="00AC36B3"/>
    <w:rPr>
      <w:rFonts w:eastAsia="SimSun"/>
      <w:szCs w:val="24"/>
      <w:u w:val="thick"/>
      <w:lang w:val="en-US" w:eastAsia="en-US" w:bidi="ar-SA"/>
    </w:rPr>
  </w:style>
  <w:style w:type="character" w:customStyle="1" w:styleId="head">
    <w:name w:val="head"/>
    <w:basedOn w:val="DefaultParagraphFont"/>
    <w:rsid w:val="00AC36B3"/>
  </w:style>
  <w:style w:type="paragraph" w:customStyle="1" w:styleId="authorgroup">
    <w:name w:val="authorgroup"/>
    <w:basedOn w:val="Normal"/>
    <w:rsid w:val="00AC36B3"/>
    <w:pPr>
      <w:spacing w:before="100" w:beforeAutospacing="1" w:after="100" w:afterAutospacing="1"/>
    </w:pPr>
    <w:rPr>
      <w:rFonts w:eastAsia="Calibri"/>
      <w:sz w:val="24"/>
    </w:rPr>
  </w:style>
  <w:style w:type="paragraph" w:customStyle="1" w:styleId="affiliation1">
    <w:name w:val="affiliation1"/>
    <w:basedOn w:val="Normal"/>
    <w:rsid w:val="00AC36B3"/>
    <w:pPr>
      <w:spacing w:before="100" w:beforeAutospacing="1" w:after="100" w:afterAutospacing="1"/>
    </w:pPr>
    <w:rPr>
      <w:rFonts w:eastAsia="Calibri"/>
      <w:sz w:val="24"/>
    </w:rPr>
  </w:style>
  <w:style w:type="paragraph" w:customStyle="1" w:styleId="norm">
    <w:name w:val="norm"/>
    <w:basedOn w:val="Normal"/>
    <w:rsid w:val="00AC36B3"/>
    <w:pPr>
      <w:spacing w:before="100" w:beforeAutospacing="1" w:after="100" w:afterAutospacing="1"/>
    </w:pPr>
    <w:rPr>
      <w:rFonts w:eastAsia="Calibri"/>
      <w:sz w:val="24"/>
    </w:rPr>
  </w:style>
  <w:style w:type="character" w:customStyle="1" w:styleId="smallcapitals">
    <w:name w:val="smallcapitals"/>
    <w:basedOn w:val="DefaultParagraphFont"/>
    <w:rsid w:val="00AC36B3"/>
  </w:style>
  <w:style w:type="character" w:customStyle="1" w:styleId="number0">
    <w:name w:val="number"/>
    <w:basedOn w:val="DefaultParagraphFont"/>
    <w:rsid w:val="00AC36B3"/>
  </w:style>
  <w:style w:type="character" w:customStyle="1" w:styleId="swauthor">
    <w:name w:val="sw_author"/>
    <w:rsid w:val="00AC36B3"/>
  </w:style>
  <w:style w:type="character" w:customStyle="1" w:styleId="articlebody1">
    <w:name w:val="articlebody1"/>
    <w:rsid w:val="00AC36B3"/>
  </w:style>
  <w:style w:type="character" w:customStyle="1" w:styleId="small1">
    <w:name w:val="small1"/>
    <w:rsid w:val="00AC36B3"/>
  </w:style>
  <w:style w:type="paragraph" w:customStyle="1" w:styleId="AuthorDate2">
    <w:name w:val="Author/Date"/>
    <w:basedOn w:val="Normal"/>
    <w:link w:val="AuthorDateChar1"/>
    <w:rsid w:val="00AC36B3"/>
    <w:rPr>
      <w:rFonts w:eastAsia="Times New Roman"/>
      <w:b/>
      <w:sz w:val="24"/>
      <w:u w:val="single"/>
    </w:rPr>
  </w:style>
  <w:style w:type="character" w:customStyle="1" w:styleId="AuthorDateChar1">
    <w:name w:val="Author/Date Char1"/>
    <w:link w:val="AuthorDate2"/>
    <w:rsid w:val="00AC36B3"/>
    <w:rPr>
      <w:rFonts w:ascii="Calibri" w:eastAsia="Times New Roman" w:hAnsi="Calibri"/>
      <w:b/>
      <w:u w:val="single"/>
    </w:rPr>
  </w:style>
  <w:style w:type="character" w:customStyle="1" w:styleId="Shortcite">
    <w:name w:val="Shortcite"/>
    <w:basedOn w:val="DefaultParagraphFont"/>
    <w:rsid w:val="00AC36B3"/>
    <w:rPr>
      <w:rFonts w:ascii="Times New Roman" w:hAnsi="Times New Roman"/>
      <w:b/>
      <w:bCs/>
      <w:sz w:val="20"/>
    </w:rPr>
  </w:style>
  <w:style w:type="character" w:customStyle="1" w:styleId="Longcite">
    <w:name w:val="Longcite"/>
    <w:basedOn w:val="DefaultParagraphFont"/>
    <w:rsid w:val="00AC36B3"/>
    <w:rPr>
      <w:sz w:val="16"/>
    </w:rPr>
  </w:style>
  <w:style w:type="paragraph" w:customStyle="1" w:styleId="analytic0">
    <w:name w:val="analytic"/>
    <w:basedOn w:val="Normal"/>
    <w:link w:val="analyticChar0"/>
    <w:uiPriority w:val="4"/>
    <w:qFormat/>
    <w:rsid w:val="00AC36B3"/>
    <w:pPr>
      <w:spacing w:before="120"/>
    </w:pPr>
    <w:rPr>
      <w:rFonts w:ascii="Arial" w:hAnsi="Arial"/>
      <w:b/>
      <w:sz w:val="20"/>
    </w:rPr>
  </w:style>
  <w:style w:type="character" w:customStyle="1" w:styleId="analyticChar0">
    <w:name w:val="analytic Char"/>
    <w:basedOn w:val="DefaultParagraphFont"/>
    <w:link w:val="analytic0"/>
    <w:uiPriority w:val="4"/>
    <w:rsid w:val="00AC36B3"/>
    <w:rPr>
      <w:rFonts w:ascii="Arial" w:hAnsi="Arial"/>
      <w:b/>
      <w:sz w:val="20"/>
    </w:rPr>
  </w:style>
  <w:style w:type="character" w:customStyle="1" w:styleId="Normal30">
    <w:name w:val="Normal3"/>
    <w:basedOn w:val="DefaultParagraphFont"/>
    <w:rsid w:val="00AC36B3"/>
  </w:style>
  <w:style w:type="paragraph" w:customStyle="1" w:styleId="PageNumber8">
    <w:name w:val="Page Number8"/>
    <w:basedOn w:val="Normal"/>
    <w:next w:val="Normal"/>
    <w:rsid w:val="00AC36B3"/>
    <w:pPr>
      <w:spacing w:after="0" w:line="240" w:lineRule="auto"/>
    </w:pPr>
    <w:rPr>
      <w:rFonts w:ascii="Times New Roman" w:eastAsia="Times New Roman" w:hAnsi="Times New Roman"/>
      <w:sz w:val="20"/>
    </w:rPr>
  </w:style>
  <w:style w:type="paragraph" w:customStyle="1" w:styleId="Header2">
    <w:name w:val="Header2"/>
    <w:basedOn w:val="Heading1"/>
    <w:next w:val="Heading1"/>
    <w:rsid w:val="00AC36B3"/>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AC36B3"/>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AC36B3"/>
    <w:rPr>
      <w:rFonts w:cs="New Baskerville"/>
      <w:color w:val="000000"/>
    </w:rPr>
  </w:style>
  <w:style w:type="character" w:customStyle="1" w:styleId="postauthor">
    <w:name w:val="postauthor"/>
    <w:basedOn w:val="DefaultParagraphFont"/>
    <w:rsid w:val="00AC36B3"/>
  </w:style>
  <w:style w:type="paragraph" w:customStyle="1" w:styleId="notes-source-hasnotes">
    <w:name w:val="notes-source-hasnotes"/>
    <w:basedOn w:val="Normal"/>
    <w:rsid w:val="00AC36B3"/>
    <w:pPr>
      <w:spacing w:before="100" w:beforeAutospacing="1" w:after="100" w:afterAutospacing="1"/>
    </w:pPr>
    <w:rPr>
      <w:rFonts w:ascii="Times" w:hAnsi="Times"/>
      <w:sz w:val="20"/>
      <w:szCs w:val="20"/>
    </w:rPr>
  </w:style>
  <w:style w:type="character" w:customStyle="1" w:styleId="span">
    <w:name w:val="span"/>
    <w:basedOn w:val="DefaultParagraphFont"/>
    <w:rsid w:val="00AC36B3"/>
  </w:style>
  <w:style w:type="character" w:customStyle="1" w:styleId="maintitle">
    <w:name w:val="maintitle"/>
    <w:basedOn w:val="DefaultParagraphFont"/>
    <w:rsid w:val="00AC36B3"/>
  </w:style>
  <w:style w:type="character" w:customStyle="1" w:styleId="thirdparty-logo">
    <w:name w:val="thirdparty-logo"/>
    <w:basedOn w:val="DefaultParagraphFont"/>
    <w:rsid w:val="00AC36B3"/>
  </w:style>
  <w:style w:type="paragraph" w:customStyle="1" w:styleId="articlemeta">
    <w:name w:val="articlemeta"/>
    <w:basedOn w:val="Normal"/>
    <w:rsid w:val="00AC36B3"/>
    <w:pPr>
      <w:spacing w:before="100" w:beforeAutospacing="1" w:after="100" w:afterAutospacing="1"/>
    </w:pPr>
    <w:rPr>
      <w:rFonts w:ascii="Times" w:hAnsi="Times"/>
      <w:sz w:val="20"/>
      <w:szCs w:val="20"/>
    </w:rPr>
  </w:style>
  <w:style w:type="character" w:customStyle="1" w:styleId="vcard">
    <w:name w:val="vcard"/>
    <w:basedOn w:val="DefaultParagraphFont"/>
    <w:rsid w:val="00AC36B3"/>
  </w:style>
  <w:style w:type="character" w:customStyle="1" w:styleId="print-footnote">
    <w:name w:val="print-footnote"/>
    <w:basedOn w:val="DefaultParagraphFont"/>
    <w:rsid w:val="00AC36B3"/>
  </w:style>
  <w:style w:type="character" w:customStyle="1" w:styleId="datestring">
    <w:name w:val="datestring"/>
    <w:basedOn w:val="DefaultParagraphFont"/>
    <w:rsid w:val="00AC36B3"/>
  </w:style>
  <w:style w:type="paragraph" w:customStyle="1" w:styleId="left">
    <w:name w:val="left"/>
    <w:basedOn w:val="Normal"/>
    <w:rsid w:val="00AC36B3"/>
    <w:pPr>
      <w:spacing w:before="100" w:beforeAutospacing="1" w:after="100" w:afterAutospacing="1"/>
    </w:pPr>
    <w:rPr>
      <w:rFonts w:ascii="Times" w:hAnsi="Times"/>
      <w:sz w:val="20"/>
      <w:szCs w:val="20"/>
    </w:rPr>
  </w:style>
  <w:style w:type="paragraph" w:customStyle="1" w:styleId="right">
    <w:name w:val="right"/>
    <w:basedOn w:val="Normal"/>
    <w:rsid w:val="00AC36B3"/>
    <w:pPr>
      <w:spacing w:before="100" w:beforeAutospacing="1" w:after="100" w:afterAutospacing="1"/>
    </w:pPr>
    <w:rPr>
      <w:rFonts w:ascii="Times" w:hAnsi="Times"/>
      <w:sz w:val="20"/>
      <w:szCs w:val="20"/>
    </w:rPr>
  </w:style>
  <w:style w:type="character" w:customStyle="1" w:styleId="gptad">
    <w:name w:val="gptad"/>
    <w:basedOn w:val="DefaultParagraphFont"/>
    <w:rsid w:val="00AC36B3"/>
  </w:style>
  <w:style w:type="paragraph" w:customStyle="1" w:styleId="creditpostedmodified">
    <w:name w:val="credit_posted_modified"/>
    <w:basedOn w:val="Normal"/>
    <w:rsid w:val="00AC36B3"/>
    <w:pPr>
      <w:spacing w:before="100" w:beforeAutospacing="1" w:after="100" w:afterAutospacing="1"/>
    </w:pPr>
    <w:rPr>
      <w:rFonts w:ascii="Times" w:hAnsi="Times"/>
      <w:sz w:val="20"/>
      <w:szCs w:val="20"/>
    </w:rPr>
  </w:style>
  <w:style w:type="character" w:customStyle="1" w:styleId="creditline">
    <w:name w:val="creditline"/>
    <w:basedOn w:val="DefaultParagraphFont"/>
    <w:rsid w:val="00AC36B3"/>
  </w:style>
  <w:style w:type="character" w:customStyle="1" w:styleId="grd">
    <w:name w:val="grd"/>
    <w:basedOn w:val="DefaultParagraphFont"/>
    <w:rsid w:val="00AC36B3"/>
  </w:style>
  <w:style w:type="paragraph" w:customStyle="1" w:styleId="hs-text-container">
    <w:name w:val="hs-text-container"/>
    <w:basedOn w:val="Normal"/>
    <w:rsid w:val="00AC36B3"/>
    <w:pPr>
      <w:spacing w:before="100" w:beforeAutospacing="1" w:after="100" w:afterAutospacing="1"/>
    </w:pPr>
    <w:rPr>
      <w:rFonts w:ascii="Times" w:hAnsi="Times"/>
      <w:sz w:val="20"/>
      <w:szCs w:val="20"/>
    </w:rPr>
  </w:style>
  <w:style w:type="character" w:customStyle="1" w:styleId="created">
    <w:name w:val="created"/>
    <w:basedOn w:val="DefaultParagraphFont"/>
    <w:rsid w:val="00AC36B3"/>
  </w:style>
  <w:style w:type="character" w:customStyle="1" w:styleId="changed">
    <w:name w:val="changed"/>
    <w:basedOn w:val="DefaultParagraphFont"/>
    <w:rsid w:val="00AC36B3"/>
  </w:style>
  <w:style w:type="character" w:customStyle="1" w:styleId="article-author-name">
    <w:name w:val="article-author-name"/>
    <w:basedOn w:val="DefaultParagraphFont"/>
    <w:rsid w:val="00AC36B3"/>
  </w:style>
  <w:style w:type="character" w:customStyle="1" w:styleId="bioexcerpt">
    <w:name w:val="bio_excerpt"/>
    <w:basedOn w:val="DefaultParagraphFont"/>
    <w:rsid w:val="00AC36B3"/>
  </w:style>
  <w:style w:type="character" w:customStyle="1" w:styleId="commentcount">
    <w:name w:val="comment_count"/>
    <w:basedOn w:val="DefaultParagraphFont"/>
    <w:rsid w:val="00AC36B3"/>
  </w:style>
  <w:style w:type="character" w:customStyle="1" w:styleId="searchtermshighlighted">
    <w:name w:val="searchtermshighlighted"/>
    <w:basedOn w:val="DefaultParagraphFont"/>
    <w:rsid w:val="00AC36B3"/>
  </w:style>
  <w:style w:type="character" w:customStyle="1" w:styleId="contributornametrigger">
    <w:name w:val="contributornametrigger"/>
    <w:basedOn w:val="DefaultParagraphFont"/>
    <w:rsid w:val="00AC36B3"/>
  </w:style>
  <w:style w:type="character" w:customStyle="1" w:styleId="bylinepipe">
    <w:name w:val="bylinepipe"/>
    <w:basedOn w:val="DefaultParagraphFont"/>
    <w:rsid w:val="00AC36B3"/>
  </w:style>
  <w:style w:type="character" w:customStyle="1" w:styleId="lucenesearchresulturlb">
    <w:name w:val="lucene_search_result_url_b"/>
    <w:basedOn w:val="DefaultParagraphFont"/>
    <w:rsid w:val="00AC36B3"/>
  </w:style>
  <w:style w:type="character" w:customStyle="1" w:styleId="faculty-title">
    <w:name w:val="faculty-title"/>
    <w:basedOn w:val="DefaultParagraphFont"/>
    <w:rsid w:val="00AC36B3"/>
  </w:style>
  <w:style w:type="character" w:customStyle="1" w:styleId="count">
    <w:name w:val="count"/>
    <w:basedOn w:val="DefaultParagraphFont"/>
    <w:rsid w:val="00AC36B3"/>
  </w:style>
  <w:style w:type="character" w:customStyle="1" w:styleId="volume">
    <w:name w:val="volume"/>
    <w:basedOn w:val="DefaultParagraphFont"/>
    <w:rsid w:val="00AC36B3"/>
  </w:style>
  <w:style w:type="character" w:customStyle="1" w:styleId="issue">
    <w:name w:val="issue"/>
    <w:basedOn w:val="DefaultParagraphFont"/>
    <w:rsid w:val="00AC36B3"/>
  </w:style>
  <w:style w:type="character" w:customStyle="1" w:styleId="pages">
    <w:name w:val="pages"/>
    <w:basedOn w:val="DefaultParagraphFont"/>
    <w:rsid w:val="00AC36B3"/>
  </w:style>
  <w:style w:type="character" w:customStyle="1" w:styleId="person">
    <w:name w:val="person"/>
    <w:basedOn w:val="DefaultParagraphFont"/>
    <w:rsid w:val="00AC36B3"/>
  </w:style>
  <w:style w:type="character" w:customStyle="1" w:styleId="corresponding">
    <w:name w:val="corresponding"/>
    <w:basedOn w:val="DefaultParagraphFont"/>
    <w:rsid w:val="00AC36B3"/>
  </w:style>
  <w:style w:type="paragraph" w:customStyle="1" w:styleId="entry-meta">
    <w:name w:val="entry-meta"/>
    <w:basedOn w:val="Normal"/>
    <w:rsid w:val="00AC36B3"/>
    <w:pPr>
      <w:spacing w:before="100" w:beforeAutospacing="1" w:after="100" w:afterAutospacing="1"/>
    </w:pPr>
    <w:rPr>
      <w:rFonts w:ascii="Times" w:hAnsi="Times"/>
      <w:sz w:val="20"/>
      <w:szCs w:val="20"/>
    </w:rPr>
  </w:style>
  <w:style w:type="character" w:customStyle="1" w:styleId="post-time">
    <w:name w:val="post-time"/>
    <w:basedOn w:val="DefaultParagraphFont"/>
    <w:rsid w:val="00AC36B3"/>
  </w:style>
  <w:style w:type="character" w:customStyle="1" w:styleId="post-category">
    <w:name w:val="post-category"/>
    <w:basedOn w:val="DefaultParagraphFont"/>
    <w:rsid w:val="00AC36B3"/>
  </w:style>
  <w:style w:type="character" w:customStyle="1" w:styleId="post-author">
    <w:name w:val="post-author"/>
    <w:basedOn w:val="DefaultParagraphFont"/>
    <w:rsid w:val="00AC36B3"/>
  </w:style>
  <w:style w:type="character" w:customStyle="1" w:styleId="A10">
    <w:name w:val="A10"/>
    <w:uiPriority w:val="99"/>
    <w:rsid w:val="00AC36B3"/>
    <w:rPr>
      <w:rFonts w:cs="Trebuchet MS"/>
      <w:color w:val="000000"/>
      <w:sz w:val="11"/>
      <w:szCs w:val="11"/>
    </w:rPr>
  </w:style>
  <w:style w:type="paragraph" w:customStyle="1" w:styleId="Pa10">
    <w:name w:val="Pa10"/>
    <w:basedOn w:val="Default"/>
    <w:next w:val="Default"/>
    <w:uiPriority w:val="99"/>
    <w:rsid w:val="00AC36B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AC36B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AC36B3"/>
  </w:style>
  <w:style w:type="paragraph" w:customStyle="1" w:styleId="aff">
    <w:name w:val="aff"/>
    <w:basedOn w:val="Normal"/>
    <w:rsid w:val="00AC36B3"/>
    <w:pPr>
      <w:spacing w:before="100" w:beforeAutospacing="1" w:after="100" w:afterAutospacing="1"/>
    </w:pPr>
    <w:rPr>
      <w:rFonts w:ascii="Times" w:hAnsi="Times"/>
      <w:sz w:val="20"/>
      <w:szCs w:val="20"/>
    </w:rPr>
  </w:style>
  <w:style w:type="character" w:customStyle="1" w:styleId="entry-author">
    <w:name w:val="entry-author"/>
    <w:basedOn w:val="DefaultParagraphFont"/>
    <w:rsid w:val="00AC36B3"/>
  </w:style>
  <w:style w:type="character" w:customStyle="1" w:styleId="entry-author-name">
    <w:name w:val="entry-author-name"/>
    <w:basedOn w:val="DefaultParagraphFont"/>
    <w:rsid w:val="00AC36B3"/>
  </w:style>
  <w:style w:type="character" w:customStyle="1" w:styleId="contrib-degrees">
    <w:name w:val="contrib-degrees"/>
    <w:basedOn w:val="DefaultParagraphFont"/>
    <w:rsid w:val="00AC36B3"/>
  </w:style>
  <w:style w:type="character" w:customStyle="1" w:styleId="contrib-on-behalf-of">
    <w:name w:val="contrib-on-behalf-of"/>
    <w:basedOn w:val="DefaultParagraphFont"/>
    <w:rsid w:val="00AC36B3"/>
  </w:style>
  <w:style w:type="character" w:customStyle="1" w:styleId="pubtime">
    <w:name w:val="pubtime"/>
    <w:basedOn w:val="DefaultParagraphFont"/>
    <w:rsid w:val="00AC36B3"/>
  </w:style>
  <w:style w:type="character" w:customStyle="1" w:styleId="fbcommentscount">
    <w:name w:val="fb_comments_count"/>
    <w:basedOn w:val="DefaultParagraphFont"/>
    <w:rsid w:val="00AC36B3"/>
  </w:style>
  <w:style w:type="character" w:customStyle="1" w:styleId="stsharethiscustom">
    <w:name w:val="st_sharethis_custom"/>
    <w:basedOn w:val="DefaultParagraphFont"/>
    <w:rsid w:val="00AC36B3"/>
  </w:style>
  <w:style w:type="paragraph" w:customStyle="1" w:styleId="permalinkable">
    <w:name w:val="permalinkable"/>
    <w:basedOn w:val="Normal"/>
    <w:rsid w:val="00AC36B3"/>
    <w:pPr>
      <w:spacing w:before="100" w:beforeAutospacing="1" w:after="100" w:afterAutospacing="1"/>
    </w:pPr>
    <w:rPr>
      <w:rFonts w:ascii="Times" w:hAnsi="Times"/>
      <w:sz w:val="20"/>
      <w:szCs w:val="20"/>
    </w:rPr>
  </w:style>
  <w:style w:type="character" w:customStyle="1" w:styleId="post-date">
    <w:name w:val="post-date"/>
    <w:basedOn w:val="DefaultParagraphFont"/>
    <w:rsid w:val="00AC36B3"/>
  </w:style>
  <w:style w:type="character" w:customStyle="1" w:styleId="link-external">
    <w:name w:val="link-external"/>
    <w:basedOn w:val="DefaultParagraphFont"/>
    <w:rsid w:val="00AC36B3"/>
  </w:style>
  <w:style w:type="character" w:customStyle="1" w:styleId="articleauthor0">
    <w:name w:val="article_author"/>
    <w:basedOn w:val="DefaultParagraphFont"/>
    <w:rsid w:val="00AC36B3"/>
  </w:style>
  <w:style w:type="character" w:customStyle="1" w:styleId="articleissue">
    <w:name w:val="article_issue"/>
    <w:basedOn w:val="DefaultParagraphFont"/>
    <w:rsid w:val="00AC36B3"/>
  </w:style>
  <w:style w:type="character" w:customStyle="1" w:styleId="a-size-large">
    <w:name w:val="a-size-large"/>
    <w:basedOn w:val="DefaultParagraphFont"/>
    <w:rsid w:val="00AC36B3"/>
  </w:style>
  <w:style w:type="character" w:customStyle="1" w:styleId="a-size-medium">
    <w:name w:val="a-size-medium"/>
    <w:basedOn w:val="DefaultParagraphFont"/>
    <w:rsid w:val="00AC36B3"/>
  </w:style>
  <w:style w:type="character" w:customStyle="1" w:styleId="contribution">
    <w:name w:val="contribution"/>
    <w:basedOn w:val="DefaultParagraphFont"/>
    <w:rsid w:val="00AC36B3"/>
  </w:style>
  <w:style w:type="character" w:customStyle="1" w:styleId="a-color-secondary">
    <w:name w:val="a-color-secondary"/>
    <w:basedOn w:val="DefaultParagraphFont"/>
    <w:rsid w:val="00AC36B3"/>
  </w:style>
  <w:style w:type="paragraph" w:customStyle="1" w:styleId="sbyline">
    <w:name w:val="sbyline"/>
    <w:basedOn w:val="Normal"/>
    <w:rsid w:val="00AC36B3"/>
    <w:pPr>
      <w:spacing w:before="100" w:beforeAutospacing="1" w:after="100" w:afterAutospacing="1"/>
    </w:pPr>
    <w:rPr>
      <w:rFonts w:ascii="Times" w:hAnsi="Times"/>
      <w:sz w:val="20"/>
      <w:szCs w:val="20"/>
    </w:rPr>
  </w:style>
  <w:style w:type="character" w:customStyle="1" w:styleId="ui-author">
    <w:name w:val="ui-author"/>
    <w:basedOn w:val="DefaultParagraphFont"/>
    <w:rsid w:val="00AC36B3"/>
  </w:style>
  <w:style w:type="character" w:customStyle="1" w:styleId="ui-staffline">
    <w:name w:val="ui-staffline"/>
    <w:basedOn w:val="DefaultParagraphFont"/>
    <w:rsid w:val="00AC36B3"/>
  </w:style>
  <w:style w:type="paragraph" w:customStyle="1" w:styleId="promotion-tag-p">
    <w:name w:val="promotion-tag-p"/>
    <w:basedOn w:val="Normal"/>
    <w:rsid w:val="00AC36B3"/>
    <w:pPr>
      <w:spacing w:before="100" w:beforeAutospacing="1" w:after="100" w:afterAutospacing="1"/>
    </w:pPr>
    <w:rPr>
      <w:rFonts w:ascii="Times" w:hAnsi="Times"/>
      <w:sz w:val="20"/>
      <w:szCs w:val="20"/>
    </w:rPr>
  </w:style>
  <w:style w:type="paragraph" w:customStyle="1" w:styleId="heading">
    <w:name w:val="heading"/>
    <w:basedOn w:val="Normal"/>
    <w:rsid w:val="00AC36B3"/>
    <w:pPr>
      <w:spacing w:before="100" w:beforeAutospacing="1" w:after="100" w:afterAutospacing="1"/>
    </w:pPr>
    <w:rPr>
      <w:rFonts w:ascii="Times" w:hAnsi="Times"/>
      <w:sz w:val="20"/>
      <w:szCs w:val="20"/>
    </w:rPr>
  </w:style>
  <w:style w:type="character" w:customStyle="1" w:styleId="value">
    <w:name w:val="value"/>
    <w:basedOn w:val="DefaultParagraphFont"/>
    <w:rsid w:val="00AC36B3"/>
  </w:style>
  <w:style w:type="character" w:customStyle="1" w:styleId="specialissuelabel">
    <w:name w:val="specialissuelabel"/>
    <w:basedOn w:val="DefaultParagraphFont"/>
    <w:rsid w:val="00AC36B3"/>
  </w:style>
  <w:style w:type="character" w:customStyle="1" w:styleId="referencediv">
    <w:name w:val="referencediv"/>
    <w:basedOn w:val="DefaultParagraphFont"/>
    <w:rsid w:val="00AC36B3"/>
  </w:style>
  <w:style w:type="character" w:customStyle="1" w:styleId="wp-smiley">
    <w:name w:val="wp-smiley"/>
    <w:basedOn w:val="DefaultParagraphFont"/>
    <w:rsid w:val="00AC36B3"/>
  </w:style>
  <w:style w:type="character" w:customStyle="1" w:styleId="artjournal">
    <w:name w:val="art_journal"/>
    <w:basedOn w:val="DefaultParagraphFont"/>
    <w:rsid w:val="00AC36B3"/>
  </w:style>
  <w:style w:type="character" w:customStyle="1" w:styleId="artdatevolumeissuepart">
    <w:name w:val="art_datevolumeissuepart"/>
    <w:basedOn w:val="DefaultParagraphFont"/>
    <w:rsid w:val="00AC36B3"/>
  </w:style>
  <w:style w:type="character" w:customStyle="1" w:styleId="artpages">
    <w:name w:val="art_pages"/>
    <w:basedOn w:val="DefaultParagraphFont"/>
    <w:rsid w:val="00AC36B3"/>
  </w:style>
  <w:style w:type="character" w:customStyle="1" w:styleId="singlehighlightclass">
    <w:name w:val="single_highlight_class"/>
    <w:basedOn w:val="DefaultParagraphFont"/>
    <w:rsid w:val="00AC36B3"/>
  </w:style>
  <w:style w:type="character" w:customStyle="1" w:styleId="degree">
    <w:name w:val="degree"/>
    <w:basedOn w:val="DefaultParagraphFont"/>
    <w:rsid w:val="00AC36B3"/>
  </w:style>
  <w:style w:type="character" w:customStyle="1" w:styleId="major">
    <w:name w:val="major"/>
    <w:basedOn w:val="DefaultParagraphFont"/>
    <w:rsid w:val="00AC36B3"/>
  </w:style>
  <w:style w:type="character" w:customStyle="1" w:styleId="authors">
    <w:name w:val="authors"/>
    <w:basedOn w:val="DefaultParagraphFont"/>
    <w:rsid w:val="00AC36B3"/>
  </w:style>
  <w:style w:type="character" w:customStyle="1" w:styleId="views">
    <w:name w:val="views"/>
    <w:basedOn w:val="DefaultParagraphFont"/>
    <w:rsid w:val="00AC36B3"/>
  </w:style>
  <w:style w:type="character" w:customStyle="1" w:styleId="stmainservices">
    <w:name w:val="stmainservices"/>
    <w:basedOn w:val="DefaultParagraphFont"/>
    <w:rsid w:val="00AC36B3"/>
  </w:style>
  <w:style w:type="character" w:customStyle="1" w:styleId="stbubblehcount">
    <w:name w:val="stbubble_hcount"/>
    <w:basedOn w:val="DefaultParagraphFont"/>
    <w:rsid w:val="00AC36B3"/>
  </w:style>
  <w:style w:type="paragraph" w:customStyle="1" w:styleId="Document">
    <w:name w:val="_Document"/>
    <w:basedOn w:val="Default"/>
    <w:next w:val="Default"/>
    <w:uiPriority w:val="99"/>
    <w:rsid w:val="00AC36B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AC36B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AC36B3"/>
    <w:pPr>
      <w:widowControl w:val="0"/>
    </w:pPr>
    <w:rPr>
      <w:rFonts w:ascii="New Baskerville" w:eastAsiaTheme="minorEastAsia" w:hAnsi="New Baskerville"/>
      <w:color w:val="auto"/>
    </w:rPr>
  </w:style>
  <w:style w:type="paragraph" w:customStyle="1" w:styleId="collapsed-hide">
    <w:name w:val="collapsed-hide"/>
    <w:basedOn w:val="Normal"/>
    <w:rsid w:val="00AC36B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AC36B3"/>
    <w:pPr>
      <w:widowControl w:val="0"/>
      <w:spacing w:line="211" w:lineRule="atLeast"/>
    </w:pPr>
    <w:rPr>
      <w:rFonts w:ascii="Mokka" w:eastAsiaTheme="minorEastAsia" w:hAnsi="Mokka"/>
      <w:color w:val="auto"/>
    </w:rPr>
  </w:style>
  <w:style w:type="paragraph" w:customStyle="1" w:styleId="odd">
    <w:name w:val="odd"/>
    <w:basedOn w:val="Normal"/>
    <w:rsid w:val="00AC36B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AC36B3"/>
  </w:style>
  <w:style w:type="character" w:customStyle="1" w:styleId="tolocaltime">
    <w:name w:val="tolocaltime"/>
    <w:basedOn w:val="DefaultParagraphFont"/>
    <w:rsid w:val="00AC36B3"/>
  </w:style>
  <w:style w:type="character" w:customStyle="1" w:styleId="pb-byline">
    <w:name w:val="pb-byline"/>
    <w:basedOn w:val="DefaultParagraphFont"/>
    <w:rsid w:val="00AC36B3"/>
  </w:style>
  <w:style w:type="character" w:customStyle="1" w:styleId="pb-timestamp">
    <w:name w:val="pb-timestamp"/>
    <w:basedOn w:val="DefaultParagraphFont"/>
    <w:rsid w:val="00AC36B3"/>
  </w:style>
  <w:style w:type="character" w:customStyle="1" w:styleId="posted-on">
    <w:name w:val="posted-on"/>
    <w:basedOn w:val="DefaultParagraphFont"/>
    <w:rsid w:val="00AC36B3"/>
  </w:style>
  <w:style w:type="character" w:customStyle="1" w:styleId="even">
    <w:name w:val="even"/>
    <w:basedOn w:val="DefaultParagraphFont"/>
    <w:rsid w:val="00AC36B3"/>
  </w:style>
  <w:style w:type="paragraph" w:customStyle="1" w:styleId="volissue">
    <w:name w:val="volissue"/>
    <w:basedOn w:val="Normal"/>
    <w:rsid w:val="00AC36B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AC36B3"/>
  </w:style>
  <w:style w:type="character" w:customStyle="1" w:styleId="articledate">
    <w:name w:val="articledate"/>
    <w:basedOn w:val="DefaultParagraphFont"/>
    <w:rsid w:val="00AC36B3"/>
  </w:style>
  <w:style w:type="character" w:customStyle="1" w:styleId="post-byline">
    <w:name w:val="post-byline"/>
    <w:basedOn w:val="DefaultParagraphFont"/>
    <w:rsid w:val="00AC36B3"/>
  </w:style>
  <w:style w:type="character" w:customStyle="1" w:styleId="metadate">
    <w:name w:val="meta_date"/>
    <w:basedOn w:val="DefaultParagraphFont"/>
    <w:rsid w:val="00AC36B3"/>
  </w:style>
  <w:style w:type="character" w:customStyle="1" w:styleId="fa">
    <w:name w:val="fa"/>
    <w:basedOn w:val="DefaultParagraphFont"/>
    <w:rsid w:val="00AC36B3"/>
  </w:style>
  <w:style w:type="character" w:customStyle="1" w:styleId="longname">
    <w:name w:val="longname"/>
    <w:basedOn w:val="DefaultParagraphFont"/>
    <w:rsid w:val="00AC36B3"/>
  </w:style>
  <w:style w:type="character" w:customStyle="1" w:styleId="echocontainer">
    <w:name w:val="echo_container"/>
    <w:basedOn w:val="DefaultParagraphFont"/>
    <w:rsid w:val="00AC36B3"/>
  </w:style>
  <w:style w:type="character" w:customStyle="1" w:styleId="comment-display">
    <w:name w:val="comment-display"/>
    <w:basedOn w:val="DefaultParagraphFont"/>
    <w:rsid w:val="00AC36B3"/>
  </w:style>
  <w:style w:type="paragraph" w:customStyle="1" w:styleId="comment-count-label">
    <w:name w:val="comment-count-label"/>
    <w:basedOn w:val="Normal"/>
    <w:rsid w:val="00AC36B3"/>
    <w:pPr>
      <w:spacing w:before="100" w:beforeAutospacing="1" w:after="100" w:afterAutospacing="1"/>
    </w:pPr>
    <w:rPr>
      <w:rFonts w:ascii="Times" w:hAnsi="Times"/>
      <w:sz w:val="20"/>
      <w:szCs w:val="20"/>
    </w:rPr>
  </w:style>
  <w:style w:type="character" w:customStyle="1" w:styleId="echo-counter">
    <w:name w:val="echo-counter"/>
    <w:basedOn w:val="DefaultParagraphFont"/>
    <w:rsid w:val="00AC36B3"/>
  </w:style>
  <w:style w:type="character" w:customStyle="1" w:styleId="discussion-policy">
    <w:name w:val="discussion-policy"/>
    <w:basedOn w:val="DefaultParagraphFont"/>
    <w:rsid w:val="00AC36B3"/>
  </w:style>
  <w:style w:type="character" w:customStyle="1" w:styleId="echo-apps-conversations-streamcaption">
    <w:name w:val="echo-apps-conversations-streamcaption"/>
    <w:basedOn w:val="DefaultParagraphFont"/>
    <w:rsid w:val="00AC36B3"/>
  </w:style>
  <w:style w:type="character" w:customStyle="1" w:styleId="echo-streamserver-controls-stream-item-text">
    <w:name w:val="echo-streamserver-controls-stream-item-text"/>
    <w:basedOn w:val="DefaultParagraphFont"/>
    <w:rsid w:val="00AC36B3"/>
  </w:style>
  <w:style w:type="character" w:customStyle="1" w:styleId="echo-streamserver-controls-facepile-more">
    <w:name w:val="echo-streamserver-controls-facepile-more"/>
    <w:basedOn w:val="DefaultParagraphFont"/>
    <w:rsid w:val="00AC36B3"/>
  </w:style>
  <w:style w:type="character" w:customStyle="1" w:styleId="echo-primaryfont">
    <w:name w:val="echo-primaryfont"/>
    <w:basedOn w:val="DefaultParagraphFont"/>
    <w:rsid w:val="00AC36B3"/>
  </w:style>
  <w:style w:type="character" w:customStyle="1" w:styleId="section">
    <w:name w:val="section"/>
    <w:basedOn w:val="DefaultParagraphFont"/>
    <w:rsid w:val="00AC36B3"/>
  </w:style>
  <w:style w:type="character" w:customStyle="1" w:styleId="wpsr-txt-headline">
    <w:name w:val="wpsr-txt-headline"/>
    <w:basedOn w:val="DefaultParagraphFont"/>
    <w:rsid w:val="00AC36B3"/>
  </w:style>
  <w:style w:type="character" w:customStyle="1" w:styleId="asset-metabar-author">
    <w:name w:val="asset-metabar-author"/>
    <w:basedOn w:val="DefaultParagraphFont"/>
    <w:rsid w:val="00AC36B3"/>
  </w:style>
  <w:style w:type="character" w:customStyle="1" w:styleId="eza-dateline">
    <w:name w:val="eza-dateline"/>
    <w:basedOn w:val="DefaultParagraphFont"/>
    <w:rsid w:val="00AC36B3"/>
  </w:style>
  <w:style w:type="character" w:customStyle="1" w:styleId="eza-authors">
    <w:name w:val="eza-authors"/>
    <w:basedOn w:val="DefaultParagraphFont"/>
    <w:rsid w:val="00AC36B3"/>
  </w:style>
  <w:style w:type="character" w:customStyle="1" w:styleId="csmstaff">
    <w:name w:val="csm_staff"/>
    <w:basedOn w:val="DefaultParagraphFont"/>
    <w:rsid w:val="00AC36B3"/>
  </w:style>
  <w:style w:type="paragraph" w:customStyle="1" w:styleId="mol-para-with-font">
    <w:name w:val="mol-para-with-font"/>
    <w:basedOn w:val="Normal"/>
    <w:rsid w:val="00AC36B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C36B3"/>
  </w:style>
  <w:style w:type="character" w:customStyle="1" w:styleId="byline-text">
    <w:name w:val="byline-text"/>
    <w:basedOn w:val="DefaultParagraphFont"/>
    <w:rsid w:val="00AC36B3"/>
  </w:style>
  <w:style w:type="character" w:customStyle="1" w:styleId="itemauthor">
    <w:name w:val="itemauthor"/>
    <w:basedOn w:val="DefaultParagraphFont"/>
    <w:rsid w:val="00AC36B3"/>
  </w:style>
  <w:style w:type="character" w:customStyle="1" w:styleId="itemdatecreated">
    <w:name w:val="itemdatecreated"/>
    <w:basedOn w:val="DefaultParagraphFont"/>
    <w:rsid w:val="00AC36B3"/>
  </w:style>
  <w:style w:type="character" w:customStyle="1" w:styleId="slug-metadata-note">
    <w:name w:val="slug-metadata-note"/>
    <w:basedOn w:val="DefaultParagraphFont"/>
    <w:rsid w:val="00AC36B3"/>
  </w:style>
  <w:style w:type="character" w:customStyle="1" w:styleId="drop-capped">
    <w:name w:val="drop-capped"/>
    <w:basedOn w:val="DefaultParagraphFont"/>
    <w:rsid w:val="00AC36B3"/>
  </w:style>
  <w:style w:type="character" w:customStyle="1" w:styleId="published">
    <w:name w:val="published"/>
    <w:basedOn w:val="DefaultParagraphFont"/>
    <w:rsid w:val="00AC36B3"/>
  </w:style>
  <w:style w:type="paragraph" w:customStyle="1" w:styleId="articleopinion-standfirst">
    <w:name w:val="articleopinion-standfirst"/>
    <w:basedOn w:val="Normal"/>
    <w:rsid w:val="00AC36B3"/>
    <w:pPr>
      <w:spacing w:before="100" w:beforeAutospacing="1" w:after="100" w:afterAutospacing="1"/>
    </w:pPr>
    <w:rPr>
      <w:rFonts w:ascii="Times" w:hAnsi="Times"/>
      <w:sz w:val="20"/>
      <w:szCs w:val="20"/>
    </w:rPr>
  </w:style>
  <w:style w:type="paragraph" w:customStyle="1" w:styleId="snippet">
    <w:name w:val="snippet"/>
    <w:basedOn w:val="Normal"/>
    <w:rsid w:val="00AC36B3"/>
    <w:pPr>
      <w:spacing w:before="100" w:beforeAutospacing="1" w:after="100" w:afterAutospacing="1"/>
    </w:pPr>
    <w:rPr>
      <w:rFonts w:ascii="Times" w:hAnsi="Times"/>
      <w:sz w:val="20"/>
      <w:szCs w:val="20"/>
    </w:rPr>
  </w:style>
  <w:style w:type="character" w:customStyle="1" w:styleId="thetitle">
    <w:name w:val="the_title"/>
    <w:basedOn w:val="DefaultParagraphFont"/>
    <w:rsid w:val="00AC36B3"/>
  </w:style>
  <w:style w:type="character" w:customStyle="1" w:styleId="view-count">
    <w:name w:val="view-count"/>
    <w:basedOn w:val="DefaultParagraphFont"/>
    <w:rsid w:val="00AC36B3"/>
  </w:style>
  <w:style w:type="character" w:customStyle="1" w:styleId="rupee">
    <w:name w:val="rupee"/>
    <w:basedOn w:val="DefaultParagraphFont"/>
    <w:rsid w:val="00AC36B3"/>
  </w:style>
  <w:style w:type="character" w:customStyle="1" w:styleId="grey1">
    <w:name w:val="grey1"/>
    <w:basedOn w:val="DefaultParagraphFont"/>
    <w:rsid w:val="00AC36B3"/>
  </w:style>
  <w:style w:type="paragraph" w:customStyle="1" w:styleId="Pa13">
    <w:name w:val="Pa13"/>
    <w:basedOn w:val="Default"/>
    <w:next w:val="Default"/>
    <w:uiPriority w:val="99"/>
    <w:rsid w:val="00AC36B3"/>
    <w:pPr>
      <w:widowControl w:val="0"/>
      <w:spacing w:line="201" w:lineRule="atLeast"/>
    </w:pPr>
    <w:rPr>
      <w:rFonts w:eastAsiaTheme="minorEastAsia"/>
      <w:color w:val="auto"/>
    </w:rPr>
  </w:style>
  <w:style w:type="paragraph" w:customStyle="1" w:styleId="Pa14">
    <w:name w:val="Pa14"/>
    <w:basedOn w:val="Default"/>
    <w:next w:val="Default"/>
    <w:uiPriority w:val="99"/>
    <w:rsid w:val="00AC36B3"/>
    <w:pPr>
      <w:widowControl w:val="0"/>
      <w:spacing w:line="241" w:lineRule="atLeast"/>
    </w:pPr>
    <w:rPr>
      <w:rFonts w:eastAsiaTheme="minorEastAsia"/>
      <w:color w:val="auto"/>
    </w:rPr>
  </w:style>
  <w:style w:type="paragraph" w:customStyle="1" w:styleId="Pa9">
    <w:name w:val="Pa9"/>
    <w:basedOn w:val="Default"/>
    <w:next w:val="Default"/>
    <w:uiPriority w:val="99"/>
    <w:rsid w:val="00AC36B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AC36B3"/>
  </w:style>
  <w:style w:type="character" w:customStyle="1" w:styleId="reporttitle">
    <w:name w:val="report_title"/>
    <w:basedOn w:val="DefaultParagraphFont"/>
    <w:rsid w:val="00AC36B3"/>
  </w:style>
  <w:style w:type="character" w:customStyle="1" w:styleId="documenttype-longreleases">
    <w:name w:val="document_type_-_long_releases"/>
    <w:basedOn w:val="DefaultParagraphFont"/>
    <w:rsid w:val="00AC36B3"/>
  </w:style>
  <w:style w:type="character" w:customStyle="1" w:styleId="alt-date">
    <w:name w:val="alt-date"/>
    <w:basedOn w:val="DefaultParagraphFont"/>
    <w:rsid w:val="00AC36B3"/>
  </w:style>
  <w:style w:type="character" w:customStyle="1" w:styleId="entry-byline">
    <w:name w:val="entry-byline"/>
    <w:basedOn w:val="DefaultParagraphFont"/>
    <w:rsid w:val="00AC36B3"/>
  </w:style>
  <w:style w:type="character" w:customStyle="1" w:styleId="taglinecontrib">
    <w:name w:val="tagline_contrib"/>
    <w:basedOn w:val="DefaultParagraphFont"/>
    <w:rsid w:val="00AC36B3"/>
  </w:style>
  <w:style w:type="character" w:customStyle="1" w:styleId="articledate0">
    <w:name w:val="article_date"/>
    <w:basedOn w:val="DefaultParagraphFont"/>
    <w:rsid w:val="00AC36B3"/>
  </w:style>
  <w:style w:type="paragraph" w:customStyle="1" w:styleId="hg-daily">
    <w:name w:val="hg-daily"/>
    <w:basedOn w:val="Normal"/>
    <w:rsid w:val="00AC36B3"/>
    <w:pPr>
      <w:spacing w:before="100" w:beforeAutospacing="1" w:after="100" w:afterAutospacing="1"/>
    </w:pPr>
    <w:rPr>
      <w:rFonts w:ascii="Times" w:hAnsi="Times"/>
      <w:sz w:val="20"/>
      <w:szCs w:val="20"/>
    </w:rPr>
  </w:style>
  <w:style w:type="character" w:customStyle="1" w:styleId="cit">
    <w:name w:val="cit"/>
    <w:basedOn w:val="DefaultParagraphFont"/>
    <w:rsid w:val="00AC36B3"/>
  </w:style>
  <w:style w:type="paragraph" w:customStyle="1" w:styleId="buttonheading">
    <w:name w:val="buttonheading"/>
    <w:basedOn w:val="Normal"/>
    <w:rsid w:val="00AC36B3"/>
    <w:pPr>
      <w:spacing w:before="100" w:beforeAutospacing="1" w:after="100" w:afterAutospacing="1"/>
    </w:pPr>
    <w:rPr>
      <w:rFonts w:ascii="Times" w:hAnsi="Times"/>
      <w:sz w:val="20"/>
      <w:szCs w:val="20"/>
    </w:rPr>
  </w:style>
  <w:style w:type="character" w:customStyle="1" w:styleId="createdate">
    <w:name w:val="createdate"/>
    <w:basedOn w:val="DefaultParagraphFont"/>
    <w:rsid w:val="00AC36B3"/>
  </w:style>
  <w:style w:type="character" w:customStyle="1" w:styleId="text-label">
    <w:name w:val="text-label"/>
    <w:basedOn w:val="DefaultParagraphFont"/>
    <w:rsid w:val="00AC36B3"/>
  </w:style>
  <w:style w:type="paragraph" w:customStyle="1" w:styleId="TOC3Char">
    <w:name w:val="TOC 3 Char"/>
    <w:basedOn w:val="Normal"/>
    <w:next w:val="Normal"/>
    <w:rsid w:val="00AC36B3"/>
    <w:rPr>
      <w:rFonts w:eastAsia="Times New Roman"/>
      <w:sz w:val="24"/>
      <w:szCs w:val="20"/>
    </w:rPr>
  </w:style>
  <w:style w:type="paragraph" w:customStyle="1" w:styleId="TOC1Char">
    <w:name w:val="TOC 1 Char"/>
    <w:basedOn w:val="Normal"/>
    <w:next w:val="Normal"/>
    <w:rsid w:val="00AC36B3"/>
    <w:rPr>
      <w:rFonts w:eastAsia="Times New Roman"/>
      <w:b/>
      <w:sz w:val="24"/>
      <w:szCs w:val="20"/>
    </w:rPr>
  </w:style>
  <w:style w:type="character" w:customStyle="1" w:styleId="StyleCardtextChar10pt">
    <w:name w:val="Style Card text Char + 10 pt"/>
    <w:rsid w:val="00AC36B3"/>
    <w:rPr>
      <w:rFonts w:ascii="Georgia" w:eastAsia="Calibri" w:hAnsi="Georgia"/>
      <w:sz w:val="20"/>
      <w:u w:val="single"/>
      <w:lang w:bidi="ar-SA"/>
    </w:rPr>
  </w:style>
  <w:style w:type="paragraph" w:customStyle="1" w:styleId="ColorfulList-Accent11">
    <w:name w:val="Colorful List - Accent 11"/>
    <w:basedOn w:val="Normal"/>
    <w:uiPriority w:val="34"/>
    <w:qFormat/>
    <w:rsid w:val="00AC36B3"/>
    <w:pPr>
      <w:ind w:left="720"/>
      <w:contextualSpacing/>
      <w:jc w:val="both"/>
    </w:pPr>
    <w:rPr>
      <w:rFonts w:eastAsia="Times New Roman"/>
      <w:sz w:val="20"/>
      <w:szCs w:val="20"/>
    </w:rPr>
  </w:style>
  <w:style w:type="paragraph" w:customStyle="1" w:styleId="NoteLevel11">
    <w:name w:val="Note Level 11"/>
    <w:basedOn w:val="Normal"/>
    <w:uiPriority w:val="99"/>
    <w:rsid w:val="00AC36B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AC36B3"/>
    <w:pPr>
      <w:keepNext/>
      <w:tabs>
        <w:tab w:val="num" w:pos="1440"/>
      </w:tabs>
      <w:ind w:left="1800" w:hanging="360"/>
      <w:outlineLvl w:val="2"/>
    </w:pPr>
    <w:rPr>
      <w:rFonts w:eastAsia="MS Gothic"/>
    </w:rPr>
  </w:style>
  <w:style w:type="paragraph" w:customStyle="1" w:styleId="NoteLevel41">
    <w:name w:val="Note Level 41"/>
    <w:basedOn w:val="Normal"/>
    <w:rsid w:val="00AC36B3"/>
    <w:pPr>
      <w:keepNext/>
      <w:tabs>
        <w:tab w:val="num" w:pos="2160"/>
      </w:tabs>
      <w:ind w:left="2520" w:hanging="360"/>
      <w:outlineLvl w:val="3"/>
    </w:pPr>
    <w:rPr>
      <w:rFonts w:eastAsia="MS Gothic"/>
    </w:rPr>
  </w:style>
  <w:style w:type="paragraph" w:customStyle="1" w:styleId="NoteLevel51">
    <w:name w:val="Note Level 51"/>
    <w:basedOn w:val="Normal"/>
    <w:rsid w:val="00AC36B3"/>
    <w:pPr>
      <w:keepNext/>
      <w:tabs>
        <w:tab w:val="num" w:pos="2880"/>
      </w:tabs>
      <w:ind w:left="3240" w:hanging="360"/>
      <w:outlineLvl w:val="4"/>
    </w:pPr>
    <w:rPr>
      <w:rFonts w:eastAsia="MS Gothic"/>
    </w:rPr>
  </w:style>
  <w:style w:type="paragraph" w:customStyle="1" w:styleId="NoteLevel61">
    <w:name w:val="Note Level 61"/>
    <w:basedOn w:val="Normal"/>
    <w:rsid w:val="00AC36B3"/>
    <w:pPr>
      <w:keepNext/>
      <w:tabs>
        <w:tab w:val="num" w:pos="3600"/>
      </w:tabs>
      <w:ind w:left="3960" w:hanging="360"/>
      <w:outlineLvl w:val="5"/>
    </w:pPr>
    <w:rPr>
      <w:rFonts w:eastAsia="MS Gothic"/>
    </w:rPr>
  </w:style>
  <w:style w:type="paragraph" w:customStyle="1" w:styleId="NoteLevel71">
    <w:name w:val="Note Level 71"/>
    <w:basedOn w:val="Normal"/>
    <w:rsid w:val="00AC36B3"/>
    <w:pPr>
      <w:keepNext/>
      <w:tabs>
        <w:tab w:val="num" w:pos="4320"/>
      </w:tabs>
      <w:ind w:left="4680" w:hanging="360"/>
      <w:outlineLvl w:val="6"/>
    </w:pPr>
    <w:rPr>
      <w:rFonts w:eastAsia="MS Gothic"/>
    </w:rPr>
  </w:style>
  <w:style w:type="paragraph" w:customStyle="1" w:styleId="NoteLevel81">
    <w:name w:val="Note Level 81"/>
    <w:basedOn w:val="Normal"/>
    <w:rsid w:val="00AC36B3"/>
    <w:pPr>
      <w:keepNext/>
      <w:tabs>
        <w:tab w:val="num" w:pos="5040"/>
      </w:tabs>
      <w:ind w:left="5400" w:hanging="360"/>
      <w:outlineLvl w:val="7"/>
    </w:pPr>
    <w:rPr>
      <w:rFonts w:eastAsia="MS Gothic"/>
    </w:rPr>
  </w:style>
  <w:style w:type="paragraph" w:customStyle="1" w:styleId="NoteLevel91">
    <w:name w:val="Note Level 91"/>
    <w:basedOn w:val="Normal"/>
    <w:rsid w:val="00AC36B3"/>
    <w:pPr>
      <w:keepNext/>
      <w:tabs>
        <w:tab w:val="num" w:pos="5760"/>
      </w:tabs>
      <w:ind w:left="6120" w:hanging="360"/>
      <w:outlineLvl w:val="8"/>
    </w:pPr>
    <w:rPr>
      <w:rFonts w:eastAsia="MS Gothic"/>
    </w:rPr>
  </w:style>
  <w:style w:type="paragraph" w:styleId="Index2">
    <w:name w:val="index 2"/>
    <w:basedOn w:val="Normal"/>
    <w:next w:val="Normal"/>
    <w:autoRedefine/>
    <w:rsid w:val="00AC36B3"/>
    <w:pPr>
      <w:spacing w:after="200" w:line="276" w:lineRule="auto"/>
      <w:ind w:left="400" w:hanging="200"/>
    </w:pPr>
    <w:rPr>
      <w:rFonts w:eastAsia="Times New Roman"/>
      <w:bCs/>
    </w:rPr>
  </w:style>
  <w:style w:type="paragraph" w:styleId="Index3">
    <w:name w:val="index 3"/>
    <w:basedOn w:val="Normal"/>
    <w:next w:val="Normal"/>
    <w:autoRedefine/>
    <w:rsid w:val="00AC36B3"/>
    <w:pPr>
      <w:spacing w:after="200" w:line="276" w:lineRule="auto"/>
      <w:ind w:left="600" w:hanging="200"/>
    </w:pPr>
    <w:rPr>
      <w:rFonts w:eastAsia="Times New Roman"/>
      <w:bCs/>
    </w:rPr>
  </w:style>
  <w:style w:type="paragraph" w:styleId="Index4">
    <w:name w:val="index 4"/>
    <w:basedOn w:val="Normal"/>
    <w:next w:val="Normal"/>
    <w:autoRedefine/>
    <w:rsid w:val="00AC36B3"/>
    <w:pPr>
      <w:spacing w:after="200" w:line="276" w:lineRule="auto"/>
      <w:ind w:left="800" w:hanging="200"/>
    </w:pPr>
    <w:rPr>
      <w:rFonts w:eastAsia="Times New Roman"/>
      <w:bCs/>
    </w:rPr>
  </w:style>
  <w:style w:type="paragraph" w:styleId="Index5">
    <w:name w:val="index 5"/>
    <w:basedOn w:val="Normal"/>
    <w:next w:val="Normal"/>
    <w:autoRedefine/>
    <w:rsid w:val="00AC36B3"/>
    <w:pPr>
      <w:spacing w:after="200" w:line="276" w:lineRule="auto"/>
      <w:ind w:left="1000" w:hanging="200"/>
    </w:pPr>
    <w:rPr>
      <w:rFonts w:eastAsia="Times New Roman"/>
      <w:bCs/>
    </w:rPr>
  </w:style>
  <w:style w:type="paragraph" w:styleId="Index6">
    <w:name w:val="index 6"/>
    <w:basedOn w:val="Normal"/>
    <w:next w:val="Normal"/>
    <w:autoRedefine/>
    <w:rsid w:val="00AC36B3"/>
    <w:pPr>
      <w:spacing w:after="200" w:line="276" w:lineRule="auto"/>
      <w:ind w:left="1200" w:hanging="200"/>
    </w:pPr>
    <w:rPr>
      <w:rFonts w:eastAsia="Times New Roman"/>
      <w:bCs/>
    </w:rPr>
  </w:style>
  <w:style w:type="paragraph" w:styleId="Index7">
    <w:name w:val="index 7"/>
    <w:basedOn w:val="Normal"/>
    <w:next w:val="Normal"/>
    <w:autoRedefine/>
    <w:rsid w:val="00AC36B3"/>
    <w:pPr>
      <w:spacing w:after="200" w:line="276" w:lineRule="auto"/>
      <w:ind w:left="1400" w:hanging="200"/>
    </w:pPr>
    <w:rPr>
      <w:rFonts w:eastAsia="Times New Roman"/>
      <w:bCs/>
    </w:rPr>
  </w:style>
  <w:style w:type="paragraph" w:styleId="Index8">
    <w:name w:val="index 8"/>
    <w:basedOn w:val="Normal"/>
    <w:next w:val="Normal"/>
    <w:autoRedefine/>
    <w:rsid w:val="00AC36B3"/>
    <w:pPr>
      <w:spacing w:after="200" w:line="276" w:lineRule="auto"/>
      <w:ind w:left="1600" w:hanging="200"/>
    </w:pPr>
    <w:rPr>
      <w:rFonts w:eastAsia="Times New Roman"/>
      <w:bCs/>
    </w:rPr>
  </w:style>
  <w:style w:type="paragraph" w:styleId="Index9">
    <w:name w:val="index 9"/>
    <w:basedOn w:val="Normal"/>
    <w:next w:val="Normal"/>
    <w:autoRedefine/>
    <w:rsid w:val="00AC36B3"/>
    <w:pPr>
      <w:spacing w:after="200" w:line="276" w:lineRule="auto"/>
      <w:ind w:left="1800" w:hanging="200"/>
    </w:pPr>
    <w:rPr>
      <w:rFonts w:eastAsia="Times New Roman"/>
      <w:bCs/>
    </w:rPr>
  </w:style>
  <w:style w:type="paragraph" w:styleId="IndexHeading">
    <w:name w:val="index heading"/>
    <w:basedOn w:val="Normal"/>
    <w:next w:val="Index1"/>
    <w:rsid w:val="00AC36B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AC36B3"/>
    <w:pPr>
      <w:jc w:val="both"/>
    </w:pPr>
    <w:rPr>
      <w:rFonts w:eastAsia="Times New Roman"/>
      <w:i/>
      <w:iCs/>
      <w:color w:val="000000"/>
      <w:sz w:val="20"/>
    </w:rPr>
  </w:style>
  <w:style w:type="character" w:customStyle="1" w:styleId="MediumGrid11">
    <w:name w:val="Medium Grid 11"/>
    <w:uiPriority w:val="99"/>
    <w:rsid w:val="00AC36B3"/>
    <w:rPr>
      <w:color w:val="808080"/>
    </w:rPr>
  </w:style>
  <w:style w:type="numbering" w:customStyle="1" w:styleId="NoList8">
    <w:name w:val="No List8"/>
    <w:next w:val="NoList"/>
    <w:semiHidden/>
    <w:unhideWhenUsed/>
    <w:rsid w:val="00AC36B3"/>
  </w:style>
  <w:style w:type="numbering" w:customStyle="1" w:styleId="NoList9">
    <w:name w:val="No List9"/>
    <w:next w:val="NoList"/>
    <w:semiHidden/>
    <w:unhideWhenUsed/>
    <w:rsid w:val="00AC36B3"/>
  </w:style>
  <w:style w:type="numbering" w:customStyle="1" w:styleId="NoList10">
    <w:name w:val="No List10"/>
    <w:next w:val="NoList"/>
    <w:semiHidden/>
    <w:unhideWhenUsed/>
    <w:rsid w:val="00AC36B3"/>
  </w:style>
  <w:style w:type="numbering" w:customStyle="1" w:styleId="NoList12">
    <w:name w:val="No List12"/>
    <w:next w:val="NoList"/>
    <w:semiHidden/>
    <w:unhideWhenUsed/>
    <w:rsid w:val="00AC36B3"/>
  </w:style>
  <w:style w:type="numbering" w:customStyle="1" w:styleId="NoList13">
    <w:name w:val="No List13"/>
    <w:next w:val="NoList"/>
    <w:semiHidden/>
    <w:unhideWhenUsed/>
    <w:rsid w:val="00AC36B3"/>
  </w:style>
  <w:style w:type="numbering" w:customStyle="1" w:styleId="NoList14">
    <w:name w:val="No List14"/>
    <w:next w:val="NoList"/>
    <w:semiHidden/>
    <w:unhideWhenUsed/>
    <w:rsid w:val="00AC36B3"/>
  </w:style>
  <w:style w:type="numbering" w:customStyle="1" w:styleId="NoList15">
    <w:name w:val="No List15"/>
    <w:next w:val="NoList"/>
    <w:uiPriority w:val="99"/>
    <w:semiHidden/>
    <w:unhideWhenUsed/>
    <w:rsid w:val="00AC36B3"/>
  </w:style>
  <w:style w:type="numbering" w:customStyle="1" w:styleId="NoList16">
    <w:name w:val="No List16"/>
    <w:next w:val="NoList"/>
    <w:uiPriority w:val="99"/>
    <w:semiHidden/>
    <w:unhideWhenUsed/>
    <w:rsid w:val="00AC36B3"/>
  </w:style>
  <w:style w:type="numbering" w:customStyle="1" w:styleId="NoList17">
    <w:name w:val="No List17"/>
    <w:next w:val="NoList"/>
    <w:semiHidden/>
    <w:unhideWhenUsed/>
    <w:rsid w:val="00AC36B3"/>
  </w:style>
  <w:style w:type="numbering" w:customStyle="1" w:styleId="NoList18">
    <w:name w:val="No List18"/>
    <w:next w:val="NoList"/>
    <w:uiPriority w:val="99"/>
    <w:semiHidden/>
    <w:unhideWhenUsed/>
    <w:rsid w:val="00AC36B3"/>
  </w:style>
  <w:style w:type="numbering" w:customStyle="1" w:styleId="NoList19">
    <w:name w:val="No List19"/>
    <w:next w:val="NoList"/>
    <w:uiPriority w:val="99"/>
    <w:semiHidden/>
    <w:unhideWhenUsed/>
    <w:rsid w:val="00AC36B3"/>
  </w:style>
  <w:style w:type="numbering" w:customStyle="1" w:styleId="NoList20">
    <w:name w:val="No List20"/>
    <w:next w:val="NoList"/>
    <w:semiHidden/>
    <w:unhideWhenUsed/>
    <w:rsid w:val="00AC36B3"/>
  </w:style>
  <w:style w:type="numbering" w:customStyle="1" w:styleId="NoList21">
    <w:name w:val="No List21"/>
    <w:next w:val="NoList"/>
    <w:semiHidden/>
    <w:unhideWhenUsed/>
    <w:rsid w:val="00AC36B3"/>
  </w:style>
  <w:style w:type="paragraph" w:customStyle="1" w:styleId="PlaceholderText2">
    <w:name w:val="Placeholder Text2"/>
    <w:basedOn w:val="Normal"/>
    <w:uiPriority w:val="99"/>
    <w:rsid w:val="00AC36B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C36B3"/>
    <w:pPr>
      <w:keepNext/>
      <w:tabs>
        <w:tab w:val="num" w:pos="1440"/>
      </w:tabs>
      <w:ind w:left="1800" w:hanging="360"/>
      <w:outlineLvl w:val="2"/>
    </w:pPr>
    <w:rPr>
      <w:rFonts w:eastAsia="MS Gothic"/>
      <w:sz w:val="24"/>
    </w:rPr>
  </w:style>
  <w:style w:type="paragraph" w:customStyle="1" w:styleId="LightList1">
    <w:name w:val="Light List1"/>
    <w:basedOn w:val="Normal"/>
    <w:rsid w:val="00AC36B3"/>
    <w:pPr>
      <w:keepNext/>
      <w:tabs>
        <w:tab w:val="num" w:pos="2160"/>
      </w:tabs>
      <w:ind w:left="2520" w:hanging="360"/>
      <w:outlineLvl w:val="3"/>
    </w:pPr>
    <w:rPr>
      <w:rFonts w:eastAsia="MS Gothic"/>
      <w:sz w:val="24"/>
    </w:rPr>
  </w:style>
  <w:style w:type="paragraph" w:customStyle="1" w:styleId="LightGrid1">
    <w:name w:val="Light Grid1"/>
    <w:basedOn w:val="Normal"/>
    <w:rsid w:val="00AC36B3"/>
    <w:pPr>
      <w:keepNext/>
      <w:tabs>
        <w:tab w:val="num" w:pos="2880"/>
      </w:tabs>
      <w:ind w:left="3240" w:hanging="360"/>
      <w:outlineLvl w:val="4"/>
    </w:pPr>
    <w:rPr>
      <w:rFonts w:eastAsia="MS Gothic"/>
      <w:sz w:val="24"/>
    </w:rPr>
  </w:style>
  <w:style w:type="paragraph" w:customStyle="1" w:styleId="MediumShading11">
    <w:name w:val="Medium Shading 11"/>
    <w:basedOn w:val="Normal"/>
    <w:rsid w:val="00AC36B3"/>
    <w:pPr>
      <w:keepNext/>
      <w:tabs>
        <w:tab w:val="num" w:pos="3600"/>
      </w:tabs>
      <w:ind w:left="3960" w:hanging="360"/>
      <w:outlineLvl w:val="5"/>
    </w:pPr>
    <w:rPr>
      <w:rFonts w:eastAsia="MS Gothic"/>
      <w:sz w:val="24"/>
    </w:rPr>
  </w:style>
  <w:style w:type="paragraph" w:customStyle="1" w:styleId="MediumShading21">
    <w:name w:val="Medium Shading 21"/>
    <w:basedOn w:val="Normal"/>
    <w:rsid w:val="00AC36B3"/>
    <w:pPr>
      <w:keepNext/>
      <w:tabs>
        <w:tab w:val="num" w:pos="4320"/>
      </w:tabs>
      <w:ind w:left="4680" w:hanging="360"/>
      <w:outlineLvl w:val="6"/>
    </w:pPr>
    <w:rPr>
      <w:rFonts w:eastAsia="MS Gothic"/>
      <w:sz w:val="24"/>
    </w:rPr>
  </w:style>
  <w:style w:type="paragraph" w:customStyle="1" w:styleId="MediumList11">
    <w:name w:val="Medium List 11"/>
    <w:basedOn w:val="Normal"/>
    <w:rsid w:val="00AC36B3"/>
    <w:pPr>
      <w:keepNext/>
      <w:tabs>
        <w:tab w:val="num" w:pos="5040"/>
      </w:tabs>
      <w:ind w:left="5400" w:hanging="360"/>
      <w:outlineLvl w:val="7"/>
    </w:pPr>
    <w:rPr>
      <w:rFonts w:eastAsia="MS Gothic"/>
      <w:sz w:val="24"/>
    </w:rPr>
  </w:style>
  <w:style w:type="paragraph" w:customStyle="1" w:styleId="MediumList21">
    <w:name w:val="Medium List 21"/>
    <w:basedOn w:val="Normal"/>
    <w:rsid w:val="00AC36B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AC36B3"/>
    <w:rPr>
      <w:sz w:val="17"/>
      <w:szCs w:val="24"/>
      <w:lang w:val="en-US" w:eastAsia="en-US" w:bidi="ar-SA"/>
    </w:rPr>
  </w:style>
  <w:style w:type="paragraph" w:customStyle="1" w:styleId="TagsFutura">
    <w:name w:val="TagsFutura"/>
    <w:basedOn w:val="Normal"/>
    <w:next w:val="Cites"/>
    <w:rsid w:val="00AC36B3"/>
    <w:rPr>
      <w:rFonts w:ascii="Futura" w:eastAsia="Times" w:hAnsi="Futura"/>
      <w:b/>
      <w:caps/>
      <w:sz w:val="18"/>
      <w:szCs w:val="20"/>
    </w:rPr>
  </w:style>
  <w:style w:type="character" w:customStyle="1" w:styleId="italics">
    <w:name w:val="italics"/>
    <w:basedOn w:val="DefaultParagraphFont"/>
    <w:rsid w:val="00AC36B3"/>
  </w:style>
  <w:style w:type="character" w:customStyle="1" w:styleId="m-3583723223135346788gmail-style13ptbold">
    <w:name w:val="m_-3583723223135346788gmail-style13ptbold"/>
    <w:basedOn w:val="DefaultParagraphFont"/>
    <w:rsid w:val="00AC36B3"/>
  </w:style>
  <w:style w:type="character" w:customStyle="1" w:styleId="m-3583723223135346788gmail-styleunderline">
    <w:name w:val="m_-3583723223135346788gmail-styleunderline"/>
    <w:basedOn w:val="DefaultParagraphFont"/>
    <w:rsid w:val="00AC36B3"/>
  </w:style>
  <w:style w:type="paragraph" w:customStyle="1" w:styleId="speakable">
    <w:name w:val="speakable"/>
    <w:basedOn w:val="Normal"/>
    <w:uiPriority w:val="99"/>
    <w:qFormat/>
    <w:rsid w:val="00AC36B3"/>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AC36B3"/>
    <w:rPr>
      <w:b/>
      <w:u w:val="single"/>
    </w:rPr>
  </w:style>
  <w:style w:type="character" w:customStyle="1" w:styleId="UnresolvedMention3">
    <w:name w:val="Unresolved Mention3"/>
    <w:basedOn w:val="DefaultParagraphFont"/>
    <w:uiPriority w:val="99"/>
    <w:semiHidden/>
    <w:unhideWhenUsed/>
    <w:rsid w:val="00AC36B3"/>
    <w:rPr>
      <w:color w:val="808080"/>
      <w:shd w:val="clear" w:color="auto" w:fill="E6E6E6"/>
    </w:rPr>
  </w:style>
  <w:style w:type="paragraph" w:customStyle="1" w:styleId="useless">
    <w:name w:val="useless"/>
    <w:basedOn w:val="Normal"/>
    <w:uiPriority w:val="99"/>
    <w:qFormat/>
    <w:rsid w:val="00AC36B3"/>
    <w:rPr>
      <w:rFonts w:eastAsia="Times New Roman"/>
      <w:sz w:val="12"/>
    </w:rPr>
  </w:style>
  <w:style w:type="character" w:customStyle="1" w:styleId="tagCharCharCharChar">
    <w:name w:val="tag Char Char Char Char"/>
    <w:rsid w:val="00AC36B3"/>
    <w:rPr>
      <w:b/>
      <w:sz w:val="24"/>
      <w:szCs w:val="24"/>
      <w:lang w:val="en-US" w:eastAsia="en-US" w:bidi="ar-SA"/>
    </w:rPr>
  </w:style>
  <w:style w:type="character" w:customStyle="1" w:styleId="DebateUnderlined">
    <w:name w:val="Debate Underlined"/>
    <w:rsid w:val="00AC36B3"/>
    <w:rPr>
      <w:rFonts w:ascii="Helvetica" w:hAnsi="Helvetica"/>
      <w:sz w:val="20"/>
      <w:u w:val="single"/>
    </w:rPr>
  </w:style>
  <w:style w:type="character" w:styleId="PlaceholderText">
    <w:name w:val="Placeholder Text"/>
    <w:basedOn w:val="DefaultParagraphFont"/>
    <w:uiPriority w:val="99"/>
    <w:rsid w:val="00AC36B3"/>
    <w:rPr>
      <w:color w:val="808080"/>
    </w:rPr>
  </w:style>
  <w:style w:type="character" w:customStyle="1" w:styleId="byl">
    <w:name w:val="byl"/>
    <w:rsid w:val="00AC36B3"/>
  </w:style>
  <w:style w:type="paragraph" w:customStyle="1" w:styleId="css-xhhu0i">
    <w:name w:val="css-xhhu0i"/>
    <w:basedOn w:val="Normal"/>
    <w:rsid w:val="00AC36B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AC36B3"/>
  </w:style>
  <w:style w:type="character" w:customStyle="1" w:styleId="m-8878800405382358272gmail-styleunderline">
    <w:name w:val="m_-8878800405382358272gmail-styleunderline"/>
    <w:basedOn w:val="DefaultParagraphFont"/>
    <w:rsid w:val="00AC36B3"/>
  </w:style>
  <w:style w:type="character" w:customStyle="1" w:styleId="m-5498913268213319940gmail-styleunderline">
    <w:name w:val="m_-5498913268213319940gmail-styleunderline"/>
    <w:basedOn w:val="DefaultParagraphFont"/>
    <w:rsid w:val="00AC36B3"/>
  </w:style>
  <w:style w:type="character" w:customStyle="1" w:styleId="overlay">
    <w:name w:val="overlay"/>
    <w:basedOn w:val="DefaultParagraphFont"/>
    <w:rsid w:val="00AC36B3"/>
  </w:style>
  <w:style w:type="character" w:customStyle="1" w:styleId="TagCharCharCharChar0">
    <w:name w:val="Tag Char Char Char Char"/>
    <w:basedOn w:val="DefaultParagraphFont"/>
    <w:rsid w:val="00AC36B3"/>
    <w:rPr>
      <w:rFonts w:ascii="Calibri" w:hAnsi="Calibri" w:cs="Calibri"/>
      <w:b/>
      <w:sz w:val="24"/>
    </w:rPr>
  </w:style>
  <w:style w:type="paragraph" w:customStyle="1" w:styleId="g-body">
    <w:name w:val="g-body"/>
    <w:basedOn w:val="Normal"/>
    <w:uiPriority w:val="99"/>
    <w:qFormat/>
    <w:rsid w:val="00AC36B3"/>
    <w:pPr>
      <w:spacing w:before="100" w:beforeAutospacing="1" w:after="100" w:afterAutospacing="1"/>
    </w:pPr>
    <w:rPr>
      <w:rFonts w:eastAsia="Times New Roman"/>
      <w:sz w:val="24"/>
    </w:rPr>
  </w:style>
  <w:style w:type="paragraph" w:customStyle="1" w:styleId="g-pstyle0">
    <w:name w:val="g-pstyle0"/>
    <w:basedOn w:val="Normal"/>
    <w:uiPriority w:val="99"/>
    <w:qFormat/>
    <w:rsid w:val="00AC36B3"/>
    <w:pPr>
      <w:spacing w:before="100" w:beforeAutospacing="1" w:after="100" w:afterAutospacing="1"/>
    </w:pPr>
    <w:rPr>
      <w:rFonts w:eastAsia="Times New Roman"/>
      <w:sz w:val="24"/>
    </w:rPr>
  </w:style>
  <w:style w:type="paragraph" w:customStyle="1" w:styleId="g-pstyle1">
    <w:name w:val="g-pstyle1"/>
    <w:basedOn w:val="Normal"/>
    <w:uiPriority w:val="99"/>
    <w:qFormat/>
    <w:rsid w:val="00AC36B3"/>
    <w:pPr>
      <w:spacing w:before="100" w:beforeAutospacing="1" w:after="100" w:afterAutospacing="1"/>
    </w:pPr>
    <w:rPr>
      <w:rFonts w:eastAsia="Times New Roman"/>
      <w:sz w:val="24"/>
    </w:rPr>
  </w:style>
  <w:style w:type="paragraph" w:customStyle="1" w:styleId="g-asset-hed">
    <w:name w:val="g-asset-hed"/>
    <w:basedOn w:val="Normal"/>
    <w:uiPriority w:val="99"/>
    <w:qFormat/>
    <w:rsid w:val="00AC36B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AC36B3"/>
    <w:pPr>
      <w:spacing w:before="100" w:beforeAutospacing="1" w:after="100" w:afterAutospacing="1"/>
    </w:pPr>
    <w:rPr>
      <w:rFonts w:ascii="Arial" w:hAnsi="Arial"/>
      <w:sz w:val="24"/>
    </w:rPr>
  </w:style>
  <w:style w:type="paragraph" w:customStyle="1" w:styleId="speech">
    <w:name w:val="speech"/>
    <w:basedOn w:val="Normal"/>
    <w:uiPriority w:val="99"/>
    <w:qFormat/>
    <w:rsid w:val="00AC36B3"/>
    <w:pPr>
      <w:spacing w:before="100" w:beforeAutospacing="1" w:after="100" w:afterAutospacing="1"/>
    </w:pPr>
    <w:rPr>
      <w:sz w:val="24"/>
    </w:rPr>
  </w:style>
  <w:style w:type="character" w:customStyle="1" w:styleId="adtext">
    <w:name w:val="adtext"/>
    <w:basedOn w:val="DefaultParagraphFont"/>
    <w:rsid w:val="00AC36B3"/>
  </w:style>
  <w:style w:type="character" w:customStyle="1" w:styleId="UL-Bold">
    <w:name w:val="UL-Bold"/>
    <w:basedOn w:val="DefaultParagraphFont"/>
    <w:rsid w:val="00AC36B3"/>
    <w:rPr>
      <w:u w:val="thick"/>
    </w:rPr>
  </w:style>
  <w:style w:type="character" w:customStyle="1" w:styleId="UL-None">
    <w:name w:val="UL-None"/>
    <w:basedOn w:val="DefaultParagraphFont"/>
    <w:rsid w:val="00AC36B3"/>
    <w:rPr>
      <w:strike w:val="0"/>
      <w:dstrike w:val="0"/>
      <w:u w:val="none"/>
      <w:effect w:val="none"/>
    </w:rPr>
  </w:style>
  <w:style w:type="character" w:customStyle="1" w:styleId="qu730rj69h">
    <w:name w:val="qu730rj69h"/>
    <w:basedOn w:val="DefaultParagraphFont"/>
    <w:rsid w:val="00AC36B3"/>
  </w:style>
  <w:style w:type="paragraph" w:customStyle="1" w:styleId="optext">
    <w:name w:val="optext"/>
    <w:basedOn w:val="Normal"/>
    <w:uiPriority w:val="99"/>
    <w:qFormat/>
    <w:rsid w:val="00AC36B3"/>
    <w:pPr>
      <w:spacing w:before="100" w:beforeAutospacing="1" w:after="100" w:afterAutospacing="1"/>
    </w:pPr>
    <w:rPr>
      <w:sz w:val="24"/>
    </w:rPr>
  </w:style>
  <w:style w:type="character" w:customStyle="1" w:styleId="lmy74qr12z">
    <w:name w:val="lmy74qr12z"/>
    <w:basedOn w:val="DefaultParagraphFont"/>
    <w:rsid w:val="00AC36B3"/>
  </w:style>
  <w:style w:type="character" w:customStyle="1" w:styleId="icr880">
    <w:name w:val="icr880"/>
    <w:basedOn w:val="DefaultParagraphFont"/>
    <w:rsid w:val="00AC36B3"/>
  </w:style>
  <w:style w:type="character" w:customStyle="1" w:styleId="hx23q54">
    <w:name w:val="hx23q54"/>
    <w:basedOn w:val="DefaultParagraphFont"/>
    <w:rsid w:val="00AC36B3"/>
  </w:style>
  <w:style w:type="character" w:customStyle="1" w:styleId="m-5348258726587825636gmail-style13ptbold">
    <w:name w:val="m_-5348258726587825636gmail-style13ptbold"/>
    <w:basedOn w:val="DefaultParagraphFont"/>
    <w:rsid w:val="00AC36B3"/>
  </w:style>
  <w:style w:type="character" w:customStyle="1" w:styleId="m-5348258726587825636gmail-styleunderline">
    <w:name w:val="m_-5348258726587825636gmail-styleunderline"/>
    <w:basedOn w:val="DefaultParagraphFont"/>
    <w:rsid w:val="00AC36B3"/>
  </w:style>
  <w:style w:type="character" w:customStyle="1" w:styleId="m4385445901877740177gmail-styleunderline">
    <w:name w:val="m_4385445901877740177gmail-styleunderline"/>
    <w:basedOn w:val="DefaultParagraphFont"/>
    <w:rsid w:val="00AC36B3"/>
  </w:style>
  <w:style w:type="character" w:customStyle="1" w:styleId="DDIUnderline">
    <w:name w:val="DDI Underline"/>
    <w:qFormat/>
    <w:rsid w:val="00AC36B3"/>
    <w:rPr>
      <w:rFonts w:ascii="Times New Roman" w:hAnsi="Times New Roman"/>
      <w:sz w:val="24"/>
      <w:u w:val="single"/>
    </w:rPr>
  </w:style>
  <w:style w:type="paragraph" w:customStyle="1" w:styleId="ALLCAPS">
    <w:name w:val="ALL CAPS"/>
    <w:basedOn w:val="Normal"/>
    <w:link w:val="ALLCAPSChar"/>
    <w:qFormat/>
    <w:rsid w:val="00AC36B3"/>
    <w:rPr>
      <w:rFonts w:eastAsia="Times New Roman"/>
      <w:b/>
      <w:caps/>
    </w:rPr>
  </w:style>
  <w:style w:type="character" w:customStyle="1" w:styleId="ALLCAPSChar">
    <w:name w:val="ALL CAPS Char"/>
    <w:basedOn w:val="DefaultParagraphFont"/>
    <w:link w:val="ALLCAPS"/>
    <w:rsid w:val="00AC36B3"/>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AC36B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AC36B3"/>
    <w:rPr>
      <w:rFonts w:ascii="Calibri" w:eastAsia="Times New Roman" w:hAnsi="Calibri"/>
      <w:b/>
    </w:rPr>
  </w:style>
  <w:style w:type="character" w:customStyle="1" w:styleId="Cites-AuthorDate">
    <w:name w:val="Cites-Author/Date"/>
    <w:rsid w:val="00AC36B3"/>
    <w:rPr>
      <w:rFonts w:ascii="Helvetica" w:hAnsi="Helvetica"/>
      <w:b/>
      <w:sz w:val="22"/>
      <w:szCs w:val="24"/>
      <w:u w:val="thick"/>
    </w:rPr>
  </w:style>
  <w:style w:type="paragraph" w:customStyle="1" w:styleId="CiteTag">
    <w:name w:val="Cite/Tag"/>
    <w:basedOn w:val="Normal"/>
    <w:uiPriority w:val="99"/>
    <w:qFormat/>
    <w:rsid w:val="00AC36B3"/>
    <w:rPr>
      <w:rFonts w:eastAsia="Cambria"/>
      <w:b/>
    </w:rPr>
  </w:style>
  <w:style w:type="character" w:customStyle="1" w:styleId="m489902567989944824gmail-style13ptbold">
    <w:name w:val="m_489902567989944824gmail-style13ptbold"/>
    <w:basedOn w:val="DefaultParagraphFont"/>
    <w:rsid w:val="00AC36B3"/>
  </w:style>
  <w:style w:type="character" w:customStyle="1" w:styleId="m489902567989944824gmail-styleunderline">
    <w:name w:val="m_489902567989944824gmail-styleunderline"/>
    <w:basedOn w:val="DefaultParagraphFont"/>
    <w:rsid w:val="00AC36B3"/>
  </w:style>
  <w:style w:type="character" w:customStyle="1" w:styleId="UnderlineCharChar3">
    <w:name w:val="Underline Char Char3"/>
    <w:rsid w:val="00AC36B3"/>
    <w:rPr>
      <w:szCs w:val="24"/>
      <w:u w:val="single"/>
      <w:lang w:val="en-US" w:eastAsia="en-US" w:bidi="ar-SA"/>
    </w:rPr>
  </w:style>
  <w:style w:type="character" w:customStyle="1" w:styleId="tl8wme">
    <w:name w:val="tl8wme"/>
    <w:basedOn w:val="DefaultParagraphFont"/>
    <w:rsid w:val="00AC36B3"/>
  </w:style>
  <w:style w:type="character" w:customStyle="1" w:styleId="Mention3">
    <w:name w:val="Mention3"/>
    <w:basedOn w:val="DefaultParagraphFont"/>
    <w:uiPriority w:val="99"/>
    <w:semiHidden/>
    <w:unhideWhenUsed/>
    <w:rsid w:val="00AC36B3"/>
    <w:rPr>
      <w:color w:val="2B579A"/>
      <w:shd w:val="clear" w:color="auto" w:fill="E6E6E6"/>
    </w:rPr>
  </w:style>
  <w:style w:type="character" w:customStyle="1" w:styleId="m-5251091010484660064gmail-style13ptbold">
    <w:name w:val="m_-5251091010484660064gmail-style13ptbold"/>
    <w:basedOn w:val="DefaultParagraphFont"/>
    <w:rsid w:val="00AC36B3"/>
  </w:style>
  <w:style w:type="character" w:customStyle="1" w:styleId="m-5251091010484660064gmail-styleunderline">
    <w:name w:val="m_-5251091010484660064gmail-styleunderline"/>
    <w:basedOn w:val="DefaultParagraphFont"/>
    <w:rsid w:val="00AC36B3"/>
  </w:style>
  <w:style w:type="character" w:customStyle="1" w:styleId="tablecaption">
    <w:name w:val="tablecaption"/>
    <w:basedOn w:val="DefaultParagraphFont"/>
    <w:rsid w:val="00AC36B3"/>
  </w:style>
  <w:style w:type="character" w:customStyle="1" w:styleId="StyleLatinHelvetica105ptBlack">
    <w:name w:val="Style (Latin) Helvetica 10.5 pt Black"/>
    <w:basedOn w:val="DefaultParagraphFont"/>
    <w:rsid w:val="00AC36B3"/>
    <w:rPr>
      <w:rFonts w:ascii="Times New Roman" w:hAnsi="Times New Roman"/>
      <w:color w:val="000000"/>
      <w:sz w:val="21"/>
    </w:rPr>
  </w:style>
  <w:style w:type="character" w:customStyle="1" w:styleId="Quotation">
    <w:name w:val="Quotation"/>
    <w:qFormat/>
    <w:rsid w:val="00AC36B3"/>
    <w:rPr>
      <w:rFonts w:ascii="Arial" w:hAnsi="Arial"/>
      <w:b/>
      <w:i/>
      <w:iCs/>
      <w:sz w:val="24"/>
      <w:u w:val="single"/>
    </w:rPr>
  </w:style>
  <w:style w:type="paragraph" w:customStyle="1" w:styleId="DateTime">
    <w:name w:val="DateTime"/>
    <w:basedOn w:val="Normal"/>
    <w:link w:val="DateTimeChar"/>
    <w:autoRedefine/>
    <w:uiPriority w:val="4"/>
    <w:qFormat/>
    <w:rsid w:val="00AC36B3"/>
  </w:style>
  <w:style w:type="character" w:customStyle="1" w:styleId="DateTimeChar">
    <w:name w:val="DateTime Char"/>
    <w:basedOn w:val="DefaultParagraphFont"/>
    <w:link w:val="DateTime"/>
    <w:uiPriority w:val="4"/>
    <w:rsid w:val="00AC36B3"/>
    <w:rPr>
      <w:rFonts w:ascii="Calibri" w:hAnsi="Calibri"/>
      <w:sz w:val="22"/>
    </w:rPr>
  </w:style>
  <w:style w:type="paragraph" w:customStyle="1" w:styleId="Lecture">
    <w:name w:val="Lecture"/>
    <w:next w:val="BodyText"/>
    <w:link w:val="LectureChar"/>
    <w:autoRedefine/>
    <w:uiPriority w:val="4"/>
    <w:qFormat/>
    <w:rsid w:val="00AC36B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AC36B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AC36B3"/>
  </w:style>
  <w:style w:type="character" w:customStyle="1" w:styleId="m-413333960618644972gmail-styleunderline">
    <w:name w:val="m_-413333960618644972gmail-styleunderline"/>
    <w:basedOn w:val="DefaultParagraphFont"/>
    <w:rsid w:val="00AC36B3"/>
  </w:style>
  <w:style w:type="character" w:customStyle="1" w:styleId="m8314098763611656848gmail-stylestylebold12pt">
    <w:name w:val="m_8314098763611656848gmail-stylestylebold12pt"/>
    <w:basedOn w:val="DefaultParagraphFont"/>
    <w:rsid w:val="00AC36B3"/>
  </w:style>
  <w:style w:type="character" w:customStyle="1" w:styleId="m8314098763611656848gmail-styleboldunderline">
    <w:name w:val="m_8314098763611656848gmail-styleboldunderline"/>
    <w:basedOn w:val="DefaultParagraphFont"/>
    <w:rsid w:val="00AC36B3"/>
  </w:style>
  <w:style w:type="paragraph" w:customStyle="1" w:styleId="Spacer">
    <w:name w:val="Spacer"/>
    <w:basedOn w:val="Heading1"/>
    <w:link w:val="SpacerChar"/>
    <w:autoRedefine/>
    <w:uiPriority w:val="4"/>
    <w:qFormat/>
    <w:rsid w:val="00AC36B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AC36B3"/>
    <w:rPr>
      <w:rFonts w:ascii="Georgia" w:eastAsiaTheme="majorEastAsia" w:hAnsi="Georgia" w:cstheme="majorBidi"/>
      <w:b/>
      <w:bCs/>
      <w:szCs w:val="32"/>
    </w:rPr>
  </w:style>
  <w:style w:type="paragraph" w:customStyle="1" w:styleId="msonormal0">
    <w:name w:val="msonormal"/>
    <w:basedOn w:val="Normal"/>
    <w:rsid w:val="00AC36B3"/>
    <w:pPr>
      <w:spacing w:before="100" w:beforeAutospacing="1" w:after="100" w:afterAutospacing="1"/>
    </w:pPr>
    <w:rPr>
      <w:rFonts w:eastAsia="Times New Roman"/>
      <w:sz w:val="24"/>
    </w:rPr>
  </w:style>
  <w:style w:type="paragraph" w:customStyle="1" w:styleId="TxBr41p1">
    <w:name w:val="TxBr_41p1"/>
    <w:basedOn w:val="Normal"/>
    <w:qFormat/>
    <w:rsid w:val="00AC36B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AC36B3"/>
    <w:rPr>
      <w:rFonts w:ascii="Georgia" w:eastAsia="Times New Roman" w:hAnsi="Georgia" w:cs="Arial" w:hint="default"/>
      <w:b/>
      <w:bCs/>
      <w:kern w:val="32"/>
      <w:sz w:val="28"/>
      <w:szCs w:val="32"/>
    </w:rPr>
  </w:style>
  <w:style w:type="character" w:customStyle="1" w:styleId="CiteReal0">
    <w:name w:val="CiteReal"/>
    <w:uiPriority w:val="1"/>
    <w:qFormat/>
    <w:rsid w:val="00AC36B3"/>
    <w:rPr>
      <w:rFonts w:ascii="Arial" w:hAnsi="Arial"/>
      <w:b/>
      <w:sz w:val="24"/>
      <w:u w:val="single"/>
    </w:rPr>
  </w:style>
  <w:style w:type="character" w:customStyle="1" w:styleId="dropcap1">
    <w:name w:val="dropcap1"/>
    <w:rsid w:val="00AC36B3"/>
  </w:style>
  <w:style w:type="paragraph" w:customStyle="1" w:styleId="Style42">
    <w:name w:val="Style42"/>
    <w:basedOn w:val="Normal"/>
    <w:uiPriority w:val="99"/>
    <w:rsid w:val="00AC36B3"/>
    <w:pPr>
      <w:spacing w:line="202" w:lineRule="exact"/>
      <w:jc w:val="both"/>
    </w:pPr>
    <w:rPr>
      <w:rFonts w:ascii="Palatino Linotype" w:hAnsi="Palatino Linotype" w:cs="Palatino Linotype"/>
    </w:rPr>
  </w:style>
  <w:style w:type="character" w:customStyle="1" w:styleId="FontStyle72">
    <w:name w:val="Font Style72"/>
    <w:uiPriority w:val="99"/>
    <w:rsid w:val="00AC36B3"/>
    <w:rPr>
      <w:rFonts w:ascii="Cambria" w:hAnsi="Cambria" w:cs="Cambria" w:hint="default"/>
      <w:sz w:val="16"/>
      <w:szCs w:val="16"/>
    </w:rPr>
  </w:style>
  <w:style w:type="character" w:customStyle="1" w:styleId="FontStyle73">
    <w:name w:val="Font Style73"/>
    <w:uiPriority w:val="99"/>
    <w:rsid w:val="00AC36B3"/>
    <w:rPr>
      <w:rFonts w:ascii="Cambria" w:hAnsi="Cambria" w:cs="Cambria" w:hint="default"/>
      <w:i/>
      <w:iCs/>
      <w:sz w:val="16"/>
      <w:szCs w:val="16"/>
    </w:rPr>
  </w:style>
  <w:style w:type="character" w:customStyle="1" w:styleId="UnderlinestyleChar20">
    <w:name w:val="Underline style Char2"/>
    <w:rsid w:val="00AC36B3"/>
    <w:rPr>
      <w:sz w:val="22"/>
      <w:szCs w:val="24"/>
      <w:u w:val="single"/>
      <w:lang w:val="en-US" w:eastAsia="en-US" w:bidi="ar-SA"/>
    </w:rPr>
  </w:style>
  <w:style w:type="character" w:customStyle="1" w:styleId="FontStyle49">
    <w:name w:val="Font Style49"/>
    <w:uiPriority w:val="99"/>
    <w:rsid w:val="00AC36B3"/>
    <w:rPr>
      <w:rFonts w:ascii="Cambria" w:hAnsi="Cambria" w:cs="Cambria"/>
      <w:sz w:val="20"/>
      <w:szCs w:val="20"/>
    </w:rPr>
  </w:style>
  <w:style w:type="character" w:customStyle="1" w:styleId="FontStyle50">
    <w:name w:val="Font Style50"/>
    <w:uiPriority w:val="99"/>
    <w:rsid w:val="00AC36B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C36B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C36B3"/>
    <w:rPr>
      <w:rFonts w:ascii="Cambria" w:eastAsia="Cambria" w:hAnsi="Cambria" w:cs="Cambria"/>
      <w:spacing w:val="-3"/>
      <w:sz w:val="22"/>
      <w:szCs w:val="20"/>
    </w:rPr>
  </w:style>
  <w:style w:type="character" w:customStyle="1" w:styleId="kn">
    <w:name w:val="kn"/>
    <w:basedOn w:val="DefaultParagraphFont"/>
    <w:rsid w:val="00AC36B3"/>
  </w:style>
  <w:style w:type="character" w:customStyle="1" w:styleId="StyleStyleUnderlineUnderlineStyleBoldUnderlineIntenseEmphas">
    <w:name w:val="Style Style UnderlineUnderlineStyle Bold UnderlineIntense Emphas..."/>
    <w:basedOn w:val="DefaultParagraphFont"/>
    <w:rsid w:val="00AC36B3"/>
    <w:rPr>
      <w:b/>
      <w:bCs/>
      <w:sz w:val="26"/>
      <w:u w:val="single"/>
    </w:rPr>
  </w:style>
  <w:style w:type="character" w:customStyle="1" w:styleId="articoloinside">
    <w:name w:val="articolo_inside"/>
    <w:rsid w:val="00AC36B3"/>
  </w:style>
  <w:style w:type="paragraph" w:customStyle="1" w:styleId="pagetools">
    <w:name w:val="pagetools"/>
    <w:basedOn w:val="Normal"/>
    <w:rsid w:val="00AC36B3"/>
    <w:pPr>
      <w:spacing w:before="100" w:beforeAutospacing="1" w:after="100" w:afterAutospacing="1"/>
    </w:pPr>
    <w:rPr>
      <w:rFonts w:ascii="Cambria" w:eastAsia="Cambria" w:hAnsi="Cambria"/>
      <w:sz w:val="24"/>
    </w:rPr>
  </w:style>
  <w:style w:type="character" w:customStyle="1" w:styleId="job">
    <w:name w:val="job"/>
    <w:basedOn w:val="DefaultParagraphFont"/>
    <w:rsid w:val="00AC36B3"/>
  </w:style>
  <w:style w:type="character" w:customStyle="1" w:styleId="publisher">
    <w:name w:val="publisher"/>
    <w:basedOn w:val="DefaultParagraphFont"/>
    <w:rsid w:val="00AC36B3"/>
  </w:style>
  <w:style w:type="character" w:customStyle="1" w:styleId="pubyear">
    <w:name w:val="pubyear"/>
    <w:basedOn w:val="DefaultParagraphFont"/>
    <w:rsid w:val="00AC36B3"/>
  </w:style>
  <w:style w:type="character" w:customStyle="1" w:styleId="pubcity">
    <w:name w:val="pubcity"/>
    <w:basedOn w:val="DefaultParagraphFont"/>
    <w:rsid w:val="00AC36B3"/>
  </w:style>
  <w:style w:type="paragraph" w:customStyle="1" w:styleId="C-Text">
    <w:name w:val="C-Text"/>
    <w:basedOn w:val="Normal"/>
    <w:rsid w:val="00AC36B3"/>
    <w:pPr>
      <w:tabs>
        <w:tab w:val="num" w:pos="720"/>
      </w:tabs>
      <w:ind w:left="720" w:hanging="360"/>
    </w:pPr>
    <w:rPr>
      <w:rFonts w:ascii="Book Antiqua" w:hAnsi="Book Antiqua"/>
      <w:sz w:val="24"/>
    </w:rPr>
  </w:style>
  <w:style w:type="character" w:customStyle="1" w:styleId="ecdate">
    <w:name w:val="ec_date"/>
    <w:basedOn w:val="DefaultParagraphFont"/>
    <w:rsid w:val="00AC36B3"/>
    <w:rPr>
      <w:rFonts w:ascii="Symbol" w:hAnsi="Symbol" w:hint="default"/>
      <w:sz w:val="20"/>
      <w:szCs w:val="20"/>
      <w:shd w:val="clear" w:color="auto" w:fill="FFFFFF"/>
    </w:rPr>
  </w:style>
  <w:style w:type="paragraph" w:customStyle="1" w:styleId="ecmsonormal">
    <w:name w:val="ec_msonormal"/>
    <w:basedOn w:val="Normal"/>
    <w:rsid w:val="00AC36B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C36B3"/>
  </w:style>
  <w:style w:type="character" w:customStyle="1" w:styleId="articleheadline">
    <w:name w:val="articleheadline"/>
    <w:basedOn w:val="DefaultParagraphFont"/>
    <w:rsid w:val="00AC36B3"/>
  </w:style>
  <w:style w:type="paragraph" w:customStyle="1" w:styleId="u-intro">
    <w:name w:val="u-intro"/>
    <w:basedOn w:val="Normal"/>
    <w:rsid w:val="00AC36B3"/>
    <w:pPr>
      <w:spacing w:before="100" w:beforeAutospacing="1" w:after="100" w:afterAutospacing="1"/>
    </w:pPr>
    <w:rPr>
      <w:rFonts w:ascii="Georgia" w:hAnsi="Georgia"/>
      <w:sz w:val="24"/>
    </w:rPr>
  </w:style>
  <w:style w:type="character" w:customStyle="1" w:styleId="u-byline">
    <w:name w:val="u-byline"/>
    <w:basedOn w:val="DefaultParagraphFont"/>
    <w:rsid w:val="00AC36B3"/>
  </w:style>
  <w:style w:type="character" w:customStyle="1" w:styleId="articlebya">
    <w:name w:val="articleby_a"/>
    <w:basedOn w:val="DefaultParagraphFont"/>
    <w:rsid w:val="00AC36B3"/>
  </w:style>
  <w:style w:type="character" w:customStyle="1" w:styleId="popupwinby">
    <w:name w:val="popupwinby"/>
    <w:basedOn w:val="DefaultParagraphFont"/>
    <w:rsid w:val="00AC36B3"/>
  </w:style>
  <w:style w:type="character" w:customStyle="1" w:styleId="storyheader">
    <w:name w:val="storyheader"/>
    <w:basedOn w:val="DefaultParagraphFont"/>
    <w:rsid w:val="00AC36B3"/>
  </w:style>
  <w:style w:type="character" w:customStyle="1" w:styleId="marron">
    <w:name w:val="marron"/>
    <w:basedOn w:val="DefaultParagraphFont"/>
    <w:rsid w:val="00AC36B3"/>
  </w:style>
  <w:style w:type="paragraph" w:customStyle="1" w:styleId="StyleNormalWeb10pt">
    <w:name w:val="Style Normal (Web) + 10 pt"/>
    <w:basedOn w:val="NormalWeb"/>
    <w:next w:val="Normal"/>
    <w:rsid w:val="00AC36B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AC36B3"/>
    <w:rPr>
      <w:szCs w:val="24"/>
      <w:lang w:val="en-US" w:eastAsia="en-US" w:bidi="ar-SA"/>
    </w:rPr>
  </w:style>
  <w:style w:type="paragraph" w:customStyle="1" w:styleId="TagCiteShells">
    <w:name w:val="Tag/Cite/Shells"/>
    <w:basedOn w:val="Normal"/>
    <w:rsid w:val="00AC36B3"/>
    <w:rPr>
      <w:rFonts w:ascii="Georgia" w:hAnsi="Georgia"/>
      <w:b/>
    </w:rPr>
  </w:style>
  <w:style w:type="paragraph" w:customStyle="1" w:styleId="DefinitionTerm">
    <w:name w:val="Definition Term"/>
    <w:basedOn w:val="Normal"/>
    <w:next w:val="Normal"/>
    <w:rsid w:val="00AC36B3"/>
    <w:rPr>
      <w:rFonts w:ascii="Georgia" w:hAnsi="Georgia"/>
      <w:snapToGrid w:val="0"/>
      <w:sz w:val="24"/>
    </w:rPr>
  </w:style>
  <w:style w:type="character" w:customStyle="1" w:styleId="Style3CharChar">
    <w:name w:val="Style3 Char Char"/>
    <w:basedOn w:val="DefaultParagraphFont"/>
    <w:rsid w:val="00AC36B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C36B3"/>
    <w:pPr>
      <w:spacing w:after="60"/>
    </w:pPr>
    <w:rPr>
      <w:rFonts w:ascii="Georgia" w:eastAsia="Segoe UI" w:hAnsi="Georgia" w:cs="Cambria"/>
      <w:caps/>
      <w:sz w:val="20"/>
      <w:lang w:eastAsia="zh-CN"/>
    </w:rPr>
  </w:style>
  <w:style w:type="character" w:customStyle="1" w:styleId="NormalChar0">
    <w:name w:val="Normal Char"/>
    <w:basedOn w:val="DefaultParagraphFont"/>
    <w:rsid w:val="00AC36B3"/>
    <w:rPr>
      <w:lang w:eastAsia="en-US"/>
    </w:rPr>
  </w:style>
  <w:style w:type="character" w:customStyle="1" w:styleId="BoldUnderlineChar2">
    <w:name w:val="Bold + Underline Char"/>
    <w:basedOn w:val="DefaultParagraphFont"/>
    <w:rsid w:val="00AC36B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AC36B3"/>
  </w:style>
  <w:style w:type="character" w:customStyle="1" w:styleId="CharacterStyle7">
    <w:name w:val="Character Style 7"/>
    <w:rsid w:val="00AC36B3"/>
    <w:rPr>
      <w:rFonts w:ascii="Trebuchet MS" w:hAnsi="Trebuchet MS" w:cs="Trebuchet MS"/>
      <w:sz w:val="20"/>
      <w:szCs w:val="20"/>
      <w:u w:val="single"/>
    </w:rPr>
  </w:style>
  <w:style w:type="character" w:customStyle="1" w:styleId="StyleStyle4Char">
    <w:name w:val="Style Style4 + Char"/>
    <w:basedOn w:val="DefaultParagraphFont"/>
    <w:rsid w:val="00AC36B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C36B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C36B3"/>
    <w:rPr>
      <w:rFonts w:ascii="Symbol" w:hAnsi="Symbol"/>
      <w:sz w:val="21"/>
      <w:szCs w:val="21"/>
      <w:u w:val="thick"/>
    </w:rPr>
  </w:style>
  <w:style w:type="paragraph" w:customStyle="1" w:styleId="Cite8">
    <w:name w:val="Cite8"/>
    <w:basedOn w:val="Normal"/>
    <w:autoRedefine/>
    <w:qFormat/>
    <w:rsid w:val="00AC36B3"/>
    <w:rPr>
      <w:rFonts w:ascii="Trebuchet MS" w:eastAsia="Verdana" w:hAnsi="Trebuchet MS" w:cs="Cambria"/>
      <w:sz w:val="16"/>
    </w:rPr>
  </w:style>
  <w:style w:type="paragraph" w:customStyle="1" w:styleId="8font">
    <w:name w:val="8font"/>
    <w:basedOn w:val="Normal"/>
    <w:next w:val="Normal"/>
    <w:autoRedefine/>
    <w:qFormat/>
    <w:rsid w:val="00AC36B3"/>
    <w:rPr>
      <w:rFonts w:ascii="Georgia" w:eastAsia="Cambria Math" w:hAnsi="Georgia" w:cs="Cambria"/>
      <w:sz w:val="16"/>
      <w:szCs w:val="16"/>
    </w:rPr>
  </w:style>
  <w:style w:type="paragraph" w:customStyle="1" w:styleId="BoldUnderlineChar20">
    <w:name w:val="BoldUnderline Char2"/>
    <w:link w:val="BoldUnderlineChar2Char"/>
    <w:rsid w:val="00AC36B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C36B3"/>
    <w:rPr>
      <w:rFonts w:ascii="Times New Roman" w:eastAsia="Times New Roman" w:hAnsi="Times New Roman" w:cs="Times New Roman"/>
      <w:b/>
      <w:sz w:val="20"/>
      <w:u w:val="single"/>
    </w:rPr>
  </w:style>
  <w:style w:type="character" w:customStyle="1" w:styleId="UnderlineCharChar4">
    <w:name w:val="Underline Char Char4"/>
    <w:rsid w:val="00AC36B3"/>
    <w:rPr>
      <w:szCs w:val="24"/>
      <w:u w:val="single"/>
      <w:lang w:val="en-US" w:eastAsia="en-US" w:bidi="ar-SA"/>
    </w:rPr>
  </w:style>
  <w:style w:type="character" w:customStyle="1" w:styleId="BoldUnderlineCharChar3">
    <w:name w:val="BoldUnderline Char Char3"/>
    <w:rsid w:val="00AC36B3"/>
    <w:rPr>
      <w:b/>
      <w:szCs w:val="24"/>
      <w:u w:val="single"/>
      <w:lang w:val="en-US" w:eastAsia="en-US" w:bidi="ar-SA"/>
    </w:rPr>
  </w:style>
  <w:style w:type="character" w:customStyle="1" w:styleId="BoldUnderlineCharChar2">
    <w:name w:val="BoldUnderline Char Char2"/>
    <w:rsid w:val="00AC36B3"/>
    <w:rPr>
      <w:b/>
      <w:szCs w:val="24"/>
      <w:u w:val="single"/>
      <w:lang w:val="en-US" w:eastAsia="en-US" w:bidi="ar-SA"/>
    </w:rPr>
  </w:style>
  <w:style w:type="paragraph" w:customStyle="1" w:styleId="UnderlineCard0">
    <w:name w:val="UnderlineCard"/>
    <w:basedOn w:val="Heading3"/>
    <w:link w:val="UnderlineCardChar0"/>
    <w:qFormat/>
    <w:rsid w:val="00AC36B3"/>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AC36B3"/>
    <w:rPr>
      <w:rFonts w:ascii="Georgia" w:eastAsia="Calibri" w:hAnsi="Georgia" w:cs="Times New Roman"/>
      <w:sz w:val="20"/>
      <w:szCs w:val="20"/>
      <w:u w:val="single"/>
      <w:lang w:val="x-none" w:eastAsia="x-none"/>
    </w:rPr>
  </w:style>
  <w:style w:type="character" w:customStyle="1" w:styleId="5Notunderlined">
    <w:name w:val="5 Not underlined"/>
    <w:rsid w:val="00AC36B3"/>
    <w:rPr>
      <w:rFonts w:ascii="Times New Roman" w:hAnsi="Times New Roman"/>
      <w:sz w:val="16"/>
    </w:rPr>
  </w:style>
  <w:style w:type="character" w:customStyle="1" w:styleId="volume-issue">
    <w:name w:val="volume-issue"/>
    <w:rsid w:val="00AC36B3"/>
    <w:rPr>
      <w:rFonts w:cs="Times New Roman"/>
    </w:rPr>
  </w:style>
  <w:style w:type="character" w:customStyle="1" w:styleId="storytext">
    <w:name w:val="storytext"/>
    <w:basedOn w:val="DefaultParagraphFont"/>
    <w:rsid w:val="00AC36B3"/>
  </w:style>
  <w:style w:type="character" w:customStyle="1" w:styleId="boldness1">
    <w:name w:val="boldness1"/>
    <w:rsid w:val="00AC36B3"/>
  </w:style>
  <w:style w:type="paragraph" w:customStyle="1" w:styleId="Cardd">
    <w:name w:val="Cardd"/>
    <w:basedOn w:val="Normal"/>
    <w:uiPriority w:val="4"/>
    <w:qFormat/>
    <w:rsid w:val="00AC36B3"/>
    <w:pPr>
      <w:ind w:left="288" w:right="288"/>
    </w:pPr>
    <w:rPr>
      <w:rFonts w:ascii="Georgia" w:hAnsi="Georgia"/>
    </w:rPr>
  </w:style>
  <w:style w:type="paragraph" w:customStyle="1" w:styleId="document0">
    <w:name w:val="document"/>
    <w:basedOn w:val="Normal"/>
    <w:rsid w:val="00AC36B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AC36B3"/>
  </w:style>
  <w:style w:type="character" w:customStyle="1" w:styleId="aa">
    <w:name w:val="_"/>
    <w:basedOn w:val="DefaultParagraphFont"/>
    <w:rsid w:val="00AC36B3"/>
  </w:style>
  <w:style w:type="paragraph" w:customStyle="1" w:styleId="Shrink6">
    <w:name w:val="Shrink 6"/>
    <w:basedOn w:val="Normal"/>
    <w:qFormat/>
    <w:rsid w:val="00AC36B3"/>
    <w:rPr>
      <w:rFonts w:ascii="Georgia" w:eastAsia="Calibri" w:hAnsi="Georgia"/>
      <w:sz w:val="12"/>
    </w:rPr>
  </w:style>
  <w:style w:type="character" w:customStyle="1" w:styleId="messagecontent">
    <w:name w:val="message_content"/>
    <w:rsid w:val="00AC36B3"/>
  </w:style>
  <w:style w:type="paragraph" w:customStyle="1" w:styleId="BriefTitleWorks">
    <w:name w:val="Brief Title Works"/>
    <w:basedOn w:val="Heading1"/>
    <w:link w:val="BriefTitleWorksChar"/>
    <w:rsid w:val="00AC36B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AC36B3"/>
    <w:rPr>
      <w:rFonts w:ascii="Georgia" w:eastAsia="Times New Roman" w:hAnsi="Georgia" w:cs="Arial"/>
      <w:b/>
      <w:bCs/>
      <w:kern w:val="32"/>
      <w:szCs w:val="32"/>
      <w:u w:val="single"/>
    </w:rPr>
  </w:style>
  <w:style w:type="character" w:customStyle="1" w:styleId="twelptblackblack1">
    <w:name w:val="twelptblackblack1"/>
    <w:basedOn w:val="DefaultParagraphFont"/>
    <w:rsid w:val="00AC36B3"/>
    <w:rPr>
      <w:rFonts w:ascii="Verdana" w:hAnsi="Verdana" w:hint="default"/>
      <w:color w:val="000000"/>
      <w:sz w:val="16"/>
      <w:szCs w:val="16"/>
    </w:rPr>
  </w:style>
  <w:style w:type="character" w:customStyle="1" w:styleId="Heading3CharCharCharChar1">
    <w:name w:val="Heading 3 Char Char Char Char1"/>
    <w:rsid w:val="00AC36B3"/>
    <w:rPr>
      <w:rFonts w:cs="Arial"/>
      <w:bCs/>
      <w:szCs w:val="26"/>
      <w:u w:val="single"/>
      <w:lang w:val="en-US" w:eastAsia="en-US" w:bidi="ar-SA"/>
    </w:rPr>
  </w:style>
  <w:style w:type="paragraph" w:customStyle="1" w:styleId="conintrotext">
    <w:name w:val="conintrotext"/>
    <w:basedOn w:val="Normal"/>
    <w:uiPriority w:val="99"/>
    <w:rsid w:val="00AC36B3"/>
    <w:pPr>
      <w:spacing w:before="100" w:beforeAutospacing="1" w:after="100" w:afterAutospacing="1"/>
    </w:pPr>
    <w:rPr>
      <w:rFonts w:ascii="Georgia" w:eastAsia="Times New Roman" w:hAnsi="Georgia"/>
      <w:sz w:val="24"/>
    </w:rPr>
  </w:style>
  <w:style w:type="character" w:customStyle="1" w:styleId="comment-body">
    <w:name w:val="comment-body"/>
    <w:rsid w:val="00AC36B3"/>
  </w:style>
  <w:style w:type="character" w:customStyle="1" w:styleId="UnderlineCharCharChar1">
    <w:name w:val="Underline Char Char Char1"/>
    <w:rsid w:val="00AC36B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C36B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C36B3"/>
    <w:rPr>
      <w:rFonts w:asciiTheme="minorHAnsi" w:eastAsia="MS Mincho" w:hAnsiTheme="minorHAnsi"/>
      <w:b/>
      <w:sz w:val="24"/>
      <w:u w:val="single"/>
    </w:rPr>
  </w:style>
  <w:style w:type="character" w:customStyle="1" w:styleId="mw-headline">
    <w:name w:val="mw-headline"/>
    <w:rsid w:val="00AC36B3"/>
  </w:style>
  <w:style w:type="character" w:customStyle="1" w:styleId="flagicon">
    <w:name w:val="flagicon"/>
    <w:rsid w:val="00AC36B3"/>
  </w:style>
  <w:style w:type="paragraph" w:customStyle="1" w:styleId="assert">
    <w:name w:val="assert"/>
    <w:basedOn w:val="Normal"/>
    <w:uiPriority w:val="99"/>
    <w:rsid w:val="00AC36B3"/>
    <w:pPr>
      <w:spacing w:before="100" w:beforeAutospacing="1" w:after="100" w:afterAutospacing="1"/>
    </w:pPr>
    <w:rPr>
      <w:rFonts w:ascii="Georgia" w:eastAsia="Times New Roman" w:hAnsi="Georgia"/>
      <w:sz w:val="24"/>
    </w:rPr>
  </w:style>
  <w:style w:type="character" w:customStyle="1" w:styleId="apturelink">
    <w:name w:val="apturelink"/>
    <w:rsid w:val="00AC36B3"/>
  </w:style>
  <w:style w:type="character" w:customStyle="1" w:styleId="apturelinkicon">
    <w:name w:val="apturelinkicon"/>
    <w:rsid w:val="00AC36B3"/>
  </w:style>
  <w:style w:type="paragraph" w:customStyle="1" w:styleId="Default1">
    <w:name w:val="Default1"/>
    <w:basedOn w:val="Default"/>
    <w:next w:val="Default"/>
    <w:uiPriority w:val="99"/>
    <w:rsid w:val="00AC36B3"/>
    <w:rPr>
      <w:color w:val="auto"/>
    </w:rPr>
  </w:style>
  <w:style w:type="paragraph" w:customStyle="1" w:styleId="center">
    <w:name w:val="center"/>
    <w:basedOn w:val="Normal"/>
    <w:uiPriority w:val="99"/>
    <w:rsid w:val="00AC36B3"/>
    <w:pPr>
      <w:spacing w:before="100" w:beforeAutospacing="1" w:after="100" w:afterAutospacing="1"/>
    </w:pPr>
    <w:rPr>
      <w:rFonts w:ascii="Georgia" w:eastAsia="Times New Roman" w:hAnsi="Georgia"/>
      <w:sz w:val="24"/>
    </w:rPr>
  </w:style>
  <w:style w:type="character" w:customStyle="1" w:styleId="LittleChar">
    <w:name w:val="Little Char"/>
    <w:link w:val="Little"/>
    <w:rsid w:val="00AC36B3"/>
    <w:rPr>
      <w:rFonts w:ascii="Calibri" w:eastAsia="Times New Roman" w:hAnsi="Calibri"/>
      <w:sz w:val="16"/>
    </w:rPr>
  </w:style>
  <w:style w:type="character" w:customStyle="1" w:styleId="UnderlineChar1Char">
    <w:name w:val="Underline Char1 Char"/>
    <w:rsid w:val="00AC36B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C36B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C36B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C36B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C36B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C36B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C36B3"/>
    <w:rPr>
      <w:rFonts w:asciiTheme="minorHAnsi" w:eastAsia="MS Mincho" w:hAnsiTheme="minorHAnsi"/>
      <w:b/>
      <w:sz w:val="24"/>
      <w:u w:val="single"/>
    </w:rPr>
  </w:style>
  <w:style w:type="paragraph" w:customStyle="1" w:styleId="CardBody">
    <w:name w:val="Card Body"/>
    <w:basedOn w:val="Normal"/>
    <w:link w:val="CardBodyChar"/>
    <w:rsid w:val="00AC36B3"/>
    <w:rPr>
      <w:rFonts w:ascii="Georgia" w:eastAsia="Times New Roman" w:hAnsi="Georgia"/>
      <w:sz w:val="16"/>
    </w:rPr>
  </w:style>
  <w:style w:type="character" w:customStyle="1" w:styleId="CardBodyChar">
    <w:name w:val="Card Body Char"/>
    <w:link w:val="CardBody"/>
    <w:rsid w:val="00AC36B3"/>
    <w:rPr>
      <w:rFonts w:ascii="Georgia" w:eastAsia="Times New Roman" w:hAnsi="Georgia"/>
      <w:sz w:val="16"/>
    </w:rPr>
  </w:style>
  <w:style w:type="character" w:customStyle="1" w:styleId="ptitleinside">
    <w:name w:val="p_title_inside"/>
    <w:rsid w:val="00AC36B3"/>
  </w:style>
  <w:style w:type="paragraph" w:customStyle="1" w:styleId="StyleBoldandUnderlineChar11ptBorderSinglesolidline">
    <w:name w:val="Style Bold and Underline Char + 11 pt Border: : (Single solid line..."/>
    <w:link w:val="StyleBoldandUnderlineChar11ptBorderSinglesolidlineChar"/>
    <w:rsid w:val="00AC36B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C36B3"/>
    <w:rPr>
      <w:rFonts w:eastAsia="Times New Roman"/>
      <w:b/>
      <w:bCs/>
      <w:sz w:val="22"/>
      <w:szCs w:val="20"/>
      <w:u w:val="single"/>
      <w:bdr w:val="single" w:sz="4" w:space="0" w:color="auto"/>
    </w:rPr>
  </w:style>
  <w:style w:type="paragraph" w:customStyle="1" w:styleId="Indentation">
    <w:name w:val="Indentation"/>
    <w:basedOn w:val="Normal"/>
    <w:uiPriority w:val="99"/>
    <w:rsid w:val="00AC36B3"/>
    <w:pPr>
      <w:ind w:left="288" w:right="288"/>
    </w:pPr>
    <w:rPr>
      <w:rFonts w:ascii="Georgia" w:hAnsi="Georgia"/>
    </w:rPr>
  </w:style>
  <w:style w:type="character" w:customStyle="1" w:styleId="StyleUnderlineCharChar9ptBold">
    <w:name w:val="Style Underline Char Char + 9 pt Bold"/>
    <w:rsid w:val="00AC36B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C36B3"/>
    <w:rPr>
      <w:rFonts w:ascii="Georgia" w:eastAsia="Times New Roman" w:hAnsi="Georgia"/>
      <w:u w:val="single"/>
    </w:rPr>
  </w:style>
  <w:style w:type="character" w:customStyle="1" w:styleId="StyleStyle4ArialNarrow9ptChar">
    <w:name w:val="Style Style4 + Arial Narrow 9 pt Char"/>
    <w:link w:val="StyleStyle4ArialNarrow9pt"/>
    <w:rsid w:val="00AC36B3"/>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AC36B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C36B3"/>
    <w:rPr>
      <w:rFonts w:ascii="Georgia" w:eastAsia="Times New Roman" w:hAnsi="Georgia"/>
      <w:b/>
      <w:bCs/>
      <w:sz w:val="22"/>
      <w:u w:val="single"/>
    </w:rPr>
  </w:style>
  <w:style w:type="character" w:customStyle="1" w:styleId="StyleBoldandUnderlineCharChar29pt">
    <w:name w:val="Style Bold and Underline Char Char2 + 9 pt"/>
    <w:rsid w:val="00AC36B3"/>
    <w:rPr>
      <w:rFonts w:ascii="Times New Roman" w:hAnsi="Times New Roman"/>
      <w:b/>
      <w:bCs/>
      <w:noProof w:val="0"/>
      <w:sz w:val="20"/>
      <w:u w:val="single"/>
    </w:rPr>
  </w:style>
  <w:style w:type="character" w:customStyle="1" w:styleId="StyleUnderlineCharChar19pt">
    <w:name w:val="Style Underline Char Char1 + 9 pt"/>
    <w:rsid w:val="00AC36B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C36B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C36B3"/>
    <w:rPr>
      <w:rFonts w:ascii="Georgia" w:eastAsia="Times New Roman" w:hAnsi="Georgia"/>
      <w:b/>
      <w:smallCaps/>
      <w:sz w:val="24"/>
      <w:szCs w:val="24"/>
      <w:u w:val="single"/>
    </w:rPr>
  </w:style>
  <w:style w:type="character" w:customStyle="1" w:styleId="CardTextCharChar">
    <w:name w:val="Card Text Char Char"/>
    <w:rsid w:val="00AC36B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AC36B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C36B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AC36B3"/>
    <w:rPr>
      <w:rFonts w:ascii="Times New Roman" w:hAnsi="Times New Roman"/>
      <w:sz w:val="24"/>
      <w:u w:val="single"/>
      <w:bdr w:val="none" w:sz="0" w:space="0" w:color="auto"/>
      <w:shd w:val="clear" w:color="auto" w:fill="auto"/>
    </w:rPr>
  </w:style>
  <w:style w:type="character" w:customStyle="1" w:styleId="FifthChar">
    <w:name w:val="Fifth Char"/>
    <w:link w:val="Fifth"/>
    <w:rsid w:val="00AC36B3"/>
    <w:rPr>
      <w:rFonts w:ascii="Arial" w:eastAsia="Calibri" w:hAnsi="Arial"/>
      <w:sz w:val="22"/>
    </w:rPr>
  </w:style>
  <w:style w:type="paragraph" w:customStyle="1" w:styleId="Third">
    <w:name w:val="Third"/>
    <w:basedOn w:val="Normal"/>
    <w:link w:val="ThirdChar"/>
    <w:rsid w:val="00AC36B3"/>
    <w:rPr>
      <w:rFonts w:ascii="Georgia" w:eastAsia="Times New Roman" w:hAnsi="Georgia"/>
      <w:b/>
      <w:u w:val="single"/>
      <w:lang w:val="x-none" w:eastAsia="x-none"/>
    </w:rPr>
  </w:style>
  <w:style w:type="character" w:customStyle="1" w:styleId="ThirdChar">
    <w:name w:val="Third Char"/>
    <w:link w:val="Third"/>
    <w:rsid w:val="00AC36B3"/>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AC36B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AC36B3"/>
  </w:style>
  <w:style w:type="paragraph" w:customStyle="1" w:styleId="DebateUnderlineBoldChar">
    <w:name w:val="Debate Underline Bold Char"/>
    <w:basedOn w:val="Normal"/>
    <w:link w:val="DebateUnderlineBoldCharChar"/>
    <w:rsid w:val="00AC36B3"/>
    <w:pPr>
      <w:jc w:val="both"/>
    </w:pPr>
    <w:rPr>
      <w:rFonts w:ascii="Georgia" w:eastAsia="Times New Roman" w:hAnsi="Georgia"/>
      <w:b/>
      <w:u w:val="thick"/>
    </w:rPr>
  </w:style>
  <w:style w:type="character" w:customStyle="1" w:styleId="DebateUnderlineBoldCharChar">
    <w:name w:val="Debate Underline Bold Char Char"/>
    <w:link w:val="DebateUnderlineBoldChar"/>
    <w:rsid w:val="00AC36B3"/>
    <w:rPr>
      <w:rFonts w:ascii="Georgia" w:eastAsia="Times New Roman" w:hAnsi="Georgia"/>
      <w:b/>
      <w:sz w:val="22"/>
      <w:u w:val="thick"/>
    </w:rPr>
  </w:style>
  <w:style w:type="character" w:customStyle="1" w:styleId="bloctitlesChar">
    <w:name w:val="bloc titles Char"/>
    <w:link w:val="bloctitles"/>
    <w:rsid w:val="00AC36B3"/>
    <w:rPr>
      <w:rFonts w:ascii="Calibri" w:eastAsia="Malgun Gothic" w:hAnsi="Calibri" w:cs="Arial"/>
      <w:b/>
      <w:kern w:val="32"/>
      <w:sz w:val="32"/>
      <w:szCs w:val="32"/>
      <w:u w:val="single"/>
    </w:rPr>
  </w:style>
  <w:style w:type="paragraph" w:customStyle="1" w:styleId="CiteSmallText">
    <w:name w:val="Cite Small Text"/>
    <w:basedOn w:val="Normal"/>
    <w:uiPriority w:val="99"/>
    <w:rsid w:val="00AC36B3"/>
    <w:pPr>
      <w:widowControl w:val="0"/>
      <w:spacing w:after="200"/>
    </w:pPr>
    <w:rPr>
      <w:rFonts w:ascii="Helvetica Neue" w:hAnsi="Helvetica Neue"/>
      <w:b/>
      <w:sz w:val="18"/>
    </w:rPr>
  </w:style>
  <w:style w:type="character" w:customStyle="1" w:styleId="3TagCite">
    <w:name w:val="3 Tag/Cite"/>
    <w:rsid w:val="00AC36B3"/>
    <w:rPr>
      <w:rFonts w:ascii="Times New Roman" w:hAnsi="Times New Roman"/>
      <w:b/>
    </w:rPr>
  </w:style>
  <w:style w:type="character" w:customStyle="1" w:styleId="4Qualifications">
    <w:name w:val="4 Qualifications"/>
    <w:rsid w:val="00AC36B3"/>
    <w:rPr>
      <w:rFonts w:ascii="Times New Roman" w:hAnsi="Times New Roman"/>
      <w:sz w:val="19"/>
    </w:rPr>
  </w:style>
  <w:style w:type="character" w:customStyle="1" w:styleId="6Underlined">
    <w:name w:val="6 Underlined"/>
    <w:rsid w:val="00AC36B3"/>
    <w:rPr>
      <w:rFonts w:ascii="Times New Roman" w:hAnsi="Times New Roman"/>
      <w:b/>
      <w:sz w:val="21"/>
      <w:u w:val="single"/>
    </w:rPr>
  </w:style>
  <w:style w:type="paragraph" w:customStyle="1" w:styleId="Cards1CharChar">
    <w:name w:val="Cards1 Char Char"/>
    <w:basedOn w:val="Normal"/>
    <w:link w:val="Cards1CharCharChar"/>
    <w:rsid w:val="00AC36B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C36B3"/>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AC36B3"/>
    <w:rPr>
      <w:rFonts w:asciiTheme="minorHAnsi" w:hAnsiTheme="minorHAnsi"/>
      <w:sz w:val="24"/>
      <w:u w:val="single"/>
    </w:rPr>
  </w:style>
  <w:style w:type="character" w:customStyle="1" w:styleId="CitesCharCharChar">
    <w:name w:val="Cites Char Char Char"/>
    <w:rsid w:val="00AC36B3"/>
    <w:rPr>
      <w:rFonts w:ascii="Times New Roman" w:eastAsia="Times New Roman" w:hAnsi="Times New Roman" w:cs="Times New Roman"/>
      <w:sz w:val="20"/>
      <w:szCs w:val="24"/>
    </w:rPr>
  </w:style>
  <w:style w:type="character" w:customStyle="1" w:styleId="nohighlighting">
    <w:name w:val="no highlighting"/>
    <w:rsid w:val="00AC36B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C36B3"/>
    <w:rPr>
      <w:rFonts w:ascii="Cambria" w:hAnsi="Cambria" w:hint="default"/>
      <w:sz w:val="21"/>
      <w:u w:val="single"/>
    </w:rPr>
  </w:style>
  <w:style w:type="paragraph" w:customStyle="1" w:styleId="Swag">
    <w:name w:val="Swag"/>
    <w:basedOn w:val="Normal"/>
    <w:link w:val="SwagChar"/>
    <w:qFormat/>
    <w:rsid w:val="00AC36B3"/>
    <w:rPr>
      <w:rFonts w:ascii="Georgia" w:hAnsi="Georgia"/>
      <w:color w:val="0000FF"/>
      <w:sz w:val="12"/>
      <w:u w:val="single"/>
    </w:rPr>
  </w:style>
  <w:style w:type="character" w:customStyle="1" w:styleId="SwagChar">
    <w:name w:val="Swag Char"/>
    <w:link w:val="Swag"/>
    <w:rsid w:val="00AC36B3"/>
    <w:rPr>
      <w:rFonts w:ascii="Georgia" w:hAnsi="Georgia"/>
      <w:color w:val="0000FF"/>
      <w:sz w:val="12"/>
      <w:u w:val="single"/>
    </w:rPr>
  </w:style>
  <w:style w:type="paragraph" w:customStyle="1" w:styleId="StyleUnderlineTimesNewRoman1">
    <w:name w:val="Style Underline + Times New Roman1"/>
    <w:link w:val="StyleUnderlineTimesNewRoman1Char"/>
    <w:rsid w:val="00AC36B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C36B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C36B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C36B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C36B3"/>
    <w:rPr>
      <w:rFonts w:eastAsia="MS Mincho"/>
    </w:rPr>
  </w:style>
  <w:style w:type="character" w:customStyle="1" w:styleId="StyleStyleCardTextLeft-075Right0Char">
    <w:name w:val="Style Style Card Text + Left:  -0.75&quot; + Right:  0&quot; Char"/>
    <w:link w:val="StyleStyleCardTextLeft-075Right0"/>
    <w:rsid w:val="00AC36B3"/>
    <w:rPr>
      <w:rFonts w:ascii="Calibri" w:eastAsia="MS Mincho" w:hAnsi="Calibri"/>
      <w:sz w:val="22"/>
    </w:rPr>
  </w:style>
  <w:style w:type="character" w:customStyle="1" w:styleId="CharChar61">
    <w:name w:val="Char Char61"/>
    <w:rsid w:val="00AC36B3"/>
    <w:rPr>
      <w:rFonts w:cs="Arial"/>
      <w:bCs/>
      <w:sz w:val="16"/>
      <w:szCs w:val="26"/>
      <w:lang w:val="en-US" w:eastAsia="en-US" w:bidi="ar-SA"/>
    </w:rPr>
  </w:style>
  <w:style w:type="character" w:customStyle="1" w:styleId="ListBulletChar">
    <w:name w:val="List Bullet Char"/>
    <w:link w:val="ListBullet"/>
    <w:uiPriority w:val="99"/>
    <w:rsid w:val="00AC36B3"/>
    <w:rPr>
      <w:rFonts w:ascii="Calibri" w:eastAsia="Calibri" w:hAnsi="Calibri"/>
      <w:sz w:val="22"/>
    </w:rPr>
  </w:style>
  <w:style w:type="paragraph" w:customStyle="1" w:styleId="subhead10">
    <w:name w:val="subhead1"/>
    <w:basedOn w:val="Normal"/>
    <w:uiPriority w:val="99"/>
    <w:rsid w:val="00AC36B3"/>
    <w:pPr>
      <w:spacing w:before="100" w:beforeAutospacing="1" w:after="100" w:afterAutospacing="1"/>
    </w:pPr>
    <w:rPr>
      <w:rFonts w:ascii="Georgia" w:eastAsia="Times New Roman" w:hAnsi="Georgia"/>
      <w:sz w:val="24"/>
    </w:rPr>
  </w:style>
  <w:style w:type="character" w:customStyle="1" w:styleId="styledate0">
    <w:name w:val="styledate"/>
    <w:rsid w:val="00AC36B3"/>
  </w:style>
  <w:style w:type="character" w:customStyle="1" w:styleId="BoldandUnderlineChar1">
    <w:name w:val="Bold and Underline Char1"/>
    <w:rsid w:val="00AC36B3"/>
    <w:rPr>
      <w:b/>
      <w:szCs w:val="24"/>
      <w:u w:val="single"/>
      <w:lang w:val="en-US" w:eastAsia="en-US" w:bidi="ar-SA"/>
    </w:rPr>
  </w:style>
  <w:style w:type="character" w:customStyle="1" w:styleId="BoldandUnderlineChar1Char2">
    <w:name w:val="Bold and Underline Char1 Char2"/>
    <w:rsid w:val="00AC36B3"/>
    <w:rPr>
      <w:b/>
      <w:szCs w:val="24"/>
      <w:u w:val="single"/>
      <w:lang w:val="en-US" w:eastAsia="en-US" w:bidi="ar-SA"/>
    </w:rPr>
  </w:style>
  <w:style w:type="character" w:customStyle="1" w:styleId="BoldandUnderlineCharChar1">
    <w:name w:val="Bold and Underline Char Char1"/>
    <w:rsid w:val="00AC36B3"/>
    <w:rPr>
      <w:b/>
      <w:szCs w:val="24"/>
      <w:u w:val="single"/>
      <w:lang w:val="en-US" w:eastAsia="en-US" w:bidi="ar-SA"/>
    </w:rPr>
  </w:style>
  <w:style w:type="character" w:customStyle="1" w:styleId="BoldandUnderlineChar6">
    <w:name w:val="Bold and Underline Char6"/>
    <w:rsid w:val="00AC36B3"/>
    <w:rPr>
      <w:b/>
      <w:szCs w:val="24"/>
      <w:u w:val="single"/>
      <w:lang w:val="en-US" w:eastAsia="en-US" w:bidi="ar-SA"/>
    </w:rPr>
  </w:style>
  <w:style w:type="paragraph" w:customStyle="1" w:styleId="abstract">
    <w:name w:val="abstract"/>
    <w:basedOn w:val="Normal"/>
    <w:uiPriority w:val="99"/>
    <w:rsid w:val="00AC36B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AC36B3"/>
    <w:rPr>
      <w:rFonts w:ascii="Georgia" w:eastAsia="Times New Roman" w:hAnsi="Georgia"/>
      <w:b/>
      <w:bCs/>
      <w:u w:val="single"/>
    </w:rPr>
  </w:style>
  <w:style w:type="character" w:customStyle="1" w:styleId="StyleUnderlineChar11ptBold2Char">
    <w:name w:val="Style Underline Char + 11 pt Bold2 Char"/>
    <w:link w:val="StyleUnderlineChar11ptBold2"/>
    <w:rsid w:val="00AC36B3"/>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AC36B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C36B3"/>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C36B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C36B3"/>
    <w:rPr>
      <w:rFonts w:ascii="Georgia" w:eastAsia="Times New Roman" w:hAnsi="Georgia"/>
      <w:sz w:val="22"/>
      <w:u w:val="single"/>
    </w:rPr>
  </w:style>
  <w:style w:type="character" w:customStyle="1" w:styleId="style13">
    <w:name w:val="style1"/>
    <w:rsid w:val="00AC36B3"/>
  </w:style>
  <w:style w:type="character" w:customStyle="1" w:styleId="pmtermsel">
    <w:name w:val="pmtermsel"/>
    <w:rsid w:val="00AC36B3"/>
  </w:style>
  <w:style w:type="character" w:customStyle="1" w:styleId="showipapr">
    <w:name w:val="show_ipapr"/>
    <w:rsid w:val="00AC36B3"/>
  </w:style>
  <w:style w:type="character" w:customStyle="1" w:styleId="dnindex">
    <w:name w:val="dnindex"/>
    <w:rsid w:val="00AC36B3"/>
  </w:style>
  <w:style w:type="character" w:customStyle="1" w:styleId="23">
    <w:name w:val="23"/>
    <w:rsid w:val="00AC36B3"/>
    <w:rPr>
      <w:rFonts w:ascii="Times New Roman" w:hAnsi="Times New Roman" w:cs="Arial"/>
      <w:bCs/>
      <w:sz w:val="20"/>
      <w:u w:val="single"/>
      <w:lang w:val="en-US" w:eastAsia="en-US" w:bidi="ar-SA"/>
    </w:rPr>
  </w:style>
  <w:style w:type="character" w:customStyle="1" w:styleId="33">
    <w:name w:val="33"/>
    <w:rsid w:val="00AC36B3"/>
    <w:rPr>
      <w:rFonts w:ascii="Times New Roman" w:hAnsi="Times New Roman" w:cs="Arial"/>
      <w:b/>
      <w:bCs/>
      <w:sz w:val="20"/>
      <w:u w:val="single"/>
      <w:lang w:val="en-US" w:eastAsia="en-US" w:bidi="ar-SA"/>
    </w:rPr>
  </w:style>
  <w:style w:type="character" w:customStyle="1" w:styleId="55">
    <w:name w:val="55"/>
    <w:rsid w:val="00AC36B3"/>
    <w:rPr>
      <w:rFonts w:cs="Arial"/>
      <w:bCs/>
      <w:sz w:val="20"/>
      <w:u w:val="single"/>
      <w:lang w:val="en-US" w:eastAsia="en-US" w:bidi="ar-SA"/>
    </w:rPr>
  </w:style>
  <w:style w:type="character" w:customStyle="1" w:styleId="authoraffil">
    <w:name w:val="authoraffil"/>
    <w:rsid w:val="00AC36B3"/>
  </w:style>
  <w:style w:type="character" w:customStyle="1" w:styleId="CharChar8">
    <w:name w:val="Char Char8"/>
    <w:rsid w:val="00AC36B3"/>
    <w:rPr>
      <w:rFonts w:ascii="Georgia" w:eastAsia="Times New Roman" w:hAnsi="Georgia"/>
      <w:b/>
      <w:bCs/>
      <w:sz w:val="30"/>
      <w:szCs w:val="28"/>
      <w:u w:val="single"/>
    </w:rPr>
  </w:style>
  <w:style w:type="character" w:customStyle="1" w:styleId="FontStyle13">
    <w:name w:val="Font Style13"/>
    <w:uiPriority w:val="99"/>
    <w:rsid w:val="00AC36B3"/>
    <w:rPr>
      <w:rFonts w:ascii="Constantia" w:hAnsi="Constantia" w:cs="Constantia"/>
      <w:sz w:val="18"/>
      <w:szCs w:val="18"/>
    </w:rPr>
  </w:style>
  <w:style w:type="character" w:customStyle="1" w:styleId="TagsCharCharCharChar">
    <w:name w:val="Tags Char Char Char Char"/>
    <w:rsid w:val="00AC36B3"/>
    <w:rPr>
      <w:rFonts w:ascii="Times New Roman" w:eastAsia="Times New Roman" w:hAnsi="Times New Roman" w:cs="Times New Roman"/>
      <w:b/>
      <w:sz w:val="24"/>
      <w:szCs w:val="24"/>
    </w:rPr>
  </w:style>
  <w:style w:type="character" w:customStyle="1" w:styleId="Citation1Char">
    <w:name w:val="Citation1 Char"/>
    <w:link w:val="Citation10"/>
    <w:locked/>
    <w:rsid w:val="00AC36B3"/>
    <w:rPr>
      <w:rFonts w:ascii="Georgia" w:hAnsi="Georgia"/>
      <w:b/>
      <w:u w:val="single"/>
    </w:rPr>
  </w:style>
  <w:style w:type="paragraph" w:customStyle="1" w:styleId="Citation10">
    <w:name w:val="Citation1"/>
    <w:basedOn w:val="Normal"/>
    <w:link w:val="Citation1Char"/>
    <w:qFormat/>
    <w:rsid w:val="00AC36B3"/>
    <w:rPr>
      <w:rFonts w:ascii="Georgia" w:hAnsi="Georgia"/>
      <w:b/>
      <w:sz w:val="24"/>
      <w:u w:val="single"/>
    </w:rPr>
  </w:style>
  <w:style w:type="character" w:customStyle="1" w:styleId="TaglineChar">
    <w:name w:val="Tagline Char"/>
    <w:link w:val="Tagline2"/>
    <w:locked/>
    <w:rsid w:val="00AC36B3"/>
    <w:rPr>
      <w:rFonts w:ascii="Georgia" w:hAnsi="Georgia"/>
      <w:b/>
    </w:rPr>
  </w:style>
  <w:style w:type="paragraph" w:customStyle="1" w:styleId="Tagline2">
    <w:name w:val="Tagline"/>
    <w:basedOn w:val="Normal"/>
    <w:link w:val="TaglineChar"/>
    <w:qFormat/>
    <w:rsid w:val="00AC36B3"/>
    <w:rPr>
      <w:rFonts w:ascii="Georgia" w:hAnsi="Georgia"/>
      <w:b/>
      <w:sz w:val="24"/>
    </w:rPr>
  </w:style>
  <w:style w:type="paragraph" w:customStyle="1" w:styleId="StyleLeft021">
    <w:name w:val="Style Left:  0.2&quot;1"/>
    <w:basedOn w:val="Normal"/>
    <w:uiPriority w:val="99"/>
    <w:rsid w:val="00AC36B3"/>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C36B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C36B3"/>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C36B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C36B3"/>
    <w:rPr>
      <w:rFonts w:ascii="Georgia" w:eastAsia="Times New Roman" w:hAnsi="Georgia"/>
      <w:sz w:val="22"/>
      <w:u w:val="single"/>
      <w:bdr w:val="single" w:sz="4" w:space="0" w:color="auto"/>
    </w:rPr>
  </w:style>
  <w:style w:type="character" w:customStyle="1" w:styleId="boldcitationChar">
    <w:name w:val="bold citation Char"/>
    <w:rsid w:val="00AC36B3"/>
    <w:rPr>
      <w:rFonts w:ascii="Arial" w:hAnsi="Arial"/>
      <w:b/>
      <w:sz w:val="28"/>
      <w:szCs w:val="24"/>
      <w:u w:val="thick"/>
      <w:lang w:val="en-US" w:eastAsia="en-US" w:bidi="ar-SA"/>
    </w:rPr>
  </w:style>
  <w:style w:type="paragraph" w:customStyle="1" w:styleId="BlockTitle20">
    <w:name w:val="Block Title #2"/>
    <w:basedOn w:val="Normal"/>
    <w:uiPriority w:val="99"/>
    <w:rsid w:val="00AC36B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AC36B3"/>
    <w:rPr>
      <w:rFonts w:ascii="Georgia" w:hAnsi="Georgia"/>
      <w:b/>
    </w:rPr>
  </w:style>
  <w:style w:type="character" w:customStyle="1" w:styleId="BoldunderlineChar3">
    <w:name w:val="Bold/underline Char"/>
    <w:rsid w:val="00AC36B3"/>
    <w:rPr>
      <w:rFonts w:eastAsia="SimSun"/>
      <w:b/>
      <w:noProof w:val="0"/>
      <w:sz w:val="24"/>
      <w:szCs w:val="24"/>
      <w:u w:val="single"/>
      <w:lang w:val="en-US" w:eastAsia="zh-CN" w:bidi="ar-SA"/>
    </w:rPr>
  </w:style>
  <w:style w:type="character" w:customStyle="1" w:styleId="underlinetextchar0">
    <w:name w:val="underlinetextchar"/>
    <w:rsid w:val="00AC36B3"/>
  </w:style>
  <w:style w:type="character" w:customStyle="1" w:styleId="boldciteChar1">
    <w:name w:val="bold cite Char1"/>
    <w:rsid w:val="00AC36B3"/>
    <w:rPr>
      <w:b/>
      <w:sz w:val="28"/>
      <w:u w:val="thick" w:color="000000"/>
    </w:rPr>
  </w:style>
  <w:style w:type="character" w:customStyle="1" w:styleId="tagCharCharChar1">
    <w:name w:val="tag Char Char Char1"/>
    <w:rsid w:val="00AC36B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AC36B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C36B3"/>
    <w:rPr>
      <w:rFonts w:ascii="Times New Roman" w:hAnsi="Times New Roman" w:cs="Times New Roman"/>
      <w:sz w:val="18"/>
      <w:szCs w:val="18"/>
    </w:rPr>
  </w:style>
  <w:style w:type="character" w:customStyle="1" w:styleId="bylines">
    <w:name w:val="bylines"/>
    <w:basedOn w:val="DefaultParagraphFont"/>
    <w:rsid w:val="00AC36B3"/>
  </w:style>
  <w:style w:type="character" w:customStyle="1" w:styleId="StyleStyleBoldUnderlineUnderlineIntenseEmphasis1apple-style-2">
    <w:name w:val="Style Style Bold UnderlineUnderlineIntense Emphasis1apple-style-...2"/>
    <w:basedOn w:val="DefaultParagraphFont"/>
    <w:rsid w:val="00AC36B3"/>
    <w:rPr>
      <w:b w:val="0"/>
      <w:bCs/>
      <w:sz w:val="22"/>
      <w:u w:val="single"/>
    </w:rPr>
  </w:style>
  <w:style w:type="character" w:customStyle="1" w:styleId="FontStyle57">
    <w:name w:val="Font Style57"/>
    <w:rsid w:val="00AC36B3"/>
    <w:rPr>
      <w:rFonts w:ascii="Georgia" w:hAnsi="Georgia" w:cs="Georgia"/>
      <w:b/>
      <w:bCs/>
      <w:sz w:val="14"/>
      <w:szCs w:val="14"/>
    </w:rPr>
  </w:style>
  <w:style w:type="character" w:customStyle="1" w:styleId="FontStyle89">
    <w:name w:val="Font Style89"/>
    <w:rsid w:val="00AC36B3"/>
    <w:rPr>
      <w:rFonts w:ascii="Times New Roman" w:hAnsi="Times New Roman" w:cs="Times New Roman"/>
      <w:b/>
      <w:bCs/>
      <w:smallCaps/>
      <w:spacing w:val="40"/>
      <w:sz w:val="16"/>
      <w:szCs w:val="16"/>
    </w:rPr>
  </w:style>
  <w:style w:type="character" w:customStyle="1" w:styleId="style3Char0">
    <w:name w:val="style 3 Char"/>
    <w:rsid w:val="00AC36B3"/>
    <w:rPr>
      <w:sz w:val="18"/>
      <w:szCs w:val="24"/>
      <w:lang w:val="en-US" w:eastAsia="en-US" w:bidi="ar-SA"/>
    </w:rPr>
  </w:style>
  <w:style w:type="paragraph" w:customStyle="1" w:styleId="003Cite">
    <w:name w:val="003Cite"/>
    <w:basedOn w:val="Normal"/>
    <w:qFormat/>
    <w:rsid w:val="00AC36B3"/>
    <w:rPr>
      <w:rFonts w:eastAsia="Calibri"/>
      <w:sz w:val="16"/>
      <w:szCs w:val="16"/>
    </w:rPr>
  </w:style>
  <w:style w:type="paragraph" w:customStyle="1" w:styleId="NormalBold">
    <w:name w:val="Normal + Bold"/>
    <w:aliases w:val="Double Underline"/>
    <w:basedOn w:val="Normal"/>
    <w:link w:val="NormalBoldChar"/>
    <w:rsid w:val="00AC36B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C36B3"/>
    <w:rPr>
      <w:rFonts w:ascii="Georgia" w:hAnsi="Georgia"/>
      <w:b/>
      <w:color w:val="000000"/>
      <w:sz w:val="22"/>
      <w:u w:val="single"/>
    </w:rPr>
  </w:style>
  <w:style w:type="character" w:customStyle="1" w:styleId="BlockHeadingsChar1">
    <w:name w:val="Block Headings Char1"/>
    <w:rsid w:val="00AC36B3"/>
    <w:rPr>
      <w:b/>
      <w:caps/>
    </w:rPr>
  </w:style>
  <w:style w:type="character" w:customStyle="1" w:styleId="FontStyle170">
    <w:name w:val="Font Style170"/>
    <w:uiPriority w:val="99"/>
    <w:rsid w:val="00AC36B3"/>
    <w:rPr>
      <w:rFonts w:ascii="Bookman Old Style" w:hAnsi="Bookman Old Style" w:cs="Bookman Old Style"/>
      <w:sz w:val="16"/>
      <w:szCs w:val="16"/>
    </w:rPr>
  </w:style>
  <w:style w:type="character" w:customStyle="1" w:styleId="FontStyle17">
    <w:name w:val="Font Style17"/>
    <w:uiPriority w:val="99"/>
    <w:rsid w:val="00AC36B3"/>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econtalk.org/joshua-greene-on-moral-tribes-moral-dilemmas-and-utilitarianism/" TargetMode="External"/><Relationship Id="rId3" Type="http://schemas.openxmlformats.org/officeDocument/2006/relationships/customXml" Target="../customXml/item3.xml"/><Relationship Id="rId21" Type="http://schemas.openxmlformats.org/officeDocument/2006/relationships/hyperlink" Target="https://apnews.com/f5d302ae65b03838173e40848223b771" TargetMode="External"/><Relationship Id="rId7" Type="http://schemas.openxmlformats.org/officeDocument/2006/relationships/settings" Target="settings.xm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tandfonline.com/doi/full/10.1080/25751654.2018.1532525" TargetMode="External"/><Relationship Id="rId2" Type="http://schemas.openxmlformats.org/officeDocument/2006/relationships/customXml" Target="../customXml/item2.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numbering" Target="numbering.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theme" Target="theme/theme1.xm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4" Type="http://schemas.openxmlformats.org/officeDocument/2006/relationships/customXml" Target="../customXml/item4.xml"/><Relationship Id="rId9" Type="http://schemas.openxmlformats.org/officeDocument/2006/relationships/hyperlink" Target="https://www.datacenterdynamics.com/en/analysis/chinas-moves-into-mega-satellite-constelations-could-add-to-space-debris-problem/"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13582</Words>
  <Characters>77423</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6</cp:revision>
  <dcterms:created xsi:type="dcterms:W3CDTF">2022-01-28T21:04:00Z</dcterms:created>
  <dcterms:modified xsi:type="dcterms:W3CDTF">2022-01-28T21:17:00Z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