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CC77D8" w14:textId="79DD1CAA" w:rsidR="00E76BF7" w:rsidRDefault="00E76BF7" w:rsidP="00E76BF7">
      <w:pPr>
        <w:pStyle w:val="Heading2"/>
      </w:pPr>
      <w:r>
        <w:t xml:space="preserve">1AC – Emory </w:t>
      </w:r>
    </w:p>
    <w:p w14:paraId="7B1E7CD2" w14:textId="77777777" w:rsidR="00E76BF7" w:rsidRDefault="00E76BF7" w:rsidP="00E76BF7">
      <w:pPr>
        <w:pStyle w:val="Heading4"/>
      </w:pPr>
      <w:r>
        <w:t xml:space="preserve">Plan: </w:t>
      </w:r>
      <w:r w:rsidRPr="0047404B">
        <w:t>The appropriation of outer space by private entities in The People's Republic of China is unjust.</w:t>
      </w:r>
    </w:p>
    <w:p w14:paraId="5BA77F18" w14:textId="77777777" w:rsidR="00E76BF7" w:rsidRPr="00344506" w:rsidRDefault="00E76BF7" w:rsidP="00E76BF7">
      <w:pPr>
        <w:pStyle w:val="Heading4"/>
      </w:pPr>
      <w:r>
        <w:rPr>
          <w:rStyle w:val="StyleUnderline"/>
          <w:rFonts w:eastAsiaTheme="minorHAnsi" w:cs="Calibri"/>
        </w:rPr>
        <w:br/>
      </w:r>
      <w:r>
        <w:t>1] China’s dependent on private companies for space expansion, satellite deployment, and mining</w:t>
      </w:r>
    </w:p>
    <w:p w14:paraId="43C3B0D5" w14:textId="77777777" w:rsidR="00E76BF7" w:rsidRDefault="00E76BF7" w:rsidP="00E76BF7">
      <w:pPr>
        <w:rPr>
          <w:szCs w:val="22"/>
        </w:rPr>
      </w:pPr>
      <w:r w:rsidRPr="00344506">
        <w:rPr>
          <w:rStyle w:val="Style13ptBold"/>
        </w:rPr>
        <w:t>Fernandez 21</w:t>
      </w:r>
      <w:r w:rsidRPr="00344506">
        <w:rPr>
          <w:szCs w:val="22"/>
        </w:rPr>
        <w:t xml:space="preserve"> — (Ray Fernandez, </w:t>
      </w:r>
      <w:r>
        <w:rPr>
          <w:szCs w:val="22"/>
        </w:rPr>
        <w:t>Writer at ScreenRant</w:t>
      </w:r>
      <w:r w:rsidRPr="00344506">
        <w:rPr>
          <w:szCs w:val="22"/>
        </w:rPr>
        <w:t xml:space="preserve">, “Hundreds Chinese Companies Called </w:t>
      </w:r>
      <w:proofErr w:type="gramStart"/>
      <w:r w:rsidRPr="00344506">
        <w:rPr>
          <w:szCs w:val="22"/>
        </w:rPr>
        <w:t>To</w:t>
      </w:r>
      <w:proofErr w:type="gramEnd"/>
      <w:r w:rsidRPr="00344506">
        <w:rPr>
          <w:szCs w:val="22"/>
        </w:rPr>
        <w:t xml:space="preserve"> Boost Space “, ScreenRant, 11-27-2021, Available Online at https://screenrant.com/chinese-companies-boost-space-development/, accessed 1-1</w:t>
      </w:r>
      <w:r>
        <w:rPr>
          <w:szCs w:val="22"/>
        </w:rPr>
        <w:t>1</w:t>
      </w:r>
      <w:r w:rsidRPr="00344506">
        <w:rPr>
          <w:szCs w:val="22"/>
        </w:rPr>
        <w:t>-2022, HKR-AR)</w:t>
      </w:r>
    </w:p>
    <w:p w14:paraId="4563B18C" w14:textId="77777777" w:rsidR="00E76BF7" w:rsidRPr="00344506" w:rsidRDefault="00E76BF7" w:rsidP="00E76BF7">
      <w:pPr>
        <w:rPr>
          <w:sz w:val="16"/>
          <w:szCs w:val="22"/>
        </w:rPr>
      </w:pPr>
      <w:r w:rsidRPr="00344506">
        <w:rPr>
          <w:sz w:val="16"/>
          <w:szCs w:val="22"/>
        </w:rPr>
        <w:t xml:space="preserve">In a new move to boost space development, </w:t>
      </w:r>
      <w:r w:rsidRPr="00344506">
        <w:rPr>
          <w:szCs w:val="22"/>
          <w:highlight w:val="cyan"/>
          <w:u w:val="single"/>
        </w:rPr>
        <w:t>China</w:t>
      </w:r>
      <w:r w:rsidRPr="00344506">
        <w:rPr>
          <w:szCs w:val="22"/>
          <w:u w:val="single"/>
        </w:rPr>
        <w:t xml:space="preserve"> has </w:t>
      </w:r>
      <w:r w:rsidRPr="00344506">
        <w:rPr>
          <w:szCs w:val="22"/>
          <w:highlight w:val="cyan"/>
          <w:u w:val="single"/>
        </w:rPr>
        <w:t>opened up space to</w:t>
      </w:r>
      <w:r w:rsidRPr="00344506">
        <w:rPr>
          <w:szCs w:val="22"/>
          <w:u w:val="single"/>
        </w:rPr>
        <w:t xml:space="preserve"> </w:t>
      </w:r>
      <w:r w:rsidRPr="00344506">
        <w:rPr>
          <w:szCs w:val="22"/>
          <w:highlight w:val="cyan"/>
          <w:u w:val="single"/>
        </w:rPr>
        <w:t>private companies</w:t>
      </w:r>
      <w:r w:rsidRPr="00344506">
        <w:rPr>
          <w:szCs w:val="22"/>
          <w:u w:val="single"/>
        </w:rPr>
        <w:t>.</w:t>
      </w:r>
      <w:r w:rsidRPr="00344506">
        <w:rPr>
          <w:sz w:val="16"/>
          <w:szCs w:val="22"/>
        </w:rPr>
        <w:t xml:space="preserve"> China's space program is heavily linked with the military and wrapped up in secrecy. However, recent Chinese space accomplishments, rovers on the Moon and Mars, new satellites and new space stations were primarily developed by government efforts.</w:t>
      </w:r>
    </w:p>
    <w:p w14:paraId="1C9F1D5B" w14:textId="77777777" w:rsidR="00E76BF7" w:rsidRPr="00344506" w:rsidRDefault="00E76BF7" w:rsidP="00E76BF7">
      <w:pPr>
        <w:rPr>
          <w:szCs w:val="22"/>
          <w:u w:val="single"/>
        </w:rPr>
      </w:pPr>
      <w:r w:rsidRPr="00344506">
        <w:rPr>
          <w:szCs w:val="22"/>
        </w:rPr>
        <w:t xml:space="preserve">The </w:t>
      </w:r>
      <w:r w:rsidRPr="00344506">
        <w:rPr>
          <w:szCs w:val="22"/>
          <w:highlight w:val="cyan"/>
          <w:u w:val="single"/>
        </w:rPr>
        <w:t>U.S. brought in</w:t>
      </w:r>
      <w:r w:rsidRPr="00344506">
        <w:rPr>
          <w:szCs w:val="22"/>
          <w:u w:val="single"/>
        </w:rPr>
        <w:t xml:space="preserve"> the </w:t>
      </w:r>
      <w:r w:rsidRPr="00344506">
        <w:rPr>
          <w:szCs w:val="22"/>
          <w:highlight w:val="cyan"/>
          <w:u w:val="single"/>
        </w:rPr>
        <w:t>private sector</w:t>
      </w:r>
      <w:r w:rsidRPr="00344506">
        <w:rPr>
          <w:szCs w:val="22"/>
          <w:u w:val="single"/>
        </w:rPr>
        <w:t xml:space="preserve"> as a strategy </w:t>
      </w:r>
      <w:r w:rsidRPr="00344506">
        <w:rPr>
          <w:szCs w:val="22"/>
          <w:highlight w:val="cyan"/>
          <w:u w:val="single"/>
        </w:rPr>
        <w:t>to</w:t>
      </w:r>
      <w:r w:rsidRPr="00344506">
        <w:rPr>
          <w:szCs w:val="22"/>
          <w:u w:val="single"/>
        </w:rPr>
        <w:t xml:space="preserve"> </w:t>
      </w:r>
      <w:r w:rsidRPr="00344506">
        <w:rPr>
          <w:szCs w:val="22"/>
          <w:highlight w:val="cyan"/>
          <w:u w:val="single"/>
        </w:rPr>
        <w:t>boost</w:t>
      </w:r>
      <w:r w:rsidRPr="00344506">
        <w:rPr>
          <w:szCs w:val="22"/>
          <w:u w:val="single"/>
        </w:rPr>
        <w:t xml:space="preserve"> its space </w:t>
      </w:r>
      <w:r w:rsidRPr="00344506">
        <w:rPr>
          <w:szCs w:val="22"/>
          <w:highlight w:val="cyan"/>
          <w:u w:val="single"/>
        </w:rPr>
        <w:t>program</w:t>
      </w:r>
      <w:r w:rsidRPr="00344506">
        <w:rPr>
          <w:szCs w:val="22"/>
          <w:u w:val="single"/>
        </w:rPr>
        <w:t xml:space="preserve"> and </w:t>
      </w:r>
      <w:r w:rsidRPr="00344506">
        <w:rPr>
          <w:szCs w:val="22"/>
          <w:highlight w:val="cyan"/>
          <w:u w:val="single"/>
        </w:rPr>
        <w:t>develop</w:t>
      </w:r>
      <w:r w:rsidRPr="00344506">
        <w:rPr>
          <w:szCs w:val="22"/>
          <w:u w:val="single"/>
        </w:rPr>
        <w:t xml:space="preserve"> expensive and </w:t>
      </w:r>
      <w:r w:rsidRPr="00344506">
        <w:rPr>
          <w:szCs w:val="22"/>
          <w:highlight w:val="cyan"/>
          <w:u w:val="single"/>
        </w:rPr>
        <w:t>ambitious</w:t>
      </w:r>
      <w:r w:rsidRPr="00344506">
        <w:rPr>
          <w:szCs w:val="22"/>
          <w:u w:val="single"/>
        </w:rPr>
        <w:t xml:space="preserve"> new </w:t>
      </w:r>
      <w:r w:rsidRPr="00344506">
        <w:rPr>
          <w:szCs w:val="22"/>
          <w:highlight w:val="cyan"/>
          <w:u w:val="single"/>
        </w:rPr>
        <w:t>projects</w:t>
      </w:r>
      <w:r w:rsidRPr="00344506">
        <w:rPr>
          <w:szCs w:val="22"/>
          <w:u w:val="single"/>
        </w:rPr>
        <w:t xml:space="preserve">. Now </w:t>
      </w:r>
      <w:r w:rsidRPr="00344506">
        <w:rPr>
          <w:szCs w:val="22"/>
          <w:highlight w:val="cyan"/>
          <w:u w:val="single"/>
        </w:rPr>
        <w:t>China</w:t>
      </w:r>
      <w:r w:rsidRPr="00344506">
        <w:rPr>
          <w:szCs w:val="22"/>
          <w:u w:val="single"/>
        </w:rPr>
        <w:t xml:space="preserve"> is doing </w:t>
      </w:r>
      <w:r w:rsidRPr="00344506">
        <w:rPr>
          <w:szCs w:val="22"/>
          <w:highlight w:val="cyan"/>
          <w:u w:val="single"/>
        </w:rPr>
        <w:t>the same</w:t>
      </w:r>
      <w:r w:rsidRPr="00344506">
        <w:rPr>
          <w:szCs w:val="22"/>
          <w:u w:val="single"/>
        </w:rPr>
        <w:t xml:space="preserve">. The </w:t>
      </w:r>
      <w:r w:rsidRPr="00344506">
        <w:rPr>
          <w:szCs w:val="22"/>
          <w:highlight w:val="cyan"/>
          <w:u w:val="single"/>
        </w:rPr>
        <w:t>last time China used</w:t>
      </w:r>
      <w:r w:rsidRPr="00344506">
        <w:rPr>
          <w:szCs w:val="22"/>
          <w:u w:val="single"/>
        </w:rPr>
        <w:t xml:space="preserve"> national private </w:t>
      </w:r>
      <w:r w:rsidRPr="00344506">
        <w:rPr>
          <w:szCs w:val="22"/>
          <w:highlight w:val="cyan"/>
          <w:u w:val="single"/>
        </w:rPr>
        <w:t>companies to increase dev</w:t>
      </w:r>
      <w:r w:rsidRPr="00344506">
        <w:rPr>
          <w:szCs w:val="22"/>
          <w:u w:val="single"/>
        </w:rPr>
        <w:t xml:space="preserve">elopment </w:t>
      </w:r>
      <w:r w:rsidRPr="00344506">
        <w:rPr>
          <w:szCs w:val="22"/>
          <w:highlight w:val="cyan"/>
          <w:u w:val="single"/>
        </w:rPr>
        <w:t>was</w:t>
      </w:r>
      <w:r w:rsidRPr="00344506">
        <w:rPr>
          <w:szCs w:val="22"/>
          <w:u w:val="single"/>
        </w:rPr>
        <w:t xml:space="preserve"> when it declared </w:t>
      </w:r>
      <w:r w:rsidRPr="00344506">
        <w:rPr>
          <w:szCs w:val="22"/>
          <w:highlight w:val="cyan"/>
          <w:u w:val="single"/>
        </w:rPr>
        <w:t>A</w:t>
      </w:r>
      <w:r w:rsidRPr="00344506">
        <w:rPr>
          <w:szCs w:val="22"/>
          <w:u w:val="single"/>
        </w:rPr>
        <w:t xml:space="preserve">rtificial </w:t>
      </w:r>
      <w:r w:rsidRPr="00344506">
        <w:rPr>
          <w:szCs w:val="22"/>
          <w:highlight w:val="cyan"/>
          <w:u w:val="single"/>
        </w:rPr>
        <w:t>I</w:t>
      </w:r>
      <w:r w:rsidRPr="00344506">
        <w:rPr>
          <w:szCs w:val="22"/>
          <w:u w:val="single"/>
        </w:rPr>
        <w:t xml:space="preserve">ntelligence a national priority. </w:t>
      </w:r>
      <w:r w:rsidRPr="00344506">
        <w:rPr>
          <w:szCs w:val="22"/>
          <w:highlight w:val="cyan"/>
          <w:u w:val="single"/>
        </w:rPr>
        <w:t>Fast forward</w:t>
      </w:r>
      <w:r w:rsidRPr="00344506">
        <w:rPr>
          <w:szCs w:val="22"/>
          <w:u w:val="single"/>
        </w:rPr>
        <w:t xml:space="preserve"> a few years, </w:t>
      </w:r>
      <w:r w:rsidRPr="00344506">
        <w:rPr>
          <w:szCs w:val="22"/>
          <w:highlight w:val="cyan"/>
          <w:u w:val="single"/>
        </w:rPr>
        <w:t>Chinese AI dominates</w:t>
      </w:r>
      <w:r w:rsidRPr="00344506">
        <w:rPr>
          <w:szCs w:val="22"/>
          <w:u w:val="single"/>
        </w:rPr>
        <w:t xml:space="preserve"> globally.</w:t>
      </w:r>
    </w:p>
    <w:p w14:paraId="1F35E934" w14:textId="77777777" w:rsidR="00E76BF7" w:rsidRPr="00344506" w:rsidRDefault="00E76BF7" w:rsidP="00E76BF7">
      <w:pPr>
        <w:rPr>
          <w:sz w:val="16"/>
          <w:szCs w:val="22"/>
        </w:rPr>
      </w:pPr>
      <w:r w:rsidRPr="00344506">
        <w:rPr>
          <w:sz w:val="16"/>
          <w:szCs w:val="22"/>
        </w:rPr>
        <w:t xml:space="preserve">At the 7th China (International) </w:t>
      </w:r>
      <w:r w:rsidRPr="00344506">
        <w:rPr>
          <w:szCs w:val="22"/>
          <w:u w:val="single"/>
        </w:rPr>
        <w:t xml:space="preserve">Commercial </w:t>
      </w:r>
      <w:r w:rsidRPr="00344506">
        <w:rPr>
          <w:szCs w:val="22"/>
          <w:highlight w:val="cyan"/>
          <w:u w:val="single"/>
        </w:rPr>
        <w:t>Aerospace Forum</w:t>
      </w:r>
      <w:r w:rsidRPr="00344506">
        <w:rPr>
          <w:szCs w:val="22"/>
          <w:u w:val="single"/>
        </w:rPr>
        <w:t xml:space="preserve">, national private </w:t>
      </w:r>
      <w:r w:rsidRPr="00344506">
        <w:rPr>
          <w:szCs w:val="22"/>
          <w:highlight w:val="cyan"/>
          <w:u w:val="single"/>
        </w:rPr>
        <w:t>companies presented</w:t>
      </w:r>
      <w:r w:rsidRPr="00344506">
        <w:rPr>
          <w:szCs w:val="22"/>
          <w:u w:val="single"/>
        </w:rPr>
        <w:t xml:space="preserve"> many new and ambitious projects, including spaceplanes, </w:t>
      </w:r>
      <w:r w:rsidRPr="00344506">
        <w:rPr>
          <w:szCs w:val="22"/>
          <w:highlight w:val="cyan"/>
          <w:u w:val="single"/>
        </w:rPr>
        <w:t>space resources</w:t>
      </w:r>
      <w:r w:rsidRPr="00344506">
        <w:rPr>
          <w:szCs w:val="22"/>
          <w:u w:val="single"/>
        </w:rPr>
        <w:t xml:space="preserve">, a </w:t>
      </w:r>
      <w:r w:rsidRPr="00344506">
        <w:rPr>
          <w:szCs w:val="22"/>
          <w:highlight w:val="cyan"/>
          <w:u w:val="single"/>
        </w:rPr>
        <w:t>massive constellation of satellites</w:t>
      </w:r>
      <w:r w:rsidRPr="00344506">
        <w:rPr>
          <w:szCs w:val="22"/>
          <w:u w:val="single"/>
        </w:rPr>
        <w:t xml:space="preserve"> and more. </w:t>
      </w:r>
      <w:r w:rsidRPr="00344506">
        <w:rPr>
          <w:sz w:val="16"/>
          <w:szCs w:val="22"/>
        </w:rPr>
        <w:t>One of the companies at the event was the space giant China Aerospace Science and Industry Corp. (CASIC). The Ministry of Science and Technology, China National Space Administration, and other government arms sponsored and supervised the event.</w:t>
      </w:r>
    </w:p>
    <w:p w14:paraId="72402BC1" w14:textId="77777777" w:rsidR="00E76BF7" w:rsidRPr="00344506" w:rsidRDefault="00E76BF7" w:rsidP="00E76BF7">
      <w:pPr>
        <w:rPr>
          <w:sz w:val="16"/>
          <w:szCs w:val="22"/>
        </w:rPr>
      </w:pPr>
      <w:r w:rsidRPr="00344506">
        <w:rPr>
          <w:sz w:val="16"/>
          <w:szCs w:val="22"/>
        </w:rPr>
        <w:t xml:space="preserve">CASIC said that the Xingyun constellation — </w:t>
      </w:r>
      <w:r w:rsidRPr="00344506">
        <w:rPr>
          <w:szCs w:val="22"/>
          <w:u w:val="single"/>
        </w:rPr>
        <w:t xml:space="preserve">made up of </w:t>
      </w:r>
      <w:r w:rsidRPr="00344506">
        <w:rPr>
          <w:szCs w:val="22"/>
          <w:highlight w:val="cyan"/>
          <w:u w:val="single"/>
        </w:rPr>
        <w:t>80 sat</w:t>
      </w:r>
      <w:r w:rsidRPr="00344506">
        <w:rPr>
          <w:szCs w:val="22"/>
          <w:u w:val="single"/>
        </w:rPr>
        <w:t>ellite</w:t>
      </w:r>
      <w:r w:rsidRPr="00344506">
        <w:rPr>
          <w:szCs w:val="22"/>
          <w:highlight w:val="cyan"/>
          <w:u w:val="single"/>
        </w:rPr>
        <w:t>s</w:t>
      </w:r>
      <w:r w:rsidRPr="00344506">
        <w:rPr>
          <w:szCs w:val="22"/>
          <w:u w:val="single"/>
        </w:rPr>
        <w:t xml:space="preserve"> is moving </w:t>
      </w:r>
      <w:r w:rsidRPr="00344506">
        <w:rPr>
          <w:szCs w:val="22"/>
          <w:highlight w:val="cyan"/>
          <w:u w:val="single"/>
        </w:rPr>
        <w:t>full speed ahead</w:t>
      </w:r>
      <w:r w:rsidRPr="00344506">
        <w:rPr>
          <w:szCs w:val="22"/>
          <w:u w:val="single"/>
        </w:rPr>
        <w:t xml:space="preserve">. The corporation announced that the intelligent space satellite production factory was operating. They are now </w:t>
      </w:r>
      <w:r w:rsidRPr="00344506">
        <w:rPr>
          <w:szCs w:val="22"/>
          <w:highlight w:val="cyan"/>
          <w:u w:val="single"/>
        </w:rPr>
        <w:t>launching rockets from</w:t>
      </w:r>
      <w:r w:rsidRPr="00344506">
        <w:rPr>
          <w:szCs w:val="22"/>
          <w:u w:val="single"/>
        </w:rPr>
        <w:t xml:space="preserve"> their </w:t>
      </w:r>
      <w:r w:rsidRPr="00344506">
        <w:rPr>
          <w:szCs w:val="22"/>
          <w:highlight w:val="cyan"/>
          <w:u w:val="single"/>
        </w:rPr>
        <w:t>own</w:t>
      </w:r>
      <w:r w:rsidRPr="00344506">
        <w:rPr>
          <w:szCs w:val="22"/>
          <w:u w:val="single"/>
        </w:rPr>
        <w:t xml:space="preserve"> rocket </w:t>
      </w:r>
      <w:r w:rsidRPr="00344506">
        <w:rPr>
          <w:szCs w:val="22"/>
          <w:highlight w:val="cyan"/>
          <w:u w:val="single"/>
        </w:rPr>
        <w:t>park</w:t>
      </w:r>
      <w:r w:rsidRPr="00344506">
        <w:rPr>
          <w:szCs w:val="22"/>
          <w:u w:val="single"/>
        </w:rPr>
        <w:t xml:space="preserve"> in the city of Wuhan. Today the rocket park and smart sat factory produce 20 </w:t>
      </w:r>
      <w:proofErr w:type="gramStart"/>
      <w:r w:rsidRPr="00344506">
        <w:rPr>
          <w:szCs w:val="22"/>
          <w:u w:val="single"/>
        </w:rPr>
        <w:t>solid-fuel</w:t>
      </w:r>
      <w:proofErr w:type="gramEnd"/>
      <w:r w:rsidRPr="00344506">
        <w:rPr>
          <w:szCs w:val="22"/>
          <w:u w:val="single"/>
        </w:rPr>
        <w:t xml:space="preserve"> launches and </w:t>
      </w:r>
      <w:r w:rsidRPr="00344506">
        <w:rPr>
          <w:szCs w:val="22"/>
          <w:highlight w:val="cyan"/>
          <w:u w:val="single"/>
        </w:rPr>
        <w:t>100 satellites per year</w:t>
      </w:r>
      <w:r w:rsidRPr="00344506">
        <w:rPr>
          <w:szCs w:val="22"/>
          <w:u w:val="single"/>
        </w:rPr>
        <w:t xml:space="preserve"> but </w:t>
      </w:r>
      <w:r w:rsidRPr="00344506">
        <w:rPr>
          <w:szCs w:val="22"/>
          <w:highlight w:val="cyan"/>
          <w:u w:val="single"/>
        </w:rPr>
        <w:t>plans to increase capacities</w:t>
      </w:r>
      <w:r w:rsidRPr="00344506">
        <w:rPr>
          <w:szCs w:val="22"/>
          <w:u w:val="single"/>
        </w:rPr>
        <w:t xml:space="preserve"> are on their way. </w:t>
      </w:r>
      <w:r w:rsidRPr="00344506">
        <w:rPr>
          <w:sz w:val="16"/>
          <w:szCs w:val="22"/>
        </w:rPr>
        <w:t xml:space="preserve">CASIC is also working on the Tengyun spaceplane, recently flight-testing an advanced turbine-based combined cycle engine in the </w:t>
      </w:r>
      <w:proofErr w:type="gramStart"/>
      <w:r w:rsidRPr="00344506">
        <w:rPr>
          <w:sz w:val="16"/>
          <w:szCs w:val="22"/>
        </w:rPr>
        <w:t>Gobi desert</w:t>
      </w:r>
      <w:proofErr w:type="gramEnd"/>
      <w:r w:rsidRPr="00344506">
        <w:rPr>
          <w:sz w:val="16"/>
          <w:szCs w:val="22"/>
        </w:rPr>
        <w:t>.</w:t>
      </w:r>
    </w:p>
    <w:p w14:paraId="22DB9057" w14:textId="77777777" w:rsidR="00E76BF7" w:rsidRPr="00344506" w:rsidRDefault="00E76BF7" w:rsidP="00E76BF7">
      <w:pPr>
        <w:rPr>
          <w:szCs w:val="22"/>
          <w:u w:val="single"/>
        </w:rPr>
      </w:pPr>
      <w:r w:rsidRPr="00344506">
        <w:rPr>
          <w:sz w:val="16"/>
          <w:szCs w:val="22"/>
        </w:rPr>
        <w:t xml:space="preserve">CASIC is not the only private company developing space planes in China. The China Aerospace Science and Technology Corp. and iSpace also presented their plans for space planes and space crafts. iSpace has designed two missions to the Moon, which they assure will be the first commercial missions to the natural satellite. </w:t>
      </w:r>
      <w:r w:rsidRPr="00344506">
        <w:rPr>
          <w:szCs w:val="22"/>
          <w:u w:val="single"/>
        </w:rPr>
        <w:t xml:space="preserve">China is getting some </w:t>
      </w:r>
      <w:r w:rsidRPr="00344506">
        <w:rPr>
          <w:b/>
          <w:bCs/>
          <w:sz w:val="26"/>
          <w:szCs w:val="26"/>
          <w:u w:val="single"/>
        </w:rPr>
        <w:t>inspiration from U.S. companies</w:t>
      </w:r>
      <w:r w:rsidRPr="00344506">
        <w:rPr>
          <w:szCs w:val="22"/>
          <w:u w:val="single"/>
        </w:rPr>
        <w:t xml:space="preserve">. Local companies in China are looking into </w:t>
      </w:r>
      <w:r w:rsidRPr="00344506">
        <w:rPr>
          <w:szCs w:val="22"/>
          <w:highlight w:val="cyan"/>
          <w:u w:val="single"/>
        </w:rPr>
        <w:t>space tourism</w:t>
      </w:r>
      <w:r w:rsidRPr="00344506">
        <w:rPr>
          <w:szCs w:val="22"/>
          <w:u w:val="single"/>
        </w:rPr>
        <w:t xml:space="preserve"> with suborbital and orbital flights. And Deep Blue Aerospace is developing a </w:t>
      </w:r>
      <w:r w:rsidRPr="00344506">
        <w:rPr>
          <w:szCs w:val="22"/>
          <w:highlight w:val="cyan"/>
          <w:u w:val="single"/>
        </w:rPr>
        <w:t>reusable launcher</w:t>
      </w:r>
      <w:r w:rsidRPr="00344506">
        <w:rPr>
          <w:szCs w:val="22"/>
          <w:u w:val="single"/>
        </w:rPr>
        <w:t xml:space="preserve"> that looks very much like the Heavy Falcon of SpaceX.</w:t>
      </w:r>
    </w:p>
    <w:p w14:paraId="5C3D0B95" w14:textId="77777777" w:rsidR="00E76BF7" w:rsidRDefault="00E76BF7" w:rsidP="00E76BF7">
      <w:pPr>
        <w:rPr>
          <w:szCs w:val="22"/>
          <w:u w:val="single"/>
        </w:rPr>
      </w:pPr>
      <w:r w:rsidRPr="00344506">
        <w:rPr>
          <w:sz w:val="16"/>
          <w:szCs w:val="22"/>
        </w:rPr>
        <w:t xml:space="preserve">The event's </w:t>
      </w:r>
      <w:r w:rsidRPr="00344506">
        <w:rPr>
          <w:b/>
          <w:bCs/>
          <w:sz w:val="26"/>
          <w:szCs w:val="26"/>
          <w:highlight w:val="cyan"/>
          <w:u w:val="single"/>
        </w:rPr>
        <w:t>main themes</w:t>
      </w:r>
      <w:r w:rsidRPr="00344506">
        <w:rPr>
          <w:szCs w:val="22"/>
          <w:u w:val="single"/>
        </w:rPr>
        <w:t xml:space="preserve"> were</w:t>
      </w:r>
      <w:r w:rsidRPr="00344506">
        <w:rPr>
          <w:sz w:val="16"/>
          <w:szCs w:val="22"/>
        </w:rPr>
        <w:t xml:space="preserve"> IoT space networks, </w:t>
      </w:r>
      <w:r w:rsidRPr="00344506">
        <w:rPr>
          <w:szCs w:val="22"/>
          <w:u w:val="single"/>
        </w:rPr>
        <w:t xml:space="preserve">multi-purpose satellite constellations, </w:t>
      </w:r>
      <w:r w:rsidRPr="00344506">
        <w:rPr>
          <w:b/>
          <w:bCs/>
          <w:sz w:val="24"/>
          <w:highlight w:val="cyan"/>
          <w:u w:val="single"/>
        </w:rPr>
        <w:t>space</w:t>
      </w:r>
      <w:r w:rsidRPr="00344506">
        <w:rPr>
          <w:szCs w:val="22"/>
          <w:u w:val="single"/>
        </w:rPr>
        <w:t xml:space="preserve"> resources (</w:t>
      </w:r>
      <w:r w:rsidRPr="00344506">
        <w:rPr>
          <w:szCs w:val="22"/>
          <w:highlight w:val="cyan"/>
          <w:u w:val="single"/>
        </w:rPr>
        <w:t>mining</w:t>
      </w:r>
      <w:r w:rsidRPr="00344506">
        <w:rPr>
          <w:szCs w:val="22"/>
          <w:u w:val="single"/>
        </w:rPr>
        <w:t xml:space="preserve">) and </w:t>
      </w:r>
      <w:r w:rsidRPr="00344506">
        <w:rPr>
          <w:szCs w:val="22"/>
          <w:highlight w:val="cyan"/>
          <w:u w:val="single"/>
        </w:rPr>
        <w:t>taking</w:t>
      </w:r>
      <w:r w:rsidRPr="00344506">
        <w:rPr>
          <w:szCs w:val="22"/>
          <w:u w:val="single"/>
        </w:rPr>
        <w:t xml:space="preserve"> the Chinese space </w:t>
      </w:r>
      <w:r w:rsidRPr="00344506">
        <w:rPr>
          <w:szCs w:val="22"/>
          <w:highlight w:val="cyan"/>
          <w:u w:val="single"/>
        </w:rPr>
        <w:t>sector to</w:t>
      </w:r>
      <w:r w:rsidRPr="00344506">
        <w:rPr>
          <w:szCs w:val="22"/>
          <w:u w:val="single"/>
        </w:rPr>
        <w:t xml:space="preserve"> a </w:t>
      </w:r>
      <w:r w:rsidRPr="00344506">
        <w:rPr>
          <w:szCs w:val="22"/>
          <w:highlight w:val="cyan"/>
          <w:u w:val="single"/>
        </w:rPr>
        <w:t>new level</w:t>
      </w:r>
      <w:r w:rsidRPr="00344506">
        <w:rPr>
          <w:szCs w:val="22"/>
          <w:u w:val="single"/>
        </w:rPr>
        <w:t xml:space="preserve"> with private participation.</w:t>
      </w:r>
      <w:r w:rsidRPr="00344506">
        <w:rPr>
          <w:sz w:val="16"/>
          <w:szCs w:val="22"/>
        </w:rPr>
        <w:t xml:space="preserve"> While </w:t>
      </w:r>
      <w:r w:rsidRPr="00344506">
        <w:rPr>
          <w:szCs w:val="22"/>
          <w:u w:val="single"/>
        </w:rPr>
        <w:t xml:space="preserve">the </w:t>
      </w:r>
      <w:r w:rsidRPr="00344506">
        <w:rPr>
          <w:szCs w:val="22"/>
          <w:highlight w:val="cyan"/>
          <w:u w:val="single"/>
        </w:rPr>
        <w:t>U.S. has</w:t>
      </w:r>
      <w:r w:rsidRPr="00344506">
        <w:rPr>
          <w:szCs w:val="22"/>
          <w:u w:val="single"/>
        </w:rPr>
        <w:t xml:space="preserve"> its eye on Chinese military space vehicles, it may have overlooked and </w:t>
      </w:r>
      <w:r w:rsidRPr="00344506">
        <w:rPr>
          <w:szCs w:val="22"/>
          <w:highlight w:val="cyan"/>
          <w:u w:val="single"/>
        </w:rPr>
        <w:t>underestimated the impact</w:t>
      </w:r>
      <w:r w:rsidRPr="00344506">
        <w:rPr>
          <w:szCs w:val="22"/>
          <w:u w:val="single"/>
        </w:rPr>
        <w:t xml:space="preserve"> that </w:t>
      </w:r>
      <w:r w:rsidRPr="00344506">
        <w:rPr>
          <w:szCs w:val="22"/>
          <w:highlight w:val="cyan"/>
          <w:u w:val="single"/>
        </w:rPr>
        <w:t>the Chinese private sector</w:t>
      </w:r>
      <w:r w:rsidRPr="00344506">
        <w:rPr>
          <w:szCs w:val="22"/>
          <w:u w:val="single"/>
        </w:rPr>
        <w:t xml:space="preserve"> will </w:t>
      </w:r>
      <w:r w:rsidRPr="00344506">
        <w:rPr>
          <w:szCs w:val="22"/>
          <w:highlight w:val="cyan"/>
          <w:u w:val="single"/>
        </w:rPr>
        <w:t>have</w:t>
      </w:r>
      <w:r w:rsidRPr="00344506">
        <w:rPr>
          <w:szCs w:val="22"/>
          <w:u w:val="single"/>
        </w:rPr>
        <w:t>.</w:t>
      </w:r>
      <w:r w:rsidRPr="00344506">
        <w:rPr>
          <w:sz w:val="16"/>
          <w:szCs w:val="22"/>
        </w:rPr>
        <w:t xml:space="preserve"> </w:t>
      </w:r>
      <w:r w:rsidRPr="00344506">
        <w:rPr>
          <w:szCs w:val="22"/>
          <w:highlight w:val="cyan"/>
          <w:u w:val="single"/>
        </w:rPr>
        <w:t>Hundreds of new companies</w:t>
      </w:r>
      <w:r w:rsidRPr="00344506">
        <w:rPr>
          <w:szCs w:val="22"/>
          <w:u w:val="single"/>
        </w:rPr>
        <w:t xml:space="preserve"> have responded to the government's call to "start a new journey for commercial aerospace" in China. It is </w:t>
      </w:r>
      <w:r w:rsidRPr="00344506">
        <w:rPr>
          <w:szCs w:val="22"/>
          <w:highlight w:val="cyan"/>
          <w:u w:val="single"/>
        </w:rPr>
        <w:t>only</w:t>
      </w:r>
      <w:r w:rsidRPr="00344506">
        <w:rPr>
          <w:szCs w:val="22"/>
          <w:u w:val="single"/>
        </w:rPr>
        <w:t xml:space="preserve"> a </w:t>
      </w:r>
      <w:r w:rsidRPr="00344506">
        <w:rPr>
          <w:szCs w:val="22"/>
          <w:highlight w:val="cyan"/>
          <w:u w:val="single"/>
        </w:rPr>
        <w:t>matter of time until</w:t>
      </w:r>
      <w:r w:rsidRPr="00344506">
        <w:rPr>
          <w:szCs w:val="22"/>
          <w:u w:val="single"/>
        </w:rPr>
        <w:t xml:space="preserve"> their </w:t>
      </w:r>
      <w:r w:rsidRPr="00344506">
        <w:rPr>
          <w:szCs w:val="22"/>
          <w:highlight w:val="cyan"/>
          <w:u w:val="single"/>
        </w:rPr>
        <w:t>full</w:t>
      </w:r>
      <w:r w:rsidRPr="00344506">
        <w:rPr>
          <w:szCs w:val="22"/>
          <w:u w:val="single"/>
        </w:rPr>
        <w:t xml:space="preserve"> power and </w:t>
      </w:r>
      <w:r w:rsidRPr="00344506">
        <w:rPr>
          <w:szCs w:val="22"/>
          <w:highlight w:val="cyan"/>
          <w:u w:val="single"/>
        </w:rPr>
        <w:t>capabilities</w:t>
      </w:r>
      <w:r w:rsidRPr="00344506">
        <w:rPr>
          <w:szCs w:val="22"/>
          <w:u w:val="single"/>
        </w:rPr>
        <w:t xml:space="preserve"> are </w:t>
      </w:r>
      <w:r w:rsidRPr="00344506">
        <w:rPr>
          <w:szCs w:val="22"/>
          <w:highlight w:val="cyan"/>
          <w:u w:val="single"/>
        </w:rPr>
        <w:t>unleashed</w:t>
      </w:r>
      <w:r w:rsidRPr="00344506">
        <w:rPr>
          <w:szCs w:val="22"/>
          <w:u w:val="single"/>
        </w:rPr>
        <w:t xml:space="preserve"> into space.</w:t>
      </w:r>
    </w:p>
    <w:p w14:paraId="2CF232E4" w14:textId="77777777" w:rsidR="00E76BF7" w:rsidRDefault="00E76BF7" w:rsidP="00E76BF7">
      <w:pPr>
        <w:pStyle w:val="Heading4"/>
      </w:pPr>
      <w:r>
        <w:t>2] Xi commitments, manufacturing capacity, and FDI make the CCP’s private sector integral to 21</w:t>
      </w:r>
      <w:r w:rsidRPr="00880A29">
        <w:rPr>
          <w:vertAlign w:val="superscript"/>
        </w:rPr>
        <w:t>st</w:t>
      </w:r>
      <w:r>
        <w:t xml:space="preserve"> century space competition</w:t>
      </w:r>
    </w:p>
    <w:p w14:paraId="62970D8C" w14:textId="77777777" w:rsidR="00E76BF7" w:rsidRDefault="00E76BF7" w:rsidP="00E76BF7">
      <w:pPr>
        <w:rPr>
          <w:szCs w:val="22"/>
        </w:rPr>
      </w:pPr>
      <w:r w:rsidRPr="00E05B4F">
        <w:rPr>
          <w:rStyle w:val="Style13ptBold"/>
        </w:rPr>
        <w:t>Patel 21</w:t>
      </w:r>
      <w:r w:rsidRPr="00FB48D2">
        <w:rPr>
          <w:szCs w:val="22"/>
        </w:rPr>
        <w:t xml:space="preserve"> — (</w:t>
      </w:r>
      <w:r>
        <w:rPr>
          <w:szCs w:val="22"/>
        </w:rPr>
        <w:t>Neel V. Patel</w:t>
      </w:r>
      <w:r w:rsidRPr="00FB48D2">
        <w:rPr>
          <w:szCs w:val="22"/>
        </w:rPr>
        <w:t xml:space="preserve">, </w:t>
      </w:r>
      <w:r>
        <w:rPr>
          <w:szCs w:val="22"/>
        </w:rPr>
        <w:t>Neel is</w:t>
      </w:r>
      <w:r w:rsidRPr="00880A29">
        <w:rPr>
          <w:szCs w:val="22"/>
        </w:rPr>
        <w:t xml:space="preserve"> the space reporter for MIT Technology Review, and </w:t>
      </w:r>
      <w:r>
        <w:rPr>
          <w:szCs w:val="22"/>
        </w:rPr>
        <w:t>he</w:t>
      </w:r>
      <w:r w:rsidRPr="00880A29">
        <w:rPr>
          <w:szCs w:val="22"/>
        </w:rPr>
        <w:t xml:space="preserve"> write</w:t>
      </w:r>
      <w:r>
        <w:rPr>
          <w:szCs w:val="22"/>
        </w:rPr>
        <w:t>s</w:t>
      </w:r>
      <w:r w:rsidRPr="00880A29">
        <w:rPr>
          <w:szCs w:val="22"/>
        </w:rPr>
        <w:t xml:space="preserve"> The Airlock newsletter</w:t>
      </w:r>
      <w:r>
        <w:rPr>
          <w:szCs w:val="22"/>
        </w:rPr>
        <w:t xml:space="preserve">. Before </w:t>
      </w:r>
      <w:r w:rsidRPr="00880A29">
        <w:rPr>
          <w:szCs w:val="22"/>
        </w:rPr>
        <w:t xml:space="preserve">joining, </w:t>
      </w:r>
      <w:r>
        <w:rPr>
          <w:szCs w:val="22"/>
        </w:rPr>
        <w:t xml:space="preserve">he </w:t>
      </w:r>
      <w:r w:rsidRPr="00880A29">
        <w:rPr>
          <w:szCs w:val="22"/>
        </w:rPr>
        <w:t xml:space="preserve">worked as a freelance science and technology journalist, contributing stories to Popular Science, The Daily Beast, Slate, Wired, the Verge, and elsewhere. Prior to that, </w:t>
      </w:r>
      <w:r>
        <w:rPr>
          <w:szCs w:val="22"/>
        </w:rPr>
        <w:t>he</w:t>
      </w:r>
      <w:r w:rsidRPr="00880A29">
        <w:rPr>
          <w:szCs w:val="22"/>
        </w:rPr>
        <w:t xml:space="preserve"> was an associate editor for Inverse, where </w:t>
      </w:r>
      <w:r>
        <w:rPr>
          <w:szCs w:val="22"/>
        </w:rPr>
        <w:t xml:space="preserve">he </w:t>
      </w:r>
      <w:r w:rsidRPr="00880A29">
        <w:rPr>
          <w:szCs w:val="22"/>
        </w:rPr>
        <w:t>grew and led the website’s space coverage.</w:t>
      </w:r>
      <w:r w:rsidRPr="00FB48D2">
        <w:rPr>
          <w:szCs w:val="22"/>
        </w:rPr>
        <w:t>, “</w:t>
      </w:r>
      <w:r w:rsidRPr="00880A29">
        <w:rPr>
          <w:szCs w:val="22"/>
        </w:rPr>
        <w:t xml:space="preserve">China’s surging private space industry is out to challenge the </w:t>
      </w:r>
      <w:proofErr w:type="gramStart"/>
      <w:r w:rsidRPr="00880A29">
        <w:rPr>
          <w:szCs w:val="22"/>
        </w:rPr>
        <w:t>US</w:t>
      </w:r>
      <w:r w:rsidRPr="00FB48D2">
        <w:rPr>
          <w:szCs w:val="22"/>
        </w:rPr>
        <w:t>“</w:t>
      </w:r>
      <w:proofErr w:type="gramEnd"/>
      <w:r w:rsidRPr="00FB48D2">
        <w:rPr>
          <w:szCs w:val="22"/>
        </w:rPr>
        <w:t xml:space="preserve">, </w:t>
      </w:r>
      <w:r>
        <w:rPr>
          <w:szCs w:val="22"/>
        </w:rPr>
        <w:t>MIT Technology Review</w:t>
      </w:r>
      <w:r w:rsidRPr="00FB48D2">
        <w:rPr>
          <w:szCs w:val="22"/>
        </w:rPr>
        <w:t xml:space="preserve">, </w:t>
      </w:r>
      <w:r>
        <w:rPr>
          <w:szCs w:val="22"/>
        </w:rPr>
        <w:t>1-21-2021,</w:t>
      </w:r>
      <w:r w:rsidRPr="00FB48D2">
        <w:rPr>
          <w:szCs w:val="22"/>
        </w:rPr>
        <w:t xml:space="preserve"> Available Online at </w:t>
      </w:r>
      <w:r w:rsidRPr="00880A29">
        <w:rPr>
          <w:szCs w:val="22"/>
        </w:rPr>
        <w:t>https://www.technologyreview.com/2021/01/21/1016513/china-private-commercial-space-industry-dominance</w:t>
      </w:r>
      <w:r w:rsidRPr="00FB48D2">
        <w:rPr>
          <w:szCs w:val="22"/>
        </w:rPr>
        <w:t>, accessed 1-1</w:t>
      </w:r>
      <w:r>
        <w:rPr>
          <w:szCs w:val="22"/>
        </w:rPr>
        <w:t>1</w:t>
      </w:r>
      <w:r w:rsidRPr="00FB48D2">
        <w:rPr>
          <w:szCs w:val="22"/>
        </w:rPr>
        <w:t>-2022, HKR-AR)</w:t>
      </w:r>
    </w:p>
    <w:p w14:paraId="57EFA0F4" w14:textId="77777777" w:rsidR="00E76BF7" w:rsidRPr="00E05B4F" w:rsidRDefault="00E76BF7" w:rsidP="00E76BF7">
      <w:pPr>
        <w:rPr>
          <w:sz w:val="16"/>
          <w:szCs w:val="22"/>
        </w:rPr>
      </w:pPr>
      <w:r w:rsidRPr="00E05B4F">
        <w:rPr>
          <w:sz w:val="16"/>
          <w:szCs w:val="22"/>
        </w:rPr>
        <w:t xml:space="preserve">Until recently, </w:t>
      </w:r>
      <w:r w:rsidRPr="00880A29">
        <w:rPr>
          <w:szCs w:val="22"/>
          <w:highlight w:val="cyan"/>
          <w:u w:val="single"/>
        </w:rPr>
        <w:t>China’s</w:t>
      </w:r>
      <w:r w:rsidRPr="00880A29">
        <w:rPr>
          <w:szCs w:val="22"/>
          <w:u w:val="single"/>
        </w:rPr>
        <w:t xml:space="preserve"> space </w:t>
      </w:r>
      <w:r w:rsidRPr="00880A29">
        <w:rPr>
          <w:szCs w:val="22"/>
          <w:highlight w:val="cyan"/>
          <w:u w:val="single"/>
        </w:rPr>
        <w:t>activity</w:t>
      </w:r>
      <w:r w:rsidRPr="00880A29">
        <w:rPr>
          <w:szCs w:val="22"/>
          <w:u w:val="single"/>
        </w:rPr>
        <w:t xml:space="preserve"> has </w:t>
      </w:r>
      <w:r w:rsidRPr="00880A29">
        <w:rPr>
          <w:szCs w:val="22"/>
          <w:highlight w:val="cyan"/>
          <w:u w:val="single"/>
        </w:rPr>
        <w:t>been</w:t>
      </w:r>
      <w:r w:rsidRPr="00880A29">
        <w:rPr>
          <w:szCs w:val="22"/>
          <w:u w:val="single"/>
        </w:rPr>
        <w:t xml:space="preserve"> overwhelmingly </w:t>
      </w:r>
      <w:r w:rsidRPr="00880A29">
        <w:rPr>
          <w:szCs w:val="22"/>
          <w:highlight w:val="cyan"/>
          <w:u w:val="single"/>
        </w:rPr>
        <w:t>dominated by</w:t>
      </w:r>
      <w:r w:rsidRPr="00880A29">
        <w:rPr>
          <w:szCs w:val="22"/>
          <w:u w:val="single"/>
        </w:rPr>
        <w:t xml:space="preserve"> two </w:t>
      </w:r>
      <w:r w:rsidRPr="00880A29">
        <w:rPr>
          <w:szCs w:val="22"/>
          <w:highlight w:val="cyan"/>
          <w:u w:val="single"/>
        </w:rPr>
        <w:t>state-owned enterprises</w:t>
      </w:r>
      <w:r w:rsidRPr="00E05B4F">
        <w:rPr>
          <w:sz w:val="16"/>
          <w:szCs w:val="22"/>
        </w:rPr>
        <w:t xml:space="preserve">: </w:t>
      </w:r>
      <w:proofErr w:type="gramStart"/>
      <w:r w:rsidRPr="00E05B4F">
        <w:rPr>
          <w:sz w:val="16"/>
          <w:szCs w:val="22"/>
        </w:rPr>
        <w:t>the</w:t>
      </w:r>
      <w:proofErr w:type="gramEnd"/>
      <w:r w:rsidRPr="00E05B4F">
        <w:rPr>
          <w:sz w:val="16"/>
          <w:szCs w:val="22"/>
        </w:rPr>
        <w:t xml:space="preserve"> China Aerospace Science &amp; Industry Corporation Limited (CASIC) and the China Aerospace Science and Technology Corporation (CASC). A few private space firms have been allowed to operate in the country for a while: for example, there’s the China Great Wall Industry Corporation Limited (in reality a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actually deliver to orbit. The costs involved were too much for anything but national budgets to handle.</w:t>
      </w:r>
    </w:p>
    <w:p w14:paraId="1EFE9C77" w14:textId="77777777" w:rsidR="00E76BF7" w:rsidRDefault="00E76BF7" w:rsidP="00E76BF7">
      <w:pPr>
        <w:rPr>
          <w:szCs w:val="22"/>
          <w:u w:val="single"/>
        </w:rPr>
      </w:pPr>
      <w:r w:rsidRPr="00880A29">
        <w:rPr>
          <w:szCs w:val="22"/>
          <w:highlight w:val="cyan"/>
          <w:u w:val="single"/>
        </w:rPr>
        <w:t>That all changed</w:t>
      </w:r>
      <w:r w:rsidRPr="00E05B4F">
        <w:rPr>
          <w:sz w:val="16"/>
          <w:szCs w:val="22"/>
        </w:rPr>
        <w:t xml:space="preserve"> this past decade as </w:t>
      </w:r>
      <w:r w:rsidRPr="00880A29">
        <w:rPr>
          <w:szCs w:val="22"/>
          <w:u w:val="single"/>
        </w:rPr>
        <w:t xml:space="preserve">the </w:t>
      </w:r>
      <w:r w:rsidRPr="00880A29">
        <w:rPr>
          <w:szCs w:val="22"/>
          <w:highlight w:val="cyan"/>
          <w:u w:val="single"/>
        </w:rPr>
        <w:t>costs of making sat</w:t>
      </w:r>
      <w:r w:rsidRPr="00880A29">
        <w:rPr>
          <w:szCs w:val="22"/>
          <w:u w:val="single"/>
        </w:rPr>
        <w:t>ellite</w:t>
      </w:r>
      <w:r w:rsidRPr="00880A29">
        <w:rPr>
          <w:szCs w:val="22"/>
          <w:highlight w:val="cyan"/>
          <w:u w:val="single"/>
        </w:rPr>
        <w:t>s</w:t>
      </w:r>
      <w:r w:rsidRPr="00880A29">
        <w:rPr>
          <w:szCs w:val="22"/>
          <w:u w:val="single"/>
        </w:rPr>
        <w:t xml:space="preserve"> and </w:t>
      </w:r>
      <w:r w:rsidRPr="00880A29">
        <w:rPr>
          <w:szCs w:val="22"/>
          <w:highlight w:val="cyan"/>
          <w:u w:val="single"/>
        </w:rPr>
        <w:t>launching rockets plunged</w:t>
      </w:r>
      <w:r w:rsidRPr="00880A29">
        <w:rPr>
          <w:szCs w:val="22"/>
          <w:u w:val="single"/>
        </w:rPr>
        <w:t xml:space="preserve">. In 2014, a year after </w:t>
      </w:r>
      <w:r w:rsidRPr="00880A29">
        <w:rPr>
          <w:szCs w:val="22"/>
          <w:highlight w:val="cyan"/>
          <w:u w:val="single"/>
        </w:rPr>
        <w:t>Xi</w:t>
      </w:r>
      <w:r w:rsidRPr="00880A29">
        <w:rPr>
          <w:szCs w:val="22"/>
          <w:u w:val="single"/>
        </w:rPr>
        <w:t xml:space="preserve"> Jinping took over as the new leader of China, the Chinese government decided to </w:t>
      </w:r>
      <w:r w:rsidRPr="00880A29">
        <w:rPr>
          <w:szCs w:val="22"/>
          <w:highlight w:val="cyan"/>
          <w:u w:val="single"/>
        </w:rPr>
        <w:t>treat</w:t>
      </w:r>
      <w:r w:rsidRPr="00880A29">
        <w:rPr>
          <w:szCs w:val="22"/>
          <w:u w:val="single"/>
        </w:rPr>
        <w:t xml:space="preserve"> civil </w:t>
      </w:r>
      <w:r w:rsidRPr="00880A29">
        <w:rPr>
          <w:szCs w:val="22"/>
          <w:highlight w:val="cyan"/>
          <w:u w:val="single"/>
        </w:rPr>
        <w:t>space dev</w:t>
      </w:r>
      <w:r w:rsidRPr="00880A29">
        <w:rPr>
          <w:szCs w:val="22"/>
          <w:u w:val="single"/>
        </w:rPr>
        <w:t xml:space="preserve">elopment </w:t>
      </w:r>
      <w:r w:rsidRPr="00880A29">
        <w:rPr>
          <w:szCs w:val="22"/>
          <w:highlight w:val="cyan"/>
          <w:u w:val="single"/>
        </w:rPr>
        <w:t>as</w:t>
      </w:r>
      <w:r w:rsidRPr="00880A29">
        <w:rPr>
          <w:szCs w:val="22"/>
          <w:u w:val="single"/>
        </w:rPr>
        <w:t xml:space="preserve"> a key </w:t>
      </w:r>
      <w:r w:rsidRPr="00880A29">
        <w:rPr>
          <w:szCs w:val="22"/>
          <w:highlight w:val="cyan"/>
          <w:u w:val="single"/>
        </w:rPr>
        <w:t>area of innovation</w:t>
      </w:r>
      <w:r w:rsidRPr="00880A29">
        <w:rPr>
          <w:szCs w:val="22"/>
          <w:u w:val="single"/>
        </w:rPr>
        <w:t xml:space="preserve">, as it had already begun doing with AI and solar power. It issued a policy directive called </w:t>
      </w:r>
      <w:r w:rsidRPr="00880A29">
        <w:rPr>
          <w:szCs w:val="22"/>
          <w:highlight w:val="cyan"/>
          <w:u w:val="single"/>
        </w:rPr>
        <w:t>Document 60</w:t>
      </w:r>
      <w:r w:rsidRPr="00880A29">
        <w:rPr>
          <w:szCs w:val="22"/>
          <w:u w:val="single"/>
        </w:rPr>
        <w:t xml:space="preserve"> that year </w:t>
      </w:r>
      <w:r w:rsidRPr="00880A29">
        <w:rPr>
          <w:szCs w:val="22"/>
          <w:highlight w:val="cyan"/>
          <w:u w:val="single"/>
        </w:rPr>
        <w:t>to enable</w:t>
      </w:r>
      <w:r w:rsidRPr="00880A29">
        <w:rPr>
          <w:szCs w:val="22"/>
          <w:u w:val="single"/>
        </w:rPr>
        <w:t xml:space="preserve"> large </w:t>
      </w:r>
      <w:r w:rsidRPr="00880A29">
        <w:rPr>
          <w:szCs w:val="22"/>
          <w:highlight w:val="cyan"/>
          <w:u w:val="single"/>
        </w:rPr>
        <w:t>private investment</w:t>
      </w:r>
      <w:r w:rsidRPr="00880A29">
        <w:rPr>
          <w:szCs w:val="22"/>
          <w:u w:val="single"/>
        </w:rPr>
        <w:t xml:space="preserve"> in companies interested in participating in the space industry.</w:t>
      </w:r>
    </w:p>
    <w:p w14:paraId="28C54352" w14:textId="77777777" w:rsidR="00E76BF7" w:rsidRPr="00E05B4F" w:rsidRDefault="00E76BF7" w:rsidP="00E76BF7">
      <w:pPr>
        <w:rPr>
          <w:sz w:val="16"/>
          <w:szCs w:val="22"/>
        </w:rPr>
      </w:pPr>
      <w:r w:rsidRPr="00E05B4F">
        <w:rPr>
          <w:sz w:val="16"/>
          <w:szCs w:val="22"/>
        </w:rPr>
        <w:t>“</w:t>
      </w:r>
      <w:r w:rsidRPr="00880A29">
        <w:rPr>
          <w:szCs w:val="22"/>
          <w:u w:val="single"/>
        </w:rPr>
        <w:t xml:space="preserve">Xi’s goal was that if China has to become a critical player in technology, including in civil space and aerospace, it was critical to develop a space ecosystem that includes the private sector,” says Namrata Goswami, a geopolitics expert based in Montgomery, Alabama, who’s been studying China’s space program for many years. “He was </w:t>
      </w:r>
      <w:r w:rsidRPr="00880A29">
        <w:rPr>
          <w:szCs w:val="22"/>
          <w:highlight w:val="cyan"/>
          <w:u w:val="single"/>
        </w:rPr>
        <w:t>taking</w:t>
      </w:r>
      <w:r w:rsidRPr="00880A29">
        <w:rPr>
          <w:szCs w:val="22"/>
          <w:u w:val="single"/>
        </w:rPr>
        <w:t xml:space="preserve"> a </w:t>
      </w:r>
      <w:r w:rsidRPr="00880A29">
        <w:rPr>
          <w:szCs w:val="22"/>
          <w:highlight w:val="cyan"/>
          <w:u w:val="single"/>
        </w:rPr>
        <w:t>cue from</w:t>
      </w:r>
      <w:r w:rsidRPr="00880A29">
        <w:rPr>
          <w:szCs w:val="22"/>
          <w:u w:val="single"/>
        </w:rPr>
        <w:t xml:space="preserve"> the </w:t>
      </w:r>
      <w:r w:rsidRPr="00880A29">
        <w:rPr>
          <w:szCs w:val="22"/>
          <w:highlight w:val="cyan"/>
          <w:u w:val="single"/>
        </w:rPr>
        <w:t>American private sector</w:t>
      </w:r>
      <w:r w:rsidRPr="00880A29">
        <w:rPr>
          <w:szCs w:val="22"/>
          <w:u w:val="single"/>
        </w:rPr>
        <w:t xml:space="preserve"> to encourage innovation from a </w:t>
      </w:r>
      <w:r w:rsidRPr="00880A29">
        <w:rPr>
          <w:szCs w:val="22"/>
          <w:highlight w:val="cyan"/>
          <w:u w:val="single"/>
        </w:rPr>
        <w:t>talent pool</w:t>
      </w:r>
      <w:r w:rsidRPr="00880A29">
        <w:rPr>
          <w:szCs w:val="22"/>
          <w:u w:val="single"/>
        </w:rPr>
        <w:t xml:space="preserve"> that </w:t>
      </w:r>
      <w:r w:rsidRPr="00880A29">
        <w:rPr>
          <w:szCs w:val="22"/>
          <w:highlight w:val="cyan"/>
          <w:u w:val="single"/>
        </w:rPr>
        <w:t>extended beyond state</w:t>
      </w:r>
      <w:r w:rsidRPr="00880A29">
        <w:rPr>
          <w:szCs w:val="22"/>
          <w:u w:val="single"/>
        </w:rPr>
        <w:t>-funded organizations.”</w:t>
      </w:r>
    </w:p>
    <w:p w14:paraId="32B45C35" w14:textId="77777777" w:rsidR="00E76BF7" w:rsidRPr="00E05B4F" w:rsidRDefault="00E76BF7" w:rsidP="00E76BF7">
      <w:pPr>
        <w:rPr>
          <w:sz w:val="16"/>
          <w:szCs w:val="16"/>
        </w:rPr>
      </w:pPr>
      <w:r w:rsidRPr="00E05B4F">
        <w:rPr>
          <w:sz w:val="16"/>
          <w:szCs w:val="16"/>
        </w:rPr>
        <w:t>As a result, there are now 78 commercial space companies operating in China, according to a 2019 report by the Institute for Defense Analyses. More than half have been founded since 2014, and the vast majority focus on satellite manufacturing and launch services.</w:t>
      </w:r>
    </w:p>
    <w:p w14:paraId="4C4238AA" w14:textId="77777777" w:rsidR="00E76BF7" w:rsidRPr="00E05B4F" w:rsidRDefault="00E76BF7" w:rsidP="00E76BF7">
      <w:pPr>
        <w:rPr>
          <w:sz w:val="16"/>
          <w:szCs w:val="16"/>
        </w:rPr>
      </w:pPr>
      <w:r w:rsidRPr="00E05B4F">
        <w:rPr>
          <w:sz w:val="16"/>
          <w:szCs w:val="16"/>
        </w:rPr>
        <w:t>For example, Galactic Energy, founded in February 2018, is building its Ceres rocket to offer rapid launch service for single payloads, while its Pallas rocket is being built to deploy entire constellations. Rival company i-Space, formed in 2016, became the first commercial Chinese company to make it to space with its Hyperbola-1 in July 2019. It wants to pursue reusable first-stage boosters that can land vertically, like those from SpaceX. So does LinkSpace (founded in 2014), although it also hopes to use rockets to deliver packages from one terrestrial location to another.</w:t>
      </w:r>
    </w:p>
    <w:p w14:paraId="2384C2AD" w14:textId="77777777" w:rsidR="00E76BF7" w:rsidRPr="00E05B4F" w:rsidRDefault="00E76BF7" w:rsidP="00E76BF7">
      <w:pPr>
        <w:rPr>
          <w:sz w:val="16"/>
          <w:szCs w:val="16"/>
        </w:rPr>
      </w:pPr>
      <w:r w:rsidRPr="00E05B4F">
        <w:rPr>
          <w:sz w:val="16"/>
          <w:szCs w:val="16"/>
        </w:rPr>
        <w:t xml:space="preserve">Spacety, founded in 2016, 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Spacety wants to launch a constellation of these satellites to offer high-quality imaging at low cost. </w:t>
      </w:r>
    </w:p>
    <w:p w14:paraId="372D366C" w14:textId="77777777" w:rsidR="00E76BF7" w:rsidRDefault="00E76BF7" w:rsidP="00E76BF7">
      <w:pPr>
        <w:rPr>
          <w:szCs w:val="22"/>
          <w:u w:val="single"/>
        </w:rPr>
      </w:pPr>
      <w:r w:rsidRPr="00E05B4F">
        <w:rPr>
          <w:sz w:val="16"/>
          <w:szCs w:val="22"/>
        </w:rPr>
        <w:t xml:space="preserve">To a large extent, </w:t>
      </w:r>
      <w:r w:rsidRPr="00880A29">
        <w:rPr>
          <w:szCs w:val="22"/>
          <w:u w:val="single"/>
        </w:rPr>
        <w:t xml:space="preserve">China is following the same blueprint drawn up by the US: </w:t>
      </w:r>
      <w:r w:rsidRPr="00880A29">
        <w:rPr>
          <w:szCs w:val="22"/>
          <w:highlight w:val="cyan"/>
          <w:u w:val="single"/>
        </w:rPr>
        <w:t>using government contracts</w:t>
      </w:r>
      <w:r w:rsidRPr="00880A29">
        <w:rPr>
          <w:szCs w:val="22"/>
          <w:u w:val="single"/>
        </w:rPr>
        <w:t xml:space="preserve"> and </w:t>
      </w:r>
      <w:r w:rsidRPr="00880A29">
        <w:rPr>
          <w:szCs w:val="22"/>
          <w:highlight w:val="cyan"/>
          <w:u w:val="single"/>
        </w:rPr>
        <w:t>subsidies</w:t>
      </w:r>
      <w:r w:rsidRPr="00880A29">
        <w:rPr>
          <w:szCs w:val="22"/>
          <w:u w:val="single"/>
        </w:rPr>
        <w:t xml:space="preserve"> to give these companies a foot up.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w:t>
      </w:r>
    </w:p>
    <w:p w14:paraId="5C8DA353" w14:textId="77777777" w:rsidR="00E76BF7" w:rsidRDefault="00E76BF7" w:rsidP="00E76BF7">
      <w:pPr>
        <w:rPr>
          <w:szCs w:val="22"/>
          <w:u w:val="single"/>
        </w:rPr>
      </w:pPr>
      <w:r w:rsidRPr="00E05B4F">
        <w:rPr>
          <w:sz w:val="16"/>
          <w:szCs w:val="22"/>
        </w:rPr>
        <w:t xml:space="preserve">Venture capital is another tried-and-true route. </w:t>
      </w:r>
      <w:r w:rsidRPr="00880A29">
        <w:rPr>
          <w:szCs w:val="22"/>
          <w:u w:val="single"/>
        </w:rPr>
        <w:t xml:space="preserve">The IDA report estimates that </w:t>
      </w:r>
      <w:r w:rsidRPr="00880A29">
        <w:rPr>
          <w:szCs w:val="22"/>
          <w:highlight w:val="cyan"/>
          <w:u w:val="single"/>
        </w:rPr>
        <w:t>VC funding</w:t>
      </w:r>
      <w:r w:rsidRPr="00880A29">
        <w:rPr>
          <w:szCs w:val="22"/>
          <w:u w:val="single"/>
        </w:rPr>
        <w:t xml:space="preserve"> for Chinese space companies was </w:t>
      </w:r>
      <w:r w:rsidRPr="00880A29">
        <w:rPr>
          <w:szCs w:val="22"/>
          <w:highlight w:val="cyan"/>
          <w:u w:val="single"/>
        </w:rPr>
        <w:t>up to $516 million</w:t>
      </w:r>
      <w:r w:rsidRPr="00880A29">
        <w:rPr>
          <w:szCs w:val="22"/>
          <w:u w:val="single"/>
        </w:rPr>
        <w:t xml:space="preserve"> in 2018—far shy of the $2.2 billion American companies raised, but nothing to scoff at for an industry that really only began seven years ago. At least 42 companies had no known government funding.</w:t>
      </w:r>
    </w:p>
    <w:p w14:paraId="40BF9C0A" w14:textId="77777777" w:rsidR="00E76BF7" w:rsidRPr="00E05B4F" w:rsidRDefault="00E76BF7" w:rsidP="00E76BF7">
      <w:pPr>
        <w:rPr>
          <w:sz w:val="16"/>
          <w:szCs w:val="16"/>
        </w:rPr>
      </w:pPr>
      <w:r w:rsidRPr="00E05B4F">
        <w:rPr>
          <w:sz w:val="16"/>
          <w:szCs w:val="16"/>
        </w:rPr>
        <w:t xml:space="preserve">And much of the government support these companies do receive doesn’t have a federal origin, but a provincial one. “[These companies] are drawing high-tech development to these local communities,” says Hines. “And in return, they’re given more autonomy by the local government.” While most have headquarters in Beijing, many keep facilities in Shenzhen, Chongqing, and other areas that might draw talent from local universities. </w:t>
      </w:r>
    </w:p>
    <w:p w14:paraId="11D21343" w14:textId="77777777" w:rsidR="00E76BF7" w:rsidRDefault="00E76BF7" w:rsidP="00E76BF7">
      <w:pPr>
        <w:rPr>
          <w:szCs w:val="22"/>
          <w:u w:val="single"/>
        </w:rPr>
      </w:pPr>
      <w:r w:rsidRPr="00880A29">
        <w:rPr>
          <w:szCs w:val="22"/>
          <w:u w:val="single"/>
        </w:rPr>
        <w:t xml:space="preserve">There’s also one advantage specific to </w:t>
      </w:r>
      <w:r w:rsidRPr="00880A29">
        <w:rPr>
          <w:szCs w:val="22"/>
          <w:highlight w:val="cyan"/>
          <w:u w:val="single"/>
        </w:rPr>
        <w:t>China</w:t>
      </w:r>
      <w:r w:rsidRPr="00880A29">
        <w:rPr>
          <w:szCs w:val="22"/>
          <w:u w:val="single"/>
        </w:rPr>
        <w:t xml:space="preserve">: </w:t>
      </w:r>
      <w:r w:rsidRPr="00880A29">
        <w:rPr>
          <w:szCs w:val="22"/>
          <w:highlight w:val="cyan"/>
          <w:u w:val="single"/>
        </w:rPr>
        <w:t>manufacturing</w:t>
      </w:r>
      <w:r w:rsidRPr="00880A29">
        <w:rPr>
          <w:szCs w:val="22"/>
          <w:u w:val="single"/>
        </w:rPr>
        <w:t xml:space="preserve">. </w:t>
      </w:r>
      <w:r w:rsidRPr="00E05B4F">
        <w:rPr>
          <w:sz w:val="16"/>
          <w:szCs w:val="22"/>
        </w:rPr>
        <w:t>“What is the best country to trust for manufacturing needs?” asks James Zheng, the CEO of Spacety’s Luxembourg headquarters. “It’s China.</w:t>
      </w:r>
      <w:r w:rsidRPr="00880A29">
        <w:rPr>
          <w:szCs w:val="22"/>
          <w:u w:val="single"/>
        </w:rPr>
        <w:t xml:space="preserve"> It’s the manufacturing </w:t>
      </w:r>
      <w:r w:rsidRPr="00880A29">
        <w:rPr>
          <w:szCs w:val="22"/>
          <w:highlight w:val="cyan"/>
          <w:u w:val="single"/>
        </w:rPr>
        <w:t>center</w:t>
      </w:r>
      <w:r w:rsidRPr="00880A29">
        <w:rPr>
          <w:szCs w:val="22"/>
          <w:u w:val="single"/>
        </w:rPr>
        <w:t xml:space="preserve"> of the world.” Zheng believes the country is in a </w:t>
      </w:r>
      <w:r w:rsidRPr="00880A29">
        <w:rPr>
          <w:szCs w:val="22"/>
          <w:highlight w:val="cyan"/>
          <w:u w:val="single"/>
        </w:rPr>
        <w:t>better position</w:t>
      </w:r>
      <w:r w:rsidRPr="00880A29">
        <w:rPr>
          <w:szCs w:val="22"/>
          <w:u w:val="single"/>
        </w:rPr>
        <w:t xml:space="preserve"> than any other </w:t>
      </w:r>
      <w:r w:rsidRPr="00880A29">
        <w:rPr>
          <w:szCs w:val="22"/>
          <w:highlight w:val="cyan"/>
          <w:u w:val="single"/>
        </w:rPr>
        <w:t>to take advantage of</w:t>
      </w:r>
      <w:r w:rsidRPr="00880A29">
        <w:rPr>
          <w:szCs w:val="22"/>
          <w:u w:val="single"/>
        </w:rPr>
        <w:t xml:space="preserve"> the space industry’s </w:t>
      </w:r>
      <w:r w:rsidRPr="00880A29">
        <w:rPr>
          <w:szCs w:val="22"/>
          <w:highlight w:val="cyan"/>
          <w:u w:val="single"/>
        </w:rPr>
        <w:t>new need for</w:t>
      </w:r>
      <w:r w:rsidRPr="00880A29">
        <w:rPr>
          <w:szCs w:val="22"/>
          <w:u w:val="single"/>
        </w:rPr>
        <w:t xml:space="preserve"> </w:t>
      </w:r>
      <w:r w:rsidRPr="00880A29">
        <w:rPr>
          <w:szCs w:val="22"/>
          <w:highlight w:val="cyan"/>
          <w:u w:val="single"/>
        </w:rPr>
        <w:t>mass production of satellites</w:t>
      </w:r>
      <w:r w:rsidRPr="00880A29">
        <w:rPr>
          <w:szCs w:val="22"/>
          <w:u w:val="single"/>
        </w:rPr>
        <w:t xml:space="preserve"> and </w:t>
      </w:r>
      <w:r w:rsidRPr="00E05B4F">
        <w:rPr>
          <w:szCs w:val="22"/>
          <w:highlight w:val="cyan"/>
          <w:u w:val="single"/>
        </w:rPr>
        <w:t>rockets</w:t>
      </w:r>
      <w:r w:rsidRPr="00880A29">
        <w:rPr>
          <w:szCs w:val="22"/>
          <w:u w:val="single"/>
        </w:rPr>
        <w:t xml:space="preserve"> alike.</w:t>
      </w:r>
    </w:p>
    <w:p w14:paraId="4339ACD5" w14:textId="77777777" w:rsidR="00E76BF7" w:rsidRPr="00D66325" w:rsidRDefault="00E76BF7" w:rsidP="00E76BF7">
      <w:pPr>
        <w:rPr>
          <w:szCs w:val="22"/>
        </w:rPr>
      </w:pPr>
      <w:r w:rsidRPr="00D66325">
        <w:rPr>
          <w:szCs w:val="22"/>
        </w:rPr>
        <w:t>Making friends</w:t>
      </w:r>
    </w:p>
    <w:p w14:paraId="16A849C3" w14:textId="77777777" w:rsidR="00E76BF7" w:rsidRPr="00D66325" w:rsidRDefault="00E76BF7" w:rsidP="00E76BF7">
      <w:pPr>
        <w:rPr>
          <w:szCs w:val="22"/>
          <w:u w:val="single"/>
        </w:rPr>
      </w:pPr>
      <w:r w:rsidRPr="00D66325">
        <w:rPr>
          <w:szCs w:val="22"/>
          <w:u w:val="single"/>
        </w:rPr>
        <w:t xml:space="preserve">The most critical strategic reason to encourage a private space sector is to create </w:t>
      </w:r>
      <w:r w:rsidRPr="009C3AE3">
        <w:rPr>
          <w:szCs w:val="22"/>
          <w:highlight w:val="cyan"/>
          <w:u w:val="single"/>
        </w:rPr>
        <w:t>opportunities for international collaboration</w:t>
      </w:r>
      <w:r w:rsidRPr="00D66325">
        <w:rPr>
          <w:szCs w:val="22"/>
          <w:u w:val="single"/>
        </w:rPr>
        <w:t xml:space="preserve">—particularly to </w:t>
      </w:r>
      <w:r w:rsidRPr="009C3AE3">
        <w:rPr>
          <w:szCs w:val="22"/>
          <w:highlight w:val="cyan"/>
          <w:u w:val="single"/>
        </w:rPr>
        <w:t>attract customers wary of</w:t>
      </w:r>
      <w:r w:rsidRPr="00D66325">
        <w:rPr>
          <w:szCs w:val="22"/>
          <w:u w:val="single"/>
        </w:rPr>
        <w:t xml:space="preserve"> being seen to </w:t>
      </w:r>
      <w:r w:rsidRPr="009C3AE3">
        <w:rPr>
          <w:szCs w:val="22"/>
          <w:highlight w:val="cyan"/>
          <w:u w:val="single"/>
        </w:rPr>
        <w:t>mix with</w:t>
      </w:r>
      <w:r w:rsidRPr="00D66325">
        <w:rPr>
          <w:szCs w:val="22"/>
          <w:u w:val="single"/>
        </w:rPr>
        <w:t xml:space="preserve"> the </w:t>
      </w:r>
      <w:r w:rsidRPr="009C3AE3">
        <w:rPr>
          <w:szCs w:val="22"/>
          <w:highlight w:val="cyan"/>
          <w:u w:val="single"/>
        </w:rPr>
        <w:t>Chinese gov</w:t>
      </w:r>
      <w:r w:rsidRPr="00D66325">
        <w:rPr>
          <w:szCs w:val="22"/>
          <w:u w:val="single"/>
        </w:rPr>
        <w:t>ernment. (</w:t>
      </w:r>
      <w:r w:rsidRPr="009C3AE3">
        <w:rPr>
          <w:szCs w:val="22"/>
          <w:highlight w:val="cyan"/>
          <w:u w:val="single"/>
        </w:rPr>
        <w:t>US agencies</w:t>
      </w:r>
      <w:r w:rsidRPr="00D66325">
        <w:rPr>
          <w:szCs w:val="22"/>
          <w:u w:val="single"/>
        </w:rPr>
        <w:t xml:space="preserve"> and government contractors, for example, are </w:t>
      </w:r>
      <w:r w:rsidRPr="009C3AE3">
        <w:rPr>
          <w:szCs w:val="22"/>
          <w:highlight w:val="cyan"/>
          <w:u w:val="single"/>
        </w:rPr>
        <w:t>barred from working with</w:t>
      </w:r>
      <w:r w:rsidRPr="00D66325">
        <w:rPr>
          <w:szCs w:val="22"/>
          <w:u w:val="single"/>
        </w:rPr>
        <w:t xml:space="preserve"> any </w:t>
      </w:r>
      <w:r w:rsidRPr="009C3AE3">
        <w:rPr>
          <w:szCs w:val="22"/>
          <w:highlight w:val="cyan"/>
          <w:u w:val="single"/>
        </w:rPr>
        <w:t>groups</w:t>
      </w:r>
      <w:r w:rsidRPr="00D66325">
        <w:rPr>
          <w:szCs w:val="22"/>
          <w:u w:val="single"/>
        </w:rPr>
        <w:t xml:space="preserve"> the </w:t>
      </w:r>
      <w:r w:rsidRPr="009C3AE3">
        <w:rPr>
          <w:szCs w:val="22"/>
          <w:highlight w:val="cyan"/>
          <w:u w:val="single"/>
        </w:rPr>
        <w:t>regime funds</w:t>
      </w:r>
      <w:r w:rsidRPr="00D66325">
        <w:rPr>
          <w:szCs w:val="22"/>
          <w:u w:val="single"/>
        </w:rPr>
        <w:t xml:space="preserve">.) </w:t>
      </w:r>
      <w:r w:rsidRPr="009C3AE3">
        <w:rPr>
          <w:szCs w:val="22"/>
          <w:highlight w:val="cyan"/>
          <w:u w:val="single"/>
        </w:rPr>
        <w:t>Document 60</w:t>
      </w:r>
      <w:r w:rsidRPr="00D66325">
        <w:rPr>
          <w:szCs w:val="22"/>
          <w:u w:val="single"/>
        </w:rPr>
        <w:t xml:space="preserve"> and others issued by China’s National Development and Reform Commission were </w:t>
      </w:r>
      <w:r w:rsidRPr="009C3AE3">
        <w:rPr>
          <w:szCs w:val="22"/>
          <w:highlight w:val="cyan"/>
          <w:u w:val="single"/>
        </w:rPr>
        <w:t>aimed</w:t>
      </w:r>
      <w:r w:rsidRPr="00D66325">
        <w:rPr>
          <w:szCs w:val="22"/>
          <w:u w:val="single"/>
        </w:rPr>
        <w:t xml:space="preserve"> not just at promoting technological innovation, but also </w:t>
      </w:r>
      <w:r w:rsidRPr="009C3AE3">
        <w:rPr>
          <w:szCs w:val="22"/>
          <w:highlight w:val="cyan"/>
          <w:u w:val="single"/>
        </w:rPr>
        <w:t>at drawing in foreign investment</w:t>
      </w:r>
      <w:r w:rsidRPr="00D66325">
        <w:rPr>
          <w:szCs w:val="22"/>
          <w:u w:val="single"/>
        </w:rPr>
        <w:t xml:space="preserve"> and </w:t>
      </w:r>
      <w:r w:rsidRPr="009C3AE3">
        <w:rPr>
          <w:szCs w:val="22"/>
          <w:highlight w:val="cyan"/>
          <w:u w:val="single"/>
        </w:rPr>
        <w:t>maximizing</w:t>
      </w:r>
      <w:r w:rsidRPr="00D66325">
        <w:rPr>
          <w:szCs w:val="22"/>
          <w:u w:val="single"/>
        </w:rPr>
        <w:t xml:space="preserve"> a </w:t>
      </w:r>
      <w:r w:rsidRPr="009C3AE3">
        <w:rPr>
          <w:szCs w:val="22"/>
          <w:highlight w:val="cyan"/>
          <w:u w:val="single"/>
        </w:rPr>
        <w:t>customer base beyond</w:t>
      </w:r>
      <w:r w:rsidRPr="00D66325">
        <w:rPr>
          <w:szCs w:val="22"/>
          <w:u w:val="single"/>
        </w:rPr>
        <w:t xml:space="preserve"> Chinese </w:t>
      </w:r>
      <w:r w:rsidRPr="009C3AE3">
        <w:rPr>
          <w:szCs w:val="22"/>
          <w:highlight w:val="cyan"/>
          <w:u w:val="single"/>
        </w:rPr>
        <w:t>borders</w:t>
      </w:r>
      <w:r w:rsidRPr="00D66325">
        <w:rPr>
          <w:szCs w:val="22"/>
          <w:u w:val="single"/>
        </w:rPr>
        <w:t>.</w:t>
      </w:r>
    </w:p>
    <w:p w14:paraId="51228446" w14:textId="77777777" w:rsidR="00E76BF7" w:rsidRPr="00880A29" w:rsidRDefault="00E76BF7" w:rsidP="00E76BF7">
      <w:pPr>
        <w:rPr>
          <w:szCs w:val="22"/>
          <w:u w:val="single"/>
        </w:rPr>
      </w:pPr>
      <w:r w:rsidRPr="009C3AE3">
        <w:rPr>
          <w:b/>
          <w:bCs/>
          <w:sz w:val="26"/>
          <w:szCs w:val="26"/>
          <w:u w:val="single"/>
        </w:rPr>
        <w:t>“China realizes there are certain things they cannot get on their own,”</w:t>
      </w:r>
      <w:r w:rsidRPr="00D66325">
        <w:rPr>
          <w:szCs w:val="22"/>
          <w:u w:val="single"/>
        </w:rPr>
        <w:t xml:space="preserve"> says Frans von der Dunk, a space policy expert at the University of Nebraska–Lincoln. Chinese companies like LandSpace and MinoSpace have worked to accrue funding through foreign investment, escaping dependence on state subsidies. And by avoiding state funding, a company can also avoid an array of restrictions on what it can and can’t do (such as constraints on talking with the media). Foreign investment also makes it </w:t>
      </w:r>
      <w:r w:rsidRPr="009C3AE3">
        <w:rPr>
          <w:szCs w:val="22"/>
          <w:highlight w:val="cyan"/>
          <w:u w:val="single"/>
        </w:rPr>
        <w:t>easier to compete on</w:t>
      </w:r>
      <w:r w:rsidRPr="00D66325">
        <w:rPr>
          <w:szCs w:val="22"/>
          <w:u w:val="single"/>
        </w:rPr>
        <w:t xml:space="preserve"> a </w:t>
      </w:r>
      <w:r w:rsidRPr="009C3AE3">
        <w:rPr>
          <w:szCs w:val="22"/>
          <w:highlight w:val="cyan"/>
          <w:u w:val="single"/>
        </w:rPr>
        <w:t>global scale</w:t>
      </w:r>
      <w:r w:rsidRPr="00D66325">
        <w:rPr>
          <w:szCs w:val="22"/>
          <w:u w:val="single"/>
        </w:rPr>
        <w:t xml:space="preserve">: you’re </w:t>
      </w:r>
      <w:r w:rsidRPr="009C3AE3">
        <w:rPr>
          <w:szCs w:val="22"/>
          <w:highlight w:val="cyan"/>
          <w:u w:val="single"/>
        </w:rPr>
        <w:t>taking on clients</w:t>
      </w:r>
      <w:r w:rsidRPr="00D66325">
        <w:rPr>
          <w:szCs w:val="22"/>
          <w:u w:val="single"/>
        </w:rPr>
        <w:t xml:space="preserve"> </w:t>
      </w:r>
      <w:r w:rsidRPr="009C3AE3">
        <w:rPr>
          <w:szCs w:val="22"/>
          <w:highlight w:val="cyan"/>
          <w:u w:val="single"/>
        </w:rPr>
        <w:t>around</w:t>
      </w:r>
      <w:r w:rsidRPr="00D66325">
        <w:rPr>
          <w:szCs w:val="22"/>
          <w:u w:val="single"/>
        </w:rPr>
        <w:t xml:space="preserve"> the </w:t>
      </w:r>
      <w:r w:rsidRPr="009C3AE3">
        <w:rPr>
          <w:szCs w:val="22"/>
          <w:highlight w:val="cyan"/>
          <w:u w:val="single"/>
        </w:rPr>
        <w:t>world</w:t>
      </w:r>
      <w:r w:rsidRPr="00D66325">
        <w:rPr>
          <w:szCs w:val="22"/>
          <w:u w:val="single"/>
        </w:rPr>
        <w:t xml:space="preserve">, </w:t>
      </w:r>
      <w:r w:rsidRPr="009C3AE3">
        <w:rPr>
          <w:szCs w:val="22"/>
          <w:highlight w:val="cyan"/>
          <w:u w:val="single"/>
        </w:rPr>
        <w:t>launching from other countries</w:t>
      </w:r>
      <w:r w:rsidRPr="00D66325">
        <w:rPr>
          <w:szCs w:val="22"/>
          <w:u w:val="single"/>
        </w:rPr>
        <w:t xml:space="preserve">, and </w:t>
      </w:r>
      <w:r w:rsidRPr="009C3AE3">
        <w:rPr>
          <w:szCs w:val="22"/>
          <w:highlight w:val="cyan"/>
          <w:u w:val="single"/>
        </w:rPr>
        <w:t>bringing talent from outside</w:t>
      </w:r>
      <w:r w:rsidRPr="00D66325">
        <w:rPr>
          <w:szCs w:val="22"/>
          <w:u w:val="single"/>
        </w:rPr>
        <w:t xml:space="preserve"> China.</w:t>
      </w:r>
    </w:p>
    <w:p w14:paraId="34394161" w14:textId="77777777" w:rsidR="00E76BF7" w:rsidRPr="00B84197" w:rsidRDefault="00E76BF7" w:rsidP="00E76BF7">
      <w:pPr>
        <w:pStyle w:val="Heading4"/>
      </w:pPr>
      <w:r>
        <w:t>3] Mining basing competition causes war</w:t>
      </w:r>
    </w:p>
    <w:p w14:paraId="138DF8D0" w14:textId="77777777" w:rsidR="00E76BF7" w:rsidRDefault="00E76BF7" w:rsidP="00E76BF7">
      <w:pPr>
        <w:rPr>
          <w:szCs w:val="22"/>
        </w:rPr>
      </w:pPr>
      <w:r w:rsidRPr="00C13EA1">
        <w:rPr>
          <w:rStyle w:val="Style13ptBold"/>
        </w:rPr>
        <w:t>Jamasmie 21</w:t>
      </w:r>
      <w:r w:rsidRPr="00C13EA1">
        <w:rPr>
          <w:szCs w:val="22"/>
        </w:rPr>
        <w:t xml:space="preserve"> — (Cecilia</w:t>
      </w:r>
      <w:r>
        <w:rPr>
          <w:szCs w:val="22"/>
        </w:rPr>
        <w:t xml:space="preserve"> </w:t>
      </w:r>
      <w:r w:rsidRPr="00C13EA1">
        <w:rPr>
          <w:szCs w:val="22"/>
        </w:rPr>
        <w:t xml:space="preserve">Jamasmie, Cecilia has covered mining for more than a decade. She is particularly interested in Corporate Social Responsibility (CSR), Diamonds and Latin America. Cecilia has been interviewed by BBC News and CBC among others and has been a guest speaker at mining conventions, including MINExpo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“Experts warn of brewing space mining war among US, China and </w:t>
      </w:r>
      <w:proofErr w:type="gramStart"/>
      <w:r w:rsidRPr="00C13EA1">
        <w:rPr>
          <w:szCs w:val="22"/>
        </w:rPr>
        <w:t>Russia“</w:t>
      </w:r>
      <w:proofErr w:type="gramEnd"/>
      <w:r w:rsidRPr="00C13EA1">
        <w:rPr>
          <w:szCs w:val="22"/>
        </w:rPr>
        <w:t xml:space="preserve">, MINING, </w:t>
      </w:r>
      <w:r>
        <w:rPr>
          <w:szCs w:val="22"/>
        </w:rPr>
        <w:t>4-29-21</w:t>
      </w:r>
      <w:r w:rsidRPr="00C13EA1">
        <w:rPr>
          <w:szCs w:val="22"/>
        </w:rPr>
        <w:t>, Available Online at https://www.mining.com/experts-warn-of-brewing-space-mining-war-among-us-china-and-russia/, accessed 1-11-2022, HKR-AR)</w:t>
      </w:r>
    </w:p>
    <w:p w14:paraId="488EFD7B" w14:textId="77777777" w:rsidR="00E76BF7" w:rsidRPr="00BE1EFA" w:rsidRDefault="00E76BF7" w:rsidP="00E76BF7">
      <w:pPr>
        <w:rPr>
          <w:szCs w:val="22"/>
        </w:rPr>
      </w:pPr>
      <w:r w:rsidRPr="00BE1EFA">
        <w:rPr>
          <w:szCs w:val="22"/>
        </w:rPr>
        <w:t xml:space="preserve">A </w:t>
      </w:r>
      <w:r w:rsidRPr="00B84197">
        <w:rPr>
          <w:szCs w:val="22"/>
          <w:highlight w:val="cyan"/>
          <w:u w:val="single"/>
        </w:rPr>
        <w:t>brewing war</w:t>
      </w:r>
      <w:r w:rsidRPr="00B84197">
        <w:rPr>
          <w:szCs w:val="22"/>
          <w:u w:val="single"/>
        </w:rPr>
        <w:t xml:space="preserve"> to set a </w:t>
      </w:r>
      <w:r w:rsidRPr="00B84197">
        <w:rPr>
          <w:szCs w:val="22"/>
          <w:highlight w:val="cyan"/>
          <w:u w:val="single"/>
        </w:rPr>
        <w:t>mining</w:t>
      </w:r>
      <w:r w:rsidRPr="00B84197">
        <w:rPr>
          <w:szCs w:val="22"/>
          <w:u w:val="single"/>
        </w:rPr>
        <w:t xml:space="preserve"> base </w:t>
      </w:r>
      <w:r w:rsidRPr="00B84197">
        <w:rPr>
          <w:szCs w:val="22"/>
          <w:highlight w:val="cyan"/>
          <w:u w:val="single"/>
        </w:rPr>
        <w:t>in space</w:t>
      </w:r>
      <w:r w:rsidRPr="00B84197">
        <w:rPr>
          <w:szCs w:val="22"/>
          <w:u w:val="single"/>
        </w:rPr>
        <w:t xml:space="preserve"> is likely to see </w:t>
      </w:r>
      <w:r w:rsidRPr="00B84197">
        <w:rPr>
          <w:szCs w:val="22"/>
          <w:highlight w:val="cyan"/>
          <w:u w:val="single"/>
        </w:rPr>
        <w:t>China and Russia joining forces to keep</w:t>
      </w:r>
      <w:r w:rsidRPr="00B84197">
        <w:rPr>
          <w:szCs w:val="22"/>
          <w:u w:val="single"/>
        </w:rPr>
        <w:t xml:space="preserve"> the </w:t>
      </w:r>
      <w:r w:rsidRPr="00B84197">
        <w:rPr>
          <w:szCs w:val="22"/>
          <w:highlight w:val="cyan"/>
          <w:u w:val="single"/>
        </w:rPr>
        <w:t>US</w:t>
      </w:r>
      <w:r w:rsidRPr="00B84197">
        <w:rPr>
          <w:szCs w:val="22"/>
          <w:u w:val="single"/>
        </w:rPr>
        <w:t xml:space="preserve"> increasing attempts to dominate extra-terrestrial commerce </w:t>
      </w:r>
      <w:r w:rsidRPr="00B84197">
        <w:rPr>
          <w:szCs w:val="22"/>
          <w:highlight w:val="cyan"/>
          <w:u w:val="single"/>
        </w:rPr>
        <w:t>at bay</w:t>
      </w:r>
      <w:r w:rsidRPr="00B84197">
        <w:rPr>
          <w:szCs w:val="22"/>
          <w:u w:val="single"/>
        </w:rPr>
        <w:t>, experts warn.</w:t>
      </w:r>
    </w:p>
    <w:p w14:paraId="309F412F" w14:textId="77777777" w:rsidR="00E76BF7" w:rsidRPr="00B84197" w:rsidRDefault="00E76BF7" w:rsidP="00E76BF7">
      <w:pPr>
        <w:rPr>
          <w:sz w:val="16"/>
          <w:szCs w:val="16"/>
        </w:rPr>
      </w:pPr>
      <w:r w:rsidRPr="00B84197">
        <w:rPr>
          <w:sz w:val="16"/>
          <w:szCs w:val="16"/>
        </w:rPr>
        <w:t>The Trump Administration took an active interest in space, announcing that America would return astronauts to the moon by 2024 and creating the Space Force as the newest branch of the US military.</w:t>
      </w:r>
    </w:p>
    <w:p w14:paraId="68947852" w14:textId="77777777" w:rsidR="00E76BF7" w:rsidRPr="006B4554" w:rsidRDefault="00E76BF7" w:rsidP="00E76BF7">
      <w:pPr>
        <w:rPr>
          <w:sz w:val="16"/>
          <w:szCs w:val="22"/>
        </w:rPr>
      </w:pPr>
      <w:r w:rsidRPr="006B4554">
        <w:rPr>
          <w:sz w:val="16"/>
          <w:szCs w:val="22"/>
        </w:rPr>
        <w:t>It also proposed global legal framework for mining on the moon</w:t>
      </w:r>
      <w:r w:rsidRPr="00B84197">
        <w:rPr>
          <w:szCs w:val="22"/>
          <w:u w:val="single"/>
        </w:rPr>
        <w:t xml:space="preserve">, called the </w:t>
      </w:r>
      <w:r w:rsidRPr="00B84197">
        <w:rPr>
          <w:szCs w:val="22"/>
          <w:highlight w:val="cyan"/>
          <w:u w:val="single"/>
        </w:rPr>
        <w:t>Artemis Accords</w:t>
      </w:r>
      <w:r w:rsidRPr="00B84197">
        <w:rPr>
          <w:szCs w:val="22"/>
          <w:u w:val="single"/>
        </w:rPr>
        <w:t xml:space="preserve">, </w:t>
      </w:r>
      <w:r w:rsidRPr="00B84197">
        <w:rPr>
          <w:szCs w:val="22"/>
          <w:highlight w:val="cyan"/>
          <w:u w:val="single"/>
        </w:rPr>
        <w:t>encouraging</w:t>
      </w:r>
      <w:r w:rsidRPr="00B84197">
        <w:rPr>
          <w:szCs w:val="22"/>
          <w:u w:val="single"/>
        </w:rPr>
        <w:t xml:space="preserve"> citizens to </w:t>
      </w:r>
      <w:r w:rsidRPr="00B84197">
        <w:rPr>
          <w:szCs w:val="22"/>
          <w:highlight w:val="cyan"/>
          <w:u w:val="single"/>
        </w:rPr>
        <w:t>mine</w:t>
      </w:r>
      <w:r w:rsidRPr="00B84197">
        <w:rPr>
          <w:szCs w:val="22"/>
          <w:u w:val="single"/>
        </w:rPr>
        <w:t xml:space="preserve"> the Earth’s natural satellite and other </w:t>
      </w:r>
      <w:r w:rsidRPr="00B84197">
        <w:rPr>
          <w:szCs w:val="22"/>
          <w:highlight w:val="cyan"/>
          <w:u w:val="single"/>
        </w:rPr>
        <w:t>celestial bodies with commercial purposes</w:t>
      </w:r>
      <w:r w:rsidRPr="00B84197">
        <w:rPr>
          <w:szCs w:val="22"/>
          <w:u w:val="single"/>
        </w:rPr>
        <w:t>.</w:t>
      </w:r>
    </w:p>
    <w:p w14:paraId="22D8D03C" w14:textId="77777777" w:rsidR="00E76BF7" w:rsidRPr="006B4554" w:rsidRDefault="00E76BF7" w:rsidP="00E76BF7">
      <w:pPr>
        <w:rPr>
          <w:sz w:val="16"/>
          <w:szCs w:val="16"/>
        </w:rPr>
      </w:pPr>
      <w:r w:rsidRPr="006B4554">
        <w:rPr>
          <w:sz w:val="16"/>
          <w:szCs w:val="16"/>
        </w:rPr>
        <w:t>The directive classified outer space as a “legally and physically unique domain of human activity” instead of a “global commons,” paving the way for mining the moon without any sort of international treaty.</w:t>
      </w:r>
    </w:p>
    <w:p w14:paraId="72B95D98" w14:textId="77777777" w:rsidR="00E76BF7" w:rsidRPr="006B4554" w:rsidRDefault="00E76BF7" w:rsidP="00E76BF7">
      <w:pPr>
        <w:rPr>
          <w:sz w:val="16"/>
          <w:szCs w:val="16"/>
        </w:rPr>
      </w:pPr>
      <w:r w:rsidRPr="006B4554">
        <w:rPr>
          <w:sz w:val="16"/>
          <w:szCs w:val="16"/>
        </w:rPr>
        <w:t>Spearheaded by the US National Aeronautics and Space Administration (NASA), the Artemis Accords were signed in October by Australia, Canada, England, Japan, Luxembourg, Italy and the United Emirates.</w:t>
      </w:r>
    </w:p>
    <w:p w14:paraId="4C487B37" w14:textId="77777777" w:rsidR="00E76BF7" w:rsidRPr="006B4554" w:rsidRDefault="00E76BF7" w:rsidP="00E76BF7">
      <w:pPr>
        <w:rPr>
          <w:sz w:val="16"/>
          <w:szCs w:val="22"/>
        </w:rPr>
      </w:pPr>
      <w:r w:rsidRPr="006B4554">
        <w:rPr>
          <w:sz w:val="16"/>
          <w:szCs w:val="22"/>
        </w:rPr>
        <w:t xml:space="preserve">“Unfortunately, </w:t>
      </w:r>
      <w:r w:rsidRPr="00B84197">
        <w:rPr>
          <w:szCs w:val="22"/>
          <w:u w:val="single"/>
        </w:rPr>
        <w:t xml:space="preserve">the Trump Administration </w:t>
      </w:r>
      <w:r w:rsidRPr="00B84197">
        <w:rPr>
          <w:szCs w:val="22"/>
          <w:highlight w:val="cyan"/>
          <w:u w:val="single"/>
        </w:rPr>
        <w:t>exacerbated</w:t>
      </w:r>
      <w:r w:rsidRPr="00B84197">
        <w:rPr>
          <w:szCs w:val="22"/>
          <w:u w:val="single"/>
        </w:rPr>
        <w:t xml:space="preserve"> a </w:t>
      </w:r>
      <w:r w:rsidRPr="00B84197">
        <w:rPr>
          <w:szCs w:val="22"/>
          <w:highlight w:val="cyan"/>
          <w:u w:val="single"/>
        </w:rPr>
        <w:t>national security threat</w:t>
      </w:r>
      <w:r w:rsidRPr="00B84197">
        <w:rPr>
          <w:szCs w:val="22"/>
          <w:u w:val="single"/>
        </w:rPr>
        <w:t xml:space="preserve"> and risked the economic opportunity it hoped to secure in outer space by </w:t>
      </w:r>
      <w:r w:rsidRPr="00B84197">
        <w:rPr>
          <w:szCs w:val="22"/>
          <w:highlight w:val="cyan"/>
          <w:u w:val="single"/>
        </w:rPr>
        <w:t>failing to engage Russia or China</w:t>
      </w:r>
      <w:r w:rsidRPr="00B84197">
        <w:rPr>
          <w:szCs w:val="22"/>
          <w:u w:val="single"/>
        </w:rPr>
        <w:t xml:space="preserve"> as potential partners,” says Elya Taichman, former legislative director for then-Republican Michelle Lujan Grisham.</w:t>
      </w:r>
    </w:p>
    <w:p w14:paraId="13ABD582" w14:textId="77777777" w:rsidR="00E76BF7" w:rsidRPr="006B4554" w:rsidRDefault="00E76BF7" w:rsidP="00E76BF7">
      <w:pPr>
        <w:rPr>
          <w:sz w:val="16"/>
          <w:szCs w:val="22"/>
        </w:rPr>
      </w:pPr>
      <w:r w:rsidRPr="006B4554">
        <w:rPr>
          <w:sz w:val="16"/>
          <w:szCs w:val="22"/>
        </w:rPr>
        <w:t xml:space="preserve">“Instead, the Artemis Accords have </w:t>
      </w:r>
      <w:r w:rsidRPr="00B84197">
        <w:rPr>
          <w:szCs w:val="22"/>
          <w:highlight w:val="cyan"/>
          <w:u w:val="single"/>
        </w:rPr>
        <w:t>driven China</w:t>
      </w:r>
      <w:r w:rsidRPr="00B84197">
        <w:rPr>
          <w:szCs w:val="22"/>
          <w:u w:val="single"/>
        </w:rPr>
        <w:t xml:space="preserve"> and </w:t>
      </w:r>
      <w:r w:rsidRPr="00B84197">
        <w:rPr>
          <w:szCs w:val="22"/>
          <w:highlight w:val="cyan"/>
          <w:u w:val="single"/>
        </w:rPr>
        <w:t>Russia toward</w:t>
      </w:r>
      <w:r w:rsidRPr="00B84197">
        <w:rPr>
          <w:szCs w:val="22"/>
          <w:u w:val="single"/>
        </w:rPr>
        <w:t xml:space="preserve"> increased </w:t>
      </w:r>
      <w:r w:rsidRPr="00B84197">
        <w:rPr>
          <w:szCs w:val="22"/>
          <w:highlight w:val="cyan"/>
          <w:u w:val="single"/>
        </w:rPr>
        <w:t>coop</w:t>
      </w:r>
      <w:r w:rsidRPr="00B84197">
        <w:rPr>
          <w:szCs w:val="22"/>
          <w:u w:val="single"/>
        </w:rPr>
        <w:t xml:space="preserve">eration in space </w:t>
      </w:r>
      <w:r w:rsidRPr="00B84197">
        <w:rPr>
          <w:szCs w:val="22"/>
          <w:highlight w:val="cyan"/>
          <w:u w:val="single"/>
        </w:rPr>
        <w:t>out of</w:t>
      </w:r>
      <w:r w:rsidRPr="00B84197">
        <w:rPr>
          <w:szCs w:val="22"/>
          <w:u w:val="single"/>
        </w:rPr>
        <w:t xml:space="preserve"> fear and </w:t>
      </w:r>
      <w:r w:rsidRPr="00B84197">
        <w:rPr>
          <w:szCs w:val="22"/>
          <w:highlight w:val="cyan"/>
          <w:u w:val="single"/>
        </w:rPr>
        <w:t>necessity</w:t>
      </w:r>
      <w:r w:rsidRPr="006B4554">
        <w:rPr>
          <w:sz w:val="16"/>
          <w:szCs w:val="22"/>
        </w:rPr>
        <w:t>,” he writes.</w:t>
      </w:r>
    </w:p>
    <w:p w14:paraId="422A9E9D" w14:textId="77777777" w:rsidR="00E76BF7" w:rsidRPr="006B4554" w:rsidRDefault="00E76BF7" w:rsidP="00E76BF7">
      <w:pPr>
        <w:rPr>
          <w:sz w:val="16"/>
          <w:szCs w:val="16"/>
        </w:rPr>
      </w:pPr>
      <w:r w:rsidRPr="006B4554">
        <w:rPr>
          <w:sz w:val="16"/>
          <w:szCs w:val="16"/>
        </w:rPr>
        <w:t>Russia’s space agency Roscosmos was the first to speak up, likening the policy to colonialism.</w:t>
      </w:r>
    </w:p>
    <w:p w14:paraId="7813C453" w14:textId="77777777" w:rsidR="00E76BF7" w:rsidRPr="006B4554" w:rsidRDefault="00E76BF7" w:rsidP="00E76BF7">
      <w:pPr>
        <w:rPr>
          <w:sz w:val="16"/>
          <w:szCs w:val="16"/>
        </w:rPr>
      </w:pPr>
      <w:r w:rsidRPr="006B4554">
        <w:rPr>
          <w:sz w:val="16"/>
          <w:szCs w:val="16"/>
        </w:rPr>
        <w:t>“There have already been examples in history when one country decided to start seizing territories in its interest — everyone remembers what came of it,” Roscosmos’ deputy general director for international cooperation, Sergey Saveliev, said at the time.</w:t>
      </w:r>
    </w:p>
    <w:p w14:paraId="295F9572" w14:textId="77777777" w:rsidR="00E76BF7" w:rsidRPr="006B4554" w:rsidRDefault="00E76BF7" w:rsidP="00E76BF7">
      <w:pPr>
        <w:rPr>
          <w:sz w:val="16"/>
          <w:szCs w:val="22"/>
        </w:rPr>
      </w:pPr>
      <w:r w:rsidRPr="006B4554">
        <w:rPr>
          <w:sz w:val="16"/>
          <w:szCs w:val="22"/>
        </w:rPr>
        <w:t xml:space="preserve">China, which made history in 2019 by becoming the first country to land a probe on the far side of the Moon, chose a different approach. Since the Artemis Accords were first announced, </w:t>
      </w:r>
      <w:r w:rsidRPr="00B84197">
        <w:rPr>
          <w:szCs w:val="22"/>
          <w:highlight w:val="cyan"/>
          <w:u w:val="single"/>
        </w:rPr>
        <w:t>Beijing</w:t>
      </w:r>
      <w:r w:rsidRPr="00B84197">
        <w:rPr>
          <w:szCs w:val="22"/>
          <w:u w:val="single"/>
        </w:rPr>
        <w:t xml:space="preserve"> has </w:t>
      </w:r>
      <w:r w:rsidRPr="00B84197">
        <w:rPr>
          <w:szCs w:val="22"/>
          <w:highlight w:val="cyan"/>
          <w:u w:val="single"/>
        </w:rPr>
        <w:t>approached Russia to jointly build</w:t>
      </w:r>
      <w:r w:rsidRPr="00B84197">
        <w:rPr>
          <w:szCs w:val="22"/>
          <w:u w:val="single"/>
        </w:rPr>
        <w:t xml:space="preserve"> a </w:t>
      </w:r>
      <w:r w:rsidRPr="00B84197">
        <w:rPr>
          <w:szCs w:val="22"/>
          <w:highlight w:val="cyan"/>
          <w:u w:val="single"/>
        </w:rPr>
        <w:t>lunar research base</w:t>
      </w:r>
      <w:r w:rsidRPr="00B84197">
        <w:rPr>
          <w:szCs w:val="22"/>
          <w:u w:val="single"/>
        </w:rPr>
        <w:t>.</w:t>
      </w:r>
    </w:p>
    <w:p w14:paraId="52F50277" w14:textId="77777777" w:rsidR="00E76BF7" w:rsidRDefault="00E76BF7" w:rsidP="00E76BF7">
      <w:pPr>
        <w:rPr>
          <w:sz w:val="16"/>
          <w:szCs w:val="16"/>
        </w:rPr>
      </w:pPr>
      <w:r w:rsidRPr="006B4554">
        <w:rPr>
          <w:sz w:val="16"/>
          <w:szCs w:val="16"/>
        </w:rPr>
        <w:t>President Xi Jinping has also he made sure China planted its flag on the Moon, which happened in December 2020, more than 50 years after the US reached the lunar surface.</w:t>
      </w:r>
    </w:p>
    <w:p w14:paraId="1C6C7715" w14:textId="77777777" w:rsidR="00E76BF7" w:rsidRPr="002665DB" w:rsidRDefault="00E76BF7" w:rsidP="00E76BF7">
      <w:pPr>
        <w:pStyle w:val="Heading4"/>
      </w:pPr>
      <w:r>
        <w:t xml:space="preserve">4] Russia’s long-term space strategy is </w:t>
      </w:r>
      <w:r>
        <w:rPr>
          <w:u w:val="single"/>
        </w:rPr>
        <w:t>contingent</w:t>
      </w:r>
      <w:r>
        <w:t xml:space="preserve"> on the Chinese private sector</w:t>
      </w:r>
    </w:p>
    <w:p w14:paraId="08213108" w14:textId="77777777" w:rsidR="00E76BF7" w:rsidRDefault="00E76BF7" w:rsidP="00E76BF7">
      <w:r w:rsidRPr="00B56A8D">
        <w:rPr>
          <w:rStyle w:val="Style13ptBold"/>
        </w:rPr>
        <w:t>Curcio 21</w:t>
      </w:r>
      <w:r w:rsidRPr="00B56A8D">
        <w:t xml:space="preserve"> — (</w:t>
      </w:r>
      <w:r>
        <w:t>Blaine Curcio</w:t>
      </w:r>
      <w:r w:rsidRPr="00B56A8D">
        <w:t>, Blaine Curcio is an Affiliate Senior Consultant for Euroconsult, based in Hong Kong. Since joining Euroconsult in 2018, he has contributed to a wide range of consulting missions and research reports, primarily covering the satcom sector globally and the broader space industry in China., “Developments in China's Commercial Space Sector“, National Bureau of Asian Research (NBR), 8-24-2021, Available Online at https://www.nbr.org/publication/developments-in-chinas-commercial-space-sector/, accessed 1-12-2022, HKR-AR)</w:t>
      </w:r>
      <w:r>
        <w:t xml:space="preserve"> //Blaine Curcio is the interviewee; the interviewer is </w:t>
      </w:r>
      <w:r w:rsidRPr="00B56A8D">
        <w:t>lura Winfrey, an intern with the Center for Innovation, Trade, and Strategy at NBR.</w:t>
      </w:r>
    </w:p>
    <w:p w14:paraId="7C62AF8F" w14:textId="77777777" w:rsidR="00E76BF7" w:rsidRPr="002665DB" w:rsidRDefault="00E76BF7" w:rsidP="00E76BF7">
      <w:pPr>
        <w:rPr>
          <w:u w:val="single"/>
        </w:rPr>
      </w:pPr>
      <w:r w:rsidRPr="00057883">
        <w:rPr>
          <w:sz w:val="16"/>
        </w:rPr>
        <w:t xml:space="preserve">The Russian and U.S. space industries are the two oldest. They have a lot of space programs, experts, and related intellectual property and have been integrated into the space ecosystem. </w:t>
      </w:r>
      <w:r w:rsidRPr="002665DB">
        <w:rPr>
          <w:u w:val="single"/>
        </w:rPr>
        <w:t xml:space="preserve">The </w:t>
      </w:r>
      <w:r w:rsidRPr="002665DB">
        <w:rPr>
          <w:highlight w:val="cyan"/>
          <w:u w:val="single"/>
        </w:rPr>
        <w:t>Chinese</w:t>
      </w:r>
      <w:r w:rsidRPr="002665DB">
        <w:rPr>
          <w:u w:val="single"/>
        </w:rPr>
        <w:t xml:space="preserve"> space </w:t>
      </w:r>
      <w:r w:rsidRPr="002665DB">
        <w:rPr>
          <w:highlight w:val="cyan"/>
          <w:u w:val="single"/>
        </w:rPr>
        <w:t>sector</w:t>
      </w:r>
      <w:r w:rsidRPr="002665DB">
        <w:rPr>
          <w:u w:val="single"/>
        </w:rPr>
        <w:t xml:space="preserve"> has </w:t>
      </w:r>
      <w:r w:rsidRPr="002665DB">
        <w:rPr>
          <w:highlight w:val="cyan"/>
          <w:u w:val="single"/>
        </w:rPr>
        <w:t>developed</w:t>
      </w:r>
      <w:r w:rsidRPr="002665DB">
        <w:rPr>
          <w:u w:val="single"/>
        </w:rPr>
        <w:t xml:space="preserve"> primarily </w:t>
      </w:r>
      <w:r w:rsidRPr="002665DB">
        <w:rPr>
          <w:highlight w:val="cyan"/>
          <w:u w:val="single"/>
        </w:rPr>
        <w:t>independently</w:t>
      </w:r>
      <w:r w:rsidRPr="002665DB">
        <w:rPr>
          <w:u w:val="single"/>
        </w:rPr>
        <w:t xml:space="preserve"> from the U.S.-Russia system.</w:t>
      </w:r>
      <w:r w:rsidRPr="00057883">
        <w:rPr>
          <w:sz w:val="16"/>
        </w:rPr>
        <w:t xml:space="preserve"> There has been some collaboration between China and Europe since the Wolf Amendment, but the absence of any kind of commercial space companies until recently, combined with the sensitivity around the International Traffic in Arms Regulations (a U.S. export-control regime), has forced the Chinese space ecosystem to develop pretty much independently. </w:t>
      </w:r>
      <w:r w:rsidRPr="002665DB">
        <w:rPr>
          <w:highlight w:val="cyan"/>
          <w:u w:val="single"/>
        </w:rPr>
        <w:t>Russia</w:t>
      </w:r>
      <w:r w:rsidRPr="002665DB">
        <w:rPr>
          <w:u w:val="single"/>
        </w:rPr>
        <w:t xml:space="preserve">, though a nation </w:t>
      </w:r>
      <w:r w:rsidRPr="002665DB">
        <w:rPr>
          <w:highlight w:val="cyan"/>
          <w:u w:val="single"/>
        </w:rPr>
        <w:t>in decline</w:t>
      </w:r>
      <w:r w:rsidRPr="002665DB">
        <w:rPr>
          <w:u w:val="single"/>
        </w:rPr>
        <w:t xml:space="preserve">, still </w:t>
      </w:r>
      <w:r w:rsidRPr="002665DB">
        <w:rPr>
          <w:highlight w:val="cyan"/>
          <w:u w:val="single"/>
        </w:rPr>
        <w:t>likes projects involving space</w:t>
      </w:r>
      <w:r w:rsidRPr="002665DB">
        <w:rPr>
          <w:u w:val="single"/>
        </w:rPr>
        <w:t xml:space="preserve"> </w:t>
      </w:r>
      <w:r w:rsidRPr="002665DB">
        <w:rPr>
          <w:highlight w:val="cyan"/>
          <w:u w:val="single"/>
        </w:rPr>
        <w:t>to bolster</w:t>
      </w:r>
      <w:r w:rsidRPr="002665DB">
        <w:rPr>
          <w:u w:val="single"/>
        </w:rPr>
        <w:t xml:space="preserve"> national </w:t>
      </w:r>
      <w:r w:rsidRPr="002665DB">
        <w:rPr>
          <w:highlight w:val="cyan"/>
          <w:u w:val="single"/>
        </w:rPr>
        <w:t>pride</w:t>
      </w:r>
      <w:r w:rsidRPr="002665DB">
        <w:rPr>
          <w:u w:val="single"/>
        </w:rPr>
        <w:t xml:space="preserve">. As a result, there has been a </w:t>
      </w:r>
      <w:r w:rsidRPr="002665DB">
        <w:rPr>
          <w:highlight w:val="cyan"/>
          <w:u w:val="single"/>
        </w:rPr>
        <w:t>broader trend</w:t>
      </w:r>
      <w:r w:rsidRPr="002665DB">
        <w:rPr>
          <w:u w:val="single"/>
        </w:rPr>
        <w:t xml:space="preserve"> over the last five to ten years </w:t>
      </w:r>
      <w:r w:rsidRPr="002665DB">
        <w:rPr>
          <w:highlight w:val="cyan"/>
          <w:u w:val="single"/>
        </w:rPr>
        <w:t>of</w:t>
      </w:r>
      <w:r w:rsidRPr="002665DB">
        <w:rPr>
          <w:u w:val="single"/>
        </w:rPr>
        <w:t xml:space="preserve"> a gradual </w:t>
      </w:r>
      <w:r w:rsidRPr="002665DB">
        <w:rPr>
          <w:highlight w:val="cyan"/>
          <w:u w:val="single"/>
        </w:rPr>
        <w:t>realignment</w:t>
      </w:r>
      <w:r w:rsidRPr="002665DB">
        <w:rPr>
          <w:u w:val="single"/>
        </w:rPr>
        <w:t xml:space="preserve"> of the Russian space sector </w:t>
      </w:r>
      <w:r w:rsidRPr="002665DB">
        <w:rPr>
          <w:highlight w:val="cyan"/>
          <w:u w:val="single"/>
        </w:rPr>
        <w:t>toward China</w:t>
      </w:r>
      <w:r w:rsidRPr="002665DB">
        <w:rPr>
          <w:u w:val="single"/>
        </w:rPr>
        <w:t xml:space="preserve"> in terms </w:t>
      </w:r>
      <w:r w:rsidRPr="002665DB">
        <w:rPr>
          <w:highlight w:val="cyan"/>
          <w:u w:val="single"/>
        </w:rPr>
        <w:t>of</w:t>
      </w:r>
      <w:r w:rsidRPr="002665DB">
        <w:rPr>
          <w:u w:val="single"/>
        </w:rPr>
        <w:t xml:space="preserve"> both the government and the </w:t>
      </w:r>
      <w:r w:rsidRPr="002665DB">
        <w:rPr>
          <w:highlight w:val="cyan"/>
          <w:u w:val="single"/>
        </w:rPr>
        <w:t>industrial base</w:t>
      </w:r>
      <w:r w:rsidRPr="002665DB">
        <w:rPr>
          <w:u w:val="single"/>
        </w:rPr>
        <w:t>.</w:t>
      </w:r>
    </w:p>
    <w:p w14:paraId="70F5EEDE" w14:textId="77777777" w:rsidR="00E76BF7" w:rsidRPr="002665DB" w:rsidRDefault="00E76BF7" w:rsidP="00E76BF7">
      <w:pPr>
        <w:rPr>
          <w:u w:val="single"/>
        </w:rPr>
      </w:pPr>
      <w:r w:rsidRPr="002665DB">
        <w:rPr>
          <w:b/>
          <w:bCs/>
          <w:u w:val="single"/>
        </w:rPr>
        <w:t xml:space="preserve">More Russian companies are looking to China to buy products. </w:t>
      </w:r>
      <w:r w:rsidRPr="002665DB">
        <w:rPr>
          <w:u w:val="single"/>
        </w:rPr>
        <w:t xml:space="preserve">Historically these companies have bought material from Europe, but they have recently </w:t>
      </w:r>
      <w:r w:rsidRPr="002665DB">
        <w:rPr>
          <w:highlight w:val="cyan"/>
          <w:u w:val="single"/>
        </w:rPr>
        <w:t>turned</w:t>
      </w:r>
      <w:r w:rsidRPr="002665DB">
        <w:rPr>
          <w:u w:val="single"/>
        </w:rPr>
        <w:t xml:space="preserve"> more </w:t>
      </w:r>
      <w:r w:rsidRPr="002665DB">
        <w:rPr>
          <w:highlight w:val="cyan"/>
          <w:u w:val="single"/>
        </w:rPr>
        <w:t>to China because of</w:t>
      </w:r>
      <w:r w:rsidRPr="002665DB">
        <w:rPr>
          <w:u w:val="single"/>
        </w:rPr>
        <w:t xml:space="preserve"> how </w:t>
      </w:r>
      <w:r w:rsidRPr="002665DB">
        <w:rPr>
          <w:highlight w:val="cyan"/>
          <w:u w:val="single"/>
        </w:rPr>
        <w:t>weak</w:t>
      </w:r>
      <w:r w:rsidRPr="002665DB">
        <w:rPr>
          <w:u w:val="single"/>
        </w:rPr>
        <w:t xml:space="preserve"> the </w:t>
      </w:r>
      <w:r w:rsidRPr="002665DB">
        <w:rPr>
          <w:highlight w:val="cyan"/>
          <w:u w:val="single"/>
        </w:rPr>
        <w:t>Russian ruble</w:t>
      </w:r>
      <w:r w:rsidRPr="002665DB">
        <w:rPr>
          <w:u w:val="single"/>
        </w:rPr>
        <w:t xml:space="preserve"> is, </w:t>
      </w:r>
      <w:r w:rsidRPr="002665DB">
        <w:rPr>
          <w:highlight w:val="cyan"/>
          <w:u w:val="single"/>
        </w:rPr>
        <w:t>making imports more expensive</w:t>
      </w:r>
      <w:r w:rsidRPr="002665DB">
        <w:rPr>
          <w:u w:val="single"/>
        </w:rPr>
        <w:t xml:space="preserve">. At the same time, </w:t>
      </w:r>
      <w:r w:rsidRPr="002665DB">
        <w:rPr>
          <w:highlight w:val="cyan"/>
          <w:u w:val="single"/>
        </w:rPr>
        <w:t>Chinese companies</w:t>
      </w:r>
      <w:r w:rsidRPr="002665DB">
        <w:rPr>
          <w:u w:val="single"/>
        </w:rPr>
        <w:t xml:space="preserve"> are </w:t>
      </w:r>
      <w:r w:rsidRPr="002665DB">
        <w:rPr>
          <w:highlight w:val="cyan"/>
          <w:u w:val="single"/>
        </w:rPr>
        <w:t>looking to Russia as</w:t>
      </w:r>
      <w:r w:rsidRPr="002665DB">
        <w:rPr>
          <w:u w:val="single"/>
        </w:rPr>
        <w:t xml:space="preserve"> an </w:t>
      </w:r>
      <w:r w:rsidRPr="002665DB">
        <w:rPr>
          <w:highlight w:val="cyan"/>
          <w:u w:val="single"/>
        </w:rPr>
        <w:t>export market</w:t>
      </w:r>
      <w:r w:rsidRPr="002665DB">
        <w:rPr>
          <w:u w:val="single"/>
        </w:rPr>
        <w:t xml:space="preserve"> as well as to Russia and former Soviet states as </w:t>
      </w:r>
      <w:r w:rsidRPr="002665DB">
        <w:rPr>
          <w:highlight w:val="cyan"/>
          <w:u w:val="single"/>
        </w:rPr>
        <w:t>investment opportunities</w:t>
      </w:r>
      <w:r w:rsidRPr="002665DB">
        <w:rPr>
          <w:u w:val="single"/>
        </w:rP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p>
    <w:p w14:paraId="25D9A679" w14:textId="77777777" w:rsidR="00E76BF7" w:rsidRPr="00057883" w:rsidRDefault="00E76BF7" w:rsidP="00E76BF7">
      <w:pPr>
        <w:rPr>
          <w:sz w:val="16"/>
          <w:szCs w:val="16"/>
        </w:rPr>
      </w:pPr>
      <w:r w:rsidRPr="00057883">
        <w:rPr>
          <w:sz w:val="16"/>
          <w:szCs w:val="16"/>
        </w:rPr>
        <w:t>The international lunar research station is beneficial to the commercial space sector to the extent that the national team would be occupied with the space station. As the national team gets bigger and takes on more sophisticated projects, this may help free up the kind of lower-end work companies were doing before and create more room for commercial competition.</w:t>
      </w:r>
    </w:p>
    <w:p w14:paraId="29D4321F" w14:textId="77777777" w:rsidR="00E76BF7" w:rsidRPr="00057883" w:rsidRDefault="00E76BF7" w:rsidP="00E76BF7">
      <w:pPr>
        <w:rPr>
          <w:sz w:val="16"/>
        </w:rPr>
      </w:pPr>
      <w:r w:rsidRPr="00057883">
        <w:rPr>
          <w:sz w:val="16"/>
        </w:rPr>
        <w:t xml:space="preserve">Moving forward, if there are massive lunar projects and a large Chinese space station, these developments are all things that will occupy a lot of top engineers and SOEs. </w:t>
      </w:r>
      <w:r w:rsidRPr="002665DB">
        <w:rPr>
          <w:u w:val="single"/>
        </w:rPr>
        <w:t xml:space="preserve">There will be a </w:t>
      </w:r>
      <w:r w:rsidRPr="002665DB">
        <w:rPr>
          <w:highlight w:val="cyan"/>
          <w:u w:val="single"/>
        </w:rPr>
        <w:t>need for</w:t>
      </w:r>
      <w:r w:rsidRPr="002665DB">
        <w:rPr>
          <w:u w:val="single"/>
        </w:rPr>
        <w:t xml:space="preserve"> a </w:t>
      </w:r>
      <w:r w:rsidRPr="002665DB">
        <w:rPr>
          <w:highlight w:val="cyan"/>
          <w:u w:val="single"/>
        </w:rPr>
        <w:t>bigger commercial sector</w:t>
      </w:r>
      <w:r w:rsidRPr="002665DB">
        <w:rPr>
          <w:u w:val="single"/>
        </w:rPr>
        <w:t xml:space="preserve"> to contribute </w:t>
      </w:r>
      <w:r w:rsidRPr="002665DB">
        <w:rPr>
          <w:highlight w:val="cyan"/>
          <w:u w:val="single"/>
        </w:rPr>
        <w:t>to emerging projects</w:t>
      </w:r>
      <w:r w:rsidRPr="002665DB">
        <w:rPr>
          <w:u w:val="single"/>
        </w:rPr>
        <w:t xml:space="preserve"> and complete the technological development of the more commercial, as opposed to institutional or national-level, projects in the space sector</w:t>
      </w:r>
      <w:r w:rsidRPr="00057883">
        <w:rPr>
          <w:sz w:val="16"/>
        </w:rPr>
        <w:t>.</w:t>
      </w:r>
    </w:p>
    <w:p w14:paraId="4C9391A6" w14:textId="77777777" w:rsidR="00E76BF7" w:rsidRPr="002665DB" w:rsidRDefault="00E76BF7" w:rsidP="00E76BF7">
      <w:pPr>
        <w:rPr>
          <w:szCs w:val="22"/>
          <w:u w:val="single"/>
        </w:rPr>
      </w:pPr>
      <w:r w:rsidRPr="002665DB">
        <w:rPr>
          <w:szCs w:val="22"/>
          <w:u w:val="single"/>
        </w:rPr>
        <w:t>What is the relationship between China’s space industry development and its Military-Civil Fusion strategy, and how is this affecting the commercial space sector?</w:t>
      </w:r>
    </w:p>
    <w:p w14:paraId="54476498" w14:textId="77777777" w:rsidR="00E76BF7" w:rsidRPr="00057883" w:rsidRDefault="00E76BF7" w:rsidP="00E76BF7">
      <w:pPr>
        <w:rPr>
          <w:sz w:val="16"/>
          <w:szCs w:val="16"/>
        </w:rPr>
      </w:pPr>
      <w:r w:rsidRPr="00057883">
        <w:rPr>
          <w:sz w:val="16"/>
          <w:szCs w:val="16"/>
        </w:rPr>
        <w:t>There are two main types of impact: the technological impact and the broader policy impact. As part of the Military-Civil Fusion strategy, the Chinese government wants to develop specific capabilities and emphasize specific technologies, which produce the technological impact. From that perspective, this strategy dictates what the commercial space sector does in terms of R&amp;D, and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w:t>
      </w:r>
    </w:p>
    <w:p w14:paraId="51EB0C82" w14:textId="77777777" w:rsidR="00E76BF7" w:rsidRDefault="00E76BF7" w:rsidP="00E76BF7">
      <w:pPr>
        <w:rPr>
          <w:szCs w:val="22"/>
          <w:u w:val="single"/>
        </w:rPr>
      </w:pPr>
      <w:r w:rsidRPr="002665DB">
        <w:rPr>
          <w:szCs w:val="22"/>
          <w:u w:val="single"/>
        </w:rPr>
        <w:t xml:space="preserve">The second type is the broader policy impact. Because the central government makes Military-Civil Fusion a significant policy objective, there will be </w:t>
      </w:r>
      <w:r w:rsidRPr="002665DB">
        <w:rPr>
          <w:szCs w:val="22"/>
          <w:highlight w:val="cyan"/>
          <w:u w:val="single"/>
        </w:rPr>
        <w:t>industrial bases</w:t>
      </w:r>
      <w:r w:rsidRPr="002665DB">
        <w:rPr>
          <w:szCs w:val="22"/>
          <w:u w:val="single"/>
        </w:rPr>
        <w:t xml:space="preserve"> that are </w:t>
      </w:r>
      <w:r w:rsidRPr="002665DB">
        <w:rPr>
          <w:szCs w:val="22"/>
          <w:highlight w:val="cyan"/>
          <w:u w:val="single"/>
        </w:rPr>
        <w:t>built to support related tech</w:t>
      </w:r>
      <w:r w:rsidRPr="002665DB">
        <w:rPr>
          <w:szCs w:val="22"/>
          <w:u w:val="single"/>
        </w:rPr>
        <w:t xml:space="preserve">nologies. </w:t>
      </w:r>
      <w:r w:rsidRPr="002665DB">
        <w:rPr>
          <w:szCs w:val="22"/>
          <w:highlight w:val="cyan"/>
          <w:u w:val="single"/>
        </w:rPr>
        <w:t>More</w:t>
      </w:r>
      <w:r w:rsidRPr="002665DB">
        <w:rPr>
          <w:szCs w:val="22"/>
          <w:u w:val="single"/>
        </w:rPr>
        <w:t xml:space="preserve"> money and </w:t>
      </w:r>
      <w:r w:rsidRPr="002665DB">
        <w:rPr>
          <w:szCs w:val="22"/>
          <w:highlight w:val="cyan"/>
          <w:u w:val="single"/>
        </w:rPr>
        <w:t>resources</w:t>
      </w:r>
      <w:r w:rsidRPr="002665DB">
        <w:rPr>
          <w:szCs w:val="22"/>
          <w:u w:val="single"/>
        </w:rPr>
        <w:t xml:space="preserve"> will be available </w:t>
      </w:r>
      <w:r w:rsidRPr="002665DB">
        <w:rPr>
          <w:szCs w:val="22"/>
          <w:highlight w:val="cyan"/>
          <w:u w:val="single"/>
        </w:rPr>
        <w:t>for</w:t>
      </w:r>
      <w:r w:rsidRPr="002665DB">
        <w:rPr>
          <w:szCs w:val="22"/>
          <w:u w:val="single"/>
        </w:rPr>
        <w:t xml:space="preserve"> a </w:t>
      </w:r>
      <w:r w:rsidRPr="002665DB">
        <w:rPr>
          <w:szCs w:val="22"/>
          <w:highlight w:val="cyan"/>
          <w:u w:val="single"/>
        </w:rPr>
        <w:t>startup that</w:t>
      </w:r>
      <w:r w:rsidRPr="002665DB">
        <w:rPr>
          <w:szCs w:val="22"/>
          <w:u w:val="single"/>
        </w:rPr>
        <w:t xml:space="preserve"> will </w:t>
      </w:r>
      <w:r w:rsidRPr="002665DB">
        <w:rPr>
          <w:szCs w:val="22"/>
          <w:highlight w:val="cyan"/>
          <w:u w:val="single"/>
        </w:rPr>
        <w:t>support China’s strategic and tech ambitions</w:t>
      </w:r>
      <w:r w:rsidRPr="002665DB">
        <w:rPr>
          <w:szCs w:val="22"/>
          <w:u w:val="single"/>
        </w:rPr>
        <w:t xml:space="preserve">. Because of the money and resources that are available, the </w:t>
      </w:r>
      <w:r w:rsidRPr="002665DB">
        <w:rPr>
          <w:szCs w:val="22"/>
          <w:highlight w:val="cyan"/>
          <w:u w:val="single"/>
        </w:rPr>
        <w:t>development of</w:t>
      </w:r>
      <w:r w:rsidRPr="002665DB">
        <w:rPr>
          <w:szCs w:val="22"/>
          <w:u w:val="single"/>
        </w:rPr>
        <w:t xml:space="preserve"> the </w:t>
      </w:r>
      <w:r w:rsidRPr="002665DB">
        <w:rPr>
          <w:szCs w:val="22"/>
          <w:highlight w:val="cyan"/>
          <w:u w:val="single"/>
        </w:rPr>
        <w:t>space industry will change as companies adapt</w:t>
      </w:r>
      <w:r w:rsidRPr="002665DB">
        <w:rPr>
          <w:szCs w:val="22"/>
          <w:u w:val="single"/>
        </w:rPr>
        <w:t xml:space="preserve"> their </w:t>
      </w:r>
      <w:r w:rsidRPr="002665DB">
        <w:rPr>
          <w:szCs w:val="22"/>
          <w:highlight w:val="cyan"/>
          <w:u w:val="single"/>
        </w:rPr>
        <w:t>activities to what</w:t>
      </w:r>
      <w:r w:rsidRPr="002665DB">
        <w:rPr>
          <w:szCs w:val="22"/>
          <w:u w:val="single"/>
        </w:rPr>
        <w:t xml:space="preserve"> the </w:t>
      </w:r>
      <w:r w:rsidRPr="002665DB">
        <w:rPr>
          <w:szCs w:val="22"/>
          <w:highlight w:val="cyan"/>
          <w:u w:val="single"/>
        </w:rPr>
        <w:t>government is emphasizing</w:t>
      </w:r>
      <w:r w:rsidRPr="002665DB">
        <w:rPr>
          <w:szCs w:val="22"/>
          <w:u w:val="single"/>
        </w:rPr>
        <w:t xml:space="preserve"> and to what kind of </w:t>
      </w:r>
      <w:proofErr w:type="gramStart"/>
      <w:r w:rsidRPr="002665DB">
        <w:rPr>
          <w:szCs w:val="22"/>
          <w:u w:val="single"/>
        </w:rPr>
        <w:t>support</w:t>
      </w:r>
      <w:proofErr w:type="gramEnd"/>
      <w:r w:rsidRPr="002665DB">
        <w:rPr>
          <w:szCs w:val="22"/>
          <w:u w:val="single"/>
        </w:rPr>
        <w:t xml:space="preserve"> they can get from different stakeholders in order to survive.</w:t>
      </w:r>
    </w:p>
    <w:p w14:paraId="414BC9A4" w14:textId="77777777" w:rsidR="00E76BF7" w:rsidRDefault="00E76BF7" w:rsidP="00E76BF7">
      <w:pPr>
        <w:pStyle w:val="Heading4"/>
      </w:pPr>
      <w:r>
        <w:t>5] Sino-Russian alliance causes space conflict and nuclear war</w:t>
      </w:r>
    </w:p>
    <w:p w14:paraId="1383806F" w14:textId="77777777" w:rsidR="00E76BF7" w:rsidRDefault="00E76BF7" w:rsidP="00E76BF7">
      <w:r w:rsidRPr="00760F60">
        <w:rPr>
          <w:rStyle w:val="Style13ptBold"/>
        </w:rPr>
        <w:t>Taichman 21</w:t>
      </w:r>
      <w:r w:rsidRPr="00760F60">
        <w:t xml:space="preserve"> — (</w:t>
      </w:r>
      <w:r>
        <w:t>Elya Taichman,</w:t>
      </w:r>
      <w:r w:rsidRPr="00760F60">
        <w:t xml:space="preserve"> Elya Taichman is the former legislative director for then-Rep. Michelle Lujan Grisham, where he focused on space, national security, and foreign policy</w:t>
      </w:r>
      <w:r>
        <w:t>.</w:t>
      </w:r>
      <w:r w:rsidRPr="00760F60">
        <w:t>, “</w:t>
      </w:r>
      <w:proofErr w:type="gramStart"/>
      <w:r w:rsidRPr="00760F60">
        <w:t>Opinion“</w:t>
      </w:r>
      <w:proofErr w:type="gramEnd"/>
      <w:r w:rsidRPr="00760F60">
        <w:t>, POLITICO, 1-29-2021, Available Online at https://www.politico.com/news/2021/01/29/biden-space-diplomacy-russia-china-455963, accessed 1-12-2022, HKR-AR)</w:t>
      </w:r>
    </w:p>
    <w:p w14:paraId="36E2CC5C" w14:textId="77777777" w:rsidR="00E76BF7" w:rsidRPr="003E7FE1" w:rsidRDefault="00E76BF7" w:rsidP="00E76BF7">
      <w:pPr>
        <w:rPr>
          <w:u w:val="single"/>
        </w:rPr>
      </w:pPr>
      <w:r w:rsidRPr="00E77BE1">
        <w:rPr>
          <w:sz w:val="16"/>
        </w:rPr>
        <w:t xml:space="preserve">Instead, the Artemis Accords have driven China and Russia toward increased cooperation in space out of fear and necessity. </w:t>
      </w:r>
      <w:r w:rsidRPr="003E7FE1">
        <w:rPr>
          <w:highlight w:val="cyan"/>
          <w:u w:val="single"/>
        </w:rPr>
        <w:t>China opposes</w:t>
      </w:r>
      <w:r w:rsidRPr="003E7FE1">
        <w:rPr>
          <w:u w:val="single"/>
        </w:rPr>
        <w:t xml:space="preserve"> the </w:t>
      </w:r>
      <w:r w:rsidRPr="003E7FE1">
        <w:rPr>
          <w:highlight w:val="cyan"/>
          <w:u w:val="single"/>
        </w:rPr>
        <w:t>Artemis</w:t>
      </w:r>
      <w:r w:rsidRPr="003E7FE1">
        <w:rPr>
          <w:u w:val="single"/>
        </w:rPr>
        <w:t xml:space="preserve"> Accords, with experts </w:t>
      </w:r>
      <w:r w:rsidRPr="003E7FE1">
        <w:rPr>
          <w:highlight w:val="cyan"/>
          <w:u w:val="single"/>
        </w:rPr>
        <w:t>likening</w:t>
      </w:r>
      <w:r w:rsidRPr="003E7FE1">
        <w:rPr>
          <w:u w:val="single"/>
        </w:rPr>
        <w:t xml:space="preserve"> the American-led coalition of ten nations </w:t>
      </w:r>
      <w:r w:rsidRPr="003E7FE1">
        <w:rPr>
          <w:highlight w:val="cyan"/>
          <w:u w:val="single"/>
        </w:rPr>
        <w:t>to</w:t>
      </w:r>
      <w:r w:rsidRPr="003E7FE1">
        <w:rPr>
          <w:u w:val="single"/>
        </w:rPr>
        <w:t xml:space="preserve"> Britain’s colonial </w:t>
      </w:r>
      <w:r w:rsidRPr="003E7FE1">
        <w:rPr>
          <w:highlight w:val="cyan"/>
          <w:u w:val="single"/>
        </w:rPr>
        <w:t>Enclosure Movement</w:t>
      </w:r>
      <w:r w:rsidRPr="003E7FE1">
        <w:rPr>
          <w:u w:val="single"/>
        </w:rPr>
        <w:t xml:space="preserve">. Dmitry </w:t>
      </w:r>
      <w:r w:rsidRPr="003E7FE1">
        <w:rPr>
          <w:highlight w:val="cyan"/>
          <w:u w:val="single"/>
        </w:rPr>
        <w:t>Rogozin</w:t>
      </w:r>
      <w:r w:rsidRPr="003E7FE1">
        <w:rPr>
          <w:u w:val="single"/>
        </w:rPr>
        <w:t xml:space="preserve">, Chief of Roscosmos, the Russian space agency, </w:t>
      </w:r>
      <w:r w:rsidRPr="003E7FE1">
        <w:rPr>
          <w:highlight w:val="cyan"/>
          <w:u w:val="single"/>
        </w:rPr>
        <w:t>compared</w:t>
      </w:r>
      <w:r w:rsidRPr="003E7FE1">
        <w:rPr>
          <w:u w:val="single"/>
        </w:rPr>
        <w:t xml:space="preserve"> them </w:t>
      </w:r>
      <w:r w:rsidRPr="003E7FE1">
        <w:rPr>
          <w:highlight w:val="cyan"/>
          <w:u w:val="single"/>
        </w:rPr>
        <w:t>to</w:t>
      </w:r>
      <w:r w:rsidRPr="003E7FE1">
        <w:rPr>
          <w:u w:val="single"/>
        </w:rPr>
        <w:t xml:space="preserve"> an invasion of the moon and their international coalition to the </w:t>
      </w:r>
      <w:r w:rsidRPr="003E7FE1">
        <w:rPr>
          <w:highlight w:val="cyan"/>
          <w:u w:val="single"/>
        </w:rPr>
        <w:t>NATO</w:t>
      </w:r>
      <w:r w:rsidRPr="003E7FE1">
        <w:rPr>
          <w:u w:val="single"/>
        </w:rPr>
        <w:t xml:space="preserve"> military alliance.</w:t>
      </w:r>
    </w:p>
    <w:p w14:paraId="35C6BB71" w14:textId="77777777" w:rsidR="00E76BF7" w:rsidRPr="00E77BE1" w:rsidRDefault="00E76BF7" w:rsidP="00E76BF7">
      <w:pPr>
        <w:rPr>
          <w:sz w:val="16"/>
        </w:rPr>
      </w:pPr>
      <w:r w:rsidRPr="00E77BE1">
        <w:rPr>
          <w:sz w:val="16"/>
        </w:rPr>
        <w:t xml:space="preserve">Moreover, </w:t>
      </w:r>
      <w:r w:rsidRPr="003E7FE1">
        <w:rPr>
          <w:highlight w:val="cyan"/>
          <w:u w:val="single"/>
        </w:rPr>
        <w:t>Russia</w:t>
      </w:r>
      <w:r w:rsidRPr="003E7FE1">
        <w:rPr>
          <w:u w:val="single"/>
        </w:rPr>
        <w:t xml:space="preserve">’s space </w:t>
      </w:r>
      <w:r w:rsidRPr="003E7FE1">
        <w:rPr>
          <w:highlight w:val="cyan"/>
          <w:u w:val="single"/>
        </w:rPr>
        <w:t>program required</w:t>
      </w:r>
      <w:r w:rsidRPr="003E7FE1">
        <w:rPr>
          <w:u w:val="single"/>
        </w:rPr>
        <w:t xml:space="preserve"> increased </w:t>
      </w:r>
      <w:r w:rsidRPr="003E7FE1">
        <w:rPr>
          <w:highlight w:val="cyan"/>
          <w:u w:val="single"/>
        </w:rPr>
        <w:t>funding that China</w:t>
      </w:r>
      <w:r w:rsidRPr="003E7FE1">
        <w:rPr>
          <w:u w:val="single"/>
        </w:rPr>
        <w:t xml:space="preserve"> could </w:t>
      </w:r>
      <w:r w:rsidRPr="003E7FE1">
        <w:rPr>
          <w:highlight w:val="cyan"/>
          <w:u w:val="single"/>
        </w:rPr>
        <w:t>provide in exchange for</w:t>
      </w:r>
      <w:r w:rsidRPr="003E7FE1">
        <w:rPr>
          <w:u w:val="single"/>
        </w:rPr>
        <w:t xml:space="preserve"> the Russian </w:t>
      </w:r>
      <w:r w:rsidRPr="003E7FE1">
        <w:rPr>
          <w:highlight w:val="cyan"/>
          <w:u w:val="single"/>
        </w:rPr>
        <w:t>expertise</w:t>
      </w:r>
      <w:r w:rsidRPr="003E7FE1">
        <w:rPr>
          <w:u w:val="single"/>
        </w:rPr>
        <w:t xml:space="preserve"> it craved. The pair even announced they were </w:t>
      </w:r>
      <w:r w:rsidRPr="003E7FE1">
        <w:rPr>
          <w:highlight w:val="cyan"/>
          <w:u w:val="single"/>
        </w:rPr>
        <w:t>considering</w:t>
      </w:r>
      <w:r w:rsidRPr="003E7FE1">
        <w:rPr>
          <w:u w:val="single"/>
        </w:rPr>
        <w:t xml:space="preserve"> building a </w:t>
      </w:r>
      <w:r w:rsidRPr="003E7FE1">
        <w:rPr>
          <w:highlight w:val="cyan"/>
          <w:u w:val="single"/>
        </w:rPr>
        <w:t>lunar</w:t>
      </w:r>
      <w:r w:rsidRPr="003E7FE1">
        <w:rPr>
          <w:u w:val="single"/>
        </w:rPr>
        <w:t xml:space="preserve"> research </w:t>
      </w:r>
      <w:r w:rsidRPr="003E7FE1">
        <w:rPr>
          <w:highlight w:val="cyan"/>
          <w:u w:val="single"/>
        </w:rPr>
        <w:t>base</w:t>
      </w:r>
      <w:r w:rsidRPr="003E7FE1">
        <w:rPr>
          <w:u w:val="single"/>
        </w:rPr>
        <w:t xml:space="preserve"> together. Nevertheless, it is </w:t>
      </w:r>
      <w:r w:rsidRPr="003E7FE1">
        <w:rPr>
          <w:highlight w:val="cyan"/>
          <w:u w:val="single"/>
        </w:rPr>
        <w:t>clear</w:t>
      </w:r>
      <w:r w:rsidRPr="003E7FE1">
        <w:rPr>
          <w:u w:val="single"/>
        </w:rPr>
        <w:t xml:space="preserve"> this new </w:t>
      </w:r>
      <w:r w:rsidRPr="003E7FE1">
        <w:rPr>
          <w:highlight w:val="cyan"/>
          <w:u w:val="single"/>
        </w:rPr>
        <w:t>friendship will create</w:t>
      </w:r>
      <w:r w:rsidRPr="003E7FE1">
        <w:rPr>
          <w:u w:val="single"/>
        </w:rPr>
        <w:t xml:space="preserve"> a </w:t>
      </w:r>
      <w:r w:rsidRPr="003E7FE1">
        <w:rPr>
          <w:highlight w:val="cyan"/>
          <w:u w:val="single"/>
        </w:rPr>
        <w:t>destabilizing counter-system in space</w:t>
      </w:r>
      <w:r w:rsidRPr="003E7FE1">
        <w:rPr>
          <w:u w:val="single"/>
        </w:rPr>
        <w:t>.</w:t>
      </w:r>
    </w:p>
    <w:p w14:paraId="2411A59C" w14:textId="77777777" w:rsidR="00E76BF7" w:rsidRPr="00E77BE1" w:rsidRDefault="00E76BF7" w:rsidP="00E76BF7">
      <w:pPr>
        <w:rPr>
          <w:sz w:val="16"/>
        </w:rPr>
      </w:pPr>
      <w:r w:rsidRPr="00E77BE1">
        <w:rPr>
          <w:sz w:val="16"/>
        </w:rPr>
        <w:t xml:space="preserve">To be fair, there is good reason for the United States to pursue the Artemis Accords without Russia and China. </w:t>
      </w:r>
      <w:r w:rsidRPr="003E7FE1">
        <w:rPr>
          <w:highlight w:val="cyan"/>
          <w:u w:val="single"/>
        </w:rPr>
        <w:t>China</w:t>
      </w:r>
      <w:r w:rsidRPr="003E7FE1">
        <w:rPr>
          <w:u w:val="single"/>
        </w:rPr>
        <w:t xml:space="preserve">’s </w:t>
      </w:r>
      <w:r w:rsidRPr="003E7FE1">
        <w:rPr>
          <w:highlight w:val="cyan"/>
          <w:u w:val="single"/>
        </w:rPr>
        <w:t>official policy</w:t>
      </w:r>
      <w:r w:rsidRPr="003E7FE1">
        <w:rPr>
          <w:u w:val="single"/>
        </w:rPr>
        <w:t xml:space="preserve"> is to become the </w:t>
      </w:r>
      <w:r w:rsidRPr="003E7FE1">
        <w:rPr>
          <w:highlight w:val="cyan"/>
          <w:u w:val="single"/>
        </w:rPr>
        <w:t>preeminent space power by 2045</w:t>
      </w:r>
      <w:r w:rsidRPr="003E7FE1">
        <w:rPr>
          <w:u w:val="single"/>
        </w:rPr>
        <w:t xml:space="preserve">. This </w:t>
      </w:r>
      <w:r w:rsidRPr="003E7FE1">
        <w:rPr>
          <w:highlight w:val="cyan"/>
          <w:u w:val="single"/>
        </w:rPr>
        <w:t>means</w:t>
      </w:r>
      <w:r w:rsidRPr="003E7FE1">
        <w:rPr>
          <w:u w:val="single"/>
        </w:rPr>
        <w:t xml:space="preserve"> a </w:t>
      </w:r>
      <w:r w:rsidRPr="003E7FE1">
        <w:rPr>
          <w:highlight w:val="cyan"/>
          <w:u w:val="single"/>
        </w:rPr>
        <w:t>nuclear-powered</w:t>
      </w:r>
      <w:r w:rsidRPr="003E7FE1">
        <w:rPr>
          <w:u w:val="single"/>
        </w:rPr>
        <w:t xml:space="preserve"> space </w:t>
      </w:r>
      <w:r w:rsidRPr="003E7FE1">
        <w:rPr>
          <w:highlight w:val="cyan"/>
          <w:u w:val="single"/>
        </w:rPr>
        <w:t>fleet</w:t>
      </w:r>
      <w:r w:rsidRPr="003E7FE1">
        <w:rPr>
          <w:u w:val="single"/>
        </w:rPr>
        <w:t xml:space="preserve">, </w:t>
      </w:r>
      <w:r w:rsidRPr="003E7FE1">
        <w:rPr>
          <w:highlight w:val="cyan"/>
          <w:u w:val="single"/>
        </w:rPr>
        <w:t>space transport</w:t>
      </w:r>
      <w:r w:rsidRPr="003E7FE1">
        <w:rPr>
          <w:u w:val="single"/>
        </w:rPr>
        <w:t xml:space="preserve"> for humans, and </w:t>
      </w:r>
      <w:r w:rsidRPr="003E7FE1">
        <w:rPr>
          <w:highlight w:val="cyan"/>
          <w:u w:val="single"/>
        </w:rPr>
        <w:t>mining colonies</w:t>
      </w:r>
      <w:r w:rsidRPr="003E7FE1">
        <w:rPr>
          <w:u w:val="single"/>
        </w:rPr>
        <w:t xml:space="preserve"> on the Moon, Mars, and asteroids. </w:t>
      </w:r>
      <w:r w:rsidRPr="00E77BE1">
        <w:rPr>
          <w:sz w:val="16"/>
        </w:rPr>
        <w:t>President Xi Jinping described the Chinese space program as “part of the dream to make China stronger.” Furthermore, for nearly a decade the annual Commerce, Justice, and Science Appropriations bills included the Wolf Amendment, which has prohibited NASA from cooperating with China to prevent technology theft.</w:t>
      </w:r>
    </w:p>
    <w:p w14:paraId="540B170E" w14:textId="77777777" w:rsidR="00E76BF7" w:rsidRPr="003E7FE1" w:rsidRDefault="00E76BF7" w:rsidP="00E76BF7">
      <w:pPr>
        <w:rPr>
          <w:u w:val="single"/>
        </w:rPr>
      </w:pPr>
      <w:r w:rsidRPr="00E77BE1">
        <w:rPr>
          <w:sz w:val="16"/>
        </w:rPr>
        <w:t xml:space="preserve">Russia also represents a serious threat in space and the need for a counter-coalition. In November 2019, </w:t>
      </w:r>
      <w:r w:rsidRPr="003E7FE1">
        <w:rPr>
          <w:highlight w:val="cyan"/>
          <w:u w:val="single"/>
        </w:rPr>
        <w:t>Russia</w:t>
      </w:r>
      <w:r w:rsidRPr="003E7FE1">
        <w:rPr>
          <w:u w:val="single"/>
        </w:rPr>
        <w:t xml:space="preserve"> launched a single </w:t>
      </w:r>
      <w:r w:rsidRPr="003E7FE1">
        <w:rPr>
          <w:highlight w:val="cyan"/>
          <w:u w:val="single"/>
        </w:rPr>
        <w:t>sat</w:t>
      </w:r>
      <w:r w:rsidRPr="003E7FE1">
        <w:rPr>
          <w:u w:val="single"/>
        </w:rPr>
        <w:t>ellite that subsequently and unexpectedly “</w:t>
      </w:r>
      <w:r w:rsidRPr="003E7FE1">
        <w:rPr>
          <w:highlight w:val="cyan"/>
          <w:u w:val="single"/>
        </w:rPr>
        <w:t>birthed” a twin</w:t>
      </w:r>
      <w:r w:rsidRPr="003E7FE1">
        <w:rPr>
          <w:u w:val="single"/>
        </w:rPr>
        <w:t xml:space="preserve">. In January 2020, the pair </w:t>
      </w:r>
      <w:r w:rsidRPr="003E7FE1">
        <w:rPr>
          <w:highlight w:val="cyan"/>
          <w:u w:val="single"/>
        </w:rPr>
        <w:t>floated near KH-11</w:t>
      </w:r>
      <w:r w:rsidRPr="003E7FE1">
        <w:rPr>
          <w:u w:val="single"/>
        </w:rPr>
        <w:t xml:space="preserve">, a </w:t>
      </w:r>
      <w:r w:rsidRPr="003E7FE1">
        <w:rPr>
          <w:highlight w:val="cyan"/>
          <w:u w:val="single"/>
        </w:rPr>
        <w:t>multi-billion-dollar</w:t>
      </w:r>
      <w:r w:rsidRPr="003E7FE1">
        <w:rPr>
          <w:u w:val="single"/>
        </w:rPr>
        <w:t xml:space="preserve"> U.S. </w:t>
      </w:r>
      <w:r w:rsidRPr="003E7FE1">
        <w:rPr>
          <w:highlight w:val="cyan"/>
          <w:u w:val="single"/>
        </w:rPr>
        <w:t>military</w:t>
      </w:r>
      <w:r w:rsidRPr="003E7FE1">
        <w:rPr>
          <w:u w:val="single"/>
        </w:rPr>
        <w:t xml:space="preserve"> </w:t>
      </w:r>
      <w:r w:rsidRPr="003E7FE1">
        <w:rPr>
          <w:highlight w:val="cyan"/>
          <w:u w:val="single"/>
        </w:rPr>
        <w:t>reconnaissance satellite</w:t>
      </w:r>
      <w:r w:rsidRPr="003E7FE1">
        <w:rPr>
          <w:u w:val="single"/>
        </w:rPr>
        <w:t>. After the United States complained, Moscow moved the satellites away from KH-11.</w:t>
      </w:r>
    </w:p>
    <w:p w14:paraId="48805591" w14:textId="77777777" w:rsidR="00E76BF7" w:rsidRPr="00E77BE1" w:rsidRDefault="00E76BF7" w:rsidP="00E76BF7">
      <w:pPr>
        <w:rPr>
          <w:sz w:val="16"/>
        </w:rPr>
      </w:pPr>
      <w:r w:rsidRPr="00E77BE1">
        <w:rPr>
          <w:sz w:val="16"/>
        </w:rPr>
        <w:t xml:space="preserve">However, on July 15, 2020, the “birthed” satellite </w:t>
      </w:r>
      <w:r w:rsidRPr="003E7FE1">
        <w:rPr>
          <w:highlight w:val="cyan"/>
          <w:u w:val="single"/>
        </w:rPr>
        <w:t>launched</w:t>
      </w:r>
      <w:r w:rsidRPr="003E7FE1">
        <w:rPr>
          <w:u w:val="single"/>
        </w:rPr>
        <w:t xml:space="preserve"> a </w:t>
      </w:r>
      <w:r w:rsidRPr="003E7FE1">
        <w:rPr>
          <w:highlight w:val="cyan"/>
          <w:u w:val="single"/>
        </w:rPr>
        <w:t>missile into outer space</w:t>
      </w:r>
      <w:r w:rsidRPr="003E7FE1">
        <w:rPr>
          <w:u w:val="single"/>
        </w:rPr>
        <w:t>. Russia claimed the satellites were non-military, but these “</w:t>
      </w:r>
      <w:r w:rsidRPr="003E7FE1">
        <w:rPr>
          <w:highlight w:val="cyan"/>
          <w:u w:val="single"/>
        </w:rPr>
        <w:t>Nesting Doll” sat</w:t>
      </w:r>
      <w:r w:rsidRPr="003E7FE1">
        <w:rPr>
          <w:u w:val="single"/>
        </w:rPr>
        <w:t>ellite</w:t>
      </w:r>
      <w:r w:rsidRPr="003E7FE1">
        <w:rPr>
          <w:highlight w:val="cyan"/>
          <w:u w:val="single"/>
        </w:rPr>
        <w:t>s</w:t>
      </w:r>
      <w:r w:rsidRPr="003E7FE1">
        <w:rPr>
          <w:u w:val="single"/>
        </w:rPr>
        <w:t xml:space="preserve"> </w:t>
      </w:r>
      <w:r w:rsidRPr="003E7FE1">
        <w:rPr>
          <w:highlight w:val="cyan"/>
          <w:u w:val="single"/>
        </w:rPr>
        <w:t>demonstrate</w:t>
      </w:r>
      <w:r w:rsidRPr="003E7FE1">
        <w:rPr>
          <w:u w:val="single"/>
        </w:rPr>
        <w:t xml:space="preserve"> the </w:t>
      </w:r>
      <w:r w:rsidRPr="003E7FE1">
        <w:rPr>
          <w:highlight w:val="cyan"/>
          <w:u w:val="single"/>
        </w:rPr>
        <w:t>dual nature of space tech</w:t>
      </w:r>
      <w:r w:rsidRPr="003E7FE1">
        <w:rPr>
          <w:u w:val="single"/>
        </w:rPr>
        <w:t xml:space="preserve">nology: that Russia and China can readily </w:t>
      </w:r>
      <w:r w:rsidRPr="003E7FE1">
        <w:rPr>
          <w:highlight w:val="cyan"/>
          <w:u w:val="single"/>
        </w:rPr>
        <w:t>turn</w:t>
      </w:r>
      <w:r w:rsidRPr="003E7FE1">
        <w:rPr>
          <w:u w:val="single"/>
        </w:rPr>
        <w:t xml:space="preserve"> allegedly </w:t>
      </w:r>
      <w:r w:rsidRPr="003E7FE1">
        <w:rPr>
          <w:highlight w:val="cyan"/>
          <w:u w:val="single"/>
        </w:rPr>
        <w:t>benign infrastructure</w:t>
      </w:r>
      <w:r w:rsidRPr="003E7FE1">
        <w:rPr>
          <w:u w:val="single"/>
        </w:rPr>
        <w:t xml:space="preserve"> </w:t>
      </w:r>
      <w:r w:rsidRPr="003E7FE1">
        <w:rPr>
          <w:highlight w:val="cyan"/>
          <w:u w:val="single"/>
        </w:rPr>
        <w:t>into military weapons to threaten</w:t>
      </w:r>
      <w:r w:rsidRPr="003E7FE1">
        <w:rPr>
          <w:u w:val="single"/>
        </w:rPr>
        <w:t xml:space="preserve"> the </w:t>
      </w:r>
      <w:r w:rsidRPr="003E7FE1">
        <w:rPr>
          <w:highlight w:val="cyan"/>
          <w:u w:val="single"/>
        </w:rPr>
        <w:t>U</w:t>
      </w:r>
      <w:r w:rsidRPr="003E7FE1">
        <w:rPr>
          <w:u w:val="single"/>
        </w:rPr>
        <w:t xml:space="preserve">nited </w:t>
      </w:r>
      <w:r w:rsidRPr="003E7FE1">
        <w:rPr>
          <w:highlight w:val="cyan"/>
          <w:u w:val="single"/>
        </w:rPr>
        <w:t>States</w:t>
      </w:r>
      <w:r w:rsidRPr="003E7FE1">
        <w:rPr>
          <w:u w:val="single"/>
        </w:rPr>
        <w:t xml:space="preserve">. </w:t>
      </w:r>
      <w:r w:rsidRPr="00E77BE1">
        <w:rPr>
          <w:sz w:val="16"/>
        </w:rPr>
        <w:t>Thus, although the Artemis Accords govern commercial space activities, assembling a like-minded coalition ready to challenge American foes seems prudent.</w:t>
      </w:r>
    </w:p>
    <w:p w14:paraId="7E5F8193" w14:textId="77777777" w:rsidR="00E76BF7" w:rsidRPr="00E77BE1" w:rsidRDefault="00E76BF7" w:rsidP="00E76BF7">
      <w:pPr>
        <w:rPr>
          <w:sz w:val="16"/>
        </w:rPr>
      </w:pPr>
      <w:r w:rsidRPr="00E77BE1">
        <w:rPr>
          <w:sz w:val="16"/>
        </w:rPr>
        <w:t xml:space="preserve">The Sino-Russo partnership not only undermines national security, but also risks the very aim of the Artemis Accords: the expansion of space commerce. </w:t>
      </w:r>
      <w:r w:rsidRPr="003E7FE1">
        <w:rPr>
          <w:u w:val="single"/>
        </w:rPr>
        <w:t xml:space="preserve">A </w:t>
      </w:r>
      <w:r w:rsidRPr="003E7FE1">
        <w:rPr>
          <w:highlight w:val="cyan"/>
          <w:u w:val="single"/>
        </w:rPr>
        <w:t>competing alliance</w:t>
      </w:r>
      <w:r w:rsidRPr="003E7FE1">
        <w:rPr>
          <w:u w:val="single"/>
        </w:rPr>
        <w:t xml:space="preserve"> in space will </w:t>
      </w:r>
      <w:r w:rsidRPr="003E7FE1">
        <w:rPr>
          <w:highlight w:val="cyan"/>
          <w:u w:val="single"/>
        </w:rPr>
        <w:t>prevent</w:t>
      </w:r>
      <w:r w:rsidRPr="003E7FE1">
        <w:rPr>
          <w:u w:val="single"/>
        </w:rPr>
        <w:t xml:space="preserve"> the </w:t>
      </w:r>
      <w:r w:rsidRPr="003E7FE1">
        <w:rPr>
          <w:highlight w:val="cyan"/>
          <w:u w:val="single"/>
        </w:rPr>
        <w:t>Artemis</w:t>
      </w:r>
      <w:r w:rsidRPr="003E7FE1">
        <w:rPr>
          <w:u w:val="single"/>
        </w:rPr>
        <w:t xml:space="preserve"> Accords </w:t>
      </w:r>
      <w:r w:rsidRPr="003E7FE1">
        <w:rPr>
          <w:highlight w:val="cyan"/>
          <w:u w:val="single"/>
        </w:rPr>
        <w:t>from developing into</w:t>
      </w:r>
      <w:r w:rsidRPr="003E7FE1">
        <w:rPr>
          <w:u w:val="single"/>
        </w:rPr>
        <w:t xml:space="preserve"> </w:t>
      </w:r>
      <w:r w:rsidRPr="00E77BE1">
        <w:rPr>
          <w:sz w:val="16"/>
        </w:rPr>
        <w:t>customary international</w:t>
      </w:r>
      <w:r w:rsidRPr="003E7FE1">
        <w:rPr>
          <w:u w:val="single"/>
        </w:rPr>
        <w:t xml:space="preserve"> </w:t>
      </w:r>
      <w:r w:rsidRPr="003E7FE1">
        <w:rPr>
          <w:highlight w:val="cyan"/>
          <w:u w:val="single"/>
        </w:rPr>
        <w:t>law</w:t>
      </w:r>
      <w:r w:rsidRPr="003E7FE1">
        <w:rPr>
          <w:u w:val="single"/>
        </w:rPr>
        <w:t xml:space="preserve"> that would increase stability.</w:t>
      </w:r>
    </w:p>
    <w:p w14:paraId="30FAE5CE" w14:textId="77777777" w:rsidR="00E76BF7" w:rsidRDefault="00E76BF7" w:rsidP="00E76BF7">
      <w:pPr>
        <w:rPr>
          <w:u w:val="single"/>
        </w:rPr>
      </w:pPr>
      <w:r w:rsidRPr="00E77BE1">
        <w:rPr>
          <w:sz w:val="16"/>
        </w:rPr>
        <w:t>For example, under the Artemis Accords, nations agree to increase transparency and employ “safety zones” for activities like lunar mining</w:t>
      </w:r>
      <w:r w:rsidRPr="003E7FE1">
        <w:rPr>
          <w:u w:val="single"/>
        </w:rPr>
        <w:t xml:space="preserve">. As nations and </w:t>
      </w:r>
      <w:r w:rsidRPr="003E7FE1">
        <w:rPr>
          <w:highlight w:val="cyan"/>
          <w:u w:val="single"/>
        </w:rPr>
        <w:t>corporations compete over</w:t>
      </w:r>
      <w:r w:rsidRPr="003E7FE1">
        <w:rPr>
          <w:u w:val="single"/>
        </w:rPr>
        <w:t xml:space="preserve"> the </w:t>
      </w:r>
      <w:r w:rsidRPr="003E7FE1">
        <w:rPr>
          <w:highlight w:val="cyan"/>
          <w:u w:val="single"/>
        </w:rPr>
        <w:t>best locations</w:t>
      </w:r>
      <w:r w:rsidRPr="003E7FE1">
        <w:rPr>
          <w:u w:val="single"/>
        </w:rPr>
        <w:t xml:space="preserve"> on the moon to extract lunar ice to create rocket fuel, it is </w:t>
      </w:r>
      <w:r w:rsidRPr="003E7FE1">
        <w:rPr>
          <w:highlight w:val="cyan"/>
          <w:u w:val="single"/>
        </w:rPr>
        <w:t>important</w:t>
      </w:r>
      <w:r w:rsidRPr="003E7FE1">
        <w:rPr>
          <w:u w:val="single"/>
        </w:rPr>
        <w:t xml:space="preserve"> that </w:t>
      </w:r>
      <w:r w:rsidRPr="003E7FE1">
        <w:rPr>
          <w:highlight w:val="cyan"/>
          <w:u w:val="single"/>
        </w:rPr>
        <w:t>a single system govern who</w:t>
      </w:r>
      <w:r w:rsidRPr="003E7FE1">
        <w:rPr>
          <w:u w:val="single"/>
        </w:rPr>
        <w:t xml:space="preserve"> may </w:t>
      </w:r>
      <w:r w:rsidRPr="003E7FE1">
        <w:rPr>
          <w:highlight w:val="cyan"/>
          <w:u w:val="single"/>
        </w:rPr>
        <w:t>operate where</w:t>
      </w:r>
      <w:r w:rsidRPr="003E7FE1">
        <w:rPr>
          <w:u w:val="single"/>
        </w:rPr>
        <w:t>.</w:t>
      </w:r>
      <w:r w:rsidRPr="00E77BE1">
        <w:rPr>
          <w:sz w:val="16"/>
        </w:rPr>
        <w:t xml:space="preserve"> </w:t>
      </w:r>
      <w:r w:rsidRPr="003E7FE1">
        <w:rPr>
          <w:u w:val="single"/>
        </w:rPr>
        <w:t xml:space="preserve">Otherwise, potential </w:t>
      </w:r>
      <w:r w:rsidRPr="003E7FE1">
        <w:rPr>
          <w:highlight w:val="cyan"/>
          <w:u w:val="single"/>
        </w:rPr>
        <w:t>conflicts lack peaceful</w:t>
      </w:r>
      <w:r w:rsidRPr="003E7FE1">
        <w:rPr>
          <w:u w:val="single"/>
        </w:rPr>
        <w:t xml:space="preserve"> means of </w:t>
      </w:r>
      <w:r w:rsidRPr="003E7FE1">
        <w:rPr>
          <w:highlight w:val="cyan"/>
          <w:u w:val="single"/>
        </w:rPr>
        <w:t>resolution</w:t>
      </w:r>
      <w:r w:rsidRPr="003E7FE1">
        <w:rPr>
          <w:u w:val="single"/>
        </w:rPr>
        <w:t>.</w:t>
      </w:r>
    </w:p>
    <w:p w14:paraId="244EDDFD" w14:textId="77777777" w:rsidR="00E76BF7" w:rsidRPr="00DF65BB" w:rsidRDefault="00E76BF7" w:rsidP="00E76BF7">
      <w:pPr>
        <w:pStyle w:val="Heading4"/>
        <w:rPr>
          <w:rFonts w:cs="Times New Roman"/>
        </w:rPr>
      </w:pPr>
      <w:r>
        <w:rPr>
          <w:rFonts w:cs="Times New Roman"/>
        </w:rPr>
        <w:t>6] T</w:t>
      </w:r>
      <w:r w:rsidRPr="00DF65BB">
        <w:t>h</w:t>
      </w:r>
      <w:r>
        <w:t xml:space="preserve">at goes nuclear – space is </w:t>
      </w:r>
      <w:r>
        <w:rPr>
          <w:u w:val="single"/>
        </w:rPr>
        <w:t>fragile</w:t>
      </w:r>
      <w:r>
        <w:t xml:space="preserve"> and </w:t>
      </w:r>
      <w:r>
        <w:rPr>
          <w:u w:val="single"/>
        </w:rPr>
        <w:t>offense dominant</w:t>
      </w:r>
      <w:r>
        <w:t xml:space="preserve">, so even </w:t>
      </w:r>
      <w:r>
        <w:rPr>
          <w:u w:val="single"/>
        </w:rPr>
        <w:t>small incidents</w:t>
      </w:r>
      <w:r>
        <w:t xml:space="preserve"> escalate </w:t>
      </w:r>
    </w:p>
    <w:p w14:paraId="00A6F7B3" w14:textId="77777777" w:rsidR="00E76BF7" w:rsidRPr="00A42713" w:rsidRDefault="00E76BF7" w:rsidP="00E76BF7">
      <w:r w:rsidRPr="00A42713">
        <w:t xml:space="preserve">Laura </w:t>
      </w:r>
      <w:r w:rsidRPr="00A42713">
        <w:rPr>
          <w:rStyle w:val="Style13ptBold"/>
        </w:rPr>
        <w:t>Grego 18</w:t>
      </w:r>
      <w:r w:rsidRPr="00A42713">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9" w:history="1">
        <w:r w:rsidRPr="00A42713">
          <w:rPr>
            <w:rStyle w:val="Hyperlink"/>
          </w:rPr>
          <w:t>https://www.law.upenn.edu/live/files/7804-grego-space-and-crisis-stabilitypdf</w:t>
        </w:r>
      </w:hyperlink>
    </w:p>
    <w:p w14:paraId="207937C4" w14:textId="77777777" w:rsidR="00E76BF7" w:rsidRPr="00A42713" w:rsidRDefault="00E76BF7" w:rsidP="00E76BF7">
      <w:pPr>
        <w:rPr>
          <w:sz w:val="16"/>
        </w:rPr>
      </w:pPr>
      <w:r w:rsidRPr="00A42713">
        <w:rPr>
          <w:sz w:val="16"/>
        </w:rPr>
        <w:t xml:space="preserve">Why </w:t>
      </w:r>
      <w:r w:rsidRPr="00A42713">
        <w:rPr>
          <w:rStyle w:val="Emphasis"/>
        </w:rPr>
        <w:t>space is a particular problem for crisis stability</w:t>
      </w:r>
    </w:p>
    <w:p w14:paraId="655D1459" w14:textId="77777777" w:rsidR="00E76BF7" w:rsidRPr="00A42713" w:rsidRDefault="00E76BF7" w:rsidP="00E76BF7">
      <w:pPr>
        <w:rPr>
          <w:sz w:val="16"/>
        </w:rPr>
      </w:pPr>
      <w:r w:rsidRPr="00A42713">
        <w:rPr>
          <w:sz w:val="16"/>
        </w:rPr>
        <w:t>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3EE27DE0" w14:textId="77777777" w:rsidR="00E76BF7" w:rsidRPr="00A42713" w:rsidRDefault="00E76BF7" w:rsidP="00E76BF7">
      <w:pPr>
        <w:rPr>
          <w:sz w:val="16"/>
        </w:rPr>
      </w:pPr>
      <w:r w:rsidRPr="00A42713">
        <w:rPr>
          <w:sz w:val="16"/>
        </w:rPr>
        <w:t>The vulnerability of satellites and first strike incentives</w:t>
      </w:r>
    </w:p>
    <w:p w14:paraId="1203CCF3" w14:textId="77777777" w:rsidR="00E76BF7" w:rsidRPr="00A42713" w:rsidRDefault="00E76BF7" w:rsidP="00E76BF7">
      <w:pPr>
        <w:rPr>
          <w:sz w:val="16"/>
        </w:rPr>
      </w:pPr>
      <w:r w:rsidRPr="00A42713">
        <w:rPr>
          <w:rStyle w:val="StyleUnderline"/>
        </w:rPr>
        <w:t>Satellites are inherently fragile and difficult to protect</w:t>
      </w:r>
      <w:r w:rsidRPr="00A42713">
        <w:rPr>
          <w:sz w:val="16"/>
        </w:rPr>
        <w:t xml:space="preserve">; in the language of strategic planners, </w:t>
      </w:r>
      <w:r w:rsidRPr="00847559">
        <w:rPr>
          <w:rStyle w:val="StyleUnderline"/>
          <w:highlight w:val="cyan"/>
        </w:rPr>
        <w:t>space is</w:t>
      </w:r>
      <w:r w:rsidRPr="00A42713">
        <w:rPr>
          <w:rStyle w:val="StyleUnderline"/>
        </w:rPr>
        <w:t xml:space="preserve"> an</w:t>
      </w:r>
      <w:r w:rsidRPr="00A42713">
        <w:rPr>
          <w:sz w:val="16"/>
        </w:rPr>
        <w:t xml:space="preserve"> </w:t>
      </w:r>
      <w:r w:rsidRPr="00847559">
        <w:rPr>
          <w:rStyle w:val="Emphasis"/>
          <w:highlight w:val="cyan"/>
        </w:rPr>
        <w:t>“offense-dominant”</w:t>
      </w:r>
      <w:r w:rsidRPr="00A42713">
        <w:rPr>
          <w:sz w:val="16"/>
        </w:rPr>
        <w:t xml:space="preserve"> </w:t>
      </w:r>
      <w:r w:rsidRPr="00A42713">
        <w:rPr>
          <w:rStyle w:val="StyleUnderline"/>
        </w:rPr>
        <w:t>regime</w:t>
      </w:r>
      <w:r w:rsidRPr="00A42713">
        <w:rPr>
          <w:sz w:val="16"/>
        </w:rPr>
        <w:t xml:space="preserve">. </w:t>
      </w:r>
      <w:r w:rsidRPr="00F83D0E">
        <w:rPr>
          <w:rStyle w:val="StyleUnderline"/>
        </w:rPr>
        <w:t>This can lead</w:t>
      </w:r>
      <w:r w:rsidRPr="00F83D0E">
        <w:rPr>
          <w:sz w:val="16"/>
        </w:rPr>
        <w:t xml:space="preserve"> to</w:t>
      </w:r>
      <w:r w:rsidRPr="00A42713">
        <w:rPr>
          <w:sz w:val="16"/>
        </w:rPr>
        <w:t xml:space="preserve"> a number of </w:t>
      </w:r>
      <w:r w:rsidRPr="00847559">
        <w:rPr>
          <w:rStyle w:val="StyleUnderline"/>
          <w:highlight w:val="cyan"/>
        </w:rPr>
        <w:t xml:space="preserve">pressures to strike first </w:t>
      </w:r>
      <w:r w:rsidRPr="00F83D0E">
        <w:rPr>
          <w:rStyle w:val="StyleUnderline"/>
        </w:rPr>
        <w:t xml:space="preserve">that </w:t>
      </w:r>
      <w:proofErr w:type="gramStart"/>
      <w:r w:rsidRPr="00F83D0E">
        <w:rPr>
          <w:rStyle w:val="Emphasis"/>
        </w:rPr>
        <w:t>don‘</w:t>
      </w:r>
      <w:proofErr w:type="gramEnd"/>
      <w:r w:rsidRPr="00F83D0E">
        <w:rPr>
          <w:rStyle w:val="Emphasis"/>
        </w:rPr>
        <w:t>t exist for other, better-protected domains</w:t>
      </w:r>
      <w:r w:rsidRPr="00F83D0E">
        <w:rPr>
          <w:sz w:val="16"/>
        </w:rPr>
        <w:t>. S</w:t>
      </w:r>
      <w:r w:rsidRPr="00A42713">
        <w:rPr>
          <w:sz w:val="16"/>
        </w:rPr>
        <w:t xml:space="preserve">atellites travel on predictable orbits, and many pass repeatedly over all of the </w:t>
      </w:r>
      <w:proofErr w:type="gramStart"/>
      <w:r w:rsidRPr="00A42713">
        <w:rPr>
          <w:sz w:val="16"/>
        </w:rPr>
        <w:t>earth‘</w:t>
      </w:r>
      <w:proofErr w:type="gramEnd"/>
      <w:r w:rsidRPr="00A42713">
        <w:rPr>
          <w:sz w:val="16"/>
        </w:rPr>
        <w:t xml:space="preserve">s nations. </w:t>
      </w:r>
      <w:proofErr w:type="gramStart"/>
      <w:r w:rsidRPr="00A42713">
        <w:rPr>
          <w:sz w:val="16"/>
        </w:rPr>
        <w:t>Low-earth</w:t>
      </w:r>
      <w:proofErr w:type="gramEnd"/>
      <w:r w:rsidRPr="00A42713">
        <w:rPr>
          <w:sz w:val="16"/>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w:t>
      </w:r>
      <w:proofErr w:type="gramStart"/>
      <w:r w:rsidRPr="00A42713">
        <w:rPr>
          <w:sz w:val="16"/>
        </w:rPr>
        <w:t>satellites‘ ability</w:t>
      </w:r>
      <w:proofErr w:type="gramEnd"/>
      <w:r w:rsidRPr="00A42713">
        <w:rPr>
          <w:sz w:val="16"/>
        </w:rPr>
        <w:t xml:space="preserve"> to move away from threats. And so, these very valuable satellites are also inherently vulnerable and may present as attractive targets.</w:t>
      </w:r>
    </w:p>
    <w:p w14:paraId="36DA4033" w14:textId="77777777" w:rsidR="00E76BF7" w:rsidRPr="00A42713" w:rsidRDefault="00E76BF7" w:rsidP="00E76BF7">
      <w:pPr>
        <w:rPr>
          <w:sz w:val="16"/>
        </w:rPr>
      </w:pPr>
      <w:r w:rsidRPr="00A42713">
        <w:rPr>
          <w:sz w:val="16"/>
        </w:rPr>
        <w:t xml:space="preserve">Thus, </w:t>
      </w:r>
      <w:r w:rsidRPr="00A42713">
        <w:rPr>
          <w:rStyle w:val="StyleUnderline"/>
        </w:rPr>
        <w:t>an actor with substantial dependence on space has an incentive to strike first if hostilities look probable</w:t>
      </w:r>
      <w:r w:rsidRPr="00A42713">
        <w:rPr>
          <w:sz w:val="16"/>
        </w:rPr>
        <w:t xml:space="preserve">, </w:t>
      </w:r>
      <w:r w:rsidRPr="00A42713">
        <w:rPr>
          <w:rStyle w:val="StyleUnderline"/>
        </w:rPr>
        <w:t>to ensure</w:t>
      </w:r>
      <w:r w:rsidRPr="00A42713">
        <w:rPr>
          <w:sz w:val="16"/>
        </w:rPr>
        <w:t xml:space="preserve"> these </w:t>
      </w:r>
      <w:r w:rsidRPr="00A42713">
        <w:rPr>
          <w:rStyle w:val="StyleUnderline"/>
        </w:rPr>
        <w:t>valuable assets are not lost</w:t>
      </w:r>
      <w:r w:rsidRPr="00A42713">
        <w:rPr>
          <w:sz w:val="16"/>
        </w:rPr>
        <w:t xml:space="preserve">. </w:t>
      </w:r>
      <w:r w:rsidRPr="00847559">
        <w:rPr>
          <w:rStyle w:val="Emphasis"/>
          <w:highlight w:val="cyan"/>
        </w:rPr>
        <w:t>Even if</w:t>
      </w:r>
      <w:r w:rsidRPr="00A42713">
        <w:rPr>
          <w:sz w:val="16"/>
        </w:rPr>
        <w:t xml:space="preserve"> both (</w:t>
      </w:r>
      <w:proofErr w:type="gramStart"/>
      <w:r w:rsidRPr="00A42713">
        <w:rPr>
          <w:sz w:val="16"/>
        </w:rPr>
        <w:t>or</w:t>
      </w:r>
      <w:proofErr w:type="gramEnd"/>
      <w:r w:rsidRPr="00A42713">
        <w:rPr>
          <w:sz w:val="16"/>
        </w:rPr>
        <w:t xml:space="preserve"> </w:t>
      </w:r>
      <w:r w:rsidRPr="00847559">
        <w:rPr>
          <w:rStyle w:val="StyleUnderline"/>
          <w:highlight w:val="cyan"/>
        </w:rPr>
        <w:t>all</w:t>
      </w:r>
      <w:r w:rsidRPr="00A42713">
        <w:rPr>
          <w:sz w:val="16"/>
        </w:rPr>
        <w:t xml:space="preserve">) </w:t>
      </w:r>
      <w:r w:rsidRPr="00847559">
        <w:rPr>
          <w:rStyle w:val="StyleUnderline"/>
          <w:highlight w:val="cyan"/>
        </w:rPr>
        <w:t>sides</w:t>
      </w:r>
      <w:r w:rsidRPr="00A42713">
        <w:rPr>
          <w:sz w:val="16"/>
        </w:rPr>
        <w:t xml:space="preserve"> in a conflict </w:t>
      </w:r>
      <w:r w:rsidRPr="00847559">
        <w:rPr>
          <w:rStyle w:val="StyleUnderline"/>
          <w:highlight w:val="cyan"/>
        </w:rPr>
        <w:t>prefer not to engage in war</w:t>
      </w:r>
      <w:r w:rsidRPr="00A42713">
        <w:rPr>
          <w:sz w:val="16"/>
        </w:rPr>
        <w:t xml:space="preserve">, this weakness may provide an incentive to approach it closely anyway. </w:t>
      </w:r>
    </w:p>
    <w:p w14:paraId="6DDDA7A9" w14:textId="77777777" w:rsidR="00E76BF7" w:rsidRPr="00A42713" w:rsidRDefault="00E76BF7" w:rsidP="00E76BF7">
      <w:pPr>
        <w:rPr>
          <w:sz w:val="16"/>
        </w:rPr>
      </w:pPr>
      <w:r w:rsidRPr="00A42713">
        <w:rPr>
          <w:sz w:val="16"/>
        </w:rPr>
        <w:t>A RAND Corporation monograph commissioned by the Air Force15 described the issue this way:</w:t>
      </w:r>
    </w:p>
    <w:p w14:paraId="6B75F501" w14:textId="77777777" w:rsidR="00E76BF7" w:rsidRPr="00A42713" w:rsidRDefault="00E76BF7" w:rsidP="00E76BF7">
      <w:pPr>
        <w:rPr>
          <w:sz w:val="16"/>
        </w:rPr>
      </w:pPr>
      <w:r w:rsidRPr="00A42713">
        <w:rPr>
          <w:sz w:val="16"/>
        </w:rPr>
        <w:t xml:space="preserve">First-strike stability is a concept that Glenn Kent and David Thaler developed in 1989 to examine the structural dynamics of mutual deterrence between two or more nuclear states.16 It is similar to crisis stability, which Charles Glaser described as ―a measure of the </w:t>
      </w:r>
      <w:proofErr w:type="gramStart"/>
      <w:r w:rsidRPr="00A42713">
        <w:rPr>
          <w:sz w:val="16"/>
        </w:rPr>
        <w:t>countries‘ incentives</w:t>
      </w:r>
      <w:proofErr w:type="gramEnd"/>
      <w:r w:rsidRPr="00A42713">
        <w:rPr>
          <w:sz w:val="16"/>
        </w:rPr>
        <w:t xml:space="preserve"> not to preempt in a crisis, that is, not to attack first in order to beat the attack of the enemy,‖17 except that it does not delve into the psychological factors present in specific crises. Rather, first strike stability focuses on each </w:t>
      </w:r>
      <w:proofErr w:type="gramStart"/>
      <w:r w:rsidRPr="00A42713">
        <w:rPr>
          <w:sz w:val="16"/>
        </w:rPr>
        <w:t>side‘</w:t>
      </w:r>
      <w:proofErr w:type="gramEnd"/>
      <w:r w:rsidRPr="00A42713">
        <w:rPr>
          <w:sz w:val="16"/>
        </w:rPr>
        <w:t>s force posture and the balance of capabilities and vulnerabilities that could make a crisis unstable should a confrontation occur.</w:t>
      </w:r>
    </w:p>
    <w:p w14:paraId="274515E2" w14:textId="77777777" w:rsidR="00E76BF7" w:rsidRPr="00A42713" w:rsidRDefault="00E76BF7" w:rsidP="00E76BF7">
      <w:pPr>
        <w:rPr>
          <w:sz w:val="16"/>
        </w:rPr>
      </w:pPr>
      <w:r w:rsidRPr="00A42713">
        <w:rPr>
          <w:sz w:val="16"/>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847559">
        <w:rPr>
          <w:rStyle w:val="StyleUnderline"/>
          <w:highlight w:val="cyan"/>
        </w:rPr>
        <w:t>any actor for which</w:t>
      </w:r>
      <w:r w:rsidRPr="00A42713">
        <w:rPr>
          <w:sz w:val="16"/>
        </w:rPr>
        <w:t xml:space="preserve"> satellites or </w:t>
      </w:r>
      <w:r w:rsidRPr="00847559">
        <w:rPr>
          <w:rStyle w:val="StyleUnderline"/>
          <w:highlight w:val="cyan"/>
        </w:rPr>
        <w:t>space</w:t>
      </w:r>
      <w:r w:rsidRPr="00A42713">
        <w:rPr>
          <w:rStyle w:val="StyleUnderline"/>
        </w:rPr>
        <w:t xml:space="preserve">-based </w:t>
      </w:r>
      <w:r w:rsidRPr="00847559">
        <w:rPr>
          <w:rStyle w:val="StyleUnderline"/>
          <w:highlight w:val="cyan"/>
        </w:rPr>
        <w:t>weapons are an important part of its military posture</w:t>
      </w:r>
      <w:r w:rsidRPr="00A42713">
        <w:rPr>
          <w:sz w:val="16"/>
        </w:rPr>
        <w:t xml:space="preserve">, </w:t>
      </w:r>
      <w:r w:rsidRPr="00A42713">
        <w:rPr>
          <w:rStyle w:val="StyleUnderline"/>
        </w:rPr>
        <w:t>whether for support missions or on-orbit weapons</w:t>
      </w:r>
      <w:r w:rsidRPr="00A42713">
        <w:rPr>
          <w:sz w:val="16"/>
        </w:rPr>
        <w:t xml:space="preserve">, </w:t>
      </w:r>
      <w:r w:rsidRPr="00847559">
        <w:rPr>
          <w:rStyle w:val="StyleUnderline"/>
          <w:highlight w:val="cyan"/>
        </w:rPr>
        <w:t xml:space="preserve">will feel </w:t>
      </w:r>
      <w:r w:rsidRPr="00847559">
        <w:rPr>
          <w:rStyle w:val="Emphasis"/>
          <w:highlight w:val="cyan"/>
        </w:rPr>
        <w:t>“use it or lose it”</w:t>
      </w:r>
      <w:r w:rsidRPr="00847559">
        <w:rPr>
          <w:rStyle w:val="StyleUnderline"/>
          <w:highlight w:val="cyan"/>
        </w:rPr>
        <w:t xml:space="preserve"> pressure</w:t>
      </w:r>
      <w:r w:rsidRPr="00A42713">
        <w:rPr>
          <w:sz w:val="16"/>
        </w:rPr>
        <w:t xml:space="preserve"> because of the inherent vulnerability of satellites. </w:t>
      </w:r>
    </w:p>
    <w:p w14:paraId="206555F2" w14:textId="77777777" w:rsidR="00E76BF7" w:rsidRPr="00A42713" w:rsidRDefault="00E76BF7" w:rsidP="00E76BF7">
      <w:pPr>
        <w:rPr>
          <w:sz w:val="16"/>
        </w:rPr>
      </w:pPr>
      <w:r w:rsidRPr="00A42713">
        <w:rPr>
          <w:sz w:val="16"/>
        </w:rPr>
        <w:t>Short timelines and difficulty of attribution</w:t>
      </w:r>
    </w:p>
    <w:p w14:paraId="6A9EEC65" w14:textId="77777777" w:rsidR="00E76BF7" w:rsidRPr="00A42713" w:rsidRDefault="00E76BF7" w:rsidP="00E76BF7">
      <w:pPr>
        <w:rPr>
          <w:sz w:val="16"/>
        </w:rPr>
      </w:pPr>
      <w:r w:rsidRPr="00A42713">
        <w:rPr>
          <w:sz w:val="16"/>
        </w:rPr>
        <w:t xml:space="preserve">The </w:t>
      </w:r>
      <w:r w:rsidRPr="00847559">
        <w:rPr>
          <w:rStyle w:val="Emphasis"/>
          <w:highlight w:val="cyan"/>
        </w:rPr>
        <w:t>compressed timelines</w:t>
      </w:r>
      <w:r w:rsidRPr="00A42713">
        <w:rPr>
          <w:sz w:val="16"/>
        </w:rPr>
        <w:t xml:space="preserve"> characteristic </w:t>
      </w:r>
      <w:r w:rsidRPr="00A42713">
        <w:rPr>
          <w:rStyle w:val="StyleUnderline"/>
        </w:rPr>
        <w:t>of crises</w:t>
      </w:r>
      <w:r w:rsidRPr="00A42713">
        <w:rPr>
          <w:sz w:val="16"/>
        </w:rPr>
        <w:t xml:space="preserve"> </w:t>
      </w:r>
      <w:proofErr w:type="gramStart"/>
      <w:r w:rsidRPr="00A42713">
        <w:rPr>
          <w:rStyle w:val="StyleUnderline"/>
        </w:rPr>
        <w:t>combine</w:t>
      </w:r>
      <w:proofErr w:type="gramEnd"/>
      <w:r w:rsidRPr="00A42713">
        <w:rPr>
          <w:rStyle w:val="StyleUnderline"/>
        </w:rPr>
        <w:t xml:space="preserve"> with these</w:t>
      </w:r>
      <w:r w:rsidRPr="00A42713">
        <w:rPr>
          <w:sz w:val="16"/>
        </w:rPr>
        <w:t xml:space="preserve"> </w:t>
      </w:r>
      <w:r w:rsidRPr="00A42713">
        <w:rPr>
          <w:rStyle w:val="StyleUnderline"/>
        </w:rPr>
        <w:t>“use it or lose it” pressures to shrink timelines</w:t>
      </w:r>
      <w:r w:rsidRPr="00A42713">
        <w:rPr>
          <w:sz w:val="16"/>
        </w:rPr>
        <w:t xml:space="preserve">. This dynamic </w:t>
      </w:r>
      <w:r w:rsidRPr="00847559">
        <w:rPr>
          <w:rStyle w:val="StyleUnderline"/>
          <w:highlight w:val="cyan"/>
        </w:rPr>
        <w:t xml:space="preserve">couples </w:t>
      </w:r>
      <w:r w:rsidRPr="00A42713">
        <w:rPr>
          <w:rStyle w:val="StyleUnderline"/>
        </w:rPr>
        <w:t xml:space="preserve">dangerously </w:t>
      </w:r>
      <w:r w:rsidRPr="00847559">
        <w:rPr>
          <w:rStyle w:val="StyleUnderline"/>
          <w:highlight w:val="cyan"/>
        </w:rPr>
        <w:t>with</w:t>
      </w:r>
      <w:r w:rsidRPr="00A42713">
        <w:rPr>
          <w:sz w:val="16"/>
        </w:rPr>
        <w:t xml:space="preserve"> the </w:t>
      </w:r>
      <w:r w:rsidRPr="00A42713">
        <w:rPr>
          <w:rStyle w:val="StyleUnderline"/>
        </w:rPr>
        <w:t xml:space="preserve">inherent </w:t>
      </w:r>
      <w:r w:rsidRPr="00847559">
        <w:rPr>
          <w:rStyle w:val="StyleUnderline"/>
          <w:highlight w:val="cyan"/>
        </w:rPr>
        <w:t>difficulty of determining</w:t>
      </w:r>
      <w:r w:rsidRPr="00A42713">
        <w:rPr>
          <w:rStyle w:val="StyleUnderline"/>
        </w:rPr>
        <w:t xml:space="preserve"> the </w:t>
      </w:r>
      <w:r w:rsidRPr="00847559">
        <w:rPr>
          <w:rStyle w:val="StyleUnderline"/>
          <w:highlight w:val="cyan"/>
        </w:rPr>
        <w:t>causes of satellite degradation</w:t>
      </w:r>
      <w:r w:rsidRPr="00A42713">
        <w:rPr>
          <w:sz w:val="16"/>
        </w:rPr>
        <w:t xml:space="preserve">, </w:t>
      </w:r>
      <w:r w:rsidRPr="00A42713">
        <w:rPr>
          <w:rStyle w:val="StyleUnderline"/>
        </w:rPr>
        <w:t>whether malicious or from natural causes, in a timely way</w:t>
      </w:r>
      <w:r w:rsidRPr="00A42713">
        <w:rPr>
          <w:sz w:val="16"/>
        </w:rPr>
        <w:t xml:space="preserve">. </w:t>
      </w:r>
    </w:p>
    <w:p w14:paraId="6DDFC378" w14:textId="77777777" w:rsidR="00E76BF7" w:rsidRPr="00A42713" w:rsidRDefault="00E76BF7" w:rsidP="00E76BF7">
      <w:pPr>
        <w:rPr>
          <w:sz w:val="16"/>
        </w:rPr>
      </w:pPr>
      <w:r w:rsidRPr="00A42713">
        <w:rPr>
          <w:sz w:val="16"/>
        </w:rPr>
        <w:t xml:space="preserve">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A42713">
        <w:rPr>
          <w:sz w:val="16"/>
        </w:rPr>
        <w:t>So</w:t>
      </w:r>
      <w:proofErr w:type="gramEnd"/>
      <w:r w:rsidRPr="00A42713">
        <w:rPr>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3C5AB832" w14:textId="77777777" w:rsidR="00E76BF7" w:rsidRPr="00A42713" w:rsidRDefault="00E76BF7" w:rsidP="00E76BF7">
      <w:pPr>
        <w:rPr>
          <w:sz w:val="16"/>
        </w:rPr>
      </w:pPr>
      <w:r w:rsidRPr="00A42713">
        <w:rPr>
          <w:sz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14:paraId="7F593BB0" w14:textId="77777777" w:rsidR="00E76BF7" w:rsidRPr="00A42713" w:rsidRDefault="00E76BF7" w:rsidP="00E76BF7">
      <w:pPr>
        <w:rPr>
          <w:sz w:val="16"/>
        </w:rPr>
      </w:pPr>
      <w:r w:rsidRPr="00A42713">
        <w:rPr>
          <w:sz w:val="16"/>
        </w:rPr>
        <w:t>Entanglement of strategic and tactical missions</w:t>
      </w:r>
    </w:p>
    <w:p w14:paraId="1D53D3DD" w14:textId="77777777" w:rsidR="00E76BF7" w:rsidRPr="00A42713" w:rsidRDefault="00E76BF7" w:rsidP="00E76BF7">
      <w:pPr>
        <w:rPr>
          <w:sz w:val="16"/>
        </w:rPr>
      </w:pPr>
      <w:r w:rsidRPr="00A42713">
        <w:rPr>
          <w:sz w:val="16"/>
        </w:rPr>
        <w:t xml:space="preserve">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w:t>
      </w:r>
      <w:proofErr w:type="gramStart"/>
      <w:r w:rsidRPr="00A42713">
        <w:rPr>
          <w:sz w:val="16"/>
        </w:rPr>
        <w:t>other‘</w:t>
      </w:r>
      <w:proofErr w:type="gramEnd"/>
      <w:r w:rsidRPr="00A42713">
        <w:rPr>
          <w:sz w:val="16"/>
        </w:rPr>
        <w:t>s ―national technical means‖ of verifying compliance with the agreement, yet another recognition that attacking strategically important satellites could be destabilizing.20 There was also restraint in building the hardware that could hold these assets at risk.</w:t>
      </w:r>
    </w:p>
    <w:p w14:paraId="33F381C1" w14:textId="77777777" w:rsidR="00E76BF7" w:rsidRPr="00A42713" w:rsidRDefault="00E76BF7" w:rsidP="00E76BF7">
      <w:pPr>
        <w:rPr>
          <w:sz w:val="16"/>
        </w:rPr>
      </w:pPr>
      <w:r w:rsidRPr="00A42713">
        <w:rPr>
          <w:sz w:val="16"/>
        </w:rPr>
        <w:t xml:space="preserve">However, </w:t>
      </w:r>
      <w:r w:rsidRPr="00A42713">
        <w:rPr>
          <w:rStyle w:val="StyleUnderline"/>
        </w:rPr>
        <w:t xml:space="preserve">where the </w:t>
      </w:r>
      <w:r w:rsidRPr="00847559">
        <w:rPr>
          <w:rStyle w:val="StyleUnderline"/>
          <w:highlight w:val="cyan"/>
        </w:rPr>
        <w:t xml:space="preserve">lines </w:t>
      </w:r>
      <w:r w:rsidRPr="00A42713">
        <w:rPr>
          <w:rStyle w:val="StyleUnderline"/>
        </w:rPr>
        <w:t xml:space="preserve">between strategic satellite missions and other </w:t>
      </w:r>
      <w:r w:rsidRPr="00847559">
        <w:rPr>
          <w:rStyle w:val="StyleUnderline"/>
          <w:highlight w:val="cyan"/>
        </w:rPr>
        <w:t xml:space="preserve">missions are </w:t>
      </w:r>
      <w:r w:rsidRPr="00847559">
        <w:rPr>
          <w:rStyle w:val="Emphasis"/>
          <w:highlight w:val="cyan"/>
        </w:rPr>
        <w:t>blurred</w:t>
      </w:r>
      <w:r w:rsidRPr="00A42713">
        <w:rPr>
          <w:sz w:val="16"/>
        </w:rPr>
        <w:t xml:space="preserve">, these norms can be weakened. For example, the </w:t>
      </w:r>
      <w:r w:rsidRPr="00847559">
        <w:rPr>
          <w:rStyle w:val="StyleUnderline"/>
          <w:highlight w:val="cyan"/>
        </w:rPr>
        <w:t xml:space="preserve">satellites that provide </w:t>
      </w:r>
      <w:r w:rsidRPr="00847559">
        <w:rPr>
          <w:rStyle w:val="Emphasis"/>
          <w:highlight w:val="cyan"/>
        </w:rPr>
        <w:t>early warning</w:t>
      </w:r>
      <w:r w:rsidRPr="00847559">
        <w:rPr>
          <w:rStyle w:val="StyleUnderline"/>
          <w:highlight w:val="cyan"/>
        </w:rPr>
        <w:t xml:space="preserve"> </w:t>
      </w:r>
      <w:r w:rsidRPr="00A42713">
        <w:rPr>
          <w:rStyle w:val="StyleUnderline"/>
        </w:rPr>
        <w:t>of ballistic missile launch</w:t>
      </w:r>
      <w:r w:rsidRPr="00847559">
        <w:rPr>
          <w:rStyle w:val="StyleUnderline"/>
          <w:highlight w:val="cyan"/>
        </w:rPr>
        <w:t xml:space="preserve"> are associated with </w:t>
      </w:r>
      <w:r w:rsidRPr="00847559">
        <w:rPr>
          <w:rStyle w:val="Emphasis"/>
          <w:highlight w:val="cyan"/>
        </w:rPr>
        <w:t>nuclear deterrent</w:t>
      </w:r>
      <w:r w:rsidRPr="00A42713">
        <w:rPr>
          <w:rStyle w:val="StyleUnderline"/>
        </w:rPr>
        <w:t xml:space="preserve"> posture</w:t>
      </w:r>
      <w:r w:rsidRPr="00A42713">
        <w:rPr>
          <w:sz w:val="16"/>
        </w:rPr>
        <w:t xml:space="preserve">, </w:t>
      </w:r>
      <w:r w:rsidRPr="00847559">
        <w:rPr>
          <w:rStyle w:val="StyleUnderline"/>
          <w:highlight w:val="cyan"/>
        </w:rPr>
        <w:t xml:space="preserve">but also are </w:t>
      </w:r>
      <w:r w:rsidRPr="00A42713">
        <w:rPr>
          <w:rStyle w:val="StyleUnderline"/>
        </w:rPr>
        <w:t xml:space="preserve">critical sensors </w:t>
      </w:r>
      <w:r w:rsidRPr="00847559">
        <w:rPr>
          <w:rStyle w:val="StyleUnderline"/>
          <w:highlight w:val="cyan"/>
        </w:rPr>
        <w:t xml:space="preserve">for </w:t>
      </w:r>
      <w:r w:rsidRPr="00847559">
        <w:rPr>
          <w:rStyle w:val="Emphasis"/>
          <w:highlight w:val="cyan"/>
        </w:rPr>
        <w:t>missile defenses</w:t>
      </w:r>
      <w:r w:rsidRPr="00A42713">
        <w:rPr>
          <w:sz w:val="16"/>
        </w:rPr>
        <w:t xml:space="preserve">. Strategic surveillance and missile warning satellites also support efforts to locate and destroy mobile conventional missile launchers. </w:t>
      </w:r>
      <w:r w:rsidRPr="00A42713">
        <w:rPr>
          <w:rStyle w:val="StyleUnderline"/>
        </w:rPr>
        <w:t>Interfering with an early warning sensor satellite might be intended to dissuade an adversary from using nuclear weapons first by degrading their missile defenses and thus hindering their first-strike posture</w:t>
      </w:r>
      <w:r w:rsidRPr="00A42713">
        <w:rPr>
          <w:sz w:val="16"/>
        </w:rPr>
        <w:t xml:space="preserve">. </w:t>
      </w:r>
      <w:r w:rsidRPr="00A42713">
        <w:rPr>
          <w:rStyle w:val="Emphasis"/>
        </w:rPr>
        <w:t>However</w:t>
      </w:r>
      <w:r w:rsidRPr="00A42713">
        <w:rPr>
          <w:sz w:val="16"/>
        </w:rPr>
        <w:t xml:space="preserve">, </w:t>
      </w:r>
      <w:r w:rsidRPr="00847559">
        <w:rPr>
          <w:rStyle w:val="StyleUnderline"/>
          <w:highlight w:val="cyan"/>
        </w:rPr>
        <w:t>for a state that uses early warning</w:t>
      </w:r>
      <w:r w:rsidRPr="00A42713">
        <w:rPr>
          <w:rStyle w:val="StyleUnderline"/>
        </w:rPr>
        <w:t xml:space="preserve"> satellites </w:t>
      </w:r>
      <w:r w:rsidRPr="00847559">
        <w:rPr>
          <w:rStyle w:val="StyleUnderline"/>
          <w:highlight w:val="cyan"/>
        </w:rPr>
        <w:t>to enable a</w:t>
      </w:r>
      <w:r w:rsidRPr="00A42713">
        <w:rPr>
          <w:rStyle w:val="StyleUnderline"/>
        </w:rPr>
        <w:t xml:space="preserve"> </w:t>
      </w:r>
      <w:r w:rsidRPr="00A42713">
        <w:rPr>
          <w:rStyle w:val="Emphasis"/>
        </w:rPr>
        <w:t>“hair trigger”</w:t>
      </w:r>
      <w:r w:rsidRPr="00A42713">
        <w:rPr>
          <w:sz w:val="16"/>
        </w:rPr>
        <w:t xml:space="preserve"> or </w:t>
      </w:r>
      <w:r w:rsidRPr="00847559">
        <w:rPr>
          <w:rStyle w:val="Emphasis"/>
          <w:highlight w:val="cyan"/>
        </w:rPr>
        <w:t xml:space="preserve">launch-on-attack </w:t>
      </w:r>
      <w:r w:rsidRPr="00A42713">
        <w:rPr>
          <w:rStyle w:val="Emphasis"/>
        </w:rPr>
        <w:t>posture</w:t>
      </w:r>
      <w:r w:rsidRPr="00A42713">
        <w:rPr>
          <w:sz w:val="16"/>
        </w:rPr>
        <w:t xml:space="preserve">, </w:t>
      </w:r>
      <w:r w:rsidRPr="00A42713">
        <w:rPr>
          <w:rStyle w:val="StyleUnderline"/>
        </w:rPr>
        <w:t>the</w:t>
      </w:r>
      <w:r w:rsidRPr="00A42713">
        <w:rPr>
          <w:sz w:val="16"/>
        </w:rPr>
        <w:t xml:space="preserve"> </w:t>
      </w:r>
      <w:r w:rsidRPr="00847559">
        <w:rPr>
          <w:rStyle w:val="Emphasis"/>
          <w:highlight w:val="cyan"/>
        </w:rPr>
        <w:t>interference</w:t>
      </w:r>
      <w:r w:rsidRPr="00A42713">
        <w:rPr>
          <w:sz w:val="16"/>
        </w:rPr>
        <w:t xml:space="preserve"> with such a satellite </w:t>
      </w:r>
      <w:r w:rsidRPr="00847559">
        <w:rPr>
          <w:rStyle w:val="StyleUnderline"/>
          <w:highlight w:val="cyan"/>
        </w:rPr>
        <w:t>might</w:t>
      </w:r>
      <w:r w:rsidRPr="00A42713">
        <w:rPr>
          <w:sz w:val="16"/>
        </w:rPr>
        <w:t xml:space="preserve"> instead </w:t>
      </w:r>
      <w:r w:rsidRPr="00847559">
        <w:rPr>
          <w:rStyle w:val="StyleUnderline"/>
          <w:highlight w:val="cyan"/>
        </w:rPr>
        <w:t xml:space="preserve">be interpreted as a precursor to a </w:t>
      </w:r>
      <w:r w:rsidRPr="00847559">
        <w:rPr>
          <w:rStyle w:val="Emphasis"/>
          <w:highlight w:val="cyan"/>
        </w:rPr>
        <w:t>nuclear attack</w:t>
      </w:r>
      <w:r w:rsidRPr="00A42713">
        <w:rPr>
          <w:sz w:val="16"/>
        </w:rPr>
        <w:t xml:space="preserve">. </w:t>
      </w:r>
      <w:r w:rsidRPr="00A42713">
        <w:rPr>
          <w:rStyle w:val="StyleUnderline"/>
        </w:rPr>
        <w:t xml:space="preserve">It </w:t>
      </w:r>
      <w:r w:rsidRPr="00847559">
        <w:rPr>
          <w:rStyle w:val="StyleUnderline"/>
          <w:highlight w:val="cyan"/>
        </w:rPr>
        <w:t xml:space="preserve">may </w:t>
      </w:r>
      <w:r w:rsidRPr="00847559">
        <w:rPr>
          <w:rStyle w:val="Emphasis"/>
          <w:sz w:val="28"/>
          <w:szCs w:val="28"/>
          <w:highlight w:val="cyan"/>
        </w:rPr>
        <w:t>accelerate</w:t>
      </w:r>
      <w:r w:rsidRPr="00A42713">
        <w:rPr>
          <w:rStyle w:val="Emphasis"/>
          <w:sz w:val="28"/>
          <w:szCs w:val="28"/>
        </w:rPr>
        <w:t xml:space="preserve"> the </w:t>
      </w:r>
      <w:r w:rsidRPr="00847559">
        <w:rPr>
          <w:rStyle w:val="Emphasis"/>
          <w:sz w:val="28"/>
          <w:szCs w:val="28"/>
          <w:highlight w:val="cyan"/>
        </w:rPr>
        <w:t>use of nuclear weapons</w:t>
      </w:r>
      <w:r w:rsidRPr="00A42713">
        <w:rPr>
          <w:sz w:val="16"/>
          <w:szCs w:val="28"/>
        </w:rPr>
        <w:t xml:space="preserve"> </w:t>
      </w:r>
      <w:r w:rsidRPr="00A42713">
        <w:rPr>
          <w:sz w:val="16"/>
        </w:rPr>
        <w:t xml:space="preserve">rather than inhibit it. </w:t>
      </w:r>
    </w:p>
    <w:p w14:paraId="1FC592FF" w14:textId="77777777" w:rsidR="00E76BF7" w:rsidRPr="00A42713" w:rsidRDefault="00E76BF7" w:rsidP="00E76BF7">
      <w:pPr>
        <w:rPr>
          <w:sz w:val="16"/>
        </w:rPr>
      </w:pPr>
      <w:r w:rsidRPr="00A42713">
        <w:rPr>
          <w:sz w:val="16"/>
        </w:rPr>
        <w:t>Misperception and dual-use technologies</w:t>
      </w:r>
    </w:p>
    <w:p w14:paraId="79A4F7DB" w14:textId="77777777" w:rsidR="00E76BF7" w:rsidRPr="00A42713" w:rsidRDefault="00E76BF7" w:rsidP="00E76BF7">
      <w:pPr>
        <w:rPr>
          <w:sz w:val="16"/>
        </w:rPr>
      </w:pPr>
      <w:r w:rsidRPr="00A42713">
        <w:rPr>
          <w:sz w:val="16"/>
        </w:rPr>
        <w:t xml:space="preserve">Some space technologies and activities can be used both for relatively benign purposes but also for hostile ones. </w:t>
      </w:r>
      <w:r w:rsidRPr="00A42713">
        <w:rPr>
          <w:rStyle w:val="StyleUnderline"/>
        </w:rPr>
        <w:t>It may be difficult for an actor to understand the intent</w:t>
      </w:r>
      <w:r w:rsidRPr="00A42713">
        <w:rPr>
          <w:sz w:val="16"/>
        </w:rPr>
        <w:t xml:space="preserve"> </w:t>
      </w:r>
      <w:r w:rsidRPr="00A42713">
        <w:rPr>
          <w:rStyle w:val="StyleUnderline"/>
        </w:rPr>
        <w:t>behind the development</w:t>
      </w:r>
      <w:r w:rsidRPr="00A42713">
        <w:rPr>
          <w:sz w:val="16"/>
        </w:rPr>
        <w:t xml:space="preserve">, testing, </w:t>
      </w:r>
      <w:r w:rsidRPr="00A42713">
        <w:rPr>
          <w:rStyle w:val="StyleUnderline"/>
        </w:rPr>
        <w:t>use</w:t>
      </w:r>
      <w:r w:rsidRPr="00A42713">
        <w:rPr>
          <w:sz w:val="16"/>
        </w:rPr>
        <w:t xml:space="preserve">, and stockpiling </w:t>
      </w:r>
      <w:r w:rsidRPr="00A42713">
        <w:rPr>
          <w:rStyle w:val="StyleUnderline"/>
        </w:rPr>
        <w:t>of</w:t>
      </w:r>
      <w:r w:rsidRPr="00A42713">
        <w:rPr>
          <w:sz w:val="16"/>
        </w:rPr>
        <w:t xml:space="preserve"> these </w:t>
      </w:r>
      <w:r w:rsidRPr="00A42713">
        <w:rPr>
          <w:rStyle w:val="StyleUnderline"/>
        </w:rPr>
        <w:t>technologies</w:t>
      </w:r>
      <w:r w:rsidRPr="00A42713">
        <w:rPr>
          <w:sz w:val="16"/>
        </w:rPr>
        <w:t xml:space="preserve">, and see threats where there are none. (Or miss a threat until it is too late.) </w:t>
      </w:r>
      <w:r w:rsidRPr="00A42713">
        <w:rPr>
          <w:rStyle w:val="StyleUnderline"/>
        </w:rPr>
        <w:t xml:space="preserve">This may start a cycle of action and reaction based on </w:t>
      </w:r>
      <w:r w:rsidRPr="00A42713">
        <w:rPr>
          <w:rStyle w:val="Emphasis"/>
        </w:rPr>
        <w:t>misperception</w:t>
      </w:r>
      <w:r w:rsidRPr="00A42713">
        <w:rPr>
          <w:sz w:val="16"/>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48C587BE" w14:textId="77777777" w:rsidR="00E76BF7" w:rsidRPr="00A42713" w:rsidRDefault="00E76BF7" w:rsidP="00E76BF7">
      <w:pPr>
        <w:rPr>
          <w:sz w:val="16"/>
        </w:rPr>
      </w:pPr>
      <w:r w:rsidRPr="00A42713">
        <w:rPr>
          <w:sz w:val="16"/>
        </w:rPr>
        <w:t xml:space="preserve">Ground-based lasers can be used to dazzle the sensors of an </w:t>
      </w:r>
      <w:proofErr w:type="gramStart"/>
      <w:r w:rsidRPr="00A42713">
        <w:rPr>
          <w:sz w:val="16"/>
        </w:rPr>
        <w:t>adversary‘</w:t>
      </w:r>
      <w:proofErr w:type="gramEnd"/>
      <w:r w:rsidRPr="00A42713">
        <w:rPr>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A42713">
        <w:rPr>
          <w:sz w:val="16"/>
        </w:rPr>
        <w:t>Earth‘</w:t>
      </w:r>
      <w:proofErr w:type="gramEnd"/>
      <w:r w:rsidRPr="00A42713">
        <w:rPr>
          <w:sz w:val="16"/>
        </w:rPr>
        <w:t>s shape and gravitational field, and use similar technologies. 21</w:t>
      </w:r>
    </w:p>
    <w:p w14:paraId="5CF54F2D" w14:textId="77777777" w:rsidR="00E76BF7" w:rsidRPr="00A42713" w:rsidRDefault="00E76BF7" w:rsidP="00E76BF7">
      <w:pPr>
        <w:rPr>
          <w:sz w:val="16"/>
        </w:rPr>
      </w:pPr>
      <w:r w:rsidRPr="00A42713">
        <w:rPr>
          <w:sz w:val="16"/>
        </w:rPr>
        <w:t>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49EB524E" w14:textId="77777777" w:rsidR="00E76BF7" w:rsidRPr="00A42713" w:rsidRDefault="00E76BF7" w:rsidP="00E76BF7">
      <w:pPr>
        <w:rPr>
          <w:sz w:val="16"/>
        </w:rPr>
      </w:pPr>
      <w:r w:rsidRPr="00A42713">
        <w:rPr>
          <w:sz w:val="16"/>
        </w:rPr>
        <w:t>Discrimination</w:t>
      </w:r>
    </w:p>
    <w:p w14:paraId="63C155D2" w14:textId="77777777" w:rsidR="00E76BF7" w:rsidRPr="00A42713" w:rsidRDefault="00E76BF7" w:rsidP="00E76BF7">
      <w:pPr>
        <w:rPr>
          <w:sz w:val="16"/>
        </w:rPr>
      </w:pPr>
      <w:r w:rsidRPr="00A42713">
        <w:rPr>
          <w:sz w:val="16"/>
        </w:rPr>
        <w:t>The consequences of interfering with a satellite may be vastly different depending on who is affected and how, and whether the satellite represents a legitimate military objective.</w:t>
      </w:r>
    </w:p>
    <w:p w14:paraId="0B06512E" w14:textId="77777777" w:rsidR="00E76BF7" w:rsidRPr="00A42713" w:rsidRDefault="00E76BF7" w:rsidP="00E76BF7">
      <w:pPr>
        <w:rPr>
          <w:sz w:val="16"/>
        </w:rPr>
      </w:pPr>
      <w:r w:rsidRPr="00A42713">
        <w:rPr>
          <w:sz w:val="16"/>
        </w:rPr>
        <w:t xml:space="preserve">However, it will not always be clear who the owners and operators of a satellite are, and users of a </w:t>
      </w:r>
      <w:proofErr w:type="gramStart"/>
      <w:r w:rsidRPr="00A42713">
        <w:rPr>
          <w:sz w:val="16"/>
        </w:rPr>
        <w:t>satellite‘</w:t>
      </w:r>
      <w:proofErr w:type="gramEnd"/>
      <w:r w:rsidRPr="00A42713">
        <w:rPr>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A42713">
        <w:rPr>
          <w:sz w:val="16"/>
        </w:rPr>
        <w:t>adversary‘</w:t>
      </w:r>
      <w:proofErr w:type="gramEnd"/>
      <w:r w:rsidRPr="00A42713">
        <w:rPr>
          <w:sz w:val="16"/>
        </w:rPr>
        <w:t>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0C64F6CE" w14:textId="77777777" w:rsidR="00E76BF7" w:rsidRPr="00A42713" w:rsidRDefault="00E76BF7" w:rsidP="00E76BF7">
      <w:pPr>
        <w:rPr>
          <w:sz w:val="16"/>
        </w:rPr>
      </w:pPr>
      <w:r w:rsidRPr="00A42713">
        <w:rPr>
          <w:sz w:val="16"/>
        </w:rPr>
        <w:t xml:space="preserve">In 2015, </w:t>
      </w:r>
      <w:r w:rsidRPr="00A42713">
        <w:rPr>
          <w:rStyle w:val="StyleUnderline"/>
        </w:rPr>
        <w:t xml:space="preserve">the </w:t>
      </w:r>
      <w:proofErr w:type="gramStart"/>
      <w:r w:rsidRPr="00A42713">
        <w:rPr>
          <w:rStyle w:val="StyleUnderline"/>
        </w:rPr>
        <w:t>Pentagon‘</w:t>
      </w:r>
      <w:proofErr w:type="gramEnd"/>
      <w:r w:rsidRPr="00A42713">
        <w:rPr>
          <w:rStyle w:val="StyleUnderline"/>
        </w:rPr>
        <w:t>s annual wargame</w:t>
      </w:r>
      <w:r w:rsidRPr="00A42713">
        <w:rPr>
          <w:sz w:val="16"/>
        </w:rPr>
        <w:t xml:space="preserve">, or simulated conflict, involving space assets focused on a future regional conflict. The official report out24 </w:t>
      </w:r>
      <w:r w:rsidRPr="00A42713">
        <w:rPr>
          <w:rStyle w:val="StyleUnderline"/>
        </w:rPr>
        <w:t>warned</w:t>
      </w:r>
      <w:r w:rsidRPr="00A42713">
        <w:rPr>
          <w:sz w:val="16"/>
        </w:rPr>
        <w:t xml:space="preserve"> that </w:t>
      </w:r>
      <w:r w:rsidRPr="00A42713">
        <w:rPr>
          <w:rStyle w:val="StyleUnderline"/>
        </w:rPr>
        <w:t xml:space="preserve">it was hard to keep the conflict </w:t>
      </w:r>
      <w:r w:rsidRPr="00A42713">
        <w:rPr>
          <w:rStyle w:val="Emphasis"/>
        </w:rPr>
        <w:t>contained geographically</w:t>
      </w:r>
      <w:r w:rsidRPr="00A42713">
        <w:rPr>
          <w:sz w:val="16"/>
        </w:rPr>
        <w:t xml:space="preserve"> when using anti-satellite weapons:</w:t>
      </w:r>
    </w:p>
    <w:p w14:paraId="185CECF1" w14:textId="77777777" w:rsidR="00E76BF7" w:rsidRPr="00A42713" w:rsidRDefault="00E76BF7" w:rsidP="00E76BF7">
      <w:pPr>
        <w:rPr>
          <w:sz w:val="16"/>
        </w:rPr>
      </w:pPr>
      <w:r w:rsidRPr="00A42713">
        <w:rPr>
          <w:sz w:val="16"/>
        </w:rPr>
        <w:t xml:space="preserve">As the wargame unfolded, a regional crisis quickly escalated, partly because of the interconnectedness of a multi-domain fight involving a capable adversary. The </w:t>
      </w:r>
      <w:r w:rsidRPr="00A42713">
        <w:rPr>
          <w:rStyle w:val="StyleUnderline"/>
        </w:rPr>
        <w:t xml:space="preserve">wargame participants emphasized the </w:t>
      </w:r>
      <w:r w:rsidRPr="00847559">
        <w:rPr>
          <w:rStyle w:val="StyleUnderline"/>
          <w:highlight w:val="cyan"/>
        </w:rPr>
        <w:t xml:space="preserve">challenges in containing </w:t>
      </w:r>
      <w:r w:rsidRPr="00847559">
        <w:rPr>
          <w:rStyle w:val="Emphasis"/>
          <w:highlight w:val="cyan"/>
        </w:rPr>
        <w:t>horizontal escalation</w:t>
      </w:r>
      <w:r w:rsidRPr="00A42713">
        <w:rPr>
          <w:rStyle w:val="StyleUnderline"/>
        </w:rPr>
        <w:t xml:space="preserve"> once space control capabilities are employed</w:t>
      </w:r>
      <w:r w:rsidRPr="00A42713">
        <w:rPr>
          <w:sz w:val="16"/>
        </w:rPr>
        <w:t xml:space="preserve"> to achieve limited national objectives.</w:t>
      </w:r>
    </w:p>
    <w:p w14:paraId="3FFAA48E" w14:textId="77777777" w:rsidR="00E76BF7" w:rsidRPr="00A42713" w:rsidRDefault="00E76BF7" w:rsidP="00E76BF7">
      <w:pPr>
        <w:rPr>
          <w:sz w:val="16"/>
        </w:rPr>
      </w:pPr>
      <w:r w:rsidRPr="00A42713">
        <w:rPr>
          <w:sz w:val="16"/>
        </w:rPr>
        <w:t>Lack of shared understanding of consequences/proportionality</w:t>
      </w:r>
    </w:p>
    <w:p w14:paraId="0D87AE9C" w14:textId="77777777" w:rsidR="00E76BF7" w:rsidRPr="00A42713" w:rsidRDefault="00E76BF7" w:rsidP="00E76BF7">
      <w:pPr>
        <w:rPr>
          <w:sz w:val="16"/>
        </w:rPr>
      </w:pPr>
      <w:r w:rsidRPr="00A42713">
        <w:rPr>
          <w:rStyle w:val="StyleUnderline"/>
        </w:rPr>
        <w:t>States have</w:t>
      </w:r>
      <w:r w:rsidRPr="00A42713">
        <w:rPr>
          <w:sz w:val="16"/>
        </w:rPr>
        <w:t xml:space="preserve"> fairly </w:t>
      </w:r>
      <w:r w:rsidRPr="00A42713">
        <w:rPr>
          <w:rStyle w:val="Emphasis"/>
        </w:rPr>
        <w:t>similar understandings</w:t>
      </w:r>
      <w:r w:rsidRPr="00A42713">
        <w:rPr>
          <w:sz w:val="16"/>
        </w:rPr>
        <w:t xml:space="preserve"> </w:t>
      </w:r>
      <w:r w:rsidRPr="00A42713">
        <w:rPr>
          <w:rStyle w:val="StyleUnderline"/>
        </w:rPr>
        <w:t>of</w:t>
      </w:r>
      <w:r w:rsidRPr="00A42713">
        <w:rPr>
          <w:sz w:val="16"/>
        </w:rPr>
        <w:t xml:space="preserve"> the </w:t>
      </w:r>
      <w:r w:rsidRPr="00A42713">
        <w:rPr>
          <w:rStyle w:val="StyleUnderline"/>
        </w:rPr>
        <w:t xml:space="preserve">implications of military actions on the </w:t>
      </w:r>
      <w:r w:rsidRPr="00A42713">
        <w:rPr>
          <w:rStyle w:val="Emphasis"/>
        </w:rPr>
        <w:t>ground</w:t>
      </w:r>
      <w:r w:rsidRPr="00A42713">
        <w:rPr>
          <w:sz w:val="16"/>
        </w:rPr>
        <w:t xml:space="preserve">, in the </w:t>
      </w:r>
      <w:r w:rsidRPr="00A42713">
        <w:rPr>
          <w:rStyle w:val="Emphasis"/>
        </w:rPr>
        <w:t>air</w:t>
      </w:r>
      <w:r w:rsidRPr="00A42713">
        <w:rPr>
          <w:sz w:val="16"/>
        </w:rPr>
        <w:t xml:space="preserve">, </w:t>
      </w:r>
      <w:r w:rsidRPr="00A42713">
        <w:rPr>
          <w:rStyle w:val="StyleUnderline"/>
        </w:rPr>
        <w:t>and</w:t>
      </w:r>
      <w:r w:rsidRPr="00A42713">
        <w:rPr>
          <w:sz w:val="16"/>
        </w:rPr>
        <w:t xml:space="preserve"> at </w:t>
      </w:r>
      <w:r w:rsidRPr="00A42713">
        <w:rPr>
          <w:rStyle w:val="Emphasis"/>
        </w:rPr>
        <w:t>sea</w:t>
      </w:r>
      <w:r w:rsidRPr="00A42713">
        <w:rPr>
          <w:sz w:val="16"/>
        </w:rPr>
        <w:t xml:space="preserve">, built over decades of experience. The United States and the Soviet Union/Russia have built some shared understanding of each </w:t>
      </w:r>
      <w:proofErr w:type="gramStart"/>
      <w:r w:rsidRPr="00A42713">
        <w:rPr>
          <w:sz w:val="16"/>
        </w:rPr>
        <w:t>other‘</w:t>
      </w:r>
      <w:proofErr w:type="gramEnd"/>
      <w:r w:rsidRPr="00A42713">
        <w:rPr>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2942540A" w14:textId="77777777" w:rsidR="00E76BF7" w:rsidRPr="004A54F6" w:rsidRDefault="00E76BF7" w:rsidP="00E76BF7">
      <w:pPr>
        <w:rPr>
          <w:sz w:val="16"/>
        </w:rPr>
      </w:pPr>
      <w:r w:rsidRPr="00A42713">
        <w:rPr>
          <w:rStyle w:val="StyleUnderline"/>
        </w:rPr>
        <w:t xml:space="preserve">Because of a lack of experience </w:t>
      </w:r>
      <w:r w:rsidRPr="00847559">
        <w:rPr>
          <w:rStyle w:val="StyleUnderline"/>
          <w:highlight w:val="cyan"/>
        </w:rPr>
        <w:t>in hostilities that target space</w:t>
      </w:r>
      <w:r w:rsidRPr="00A42713">
        <w:rPr>
          <w:rStyle w:val="StyleUnderline"/>
        </w:rPr>
        <w:t xml:space="preserve">-based </w:t>
      </w:r>
      <w:r w:rsidRPr="00847559">
        <w:rPr>
          <w:rStyle w:val="StyleUnderline"/>
          <w:highlight w:val="cyan"/>
        </w:rPr>
        <w:t>capabilities</w:t>
      </w:r>
      <w:r w:rsidRPr="00A42713">
        <w:rPr>
          <w:sz w:val="16"/>
        </w:rPr>
        <w:t xml:space="preserve">, </w:t>
      </w:r>
      <w:r w:rsidRPr="00847559">
        <w:rPr>
          <w:rStyle w:val="StyleUnderline"/>
          <w:highlight w:val="cyan"/>
        </w:rPr>
        <w:t>it is not</w:t>
      </w:r>
      <w:r w:rsidRPr="00A42713">
        <w:rPr>
          <w:sz w:val="16"/>
        </w:rPr>
        <w:t xml:space="preserve"> entirely </w:t>
      </w:r>
      <w:r w:rsidRPr="00847559">
        <w:rPr>
          <w:rStyle w:val="StyleUnderline"/>
          <w:highlight w:val="cyan"/>
        </w:rPr>
        <w:t>clear</w:t>
      </w:r>
      <w:r w:rsidRPr="00A42713">
        <w:rPr>
          <w:sz w:val="16"/>
        </w:rPr>
        <w:t xml:space="preserve"> what the proper response to a space activity is and </w:t>
      </w:r>
      <w:r w:rsidRPr="00847559">
        <w:rPr>
          <w:rStyle w:val="StyleUnderline"/>
          <w:highlight w:val="cyan"/>
        </w:rPr>
        <w:t>where</w:t>
      </w:r>
      <w:r w:rsidRPr="00A42713">
        <w:rPr>
          <w:sz w:val="16"/>
        </w:rPr>
        <w:t xml:space="preserve"> </w:t>
      </w:r>
      <w:r w:rsidRPr="00A42713">
        <w:rPr>
          <w:rStyle w:val="StyleUnderline"/>
        </w:rPr>
        <w:t>the escalation thresholds or</w:t>
      </w:r>
      <w:r w:rsidRPr="00A42713">
        <w:rPr>
          <w:sz w:val="16"/>
        </w:rPr>
        <w:t xml:space="preserve"> </w:t>
      </w:r>
      <w:r w:rsidRPr="00847559">
        <w:rPr>
          <w:rStyle w:val="Emphasis"/>
          <w:highlight w:val="cyan"/>
        </w:rPr>
        <w:t>“red lines”</w:t>
      </w:r>
      <w:r w:rsidRPr="00847559">
        <w:rPr>
          <w:rStyle w:val="StyleUnderline"/>
          <w:highlight w:val="cyan"/>
        </w:rPr>
        <w:t xml:space="preserve"> lie</w:t>
      </w:r>
      <w:r w:rsidRPr="00A42713">
        <w:rPr>
          <w:sz w:val="16"/>
        </w:rPr>
        <w:t xml:space="preserve">. Exacerbating this is the asymmetry in space investments; not all actors will assign the same value to a given target or same escalatory nature to different weapons. </w:t>
      </w:r>
    </w:p>
    <w:p w14:paraId="709ED467" w14:textId="77777777" w:rsidR="00E76BF7" w:rsidRDefault="00E76BF7" w:rsidP="00E76BF7">
      <w:pPr>
        <w:pStyle w:val="Heading4"/>
      </w:pPr>
      <w:r>
        <w:t>7] NEA scarcity and ilaw ambiguity makes US-China competition go nuclear</w:t>
      </w:r>
    </w:p>
    <w:p w14:paraId="18476C48" w14:textId="77777777" w:rsidR="00E76BF7" w:rsidRPr="005A25B8" w:rsidRDefault="00E76BF7" w:rsidP="00E76BF7">
      <w:r w:rsidRPr="00944BA2">
        <w:rPr>
          <w:rStyle w:val="Style13ptBold"/>
        </w:rPr>
        <w:t>Gautel 21</w:t>
      </w:r>
      <w:r w:rsidRPr="005A25B8">
        <w:t xml:space="preserve"> — (</w:t>
      </w:r>
      <w:r w:rsidRPr="00944BA2">
        <w:t>Gidon Gautel is currently an Analyst in the space industry. He was previously the Project Coordinator of China Foresight and Project Manager of the Economic Diplomacy Commission at LSE IDEAS. Gidon holds a BSc in Government and Economics with first class honours from the London School of Economics &amp; Political Science, and an MSc in Innovation, Entrepreneurship &amp; Management with distinction from Imperial College Business School.</w:t>
      </w:r>
      <w:r w:rsidRPr="005A25B8">
        <w:t xml:space="preserve">, [insert quals], “Coordination Failure: Risks of US-China competition in </w:t>
      </w:r>
      <w:proofErr w:type="gramStart"/>
      <w:r w:rsidRPr="005A25B8">
        <w:t>space“</w:t>
      </w:r>
      <w:proofErr w:type="gramEnd"/>
      <w:r w:rsidRPr="005A25B8">
        <w:t>, Medium, 4-29-2021, Available Online at https://lseideas.medium.com/coordination-failure-risks-of-us-china-competition-in-space-7112ca4f4da1, accessed 1-12-2022, HKR-AR)</w:t>
      </w:r>
    </w:p>
    <w:p w14:paraId="0711B930" w14:textId="77777777" w:rsidR="00E76BF7" w:rsidRPr="00441174" w:rsidRDefault="00E76BF7" w:rsidP="00E76BF7">
      <w:pPr>
        <w:rPr>
          <w:szCs w:val="22"/>
          <w:u w:val="single"/>
        </w:rPr>
      </w:pPr>
      <w:r w:rsidRPr="00441174">
        <w:rPr>
          <w:sz w:val="16"/>
          <w:szCs w:val="22"/>
        </w:rPr>
        <w:t xml:space="preserve">Finally, </w:t>
      </w:r>
      <w:r w:rsidRPr="00441174">
        <w:rPr>
          <w:szCs w:val="22"/>
          <w:u w:val="single"/>
        </w:rPr>
        <w:t xml:space="preserve">a </w:t>
      </w:r>
      <w:r w:rsidRPr="00441174">
        <w:rPr>
          <w:szCs w:val="22"/>
          <w:highlight w:val="cyan"/>
          <w:u w:val="single"/>
        </w:rPr>
        <w:t>lack of coordination</w:t>
      </w:r>
      <w:r w:rsidRPr="00441174">
        <w:rPr>
          <w:szCs w:val="22"/>
          <w:u w:val="single"/>
        </w:rPr>
        <w:t xml:space="preserve"> increases the risks for lunar crewmembers, once these arrive on the moon. The disruptions of the kind described above should be self-explanatory in their risk to humans attempting to establish a permanent presence. However, more insidious factors also abound. One of these is the </w:t>
      </w:r>
      <w:r w:rsidRPr="00441174">
        <w:rPr>
          <w:szCs w:val="22"/>
          <w:highlight w:val="cyan"/>
          <w:u w:val="single"/>
        </w:rPr>
        <w:t>lack of standardisation driven by</w:t>
      </w:r>
      <w:r w:rsidRPr="00441174">
        <w:rPr>
          <w:szCs w:val="22"/>
          <w:u w:val="single"/>
        </w:rPr>
        <w:t xml:space="preserve"> a </w:t>
      </w:r>
      <w:r w:rsidRPr="00441174">
        <w:rPr>
          <w:szCs w:val="22"/>
          <w:highlight w:val="cyan"/>
          <w:u w:val="single"/>
        </w:rPr>
        <w:t>bifurcation into geopolitical blocs</w:t>
      </w:r>
      <w:r w:rsidRPr="00441174">
        <w:rPr>
          <w:szCs w:val="22"/>
          <w:u w:val="single"/>
        </w:rPr>
        <w:t xml:space="preserve"> of lunar activity. As has been pointed out, widely adopted standards of lunar exploration promise considerable </w:t>
      </w:r>
      <w:proofErr w:type="gramStart"/>
      <w:r w:rsidRPr="00441174">
        <w:rPr>
          <w:szCs w:val="22"/>
          <w:u w:val="single"/>
        </w:rPr>
        <w:t>benefits[</w:t>
      </w:r>
      <w:proofErr w:type="gramEnd"/>
      <w:r w:rsidRPr="00441174">
        <w:rPr>
          <w:szCs w:val="22"/>
          <w:u w:val="single"/>
        </w:rPr>
        <w:t xml:space="preserve">16]. A balkanisation of standards would do the opposite, </w:t>
      </w:r>
      <w:r w:rsidRPr="00441174">
        <w:rPr>
          <w:szCs w:val="22"/>
          <w:highlight w:val="cyan"/>
          <w:u w:val="single"/>
        </w:rPr>
        <w:t>limiting</w:t>
      </w:r>
      <w:r w:rsidRPr="00441174">
        <w:rPr>
          <w:szCs w:val="22"/>
          <w:u w:val="single"/>
        </w:rPr>
        <w:t xml:space="preserve"> any attempt of </w:t>
      </w:r>
      <w:r w:rsidRPr="00441174">
        <w:rPr>
          <w:szCs w:val="22"/>
          <w:highlight w:val="cyan"/>
          <w:u w:val="single"/>
        </w:rPr>
        <w:t>future coop</w:t>
      </w:r>
      <w:r w:rsidRPr="00441174">
        <w:rPr>
          <w:szCs w:val="22"/>
          <w:u w:val="single"/>
        </w:rPr>
        <w:t xml:space="preserve">eration </w:t>
      </w:r>
      <w:r w:rsidRPr="00441174">
        <w:rPr>
          <w:szCs w:val="22"/>
          <w:highlight w:val="cyan"/>
          <w:u w:val="single"/>
        </w:rPr>
        <w:t>in exploration</w:t>
      </w:r>
      <w:r w:rsidRPr="00441174">
        <w:rPr>
          <w:szCs w:val="22"/>
          <w:u w:val="single"/>
        </w:rPr>
        <w:t xml:space="preserve"> and </w:t>
      </w:r>
      <w:r w:rsidRPr="00441174">
        <w:rPr>
          <w:szCs w:val="22"/>
          <w:highlight w:val="cyan"/>
          <w:u w:val="single"/>
        </w:rPr>
        <w:t>scientific endeavour</w:t>
      </w:r>
      <w:r w:rsidRPr="00441174">
        <w:rPr>
          <w:szCs w:val="22"/>
          <w:u w:val="single"/>
        </w:rPr>
        <w:t xml:space="preserve">. In the most extreme cases, it </w:t>
      </w:r>
      <w:r w:rsidRPr="00441174">
        <w:rPr>
          <w:szCs w:val="22"/>
          <w:highlight w:val="cyan"/>
          <w:u w:val="single"/>
        </w:rPr>
        <w:t>endangers lives</w:t>
      </w:r>
      <w:r w:rsidRPr="00441174">
        <w:rPr>
          <w:szCs w:val="22"/>
          <w:u w:val="single"/>
        </w:rPr>
        <w:t xml:space="preserve">. Mutual aid is a core tenet of both the Outer Space Treaty and the Artemis Accords. Yet, a </w:t>
      </w:r>
      <w:r w:rsidRPr="00441174">
        <w:rPr>
          <w:szCs w:val="22"/>
          <w:highlight w:val="cyan"/>
          <w:u w:val="single"/>
        </w:rPr>
        <w:t>lack of</w:t>
      </w:r>
      <w:r w:rsidRPr="00441174">
        <w:rPr>
          <w:szCs w:val="22"/>
          <w:u w:val="single"/>
        </w:rPr>
        <w:t xml:space="preserve"> universally accepted </w:t>
      </w:r>
      <w:r w:rsidRPr="00441174">
        <w:rPr>
          <w:szCs w:val="22"/>
          <w:highlight w:val="cyan"/>
          <w:u w:val="single"/>
        </w:rPr>
        <w:t>tech</w:t>
      </w:r>
      <w:r w:rsidRPr="00441174">
        <w:rPr>
          <w:szCs w:val="22"/>
          <w:u w:val="single"/>
        </w:rPr>
        <w:t xml:space="preserve">nological </w:t>
      </w:r>
      <w:r w:rsidRPr="00441174">
        <w:rPr>
          <w:szCs w:val="22"/>
          <w:highlight w:val="cyan"/>
          <w:u w:val="single"/>
        </w:rPr>
        <w:t>standards</w:t>
      </w:r>
      <w:r w:rsidRPr="00441174">
        <w:rPr>
          <w:szCs w:val="22"/>
          <w:u w:val="single"/>
        </w:rPr>
        <w:t xml:space="preserve"> for lunar (and beyond) crewed operations potentially </w:t>
      </w:r>
      <w:r w:rsidRPr="00441174">
        <w:rPr>
          <w:szCs w:val="22"/>
          <w:highlight w:val="cyan"/>
          <w:u w:val="single"/>
        </w:rPr>
        <w:t>makes</w:t>
      </w:r>
      <w:r w:rsidRPr="00441174">
        <w:rPr>
          <w:szCs w:val="22"/>
          <w:u w:val="single"/>
        </w:rPr>
        <w:t xml:space="preserve"> such </w:t>
      </w:r>
      <w:r w:rsidRPr="00441174">
        <w:rPr>
          <w:szCs w:val="22"/>
          <w:highlight w:val="cyan"/>
          <w:u w:val="single"/>
        </w:rPr>
        <w:t>action</w:t>
      </w:r>
      <w:r w:rsidRPr="00441174">
        <w:rPr>
          <w:szCs w:val="22"/>
          <w:u w:val="single"/>
        </w:rPr>
        <w:t xml:space="preserve"> considerably more </w:t>
      </w:r>
      <w:r w:rsidRPr="00441174">
        <w:rPr>
          <w:szCs w:val="22"/>
          <w:highlight w:val="cyan"/>
          <w:u w:val="single"/>
        </w:rPr>
        <w:t>difficult</w:t>
      </w:r>
      <w:r w:rsidRPr="00441174">
        <w:rPr>
          <w:szCs w:val="22"/>
          <w:u w:val="single"/>
        </w:rPr>
        <w:t xml:space="preserve">. </w:t>
      </w:r>
      <w:r w:rsidRPr="00441174">
        <w:rPr>
          <w:sz w:val="16"/>
          <w:szCs w:val="22"/>
        </w:rPr>
        <w:t>As the ISS has proven, any inter-operational system must be designed from the outset to be inter-operational. For future lunar activities, this presently seems impossible. Though currently remote, the possibility of the loss of life due to conflicting standards of crewed lunar technology is nevertheless a tragedy worth contemplating.</w:t>
      </w:r>
    </w:p>
    <w:p w14:paraId="4DFA0E4D" w14:textId="77777777" w:rsidR="00E76BF7" w:rsidRPr="00441174" w:rsidRDefault="00E76BF7" w:rsidP="00E76BF7">
      <w:pPr>
        <w:rPr>
          <w:szCs w:val="22"/>
          <w:u w:val="single"/>
        </w:rPr>
      </w:pPr>
      <w:r w:rsidRPr="00441174">
        <w:rPr>
          <w:sz w:val="16"/>
          <w:szCs w:val="22"/>
        </w:rPr>
        <w:t xml:space="preserve">Again, </w:t>
      </w:r>
      <w:r w:rsidRPr="00441174">
        <w:rPr>
          <w:szCs w:val="22"/>
          <w:u w:val="single"/>
        </w:rPr>
        <w:t xml:space="preserve">the described issues are most likely to occur should terrestrial </w:t>
      </w:r>
      <w:r w:rsidRPr="00441174">
        <w:rPr>
          <w:szCs w:val="22"/>
          <w:highlight w:val="cyan"/>
          <w:u w:val="single"/>
        </w:rPr>
        <w:t>geopolitical tensions</w:t>
      </w:r>
      <w:r w:rsidRPr="00441174">
        <w:rPr>
          <w:szCs w:val="22"/>
          <w:u w:val="single"/>
        </w:rPr>
        <w:t xml:space="preserve"> between the US and China </w:t>
      </w:r>
      <w:r w:rsidRPr="00441174">
        <w:rPr>
          <w:szCs w:val="22"/>
          <w:highlight w:val="cyan"/>
          <w:u w:val="single"/>
        </w:rPr>
        <w:t>preclude proactive coordination</w:t>
      </w:r>
      <w:r w:rsidRPr="00441174">
        <w:rPr>
          <w:szCs w:val="22"/>
          <w:u w:val="single"/>
        </w:rPr>
        <w:t xml:space="preserve"> and </w:t>
      </w:r>
      <w:r w:rsidRPr="00441174">
        <w:rPr>
          <w:szCs w:val="22"/>
          <w:highlight w:val="cyan"/>
          <w:u w:val="single"/>
        </w:rPr>
        <w:t>info</w:t>
      </w:r>
      <w:r w:rsidRPr="00441174">
        <w:rPr>
          <w:szCs w:val="22"/>
          <w:u w:val="single"/>
        </w:rPr>
        <w:t xml:space="preserve">rmation </w:t>
      </w:r>
      <w:r w:rsidRPr="00441174">
        <w:rPr>
          <w:szCs w:val="22"/>
          <w:highlight w:val="cyan"/>
          <w:u w:val="single"/>
        </w:rPr>
        <w:t>sharing</w:t>
      </w:r>
      <w:r w:rsidRPr="00441174">
        <w:rPr>
          <w:szCs w:val="22"/>
          <w:u w:val="single"/>
        </w:rPr>
        <w:t xml:space="preserve">. </w:t>
      </w:r>
      <w:r w:rsidRPr="00441174">
        <w:rPr>
          <w:sz w:val="16"/>
          <w:szCs w:val="22"/>
        </w:rPr>
        <w:t xml:space="preserve">While the establishment of separate lunar operations can, at this point, be taken as a given, it is far from too late to establish functionally sufficient coordination mechanisms to prevent a major international incident. While </w:t>
      </w:r>
      <w:r w:rsidRPr="00441174">
        <w:rPr>
          <w:szCs w:val="22"/>
          <w:highlight w:val="cyan"/>
          <w:u w:val="single"/>
        </w:rPr>
        <w:t>US-China coordination</w:t>
      </w:r>
      <w:r w:rsidRPr="00441174">
        <w:rPr>
          <w:szCs w:val="22"/>
          <w:u w:val="single"/>
        </w:rPr>
        <w:t xml:space="preserve"> is </w:t>
      </w:r>
      <w:r w:rsidRPr="00441174">
        <w:rPr>
          <w:szCs w:val="22"/>
          <w:highlight w:val="cyan"/>
          <w:u w:val="single"/>
        </w:rPr>
        <w:t>limited by</w:t>
      </w:r>
      <w:r w:rsidRPr="00441174">
        <w:rPr>
          <w:szCs w:val="22"/>
          <w:u w:val="single"/>
        </w:rPr>
        <w:t xml:space="preserve"> the </w:t>
      </w:r>
      <w:r w:rsidRPr="00441174">
        <w:rPr>
          <w:szCs w:val="22"/>
          <w:highlight w:val="cyan"/>
          <w:u w:val="single"/>
        </w:rPr>
        <w:t>Wolf Amendment</w:t>
      </w:r>
      <w:r w:rsidRPr="00441174">
        <w:rPr>
          <w:szCs w:val="22"/>
          <w:u w:val="single"/>
        </w:rPr>
        <w:t xml:space="preserve">, </w:t>
      </w:r>
      <w:r w:rsidRPr="00441174">
        <w:rPr>
          <w:sz w:val="16"/>
          <w:szCs w:val="22"/>
        </w:rPr>
        <w:t xml:space="preserve">it is not wholly precluded, as indicated by NASA’s monitoring of the Chang’e 4 mission, utilising the Lunar Reconnaissance </w:t>
      </w:r>
      <w:proofErr w:type="gramStart"/>
      <w:r w:rsidRPr="00441174">
        <w:rPr>
          <w:sz w:val="16"/>
          <w:szCs w:val="22"/>
        </w:rPr>
        <w:t>Orbiter[</w:t>
      </w:r>
      <w:proofErr w:type="gramEnd"/>
      <w:r w:rsidRPr="00441174">
        <w:rPr>
          <w:sz w:val="16"/>
          <w:szCs w:val="22"/>
        </w:rPr>
        <w:t>17], and, more recently, an exchange of data to mitigate the risks of an orbital collision of Mars orbiters[18]. Ideally, therefore, the United States would proactively take the necessary bilateral steps to work with China to coordinate its respective beyond-Earth surface activities and prevent harmful interference.</w:t>
      </w:r>
    </w:p>
    <w:p w14:paraId="0D036BBB" w14:textId="77777777" w:rsidR="00E76BF7" w:rsidRPr="00441174" w:rsidRDefault="00E76BF7" w:rsidP="00E76BF7">
      <w:pPr>
        <w:rPr>
          <w:szCs w:val="22"/>
          <w:u w:val="single"/>
        </w:rPr>
      </w:pPr>
      <w:r w:rsidRPr="00441174">
        <w:rPr>
          <w:sz w:val="16"/>
          <w:szCs w:val="22"/>
        </w:rPr>
        <w:t>Alongside, and regardless of, these efforts, it will be the task of members of international bodies, such as The Committee on the Peaceful Uses of Outer Space (COPUOS) to facilitate coordination activities. In the midst of such efforts, ESA member states are primary actors eligible for leading such initiatives, with ESA having engaged in collaborative activities in space with both the US and China. While diplomats active within UN COPUOS will be well aware of these issues, and their role in enabling such necessary coordination</w:t>
      </w:r>
      <w:r w:rsidRPr="00441174">
        <w:rPr>
          <w:szCs w:val="22"/>
          <w:u w:val="single"/>
        </w:rPr>
        <w:t xml:space="preserve">, it is incumbent upon national governments allied to the US to recognise </w:t>
      </w:r>
      <w:r w:rsidRPr="00441174">
        <w:rPr>
          <w:szCs w:val="22"/>
          <w:highlight w:val="cyan"/>
          <w:u w:val="single"/>
        </w:rPr>
        <w:t>these</w:t>
      </w:r>
      <w:r w:rsidRPr="00441174">
        <w:rPr>
          <w:szCs w:val="22"/>
          <w:u w:val="single"/>
        </w:rPr>
        <w:t xml:space="preserve"> </w:t>
      </w:r>
      <w:r w:rsidRPr="00441174">
        <w:rPr>
          <w:szCs w:val="22"/>
          <w:highlight w:val="cyan"/>
          <w:u w:val="single"/>
        </w:rPr>
        <w:t>flashpoints</w:t>
      </w:r>
      <w:r w:rsidRPr="00441174">
        <w:rPr>
          <w:szCs w:val="22"/>
          <w:u w:val="single"/>
        </w:rPr>
        <w:t xml:space="preserve"> and spearhead broader policy responses to proactively support coordination and the activities of their diplomats at the UN. </w:t>
      </w:r>
      <w:r w:rsidRPr="00441174">
        <w:rPr>
          <w:sz w:val="16"/>
          <w:szCs w:val="22"/>
        </w:rPr>
        <w:t>The UK government, whose diplomats already play a major role in coordinating international space activities, must lend them its full support.</w:t>
      </w:r>
    </w:p>
    <w:p w14:paraId="57488A8C" w14:textId="77777777" w:rsidR="00E76BF7" w:rsidRPr="00441174" w:rsidRDefault="00E76BF7" w:rsidP="00E76BF7">
      <w:pPr>
        <w:rPr>
          <w:szCs w:val="22"/>
          <w:u w:val="single"/>
        </w:rPr>
      </w:pPr>
      <w:r w:rsidRPr="00441174">
        <w:rPr>
          <w:szCs w:val="22"/>
          <w:u w:val="single"/>
        </w:rPr>
        <w:t xml:space="preserve">Beyond the moon, the issue </w:t>
      </w:r>
      <w:r w:rsidRPr="00441174">
        <w:rPr>
          <w:szCs w:val="22"/>
          <w:highlight w:val="cyan"/>
          <w:u w:val="single"/>
        </w:rPr>
        <w:t>of geographically concentrated sites</w:t>
      </w:r>
      <w:r w:rsidRPr="00441174">
        <w:rPr>
          <w:szCs w:val="22"/>
          <w:u w:val="single"/>
        </w:rPr>
        <w:t xml:space="preserve"> of interest is only </w:t>
      </w:r>
      <w:r w:rsidRPr="00441174">
        <w:rPr>
          <w:szCs w:val="22"/>
          <w:highlight w:val="cyan"/>
          <w:u w:val="single"/>
        </w:rPr>
        <w:t>likely to prevail</w:t>
      </w:r>
      <w:r w:rsidRPr="00441174">
        <w:rPr>
          <w:szCs w:val="22"/>
          <w:u w:val="single"/>
        </w:rPr>
        <w:t xml:space="preserve">. While space is boundless, </w:t>
      </w:r>
      <w:r w:rsidRPr="00441174">
        <w:rPr>
          <w:szCs w:val="22"/>
          <w:highlight w:val="cyan"/>
          <w:u w:val="single"/>
        </w:rPr>
        <w:t>areas of economic</w:t>
      </w:r>
      <w:r w:rsidRPr="00441174">
        <w:rPr>
          <w:szCs w:val="22"/>
          <w:u w:val="single"/>
        </w:rPr>
        <w:t xml:space="preserve">al or scientific </w:t>
      </w:r>
      <w:r w:rsidRPr="00441174">
        <w:rPr>
          <w:szCs w:val="22"/>
          <w:highlight w:val="cyan"/>
          <w:u w:val="single"/>
        </w:rPr>
        <w:t>value</w:t>
      </w:r>
      <w:r w:rsidRPr="00441174">
        <w:rPr>
          <w:szCs w:val="22"/>
          <w:u w:val="single"/>
        </w:rPr>
        <w:t xml:space="preserve"> are nonetheless often </w:t>
      </w:r>
      <w:r w:rsidRPr="00441174">
        <w:rPr>
          <w:szCs w:val="22"/>
          <w:highlight w:val="cyan"/>
          <w:u w:val="single"/>
        </w:rPr>
        <w:t>concentrated</w:t>
      </w:r>
      <w:r w:rsidRPr="00441174">
        <w:rPr>
          <w:szCs w:val="22"/>
          <w:u w:val="single"/>
        </w:rPr>
        <w:t xml:space="preserve">. Some preliminary analysis, for example, places the number of economically </w:t>
      </w:r>
      <w:r w:rsidRPr="00441174">
        <w:rPr>
          <w:szCs w:val="22"/>
          <w:highlight w:val="cyan"/>
          <w:u w:val="single"/>
        </w:rPr>
        <w:t>viable near-Earth asteroids at</w:t>
      </w:r>
      <w:r w:rsidRPr="00441174">
        <w:rPr>
          <w:szCs w:val="22"/>
          <w:u w:val="single"/>
        </w:rPr>
        <w:t xml:space="preserve"> around </w:t>
      </w:r>
      <w:r w:rsidRPr="00441174">
        <w:rPr>
          <w:szCs w:val="22"/>
          <w:highlight w:val="cyan"/>
          <w:u w:val="single"/>
        </w:rPr>
        <w:t xml:space="preserve">only </w:t>
      </w:r>
      <w:proofErr w:type="gramStart"/>
      <w:r w:rsidRPr="00441174">
        <w:rPr>
          <w:szCs w:val="22"/>
          <w:highlight w:val="cyan"/>
          <w:u w:val="single"/>
        </w:rPr>
        <w:t>ten</w:t>
      </w:r>
      <w:r w:rsidRPr="00441174">
        <w:rPr>
          <w:szCs w:val="22"/>
          <w:u w:val="single"/>
        </w:rPr>
        <w:t>[</w:t>
      </w:r>
      <w:proofErr w:type="gramEnd"/>
      <w:r w:rsidRPr="00441174">
        <w:rPr>
          <w:szCs w:val="22"/>
          <w:u w:val="single"/>
        </w:rPr>
        <w:t xml:space="preserve">19], due to the fact that metallic, accessible, and economically viable near-Earth asteroids are comparatively rare in number. Given the considerable geographic challenges associated with on-asteroid operations, the </w:t>
      </w:r>
      <w:r w:rsidRPr="00441174">
        <w:rPr>
          <w:szCs w:val="22"/>
          <w:highlight w:val="cyan"/>
          <w:u w:val="single"/>
        </w:rPr>
        <w:t>need for</w:t>
      </w:r>
      <w:r w:rsidRPr="00441174">
        <w:rPr>
          <w:szCs w:val="22"/>
          <w:u w:val="single"/>
        </w:rPr>
        <w:t xml:space="preserve"> multi-actor </w:t>
      </w:r>
      <w:r w:rsidRPr="00441174">
        <w:rPr>
          <w:szCs w:val="22"/>
          <w:highlight w:val="cyan"/>
          <w:u w:val="single"/>
        </w:rPr>
        <w:t>coordination</w:t>
      </w:r>
      <w:r w:rsidRPr="00441174">
        <w:rPr>
          <w:szCs w:val="22"/>
          <w:u w:val="single"/>
        </w:rPr>
        <w:t xml:space="preserve"> will only become </w:t>
      </w:r>
      <w:r w:rsidRPr="00441174">
        <w:rPr>
          <w:szCs w:val="22"/>
          <w:highlight w:val="cyan"/>
          <w:u w:val="single"/>
        </w:rPr>
        <w:t>more pressing</w:t>
      </w:r>
      <w:r w:rsidRPr="00441174">
        <w:rPr>
          <w:szCs w:val="22"/>
          <w:u w:val="single"/>
        </w:rPr>
        <w:t xml:space="preserve">, especially if </w:t>
      </w:r>
      <w:r w:rsidRPr="00441174">
        <w:rPr>
          <w:szCs w:val="22"/>
          <w:highlight w:val="cyan"/>
          <w:u w:val="single"/>
        </w:rPr>
        <w:t>terrestrial US-China competition intensifies</w:t>
      </w:r>
      <w:r w:rsidRPr="00441174">
        <w:rPr>
          <w:szCs w:val="22"/>
          <w:u w:val="single"/>
        </w:rPr>
        <w:t>.</w:t>
      </w:r>
    </w:p>
    <w:p w14:paraId="14F7FDBF" w14:textId="77777777" w:rsidR="00E76BF7" w:rsidRPr="00563475" w:rsidRDefault="00E76BF7" w:rsidP="00E76BF7">
      <w:pPr>
        <w:rPr>
          <w:szCs w:val="22"/>
        </w:rPr>
      </w:pPr>
      <w:r w:rsidRPr="00563475">
        <w:rPr>
          <w:szCs w:val="22"/>
        </w:rPr>
        <w:t>Failures to Coordinate</w:t>
      </w:r>
    </w:p>
    <w:p w14:paraId="08CE368C" w14:textId="77777777" w:rsidR="00E76BF7" w:rsidRPr="00441174" w:rsidRDefault="00E76BF7" w:rsidP="00E76BF7">
      <w:pPr>
        <w:rPr>
          <w:szCs w:val="22"/>
          <w:u w:val="single"/>
        </w:rPr>
      </w:pPr>
      <w:r w:rsidRPr="00441174">
        <w:rPr>
          <w:szCs w:val="22"/>
          <w:u w:val="single"/>
        </w:rPr>
        <w:t xml:space="preserve">The risks outlined above are non-exhaustive, and do not touch upon the </w:t>
      </w:r>
      <w:r w:rsidRPr="00441174">
        <w:rPr>
          <w:szCs w:val="22"/>
          <w:highlight w:val="cyan"/>
          <w:u w:val="single"/>
        </w:rPr>
        <w:t>military dimension of space</w:t>
      </w:r>
      <w:r w:rsidRPr="00441174">
        <w:rPr>
          <w:szCs w:val="22"/>
          <w:u w:val="single"/>
        </w:rPr>
        <w:t xml:space="preserve"> which </w:t>
      </w:r>
      <w:r w:rsidRPr="00441174">
        <w:rPr>
          <w:szCs w:val="22"/>
          <w:highlight w:val="cyan"/>
          <w:u w:val="single"/>
        </w:rPr>
        <w:t>carries equal</w:t>
      </w:r>
      <w:r w:rsidRPr="00441174">
        <w:rPr>
          <w:szCs w:val="22"/>
          <w:u w:val="single"/>
        </w:rPr>
        <w:t xml:space="preserve"> if not greater </w:t>
      </w:r>
      <w:r w:rsidRPr="00441174">
        <w:rPr>
          <w:szCs w:val="22"/>
          <w:highlight w:val="cyan"/>
          <w:u w:val="single"/>
        </w:rPr>
        <w:t>weight</w:t>
      </w:r>
      <w:r w:rsidRPr="00441174">
        <w:rPr>
          <w:szCs w:val="22"/>
          <w:u w:val="single"/>
        </w:rPr>
        <w:t xml:space="preserve">. </w:t>
      </w:r>
      <w:r w:rsidRPr="00441174">
        <w:rPr>
          <w:sz w:val="16"/>
          <w:szCs w:val="22"/>
        </w:rPr>
        <w:t>However, they demonstrate clearly the fact that US-China coordination in space will become ever more pressing as the exploration and commercialisation of space advances. Such risks will only manifest themselves if the US and China are unable to coordinate their activities sufficiently and allow</w:t>
      </w:r>
      <w:r w:rsidRPr="00441174">
        <w:rPr>
          <w:szCs w:val="22"/>
          <w:u w:val="single"/>
        </w:rPr>
        <w:t xml:space="preserve"> </w:t>
      </w:r>
      <w:r w:rsidRPr="00441174">
        <w:rPr>
          <w:szCs w:val="22"/>
          <w:highlight w:val="cyan"/>
          <w:u w:val="single"/>
        </w:rPr>
        <w:t>geopolitical tensions</w:t>
      </w:r>
      <w:r w:rsidRPr="00441174">
        <w:rPr>
          <w:szCs w:val="22"/>
          <w:u w:val="single"/>
        </w:rPr>
        <w:t xml:space="preserve"> to </w:t>
      </w:r>
      <w:r w:rsidRPr="00441174">
        <w:rPr>
          <w:szCs w:val="22"/>
          <w:highlight w:val="cyan"/>
          <w:u w:val="single"/>
        </w:rPr>
        <w:t>obstruct this crucial work</w:t>
      </w:r>
      <w:r w:rsidRPr="00441174">
        <w:rPr>
          <w:szCs w:val="22"/>
          <w:u w:val="single"/>
        </w:rPr>
        <w:t>.</w:t>
      </w:r>
    </w:p>
    <w:p w14:paraId="6A0F4823" w14:textId="77777777" w:rsidR="00E76BF7" w:rsidRDefault="00E76BF7" w:rsidP="00E76BF7">
      <w:pPr>
        <w:rPr>
          <w:sz w:val="16"/>
          <w:szCs w:val="22"/>
        </w:rPr>
      </w:pPr>
      <w:r w:rsidRPr="00441174">
        <w:rPr>
          <w:szCs w:val="22"/>
          <w:u w:val="single"/>
        </w:rPr>
        <w:t>Looking forwards</w:t>
      </w:r>
      <w:r w:rsidRPr="00441174">
        <w:rPr>
          <w:sz w:val="16"/>
          <w:szCs w:val="22"/>
        </w:rPr>
        <w:t xml:space="preserve">, all third-party actors in space should closely monitor terrestrial US-China relations and map these to their own activities relating to space (be this in the realm of space exploration or applications), </w:t>
      </w:r>
      <w:r w:rsidRPr="00441174">
        <w:rPr>
          <w:szCs w:val="22"/>
          <w:u w:val="single"/>
        </w:rPr>
        <w:t xml:space="preserve">taking mitigating measures as necessary should </w:t>
      </w:r>
      <w:r w:rsidRPr="00441174">
        <w:rPr>
          <w:szCs w:val="22"/>
          <w:highlight w:val="cyan"/>
          <w:u w:val="single"/>
        </w:rPr>
        <w:t>tensions spill over beyond Earth</w:t>
      </w:r>
      <w:r w:rsidRPr="00441174">
        <w:rPr>
          <w:szCs w:val="22"/>
          <w:u w:val="single"/>
        </w:rPr>
        <w:t xml:space="preserve">. </w:t>
      </w:r>
      <w:r w:rsidRPr="00441174">
        <w:rPr>
          <w:sz w:val="16"/>
          <w:szCs w:val="22"/>
        </w:rPr>
        <w:t>In tandem, states with notable diplomatic influence should increase further efforts to enable frictionless coordination and information sharing between the two great powers. Crucially, should formal coordination mechanisms in orbit, on the moon, or beyond be in sight, imperfect coordination should be prioritised if institutional gridlock driven by the pursuit of national interest is the alternative.</w:t>
      </w:r>
    </w:p>
    <w:p w14:paraId="674F5827" w14:textId="77777777" w:rsidR="00E76BF7" w:rsidRPr="00C7794F" w:rsidRDefault="00E76BF7" w:rsidP="00E76BF7">
      <w:pPr>
        <w:pStyle w:val="Heading4"/>
        <w:rPr>
          <w:rFonts w:cs="Calibri"/>
        </w:rPr>
      </w:pPr>
      <w:r>
        <w:rPr>
          <w:rFonts w:cs="Calibri"/>
        </w:rPr>
        <w:t>8] The drive for more power</w:t>
      </w:r>
      <w:r w:rsidRPr="00C7794F">
        <w:rPr>
          <w:rFonts w:cs="Calibri"/>
        </w:rPr>
        <w:t xml:space="preserve"> </w:t>
      </w:r>
      <w:r>
        <w:rPr>
          <w:rFonts w:cs="Calibri"/>
        </w:rPr>
        <w:t xml:space="preserve">is the best explanation </w:t>
      </w:r>
      <w:r w:rsidRPr="00C7794F">
        <w:rPr>
          <w:rFonts w:cs="Calibri"/>
        </w:rPr>
        <w:t xml:space="preserve">for every facet of international relations </w:t>
      </w:r>
      <w:r>
        <w:rPr>
          <w:rFonts w:cs="Calibri"/>
        </w:rPr>
        <w:t>and state behavior</w:t>
      </w:r>
    </w:p>
    <w:p w14:paraId="69F5D085" w14:textId="77777777" w:rsidR="00E76BF7" w:rsidRPr="00C7794F" w:rsidRDefault="00E76BF7" w:rsidP="00E76BF7">
      <w:pPr>
        <w:rPr>
          <w:rFonts w:cs="Calibri"/>
        </w:rPr>
      </w:pPr>
      <w:r w:rsidRPr="00C7794F">
        <w:rPr>
          <w:rFonts w:cs="Calibri"/>
        </w:rPr>
        <w:t xml:space="preserve">Stephen M. </w:t>
      </w:r>
      <w:r w:rsidRPr="00C7794F">
        <w:rPr>
          <w:rStyle w:val="Style13ptBold"/>
          <w:rFonts w:cs="Calibri"/>
        </w:rPr>
        <w:t>Walt 18</w:t>
      </w:r>
      <w:r w:rsidRPr="00C7794F">
        <w:rPr>
          <w:rFonts w:cs="Calibri"/>
        </w:rPr>
        <w:t xml:space="preserve">(an American professor of international affairs at Harvard University's John F. Kennedy School of Government. He belongs to the realist school of international relations. He made important contributions to the theory of defensive neorealism and has authored the balance of threat theory), “The World Wants You to Think Like a Realist. From Europe to Iran to North Korea, the world doesn't make sense anymore — unless you put all your illusions aside,” Foreign Policy, May </w:t>
      </w:r>
      <w:proofErr w:type="gramStart"/>
      <w:r w:rsidRPr="00C7794F">
        <w:rPr>
          <w:rFonts w:cs="Calibri"/>
        </w:rPr>
        <w:t>30</w:t>
      </w:r>
      <w:proofErr w:type="gramEnd"/>
      <w:r w:rsidRPr="00C7794F">
        <w:rPr>
          <w:rFonts w:cs="Calibri"/>
        </w:rPr>
        <w:t xml:space="preserve"> 2018, https://foreignpolicy.com/2018/05/30/the-world-wants-you-to-think-like-a-realist/  </w:t>
      </w:r>
    </w:p>
    <w:p w14:paraId="164D5DEE" w14:textId="77777777" w:rsidR="00E76BF7" w:rsidRPr="00C7794F" w:rsidRDefault="00E76BF7" w:rsidP="00E76BF7">
      <w:pPr>
        <w:rPr>
          <w:rStyle w:val="StyleUnderline"/>
          <w:rFonts w:cs="Calibri"/>
        </w:rPr>
      </w:pPr>
      <w:r w:rsidRPr="00C7794F">
        <w:rPr>
          <w:rFonts w:cs="Calibri"/>
          <w:sz w:val="16"/>
        </w:rPr>
        <w:t xml:space="preserve">One of the ironies of contemporary U.S. thinking about foreign policy is the odd status of realism. On the one hand, realist theory remains a staple of college teaching on international relations (along with many other approaches), and government officials </w:t>
      </w:r>
      <w:hyperlink r:id="rId10" w:history="1">
        <w:r w:rsidRPr="00C7794F">
          <w:rPr>
            <w:rFonts w:cs="Calibri"/>
            <w:sz w:val="16"/>
          </w:rPr>
          <w:t>often claim</w:t>
        </w:r>
      </w:hyperlink>
      <w:r w:rsidRPr="00C7794F">
        <w:rPr>
          <w:rFonts w:cs="Calibri"/>
          <w:sz w:val="16"/>
        </w:rPr>
        <w:t xml:space="preserve"> that their actions are based on some sort of “realist” approach. But Washington remains for the most part a realism-free zone, with few genuine realists in positions of influence. Moreover, the realist perspective is almost entirely absent from the commanding heights of U.S. punditry. This column, and the consistently insightful writings of people such as Paul Pillar or Jacob Heilbrunn, does not make up for realism’s exclusion from the New York Times, Washington Post, or Wall Street Journal. Instead of relying on realism, both Republicans and Democrats tend to view foreign policy through the lens of liberal idealism. Rather than see world politics as an arena where security is scarce and major powers are forced to contend whether they wish to or not, America’s foreign-policy mavens are quick to divide the world into virtuous allies (usually democracies) and evil adversaries (always some sort of dictatorship) and to assume that when things go badly, it is because a wicked foreign leader (Saddam Hussein, Ali Khamenei, Vladimir Putin, Muammar al-Qaddafi, etc.) is greedy, aggressive, or irrational. When friendly states object to something the (virtuous) United States is doing, U.S. leaders tend to assume that critics just don’t understand their noble aims or are jealous of America’s success. I’ll concede that the Trump presidency presents a particular challenge for realists. It’s not easy to reconcile Donald Trump’s incoherent and bumbling approach to foreign affairs with the idea that states pursue national interests in a more or less rational or strategic fashion. Trump has shown himself to be many things thus far — willful, vain, dishonest, impulsive, narcissistic, ignorant, etc. — but “rational” and “strategic” aren’t words that leap to mind when contemplating his foreign policy. Realism also emphasizes external factors, such as balances of power and geography, and downplays the role of individual leaders. But the Trump presidency is an eloquent and worrisome reminder of the damage that individual leaders can do and especially when they are convinced that they are “</w:t>
      </w:r>
      <w:hyperlink r:id="rId11" w:history="1">
        <w:r w:rsidRPr="00C7794F">
          <w:rPr>
            <w:rFonts w:cs="Calibri"/>
            <w:sz w:val="16"/>
          </w:rPr>
          <w:t>the only one that matters</w:t>
        </w:r>
      </w:hyperlink>
      <w:r w:rsidRPr="00C7794F">
        <w:rPr>
          <w:rFonts w:cs="Calibri"/>
          <w:sz w:val="16"/>
        </w:rPr>
        <w:t xml:space="preserve">.” Nonetheless, Trump’s singular incompetence isn’t sufficient reason to toss realism aside completely. For one thing, realism still helps us understand how Trump can </w:t>
      </w:r>
      <w:r w:rsidRPr="000E7DEE">
        <w:rPr>
          <w:rFonts w:cs="Calibri"/>
          <w:sz w:val="16"/>
        </w:rPr>
        <w:t xml:space="preserve">get away with all this meshugas: The United States is still so powerful and secure that it can do a lot of dumb things and suffer only modest losses. More importantly, </w:t>
      </w:r>
      <w:r w:rsidRPr="000E7DEE">
        <w:rPr>
          <w:rStyle w:val="StyleUnderline"/>
          <w:rFonts w:cs="Calibri"/>
          <w:sz w:val="16"/>
          <w:szCs w:val="16"/>
          <w:u w:val="none"/>
        </w:rPr>
        <w:t>realism remains an extremely useful</w:t>
      </w:r>
      <w:r w:rsidRPr="000E7DEE">
        <w:rPr>
          <w:rStyle w:val="StyleUnderline"/>
          <w:rFonts w:cs="Calibri"/>
        </w:rPr>
        <w:t xml:space="preserve"> guide to</w:t>
      </w:r>
      <w:r w:rsidRPr="00C7794F">
        <w:rPr>
          <w:rStyle w:val="StyleUnderline"/>
          <w:rFonts w:cs="Calibri"/>
        </w:rPr>
        <w:t xml:space="preserve"> a lot of things that have happened in the recent past or that are happening today. And as Trump is proving weekly, </w:t>
      </w:r>
      <w:r w:rsidRPr="00C7794F">
        <w:rPr>
          <w:rStyle w:val="StyleUnderline"/>
          <w:rFonts w:cs="Calibri"/>
          <w:highlight w:val="green"/>
        </w:rPr>
        <w:t xml:space="preserve">leaders who ignore these insights </w:t>
      </w:r>
      <w:r w:rsidRPr="00C7794F">
        <w:rPr>
          <w:rStyle w:val="StyleUnderline"/>
          <w:rFonts w:cs="Calibri"/>
        </w:rPr>
        <w:t xml:space="preserve">inevitably </w:t>
      </w:r>
      <w:r w:rsidRPr="00C7794F">
        <w:rPr>
          <w:rStyle w:val="StyleUnderline"/>
          <w:rFonts w:cs="Calibri"/>
          <w:highlight w:val="green"/>
        </w:rPr>
        <w:t xml:space="preserve">make </w:t>
      </w:r>
      <w:r w:rsidRPr="00C7794F">
        <w:rPr>
          <w:rStyle w:val="StyleUnderline"/>
          <w:rFonts w:cs="Calibri"/>
        </w:rPr>
        <w:t xml:space="preserve">lots of dumb </w:t>
      </w:r>
      <w:r w:rsidRPr="00C7794F">
        <w:rPr>
          <w:rStyle w:val="StyleUnderline"/>
          <w:rFonts w:cs="Calibri"/>
          <w:highlight w:val="green"/>
        </w:rPr>
        <w:t>mistakes</w:t>
      </w:r>
      <w:r w:rsidRPr="00C7794F">
        <w:rPr>
          <w:rStyle w:val="StyleUnderline"/>
          <w:rFonts w:cs="Calibri"/>
        </w:rPr>
        <w:t>.</w:t>
      </w:r>
      <w:r w:rsidRPr="00C7794F">
        <w:rPr>
          <w:rFonts w:cs="Calibri"/>
          <w:sz w:val="16"/>
        </w:rPr>
        <w:t xml:space="preserve"> In short, </w:t>
      </w:r>
      <w:r w:rsidRPr="00C7794F">
        <w:rPr>
          <w:rStyle w:val="StyleUnderline"/>
          <w:rFonts w:cs="Calibri"/>
        </w:rPr>
        <w:t>it is still highly useful to think like a</w:t>
      </w:r>
      <w:r w:rsidRPr="00C7794F">
        <w:rPr>
          <w:rFonts w:cs="Calibri"/>
          <w:sz w:val="16"/>
        </w:rPr>
        <w:t xml:space="preserve"> </w:t>
      </w:r>
      <w:r w:rsidRPr="00C7794F">
        <w:rPr>
          <w:rStyle w:val="StyleUnderline"/>
          <w:rFonts w:cs="Calibri"/>
        </w:rPr>
        <w:t>realist</w:t>
      </w:r>
      <w:r w:rsidRPr="00C7794F">
        <w:rPr>
          <w:rFonts w:cs="Calibri"/>
          <w:sz w:val="16"/>
        </w:rPr>
        <w:t xml:space="preserve">. Let me explain why. Realism has a long history and many variants, but its core rests on a straightforward set of ideas. As the name implies, realism tries to explain world politics as they really are, rather than describe how they ought to be. For realists, power is the centerpiece of political life: Although other factors sometimes play a role, </w:t>
      </w:r>
      <w:r w:rsidRPr="00C7794F">
        <w:rPr>
          <w:rStyle w:val="StyleUnderline"/>
          <w:rFonts w:cs="Calibri"/>
        </w:rPr>
        <w:t>the key to understanding politics lies in focusing on who has power and what they are doing with it</w:t>
      </w:r>
      <w:r w:rsidRPr="00C7794F">
        <w:rPr>
          <w:rFonts w:cs="Calibri"/>
          <w:sz w:val="16"/>
        </w:rPr>
        <w:t xml:space="preserve">. The Athenians’ infamous warning to the Melians captures this perfectly: “The strong do what they can, and the weak suffer what they must.” </w:t>
      </w:r>
      <w:hyperlink r:id="rId12" w:history="1">
        <w:r w:rsidRPr="00C7794F">
          <w:rPr>
            <w:rFonts w:cs="Calibri"/>
            <w:sz w:val="16"/>
          </w:rPr>
          <w:t>Quentin Tarantino</w:t>
        </w:r>
      </w:hyperlink>
      <w:r w:rsidRPr="00C7794F">
        <w:rPr>
          <w:rFonts w:cs="Calibri"/>
          <w:sz w:val="16"/>
        </w:rPr>
        <w:t xml:space="preserve"> couldn’t have put it any better. For realists, </w:t>
      </w:r>
      <w:r w:rsidRPr="00C7794F">
        <w:rPr>
          <w:rStyle w:val="StyleUnderline"/>
          <w:rFonts w:cs="Calibri"/>
        </w:rPr>
        <w:t>states are the key actors in the international system</w:t>
      </w:r>
      <w:r w:rsidRPr="00C7794F">
        <w:rPr>
          <w:rFonts w:cs="Calibri"/>
          <w:sz w:val="16"/>
        </w:rPr>
        <w:t xml:space="preserve">. </w:t>
      </w:r>
      <w:r w:rsidRPr="00C7794F">
        <w:rPr>
          <w:rStyle w:val="StyleUnderline"/>
          <w:rFonts w:cs="Calibri"/>
        </w:rPr>
        <w:t>There is no central authority that can protect states from one another, so each state must rely upon its own resources and strategies to survive.</w:t>
      </w:r>
      <w:r w:rsidRPr="00C7794F">
        <w:rPr>
          <w:rFonts w:cs="Calibri"/>
          <w:sz w:val="16"/>
        </w:rPr>
        <w:t xml:space="preserve"> </w:t>
      </w:r>
      <w:r w:rsidRPr="00C7794F">
        <w:rPr>
          <w:rStyle w:val="StyleUnderline"/>
          <w:rFonts w:cs="Calibri"/>
        </w:rPr>
        <w:t>Security is a perennial concern</w:t>
      </w:r>
      <w:r w:rsidRPr="00C7794F">
        <w:rPr>
          <w:rFonts w:cs="Calibri"/>
          <w:sz w:val="16"/>
        </w:rPr>
        <w:t xml:space="preserve"> — even for powerful states — </w:t>
      </w:r>
      <w:r w:rsidRPr="00C7794F">
        <w:rPr>
          <w:rStyle w:val="StyleUnderline"/>
          <w:rFonts w:cs="Calibri"/>
        </w:rPr>
        <w:t>and states tend to worry a lot about who is weaker or stronger and what power trends appear to be.</w:t>
      </w:r>
      <w:r w:rsidRPr="00C7794F">
        <w:rPr>
          <w:rFonts w:cs="Calibri"/>
          <w:sz w:val="16"/>
        </w:rPr>
        <w:t xml:space="preserve"> Cooperation is far from impossible in such a world — indeed, at times cooperating with others is essential to survival — but it is always somewhat fragile. Realists maintain that </w:t>
      </w:r>
      <w:r w:rsidRPr="00C7794F">
        <w:rPr>
          <w:rStyle w:val="StyleUnderline"/>
          <w:rFonts w:cs="Calibri"/>
        </w:rPr>
        <w:t>states will react to threats first by trying to “</w:t>
      </w:r>
      <w:hyperlink r:id="rId13" w:anchor="Balancing_v._buck-passing" w:history="1">
        <w:r w:rsidRPr="00C7794F">
          <w:rPr>
            <w:rStyle w:val="StyleUnderline"/>
            <w:rFonts w:cs="Calibri"/>
          </w:rPr>
          <w:t>pass the buck</w:t>
        </w:r>
      </w:hyperlink>
      <w:r w:rsidRPr="00C7794F">
        <w:rPr>
          <w:rFonts w:cs="Calibri"/>
          <w:sz w:val="16"/>
        </w:rPr>
        <w:t xml:space="preserve">” (i.e., getting someone else to deal with the emerging danger), </w:t>
      </w:r>
      <w:r w:rsidRPr="00C7794F">
        <w:rPr>
          <w:rStyle w:val="StyleUnderline"/>
          <w:rFonts w:cs="Calibri"/>
        </w:rPr>
        <w:t xml:space="preserve">and if that fails, they will try to </w:t>
      </w:r>
      <w:hyperlink r:id="rId14" w:history="1">
        <w:r w:rsidRPr="00C7794F">
          <w:rPr>
            <w:rStyle w:val="StyleUnderline"/>
            <w:rFonts w:cs="Calibri"/>
          </w:rPr>
          <w:t>balance</w:t>
        </w:r>
      </w:hyperlink>
      <w:r w:rsidRPr="00C7794F">
        <w:rPr>
          <w:rStyle w:val="StyleUnderline"/>
          <w:rFonts w:cs="Calibri"/>
        </w:rPr>
        <w:t xml:space="preserve"> against the threat, either by seeking allies or by building up their own capabilities</w:t>
      </w:r>
      <w:r w:rsidRPr="00C7794F">
        <w:rPr>
          <w:rFonts w:cs="Calibri"/>
          <w:sz w:val="16"/>
        </w:rPr>
        <w:t xml:space="preserve">. Realism isn’t the only way to think about international affairs, of course, and there are a number of </w:t>
      </w:r>
      <w:hyperlink r:id="rId15" w:history="1">
        <w:r w:rsidRPr="00C7794F">
          <w:rPr>
            <w:rFonts w:cs="Calibri"/>
            <w:sz w:val="16"/>
          </w:rPr>
          <w:t>alternative perspectives and theories</w:t>
        </w:r>
      </w:hyperlink>
      <w:r w:rsidRPr="00C7794F">
        <w:rPr>
          <w:rFonts w:cs="Calibri"/>
          <w:sz w:val="16"/>
        </w:rPr>
        <w:t xml:space="preserve"> that can help us understand different aspects of the modern world. But </w:t>
      </w:r>
      <w:r w:rsidRPr="00C7794F">
        <w:rPr>
          <w:rStyle w:val="StyleUnderline"/>
          <w:rFonts w:cs="Calibri"/>
        </w:rPr>
        <w:t>if you</w:t>
      </w:r>
      <w:r w:rsidRPr="00C7794F">
        <w:rPr>
          <w:rFonts w:cs="Calibri"/>
          <w:sz w:val="16"/>
        </w:rPr>
        <w:t xml:space="preserve"> do </w:t>
      </w:r>
      <w:r w:rsidRPr="000E7DEE">
        <w:rPr>
          <w:rStyle w:val="StyleUnderline"/>
          <w:rFonts w:cs="Calibri"/>
          <w:b/>
          <w:bCs/>
          <w:highlight w:val="green"/>
        </w:rPr>
        <w:t>think like a realist</w:t>
      </w:r>
      <w:r w:rsidRPr="00C7794F">
        <w:rPr>
          <w:rFonts w:cs="Calibri"/>
          <w:sz w:val="16"/>
        </w:rPr>
        <w:t xml:space="preserve"> — at least part of the time — </w:t>
      </w:r>
      <w:r w:rsidRPr="00C7794F">
        <w:rPr>
          <w:rStyle w:val="StyleUnderline"/>
          <w:rFonts w:cs="Calibri"/>
        </w:rPr>
        <w:t>many confusing aspects of world politics become easier to understand</w:t>
      </w:r>
      <w:r w:rsidRPr="00C7794F">
        <w:rPr>
          <w:rFonts w:cs="Calibri"/>
          <w:sz w:val="16"/>
        </w:rPr>
        <w:t xml:space="preserve">. If you think like a realist, for </w:t>
      </w:r>
      <w:r w:rsidRPr="000E7DEE">
        <w:rPr>
          <w:rFonts w:cs="Calibri"/>
          <w:sz w:val="16"/>
        </w:rPr>
        <w:t xml:space="preserve">example, </w:t>
      </w:r>
      <w:r w:rsidRPr="000E7DEE">
        <w:rPr>
          <w:rStyle w:val="StyleUnderline"/>
          <w:rFonts w:cs="Calibri"/>
        </w:rPr>
        <w:t xml:space="preserve">you’ll </w:t>
      </w:r>
      <w:r w:rsidRPr="00C7794F">
        <w:rPr>
          <w:rStyle w:val="StyleUnderline"/>
          <w:rFonts w:cs="Calibri"/>
          <w:highlight w:val="green"/>
        </w:rPr>
        <w:t xml:space="preserve">understand </w:t>
      </w:r>
      <w:r w:rsidRPr="000E7DEE">
        <w:rPr>
          <w:rStyle w:val="StyleUnderline"/>
          <w:rFonts w:cs="Calibri"/>
        </w:rPr>
        <w:t xml:space="preserve">why </w:t>
      </w:r>
      <w:r w:rsidRPr="00C7794F">
        <w:rPr>
          <w:rStyle w:val="StyleUnderline"/>
          <w:rFonts w:cs="Calibri"/>
          <w:highlight w:val="green"/>
        </w:rPr>
        <w:t xml:space="preserve">China’s rise </w:t>
      </w:r>
      <w:r w:rsidRPr="000E7DEE">
        <w:rPr>
          <w:rStyle w:val="StyleUnderline"/>
          <w:rFonts w:cs="Calibri"/>
        </w:rPr>
        <w:t xml:space="preserve">is a critical event and likely to be a </w:t>
      </w:r>
      <w:r w:rsidRPr="00C7794F">
        <w:rPr>
          <w:rStyle w:val="StyleUnderline"/>
          <w:rFonts w:cs="Calibri"/>
          <w:highlight w:val="green"/>
        </w:rPr>
        <w:t xml:space="preserve">source of conflict with </w:t>
      </w:r>
      <w:r w:rsidRPr="000E7DEE">
        <w:rPr>
          <w:rStyle w:val="StyleUnderline"/>
          <w:rFonts w:cs="Calibri"/>
        </w:rPr>
        <w:t xml:space="preserve">the </w:t>
      </w:r>
      <w:r w:rsidRPr="00C7794F">
        <w:rPr>
          <w:rStyle w:val="StyleUnderline"/>
          <w:rFonts w:cs="Calibri"/>
          <w:highlight w:val="green"/>
        </w:rPr>
        <w:t>U</w:t>
      </w:r>
      <w:r w:rsidRPr="00C7794F">
        <w:rPr>
          <w:rStyle w:val="StyleUnderline"/>
          <w:rFonts w:cs="Calibri"/>
        </w:rPr>
        <w:t xml:space="preserve">nited </w:t>
      </w:r>
      <w:r w:rsidRPr="00C7794F">
        <w:rPr>
          <w:rStyle w:val="StyleUnderline"/>
          <w:rFonts w:cs="Calibri"/>
          <w:highlight w:val="green"/>
        </w:rPr>
        <w:t>S</w:t>
      </w:r>
      <w:r w:rsidRPr="00C7794F">
        <w:rPr>
          <w:rStyle w:val="StyleUnderline"/>
          <w:rFonts w:cs="Calibri"/>
        </w:rPr>
        <w:t>tates</w:t>
      </w:r>
      <w:r w:rsidRPr="00C7794F">
        <w:rPr>
          <w:rFonts w:cs="Calibri"/>
          <w:sz w:val="16"/>
        </w:rPr>
        <w:t xml:space="preserve"> (and others). </w:t>
      </w:r>
      <w:r w:rsidRPr="00C7794F">
        <w:rPr>
          <w:rStyle w:val="StyleUnderline"/>
          <w:rFonts w:cs="Calibri"/>
        </w:rPr>
        <w:t xml:space="preserve">In a world where states have to protect themselves, </w:t>
      </w:r>
      <w:r w:rsidRPr="000E7DEE">
        <w:rPr>
          <w:rStyle w:val="StyleUnderline"/>
          <w:rFonts w:cs="Calibri"/>
        </w:rPr>
        <w:t xml:space="preserve">the </w:t>
      </w:r>
      <w:r w:rsidRPr="00C7794F">
        <w:rPr>
          <w:rStyle w:val="StyleUnderline"/>
          <w:rFonts w:cs="Calibri"/>
          <w:highlight w:val="green"/>
        </w:rPr>
        <w:t xml:space="preserve">two most powerful states will </w:t>
      </w:r>
      <w:r w:rsidRPr="00C7794F">
        <w:rPr>
          <w:rStyle w:val="StyleUnderline"/>
          <w:rFonts w:cs="Calibri"/>
        </w:rPr>
        <w:t xml:space="preserve">eye each other warily and </w:t>
      </w:r>
      <w:r w:rsidRPr="00C7794F">
        <w:rPr>
          <w:rStyle w:val="StyleUnderline"/>
          <w:rFonts w:cs="Calibri"/>
          <w:highlight w:val="green"/>
        </w:rPr>
        <w:t xml:space="preserve">compete </w:t>
      </w:r>
      <w:r w:rsidRPr="00C7794F">
        <w:rPr>
          <w:rStyle w:val="StyleUnderline"/>
          <w:rFonts w:cs="Calibri"/>
        </w:rPr>
        <w:t>to make sure that they don’t fall behind</w:t>
      </w:r>
      <w:r w:rsidRPr="00C7794F">
        <w:rPr>
          <w:rFonts w:cs="Calibri"/>
          <w:sz w:val="16"/>
        </w:rPr>
        <w:t xml:space="preserve"> </w:t>
      </w:r>
      <w:r w:rsidRPr="00C7794F">
        <w:rPr>
          <w:rStyle w:val="StyleUnderline"/>
          <w:rFonts w:cs="Calibri"/>
        </w:rPr>
        <w:t>or become</w:t>
      </w:r>
      <w:r w:rsidRPr="00C7794F">
        <w:rPr>
          <w:rFonts w:cs="Calibri"/>
          <w:sz w:val="16"/>
        </w:rPr>
        <w:t xml:space="preserve"> dangerously </w:t>
      </w:r>
      <w:r w:rsidRPr="00C7794F">
        <w:rPr>
          <w:rStyle w:val="StyleUnderline"/>
          <w:rFonts w:cs="Calibri"/>
        </w:rPr>
        <w:t>vulnerable</w:t>
      </w:r>
      <w:r w:rsidRPr="00C7794F">
        <w:rPr>
          <w:rFonts w:cs="Calibri"/>
          <w:sz w:val="16"/>
        </w:rPr>
        <w:t xml:space="preserve"> to the other. Even when war is avoided, </w:t>
      </w:r>
      <w:r w:rsidRPr="000E7DEE">
        <w:rPr>
          <w:rStyle w:val="StyleUnderline"/>
          <w:rFonts w:cs="Calibri"/>
        </w:rPr>
        <w:t>intense security competition is likely to result.</w:t>
      </w:r>
      <w:r w:rsidRPr="000E7DEE">
        <w:rPr>
          <w:rFonts w:cs="Calibri"/>
          <w:sz w:val="16"/>
        </w:rPr>
        <w:t xml:space="preserve"> And by the</w:t>
      </w:r>
      <w:r w:rsidRPr="00C7794F">
        <w:rPr>
          <w:rFonts w:cs="Calibri"/>
          <w:sz w:val="16"/>
        </w:rPr>
        <w:t xml:space="preserve"> way, </w:t>
      </w:r>
      <w:r w:rsidRPr="00C7794F">
        <w:rPr>
          <w:rStyle w:val="StyleUnderline"/>
          <w:rFonts w:cs="Calibri"/>
        </w:rPr>
        <w:t xml:space="preserve">thinking like a realist helps you understand why </w:t>
      </w:r>
      <w:r w:rsidRPr="00C7794F">
        <w:rPr>
          <w:rStyle w:val="StyleUnderline"/>
          <w:rFonts w:cs="Calibri"/>
          <w:highlight w:val="green"/>
        </w:rPr>
        <w:t xml:space="preserve">China </w:t>
      </w:r>
      <w:r w:rsidRPr="000E7DEE">
        <w:rPr>
          <w:rStyle w:val="StyleUnderline"/>
          <w:rFonts w:cs="Calibri"/>
        </w:rPr>
        <w:t xml:space="preserve">is </w:t>
      </w:r>
      <w:r w:rsidRPr="00C7794F">
        <w:rPr>
          <w:rStyle w:val="StyleUnderline"/>
          <w:rFonts w:cs="Calibri"/>
          <w:highlight w:val="green"/>
        </w:rPr>
        <w:t xml:space="preserve">no </w:t>
      </w:r>
      <w:r w:rsidRPr="000E7DEE">
        <w:rPr>
          <w:rStyle w:val="StyleUnderline"/>
          <w:rFonts w:cs="Calibri"/>
        </w:rPr>
        <w:t xml:space="preserve">longer </w:t>
      </w:r>
      <w:r w:rsidRPr="00C7794F">
        <w:rPr>
          <w:rStyle w:val="StyleUnderline"/>
          <w:rFonts w:cs="Calibri"/>
          <w:highlight w:val="green"/>
        </w:rPr>
        <w:t>commit</w:t>
      </w:r>
      <w:r w:rsidRPr="000E7DEE">
        <w:rPr>
          <w:rStyle w:val="StyleUnderline"/>
          <w:rFonts w:cs="Calibri"/>
        </w:rPr>
        <w:t>ted to</w:t>
      </w:r>
      <w:r w:rsidRPr="00C7794F">
        <w:rPr>
          <w:rStyle w:val="StyleUnderline"/>
          <w:rFonts w:cs="Calibri"/>
          <w:highlight w:val="green"/>
        </w:rPr>
        <w:t xml:space="preserve"> </w:t>
      </w:r>
      <w:r w:rsidRPr="00C7794F">
        <w:rPr>
          <w:rStyle w:val="StyleUnderline"/>
          <w:rFonts w:cs="Calibri"/>
        </w:rPr>
        <w:t>Deng Xiaoping’s policy of “</w:t>
      </w:r>
      <w:r w:rsidRPr="00C7794F">
        <w:rPr>
          <w:rStyle w:val="StyleUnderline"/>
          <w:rFonts w:cs="Calibri"/>
          <w:highlight w:val="green"/>
        </w:rPr>
        <w:t>peaceful rise.”</w:t>
      </w:r>
      <w:r w:rsidRPr="00C7794F">
        <w:rPr>
          <w:rFonts w:cs="Calibri"/>
          <w:sz w:val="16"/>
        </w:rPr>
        <w:t xml:space="preserve"> That approach made sense when China was weaker, and it fooled plenty of Westerners into thinking China could be inveigled into being a responsible stakeholder that would meekly embrace various institutions and arrangements created by others back when China was weak. But </w:t>
      </w:r>
      <w:r w:rsidRPr="00C7794F">
        <w:rPr>
          <w:rStyle w:val="StyleUnderline"/>
          <w:rFonts w:cs="Calibri"/>
        </w:rPr>
        <w:t xml:space="preserve">realists understand that a more powerful China would </w:t>
      </w:r>
      <w:r w:rsidRPr="00F36931">
        <w:rPr>
          <w:rStyle w:val="StyleUnderline"/>
          <w:rFonts w:cs="Calibri"/>
        </w:rPr>
        <w:t>eventually want to modify any features that were not in China’s interest</w:t>
      </w:r>
      <w:r w:rsidRPr="00F36931">
        <w:rPr>
          <w:rFonts w:cs="Calibri"/>
          <w:sz w:val="16"/>
        </w:rPr>
        <w:t xml:space="preserve">, as Beijing has begun to do in recent years. </w:t>
      </w:r>
      <w:r w:rsidRPr="00F36931">
        <w:rPr>
          <w:rStyle w:val="StyleUnderline"/>
          <w:rFonts w:cs="Calibri"/>
        </w:rPr>
        <w:t>Bottom line: Thinking like a realist is essential if you want to understand Sino-American relations.</w:t>
      </w:r>
      <w:r w:rsidRPr="00F36931">
        <w:rPr>
          <w:rFonts w:cs="Calibri"/>
          <w:sz w:val="16"/>
        </w:rPr>
        <w:t xml:space="preserve"> If you think like a realist, you wouldn’t be surprised that the United States has repeatedly used military force in distant lands over the past 25 years and especially after 9/11. Why? For one simple reason: Nobody could prevent it. Americans were also convinced their global role was indispensable and that they had the right, the responsibility, and the wisdom to interfere all over the world. But America’s dominant position was the permissive condition that made this overweening ambition seem feasible, at least for a while. As Kenneth</w:t>
      </w:r>
      <w:r w:rsidRPr="00C7794F">
        <w:rPr>
          <w:rFonts w:cs="Calibri"/>
          <w:sz w:val="16"/>
        </w:rPr>
        <w:t xml:space="preserve"> Waltz </w:t>
      </w:r>
      <w:hyperlink r:id="rId16" w:anchor="page_scan_tab_contents" w:history="1">
        <w:r w:rsidRPr="00C7794F">
          <w:rPr>
            <w:rFonts w:cs="Calibri"/>
            <w:sz w:val="16"/>
          </w:rPr>
          <w:t>warned</w:t>
        </w:r>
      </w:hyperlink>
      <w:r w:rsidRPr="00C7794F">
        <w:rPr>
          <w:rFonts w:cs="Calibri"/>
          <w:sz w:val="16"/>
        </w:rPr>
        <w:t xml:space="preserve"> way back in 1993: “One may hope that America’s internal preoccupations will produce not an isolationist policy, which has become impossible, but a forbearance that will give other countries at long last the chance to deal with their own problems and make their own mistakes. But I would not bet on it.” Good realist that he was, Waltz </w:t>
      </w:r>
      <w:hyperlink r:id="rId17" w:history="1">
        <w:r w:rsidRPr="00C7794F">
          <w:rPr>
            <w:rFonts w:cs="Calibri"/>
            <w:sz w:val="16"/>
          </w:rPr>
          <w:t>understood</w:t>
        </w:r>
      </w:hyperlink>
      <w:r w:rsidRPr="00C7794F">
        <w:rPr>
          <w:rFonts w:cs="Calibri"/>
          <w:sz w:val="16"/>
        </w:rPr>
        <w:t xml:space="preserve"> that the “vice to which great powers easily succumb in a multipolar world is inattention; in a bipolar world, overreaction; in a unipolar world, overextension.” And that’s precisely what happened. If you think like a realist, </w:t>
      </w:r>
      <w:r w:rsidRPr="00C7794F">
        <w:rPr>
          <w:rStyle w:val="StyleUnderline"/>
          <w:rFonts w:cs="Calibri"/>
        </w:rPr>
        <w:t xml:space="preserve">the crisis in Ukraine looks rather different than the typical Western version of events. Western accounts typically blame Putin for most of the trouble, but realists understand that </w:t>
      </w:r>
      <w:r w:rsidRPr="00C7794F">
        <w:rPr>
          <w:rStyle w:val="StyleUnderline"/>
          <w:rFonts w:cs="Calibri"/>
          <w:highlight w:val="green"/>
        </w:rPr>
        <w:t xml:space="preserve">major powers </w:t>
      </w:r>
      <w:r w:rsidRPr="00F36931">
        <w:rPr>
          <w:rStyle w:val="StyleUnderline"/>
          <w:rFonts w:cs="Calibri"/>
        </w:rPr>
        <w:t xml:space="preserve">are always </w:t>
      </w:r>
      <w:r w:rsidRPr="00C7794F">
        <w:rPr>
          <w:rStyle w:val="StyleUnderline"/>
          <w:rFonts w:cs="Calibri"/>
          <w:highlight w:val="green"/>
        </w:rPr>
        <w:t xml:space="preserve">sensitive about </w:t>
      </w:r>
      <w:r w:rsidRPr="00C7794F">
        <w:rPr>
          <w:rStyle w:val="StyleUnderline"/>
          <w:rFonts w:cs="Calibri"/>
        </w:rPr>
        <w:t>their</w:t>
      </w:r>
      <w:r w:rsidRPr="00C7794F">
        <w:rPr>
          <w:rFonts w:cs="Calibri"/>
          <w:sz w:val="16"/>
        </w:rPr>
        <w:t xml:space="preserve"> </w:t>
      </w:r>
      <w:r w:rsidRPr="00C7794F">
        <w:rPr>
          <w:rStyle w:val="StyleUnderline"/>
          <w:rFonts w:cs="Calibri"/>
          <w:highlight w:val="green"/>
        </w:rPr>
        <w:t>borders</w:t>
      </w:r>
      <w:r w:rsidRPr="00C7794F">
        <w:rPr>
          <w:rFonts w:cs="Calibri"/>
          <w:sz w:val="16"/>
          <w:highlight w:val="green"/>
        </w:rPr>
        <w:t xml:space="preserve"> </w:t>
      </w:r>
      <w:r w:rsidRPr="00F36931">
        <w:rPr>
          <w:rStyle w:val="StyleUnderline"/>
          <w:rFonts w:cs="Calibri"/>
        </w:rPr>
        <w:t>and</w:t>
      </w:r>
      <w:r w:rsidRPr="00F36931">
        <w:rPr>
          <w:rFonts w:cs="Calibri"/>
          <w:sz w:val="16"/>
        </w:rPr>
        <w:t xml:space="preserve"> </w:t>
      </w:r>
      <w:r w:rsidRPr="00C7794F">
        <w:rPr>
          <w:rFonts w:cs="Calibri"/>
          <w:sz w:val="16"/>
        </w:rPr>
        <w:t xml:space="preserve">are </w:t>
      </w:r>
      <w:r w:rsidRPr="00C7794F">
        <w:rPr>
          <w:rStyle w:val="StyleUnderline"/>
          <w:rFonts w:cs="Calibri"/>
        </w:rPr>
        <w:t xml:space="preserve">likely to </w:t>
      </w:r>
      <w:r w:rsidRPr="00C7794F">
        <w:rPr>
          <w:rStyle w:val="StyleUnderline"/>
          <w:rFonts w:cs="Calibri"/>
          <w:highlight w:val="green"/>
        </w:rPr>
        <w:t xml:space="preserve">react defensively if other </w:t>
      </w:r>
      <w:r w:rsidRPr="00C7794F">
        <w:rPr>
          <w:rStyle w:val="StyleUnderline"/>
          <w:rFonts w:cs="Calibri"/>
        </w:rPr>
        <w:t xml:space="preserve">great </w:t>
      </w:r>
      <w:r w:rsidRPr="00F36931">
        <w:rPr>
          <w:rStyle w:val="StyleUnderline"/>
          <w:rFonts w:cs="Calibri"/>
        </w:rPr>
        <w:t xml:space="preserve">powers start </w:t>
      </w:r>
      <w:r w:rsidRPr="00C7794F">
        <w:rPr>
          <w:rStyle w:val="StyleUnderline"/>
          <w:rFonts w:cs="Calibri"/>
          <w:highlight w:val="green"/>
        </w:rPr>
        <w:t>encroaching</w:t>
      </w:r>
      <w:r w:rsidRPr="00C7794F">
        <w:rPr>
          <w:rFonts w:cs="Calibri"/>
          <w:sz w:val="16"/>
          <w:highlight w:val="green"/>
        </w:rPr>
        <w:t xml:space="preserve"> </w:t>
      </w:r>
      <w:r w:rsidRPr="00C7794F">
        <w:rPr>
          <w:rFonts w:cs="Calibri"/>
          <w:sz w:val="16"/>
        </w:rPr>
        <w:t xml:space="preserve">on these regions. Ever heard of the Monroe Doctrine? In the case of Ukraine, </w:t>
      </w:r>
      <w:r w:rsidRPr="00C7794F">
        <w:rPr>
          <w:rStyle w:val="StyleUnderline"/>
          <w:rFonts w:cs="Calibri"/>
        </w:rPr>
        <w:t>the United States and its European allies had been expanding NATO steadily eastward</w:t>
      </w:r>
      <w:r w:rsidRPr="00C7794F">
        <w:rPr>
          <w:rFonts w:cs="Calibri"/>
          <w:sz w:val="16"/>
        </w:rPr>
        <w:t xml:space="preserve"> (</w:t>
      </w:r>
      <w:hyperlink r:id="rId18" w:history="1">
        <w:r w:rsidRPr="00C7794F">
          <w:rPr>
            <w:rFonts w:cs="Calibri"/>
            <w:sz w:val="16"/>
          </w:rPr>
          <w:t>violating pledges</w:t>
        </w:r>
      </w:hyperlink>
      <w:r w:rsidRPr="00C7794F">
        <w:rPr>
          <w:rFonts w:cs="Calibri"/>
          <w:sz w:val="16"/>
        </w:rPr>
        <w:t xml:space="preserve"> made to Soviet leaders when Germany reunified) and </w:t>
      </w:r>
      <w:r w:rsidRPr="00C7794F">
        <w:rPr>
          <w:rStyle w:val="StyleUnderline"/>
          <w:rFonts w:cs="Calibri"/>
        </w:rPr>
        <w:t>ignoring</w:t>
      </w:r>
      <w:r w:rsidRPr="00C7794F">
        <w:rPr>
          <w:rFonts w:cs="Calibri"/>
          <w:sz w:val="16"/>
        </w:rPr>
        <w:t xml:space="preserve"> repeated </w:t>
      </w:r>
      <w:r w:rsidRPr="00C7794F">
        <w:rPr>
          <w:rStyle w:val="StyleUnderline"/>
          <w:rFonts w:cs="Calibri"/>
        </w:rPr>
        <w:t>warnings from Moscow</w:t>
      </w:r>
      <w:r w:rsidRPr="00C7794F">
        <w:rPr>
          <w:rFonts w:cs="Calibri"/>
          <w:sz w:val="16"/>
        </w:rPr>
        <w:t xml:space="preserve">. By 2013, the United States and European Union were making a concerted effort to pull Ukraine into closer alignment with the West and openly interfering in Ukraine’s domestic political </w:t>
      </w:r>
      <w:r w:rsidRPr="00F36931">
        <w:rPr>
          <w:rFonts w:cs="Calibri"/>
          <w:sz w:val="16"/>
        </w:rPr>
        <w:t xml:space="preserve">processes. </w:t>
      </w:r>
      <w:r w:rsidRPr="00F36931">
        <w:rPr>
          <w:rStyle w:val="StyleUnderline"/>
          <w:rFonts w:cs="Calibri"/>
          <w:sz w:val="16"/>
          <w:szCs w:val="16"/>
          <w:u w:val="none"/>
        </w:rPr>
        <w:t>Because the Obama administration did not think like realists, however, it was blindsided when Putin seized Crimea and derailed the EU/U.S. effort</w:t>
      </w:r>
      <w:r w:rsidRPr="00C7794F">
        <w:rPr>
          <w:rFonts w:cs="Calibri"/>
          <w:sz w:val="16"/>
        </w:rPr>
        <w:t xml:space="preserve">. </w:t>
      </w:r>
      <w:r w:rsidRPr="00C7794F">
        <w:rPr>
          <w:rStyle w:val="StyleUnderline"/>
          <w:rFonts w:cs="Calibri"/>
        </w:rPr>
        <w:t>Putin’s response</w:t>
      </w:r>
      <w:r w:rsidRPr="00C7794F">
        <w:rPr>
          <w:rFonts w:cs="Calibri"/>
          <w:sz w:val="16"/>
        </w:rPr>
        <w:t xml:space="preserve"> was neither legal nor legitimate nor admirable, but </w:t>
      </w:r>
      <w:r w:rsidRPr="00C7794F">
        <w:rPr>
          <w:rStyle w:val="StyleUnderline"/>
          <w:rFonts w:cs="Calibri"/>
        </w:rPr>
        <w:t>it</w:t>
      </w:r>
      <w:r w:rsidRPr="00C7794F">
        <w:rPr>
          <w:rFonts w:cs="Calibri"/>
          <w:sz w:val="16"/>
        </w:rPr>
        <w:t xml:space="preserve"> </w:t>
      </w:r>
      <w:r w:rsidRPr="00C7794F">
        <w:rPr>
          <w:rStyle w:val="StyleUnderline"/>
          <w:rFonts w:cs="Calibri"/>
        </w:rPr>
        <w:t>wasn’t surprising</w:t>
      </w:r>
      <w:r w:rsidRPr="00C7794F">
        <w:rPr>
          <w:rFonts w:cs="Calibri"/>
          <w:sz w:val="16"/>
        </w:rPr>
        <w:t xml:space="preserve"> </w:t>
      </w:r>
      <w:r w:rsidRPr="00F36931">
        <w:rPr>
          <w:rFonts w:cs="Calibri"/>
          <w:sz w:val="16"/>
        </w:rPr>
        <w:t xml:space="preserve">either. </w:t>
      </w:r>
      <w:r w:rsidRPr="00F36931">
        <w:rPr>
          <w:rStyle w:val="StyleUnderline"/>
          <w:rFonts w:cs="Calibri"/>
        </w:rPr>
        <w:t>It</w:t>
      </w:r>
      <w:r w:rsidRPr="00F36931">
        <w:rPr>
          <w:rFonts w:cs="Calibri"/>
          <w:sz w:val="16"/>
        </w:rPr>
        <w:t xml:space="preserve"> </w:t>
      </w:r>
      <w:r w:rsidRPr="00F36931">
        <w:rPr>
          <w:rStyle w:val="StyleUnderline"/>
          <w:rFonts w:cs="Calibri"/>
        </w:rPr>
        <w:t>is equally unsurprising that these events alarmed the Europeans and prompted NATO to shore up its defenses in Eastern Europe, precisely as a realist would expect. Thinking like a realist can also help you understand why the EU is in trouble</w:t>
      </w:r>
      <w:r w:rsidRPr="00F36931">
        <w:rPr>
          <w:rFonts w:cs="Calibri"/>
          <w:sz w:val="16"/>
        </w:rPr>
        <w:t xml:space="preserve">. </w:t>
      </w:r>
      <w:r w:rsidRPr="00F36931">
        <w:rPr>
          <w:rStyle w:val="StyleUnderline"/>
          <w:rFonts w:cs="Calibri"/>
        </w:rPr>
        <w:t>The entire EU</w:t>
      </w:r>
      <w:r w:rsidRPr="00C7794F">
        <w:rPr>
          <w:rStyle w:val="StyleUnderline"/>
          <w:rFonts w:cs="Calibri"/>
        </w:rPr>
        <w:t xml:space="preserve"> project was designed to transcend nationalism and subordinate state interests within broader supranational institutions</w:t>
      </w:r>
      <w:r w:rsidRPr="00C7794F">
        <w:rPr>
          <w:rFonts w:cs="Calibri"/>
          <w:sz w:val="16"/>
        </w:rPr>
        <w:t xml:space="preserve">. Its architects hoped the separate national identities and interests that had torn Europe apart repeatedly would fade over time and a broad pan-European identity would supplant them. </w:t>
      </w:r>
      <w:r w:rsidRPr="00C7794F">
        <w:rPr>
          <w:rStyle w:val="StyleUnderline"/>
          <w:rFonts w:cs="Calibri"/>
          <w:highlight w:val="green"/>
        </w:rPr>
        <w:t xml:space="preserve">European unity </w:t>
      </w:r>
      <w:r w:rsidRPr="00F36931">
        <w:rPr>
          <w:rStyle w:val="StyleUnderline"/>
          <w:rFonts w:cs="Calibri"/>
        </w:rPr>
        <w:t xml:space="preserve">was </w:t>
      </w:r>
      <w:r w:rsidRPr="00C7794F">
        <w:rPr>
          <w:rStyle w:val="StyleUnderline"/>
          <w:rFonts w:cs="Calibri"/>
          <w:highlight w:val="green"/>
        </w:rPr>
        <w:t xml:space="preserve">facilitated by </w:t>
      </w:r>
      <w:r w:rsidRPr="00F36931">
        <w:rPr>
          <w:rStyle w:val="StyleUnderline"/>
          <w:rFonts w:cs="Calibri"/>
        </w:rPr>
        <w:t xml:space="preserve">the </w:t>
      </w:r>
      <w:r w:rsidRPr="00C7794F">
        <w:rPr>
          <w:rStyle w:val="StyleUnderline"/>
          <w:rFonts w:cs="Calibri"/>
          <w:highlight w:val="green"/>
        </w:rPr>
        <w:t xml:space="preserve">Cold War </w:t>
      </w:r>
      <w:r w:rsidRPr="00F36931">
        <w:rPr>
          <w:rStyle w:val="StyleUnderline"/>
          <w:rFonts w:cs="Calibri"/>
        </w:rPr>
        <w:t xml:space="preserve">because the </w:t>
      </w:r>
      <w:r w:rsidRPr="00C7794F">
        <w:rPr>
          <w:rStyle w:val="StyleUnderline"/>
          <w:rFonts w:cs="Calibri"/>
          <w:highlight w:val="green"/>
        </w:rPr>
        <w:t xml:space="preserve">Soviet threat gave Western Europe </w:t>
      </w:r>
      <w:r w:rsidRPr="00C7794F">
        <w:rPr>
          <w:rStyle w:val="StyleUnderline"/>
          <w:rFonts w:cs="Calibri"/>
        </w:rPr>
        <w:t xml:space="preserve">ample </w:t>
      </w:r>
      <w:r w:rsidRPr="00C7794F">
        <w:rPr>
          <w:rStyle w:val="StyleUnderline"/>
          <w:rFonts w:cs="Calibri"/>
          <w:highlight w:val="green"/>
        </w:rPr>
        <w:t>incentive to cooperate</w:t>
      </w:r>
      <w:r w:rsidRPr="00C7794F">
        <w:rPr>
          <w:rFonts w:cs="Calibri"/>
          <w:sz w:val="16"/>
        </w:rPr>
        <w:t>, gave the Soviets’ Eastern European satellites an ideal to aspire to, and kept the “</w:t>
      </w:r>
      <w:hyperlink r:id="rId19" w:history="1">
        <w:r w:rsidRPr="00C7794F">
          <w:rPr>
            <w:rFonts w:cs="Calibri"/>
            <w:sz w:val="16"/>
          </w:rPr>
          <w:t>American pacifier</w:t>
        </w:r>
      </w:hyperlink>
      <w:r w:rsidRPr="00C7794F">
        <w:rPr>
          <w:rFonts w:cs="Calibri"/>
          <w:sz w:val="16"/>
        </w:rPr>
        <w:t xml:space="preserve">” on the continent. </w:t>
      </w:r>
      <w:r w:rsidRPr="00C7794F">
        <w:rPr>
          <w:rStyle w:val="StyleUnderline"/>
          <w:rFonts w:cs="Calibri"/>
          <w:highlight w:val="green"/>
        </w:rPr>
        <w:t xml:space="preserve">But once </w:t>
      </w:r>
      <w:r w:rsidRPr="00F36931">
        <w:rPr>
          <w:rStyle w:val="StyleUnderline"/>
          <w:rFonts w:cs="Calibri"/>
        </w:rPr>
        <w:t xml:space="preserve">the </w:t>
      </w:r>
      <w:r w:rsidRPr="00C7794F">
        <w:rPr>
          <w:rStyle w:val="StyleUnderline"/>
          <w:rFonts w:cs="Calibri"/>
          <w:highlight w:val="green"/>
        </w:rPr>
        <w:t xml:space="preserve">Cold War </w:t>
      </w:r>
      <w:r w:rsidRPr="00F36931">
        <w:rPr>
          <w:rStyle w:val="StyleUnderline"/>
          <w:rFonts w:cs="Calibri"/>
        </w:rPr>
        <w:t xml:space="preserve">was </w:t>
      </w:r>
      <w:r w:rsidRPr="00C7794F">
        <w:rPr>
          <w:rStyle w:val="StyleUnderline"/>
          <w:rFonts w:cs="Calibri"/>
          <w:highlight w:val="green"/>
        </w:rPr>
        <w:t xml:space="preserve">over, nationalism returned </w:t>
      </w:r>
      <w:r w:rsidRPr="00C7794F">
        <w:rPr>
          <w:rStyle w:val="StyleUnderline"/>
          <w:rFonts w:cs="Calibri"/>
        </w:rPr>
        <w:t>with a vengeance and especially after the euro crisis hit.</w:t>
      </w:r>
      <w:r w:rsidRPr="00C7794F">
        <w:rPr>
          <w:rFonts w:cs="Calibri"/>
          <w:sz w:val="16"/>
        </w:rPr>
        <w:t xml:space="preserve"> </w:t>
      </w:r>
      <w:r w:rsidRPr="00C7794F">
        <w:rPr>
          <w:rStyle w:val="StyleUnderline"/>
          <w:rFonts w:cs="Calibri"/>
        </w:rPr>
        <w:t>Suddenly, populations wanted their elected officials not to save Europe but to save them</w:t>
      </w:r>
      <w:r w:rsidRPr="00C7794F">
        <w:rPr>
          <w:rFonts w:cs="Calibri"/>
          <w:sz w:val="16"/>
        </w:rPr>
        <w:t xml:space="preserve">. Despite herculean efforts by a number of European leaders and EU officials, </w:t>
      </w:r>
      <w:r w:rsidRPr="00C7794F">
        <w:rPr>
          <w:rStyle w:val="StyleUnderline"/>
          <w:rFonts w:cs="Calibri"/>
        </w:rPr>
        <w:t>these centrifugal tendencies seem to be getting worse, as the Brexit decision, the recent elections in Italy, and the resurgent nationalism in Poland and Hungary all attest</w:t>
      </w:r>
      <w:r w:rsidRPr="00C7794F">
        <w:rPr>
          <w:rFonts w:cs="Calibri"/>
          <w:sz w:val="16"/>
        </w:rPr>
        <w:t xml:space="preserve">. Those who hoped that European integration would prove irreversible have trouble understanding how their noble experiment went awry, but realists don’t. If </w:t>
      </w:r>
      <w:r w:rsidRPr="00C7794F">
        <w:rPr>
          <w:rStyle w:val="StyleUnderline"/>
          <w:rFonts w:cs="Calibri"/>
        </w:rPr>
        <w:t xml:space="preserve">you think like a realist, you might not be </w:t>
      </w:r>
      <w:r w:rsidRPr="00C7794F">
        <w:rPr>
          <w:rFonts w:cs="Calibri"/>
          <w:sz w:val="16"/>
        </w:rPr>
        <w:t xml:space="preserve">quite </w:t>
      </w:r>
      <w:r w:rsidRPr="00C7794F">
        <w:rPr>
          <w:rStyle w:val="StyleUnderline"/>
          <w:rFonts w:cs="Calibri"/>
        </w:rPr>
        <w:t>so outraged by</w:t>
      </w:r>
      <w:r w:rsidRPr="00C7794F">
        <w:rPr>
          <w:rFonts w:cs="Calibri"/>
          <w:sz w:val="16"/>
        </w:rPr>
        <w:t xml:space="preserve"> the </w:t>
      </w:r>
      <w:r w:rsidRPr="00C7794F">
        <w:rPr>
          <w:rStyle w:val="StyleUnderline"/>
          <w:rFonts w:cs="Calibri"/>
          <w:highlight w:val="green"/>
        </w:rPr>
        <w:t xml:space="preserve">support </w:t>
      </w:r>
      <w:r w:rsidRPr="00F36931">
        <w:rPr>
          <w:rStyle w:val="StyleUnderline"/>
          <w:rFonts w:cs="Calibri"/>
        </w:rPr>
        <w:t xml:space="preserve">that </w:t>
      </w:r>
      <w:r w:rsidRPr="00C7794F">
        <w:rPr>
          <w:rStyle w:val="StyleUnderline"/>
          <w:rFonts w:cs="Calibri"/>
          <w:highlight w:val="green"/>
        </w:rPr>
        <w:t xml:space="preserve">Iran </w:t>
      </w:r>
      <w:r w:rsidRPr="00F36931">
        <w:rPr>
          <w:rStyle w:val="StyleUnderline"/>
          <w:rFonts w:cs="Calibri"/>
        </w:rPr>
        <w:t xml:space="preserve">and </w:t>
      </w:r>
      <w:r w:rsidRPr="00C7794F">
        <w:rPr>
          <w:rStyle w:val="StyleUnderline"/>
          <w:rFonts w:cs="Calibri"/>
          <w:highlight w:val="green"/>
        </w:rPr>
        <w:t xml:space="preserve">Syria gave </w:t>
      </w:r>
      <w:r w:rsidRPr="00F36931">
        <w:rPr>
          <w:rStyle w:val="StyleUnderline"/>
          <w:rFonts w:cs="Calibri"/>
        </w:rPr>
        <w:t xml:space="preserve">the </w:t>
      </w:r>
      <w:r w:rsidRPr="00C7794F">
        <w:rPr>
          <w:rStyle w:val="StyleUnderline"/>
          <w:rFonts w:cs="Calibri"/>
          <w:highlight w:val="green"/>
        </w:rPr>
        <w:t xml:space="preserve">anti-American insurgency in Iraq </w:t>
      </w:r>
      <w:r w:rsidRPr="00C7794F">
        <w:rPr>
          <w:rStyle w:val="StyleUnderline"/>
          <w:rFonts w:cs="Calibri"/>
        </w:rPr>
        <w:t>after 2003</w:t>
      </w:r>
      <w:r w:rsidRPr="00C7794F">
        <w:rPr>
          <w:rFonts w:cs="Calibri"/>
          <w:sz w:val="16"/>
        </w:rPr>
        <w:t xml:space="preserve">. You might not like it, but you wouldn’t find their conduct surprising. </w:t>
      </w:r>
      <w:r w:rsidRPr="00C7794F">
        <w:rPr>
          <w:rStyle w:val="StyleUnderline"/>
          <w:rFonts w:cs="Calibri"/>
        </w:rPr>
        <w:t xml:space="preserve">Their response </w:t>
      </w:r>
      <w:r w:rsidRPr="00C7794F">
        <w:rPr>
          <w:rStyle w:val="StyleUnderline"/>
          <w:rFonts w:cs="Calibri"/>
          <w:highlight w:val="green"/>
        </w:rPr>
        <w:t xml:space="preserve">was </w:t>
      </w:r>
      <w:r w:rsidRPr="00F36931">
        <w:rPr>
          <w:rStyle w:val="StyleUnderline"/>
          <w:rFonts w:cs="Calibri"/>
        </w:rPr>
        <w:t xml:space="preserve">classic </w:t>
      </w:r>
      <w:r w:rsidRPr="00C7794F">
        <w:rPr>
          <w:rStyle w:val="StyleUnderline"/>
          <w:rFonts w:cs="Calibri"/>
          <w:highlight w:val="green"/>
        </w:rPr>
        <w:t xml:space="preserve">balance of power </w:t>
      </w:r>
      <w:r w:rsidRPr="00C7794F">
        <w:rPr>
          <w:rStyle w:val="StyleUnderline"/>
          <w:rFonts w:cs="Calibri"/>
        </w:rPr>
        <w:t xml:space="preserve">behavior </w:t>
      </w:r>
      <w:r w:rsidRPr="00C7794F">
        <w:rPr>
          <w:rStyle w:val="StyleUnderline"/>
          <w:rFonts w:cs="Calibri"/>
          <w:highlight w:val="green"/>
        </w:rPr>
        <w:t xml:space="preserve">because </w:t>
      </w:r>
      <w:r w:rsidRPr="00F36931">
        <w:rPr>
          <w:rStyle w:val="StyleUnderline"/>
          <w:rFonts w:cs="Calibri"/>
        </w:rPr>
        <w:t xml:space="preserve">the </w:t>
      </w:r>
      <w:r w:rsidRPr="00C7794F">
        <w:rPr>
          <w:rStyle w:val="StyleUnderline"/>
          <w:rFonts w:cs="Calibri"/>
          <w:highlight w:val="green"/>
        </w:rPr>
        <w:t>U</w:t>
      </w:r>
      <w:r w:rsidRPr="00C7794F">
        <w:rPr>
          <w:rStyle w:val="StyleUnderline"/>
          <w:rFonts w:cs="Calibri"/>
        </w:rPr>
        <w:t xml:space="preserve">nited </w:t>
      </w:r>
      <w:r w:rsidRPr="00C7794F">
        <w:rPr>
          <w:rStyle w:val="StyleUnderline"/>
          <w:rFonts w:cs="Calibri"/>
          <w:highlight w:val="green"/>
        </w:rPr>
        <w:t>S</w:t>
      </w:r>
      <w:r w:rsidRPr="00C7794F">
        <w:rPr>
          <w:rStyle w:val="StyleUnderline"/>
          <w:rFonts w:cs="Calibri"/>
        </w:rPr>
        <w:t xml:space="preserve">tates had just overthrown Saddam Hussein and the Bush administration had </w:t>
      </w:r>
      <w:r w:rsidRPr="00C7794F">
        <w:rPr>
          <w:rStyle w:val="StyleUnderline"/>
          <w:rFonts w:cs="Calibri"/>
          <w:highlight w:val="green"/>
        </w:rPr>
        <w:t xml:space="preserve">made it clear </w:t>
      </w:r>
      <w:r w:rsidRPr="00C7794F">
        <w:rPr>
          <w:rStyle w:val="StyleUnderline"/>
          <w:rFonts w:cs="Calibri"/>
        </w:rPr>
        <w:t xml:space="preserve">that </w:t>
      </w:r>
      <w:r w:rsidRPr="00C7794F">
        <w:rPr>
          <w:rStyle w:val="StyleUnderline"/>
          <w:rFonts w:cs="Calibri"/>
          <w:highlight w:val="green"/>
        </w:rPr>
        <w:t xml:space="preserve">Syria and Iran were next </w:t>
      </w:r>
      <w:r w:rsidRPr="00C7794F">
        <w:rPr>
          <w:rFonts w:cs="Calibri"/>
          <w:sz w:val="16"/>
        </w:rPr>
        <w:t xml:space="preserve">on its hit list. </w:t>
      </w:r>
      <w:r w:rsidRPr="00C7794F">
        <w:rPr>
          <w:rStyle w:val="StyleUnderline"/>
          <w:rFonts w:cs="Calibri"/>
        </w:rPr>
        <w:t xml:space="preserve">It made good strategic sense for Damascus and Tehran to do whatever they could to keep the United States bogged down in Iraq so that Washington couldn’t </w:t>
      </w:r>
      <w:r w:rsidRPr="00C7794F">
        <w:rPr>
          <w:rFonts w:cs="Calibri"/>
          <w:sz w:val="16"/>
        </w:rPr>
        <w:t xml:space="preserve">reload the shotgun and </w:t>
      </w:r>
      <w:r w:rsidRPr="00C7794F">
        <w:rPr>
          <w:rStyle w:val="StyleUnderline"/>
          <w:rFonts w:cs="Calibri"/>
        </w:rPr>
        <w:t>come after them</w:t>
      </w:r>
      <w:r w:rsidRPr="00C7794F">
        <w:rPr>
          <w:rFonts w:cs="Calibri"/>
          <w:sz w:val="16"/>
        </w:rPr>
        <w:t xml:space="preserve">. Americans have every reason to be upset by what these states did, but if more U.S. officials thought like realists, they would have expected it from the get-go. </w:t>
      </w:r>
      <w:r w:rsidRPr="00F36931">
        <w:rPr>
          <w:rStyle w:val="StyleUnderline"/>
          <w:rFonts w:cs="Calibri"/>
        </w:rPr>
        <w:t xml:space="preserve">And if you </w:t>
      </w:r>
      <w:r w:rsidRPr="00C7794F">
        <w:rPr>
          <w:rStyle w:val="StyleUnderline"/>
          <w:rFonts w:cs="Calibri"/>
          <w:highlight w:val="green"/>
        </w:rPr>
        <w:t>think like a realist</w:t>
      </w:r>
      <w:r w:rsidRPr="00C7794F">
        <w:rPr>
          <w:rStyle w:val="StyleUnderline"/>
          <w:rFonts w:cs="Calibri"/>
        </w:rPr>
        <w:t xml:space="preserve">, </w:t>
      </w:r>
      <w:r w:rsidRPr="00C7794F">
        <w:rPr>
          <w:rStyle w:val="StyleUnderline"/>
          <w:rFonts w:cs="Calibri"/>
          <w:highlight w:val="green"/>
        </w:rPr>
        <w:t>i</w:t>
      </w:r>
      <w:r w:rsidRPr="00F36931">
        <w:rPr>
          <w:rStyle w:val="StyleUnderline"/>
          <w:rFonts w:cs="Calibri"/>
        </w:rPr>
        <w:t xml:space="preserve">t is </w:t>
      </w:r>
      <w:r w:rsidRPr="00C7794F">
        <w:rPr>
          <w:rStyle w:val="StyleUnderline"/>
          <w:rFonts w:cs="Calibri"/>
          <w:highlight w:val="green"/>
        </w:rPr>
        <w:t>obvious why No</w:t>
      </w:r>
      <w:r w:rsidRPr="00F36931">
        <w:rPr>
          <w:rStyle w:val="StyleUnderline"/>
          <w:rFonts w:cs="Calibri"/>
        </w:rPr>
        <w:t>rth</w:t>
      </w:r>
      <w:r w:rsidRPr="00C7794F">
        <w:rPr>
          <w:rStyle w:val="StyleUnderline"/>
          <w:rFonts w:cs="Calibri"/>
          <w:highlight w:val="green"/>
        </w:rPr>
        <w:t xml:space="preserve"> Ko</w:t>
      </w:r>
      <w:r w:rsidRPr="00F36931">
        <w:rPr>
          <w:rStyle w:val="StyleUnderline"/>
          <w:rFonts w:cs="Calibri"/>
        </w:rPr>
        <w:t xml:space="preserve">rea has gone to enormous lengths to </w:t>
      </w:r>
      <w:r w:rsidRPr="00C7794F">
        <w:rPr>
          <w:rStyle w:val="StyleUnderline"/>
          <w:rFonts w:cs="Calibri"/>
          <w:highlight w:val="green"/>
        </w:rPr>
        <w:t xml:space="preserve">acquire </w:t>
      </w:r>
      <w:r w:rsidRPr="00F36931">
        <w:rPr>
          <w:rStyle w:val="StyleUnderline"/>
          <w:rFonts w:cs="Calibri"/>
        </w:rPr>
        <w:t xml:space="preserve">a </w:t>
      </w:r>
      <w:r w:rsidRPr="00C7794F">
        <w:rPr>
          <w:rStyle w:val="StyleUnderline"/>
          <w:rFonts w:cs="Calibri"/>
          <w:highlight w:val="green"/>
        </w:rPr>
        <w:t xml:space="preserve">nuclear deterrent and </w:t>
      </w:r>
      <w:r w:rsidRPr="00C7794F">
        <w:rPr>
          <w:rStyle w:val="StyleUnderline"/>
          <w:rFonts w:cs="Calibri"/>
        </w:rPr>
        <w:t xml:space="preserve">obvious </w:t>
      </w:r>
      <w:r w:rsidRPr="00C7794F">
        <w:rPr>
          <w:rStyle w:val="StyleUnderline"/>
          <w:rFonts w:cs="Calibri"/>
          <w:highlight w:val="green"/>
        </w:rPr>
        <w:t xml:space="preserve">why </w:t>
      </w:r>
      <w:r w:rsidRPr="00C7794F">
        <w:rPr>
          <w:rStyle w:val="StyleUnderline"/>
          <w:rFonts w:cs="Calibri"/>
        </w:rPr>
        <w:t xml:space="preserve">a country such as </w:t>
      </w:r>
      <w:r w:rsidRPr="00C7794F">
        <w:rPr>
          <w:rStyle w:val="StyleUnderline"/>
          <w:rFonts w:cs="Calibri"/>
          <w:highlight w:val="green"/>
        </w:rPr>
        <w:t xml:space="preserve">Iran </w:t>
      </w:r>
      <w:r w:rsidRPr="00F36931">
        <w:rPr>
          <w:rStyle w:val="StyleUnderline"/>
          <w:rFonts w:cs="Calibri"/>
        </w:rPr>
        <w:t xml:space="preserve">was </w:t>
      </w:r>
      <w:r w:rsidRPr="00C7794F">
        <w:rPr>
          <w:rStyle w:val="StyleUnderline"/>
          <w:rFonts w:cs="Calibri"/>
          <w:highlight w:val="green"/>
        </w:rPr>
        <w:t xml:space="preserve">interested in </w:t>
      </w:r>
      <w:r w:rsidRPr="00F36931">
        <w:rPr>
          <w:rStyle w:val="StyleUnderline"/>
          <w:rFonts w:cs="Calibri"/>
        </w:rPr>
        <w:t>becoming a latent</w:t>
      </w:r>
      <w:r w:rsidRPr="00C7794F">
        <w:rPr>
          <w:rStyle w:val="StyleUnderline"/>
          <w:rFonts w:cs="Calibri"/>
        </w:rPr>
        <w:t xml:space="preserve"> </w:t>
      </w:r>
      <w:r w:rsidRPr="00C7794F">
        <w:rPr>
          <w:rStyle w:val="StyleUnderline"/>
          <w:rFonts w:cs="Calibri"/>
          <w:highlight w:val="green"/>
        </w:rPr>
        <w:t xml:space="preserve">nuclear </w:t>
      </w:r>
      <w:r w:rsidRPr="00C7794F">
        <w:rPr>
          <w:rStyle w:val="StyleUnderline"/>
          <w:rFonts w:cs="Calibri"/>
        </w:rPr>
        <w:t xml:space="preserve">weapons </w:t>
      </w:r>
      <w:r w:rsidRPr="00C7794F">
        <w:rPr>
          <w:rStyle w:val="StyleUnderline"/>
          <w:rFonts w:cs="Calibri"/>
          <w:highlight w:val="green"/>
        </w:rPr>
        <w:t xml:space="preserve">state </w:t>
      </w:r>
      <w:r w:rsidRPr="00C7794F">
        <w:rPr>
          <w:rStyle w:val="StyleUnderline"/>
          <w:rFonts w:cs="Calibri"/>
        </w:rPr>
        <w:t>as well.</w:t>
      </w:r>
      <w:r w:rsidRPr="00C7794F">
        <w:rPr>
          <w:rFonts w:cs="Calibri"/>
          <w:sz w:val="16"/>
        </w:rPr>
        <w:t xml:space="preserve"> </w:t>
      </w:r>
      <w:r w:rsidRPr="00F36931">
        <w:rPr>
          <w:rStyle w:val="StyleUnderline"/>
          <w:rFonts w:cs="Calibri"/>
        </w:rPr>
        <w:t xml:space="preserve">These </w:t>
      </w:r>
      <w:r w:rsidRPr="00C7794F">
        <w:rPr>
          <w:rStyle w:val="StyleUnderline"/>
          <w:rFonts w:cs="Calibri"/>
          <w:highlight w:val="green"/>
        </w:rPr>
        <w:t xml:space="preserve">states </w:t>
      </w:r>
      <w:r w:rsidRPr="00F36931">
        <w:rPr>
          <w:rStyle w:val="StyleUnderline"/>
          <w:rFonts w:cs="Calibri"/>
        </w:rPr>
        <w:t>were</w:t>
      </w:r>
      <w:r w:rsidRPr="00C7794F">
        <w:rPr>
          <w:rStyle w:val="StyleUnderline"/>
          <w:rFonts w:cs="Calibri"/>
        </w:rPr>
        <w:t xml:space="preserve"> deeply </w:t>
      </w:r>
      <w:r w:rsidRPr="00C7794F">
        <w:rPr>
          <w:rStyle w:val="StyleUnderline"/>
          <w:rFonts w:cs="Calibri"/>
          <w:highlight w:val="green"/>
        </w:rPr>
        <w:t xml:space="preserve">at odds with </w:t>
      </w:r>
      <w:r w:rsidRPr="00F36931">
        <w:rPr>
          <w:rStyle w:val="StyleUnderline"/>
          <w:rFonts w:cs="Calibri"/>
        </w:rPr>
        <w:t xml:space="preserve">the </w:t>
      </w:r>
      <w:r w:rsidRPr="00C7794F">
        <w:rPr>
          <w:rStyle w:val="StyleUnderline"/>
          <w:rFonts w:cs="Calibri"/>
        </w:rPr>
        <w:t xml:space="preserve">world’s </w:t>
      </w:r>
      <w:r w:rsidRPr="00C7794F">
        <w:rPr>
          <w:rStyle w:val="StyleUnderline"/>
          <w:rFonts w:cs="Calibri"/>
          <w:highlight w:val="green"/>
        </w:rPr>
        <w:t>most powerful country</w:t>
      </w:r>
      <w:r w:rsidRPr="00C7794F">
        <w:rPr>
          <w:rStyle w:val="StyleUnderline"/>
          <w:rFonts w:cs="Calibri"/>
        </w:rPr>
        <w:t xml:space="preserve">, </w:t>
      </w:r>
      <w:r w:rsidRPr="00F36931">
        <w:rPr>
          <w:rStyle w:val="StyleUnderline"/>
          <w:rFonts w:cs="Calibri"/>
        </w:rPr>
        <w:t>and</w:t>
      </w:r>
      <w:r w:rsidRPr="00F36931">
        <w:rPr>
          <w:rFonts w:cs="Calibri"/>
          <w:sz w:val="16"/>
        </w:rPr>
        <w:t xml:space="preserve"> </w:t>
      </w:r>
      <w:r w:rsidRPr="00F36931">
        <w:rPr>
          <w:rStyle w:val="StyleUnderline"/>
          <w:rFonts w:cs="Calibri"/>
        </w:rPr>
        <w:t>prominent U.S. officials kept saying</w:t>
      </w:r>
      <w:r w:rsidRPr="00F36931">
        <w:rPr>
          <w:rFonts w:cs="Calibri"/>
          <w:sz w:val="16"/>
        </w:rPr>
        <w:t xml:space="preserve"> that </w:t>
      </w:r>
      <w:r w:rsidRPr="00F36931">
        <w:rPr>
          <w:rStyle w:val="StyleUnderline"/>
          <w:rFonts w:cs="Calibri"/>
        </w:rPr>
        <w:t>the only solution was to topple these regimes</w:t>
      </w:r>
      <w:r w:rsidRPr="00F36931">
        <w:rPr>
          <w:rFonts w:cs="Calibri"/>
          <w:sz w:val="16"/>
        </w:rPr>
        <w:t xml:space="preserve"> </w:t>
      </w:r>
      <w:r w:rsidRPr="00F36931">
        <w:rPr>
          <w:rStyle w:val="StyleUnderline"/>
          <w:rFonts w:cs="Calibri"/>
        </w:rPr>
        <w:t>and replace them</w:t>
      </w:r>
      <w:r w:rsidRPr="00F36931">
        <w:rPr>
          <w:rFonts w:cs="Calibri"/>
          <w:sz w:val="16"/>
        </w:rPr>
        <w:t xml:space="preserve"> with leaders more to their liking. Never mind that regime change </w:t>
      </w:r>
      <w:hyperlink r:id="rId20" w:history="1">
        <w:r w:rsidRPr="00F36931">
          <w:rPr>
            <w:rFonts w:cs="Calibri"/>
            <w:sz w:val="16"/>
          </w:rPr>
          <w:t>rarely works</w:t>
        </w:r>
      </w:hyperlink>
      <w:r w:rsidRPr="00F36931">
        <w:rPr>
          <w:rFonts w:cs="Calibri"/>
          <w:sz w:val="16"/>
        </w:rPr>
        <w:t xml:space="preserve"> as intended; the more important point is that </w:t>
      </w:r>
      <w:r w:rsidRPr="00F36931">
        <w:rPr>
          <w:rStyle w:val="StyleUnderline"/>
          <w:rFonts w:cs="Calibri"/>
        </w:rPr>
        <w:t>any government facing a threat like that is going</w:t>
      </w:r>
      <w:r w:rsidRPr="00C7794F">
        <w:rPr>
          <w:rStyle w:val="StyleUnderline"/>
          <w:rFonts w:cs="Calibri"/>
        </w:rPr>
        <w:t xml:space="preserve"> to try to protect itself.</w:t>
      </w:r>
      <w:r w:rsidRPr="00C7794F">
        <w:rPr>
          <w:rFonts w:cs="Calibri"/>
          <w:sz w:val="16"/>
        </w:rPr>
        <w:t xml:space="preserve"> </w:t>
      </w:r>
      <w:r w:rsidRPr="00C7794F">
        <w:rPr>
          <w:rStyle w:val="StyleUnderline"/>
          <w:rFonts w:cs="Calibri"/>
        </w:rPr>
        <w:t>Nuclear weapons</w:t>
      </w:r>
      <w:r w:rsidRPr="00C7794F">
        <w:rPr>
          <w:rFonts w:cs="Calibri"/>
          <w:sz w:val="16"/>
        </w:rPr>
        <w:t xml:space="preserve"> </w:t>
      </w:r>
      <w:hyperlink r:id="rId21" w:history="1">
        <w:r w:rsidRPr="00C7794F">
          <w:rPr>
            <w:rFonts w:cs="Calibri"/>
            <w:sz w:val="16"/>
          </w:rPr>
          <w:t>aren’t good for blackmail</w:t>
        </w:r>
      </w:hyperlink>
      <w:r w:rsidRPr="00C7794F">
        <w:rPr>
          <w:rFonts w:cs="Calibri"/>
          <w:sz w:val="16"/>
        </w:rPr>
        <w:t xml:space="preserve"> or conquest, but they </w:t>
      </w:r>
      <w:r w:rsidRPr="00C7794F">
        <w:rPr>
          <w:rStyle w:val="StyleUnderline"/>
          <w:rFonts w:cs="Calibri"/>
        </w:rPr>
        <w:t>are a very effective way to deter more powerful states from trying to overthrow you with military force</w:t>
      </w:r>
      <w:r w:rsidRPr="00C7794F">
        <w:rPr>
          <w:rFonts w:cs="Calibri"/>
          <w:sz w:val="16"/>
        </w:rPr>
        <w:t xml:space="preserve">. And you’d think Americans would understand this, given that the U.S. government thinks it needs thousands of nuclear weapons in order to be secure, despite its favorable geographic position and overwhelming conventional superiority. If U.S. leaders think like that, is it any wonder that some weaker and more vulnerable powers conclude that having a few nukes might make them more secure? And is it so surprising that they might be reluctant to give them up in exchange for assurances or promises that might easily be reversed or withdrawn? Someone really should explain this logic to John Bolton. </w:t>
      </w:r>
      <w:r w:rsidRPr="00C7794F">
        <w:rPr>
          <w:rStyle w:val="StyleUnderline"/>
          <w:rFonts w:cs="Calibri"/>
        </w:rPr>
        <w:t xml:space="preserve">Thinking like a realist also helps you </w:t>
      </w:r>
      <w:r w:rsidRPr="00F36931">
        <w:rPr>
          <w:rStyle w:val="StyleUnderline"/>
          <w:rFonts w:cs="Calibri"/>
        </w:rPr>
        <w:t>understand why states with radically different political systems often act in surprisingly similar ways.</w:t>
      </w:r>
      <w:r w:rsidRPr="00F36931">
        <w:rPr>
          <w:rFonts w:cs="Calibri"/>
          <w:sz w:val="16"/>
        </w:rPr>
        <w:t xml:space="preserve"> To take an obvious example, </w:t>
      </w:r>
      <w:r w:rsidRPr="00F36931">
        <w:rPr>
          <w:rStyle w:val="StyleUnderline"/>
          <w:rFonts w:cs="Calibri"/>
        </w:rPr>
        <w:t>the United States and Soviet Union could not have been more different in terms of their domestic orders, but their international behavior was much the same. Each led vast alliance networks, toppled governments</w:t>
      </w:r>
      <w:r w:rsidRPr="00F36931">
        <w:rPr>
          <w:rFonts w:cs="Calibri"/>
          <w:sz w:val="16"/>
        </w:rPr>
        <w:t xml:space="preserve"> they didn’t like, </w:t>
      </w:r>
      <w:r w:rsidRPr="00F36931">
        <w:rPr>
          <w:rStyle w:val="StyleUnderline"/>
          <w:rFonts w:cs="Calibri"/>
        </w:rPr>
        <w:t>assassinated</w:t>
      </w:r>
      <w:r w:rsidRPr="00F36931">
        <w:rPr>
          <w:rFonts w:cs="Calibri"/>
          <w:sz w:val="16"/>
        </w:rPr>
        <w:t xml:space="preserve"> a number of </w:t>
      </w:r>
      <w:r w:rsidRPr="00F36931">
        <w:rPr>
          <w:rStyle w:val="StyleUnderline"/>
          <w:rFonts w:cs="Calibri"/>
        </w:rPr>
        <w:t>foreign leaders</w:t>
      </w:r>
      <w:r w:rsidRPr="00F36931">
        <w:rPr>
          <w:rFonts w:cs="Calibri"/>
          <w:sz w:val="16"/>
        </w:rPr>
        <w:t xml:space="preserve">, </w:t>
      </w:r>
      <w:r w:rsidRPr="00F36931">
        <w:rPr>
          <w:rStyle w:val="StyleUnderline"/>
          <w:rFonts w:cs="Calibri"/>
        </w:rPr>
        <w:t>built tens of thousand of nuclear weapons (</w:t>
      </w:r>
      <w:r w:rsidRPr="00F36931">
        <w:rPr>
          <w:rFonts w:cs="Calibri"/>
          <w:sz w:val="16"/>
        </w:rPr>
        <w:t xml:space="preserve">deployed on missiles, bombers, and submarines), </w:t>
      </w:r>
      <w:r w:rsidRPr="00F36931">
        <w:rPr>
          <w:rStyle w:val="StyleUnderline"/>
          <w:rFonts w:cs="Calibri"/>
        </w:rPr>
        <w:t>intervened</w:t>
      </w:r>
      <w:r w:rsidRPr="00F36931">
        <w:rPr>
          <w:rFonts w:cs="Calibri"/>
          <w:sz w:val="16"/>
        </w:rPr>
        <w:t xml:space="preserve"> in far-flung lands, </w:t>
      </w:r>
      <w:r w:rsidRPr="00F36931">
        <w:rPr>
          <w:rStyle w:val="StyleUnderline"/>
          <w:rFonts w:cs="Calibri"/>
        </w:rPr>
        <w:t>tried to convert other societies to their preferred ideology, and did what they could to bring the other down witho</w:t>
      </w:r>
      <w:r w:rsidRPr="00C7794F">
        <w:rPr>
          <w:rStyle w:val="StyleUnderline"/>
          <w:rFonts w:cs="Calibri"/>
        </w:rPr>
        <w:t>ut blowing up the world</w:t>
      </w:r>
      <w:r w:rsidRPr="00C7794F">
        <w:rPr>
          <w:rFonts w:cs="Calibri"/>
          <w:sz w:val="16"/>
        </w:rPr>
        <w:t xml:space="preserve">. </w:t>
      </w:r>
      <w:r w:rsidRPr="00C7794F">
        <w:rPr>
          <w:rStyle w:val="StyleUnderline"/>
          <w:rFonts w:cs="Calibri"/>
        </w:rPr>
        <w:t>Why</w:t>
      </w:r>
      <w:r w:rsidRPr="00C7794F">
        <w:rPr>
          <w:rFonts w:cs="Calibri"/>
          <w:sz w:val="16"/>
        </w:rPr>
        <w:t xml:space="preserve"> did they behave in such similar fashion? </w:t>
      </w:r>
      <w:r w:rsidRPr="00F36931">
        <w:rPr>
          <w:rStyle w:val="StyleUnderline"/>
          <w:rFonts w:cs="Calibri"/>
        </w:rPr>
        <w:t xml:space="preserve">Because </w:t>
      </w:r>
      <w:r w:rsidRPr="00C7794F">
        <w:rPr>
          <w:rStyle w:val="StyleUnderline"/>
          <w:rFonts w:cs="Calibri"/>
          <w:highlight w:val="green"/>
        </w:rPr>
        <w:t>in an anarchic world</w:t>
      </w:r>
      <w:r w:rsidRPr="00C7794F">
        <w:rPr>
          <w:rStyle w:val="StyleUnderline"/>
          <w:rFonts w:cs="Calibri"/>
        </w:rPr>
        <w:t xml:space="preserve">, </w:t>
      </w:r>
      <w:r w:rsidRPr="00F36931">
        <w:rPr>
          <w:rStyle w:val="StyleUnderline"/>
          <w:rFonts w:cs="Calibri"/>
        </w:rPr>
        <w:t>each had</w:t>
      </w:r>
      <w:r w:rsidRPr="00C7794F">
        <w:rPr>
          <w:rStyle w:val="StyleUnderline"/>
          <w:rFonts w:cs="Calibri"/>
          <w:highlight w:val="green"/>
        </w:rPr>
        <w:t xml:space="preserve"> little choice but to compete </w:t>
      </w:r>
      <w:r w:rsidRPr="00C7794F">
        <w:rPr>
          <w:rStyle w:val="StyleUnderline"/>
          <w:rFonts w:cs="Calibri"/>
        </w:rPr>
        <w:t xml:space="preserve">with the other, </w:t>
      </w:r>
      <w:r w:rsidRPr="00C7794F">
        <w:rPr>
          <w:rStyle w:val="StyleUnderline"/>
          <w:rFonts w:cs="Calibri"/>
          <w:highlight w:val="green"/>
        </w:rPr>
        <w:t xml:space="preserve">lest it fall behind </w:t>
      </w:r>
      <w:r w:rsidRPr="00C7794F">
        <w:rPr>
          <w:rStyle w:val="StyleUnderline"/>
          <w:rFonts w:cs="Calibri"/>
        </w:rPr>
        <w:t>and become vulnerable to the other’s predations</w:t>
      </w:r>
      <w:r w:rsidRPr="00C7794F">
        <w:rPr>
          <w:rFonts w:cs="Calibri"/>
          <w:sz w:val="16"/>
        </w:rPr>
        <w:t xml:space="preserve">. Last but not least, </w:t>
      </w:r>
      <w:r w:rsidRPr="00C7794F">
        <w:rPr>
          <w:rStyle w:val="StyleUnderline"/>
          <w:rFonts w:cs="Calibri"/>
        </w:rPr>
        <w:t>if you think like a realist, you’re likely to be skeptical about the ambitious schemes that idealists keep dreaming up to bring an end to conflict, injustice, inequality, and other bad things</w:t>
      </w:r>
      <w:r w:rsidRPr="00C7794F">
        <w:rPr>
          <w:rFonts w:cs="Calibri"/>
          <w:sz w:val="16"/>
        </w:rPr>
        <w:t xml:space="preserve">. Striving to build a safer and more peaceful world is admirable, but </w:t>
      </w:r>
      <w:r w:rsidRPr="00C7794F">
        <w:rPr>
          <w:rStyle w:val="StyleUnderline"/>
          <w:rFonts w:cs="Calibri"/>
          <w:highlight w:val="green"/>
        </w:rPr>
        <w:t xml:space="preserve">realism reminds us </w:t>
      </w:r>
      <w:r w:rsidRPr="00C7794F">
        <w:rPr>
          <w:rStyle w:val="StyleUnderline"/>
          <w:rFonts w:cs="Calibri"/>
        </w:rPr>
        <w:t xml:space="preserve">that </w:t>
      </w:r>
      <w:r w:rsidRPr="00F36931">
        <w:rPr>
          <w:rStyle w:val="StyleUnderline"/>
          <w:rFonts w:cs="Calibri"/>
        </w:rPr>
        <w:t xml:space="preserve">the </w:t>
      </w:r>
      <w:r w:rsidRPr="00C7794F">
        <w:rPr>
          <w:rStyle w:val="StyleUnderline"/>
          <w:rFonts w:cs="Calibri"/>
          <w:highlight w:val="green"/>
        </w:rPr>
        <w:t xml:space="preserve">ambitious efforts to remake world politics </w:t>
      </w:r>
      <w:r w:rsidRPr="00F36931">
        <w:rPr>
          <w:rStyle w:val="StyleUnderline"/>
          <w:rFonts w:cs="Calibri"/>
        </w:rPr>
        <w:t xml:space="preserve">always </w:t>
      </w:r>
      <w:r w:rsidRPr="00C7794F">
        <w:rPr>
          <w:rStyle w:val="StyleUnderline"/>
          <w:rFonts w:cs="Calibri"/>
          <w:highlight w:val="green"/>
        </w:rPr>
        <w:t xml:space="preserve">create unintended consequences and rarely deliver </w:t>
      </w:r>
      <w:r w:rsidRPr="00C7794F">
        <w:rPr>
          <w:rStyle w:val="StyleUnderline"/>
          <w:rFonts w:cs="Calibri"/>
        </w:rPr>
        <w:t xml:space="preserve">the </w:t>
      </w:r>
      <w:r w:rsidRPr="00C7794F">
        <w:rPr>
          <w:rStyle w:val="StyleUnderline"/>
          <w:rFonts w:cs="Calibri"/>
          <w:highlight w:val="green"/>
        </w:rPr>
        <w:t>promised results</w:t>
      </w:r>
      <w:r w:rsidRPr="00C7794F">
        <w:rPr>
          <w:rFonts w:cs="Calibri"/>
          <w:sz w:val="16"/>
        </w:rPr>
        <w:t xml:space="preserve">. It also reminds that </w:t>
      </w:r>
      <w:r w:rsidRPr="00C7794F">
        <w:rPr>
          <w:rStyle w:val="StyleUnderline"/>
          <w:rFonts w:cs="Calibri"/>
        </w:rPr>
        <w:t>even allies fear unchecked power and will have misgivings whenever the United States tries to run the world. If you think like a realist</w:t>
      </w:r>
      <w:r w:rsidRPr="00C7794F">
        <w:rPr>
          <w:rFonts w:cs="Calibri"/>
          <w:sz w:val="16"/>
        </w:rPr>
        <w:t xml:space="preserve">, in short, </w:t>
      </w:r>
      <w:r w:rsidRPr="00C7794F">
        <w:rPr>
          <w:rStyle w:val="StyleUnderline"/>
          <w:rFonts w:cs="Calibri"/>
        </w:rPr>
        <w:t>you</w:t>
      </w:r>
      <w:r w:rsidRPr="00C7794F">
        <w:rPr>
          <w:rFonts w:cs="Calibri"/>
          <w:sz w:val="16"/>
        </w:rPr>
        <w:t xml:space="preserve"> </w:t>
      </w:r>
      <w:r w:rsidRPr="00C7794F">
        <w:rPr>
          <w:rStyle w:val="StyleUnderline"/>
          <w:rFonts w:cs="Calibri"/>
        </w:rPr>
        <w:t>are more</w:t>
      </w:r>
      <w:r w:rsidRPr="00C7794F">
        <w:rPr>
          <w:rFonts w:cs="Calibri"/>
          <w:sz w:val="16"/>
        </w:rPr>
        <w:t xml:space="preserve"> </w:t>
      </w:r>
      <w:r w:rsidRPr="00C7794F">
        <w:rPr>
          <w:rStyle w:val="StyleUnderline"/>
          <w:rFonts w:cs="Calibri"/>
        </w:rPr>
        <w:t>likely to act with a degree of prudence</w:t>
      </w:r>
      <w:r w:rsidRPr="00C7794F">
        <w:rPr>
          <w:rFonts w:cs="Calibri"/>
          <w:sz w:val="16"/>
        </w:rPr>
        <w:t xml:space="preserve">, and you’ll be </w:t>
      </w:r>
      <w:r w:rsidRPr="00C7794F">
        <w:rPr>
          <w:rStyle w:val="StyleUnderline"/>
          <w:rFonts w:cs="Calibri"/>
        </w:rPr>
        <w:t>less likely to see opponents as</w:t>
      </w:r>
      <w:r w:rsidRPr="00C7794F">
        <w:rPr>
          <w:rFonts w:cs="Calibri"/>
          <w:sz w:val="16"/>
        </w:rPr>
        <w:t xml:space="preserve"> purely </w:t>
      </w:r>
      <w:r w:rsidRPr="00C7794F">
        <w:rPr>
          <w:rStyle w:val="StyleUnderline"/>
          <w:rFonts w:cs="Calibri"/>
        </w:rPr>
        <w:t>evil</w:t>
      </w:r>
      <w:r w:rsidRPr="00C7794F">
        <w:rPr>
          <w:rFonts w:cs="Calibri"/>
          <w:sz w:val="16"/>
        </w:rPr>
        <w:t xml:space="preserve"> (or see one’s own country as wholly virtuous) </w:t>
      </w:r>
      <w:r w:rsidRPr="00C7794F">
        <w:rPr>
          <w:rStyle w:val="StyleUnderline"/>
          <w:rFonts w:cs="Calibri"/>
        </w:rPr>
        <w:t xml:space="preserve">and less likely to embark on open-ended moral crusades. Ironically, </w:t>
      </w:r>
      <w:r w:rsidRPr="00C7794F">
        <w:rPr>
          <w:rStyle w:val="StyleUnderline"/>
          <w:rFonts w:cs="Calibri"/>
          <w:highlight w:val="green"/>
        </w:rPr>
        <w:t xml:space="preserve">if more people thought like realists, </w:t>
      </w:r>
      <w:r w:rsidRPr="00C7794F">
        <w:rPr>
          <w:rStyle w:val="StyleUnderline"/>
          <w:rFonts w:cs="Calibri"/>
        </w:rPr>
        <w:t xml:space="preserve">the prospects for </w:t>
      </w:r>
      <w:r w:rsidRPr="00C7794F">
        <w:rPr>
          <w:rStyle w:val="StyleUnderline"/>
          <w:rFonts w:cs="Calibri"/>
          <w:highlight w:val="green"/>
        </w:rPr>
        <w:t>peace would go up</w:t>
      </w:r>
      <w:r w:rsidRPr="00C7794F">
        <w:rPr>
          <w:rStyle w:val="StyleUnderline"/>
          <w:rFonts w:cs="Calibri"/>
        </w:rPr>
        <w:t>.</w:t>
      </w:r>
    </w:p>
    <w:p w14:paraId="57CF4491" w14:textId="108E8C47" w:rsidR="008B2C88" w:rsidRPr="00FA382F" w:rsidRDefault="00EE754D" w:rsidP="008B2C88">
      <w:pPr>
        <w:pStyle w:val="Heading4"/>
      </w:pPr>
      <w:r>
        <w:t xml:space="preserve">9] </w:t>
      </w:r>
      <w:r w:rsidR="008B2C88">
        <w:t xml:space="preserve">China space commercialization </w:t>
      </w:r>
      <w:r w:rsidR="008B2C88" w:rsidRPr="00FA382F">
        <w:t>uniquely</w:t>
      </w:r>
      <w:r w:rsidR="008B2C88">
        <w:t xml:space="preserve"> risks cascades – they </w:t>
      </w:r>
      <w:r w:rsidR="008B2C88">
        <w:rPr>
          <w:u w:val="single"/>
        </w:rPr>
        <w:t xml:space="preserve">ignore </w:t>
      </w:r>
      <w:r w:rsidR="008B2C88">
        <w:t xml:space="preserve">norms and </w:t>
      </w:r>
      <w:r w:rsidR="008B2C88">
        <w:rPr>
          <w:u w:val="single"/>
        </w:rPr>
        <w:t xml:space="preserve">don’t register satellites </w:t>
      </w:r>
      <w:r w:rsidR="008B2C88">
        <w:t xml:space="preserve">which prevents tracking </w:t>
      </w:r>
    </w:p>
    <w:p w14:paraId="45864A2A" w14:textId="77777777" w:rsidR="008B2C88" w:rsidRDefault="008B2C88" w:rsidP="008B2C88">
      <w:pPr>
        <w:rPr>
          <w:sz w:val="16"/>
          <w:szCs w:val="16"/>
        </w:rPr>
      </w:pPr>
      <w:r w:rsidRPr="005E4324">
        <w:rPr>
          <w:rStyle w:val="Style13ptBold"/>
        </w:rPr>
        <w:t>Swinhoe 21</w:t>
      </w:r>
      <w:r>
        <w:t xml:space="preserve"> </w:t>
      </w:r>
      <w:r w:rsidRPr="005E4324">
        <w:rPr>
          <w:sz w:val="16"/>
          <w:szCs w:val="16"/>
        </w:rPr>
        <w:t xml:space="preserve">– Editor at Datacenter Dynamics. Previously he was at IDG in roles including UK Editor at CSO Online and Senior Staff Writer at IDG Connect. [Dan, “China’s moves into mega satellite constellations could add to space debris problem,” 4/20/2021, </w:t>
      </w:r>
      <w:hyperlink r:id="rId22" w:history="1">
        <w:r w:rsidRPr="005E4324">
          <w:rPr>
            <w:rStyle w:val="Hyperlink"/>
            <w:sz w:val="16"/>
            <w:szCs w:val="16"/>
          </w:rPr>
          <w:t>https://www.datacenterdynamics.com/en/analysis/chinas-moves-into-mega-satellite-constelations-could-add-to-space-debris-problem/</w:t>
        </w:r>
      </w:hyperlink>
      <w:r w:rsidRPr="005E4324">
        <w:rPr>
          <w:sz w:val="16"/>
          <w:szCs w:val="16"/>
        </w:rPr>
        <w:t>]</w:t>
      </w:r>
    </w:p>
    <w:p w14:paraId="4BD7FEC8" w14:textId="77777777" w:rsidR="008B2C88" w:rsidRPr="00033AFC" w:rsidRDefault="008B2C88" w:rsidP="008B2C88">
      <w:pPr>
        <w:spacing w:line="240" w:lineRule="auto"/>
        <w:contextualSpacing/>
        <w:rPr>
          <w:sz w:val="16"/>
          <w:szCs w:val="16"/>
        </w:rPr>
      </w:pPr>
      <w:r w:rsidRPr="00033AFC">
        <w:rPr>
          <w:sz w:val="16"/>
          <w:szCs w:val="16"/>
        </w:rPr>
        <w:t>Of the 3,000-odd operational satellites currently in orbit, a little over 400 belong to China or Chinese companies. The number of commercial companies in the West launching satellites has skyrocketed in recent years, and SpaceX now operates more satellites than any other company or government.</w:t>
      </w:r>
    </w:p>
    <w:p w14:paraId="38560A1C" w14:textId="77777777" w:rsidR="008B2C88" w:rsidRPr="00033AFC" w:rsidRDefault="008B2C88" w:rsidP="008B2C88">
      <w:pPr>
        <w:spacing w:line="240" w:lineRule="auto"/>
        <w:contextualSpacing/>
        <w:rPr>
          <w:sz w:val="16"/>
        </w:rPr>
      </w:pPr>
      <w:r w:rsidRPr="00033AFC">
        <w:rPr>
          <w:sz w:val="16"/>
        </w:rPr>
        <w:t xml:space="preserve">But refusing to be left behind, </w:t>
      </w:r>
      <w:r w:rsidRPr="00FA382F">
        <w:rPr>
          <w:rStyle w:val="StyleUnderline"/>
          <w:highlight w:val="cyan"/>
        </w:rPr>
        <w:t>China is planning</w:t>
      </w:r>
      <w:r w:rsidRPr="005E4324">
        <w:rPr>
          <w:rStyle w:val="StyleUnderline"/>
        </w:rPr>
        <w:t xml:space="preserve"> </w:t>
      </w:r>
      <w:r w:rsidRPr="00033AFC">
        <w:rPr>
          <w:sz w:val="16"/>
        </w:rPr>
        <w:t xml:space="preserve">both state and </w:t>
      </w:r>
      <w:r w:rsidRPr="00FA382F">
        <w:rPr>
          <w:rStyle w:val="StyleUnderline"/>
          <w:highlight w:val="cyan"/>
        </w:rPr>
        <w:t>commercial deployments of</w:t>
      </w:r>
      <w:r w:rsidRPr="00FA382F">
        <w:rPr>
          <w:sz w:val="16"/>
          <w:highlight w:val="cyan"/>
        </w:rPr>
        <w:t xml:space="preserve"> </w:t>
      </w:r>
      <w:r w:rsidRPr="00FA382F">
        <w:rPr>
          <w:rStyle w:val="StyleUnderline"/>
          <w:highlight w:val="cyan"/>
        </w:rPr>
        <w:t>constellation satellites</w:t>
      </w:r>
      <w:r w:rsidRPr="005E4324">
        <w:rPr>
          <w:rStyle w:val="StyleUnderline"/>
        </w:rPr>
        <w:t xml:space="preserve"> in huge numbers </w:t>
      </w:r>
      <w:r w:rsidRPr="00033AFC">
        <w:rPr>
          <w:sz w:val="16"/>
        </w:rPr>
        <w:t xml:space="preserve">in the coming years, </w:t>
      </w:r>
      <w:r w:rsidRPr="005E4324">
        <w:rPr>
          <w:rStyle w:val="StyleUnderline"/>
        </w:rPr>
        <w:t xml:space="preserve">which could </w:t>
      </w:r>
      <w:r w:rsidRPr="00FA382F">
        <w:rPr>
          <w:rStyle w:val="StyleUnderline"/>
          <w:highlight w:val="cyan"/>
        </w:rPr>
        <w:t>post an increased risk to</w:t>
      </w:r>
      <w:r w:rsidRPr="005E4324">
        <w:rPr>
          <w:rStyle w:val="StyleUnderline"/>
        </w:rPr>
        <w:t xml:space="preserve"> in-orbit operations</w:t>
      </w:r>
      <w:r w:rsidRPr="00033AFC">
        <w:rPr>
          <w:sz w:val="16"/>
        </w:rPr>
        <w:t xml:space="preserve"> if Chinese companies don’t take due care in how they behave.</w:t>
      </w:r>
    </w:p>
    <w:p w14:paraId="57CEAAA3" w14:textId="77777777" w:rsidR="008B2C88" w:rsidRDefault="008B2C88" w:rsidP="008B2C88">
      <w:pPr>
        <w:spacing w:line="240" w:lineRule="auto"/>
        <w:contextualSpacing/>
      </w:pPr>
      <w:r w:rsidRPr="005E4324">
        <w:t>The new commercial space race</w:t>
      </w:r>
    </w:p>
    <w:p w14:paraId="2E752095" w14:textId="77777777" w:rsidR="008B2C88" w:rsidRPr="00FA382F" w:rsidRDefault="008B2C88" w:rsidP="008B2C88">
      <w:pPr>
        <w:spacing w:line="240" w:lineRule="auto"/>
        <w:contextualSpacing/>
        <w:rPr>
          <w:u w:val="single"/>
        </w:rPr>
      </w:pPr>
      <w:r w:rsidRPr="00033AFC">
        <w:rPr>
          <w:sz w:val="16"/>
        </w:rPr>
        <w:t xml:space="preserve">A report by the Secure World Foundation says a 2014 document from the Chinese Government known as </w:t>
      </w:r>
      <w:r w:rsidRPr="00033AFC">
        <w:rPr>
          <w:rStyle w:val="StyleUnderline"/>
        </w:rPr>
        <w:t>“</w:t>
      </w:r>
      <w:r w:rsidRPr="00FA382F">
        <w:rPr>
          <w:rStyle w:val="StyleUnderline"/>
          <w:highlight w:val="cyan"/>
        </w:rPr>
        <w:t>Document 60”</w:t>
      </w:r>
      <w:r w:rsidRPr="00033AFC">
        <w:rPr>
          <w:sz w:val="16"/>
        </w:rPr>
        <w:t xml:space="preserve"> (Official English Language Title: Guiding Opinions of the State Council on Innovating the Investment and Financing Mechanisms in Key Areas and Encouraging Social Investment) was the start of China’s modern commercial space sector. And in 2020, satellite Internet was included in the scope of China’s </w:t>
      </w:r>
      <w:r w:rsidRPr="00033AFC">
        <w:rPr>
          <w:rStyle w:val="StyleUnderline"/>
        </w:rPr>
        <w:t xml:space="preserve">New </w:t>
      </w:r>
      <w:r w:rsidRPr="00FA382F">
        <w:rPr>
          <w:rStyle w:val="StyleUnderline"/>
          <w:highlight w:val="cyan"/>
        </w:rPr>
        <w:t>Infrastructure</w:t>
      </w:r>
      <w:r w:rsidRPr="00033AFC">
        <w:rPr>
          <w:rStyle w:val="StyleUnderline"/>
        </w:rPr>
        <w:t xml:space="preserve"> policy</w:t>
      </w:r>
      <w:r w:rsidRPr="00033AFC">
        <w:rPr>
          <w:sz w:val="16"/>
        </w:rPr>
        <w:t xml:space="preserve"> initiative. Space is also part of China’s expansive </w:t>
      </w:r>
      <w:r w:rsidRPr="00FA382F">
        <w:rPr>
          <w:rStyle w:val="StyleUnderline"/>
          <w:highlight w:val="cyan"/>
        </w:rPr>
        <w:t>Belt and Road</w:t>
      </w:r>
      <w:r w:rsidRPr="00FA382F">
        <w:rPr>
          <w:rStyle w:val="StyleUnderline"/>
        </w:rPr>
        <w:t xml:space="preserve"> initiative</w:t>
      </w:r>
      <w:r w:rsidRPr="00033AFC">
        <w:rPr>
          <w:sz w:val="16"/>
        </w:rPr>
        <w:t xml:space="preserve">, which all combined </w:t>
      </w:r>
      <w:r w:rsidRPr="00FA382F">
        <w:rPr>
          <w:rStyle w:val="StyleUnderline"/>
          <w:highlight w:val="cyan"/>
        </w:rPr>
        <w:t>have led to</w:t>
      </w:r>
      <w:r w:rsidRPr="00033AFC">
        <w:rPr>
          <w:rStyle w:val="StyleUnderline"/>
        </w:rPr>
        <w:t xml:space="preserve"> an </w:t>
      </w:r>
      <w:r w:rsidRPr="00FA382F">
        <w:rPr>
          <w:rStyle w:val="StyleUnderline"/>
          <w:highlight w:val="cyan"/>
        </w:rPr>
        <w:t>explosion in</w:t>
      </w:r>
      <w:r w:rsidRPr="00033AFC">
        <w:rPr>
          <w:rStyle w:val="StyleUnderline"/>
        </w:rPr>
        <w:t xml:space="preserve"> the country’s </w:t>
      </w:r>
      <w:r w:rsidRPr="00FA382F">
        <w:rPr>
          <w:rStyle w:val="StyleUnderline"/>
          <w:highlight w:val="cyan"/>
        </w:rPr>
        <w:t>commercial space</w:t>
      </w:r>
      <w:r w:rsidRPr="00033AFC">
        <w:rPr>
          <w:rStyle w:val="StyleUnderline"/>
        </w:rPr>
        <w:t xml:space="preserve"> ambitions.</w:t>
      </w:r>
    </w:p>
    <w:p w14:paraId="5E6FC726" w14:textId="77777777" w:rsidR="008B2C88" w:rsidRPr="00033AFC" w:rsidRDefault="008B2C88" w:rsidP="008B2C88">
      <w:pPr>
        <w:spacing w:line="240" w:lineRule="auto"/>
        <w:contextualSpacing/>
        <w:rPr>
          <w:sz w:val="16"/>
          <w:szCs w:val="16"/>
        </w:rPr>
      </w:pPr>
      <w:r w:rsidRPr="00033AFC">
        <w:rPr>
          <w:sz w:val="16"/>
          <w:szCs w:val="16"/>
        </w:rPr>
        <w:t>China is beginning to “get its act together” around commercial use of space, Jonathan McDowell of the Harvard-Smithsonian Center for Astrophysics tells DCD. Whereas in previous years he says China has had many government satellites and some quasi-commercial satellites with strong ties to government, but now there are true commercial Chinese companies in space.</w:t>
      </w:r>
    </w:p>
    <w:p w14:paraId="0137E08A" w14:textId="77777777" w:rsidR="008B2C88" w:rsidRPr="00FA382F" w:rsidRDefault="008B2C88" w:rsidP="008B2C88">
      <w:pPr>
        <w:spacing w:line="240" w:lineRule="auto"/>
        <w:contextualSpacing/>
        <w:rPr>
          <w:sz w:val="16"/>
          <w:szCs w:val="16"/>
        </w:rPr>
      </w:pPr>
      <w:r w:rsidRPr="00033AFC">
        <w:rPr>
          <w:sz w:val="16"/>
          <w:szCs w:val="16"/>
        </w:rPr>
        <w:t>“We have the same phenomenon as the US companies in that they're moving fast and they're innovative and doing new things.”</w:t>
      </w:r>
    </w:p>
    <w:p w14:paraId="57ADB88B" w14:textId="77777777" w:rsidR="008B2C88" w:rsidRPr="00033AFC" w:rsidRDefault="008B2C88" w:rsidP="008B2C88">
      <w:pPr>
        <w:spacing w:line="240" w:lineRule="auto"/>
        <w:contextualSpacing/>
        <w:rPr>
          <w:rStyle w:val="StyleUnderline"/>
        </w:rPr>
      </w:pPr>
      <w:r w:rsidRPr="00033AFC">
        <w:rPr>
          <w:sz w:val="16"/>
        </w:rPr>
        <w:t xml:space="preserve">But as Chinese companies look to follow the likes of SpaceX and OneWeb in deploying large numbers of satellites, he warns </w:t>
      </w:r>
      <w:r w:rsidRPr="00FA382F">
        <w:rPr>
          <w:sz w:val="16"/>
          <w:highlight w:val="cyan"/>
        </w:rPr>
        <w:t xml:space="preserve">their </w:t>
      </w:r>
      <w:r w:rsidRPr="00FA382F">
        <w:rPr>
          <w:rStyle w:val="StyleUnderline"/>
          <w:highlight w:val="cyan"/>
        </w:rPr>
        <w:t>lack of care</w:t>
      </w:r>
      <w:r w:rsidRPr="00033AFC">
        <w:rPr>
          <w:rStyle w:val="StyleUnderline"/>
        </w:rPr>
        <w:t xml:space="preserve"> in operations </w:t>
      </w:r>
      <w:r w:rsidRPr="00FA382F">
        <w:rPr>
          <w:rStyle w:val="StyleUnderline"/>
          <w:highlight w:val="cyan"/>
        </w:rPr>
        <w:t>could</w:t>
      </w:r>
      <w:r w:rsidRPr="00033AFC">
        <w:rPr>
          <w:rStyle w:val="StyleUnderline"/>
        </w:rPr>
        <w:t xml:space="preserve"> potentially </w:t>
      </w:r>
      <w:r w:rsidRPr="00FA382F">
        <w:rPr>
          <w:rStyle w:val="StyleUnderline"/>
          <w:highlight w:val="cyan"/>
        </w:rPr>
        <w:t>damage space</w:t>
      </w:r>
      <w:r w:rsidRPr="00033AFC">
        <w:rPr>
          <w:rStyle w:val="StyleUnderline"/>
        </w:rPr>
        <w:t xml:space="preserve"> for everyone.</w:t>
      </w:r>
    </w:p>
    <w:p w14:paraId="3E8D7EFE" w14:textId="77777777" w:rsidR="008B2C88" w:rsidRPr="00033AFC" w:rsidRDefault="008B2C88" w:rsidP="008B2C88">
      <w:pPr>
        <w:spacing w:line="240" w:lineRule="auto"/>
        <w:contextualSpacing/>
        <w:rPr>
          <w:sz w:val="16"/>
          <w:szCs w:val="16"/>
        </w:rPr>
      </w:pPr>
      <w:r w:rsidRPr="00033AFC">
        <w:rPr>
          <w:sz w:val="16"/>
          <w:szCs w:val="16"/>
        </w:rPr>
        <w:t>China’s commercial space industry blasts off</w:t>
      </w:r>
    </w:p>
    <w:p w14:paraId="554DBB0D" w14:textId="77777777" w:rsidR="008B2C88" w:rsidRPr="00033AFC" w:rsidRDefault="008B2C88" w:rsidP="008B2C88">
      <w:pPr>
        <w:spacing w:line="240" w:lineRule="auto"/>
        <w:contextualSpacing/>
        <w:rPr>
          <w:sz w:val="16"/>
          <w:szCs w:val="16"/>
        </w:rPr>
      </w:pPr>
      <w:r w:rsidRPr="00033AFC">
        <w:rPr>
          <w:sz w:val="16"/>
          <w:szCs w:val="16"/>
        </w:rPr>
        <w:t>A number of private space companies including LinkSpace, OneSpace, iSpace, LandSpace, and ExPace, have all launched in recent years. As well developing their own rockets, these companies are launching satellites of all shapes and sizes into Low Earth Orbit (LEO) with the aim of forming their own constellations to rival those of Western companies.</w:t>
      </w:r>
    </w:p>
    <w:p w14:paraId="220DC754" w14:textId="77777777" w:rsidR="008B2C88" w:rsidRPr="00033AFC" w:rsidRDefault="008B2C88" w:rsidP="008B2C88">
      <w:pPr>
        <w:spacing w:line="240" w:lineRule="auto"/>
        <w:contextualSpacing/>
        <w:rPr>
          <w:sz w:val="16"/>
          <w:szCs w:val="16"/>
        </w:rPr>
      </w:pPr>
      <w:r w:rsidRPr="00033AFC">
        <w:rPr>
          <w:sz w:val="16"/>
          <w:szCs w:val="16"/>
        </w:rPr>
        <w:t>Bao Weimin, member of the National Committee of the Chinese People’s Political Consultative Conference and director of the Science and Technology Committee of the Aerospace Science and Technology Group, recently announced plans to establish a national satellite network company to be responsible for “coordinating the planning and operation of space satellite Internet network construction.”</w:t>
      </w:r>
    </w:p>
    <w:p w14:paraId="05A4A0AF" w14:textId="77777777" w:rsidR="008B2C88" w:rsidRPr="00033AFC" w:rsidRDefault="008B2C88" w:rsidP="008B2C88">
      <w:pPr>
        <w:spacing w:line="240" w:lineRule="auto"/>
        <w:contextualSpacing/>
        <w:rPr>
          <w:sz w:val="16"/>
          <w:szCs w:val="16"/>
        </w:rPr>
      </w:pPr>
      <w:r w:rsidRPr="00033AFC">
        <w:rPr>
          <w:sz w:val="16"/>
          <w:szCs w:val="16"/>
        </w:rPr>
        <w:t>The China Aerospace Science and Industry Corporation (CASIC), a state-owned enterprise, outlined its plans to preliminarily finish the construction of the Xingyun project, an 80-satellite LEO narrowband Internet of Things constellation, by 2025 in addition to 320 Hongyan communications satellites.</w:t>
      </w:r>
    </w:p>
    <w:p w14:paraId="17B511C6" w14:textId="77777777" w:rsidR="008B2C88" w:rsidRPr="00FA382F" w:rsidRDefault="008B2C88" w:rsidP="008B2C88">
      <w:pPr>
        <w:spacing w:line="240" w:lineRule="auto"/>
        <w:contextualSpacing/>
        <w:rPr>
          <w:u w:val="single"/>
        </w:rPr>
      </w:pPr>
      <w:r w:rsidRPr="00FA382F">
        <w:rPr>
          <w:rStyle w:val="StyleUnderline"/>
          <w:highlight w:val="cyan"/>
        </w:rPr>
        <w:t>China Telecom’s</w:t>
      </w:r>
      <w:r w:rsidRPr="00033AFC">
        <w:rPr>
          <w:rStyle w:val="StyleUnderline"/>
        </w:rPr>
        <w:t xml:space="preserve"> satellite communications reportedly has </w:t>
      </w:r>
      <w:r w:rsidRPr="00FA382F">
        <w:rPr>
          <w:rStyle w:val="StyleUnderline"/>
          <w:highlight w:val="cyan"/>
        </w:rPr>
        <w:t>plans to launch 10,000</w:t>
      </w:r>
      <w:r w:rsidRPr="00033AFC">
        <w:rPr>
          <w:rStyle w:val="StyleUnderline"/>
        </w:rPr>
        <w:t xml:space="preserve"> satellites</w:t>
      </w:r>
      <w:r w:rsidRPr="00033AFC">
        <w:rPr>
          <w:sz w:val="16"/>
        </w:rPr>
        <w:t xml:space="preserve"> in the next five to ten years under the name ‘China StarNet’. </w:t>
      </w:r>
      <w:r w:rsidRPr="00FA382F">
        <w:rPr>
          <w:rStyle w:val="StyleUnderline"/>
          <w:highlight w:val="cyan"/>
        </w:rPr>
        <w:t>Spacety is</w:t>
      </w:r>
      <w:r w:rsidRPr="00033AFC">
        <w:rPr>
          <w:sz w:val="16"/>
        </w:rPr>
        <w:t xml:space="preserve"> also </w:t>
      </w:r>
      <w:r w:rsidRPr="00FA382F">
        <w:rPr>
          <w:rStyle w:val="StyleUnderline"/>
          <w:highlight w:val="cyan"/>
        </w:rPr>
        <w:t>launching a constellation</w:t>
      </w:r>
      <w:r w:rsidRPr="00033AFC">
        <w:rPr>
          <w:rStyle w:val="StyleUnderline"/>
        </w:rPr>
        <w:t xml:space="preserve"> of imagery satellites </w:t>
      </w:r>
      <w:r w:rsidRPr="00033AFC">
        <w:rPr>
          <w:sz w:val="16"/>
        </w:rPr>
        <w:t xml:space="preserve">and has launched at least 20 so far. Another company called </w:t>
      </w:r>
      <w:r w:rsidRPr="00FA382F">
        <w:rPr>
          <w:rStyle w:val="StyleUnderline"/>
          <w:highlight w:val="cyan"/>
        </w:rPr>
        <w:t>GW has filed for</w:t>
      </w:r>
      <w:r w:rsidRPr="00033AFC">
        <w:rPr>
          <w:sz w:val="16"/>
        </w:rPr>
        <w:t xml:space="preserve"> spectrum allocation from the International Telecommunication Union for two broadband constellations called GW-A59 and GW-2 that would include </w:t>
      </w:r>
      <w:r w:rsidRPr="00033AFC">
        <w:rPr>
          <w:rStyle w:val="StyleUnderline"/>
        </w:rPr>
        <w:t xml:space="preserve">almost </w:t>
      </w:r>
      <w:r w:rsidRPr="00FA382F">
        <w:rPr>
          <w:rStyle w:val="StyleUnderline"/>
          <w:highlight w:val="cyan"/>
        </w:rPr>
        <w:t>13,000</w:t>
      </w:r>
      <w:r w:rsidRPr="00033AFC">
        <w:rPr>
          <w:rStyle w:val="StyleUnderline"/>
        </w:rPr>
        <w:t xml:space="preserve"> satellites.</w:t>
      </w:r>
    </w:p>
    <w:p w14:paraId="18779540" w14:textId="77777777" w:rsidR="008B2C88" w:rsidRPr="00033AFC" w:rsidRDefault="008B2C88" w:rsidP="008B2C88">
      <w:pPr>
        <w:spacing w:line="240" w:lineRule="auto"/>
        <w:contextualSpacing/>
        <w:rPr>
          <w:sz w:val="16"/>
          <w:szCs w:val="16"/>
        </w:rPr>
      </w:pPr>
      <w:r w:rsidRPr="00033AFC">
        <w:rPr>
          <w:sz w:val="16"/>
          <w:szCs w:val="16"/>
        </w:rPr>
        <w:t>A report from IDA into China’s commercial space industry found others including Zhuhai Orbita, GalaxySpace, MinoSpace, LaserFleet, Head Aerospace and numerous others are also developing constellations from which, like US counterparts, these companies aim to provide satellite broadband, 5G, IoT, and various data services. Though many are in the early stages of development, most plan to launch the first of what could be hundreds or even thousands of satellites within the next few years.</w:t>
      </w:r>
    </w:p>
    <w:p w14:paraId="3EA57431" w14:textId="77777777" w:rsidR="008B2C88" w:rsidRPr="00FA382F" w:rsidRDefault="008B2C88" w:rsidP="008B2C88">
      <w:pPr>
        <w:spacing w:line="240" w:lineRule="auto"/>
        <w:contextualSpacing/>
        <w:rPr>
          <w:sz w:val="16"/>
          <w:szCs w:val="16"/>
        </w:rPr>
      </w:pPr>
      <w:r w:rsidRPr="00033AFC">
        <w:rPr>
          <w:sz w:val="16"/>
          <w:szCs w:val="16"/>
        </w:rPr>
        <w:t>While most companies can’t boast the same level of funding as US space companies – VC funding for Chinese space companies was up to $516 million in 2018 compared to the $2.2 billion US companies raised – they are bringing in investment; earlier this year Beijing Commsat received more than $4.5 billion in funding from the China Internet Investment fund, with more than $10 billion in additional funding promised in the future.</w:t>
      </w:r>
    </w:p>
    <w:p w14:paraId="6C6761A0" w14:textId="77777777" w:rsidR="008B2C88" w:rsidRPr="00FA382F" w:rsidRDefault="008B2C88" w:rsidP="008B2C88">
      <w:pPr>
        <w:spacing w:line="240" w:lineRule="auto"/>
        <w:contextualSpacing/>
        <w:rPr>
          <w:sz w:val="16"/>
        </w:rPr>
      </w:pPr>
      <w:r w:rsidRPr="00FA382F">
        <w:rPr>
          <w:rStyle w:val="StyleUnderline"/>
        </w:rPr>
        <w:t xml:space="preserve">Xie </w:t>
      </w:r>
      <w:r w:rsidRPr="00FA382F">
        <w:rPr>
          <w:rStyle w:val="StyleUnderline"/>
          <w:highlight w:val="cyan"/>
        </w:rPr>
        <w:t>Tao</w:t>
      </w:r>
      <w:r w:rsidRPr="00033AFC">
        <w:rPr>
          <w:sz w:val="16"/>
        </w:rPr>
        <w:t xml:space="preserve">, founder of </w:t>
      </w:r>
      <w:r w:rsidRPr="00033AFC">
        <w:rPr>
          <w:rStyle w:val="StyleUnderline"/>
        </w:rPr>
        <w:t>Beijing Commsat Technology Development Co., Ltd</w:t>
      </w:r>
      <w:r w:rsidRPr="00033AFC">
        <w:rPr>
          <w:sz w:val="16"/>
        </w:rPr>
        <w:t xml:space="preserve">, told China Money Network he </w:t>
      </w:r>
      <w:r w:rsidRPr="00FA382F">
        <w:rPr>
          <w:rStyle w:val="StyleUnderline"/>
          <w:highlight w:val="cyan"/>
        </w:rPr>
        <w:t>expects</w:t>
      </w:r>
      <w:r w:rsidRPr="00033AFC">
        <w:rPr>
          <w:rStyle w:val="StyleUnderline"/>
        </w:rPr>
        <w:t xml:space="preserve"> the country to launch 30,000 to </w:t>
      </w:r>
      <w:r w:rsidRPr="00FA382F">
        <w:rPr>
          <w:rStyle w:val="StyleUnderline"/>
          <w:highlight w:val="cyan"/>
        </w:rPr>
        <w:t>40,000</w:t>
      </w:r>
      <w:r w:rsidRPr="00033AFC">
        <w:rPr>
          <w:rStyle w:val="StyleUnderline"/>
        </w:rPr>
        <w:t xml:space="preserve"> Satellites </w:t>
      </w:r>
      <w:r w:rsidRPr="00033AFC">
        <w:rPr>
          <w:sz w:val="16"/>
        </w:rPr>
        <w:t>in the future, compared to 40,000 to 60,000 launched by the US.</w:t>
      </w:r>
    </w:p>
    <w:p w14:paraId="5519318F" w14:textId="77777777" w:rsidR="008B2C88" w:rsidRPr="00033AFC" w:rsidRDefault="008B2C88" w:rsidP="008B2C88">
      <w:pPr>
        <w:spacing w:line="240" w:lineRule="auto"/>
        <w:contextualSpacing/>
        <w:rPr>
          <w:sz w:val="16"/>
          <w:szCs w:val="16"/>
        </w:rPr>
      </w:pPr>
      <w:r w:rsidRPr="00033AFC">
        <w:rPr>
          <w:sz w:val="16"/>
          <w:szCs w:val="16"/>
        </w:rPr>
        <w:t>“Space in the orbit is allocated on a first-come, first-served basis and the onus will be on these latecomers to ensure their satellites will not collide with existing ones,” Commsat’s Xie previously said. “The low-Earth orbit is becoming increasingly crowded and the space land grab is on.”</w:t>
      </w:r>
    </w:p>
    <w:p w14:paraId="428F0D4C" w14:textId="77777777" w:rsidR="008B2C88" w:rsidRPr="00033AFC" w:rsidRDefault="008B2C88" w:rsidP="008B2C88">
      <w:pPr>
        <w:spacing w:line="240" w:lineRule="auto"/>
        <w:contextualSpacing/>
        <w:rPr>
          <w:rStyle w:val="Emphasis"/>
        </w:rPr>
      </w:pPr>
      <w:r w:rsidRPr="00FA382F">
        <w:rPr>
          <w:rStyle w:val="Emphasis"/>
          <w:highlight w:val="cyan"/>
        </w:rPr>
        <w:t>China isn’t up to speed in orbital norms</w:t>
      </w:r>
    </w:p>
    <w:p w14:paraId="04FDE7FE" w14:textId="77777777" w:rsidR="008B2C88" w:rsidRPr="00033AFC" w:rsidRDefault="008B2C88" w:rsidP="008B2C88">
      <w:pPr>
        <w:spacing w:line="240" w:lineRule="auto"/>
        <w:contextualSpacing/>
        <w:rPr>
          <w:sz w:val="16"/>
          <w:szCs w:val="16"/>
        </w:rPr>
      </w:pPr>
      <w:r w:rsidRPr="00033AFC">
        <w:rPr>
          <w:sz w:val="16"/>
          <w:szCs w:val="16"/>
        </w:rPr>
        <w:t xml:space="preserve">While the UN tightly controls GEO orbits, offering countries licenses for a set number of slots in the </w:t>
      </w:r>
      <w:proofErr w:type="gramStart"/>
      <w:r w:rsidRPr="00033AFC">
        <w:rPr>
          <w:sz w:val="16"/>
          <w:szCs w:val="16"/>
        </w:rPr>
        <w:t>closely-packed</w:t>
      </w:r>
      <w:proofErr w:type="gramEnd"/>
      <w:r w:rsidRPr="00033AFC">
        <w:rPr>
          <w:sz w:val="16"/>
          <w:szCs w:val="16"/>
        </w:rPr>
        <w:t xml:space="preserve"> and highly valuable planes, there is no such limit at lower orbits. The number of satellites that companies can launch at LEO is limited only by what local regulators will permit, despite the machines circling the entire planet in around 90 minutes.</w:t>
      </w:r>
    </w:p>
    <w:p w14:paraId="1BB9A469" w14:textId="77777777" w:rsidR="008B2C88" w:rsidRPr="00FA382F" w:rsidRDefault="008B2C88" w:rsidP="008B2C88">
      <w:pPr>
        <w:spacing w:line="240" w:lineRule="auto"/>
        <w:contextualSpacing/>
        <w:rPr>
          <w:sz w:val="16"/>
          <w:szCs w:val="16"/>
        </w:rPr>
      </w:pPr>
      <w:r w:rsidRPr="00033AFC">
        <w:rPr>
          <w:sz w:val="16"/>
          <w:szCs w:val="16"/>
        </w:rPr>
        <w:t>And space is becoming increasingly crowded. The number of satellites being launched annually is beginning to reach the thousands, leftovers parts from previous launches and satellites can mount up if not properly disposed of, and debris from previous in-orbit incidents means LEO is full of thousands of pieces of potentially satellite-destroying junk and debris.</w:t>
      </w:r>
    </w:p>
    <w:p w14:paraId="3BE51F45" w14:textId="77777777" w:rsidR="008B2C88" w:rsidRPr="00FA382F" w:rsidRDefault="008B2C88" w:rsidP="008B2C88">
      <w:pPr>
        <w:spacing w:line="240" w:lineRule="auto"/>
        <w:contextualSpacing/>
        <w:rPr>
          <w:u w:val="single"/>
        </w:rPr>
      </w:pPr>
      <w:r w:rsidRPr="00033AFC">
        <w:rPr>
          <w:rStyle w:val="StyleUnderline"/>
        </w:rPr>
        <w:t>Around 28,200 pieces of space junk and debris are currently being tracked</w:t>
      </w:r>
      <w:r w:rsidRPr="00033AFC">
        <w:rPr>
          <w:sz w:val="16"/>
        </w:rPr>
        <w:t xml:space="preserve"> in orbit but ESA estimates there could be up to hundreds of thousands of potentially harmful pieces in orbit. At its most extreme, </w:t>
      </w:r>
      <w:r w:rsidRPr="00FA382F">
        <w:rPr>
          <w:rStyle w:val="StyleUnderline"/>
          <w:highlight w:val="cyan"/>
        </w:rPr>
        <w:t>Kessler syndrome predicts a scenario where</w:t>
      </w:r>
      <w:r w:rsidRPr="00033AFC">
        <w:rPr>
          <w:rStyle w:val="StyleUnderline"/>
        </w:rPr>
        <w:t xml:space="preserve"> the </w:t>
      </w:r>
      <w:r w:rsidRPr="00FA382F">
        <w:rPr>
          <w:rStyle w:val="StyleUnderline"/>
          <w:highlight w:val="cyan"/>
        </w:rPr>
        <w:t>space</w:t>
      </w:r>
      <w:r w:rsidRPr="00033AFC">
        <w:rPr>
          <w:rStyle w:val="StyleUnderline"/>
        </w:rPr>
        <w:t xml:space="preserve"> around Earth </w:t>
      </w:r>
      <w:r w:rsidRPr="00FA382F">
        <w:rPr>
          <w:rStyle w:val="StyleUnderline"/>
          <w:highlight w:val="cyan"/>
        </w:rPr>
        <w:t>is so full</w:t>
      </w:r>
      <w:r w:rsidRPr="00033AFC">
        <w:rPr>
          <w:rStyle w:val="StyleUnderline"/>
        </w:rPr>
        <w:t xml:space="preserve"> of satellites and debris that </w:t>
      </w:r>
      <w:r w:rsidRPr="00FA382F">
        <w:rPr>
          <w:rStyle w:val="StyleUnderline"/>
          <w:highlight w:val="cyan"/>
        </w:rPr>
        <w:t>it becomes unmanageable and collisions begin to cascade, causing a chain reaction</w:t>
      </w:r>
      <w:r w:rsidRPr="00033AFC">
        <w:rPr>
          <w:rStyle w:val="StyleUnderline"/>
        </w:rPr>
        <w:t xml:space="preserve"> of collisions </w:t>
      </w:r>
      <w:r w:rsidRPr="00FA382F">
        <w:rPr>
          <w:rStyle w:val="StyleUnderline"/>
          <w:highlight w:val="cyan"/>
        </w:rPr>
        <w:t>which render</w:t>
      </w:r>
      <w:r w:rsidRPr="00033AFC">
        <w:rPr>
          <w:rStyle w:val="StyleUnderline"/>
        </w:rPr>
        <w:t xml:space="preserve"> many </w:t>
      </w:r>
      <w:r w:rsidRPr="00FA382F">
        <w:rPr>
          <w:rStyle w:val="StyleUnderline"/>
          <w:highlight w:val="cyan"/>
        </w:rPr>
        <w:t>orbits out of use</w:t>
      </w:r>
      <w:r w:rsidRPr="00033AFC">
        <w:rPr>
          <w:rStyle w:val="StyleUnderline"/>
        </w:rPr>
        <w:t xml:space="preserve"> for generations.</w:t>
      </w:r>
    </w:p>
    <w:p w14:paraId="5FED6CB6" w14:textId="77777777" w:rsidR="008B2C88" w:rsidRPr="00FA382F" w:rsidRDefault="008B2C88" w:rsidP="008B2C88">
      <w:pPr>
        <w:spacing w:line="240" w:lineRule="auto"/>
        <w:contextualSpacing/>
        <w:rPr>
          <w:b/>
          <w:iCs/>
          <w:u w:val="single"/>
        </w:rPr>
      </w:pPr>
      <w:r w:rsidRPr="00033AFC">
        <w:rPr>
          <w:sz w:val="16"/>
        </w:rPr>
        <w:t xml:space="preserve">China has as much right to operate satellites as Western companies, but the current lack of adherence to ‘space norms’ could increase risks further. McDowell warns </w:t>
      </w:r>
      <w:r w:rsidRPr="00FA382F">
        <w:rPr>
          <w:rStyle w:val="Emphasis"/>
          <w:highlight w:val="cyan"/>
        </w:rPr>
        <w:t>the ‘explosion’ of Chinese activity could have a massive impact on the usability of space.</w:t>
      </w:r>
    </w:p>
    <w:p w14:paraId="3270695F" w14:textId="77777777" w:rsidR="008B2C88" w:rsidRPr="00FA382F" w:rsidRDefault="008B2C88" w:rsidP="008B2C88">
      <w:pPr>
        <w:spacing w:line="240" w:lineRule="auto"/>
        <w:contextualSpacing/>
        <w:rPr>
          <w:sz w:val="16"/>
        </w:rPr>
      </w:pPr>
      <w:r w:rsidRPr="00FA382F">
        <w:rPr>
          <w:rStyle w:val="Emphasis"/>
          <w:highlight w:val="cyan"/>
        </w:rPr>
        <w:t>“Chinese adherence</w:t>
      </w:r>
      <w:r w:rsidRPr="00FA382F">
        <w:rPr>
          <w:rStyle w:val="StyleUnderline"/>
          <w:highlight w:val="cyan"/>
        </w:rPr>
        <w:t xml:space="preserve"> to</w:t>
      </w:r>
      <w:r w:rsidRPr="00FA382F">
        <w:rPr>
          <w:rStyle w:val="StyleUnderline"/>
        </w:rPr>
        <w:t xml:space="preserve"> </w:t>
      </w:r>
      <w:r w:rsidRPr="00FA382F">
        <w:rPr>
          <w:sz w:val="16"/>
        </w:rPr>
        <w:t xml:space="preserve">things like </w:t>
      </w:r>
      <w:r w:rsidRPr="00FA382F">
        <w:rPr>
          <w:rStyle w:val="Emphasis"/>
        </w:rPr>
        <w:t xml:space="preserve">space </w:t>
      </w:r>
      <w:r w:rsidRPr="00FA382F">
        <w:rPr>
          <w:rStyle w:val="Emphasis"/>
          <w:highlight w:val="cyan"/>
        </w:rPr>
        <w:t>debris norms</w:t>
      </w:r>
      <w:r w:rsidRPr="00FA382F">
        <w:rPr>
          <w:sz w:val="16"/>
        </w:rPr>
        <w:t xml:space="preserve"> </w:t>
      </w:r>
      <w:r w:rsidRPr="00FA382F">
        <w:rPr>
          <w:rStyle w:val="StyleUnderline"/>
        </w:rPr>
        <w:t xml:space="preserve">and registration </w:t>
      </w:r>
      <w:r w:rsidRPr="00FA382F">
        <w:rPr>
          <w:rStyle w:val="StyleUnderline"/>
          <w:highlight w:val="cyan"/>
        </w:rPr>
        <w:t>norms is,</w:t>
      </w:r>
      <w:r w:rsidRPr="00FA382F">
        <w:rPr>
          <w:sz w:val="16"/>
        </w:rPr>
        <w:t xml:space="preserve"> I would say, </w:t>
      </w:r>
      <w:r w:rsidRPr="00FA382F">
        <w:rPr>
          <w:rStyle w:val="Emphasis"/>
        </w:rPr>
        <w:t xml:space="preserve">about 10 years </w:t>
      </w:r>
      <w:r w:rsidRPr="00FA382F">
        <w:rPr>
          <w:rStyle w:val="Emphasis"/>
          <w:highlight w:val="cyan"/>
        </w:rPr>
        <w:t>behind</w:t>
      </w:r>
      <w:r w:rsidRPr="00FA382F">
        <w:rPr>
          <w:rStyle w:val="Emphasis"/>
        </w:rPr>
        <w:t xml:space="preserve"> </w:t>
      </w:r>
      <w:r w:rsidRPr="00FA382F">
        <w:rPr>
          <w:sz w:val="16"/>
        </w:rPr>
        <w:t xml:space="preserve">everybody else, </w:t>
      </w:r>
      <w:r w:rsidRPr="00FA382F">
        <w:rPr>
          <w:rStyle w:val="Emphasis"/>
        </w:rPr>
        <w:t>if not more”</w:t>
      </w:r>
      <w:r w:rsidRPr="00FA382F">
        <w:rPr>
          <w:sz w:val="16"/>
        </w:rPr>
        <w:t xml:space="preserve"> he says. “In UN registration of satellites, they're being very incomplete</w:t>
      </w:r>
      <w:r w:rsidRPr="00FA382F">
        <w:rPr>
          <w:sz w:val="16"/>
          <w:highlight w:val="cyan"/>
        </w:rPr>
        <w:t xml:space="preserve">. </w:t>
      </w:r>
      <w:r w:rsidRPr="00FA382F">
        <w:rPr>
          <w:rStyle w:val="Emphasis"/>
          <w:highlight w:val="cyan"/>
        </w:rPr>
        <w:t>They're not registering</w:t>
      </w:r>
      <w:r w:rsidRPr="00FA382F">
        <w:rPr>
          <w:rStyle w:val="Emphasis"/>
        </w:rPr>
        <w:t xml:space="preserve"> a lot of their CubeSats</w:t>
      </w:r>
      <w:r w:rsidRPr="00FA382F">
        <w:rPr>
          <w:sz w:val="16"/>
        </w:rPr>
        <w:t xml:space="preserve"> and things like that. </w:t>
      </w:r>
      <w:r w:rsidRPr="00FA382F">
        <w:rPr>
          <w:rStyle w:val="Emphasis"/>
          <w:highlight w:val="cyan"/>
        </w:rPr>
        <w:t>They're not</w:t>
      </w:r>
      <w:r w:rsidRPr="00FA382F">
        <w:rPr>
          <w:rStyle w:val="Emphasis"/>
        </w:rPr>
        <w:t xml:space="preserve"> </w:t>
      </w:r>
      <w:r w:rsidRPr="00FA382F">
        <w:rPr>
          <w:sz w:val="16"/>
        </w:rPr>
        <w:t xml:space="preserve">really </w:t>
      </w:r>
      <w:r w:rsidRPr="00FA382F">
        <w:rPr>
          <w:rStyle w:val="Emphasis"/>
        </w:rPr>
        <w:t xml:space="preserve">being as careful, and they're not as </w:t>
      </w:r>
      <w:r w:rsidRPr="00FA382F">
        <w:rPr>
          <w:rStyle w:val="Emphasis"/>
          <w:highlight w:val="cyan"/>
        </w:rPr>
        <w:t>transparent</w:t>
      </w:r>
      <w:r w:rsidRPr="00FA382F">
        <w:rPr>
          <w:sz w:val="16"/>
        </w:rPr>
        <w:t xml:space="preserve"> in what's going on.”</w:t>
      </w:r>
    </w:p>
    <w:p w14:paraId="1D872087" w14:textId="77777777" w:rsidR="008B2C88" w:rsidRPr="00FA382F" w:rsidRDefault="008B2C88" w:rsidP="008B2C88">
      <w:pPr>
        <w:spacing w:line="240" w:lineRule="auto"/>
        <w:contextualSpacing/>
        <w:rPr>
          <w:sz w:val="16"/>
        </w:rPr>
      </w:pPr>
      <w:r w:rsidRPr="00FA382F">
        <w:rPr>
          <w:sz w:val="16"/>
        </w:rPr>
        <w:t xml:space="preserve">Chinese commercial satellites are subject the same risks as Western ones in space; extreme temperatures, crowded operating environment, and new companies seeing large numbers of failures as they go through rapid development. But </w:t>
      </w:r>
      <w:r w:rsidRPr="00FA382F">
        <w:rPr>
          <w:rStyle w:val="Emphasis"/>
        </w:rPr>
        <w:t xml:space="preserve">a </w:t>
      </w:r>
      <w:r w:rsidRPr="00FA382F">
        <w:rPr>
          <w:rStyle w:val="Emphasis"/>
          <w:highlight w:val="cyan"/>
        </w:rPr>
        <w:t>lack of</w:t>
      </w:r>
      <w:r w:rsidRPr="00FA382F">
        <w:rPr>
          <w:rStyle w:val="Emphasis"/>
        </w:rPr>
        <w:t xml:space="preserve"> proper </w:t>
      </w:r>
      <w:r w:rsidRPr="00FA382F">
        <w:rPr>
          <w:rStyle w:val="Emphasis"/>
          <w:highlight w:val="cyan"/>
        </w:rPr>
        <w:t>registration can create more risk of collisions</w:t>
      </w:r>
      <w:r w:rsidRPr="00FA382F">
        <w:rPr>
          <w:rStyle w:val="Emphasis"/>
        </w:rPr>
        <w:t xml:space="preserve">, which can have </w:t>
      </w:r>
      <w:r w:rsidRPr="00FA382F">
        <w:rPr>
          <w:rStyle w:val="Emphasis"/>
          <w:highlight w:val="cyan"/>
        </w:rPr>
        <w:t>catastrophic effects,</w:t>
      </w:r>
      <w:r w:rsidRPr="00FA382F">
        <w:rPr>
          <w:sz w:val="16"/>
        </w:rPr>
        <w:t xml:space="preserve"> especially with larger satellites at higher orbits.</w:t>
      </w:r>
    </w:p>
    <w:p w14:paraId="148B05F8" w14:textId="5411E7CA" w:rsidR="00E25264" w:rsidRPr="00623846" w:rsidRDefault="0056740D" w:rsidP="00E25264">
      <w:pPr>
        <w:pStyle w:val="Heading4"/>
        <w:rPr>
          <w:rFonts w:cs="Calibri"/>
        </w:rPr>
      </w:pPr>
      <w:r>
        <w:rPr>
          <w:rFonts w:cs="Calibri"/>
        </w:rPr>
        <w:t xml:space="preserve">10] </w:t>
      </w:r>
      <w:r w:rsidR="00E25264">
        <w:rPr>
          <w:rFonts w:cs="Calibri"/>
        </w:rPr>
        <w:t>debris cascades – early warning is an independent impact as well</w:t>
      </w:r>
    </w:p>
    <w:p w14:paraId="3470BF21" w14:textId="77777777" w:rsidR="00E25264" w:rsidRPr="00623846" w:rsidRDefault="00E25264" w:rsidP="00E25264">
      <w:r w:rsidRPr="00623846">
        <w:rPr>
          <w:rStyle w:val="StyleUnderline"/>
        </w:rPr>
        <w:t>Blatt 20</w:t>
      </w:r>
      <w:r w:rsidRPr="00623846">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23" w:history="1">
        <w:r w:rsidRPr="00623846">
          <w:rPr>
            <w:rStyle w:val="Hyperlink"/>
          </w:rPr>
          <w:t>https://hir.harvard.edu/anti-satellite-weapons-and-the-emerging-space-arms-race/</w:t>
        </w:r>
      </w:hyperlink>
      <w:r w:rsidRPr="00623846">
        <w:t xml:space="preserve"> TG</w:t>
      </w:r>
    </w:p>
    <w:p w14:paraId="64612C21" w14:textId="77777777" w:rsidR="00E25264" w:rsidRPr="00623846" w:rsidRDefault="00E25264" w:rsidP="00E25264">
      <w:r w:rsidRPr="00623846">
        <w:t xml:space="preserve">Despite their deterrent functions, ASATs are more likely to provoke or exacerbate conflicts than dampen them, especially given the </w:t>
      </w:r>
      <w:r w:rsidRPr="00623846">
        <w:rPr>
          <w:rStyle w:val="StyleUnderline"/>
        </w:rPr>
        <w:t>risk</w:t>
      </w:r>
      <w:r w:rsidRPr="00623846">
        <w:t xml:space="preserve"> they </w:t>
      </w:r>
      <w:hyperlink r:id="rId24" w:history="1">
        <w:r w:rsidRPr="00623846">
          <w:rPr>
            <w:rStyle w:val="Hyperlink"/>
          </w:rPr>
          <w:t>pose</w:t>
        </w:r>
      </w:hyperlink>
      <w:r w:rsidRPr="00623846">
        <w:t> </w:t>
      </w:r>
      <w:r w:rsidRPr="00623846">
        <w:rPr>
          <w:rStyle w:val="StyleUnderline"/>
        </w:rPr>
        <w:t xml:space="preserve">to early warning satellites. These </w:t>
      </w:r>
      <w:r w:rsidRPr="00C57A4B">
        <w:rPr>
          <w:rStyle w:val="StyleUnderline"/>
          <w:highlight w:val="green"/>
        </w:rPr>
        <w:t>sat</w:t>
      </w:r>
      <w:r w:rsidRPr="00623846">
        <w:rPr>
          <w:rStyle w:val="StyleUnderline"/>
        </w:rPr>
        <w:t>ellite</w:t>
      </w:r>
      <w:r w:rsidRPr="00C57A4B">
        <w:rPr>
          <w:rStyle w:val="StyleUnderline"/>
          <w:highlight w:val="green"/>
        </w:rPr>
        <w:t>s are</w:t>
      </w:r>
      <w:r w:rsidRPr="00623846">
        <w:rPr>
          <w:rStyle w:val="StyleUnderline"/>
        </w:rPr>
        <w:t xml:space="preserve"> a </w:t>
      </w:r>
      <w:r w:rsidRPr="00C57A4B">
        <w:rPr>
          <w:rStyle w:val="StyleUnderline"/>
          <w:highlight w:val="green"/>
        </w:rPr>
        <w:t>crucial</w:t>
      </w:r>
      <w:r w:rsidRPr="00623846">
        <w:rPr>
          <w:rStyle w:val="StyleUnderline"/>
        </w:rPr>
        <w:t xml:space="preserve"> element of US ballistic missile defense, </w:t>
      </w:r>
      <w:r w:rsidRPr="00C57A4B">
        <w:rPr>
          <w:rStyle w:val="StyleUnderline"/>
          <w:highlight w:val="green"/>
        </w:rPr>
        <w:t>capable of </w:t>
      </w:r>
      <w:hyperlink r:id="rId25" w:history="1">
        <w:r w:rsidRPr="00C57A4B">
          <w:rPr>
            <w:rStyle w:val="StyleUnderline"/>
            <w:highlight w:val="green"/>
          </w:rPr>
          <w:t>detecting missiles</w:t>
        </w:r>
      </w:hyperlink>
      <w:r w:rsidRPr="00623846">
        <w:rPr>
          <w:rStyle w:val="StyleUnderline"/>
        </w:rPr>
        <w:t xml:space="preserve"> immediately after launch </w:t>
      </w:r>
      <w:r w:rsidRPr="00C57A4B">
        <w:rPr>
          <w:rStyle w:val="StyleUnderline"/>
          <w:highlight w:val="green"/>
        </w:rPr>
        <w:t>and tracking</w:t>
      </w:r>
      <w:r w:rsidRPr="00623846">
        <w:rPr>
          <w:rStyle w:val="StyleUnderline"/>
        </w:rPr>
        <w:t xml:space="preserve"> their paths</w:t>
      </w:r>
      <w:r w:rsidRPr="00623846">
        <w:t>.</w:t>
      </w:r>
    </w:p>
    <w:p w14:paraId="7EE6D157" w14:textId="77777777" w:rsidR="00E25264" w:rsidRPr="00623846" w:rsidRDefault="00E25264" w:rsidP="00E25264">
      <w:r w:rsidRPr="00623846">
        <w:rPr>
          <w:rStyle w:val="StyleUnderline"/>
        </w:rPr>
        <w:t xml:space="preserve">Suppose a US </w:t>
      </w:r>
      <w:r w:rsidRPr="00C57A4B">
        <w:rPr>
          <w:rStyle w:val="StyleUnderline"/>
          <w:highlight w:val="green"/>
        </w:rPr>
        <w:t>early warning sat</w:t>
      </w:r>
      <w:r w:rsidRPr="00623846">
        <w:rPr>
          <w:rStyle w:val="StyleUnderline"/>
        </w:rPr>
        <w:t xml:space="preserve">ellite goes </w:t>
      </w:r>
      <w:proofErr w:type="gramStart"/>
      <w:r w:rsidRPr="00623846">
        <w:rPr>
          <w:rStyle w:val="StyleUnderline"/>
        </w:rPr>
        <w:t>dark, or</w:t>
      </w:r>
      <w:proofErr w:type="gramEnd"/>
      <w:r w:rsidRPr="00623846">
        <w:rPr>
          <w:rStyle w:val="StyleUnderline"/>
        </w:rPr>
        <w:t xml:space="preserve"> is shut down. </w:t>
      </w:r>
      <w:r w:rsidRPr="00C57A4B">
        <w:rPr>
          <w:rStyle w:val="StyleUnderline"/>
          <w:highlight w:val="green"/>
        </w:rPr>
        <w:t>Going dark could signal</w:t>
      </w:r>
      <w:r w:rsidRPr="00623846">
        <w:t xml:space="preserve"> a glitch, but in a world in which other countries have ASATs, it could also signal </w:t>
      </w:r>
      <w:r w:rsidRPr="00623846">
        <w:rPr>
          <w:rStyle w:val="StyleUnderline"/>
        </w:rPr>
        <w:t xml:space="preserve">the beginning of </w:t>
      </w:r>
      <w:r w:rsidRPr="00C57A4B">
        <w:rPr>
          <w:rStyle w:val="StyleUnderline"/>
          <w:highlight w:val="green"/>
        </w:rPr>
        <w:t xml:space="preserve">an attack. </w:t>
      </w:r>
      <w:r w:rsidRPr="00623846">
        <w:rPr>
          <w:rStyle w:val="StyleUnderline"/>
        </w:rPr>
        <w:t>Without early warning satellites, the United States is much more susceptible to nuclear missiles. Given the strategy of counterforcing—</w:t>
      </w:r>
      <w:hyperlink r:id="rId26" w:history="1">
        <w:r w:rsidRPr="00623846">
          <w:rPr>
            <w:rStyle w:val="StyleUnderline"/>
          </w:rPr>
          <w:t>targeting</w:t>
        </w:r>
      </w:hyperlink>
      <w:r w:rsidRPr="00623846">
        <w:rPr>
          <w:rStyle w:val="StyleUnderline"/>
        </w:rPr>
        <w:t xml:space="preserve"> nuclear silos rather than populous cities to prevent a nuclear counterattack—the </w:t>
      </w:r>
      <w:r w:rsidRPr="00C57A4B">
        <w:rPr>
          <w:rStyle w:val="StyleUnderline"/>
          <w:highlight w:val="green"/>
        </w:rPr>
        <w:t>Americans</w:t>
      </w:r>
      <w:r w:rsidRPr="00623846">
        <w:rPr>
          <w:rStyle w:val="StyleUnderline"/>
        </w:rPr>
        <w:t xml:space="preserve"> might </w:t>
      </w:r>
      <w:r w:rsidRPr="00C57A4B">
        <w:rPr>
          <w:rStyle w:val="StyleUnderline"/>
          <w:highlight w:val="green"/>
        </w:rPr>
        <w:t>believe</w:t>
      </w:r>
      <w:r w:rsidRPr="00623846">
        <w:rPr>
          <w:rStyle w:val="StyleUnderline"/>
        </w:rPr>
        <w:t xml:space="preserve"> their </w:t>
      </w:r>
      <w:r w:rsidRPr="00C57A4B">
        <w:rPr>
          <w:rStyle w:val="StyleUnderline"/>
          <w:highlight w:val="green"/>
        </w:rPr>
        <w:t>nuc</w:t>
      </w:r>
      <w:r w:rsidRPr="00623846">
        <w:rPr>
          <w:rStyle w:val="StyleUnderline"/>
        </w:rPr>
        <w:t>lear weapon</w:t>
      </w:r>
      <w:r w:rsidRPr="00C57A4B">
        <w:rPr>
          <w:rStyle w:val="StyleUnderline"/>
          <w:highlight w:val="green"/>
        </w:rPr>
        <w:t>s are</w:t>
      </w:r>
      <w:r w:rsidRPr="00623846">
        <w:rPr>
          <w:rStyle w:val="StyleUnderline"/>
        </w:rPr>
        <w:t xml:space="preserve"> imminently </w:t>
      </w:r>
      <w:r w:rsidRPr="00C57A4B">
        <w:rPr>
          <w:rStyle w:val="StyleUnderline"/>
          <w:highlight w:val="green"/>
        </w:rPr>
        <w:t>at risk</w:t>
      </w:r>
      <w:r w:rsidRPr="00623846">
        <w:rPr>
          <w:rStyle w:val="StyleUnderline"/>
        </w:rPr>
        <w:t>. It could be </w:t>
      </w:r>
      <w:hyperlink r:id="rId27" w:anchor="v=onepage&amp;q=%22Protecting%20Space%20Assets%22%20johnson-freese&amp;f=false" w:history="1">
        <w:r w:rsidRPr="00C57A4B">
          <w:rPr>
            <w:rStyle w:val="StyleUnderline"/>
            <w:highlight w:val="green"/>
          </w:rPr>
          <w:t>twelve hours</w:t>
        </w:r>
      </w:hyperlink>
      <w:r w:rsidRPr="00C57A4B">
        <w:rPr>
          <w:rStyle w:val="StyleUnderline"/>
          <w:highlight w:val="green"/>
        </w:rPr>
        <w:t> before</w:t>
      </w:r>
      <w:r w:rsidRPr="00623846">
        <w:rPr>
          <w:rStyle w:val="StyleUnderline"/>
        </w:rPr>
        <w:t xml:space="preserve"> the United States </w:t>
      </w:r>
      <w:r w:rsidRPr="00C57A4B">
        <w:rPr>
          <w:rStyle w:val="StyleUnderline"/>
          <w:highlight w:val="green"/>
        </w:rPr>
        <w:t>regains sat</w:t>
      </w:r>
      <w:r w:rsidRPr="00623846">
        <w:rPr>
          <w:rStyle w:val="StyleUnderline"/>
        </w:rPr>
        <w:t xml:space="preserve">ellite </w:t>
      </w:r>
      <w:r w:rsidRPr="00C57A4B">
        <w:rPr>
          <w:rStyle w:val="StyleUnderline"/>
          <w:highlight w:val="green"/>
        </w:rPr>
        <w:t>function</w:t>
      </w:r>
      <w:r w:rsidRPr="00623846">
        <w:rPr>
          <w:rStyle w:val="StyleUnderline"/>
        </w:rPr>
        <w:t xml:space="preserve">, which is too long to wait to put together a nuclear counterattack. The </w:t>
      </w:r>
      <w:r w:rsidRPr="00C57A4B">
        <w:rPr>
          <w:rStyle w:val="StyleUnderline"/>
          <w:highlight w:val="green"/>
        </w:rPr>
        <w:t>U</w:t>
      </w:r>
      <w:r w:rsidRPr="00623846">
        <w:rPr>
          <w:rStyle w:val="StyleUnderline"/>
        </w:rPr>
        <w:t xml:space="preserve">nited </w:t>
      </w:r>
      <w:r w:rsidRPr="00C57A4B">
        <w:rPr>
          <w:rStyle w:val="StyleUnderline"/>
          <w:highlight w:val="green"/>
        </w:rPr>
        <w:t>S</w:t>
      </w:r>
      <w:r w:rsidRPr="00623846">
        <w:rPr>
          <w:rStyle w:val="StyleUnderline"/>
        </w:rPr>
        <w:t xml:space="preserve">tates, therefore, might move to </w:t>
      </w:r>
      <w:r w:rsidRPr="00C57A4B">
        <w:rPr>
          <w:rStyle w:val="StyleUnderline"/>
          <w:highlight w:val="green"/>
        </w:rPr>
        <w:t>mobilize a nuclear attack</w:t>
      </w:r>
      <w:r w:rsidRPr="00623846">
        <w:rPr>
          <w:rStyle w:val="StyleUnderline"/>
        </w:rPr>
        <w:t xml:space="preserve"> against Russia or China over what might just be a piece of debris shutting off a satellite.</w:t>
      </w:r>
    </w:p>
    <w:p w14:paraId="77F9F143" w14:textId="77777777" w:rsidR="00E25264" w:rsidRPr="00623846" w:rsidRDefault="00E25264" w:rsidP="00E25264">
      <w:pPr>
        <w:rPr>
          <w:rStyle w:val="StyleUnderline"/>
        </w:rPr>
      </w:pPr>
      <w:r w:rsidRPr="00623846">
        <w:t xml:space="preserve">Additionally, </w:t>
      </w:r>
      <w:r w:rsidRPr="00623846">
        <w:rPr>
          <w:rStyle w:val="StyleUnderline"/>
        </w:rPr>
        <w:t xml:space="preserve">accidental warfare, or strategic </w:t>
      </w:r>
      <w:r w:rsidRPr="00C57A4B">
        <w:rPr>
          <w:rStyle w:val="StyleUnderline"/>
          <w:highlight w:val="green"/>
        </w:rPr>
        <w:t>miscalc</w:t>
      </w:r>
      <w:r w:rsidRPr="00623846">
        <w:rPr>
          <w:rStyle w:val="StyleUnderline"/>
        </w:rPr>
        <w:t xml:space="preserve">ulation, is </w:t>
      </w:r>
      <w:r w:rsidRPr="00C57A4B">
        <w:rPr>
          <w:rStyle w:val="StyleUnderline"/>
          <w:highlight w:val="green"/>
        </w:rPr>
        <w:t>uniquely likely in space</w:t>
      </w:r>
      <w:r w:rsidRPr="00623846">
        <w:t>. It is </w:t>
      </w:r>
      <w:hyperlink r:id="rId28" w:anchor="v=onepage&amp;q=space%20offense%20dominant&amp;f=false" w:history="1">
        <w:r w:rsidRPr="00623846">
          <w:rPr>
            <w:rStyle w:val="Hyperlink"/>
          </w:rPr>
          <w:t>much easier</w:t>
        </w:r>
      </w:hyperlink>
      <w:r w:rsidRPr="00623846">
        <w:t> to hold an adversary’s space systems in jeopardy with destructive ASATs than it is to </w:t>
      </w:r>
      <w:hyperlink r:id="rId29" w:history="1">
        <w:r w:rsidRPr="00623846">
          <w:rPr>
            <w:rStyle w:val="Hyperlink"/>
          </w:rPr>
          <w:t>sustainably defend</w:t>
        </w:r>
      </w:hyperlink>
      <w:r w:rsidRPr="00623846">
        <w:t xml:space="preserve"> a system, which is expensive and in some cases not technologically feasible because of limitations on satellite movement. </w:t>
      </w:r>
      <w:r w:rsidRPr="00C57A4B">
        <w:rPr>
          <w:rStyle w:val="StyleUnderline"/>
          <w:highlight w:val="green"/>
        </w:rPr>
        <w:t>Space is</w:t>
      </w:r>
      <w:r w:rsidRPr="00623846">
        <w:rPr>
          <w:rStyle w:val="StyleUnderline"/>
        </w:rPr>
        <w:t xml:space="preserve"> therefore </w:t>
      </w:r>
      <w:hyperlink r:id="rId30" w:anchor="v=onepage&amp;q=space%20offense%20dominant&amp;f=false" w:history="1">
        <w:r w:rsidRPr="00623846">
          <w:rPr>
            <w:rStyle w:val="StyleUnderline"/>
          </w:rPr>
          <w:t>considered</w:t>
        </w:r>
      </w:hyperlink>
      <w:r w:rsidRPr="00623846">
        <w:rPr>
          <w:rStyle w:val="StyleUnderline"/>
        </w:rPr>
        <w:t> </w:t>
      </w:r>
      <w:r w:rsidRPr="00C57A4B">
        <w:rPr>
          <w:rStyle w:val="StyleUnderline"/>
          <w:highlight w:val="green"/>
        </w:rPr>
        <w:t>offense-dominant;</w:t>
      </w:r>
      <w:r w:rsidRPr="00623846">
        <w:rPr>
          <w:rStyle w:val="StyleUnderline"/>
        </w:rPr>
        <w:t xml:space="preserve"> offensive tactics like weapons development are prioritized over defensive measures, such as </w:t>
      </w:r>
      <w:hyperlink r:id="rId31" w:history="1">
        <w:r w:rsidRPr="00623846">
          <w:rPr>
            <w:rStyle w:val="StyleUnderline"/>
          </w:rPr>
          <w:t>improving GPS</w:t>
        </w:r>
      </w:hyperlink>
      <w:r w:rsidRPr="00623846">
        <w:rPr>
          <w:rStyle w:val="StyleUnderline"/>
        </w:rPr>
        <w:t> or making satellites more resistant to jamming.</w:t>
      </w:r>
    </w:p>
    <w:p w14:paraId="4AA97E84" w14:textId="77777777" w:rsidR="00E25264" w:rsidRPr="00623846" w:rsidRDefault="00E25264" w:rsidP="00E25264">
      <w:pPr>
        <w:rPr>
          <w:rStyle w:val="StyleUnderline"/>
        </w:rPr>
      </w:pPr>
      <w:r w:rsidRPr="00623846">
        <w:t xml:space="preserve">As a result, </w:t>
      </w:r>
      <w:r w:rsidRPr="00C57A4B">
        <w:rPr>
          <w:rStyle w:val="StyleUnderline"/>
          <w:highlight w:val="green"/>
        </w:rPr>
        <w:t>countries</w:t>
      </w:r>
      <w:r w:rsidRPr="00623846">
        <w:rPr>
          <w:rStyle w:val="StyleUnderline"/>
        </w:rPr>
        <w:t xml:space="preserve"> are left with poorly defended space systems and </w:t>
      </w:r>
      <w:r w:rsidRPr="00C57A4B">
        <w:rPr>
          <w:rStyle w:val="StyleUnderline"/>
          <w:highlight w:val="green"/>
        </w:rPr>
        <w:t>rely on offensive posturing</w:t>
      </w:r>
      <w:r w:rsidRPr="00623846">
        <w:rPr>
          <w:rStyle w:val="StyleUnderline"/>
        </w:rPr>
        <w:t xml:space="preserve">, which increases the risk that their </w:t>
      </w:r>
      <w:r w:rsidRPr="00C57A4B">
        <w:rPr>
          <w:rStyle w:val="StyleUnderline"/>
          <w:highlight w:val="green"/>
        </w:rPr>
        <w:t xml:space="preserve">actions </w:t>
      </w:r>
      <w:r w:rsidRPr="00623846">
        <w:rPr>
          <w:rStyle w:val="StyleUnderline"/>
        </w:rPr>
        <w:t xml:space="preserve">are perceived as aggressive and </w:t>
      </w:r>
      <w:r w:rsidRPr="00C57A4B">
        <w:rPr>
          <w:rStyle w:val="StyleUnderline"/>
          <w:highlight w:val="green"/>
        </w:rPr>
        <w:t>incentivizes rapid</w:t>
      </w:r>
      <w:r w:rsidRPr="00623846">
        <w:rPr>
          <w:rStyle w:val="StyleUnderline"/>
        </w:rPr>
        <w:t xml:space="preserve">, risky </w:t>
      </w:r>
      <w:r w:rsidRPr="00C57A4B">
        <w:rPr>
          <w:rStyle w:val="StyleUnderline"/>
          <w:highlight w:val="green"/>
        </w:rPr>
        <w:t>counterattacks</w:t>
      </w:r>
      <w:r w:rsidRPr="00623846">
        <w:rPr>
          <w:rStyle w:val="StyleUnderline"/>
        </w:rPr>
        <w:t xml:space="preserve"> because militaries cannot rely on their spaced-based systems after first strikes.</w:t>
      </w:r>
    </w:p>
    <w:p w14:paraId="63676C70" w14:textId="77777777" w:rsidR="00E25264" w:rsidRPr="00623846" w:rsidRDefault="00E25264" w:rsidP="00E25264">
      <w:pPr>
        <w:rPr>
          <w:rStyle w:val="StyleUnderline"/>
        </w:rPr>
      </w:pPr>
      <w:r w:rsidRPr="00623846">
        <w:rPr>
          <w:rStyle w:val="StyleUnderline"/>
        </w:rPr>
        <w:t>There are several hotspots in</w:t>
      </w:r>
      <w:r w:rsidRPr="00623846">
        <w:t xml:space="preserve"> which </w:t>
      </w:r>
      <w:proofErr w:type="gramStart"/>
      <w:r w:rsidRPr="00623846">
        <w:t>ASATs</w:t>
      </w:r>
      <w:proofErr w:type="gramEnd"/>
      <w:r w:rsidRPr="00623846">
        <w:t xml:space="preserve"> and offensive-dominant systems are particularly relevant. </w:t>
      </w:r>
      <w:r w:rsidRPr="00623846">
        <w:rPr>
          <w:rStyle w:val="StyleUnderline"/>
        </w:rPr>
        <w:t>Early warning satellites </w:t>
      </w:r>
      <w:hyperlink r:id="rId32" w:history="1">
        <w:r w:rsidRPr="00623846">
          <w:rPr>
            <w:rStyle w:val="StyleUnderline"/>
          </w:rPr>
          <w:t>play</w:t>
        </w:r>
      </w:hyperlink>
      <w:r w:rsidRPr="00623846">
        <w:rPr>
          <w:rStyle w:val="StyleUnderline"/>
        </w:rPr>
        <w:t xml:space="preserve"> a central role in US readiness in the event of a conflict involving North Korea. </w:t>
      </w:r>
      <w:r w:rsidRPr="00C57A4B">
        <w:rPr>
          <w:rStyle w:val="StyleUnderline"/>
          <w:highlight w:val="green"/>
        </w:rPr>
        <w:t>News of No</w:t>
      </w:r>
      <w:r w:rsidRPr="00623846">
        <w:rPr>
          <w:rStyle w:val="StyleUnderline"/>
        </w:rPr>
        <w:t xml:space="preserve">rth </w:t>
      </w:r>
      <w:r w:rsidRPr="00C57A4B">
        <w:rPr>
          <w:rStyle w:val="StyleUnderline"/>
          <w:highlight w:val="green"/>
        </w:rPr>
        <w:t>Ko</w:t>
      </w:r>
      <w:r w:rsidRPr="00623846">
        <w:rPr>
          <w:rStyle w:val="StyleUnderline"/>
        </w:rPr>
        <w:t xml:space="preserve">rean </w:t>
      </w:r>
      <w:r w:rsidRPr="00C57A4B">
        <w:rPr>
          <w:rStyle w:val="StyleUnderline"/>
          <w:highlight w:val="green"/>
        </w:rPr>
        <w:t>missile launches comes from</w:t>
      </w:r>
      <w:r w:rsidRPr="00623846">
        <w:rPr>
          <w:rStyle w:val="StyleUnderline"/>
        </w:rPr>
        <w:t xml:space="preserve"> these </w:t>
      </w:r>
      <w:r w:rsidRPr="00C57A4B">
        <w:rPr>
          <w:rStyle w:val="StyleUnderline"/>
          <w:highlight w:val="green"/>
        </w:rPr>
        <w:t>sat</w:t>
      </w:r>
      <w:r w:rsidRPr="00623846">
        <w:rPr>
          <w:rStyle w:val="StyleUnderline"/>
        </w:rPr>
        <w:t>ellite</w:t>
      </w:r>
      <w:r w:rsidRPr="00C57A4B">
        <w:rPr>
          <w:rStyle w:val="StyleUnderline"/>
          <w:highlight w:val="green"/>
        </w:rPr>
        <w:t>s</w:t>
      </w:r>
      <w:r w:rsidRPr="00623846">
        <w:rPr>
          <w:rStyle w:val="StyleUnderline"/>
        </w:rPr>
        <w:t>. Given North Korea’s </w:t>
      </w:r>
      <w:hyperlink r:id="rId33" w:history="1">
        <w:r w:rsidRPr="00623846">
          <w:rPr>
            <w:rStyle w:val="StyleUnderline"/>
          </w:rPr>
          <w:t>history</w:t>
        </w:r>
      </w:hyperlink>
      <w:r w:rsidRPr="00623846">
        <w:rPr>
          <w:rStyle w:val="StyleUnderline"/>
        </w:rPr>
        <w:t xml:space="preserve"> of nuclear provocations, unflinchingly hostile rhetoric towards the United States and South Korea, and diplomatic opacity, North Korea is always a threatening, unknowable adversary, but recent </w:t>
      </w:r>
      <w:r w:rsidRPr="00C57A4B">
        <w:rPr>
          <w:rStyle w:val="StyleUnderline"/>
          <w:highlight w:val="green"/>
        </w:rPr>
        <w:t>developments</w:t>
      </w:r>
      <w:r w:rsidRPr="00623846">
        <w:rPr>
          <w:rStyle w:val="StyleUnderline"/>
        </w:rPr>
        <w:t xml:space="preserve"> have </w:t>
      </w:r>
      <w:r w:rsidRPr="00C57A4B">
        <w:rPr>
          <w:rStyle w:val="StyleUnderline"/>
          <w:highlight w:val="green"/>
        </w:rPr>
        <w:t>magnified</w:t>
      </w:r>
      <w:r w:rsidRPr="00623846">
        <w:rPr>
          <w:rStyle w:val="StyleUnderline"/>
        </w:rPr>
        <w:t xml:space="preserve"> the </w:t>
      </w:r>
      <w:r w:rsidRPr="00C57A4B">
        <w:rPr>
          <w:rStyle w:val="StyleUnderline"/>
          <w:highlight w:val="green"/>
        </w:rPr>
        <w:t>risk</w:t>
      </w:r>
      <w:r w:rsidRPr="00623846">
        <w:t>. With the health of Kim Jong-un </w:t>
      </w:r>
      <w:hyperlink r:id="rId34" w:history="1">
        <w:r w:rsidRPr="00623846">
          <w:rPr>
            <w:rStyle w:val="Hyperlink"/>
          </w:rPr>
          <w:t>potentially in jeopardy</w:t>
        </w:r>
      </w:hyperlink>
      <w:r w:rsidRPr="00623846">
        <w:t>, a succession battle or even civil war on the peninsula </w:t>
      </w:r>
      <w:hyperlink r:id="rId35" w:history="1">
        <w:r w:rsidRPr="00623846">
          <w:rPr>
            <w:rStyle w:val="Hyperlink"/>
          </w:rPr>
          <w:t>raises the chances</w:t>
        </w:r>
      </w:hyperlink>
      <w:r w:rsidRPr="00623846">
        <w:t> </w:t>
      </w:r>
      <w:r w:rsidRPr="00623846">
        <w:rPr>
          <w:rStyle w:val="StyleUnderline"/>
        </w:rPr>
        <w:t xml:space="preserve">of loose nukes. If the regime is terminal, traditional </w:t>
      </w:r>
      <w:r w:rsidRPr="00C57A4B">
        <w:rPr>
          <w:rStyle w:val="StyleUnderline"/>
          <w:highlight w:val="green"/>
        </w:rPr>
        <w:t>MAD risk calc</w:t>
      </w:r>
      <w:r w:rsidRPr="00623846">
        <w:rPr>
          <w:rStyle w:val="StyleUnderline"/>
        </w:rPr>
        <w:t xml:space="preserve">ulus </w:t>
      </w:r>
      <w:r w:rsidRPr="00C57A4B">
        <w:rPr>
          <w:rStyle w:val="StyleUnderline"/>
          <w:highlight w:val="green"/>
        </w:rPr>
        <w:t>will become</w:t>
      </w:r>
      <w:r w:rsidRPr="00623846">
        <w:rPr>
          <w:rStyle w:val="StyleUnderline"/>
        </w:rPr>
        <w:t xml:space="preserve"> </w:t>
      </w:r>
      <w:r w:rsidRPr="00C57A4B">
        <w:rPr>
          <w:rStyle w:val="StyleUnderline"/>
          <w:highlight w:val="green"/>
        </w:rPr>
        <w:t>moot</w:t>
      </w:r>
      <w:r w:rsidRPr="00623846">
        <w:rPr>
          <w:rStyle w:val="StyleUnderline"/>
        </w:rPr>
        <w:t>; with nothing to lose, North Korea would have no reason to hold back its nuclear arsenal</w:t>
      </w:r>
      <w:r w:rsidRPr="00623846">
        <w:t>. Or China </w:t>
      </w:r>
      <w:hyperlink r:id="rId36" w:history="1">
        <w:r w:rsidRPr="00623846">
          <w:rPr>
            <w:rStyle w:val="Hyperlink"/>
          </w:rPr>
          <w:t>might decide</w:t>
        </w:r>
      </w:hyperlink>
      <w:r w:rsidRPr="00623846">
        <w:t xml:space="preserve"> to seize military assets and infrastructure of the regime. </w:t>
      </w:r>
      <w:r w:rsidRPr="00623846">
        <w:rPr>
          <w:rStyle w:val="StyleUnderline"/>
        </w:rPr>
        <w:t>If the US does not have its early warning satellites</w:t>
      </w:r>
      <w:r w:rsidRPr="00623846">
        <w:t xml:space="preserve"> because they have been taken out in an ASAT attack, </w:t>
      </w:r>
      <w:r w:rsidRPr="00623846">
        <w:rPr>
          <w:rStyle w:val="StyleUnderline"/>
        </w:rPr>
        <w:t xml:space="preserve">the </w:t>
      </w:r>
      <w:r w:rsidRPr="00C57A4B">
        <w:rPr>
          <w:rStyle w:val="StyleUnderline"/>
          <w:highlight w:val="green"/>
        </w:rPr>
        <w:t>US, So</w:t>
      </w:r>
      <w:r w:rsidRPr="00623846">
        <w:rPr>
          <w:rStyle w:val="StyleUnderline"/>
        </w:rPr>
        <w:t xml:space="preserve">uth </w:t>
      </w:r>
      <w:r w:rsidRPr="00C57A4B">
        <w:rPr>
          <w:rStyle w:val="StyleUnderline"/>
          <w:highlight w:val="green"/>
        </w:rPr>
        <w:t>Ko</w:t>
      </w:r>
      <w:r w:rsidRPr="00623846">
        <w:rPr>
          <w:rStyle w:val="StyleUnderline"/>
        </w:rPr>
        <w:t xml:space="preserve">rea, and </w:t>
      </w:r>
      <w:r w:rsidRPr="00C57A4B">
        <w:rPr>
          <w:rStyle w:val="StyleUnderline"/>
          <w:highlight w:val="green"/>
        </w:rPr>
        <w:t>Japan</w:t>
      </w:r>
      <w:r w:rsidRPr="00623846">
        <w:rPr>
          <w:rStyle w:val="StyleUnderline"/>
        </w:rPr>
        <w:t xml:space="preserve"> are all </w:t>
      </w:r>
      <w:r w:rsidRPr="00C57A4B">
        <w:rPr>
          <w:rStyle w:val="StyleUnderline"/>
          <w:highlight w:val="green"/>
        </w:rPr>
        <w:t>in</w:t>
      </w:r>
      <w:r w:rsidRPr="00623846">
        <w:rPr>
          <w:rStyle w:val="StyleUnderline"/>
        </w:rPr>
        <w:t xml:space="preserve"> imminent </w:t>
      </w:r>
      <w:r w:rsidRPr="00C57A4B">
        <w:rPr>
          <w:rStyle w:val="StyleUnderline"/>
          <w:highlight w:val="green"/>
        </w:rPr>
        <w:t>nuclear peril</w:t>
      </w:r>
      <w:r w:rsidRPr="00623846">
        <w:rPr>
          <w:rStyle w:val="StyleUnderline"/>
        </w:rPr>
        <w:t xml:space="preserve">, while </w:t>
      </w:r>
      <w:r w:rsidRPr="00C57A4B">
        <w:rPr>
          <w:rStyle w:val="StyleUnderline"/>
          <w:highlight w:val="green"/>
        </w:rPr>
        <w:t>China could</w:t>
      </w:r>
      <w:r w:rsidRPr="00623846">
        <w:rPr>
          <w:rStyle w:val="StyleUnderline"/>
        </w:rPr>
        <w:t xml:space="preserve"> be in a position to fundamentally </w:t>
      </w:r>
      <w:r w:rsidRPr="00C57A4B">
        <w:rPr>
          <w:rStyle w:val="StyleUnderline"/>
          <w:highlight w:val="green"/>
        </w:rPr>
        <w:t>reshape East Asian geopolitics.</w:t>
      </w:r>
    </w:p>
    <w:p w14:paraId="11B7E067" w14:textId="77777777" w:rsidR="00E25264" w:rsidRPr="00C33093" w:rsidRDefault="00E25264" w:rsidP="00E25264">
      <w:pPr>
        <w:rPr>
          <w:u w:val="single"/>
        </w:rPr>
      </w:pPr>
      <w:r w:rsidRPr="00623846">
        <w:rPr>
          <w:rStyle w:val="StyleUnderline"/>
        </w:rPr>
        <w:t xml:space="preserve">The </w:t>
      </w:r>
      <w:r w:rsidRPr="00C57A4B">
        <w:rPr>
          <w:rStyle w:val="StyleUnderline"/>
          <w:highlight w:val="green"/>
        </w:rPr>
        <w:t>S</w:t>
      </w:r>
      <w:r w:rsidRPr="00623846">
        <w:rPr>
          <w:rStyle w:val="StyleUnderline"/>
        </w:rPr>
        <w:t xml:space="preserve">outh </w:t>
      </w:r>
      <w:r w:rsidRPr="00C57A4B">
        <w:rPr>
          <w:rStyle w:val="StyleUnderline"/>
          <w:highlight w:val="green"/>
        </w:rPr>
        <w:t>C</w:t>
      </w:r>
      <w:r w:rsidRPr="00623846">
        <w:rPr>
          <w:rStyle w:val="StyleUnderline"/>
        </w:rPr>
        <w:t xml:space="preserve">hina </w:t>
      </w:r>
      <w:r w:rsidRPr="00C57A4B">
        <w:rPr>
          <w:rStyle w:val="StyleUnderline"/>
          <w:highlight w:val="green"/>
        </w:rPr>
        <w:t>S</w:t>
      </w:r>
      <w:r w:rsidRPr="00623846">
        <w:rPr>
          <w:rStyle w:val="StyleUnderline"/>
        </w:rPr>
        <w:t xml:space="preserve">ea is another </w:t>
      </w:r>
      <w:r w:rsidRPr="00C57A4B">
        <w:rPr>
          <w:rStyle w:val="StyleUnderline"/>
          <w:highlight w:val="green"/>
        </w:rPr>
        <w:t>hotspot</w:t>
      </w:r>
      <w:r w:rsidRPr="00623846">
        <w:t xml:space="preserve"> in which ASATs could risk escalation. </w:t>
      </w:r>
      <w:r w:rsidRPr="00623846">
        <w:rPr>
          <w:rStyle w:val="StyleUnderline"/>
        </w:rPr>
        <w:t>China </w:t>
      </w:r>
      <w:hyperlink r:id="rId37" w:history="1">
        <w:r w:rsidRPr="00623846">
          <w:rPr>
            <w:rStyle w:val="StyleUnderline"/>
          </w:rPr>
          <w:t>is developing</w:t>
        </w:r>
      </w:hyperlink>
      <w:r w:rsidRPr="00623846">
        <w:rPr>
          <w:rStyle w:val="StyleUnderline"/>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63F7ABAA" w14:textId="77777777" w:rsidR="008B2C88" w:rsidRDefault="008B2C88" w:rsidP="008B2C88"/>
    <w:p w14:paraId="31191E3F" w14:textId="77777777" w:rsidR="00E76BF7" w:rsidRDefault="00E76BF7" w:rsidP="00E76BF7">
      <w:pPr>
        <w:rPr>
          <w:sz w:val="16"/>
          <w:szCs w:val="22"/>
        </w:rPr>
      </w:pPr>
    </w:p>
    <w:p w14:paraId="2BAA25DD" w14:textId="77777777" w:rsidR="00E76BF7" w:rsidRDefault="00E76BF7" w:rsidP="00E76BF7">
      <w:pPr>
        <w:pStyle w:val="Heading3"/>
        <w:rPr>
          <w:rFonts w:cs="Arial"/>
        </w:rPr>
      </w:pPr>
      <w:r>
        <w:rPr>
          <w:rFonts w:cs="Arial"/>
        </w:rPr>
        <w:t>Framing</w:t>
      </w:r>
    </w:p>
    <w:p w14:paraId="397B53FF" w14:textId="77777777" w:rsidR="00E76BF7" w:rsidRPr="00C7794F" w:rsidRDefault="00E76BF7" w:rsidP="00E76BF7">
      <w:pPr>
        <w:pStyle w:val="Heading4"/>
        <w:rPr>
          <w:rFonts w:cs="Calibri"/>
        </w:rPr>
      </w:pPr>
      <w:r w:rsidRPr="00C7794F">
        <w:rPr>
          <w:rFonts w:cs="Calibri"/>
        </w:rPr>
        <w:t>the standard is maximizing expected wellbeing</w:t>
      </w:r>
    </w:p>
    <w:p w14:paraId="4B5226C4" w14:textId="77777777" w:rsidR="00E76BF7" w:rsidRPr="00C7794F" w:rsidRDefault="00E76BF7" w:rsidP="00E76BF7">
      <w:pPr>
        <w:pStyle w:val="Heading4"/>
        <w:rPr>
          <w:rFonts w:cs="Calibri"/>
        </w:rPr>
      </w:pPr>
      <w:r w:rsidRPr="00C7794F">
        <w:rPr>
          <w:rFonts w:cs="Calibri"/>
        </w:rPr>
        <w:t>Independently:</w:t>
      </w:r>
    </w:p>
    <w:p w14:paraId="29A611D5" w14:textId="77777777" w:rsidR="00E76BF7" w:rsidRPr="00730CE9" w:rsidRDefault="00E76BF7" w:rsidP="00E76BF7">
      <w:pPr>
        <w:pStyle w:val="Heading4"/>
        <w:rPr>
          <w:rFonts w:cs="Arial"/>
        </w:rPr>
      </w:pPr>
      <w:r w:rsidRPr="00C7794F">
        <w:rPr>
          <w:rFonts w:cs="Calibri"/>
        </w:rPr>
        <w:t>1</w:t>
      </w:r>
      <w:r>
        <w:rPr>
          <w:rFonts w:cs="Calibri"/>
        </w:rPr>
        <w:t>]</w:t>
      </w:r>
      <w:r w:rsidRPr="00C7794F">
        <w:rPr>
          <w:rFonts w:cs="Calibri"/>
        </w:rPr>
        <w:t xml:space="preserve"> </w:t>
      </w:r>
      <w:r>
        <w:rPr>
          <w:rFonts w:cs="Arial"/>
        </w:rPr>
        <w:t>Biological death matters</w:t>
      </w:r>
    </w:p>
    <w:p w14:paraId="6306F00B" w14:textId="77777777" w:rsidR="00E76BF7" w:rsidRPr="00AE4834" w:rsidRDefault="00E76BF7" w:rsidP="00E76BF7">
      <w:pPr>
        <w:rPr>
          <w:rStyle w:val="Style13ptBold"/>
          <w:b w:val="0"/>
        </w:rPr>
      </w:pPr>
      <w:r w:rsidRPr="00AE4834">
        <w:rPr>
          <w:rStyle w:val="Style13ptBold"/>
          <w:rFonts w:eastAsia="Calibri"/>
        </w:rPr>
        <w:t>Burns</w:t>
      </w:r>
      <w:r w:rsidRPr="00AE4834">
        <w:rPr>
          <w:rStyle w:val="Style13ptBold"/>
        </w:rPr>
        <w:t xml:space="preserve"> 2017 (</w:t>
      </w:r>
      <w:r w:rsidRPr="00AE4834">
        <w:rPr>
          <w:rStyle w:val="Style13ptBold"/>
          <w:rFonts w:eastAsia="Calibri"/>
        </w:rPr>
        <w:t>Elizabeth</w:t>
      </w:r>
      <w:r w:rsidRPr="00AE4834">
        <w:rPr>
          <w:rStyle w:val="Style13ptBold"/>
        </w:rPr>
        <w:t xml:space="preserve"> </w:t>
      </w:r>
      <w:r w:rsidRPr="00AE4834">
        <w:rPr>
          <w:rStyle w:val="Style13ptBold"/>
          <w:rFonts w:eastAsia="Calibri"/>
        </w:rPr>
        <w:t>Finneron</w:t>
      </w:r>
      <w:r w:rsidRPr="00AE4834">
        <w:rPr>
          <w:rStyle w:val="Style13ptBold"/>
        </w:rPr>
        <w:t>-</w:t>
      </w:r>
      <w:r w:rsidRPr="00AE4834">
        <w:rPr>
          <w:rStyle w:val="Style13ptBold"/>
          <w:rFonts w:eastAsia="Calibri"/>
        </w:rPr>
        <w:t>Burns</w:t>
      </w:r>
      <w:r w:rsidRPr="00AE4834">
        <w:rPr>
          <w:rStyle w:val="Style13ptBold"/>
        </w:rPr>
        <w:t xml:space="preserve"> </w:t>
      </w:r>
      <w:r w:rsidRPr="00AE4834">
        <w:rPr>
          <w:rStyle w:val="Style13ptBold"/>
          <w:rFonts w:eastAsia="Calibri"/>
        </w:rPr>
        <w:t>is</w:t>
      </w:r>
      <w:r w:rsidRPr="00AE4834">
        <w:rPr>
          <w:rStyle w:val="Style13ptBold"/>
        </w:rPr>
        <w:t xml:space="preserve"> </w:t>
      </w:r>
      <w:r w:rsidRPr="00AE4834">
        <w:rPr>
          <w:rStyle w:val="Style13ptBold"/>
          <w:rFonts w:eastAsia="Calibri"/>
        </w:rPr>
        <w:t>a</w:t>
      </w:r>
      <w:r w:rsidRPr="00AE4834">
        <w:rPr>
          <w:rStyle w:val="Style13ptBold"/>
        </w:rPr>
        <w:t xml:space="preserve"> </w:t>
      </w:r>
      <w:r w:rsidRPr="00AE4834">
        <w:rPr>
          <w:rStyle w:val="Style13ptBold"/>
          <w:rFonts w:eastAsia="Calibri"/>
        </w:rPr>
        <w:t>Teaching</w:t>
      </w:r>
      <w:r w:rsidRPr="00AE4834">
        <w:rPr>
          <w:rStyle w:val="Style13ptBold"/>
        </w:rPr>
        <w:t xml:space="preserve"> </w:t>
      </w:r>
      <w:r w:rsidRPr="00AE4834">
        <w:rPr>
          <w:rStyle w:val="Style13ptBold"/>
          <w:rFonts w:eastAsia="Calibri"/>
        </w:rPr>
        <w:t>Fellow</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University</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Warwick</w:t>
      </w:r>
      <w:r w:rsidRPr="00AE4834">
        <w:rPr>
          <w:rStyle w:val="Style13ptBold"/>
        </w:rPr>
        <w:t xml:space="preserve"> </w:t>
      </w:r>
      <w:r w:rsidRPr="00AE4834">
        <w:rPr>
          <w:rStyle w:val="Style13ptBold"/>
          <w:rFonts w:eastAsia="Calibri"/>
        </w:rPr>
        <w:t>and</w:t>
      </w:r>
      <w:r w:rsidRPr="00AE4834">
        <w:rPr>
          <w:rStyle w:val="Style13ptBold"/>
        </w:rPr>
        <w:t xml:space="preserve"> </w:t>
      </w:r>
      <w:r w:rsidRPr="00AE4834">
        <w:rPr>
          <w:rStyle w:val="Style13ptBold"/>
          <w:rFonts w:eastAsia="Calibri"/>
        </w:rPr>
        <w:t>an</w:t>
      </w:r>
      <w:r w:rsidRPr="00AE4834">
        <w:rPr>
          <w:rStyle w:val="Style13ptBold"/>
        </w:rPr>
        <w:t xml:space="preserve"> </w:t>
      </w:r>
      <w:r w:rsidRPr="00AE4834">
        <w:rPr>
          <w:rStyle w:val="Style13ptBold"/>
          <w:rFonts w:eastAsia="Calibri"/>
        </w:rPr>
        <w:t>Affiliated</w:t>
      </w:r>
      <w:r w:rsidRPr="00AE4834">
        <w:rPr>
          <w:rStyle w:val="Style13ptBold"/>
        </w:rPr>
        <w:t xml:space="preserve"> </w:t>
      </w:r>
      <w:r w:rsidRPr="00AE4834">
        <w:rPr>
          <w:rStyle w:val="Style13ptBold"/>
          <w:rFonts w:eastAsia="Calibri"/>
        </w:rPr>
        <w:t>Researcher</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Institute</w:t>
      </w:r>
      <w:r w:rsidRPr="00AE4834">
        <w:rPr>
          <w:rStyle w:val="Style13ptBold"/>
        </w:rPr>
        <w:t xml:space="preserve"> </w:t>
      </w:r>
      <w:r w:rsidRPr="00AE4834">
        <w:rPr>
          <w:rStyle w:val="Style13ptBold"/>
          <w:rFonts w:eastAsia="Calibri"/>
        </w:rPr>
        <w:t>for</w:t>
      </w:r>
      <w:r w:rsidRPr="00AE4834">
        <w:rPr>
          <w:rStyle w:val="Style13ptBold"/>
        </w:rPr>
        <w:t xml:space="preserve"> </w:t>
      </w:r>
      <w:r w:rsidRPr="00AE4834">
        <w:rPr>
          <w:rStyle w:val="Style13ptBold"/>
          <w:rFonts w:eastAsia="Calibri"/>
        </w:rPr>
        <w:t>Futures</w:t>
      </w:r>
      <w:r w:rsidRPr="00AE4834">
        <w:rPr>
          <w:rStyle w:val="Style13ptBold"/>
        </w:rPr>
        <w:t xml:space="preserve"> </w:t>
      </w:r>
      <w:r w:rsidRPr="00AE4834">
        <w:rPr>
          <w:rStyle w:val="Style13ptBold"/>
          <w:rFonts w:eastAsia="Calibri"/>
        </w:rPr>
        <w:t>Studies</w:t>
      </w:r>
      <w:r w:rsidRPr="00AE4834">
        <w:rPr>
          <w:rStyle w:val="Style13ptBold"/>
        </w:rPr>
        <w:t xml:space="preserve"> </w:t>
      </w:r>
      <w:r w:rsidRPr="00AE4834">
        <w:rPr>
          <w:rStyle w:val="Style13ptBold"/>
          <w:rFonts w:eastAsia="Calibri"/>
        </w:rPr>
        <w:t>in</w:t>
      </w:r>
      <w:r w:rsidRPr="00AE4834">
        <w:rPr>
          <w:rStyle w:val="Style13ptBold"/>
        </w:rPr>
        <w:t xml:space="preserve"> </w:t>
      </w:r>
      <w:r w:rsidRPr="00AE4834">
        <w:rPr>
          <w:rStyle w:val="Style13ptBold"/>
          <w:rFonts w:eastAsia="Calibri"/>
        </w:rPr>
        <w:t>Stockholm</w:t>
      </w:r>
      <w:r w:rsidRPr="00AE4834">
        <w:rPr>
          <w:rStyle w:val="Style13ptBold"/>
        </w:rPr>
        <w:t xml:space="preserve">, </w:t>
      </w:r>
      <w:r w:rsidRPr="00AE4834">
        <w:rPr>
          <w:rStyle w:val="Style13ptBold"/>
          <w:rFonts w:eastAsia="Calibri"/>
        </w:rPr>
        <w:t>What</w:t>
      </w:r>
      <w:r w:rsidRPr="00AE4834">
        <w:rPr>
          <w:rStyle w:val="Style13ptBold"/>
        </w:rPr>
        <w:t>’</w:t>
      </w:r>
      <w:r w:rsidRPr="00AE4834">
        <w:rPr>
          <w:rStyle w:val="Style13ptBold"/>
          <w:rFonts w:eastAsia="Calibri"/>
        </w:rPr>
        <w:t>s</w:t>
      </w:r>
      <w:r w:rsidRPr="00AE4834">
        <w:rPr>
          <w:rStyle w:val="Style13ptBold"/>
        </w:rPr>
        <w:t xml:space="preserve"> </w:t>
      </w:r>
      <w:r w:rsidRPr="00AE4834">
        <w:rPr>
          <w:rStyle w:val="Style13ptBold"/>
          <w:rFonts w:eastAsia="Calibri"/>
        </w:rPr>
        <w:t>wrong</w:t>
      </w:r>
      <w:r w:rsidRPr="00AE4834">
        <w:rPr>
          <w:rStyle w:val="Style13ptBold"/>
        </w:rPr>
        <w:t xml:space="preserve"> </w:t>
      </w:r>
      <w:r w:rsidRPr="00AE4834">
        <w:rPr>
          <w:rStyle w:val="Style13ptBold"/>
          <w:rFonts w:eastAsia="Calibri"/>
        </w:rPr>
        <w:t>with</w:t>
      </w:r>
      <w:r w:rsidRPr="00AE4834">
        <w:rPr>
          <w:rStyle w:val="Style13ptBold"/>
        </w:rPr>
        <w:t xml:space="preserve"> </w:t>
      </w:r>
      <w:r w:rsidRPr="00AE4834">
        <w:rPr>
          <w:rStyle w:val="Style13ptBold"/>
          <w:rFonts w:eastAsia="Calibri"/>
        </w:rPr>
        <w:t>human</w:t>
      </w:r>
      <w:r w:rsidRPr="00AE4834">
        <w:rPr>
          <w:rStyle w:val="Style13ptBold"/>
        </w:rPr>
        <w:t xml:space="preserve"> </w:t>
      </w:r>
      <w:r w:rsidRPr="00AE4834">
        <w:rPr>
          <w:rStyle w:val="Style13ptBold"/>
          <w:rFonts w:eastAsia="Calibri"/>
        </w:rPr>
        <w:t>extinction</w:t>
      </w:r>
      <w:r w:rsidRPr="00AE4834">
        <w:rPr>
          <w:rStyle w:val="Style13ptBold"/>
        </w:rPr>
        <w:t xml:space="preserve">?, </w:t>
      </w:r>
      <w:hyperlink r:id="rId38" w:history="1">
        <w:r w:rsidRPr="00AE4834">
          <w:rPr>
            <w:rStyle w:val="Hyperlink"/>
            <w:rFonts w:eastAsia="Calibri"/>
          </w:rPr>
          <w:t>http</w:t>
        </w:r>
        <w:r w:rsidRPr="00AE4834">
          <w:rPr>
            <w:rStyle w:val="Hyperlink"/>
          </w:rPr>
          <w:t>://</w:t>
        </w:r>
        <w:r w:rsidRPr="00AE4834">
          <w:rPr>
            <w:rStyle w:val="Hyperlink"/>
            <w:rFonts w:eastAsia="Calibri"/>
          </w:rPr>
          <w:t>www</w:t>
        </w:r>
        <w:r w:rsidRPr="00AE4834">
          <w:rPr>
            <w:rStyle w:val="Hyperlink"/>
          </w:rPr>
          <w:t>.</w:t>
        </w:r>
        <w:r w:rsidRPr="00AE4834">
          <w:rPr>
            <w:rStyle w:val="Hyperlink"/>
            <w:rFonts w:eastAsia="Calibri"/>
          </w:rPr>
          <w:t>tandfonline</w:t>
        </w:r>
        <w:r w:rsidRPr="00AE4834">
          <w:rPr>
            <w:rStyle w:val="Hyperlink"/>
          </w:rPr>
          <w:t>.</w:t>
        </w:r>
        <w:r w:rsidRPr="00AE4834">
          <w:rPr>
            <w:rStyle w:val="Hyperlink"/>
            <w:rFonts w:eastAsia="Calibri"/>
          </w:rPr>
          <w:t>com</w:t>
        </w:r>
        <w:r w:rsidRPr="00AE4834">
          <w:rPr>
            <w:rStyle w:val="Hyperlink"/>
          </w:rPr>
          <w:t>/</w:t>
        </w:r>
        <w:r w:rsidRPr="00AE4834">
          <w:rPr>
            <w:rStyle w:val="Hyperlink"/>
            <w:rFonts w:eastAsia="Calibri"/>
          </w:rPr>
          <w:t>doi</w:t>
        </w:r>
        <w:r w:rsidRPr="00AE4834">
          <w:rPr>
            <w:rStyle w:val="Hyperlink"/>
          </w:rPr>
          <w:t>/</w:t>
        </w:r>
        <w:r w:rsidRPr="00AE4834">
          <w:rPr>
            <w:rStyle w:val="Hyperlink"/>
            <w:rFonts w:eastAsia="Calibri"/>
          </w:rPr>
          <w:t>pdf</w:t>
        </w:r>
        <w:r w:rsidRPr="00AE4834">
          <w:rPr>
            <w:rStyle w:val="Hyperlink"/>
          </w:rPr>
          <w:t>/10.1080/00455091.2016.1278150?</w:t>
        </w:r>
        <w:r w:rsidRPr="00AE4834">
          <w:rPr>
            <w:rStyle w:val="Hyperlink"/>
            <w:rFonts w:eastAsia="Calibri"/>
          </w:rPr>
          <w:t>needAccess</w:t>
        </w:r>
        <w:r w:rsidRPr="00AE4834">
          <w:rPr>
            <w:rStyle w:val="Hyperlink"/>
          </w:rPr>
          <w:t>=</w:t>
        </w:r>
        <w:r w:rsidRPr="00AE4834">
          <w:rPr>
            <w:rStyle w:val="Hyperlink"/>
            <w:rFonts w:eastAsia="Calibri"/>
          </w:rPr>
          <w:t>true</w:t>
        </w:r>
      </w:hyperlink>
      <w:r w:rsidRPr="00AE4834">
        <w:rPr>
          <w:rStyle w:val="Style13ptBold"/>
        </w:rPr>
        <w:t xml:space="preserve">, </w:t>
      </w:r>
      <w:r w:rsidRPr="00AE4834">
        <w:rPr>
          <w:rStyle w:val="Style13ptBold"/>
          <w:rFonts w:eastAsia="Calibri"/>
        </w:rPr>
        <w:t>Canadian</w:t>
      </w:r>
      <w:r w:rsidRPr="00AE4834">
        <w:rPr>
          <w:rStyle w:val="Style13ptBold"/>
        </w:rPr>
        <w:t xml:space="preserve"> </w:t>
      </w:r>
      <w:r w:rsidRPr="00AE4834">
        <w:rPr>
          <w:rStyle w:val="Style13ptBold"/>
          <w:rFonts w:eastAsia="Calibri"/>
        </w:rPr>
        <w:t>Journal</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Philosophy</w:t>
      </w:r>
      <w:r w:rsidRPr="00AE4834">
        <w:rPr>
          <w:rStyle w:val="Style13ptBold"/>
        </w:rPr>
        <w:t>, 2017)</w:t>
      </w:r>
    </w:p>
    <w:p w14:paraId="1C33C3C5" w14:textId="77777777" w:rsidR="00E76BF7" w:rsidRDefault="00E76BF7" w:rsidP="00E76BF7">
      <w:pPr>
        <w:rPr>
          <w:sz w:val="8"/>
        </w:rPr>
      </w:pPr>
      <w:r w:rsidRPr="00AE4834">
        <w:rPr>
          <w:rFonts w:eastAsia="Calibri"/>
          <w:sz w:val="8"/>
        </w:rPr>
        <w:t>Many</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certainly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belief</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various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begin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four</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upcoming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occurs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explain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use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conclusion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morally</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impermissible</w:t>
      </w:r>
      <w:r w:rsidRPr="00AE4834">
        <w:rPr>
          <w:sz w:val="8"/>
        </w:rPr>
        <w:t xml:space="preserve">, </w:t>
      </w:r>
      <w:r w:rsidRPr="00AE4834">
        <w:rPr>
          <w:rFonts w:eastAsia="Calibri"/>
          <w:sz w:val="8"/>
        </w:rPr>
        <w:t>arguing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small</w:t>
      </w:r>
      <w:r w:rsidRPr="00AE4834">
        <w:rPr>
          <w:sz w:val="8"/>
        </w:rPr>
        <w:t xml:space="preserve"> </w:t>
      </w:r>
      <w:r w:rsidRPr="00AE4834">
        <w:rPr>
          <w:rFonts w:eastAsia="Calibri"/>
          <w:sz w:val="8"/>
        </w:rPr>
        <w:t>class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happen</w:t>
      </w:r>
      <w:r w:rsidRPr="00AE4834">
        <w:rPr>
          <w:sz w:val="8"/>
        </w:rPr>
        <w:t xml:space="preserve">. 2.1. </w:t>
      </w:r>
      <w:r w:rsidRPr="00AE4834">
        <w:rPr>
          <w:rFonts w:eastAsia="Calibri"/>
          <w:sz w:val="8"/>
        </w:rPr>
        <w:t>It</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existence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very</w:t>
      </w:r>
      <w:r w:rsidRPr="00AE4834">
        <w:rPr>
          <w:rStyle w:val="StyleUnderline"/>
        </w:rPr>
        <w:t xml:space="preserve"> </w:t>
      </w:r>
      <w:r w:rsidRPr="00AE4834">
        <w:rPr>
          <w:rStyle w:val="StyleUnderline"/>
          <w:rFonts w:eastAsia="Calibri"/>
        </w:rPr>
        <w:t>many</w:t>
      </w:r>
      <w:r w:rsidRPr="00AE4834">
        <w:rPr>
          <w:sz w:val="8"/>
        </w:rPr>
        <w:t xml:space="preserve"> </w:t>
      </w:r>
      <w:r w:rsidRPr="00AE4834">
        <w:rPr>
          <w:rFonts w:eastAsia="Calibri"/>
          <w:sz w:val="8"/>
        </w:rPr>
        <w:t>happy</w:t>
      </w:r>
      <w:r w:rsidRPr="00AE4834">
        <w:rPr>
          <w:sz w:val="8"/>
        </w:rPr>
        <w:t xml:space="preserve"> </w:t>
      </w:r>
      <w:r w:rsidRPr="00AE4834">
        <w:rPr>
          <w:rStyle w:val="StyleUnderline"/>
          <w:rFonts w:eastAsia="Calibri"/>
        </w:rPr>
        <w:t>people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lies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it</w:t>
      </w:r>
      <w:r w:rsidRPr="000A2C32">
        <w:rPr>
          <w:rStyle w:val="StyleUnderline"/>
          <w:highlight w:val="cyan"/>
        </w:rPr>
        <w:t xml:space="preserve"> </w:t>
      </w:r>
      <w:r w:rsidRPr="000A2C32">
        <w:rPr>
          <w:rStyle w:val="StyleUnderline"/>
          <w:rFonts w:eastAsia="Calibri"/>
          <w:highlight w:val="cyan"/>
        </w:rPr>
        <w:t>is</w:t>
      </w:r>
      <w:r w:rsidRPr="000A2C32">
        <w:rPr>
          <w:rStyle w:val="StyleUnderline"/>
          <w:highlight w:val="cyan"/>
        </w:rPr>
        <w:t xml:space="preserve"> </w:t>
      </w:r>
      <w:r w:rsidRPr="00AE4834">
        <w:rPr>
          <w:rStyle w:val="StyleUnderline"/>
          <w:rFonts w:eastAsia="Calibri"/>
        </w:rPr>
        <w:t>a</w:t>
      </w:r>
      <w:r w:rsidRPr="00AE4834">
        <w:rPr>
          <w:rStyle w:val="StyleUnderline"/>
        </w:rPr>
        <w:t xml:space="preserve"> </w:t>
      </w:r>
      <w:r w:rsidRPr="000A2C32">
        <w:rPr>
          <w:rStyle w:val="StyleUnderline"/>
          <w:rFonts w:eastAsia="Calibri"/>
          <w:highlight w:val="cyan"/>
        </w:rPr>
        <w:t>good</w:t>
      </w:r>
      <w:r w:rsidRPr="000A2C32">
        <w:rPr>
          <w:rStyle w:val="StyleUnderline"/>
          <w:highlight w:val="cyan"/>
        </w:rPr>
        <w:t xml:space="preserve"> </w:t>
      </w:r>
      <w:r w:rsidRPr="00AE4834">
        <w:rPr>
          <w:rStyle w:val="StyleUnderline"/>
          <w:rFonts w:eastAsia="Calibri"/>
        </w:rPr>
        <w:t>thing</w:t>
      </w:r>
      <w:r w:rsidRPr="00AE4834">
        <w:rPr>
          <w:rStyle w:val="StyleUnderline"/>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to</w:t>
      </w:r>
      <w:r w:rsidRPr="000A2C32">
        <w:rPr>
          <w:rStyle w:val="StyleUnderline"/>
          <w:highlight w:val="cyan"/>
        </w:rPr>
        <w:t xml:space="preserve"> </w:t>
      </w:r>
      <w:r w:rsidRPr="000A2C32">
        <w:rPr>
          <w:rStyle w:val="StyleUnderline"/>
          <w:rFonts w:eastAsia="Calibri"/>
          <w:highlight w:val="cyan"/>
        </w:rPr>
        <w:t>exist</w:t>
      </w:r>
      <w:r w:rsidRPr="000A2C32">
        <w:rPr>
          <w:sz w:val="8"/>
          <w:highlight w:val="cyan"/>
        </w:rPr>
        <w:t xml:space="preserve"> </w:t>
      </w:r>
      <w:r w:rsidRPr="00AE4834">
        <w:rPr>
          <w:rFonts w:eastAsia="Calibri"/>
          <w:sz w:val="8"/>
        </w:rPr>
        <w:t>and</w:t>
      </w:r>
      <w:r w:rsidRPr="00AE4834">
        <w:rPr>
          <w:sz w:val="8"/>
        </w:rPr>
        <w:t xml:space="preserve"> </w:t>
      </w:r>
      <w:r w:rsidRPr="00AE4834">
        <w:rPr>
          <w:rFonts w:eastAsia="Calibri"/>
          <w:sz w:val="8"/>
        </w:rPr>
        <w:t>enjoy</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lives</w:t>
      </w:r>
      <w:r w:rsidRPr="00AE4834">
        <w:rPr>
          <w:sz w:val="8"/>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extinction</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deprive</w:t>
      </w:r>
      <w:r w:rsidRPr="000A2C32">
        <w:rPr>
          <w:rStyle w:val="StyleUnderline"/>
          <w:highlight w:val="cyan"/>
        </w:rPr>
        <w:t xml:space="preserve"> </w:t>
      </w:r>
      <w:r w:rsidRPr="00AE4834">
        <w:rPr>
          <w:rStyle w:val="StyleUnderline"/>
          <w:rFonts w:eastAsia="Calibri"/>
        </w:rPr>
        <w:t>more</w:t>
      </w:r>
      <w:r w:rsidRPr="00AE4834">
        <w:rPr>
          <w:rStyle w:val="StyleUnderline"/>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AE4834">
        <w:rPr>
          <w:rStyle w:val="StyleUnderline"/>
          <w:rFonts w:eastAsia="Calibri"/>
        </w:rPr>
        <w:t>enjoying</w:t>
      </w:r>
      <w:r w:rsidRPr="00AE4834">
        <w:rPr>
          <w:rStyle w:val="StyleUnderline"/>
        </w:rPr>
        <w:t xml:space="preserve"> </w:t>
      </w:r>
      <w:r w:rsidRPr="000A2C32">
        <w:rPr>
          <w:rStyle w:val="StyleUnderline"/>
          <w:rFonts w:eastAsia="Calibri"/>
          <w:highlight w:val="cyan"/>
        </w:rPr>
        <w:t>this</w:t>
      </w:r>
      <w:r w:rsidRPr="000A2C32">
        <w:rPr>
          <w:sz w:val="8"/>
          <w:highlight w:val="cyan"/>
        </w:rPr>
        <w:t xml:space="preserve"> </w:t>
      </w:r>
      <w:r w:rsidRPr="00AE4834">
        <w:rPr>
          <w:rFonts w:eastAsia="Calibri"/>
          <w:sz w:val="8"/>
        </w:rPr>
        <w:t>good</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good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understood</w:t>
      </w:r>
      <w:r w:rsidRPr="00AE4834">
        <w:rPr>
          <w:rStyle w:val="StyleUnderline"/>
        </w:rPr>
        <w:t xml:space="preserve"> </w:t>
      </w:r>
      <w:r w:rsidRPr="00AE4834">
        <w:rPr>
          <w:rStyle w:val="StyleUnderline"/>
          <w:rFonts w:eastAsia="Calibri"/>
        </w:rPr>
        <w:t>in</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ways</w:t>
      </w:r>
      <w:r w:rsidRPr="00AE4834">
        <w:rPr>
          <w:rStyle w:val="StyleUnderline"/>
        </w:rPr>
        <w:t>.</w:t>
      </w:r>
      <w:r w:rsidRPr="00AE4834">
        <w:rPr>
          <w:sz w:val="8"/>
        </w:rPr>
        <w:t xml:space="preserve"> </w:t>
      </w:r>
      <w:r w:rsidRPr="00AE4834">
        <w:rPr>
          <w:rFonts w:eastAsia="Calibri"/>
          <w:sz w:val="8"/>
        </w:rPr>
        <w:t>According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first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bringing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good</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if</w:t>
      </w:r>
      <w:r w:rsidRPr="00AE4834">
        <w:rPr>
          <w:rStyle w:val="StyleUnderline"/>
        </w:rPr>
        <w:t xml:space="preserve"> </w:t>
      </w:r>
      <w:r w:rsidRPr="00AE4834">
        <w:rPr>
          <w:rStyle w:val="StyleUnderline"/>
          <w:rFonts w:eastAsia="Calibri"/>
        </w:rPr>
        <w:t>humans</w:t>
      </w:r>
      <w:r w:rsidRPr="00AE4834">
        <w:rPr>
          <w:rStyle w:val="StyleUnderline"/>
        </w:rPr>
        <w:t xml:space="preserve"> </w:t>
      </w:r>
      <w:r w:rsidRPr="00AE4834">
        <w:rPr>
          <w:rStyle w:val="StyleUnderline"/>
          <w:rFonts w:eastAsia="Calibri"/>
        </w:rPr>
        <w:t>were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go</w:t>
      </w:r>
      <w:r w:rsidRPr="00AE4834">
        <w:rPr>
          <w:rStyle w:val="StyleUnderline"/>
        </w:rPr>
        <w:t xml:space="preserve"> </w:t>
      </w:r>
      <w:r w:rsidRPr="00AE4834">
        <w:rPr>
          <w:rStyle w:val="StyleUnderline"/>
          <w:rFonts w:eastAsia="Calibri"/>
        </w:rPr>
        <w:t>extinct</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utility</w:t>
      </w:r>
      <w:r w:rsidRPr="00AE4834">
        <w:rPr>
          <w:rStyle w:val="StyleUnderline"/>
        </w:rPr>
        <w:t xml:space="preserve"> </w:t>
      </w:r>
      <w:r w:rsidRPr="00AE4834">
        <w:rPr>
          <w:rStyle w:val="StyleUnderline"/>
          <w:rFonts w:eastAsia="Calibri"/>
        </w:rPr>
        <w:t>foregone</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billions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lived</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get</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opportunity</w:t>
      </w:r>
      <w:r w:rsidRPr="00AE4834">
        <w:rPr>
          <w:sz w:val="8"/>
        </w:rPr>
        <w:t xml:space="preserve">, </w:t>
      </w:r>
      <w:r w:rsidRPr="00AE4834">
        <w:rPr>
          <w:rFonts w:eastAsia="Calibri"/>
          <w:sz w:val="8"/>
        </w:rPr>
        <w:t>renders</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incidence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wrongdoing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quotes</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Effective</w:t>
      </w:r>
      <w:r w:rsidRPr="00AE4834">
        <w:rPr>
          <w:sz w:val="8"/>
        </w:rPr>
        <w:t xml:space="preserve"> </w:t>
      </w:r>
      <w:r w:rsidRPr="00AE4834">
        <w:rPr>
          <w:rFonts w:eastAsia="Calibri"/>
          <w:sz w:val="8"/>
        </w:rPr>
        <w:t>Altruism</w:t>
      </w:r>
      <w:r w:rsidRPr="00AE4834">
        <w:rPr>
          <w:sz w:val="8"/>
        </w:rPr>
        <w:t xml:space="preserve"> </w:t>
      </w:r>
      <w:r w:rsidRPr="00AE4834">
        <w:rPr>
          <w:rFonts w:eastAsia="Calibri"/>
          <w:sz w:val="8"/>
        </w:rPr>
        <w:t>blog</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Nick</w:t>
      </w:r>
      <w:r w:rsidRPr="00AE4834">
        <w:rPr>
          <w:sz w:val="8"/>
        </w:rPr>
        <w:t xml:space="preserve"> </w:t>
      </w:r>
      <w:r w:rsidRPr="00AE4834">
        <w:rPr>
          <w:rFonts w:eastAsia="Calibri"/>
          <w:sz w:val="8"/>
        </w:rPr>
        <w:t>Beckstead</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Matt</w:t>
      </w:r>
      <w:r w:rsidRPr="00AE4834">
        <w:rPr>
          <w:sz w:val="8"/>
        </w:rPr>
        <w:t xml:space="preserve"> </w:t>
      </w:r>
      <w:r w:rsidRPr="00AE4834">
        <w:rPr>
          <w:rFonts w:eastAsia="Calibri"/>
          <w:sz w:val="8"/>
        </w:rPr>
        <w:t>Wage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Emphasis"/>
          <w:rFonts w:eastAsia="Calibri"/>
          <w:highlight w:val="cyan"/>
        </w:rPr>
        <w:t>billions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AE4834">
        <w:rPr>
          <w:rStyle w:val="Emphasis"/>
          <w:rFonts w:eastAsia="Calibri"/>
        </w:rPr>
        <w:t>likely</w:t>
      </w:r>
      <w:r w:rsidRPr="00AE4834">
        <w:rPr>
          <w:rStyle w:val="Emphasis"/>
        </w:rPr>
        <w:t xml:space="preserve"> </w:t>
      </w:r>
      <w:r w:rsidRPr="000A2C32">
        <w:rPr>
          <w:rStyle w:val="Emphasis"/>
          <w:rFonts w:eastAsia="Calibri"/>
          <w:highlight w:val="cyan"/>
        </w:rPr>
        <w:t>die</w:t>
      </w:r>
      <w:r w:rsidRPr="000A2C32">
        <w:rPr>
          <w:rStyle w:val="Emphasis"/>
          <w:highlight w:val="cyan"/>
        </w:rPr>
        <w:t xml:space="preserve"> </w:t>
      </w:r>
      <w:r w:rsidRPr="000A2C32">
        <w:rPr>
          <w:rStyle w:val="Emphasis"/>
          <w:rFonts w:eastAsia="Calibri"/>
          <w:highlight w:val="cyan"/>
        </w:rPr>
        <w:t>painful</w:t>
      </w:r>
      <w:r w:rsidRPr="000A2C32">
        <w:rPr>
          <w:rStyle w:val="Emphasis"/>
          <w:highlight w:val="cyan"/>
        </w:rPr>
        <w:t xml:space="preserve"> </w:t>
      </w:r>
      <w:r w:rsidRPr="000A2C32">
        <w:rPr>
          <w:rStyle w:val="Emphasis"/>
          <w:rFonts w:eastAsia="Calibri"/>
          <w:highlight w:val="cyan"/>
        </w:rPr>
        <w:t>deaths</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worst</w:t>
      </w:r>
      <w:r w:rsidRPr="00AE4834">
        <w:rPr>
          <w:rStyle w:val="StyleUnderline"/>
        </w:rPr>
        <w:t xml:space="preserve"> </w:t>
      </w:r>
      <w:r w:rsidRPr="00AE4834">
        <w:rPr>
          <w:rStyle w:val="StyleUnderline"/>
          <w:rFonts w:eastAsia="Calibri"/>
        </w:rPr>
        <w:t>thing</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9608D8">
        <w:rPr>
          <w:rStyle w:val="StyleUnderline"/>
          <w:rFonts w:eastAsia="Calibri"/>
        </w:rPr>
        <w:t>extinction</w:t>
      </w:r>
      <w:r w:rsidRPr="009608D8">
        <w:rPr>
          <w:rStyle w:val="StyleUnderline"/>
        </w:rPr>
        <w:t xml:space="preserve"> </w:t>
      </w:r>
      <w:r w:rsidRPr="009608D8">
        <w:rPr>
          <w:rStyle w:val="StyleUnderline"/>
          <w:rFonts w:eastAsia="Calibri"/>
        </w:rPr>
        <w:t>is</w:t>
      </w:r>
      <w:r w:rsidRPr="009608D8">
        <w:rPr>
          <w:rStyle w:val="StyleUnderline"/>
        </w:rPr>
        <w:t xml:space="preserve"> </w:t>
      </w:r>
      <w:r w:rsidRPr="009608D8">
        <w:rPr>
          <w:rStyle w:val="StyleUnderline"/>
          <w:rFonts w:eastAsia="Calibri"/>
        </w:rPr>
        <w:t>that</w:t>
      </w:r>
      <w:r w:rsidRPr="009608D8">
        <w:rPr>
          <w:rStyle w:val="StyleUnderline"/>
        </w:rPr>
        <w:t xml:space="preserve"> </w:t>
      </w:r>
      <w:r w:rsidRPr="009608D8">
        <w:rPr>
          <w:rStyle w:val="StyleUnderline"/>
          <w:rFonts w:eastAsia="Calibri"/>
        </w:rPr>
        <w:t>there</w:t>
      </w:r>
      <w:r w:rsidRPr="009608D8">
        <w:rPr>
          <w:rStyle w:val="StyleUnderline"/>
        </w:rPr>
        <w:t xml:space="preserve"> </w:t>
      </w:r>
      <w:r w:rsidRPr="009608D8">
        <w:rPr>
          <w:rStyle w:val="StyleUnderline"/>
          <w:rFonts w:eastAsia="Calibri"/>
        </w:rPr>
        <w:t>would</w:t>
      </w:r>
      <w:r w:rsidRPr="009608D8">
        <w:rPr>
          <w:rStyle w:val="StyleUnderline"/>
        </w:rPr>
        <w:t xml:space="preserve"> </w:t>
      </w:r>
      <w:r w:rsidRPr="009608D8">
        <w:rPr>
          <w:rStyle w:val="StyleUnderline"/>
          <w:rFonts w:eastAsia="Calibri"/>
        </w:rPr>
        <w:t>be</w:t>
      </w:r>
      <w:r w:rsidRPr="009608D8">
        <w:rPr>
          <w:rStyle w:val="StyleUnderline"/>
        </w:rPr>
        <w:t xml:space="preserve"> </w:t>
      </w:r>
      <w:r w:rsidRPr="009608D8">
        <w:rPr>
          <w:rStyle w:val="StyleUnderline"/>
          <w:rFonts w:eastAsia="Calibri"/>
        </w:rPr>
        <w:t>no</w:t>
      </w:r>
      <w:r w:rsidRPr="009608D8">
        <w:rPr>
          <w:rStyle w:val="StyleUnderline"/>
        </w:rPr>
        <w:t xml:space="preserve"> </w:t>
      </w:r>
      <w:r w:rsidRPr="009608D8">
        <w:rPr>
          <w:rStyle w:val="StyleUnderline"/>
          <w:rFonts w:eastAsia="Calibri"/>
        </w:rPr>
        <w:t>future</w:t>
      </w:r>
      <w:r w:rsidRPr="009608D8">
        <w:rPr>
          <w:rStyle w:val="StyleUnderline"/>
        </w:rPr>
        <w:t xml:space="preserve"> </w:t>
      </w:r>
      <w:r w:rsidRPr="009608D8">
        <w:rPr>
          <w:rStyle w:val="StyleUnderline"/>
          <w:rFonts w:eastAsia="Calibri"/>
        </w:rPr>
        <w:t>generations</w:t>
      </w:r>
      <w:r w:rsidRPr="009608D8">
        <w:rPr>
          <w:sz w:val="8"/>
        </w:rPr>
        <w:t xml:space="preserve">. </w:t>
      </w:r>
      <w:r w:rsidRPr="009608D8">
        <w:rPr>
          <w:rFonts w:eastAsia="Calibri"/>
          <w:sz w:val="8"/>
        </w:rPr>
        <w:t>Since</w:t>
      </w:r>
      <w:r w:rsidRPr="009608D8">
        <w:rPr>
          <w:sz w:val="8"/>
        </w:rPr>
        <w:t xml:space="preserve"> </w:t>
      </w:r>
      <w:r w:rsidRPr="009608D8">
        <w:rPr>
          <w:rFonts w:eastAsia="Calibri"/>
          <w:sz w:val="8"/>
        </w:rPr>
        <w:t>there</w:t>
      </w:r>
      <w:r w:rsidRPr="009608D8">
        <w:rPr>
          <w:sz w:val="8"/>
        </w:rPr>
        <w:t xml:space="preserve"> </w:t>
      </w:r>
      <w:r w:rsidRPr="009608D8">
        <w:rPr>
          <w:rFonts w:eastAsia="Calibri"/>
          <w:sz w:val="8"/>
        </w:rPr>
        <w:t>could</w:t>
      </w:r>
      <w:r w:rsidRPr="009608D8">
        <w:rPr>
          <w:sz w:val="8"/>
        </w:rPr>
        <w:t xml:space="preserve"> </w:t>
      </w:r>
      <w:r w:rsidRPr="009608D8">
        <w:rPr>
          <w:rFonts w:eastAsia="Calibri"/>
          <w:sz w:val="8"/>
        </w:rPr>
        <w:t>be</w:t>
      </w:r>
      <w:r w:rsidRPr="009608D8">
        <w:rPr>
          <w:sz w:val="8"/>
        </w:rPr>
        <w:t xml:space="preserve"> </w:t>
      </w:r>
      <w:r w:rsidRPr="009608D8">
        <w:rPr>
          <w:rFonts w:eastAsia="Calibri"/>
          <w:sz w:val="8"/>
        </w:rPr>
        <w:t>so</w:t>
      </w:r>
      <w:r w:rsidRPr="009608D8">
        <w:rPr>
          <w:sz w:val="8"/>
        </w:rPr>
        <w:t xml:space="preserve"> </w:t>
      </w:r>
      <w:r w:rsidRPr="009608D8">
        <w:rPr>
          <w:rFonts w:eastAsia="Calibri"/>
          <w:sz w:val="8"/>
        </w:rPr>
        <w:t>many</w:t>
      </w:r>
      <w:r w:rsidRPr="009608D8">
        <w:rPr>
          <w:sz w:val="8"/>
        </w:rPr>
        <w:t xml:space="preserve"> </w:t>
      </w:r>
      <w:r w:rsidRPr="009608D8">
        <w:rPr>
          <w:rFonts w:eastAsia="Calibri"/>
          <w:sz w:val="8"/>
        </w:rPr>
        <w:t>generations</w:t>
      </w:r>
      <w:r w:rsidRPr="009608D8">
        <w:rPr>
          <w:sz w:val="8"/>
        </w:rPr>
        <w:t xml:space="preserve"> </w:t>
      </w:r>
      <w:r w:rsidRPr="009608D8">
        <w:rPr>
          <w:rFonts w:eastAsia="Calibri"/>
          <w:sz w:val="8"/>
        </w:rPr>
        <w:t>in</w:t>
      </w:r>
      <w:r w:rsidRPr="009608D8">
        <w:rPr>
          <w:sz w:val="8"/>
        </w:rPr>
        <w:t xml:space="preserve"> </w:t>
      </w:r>
      <w:r w:rsidRPr="009608D8">
        <w:rPr>
          <w:rFonts w:eastAsia="Calibri"/>
          <w:sz w:val="8"/>
        </w:rPr>
        <w:t>our</w:t>
      </w:r>
      <w:r w:rsidRPr="009608D8">
        <w:rPr>
          <w:sz w:val="8"/>
        </w:rPr>
        <w:t xml:space="preserve"> </w:t>
      </w:r>
      <w:r w:rsidRPr="009608D8">
        <w:rPr>
          <w:rFonts w:eastAsia="Calibri"/>
          <w:sz w:val="8"/>
        </w:rPr>
        <w:t>future</w:t>
      </w:r>
      <w:r w:rsidRPr="009608D8">
        <w:rPr>
          <w:sz w:val="8"/>
        </w:rPr>
        <w:t xml:space="preserve">, </w:t>
      </w:r>
      <w:r w:rsidRPr="009608D8">
        <w:rPr>
          <w:rStyle w:val="Emphasis"/>
          <w:rFonts w:eastAsia="Calibri"/>
        </w:rPr>
        <w:t>the</w:t>
      </w:r>
      <w:r w:rsidRPr="009608D8">
        <w:rPr>
          <w:rStyle w:val="Emphasis"/>
        </w:rPr>
        <w:t xml:space="preserve"> </w:t>
      </w:r>
      <w:r w:rsidRPr="009608D8">
        <w:rPr>
          <w:rStyle w:val="Emphasis"/>
          <w:rFonts w:eastAsia="Calibri"/>
        </w:rPr>
        <w:t>value</w:t>
      </w:r>
      <w:r w:rsidRPr="009608D8">
        <w:rPr>
          <w:rStyle w:val="Emphasis"/>
        </w:rPr>
        <w:t xml:space="preserve"> </w:t>
      </w:r>
      <w:r w:rsidRPr="009608D8">
        <w:rPr>
          <w:rStyle w:val="Emphasis"/>
          <w:rFonts w:eastAsia="Calibri"/>
        </w:rPr>
        <w:t>of</w:t>
      </w:r>
      <w:r w:rsidRPr="009608D8">
        <w:rPr>
          <w:rStyle w:val="Emphasis"/>
        </w:rPr>
        <w:t xml:space="preserve"> </w:t>
      </w:r>
      <w:r w:rsidRPr="009608D8">
        <w:rPr>
          <w:rStyle w:val="Emphasis"/>
          <w:rFonts w:eastAsia="Calibri"/>
        </w:rPr>
        <w:t>all</w:t>
      </w:r>
      <w:r w:rsidRPr="009608D8">
        <w:rPr>
          <w:rStyle w:val="Emphasis"/>
        </w:rPr>
        <w:t xml:space="preserve"> </w:t>
      </w:r>
      <w:r w:rsidRPr="009608D8">
        <w:rPr>
          <w:rStyle w:val="Emphasis"/>
          <w:rFonts w:eastAsia="Calibri"/>
        </w:rPr>
        <w:t>those</w:t>
      </w:r>
      <w:r w:rsidRPr="009608D8">
        <w:rPr>
          <w:rStyle w:val="Emphasis"/>
        </w:rPr>
        <w:t xml:space="preserve"> </w:t>
      </w:r>
      <w:r w:rsidRPr="009608D8">
        <w:rPr>
          <w:rStyle w:val="Emphasis"/>
          <w:rFonts w:eastAsia="Calibri"/>
        </w:rPr>
        <w:t>generations</w:t>
      </w:r>
      <w:r w:rsidRPr="009608D8">
        <w:rPr>
          <w:rStyle w:val="Emphasis"/>
        </w:rPr>
        <w:t xml:space="preserve"> </w:t>
      </w:r>
      <w:r w:rsidRPr="009608D8">
        <w:rPr>
          <w:rStyle w:val="Emphasis"/>
          <w:rFonts w:eastAsia="Calibri"/>
        </w:rPr>
        <w:t>together</w:t>
      </w:r>
      <w:r w:rsidRPr="009608D8">
        <w:rPr>
          <w:rStyle w:val="Emphasis"/>
        </w:rPr>
        <w:t xml:space="preserve"> </w:t>
      </w:r>
      <w:r w:rsidRPr="009608D8">
        <w:rPr>
          <w:rStyle w:val="Emphasis"/>
          <w:rFonts w:eastAsia="Calibri"/>
        </w:rPr>
        <w:t>greatly</w:t>
      </w:r>
      <w:r w:rsidRPr="009608D8">
        <w:rPr>
          <w:rStyle w:val="Emphasis"/>
        </w:rPr>
        <w:t xml:space="preserve"> </w:t>
      </w:r>
      <w:r w:rsidRPr="009608D8">
        <w:rPr>
          <w:rStyle w:val="Emphasis"/>
          <w:rFonts w:eastAsia="Calibri"/>
        </w:rPr>
        <w:t>exceeds</w:t>
      </w:r>
      <w:r w:rsidRPr="009608D8">
        <w:rPr>
          <w:rStyle w:val="Emphasis"/>
        </w:rPr>
        <w:t xml:space="preserve"> </w:t>
      </w:r>
      <w:r w:rsidRPr="009608D8">
        <w:rPr>
          <w:rStyle w:val="Emphasis"/>
          <w:rFonts w:eastAsia="Calibri"/>
        </w:rPr>
        <w:t>the</w:t>
      </w:r>
      <w:r w:rsidRPr="009608D8">
        <w:rPr>
          <w:rStyle w:val="Emphasis"/>
        </w:rPr>
        <w:t xml:space="preserve"> </w:t>
      </w:r>
      <w:r w:rsidRPr="009608D8">
        <w:rPr>
          <w:rStyle w:val="Emphasis"/>
          <w:rFonts w:eastAsia="Calibri"/>
        </w:rPr>
        <w:t>value</w:t>
      </w:r>
      <w:r w:rsidRPr="009608D8">
        <w:rPr>
          <w:rStyle w:val="Emphasis"/>
        </w:rPr>
        <w:t xml:space="preserve"> </w:t>
      </w:r>
      <w:r w:rsidRPr="009608D8">
        <w:rPr>
          <w:rStyle w:val="Emphasis"/>
          <w:rFonts w:eastAsia="Calibri"/>
        </w:rPr>
        <w:t>of</w:t>
      </w:r>
      <w:r w:rsidRPr="009608D8">
        <w:rPr>
          <w:rStyle w:val="Emphasis"/>
        </w:rPr>
        <w:t xml:space="preserve"> </w:t>
      </w:r>
      <w:r w:rsidRPr="009608D8">
        <w:rPr>
          <w:rStyle w:val="Emphasis"/>
          <w:rFonts w:eastAsia="Calibri"/>
        </w:rPr>
        <w:t>the</w:t>
      </w:r>
      <w:r w:rsidRPr="009608D8">
        <w:rPr>
          <w:rStyle w:val="Emphasis"/>
        </w:rPr>
        <w:t xml:space="preserve"> </w:t>
      </w:r>
      <w:r w:rsidRPr="009608D8">
        <w:rPr>
          <w:rStyle w:val="Emphasis"/>
          <w:rFonts w:eastAsia="Calibri"/>
        </w:rPr>
        <w:t>current</w:t>
      </w:r>
      <w:r w:rsidRPr="009608D8">
        <w:rPr>
          <w:rStyle w:val="Emphasis"/>
        </w:rPr>
        <w:t xml:space="preserve"> </w:t>
      </w:r>
      <w:r w:rsidRPr="009608D8">
        <w:rPr>
          <w:rStyle w:val="Emphasis"/>
          <w:rFonts w:eastAsia="Calibri"/>
        </w:rPr>
        <w:t>generation</w:t>
      </w:r>
      <w:r w:rsidRPr="009608D8">
        <w:rPr>
          <w:sz w:val="8"/>
        </w:rPr>
        <w:t>. (</w:t>
      </w:r>
      <w:r w:rsidRPr="009608D8">
        <w:rPr>
          <w:rFonts w:eastAsia="Calibri"/>
          <w:sz w:val="8"/>
        </w:rPr>
        <w:t>Beckstead</w:t>
      </w:r>
      <w:r w:rsidRPr="009608D8">
        <w:rPr>
          <w:sz w:val="8"/>
        </w:rPr>
        <w:t xml:space="preserve">, </w:t>
      </w:r>
      <w:r w:rsidRPr="009608D8">
        <w:rPr>
          <w:rFonts w:eastAsia="Calibri"/>
          <w:sz w:val="8"/>
        </w:rPr>
        <w:t>Singer</w:t>
      </w:r>
      <w:r w:rsidRPr="009608D8">
        <w:rPr>
          <w:sz w:val="8"/>
        </w:rPr>
        <w:t xml:space="preserve">, </w:t>
      </w:r>
      <w:r w:rsidRPr="009608D8">
        <w:rPr>
          <w:rFonts w:eastAsia="Calibri"/>
          <w:sz w:val="8"/>
        </w:rPr>
        <w:t>and</w:t>
      </w:r>
      <w:r w:rsidRPr="009608D8">
        <w:rPr>
          <w:sz w:val="8"/>
        </w:rPr>
        <w:t xml:space="preserve"> </w:t>
      </w:r>
      <w:r w:rsidRPr="009608D8">
        <w:rPr>
          <w:rFonts w:eastAsia="Calibri"/>
          <w:sz w:val="8"/>
        </w:rPr>
        <w:t>Wage</w:t>
      </w:r>
      <w:r w:rsidRPr="009608D8">
        <w:rPr>
          <w:sz w:val="8"/>
        </w:rPr>
        <w:t xml:space="preserve"> 2013) </w:t>
      </w:r>
      <w:r w:rsidRPr="009608D8">
        <w:rPr>
          <w:rFonts w:eastAsia="Calibri"/>
          <w:sz w:val="8"/>
        </w:rPr>
        <w:t>The</w:t>
      </w:r>
      <w:r w:rsidRPr="009608D8">
        <w:rPr>
          <w:sz w:val="8"/>
        </w:rPr>
        <w:t xml:space="preserve"> </w:t>
      </w:r>
      <w:r w:rsidRPr="009608D8">
        <w:rPr>
          <w:rFonts w:eastAsia="Calibri"/>
          <w:sz w:val="8"/>
        </w:rPr>
        <w:t>authors</w:t>
      </w:r>
      <w:r w:rsidRPr="009608D8">
        <w:rPr>
          <w:sz w:val="8"/>
        </w:rPr>
        <w:t xml:space="preserve"> </w:t>
      </w:r>
      <w:r w:rsidRPr="009608D8">
        <w:rPr>
          <w:rFonts w:eastAsia="Calibri"/>
          <w:sz w:val="8"/>
        </w:rPr>
        <w:t>are</w:t>
      </w:r>
      <w:r w:rsidRPr="009608D8">
        <w:rPr>
          <w:sz w:val="8"/>
        </w:rPr>
        <w:t xml:space="preserve"> </w:t>
      </w:r>
      <w:r w:rsidRPr="009608D8">
        <w:rPr>
          <w:rFonts w:eastAsia="Calibri"/>
          <w:sz w:val="8"/>
        </w:rPr>
        <w:t>making</w:t>
      </w:r>
      <w:r w:rsidRPr="009608D8">
        <w:rPr>
          <w:sz w:val="8"/>
        </w:rPr>
        <w:t xml:space="preserve"> </w:t>
      </w:r>
      <w:r w:rsidRPr="009608D8">
        <w:rPr>
          <w:rFonts w:eastAsia="Calibri"/>
          <w:sz w:val="8"/>
        </w:rPr>
        <w:t>two</w:t>
      </w:r>
      <w:r w:rsidRPr="009608D8">
        <w:rPr>
          <w:sz w:val="8"/>
        </w:rPr>
        <w:t xml:space="preserve"> </w:t>
      </w:r>
      <w:r w:rsidRPr="009608D8">
        <w:rPr>
          <w:rFonts w:eastAsia="Calibri"/>
          <w:sz w:val="8"/>
        </w:rPr>
        <w:t>claims</w:t>
      </w:r>
      <w:r w:rsidRPr="009608D8">
        <w:rPr>
          <w:sz w:val="8"/>
        </w:rPr>
        <w:t xml:space="preserve">. </w:t>
      </w:r>
      <w:r w:rsidRPr="009608D8">
        <w:rPr>
          <w:rFonts w:eastAsia="Calibri"/>
          <w:sz w:val="8"/>
        </w:rPr>
        <w:t>The</w:t>
      </w:r>
      <w:r w:rsidRPr="009608D8">
        <w:rPr>
          <w:sz w:val="8"/>
        </w:rPr>
        <w:t xml:space="preserve"> </w:t>
      </w:r>
      <w:r w:rsidRPr="009608D8">
        <w:rPr>
          <w:rFonts w:eastAsia="Calibri"/>
          <w:sz w:val="8"/>
        </w:rPr>
        <w:t>first</w:t>
      </w:r>
      <w:r w:rsidRPr="009608D8">
        <w:rPr>
          <w:sz w:val="8"/>
        </w:rPr>
        <w:t xml:space="preserve"> </w:t>
      </w:r>
      <w:r w:rsidRPr="009608D8">
        <w:rPr>
          <w:rFonts w:eastAsia="Calibri"/>
          <w:sz w:val="8"/>
        </w:rPr>
        <w:t>is</w:t>
      </w:r>
      <w:r w:rsidRPr="009608D8">
        <w:rPr>
          <w:sz w:val="8"/>
        </w:rPr>
        <w:t xml:space="preserve"> </w:t>
      </w:r>
      <w:r w:rsidRPr="009608D8">
        <w:rPr>
          <w:rFonts w:eastAsia="Calibri"/>
          <w:sz w:val="8"/>
        </w:rPr>
        <w:t>that</w:t>
      </w:r>
      <w:r w:rsidRPr="009608D8">
        <w:rPr>
          <w:sz w:val="8"/>
        </w:rPr>
        <w:t xml:space="preserve"> </w:t>
      </w:r>
      <w:r w:rsidRPr="009608D8">
        <w:rPr>
          <w:rStyle w:val="StyleUnderline"/>
          <w:rFonts w:eastAsia="Calibri"/>
        </w:rPr>
        <w:t>there</w:t>
      </w:r>
      <w:r w:rsidRPr="009608D8">
        <w:rPr>
          <w:rStyle w:val="StyleUnderline"/>
        </w:rPr>
        <w:t xml:space="preserve"> </w:t>
      </w:r>
      <w:r w:rsidRPr="009608D8">
        <w:rPr>
          <w:rStyle w:val="StyleUnderline"/>
          <w:rFonts w:eastAsia="Calibri"/>
        </w:rPr>
        <w:t>is</w:t>
      </w:r>
      <w:r w:rsidRPr="009608D8">
        <w:rPr>
          <w:rStyle w:val="StyleUnderline"/>
        </w:rPr>
        <w:t xml:space="preserve"> </w:t>
      </w:r>
      <w:r w:rsidRPr="009608D8">
        <w:rPr>
          <w:rStyle w:val="StyleUnderline"/>
          <w:rFonts w:eastAsia="Calibri"/>
        </w:rPr>
        <w:t>value</w:t>
      </w:r>
      <w:r w:rsidRPr="009608D8">
        <w:rPr>
          <w:rStyle w:val="StyleUnderline"/>
        </w:rPr>
        <w:t xml:space="preserve"> </w:t>
      </w:r>
      <w:r w:rsidRPr="009608D8">
        <w:rPr>
          <w:rStyle w:val="StyleUnderline"/>
          <w:rFonts w:eastAsia="Calibri"/>
        </w:rPr>
        <w:t>in</w:t>
      </w:r>
      <w:r w:rsidRPr="009608D8">
        <w:rPr>
          <w:rStyle w:val="StyleUnderline"/>
        </w:rPr>
        <w:t xml:space="preserve"> </w:t>
      </w:r>
      <w:r w:rsidRPr="009608D8">
        <w:rPr>
          <w:rStyle w:val="StyleUnderline"/>
          <w:rFonts w:eastAsia="Calibri"/>
        </w:rPr>
        <w:t>human</w:t>
      </w:r>
      <w:r w:rsidRPr="009608D8">
        <w:rPr>
          <w:rStyle w:val="StyleUnderline"/>
        </w:rPr>
        <w:t xml:space="preserve"> </w:t>
      </w:r>
      <w:r w:rsidRPr="009608D8">
        <w:rPr>
          <w:rStyle w:val="StyleUnderline"/>
          <w:rFonts w:eastAsia="Calibri"/>
        </w:rPr>
        <w:t>life</w:t>
      </w:r>
      <w:r w:rsidRPr="009608D8">
        <w:rPr>
          <w:rStyle w:val="StyleUnderline"/>
        </w:rPr>
        <w:t xml:space="preserve"> </w:t>
      </w:r>
      <w:r w:rsidRPr="009608D8">
        <w:rPr>
          <w:rStyle w:val="StyleUnderline"/>
          <w:rFonts w:eastAsia="Calibri"/>
        </w:rPr>
        <w:t>and</w:t>
      </w:r>
      <w:r w:rsidRPr="009608D8">
        <w:rPr>
          <w:sz w:val="8"/>
        </w:rPr>
        <w:t xml:space="preserve"> </w:t>
      </w:r>
      <w:r w:rsidRPr="009608D8">
        <w:rPr>
          <w:rFonts w:eastAsia="Calibri"/>
          <w:sz w:val="8"/>
        </w:rPr>
        <w:t>also</w:t>
      </w:r>
      <w:r w:rsidRPr="009608D8">
        <w:rPr>
          <w:sz w:val="8"/>
        </w:rPr>
        <w:t xml:space="preserve"> </w:t>
      </w:r>
      <w:r w:rsidRPr="009608D8">
        <w:rPr>
          <w:rStyle w:val="StyleUnderline"/>
          <w:rFonts w:eastAsia="Calibri"/>
        </w:rPr>
        <w:t>something</w:t>
      </w:r>
      <w:r w:rsidRPr="009608D8">
        <w:rPr>
          <w:rStyle w:val="StyleUnderline"/>
        </w:rPr>
        <w:t xml:space="preserve"> </w:t>
      </w:r>
      <w:r w:rsidRPr="009608D8">
        <w:rPr>
          <w:rStyle w:val="StyleUnderline"/>
          <w:rFonts w:eastAsia="Calibri"/>
        </w:rPr>
        <w:t>valuable</w:t>
      </w:r>
      <w:r w:rsidRPr="009608D8">
        <w:rPr>
          <w:rStyle w:val="StyleUnderline"/>
        </w:rPr>
        <w:t xml:space="preserve"> </w:t>
      </w:r>
      <w:r w:rsidRPr="009608D8">
        <w:rPr>
          <w:rStyle w:val="StyleUnderline"/>
          <w:rFonts w:eastAsia="Calibri"/>
        </w:rPr>
        <w:t>about</w:t>
      </w:r>
      <w:r w:rsidRPr="009608D8">
        <w:rPr>
          <w:rStyle w:val="StyleUnderline"/>
        </w:rPr>
        <w:t xml:space="preserve"> </w:t>
      </w:r>
      <w:r w:rsidRPr="009608D8">
        <w:rPr>
          <w:rStyle w:val="StyleUnderline"/>
          <w:rFonts w:eastAsia="Calibri"/>
        </w:rPr>
        <w:t>creating</w:t>
      </w:r>
      <w:r w:rsidRPr="009608D8">
        <w:rPr>
          <w:rStyle w:val="StyleUnderline"/>
        </w:rPr>
        <w:t xml:space="preserve"> </w:t>
      </w:r>
      <w:r w:rsidRPr="009608D8">
        <w:rPr>
          <w:rStyle w:val="StyleUnderline"/>
          <w:rFonts w:eastAsia="Calibri"/>
        </w:rPr>
        <w:t>future</w:t>
      </w:r>
      <w:r w:rsidRPr="009608D8">
        <w:rPr>
          <w:rStyle w:val="StyleUnderline"/>
        </w:rPr>
        <w:t xml:space="preserve"> </w:t>
      </w:r>
      <w:r w:rsidRPr="009608D8">
        <w:rPr>
          <w:rStyle w:val="StyleUnderline"/>
          <w:rFonts w:eastAsia="Calibri"/>
        </w:rPr>
        <w:t>people</w:t>
      </w:r>
      <w:r w:rsidRPr="009608D8">
        <w:rPr>
          <w:sz w:val="8"/>
        </w:rPr>
        <w:t xml:space="preserve"> </w:t>
      </w:r>
      <w:r w:rsidRPr="009608D8">
        <w:rPr>
          <w:rFonts w:eastAsia="Calibri"/>
          <w:sz w:val="8"/>
        </w:rPr>
        <w:t>which</w:t>
      </w:r>
      <w:r w:rsidRPr="009608D8">
        <w:rPr>
          <w:sz w:val="8"/>
        </w:rPr>
        <w:t xml:space="preserve"> </w:t>
      </w:r>
      <w:r w:rsidRPr="009608D8">
        <w:rPr>
          <w:rFonts w:eastAsia="Calibri"/>
          <w:sz w:val="8"/>
        </w:rPr>
        <w:t>gives</w:t>
      </w:r>
      <w:r w:rsidRPr="009608D8">
        <w:rPr>
          <w:sz w:val="8"/>
        </w:rPr>
        <w:t xml:space="preserve"> </w:t>
      </w:r>
      <w:r w:rsidRPr="009608D8">
        <w:rPr>
          <w:rFonts w:eastAsia="Calibri"/>
          <w:sz w:val="8"/>
        </w:rPr>
        <w:t>us</w:t>
      </w:r>
      <w:r w:rsidRPr="009608D8">
        <w:rPr>
          <w:sz w:val="8"/>
        </w:rPr>
        <w:t xml:space="preserve"> </w:t>
      </w:r>
      <w:r w:rsidRPr="009608D8">
        <w:rPr>
          <w:rFonts w:eastAsia="Calibri"/>
          <w:sz w:val="8"/>
        </w:rPr>
        <w:t>a</w:t>
      </w:r>
      <w:r w:rsidRPr="009608D8">
        <w:rPr>
          <w:sz w:val="8"/>
        </w:rPr>
        <w:t xml:space="preserve"> </w:t>
      </w:r>
      <w:r w:rsidRPr="009608D8">
        <w:rPr>
          <w:rFonts w:eastAsia="Calibri"/>
          <w:sz w:val="8"/>
        </w:rPr>
        <w:t>reason</w:t>
      </w:r>
      <w:r w:rsidRPr="009608D8">
        <w:rPr>
          <w:sz w:val="8"/>
        </w:rPr>
        <w:t xml:space="preserve"> </w:t>
      </w:r>
      <w:r w:rsidRPr="009608D8">
        <w:rPr>
          <w:rFonts w:eastAsia="Calibri"/>
          <w:sz w:val="8"/>
        </w:rPr>
        <w:t>to</w:t>
      </w:r>
      <w:r w:rsidRPr="009608D8">
        <w:rPr>
          <w:sz w:val="8"/>
        </w:rPr>
        <w:t xml:space="preserve"> </w:t>
      </w:r>
      <w:r w:rsidRPr="009608D8">
        <w:rPr>
          <w:rFonts w:eastAsia="Calibri"/>
          <w:sz w:val="8"/>
        </w:rPr>
        <w:t>do</w:t>
      </w:r>
      <w:r w:rsidRPr="009608D8">
        <w:rPr>
          <w:sz w:val="8"/>
        </w:rPr>
        <w:t xml:space="preserve"> </w:t>
      </w:r>
      <w:r w:rsidRPr="009608D8">
        <w:rPr>
          <w:rFonts w:eastAsia="Calibri"/>
          <w:sz w:val="8"/>
        </w:rPr>
        <w:t>so</w:t>
      </w:r>
      <w:r w:rsidRPr="009608D8">
        <w:rPr>
          <w:sz w:val="8"/>
        </w:rPr>
        <w:t xml:space="preserve">; </w:t>
      </w:r>
      <w:r w:rsidRPr="009608D8">
        <w:rPr>
          <w:rFonts w:eastAsia="Calibri"/>
          <w:sz w:val="8"/>
        </w:rPr>
        <w:t>furthermore</w:t>
      </w:r>
      <w:r w:rsidRPr="009608D8">
        <w:rPr>
          <w:sz w:val="8"/>
        </w:rPr>
        <w:t xml:space="preserve">, </w:t>
      </w:r>
      <w:r w:rsidRPr="009608D8">
        <w:rPr>
          <w:rFonts w:eastAsia="Calibri"/>
          <w:sz w:val="8"/>
        </w:rPr>
        <w:t>it</w:t>
      </w:r>
      <w:r w:rsidRPr="009608D8">
        <w:rPr>
          <w:sz w:val="8"/>
        </w:rPr>
        <w:t xml:space="preserve"> </w:t>
      </w:r>
      <w:r w:rsidRPr="009608D8">
        <w:rPr>
          <w:rFonts w:eastAsia="Calibri"/>
          <w:sz w:val="8"/>
        </w:rPr>
        <w:t>would</w:t>
      </w:r>
      <w:r w:rsidRPr="009608D8">
        <w:rPr>
          <w:sz w:val="8"/>
        </w:rPr>
        <w:t xml:space="preserve"> </w:t>
      </w:r>
      <w:r w:rsidRPr="009608D8">
        <w:rPr>
          <w:rFonts w:eastAsia="Calibri"/>
          <w:sz w:val="8"/>
        </w:rPr>
        <w:t>be</w:t>
      </w:r>
      <w:r w:rsidRPr="009608D8">
        <w:rPr>
          <w:sz w:val="8"/>
        </w:rPr>
        <w:t xml:space="preserve"> </w:t>
      </w:r>
      <w:r w:rsidRPr="009608D8">
        <w:rPr>
          <w:rFonts w:eastAsia="Calibri"/>
          <w:sz w:val="8"/>
        </w:rPr>
        <w:t>a</w:t>
      </w:r>
      <w:r w:rsidRPr="009608D8">
        <w:rPr>
          <w:sz w:val="8"/>
        </w:rPr>
        <w:t xml:space="preserve"> </w:t>
      </w:r>
      <w:r w:rsidRPr="009608D8">
        <w:rPr>
          <w:rFonts w:eastAsia="Calibri"/>
          <w:sz w:val="8"/>
        </w:rPr>
        <w:t>very</w:t>
      </w:r>
      <w:r w:rsidRPr="009608D8">
        <w:rPr>
          <w:sz w:val="8"/>
        </w:rPr>
        <w:t xml:space="preserve"> </w:t>
      </w:r>
      <w:r w:rsidRPr="009608D8">
        <w:rPr>
          <w:rFonts w:eastAsia="Calibri"/>
          <w:sz w:val="8"/>
        </w:rPr>
        <w:t>bad</w:t>
      </w:r>
      <w:r w:rsidRPr="009608D8">
        <w:rPr>
          <w:sz w:val="8"/>
        </w:rPr>
        <w:t xml:space="preserve"> </w:t>
      </w:r>
      <w:r w:rsidRPr="009608D8">
        <w:rPr>
          <w:rFonts w:eastAsia="Calibri"/>
          <w:sz w:val="8"/>
        </w:rPr>
        <w:t>thing</w:t>
      </w:r>
      <w:r w:rsidRPr="009608D8">
        <w:rPr>
          <w:sz w:val="8"/>
        </w:rPr>
        <w:t xml:space="preserve"> </w:t>
      </w:r>
      <w:r w:rsidRPr="009608D8">
        <w:rPr>
          <w:rFonts w:eastAsia="Calibri"/>
          <w:sz w:val="8"/>
        </w:rPr>
        <w:t>if</w:t>
      </w:r>
      <w:r w:rsidRPr="009608D8">
        <w:rPr>
          <w:sz w:val="8"/>
        </w:rPr>
        <w:t xml:space="preserve"> </w:t>
      </w:r>
      <w:r w:rsidRPr="009608D8">
        <w:rPr>
          <w:rFonts w:eastAsia="Calibri"/>
          <w:sz w:val="8"/>
        </w:rPr>
        <w:t>we</w:t>
      </w:r>
      <w:r w:rsidRPr="009608D8">
        <w:rPr>
          <w:sz w:val="8"/>
        </w:rPr>
        <w:t xml:space="preserve"> </w:t>
      </w:r>
      <w:r w:rsidRPr="009608D8">
        <w:rPr>
          <w:rFonts w:eastAsia="Calibri"/>
          <w:sz w:val="8"/>
        </w:rPr>
        <w:t>did</w:t>
      </w:r>
      <w:r w:rsidRPr="009608D8">
        <w:rPr>
          <w:sz w:val="8"/>
        </w:rPr>
        <w:t xml:space="preserve"> </w:t>
      </w:r>
      <w:r w:rsidRPr="009608D8">
        <w:rPr>
          <w:rFonts w:eastAsia="Calibri"/>
          <w:sz w:val="8"/>
        </w:rPr>
        <w:t>not</w:t>
      </w:r>
      <w:r w:rsidRPr="009608D8">
        <w:rPr>
          <w:sz w:val="8"/>
        </w:rPr>
        <w:t xml:space="preserve"> </w:t>
      </w:r>
      <w:r w:rsidRPr="009608D8">
        <w:rPr>
          <w:rFonts w:eastAsia="Calibri"/>
          <w:sz w:val="8"/>
        </w:rPr>
        <w:t>do</w:t>
      </w:r>
      <w:r w:rsidRPr="009608D8">
        <w:rPr>
          <w:sz w:val="8"/>
        </w:rPr>
        <w:t xml:space="preserve"> </w:t>
      </w:r>
      <w:r w:rsidRPr="009608D8">
        <w:rPr>
          <w:rFonts w:eastAsia="Calibri"/>
          <w:sz w:val="8"/>
        </w:rPr>
        <w:t>so</w:t>
      </w:r>
      <w:r w:rsidRPr="009608D8">
        <w:rPr>
          <w:sz w:val="8"/>
        </w:rPr>
        <w:t xml:space="preserve">. </w:t>
      </w:r>
      <w:r w:rsidRPr="009608D8">
        <w:rPr>
          <w:rFonts w:eastAsia="Calibri"/>
          <w:sz w:val="8"/>
        </w:rPr>
        <w:t>The</w:t>
      </w:r>
      <w:r w:rsidRPr="009608D8">
        <w:rPr>
          <w:sz w:val="8"/>
        </w:rPr>
        <w:t xml:space="preserve"> </w:t>
      </w:r>
      <w:r w:rsidRPr="009608D8">
        <w:rPr>
          <w:rFonts w:eastAsia="Calibri"/>
          <w:sz w:val="8"/>
        </w:rPr>
        <w:t>second</w:t>
      </w:r>
      <w:r w:rsidRPr="009608D8">
        <w:rPr>
          <w:sz w:val="8"/>
        </w:rPr>
        <w:t xml:space="preserve"> </w:t>
      </w:r>
      <w:r w:rsidRPr="009608D8">
        <w:rPr>
          <w:rFonts w:eastAsia="Calibri"/>
          <w:sz w:val="8"/>
        </w:rPr>
        <w:t>is</w:t>
      </w:r>
      <w:r w:rsidRPr="009608D8">
        <w:rPr>
          <w:sz w:val="8"/>
        </w:rPr>
        <w:t xml:space="preserve"> </w:t>
      </w:r>
      <w:r w:rsidRPr="009608D8">
        <w:rPr>
          <w:rFonts w:eastAsia="Calibri"/>
          <w:sz w:val="8"/>
        </w:rPr>
        <w:t>that</w:t>
      </w:r>
      <w:r w:rsidRPr="009608D8">
        <w:rPr>
          <w:sz w:val="8"/>
        </w:rPr>
        <w:t xml:space="preserve">, </w:t>
      </w:r>
      <w:r w:rsidRPr="009608D8">
        <w:rPr>
          <w:rFonts w:eastAsia="Calibri"/>
          <w:sz w:val="8"/>
        </w:rPr>
        <w:t>not</w:t>
      </w:r>
      <w:r w:rsidRPr="009608D8">
        <w:rPr>
          <w:sz w:val="8"/>
        </w:rPr>
        <w:t xml:space="preserve"> </w:t>
      </w:r>
      <w:r w:rsidRPr="009608D8">
        <w:rPr>
          <w:rFonts w:eastAsia="Calibri"/>
          <w:sz w:val="8"/>
        </w:rPr>
        <w:t>only</w:t>
      </w:r>
      <w:r w:rsidRPr="009608D8">
        <w:rPr>
          <w:sz w:val="8"/>
        </w:rPr>
        <w:t xml:space="preserve"> </w:t>
      </w:r>
      <w:r w:rsidRPr="009608D8">
        <w:rPr>
          <w:rFonts w:eastAsia="Calibri"/>
          <w:sz w:val="8"/>
        </w:rPr>
        <w:t>would</w:t>
      </w:r>
      <w:r w:rsidRPr="009608D8">
        <w:rPr>
          <w:sz w:val="8"/>
        </w:rPr>
        <w:t xml:space="preserve"> </w:t>
      </w:r>
      <w:r w:rsidRPr="009608D8">
        <w:rPr>
          <w:rFonts w:eastAsia="Calibri"/>
          <w:sz w:val="8"/>
        </w:rPr>
        <w:t>it</w:t>
      </w:r>
      <w:r w:rsidRPr="009608D8">
        <w:rPr>
          <w:sz w:val="8"/>
        </w:rPr>
        <w:t xml:space="preserve"> </w:t>
      </w:r>
      <w:r w:rsidRPr="009608D8">
        <w:rPr>
          <w:rFonts w:eastAsia="Calibri"/>
          <w:sz w:val="8"/>
        </w:rPr>
        <w:t>be</w:t>
      </w:r>
      <w:r w:rsidRPr="009608D8">
        <w:rPr>
          <w:sz w:val="8"/>
        </w:rPr>
        <w:t xml:space="preserve"> </w:t>
      </w:r>
      <w:r w:rsidRPr="009608D8">
        <w:rPr>
          <w:rFonts w:eastAsia="Calibri"/>
          <w:sz w:val="8"/>
        </w:rPr>
        <w:t>a</w:t>
      </w:r>
      <w:r w:rsidRPr="009608D8">
        <w:rPr>
          <w:sz w:val="8"/>
        </w:rPr>
        <w:t xml:space="preserve"> </w:t>
      </w:r>
      <w:r w:rsidRPr="009608D8">
        <w:rPr>
          <w:rFonts w:eastAsia="Calibri"/>
          <w:sz w:val="8"/>
        </w:rPr>
        <w:t>bad</w:t>
      </w:r>
      <w:r w:rsidRPr="009608D8">
        <w:rPr>
          <w:sz w:val="8"/>
        </w:rPr>
        <w:t xml:space="preserve"> </w:t>
      </w:r>
      <w:r w:rsidRPr="009608D8">
        <w:rPr>
          <w:rFonts w:eastAsia="Calibri"/>
          <w:sz w:val="8"/>
        </w:rPr>
        <w:t>thing</w:t>
      </w:r>
      <w:r w:rsidRPr="009608D8">
        <w:rPr>
          <w:sz w:val="8"/>
        </w:rPr>
        <w:t xml:space="preserve"> </w:t>
      </w:r>
      <w:r w:rsidRPr="009608D8">
        <w:rPr>
          <w:rFonts w:eastAsia="Calibri"/>
          <w:sz w:val="8"/>
        </w:rPr>
        <w:t>for</w:t>
      </w:r>
      <w:r w:rsidRPr="009608D8">
        <w:rPr>
          <w:sz w:val="8"/>
        </w:rPr>
        <w:t xml:space="preserve"> </w:t>
      </w:r>
      <w:r w:rsidRPr="009608D8">
        <w:rPr>
          <w:rFonts w:eastAsia="Calibri"/>
          <w:sz w:val="8"/>
        </w:rPr>
        <w:t>there</w:t>
      </w:r>
      <w:r w:rsidRPr="009608D8">
        <w:rPr>
          <w:sz w:val="8"/>
        </w:rPr>
        <w:t xml:space="preserve"> </w:t>
      </w:r>
      <w:r w:rsidRPr="009608D8">
        <w:rPr>
          <w:rFonts w:eastAsia="Calibri"/>
          <w:sz w:val="8"/>
        </w:rPr>
        <w:t>to</w:t>
      </w:r>
      <w:r w:rsidRPr="009608D8">
        <w:rPr>
          <w:sz w:val="8"/>
        </w:rPr>
        <w:t xml:space="preserve"> </w:t>
      </w:r>
      <w:r w:rsidRPr="009608D8">
        <w:rPr>
          <w:rFonts w:eastAsia="Calibri"/>
          <w:sz w:val="8"/>
        </w:rPr>
        <w:t>be</w:t>
      </w:r>
      <w:r w:rsidRPr="009608D8">
        <w:rPr>
          <w:sz w:val="8"/>
        </w:rPr>
        <w:t xml:space="preserve"> </w:t>
      </w:r>
      <w:r w:rsidRPr="009608D8">
        <w:rPr>
          <w:rFonts w:eastAsia="Calibri"/>
          <w:sz w:val="8"/>
        </w:rPr>
        <w:t>no</w:t>
      </w:r>
      <w:r w:rsidRPr="009608D8">
        <w:rPr>
          <w:sz w:val="8"/>
        </w:rPr>
        <w:t xml:space="preserve"> </w:t>
      </w:r>
      <w:r w:rsidRPr="009608D8">
        <w:rPr>
          <w:rFonts w:eastAsia="Calibri"/>
          <w:sz w:val="8"/>
        </w:rPr>
        <w:t>future</w:t>
      </w:r>
      <w:r w:rsidRPr="009608D8">
        <w:rPr>
          <w:sz w:val="8"/>
        </w:rPr>
        <w:t xml:space="preserve"> </w:t>
      </w:r>
      <w:r w:rsidRPr="009608D8">
        <w:rPr>
          <w:rFonts w:eastAsia="Calibri"/>
          <w:sz w:val="8"/>
        </w:rPr>
        <w:t>people</w:t>
      </w:r>
      <w:r w:rsidRPr="009608D8">
        <w:rPr>
          <w:sz w:val="8"/>
        </w:rPr>
        <w:t xml:space="preserve">, </w:t>
      </w:r>
      <w:r w:rsidRPr="009608D8">
        <w:rPr>
          <w:rFonts w:eastAsia="Calibri"/>
          <w:sz w:val="8"/>
        </w:rPr>
        <w:t>but</w:t>
      </w:r>
      <w:r w:rsidRPr="009608D8">
        <w:rPr>
          <w:sz w:val="8"/>
        </w:rPr>
        <w:t xml:space="preserve"> </w:t>
      </w:r>
      <w:r w:rsidRPr="009608D8">
        <w:rPr>
          <w:rFonts w:eastAsia="Calibri"/>
          <w:sz w:val="8"/>
        </w:rPr>
        <w:t>it</w:t>
      </w:r>
      <w:r w:rsidRPr="009608D8">
        <w:rPr>
          <w:sz w:val="8"/>
        </w:rPr>
        <w:t xml:space="preserve"> </w:t>
      </w:r>
      <w:r w:rsidRPr="009608D8">
        <w:rPr>
          <w:rFonts w:eastAsia="Calibri"/>
          <w:sz w:val="8"/>
        </w:rPr>
        <w:t>would</w:t>
      </w:r>
      <w:r w:rsidRPr="009608D8">
        <w:rPr>
          <w:sz w:val="8"/>
        </w:rPr>
        <w:t xml:space="preserve"> </w:t>
      </w:r>
      <w:r w:rsidRPr="009608D8">
        <w:rPr>
          <w:rFonts w:eastAsia="Calibri"/>
          <w:sz w:val="8"/>
        </w:rPr>
        <w:t>actually</w:t>
      </w:r>
      <w:r w:rsidRPr="009608D8">
        <w:rPr>
          <w:sz w:val="8"/>
        </w:rPr>
        <w:t xml:space="preserve"> </w:t>
      </w:r>
      <w:r w:rsidRPr="009608D8">
        <w:rPr>
          <w:rFonts w:eastAsia="Calibri"/>
          <w:sz w:val="8"/>
        </w:rPr>
        <w:t>be</w:t>
      </w:r>
      <w:r w:rsidRPr="009608D8">
        <w:rPr>
          <w:sz w:val="8"/>
        </w:rPr>
        <w:t xml:space="preserve"> </w:t>
      </w:r>
      <w:r w:rsidRPr="009608D8">
        <w:rPr>
          <w:rFonts w:eastAsia="Calibri"/>
          <w:sz w:val="8"/>
        </w:rPr>
        <w:t>the</w:t>
      </w:r>
      <w:r w:rsidRPr="009608D8">
        <w:rPr>
          <w:sz w:val="8"/>
        </w:rPr>
        <w:t xml:space="preserve"> </w:t>
      </w:r>
      <w:r w:rsidRPr="009608D8">
        <w:rPr>
          <w:rFonts w:eastAsia="Calibri"/>
          <w:sz w:val="8"/>
        </w:rPr>
        <w:t>worst</w:t>
      </w:r>
      <w:r w:rsidRPr="009608D8">
        <w:rPr>
          <w:sz w:val="8"/>
        </w:rPr>
        <w:t xml:space="preserve"> </w:t>
      </w:r>
      <w:r w:rsidRPr="009608D8">
        <w:rPr>
          <w:rFonts w:eastAsia="Calibri"/>
          <w:sz w:val="8"/>
        </w:rPr>
        <w:t>thing</w:t>
      </w:r>
      <w:r w:rsidRPr="009608D8">
        <w:rPr>
          <w:sz w:val="8"/>
        </w:rPr>
        <w:t xml:space="preserve"> </w:t>
      </w:r>
      <w:r w:rsidRPr="009608D8">
        <w:rPr>
          <w:rFonts w:eastAsia="Calibri"/>
          <w:sz w:val="8"/>
        </w:rPr>
        <w:t>about</w:t>
      </w:r>
      <w:r w:rsidRPr="009608D8">
        <w:rPr>
          <w:sz w:val="8"/>
        </w:rPr>
        <w:t xml:space="preserve"> </w:t>
      </w:r>
      <w:r w:rsidRPr="009608D8">
        <w:rPr>
          <w:rFonts w:eastAsia="Calibri"/>
          <w:sz w:val="8"/>
        </w:rPr>
        <w:t>extinction</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ever</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brought</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currently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w:t>
      </w:r>
      <w:r w:rsidRPr="00AE4834">
        <w:rPr>
          <w:rFonts w:eastAsia="Calibri"/>
          <w:sz w:val="8"/>
        </w:rPr>
        <w: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proofErr w:type="gramStart"/>
      <w:r w:rsidRPr="00AE4834">
        <w:rPr>
          <w:rFonts w:eastAsia="Calibri"/>
          <w:sz w:val="8"/>
        </w:rPr>
        <w:t>latter</w:t>
      </w:r>
      <w:r w:rsidRPr="00AE4834">
        <w:rPr>
          <w:sz w:val="8"/>
        </w:rPr>
        <w:t>’</w:t>
      </w:r>
      <w:r w:rsidRPr="00AE4834">
        <w:rPr>
          <w:rFonts w:eastAsia="Calibri"/>
          <w:sz w:val="8"/>
        </w:rPr>
        <w:t>s</w:t>
      </w:r>
      <w:proofErr w:type="gramEnd"/>
      <w:r w:rsidRPr="00AE4834">
        <w:rPr>
          <w:sz w:val="8"/>
        </w:rPr>
        <w:t xml:space="preserve">. </w:t>
      </w:r>
      <w:r w:rsidRPr="00AE4834">
        <w:rPr>
          <w:rFonts w:eastAsia="Calibri"/>
          <w:sz w:val="8"/>
        </w:rPr>
        <w:t>Both</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intrinsic</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makes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assumption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lived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accrued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suffering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w:t>
      </w:r>
      <w:r w:rsidRPr="00AE4834">
        <w:rPr>
          <w:rFonts w:eastAsia="Calibri"/>
          <w:sz w:val="8"/>
        </w:rPr>
        <w:t>known</w:t>
      </w:r>
      <w:r w:rsidRPr="00AE4834">
        <w:rPr>
          <w:sz w:val="8"/>
        </w:rPr>
        <w:t xml:space="preserve"> </w:t>
      </w:r>
      <w:r w:rsidRPr="00AE4834">
        <w:rPr>
          <w:rFonts w:eastAsia="Calibri"/>
          <w:sz w:val="8"/>
        </w:rPr>
        <w:t>author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prominent</w:t>
      </w:r>
      <w:r w:rsidRPr="00AE4834">
        <w:rPr>
          <w:sz w:val="8"/>
        </w:rPr>
        <w:t xml:space="preserve"> </w:t>
      </w:r>
      <w:r w:rsidRPr="00AE4834">
        <w:rPr>
          <w:rFonts w:eastAsia="Calibri"/>
          <w:sz w:val="8"/>
        </w:rPr>
        <w:t>utilitarian</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surprising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utilitarians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implicitly</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seem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imply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intuition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Stephen</w:t>
      </w:r>
      <w:r w:rsidRPr="00AE4834">
        <w:rPr>
          <w:sz w:val="8"/>
        </w:rPr>
        <w:t xml:space="preserve"> </w:t>
      </w:r>
      <w:r w:rsidRPr="00AE4834">
        <w:rPr>
          <w:rFonts w:eastAsia="Calibri"/>
          <w:sz w:val="8"/>
        </w:rPr>
        <w:t>Gardiner</w:t>
      </w:r>
      <w:r w:rsidRPr="00AE4834">
        <w:rPr>
          <w:sz w:val="8"/>
        </w:rPr>
        <w:t xml:space="preserve"> (2009) </w:t>
      </w:r>
      <w:r w:rsidRPr="00AE4834">
        <w:rPr>
          <w:rFonts w:eastAsia="Calibri"/>
          <w:sz w:val="8"/>
        </w:rPr>
        <w:t>and</w:t>
      </w:r>
      <w:r w:rsidRPr="00AE4834">
        <w:rPr>
          <w:sz w:val="8"/>
        </w:rPr>
        <w:t xml:space="preserve"> </w:t>
      </w:r>
      <w:r w:rsidRPr="00AE4834">
        <w:rPr>
          <w:rFonts w:eastAsia="Calibri"/>
          <w:sz w:val="8"/>
        </w:rPr>
        <w:t>Martin</w:t>
      </w:r>
      <w:r w:rsidRPr="00AE4834">
        <w:rPr>
          <w:sz w:val="8"/>
        </w:rPr>
        <w:t xml:space="preserve"> </w:t>
      </w:r>
      <w:r w:rsidRPr="00AE4834">
        <w:rPr>
          <w:rFonts w:eastAsia="Calibri"/>
          <w:sz w:val="8"/>
        </w:rPr>
        <w:t>O</w:t>
      </w:r>
      <w:r w:rsidRPr="00AE4834">
        <w:rPr>
          <w:sz w:val="8"/>
        </w:rPr>
        <w:t>’</w:t>
      </w:r>
      <w:r w:rsidRPr="00AE4834">
        <w:rPr>
          <w:rFonts w:eastAsia="Calibri"/>
          <w:sz w:val="8"/>
        </w:rPr>
        <w:t>Neill</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correspondence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sympathetic</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contract</w:t>
      </w:r>
      <w:r w:rsidRPr="00AE4834">
        <w:rPr>
          <w:sz w:val="8"/>
        </w:rPr>
        <w:t xml:space="preserve"> </w:t>
      </w:r>
      <w:r w:rsidRPr="00AE4834">
        <w:rPr>
          <w:rFonts w:eastAsia="Calibri"/>
          <w:sz w:val="8"/>
        </w:rPr>
        <w:t>theory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intuitive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should</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plausible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non</w:t>
      </w:r>
      <w:r w:rsidRPr="00AE4834">
        <w:rPr>
          <w:sz w:val="8"/>
        </w:rPr>
        <w:t>-</w:t>
      </w:r>
      <w:r w:rsidRPr="00AE4834">
        <w:rPr>
          <w:rFonts w:eastAsia="Calibri"/>
          <w:sz w:val="8"/>
        </w:rPr>
        <w:t>philosophers</w:t>
      </w:r>
      <w:r w:rsidRPr="00AE4834">
        <w:rPr>
          <w:sz w:val="8"/>
        </w:rPr>
        <w:t xml:space="preserve"> </w:t>
      </w:r>
      <w:r w:rsidRPr="00AE4834">
        <w:rPr>
          <w:rFonts w:eastAsia="Calibri"/>
          <w:sz w:val="8"/>
        </w:rPr>
        <w:t>alike</w:t>
      </w:r>
      <w:r w:rsidRPr="00AE4834">
        <w:rPr>
          <w:sz w:val="8"/>
        </w:rPr>
        <w:t xml:space="preserve">) </w:t>
      </w:r>
      <w:r w:rsidRPr="00AE4834">
        <w:rPr>
          <w:rFonts w:eastAsia="Calibri"/>
          <w:sz w:val="8"/>
        </w:rPr>
        <w:t>probably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intuition</w:t>
      </w:r>
      <w:r w:rsidRPr="00AE4834">
        <w:rPr>
          <w:sz w:val="8"/>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talk</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prevented</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saying</w:t>
      </w:r>
      <w:r w:rsidRPr="00AE4834">
        <w:rPr>
          <w:rStyle w:val="StyleUnderline"/>
        </w:rPr>
        <w:t xml:space="preserve"> </w:t>
      </w:r>
      <w:r w:rsidRPr="00AE4834">
        <w:rPr>
          <w:rStyle w:val="StyleUnderline"/>
          <w:rFonts w:eastAsia="Calibri"/>
        </w:rPr>
        <w:t>that</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Style w:val="StyleUnderline"/>
          <w:rFonts w:eastAsia="Calibri"/>
        </w:rPr>
        <w:t>set</w:t>
      </w:r>
      <w:r w:rsidRPr="00AE4834">
        <w:rPr>
          <w:sz w:val="8"/>
        </w:rPr>
        <w:t xml:space="preserve"> </w:t>
      </w:r>
      <w:r w:rsidRPr="00AE4834">
        <w:rPr>
          <w:rStyle w:val="StyleUnderline"/>
          <w:rFonts w:eastAsia="Calibri"/>
        </w:rPr>
        <w:t>of</w:t>
      </w:r>
      <w:r w:rsidRPr="00AE4834">
        <w:rPr>
          <w:sz w:val="8"/>
        </w:rPr>
        <w:t xml:space="preserve"> </w:t>
      </w:r>
      <w:r w:rsidRPr="00AE4834">
        <w:rPr>
          <w:rFonts w:eastAsia="Calibri"/>
          <w:sz w:val="8"/>
        </w:rPr>
        <w:t>possible</w:t>
      </w:r>
      <w:r w:rsidRPr="00AE4834">
        <w:rPr>
          <w:sz w:val="8"/>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potentially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existed</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actually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say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permits</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make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wronging</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X</w:t>
      </w:r>
      <w:r w:rsidRPr="00AE4834">
        <w:rPr>
          <w:sz w:val="8"/>
        </w:rPr>
        <w:t>’</w:t>
      </w:r>
      <w:r w:rsidRPr="00AE4834">
        <w:rPr>
          <w:rFonts w:eastAsia="Calibri"/>
          <w:sz w:val="8"/>
        </w:rPr>
        <w:t>s</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follow</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deliberations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followed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do</w:t>
      </w:r>
      <w:r w:rsidRPr="00AE4834">
        <w:rPr>
          <w:sz w:val="8"/>
        </w:rPr>
        <w:t>/</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brunt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occupy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owed</w:t>
      </w:r>
      <w:r w:rsidRPr="00AE4834">
        <w:rPr>
          <w:sz w:val="8"/>
        </w:rPr>
        <w:t xml:space="preserve"> </w:t>
      </w:r>
      <w:r w:rsidRPr="00AE4834">
        <w:rPr>
          <w:rFonts w:eastAsia="Calibri"/>
          <w:sz w:val="8"/>
        </w:rPr>
        <w:t>justification</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at</w:t>
      </w:r>
      <w:r w:rsidRPr="00AE4834">
        <w:rPr>
          <w:sz w:val="8"/>
        </w:rPr>
        <w:t xml:space="preserve"> </w:t>
      </w:r>
      <w:proofErr w:type="gramStart"/>
      <w:r w:rsidRPr="00AE4834">
        <w:rPr>
          <w:rFonts w:eastAsia="Calibri"/>
          <w:sz w:val="8"/>
        </w:rPr>
        <w:t>all</w:t>
      </w:r>
      <w:proofErr w:type="gramEnd"/>
      <w:r w:rsidRPr="00AE4834">
        <w:rPr>
          <w:sz w:val="8"/>
        </w:rPr>
        <w:t xml:space="preserve"> </w:t>
      </w:r>
      <w:r w:rsidRPr="00AE4834">
        <w:rPr>
          <w:rFonts w:eastAsia="Calibri"/>
          <w:sz w:val="8"/>
        </w:rPr>
        <w:t>and</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necessary</w:t>
      </w:r>
      <w:r w:rsidRPr="00AE4834">
        <w:rPr>
          <w:sz w:val="8"/>
        </w:rPr>
        <w:t xml:space="preserve"> </w:t>
      </w:r>
      <w:r w:rsidRPr="00AE4834">
        <w:rPr>
          <w:rFonts w:eastAsia="Calibri"/>
          <w:sz w:val="8"/>
        </w:rPr>
        <w:t>requirement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Rivka</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neutral</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subject</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itself</w:t>
      </w:r>
      <w:r w:rsidRPr="00AE4834">
        <w:rPr>
          <w:sz w:val="8"/>
        </w:rPr>
        <w:t xml:space="preserve">.3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detrimental</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kept</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points</w:t>
      </w:r>
      <w:r w:rsidRPr="00AE4834">
        <w:rPr>
          <w:sz w:val="8"/>
        </w:rPr>
        <w:t xml:space="preserve"> </w:t>
      </w:r>
      <w:r w:rsidRPr="00AE4834">
        <w:rPr>
          <w:rFonts w:eastAsia="Calibri"/>
          <w:sz w:val="8"/>
        </w:rPr>
        <w:t>out</w:t>
      </w:r>
      <w:r w:rsidRPr="00AE4834">
        <w:rPr>
          <w:sz w:val="8"/>
        </w:rPr>
        <w:t>, ‘</w:t>
      </w:r>
      <w:r w:rsidRPr="00AE4834">
        <w:rPr>
          <w:rFonts w:eastAsia="Calibri"/>
          <w:sz w:val="8"/>
        </w:rPr>
        <w:t>never</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contrary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bearers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w:t>
      </w:r>
      <w:r w:rsidRPr="00AE4834">
        <w:rPr>
          <w:rFonts w:eastAsia="Calibri"/>
          <w:sz w:val="8"/>
        </w:rPr>
        <w:t>Weinberg</w:t>
      </w:r>
      <w:r w:rsidRPr="00AE4834">
        <w:rPr>
          <w:sz w:val="8"/>
        </w:rPr>
        <w:t xml:space="preserve"> 2008, 13). </w:t>
      </w:r>
      <w:r w:rsidRPr="00AE4834">
        <w:rPr>
          <w:rFonts w:eastAsia="Calibri"/>
          <w:sz w:val="8"/>
        </w:rPr>
        <w:t>So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results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never</w:t>
      </w:r>
      <w:r w:rsidRPr="00AE4834">
        <w:rPr>
          <w:sz w:val="8"/>
        </w:rPr>
        <w:t xml:space="preserve"> </w:t>
      </w:r>
      <w:r w:rsidRPr="00AE4834">
        <w:rPr>
          <w:rFonts w:eastAsia="Calibri"/>
          <w:sz w:val="8"/>
        </w:rPr>
        <w:t>becoming</w:t>
      </w:r>
      <w:r w:rsidRPr="00AE4834">
        <w:rPr>
          <w:sz w:val="8"/>
        </w:rPr>
        <w:t xml:space="preserve"> </w:t>
      </w:r>
      <w:r w:rsidRPr="00AE4834">
        <w:rPr>
          <w:rFonts w:eastAsia="Calibri"/>
          <w:sz w:val="8"/>
        </w:rPr>
        <w:t>actual</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impose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costs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nobody</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.4 </w:t>
      </w:r>
      <w:r w:rsidRPr="00AE4834">
        <w:rPr>
          <w:rFonts w:eastAsia="Calibri"/>
          <w:sz w:val="8"/>
        </w:rPr>
        <w:t>It</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wrongly</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everybody</w:t>
      </w:r>
      <w:r w:rsidRPr="00AE4834">
        <w:rPr>
          <w:sz w:val="8"/>
        </w:rPr>
        <w:t xml:space="preserve"> </w:t>
      </w:r>
      <w:r w:rsidRPr="00AE4834">
        <w:rPr>
          <w:rFonts w:eastAsia="Calibri"/>
          <w:sz w:val="8"/>
        </w:rPr>
        <w:t>decided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exercise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prerogative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potentially</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consequence</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respond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saying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everyone</w:t>
      </w:r>
      <w:r w:rsidRPr="00AE4834">
        <w:rPr>
          <w:sz w:val="8"/>
        </w:rPr>
        <w:t xml:space="preserve"> </w:t>
      </w:r>
      <w:r w:rsidRPr="00AE4834">
        <w:rPr>
          <w:rFonts w:eastAsia="Calibri"/>
          <w:sz w:val="8"/>
        </w:rPr>
        <w:t>chooses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forgo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huge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takes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understanding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preventing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acknowledge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groups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terms</w:t>
      </w:r>
      <w:r w:rsidRPr="00AE4834">
        <w:rPr>
          <w:sz w:val="8"/>
        </w:rPr>
        <w:t xml:space="preserve"> (</w:t>
      </w:r>
      <w:r w:rsidRPr="00AE4834">
        <w:rPr>
          <w:rFonts w:eastAsia="Calibri"/>
          <w:sz w:val="8"/>
        </w:rPr>
        <w:t>Parfit</w:t>
      </w:r>
      <w:r w:rsidRPr="00AE4834">
        <w:rPr>
          <w:sz w:val="8"/>
        </w:rPr>
        <w:t xml:space="preserve"> 1984; </w:t>
      </w:r>
      <w:r w:rsidRPr="00AE4834">
        <w:rPr>
          <w:rFonts w:eastAsia="Calibri"/>
          <w:sz w:val="8"/>
        </w:rPr>
        <w:t>Reiman</w:t>
      </w:r>
      <w:r w:rsidRPr="00AE4834">
        <w:rPr>
          <w:sz w:val="8"/>
        </w:rPr>
        <w:t xml:space="preserve"> 2007; </w:t>
      </w:r>
      <w:r w:rsidRPr="00AE4834">
        <w:rPr>
          <w:rFonts w:eastAsia="Calibri"/>
          <w:sz w:val="8"/>
        </w:rPr>
        <w:t>McMahan</w:t>
      </w:r>
      <w:r w:rsidRPr="00AE4834">
        <w:rPr>
          <w:sz w:val="8"/>
        </w:rPr>
        <w:t xml:space="preserve"> 2009). </w:t>
      </w:r>
      <w:r w:rsidRPr="00AE4834">
        <w:rPr>
          <w:rFonts w:eastAsia="Calibri"/>
          <w:sz w:val="8"/>
        </w:rPr>
        <w:t>Jeff</w:t>
      </w:r>
      <w:r w:rsidRPr="00AE4834">
        <w:rPr>
          <w:sz w:val="8"/>
        </w:rPr>
        <w:t xml:space="preserve"> </w:t>
      </w:r>
      <w:r w:rsidRPr="00AE4834">
        <w:rPr>
          <w:rFonts w:eastAsia="Calibri"/>
          <w:sz w:val="8"/>
        </w:rPr>
        <w:t>McMahan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writes</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independently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sake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is</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individual</w:t>
      </w:r>
      <w:r w:rsidRPr="00AE4834">
        <w:rPr>
          <w:sz w:val="8"/>
        </w:rPr>
        <w:t>-</w:t>
      </w:r>
      <w:r w:rsidRPr="00AE4834">
        <w:rPr>
          <w:rFonts w:eastAsia="Calibri"/>
          <w:sz w:val="8"/>
        </w:rPr>
        <w:t>affecting</w:t>
      </w:r>
      <w:r w:rsidRPr="00AE4834">
        <w:rPr>
          <w:sz w:val="8"/>
        </w:rPr>
        <w:t xml:space="preserve"> </w:t>
      </w:r>
      <w:r w:rsidRPr="00AE4834">
        <w:rPr>
          <w:rFonts w:eastAsia="Calibri"/>
          <w:sz w:val="8"/>
        </w:rPr>
        <w:t>reason</w:t>
      </w:r>
      <w:r w:rsidRPr="00AE4834">
        <w:rPr>
          <w:sz w:val="8"/>
        </w:rPr>
        <w:t>’ (</w:t>
      </w:r>
      <w:r w:rsidRPr="00AE4834">
        <w:rPr>
          <w:rFonts w:eastAsia="Calibri"/>
          <w:sz w:val="8"/>
        </w:rPr>
        <w:t>McMahan</w:t>
      </w:r>
      <w:r w:rsidRPr="00AE4834">
        <w:rPr>
          <w:sz w:val="8"/>
        </w:rPr>
        <w:t xml:space="preserve"> 2009, 52). </w:t>
      </w:r>
      <w:r w:rsidRPr="00AE4834">
        <w:rPr>
          <w:rFonts w:eastAsia="Calibri"/>
          <w:sz w:val="8"/>
        </w:rPr>
        <w:t>Another</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along</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lines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appeal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proofErr w:type="gramStart"/>
      <w:r w:rsidRPr="00AE4834">
        <w:rPr>
          <w:rFonts w:eastAsia="Calibri"/>
          <w:sz w:val="8"/>
        </w:rPr>
        <w:t>next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several</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proofErr w:type="gramEnd"/>
      <w:r w:rsidRPr="00AE4834">
        <w:rPr>
          <w:sz w:val="8"/>
        </w:rPr>
        <w:t xml:space="preserve"> </w:t>
      </w:r>
      <w:r w:rsidRPr="00AE4834">
        <w:rPr>
          <w:rFonts w:eastAsia="Calibri"/>
          <w:sz w:val="8"/>
        </w:rPr>
        <w:t>with</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ex</w:t>
      </w:r>
      <w:r w:rsidRPr="00AE4834">
        <w:rPr>
          <w:sz w:val="8"/>
        </w:rPr>
        <w:t xml:space="preserve"> </w:t>
      </w:r>
      <w:r w:rsidRPr="00AE4834">
        <w:rPr>
          <w:rFonts w:eastAsia="Calibri"/>
          <w:sz w:val="8"/>
        </w:rPr>
        <w:t>hypothesi</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positive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worse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fewer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billions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already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much</w:t>
      </w:r>
      <w:r w:rsidRPr="00AE4834">
        <w:rPr>
          <w:sz w:val="8"/>
        </w:rPr>
        <w:t xml:space="preserve"> </w:t>
      </w:r>
      <w:r w:rsidRPr="00AE4834">
        <w:rPr>
          <w:rFonts w:eastAsia="Calibri"/>
          <w:sz w:val="8"/>
        </w:rPr>
        <w:t>vaster</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replies</w:t>
      </w:r>
      <w:r w:rsidRPr="00AE4834">
        <w:rPr>
          <w:sz w:val="8"/>
        </w:rPr>
        <w:t xml:space="preserve"> </w:t>
      </w:r>
      <w:r w:rsidRPr="00AE4834">
        <w:rPr>
          <w:rFonts w:eastAsia="Calibri"/>
          <w:sz w:val="8"/>
        </w:rPr>
        <w:t>depend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recall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contractualism</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himself</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flow</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less</w:t>
      </w:r>
      <w:r w:rsidRPr="00AE4834">
        <w:rPr>
          <w:sz w:val="8"/>
        </w:rPr>
        <w:t xml:space="preserve">’ (104). </w:t>
      </w:r>
      <w:r w:rsidRPr="00AE4834">
        <w:rPr>
          <w:rFonts w:eastAsia="Calibri"/>
          <w:sz w:val="8"/>
        </w:rPr>
        <w:t>In</w:t>
      </w:r>
      <w:r w:rsidRPr="00AE4834">
        <w:rPr>
          <w:sz w:val="8"/>
        </w:rPr>
        <w:t xml:space="preserve"> </w:t>
      </w:r>
      <w:r w:rsidRPr="00AE4834">
        <w:rPr>
          <w:rFonts w:eastAsia="Calibri"/>
          <w:sz w:val="8"/>
        </w:rPr>
        <w:t>contractualism</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unless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neither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creating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nor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explaining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possibility</w:t>
      </w:r>
      <w:r w:rsidRPr="00AE4834">
        <w:rPr>
          <w:sz w:val="8"/>
        </w:rPr>
        <w:t xml:space="preserve"> </w:t>
      </w:r>
      <w:r w:rsidRPr="00AE4834">
        <w:rPr>
          <w:rFonts w:eastAsia="Calibri"/>
          <w:sz w:val="8"/>
        </w:rPr>
        <w:t>later</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section</w:t>
      </w:r>
      <w:r w:rsidRPr="00AE4834">
        <w:rPr>
          <w:sz w:val="8"/>
        </w:rPr>
        <w:t xml:space="preserve"> (</w:t>
      </w:r>
      <w:r w:rsidRPr="00AE4834">
        <w:rPr>
          <w:rFonts w:eastAsia="Calibri"/>
          <w:sz w:val="8"/>
        </w:rPr>
        <w:t>d</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move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2.2. </w:t>
      </w:r>
      <w:r w:rsidRPr="000A2C32">
        <w:rPr>
          <w:rStyle w:val="Emphasis"/>
          <w:rFonts w:eastAsia="Calibri"/>
          <w:highlight w:val="cyan"/>
        </w:rPr>
        <w:t>It</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mean</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loss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only</w:t>
      </w:r>
      <w:r w:rsidRPr="000A2C32">
        <w:rPr>
          <w:rStyle w:val="Emphasis"/>
          <w:highlight w:val="cyan"/>
        </w:rPr>
        <w:t xml:space="preserve"> </w:t>
      </w:r>
      <w:r w:rsidRPr="000A2C32">
        <w:rPr>
          <w:rStyle w:val="Emphasis"/>
          <w:rFonts w:eastAsia="Calibri"/>
          <w:highlight w:val="cyan"/>
        </w:rPr>
        <w:t>known</w:t>
      </w:r>
      <w:r w:rsidRPr="000A2C32">
        <w:rPr>
          <w:rStyle w:val="Emphasis"/>
          <w:highlight w:val="cyan"/>
        </w:rPr>
        <w:t xml:space="preserve"> </w:t>
      </w:r>
      <w:r w:rsidRPr="000A2C32">
        <w:rPr>
          <w:rStyle w:val="Emphasis"/>
          <w:rFonts w:eastAsia="Calibri"/>
          <w:highlight w:val="cyan"/>
        </w:rPr>
        <w:t>form</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intelligent</w:t>
      </w:r>
      <w:r w:rsidRPr="000A2C32">
        <w:rPr>
          <w:rStyle w:val="Emphasis"/>
          <w:highlight w:val="cyan"/>
        </w:rPr>
        <w:t xml:space="preserve"> </w:t>
      </w:r>
      <w:r w:rsidRPr="000A2C32">
        <w:rPr>
          <w:rStyle w:val="Emphasis"/>
          <w:rFonts w:eastAsia="Calibri"/>
          <w:highlight w:val="cyan"/>
        </w:rPr>
        <w:t>life</w:t>
      </w:r>
      <w:r w:rsidRPr="000A2C32">
        <w:rPr>
          <w:rStyle w:val="Emphasis"/>
          <w:highlight w:val="cyan"/>
        </w:rPr>
        <w:t xml:space="preserve"> </w:t>
      </w:r>
      <w:r w:rsidRPr="00AE4834">
        <w:rPr>
          <w:rStyle w:val="Emphasis"/>
          <w:rFonts w:eastAsia="Calibri"/>
        </w:rPr>
        <w:t>and</w:t>
      </w:r>
      <w:r w:rsidRPr="00AE4834">
        <w:rPr>
          <w:rStyle w:val="Emphasis"/>
        </w:rPr>
        <w:t xml:space="preserve"> </w:t>
      </w:r>
      <w:r w:rsidRPr="00AE4834">
        <w:rPr>
          <w:rStyle w:val="Emphasis"/>
          <w:rFonts w:eastAsia="Calibri"/>
        </w:rPr>
        <w:t>all</w:t>
      </w:r>
      <w:r w:rsidRPr="00AE4834">
        <w:rPr>
          <w:rStyle w:val="Emphasis"/>
        </w:rPr>
        <w:t xml:space="preserve"> </w:t>
      </w:r>
      <w:r w:rsidRPr="00AE4834">
        <w:rPr>
          <w:rStyle w:val="Emphasis"/>
          <w:rFonts w:eastAsia="Calibri"/>
        </w:rPr>
        <w:t>civilization</w:t>
      </w:r>
      <w:r w:rsidRPr="00AE4834">
        <w:rPr>
          <w:rStyle w:val="Emphasis"/>
        </w:rPr>
        <w:t xml:space="preserve"> </w:t>
      </w:r>
      <w:r w:rsidRPr="00AE4834">
        <w:rPr>
          <w:rStyle w:val="Emphasis"/>
          <w:rFonts w:eastAsia="Calibri"/>
        </w:rPr>
        <w:t>and</w:t>
      </w:r>
      <w:r w:rsidRPr="00AE4834">
        <w:rPr>
          <w:rStyle w:val="Emphasis"/>
        </w:rPr>
        <w:t xml:space="preserve"> </w:t>
      </w:r>
      <w:r w:rsidRPr="00AE4834">
        <w:rPr>
          <w:rStyle w:val="Emphasis"/>
          <w:rFonts w:eastAsia="Calibri"/>
        </w:rPr>
        <w:t>intellectual</w:t>
      </w:r>
      <w:r w:rsidRPr="00AE4834">
        <w:rPr>
          <w:rStyle w:val="Emphasis"/>
        </w:rPr>
        <w:t xml:space="preserve"> </w:t>
      </w:r>
      <w:r w:rsidRPr="00AE4834">
        <w:rPr>
          <w:rStyle w:val="Emphasis"/>
          <w:rFonts w:eastAsia="Calibri"/>
        </w:rPr>
        <w:t>progress</w:t>
      </w:r>
      <w:r w:rsidRPr="00AE4834">
        <w:rPr>
          <w:rStyle w:val="Emphasis"/>
        </w:rPr>
        <w:t xml:space="preserve"> </w:t>
      </w:r>
      <w:r w:rsidRPr="00AE4834">
        <w:rPr>
          <w:rStyle w:val="Emphasis"/>
          <w:rFonts w:eastAsia="Calibri"/>
        </w:rPr>
        <w:t>would</w:t>
      </w:r>
      <w:r w:rsidRPr="00AE4834">
        <w:rPr>
          <w:rStyle w:val="Emphasis"/>
        </w:rPr>
        <w:t xml:space="preserve"> </w:t>
      </w:r>
      <w:r w:rsidRPr="00AE4834">
        <w:rPr>
          <w:rStyle w:val="Emphasis"/>
          <w:rFonts w:eastAsia="Calibri"/>
        </w:rPr>
        <w:t>be</w:t>
      </w:r>
      <w:r w:rsidRPr="00AE4834">
        <w:rPr>
          <w:rStyle w:val="Emphasis"/>
        </w:rPr>
        <w:t xml:space="preserve"> </w:t>
      </w:r>
      <w:r w:rsidRPr="00AE4834">
        <w:rPr>
          <w:rStyle w:val="Emphasis"/>
          <w:rFonts w:eastAsia="Calibri"/>
        </w:rPr>
        <w:t>lost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known</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heritage</w:t>
      </w:r>
      <w:r w:rsidRPr="00AE4834">
        <w:rPr>
          <w:sz w:val="8"/>
        </w:rPr>
        <w:t xml:space="preserve"> </w:t>
      </w:r>
      <w:r w:rsidRPr="00AE4834">
        <w:rPr>
          <w:rFonts w:eastAsia="Calibri"/>
          <w:sz w:val="8"/>
        </w:rPr>
        <w:t>monument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Sphinx</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advances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past</w:t>
      </w:r>
      <w:r w:rsidRPr="00AE4834">
        <w:rPr>
          <w:sz w:val="8"/>
        </w:rPr>
        <w:t xml:space="preserve"> </w:t>
      </w:r>
      <w:r w:rsidRPr="00AE4834">
        <w:rPr>
          <w:rFonts w:eastAsia="Calibri"/>
          <w:sz w:val="8"/>
        </w:rPr>
        <w:t>few</w:t>
      </w:r>
      <w:r w:rsidRPr="00AE4834">
        <w:rPr>
          <w:sz w:val="8"/>
        </w:rPr>
        <w:t xml:space="preserve"> </w:t>
      </w:r>
      <w:r w:rsidRPr="00AE4834">
        <w:rPr>
          <w:rFonts w:eastAsia="Calibri"/>
          <w:sz w:val="8"/>
        </w:rPr>
        <w:t>millennia</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progressing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related</w:t>
      </w:r>
      <w:r w:rsidRPr="00AE4834">
        <w:rPr>
          <w:sz w:val="8"/>
        </w:rPr>
        <w:t xml:space="preserve"> </w:t>
      </w:r>
      <w:r w:rsidRPr="00AE4834">
        <w:rPr>
          <w:rFonts w:eastAsia="Calibri"/>
          <w:sz w:val="8"/>
        </w:rPr>
        <w:t>argument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feel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capacity</w:t>
      </w:r>
      <w:r w:rsidRPr="000A2C32">
        <w:rPr>
          <w:rStyle w:val="StyleUnderline"/>
          <w:highlight w:val="cyan"/>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rationality</w:t>
      </w:r>
      <w:r w:rsidRPr="000A2C32">
        <w:rPr>
          <w:sz w:val="8"/>
          <w:highlight w:val="cyan"/>
        </w:rPr>
        <w:t xml:space="preserve"> </w:t>
      </w:r>
      <w:r w:rsidRPr="00AE4834">
        <w:rPr>
          <w:rFonts w:eastAsia="Calibri"/>
          <w:sz w:val="8"/>
        </w:rPr>
        <w:t>which</w:t>
      </w:r>
      <w:r w:rsidRPr="00AE4834">
        <w:rPr>
          <w:sz w:val="8"/>
        </w:rPr>
        <w:t xml:space="preserve"> </w:t>
      </w:r>
      <w:r w:rsidRPr="000A2C32">
        <w:rPr>
          <w:rStyle w:val="StyleUnderline"/>
          <w:rFonts w:eastAsia="Calibri"/>
          <w:highlight w:val="cyan"/>
        </w:rPr>
        <w:t>is</w:t>
      </w:r>
      <w:r w:rsidRPr="000A2C32">
        <w:rPr>
          <w:rStyle w:val="StyleUnderline"/>
          <w:highlight w:val="cyan"/>
        </w:rPr>
        <w:t xml:space="preserve"> </w:t>
      </w:r>
      <w:r w:rsidRPr="000A2C32">
        <w:rPr>
          <w:rStyle w:val="StyleUnderline"/>
          <w:rFonts w:eastAsia="Calibri"/>
          <w:highlight w:val="cyan"/>
        </w:rPr>
        <w:t>valuable</w:t>
      </w:r>
      <w:r w:rsidRPr="000A2C32">
        <w:rPr>
          <w:rStyle w:val="StyleUnderline"/>
          <w:highlight w:val="cyan"/>
        </w:rPr>
        <w:t xml:space="preserve"> </w:t>
      </w:r>
      <w:r w:rsidRPr="000A2C32">
        <w:rPr>
          <w:rStyle w:val="StyleUnderline"/>
          <w:rFonts w:eastAsia="Calibri"/>
          <w:highlight w:val="cyan"/>
        </w:rPr>
        <w:t>in</w:t>
      </w:r>
      <w:r w:rsidRPr="000A2C32">
        <w:rPr>
          <w:rStyle w:val="StyleUnderline"/>
          <w:highlight w:val="cyan"/>
        </w:rPr>
        <w:t xml:space="preserve"> </w:t>
      </w:r>
      <w:r w:rsidRPr="000A2C32">
        <w:rPr>
          <w:rStyle w:val="StyleUnderline"/>
          <w:rFonts w:eastAsia="Calibri"/>
          <w:highlight w:val="cyan"/>
        </w:rPr>
        <w:t>itself</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know</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admit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struggle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fully</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Henry</w:t>
      </w:r>
      <w:r w:rsidRPr="00AE4834">
        <w:rPr>
          <w:sz w:val="8"/>
        </w:rPr>
        <w:t xml:space="preserve"> </w:t>
      </w:r>
      <w:r w:rsidRPr="00AE4834">
        <w:rPr>
          <w:rFonts w:eastAsia="Calibri"/>
          <w:sz w:val="8"/>
        </w:rPr>
        <w:t>Sidgwick</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thinking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things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insofar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Sidgwick</w:t>
      </w:r>
      <w:r w:rsidRPr="00AE4834">
        <w:rPr>
          <w:sz w:val="8"/>
        </w:rPr>
        <w:t xml:space="preserve"> 1874, </w:t>
      </w:r>
      <w:r w:rsidRPr="00AE4834">
        <w:rPr>
          <w:rFonts w:eastAsia="Calibri"/>
          <w:sz w:val="8"/>
        </w:rPr>
        <w:t>I</w:t>
      </w:r>
      <w:r w:rsidRPr="00AE4834">
        <w:rPr>
          <w:sz w:val="8"/>
        </w:rPr>
        <w:t>.</w:t>
      </w:r>
      <w:r w:rsidRPr="00AE4834">
        <w:rPr>
          <w:rFonts w:eastAsia="Calibri"/>
          <w:sz w:val="8"/>
        </w:rPr>
        <w:t>IX</w:t>
      </w:r>
      <w:r w:rsidRPr="00AE4834">
        <w:rPr>
          <w:sz w:val="8"/>
        </w:rPr>
        <w:t xml:space="preserve">.4).5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capable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appreciating</w:t>
      </w:r>
      <w:r w:rsidRPr="00AE4834">
        <w:rPr>
          <w:sz w:val="8"/>
        </w:rPr>
        <w:t xml:space="preserve"> </w:t>
      </w:r>
      <w:r w:rsidRPr="00AE4834">
        <w:rPr>
          <w:rFonts w:eastAsia="Calibri"/>
          <w:sz w:val="8"/>
        </w:rPr>
        <w:t>intelligence</w:t>
      </w:r>
      <w:r w:rsidRPr="00AE4834">
        <w:rPr>
          <w:sz w:val="8"/>
        </w:rPr>
        <w:t xml:space="preserve">? </w:t>
      </w:r>
      <w:r w:rsidRPr="00AE4834">
        <w:rPr>
          <w:rFonts w:eastAsia="Calibri"/>
          <w:sz w:val="8"/>
        </w:rPr>
        <w:t>Similarly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capacity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historic</w:t>
      </w:r>
      <w:r w:rsidRPr="00AE4834">
        <w:rPr>
          <w:sz w:val="8"/>
        </w:rPr>
        <w:t xml:space="preserve"> </w:t>
      </w:r>
      <w:r w:rsidRPr="00AE4834">
        <w:rPr>
          <w:rFonts w:eastAsia="Calibri"/>
          <w:sz w:val="8"/>
        </w:rPr>
        <w:t>monuments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w:t>
      </w:r>
      <w:r w:rsidRPr="00AE4834">
        <w:rPr>
          <w:sz w:val="8"/>
        </w:rPr>
        <w:t xml:space="preserve"> </w:t>
      </w:r>
      <w:r w:rsidRPr="00AE4834">
        <w:rPr>
          <w:rFonts w:eastAsia="Calibri"/>
          <w:sz w:val="8"/>
        </w:rPr>
        <w:t>progress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notice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?6 </w:t>
      </w:r>
      <w:r w:rsidRPr="00AE4834">
        <w:rPr>
          <w:rFonts w:eastAsia="Calibri"/>
          <w:sz w:val="8"/>
        </w:rPr>
        <w:t>However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rationality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nonhuman</w:t>
      </w:r>
      <w:r w:rsidRPr="00AE4834">
        <w:rPr>
          <w:sz w:val="8"/>
        </w:rPr>
        <w:t xml:space="preserve"> </w:t>
      </w:r>
      <w:r w:rsidRPr="00AE4834">
        <w:rPr>
          <w:rFonts w:eastAsia="Calibri"/>
          <w:sz w:val="8"/>
        </w:rPr>
        <w:t>animal</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ought</w:t>
      </w:r>
      <w:r w:rsidRPr="00AE4834">
        <w:rPr>
          <w:rStyle w:val="StyleUnderline"/>
        </w:rPr>
        <w:t xml:space="preserve"> </w:t>
      </w:r>
      <w:r w:rsidRPr="00AE4834">
        <w:rPr>
          <w:rStyle w:val="StyleUnderline"/>
          <w:rFonts w:eastAsia="Calibri"/>
        </w:rPr>
        <w:t>also</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sake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biodiversity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well</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somehow</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impersonally</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badness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ask</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status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saw</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Scanlon</w:t>
      </w:r>
      <w:r w:rsidRPr="00AE4834">
        <w:rPr>
          <w:sz w:val="8"/>
        </w:rPr>
        <w:t xml:space="preserve"> 1998, 218–223). </w:t>
      </w:r>
      <w:r w:rsidRPr="00AE4834">
        <w:rPr>
          <w:rFonts w:eastAsia="Calibri"/>
          <w:sz w:val="8"/>
        </w:rPr>
        <w:t>Since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2.3. </w:t>
      </w:r>
      <w:r w:rsidRPr="000A2C32">
        <w:rPr>
          <w:rStyle w:val="Emphasis"/>
          <w:rFonts w:eastAsia="Calibri"/>
          <w:highlight w:val="cyan"/>
        </w:rPr>
        <w:t>Existing</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endure</w:t>
      </w:r>
      <w:r w:rsidRPr="000A2C32">
        <w:rPr>
          <w:rStyle w:val="Emphasis"/>
          <w:highlight w:val="cyan"/>
        </w:rPr>
        <w:t xml:space="preserve"> </w:t>
      </w:r>
      <w:r w:rsidRPr="000A2C32">
        <w:rPr>
          <w:rStyle w:val="Emphasis"/>
          <w:rFonts w:eastAsia="Calibri"/>
          <w:highlight w:val="cyan"/>
        </w:rPr>
        <w:t>physical</w:t>
      </w:r>
      <w:r w:rsidRPr="000A2C32">
        <w:rPr>
          <w:rStyle w:val="Emphasis"/>
          <w:highlight w:val="cyan"/>
        </w:rPr>
        <w:t xml:space="preserve"> </w:t>
      </w:r>
      <w:r w:rsidRPr="000A2C32">
        <w:rPr>
          <w:rStyle w:val="Emphasis"/>
          <w:rFonts w:eastAsia="Calibri"/>
          <w:highlight w:val="cyan"/>
        </w:rPr>
        <w:t>pain</w:t>
      </w:r>
      <w:r w:rsidRPr="000A2C32">
        <w:rPr>
          <w:rStyle w:val="Emphasis"/>
          <w:highlight w:val="cyan"/>
        </w:rPr>
        <w:t xml:space="preserve"> </w:t>
      </w:r>
      <w:r w:rsidRPr="000A2C32">
        <w:rPr>
          <w:rStyle w:val="Emphasis"/>
          <w:rFonts w:eastAsia="Calibri"/>
          <w:highlight w:val="cyan"/>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painful</w:t>
      </w:r>
      <w:r w:rsidRPr="000A2C32">
        <w:rPr>
          <w:rStyle w:val="Emphasis"/>
          <w:highlight w:val="cyan"/>
        </w:rPr>
        <w:t xml:space="preserve"> </w:t>
      </w:r>
      <w:r w:rsidRPr="00AE4834">
        <w:rPr>
          <w:rStyle w:val="Emphasis"/>
          <w:rFonts w:eastAsia="Calibri"/>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premature</w:t>
      </w:r>
      <w:r w:rsidRPr="000A2C32">
        <w:rPr>
          <w:rStyle w:val="Emphasis"/>
          <w:highlight w:val="cyan"/>
        </w:rPr>
        <w:t xml:space="preserve"> </w:t>
      </w:r>
      <w:r w:rsidRPr="000A2C32">
        <w:rPr>
          <w:rStyle w:val="Emphasis"/>
          <w:rFonts w:eastAsia="Calibri"/>
          <w:highlight w:val="cyan"/>
        </w:rPr>
        <w:t>deaths</w:t>
      </w:r>
      <w:r w:rsidRPr="000A2C32">
        <w:rPr>
          <w:sz w:val="8"/>
          <w:highlight w:val="cyan"/>
        </w:rPr>
        <w:t xml:space="preserve"> </w:t>
      </w:r>
      <w:r w:rsidRPr="00AE4834">
        <w:rPr>
          <w:rFonts w:eastAsia="Calibri"/>
          <w:sz w:val="8"/>
        </w:rPr>
        <w:t>Thinking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brings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critical</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needed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unable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replenish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population</w:t>
      </w:r>
      <w:r w:rsidRPr="00AE4834">
        <w:rPr>
          <w:sz w:val="8"/>
        </w:rPr>
        <w:t xml:space="preserve">, </w:t>
      </w:r>
      <w:r w:rsidRPr="00AE4834">
        <w:rPr>
          <w:rFonts w:eastAsia="Calibri"/>
          <w:sz w:val="8"/>
        </w:rPr>
        <w:t>leading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eventual</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underwent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sterilization</w:t>
      </w:r>
      <w:r w:rsidRPr="00AE4834">
        <w:rPr>
          <w:sz w:val="8"/>
        </w:rPr>
        <w:t xml:space="preserve"> </w:t>
      </w:r>
      <w:r w:rsidRPr="00AE4834">
        <w:rPr>
          <w:rFonts w:eastAsia="Calibri"/>
          <w:sz w:val="8"/>
        </w:rPr>
        <w:t>procedure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perhaps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anthropogenic</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massive</w:t>
      </w:r>
      <w:r w:rsidRPr="00AE4834">
        <w:rPr>
          <w:sz w:val="8"/>
        </w:rPr>
        <w:t xml:space="preserve"> </w:t>
      </w:r>
      <w:r w:rsidRPr="00AE4834">
        <w:rPr>
          <w:rFonts w:eastAsia="Calibri"/>
          <w:sz w:val="8"/>
        </w:rPr>
        <w:t>asteroid</w:t>
      </w:r>
      <w:r w:rsidRPr="00AE4834">
        <w:rPr>
          <w:sz w:val="8"/>
        </w:rPr>
        <w:t xml:space="preserve"> </w:t>
      </w:r>
      <w:r w:rsidRPr="00AE4834">
        <w:rPr>
          <w:rFonts w:eastAsia="Calibri"/>
          <w:sz w:val="8"/>
        </w:rPr>
        <w:t>hitting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wiping</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same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dinosaurs</w:t>
      </w:r>
      <w:r w:rsidRPr="00AE4834">
        <w:rPr>
          <w:sz w:val="8"/>
        </w:rPr>
        <w:t xml:space="preserve"> </w:t>
      </w:r>
      <w:r w:rsidRPr="00AE4834">
        <w:rPr>
          <w:rFonts w:eastAsia="Calibri"/>
          <w:sz w:val="8"/>
        </w:rPr>
        <w:t>millions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years</w:t>
      </w:r>
      <w:r w:rsidRPr="00AE4834">
        <w:rPr>
          <w:sz w:val="8"/>
        </w:rPr>
        <w:t xml:space="preserve"> </w:t>
      </w:r>
      <w:r w:rsidRPr="00AE4834">
        <w:rPr>
          <w:rFonts w:eastAsia="Calibri"/>
          <w:sz w:val="8"/>
        </w:rPr>
        <w:t>ago</w:t>
      </w:r>
      <w:r w:rsidRPr="00AE4834">
        <w:rPr>
          <w:sz w:val="8"/>
        </w:rPr>
        <w:t xml:space="preserve">. </w:t>
      </w:r>
      <w:r w:rsidRPr="00AE4834">
        <w:rPr>
          <w:rStyle w:val="StyleUnderline"/>
          <w:rFonts w:eastAsia="Calibri"/>
        </w:rPr>
        <w:t>Each</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Style w:val="StyleUnderline"/>
          <w:rFonts w:eastAsia="Calibri"/>
        </w:rPr>
        <w:t>scenario</w:t>
      </w:r>
      <w:r w:rsidRPr="00AE4834">
        <w:rPr>
          <w:rFonts w:eastAsia="Calibri"/>
          <w:sz w:val="8"/>
        </w:rPr>
        <w:t>s</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involve</w:t>
      </w:r>
      <w:r w:rsidRPr="00AE4834">
        <w:rPr>
          <w:rStyle w:val="StyleUnderline"/>
        </w:rPr>
        <w:t xml:space="preserve"> </w:t>
      </w:r>
      <w:r w:rsidRPr="00AE4834">
        <w:rPr>
          <w:rStyle w:val="StyleUnderline"/>
          <w:rFonts w:eastAsia="Calibri"/>
        </w:rPr>
        <w:t>significant</w:t>
      </w:r>
      <w:r w:rsidRPr="00AE4834">
        <w:rPr>
          <w:rStyle w:val="StyleUnderline"/>
        </w:rPr>
        <w:t xml:space="preserve"> </w:t>
      </w:r>
      <w:r w:rsidRPr="00AE4834">
        <w:rPr>
          <w:rStyle w:val="StyleUnderline"/>
          <w:rFonts w:eastAsia="Calibri"/>
        </w:rPr>
        <w:t>physical</w:t>
      </w:r>
      <w:r w:rsidRPr="00AE4834">
        <w:rPr>
          <w:sz w:val="8"/>
        </w:rPr>
        <w:t xml:space="preserve"> </w:t>
      </w:r>
      <w:r w:rsidRPr="00AE4834">
        <w:rPr>
          <w:rStyle w:val="StyleUnderline"/>
          <w:rFonts w:eastAsia="Calibri"/>
        </w:rPr>
        <w:t>and</w:t>
      </w:r>
      <w:r w:rsidRPr="00AE4834">
        <w:rPr>
          <w:rStyle w:val="StyleUnderline"/>
        </w:rPr>
        <w:t>/</w:t>
      </w:r>
      <w:r w:rsidRPr="00AE4834">
        <w:rPr>
          <w:rFonts w:eastAsia="Calibri"/>
          <w:sz w:val="8"/>
        </w:rPr>
        <w:t>or</w:t>
      </w:r>
      <w:r w:rsidRPr="00AE4834">
        <w:rPr>
          <w:sz w:val="8"/>
        </w:rPr>
        <w:t xml:space="preserve"> </w:t>
      </w:r>
      <w:r w:rsidRPr="00AE4834">
        <w:rPr>
          <w:rStyle w:val="StyleUnderline"/>
          <w:rFonts w:eastAsia="Calibri"/>
        </w:rPr>
        <w:t>non</w:t>
      </w:r>
      <w:r w:rsidRPr="00AE4834">
        <w:rPr>
          <w:rStyle w:val="StyleUnderline"/>
        </w:rPr>
        <w:t>-</w:t>
      </w:r>
      <w:r w:rsidRPr="00AE4834">
        <w:rPr>
          <w:rStyle w:val="StyleUnderline"/>
          <w:rFonts w:eastAsia="Calibri"/>
        </w:rPr>
        <w:t>physical</w:t>
      </w:r>
      <w:r w:rsidRPr="00AE4834">
        <w:rPr>
          <w:rStyle w:val="StyleUnderline"/>
        </w:rPr>
        <w:t xml:space="preserve"> </w:t>
      </w:r>
      <w:r w:rsidRPr="00AE4834">
        <w:rPr>
          <w:rStyle w:val="StyleUnderline"/>
          <w:rFonts w:eastAsia="Calibri"/>
        </w:rPr>
        <w:t>harms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Physically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possibly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hard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process</w:t>
      </w:r>
      <w:r w:rsidRPr="00AE4834">
        <w:rPr>
          <w:sz w:val="8"/>
        </w:rPr>
        <w:t xml:space="preserve"> </w:t>
      </w:r>
      <w:r w:rsidRPr="00AE4834">
        <w:rPr>
          <w:rFonts w:eastAsia="Calibri"/>
          <w:sz w:val="8"/>
        </w:rPr>
        <w:t>of</w:t>
      </w:r>
      <w:r w:rsidRPr="00AE4834">
        <w:rPr>
          <w:sz w:val="8"/>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cause</w:t>
      </w:r>
      <w:r w:rsidRPr="00AE4834">
        <w:rPr>
          <w:sz w:val="8"/>
        </w:rPr>
        <w:t xml:space="preserve"> </w:t>
      </w:r>
      <w:r w:rsidRPr="00AE4834">
        <w:rPr>
          <w:rStyle w:val="StyleUnderline"/>
          <w:rFonts w:eastAsia="Calibri"/>
        </w:rPr>
        <w:t>premature</w:t>
      </w:r>
      <w:r w:rsidRPr="00AE4834">
        <w:rPr>
          <w:rStyle w:val="StyleUnderline"/>
        </w:rPr>
        <w:t xml:space="preserve"> </w:t>
      </w:r>
      <w:r w:rsidRPr="00AE4834">
        <w:rPr>
          <w:rStyle w:val="StyleUnderline"/>
          <w:rFonts w:eastAsia="Calibri"/>
        </w:rPr>
        <w:t>death</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winter</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killed</w:t>
      </w:r>
      <w:r w:rsidRPr="00AE4834">
        <w:rPr>
          <w:rStyle w:val="StyleUnderline"/>
        </w:rPr>
        <w:t xml:space="preserve"> </w:t>
      </w:r>
      <w:r w:rsidRPr="00AE4834">
        <w:rPr>
          <w:rStyle w:val="StyleUnderline"/>
          <w:rFonts w:eastAsia="Calibri"/>
        </w:rPr>
        <w:t>everyone</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just</w:t>
      </w:r>
      <w:r w:rsidRPr="00AE4834">
        <w:rPr>
          <w:rStyle w:val="StyleUnderline"/>
        </w:rPr>
        <w:t xml:space="preserve"> </w:t>
      </w:r>
      <w:r w:rsidRPr="00AE4834">
        <w:rPr>
          <w:rStyle w:val="StyleUnderline"/>
          <w:rFonts w:eastAsia="Calibri"/>
        </w:rPr>
        <w:t>every</w:t>
      </w:r>
      <w:r w:rsidRPr="00AE4834">
        <w:rPr>
          <w:rStyle w:val="StyleUnderline"/>
        </w:rPr>
        <w:t xml:space="preserve"> </w:t>
      </w:r>
      <w:r w:rsidRPr="00AE4834">
        <w:rPr>
          <w:rStyle w:val="StyleUnderline"/>
          <w:rFonts w:eastAsia="Calibri"/>
        </w:rPr>
        <w:t>woman</w:t>
      </w:r>
      <w:r w:rsidRPr="00AE4834">
        <w:rPr>
          <w:rStyle w:val="StyleUnderline"/>
        </w:rPr>
        <w:t xml:space="preserve"> </w:t>
      </w:r>
      <w:r w:rsidRPr="00AE4834">
        <w:rPr>
          <w:rStyle w:val="StyleUnderline"/>
          <w:rFonts w:eastAsia="Calibri"/>
        </w:rPr>
        <w:t>under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age</w:t>
      </w:r>
      <w:r w:rsidRPr="00AE4834">
        <w:rPr>
          <w:rStyle w:val="StyleUnderline"/>
        </w:rPr>
        <w:t xml:space="preserve"> </w:t>
      </w:r>
      <w:r w:rsidRPr="00AE4834">
        <w:rPr>
          <w:rStyle w:val="StyleUnderline"/>
          <w:rFonts w:eastAsia="Calibri"/>
        </w:rPr>
        <w:t>of</w:t>
      </w:r>
      <w:r w:rsidRPr="00AE4834">
        <w:rPr>
          <w:rStyle w:val="StyleUnderline"/>
        </w:rPr>
        <w:t xml:space="preserve"> 50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clear</w:t>
      </w:r>
      <w:r w:rsidRPr="00AE4834">
        <w:rPr>
          <w:rStyle w:val="StyleUnderline"/>
        </w:rPr>
        <w:t xml:space="preserve"> </w:t>
      </w:r>
      <w:r w:rsidRPr="00AE4834">
        <w:rPr>
          <w:rStyle w:val="StyleUnderline"/>
          <w:rFonts w:eastAsia="Calibri"/>
        </w:rPr>
        <w:t>example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such</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case</w:t>
      </w:r>
      <w:r w:rsidRPr="00AE4834">
        <w:rPr>
          <w:sz w:val="8"/>
        </w:rPr>
        <w:t xml:space="preserve">. </w:t>
      </w:r>
      <w:r w:rsidRPr="00AE4834">
        <w:rPr>
          <w:rFonts w:eastAsia="Calibri"/>
          <w:sz w:val="8"/>
        </w:rPr>
        <w:t>Obviously</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types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themselves</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eventually</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standard</w:t>
      </w:r>
      <w:r w:rsidRPr="00AE4834">
        <w:rPr>
          <w:sz w:val="8"/>
        </w:rPr>
        <w:t xml:space="preserve"> </w:t>
      </w:r>
      <w:r w:rsidRPr="00AE4834">
        <w:rPr>
          <w:rFonts w:eastAsia="Calibri"/>
          <w:sz w:val="8"/>
        </w:rPr>
        <w:t>expected</w:t>
      </w:r>
      <w:r w:rsidRPr="00AE4834">
        <w:rPr>
          <w:sz w:val="8"/>
        </w:rPr>
        <w:t xml:space="preserve"> </w:t>
      </w:r>
      <w:r w:rsidRPr="00AE4834">
        <w:rPr>
          <w:rFonts w:eastAsia="Calibri"/>
          <w:sz w:val="8"/>
        </w:rPr>
        <w:t>lifespan</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accidents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spontaneously</w:t>
      </w:r>
      <w:r w:rsidRPr="00AE4834">
        <w:rPr>
          <w:sz w:val="8"/>
        </w:rPr>
        <w:t xml:space="preserve"> </w:t>
      </w:r>
      <w:r w:rsidRPr="00AE4834">
        <w:rPr>
          <w:rFonts w:eastAsia="Calibri"/>
          <w:sz w:val="8"/>
        </w:rPr>
        <w:t>occurring</w:t>
      </w:r>
      <w:r w:rsidRPr="00AE4834">
        <w:rPr>
          <w:sz w:val="8"/>
        </w:rPr>
        <w:t xml:space="preserve"> </w:t>
      </w:r>
      <w:r w:rsidRPr="00AE4834">
        <w:rPr>
          <w:rFonts w:eastAsia="Calibri"/>
          <w:sz w:val="8"/>
        </w:rPr>
        <w:t>incurable</w:t>
      </w:r>
      <w:r w:rsidRPr="00AE4834">
        <w:rPr>
          <w:sz w:val="8"/>
        </w:rPr>
        <w:t xml:space="preserve"> </w:t>
      </w:r>
      <w:r w:rsidRPr="00AE4834">
        <w:rPr>
          <w:rFonts w:eastAsia="Calibri"/>
          <w:sz w:val="8"/>
        </w:rPr>
        <w:t>cancers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disease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agent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unavoidably</w:t>
      </w:r>
      <w:r w:rsidRPr="00AE4834">
        <w:rPr>
          <w:sz w:val="8"/>
        </w:rPr>
        <w:t xml:space="preserve"> </w:t>
      </w:r>
      <w:r w:rsidRPr="00AE4834">
        <w:rPr>
          <w:rFonts w:eastAsia="Calibri"/>
          <w:sz w:val="8"/>
        </w:rPr>
        <w:t>kills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prematurely</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w:t>
      </w:r>
      <w:r w:rsidRPr="00AE4834">
        <w:rPr>
          <w:rFonts w:eastAsia="Calibri"/>
          <w:sz w:val="8"/>
        </w:rPr>
        <w:t>components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figure</w:t>
      </w:r>
      <w:r w:rsidRPr="00AE4834">
        <w:rPr>
          <w:sz w:val="8"/>
        </w:rPr>
        <w:t xml:space="preserve"> </w:t>
      </w:r>
      <w:r w:rsidRPr="00AE4834">
        <w:rPr>
          <w:rFonts w:eastAsia="Calibri"/>
          <w:sz w:val="8"/>
        </w:rPr>
        <w:t>prominently</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w:t>
      </w:r>
      <w:r w:rsidRPr="00AE4834">
        <w:rPr>
          <w:rFonts w:eastAsia="Calibri"/>
          <w:sz w:val="8"/>
        </w:rPr>
        <w:t>Scanlon</w:t>
      </w:r>
      <w:r w:rsidRPr="00AE4834">
        <w:rPr>
          <w:sz w:val="8"/>
        </w:rPr>
        <w:t xml:space="preserve"> 1998, 214).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settled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setback</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whilst</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.7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debate</w:t>
      </w:r>
      <w:r w:rsidRPr="00AE4834">
        <w:rPr>
          <w:sz w:val="8"/>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caused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die</w:t>
      </w:r>
      <w:r w:rsidRPr="00AE4834">
        <w:rPr>
          <w:rStyle w:val="StyleUnderline"/>
        </w:rPr>
        <w:t xml:space="preserve"> </w:t>
      </w:r>
      <w:r w:rsidRPr="00AE4834">
        <w:rPr>
          <w:rStyle w:val="StyleUnderline"/>
          <w:rFonts w:eastAsia="Calibri"/>
        </w:rPr>
        <w:t>prematurely</w:t>
      </w:r>
      <w:r w:rsidRPr="00AE4834">
        <w:rPr>
          <w:rStyle w:val="StyleUnderline"/>
        </w:rPr>
        <w:t xml:space="preserve"> </w:t>
      </w:r>
      <w:r w:rsidRPr="00AE4834">
        <w:rPr>
          <w:rStyle w:val="StyleUnderline"/>
          <w:rFonts w:eastAsia="Calibri"/>
        </w:rPr>
        <w:t>can</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reason</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fails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show</w:t>
      </w:r>
      <w:r w:rsidRPr="00AE4834">
        <w:rPr>
          <w:rStyle w:val="StyleUnderline"/>
        </w:rPr>
        <w:t xml:space="preserve"> </w:t>
      </w:r>
      <w:r w:rsidRPr="00AE4834">
        <w:rPr>
          <w:rStyle w:val="StyleUnderline"/>
          <w:rFonts w:eastAsia="Calibri"/>
        </w:rPr>
        <w:t>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as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rational</w:t>
      </w:r>
      <w:r w:rsidRPr="00AE4834">
        <w:rPr>
          <w:rStyle w:val="StyleUnderline"/>
        </w:rPr>
        <w:t xml:space="preserve"> </w:t>
      </w:r>
      <w:r w:rsidRPr="00AE4834">
        <w:rPr>
          <w:rStyle w:val="StyleUnderline"/>
          <w:rFonts w:eastAsia="Calibri"/>
        </w:rPr>
        <w:t>agent</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recognizing</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beings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preserve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death</w:t>
      </w:r>
      <w:r w:rsidRPr="00AE4834">
        <w:rPr>
          <w:sz w:val="8"/>
        </w:rPr>
        <w:t>: ‘</w:t>
      </w:r>
      <w:r w:rsidRPr="00AE4834">
        <w:rPr>
          <w:rStyle w:val="StyleUnderline"/>
          <w:rFonts w:eastAsia="Calibri"/>
        </w:rPr>
        <w:t>appreciating</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primarily</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matter</w:t>
      </w:r>
      <w:r w:rsidRPr="00AE4834">
        <w:rPr>
          <w:rStyle w:val="StyleUnderline"/>
        </w:rPr>
        <w:t xml:space="preserve"> </w:t>
      </w:r>
      <w:r w:rsidRPr="00AE4834">
        <w:rPr>
          <w:rStyle w:val="StyleUnderline"/>
          <w:rFonts w:eastAsia="Calibri"/>
        </w:rPr>
        <w:t>of</w:t>
      </w:r>
      <w:r w:rsidRPr="00AE4834">
        <w:rPr>
          <w:sz w:val="8"/>
        </w:rPr>
        <w:t xml:space="preserve"> </w:t>
      </w:r>
      <w:r w:rsidRPr="00AE4834">
        <w:rPr>
          <w:rStyle w:val="StyleUnderline"/>
          <w:rFonts w:eastAsia="Calibri"/>
        </w:rPr>
        <w:t>seeing</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as</w:t>
      </w:r>
      <w:r w:rsidRPr="00AE4834">
        <w:rPr>
          <w:sz w:val="8"/>
        </w:rPr>
        <w:t xml:space="preserve"> </w:t>
      </w:r>
      <w:r w:rsidRPr="00AE4834">
        <w:rPr>
          <w:rFonts w:eastAsia="Calibri"/>
          <w:sz w:val="8"/>
        </w:rPr>
        <w:t>something</w:t>
      </w:r>
      <w:r w:rsidRPr="00AE4834">
        <w:rPr>
          <w:sz w:val="8"/>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respected</w:t>
      </w:r>
      <w:r w:rsidRPr="00AE4834">
        <w:rPr>
          <w:sz w:val="8"/>
        </w:rPr>
        <w:t xml:space="preserve">, </w:t>
      </w:r>
      <w:r w:rsidRPr="00AE4834">
        <w:rPr>
          <w:rFonts w:eastAsia="Calibri"/>
          <w:sz w:val="8"/>
        </w:rPr>
        <w:t>where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well</w:t>
      </w:r>
      <w:r w:rsidRPr="00AE4834">
        <w:rPr>
          <w:sz w:val="8"/>
        </w:rPr>
        <w:t>’ (</w:t>
      </w:r>
      <w:r w:rsidRPr="00AE4834">
        <w:rPr>
          <w:rFonts w:eastAsia="Calibri"/>
          <w:sz w:val="8"/>
        </w:rPr>
        <w:t>Scanlon</w:t>
      </w:r>
      <w:r w:rsidRPr="00AE4834">
        <w:rPr>
          <w:sz w:val="8"/>
        </w:rPr>
        <w:t xml:space="preserve"> 1998, 104).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abstract</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wrongfully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faces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unending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she</w:t>
      </w:r>
      <w:r w:rsidRPr="00AE4834">
        <w:rPr>
          <w:sz w:val="8"/>
        </w:rPr>
        <w:t xml:space="preserve"> </w:t>
      </w:r>
      <w:r w:rsidRPr="00AE4834">
        <w:rPr>
          <w:rFonts w:eastAsia="Calibri"/>
          <w:sz w:val="8"/>
        </w:rPr>
        <w:t>wishes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committing</w:t>
      </w:r>
      <w:r w:rsidRPr="00AE4834">
        <w:rPr>
          <w:sz w:val="8"/>
        </w:rPr>
        <w:t xml:space="preserve"> </w:t>
      </w:r>
      <w:r w:rsidRPr="00AE4834">
        <w:rPr>
          <w:rFonts w:eastAsia="Calibri"/>
          <w:sz w:val="8"/>
        </w:rPr>
        <w:t>suicide</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suicidal</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seeking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note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emphasizes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person</w:t>
      </w:r>
      <w:r w:rsidRPr="00AE4834">
        <w:rPr>
          <w:sz w:val="8"/>
        </w:rPr>
        <w:t>-</w:t>
      </w:r>
      <w:r w:rsidRPr="00AE4834">
        <w:rPr>
          <w:rFonts w:eastAsia="Calibri"/>
          <w:sz w:val="8"/>
        </w:rPr>
        <w:t>affecting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because</w:t>
      </w:r>
      <w:r w:rsidRPr="00AE4834">
        <w:rPr>
          <w:sz w:val="8"/>
        </w:rPr>
        <w:t xml:space="preserve"> </w:t>
      </w:r>
      <w:r w:rsidRPr="00AE4834">
        <w:rPr>
          <w:rStyle w:val="StyleUnderline"/>
          <w:rFonts w:eastAsia="Calibri"/>
        </w:rPr>
        <w:t>taking</w:t>
      </w:r>
      <w:r w:rsidRPr="00AE4834">
        <w:rPr>
          <w:rStyle w:val="StyleUnderline"/>
        </w:rPr>
        <w:t xml:space="preserve"> </w:t>
      </w:r>
      <w:r w:rsidRPr="00AE4834">
        <w:rPr>
          <w:rStyle w:val="StyleUnderline"/>
          <w:rFonts w:eastAsia="Calibri"/>
        </w:rPr>
        <w:t>someone</w:t>
      </w:r>
      <w:r w:rsidRPr="00AE4834">
        <w:rPr>
          <w:rStyle w:val="StyleUnderline"/>
        </w:rPr>
        <w:t>’</w:t>
      </w:r>
      <w:r w:rsidRPr="00AE4834">
        <w:rPr>
          <w:rStyle w:val="StyleUnderline"/>
          <w:rFonts w:eastAsia="Calibri"/>
        </w:rPr>
        <w:t>s</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their</w:t>
      </w:r>
      <w:r w:rsidRPr="00AE4834">
        <w:rPr>
          <w:rStyle w:val="StyleUnderline"/>
        </w:rPr>
        <w:t xml:space="preserve"> </w:t>
      </w:r>
      <w:r w:rsidRPr="00AE4834">
        <w:rPr>
          <w:rStyle w:val="StyleUnderline"/>
          <w:rFonts w:eastAsia="Calibri"/>
        </w:rPr>
        <w:t>permission</w:t>
      </w:r>
      <w:r w:rsidRPr="00AE4834">
        <w:rPr>
          <w:rStyle w:val="StyleUnderline"/>
        </w:rPr>
        <w:t xml:space="preserve"> </w:t>
      </w:r>
      <w:r w:rsidRPr="00AE4834">
        <w:rPr>
          <w:rStyle w:val="StyleUnderline"/>
          <w:rFonts w:eastAsia="Calibri"/>
        </w:rPr>
        <w:t>shows</w:t>
      </w:r>
      <w:r w:rsidRPr="00AE4834">
        <w:rPr>
          <w:rStyle w:val="StyleUnderline"/>
        </w:rPr>
        <w:t xml:space="preserve"> </w:t>
      </w:r>
      <w:r w:rsidRPr="00AE4834">
        <w:rPr>
          <w:rStyle w:val="StyleUnderline"/>
          <w:rFonts w:eastAsia="Calibri"/>
        </w:rPr>
        <w:t>disrespect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supports</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inclusion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formula</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side</w:t>
      </w:r>
      <w:r w:rsidRPr="00AE4834">
        <w:rPr>
          <w:sz w:val="8"/>
        </w:rPr>
        <w:t xml:space="preserve"> </w:t>
      </w:r>
      <w:r w:rsidRPr="00AE4834">
        <w:rPr>
          <w:rFonts w:eastAsia="Calibri"/>
          <w:sz w:val="8"/>
        </w:rPr>
        <w:t>ends</w:t>
      </w:r>
      <w:r w:rsidRPr="00AE4834">
        <w:rPr>
          <w:sz w:val="8"/>
        </w:rPr>
        <w:t xml:space="preserve"> </w:t>
      </w:r>
      <w:r w:rsidRPr="00AE4834">
        <w:rPr>
          <w:rFonts w:eastAsia="Calibri"/>
          <w:sz w:val="8"/>
        </w:rPr>
        <w:t>up</w:t>
      </w:r>
      <w:r w:rsidRPr="00AE4834">
        <w:rPr>
          <w:sz w:val="8"/>
        </w:rPr>
        <w:t xml:space="preserve"> </w:t>
      </w:r>
      <w:r w:rsidRPr="00AE4834">
        <w:rPr>
          <w:rFonts w:eastAsia="Calibri"/>
          <w:sz w:val="8"/>
        </w:rPr>
        <w:t>winning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debate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died</w:t>
      </w:r>
      <w:r w:rsidRPr="00AE4834">
        <w:rPr>
          <w:sz w:val="8"/>
        </w:rPr>
        <w:t xml:space="preserve">, </w:t>
      </w:r>
      <w:r w:rsidRPr="00AE4834">
        <w:rPr>
          <w:rFonts w:eastAsia="Calibri"/>
          <w:sz w:val="8"/>
        </w:rPr>
        <w:t>ending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consent</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disrespect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presumably</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die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manner</w:t>
      </w:r>
      <w:r w:rsidRPr="00AE4834">
        <w:rPr>
          <w:sz w:val="8"/>
        </w:rPr>
        <w:t xml:space="preserve">. </w:t>
      </w:r>
      <w:r w:rsidRPr="00AE4834">
        <w:rPr>
          <w:rFonts w:eastAsia="Calibri"/>
          <w:sz w:val="8"/>
        </w:rPr>
        <w:t>Thus</w:t>
      </w:r>
      <w:r w:rsidRPr="00AE4834">
        <w:rPr>
          <w:sz w:val="8"/>
        </w:rPr>
        <w:t xml:space="preserve">, </w:t>
      </w:r>
      <w:r w:rsidRPr="00AE4834">
        <w:rPr>
          <w:rStyle w:val="Emphasis"/>
          <w:rFonts w:eastAsia="Calibri"/>
        </w:rPr>
        <w:t>if</w:t>
      </w:r>
      <w:r w:rsidRPr="00AE4834">
        <w:rPr>
          <w:rStyle w:val="Emphasis"/>
        </w:rPr>
        <w:t xml:space="preserve"> </w:t>
      </w:r>
      <w:r w:rsidRPr="00AE4834">
        <w:rPr>
          <w:rStyle w:val="Emphasis"/>
          <w:rFonts w:eastAsia="Calibri"/>
        </w:rPr>
        <w:t>they</w:t>
      </w:r>
      <w:r w:rsidRPr="00AE4834">
        <w:rPr>
          <w:rStyle w:val="Emphasis"/>
        </w:rPr>
        <w:t xml:space="preserve"> </w:t>
      </w:r>
      <w:r w:rsidRPr="00AE4834">
        <w:rPr>
          <w:rStyle w:val="Emphasis"/>
          <w:rFonts w:eastAsia="Calibri"/>
        </w:rPr>
        <w:t>are</w:t>
      </w:r>
      <w:r w:rsidRPr="00AE4834">
        <w:rPr>
          <w:rStyle w:val="Emphasis"/>
        </w:rPr>
        <w:t xml:space="preserve"> </w:t>
      </w:r>
      <w:r w:rsidRPr="00AE4834">
        <w:rPr>
          <w:rStyle w:val="Emphasis"/>
          <w:rFonts w:eastAsia="Calibri"/>
        </w:rPr>
        <w:t>killed</w:t>
      </w:r>
      <w:r w:rsidRPr="00AE4834">
        <w:rPr>
          <w:rStyle w:val="Emphasis"/>
        </w:rPr>
        <w:t xml:space="preserve"> </w:t>
      </w:r>
      <w:r w:rsidRPr="00AE4834">
        <w:rPr>
          <w:rStyle w:val="Emphasis"/>
          <w:rFonts w:eastAsia="Calibri"/>
        </w:rPr>
        <w:t>without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consent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interests</w:t>
      </w:r>
      <w:r w:rsidRPr="00AE4834">
        <w:rPr>
          <w:rStyle w:val="Emphasis"/>
        </w:rPr>
        <w:t xml:space="preserve"> </w:t>
      </w:r>
      <w:r w:rsidRPr="00AE4834">
        <w:rPr>
          <w:rStyle w:val="Emphasis"/>
          <w:rFonts w:eastAsia="Calibri"/>
        </w:rPr>
        <w:t>have</w:t>
      </w:r>
      <w:r w:rsidRPr="00AE4834">
        <w:rPr>
          <w:rStyle w:val="Emphasis"/>
        </w:rPr>
        <w:t xml:space="preserve"> </w:t>
      </w:r>
      <w:r w:rsidRPr="00AE4834">
        <w:rPr>
          <w:rStyle w:val="Emphasis"/>
          <w:rFonts w:eastAsia="Calibri"/>
        </w:rPr>
        <w:t>not</w:t>
      </w:r>
      <w:r w:rsidRPr="00AE4834">
        <w:rPr>
          <w:rStyle w:val="Emphasis"/>
        </w:rPr>
        <w:t xml:space="preserve"> </w:t>
      </w:r>
      <w:r w:rsidRPr="00AE4834">
        <w:rPr>
          <w:rStyle w:val="Emphasis"/>
          <w:rFonts w:eastAsia="Calibri"/>
        </w:rPr>
        <w:t>been</w:t>
      </w:r>
      <w:r w:rsidRPr="00AE4834">
        <w:rPr>
          <w:rStyle w:val="Emphasis"/>
        </w:rPr>
        <w:t xml:space="preserve"> </w:t>
      </w:r>
      <w:r w:rsidRPr="00AE4834">
        <w:rPr>
          <w:rStyle w:val="Emphasis"/>
          <w:rFonts w:eastAsia="Calibri"/>
        </w:rPr>
        <w:t>taken</w:t>
      </w:r>
      <w:r w:rsidRPr="00AE4834">
        <w:rPr>
          <w:rStyle w:val="Emphasis"/>
        </w:rPr>
        <w:t xml:space="preserve"> </w:t>
      </w:r>
      <w:r w:rsidRPr="00AE4834">
        <w:rPr>
          <w:rStyle w:val="Emphasis"/>
          <w:rFonts w:eastAsia="Calibri"/>
        </w:rPr>
        <w:t>into</w:t>
      </w:r>
      <w:r w:rsidRPr="00AE4834">
        <w:rPr>
          <w:rStyle w:val="Emphasis"/>
        </w:rPr>
        <w:t xml:space="preserve"> </w:t>
      </w:r>
      <w:r w:rsidRPr="00AE4834">
        <w:rPr>
          <w:rStyle w:val="Emphasis"/>
          <w:rFonts w:eastAsia="Calibri"/>
        </w:rPr>
        <w:t>account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allowed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.8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true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resulting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surgically</w:t>
      </w:r>
      <w:r w:rsidRPr="00AE4834">
        <w:rPr>
          <w:sz w:val="8"/>
        </w:rPr>
        <w:t xml:space="preserve"> </w:t>
      </w:r>
      <w:r w:rsidRPr="00AE4834">
        <w:rPr>
          <w:rFonts w:eastAsia="Calibri"/>
          <w:sz w:val="8"/>
        </w:rPr>
        <w:t>removing</w:t>
      </w:r>
      <w:r w:rsidRPr="00AE4834">
        <w:rPr>
          <w:sz w:val="8"/>
        </w:rPr>
        <w:t xml:space="preserve"> </w:t>
      </w:r>
      <w:r w:rsidRPr="00AE4834">
        <w:rPr>
          <w:rFonts w:eastAsia="Calibri"/>
          <w:sz w:val="8"/>
        </w:rPr>
        <w:t>everyone</w:t>
      </w:r>
      <w:r w:rsidRPr="00AE4834">
        <w:rPr>
          <w:sz w:val="8"/>
        </w:rPr>
        <w:t>’</w:t>
      </w:r>
      <w:r w:rsidRPr="00AE4834">
        <w:rPr>
          <w:rFonts w:eastAsia="Calibri"/>
          <w:sz w:val="8"/>
        </w:rPr>
        <w:t>s</w:t>
      </w:r>
      <w:r w:rsidRPr="00AE4834">
        <w:rPr>
          <w:sz w:val="8"/>
        </w:rPr>
        <w:t xml:space="preserve"> </w:t>
      </w:r>
      <w:r w:rsidRPr="00AE4834">
        <w:rPr>
          <w:rFonts w:eastAsia="Calibri"/>
          <w:sz w:val="8"/>
        </w:rPr>
        <w:t>reproductive</w:t>
      </w:r>
      <w:r w:rsidRPr="00AE4834">
        <w:rPr>
          <w:sz w:val="8"/>
        </w:rPr>
        <w:t xml:space="preserve"> </w:t>
      </w:r>
      <w:r w:rsidRPr="00AE4834">
        <w:rPr>
          <w:rFonts w:eastAsia="Calibri"/>
          <w:sz w:val="8"/>
        </w:rPr>
        <w:t>organs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bomb</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kill</w:t>
      </w:r>
      <w:r w:rsidRPr="00AE4834">
        <w:rPr>
          <w:rStyle w:val="StyleUnderline"/>
        </w:rPr>
        <w:t xml:space="preserve"> </w:t>
      </w:r>
      <w:proofErr w:type="gramStart"/>
      <w:r w:rsidRPr="00AE4834">
        <w:rPr>
          <w:rStyle w:val="StyleUnderline"/>
          <w:rFonts w:eastAsia="Calibri"/>
        </w:rPr>
        <w:t>anyone</w:t>
      </w:r>
      <w:r w:rsidRPr="00AE4834">
        <w:rPr>
          <w:rStyle w:val="StyleUnderline"/>
        </w:rPr>
        <w:t xml:space="preserve">, </w:t>
      </w:r>
      <w:r w:rsidRPr="00AE4834">
        <w:rPr>
          <w:rStyle w:val="StyleUnderline"/>
          <w:rFonts w:eastAsia="Calibri"/>
        </w:rPr>
        <w:t>but</w:t>
      </w:r>
      <w:proofErr w:type="gramEnd"/>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painfully</w:t>
      </w:r>
      <w:r w:rsidRPr="00AE4834">
        <w:rPr>
          <w:rStyle w:val="StyleUnderline"/>
        </w:rPr>
        <w:t xml:space="preserve"> </w:t>
      </w:r>
      <w:r w:rsidRPr="00AE4834">
        <w:rPr>
          <w:rStyle w:val="StyleUnderline"/>
          <w:rFonts w:eastAsia="Calibri"/>
        </w:rPr>
        <w:t>render</w:t>
      </w:r>
      <w:r w:rsidRPr="00AE4834">
        <w:rPr>
          <w:rStyle w:val="StyleUnderline"/>
        </w:rPr>
        <w:t xml:space="preserve"> </w:t>
      </w:r>
      <w:r w:rsidRPr="00AE4834">
        <w:rPr>
          <w:rStyle w:val="StyleUnderline"/>
          <w:rFonts w:eastAsia="Calibri"/>
        </w:rPr>
        <w:t>them</w:t>
      </w:r>
      <w:r w:rsidRPr="00AE4834">
        <w:rPr>
          <w:rStyle w:val="StyleUnderline"/>
        </w:rPr>
        <w:t xml:space="preserve"> </w:t>
      </w:r>
      <w:r w:rsidRPr="00AE4834">
        <w:rPr>
          <w:rStyle w:val="StyleUnderline"/>
          <w:rFonts w:eastAsia="Calibri"/>
        </w:rPr>
        <w:t>infertile</w:t>
      </w:r>
      <w:r w:rsidRPr="00AE4834">
        <w:rPr>
          <w:rStyle w:val="StyleUnderline"/>
        </w:rPr>
        <w:t xml:space="preserve"> </w:t>
      </w:r>
      <w:r w:rsidRPr="00AE4834">
        <w:rPr>
          <w:rStyle w:val="StyleUnderline"/>
          <w:rFonts w:eastAsia="Calibri"/>
        </w:rPr>
        <w:t>through</w:t>
      </w:r>
      <w:r w:rsidRPr="00AE4834">
        <w:rPr>
          <w:rStyle w:val="StyleUnderline"/>
        </w:rPr>
        <w:t xml:space="preserve"> </w:t>
      </w:r>
      <w:r w:rsidRPr="00AE4834">
        <w:rPr>
          <w:rStyle w:val="StyleUnderline"/>
          <w:rFonts w:eastAsia="Calibri"/>
        </w:rPr>
        <w:t>illness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injury</w:t>
      </w:r>
      <w:r w:rsidRPr="00AE4834">
        <w:rPr>
          <w:sz w:val="8"/>
        </w:rPr>
        <w:t xml:space="preserve">. </w:t>
      </w:r>
      <w:r w:rsidRPr="00AE4834">
        <w:rPr>
          <w:rFonts w:eastAsia="Calibri"/>
          <w:sz w:val="8"/>
        </w:rPr>
        <w:t>These</w:t>
      </w:r>
      <w:r w:rsidRPr="00AE4834">
        <w:rPr>
          <w:sz w:val="8"/>
        </w:rPr>
        <w:t xml:space="preserve"> </w:t>
      </w:r>
      <w:proofErr w:type="gramStart"/>
      <w:r w:rsidRPr="00AE4834">
        <w:rPr>
          <w:rFonts w:eastAsia="Calibri"/>
          <w:sz w:val="8"/>
        </w:rPr>
        <w:t>would</w:t>
      </w:r>
      <w:r w:rsidRPr="00AE4834">
        <w:rPr>
          <w:sz w:val="8"/>
        </w:rPr>
        <w:t xml:space="preserve"> </w:t>
      </w:r>
      <w:r w:rsidRPr="00AE4834">
        <w:rPr>
          <w:rFonts w:eastAsia="Calibri"/>
          <w:sz w:val="8"/>
        </w:rPr>
        <w:t>be</w:t>
      </w:r>
      <w:proofErr w:type="gramEnd"/>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bombs</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incident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situation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bomb</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killed</w:t>
      </w:r>
      <w:r w:rsidRPr="00AE4834">
        <w:rPr>
          <w:sz w:val="8"/>
        </w:rPr>
        <w:t xml:space="preserve"> </w:t>
      </w:r>
      <w:r w:rsidRPr="00AE4834">
        <w:rPr>
          <w:rFonts w:eastAsia="Calibri"/>
          <w:sz w:val="8"/>
        </w:rPr>
        <w:t>enough</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remained</w:t>
      </w:r>
      <w:r w:rsidRPr="00AE4834">
        <w:rPr>
          <w:sz w:val="8"/>
        </w:rPr>
        <w:t xml:space="preserve"> </w:t>
      </w:r>
      <w:r w:rsidRPr="00AE4834">
        <w:rPr>
          <w:rFonts w:eastAsia="Calibri"/>
          <w:sz w:val="8"/>
        </w:rPr>
        <w:t>alive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terrible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injuries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uncontroversial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infliction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plays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role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likely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rejected</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otherwise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queried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involuntariness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suffers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base</w:t>
      </w:r>
      <w:r w:rsidRPr="00AE4834">
        <w:rPr>
          <w:sz w:val="8"/>
        </w:rPr>
        <w:t xml:space="preserve"> </w:t>
      </w:r>
      <w:r w:rsidRPr="00AE4834">
        <w:rPr>
          <w:rFonts w:eastAsia="Calibri"/>
          <w:sz w:val="8"/>
        </w:rPr>
        <w:t>jumping</w:t>
      </w:r>
      <w:r w:rsidRPr="00AE4834">
        <w:rPr>
          <w:sz w:val="8"/>
        </w:rPr>
        <w:t xml:space="preserve"> </w:t>
      </w:r>
      <w:r w:rsidRPr="00AE4834">
        <w:rPr>
          <w:rFonts w:eastAsia="Calibri"/>
          <w:sz w:val="8"/>
        </w:rPr>
        <w:t>or</w:t>
      </w:r>
      <w:r w:rsidRPr="00AE4834">
        <w:rPr>
          <w:sz w:val="8"/>
        </w:rPr>
        <w:t xml:space="preserve"> </w:t>
      </w:r>
      <w:proofErr w:type="gramStart"/>
      <w:r w:rsidRPr="00AE4834">
        <w:rPr>
          <w:rFonts w:eastAsia="Calibri"/>
          <w:sz w:val="8"/>
        </w:rPr>
        <w:t>life</w:t>
      </w:r>
      <w:r w:rsidRPr="00AE4834">
        <w:rPr>
          <w:sz w:val="8"/>
        </w:rPr>
        <w:t>-</w:t>
      </w:r>
      <w:r w:rsidRPr="00AE4834">
        <w:rPr>
          <w:rFonts w:eastAsia="Calibri"/>
          <w:sz w:val="8"/>
        </w:rPr>
        <w:t>saving</w:t>
      </w:r>
      <w:proofErr w:type="gramEnd"/>
      <w:r w:rsidRPr="00AE4834">
        <w:rPr>
          <w:sz w:val="8"/>
        </w:rPr>
        <w:t xml:space="preserve"> </w:t>
      </w:r>
      <w:r w:rsidRPr="00AE4834">
        <w:rPr>
          <w:rFonts w:eastAsia="Calibri"/>
          <w:sz w:val="8"/>
        </w:rPr>
        <w:t>or</w:t>
      </w:r>
      <w:r w:rsidRPr="00AE4834">
        <w:rPr>
          <w:sz w:val="8"/>
        </w:rPr>
        <w:t xml:space="preserve"> </w:t>
      </w:r>
      <w:r w:rsidRPr="00AE4834">
        <w:rPr>
          <w:rFonts w:eastAsia="Calibri"/>
          <w:sz w:val="8"/>
        </w:rPr>
        <w:t>improving</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hand</w:t>
      </w:r>
      <w:r w:rsidRPr="00AE4834">
        <w:rPr>
          <w:sz w:val="8"/>
        </w:rPr>
        <w:t xml:space="preserve">, </w:t>
      </w:r>
      <w:r w:rsidRPr="00AE4834">
        <w:rPr>
          <w:rFonts w:eastAsia="Calibri"/>
          <w:sz w:val="8"/>
        </w:rPr>
        <w:t>pushing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off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cliff</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cutting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scalpel</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difference</w:t>
      </w:r>
      <w:r w:rsidRPr="00AE4834">
        <w:rPr>
          <w:sz w:val="8"/>
        </w:rPr>
        <w:t xml:space="preserve"> </w:t>
      </w:r>
      <w:r w:rsidRPr="00AE4834">
        <w:rPr>
          <w:rFonts w:eastAsia="Calibri"/>
          <w:sz w:val="8"/>
        </w:rPr>
        <w:t>between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consented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risk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My</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separated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unwanted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subjected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proofErr w:type="gramStart"/>
      <w:r w:rsidRPr="00AE4834">
        <w:rPr>
          <w:rFonts w:eastAsia="Calibri"/>
          <w:sz w:val="8"/>
        </w:rPr>
        <w:t>Of</w:t>
      </w:r>
      <w:r w:rsidRPr="00AE4834">
        <w:rPr>
          <w:sz w:val="8"/>
        </w:rPr>
        <w:t xml:space="preserve"> </w:t>
      </w:r>
      <w:r w:rsidRPr="00AE4834">
        <w:rPr>
          <w:rFonts w:eastAsia="Calibri"/>
          <w:sz w:val="8"/>
        </w:rPr>
        <w:t>course</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mere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sufficient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declare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favour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death</w:t>
      </w:r>
      <w:r w:rsidRPr="00AE4834">
        <w:rPr>
          <w:sz w:val="8"/>
        </w:rPr>
        <w:t>-</w:t>
      </w:r>
      <w:r w:rsidRPr="00AE4834">
        <w:rPr>
          <w:rFonts w:eastAsia="Calibri"/>
          <w:sz w:val="8"/>
        </w:rPr>
        <w:t>inducing</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rightfully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all</w:t>
      </w:r>
      <w:r w:rsidRPr="00AE4834">
        <w:rPr>
          <w:sz w:val="8"/>
        </w:rPr>
        <w:t>-</w:t>
      </w:r>
      <w:r w:rsidRPr="00AE4834">
        <w:rPr>
          <w:rFonts w:eastAsia="Calibri"/>
          <w:sz w:val="8"/>
        </w:rPr>
        <w:t>things</w:t>
      </w:r>
      <w:r w:rsidRPr="00AE4834">
        <w:rPr>
          <w:sz w:val="8"/>
        </w:rPr>
        <w:t>-</w:t>
      </w:r>
      <w:r w:rsidRPr="00AE4834">
        <w:rPr>
          <w:rFonts w:eastAsia="Calibri"/>
          <w:sz w:val="8"/>
        </w:rPr>
        <w:t>considered</w:t>
      </w:r>
      <w:r w:rsidRPr="00AE4834">
        <w:rPr>
          <w:sz w:val="8"/>
        </w:rPr>
        <w:t xml:space="preserve"> </w:t>
      </w:r>
      <w:r w:rsidRPr="00AE4834">
        <w:rPr>
          <w:rFonts w:eastAsia="Calibri"/>
          <w:sz w:val="8"/>
        </w:rPr>
        <w:t>hindrance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been</w:t>
      </w:r>
      <w:r w:rsidRPr="00AE4834">
        <w:rPr>
          <w:sz w:val="8"/>
        </w:rPr>
        <w:t xml:space="preserve"> </w:t>
      </w:r>
      <w:r w:rsidRPr="00AE4834">
        <w:rPr>
          <w:rFonts w:eastAsia="Calibri"/>
          <w:sz w:val="8"/>
        </w:rPr>
        <w:t>largely</w:t>
      </w:r>
      <w:r w:rsidRPr="00AE4834">
        <w:rPr>
          <w:sz w:val="8"/>
        </w:rPr>
        <w:t xml:space="preserve"> </w:t>
      </w:r>
      <w:r w:rsidRPr="00AE4834">
        <w:rPr>
          <w:rFonts w:eastAsia="Calibri"/>
          <w:sz w:val="8"/>
        </w:rPr>
        <w:t>responsible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pollution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recently</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beginning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improve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degrading</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favour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weighed</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described</w:t>
      </w:r>
      <w:r w:rsidRPr="00AE4834">
        <w:rPr>
          <w:sz w:val="8"/>
        </w:rPr>
        <w:t xml:space="preserve"> </w:t>
      </w:r>
      <w:r w:rsidRPr="00AE4834">
        <w:rPr>
          <w:rFonts w:eastAsia="Calibri"/>
          <w:sz w:val="8"/>
        </w:rPr>
        <w:t>above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determining</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countervail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avoid</w:t>
      </w:r>
      <w:r w:rsidRPr="00AE4834">
        <w:rPr>
          <w:sz w:val="8"/>
        </w:rPr>
        <w:t xml:space="preserve"> </w:t>
      </w:r>
      <w:r w:rsidRPr="00AE4834">
        <w:rPr>
          <w:rFonts w:eastAsia="Calibri"/>
          <w:sz w:val="8"/>
        </w:rPr>
        <w:t>pain</w:t>
      </w:r>
      <w:r w:rsidRPr="00AE4834">
        <w:rPr>
          <w:sz w:val="8"/>
        </w:rPr>
        <w:t>/</w:t>
      </w:r>
      <w:r w:rsidRPr="00AE4834">
        <w:rPr>
          <w:rFonts w:eastAsia="Calibri"/>
          <w:sz w:val="8"/>
        </w:rPr>
        <w:t>death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.9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forced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considerations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accomplished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quite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relevant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additional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w:t>
      </w:r>
      <w:r w:rsidRPr="00AE4834">
        <w:rPr>
          <w:sz w:val="8"/>
        </w:rPr>
        <w:t xml:space="preserve"> </w:t>
      </w:r>
      <w:r w:rsidRPr="00AE4834">
        <w:rPr>
          <w:rFonts w:eastAsia="Calibri"/>
          <w:sz w:val="8"/>
        </w:rPr>
        <w:t>now</w:t>
      </w:r>
      <w:r w:rsidRPr="00AE4834">
        <w:rPr>
          <w:sz w:val="8"/>
        </w:rPr>
        <w:t xml:space="preserve"> </w:t>
      </w:r>
      <w:r w:rsidRPr="00AE4834">
        <w:rPr>
          <w:rFonts w:eastAsia="Calibri"/>
          <w:sz w:val="8"/>
        </w:rPr>
        <w:t>turn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address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section</w:t>
      </w:r>
      <w:r w:rsidRPr="00AE4834">
        <w:rPr>
          <w:sz w:val="8"/>
        </w:rPr>
        <w:t xml:space="preserve">. 2.4. </w:t>
      </w:r>
      <w:r w:rsidRPr="00AE4834">
        <w:rPr>
          <w:rStyle w:val="Emphasis"/>
          <w:rFonts w:eastAsia="Calibri"/>
        </w:rPr>
        <w:t>Existing</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could</w:t>
      </w:r>
      <w:r w:rsidRPr="00AE4834">
        <w:rPr>
          <w:rStyle w:val="Emphasis"/>
        </w:rPr>
        <w:t xml:space="preserve"> </w:t>
      </w:r>
      <w:r w:rsidRPr="00AE4834">
        <w:rPr>
          <w:rStyle w:val="Emphasis"/>
          <w:rFonts w:eastAsia="Calibri"/>
        </w:rPr>
        <w:t>endure</w:t>
      </w:r>
      <w:r w:rsidRPr="00AE4834">
        <w:rPr>
          <w:rStyle w:val="Emphasis"/>
        </w:rPr>
        <w:t xml:space="preserve"> </w:t>
      </w:r>
      <w:r w:rsidRPr="00AE4834">
        <w:rPr>
          <w:rStyle w:val="Emphasis"/>
          <w:rFonts w:eastAsia="Calibri"/>
        </w:rPr>
        <w:t>non</w:t>
      </w:r>
      <w:r w:rsidRPr="00AE4834">
        <w:rPr>
          <w:rStyle w:val="Emphasis"/>
        </w:rPr>
        <w:t>-</w:t>
      </w:r>
      <w:r w:rsidRPr="00AE4834">
        <w:rPr>
          <w:rStyle w:val="Emphasis"/>
          <w:rFonts w:eastAsia="Calibri"/>
        </w:rPr>
        <w:t>physical</w:t>
      </w:r>
      <w:r w:rsidRPr="00AE4834">
        <w:rPr>
          <w:rStyle w:val="Emphasis"/>
        </w:rPr>
        <w:t xml:space="preserve"> </w:t>
      </w:r>
      <w:r w:rsidRPr="00AE4834">
        <w:rPr>
          <w:rStyle w:val="Emphasis"/>
          <w:rFonts w:eastAsia="Calibri"/>
        </w:rPr>
        <w:t>harms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said</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fact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give</w:t>
      </w:r>
      <w:r w:rsidRPr="00AE4834">
        <w:rPr>
          <w:rStyle w:val="StyleUnderline"/>
        </w:rPr>
        <w:t xml:space="preserve"> </w:t>
      </w:r>
      <w:r w:rsidRPr="00AE4834">
        <w:rPr>
          <w:rStyle w:val="StyleUnderline"/>
          <w:rFonts w:eastAsia="Calibri"/>
        </w:rPr>
        <w:t>rise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admissible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final</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could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various</w:t>
      </w:r>
      <w:r w:rsidRPr="000A2C32">
        <w:rPr>
          <w:rStyle w:val="StyleUnderline"/>
          <w:highlight w:val="cyan"/>
        </w:rPr>
        <w:t xml:space="preserve"> </w:t>
      </w:r>
      <w:r w:rsidRPr="00AE4834">
        <w:rPr>
          <w:rStyle w:val="StyleUnderline"/>
          <w:rFonts w:eastAsia="Calibri"/>
        </w:rPr>
        <w:t>deleterious</w:t>
      </w:r>
      <w:r w:rsidRPr="00AE4834">
        <w:rPr>
          <w:rStyle w:val="StyleUnderline"/>
        </w:rPr>
        <w:t xml:space="preserve"> </w:t>
      </w:r>
      <w:r w:rsidRPr="000A2C32">
        <w:rPr>
          <w:rStyle w:val="StyleUnderline"/>
          <w:rFonts w:eastAsia="Calibri"/>
          <w:highlight w:val="cyan"/>
        </w:rPr>
        <w:t>psychological</w:t>
      </w:r>
      <w:r w:rsidRPr="000A2C32">
        <w:rPr>
          <w:rStyle w:val="StyleUnderline"/>
          <w:highlight w:val="cyan"/>
        </w:rPr>
        <w:t xml:space="preserve"> </w:t>
      </w:r>
      <w:r w:rsidRPr="000A2C32">
        <w:rPr>
          <w:rStyle w:val="StyleUnderline"/>
          <w:rFonts w:eastAsia="Calibri"/>
          <w:highlight w:val="cyan"/>
        </w:rPr>
        <w:t>effects</w:t>
      </w:r>
      <w:r w:rsidRPr="000A2C32">
        <w:rPr>
          <w:sz w:val="8"/>
          <w:highlight w:val="cyan"/>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endured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generations</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main</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this</w:t>
      </w:r>
      <w:r w:rsidRPr="00AE4834">
        <w:rPr>
          <w:rStyle w:val="StyleUnderline"/>
        </w:rPr>
        <w:t xml:space="preserve"> </w:t>
      </w:r>
      <w:r w:rsidRPr="00AE4834">
        <w:rPr>
          <w:rStyle w:val="StyleUnderline"/>
          <w:rFonts w:eastAsia="Calibri"/>
        </w:rPr>
        <w:t>trauma</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arising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first</w:t>
      </w:r>
      <w:r w:rsidRPr="00AE4834">
        <w:rPr>
          <w:rStyle w:val="StyleUnderline"/>
        </w:rPr>
        <w:t xml:space="preserve"> </w:t>
      </w:r>
      <w:r w:rsidRPr="00AE4834">
        <w:rPr>
          <w:rStyle w:val="StyleUnderline"/>
          <w:rFonts w:eastAsia="Calibri"/>
        </w:rPr>
        <w:t>relates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individual</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undesired</w:t>
      </w:r>
      <w:r w:rsidRPr="00AE4834">
        <w:rPr>
          <w:rStyle w:val="StyleUnderline"/>
        </w:rPr>
        <w:t xml:space="preserve"> </w:t>
      </w:r>
      <w:r w:rsidRPr="00AE4834">
        <w:rPr>
          <w:rStyle w:val="StyleUnderline"/>
          <w:rFonts w:eastAsia="Calibri"/>
        </w:rPr>
        <w:t>negative</w:t>
      </w:r>
      <w:r w:rsidRPr="00AE4834">
        <w:rPr>
          <w:rStyle w:val="StyleUnderline"/>
        </w:rPr>
        <w:t xml:space="preserve"> </w:t>
      </w:r>
      <w:r w:rsidRPr="00AE4834">
        <w:rPr>
          <w:rStyle w:val="StyleUnderline"/>
          <w:rFonts w:eastAsia="Calibri"/>
        </w:rPr>
        <w:t>effect</w:t>
      </w:r>
      <w:r w:rsidRPr="00AE4834">
        <w:rPr>
          <w:rStyle w:val="StyleUnderline"/>
        </w:rPr>
        <w:t xml:space="preserve"> </w:t>
      </w:r>
      <w:r w:rsidRPr="00AE4834">
        <w:rPr>
          <w:rStyle w:val="StyleUnderline"/>
          <w:rFonts w:eastAsia="Calibri"/>
        </w:rPr>
        <w:t>on</w:t>
      </w:r>
      <w:r w:rsidRPr="00AE4834">
        <w:rPr>
          <w:rStyle w:val="StyleUnderline"/>
        </w:rPr>
        <w:t xml:space="preserve"> </w:t>
      </w:r>
      <w:r w:rsidRPr="00AE4834">
        <w:rPr>
          <w:rStyle w:val="StyleUnderline"/>
          <w:rFonts w:eastAsia="Calibri"/>
        </w:rPr>
        <w:t>well</w:t>
      </w:r>
      <w:r w:rsidRPr="00AE4834">
        <w:rPr>
          <w:rStyle w:val="StyleUnderline"/>
        </w:rPr>
        <w:t>-</w:t>
      </w:r>
      <w:r w:rsidRPr="00AE4834">
        <w:rPr>
          <w:rStyle w:val="StyleUnderline"/>
          <w:rFonts w:eastAsia="Calibri"/>
        </w:rPr>
        <w:t>being</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experienced</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wanted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children</w:t>
      </w:r>
      <w:r w:rsidRPr="00AE4834">
        <w:rPr>
          <w:sz w:val="8"/>
        </w:rPr>
        <w:t xml:space="preserve">. </w:t>
      </w:r>
      <w:r w:rsidRPr="00AE4834">
        <w:rPr>
          <w:rFonts w:eastAsia="Calibri"/>
          <w:sz w:val="8"/>
        </w:rPr>
        <w:t>Whilst</w:t>
      </w:r>
      <w:r w:rsidRPr="00AE4834">
        <w:rPr>
          <w:sz w:val="8"/>
        </w:rPr>
        <w:t xml:space="preserve"> </w:t>
      </w:r>
      <w:r w:rsidRPr="00AE4834">
        <w:rPr>
          <w:rStyle w:val="Emphasis"/>
          <w:rFonts w:eastAsia="Calibri"/>
        </w:rPr>
        <w:t>this</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by</w:t>
      </w:r>
      <w:r w:rsidRPr="00AE4834">
        <w:rPr>
          <w:rStyle w:val="Emphasis"/>
        </w:rPr>
        <w:t xml:space="preserve"> </w:t>
      </w:r>
      <w:r w:rsidRPr="00AE4834">
        <w:rPr>
          <w:rStyle w:val="Emphasis"/>
          <w:rFonts w:eastAsia="Calibri"/>
        </w:rPr>
        <w:t>no</w:t>
      </w:r>
      <w:r w:rsidRPr="00AE4834">
        <w:rPr>
          <w:rStyle w:val="Emphasis"/>
        </w:rPr>
        <w:t xml:space="preserve"> </w:t>
      </w:r>
      <w:r w:rsidRPr="00AE4834">
        <w:rPr>
          <w:rStyle w:val="Emphasis"/>
          <w:rFonts w:eastAsia="Calibri"/>
        </w:rPr>
        <w:t>means</w:t>
      </w:r>
      <w:r w:rsidRPr="00AE4834">
        <w:rPr>
          <w:rStyle w:val="Emphasis"/>
        </w:rPr>
        <w:t xml:space="preserve"> </w:t>
      </w:r>
      <w:r w:rsidRPr="00AE4834">
        <w:rPr>
          <w:rStyle w:val="Emphasis"/>
          <w:rFonts w:eastAsia="Calibri"/>
        </w:rPr>
        <w:t>universa</w:t>
      </w:r>
      <w:r w:rsidRPr="00AE4834">
        <w:rPr>
          <w:rFonts w:eastAsia="Calibri"/>
          <w:sz w:val="8"/>
        </w:rPr>
        <w:t>l</w:t>
      </w:r>
      <w:r w:rsidRPr="00AE4834">
        <w:rPr>
          <w:sz w:val="8"/>
        </w:rPr>
        <w:t xml:space="preserve">, </w:t>
      </w:r>
      <w:r w:rsidRPr="00AE4834">
        <w:rPr>
          <w:rStyle w:val="Emphasis"/>
          <w:rFonts w:eastAsia="Calibri"/>
        </w:rPr>
        <w:t>it</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fair</w:t>
      </w:r>
      <w:r w:rsidRPr="00AE4834">
        <w:rPr>
          <w:rStyle w:val="Emphasis"/>
        </w:rPr>
        <w:t xml:space="preserve"> </w:t>
      </w:r>
      <w:r w:rsidRPr="00AE4834">
        <w:rPr>
          <w:rStyle w:val="Emphasis"/>
          <w:rFonts w:eastAsia="Calibri"/>
        </w:rPr>
        <w:t>to</w:t>
      </w:r>
      <w:r w:rsidRPr="00AE4834">
        <w:rPr>
          <w:rStyle w:val="Emphasis"/>
        </w:rPr>
        <w:t xml:space="preserve"> </w:t>
      </w:r>
      <w:r w:rsidRPr="00AE4834">
        <w:rPr>
          <w:rStyle w:val="Emphasis"/>
          <w:rFonts w:eastAsia="Calibri"/>
        </w:rPr>
        <w:t>say</w:t>
      </w:r>
      <w:r w:rsidRPr="00AE4834">
        <w:rPr>
          <w:rStyle w:val="Emphasis"/>
        </w:rPr>
        <w:t xml:space="preserve"> </w:t>
      </w:r>
      <w:r w:rsidRPr="00AE4834">
        <w:rPr>
          <w:rStyle w:val="Emphasis"/>
          <w:rFonts w:eastAsia="Calibri"/>
        </w:rPr>
        <w:t>that</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good</w:t>
      </w:r>
      <w:r w:rsidRPr="00AE4834">
        <w:rPr>
          <w:rStyle w:val="Emphasis"/>
        </w:rPr>
        <w:t xml:space="preserve"> </w:t>
      </w:r>
      <w:r w:rsidRPr="00AE4834">
        <w:rPr>
          <w:rStyle w:val="Emphasis"/>
          <w:rFonts w:eastAsia="Calibri"/>
        </w:rPr>
        <w:t>proportion</w:t>
      </w:r>
      <w:r w:rsidRPr="00AE4834">
        <w:rPr>
          <w:rStyle w:val="Emphasis"/>
        </w:rPr>
        <w:t xml:space="preserve"> </w:t>
      </w:r>
      <w:r w:rsidRPr="00AE4834">
        <w:rPr>
          <w:rStyle w:val="Emphasis"/>
          <w:rFonts w:eastAsia="Calibri"/>
        </w:rPr>
        <w:t>of</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feel</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strong</w:t>
      </w:r>
      <w:r w:rsidRPr="00AE4834">
        <w:rPr>
          <w:rStyle w:val="Emphasis"/>
        </w:rPr>
        <w:t xml:space="preserve"> </w:t>
      </w:r>
      <w:r w:rsidRPr="00AE4834">
        <w:rPr>
          <w:rStyle w:val="Emphasis"/>
          <w:rFonts w:eastAsia="Calibri"/>
        </w:rPr>
        <w:t>pull</w:t>
      </w:r>
      <w:r w:rsidRPr="00AE4834">
        <w:rPr>
          <w:rStyle w:val="Emphasis"/>
        </w:rPr>
        <w:t xml:space="preserve"> </w:t>
      </w:r>
      <w:r w:rsidRPr="00AE4834">
        <w:rPr>
          <w:rStyle w:val="Emphasis"/>
          <w:rFonts w:eastAsia="Calibri"/>
        </w:rPr>
        <w:t>towards</w:t>
      </w:r>
      <w:r w:rsidRPr="00AE4834">
        <w:rPr>
          <w:rStyle w:val="Emphasis"/>
        </w:rPr>
        <w:t xml:space="preserve"> </w:t>
      </w:r>
      <w:r w:rsidRPr="00AE4834">
        <w:rPr>
          <w:rStyle w:val="Emphasis"/>
          <w:rFonts w:eastAsia="Calibri"/>
        </w:rPr>
        <w:t>reproduction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lineage</w:t>
      </w:r>
      <w:r w:rsidRPr="00AE4834">
        <w:rPr>
          <w:sz w:val="8"/>
        </w:rPr>
        <w:t xml:space="preserve"> </w:t>
      </w:r>
      <w:r w:rsidRPr="00AE4834">
        <w:rPr>
          <w:rFonts w:eastAsia="Calibri"/>
          <w:sz w:val="8"/>
        </w:rPr>
        <w:t>continue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Samuel</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pull</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reproduction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personalized</w:t>
      </w:r>
      <w:r w:rsidRPr="00AE4834">
        <w:rPr>
          <w:sz w:val="8"/>
        </w:rPr>
        <w:t xml:space="preserve"> </w:t>
      </w:r>
      <w:r w:rsidRPr="00AE4834">
        <w:rPr>
          <w:rFonts w:eastAsia="Calibri"/>
          <w:sz w:val="8"/>
        </w:rPr>
        <w:t>relationship</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w:t>
      </w:r>
      <w:r w:rsidRPr="00AE4834">
        <w:rPr>
          <w:rFonts w:eastAsia="Calibri"/>
          <w:sz w:val="8"/>
        </w:rPr>
        <w:t>Scheffler</w:t>
      </w:r>
      <w:r w:rsidRPr="00AE4834">
        <w:rPr>
          <w:sz w:val="8"/>
        </w:rPr>
        <w:t xml:space="preserve"> 2012, 31). </w:t>
      </w:r>
      <w:r w:rsidRPr="00AE4834">
        <w:rPr>
          <w:rFonts w:eastAsia="Calibri"/>
          <w:sz w:val="8"/>
        </w:rPr>
        <w:t>Reproducing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widely</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joys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parenthood</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sense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despair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pointlessness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reproduce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w:t>
      </w:r>
      <w:r w:rsidRPr="00AE4834">
        <w:rPr>
          <w:rFonts w:eastAsia="Calibri"/>
          <w:sz w:val="8"/>
        </w:rPr>
        <w:t>policy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bans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interventions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infringement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basic</w:t>
      </w:r>
      <w:r w:rsidRPr="00AE4834">
        <w:rPr>
          <w:sz w:val="8"/>
        </w:rPr>
        <w:t xml:space="preserve"> </w:t>
      </w:r>
      <w:r w:rsidRPr="00AE4834">
        <w:rPr>
          <w:rFonts w:eastAsia="Calibri"/>
          <w:sz w:val="8"/>
        </w:rPr>
        <w:t>right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control</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happens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body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traumas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harms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associated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second</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general</w:t>
      </w:r>
      <w:r w:rsidRPr="00AE4834">
        <w:rPr>
          <w:sz w:val="8"/>
        </w:rPr>
        <w:t xml:space="preserve">, </w:t>
      </w:r>
      <w:r w:rsidRPr="00AE4834">
        <w:rPr>
          <w:rStyle w:val="StyleUnderline"/>
          <w:rFonts w:eastAsia="Calibri"/>
        </w:rPr>
        <w:t>higher</w:t>
      </w:r>
      <w:r w:rsidRPr="00AE4834">
        <w:rPr>
          <w:rStyle w:val="StyleUnderline"/>
        </w:rPr>
        <w:t xml:space="preserve"> </w:t>
      </w:r>
      <w:r w:rsidRPr="00AE4834">
        <w:rPr>
          <w:rStyle w:val="StyleUnderline"/>
          <w:rFonts w:eastAsia="Calibri"/>
        </w:rPr>
        <w:t>level</w:t>
      </w:r>
      <w:r w:rsidRPr="00AE4834">
        <w:rPr>
          <w:rStyle w:val="StyleUnderline"/>
        </w:rPr>
        <w:t xml:space="preserve"> </w:t>
      </w:r>
      <w:r w:rsidRPr="000A2C32">
        <w:rPr>
          <w:rStyle w:val="StyleUnderline"/>
          <w:rFonts w:eastAsia="Calibri"/>
          <w:highlight w:val="cyan"/>
        </w:rPr>
        <w:t>sense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0A2C32">
        <w:rPr>
          <w:rStyle w:val="StyleUnderline"/>
          <w:rFonts w:eastAsia="Calibri"/>
          <w:highlight w:val="cyan"/>
        </w:rPr>
        <w:t>hopelessness</w:t>
      </w:r>
      <w:r w:rsidRPr="000A2C32">
        <w:rPr>
          <w:rStyle w:val="StyleUnderline"/>
          <w:highlight w:val="cyan"/>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despair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56F11">
        <w:rPr>
          <w:rStyle w:val="StyleUnderline"/>
          <w:rFonts w:eastAsia="Calibri"/>
        </w:rPr>
        <w:t>there</w:t>
      </w:r>
      <w:r w:rsidRPr="00A56F11">
        <w:rPr>
          <w:rStyle w:val="StyleUnderline"/>
        </w:rPr>
        <w:t xml:space="preserve"> </w:t>
      </w:r>
      <w:r w:rsidRPr="00A56F11">
        <w:rPr>
          <w:rStyle w:val="StyleUnderline"/>
          <w:rFonts w:eastAsia="Calibri"/>
        </w:rPr>
        <w:t>will</w:t>
      </w:r>
      <w:r w:rsidRPr="00A56F11">
        <w:rPr>
          <w:rStyle w:val="StyleUnderline"/>
        </w:rPr>
        <w:t xml:space="preserve"> </w:t>
      </w:r>
      <w:r w:rsidRPr="00A56F11">
        <w:rPr>
          <w:rStyle w:val="StyleUnderline"/>
          <w:rFonts w:eastAsia="Calibri"/>
        </w:rPr>
        <w:t>be</w:t>
      </w:r>
      <w:r w:rsidRPr="00A56F11">
        <w:rPr>
          <w:rStyle w:val="StyleUnderline"/>
        </w:rPr>
        <w:t xml:space="preserve"> </w:t>
      </w:r>
      <w:r w:rsidRPr="00A56F11">
        <w:rPr>
          <w:rStyle w:val="StyleUnderline"/>
          <w:rFonts w:eastAsia="Calibri"/>
        </w:rPr>
        <w:t>no</w:t>
      </w:r>
      <w:r w:rsidRPr="00A56F11">
        <w:rPr>
          <w:rStyle w:val="StyleUnderline"/>
        </w:rPr>
        <w:t xml:space="preserve"> </w:t>
      </w:r>
      <w:r w:rsidRPr="00A56F11">
        <w:rPr>
          <w:rStyle w:val="StyleUnderline"/>
          <w:rFonts w:eastAsia="Calibri"/>
        </w:rPr>
        <w:t>more</w:t>
      </w:r>
      <w:r w:rsidRPr="00A56F11">
        <w:rPr>
          <w:rStyle w:val="StyleUnderline"/>
        </w:rPr>
        <w:t xml:space="preserve"> </w:t>
      </w:r>
      <w:r w:rsidRPr="00A56F11">
        <w:rPr>
          <w:rStyle w:val="StyleUnderline"/>
          <w:rFonts w:eastAsia="Calibri"/>
        </w:rPr>
        <w:t>humans</w:t>
      </w:r>
      <w:r w:rsidRPr="00A56F11">
        <w:rPr>
          <w:rStyle w:val="StyleUnderline"/>
        </w:rPr>
        <w:t xml:space="preserve"> </w:t>
      </w:r>
      <w:r w:rsidRPr="00A56F11">
        <w:rPr>
          <w:rStyle w:val="StyleUnderline"/>
          <w:rFonts w:eastAsia="Calibri"/>
        </w:rPr>
        <w:t>and</w:t>
      </w:r>
      <w:r w:rsidRPr="00A56F11">
        <w:rPr>
          <w:rStyle w:val="StyleUnderline"/>
        </w:rPr>
        <w:t xml:space="preserve"> </w:t>
      </w:r>
      <w:r w:rsidRPr="00A56F11">
        <w:rPr>
          <w:rStyle w:val="StyleUnderline"/>
          <w:rFonts w:eastAsia="Calibri"/>
        </w:rPr>
        <w:t>that</w:t>
      </w:r>
      <w:r w:rsidRPr="00A56F11">
        <w:rPr>
          <w:rStyle w:val="StyleUnderline"/>
        </w:rPr>
        <w:t xml:space="preserve"> </w:t>
      </w:r>
      <w:r w:rsidRPr="00A56F11">
        <w:rPr>
          <w:rStyle w:val="StyleUnderline"/>
          <w:rFonts w:eastAsia="Calibri"/>
        </w:rPr>
        <w:t>your</w:t>
      </w:r>
      <w:r w:rsidRPr="00A56F11">
        <w:rPr>
          <w:rStyle w:val="StyleUnderline"/>
        </w:rPr>
        <w:t xml:space="preserve"> </w:t>
      </w:r>
      <w:r w:rsidRPr="00A56F11">
        <w:rPr>
          <w:rStyle w:val="StyleUnderline"/>
          <w:rFonts w:eastAsia="Calibri"/>
        </w:rPr>
        <w:t>projects</w:t>
      </w:r>
      <w:r w:rsidRPr="00A56F11">
        <w:rPr>
          <w:rStyle w:val="StyleUnderline"/>
        </w:rPr>
        <w:t xml:space="preserve"> </w:t>
      </w:r>
      <w:r w:rsidRPr="00A56F11">
        <w:rPr>
          <w:rStyle w:val="StyleUnderline"/>
          <w:rFonts w:eastAsia="Calibri"/>
        </w:rPr>
        <w:t>will</w:t>
      </w:r>
      <w:r w:rsidRPr="00A56F11">
        <w:rPr>
          <w:rStyle w:val="StyleUnderline"/>
        </w:rPr>
        <w:t xml:space="preserve"> </w:t>
      </w:r>
      <w:r w:rsidRPr="00A56F11">
        <w:rPr>
          <w:rStyle w:val="StyleUnderline"/>
          <w:rFonts w:eastAsia="Calibri"/>
        </w:rPr>
        <w:t>end</w:t>
      </w:r>
      <w:r w:rsidRPr="00A56F11">
        <w:rPr>
          <w:rStyle w:val="StyleUnderline"/>
        </w:rPr>
        <w:t xml:space="preserve"> </w:t>
      </w:r>
      <w:r w:rsidRPr="00A56F11">
        <w:rPr>
          <w:rStyle w:val="StyleUnderline"/>
          <w:rFonts w:eastAsia="Calibri"/>
        </w:rPr>
        <w:t>with</w:t>
      </w:r>
      <w:r w:rsidRPr="00A56F11">
        <w:rPr>
          <w:rStyle w:val="StyleUnderline"/>
        </w:rPr>
        <w:t xml:space="preserve"> </w:t>
      </w:r>
      <w:r w:rsidRPr="00A56F11">
        <w:rPr>
          <w:rStyle w:val="StyleUnderline"/>
          <w:rFonts w:eastAsia="Calibri"/>
        </w:rPr>
        <w:t>you</w:t>
      </w:r>
      <w:r w:rsidRPr="00A56F11">
        <w:rPr>
          <w:sz w:val="8"/>
        </w:rPr>
        <w:t xml:space="preserve">. </w:t>
      </w:r>
      <w:r w:rsidRPr="00A56F11">
        <w:rPr>
          <w:rStyle w:val="StyleUnderline"/>
          <w:rFonts w:eastAsia="Calibri"/>
        </w:rPr>
        <w:t>Even</w:t>
      </w:r>
      <w:r w:rsidRPr="00A56F11">
        <w:rPr>
          <w:rStyle w:val="StyleUnderline"/>
        </w:rPr>
        <w:t xml:space="preserve"> </w:t>
      </w:r>
      <w:r w:rsidRPr="00A56F11">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strong</w:t>
      </w:r>
      <w:r w:rsidRPr="00AE4834">
        <w:rPr>
          <w:rStyle w:val="StyleUnderline"/>
        </w:rPr>
        <w:t xml:space="preserve"> </w:t>
      </w:r>
      <w:r w:rsidRPr="00AE4834">
        <w:rPr>
          <w:rStyle w:val="StyleUnderline"/>
          <w:rFonts w:eastAsia="Calibri"/>
        </w:rPr>
        <w:t>desire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procreate</w:t>
      </w:r>
      <w:r w:rsidRPr="00AE4834">
        <w:rPr>
          <w:rStyle w:val="StyleUnderline"/>
        </w:rPr>
        <w:t xml:space="preserve"> </w:t>
      </w:r>
      <w:r w:rsidRPr="00AE4834">
        <w:rPr>
          <w:rStyle w:val="StyleUnderline"/>
          <w:rFonts w:eastAsia="Calibri"/>
        </w:rPr>
        <w:t>themselves</w:t>
      </w:r>
      <w:r w:rsidRPr="00AE4834">
        <w:rPr>
          <w:rStyle w:val="StyleUnderline"/>
        </w:rPr>
        <w:t xml:space="preserve"> </w:t>
      </w:r>
      <w:r w:rsidRPr="00AE4834">
        <w:rPr>
          <w:rStyle w:val="StyleUnderline"/>
          <w:rFonts w:eastAsia="Calibri"/>
        </w:rPr>
        <w:t>might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sense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hopelessness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projects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goals</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fulfilled</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during</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partly</w:t>
      </w:r>
      <w:r w:rsidRPr="00AE4834">
        <w:rPr>
          <w:sz w:val="8"/>
        </w:rPr>
        <w:t xml:space="preserve"> </w:t>
      </w:r>
      <w:r w:rsidRPr="00AE4834">
        <w:rPr>
          <w:rFonts w:eastAsia="Calibri"/>
          <w:sz w:val="8"/>
        </w:rPr>
        <w:t>future</w:t>
      </w:r>
      <w:r w:rsidRPr="00AE4834">
        <w:rPr>
          <w:sz w:val="8"/>
        </w:rPr>
        <w:t>-</w:t>
      </w:r>
      <w:r w:rsidRPr="00AE4834">
        <w:rPr>
          <w:rFonts w:eastAsia="Calibri"/>
          <w:sz w:val="8"/>
        </w:rPr>
        <w:t>oriented</w:t>
      </w:r>
      <w:r w:rsidRPr="00AE4834">
        <w:rPr>
          <w:sz w:val="8"/>
        </w:rPr>
        <w:t xml:space="preserve">. </w:t>
      </w:r>
      <w:r w:rsidRPr="00AE4834">
        <w:rPr>
          <w:rFonts w:eastAsia="Calibri"/>
          <w:sz w:val="8"/>
        </w:rPr>
        <w:t>Why</w:t>
      </w:r>
      <w:r w:rsidRPr="00AE4834">
        <w:rPr>
          <w:sz w:val="8"/>
        </w:rPr>
        <w:t xml:space="preserve"> </w:t>
      </w:r>
      <w:r w:rsidRPr="00AE4834">
        <w:rPr>
          <w:rFonts w:eastAsia="Calibri"/>
          <w:sz w:val="8"/>
        </w:rPr>
        <w:t>bother</w:t>
      </w:r>
      <w:r w:rsidRPr="00AE4834">
        <w:rPr>
          <w:sz w:val="8"/>
        </w:rPr>
        <w:t xml:space="preserve"> </w:t>
      </w:r>
      <w:r w:rsidRPr="00AE4834">
        <w:rPr>
          <w:rFonts w:eastAsia="Calibri"/>
          <w:sz w:val="8"/>
        </w:rPr>
        <w:t>continuing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search</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cure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cancer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within</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once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lose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meaning</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confronted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include</w:t>
      </w:r>
      <w:r w:rsidRPr="00AE4834">
        <w:rPr>
          <w:sz w:val="8"/>
        </w:rPr>
        <w:t xml:space="preserve"> </w:t>
      </w:r>
      <w:r w:rsidRPr="00AE4834">
        <w:rPr>
          <w:rFonts w:eastAsia="Calibri"/>
          <w:sz w:val="8"/>
        </w:rPr>
        <w:t>politics</w:t>
      </w:r>
      <w:r w:rsidRPr="00AE4834">
        <w:rPr>
          <w:sz w:val="8"/>
        </w:rPr>
        <w:t xml:space="preserve">, </w:t>
      </w:r>
      <w:r w:rsidRPr="00AE4834">
        <w:rPr>
          <w:rFonts w:eastAsia="Calibri"/>
          <w:sz w:val="8"/>
        </w:rPr>
        <w:t>artistic</w:t>
      </w:r>
      <w:r w:rsidRPr="00AE4834">
        <w:rPr>
          <w:sz w:val="8"/>
        </w:rPr>
        <w:t xml:space="preserve"> </w:t>
      </w:r>
      <w:r w:rsidRPr="00AE4834">
        <w:rPr>
          <w:rFonts w:eastAsia="Calibri"/>
          <w:sz w:val="8"/>
        </w:rPr>
        <w:t>pursuits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type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philosophical</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paper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character</w:t>
      </w:r>
      <w:r w:rsidRPr="00AE4834">
        <w:rPr>
          <w:sz w:val="8"/>
        </w:rPr>
        <w:t xml:space="preserve"> </w:t>
      </w:r>
      <w:r w:rsidRPr="00AE4834">
        <w:rPr>
          <w:rFonts w:eastAsia="Calibri"/>
          <w:sz w:val="8"/>
        </w:rPr>
        <w:t>Theo</w:t>
      </w:r>
      <w:r w:rsidRPr="00AE4834">
        <w:rPr>
          <w:sz w:val="8"/>
        </w:rPr>
        <w:t xml:space="preserve"> </w:t>
      </w:r>
      <w:r w:rsidRPr="00AE4834">
        <w:rPr>
          <w:rFonts w:eastAsia="Calibri"/>
          <w:sz w:val="8"/>
        </w:rPr>
        <w:t>Faron</w:t>
      </w:r>
      <w:r w:rsidRPr="00AE4834">
        <w:rPr>
          <w:sz w:val="8"/>
        </w:rPr>
        <w:t xml:space="preserve">, </w:t>
      </w:r>
      <w:r w:rsidRPr="00AE4834">
        <w:rPr>
          <w:rFonts w:eastAsia="Calibri"/>
          <w:sz w:val="8"/>
        </w:rPr>
        <w:t>P</w:t>
      </w:r>
      <w:r w:rsidRPr="00AE4834">
        <w:rPr>
          <w:sz w:val="8"/>
        </w:rPr>
        <w:t>.</w:t>
      </w:r>
      <w:r w:rsidRPr="00AE4834">
        <w:rPr>
          <w:rFonts w:eastAsia="Calibri"/>
          <w:sz w:val="8"/>
        </w:rPr>
        <w:t>D</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novel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Men</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hope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posterity</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ourselves</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assurance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proofErr w:type="gramStart"/>
      <w:r w:rsidRPr="00AE4834">
        <w:rPr>
          <w:rFonts w:eastAsia="Calibri"/>
          <w:sz w:val="8"/>
        </w:rPr>
        <w:t>being</w:t>
      </w:r>
      <w:proofErr w:type="gramEnd"/>
      <w:r w:rsidRPr="00AE4834">
        <w:rPr>
          <w:sz w:val="8"/>
        </w:rPr>
        <w:t xml:space="preserve"> </w:t>
      </w:r>
      <w:r w:rsidRPr="00AE4834">
        <w:rPr>
          <w:rFonts w:eastAsia="Calibri"/>
          <w:sz w:val="8"/>
        </w:rPr>
        <w:t>dead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live</w:t>
      </w:r>
      <w:r w:rsidRPr="00AE4834">
        <w:rPr>
          <w:sz w:val="8"/>
        </w:rPr>
        <w:t xml:space="preserve">, </w:t>
      </w:r>
      <w:r w:rsidRPr="00AE4834">
        <w:rPr>
          <w:rStyle w:val="StyleUnderline"/>
          <w:rFonts w:eastAsia="Calibri"/>
        </w:rPr>
        <w:t>all</w:t>
      </w:r>
      <w:r w:rsidRPr="00AE4834">
        <w:rPr>
          <w:rStyle w:val="StyleUnderline"/>
        </w:rPr>
        <w:t xml:space="preserve"> </w:t>
      </w:r>
      <w:r w:rsidRPr="00AE4834">
        <w:rPr>
          <w:rStyle w:val="StyleUnderline"/>
          <w:rFonts w:eastAsia="Calibri"/>
        </w:rPr>
        <w:t>pleasures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mind</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senses</w:t>
      </w:r>
      <w:r w:rsidRPr="00AE4834">
        <w:rPr>
          <w:rStyle w:val="StyleUnderline"/>
        </w:rPr>
        <w:t xml:space="preserve"> </w:t>
      </w:r>
      <w:r w:rsidRPr="00AE4834">
        <w:rPr>
          <w:rStyle w:val="StyleUnderline"/>
          <w:rFonts w:eastAsia="Calibri"/>
        </w:rPr>
        <w:t>sometimes</w:t>
      </w:r>
      <w:r w:rsidRPr="00AE4834">
        <w:rPr>
          <w:rStyle w:val="StyleUnderline"/>
        </w:rPr>
        <w:t xml:space="preserve"> </w:t>
      </w:r>
      <w:r w:rsidRPr="00AE4834">
        <w:rPr>
          <w:rStyle w:val="StyleUnderline"/>
          <w:rFonts w:eastAsia="Calibri"/>
        </w:rPr>
        <w:t>seem</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me</w:t>
      </w:r>
      <w:r w:rsidRPr="00AE4834">
        <w:rPr>
          <w:rStyle w:val="StyleUnderline"/>
        </w:rPr>
        <w:t xml:space="preserve"> </w:t>
      </w:r>
      <w:r w:rsidRPr="00AE4834">
        <w:rPr>
          <w:rStyle w:val="StyleUnderline"/>
          <w:rFonts w:eastAsia="Calibri"/>
        </w:rPr>
        <w:t>no</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than</w:t>
      </w:r>
      <w:r w:rsidRPr="00AE4834">
        <w:rPr>
          <w:rStyle w:val="StyleUnderline"/>
        </w:rPr>
        <w:t xml:space="preserve"> </w:t>
      </w:r>
      <w:r w:rsidRPr="00AE4834">
        <w:rPr>
          <w:rStyle w:val="StyleUnderline"/>
          <w:rFonts w:eastAsia="Calibri"/>
        </w:rPr>
        <w:t>pathetic</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crumbling</w:t>
      </w:r>
      <w:r w:rsidRPr="00AE4834">
        <w:rPr>
          <w:rStyle w:val="StyleUnderline"/>
        </w:rPr>
        <w:t xml:space="preserve"> </w:t>
      </w:r>
      <w:r w:rsidRPr="00AE4834">
        <w:rPr>
          <w:rStyle w:val="StyleUnderline"/>
          <w:rFonts w:eastAsia="Calibri"/>
        </w:rPr>
        <w:t>defences</w:t>
      </w:r>
      <w:r w:rsidRPr="00AE4834">
        <w:rPr>
          <w:rStyle w:val="StyleUnderline"/>
        </w:rPr>
        <w:t xml:space="preserve"> </w:t>
      </w:r>
      <w:r w:rsidRPr="00AE4834">
        <w:rPr>
          <w:rStyle w:val="StyleUnderline"/>
          <w:rFonts w:eastAsia="Calibri"/>
        </w:rPr>
        <w:t>shored</w:t>
      </w:r>
      <w:r w:rsidRPr="00AE4834">
        <w:rPr>
          <w:rStyle w:val="StyleUnderline"/>
        </w:rPr>
        <w:t xml:space="preserve"> </w:t>
      </w:r>
      <w:r w:rsidRPr="00AE4834">
        <w:rPr>
          <w:rStyle w:val="StyleUnderline"/>
          <w:rFonts w:eastAsia="Calibri"/>
        </w:rPr>
        <w:t>up</w:t>
      </w:r>
      <w:r w:rsidRPr="00AE4834">
        <w:rPr>
          <w:rStyle w:val="StyleUnderline"/>
        </w:rPr>
        <w:t xml:space="preserve"> </w:t>
      </w:r>
      <w:r w:rsidRPr="00AE4834">
        <w:rPr>
          <w:rStyle w:val="StyleUnderline"/>
          <w:rFonts w:eastAsia="Calibri"/>
        </w:rPr>
        <w:t>against</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ruins</w:t>
      </w:r>
      <w:r w:rsidRPr="00AE4834">
        <w:rPr>
          <w:rStyle w:val="StyleUnderline"/>
        </w:rPr>
        <w:t>’</w:t>
      </w:r>
      <w:r w:rsidRPr="00AE4834">
        <w:rPr>
          <w:sz w:val="8"/>
        </w:rPr>
        <w:t xml:space="preserve"> (</w:t>
      </w:r>
      <w:r w:rsidRPr="00AE4834">
        <w:rPr>
          <w:rFonts w:eastAsia="Calibri"/>
          <w:sz w:val="8"/>
        </w:rPr>
        <w:t>James</w:t>
      </w:r>
      <w:r w:rsidRPr="00AE4834">
        <w:rPr>
          <w:sz w:val="8"/>
        </w:rPr>
        <w:t xml:space="preserve"> 2006, 9).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bit</w:t>
      </w:r>
      <w:r w:rsidRPr="00AE4834">
        <w:rPr>
          <w:sz w:val="8"/>
        </w:rPr>
        <w:t xml:space="preserve"> </w:t>
      </w:r>
      <w:r w:rsidRPr="00AE4834">
        <w:rPr>
          <w:rFonts w:eastAsia="Calibri"/>
          <w:sz w:val="8"/>
        </w:rPr>
        <w:t>hyperbolic</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pleasures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agree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finding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depressive</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motivation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confidence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joy</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activities</w:t>
      </w:r>
      <w:r w:rsidRPr="00AE4834">
        <w:rPr>
          <w:sz w:val="8"/>
        </w:rPr>
        <w:t xml:space="preserve"> (</w:t>
      </w:r>
      <w:r w:rsidRPr="00AE4834">
        <w:rPr>
          <w:rFonts w:eastAsia="Calibri"/>
          <w:sz w:val="8"/>
        </w:rPr>
        <w:t>Scheffler</w:t>
      </w:r>
      <w:r w:rsidRPr="00AE4834">
        <w:rPr>
          <w:sz w:val="8"/>
        </w:rPr>
        <w:t xml:space="preserve"> 2012, 43). </w:t>
      </w:r>
      <w:r w:rsidRPr="00AE4834">
        <w:rPr>
          <w:rStyle w:val="StyleUnderline"/>
          <w:rFonts w:eastAsia="Calibri"/>
        </w:rPr>
        <w:t>Both</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psychological</w:t>
      </w:r>
      <w:r w:rsidRPr="00AE4834">
        <w:rPr>
          <w:rStyle w:val="StyleUnderline"/>
        </w:rPr>
        <w:t xml:space="preserve"> </w:t>
      </w:r>
      <w:r w:rsidRPr="00AE4834">
        <w:rPr>
          <w:rStyle w:val="StyleUnderline"/>
          <w:rFonts w:eastAsia="Calibri"/>
        </w:rPr>
        <w:t>harm</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permitted</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pursue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acceptable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too</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infringements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rights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entitlements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accept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valid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required</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p>
    <w:p w14:paraId="08EA1404" w14:textId="77777777" w:rsidR="00E76BF7" w:rsidRPr="00C7794F" w:rsidRDefault="00E76BF7" w:rsidP="00E76BF7">
      <w:pPr>
        <w:pStyle w:val="Heading4"/>
        <w:rPr>
          <w:rFonts w:cs="Calibri"/>
        </w:rPr>
      </w:pPr>
      <w:r>
        <w:rPr>
          <w:rFonts w:cs="Calibri"/>
        </w:rPr>
        <w:t>2]</w:t>
      </w:r>
      <w:r w:rsidRPr="00C7794F">
        <w:rPr>
          <w:rFonts w:cs="Calibri"/>
        </w:rPr>
        <w:t xml:space="preserve">  Non util ethics are </w:t>
      </w:r>
      <w:r>
        <w:rPr>
          <w:rFonts w:cs="Calibri"/>
        </w:rPr>
        <w:t>too difficult to implement socially</w:t>
      </w:r>
      <w:r w:rsidRPr="00C7794F">
        <w:rPr>
          <w:rFonts w:cs="Calibri"/>
        </w:rPr>
        <w:t xml:space="preserve"> </w:t>
      </w:r>
    </w:p>
    <w:p w14:paraId="170EA0D1" w14:textId="77777777" w:rsidR="00E76BF7" w:rsidRPr="00C7794F" w:rsidRDefault="00E76BF7" w:rsidP="00E76BF7">
      <w:pPr>
        <w:rPr>
          <w:rFonts w:cs="Calibri"/>
        </w:rPr>
      </w:pPr>
      <w:r w:rsidRPr="00C7794F">
        <w:rPr>
          <w:rStyle w:val="Style13ptBold"/>
          <w:rFonts w:cs="Calibri"/>
        </w:rPr>
        <w:t xml:space="preserve">Greene </w:t>
      </w:r>
      <w:r>
        <w:rPr>
          <w:rStyle w:val="Style13ptBold"/>
          <w:rFonts w:cs="Calibri"/>
        </w:rPr>
        <w:t>07</w:t>
      </w:r>
      <w:r w:rsidRPr="00C7794F">
        <w:rPr>
          <w:rFonts w:cs="Calibri"/>
        </w:rPr>
        <w:t xml:space="preserve"> – </w:t>
      </w:r>
      <w:r w:rsidRPr="00C7794F">
        <w:rPr>
          <w:rFonts w:cs="Calibri"/>
          <w:sz w:val="12"/>
          <w:szCs w:val="12"/>
        </w:rPr>
        <w:t>Joshua, Associate Professor of Social science in the Department of Psychology at Harvard University (The Secret Joke of Kant’s Soul published in Moral Psychology: Historical and Contemporary Readings, accessed:</w:t>
      </w:r>
      <w:r>
        <w:rPr>
          <w:rFonts w:cs="Calibri"/>
          <w:sz w:val="12"/>
          <w:szCs w:val="12"/>
        </w:rPr>
        <w:t xml:space="preserve"> </w:t>
      </w:r>
      <w:hyperlink r:id="rId39" w:history="1">
        <w:r w:rsidRPr="007C468C">
          <w:rPr>
            <w:rStyle w:val="Hyperlink"/>
            <w:rFonts w:cs="Calibri"/>
            <w:sz w:val="12"/>
            <w:szCs w:val="12"/>
          </w:rPr>
          <w:t>https://www.gwern.net/docs/philosophy/ethics/2007-greene.pdf</w:t>
        </w:r>
      </w:hyperlink>
      <w:r>
        <w:rPr>
          <w:rFonts w:cs="Calibri"/>
          <w:sz w:val="12"/>
          <w:szCs w:val="12"/>
        </w:rPr>
        <w:t>, pages 47-50</w:t>
      </w:r>
      <w:r w:rsidRPr="00C7794F">
        <w:rPr>
          <w:rFonts w:cs="Calibri"/>
          <w:sz w:val="12"/>
          <w:szCs w:val="12"/>
        </w:rPr>
        <w:t>)</w:t>
      </w:r>
    </w:p>
    <w:p w14:paraId="273C30B8" w14:textId="77777777" w:rsidR="00E76BF7" w:rsidRPr="00C7794F" w:rsidRDefault="00E76BF7" w:rsidP="00E76BF7">
      <w:pPr>
        <w:rPr>
          <w:rFonts w:cs="Calibri"/>
          <w:sz w:val="16"/>
        </w:rPr>
      </w:pPr>
      <w:r w:rsidRPr="00C7794F">
        <w:rPr>
          <w:rFonts w:cs="Calibri"/>
          <w:b/>
          <w:u w:val="single"/>
        </w:rPr>
        <w:t xml:space="preserve">What </w:t>
      </w:r>
      <w:r w:rsidRPr="00C7794F">
        <w:rPr>
          <w:rFonts w:cs="Calibri"/>
          <w:b/>
          <w:iCs/>
          <w:u w:val="single"/>
          <w:bdr w:val="single" w:sz="8" w:space="0" w:color="auto"/>
        </w:rPr>
        <w:t xml:space="preserve">turn-of-the-millennium </w:t>
      </w:r>
      <w:r w:rsidRPr="00C7794F">
        <w:rPr>
          <w:rFonts w:cs="Calibri"/>
          <w:b/>
          <w:iCs/>
          <w:highlight w:val="yellow"/>
          <w:u w:val="single"/>
          <w:bdr w:val="single" w:sz="8" w:space="0" w:color="auto"/>
        </w:rPr>
        <w:t>science</w:t>
      </w:r>
      <w:r w:rsidRPr="00C7794F">
        <w:rPr>
          <w:rFonts w:cs="Calibri"/>
          <w:sz w:val="16"/>
          <w:highlight w:val="yellow"/>
        </w:rPr>
        <w:t xml:space="preserve"> </w:t>
      </w:r>
      <w:r w:rsidRPr="00C7794F">
        <w:rPr>
          <w:rFonts w:cs="Calibri"/>
          <w:b/>
          <w:highlight w:val="yellow"/>
          <w:u w:val="single"/>
        </w:rPr>
        <w:t>is telling us</w:t>
      </w:r>
      <w:r w:rsidRPr="00C7794F">
        <w:rPr>
          <w:rFonts w:cs="Calibri"/>
          <w:b/>
          <w:u w:val="single"/>
        </w:rPr>
        <w:t xml:space="preserve"> is that </w:t>
      </w:r>
      <w:r w:rsidRPr="00C7794F">
        <w:rPr>
          <w:rFonts w:cs="Calibri"/>
          <w:b/>
          <w:highlight w:val="yellow"/>
          <w:u w:val="single"/>
        </w:rPr>
        <w:t xml:space="preserve">human </w:t>
      </w:r>
      <w:r w:rsidRPr="00C7794F">
        <w:rPr>
          <w:rFonts w:eastAsia="Malgun Gothic" w:cs="Calibri"/>
          <w:b/>
          <w:iCs/>
          <w:highlight w:val="yellow"/>
          <w:u w:val="single"/>
          <w:bdr w:val="single" w:sz="8" w:space="0" w:color="auto"/>
        </w:rPr>
        <w:t>mo</w:t>
      </w:r>
      <w:r w:rsidRPr="00C7794F">
        <w:rPr>
          <w:rFonts w:cs="Calibri"/>
          <w:b/>
          <w:iCs/>
          <w:highlight w:val="yellow"/>
          <w:u w:val="single"/>
          <w:bdr w:val="single" w:sz="8" w:space="0" w:color="auto"/>
        </w:rPr>
        <w:t>ral judgment is not a pristine rational enterprise</w:t>
      </w:r>
      <w:r w:rsidRPr="00C7794F">
        <w:rPr>
          <w:rFonts w:cs="Calibri"/>
          <w:sz w:val="16"/>
        </w:rPr>
        <w:t xml:space="preserve">, that our </w:t>
      </w:r>
      <w:r w:rsidRPr="00C7794F">
        <w:rPr>
          <w:rFonts w:cs="Calibri"/>
          <w:b/>
          <w:u w:val="single"/>
        </w:rPr>
        <w:t xml:space="preserve">moral </w:t>
      </w:r>
      <w:r w:rsidRPr="00C7794F">
        <w:rPr>
          <w:rFonts w:cs="Calibri"/>
          <w:b/>
          <w:highlight w:val="yellow"/>
          <w:u w:val="single"/>
        </w:rPr>
        <w:t>judgments are driven by a hodgepodge of emotional dispositions</w:t>
      </w:r>
      <w:r w:rsidRPr="00C7794F">
        <w:rPr>
          <w:rFonts w:cs="Calibri"/>
          <w:b/>
          <w:u w:val="single"/>
        </w:rPr>
        <w:t xml:space="preserve">, which themselves were </w:t>
      </w:r>
      <w:r w:rsidRPr="00C7794F">
        <w:rPr>
          <w:rFonts w:cs="Calibri"/>
          <w:b/>
          <w:highlight w:val="yellow"/>
          <w:u w:val="single"/>
        </w:rPr>
        <w:t>shaped by a hodgepodge of evolutionary forces,</w:t>
      </w:r>
      <w:r w:rsidRPr="00C7794F">
        <w:rPr>
          <w:rFonts w:cs="Calibri"/>
          <w:b/>
          <w:u w:val="single"/>
        </w:rPr>
        <w:t xml:space="preserve"> both </w:t>
      </w:r>
      <w:r w:rsidRPr="00C7794F">
        <w:rPr>
          <w:rFonts w:cs="Calibri"/>
          <w:b/>
          <w:highlight w:val="yellow"/>
          <w:u w:val="single"/>
        </w:rPr>
        <w:t>biological and cultural</w:t>
      </w:r>
      <w:r w:rsidRPr="00C7794F">
        <w:rPr>
          <w:rFonts w:cs="Calibri"/>
          <w:sz w:val="16"/>
        </w:rPr>
        <w:t xml:space="preserve">. </w:t>
      </w:r>
      <w:r w:rsidRPr="00C7794F">
        <w:rPr>
          <w:rFonts w:cs="Calibri"/>
          <w:b/>
          <w:u w:val="single"/>
        </w:rPr>
        <w:t xml:space="preserve">Because of this, </w:t>
      </w:r>
      <w:r w:rsidRPr="00C7794F">
        <w:rPr>
          <w:rFonts w:cs="Calibri"/>
          <w:b/>
          <w:highlight w:val="yellow"/>
          <w:u w:val="single"/>
        </w:rPr>
        <w:t xml:space="preserve">it is </w:t>
      </w:r>
      <w:r w:rsidRPr="00C7794F">
        <w:rPr>
          <w:rFonts w:cs="Calibri"/>
          <w:b/>
          <w:iCs/>
          <w:highlight w:val="yellow"/>
          <w:u w:val="single"/>
          <w:bdr w:val="single" w:sz="8" w:space="0" w:color="auto"/>
        </w:rPr>
        <w:t>exceedingly unlikely</w:t>
      </w:r>
      <w:r w:rsidRPr="00C7794F">
        <w:rPr>
          <w:rFonts w:cs="Calibri"/>
          <w:b/>
          <w:iCs/>
          <w:u w:val="single"/>
          <w:bdr w:val="single" w:sz="8" w:space="0" w:color="auto"/>
        </w:rPr>
        <w:t xml:space="preserve"> that </w:t>
      </w:r>
      <w:r w:rsidRPr="00C7794F">
        <w:rPr>
          <w:rFonts w:cs="Calibri"/>
          <w:b/>
          <w:iCs/>
          <w:highlight w:val="yellow"/>
          <w:u w:val="single"/>
          <w:bdr w:val="single" w:sz="8" w:space="0" w:color="auto"/>
        </w:rPr>
        <w:t>there is any</w:t>
      </w:r>
      <w:r w:rsidRPr="00C7794F">
        <w:rPr>
          <w:rFonts w:cs="Calibri"/>
          <w:b/>
          <w:iCs/>
          <w:u w:val="single"/>
          <w:bdr w:val="single" w:sz="8" w:space="0" w:color="auto"/>
        </w:rPr>
        <w:t xml:space="preserve"> rationally </w:t>
      </w:r>
      <w:r w:rsidRPr="00C7794F">
        <w:rPr>
          <w:rFonts w:cs="Calibri"/>
          <w:b/>
          <w:iCs/>
          <w:highlight w:val="yellow"/>
          <w:u w:val="single"/>
          <w:bdr w:val="single" w:sz="8" w:space="0" w:color="auto"/>
        </w:rPr>
        <w:t>coherent normative moral theory that can accommodate our moral intuitions</w:t>
      </w:r>
      <w:r w:rsidRPr="00C7794F">
        <w:rPr>
          <w:rFonts w:cs="Calibri"/>
          <w:sz w:val="16"/>
        </w:rPr>
        <w:t xml:space="preserve">. Moreover, </w:t>
      </w:r>
      <w:r w:rsidRPr="00C7794F">
        <w:rPr>
          <w:rFonts w:cs="Calibri"/>
          <w:b/>
          <w:u w:val="single"/>
        </w:rPr>
        <w:t>anyone who claims to have such a theory</w:t>
      </w:r>
      <w:r w:rsidRPr="00C7794F">
        <w:rPr>
          <w:rFonts w:cs="Calibri"/>
          <w:sz w:val="16"/>
        </w:rPr>
        <w:t xml:space="preserve">, or even part of one, </w:t>
      </w:r>
      <w:r w:rsidRPr="00C7794F">
        <w:rPr>
          <w:rFonts w:cs="Calibri"/>
          <w:b/>
          <w:iCs/>
          <w:u w:val="single"/>
          <w:bdr w:val="single" w:sz="8" w:space="0" w:color="auto"/>
        </w:rPr>
        <w:t>almost certainly doesn't</w:t>
      </w:r>
      <w:r w:rsidRPr="00C7794F">
        <w:rPr>
          <w:rFonts w:cs="Calibri"/>
          <w:sz w:val="16"/>
        </w:rPr>
        <w:t xml:space="preserve">. Instead, what that person probably has is a moral rationalization. </w:t>
      </w:r>
      <w:r w:rsidRPr="00C7794F">
        <w:rPr>
          <w:rFonts w:cs="Calibri"/>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C7794F">
        <w:rPr>
          <w:rFonts w:cs="Calibri"/>
          <w:sz w:val="16"/>
        </w:rPr>
        <w:t xml:space="preserve">Missing the Deontological </w:t>
      </w:r>
      <w:proofErr w:type="gramStart"/>
      <w:r w:rsidRPr="00C7794F">
        <w:rPr>
          <w:rFonts w:cs="Calibri"/>
          <w:sz w:val="16"/>
        </w:rPr>
        <w:t>Point</w:t>
      </w:r>
      <w:proofErr w:type="gramEnd"/>
      <w:r w:rsidRPr="00C7794F">
        <w:rPr>
          <w:rFonts w:cs="Calibri"/>
          <w:sz w:val="16"/>
        </w:rPr>
        <w:t xml:space="preserve"> I suspect that </w:t>
      </w:r>
      <w:r w:rsidRPr="00C7794F">
        <w:rPr>
          <w:rFonts w:cs="Calibri"/>
          <w:b/>
          <w:u w:val="single"/>
        </w:rPr>
        <w:t>rationalist deontologists will remain unmoved by the arguments presented here</w:t>
      </w:r>
      <w:r w:rsidRPr="00C7794F">
        <w:rPr>
          <w:rFonts w:cs="Calibri"/>
          <w:sz w:val="16"/>
        </w:rPr>
        <w:t xml:space="preserve">. Instead, I suspect, </w:t>
      </w:r>
      <w:r w:rsidRPr="00C7794F">
        <w:rPr>
          <w:rFonts w:cs="Calibri"/>
          <w:b/>
          <w:u w:val="single"/>
        </w:rPr>
        <w:t>they</w:t>
      </w:r>
      <w:r w:rsidRPr="00C7794F">
        <w:rPr>
          <w:rFonts w:cs="Calibri"/>
          <w:sz w:val="16"/>
        </w:rPr>
        <w:t xml:space="preserve"> </w:t>
      </w:r>
      <w:r w:rsidRPr="00C7794F">
        <w:rPr>
          <w:rFonts w:cs="Calibri"/>
          <w:b/>
          <w:u w:val="single"/>
        </w:rPr>
        <w:t xml:space="preserve">will insist that I have </w:t>
      </w:r>
      <w:r w:rsidRPr="00C7794F">
        <w:rPr>
          <w:rFonts w:cs="Calibri"/>
          <w:b/>
          <w:iCs/>
          <w:u w:val="single"/>
          <w:bdr w:val="single" w:sz="8" w:space="0" w:color="auto"/>
        </w:rPr>
        <w:t>simply misunderstood what</w:t>
      </w:r>
      <w:r w:rsidRPr="00C7794F">
        <w:rPr>
          <w:rFonts w:cs="Calibri"/>
          <w:sz w:val="16"/>
        </w:rPr>
        <w:t xml:space="preserve"> Kant and like-minded </w:t>
      </w:r>
      <w:r w:rsidRPr="00C7794F">
        <w:rPr>
          <w:rFonts w:cs="Calibri"/>
          <w:b/>
          <w:iCs/>
          <w:u w:val="single"/>
          <w:bdr w:val="single" w:sz="8" w:space="0" w:color="auto"/>
        </w:rPr>
        <w:t>deontologists are all about</w:t>
      </w:r>
      <w:r w:rsidRPr="00C7794F">
        <w:rPr>
          <w:rFonts w:cs="Calibri"/>
          <w:sz w:val="16"/>
        </w:rPr>
        <w:t xml:space="preserve">. </w:t>
      </w:r>
      <w:r w:rsidRPr="00C7794F">
        <w:rPr>
          <w:rFonts w:cs="Calibri"/>
          <w:b/>
          <w:u w:val="single"/>
        </w:rPr>
        <w:t>Deontology, they will say, isn't about this intuition or that intuition</w:t>
      </w:r>
      <w:r w:rsidRPr="00C7794F">
        <w:rPr>
          <w:rFonts w:cs="Calibri"/>
          <w:sz w:val="16"/>
        </w:rPr>
        <w:t xml:space="preserve">. It's not defined by its normative differences with consequentialism. </w:t>
      </w:r>
      <w:r w:rsidRPr="00C7794F">
        <w:rPr>
          <w:rFonts w:cs="Calibri"/>
          <w:b/>
          <w:u w:val="single"/>
        </w:rPr>
        <w:t>Rather, deontology is about taking humanity seriously</w:t>
      </w:r>
      <w:r w:rsidRPr="00C7794F">
        <w:rPr>
          <w:rFonts w:cs="Calibri"/>
          <w:sz w:val="16"/>
        </w:rPr>
        <w:t xml:space="preserve">. Above all else, it's about respect for persons. It's about treating others as fellow rational creatures rather than as mere objects, about acting for reasons rational beings can share. And so on (Korsgaard, 1996a; Korsgaard, 1996b). </w:t>
      </w:r>
      <w:r w:rsidRPr="00C7794F">
        <w:rPr>
          <w:rFonts w:cs="Calibri"/>
          <w:b/>
          <w:u w:val="single"/>
        </w:rPr>
        <w:t xml:space="preserve">This is, no doubt, how many </w:t>
      </w:r>
      <w:r w:rsidRPr="00C7794F">
        <w:rPr>
          <w:rFonts w:cs="Calibri"/>
          <w:b/>
          <w:highlight w:val="yellow"/>
          <w:u w:val="single"/>
        </w:rPr>
        <w:t>deontologists</w:t>
      </w:r>
      <w:r w:rsidRPr="00C7794F">
        <w:rPr>
          <w:rFonts w:cs="Calibri"/>
          <w:b/>
          <w:u w:val="single"/>
        </w:rPr>
        <w:t xml:space="preserve"> see deontology. But this </w:t>
      </w:r>
      <w:r w:rsidRPr="00C7794F">
        <w:rPr>
          <w:rFonts w:cs="Calibri"/>
          <w:b/>
          <w:highlight w:val="yellow"/>
          <w:u w:val="single"/>
        </w:rPr>
        <w:t>insider's view</w:t>
      </w:r>
      <w:r w:rsidRPr="00C7794F">
        <w:rPr>
          <w:rFonts w:cs="Calibri"/>
          <w:sz w:val="16"/>
        </w:rPr>
        <w:t xml:space="preserve">, as I've suggested, </w:t>
      </w:r>
      <w:r w:rsidRPr="00C7794F">
        <w:rPr>
          <w:rFonts w:cs="Calibri"/>
          <w:b/>
          <w:iCs/>
          <w:highlight w:val="yellow"/>
          <w:u w:val="single"/>
          <w:bdr w:val="single" w:sz="8" w:space="0" w:color="auto"/>
        </w:rPr>
        <w:t>may be misleading</w:t>
      </w:r>
      <w:r w:rsidRPr="00C7794F">
        <w:rPr>
          <w:rFonts w:cs="Calibri"/>
          <w:sz w:val="16"/>
        </w:rPr>
        <w:t xml:space="preserve">. </w:t>
      </w:r>
      <w:r w:rsidRPr="00C7794F">
        <w:rPr>
          <w:rFonts w:cs="Calibri"/>
          <w:b/>
          <w:u w:val="single"/>
        </w:rPr>
        <w:t>The problem</w:t>
      </w:r>
      <w:r w:rsidRPr="00C7794F">
        <w:rPr>
          <w:rFonts w:cs="Calibri"/>
          <w:sz w:val="16"/>
        </w:rPr>
        <w:t xml:space="preserve">, more specifically, </w:t>
      </w:r>
      <w:r w:rsidRPr="00C7794F">
        <w:rPr>
          <w:rFonts w:cs="Calibri"/>
          <w:b/>
          <w:iCs/>
          <w:u w:val="single"/>
          <w:bdr w:val="single" w:sz="8" w:space="0" w:color="auto"/>
        </w:rPr>
        <w:t xml:space="preserve">is that </w:t>
      </w:r>
      <w:r w:rsidRPr="00C7794F">
        <w:rPr>
          <w:rFonts w:cs="Calibri"/>
          <w:b/>
          <w:iCs/>
          <w:highlight w:val="yellow"/>
          <w:u w:val="single"/>
          <w:bdr w:val="single" w:sz="8" w:space="0" w:color="auto"/>
        </w:rPr>
        <w:t>it defines deontology in terms of values that are not distinctively deontological</w:t>
      </w:r>
      <w:r w:rsidRPr="00C7794F">
        <w:rPr>
          <w:rFonts w:cs="Calibri"/>
          <w:sz w:val="16"/>
        </w:rPr>
        <w:t xml:space="preserve">, though they may appear to be from the inside. </w:t>
      </w:r>
      <w:r w:rsidRPr="00C7794F">
        <w:rPr>
          <w:rFonts w:cs="Calibri"/>
          <w:b/>
          <w:u w:val="single"/>
        </w:rPr>
        <w:t>Consider the following analogy with religion. When one asks a religious person to explain the essence of his religion, one often gets an answer like this: "It's about love</w:t>
      </w:r>
      <w:r w:rsidRPr="00C7794F">
        <w:rPr>
          <w:rFonts w:cs="Calibri"/>
          <w:sz w:val="16"/>
        </w:rPr>
        <w:t xml:space="preserve">, really. It's about looking out for other people, looking beyond oneself. It's about community, being part of something larger than oneself." </w:t>
      </w:r>
      <w:r w:rsidRPr="00C7794F">
        <w:rPr>
          <w:rFonts w:cs="Calibri"/>
          <w:b/>
          <w:u w:val="single"/>
        </w:rPr>
        <w:t>This sort of answer accurately captures the phenomenology of many people's religion, but it's nevertheless inadequate for distinguishing religion from other things</w:t>
      </w:r>
      <w:r w:rsidRPr="00C7794F">
        <w:rPr>
          <w:rFonts w:cs="Calibri"/>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C7794F">
        <w:rPr>
          <w:rFonts w:cs="Calibri"/>
          <w:b/>
          <w:u w:val="single"/>
        </w:rPr>
        <w:t xml:space="preserve">the standard </w:t>
      </w:r>
      <w:r w:rsidRPr="00C7794F">
        <w:rPr>
          <w:rFonts w:cs="Calibri"/>
          <w:b/>
          <w:highlight w:val="yellow"/>
          <w:u w:val="single"/>
        </w:rPr>
        <w:t>deontological/</w:t>
      </w:r>
      <w:r w:rsidRPr="00C7794F">
        <w:rPr>
          <w:rFonts w:cs="Calibri"/>
          <w:b/>
          <w:u w:val="single"/>
        </w:rPr>
        <w:t xml:space="preserve">Kantian </w:t>
      </w:r>
      <w:r w:rsidRPr="00C7794F">
        <w:rPr>
          <w:rFonts w:cs="Calibri"/>
          <w:b/>
          <w:highlight w:val="yellow"/>
          <w:u w:val="single"/>
        </w:rPr>
        <w:t xml:space="preserve">self-characterizatons </w:t>
      </w:r>
      <w:r w:rsidRPr="00C7794F">
        <w:rPr>
          <w:rFonts w:cs="Calibri"/>
          <w:b/>
          <w:iCs/>
          <w:highlight w:val="yellow"/>
          <w:u w:val="single"/>
          <w:bdr w:val="single" w:sz="8" w:space="0" w:color="auto"/>
        </w:rPr>
        <w:t>fail to distinguish deontology from other approaches to ethics</w:t>
      </w:r>
      <w:r w:rsidRPr="00C7794F">
        <w:rPr>
          <w:rFonts w:cs="Calibri"/>
          <w:sz w:val="16"/>
        </w:rPr>
        <w:t xml:space="preserve">. (See also Kagan (Kagan, 1997, pp. 70-78.) on the difficulty of defining deontology.) It seems to me that </w:t>
      </w:r>
      <w:r w:rsidRPr="00C7794F">
        <w:rPr>
          <w:rFonts w:cs="Calibri"/>
          <w:b/>
          <w:highlight w:val="yellow"/>
          <w:u w:val="single"/>
        </w:rPr>
        <w:t>consequentialists</w:t>
      </w:r>
      <w:r w:rsidRPr="00C7794F">
        <w:rPr>
          <w:rFonts w:cs="Calibri"/>
          <w:sz w:val="16"/>
          <w:highlight w:val="yellow"/>
        </w:rPr>
        <w:t>,</w:t>
      </w:r>
      <w:r w:rsidRPr="00C7794F">
        <w:rPr>
          <w:rFonts w:cs="Calibri"/>
          <w:sz w:val="16"/>
        </w:rPr>
        <w:t xml:space="preserve"> as much as anyone else, </w:t>
      </w:r>
      <w:r w:rsidRPr="00C7794F">
        <w:rPr>
          <w:rFonts w:cs="Calibri"/>
          <w:b/>
          <w:iCs/>
          <w:u w:val="single"/>
          <w:bdr w:val="single" w:sz="8" w:space="0" w:color="auto"/>
        </w:rPr>
        <w:t>have respect for persons</w:t>
      </w:r>
      <w:r w:rsidRPr="00C7794F">
        <w:rPr>
          <w:rFonts w:cs="Calibri"/>
          <w:sz w:val="16"/>
        </w:rPr>
        <w:t xml:space="preserve">, </w:t>
      </w:r>
      <w:r w:rsidRPr="00C7794F">
        <w:rPr>
          <w:rFonts w:cs="Calibri"/>
          <w:b/>
          <w:highlight w:val="yellow"/>
          <w:u w:val="single"/>
        </w:rPr>
        <w:t xml:space="preserve">are </w:t>
      </w:r>
      <w:r w:rsidRPr="00C7794F">
        <w:rPr>
          <w:rFonts w:cs="Calibri"/>
          <w:b/>
          <w:iCs/>
          <w:highlight w:val="yellow"/>
          <w:u w:val="single"/>
          <w:bdr w:val="single" w:sz="8" w:space="0" w:color="auto"/>
        </w:rPr>
        <w:t>against treating people as mere objects</w:t>
      </w:r>
      <w:r w:rsidRPr="00C7794F">
        <w:rPr>
          <w:rFonts w:cs="Calibri"/>
          <w:b/>
          <w:iCs/>
          <w:u w:val="single"/>
          <w:bdr w:val="single" w:sz="8" w:space="0" w:color="auto"/>
        </w:rPr>
        <w:t>,</w:t>
      </w:r>
      <w:r w:rsidRPr="00C7794F">
        <w:rPr>
          <w:rFonts w:cs="Calibri"/>
          <w:sz w:val="16"/>
        </w:rPr>
        <w:t xml:space="preserve"> </w:t>
      </w:r>
      <w:r w:rsidRPr="00C7794F">
        <w:rPr>
          <w:rFonts w:cs="Calibri"/>
          <w:b/>
          <w:u w:val="single"/>
        </w:rPr>
        <w:t xml:space="preserve">wish </w:t>
      </w:r>
      <w:r w:rsidRPr="00C7794F">
        <w:rPr>
          <w:rFonts w:cs="Calibri"/>
          <w:b/>
          <w:iCs/>
          <w:u w:val="single"/>
          <w:bdr w:val="single" w:sz="8" w:space="0" w:color="auto"/>
        </w:rPr>
        <w:t>to act for reasons that rational creatures can share</w:t>
      </w:r>
      <w:r w:rsidRPr="00C7794F">
        <w:rPr>
          <w:rFonts w:cs="Calibri"/>
          <w:b/>
          <w:u w:val="single"/>
        </w:rPr>
        <w:t>, etc</w:t>
      </w:r>
      <w:r w:rsidRPr="00C7794F">
        <w:rPr>
          <w:rFonts w:cs="Calibri"/>
          <w:sz w:val="16"/>
        </w:rPr>
        <w:t xml:space="preserve">. </w:t>
      </w:r>
      <w:r w:rsidRPr="00C7794F">
        <w:rPr>
          <w:rFonts w:cs="Calibri"/>
          <w:b/>
          <w:highlight w:val="yellow"/>
          <w:u w:val="single"/>
        </w:rPr>
        <w:t xml:space="preserve">A </w:t>
      </w:r>
      <w:proofErr w:type="gramStart"/>
      <w:r w:rsidRPr="00C7794F">
        <w:rPr>
          <w:rFonts w:cs="Calibri"/>
          <w:b/>
          <w:highlight w:val="yellow"/>
          <w:u w:val="single"/>
        </w:rPr>
        <w:t>consequentialist</w:t>
      </w:r>
      <w:r w:rsidRPr="00C7794F">
        <w:rPr>
          <w:rFonts w:cs="Calibri"/>
          <w:b/>
          <w:u w:val="single"/>
        </w:rPr>
        <w:t xml:space="preserve"> respects other persons</w:t>
      </w:r>
      <w:proofErr w:type="gramEnd"/>
      <w:r w:rsidRPr="00C7794F">
        <w:rPr>
          <w:rFonts w:cs="Calibri"/>
          <w:b/>
          <w:u w:val="single"/>
        </w:rPr>
        <w:t xml:space="preserve">, and </w:t>
      </w:r>
      <w:r w:rsidRPr="00C7794F">
        <w:rPr>
          <w:rFonts w:cs="Calibri"/>
          <w:b/>
          <w:highlight w:val="yellow"/>
          <w:u w:val="single"/>
        </w:rPr>
        <w:t xml:space="preserve">refrains from treating them as mere objects, by </w:t>
      </w:r>
      <w:r w:rsidRPr="00C7794F">
        <w:rPr>
          <w:rFonts w:cs="Calibri"/>
          <w:b/>
          <w:iCs/>
          <w:highlight w:val="yellow"/>
          <w:u w:val="single"/>
          <w:bdr w:val="single" w:sz="8" w:space="0" w:color="auto"/>
        </w:rPr>
        <w:t>counting every person's well-being in the decision-making process</w:t>
      </w:r>
      <w:r w:rsidRPr="00C7794F">
        <w:rPr>
          <w:rFonts w:cs="Calibri"/>
          <w:sz w:val="16"/>
        </w:rPr>
        <w:t xml:space="preserve">. </w:t>
      </w:r>
      <w:r w:rsidRPr="00C7794F">
        <w:rPr>
          <w:rFonts w:cs="Calibri"/>
          <w:b/>
          <w:u w:val="single"/>
        </w:rPr>
        <w:t xml:space="preserve">Likewise, a </w:t>
      </w:r>
      <w:proofErr w:type="gramStart"/>
      <w:r w:rsidRPr="00C7794F">
        <w:rPr>
          <w:rFonts w:cs="Calibri"/>
          <w:b/>
          <w:u w:val="single"/>
        </w:rPr>
        <w:t>consequentialist attempts</w:t>
      </w:r>
      <w:proofErr w:type="gramEnd"/>
      <w:r w:rsidRPr="00C7794F">
        <w:rPr>
          <w:rFonts w:cs="Calibri"/>
          <w:b/>
          <w:u w:val="single"/>
        </w:rPr>
        <w:t xml:space="preserve"> to act according to reasons that rational creatures can share by acting according to principles that </w:t>
      </w:r>
      <w:r w:rsidRPr="00C7794F">
        <w:rPr>
          <w:rFonts w:cs="Calibri"/>
          <w:b/>
          <w:iCs/>
          <w:u w:val="single"/>
          <w:bdr w:val="single" w:sz="8" w:space="0" w:color="auto"/>
        </w:rPr>
        <w:t>give equal weight to everyone's interests</w:t>
      </w:r>
      <w:r w:rsidRPr="00C7794F">
        <w:rPr>
          <w:rFonts w:cs="Calibri"/>
          <w:b/>
          <w:u w:val="single"/>
        </w:rPr>
        <w:t>, i.e. that are impartial</w:t>
      </w:r>
      <w:r w:rsidRPr="00C7794F">
        <w:rPr>
          <w:rFonts w:cs="Calibri"/>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C7794F">
        <w:rPr>
          <w:rFonts w:cs="Calibri"/>
          <w:b/>
          <w:u w:val="single"/>
        </w:rPr>
        <w:t xml:space="preserve">If you ask a </w:t>
      </w:r>
      <w:r w:rsidRPr="00C7794F">
        <w:rPr>
          <w:rFonts w:cs="Calibri"/>
          <w:b/>
          <w:highlight w:val="yellow"/>
          <w:u w:val="single"/>
        </w:rPr>
        <w:t>deontologicall</w:t>
      </w:r>
      <w:r w:rsidRPr="00C7794F">
        <w:rPr>
          <w:rFonts w:cs="Calibri"/>
          <w:b/>
          <w:u w:val="single"/>
        </w:rPr>
        <w:t>y-minded person why it's wrong to push someone in front of speeding trolley in order to save five others, you will get</w:t>
      </w:r>
      <w:r w:rsidRPr="00C7794F">
        <w:rPr>
          <w:rFonts w:cs="Calibri"/>
          <w:sz w:val="16"/>
        </w:rPr>
        <w:t xml:space="preserve"> characteristically deontological </w:t>
      </w:r>
      <w:r w:rsidRPr="00C7794F">
        <w:rPr>
          <w:rFonts w:cs="Calibri"/>
          <w:b/>
          <w:highlight w:val="yellow"/>
          <w:u w:val="single"/>
        </w:rPr>
        <w:t>answers</w:t>
      </w:r>
      <w:r w:rsidRPr="00C7794F">
        <w:rPr>
          <w:rFonts w:cs="Calibri"/>
          <w:sz w:val="16"/>
        </w:rPr>
        <w:t xml:space="preserve">. Some </w:t>
      </w:r>
      <w:r w:rsidRPr="00C7794F">
        <w:rPr>
          <w:rFonts w:cs="Calibri"/>
          <w:b/>
          <w:iCs/>
          <w:highlight w:val="yellow"/>
          <w:u w:val="single"/>
          <w:bdr w:val="single" w:sz="8" w:space="0" w:color="auto"/>
        </w:rPr>
        <w:t xml:space="preserve">will be </w:t>
      </w:r>
      <w:r w:rsidRPr="00C7794F">
        <w:rPr>
          <w:rFonts w:eastAsia="Malgun Gothic" w:cs="Calibri"/>
          <w:b/>
          <w:iCs/>
          <w:highlight w:val="yellow"/>
          <w:u w:val="single"/>
          <w:bdr w:val="single" w:sz="8" w:space="0" w:color="auto"/>
        </w:rPr>
        <w:t>tautological</w:t>
      </w:r>
      <w:r w:rsidRPr="00C7794F">
        <w:rPr>
          <w:rFonts w:cs="Calibri"/>
          <w:sz w:val="16"/>
        </w:rPr>
        <w:t xml:space="preserve">: </w:t>
      </w:r>
      <w:r w:rsidRPr="00C7794F">
        <w:rPr>
          <w:rFonts w:cs="Calibri"/>
          <w:b/>
          <w:iCs/>
          <w:u w:val="single"/>
          <w:bdr w:val="single" w:sz="8" w:space="0" w:color="auto"/>
        </w:rPr>
        <w:t>"Because it's murder!"</w:t>
      </w:r>
      <w:r w:rsidRPr="00C7794F">
        <w:rPr>
          <w:rFonts w:cs="Calibri"/>
          <w:sz w:val="16"/>
        </w:rPr>
        <w:t xml:space="preserve"> </w:t>
      </w:r>
      <w:r w:rsidRPr="00C7794F">
        <w:rPr>
          <w:rFonts w:cs="Calibri"/>
          <w:b/>
          <w:u w:val="single"/>
        </w:rPr>
        <w:t>Others will be more sophisticated: "The ends don't justify the means</w:t>
      </w:r>
      <w:r w:rsidRPr="00C7794F">
        <w:rPr>
          <w:rFonts w:cs="Calibri"/>
          <w:sz w:val="16"/>
        </w:rPr>
        <w:t xml:space="preserve">." "You have to respect people's rights." </w:t>
      </w:r>
      <w:r w:rsidRPr="00C7794F">
        <w:rPr>
          <w:rFonts w:cs="Calibri"/>
          <w:b/>
          <w:iCs/>
          <w:u w:val="single"/>
          <w:bdr w:val="single" w:sz="8" w:space="0" w:color="auto"/>
        </w:rPr>
        <w:t>But</w:t>
      </w:r>
      <w:r w:rsidRPr="00C7794F">
        <w:rPr>
          <w:rFonts w:cs="Calibri"/>
          <w:sz w:val="16"/>
        </w:rPr>
        <w:t xml:space="preserve">, as we know, </w:t>
      </w:r>
      <w:r w:rsidRPr="00C7794F">
        <w:rPr>
          <w:rFonts w:cs="Calibri"/>
          <w:b/>
          <w:iCs/>
          <w:highlight w:val="yellow"/>
          <w:u w:val="single"/>
          <w:bdr w:val="single" w:sz="8" w:space="0" w:color="auto"/>
        </w:rPr>
        <w:t>these answers don't really explain anything</w:t>
      </w:r>
      <w:r w:rsidRPr="00C7794F">
        <w:rPr>
          <w:rFonts w:cs="Calibri"/>
          <w:sz w:val="16"/>
        </w:rPr>
        <w:t xml:space="preserve">, because </w:t>
      </w:r>
      <w:r w:rsidRPr="00C7794F">
        <w:rPr>
          <w:rFonts w:cs="Calibri"/>
          <w:b/>
          <w:u w:val="single"/>
        </w:rPr>
        <w:t>if you give the same people</w:t>
      </w:r>
      <w:r w:rsidRPr="00C7794F">
        <w:rPr>
          <w:rFonts w:cs="Calibri"/>
          <w:sz w:val="16"/>
        </w:rPr>
        <w:t xml:space="preserve"> (on different occasions) </w:t>
      </w:r>
      <w:r w:rsidRPr="00C7794F">
        <w:rPr>
          <w:rFonts w:cs="Calibri"/>
          <w:b/>
          <w:u w:val="single"/>
        </w:rPr>
        <w:t>the trolley case</w:t>
      </w:r>
      <w:r w:rsidRPr="00C7794F">
        <w:rPr>
          <w:rFonts w:cs="Calibri"/>
          <w:sz w:val="16"/>
        </w:rPr>
        <w:t xml:space="preserve"> or the loop case (See above), </w:t>
      </w:r>
      <w:r w:rsidRPr="00C7794F">
        <w:rPr>
          <w:rFonts w:cs="Calibri"/>
          <w:b/>
          <w:iCs/>
          <w:u w:val="single"/>
          <w:bdr w:val="single" w:sz="8" w:space="0" w:color="auto"/>
        </w:rPr>
        <w:t>they'll make the opposite judgment</w:t>
      </w:r>
      <w:r w:rsidRPr="00C7794F">
        <w:rPr>
          <w:rFonts w:cs="Calibri"/>
          <w:sz w:val="16"/>
        </w:rPr>
        <w:t xml:space="preserve">, even though their initial explanation concerning the footbridge case applies equally well to one or both of these cases. </w:t>
      </w:r>
      <w:r w:rsidRPr="00C7794F">
        <w:rPr>
          <w:rFonts w:cs="Calibri"/>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C7794F">
        <w:rPr>
          <w:rFonts w:cs="Calibri"/>
          <w:sz w:val="16"/>
        </w:rPr>
        <w:t xml:space="preserve">. Although these explanations are inevitably incomplete, </w:t>
      </w:r>
      <w:r w:rsidRPr="00C7794F">
        <w:rPr>
          <w:rFonts w:cs="Calibri"/>
          <w:b/>
          <w:iCs/>
          <w:u w:val="single"/>
          <w:bdr w:val="single" w:sz="8" w:space="0" w:color="auto"/>
        </w:rPr>
        <w:t>there seems to be "something deeply right" about them because they give voice to powerful moral emotions</w:t>
      </w:r>
      <w:r w:rsidRPr="00C7794F">
        <w:rPr>
          <w:rFonts w:cs="Calibri"/>
          <w:sz w:val="16"/>
        </w:rPr>
        <w:t xml:space="preserve">. </w:t>
      </w:r>
      <w:r w:rsidRPr="00C7794F">
        <w:rPr>
          <w:rFonts w:cs="Calibri"/>
          <w:b/>
          <w:u w:val="single"/>
        </w:rPr>
        <w:t>But, as with many religious people's accounts of what's essential to religion, they don't really explain what's distinctive about the philosophy in question</w:t>
      </w:r>
      <w:r w:rsidRPr="00C7794F">
        <w:rPr>
          <w:rFonts w:cs="Calibri"/>
          <w:sz w:val="16"/>
        </w:rPr>
        <w:t xml:space="preserve">. </w:t>
      </w:r>
    </w:p>
    <w:p w14:paraId="4B25BE90" w14:textId="77777777" w:rsidR="00E76BF7" w:rsidRPr="00C7794F" w:rsidRDefault="00E76BF7" w:rsidP="00E76BF7">
      <w:pPr>
        <w:pStyle w:val="Heading4"/>
        <w:rPr>
          <w:rFonts w:cs="Calibri"/>
        </w:rPr>
      </w:pPr>
      <w:r>
        <w:rPr>
          <w:rFonts w:cs="Calibri"/>
        </w:rPr>
        <w:t>3]</w:t>
      </w:r>
      <w:r w:rsidRPr="00C7794F">
        <w:rPr>
          <w:rFonts w:cs="Calibri"/>
        </w:rPr>
        <w:t xml:space="preserve"> That justifies </w:t>
      </w:r>
      <w:r w:rsidRPr="00C7794F">
        <w:rPr>
          <w:rFonts w:cs="Calibri"/>
          <w:u w:val="single"/>
        </w:rPr>
        <w:t>util</w:t>
      </w:r>
      <w:r w:rsidRPr="00C7794F">
        <w:rPr>
          <w:rFonts w:cs="Calibri"/>
        </w:rPr>
        <w:t xml:space="preserve"> – it’s </w:t>
      </w:r>
      <w:r w:rsidRPr="00C7794F">
        <w:rPr>
          <w:rFonts w:cs="Calibri"/>
          <w:u w:val="single"/>
        </w:rPr>
        <w:t>impartial</w:t>
      </w:r>
      <w:r w:rsidRPr="00C7794F">
        <w:rPr>
          <w:rFonts w:cs="Calibri"/>
        </w:rPr>
        <w:t xml:space="preserve">, </w:t>
      </w:r>
      <w:r w:rsidRPr="00C7794F">
        <w:rPr>
          <w:rFonts w:cs="Calibri"/>
          <w:u w:val="single"/>
        </w:rPr>
        <w:t>specific</w:t>
      </w:r>
      <w:r w:rsidRPr="00C7794F">
        <w:rPr>
          <w:rFonts w:cs="Calibri"/>
        </w:rPr>
        <w:t xml:space="preserve"> to </w:t>
      </w:r>
      <w:r w:rsidRPr="00C7794F">
        <w:rPr>
          <w:rFonts w:cs="Calibri"/>
          <w:u w:val="single"/>
        </w:rPr>
        <w:t>public actors</w:t>
      </w:r>
      <w:r w:rsidRPr="00C7794F">
        <w:rPr>
          <w:rFonts w:cs="Calibri"/>
        </w:rPr>
        <w:t xml:space="preserve">, and </w:t>
      </w:r>
      <w:r w:rsidRPr="00C7794F">
        <w:rPr>
          <w:rFonts w:cs="Calibri"/>
          <w:u w:val="single"/>
        </w:rPr>
        <w:t>resolves infinite regress</w:t>
      </w:r>
      <w:r w:rsidRPr="00C7794F">
        <w:rPr>
          <w:rFonts w:cs="Calibri"/>
        </w:rPr>
        <w:t xml:space="preserve"> which explains </w:t>
      </w:r>
      <w:r w:rsidRPr="00C7794F">
        <w:rPr>
          <w:rFonts w:cs="Calibri"/>
          <w:u w:val="single"/>
        </w:rPr>
        <w:t>all value</w:t>
      </w:r>
      <w:r w:rsidRPr="00C7794F">
        <w:rPr>
          <w:rFonts w:cs="Calibri"/>
        </w:rPr>
        <w:t xml:space="preserve">. </w:t>
      </w:r>
    </w:p>
    <w:p w14:paraId="020C6B3D" w14:textId="77777777" w:rsidR="00E76BF7" w:rsidRPr="00C7794F" w:rsidRDefault="00E76BF7" w:rsidP="00E76BF7">
      <w:pPr>
        <w:rPr>
          <w:rFonts w:cs="Calibri"/>
        </w:rPr>
      </w:pPr>
      <w:r w:rsidRPr="00C7794F">
        <w:rPr>
          <w:rStyle w:val="Style13ptBold"/>
          <w:rFonts w:cs="Calibri"/>
        </w:rPr>
        <w:t xml:space="preserve">Greene 15 </w:t>
      </w:r>
      <w:r w:rsidRPr="00C7794F">
        <w:rPr>
          <w:rFonts w:cs="Calibri"/>
        </w:rPr>
        <w:t>—</w:t>
      </w:r>
      <w:r w:rsidRPr="00C7794F">
        <w:rPr>
          <w:rFonts w:cs="Calibri"/>
          <w:sz w:val="12"/>
          <w:szCs w:val="12"/>
        </w:rPr>
        <w:t xml:space="preserve"> (Joshua Greene, Professor of Psychology @ Harvard, being interviewed by Russ Roberts, “Joshua Greene on Moral Tribes, Moral Dilemmas, and Utilitarianism”, The Library of Economics and Liberty, 1-5-15, Available Online at </w:t>
      </w:r>
      <w:hyperlink r:id="rId40" w:anchor="audio-highlights" w:history="1">
        <w:r w:rsidRPr="00C7794F">
          <w:rPr>
            <w:rStyle w:val="Hyperlink"/>
            <w:rFonts w:cs="Calibri"/>
            <w:sz w:val="12"/>
            <w:szCs w:val="12"/>
          </w:rPr>
          <w:t>https://www.econtalk.org/joshua-greene-on-moral-tribes-moral-dilemmas-and-utilitarianism/#audio-highlights</w:t>
        </w:r>
      </w:hyperlink>
      <w:r w:rsidRPr="00C7794F">
        <w:rPr>
          <w:rFonts w:cs="Calibri"/>
          <w:sz w:val="12"/>
          <w:szCs w:val="12"/>
        </w:rPr>
        <w:t>, accessed 5-17-20, HKR-AM) **NB: Guest = Greene, and only his lines are highlighted/underlined</w:t>
      </w:r>
    </w:p>
    <w:p w14:paraId="317ABD3B" w14:textId="77777777" w:rsidR="00E76BF7" w:rsidRDefault="00E76BF7" w:rsidP="00E76BF7">
      <w:pPr>
        <w:rPr>
          <w:rStyle w:val="StyleUnderline"/>
          <w:rFonts w:eastAsiaTheme="minorHAnsi" w:cs="Calibri"/>
        </w:rPr>
      </w:pPr>
      <w:r w:rsidRPr="00C7794F">
        <w:rPr>
          <w:rFonts w:cs="Calibri"/>
          <w:sz w:val="14"/>
        </w:rPr>
        <w:t xml:space="preserve">Guest: Okay. So, I think </w:t>
      </w:r>
      <w:r w:rsidRPr="00C7794F">
        <w:rPr>
          <w:rStyle w:val="StyleUnderline"/>
          <w:rFonts w:eastAsiaTheme="minorHAnsi" w:cs="Calibri"/>
          <w:highlight w:val="yellow"/>
        </w:rPr>
        <w:t>util</w:t>
      </w:r>
      <w:r w:rsidRPr="00C7794F">
        <w:rPr>
          <w:rStyle w:val="StyleUnderline"/>
          <w:rFonts w:eastAsiaTheme="minorHAnsi" w:cs="Calibri"/>
        </w:rPr>
        <w:t xml:space="preserve">itarianism </w:t>
      </w:r>
      <w:r w:rsidRPr="00C7794F">
        <w:rPr>
          <w:rStyle w:val="StyleUnderline"/>
          <w:rFonts w:eastAsiaTheme="minorHAnsi" w:cs="Calibri"/>
          <w:highlight w:val="yellow"/>
        </w:rPr>
        <w:t>is</w:t>
      </w:r>
      <w:r w:rsidRPr="00C7794F">
        <w:rPr>
          <w:rStyle w:val="StyleUnderline"/>
          <w:rFonts w:eastAsiaTheme="minorHAnsi" w:cs="Calibri"/>
        </w:rPr>
        <w:t xml:space="preserve"> very much </w:t>
      </w:r>
      <w:r w:rsidRPr="00C7794F">
        <w:rPr>
          <w:rStyle w:val="StyleUnderline"/>
          <w:rFonts w:eastAsiaTheme="minorHAnsi" w:cs="Calibri"/>
          <w:highlight w:val="yellow"/>
        </w:rPr>
        <w:t>misunderstood</w:t>
      </w:r>
      <w:r w:rsidRPr="00C7794F">
        <w:rPr>
          <w:rFonts w:cs="Calibri"/>
          <w:sz w:val="14"/>
        </w:rPr>
        <w:t xml:space="preserve">. And this is part of the reason why we shouldn't even call it utilitarianism at all. </w:t>
      </w:r>
      <w:r w:rsidRPr="00C7794F">
        <w:rPr>
          <w:rStyle w:val="StyleUnderline"/>
          <w:rFonts w:eastAsiaTheme="minorHAnsi" w:cs="Calibri"/>
        </w:rPr>
        <w:t>We should call it what I call 'deep pragmatism'</w:t>
      </w:r>
      <w:r w:rsidRPr="00C7794F">
        <w:rPr>
          <w:rFonts w:cs="Calibri"/>
          <w:sz w:val="14"/>
        </w:rPr>
        <w:t xml:space="preserve">, which I think better captures what I think utilitarianism is really like, if you really apply it in real life, in light of an understanding of human nature. </w:t>
      </w:r>
      <w:proofErr w:type="gramStart"/>
      <w:r w:rsidRPr="00C7794F">
        <w:rPr>
          <w:rFonts w:cs="Calibri"/>
          <w:sz w:val="14"/>
        </w:rPr>
        <w:t>But,</w:t>
      </w:r>
      <w:proofErr w:type="gramEnd"/>
      <w:r w:rsidRPr="00C7794F">
        <w:rPr>
          <w:rFonts w:cs="Calibri"/>
          <w:sz w:val="14"/>
        </w:rPr>
        <w:t xml:space="preserve"> we can come back to that. The idea, </w:t>
      </w:r>
      <w:r w:rsidRPr="00C7794F">
        <w:rPr>
          <w:rStyle w:val="StyleUnderline"/>
          <w:rFonts w:eastAsiaTheme="minorHAnsi" w:cs="Calibri"/>
          <w:highlight w:val="yellow"/>
        </w:rPr>
        <w:t>going back to</w:t>
      </w:r>
      <w:r w:rsidRPr="00C7794F">
        <w:rPr>
          <w:rStyle w:val="StyleUnderline"/>
          <w:rFonts w:eastAsiaTheme="minorHAnsi" w:cs="Calibri"/>
        </w:rPr>
        <w:t xml:space="preserve"> </w:t>
      </w:r>
      <w:r w:rsidRPr="00C7794F">
        <w:rPr>
          <w:rStyle w:val="StyleUnderline"/>
          <w:rFonts w:eastAsiaTheme="minorHAnsi" w:cs="Calibri"/>
          <w:highlight w:val="yellow"/>
        </w:rPr>
        <w:t>the tragedy of</w:t>
      </w:r>
      <w:r w:rsidRPr="00C7794F">
        <w:rPr>
          <w:rStyle w:val="StyleUnderline"/>
          <w:rFonts w:eastAsiaTheme="minorHAnsi" w:cs="Calibri"/>
        </w:rPr>
        <w:t xml:space="preserve"> common-sense </w:t>
      </w:r>
      <w:r w:rsidRPr="00C7794F">
        <w:rPr>
          <w:rStyle w:val="StyleUnderline"/>
          <w:rFonts w:eastAsiaTheme="minorHAnsi" w:cs="Calibri"/>
          <w:highlight w:val="yellow"/>
        </w:rPr>
        <w:t>morality</w:t>
      </w:r>
      <w:r w:rsidRPr="00C7794F">
        <w:rPr>
          <w:rStyle w:val="StyleUnderline"/>
          <w:rFonts w:eastAsiaTheme="minorHAnsi" w:cs="Calibri"/>
        </w:rPr>
        <w:t xml:space="preserve"> is </w:t>
      </w:r>
      <w:r w:rsidRPr="00C7794F">
        <w:rPr>
          <w:rStyle w:val="StyleUnderline"/>
          <w:rFonts w:eastAsiaTheme="minorHAnsi" w:cs="Calibri"/>
          <w:highlight w:val="yellow"/>
        </w:rPr>
        <w:t>you've</w:t>
      </w:r>
      <w:r w:rsidRPr="00C7794F">
        <w:rPr>
          <w:rStyle w:val="StyleUnderline"/>
          <w:rFonts w:eastAsiaTheme="minorHAnsi" w:cs="Calibri"/>
        </w:rPr>
        <w:t xml:space="preserve"> </w:t>
      </w:r>
      <w:r w:rsidRPr="00C7794F">
        <w:rPr>
          <w:rStyle w:val="StyleUnderline"/>
          <w:rFonts w:eastAsiaTheme="minorHAnsi" w:cs="Calibri"/>
          <w:highlight w:val="yellow"/>
        </w:rPr>
        <w:t>got</w:t>
      </w:r>
      <w:r w:rsidRPr="00C7794F">
        <w:rPr>
          <w:rStyle w:val="StyleUnderline"/>
          <w:rFonts w:eastAsiaTheme="minorHAnsi" w:cs="Calibri"/>
        </w:rPr>
        <w:t xml:space="preserve"> all these different </w:t>
      </w:r>
      <w:r w:rsidRPr="00C7794F">
        <w:rPr>
          <w:rStyle w:val="StyleUnderline"/>
          <w:rFonts w:eastAsiaTheme="minorHAnsi" w:cs="Calibri"/>
          <w:highlight w:val="yellow"/>
        </w:rPr>
        <w:t>tribes</w:t>
      </w:r>
      <w:r w:rsidRPr="00C7794F">
        <w:rPr>
          <w:rStyle w:val="StyleUnderline"/>
          <w:rFonts w:eastAsiaTheme="minorHAnsi" w:cs="Calibri"/>
        </w:rPr>
        <w:t xml:space="preserve"> </w:t>
      </w:r>
      <w:r w:rsidRPr="00C7794F">
        <w:rPr>
          <w:rStyle w:val="StyleUnderline"/>
          <w:rFonts w:eastAsiaTheme="minorHAnsi" w:cs="Calibri"/>
          <w:highlight w:val="yellow"/>
        </w:rPr>
        <w:t>with</w:t>
      </w:r>
      <w:r w:rsidRPr="00C7794F">
        <w:rPr>
          <w:rStyle w:val="StyleUnderline"/>
          <w:rFonts w:eastAsiaTheme="minorHAnsi" w:cs="Calibri"/>
        </w:rPr>
        <w:t xml:space="preserve"> all of these </w:t>
      </w:r>
      <w:r w:rsidRPr="00C7794F">
        <w:rPr>
          <w:rStyle w:val="StyleUnderline"/>
          <w:rFonts w:eastAsiaTheme="minorHAnsi" w:cs="Calibri"/>
          <w:highlight w:val="yellow"/>
        </w:rPr>
        <w:t>different values based</w:t>
      </w:r>
      <w:r w:rsidRPr="00C7794F">
        <w:rPr>
          <w:rStyle w:val="StyleUnderline"/>
          <w:rFonts w:eastAsiaTheme="minorHAnsi" w:cs="Calibri"/>
        </w:rPr>
        <w:t xml:space="preserve"> </w:t>
      </w:r>
      <w:r w:rsidRPr="00C7794F">
        <w:rPr>
          <w:rStyle w:val="StyleUnderline"/>
          <w:rFonts w:eastAsiaTheme="minorHAnsi" w:cs="Calibri"/>
          <w:highlight w:val="yellow"/>
        </w:rPr>
        <w:t>on</w:t>
      </w:r>
      <w:r w:rsidRPr="00C7794F">
        <w:rPr>
          <w:rStyle w:val="StyleUnderline"/>
          <w:rFonts w:eastAsiaTheme="minorHAnsi" w:cs="Calibri"/>
        </w:rPr>
        <w:t xml:space="preserve"> their </w:t>
      </w:r>
      <w:r w:rsidRPr="00C7794F">
        <w:rPr>
          <w:rStyle w:val="StyleUnderline"/>
          <w:rFonts w:eastAsiaTheme="minorHAnsi" w:cs="Calibri"/>
          <w:highlight w:val="yellow"/>
        </w:rPr>
        <w:t>different ways of life.</w:t>
      </w:r>
      <w:r w:rsidRPr="00C7794F">
        <w:rPr>
          <w:rStyle w:val="StyleUnderline"/>
          <w:rFonts w:eastAsiaTheme="minorHAnsi" w:cs="Calibri"/>
        </w:rPr>
        <w:t xml:space="preserve"> What can they do to get along</w:t>
      </w:r>
      <w:r w:rsidRPr="00C7794F">
        <w:rPr>
          <w:rFonts w:cs="Calibri"/>
          <w:sz w:val="14"/>
        </w:rPr>
        <w:t xml:space="preserve">? And I think that the best answer that we have is--well, let's back up. </w:t>
      </w:r>
      <w:r w:rsidRPr="00C7794F">
        <w:rPr>
          <w:rStyle w:val="StyleUnderline"/>
          <w:rFonts w:eastAsiaTheme="minorHAnsi" w:cs="Calibri"/>
        </w:rPr>
        <w:t xml:space="preserve">In order </w:t>
      </w:r>
      <w:r w:rsidRPr="00C7794F">
        <w:rPr>
          <w:rStyle w:val="StyleUnderline"/>
          <w:rFonts w:eastAsiaTheme="minorHAnsi" w:cs="Calibri"/>
          <w:highlight w:val="yellow"/>
        </w:rPr>
        <w:t>to resolve</w:t>
      </w:r>
      <w:r w:rsidRPr="00C7794F">
        <w:rPr>
          <w:rStyle w:val="StyleUnderline"/>
          <w:rFonts w:eastAsiaTheme="minorHAnsi" w:cs="Calibri"/>
        </w:rPr>
        <w:t xml:space="preserve"> </w:t>
      </w:r>
      <w:r w:rsidRPr="00C7794F">
        <w:rPr>
          <w:rStyle w:val="StyleUnderline"/>
          <w:rFonts w:eastAsiaTheme="minorHAnsi" w:cs="Calibri"/>
          <w:highlight w:val="yellow"/>
        </w:rPr>
        <w:t>any</w:t>
      </w:r>
      <w:r w:rsidRPr="00C7794F">
        <w:rPr>
          <w:rStyle w:val="StyleUnderline"/>
          <w:rFonts w:eastAsiaTheme="minorHAnsi" w:cs="Calibri"/>
        </w:rPr>
        <w:t xml:space="preserve"> kind of </w:t>
      </w:r>
      <w:r w:rsidRPr="00C7794F">
        <w:rPr>
          <w:rStyle w:val="StyleUnderline"/>
          <w:rFonts w:eastAsiaTheme="minorHAnsi" w:cs="Calibri"/>
          <w:highlight w:val="yellow"/>
        </w:rPr>
        <w:t>tradeoff</w:t>
      </w:r>
      <w:r w:rsidRPr="00C7794F">
        <w:rPr>
          <w:rStyle w:val="StyleUnderline"/>
          <w:rFonts w:eastAsiaTheme="minorHAnsi" w:cs="Calibri"/>
        </w:rPr>
        <w:t xml:space="preserve">, you have to </w:t>
      </w:r>
      <w:r w:rsidRPr="00C7794F">
        <w:rPr>
          <w:rStyle w:val="StyleUnderline"/>
          <w:rFonts w:eastAsiaTheme="minorHAnsi" w:cs="Calibri"/>
          <w:highlight w:val="yellow"/>
        </w:rPr>
        <w:t>have</w:t>
      </w:r>
      <w:r w:rsidRPr="00C7794F">
        <w:rPr>
          <w:rStyle w:val="StyleUnderline"/>
          <w:rFonts w:eastAsiaTheme="minorHAnsi" w:cs="Calibri"/>
        </w:rPr>
        <w:t xml:space="preserve"> </w:t>
      </w:r>
      <w:r w:rsidRPr="00C7794F">
        <w:rPr>
          <w:rStyle w:val="StyleUnderline"/>
          <w:rFonts w:eastAsiaTheme="minorHAnsi" w:cs="Calibri"/>
          <w:highlight w:val="yellow"/>
        </w:rPr>
        <w:t>some</w:t>
      </w:r>
      <w:r w:rsidRPr="00C7794F">
        <w:rPr>
          <w:rStyle w:val="StyleUnderline"/>
          <w:rFonts w:eastAsiaTheme="minorHAnsi" w:cs="Calibri"/>
        </w:rPr>
        <w:t xml:space="preserve"> kind of </w:t>
      </w:r>
      <w:r w:rsidRPr="00C7794F">
        <w:rPr>
          <w:rStyle w:val="StyleUnderline"/>
          <w:rFonts w:eastAsiaTheme="minorHAnsi" w:cs="Calibri"/>
          <w:highlight w:val="yellow"/>
        </w:rPr>
        <w:t>common metric.</w:t>
      </w:r>
      <w:r w:rsidRPr="00C7794F">
        <w:rPr>
          <w:rStyle w:val="StyleUnderline"/>
          <w:rFonts w:eastAsiaTheme="minorHAnsi" w:cs="Calibri"/>
        </w:rPr>
        <w:t xml:space="preserve"> You have to have some kind of common currency. And I think that what utilitarianism, whether it's the moral truth or not, is </w:t>
      </w:r>
      <w:r w:rsidRPr="00C7794F">
        <w:rPr>
          <w:rStyle w:val="StyleUnderline"/>
          <w:rFonts w:eastAsiaTheme="minorHAnsi" w:cs="Calibri"/>
          <w:bCs/>
        </w:rPr>
        <w:t>provide</w:t>
      </w:r>
      <w:r w:rsidRPr="00C7794F">
        <w:rPr>
          <w:rStyle w:val="StyleUnderline"/>
          <w:rFonts w:eastAsiaTheme="minorHAnsi" w:cs="Calibri"/>
        </w:rPr>
        <w:t xml:space="preserve"> a kind of </w:t>
      </w:r>
      <w:r w:rsidRPr="00C7794F">
        <w:rPr>
          <w:rStyle w:val="StyleUnderline"/>
          <w:rFonts w:eastAsiaTheme="minorHAnsi" w:cs="Calibri"/>
          <w:bCs/>
        </w:rPr>
        <w:t>common currency</w:t>
      </w:r>
      <w:r w:rsidRPr="00C7794F">
        <w:rPr>
          <w:rFonts w:cs="Calibri"/>
          <w:sz w:val="14"/>
        </w:rPr>
        <w:t xml:space="preserve">. So, </w:t>
      </w:r>
      <w:r w:rsidRPr="00C7794F">
        <w:rPr>
          <w:rStyle w:val="StyleUnderline"/>
          <w:rFonts w:eastAsiaTheme="minorHAnsi" w:cs="Calibri"/>
        </w:rPr>
        <w:t xml:space="preserve">what is </w:t>
      </w:r>
      <w:r w:rsidRPr="00C7794F">
        <w:rPr>
          <w:rStyle w:val="StyleUnderline"/>
          <w:rFonts w:eastAsiaTheme="minorHAnsi" w:cs="Calibri"/>
          <w:highlight w:val="yellow"/>
        </w:rPr>
        <w:t>util</w:t>
      </w:r>
      <w:r w:rsidRPr="00C7794F">
        <w:rPr>
          <w:rStyle w:val="StyleUnderline"/>
          <w:rFonts w:eastAsiaTheme="minorHAnsi" w:cs="Calibri"/>
        </w:rPr>
        <w:t>itarianism?</w:t>
      </w:r>
      <w:r w:rsidRPr="00C7794F">
        <w:rPr>
          <w:rFonts w:cs="Calibri"/>
          <w:sz w:val="14"/>
        </w:rPr>
        <w:t xml:space="preserve"> It's basically the idea that--</w:t>
      </w:r>
      <w:r w:rsidRPr="00C7794F">
        <w:rPr>
          <w:rStyle w:val="StyleUnderline"/>
          <w:rFonts w:eastAsiaTheme="minorHAnsi" w:cs="Calibri"/>
        </w:rPr>
        <w:t>it</w:t>
      </w:r>
      <w:r w:rsidRPr="00C7794F">
        <w:rPr>
          <w:rStyle w:val="StyleUnderline"/>
          <w:rFonts w:eastAsiaTheme="minorHAnsi" w:cs="Calibri"/>
          <w:highlight w:val="yellow"/>
        </w:rPr>
        <w:t>'s</w:t>
      </w:r>
      <w:r w:rsidRPr="00C7794F">
        <w:rPr>
          <w:rStyle w:val="StyleUnderline"/>
          <w:rFonts w:eastAsiaTheme="minorHAnsi" w:cs="Calibri"/>
        </w:rPr>
        <w:t xml:space="preserve"> really </w:t>
      </w:r>
      <w:r w:rsidRPr="00C7794F">
        <w:rPr>
          <w:rStyle w:val="StyleUnderline"/>
          <w:rFonts w:eastAsiaTheme="minorHAnsi" w:cs="Calibri"/>
          <w:highlight w:val="yellow"/>
        </w:rPr>
        <w:t>two</w:t>
      </w:r>
      <w:r w:rsidRPr="00C7794F">
        <w:rPr>
          <w:rStyle w:val="StyleUnderline"/>
          <w:rFonts w:eastAsiaTheme="minorHAnsi" w:cs="Calibri"/>
        </w:rPr>
        <w:t xml:space="preserve"> </w:t>
      </w:r>
      <w:r w:rsidRPr="00C7794F">
        <w:rPr>
          <w:rStyle w:val="StyleUnderline"/>
          <w:rFonts w:eastAsiaTheme="minorHAnsi" w:cs="Calibri"/>
          <w:highlight w:val="yellow"/>
        </w:rPr>
        <w:t>ideas</w:t>
      </w:r>
      <w:r w:rsidRPr="00C7794F">
        <w:rPr>
          <w:rStyle w:val="StyleUnderline"/>
          <w:rFonts w:eastAsiaTheme="minorHAnsi" w:cs="Calibri"/>
        </w:rPr>
        <w:t xml:space="preserve"> put together. </w:t>
      </w:r>
      <w:r w:rsidRPr="00C7794F">
        <w:rPr>
          <w:rStyle w:val="StyleUnderline"/>
          <w:rFonts w:eastAsiaTheme="minorHAnsi" w:cs="Calibri"/>
          <w:highlight w:val="yellow"/>
        </w:rPr>
        <w:t>One is</w:t>
      </w:r>
      <w:r w:rsidRPr="00C7794F">
        <w:rPr>
          <w:rStyle w:val="StyleUnderline"/>
          <w:rFonts w:eastAsiaTheme="minorHAnsi" w:cs="Calibri"/>
        </w:rPr>
        <w:t xml:space="preserve"> the idea of </w:t>
      </w:r>
      <w:r w:rsidRPr="00C7794F">
        <w:rPr>
          <w:rStyle w:val="StyleUnderline"/>
          <w:rFonts w:eastAsiaTheme="minorHAnsi" w:cs="Calibri"/>
          <w:highlight w:val="yellow"/>
        </w:rPr>
        <w:t>impartiality</w:t>
      </w:r>
      <w:r w:rsidRPr="00C7794F">
        <w:rPr>
          <w:rFonts w:cs="Calibri"/>
          <w:sz w:val="14"/>
        </w:rPr>
        <w:t>. That is</w:t>
      </w:r>
      <w:r w:rsidRPr="00C7794F">
        <w:rPr>
          <w:rStyle w:val="StyleUnderline"/>
          <w:rFonts w:eastAsiaTheme="minorHAnsi" w:cs="Calibri"/>
        </w:rPr>
        <w:t xml:space="preserve">, at least </w:t>
      </w:r>
      <w:r w:rsidRPr="00C7794F">
        <w:rPr>
          <w:rStyle w:val="StyleUnderline"/>
          <w:rFonts w:eastAsiaTheme="minorHAnsi" w:cs="Calibri"/>
          <w:bCs/>
          <w:highlight w:val="yellow"/>
        </w:rPr>
        <w:t>as social decision makers</w:t>
      </w:r>
      <w:r w:rsidRPr="00C7794F">
        <w:rPr>
          <w:rStyle w:val="StyleUnderline"/>
          <w:rFonts w:eastAsiaTheme="minorHAnsi" w:cs="Calibri"/>
        </w:rPr>
        <w:t xml:space="preserve">, </w:t>
      </w:r>
      <w:r w:rsidRPr="00C7794F">
        <w:rPr>
          <w:rStyle w:val="StyleUnderline"/>
          <w:rFonts w:eastAsiaTheme="minorHAnsi" w:cs="Calibri"/>
          <w:highlight w:val="yellow"/>
        </w:rPr>
        <w:t>we should regard</w:t>
      </w:r>
      <w:r w:rsidRPr="00C7794F">
        <w:rPr>
          <w:rStyle w:val="StyleUnderline"/>
          <w:rFonts w:eastAsiaTheme="minorHAnsi" w:cs="Calibri"/>
        </w:rPr>
        <w:t xml:space="preserve"> </w:t>
      </w:r>
      <w:r w:rsidRPr="00C7794F">
        <w:rPr>
          <w:rStyle w:val="StyleUnderline"/>
          <w:rFonts w:eastAsiaTheme="minorHAnsi" w:cs="Calibri"/>
          <w:highlight w:val="yellow"/>
        </w:rPr>
        <w:t>everybody's interests as</w:t>
      </w:r>
      <w:r w:rsidRPr="00C7794F">
        <w:rPr>
          <w:rStyle w:val="StyleUnderline"/>
          <w:rFonts w:eastAsiaTheme="minorHAnsi" w:cs="Calibri"/>
        </w:rPr>
        <w:t xml:space="preserve"> of </w:t>
      </w:r>
      <w:r w:rsidRPr="00C7794F">
        <w:rPr>
          <w:rStyle w:val="StyleUnderline"/>
          <w:rFonts w:eastAsiaTheme="minorHAnsi" w:cs="Calibri"/>
          <w:highlight w:val="yellow"/>
        </w:rPr>
        <w:t>equal</w:t>
      </w:r>
      <w:r w:rsidRPr="00C7794F">
        <w:rPr>
          <w:rStyle w:val="StyleUnderline"/>
          <w:rFonts w:eastAsiaTheme="minorHAnsi" w:cs="Calibri"/>
        </w:rPr>
        <w:t xml:space="preserve"> worth. Everybody counts the same.</w:t>
      </w:r>
      <w:r w:rsidRPr="00C7794F">
        <w:rPr>
          <w:rFonts w:cs="Calibri"/>
          <w:sz w:val="14"/>
        </w:rPr>
        <w:t xml:space="preserve"> And then you might say, 'Well, but okay, </w:t>
      </w:r>
      <w:r w:rsidRPr="00C7794F">
        <w:rPr>
          <w:rStyle w:val="StyleUnderline"/>
          <w:rFonts w:eastAsiaTheme="minorHAnsi" w:cs="Calibri"/>
        </w:rPr>
        <w:t xml:space="preserve">what does it mean to count everybody the same? </w:t>
      </w:r>
      <w:r w:rsidRPr="00C7794F">
        <w:rPr>
          <w:rStyle w:val="StyleUnderline"/>
          <w:rFonts w:eastAsiaTheme="minorHAnsi" w:cs="Calibri"/>
          <w:highlight w:val="yellow"/>
        </w:rPr>
        <w:t>What</w:t>
      </w:r>
      <w:r w:rsidRPr="00C7794F">
        <w:rPr>
          <w:rStyle w:val="StyleUnderline"/>
          <w:rFonts w:eastAsiaTheme="minorHAnsi" w:cs="Calibri"/>
        </w:rPr>
        <w:t xml:space="preserve"> is it that really </w:t>
      </w:r>
      <w:r w:rsidRPr="00C7794F">
        <w:rPr>
          <w:rStyle w:val="StyleUnderline"/>
          <w:rFonts w:eastAsiaTheme="minorHAnsi" w:cs="Calibri"/>
          <w:highlight w:val="yellow"/>
        </w:rPr>
        <w:t>matters</w:t>
      </w:r>
      <w:r w:rsidRPr="00C7794F">
        <w:rPr>
          <w:rStyle w:val="StyleUnderline"/>
          <w:rFonts w:eastAsiaTheme="minorHAnsi" w:cs="Calibri"/>
        </w:rPr>
        <w:t xml:space="preserve"> for you and for me and </w:t>
      </w:r>
      <w:r w:rsidRPr="00C7794F">
        <w:rPr>
          <w:rStyle w:val="StyleUnderline"/>
          <w:rFonts w:eastAsiaTheme="minorHAnsi" w:cs="Calibri"/>
          <w:highlight w:val="yellow"/>
        </w:rPr>
        <w:t>for everybody</w:t>
      </w:r>
      <w:r w:rsidRPr="00C7794F">
        <w:rPr>
          <w:rStyle w:val="StyleUnderline"/>
          <w:rFonts w:eastAsiaTheme="minorHAnsi" w:cs="Calibri"/>
        </w:rPr>
        <w:t xml:space="preserve"> else?' And</w:t>
      </w:r>
      <w:r w:rsidRPr="00C7794F">
        <w:rPr>
          <w:rFonts w:cs="Calibri"/>
          <w:sz w:val="14"/>
        </w:rPr>
        <w:t xml:space="preserve"> </w:t>
      </w:r>
      <w:r w:rsidRPr="00C7794F">
        <w:rPr>
          <w:rStyle w:val="StyleUnderline"/>
          <w:rFonts w:eastAsiaTheme="minorHAnsi" w:cs="Calibri"/>
        </w:rPr>
        <w:t xml:space="preserve">there </w:t>
      </w:r>
      <w:r w:rsidRPr="00C7794F">
        <w:rPr>
          <w:rStyle w:val="StyleUnderline"/>
          <w:rFonts w:eastAsiaTheme="minorHAnsi" w:cs="Calibri"/>
          <w:highlight w:val="yellow"/>
        </w:rPr>
        <w:t>the</w:t>
      </w:r>
      <w:r w:rsidRPr="00C7794F">
        <w:rPr>
          <w:rStyle w:val="StyleUnderline"/>
          <w:rFonts w:eastAsiaTheme="minorHAnsi" w:cs="Calibri"/>
        </w:rPr>
        <w:t xml:space="preserve"> utilitarian's </w:t>
      </w:r>
      <w:r w:rsidRPr="00C7794F">
        <w:rPr>
          <w:rStyle w:val="StyleUnderline"/>
          <w:rFonts w:eastAsiaTheme="minorHAnsi" w:cs="Calibri"/>
          <w:highlight w:val="yellow"/>
        </w:rPr>
        <w:t>answer is</w:t>
      </w:r>
      <w:r w:rsidRPr="00C7794F">
        <w:rPr>
          <w:rStyle w:val="StyleUnderline"/>
          <w:rFonts w:eastAsiaTheme="minorHAnsi" w:cs="Calibri"/>
        </w:rPr>
        <w:t xml:space="preserve"> what</w:t>
      </w:r>
      <w:r w:rsidRPr="00C7794F">
        <w:rPr>
          <w:rFonts w:cs="Calibri"/>
          <w:sz w:val="14"/>
        </w:rPr>
        <w:t xml:space="preserve"> </w:t>
      </w:r>
      <w:r w:rsidRPr="00C7794F">
        <w:rPr>
          <w:rStyle w:val="StyleUnderline"/>
          <w:rFonts w:eastAsiaTheme="minorHAnsi" w:cs="Calibri"/>
        </w:rPr>
        <w:t>is sometimes called</w:t>
      </w:r>
      <w:r w:rsidRPr="00C7794F">
        <w:rPr>
          <w:rFonts w:cs="Calibri"/>
          <w:sz w:val="14"/>
        </w:rPr>
        <w:t xml:space="preserve">, somewhat accurately and somewhat misleadingly, </w:t>
      </w:r>
      <w:r w:rsidRPr="00C7794F">
        <w:rPr>
          <w:rStyle w:val="StyleUnderline"/>
          <w:rFonts w:eastAsiaTheme="minorHAnsi" w:cs="Calibri"/>
          <w:highlight w:val="yellow"/>
        </w:rPr>
        <w:t>happiness</w:t>
      </w:r>
      <w:r w:rsidRPr="00C7794F">
        <w:rPr>
          <w:rFonts w:cs="Calibri"/>
          <w:sz w:val="14"/>
        </w:rPr>
        <w:t xml:space="preserve">. But </w:t>
      </w:r>
      <w:r w:rsidRPr="00C7794F">
        <w:rPr>
          <w:rStyle w:val="StyleUnderline"/>
          <w:rFonts w:eastAsiaTheme="minorHAnsi" w:cs="Calibri"/>
        </w:rPr>
        <w:t xml:space="preserve">it's </w:t>
      </w:r>
      <w:r w:rsidRPr="00C7794F">
        <w:rPr>
          <w:rStyle w:val="StyleUnderline"/>
          <w:rFonts w:eastAsiaTheme="minorHAnsi" w:cs="Calibri"/>
          <w:highlight w:val="yellow"/>
        </w:rPr>
        <w:t>not</w:t>
      </w:r>
      <w:r w:rsidRPr="00C7794F">
        <w:rPr>
          <w:rStyle w:val="StyleUnderline"/>
          <w:rFonts w:eastAsiaTheme="minorHAnsi" w:cs="Calibri"/>
        </w:rPr>
        <w:t xml:space="preserve"> really happiness </w:t>
      </w:r>
      <w:r w:rsidRPr="00C7794F">
        <w:rPr>
          <w:rStyle w:val="StyleUnderline"/>
          <w:rFonts w:eastAsiaTheme="minorHAnsi" w:cs="Calibri"/>
          <w:highlight w:val="yellow"/>
        </w:rPr>
        <w:t>in the sense of</w:t>
      </w:r>
      <w:r w:rsidRPr="00C7794F">
        <w:rPr>
          <w:rStyle w:val="StyleUnderline"/>
          <w:rFonts w:eastAsiaTheme="minorHAnsi" w:cs="Calibri"/>
        </w:rPr>
        <w:t xml:space="preserve"> cherries on sundaes</w:t>
      </w:r>
      <w:r w:rsidRPr="00C7794F">
        <w:rPr>
          <w:rStyle w:val="StyleUnderline"/>
          <w:rFonts w:eastAsiaTheme="minorHAnsi" w:cs="Calibri"/>
          <w:highlight w:val="yellow"/>
        </w:rPr>
        <w:t>, things that make you smile. It's</w:t>
      </w:r>
      <w:r w:rsidRPr="00C7794F">
        <w:rPr>
          <w:rStyle w:val="StyleUnderline"/>
          <w:rFonts w:eastAsiaTheme="minorHAnsi" w:cs="Calibri"/>
        </w:rPr>
        <w:t xml:space="preserve"> really </w:t>
      </w:r>
      <w:r w:rsidRPr="00C7794F">
        <w:rPr>
          <w:rStyle w:val="StyleUnderline"/>
          <w:rFonts w:eastAsiaTheme="minorHAnsi" w:cs="Calibri"/>
          <w:highlight w:val="yellow"/>
        </w:rPr>
        <w:t>the quality of conscious experience</w:t>
      </w:r>
      <w:r w:rsidRPr="00C7794F">
        <w:rPr>
          <w:rStyle w:val="StyleUnderline"/>
          <w:rFonts w:eastAsiaTheme="minorHAnsi" w:cs="Calibri"/>
        </w:rPr>
        <w:t>.</w:t>
      </w:r>
      <w:r w:rsidRPr="00C7794F">
        <w:rPr>
          <w:rFonts w:cs="Calibri"/>
          <w:sz w:val="14"/>
        </w:rPr>
        <w:t xml:space="preserve"> So, the idea is that </w:t>
      </w:r>
      <w:r w:rsidRPr="00C7794F">
        <w:rPr>
          <w:rStyle w:val="StyleUnderline"/>
          <w:rFonts w:eastAsiaTheme="minorHAnsi" w:cs="Calibri"/>
          <w:highlight w:val="yellow"/>
        </w:rPr>
        <w:t>if you start with</w:t>
      </w:r>
      <w:r w:rsidRPr="00C7794F">
        <w:rPr>
          <w:rStyle w:val="StyleUnderline"/>
          <w:rFonts w:eastAsiaTheme="minorHAnsi" w:cs="Calibri"/>
        </w:rPr>
        <w:t xml:space="preserve"> </w:t>
      </w:r>
      <w:r w:rsidRPr="00C7794F">
        <w:rPr>
          <w:rStyle w:val="StyleUnderline"/>
          <w:rFonts w:eastAsiaTheme="minorHAnsi" w:cs="Calibri"/>
          <w:highlight w:val="yellow"/>
        </w:rPr>
        <w:t>anything</w:t>
      </w:r>
      <w:r w:rsidRPr="00C7794F">
        <w:rPr>
          <w:rStyle w:val="StyleUnderline"/>
          <w:rFonts w:eastAsiaTheme="minorHAnsi" w:cs="Calibri"/>
        </w:rPr>
        <w:t xml:space="preserve"> that </w:t>
      </w:r>
      <w:r w:rsidRPr="00C7794F">
        <w:rPr>
          <w:rStyle w:val="StyleUnderline"/>
          <w:rFonts w:eastAsiaTheme="minorHAnsi" w:cs="Calibri"/>
          <w:highlight w:val="yellow"/>
        </w:rPr>
        <w:t>you value</w:t>
      </w:r>
      <w:r w:rsidRPr="00C7794F">
        <w:rPr>
          <w:rStyle w:val="StyleUnderline"/>
          <w:rFonts w:eastAsiaTheme="minorHAnsi" w:cs="Calibri"/>
        </w:rPr>
        <w:t xml:space="preserve">, </w:t>
      </w:r>
      <w:r w:rsidRPr="00C7794F">
        <w:rPr>
          <w:rStyle w:val="StyleUnderline"/>
          <w:rFonts w:eastAsiaTheme="minorHAnsi" w:cs="Calibri"/>
          <w:highlight w:val="yellow"/>
        </w:rPr>
        <w:t>and say, 'Why do you care about that?</w:t>
      </w:r>
      <w:r w:rsidRPr="00C7794F">
        <w:rPr>
          <w:rStyle w:val="StyleUnderline"/>
          <w:rFonts w:eastAsiaTheme="minorHAnsi" w:cs="Calibri"/>
        </w:rPr>
        <w:t>' and keep asking</w:t>
      </w:r>
      <w:r w:rsidRPr="00C7794F">
        <w:rPr>
          <w:rFonts w:cs="Calibri"/>
          <w:sz w:val="14"/>
        </w:rPr>
        <w:t xml:space="preserve">, 'Why do you care about that?' or 'Why do you care about that?' </w:t>
      </w:r>
      <w:r w:rsidRPr="00C7794F">
        <w:rPr>
          <w:rStyle w:val="StyleUnderline"/>
          <w:rFonts w:eastAsiaTheme="minorHAnsi" w:cs="Calibri"/>
          <w:highlight w:val="yellow"/>
        </w:rPr>
        <w:t>you</w:t>
      </w:r>
      <w:r w:rsidRPr="00C7794F">
        <w:rPr>
          <w:rStyle w:val="StyleUnderline"/>
          <w:rFonts w:eastAsiaTheme="minorHAnsi" w:cs="Calibri"/>
        </w:rPr>
        <w:t xml:space="preserve"> ultimately </w:t>
      </w:r>
      <w:r w:rsidRPr="00C7794F">
        <w:rPr>
          <w:rStyle w:val="StyleUnderline"/>
          <w:rFonts w:eastAsiaTheme="minorHAnsi" w:cs="Calibri"/>
          <w:highlight w:val="yellow"/>
        </w:rPr>
        <w:t xml:space="preserve">come down </w:t>
      </w:r>
      <w:r w:rsidRPr="00C7794F">
        <w:rPr>
          <w:rStyle w:val="StyleUnderline"/>
          <w:rFonts w:eastAsiaTheme="minorHAnsi" w:cs="Calibri"/>
        </w:rPr>
        <w:t xml:space="preserve">to </w:t>
      </w:r>
      <w:r w:rsidRPr="00C7794F">
        <w:rPr>
          <w:rStyle w:val="StyleUnderline"/>
          <w:rFonts w:eastAsiaTheme="minorHAnsi" w:cs="Calibri"/>
          <w:highlight w:val="yellow"/>
        </w:rPr>
        <w:t>the quality</w:t>
      </w:r>
      <w:r w:rsidRPr="00C7794F">
        <w:rPr>
          <w:rStyle w:val="StyleUnderline"/>
          <w:rFonts w:eastAsiaTheme="minorHAnsi" w:cs="Calibri"/>
        </w:rPr>
        <w:t xml:space="preserve"> </w:t>
      </w:r>
      <w:r w:rsidRPr="00C7794F">
        <w:rPr>
          <w:rStyle w:val="StyleUnderline"/>
          <w:rFonts w:eastAsiaTheme="minorHAnsi" w:cs="Calibri"/>
          <w:highlight w:val="yellow"/>
        </w:rPr>
        <w:t>of</w:t>
      </w:r>
      <w:r w:rsidRPr="00C7794F">
        <w:rPr>
          <w:rStyle w:val="StyleUnderline"/>
          <w:rFonts w:eastAsiaTheme="minorHAnsi" w:cs="Calibri"/>
        </w:rPr>
        <w:t xml:space="preserve"> someone's conscious </w:t>
      </w:r>
      <w:r w:rsidRPr="00C7794F">
        <w:rPr>
          <w:rStyle w:val="StyleUnderline"/>
          <w:rFonts w:eastAsiaTheme="minorHAnsi" w:cs="Calibri"/>
          <w:highlight w:val="yellow"/>
        </w:rPr>
        <w:t>experience</w:t>
      </w:r>
      <w:r w:rsidRPr="00C7794F">
        <w:rPr>
          <w:rFonts w:cs="Calibri"/>
          <w:sz w:val="14"/>
        </w:rPr>
        <w:t xml:space="preserve">. </w:t>
      </w:r>
      <w:proofErr w:type="gramStart"/>
      <w:r w:rsidRPr="00C7794F">
        <w:rPr>
          <w:rFonts w:cs="Calibri"/>
          <w:sz w:val="14"/>
        </w:rPr>
        <w:t>So</w:t>
      </w:r>
      <w:proofErr w:type="gramEnd"/>
      <w:r w:rsidRPr="00C7794F">
        <w:rPr>
          <w:rFonts w:cs="Calibri"/>
          <w:sz w:val="14"/>
        </w:rPr>
        <w:t xml:space="preserve"> </w:t>
      </w:r>
      <w:r w:rsidRPr="00C7794F">
        <w:rPr>
          <w:rStyle w:val="StyleUnderline"/>
          <w:rFonts w:eastAsiaTheme="minorHAnsi" w:cs="Calibri"/>
          <w:highlight w:val="yellow"/>
        </w:rPr>
        <w:t>if I</w:t>
      </w:r>
      <w:r w:rsidRPr="00C7794F">
        <w:rPr>
          <w:rStyle w:val="StyleUnderline"/>
          <w:rFonts w:eastAsiaTheme="minorHAnsi" w:cs="Calibri"/>
        </w:rPr>
        <w:t xml:space="preserve"> were to </w:t>
      </w:r>
      <w:r w:rsidRPr="00C7794F">
        <w:rPr>
          <w:rStyle w:val="StyleUnderline"/>
          <w:rFonts w:eastAsiaTheme="minorHAnsi" w:cs="Calibri"/>
          <w:highlight w:val="yellow"/>
        </w:rPr>
        <w:t>say</w:t>
      </w:r>
      <w:r w:rsidRPr="00C7794F">
        <w:rPr>
          <w:rStyle w:val="StyleUnderline"/>
          <w:rFonts w:eastAsiaTheme="minorHAnsi" w:cs="Calibri"/>
        </w:rPr>
        <w:t xml:space="preserve">, </w:t>
      </w:r>
      <w:r w:rsidRPr="00C7794F">
        <w:rPr>
          <w:rStyle w:val="StyleUnderline"/>
          <w:rFonts w:eastAsiaTheme="minorHAnsi" w:cs="Calibri"/>
          <w:highlight w:val="yellow"/>
        </w:rPr>
        <w:t>'Why did you go to work</w:t>
      </w:r>
      <w:r w:rsidRPr="00C7794F">
        <w:rPr>
          <w:rStyle w:val="StyleUnderline"/>
          <w:rFonts w:eastAsiaTheme="minorHAnsi" w:cs="Calibri"/>
        </w:rPr>
        <w:t xml:space="preserve"> today?' </w:t>
      </w:r>
      <w:r w:rsidRPr="00C7794F">
        <w:rPr>
          <w:rStyle w:val="StyleUnderline"/>
          <w:rFonts w:eastAsiaTheme="minorHAnsi" w:cs="Calibri"/>
          <w:highlight w:val="yellow"/>
        </w:rPr>
        <w:t>you'd say</w:t>
      </w:r>
      <w:r w:rsidRPr="00C7794F">
        <w:rPr>
          <w:rStyle w:val="StyleUnderline"/>
          <w:rFonts w:eastAsiaTheme="minorHAnsi" w:cs="Calibri"/>
        </w:rPr>
        <w:t xml:space="preserve">, 'Well, </w:t>
      </w:r>
      <w:r w:rsidRPr="00C7794F">
        <w:rPr>
          <w:rStyle w:val="StyleUnderline"/>
          <w:rFonts w:eastAsiaTheme="minorHAnsi" w:cs="Calibri"/>
          <w:highlight w:val="yellow"/>
        </w:rPr>
        <w:t>I need to make money</w:t>
      </w:r>
      <w:r w:rsidRPr="00C7794F">
        <w:rPr>
          <w:rStyle w:val="StyleUnderline"/>
          <w:rFonts w:eastAsiaTheme="minorHAnsi" w:cs="Calibri"/>
        </w:rPr>
        <w:t xml:space="preserve">; and I also enjoy my work.' 'Well, what do you need your money for?' 'Well, I need </w:t>
      </w:r>
      <w:r w:rsidRPr="00C7794F">
        <w:rPr>
          <w:rStyle w:val="StyleUnderline"/>
          <w:rFonts w:eastAsiaTheme="minorHAnsi" w:cs="Calibri"/>
          <w:highlight w:val="yellow"/>
        </w:rPr>
        <w:t>to have a place to live</w:t>
      </w:r>
      <w:r w:rsidRPr="00C7794F">
        <w:rPr>
          <w:rStyle w:val="StyleUnderline"/>
          <w:rFonts w:eastAsiaTheme="minorHAnsi" w:cs="Calibri"/>
        </w:rPr>
        <w:t xml:space="preserve">; it costs money.' 'Well, why can't you just live outside?' 'Well, I need a place </w:t>
      </w:r>
      <w:r w:rsidRPr="00C7794F">
        <w:rPr>
          <w:rStyle w:val="StyleUnderline"/>
          <w:rFonts w:eastAsiaTheme="minorHAnsi" w:cs="Calibri"/>
          <w:highlight w:val="yellow"/>
        </w:rPr>
        <w:t>to sleep</w:t>
      </w:r>
      <w:r w:rsidRPr="00C7794F">
        <w:rPr>
          <w:rStyle w:val="StyleUnderline"/>
          <w:rFonts w:eastAsiaTheme="minorHAnsi" w:cs="Calibri"/>
        </w:rPr>
        <w:t xml:space="preserve">; </w:t>
      </w:r>
      <w:r w:rsidRPr="00C7794F">
        <w:rPr>
          <w:rStyle w:val="StyleUnderline"/>
          <w:rFonts w:eastAsiaTheme="minorHAnsi" w:cs="Calibri"/>
          <w:highlight w:val="yellow"/>
        </w:rPr>
        <w:t>it's cold</w:t>
      </w:r>
      <w:r w:rsidRPr="00C7794F">
        <w:rPr>
          <w:rStyle w:val="StyleUnderline"/>
          <w:rFonts w:eastAsiaTheme="minorHAnsi" w:cs="Calibri"/>
        </w:rPr>
        <w:t xml:space="preserve"> at night.' 'Well, </w:t>
      </w:r>
      <w:r w:rsidRPr="00C7794F">
        <w:rPr>
          <w:rStyle w:val="StyleUnderline"/>
          <w:rFonts w:eastAsiaTheme="minorHAnsi" w:cs="Calibri"/>
          <w:highlight w:val="yellow"/>
        </w:rPr>
        <w:t>what's wrong with</w:t>
      </w:r>
      <w:r w:rsidRPr="00C7794F">
        <w:rPr>
          <w:rStyle w:val="StyleUnderline"/>
          <w:rFonts w:eastAsiaTheme="minorHAnsi" w:cs="Calibri"/>
        </w:rPr>
        <w:t xml:space="preserve"> being </w:t>
      </w:r>
      <w:r w:rsidRPr="00C7794F">
        <w:rPr>
          <w:rStyle w:val="StyleUnderline"/>
          <w:rFonts w:eastAsiaTheme="minorHAnsi" w:cs="Calibri"/>
          <w:highlight w:val="yellow"/>
        </w:rPr>
        <w:t>cold</w:t>
      </w:r>
      <w:r w:rsidRPr="00C7794F">
        <w:rPr>
          <w:rStyle w:val="StyleUnderline"/>
          <w:rFonts w:eastAsiaTheme="minorHAnsi" w:cs="Calibri"/>
        </w:rPr>
        <w:t xml:space="preserve">?' 'Well, it's uncomfortable.' 'What's wrong with being uncomfortable?' </w:t>
      </w:r>
      <w:r w:rsidRPr="00C7794F">
        <w:rPr>
          <w:rStyle w:val="StyleUnderline"/>
          <w:rFonts w:eastAsiaTheme="minorHAnsi" w:cs="Calibri"/>
          <w:highlight w:val="yellow"/>
        </w:rPr>
        <w:t>'It's just bad</w:t>
      </w:r>
      <w:r w:rsidRPr="00C7794F">
        <w:rPr>
          <w:rStyle w:val="StyleUnderline"/>
          <w:rFonts w:eastAsiaTheme="minorHAnsi" w:cs="Calibri"/>
        </w:rPr>
        <w:t>.' Right?</w:t>
      </w:r>
      <w:r w:rsidRPr="00C7794F">
        <w:rPr>
          <w:rFonts w:cs="Calibri"/>
          <w:sz w:val="14"/>
        </w:rPr>
        <w:t xml:space="preserve"> </w:t>
      </w:r>
      <w:r w:rsidRPr="00C7794F">
        <w:rPr>
          <w:rStyle w:val="StyleUnderline"/>
          <w:rFonts w:eastAsiaTheme="minorHAnsi" w:cs="Calibri"/>
        </w:rPr>
        <w:t>At some point if you keep asking why, why, why, it's going to come down to the conscious experience--</w:t>
      </w:r>
      <w:r w:rsidRPr="00C7794F">
        <w:rPr>
          <w:rStyle w:val="StyleUnderline"/>
          <w:rFonts w:eastAsiaTheme="minorHAnsi" w:cs="Calibri"/>
          <w:highlight w:val="yellow"/>
        </w:rPr>
        <w:t>in Bentham's terms</w:t>
      </w:r>
      <w:r w:rsidRPr="00C7794F">
        <w:rPr>
          <w:rFonts w:cs="Calibri"/>
          <w:sz w:val="14"/>
        </w:rPr>
        <w:t xml:space="preserve">, again somewhat misleading, </w:t>
      </w:r>
      <w:r w:rsidRPr="00C7794F">
        <w:rPr>
          <w:rStyle w:val="StyleUnderline"/>
          <w:rFonts w:eastAsiaTheme="minorHAnsi" w:cs="Calibri"/>
          <w:highlight w:val="yellow"/>
        </w:rPr>
        <w:t>the pleasure and pain</w:t>
      </w:r>
      <w:r w:rsidRPr="00C7794F">
        <w:rPr>
          <w:rStyle w:val="StyleUnderline"/>
          <w:rFonts w:eastAsiaTheme="minorHAnsi" w:cs="Calibri"/>
        </w:rPr>
        <w:t xml:space="preserve"> of either you or somebody else that you care about.</w:t>
      </w:r>
      <w:r w:rsidRPr="00C7794F">
        <w:rPr>
          <w:rFonts w:cs="Calibri"/>
          <w:sz w:val="14"/>
        </w:rPr>
        <w:t xml:space="preserve"> </w:t>
      </w:r>
      <w:proofErr w:type="gramStart"/>
      <w:r w:rsidRPr="00C7794F">
        <w:rPr>
          <w:rFonts w:cs="Calibri"/>
          <w:sz w:val="14"/>
        </w:rPr>
        <w:t>So</w:t>
      </w:r>
      <w:proofErr w:type="gramEnd"/>
      <w:r w:rsidRPr="00C7794F">
        <w:rPr>
          <w:rFonts w:cs="Calibri"/>
          <w:sz w:val="14"/>
        </w:rPr>
        <w:t xml:space="preserve"> </w:t>
      </w:r>
      <w:r w:rsidRPr="00C7794F">
        <w:rPr>
          <w:rStyle w:val="StyleUnderline"/>
          <w:rFonts w:eastAsiaTheme="minorHAnsi" w:cs="Calibri"/>
        </w:rPr>
        <w:t>the utilitarian idea is to say, Okay, we all have our pleasures and pains, and as a moral philosophy we should all count equally.</w:t>
      </w:r>
      <w:r w:rsidRPr="00C7794F">
        <w:rPr>
          <w:rFonts w:cs="Calibri"/>
          <w:sz w:val="14"/>
        </w:rPr>
        <w:t xml:space="preserve"> And </w:t>
      </w:r>
      <w:proofErr w:type="gramStart"/>
      <w:r w:rsidRPr="00C7794F">
        <w:rPr>
          <w:rStyle w:val="StyleUnderline"/>
          <w:rFonts w:eastAsiaTheme="minorHAnsi" w:cs="Calibri"/>
        </w:rPr>
        <w:t>so</w:t>
      </w:r>
      <w:proofErr w:type="gramEnd"/>
      <w:r w:rsidRPr="00C7794F">
        <w:rPr>
          <w:rStyle w:val="StyleUnderline"/>
          <w:rFonts w:eastAsiaTheme="minorHAnsi" w:cs="Calibri"/>
        </w:rPr>
        <w:t xml:space="preserve"> </w:t>
      </w:r>
      <w:r w:rsidRPr="00C7794F">
        <w:rPr>
          <w:rStyle w:val="StyleUnderline"/>
          <w:rFonts w:eastAsiaTheme="minorHAnsi" w:cs="Calibri"/>
          <w:highlight w:val="yellow"/>
        </w:rPr>
        <w:t xml:space="preserve">a good standard for </w:t>
      </w:r>
      <w:r w:rsidRPr="00C7794F">
        <w:rPr>
          <w:rStyle w:val="StyleUnderline"/>
          <w:rFonts w:eastAsiaTheme="minorHAnsi" w:cs="Calibri"/>
          <w:bCs/>
          <w:highlight w:val="yellow"/>
        </w:rPr>
        <w:t>resolving</w:t>
      </w:r>
      <w:r w:rsidRPr="00C7794F">
        <w:rPr>
          <w:rStyle w:val="StyleUnderline"/>
          <w:rFonts w:eastAsiaTheme="minorHAnsi" w:cs="Calibri"/>
          <w:highlight w:val="yellow"/>
        </w:rPr>
        <w:t xml:space="preserve"> </w:t>
      </w:r>
      <w:r w:rsidRPr="00C7794F">
        <w:rPr>
          <w:rStyle w:val="StyleUnderline"/>
          <w:rFonts w:eastAsiaTheme="minorHAnsi" w:cs="Calibri"/>
          <w:bCs/>
          <w:highlight w:val="yellow"/>
        </w:rPr>
        <w:t>public</w:t>
      </w:r>
      <w:r w:rsidRPr="00C7794F">
        <w:rPr>
          <w:rStyle w:val="StyleUnderline"/>
          <w:rFonts w:eastAsiaTheme="minorHAnsi" w:cs="Calibri"/>
          <w:highlight w:val="yellow"/>
        </w:rPr>
        <w:t xml:space="preserve"> </w:t>
      </w:r>
      <w:r w:rsidRPr="00C7794F">
        <w:rPr>
          <w:rStyle w:val="StyleUnderline"/>
          <w:rFonts w:eastAsiaTheme="minorHAnsi" w:cs="Calibri"/>
          <w:bCs/>
          <w:highlight w:val="yellow"/>
        </w:rPr>
        <w:t>disagreements</w:t>
      </w:r>
      <w:r>
        <w:rPr>
          <w:rStyle w:val="StyleUnderline"/>
          <w:rFonts w:eastAsiaTheme="minorHAnsi" w:cs="Calibri"/>
          <w:bCs/>
        </w:rPr>
        <w:t xml:space="preserve"> </w:t>
      </w:r>
      <w:r w:rsidRPr="00C7794F">
        <w:rPr>
          <w:rStyle w:val="StyleUnderline"/>
          <w:rFonts w:eastAsiaTheme="minorHAnsi" w:cs="Calibri"/>
          <w:highlight w:val="yellow"/>
        </w:rPr>
        <w:t>is</w:t>
      </w:r>
      <w:r w:rsidRPr="00C7794F">
        <w:rPr>
          <w:rStyle w:val="StyleUnderline"/>
          <w:rFonts w:eastAsiaTheme="minorHAnsi" w:cs="Calibri"/>
        </w:rPr>
        <w:t xml:space="preserve"> to say we should go with whatever option is going </w:t>
      </w:r>
      <w:r w:rsidRPr="00C7794F">
        <w:rPr>
          <w:rStyle w:val="StyleUnderline"/>
          <w:rFonts w:eastAsiaTheme="minorHAnsi" w:cs="Calibri"/>
          <w:highlight w:val="yellow"/>
        </w:rPr>
        <w:t>to produce the best overall experience</w:t>
      </w:r>
      <w:r w:rsidRPr="00C7794F">
        <w:rPr>
          <w:rStyle w:val="StyleUnderline"/>
          <w:rFonts w:eastAsiaTheme="minorHAnsi" w:cs="Calibri"/>
        </w:rPr>
        <w:t xml:space="preserve"> for the people who are affected</w:t>
      </w:r>
      <w:r w:rsidRPr="00C7794F">
        <w:rPr>
          <w:rFonts w:cs="Calibri"/>
          <w:sz w:val="14"/>
        </w:rPr>
        <w:t xml:space="preserve">. </w:t>
      </w:r>
      <w:r w:rsidRPr="00C7794F">
        <w:rPr>
          <w:rStyle w:val="StyleUnderline"/>
          <w:rFonts w:eastAsiaTheme="minorHAnsi" w:cs="Calibri"/>
        </w:rPr>
        <w:t xml:space="preserve">Which you can </w:t>
      </w:r>
      <w:r w:rsidRPr="00C7794F">
        <w:rPr>
          <w:rStyle w:val="StyleUnderline"/>
          <w:rFonts w:eastAsiaTheme="minorHAnsi" w:cs="Calibri"/>
          <w:highlight w:val="yellow"/>
        </w:rPr>
        <w:t>think</w:t>
      </w:r>
      <w:r w:rsidRPr="00C7794F">
        <w:rPr>
          <w:rStyle w:val="StyleUnderline"/>
          <w:rFonts w:eastAsiaTheme="minorHAnsi" w:cs="Calibri"/>
        </w:rPr>
        <w:t xml:space="preserve"> of as shorthand as </w:t>
      </w:r>
      <w:r w:rsidRPr="00C7794F">
        <w:rPr>
          <w:rStyle w:val="StyleUnderline"/>
          <w:rFonts w:eastAsiaTheme="minorHAnsi" w:cs="Calibri"/>
          <w:highlight w:val="yellow"/>
        </w:rPr>
        <w:t>maximizing happiness</w:t>
      </w:r>
      <w:r w:rsidRPr="00C7794F">
        <w:rPr>
          <w:rFonts w:cs="Calibri"/>
          <w:sz w:val="14"/>
        </w:rPr>
        <w:t xml:space="preserve">--although I think that that's somewhat misleading. And the solution has a lot of merit to it. But it also has endured a couple of centuries of legitimate criticism. And </w:t>
      </w:r>
      <w:r w:rsidRPr="00C7794F">
        <w:rPr>
          <w:rStyle w:val="StyleUnderline"/>
          <w:rFonts w:eastAsiaTheme="minorHAnsi" w:cs="Calibri"/>
          <w:highlight w:val="yellow"/>
        </w:rPr>
        <w:t>one of the</w:t>
      </w:r>
      <w:r w:rsidRPr="00C7794F">
        <w:rPr>
          <w:rStyle w:val="StyleUnderline"/>
          <w:rFonts w:eastAsiaTheme="minorHAnsi" w:cs="Calibri"/>
        </w:rPr>
        <w:t xml:space="preserve"> biggest </w:t>
      </w:r>
      <w:r w:rsidRPr="00C7794F">
        <w:rPr>
          <w:rStyle w:val="StyleUnderline"/>
          <w:rFonts w:eastAsiaTheme="minorHAnsi" w:cs="Calibri"/>
          <w:highlight w:val="yellow"/>
        </w:rPr>
        <w:t>criticisms</w:t>
      </w:r>
      <w:r w:rsidRPr="00C7794F">
        <w:rPr>
          <w:rFonts w:cs="Calibri"/>
          <w:sz w:val="14"/>
        </w:rPr>
        <w:t xml:space="preserve">--and now we're getting back to the Trolley cases, </w:t>
      </w:r>
      <w:r w:rsidRPr="00C7794F">
        <w:rPr>
          <w:rStyle w:val="StyleUnderline"/>
          <w:rFonts w:eastAsiaTheme="minorHAnsi" w:cs="Calibri"/>
          <w:highlight w:val="yellow"/>
        </w:rPr>
        <w:t>is</w:t>
      </w:r>
      <w:r w:rsidRPr="00C7794F">
        <w:rPr>
          <w:rStyle w:val="StyleUnderline"/>
          <w:rFonts w:eastAsiaTheme="minorHAnsi" w:cs="Calibri"/>
        </w:rPr>
        <w:t xml:space="preserve"> that utilitarianism doesn't adequately account for people's </w:t>
      </w:r>
      <w:r w:rsidRPr="00C7794F">
        <w:rPr>
          <w:rStyle w:val="StyleUnderline"/>
          <w:rFonts w:eastAsiaTheme="minorHAnsi" w:cs="Calibri"/>
          <w:highlight w:val="yellow"/>
        </w:rPr>
        <w:t>rights</w:t>
      </w:r>
      <w:r w:rsidRPr="00C7794F">
        <w:rPr>
          <w:rStyle w:val="StyleUnderline"/>
          <w:rFonts w:eastAsiaTheme="minorHAnsi" w:cs="Calibri"/>
        </w:rPr>
        <w:t>.</w:t>
      </w:r>
      <w:r w:rsidRPr="00C7794F">
        <w:rPr>
          <w:rFonts w:cs="Calibri"/>
          <w:sz w:val="14"/>
        </w:rPr>
        <w:t xml:space="preserve"> So, take the footbridge case. It seems that it's wrong to push that guy off the footbridge. Even if you stipulate that you can save more people's lives. And </w:t>
      </w:r>
      <w:proofErr w:type="gramStart"/>
      <w:r w:rsidRPr="00C7794F">
        <w:rPr>
          <w:rFonts w:cs="Calibri"/>
          <w:sz w:val="14"/>
        </w:rPr>
        <w:t>so</w:t>
      </w:r>
      <w:proofErr w:type="gramEnd"/>
      <w:r w:rsidRPr="00C7794F">
        <w:rPr>
          <w:rFonts w:cs="Calibri"/>
          <w:sz w:val="14"/>
        </w:rPr>
        <w:t xml:space="preserve"> anyone who is going to defend utilitarianism as a meta-morality--that is, a solution to the tragedy of common sense morality, as a moral system to adjudicate among competing tribal moral systems--if you are going to defend it in that way, as I do, you have to face up to these philosophical challenges: is it okay to kill on person to save five people in this kind of situation? </w:t>
      </w:r>
      <w:proofErr w:type="gramStart"/>
      <w:r w:rsidRPr="00C7794F">
        <w:rPr>
          <w:rStyle w:val="StyleUnderline"/>
          <w:rFonts w:eastAsiaTheme="minorHAnsi" w:cs="Calibri"/>
        </w:rPr>
        <w:t>So</w:t>
      </w:r>
      <w:proofErr w:type="gramEnd"/>
      <w:r w:rsidRPr="00C7794F">
        <w:rPr>
          <w:rStyle w:val="StyleUnderline"/>
          <w:rFonts w:eastAsiaTheme="minorHAnsi" w:cs="Calibri"/>
        </w:rPr>
        <w:t xml:space="preserve"> I spend a lot of the book trying to understand the psychology of cases like the </w:t>
      </w:r>
      <w:r w:rsidRPr="00C7794F">
        <w:rPr>
          <w:rStyle w:val="StyleUnderline"/>
          <w:rFonts w:eastAsiaTheme="minorHAnsi" w:cs="Calibri"/>
          <w:highlight w:val="yellow"/>
        </w:rPr>
        <w:t>footbridge case</w:t>
      </w:r>
      <w:r w:rsidRPr="00C7794F">
        <w:rPr>
          <w:rStyle w:val="StyleUnderline"/>
          <w:rFonts w:eastAsiaTheme="minorHAnsi" w:cs="Calibri"/>
        </w:rPr>
        <w:t xml:space="preserve">. And you mention these being </w:t>
      </w:r>
      <w:r w:rsidRPr="00C7794F">
        <w:rPr>
          <w:rStyle w:val="StyleUnderline"/>
          <w:rFonts w:eastAsiaTheme="minorHAnsi" w:cs="Calibri"/>
          <w:highlight w:val="yellow"/>
        </w:rPr>
        <w:t xml:space="preserve">kind of unrealistic </w:t>
      </w:r>
      <w:r w:rsidRPr="00C7794F">
        <w:rPr>
          <w:rStyle w:val="StyleUnderline"/>
          <w:rFonts w:eastAsiaTheme="minorHAnsi" w:cs="Calibri"/>
        </w:rPr>
        <w:t xml:space="preserve">and weird cases. That's actually part of my defense. </w:t>
      </w:r>
    </w:p>
    <w:p w14:paraId="589A03AD" w14:textId="77777777" w:rsidR="00E76BF7" w:rsidRDefault="00E76BF7" w:rsidP="00E76BF7">
      <w:pPr>
        <w:rPr>
          <w:rStyle w:val="StyleUnderline"/>
          <w:rFonts w:eastAsiaTheme="minorHAnsi" w:cs="Calibri"/>
        </w:rPr>
      </w:pPr>
    </w:p>
    <w:p w14:paraId="278BEC13" w14:textId="77777777" w:rsidR="00E76BF7" w:rsidRPr="00C7794F" w:rsidRDefault="00E76BF7" w:rsidP="00E76BF7">
      <w:pPr>
        <w:pStyle w:val="Heading4"/>
        <w:rPr>
          <w:rFonts w:cs="Calibri"/>
        </w:rPr>
      </w:pPr>
      <w:r>
        <w:rPr>
          <w:rFonts w:cs="Calibri"/>
        </w:rPr>
        <w:t xml:space="preserve">5] IR </w:t>
      </w:r>
      <w:r w:rsidRPr="00C7794F">
        <w:rPr>
          <w:rFonts w:cs="Calibri"/>
        </w:rPr>
        <w:t>Discourse doesn’t shape policy—</w:t>
      </w:r>
      <w:r w:rsidRPr="00C7794F">
        <w:rPr>
          <w:rFonts w:cs="Calibri"/>
          <w:u w:val="single"/>
        </w:rPr>
        <w:t>future uncertainty</w:t>
      </w:r>
      <w:r w:rsidRPr="00C7794F">
        <w:rPr>
          <w:rFonts w:cs="Calibri"/>
        </w:rPr>
        <w:t xml:space="preserve"> alone establishes material forces that support balancing and a focus on relative power.  It’s </w:t>
      </w:r>
      <w:r w:rsidRPr="00C7794F">
        <w:rPr>
          <w:rFonts w:cs="Calibri"/>
          <w:u w:val="single"/>
        </w:rPr>
        <w:t>not</w:t>
      </w:r>
      <w:r w:rsidRPr="00C7794F">
        <w:rPr>
          <w:rFonts w:cs="Calibri"/>
        </w:rPr>
        <w:t xml:space="preserve"> about inter-subjective meaning—the </w:t>
      </w:r>
      <w:r w:rsidRPr="00C7794F">
        <w:rPr>
          <w:rFonts w:cs="Calibri"/>
          <w:u w:val="single"/>
        </w:rPr>
        <w:t>mere presence of the other</w:t>
      </w:r>
      <w:r w:rsidRPr="00C7794F">
        <w:rPr>
          <w:rFonts w:cs="Calibri"/>
        </w:rPr>
        <w:t xml:space="preserve"> establishes anarchical nature of state interaction.  </w:t>
      </w:r>
    </w:p>
    <w:p w14:paraId="3DEC61C7" w14:textId="77777777" w:rsidR="00E76BF7" w:rsidRPr="00272464" w:rsidRDefault="00E76BF7" w:rsidP="00E76BF7">
      <w:pPr>
        <w:rPr>
          <w:rFonts w:cs="Calibri"/>
          <w:u w:val="single"/>
        </w:rPr>
      </w:pPr>
      <w:r w:rsidRPr="00C7794F">
        <w:rPr>
          <w:rFonts w:cs="Calibri"/>
          <w:b/>
        </w:rPr>
        <w:t>Copeland</w:t>
      </w:r>
      <w:r w:rsidRPr="00C7794F">
        <w:rPr>
          <w:rFonts w:cs="Calibri"/>
          <w:sz w:val="14"/>
        </w:rPr>
        <w:t xml:space="preserve">, Associate Professor and Director Dept. of Government and Foreign Affairs @ University of Virginia, </w:t>
      </w:r>
      <w:r w:rsidRPr="00C7794F">
        <w:rPr>
          <w:rFonts w:cs="Calibri"/>
          <w:b/>
        </w:rPr>
        <w:t>2006</w:t>
      </w:r>
      <w:r w:rsidRPr="00C7794F">
        <w:rPr>
          <w:rFonts w:cs="Calibri"/>
          <w:sz w:val="14"/>
        </w:rPr>
        <w:t xml:space="preserve"> (Dale, “The Constructivist Challenge to Structural Realism: A Review Essay”, Constructivism and International Relations, Alexander Wendt and His Critics</w:t>
      </w:r>
      <w:r>
        <w:rPr>
          <w:rFonts w:cs="Calibri"/>
          <w:sz w:val="14"/>
        </w:rPr>
        <w:t xml:space="preserve">, </w:t>
      </w:r>
      <w:r w:rsidRPr="00272464">
        <w:rPr>
          <w:rFonts w:cs="Calibri"/>
          <w:sz w:val="14"/>
        </w:rPr>
        <w:t>https://books.google.com/books?id=FxNx1qqGThEC&amp;pg=PA15&amp;lpg=PA15&amp;dq=The+distinction+between+Wendt%E2%80%99s+focus+on+structure+as+the+coaction+(interaction)+of+units,+and+a+realist+focus+on+structure+as+the+potential+for+coaction,+is+neither+semantic+nor+trivial.+It+reflects+a+fundamentally+different+conception+of+the+role+of+time+in+international+politics.+For+Wendt+and+other+constructivists,+it+is+the+past+that+matters%E2%80%94how+interactions+and+gestures+in+the+historical+process+have+socialized+actors+toward+certain+conceptions+of+self+and+other.+Realists+certainly+do+not+dismiss+the+ways+that+past+interaction+shape+current+beliefs.&amp;source=bl&amp;ots=UPoCIHoXuV&amp;sig=ACfU3U0Vk-YWOI5fy8I57nkFMhyXZcXJeA&amp;hl=en&amp;sa=X&amp;ved=2ahUKEwjLtIfs-Mv1AhXlDEQIHWHeCgUQ6AF6BAgCEAM#v=onepage&amp;q=The%20distinction%20between%20Wendt%E2%80%99s%20focus%20on%20structure%20as%20the%20coaction%20(interaction)%20of%20units%2C%20and%20a%20realist%20focus%20on%20structure%20as%20the%20potential%20for%20coaction%2C%20is%20neither%20semantic%20nor%20trivial.%20It%20reflects%20a%20fundamentally%20different%20conception%20of%20the%20role%20of%20time%20in%20international%20politics.%20For%20Wendt%20and%20other%20constructivists%2C%20it%20is%20the%20past%20that%20matters%E2%80%94how%20interactions%20and%20gestures%20in%20the%20historical%20process%20have%20socialized%20actors%20toward%20certain%20conceptions%20of%20self%20and%20other.%20Realists%20certainly%20do%20not%20dismiss%20the%20ways%20that%20past%20interaction%20shape%20current%20beliefs.&amp;f=false</w:t>
      </w:r>
      <w:r w:rsidRPr="00C7794F">
        <w:rPr>
          <w:rFonts w:cs="Calibri"/>
          <w:sz w:val="14"/>
        </w:rPr>
        <w:t>)</w:t>
      </w:r>
    </w:p>
    <w:p w14:paraId="306FF712" w14:textId="77777777" w:rsidR="00E76BF7" w:rsidRPr="00C7794F" w:rsidRDefault="00E76BF7" w:rsidP="00E76BF7">
      <w:pPr>
        <w:rPr>
          <w:rFonts w:cs="Calibri"/>
          <w:sz w:val="14"/>
        </w:rPr>
      </w:pPr>
      <w:r w:rsidRPr="00C7794F">
        <w:rPr>
          <w:rFonts w:cs="Calibri"/>
          <w:sz w:val="14"/>
        </w:rPr>
        <w:t xml:space="preserve">The distinction between Wendt’s focus on structure as the coaction (interaction) of units, and a realist focus on structure as the potential for coaction, is neither semantic nor trivial. It reflects a fundamentally different conception of the role of time in international politics. For Wendt and other constructivists, it is the past that matters—how interactions and gestures in the historical process have socialized actors toward certain conceptions of self and other. Realists certainly do not dismiss the ways that past interaction shape current beliefs.33 Most fundamentally, however, </w:t>
      </w:r>
      <w:r w:rsidRPr="00C7794F">
        <w:rPr>
          <w:rFonts w:cs="Calibri"/>
          <w:highlight w:val="cyan"/>
          <w:u w:val="single"/>
        </w:rPr>
        <w:t>realism is</w:t>
      </w:r>
      <w:r w:rsidRPr="00C7794F">
        <w:rPr>
          <w:rFonts w:cs="Calibri"/>
          <w:u w:val="single"/>
        </w:rPr>
        <w:t xml:space="preserve"> a </w:t>
      </w:r>
      <w:r w:rsidRPr="00C7794F">
        <w:rPr>
          <w:rFonts w:cs="Calibri"/>
          <w:highlight w:val="cyan"/>
          <w:u w:val="single"/>
        </w:rPr>
        <w:t>forward-looking</w:t>
      </w:r>
      <w:r w:rsidRPr="00C7794F">
        <w:rPr>
          <w:rFonts w:cs="Calibri"/>
          <w:u w:val="single"/>
        </w:rPr>
        <w:t xml:space="preserve"> theory.</w:t>
      </w:r>
      <w:r w:rsidRPr="00C7794F">
        <w:rPr>
          <w:rFonts w:cs="Calibri"/>
          <w:sz w:val="14"/>
        </w:rPr>
        <w:t xml:space="preserve"> </w:t>
      </w:r>
      <w:r w:rsidRPr="00C7794F">
        <w:rPr>
          <w:rFonts w:cs="Calibri"/>
          <w:highlight w:val="cyan"/>
          <w:u w:val="single"/>
        </w:rPr>
        <w:t>States are rational maximizers of their security</w:t>
      </w:r>
      <w:r w:rsidRPr="00C7794F">
        <w:rPr>
          <w:rFonts w:cs="Calibri"/>
          <w:u w:val="single"/>
        </w:rPr>
        <w:t xml:space="preserve"> over the foreseeable future</w:t>
      </w:r>
      <w:r w:rsidRPr="00C7794F">
        <w:rPr>
          <w:rFonts w:cs="Calibri"/>
          <w:sz w:val="14"/>
        </w:rPr>
        <w:t xml:space="preserve">. </w:t>
      </w:r>
      <w:proofErr w:type="gramStart"/>
      <w:r w:rsidRPr="00C7794F">
        <w:rPr>
          <w:rFonts w:cs="Calibri"/>
          <w:sz w:val="14"/>
        </w:rPr>
        <w:t>Hence</w:t>
      </w:r>
      <w:proofErr w:type="gramEnd"/>
      <w:r w:rsidRPr="00C7794F">
        <w:rPr>
          <w:rFonts w:cs="Calibri"/>
          <w:sz w:val="14"/>
        </w:rPr>
        <w:t xml:space="preserve"> </w:t>
      </w:r>
      <w:r w:rsidRPr="00C7794F">
        <w:rPr>
          <w:rFonts w:cs="Calibri"/>
          <w:highlight w:val="cyan"/>
          <w:u w:val="single"/>
        </w:rPr>
        <w:t>they remain constantly vigilant for</w:t>
      </w:r>
      <w:r w:rsidRPr="00C7794F">
        <w:rPr>
          <w:rFonts w:cs="Calibri"/>
          <w:u w:val="single"/>
        </w:rPr>
        <w:t xml:space="preserve"> any </w:t>
      </w:r>
      <w:r w:rsidRPr="00C7794F">
        <w:rPr>
          <w:rFonts w:cs="Calibri"/>
          <w:highlight w:val="cyan"/>
          <w:u w:val="single"/>
        </w:rPr>
        <w:t>changes</w:t>
      </w:r>
      <w:r w:rsidRPr="00C7794F">
        <w:rPr>
          <w:rFonts w:cs="Calibri"/>
          <w:u w:val="single"/>
        </w:rPr>
        <w:t xml:space="preserve"> in their external situation that might damage their chances for survival later</w:t>
      </w:r>
      <w:r w:rsidRPr="00C7794F">
        <w:rPr>
          <w:rFonts w:cs="Calibri"/>
          <w:sz w:val="14"/>
        </w:rPr>
        <w:t xml:space="preserve">. Reduced to five words, then, </w:t>
      </w:r>
      <w:r w:rsidRPr="00C7794F">
        <w:rPr>
          <w:rFonts w:cs="Calibri"/>
          <w:highlight w:val="cyan"/>
          <w:u w:val="single"/>
        </w:rPr>
        <w:t xml:space="preserve">the divide between constructivism and systemic realism is all about </w:t>
      </w:r>
      <w:r w:rsidRPr="00C7794F">
        <w:rPr>
          <w:rFonts w:cs="Calibri"/>
          <w:b/>
          <w:highlight w:val="cyan"/>
          <w:u w:val="single"/>
        </w:rPr>
        <w:t>past socialization versus future uncertainty</w:t>
      </w:r>
      <w:r w:rsidRPr="00C7794F">
        <w:rPr>
          <w:rFonts w:cs="Calibri"/>
          <w:b/>
        </w:rPr>
        <w:t>.</w:t>
      </w:r>
      <w:r w:rsidRPr="00C7794F">
        <w:rPr>
          <w:rFonts w:cs="Calibri"/>
          <w:sz w:val="14"/>
        </w:rPr>
        <w:t xml:space="preserve">34 </w:t>
      </w:r>
      <w:r w:rsidRPr="00C7794F">
        <w:rPr>
          <w:rFonts w:cs="Calibri"/>
          <w:u w:val="single"/>
        </w:rPr>
        <w:t>This</w:t>
      </w:r>
      <w:r w:rsidRPr="00C7794F">
        <w:rPr>
          <w:rFonts w:cs="Calibri"/>
          <w:sz w:val="14"/>
        </w:rPr>
        <w:t xml:space="preserve"> analysis </w:t>
      </w:r>
      <w:r w:rsidRPr="00C7794F">
        <w:rPr>
          <w:rFonts w:cs="Calibri"/>
          <w:u w:val="single"/>
        </w:rPr>
        <w:t>has a straightforward implication</w:t>
      </w:r>
      <w:r w:rsidRPr="00C7794F">
        <w:rPr>
          <w:rFonts w:cs="Calibri"/>
          <w:sz w:val="14"/>
        </w:rPr>
        <w:t xml:space="preserve">: </w:t>
      </w:r>
      <w:r w:rsidRPr="00C7794F">
        <w:rPr>
          <w:rFonts w:cs="Calibri"/>
          <w:highlight w:val="cyan"/>
          <w:u w:val="single"/>
        </w:rPr>
        <w:t>there is no need for any interaction in the present or past for a constraining structure to exist</w:t>
      </w:r>
      <w:r w:rsidRPr="00C7794F">
        <w:rPr>
          <w:rFonts w:cs="Calibri"/>
          <w:sz w:val="14"/>
          <w:highlight w:val="cyan"/>
        </w:rPr>
        <w:t xml:space="preserve">. </w:t>
      </w:r>
      <w:r w:rsidRPr="00C7794F">
        <w:rPr>
          <w:rFonts w:cs="Calibri"/>
          <w:b/>
          <w:highlight w:val="cyan"/>
          <w:u w:val="single"/>
        </w:rPr>
        <w:t>Power structures</w:t>
      </w:r>
      <w:r w:rsidRPr="00C7794F">
        <w:rPr>
          <w:rFonts w:cs="Calibri"/>
          <w:u w:val="single"/>
        </w:rPr>
        <w:t>—the relative distribution of material resources—</w:t>
      </w:r>
      <w:r w:rsidRPr="00C7794F">
        <w:rPr>
          <w:rFonts w:cs="Calibri"/>
          <w:highlight w:val="cyan"/>
          <w:u w:val="single"/>
        </w:rPr>
        <w:t xml:space="preserve">are </w:t>
      </w:r>
      <w:r w:rsidRPr="00C7794F">
        <w:rPr>
          <w:rFonts w:cs="Calibri"/>
          <w:b/>
          <w:highlight w:val="cyan"/>
          <w:u w:val="single"/>
        </w:rPr>
        <w:t>not generated by social practices</w:t>
      </w:r>
      <w:r w:rsidRPr="00C7794F">
        <w:rPr>
          <w:rFonts w:cs="Calibri"/>
          <w:sz w:val="14"/>
        </w:rPr>
        <w:t xml:space="preserve"> (</w:t>
      </w:r>
      <w:r w:rsidRPr="00C7794F">
        <w:rPr>
          <w:rFonts w:cs="Calibri"/>
          <w:u w:val="single"/>
        </w:rPr>
        <w:t>even if practices can sometimes change the distribution over time</w:t>
      </w:r>
      <w:r w:rsidRPr="00C7794F">
        <w:rPr>
          <w:rFonts w:cs="Calibri"/>
          <w:sz w:val="14"/>
        </w:rPr>
        <w:t xml:space="preserve">). </w:t>
      </w:r>
      <w:r w:rsidRPr="00C7794F">
        <w:rPr>
          <w:rFonts w:cs="Calibri"/>
          <w:highlight w:val="cyan"/>
          <w:u w:val="single"/>
        </w:rPr>
        <w:t xml:space="preserve">Structures exist by the </w:t>
      </w:r>
      <w:r w:rsidRPr="00C7794F">
        <w:rPr>
          <w:rFonts w:cs="Calibri"/>
          <w:b/>
          <w:highlight w:val="cyan"/>
          <w:u w:val="single"/>
        </w:rPr>
        <w:t>mere presence of the other</w:t>
      </w:r>
      <w:r w:rsidRPr="00C7794F">
        <w:rPr>
          <w:rFonts w:cs="Calibri"/>
          <w:highlight w:val="cyan"/>
          <w:u w:val="single"/>
        </w:rPr>
        <w:t>, and its potential to do harm in the future</w:t>
      </w:r>
      <w:r w:rsidRPr="00C7794F">
        <w:rPr>
          <w:rFonts w:cs="Calibri"/>
          <w:u w:val="single"/>
        </w:rPr>
        <w:t xml:space="preserve">—its potential to </w:t>
      </w:r>
      <w:r w:rsidRPr="00C7794F">
        <w:rPr>
          <w:rFonts w:cs="Calibri"/>
          <w:sz w:val="14"/>
        </w:rPr>
        <w:t>‘</w:t>
      </w:r>
      <w:r w:rsidRPr="00C7794F">
        <w:rPr>
          <w:rFonts w:cs="Calibri"/>
          <w:u w:val="single"/>
        </w:rPr>
        <w:t>coact’ by invading</w:t>
      </w:r>
      <w:r w:rsidRPr="00C7794F">
        <w:rPr>
          <w:rFonts w:cs="Calibri"/>
          <w:sz w:val="14"/>
        </w:rPr>
        <w:t xml:space="preserve">, if you will. Hence, </w:t>
      </w:r>
      <w:r w:rsidRPr="00C7794F">
        <w:rPr>
          <w:rFonts w:cs="Calibri"/>
          <w:u w:val="single"/>
        </w:rPr>
        <w:t xml:space="preserve">in anarchy, </w:t>
      </w:r>
      <w:r w:rsidRPr="00C7794F">
        <w:rPr>
          <w:rFonts w:cs="Calibri"/>
          <w:highlight w:val="cyan"/>
          <w:u w:val="single"/>
        </w:rPr>
        <w:t>even when a state has no relations with the other</w:t>
      </w:r>
      <w:r w:rsidRPr="00C7794F">
        <w:rPr>
          <w:rFonts w:cs="Calibri"/>
          <w:u w:val="single"/>
        </w:rPr>
        <w:t xml:space="preserve">, even if the other does not know that the state exists, </w:t>
      </w:r>
      <w:r w:rsidRPr="00C7794F">
        <w:rPr>
          <w:rFonts w:cs="Calibri"/>
          <w:highlight w:val="cyan"/>
          <w:u w:val="single"/>
        </w:rPr>
        <w:t>the state is forced</w:t>
      </w:r>
      <w:r w:rsidRPr="00C7794F">
        <w:rPr>
          <w:rFonts w:cs="Calibri"/>
          <w:u w:val="single"/>
        </w:rPr>
        <w:t xml:space="preserve"> by the situation </w:t>
      </w:r>
      <w:r w:rsidRPr="00C7794F">
        <w:rPr>
          <w:rFonts w:cs="Calibri"/>
          <w:highlight w:val="cyan"/>
          <w:u w:val="single"/>
        </w:rPr>
        <w:t xml:space="preserve">to </w:t>
      </w:r>
      <w:r w:rsidRPr="00C7794F">
        <w:rPr>
          <w:rFonts w:cs="Calibri"/>
          <w:b/>
          <w:highlight w:val="cyan"/>
          <w:u w:val="single"/>
        </w:rPr>
        <w:t>contemplate future scenarios in which the other could do it harm</w:t>
      </w:r>
      <w:r w:rsidRPr="00C7794F">
        <w:rPr>
          <w:rFonts w:cs="Calibri"/>
          <w:sz w:val="14"/>
          <w:highlight w:val="cyan"/>
        </w:rPr>
        <w:t>.</w:t>
      </w:r>
      <w:r w:rsidRPr="00C7794F">
        <w:rPr>
          <w:rFonts w:cs="Calibri"/>
          <w:sz w:val="14"/>
        </w:rPr>
        <w:t xml:space="preserve"> When scouts returned to ancient Assyria with the first reports on the Egyptian empire and its phenomenal resources, Assyrian leaders would have been imprudent not to have at least considered the possibility of an Egyptian invasion. No interaction was required for Egypt’s relative power to have a constraining effect on Assyria’s behavior.35</w:t>
      </w:r>
    </w:p>
    <w:p w14:paraId="6B4E7039" w14:textId="77777777" w:rsidR="00ED2B41" w:rsidRPr="005A4096" w:rsidRDefault="00E76BF7" w:rsidP="00ED2B41">
      <w:pPr>
        <w:pStyle w:val="Heading4"/>
      </w:pPr>
      <w:r>
        <w:rPr>
          <w:rFonts w:eastAsia="MS Gothic" w:cs="Times New Roman"/>
          <w:iCs/>
        </w:rPr>
        <w:t xml:space="preserve">[6] </w:t>
      </w:r>
      <w:r w:rsidR="00ED2B41">
        <w:t xml:space="preserve">Imagining contexts in evaluating </w:t>
      </w:r>
      <w:r w:rsidR="00ED2B41" w:rsidRPr="001379DB">
        <w:rPr>
          <w:u w:val="single"/>
        </w:rPr>
        <w:t>existential risks</w:t>
      </w:r>
      <w:r w:rsidR="00ED2B41">
        <w:t xml:space="preserve"> is desirable. </w:t>
      </w:r>
    </w:p>
    <w:p w14:paraId="3B341F90" w14:textId="77777777" w:rsidR="00ED2B41" w:rsidRDefault="00ED2B41" w:rsidP="00ED2B41">
      <w:r>
        <w:rPr>
          <w:b/>
          <w:bCs/>
          <w:sz w:val="26"/>
          <w:szCs w:val="26"/>
        </w:rPr>
        <w:t>Stevens ’18</w:t>
      </w:r>
      <w:r>
        <w:t xml:space="preserve"> [Tim; 2018; Senior Lecturer in Global Security at Kings College London; </w:t>
      </w:r>
      <w:r w:rsidRPr="009A6F20">
        <w:rPr>
          <w:i/>
          <w:iCs/>
        </w:rPr>
        <w:t>Millennium: Journal of International Studies</w:t>
      </w:r>
      <w:r>
        <w:t>, “Exeunt Omnes? Survival, Pessimism and Time in the Work of John H. Herz,” p. 283-302]</w:t>
      </w:r>
    </w:p>
    <w:p w14:paraId="59AB9DAB" w14:textId="77777777" w:rsidR="00ED2B41" w:rsidRPr="009A6F20" w:rsidRDefault="00ED2B41" w:rsidP="00ED2B41">
      <w:pPr>
        <w:rPr>
          <w:rStyle w:val="StyleUnderline"/>
        </w:rPr>
      </w:pPr>
      <w:r w:rsidRPr="00F45627">
        <w:rPr>
          <w:sz w:val="16"/>
        </w:rPr>
        <w:t xml:space="preserve">Herz explicitly combined, therefore, a political realism with an ethical idealism, resulting in what he termed a ‘survival ethic’.65 This was applicable to all humankind and its propagation relied on the generation of what he termed ‘world-consciousness’.66 Herz’s </w:t>
      </w:r>
      <w:r w:rsidRPr="00F45627">
        <w:rPr>
          <w:rStyle w:val="StyleUnderline"/>
        </w:rPr>
        <w:t xml:space="preserve">implicit recognition of </w:t>
      </w:r>
      <w:r w:rsidRPr="009A6F20">
        <w:rPr>
          <w:rStyle w:val="StyleUnderline"/>
        </w:rPr>
        <w:t>an open yet linear temporality</w:t>
      </w:r>
      <w:r w:rsidRPr="00F45627">
        <w:rPr>
          <w:rStyle w:val="StyleUnderline"/>
        </w:rPr>
        <w:t xml:space="preserve"> allowed him to </w:t>
      </w:r>
      <w:r w:rsidRPr="00065742">
        <w:rPr>
          <w:rStyle w:val="Emphasis"/>
          <w:highlight w:val="green"/>
        </w:rPr>
        <w:t>imagine</w:t>
      </w:r>
      <w:r w:rsidRPr="005A4096">
        <w:rPr>
          <w:rStyle w:val="Emphasis"/>
        </w:rPr>
        <w:t xml:space="preserve"> possible </w:t>
      </w:r>
      <w:r w:rsidRPr="00065742">
        <w:rPr>
          <w:rStyle w:val="Emphasis"/>
          <w:highlight w:val="green"/>
        </w:rPr>
        <w:t>futures</w:t>
      </w:r>
      <w:r w:rsidRPr="00F45627">
        <w:rPr>
          <w:rStyle w:val="StyleUnderline"/>
        </w:rPr>
        <w:t xml:space="preserve"> aligned </w:t>
      </w:r>
      <w:r w:rsidRPr="00065742">
        <w:rPr>
          <w:rStyle w:val="StyleUnderline"/>
          <w:highlight w:val="green"/>
        </w:rPr>
        <w:t>with</w:t>
      </w:r>
      <w:r w:rsidRPr="005A4096">
        <w:rPr>
          <w:rStyle w:val="StyleUnderline"/>
        </w:rPr>
        <w:t xml:space="preserve"> the </w:t>
      </w:r>
      <w:r w:rsidRPr="005A4096">
        <w:rPr>
          <w:rStyle w:val="Emphasis"/>
        </w:rPr>
        <w:t xml:space="preserve">survival </w:t>
      </w:r>
      <w:r w:rsidRPr="00065742">
        <w:rPr>
          <w:rStyle w:val="Emphasis"/>
          <w:highlight w:val="green"/>
        </w:rPr>
        <w:t>ethic</w:t>
      </w:r>
      <w:r w:rsidRPr="00065742">
        <w:rPr>
          <w:rStyle w:val="StyleUnderline"/>
          <w:highlight w:val="green"/>
        </w:rPr>
        <w:t xml:space="preserve">, whilst at the </w:t>
      </w:r>
      <w:r w:rsidRPr="00065742">
        <w:rPr>
          <w:rStyle w:val="Emphasis"/>
          <w:highlight w:val="green"/>
        </w:rPr>
        <w:t>same time</w:t>
      </w:r>
      <w:r w:rsidRPr="00065742">
        <w:rPr>
          <w:rStyle w:val="StyleUnderline"/>
          <w:highlight w:val="green"/>
        </w:rPr>
        <w:t xml:space="preserve"> imagining futures in which </w:t>
      </w:r>
      <w:r w:rsidRPr="00065742">
        <w:rPr>
          <w:rStyle w:val="Emphasis"/>
          <w:highlight w:val="green"/>
        </w:rPr>
        <w:t>humans become extinct</w:t>
      </w:r>
      <w:r w:rsidRPr="00F45627">
        <w:rPr>
          <w:sz w:val="16"/>
        </w:rPr>
        <w:t xml:space="preserve">. His </w:t>
      </w:r>
      <w:r w:rsidRPr="00065742">
        <w:rPr>
          <w:rStyle w:val="Emphasis"/>
          <w:highlight w:val="green"/>
        </w:rPr>
        <w:t>pessimism</w:t>
      </w:r>
      <w:r w:rsidRPr="00EF18FA">
        <w:rPr>
          <w:rStyle w:val="StyleUnderline"/>
        </w:rPr>
        <w:t xml:space="preserve"> about the latter </w:t>
      </w:r>
      <w:r w:rsidRPr="00065742">
        <w:rPr>
          <w:rStyle w:val="Emphasis"/>
          <w:highlight w:val="green"/>
        </w:rPr>
        <w:t>did not preclude</w:t>
      </w:r>
      <w:r w:rsidRPr="00EF18FA">
        <w:rPr>
          <w:rStyle w:val="StyleUnderline"/>
        </w:rPr>
        <w:t xml:space="preserve"> working towards the former.</w:t>
      </w:r>
    </w:p>
    <w:p w14:paraId="27CC9877" w14:textId="77777777" w:rsidR="00ED2B41" w:rsidRDefault="00ED2B41" w:rsidP="00ED2B41">
      <w:pPr>
        <w:rPr>
          <w:sz w:val="16"/>
        </w:rPr>
      </w:pPr>
      <w:r w:rsidRPr="00F45627">
        <w:rPr>
          <w:sz w:val="16"/>
        </w:rPr>
        <w:t xml:space="preserve">As Herz recognized, </w:t>
      </w:r>
      <w:r w:rsidRPr="00F45627">
        <w:rPr>
          <w:rStyle w:val="StyleUnderline"/>
        </w:rPr>
        <w:t xml:space="preserve">it was one thing to develop an ethics of survival but quite another to </w:t>
      </w:r>
      <w:r w:rsidRPr="009A6F20">
        <w:rPr>
          <w:rStyle w:val="StyleUnderline"/>
        </w:rPr>
        <w:t>translate theory into practice</w:t>
      </w:r>
      <w:r w:rsidRPr="00F45627">
        <w:rPr>
          <w:rStyle w:val="StyleUnderline"/>
        </w:rPr>
        <w:t xml:space="preserve">. </w:t>
      </w:r>
      <w:r w:rsidRPr="00EF18FA">
        <w:rPr>
          <w:rStyle w:val="StyleUnderline"/>
        </w:rPr>
        <w:t xml:space="preserve">What was required was </w:t>
      </w:r>
      <w:r w:rsidRPr="00065742">
        <w:rPr>
          <w:rStyle w:val="StyleUnderline"/>
          <w:highlight w:val="green"/>
        </w:rPr>
        <w:t xml:space="preserve">a </w:t>
      </w:r>
      <w:r w:rsidRPr="00065742">
        <w:rPr>
          <w:rStyle w:val="Emphasis"/>
          <w:highlight w:val="green"/>
        </w:rPr>
        <w:t>collective</w:t>
      </w:r>
      <w:r w:rsidRPr="00F45627">
        <w:rPr>
          <w:rStyle w:val="StyleUnderline"/>
        </w:rPr>
        <w:t xml:space="preserve">, </w:t>
      </w:r>
      <w:r w:rsidRPr="009A6F20">
        <w:rPr>
          <w:rStyle w:val="StyleUnderline"/>
        </w:rPr>
        <w:t>transnational and inherently</w:t>
      </w:r>
      <w:r w:rsidRPr="00F45627">
        <w:rPr>
          <w:rStyle w:val="Emphasis"/>
        </w:rPr>
        <w:t xml:space="preserve"> </w:t>
      </w:r>
      <w:r w:rsidRPr="00EF18FA">
        <w:rPr>
          <w:rStyle w:val="Emphasis"/>
        </w:rPr>
        <w:t xml:space="preserve">interdisciplinary </w:t>
      </w:r>
      <w:r w:rsidRPr="00065742">
        <w:rPr>
          <w:rStyle w:val="Emphasis"/>
          <w:highlight w:val="green"/>
        </w:rPr>
        <w:t>effort</w:t>
      </w:r>
      <w:r w:rsidRPr="00065742">
        <w:rPr>
          <w:rStyle w:val="StyleUnderline"/>
          <w:highlight w:val="green"/>
        </w:rPr>
        <w:t xml:space="preserve"> to address </w:t>
      </w:r>
      <w:r w:rsidRPr="00065742">
        <w:rPr>
          <w:rStyle w:val="Emphasis"/>
          <w:highlight w:val="green"/>
        </w:rPr>
        <w:t>nuclear</w:t>
      </w:r>
      <w:r w:rsidRPr="00EF18FA">
        <w:rPr>
          <w:rStyle w:val="Emphasis"/>
        </w:rPr>
        <w:t xml:space="preserve"> and environmental </w:t>
      </w:r>
      <w:r w:rsidRPr="00065742">
        <w:rPr>
          <w:rStyle w:val="Emphasis"/>
          <w:highlight w:val="green"/>
        </w:rPr>
        <w:t>issues</w:t>
      </w:r>
      <w:r w:rsidRPr="00065742">
        <w:rPr>
          <w:rStyle w:val="StyleUnderline"/>
          <w:highlight w:val="green"/>
        </w:rPr>
        <w:t xml:space="preserve"> and</w:t>
      </w:r>
      <w:r w:rsidRPr="00F45627">
        <w:rPr>
          <w:rStyle w:val="StyleUnderline"/>
        </w:rPr>
        <w:t xml:space="preserve"> to </w:t>
      </w:r>
      <w:r w:rsidRPr="00065742">
        <w:rPr>
          <w:rStyle w:val="StyleUnderline"/>
          <w:highlight w:val="green"/>
        </w:rPr>
        <w:t>problematize</w:t>
      </w:r>
      <w:r w:rsidRPr="00F45627">
        <w:rPr>
          <w:rStyle w:val="StyleUnderline"/>
        </w:rPr>
        <w:t xml:space="preserve"> notions of security</w:t>
      </w:r>
      <w:r w:rsidRPr="00F45627">
        <w:rPr>
          <w:sz w:val="16"/>
        </w:rPr>
        <w:t xml:space="preserve">, sustainability and survival </w:t>
      </w:r>
      <w:r w:rsidRPr="00F45627">
        <w:rPr>
          <w:rStyle w:val="StyleUnderline"/>
        </w:rPr>
        <w:t xml:space="preserve">in the context of </w:t>
      </w:r>
      <w:r w:rsidRPr="00EF18FA">
        <w:rPr>
          <w:rStyle w:val="Emphasis"/>
        </w:rPr>
        <w:t xml:space="preserve">nuclear </w:t>
      </w:r>
      <w:r w:rsidRPr="00065742">
        <w:rPr>
          <w:rStyle w:val="Emphasis"/>
          <w:highlight w:val="green"/>
        </w:rPr>
        <w:t>geopolitics</w:t>
      </w:r>
      <w:r w:rsidRPr="00F45627">
        <w:rPr>
          <w:sz w:val="16"/>
        </w:rPr>
        <w:t xml:space="preserve"> and the technological transformation of society. Herz proposed various practical ways in which young people in particular could become involved in this project. One idea floated in the 1980s, which would alarm many in today’s more cosmopolitan and </w:t>
      </w:r>
      <w:proofErr w:type="gramStart"/>
      <w:r w:rsidRPr="00F45627">
        <w:rPr>
          <w:sz w:val="16"/>
        </w:rPr>
        <w:t>culturally-sensitive</w:t>
      </w:r>
      <w:proofErr w:type="gramEnd"/>
      <w:r w:rsidRPr="00F45627">
        <w:rPr>
          <w:sz w:val="16"/>
        </w:rPr>
        <w:t xml:space="preserve"> IR, was for a Peace Corps-style ‘peace and development service’, which would ‘crusade’ to provide ‘something beneficial for people living under unspeakably sordid conditions’ in the ‘Third World’.67 He expended most of his energy, however, from the 1980s onwards, in thinking about and formulating ‘a new subdiscipline of the social sciences’, which he called ‘Survival Research’.</w:t>
      </w:r>
    </w:p>
    <w:p w14:paraId="6F01E3EC" w14:textId="77777777" w:rsidR="00ED2B41" w:rsidRDefault="00ED2B41" w:rsidP="00ED2B41">
      <w:pPr>
        <w:rPr>
          <w:sz w:val="16"/>
        </w:rPr>
      </w:pPr>
      <w:r w:rsidRPr="00F45627">
        <w:rPr>
          <w:sz w:val="16"/>
        </w:rPr>
        <w:t xml:space="preserve">68 Informed by the survival ethic outlined above, and within the overarching framework of his realist liberal internationalism, Survival Research emerged as Herz’s solution to the shortcomings of academic research, public education and policy development in the face of global catastrophe.69 It was also Herz’s plea to scholars to venture beyond the ivory tower and become – excusing the gendered language of the time – ‘homme engagé, if not homme révolté’.70 His proposals for Survival Research were far from systematic but they reiterated his life-long concerns with nuclear and environmental issues, and with the necessity to act in the face of threats to human survival. </w:t>
      </w:r>
      <w:r w:rsidRPr="00065742">
        <w:rPr>
          <w:rStyle w:val="StyleUnderline"/>
          <w:highlight w:val="green"/>
        </w:rPr>
        <w:t xml:space="preserve">The </w:t>
      </w:r>
      <w:r w:rsidRPr="00EF18FA">
        <w:rPr>
          <w:rStyle w:val="Emphasis"/>
        </w:rPr>
        <w:t xml:space="preserve">principal </w:t>
      </w:r>
      <w:r w:rsidRPr="00065742">
        <w:rPr>
          <w:rStyle w:val="Emphasis"/>
          <w:highlight w:val="green"/>
        </w:rPr>
        <w:t>responsibilities</w:t>
      </w:r>
      <w:r w:rsidRPr="00065742">
        <w:rPr>
          <w:rStyle w:val="StyleUnderline"/>
          <w:highlight w:val="green"/>
        </w:rPr>
        <w:t xml:space="preserve"> of</w:t>
      </w:r>
      <w:r w:rsidRPr="00F45627">
        <w:rPr>
          <w:sz w:val="16"/>
        </w:rPr>
        <w:t xml:space="preserve"> survival </w:t>
      </w:r>
      <w:r w:rsidRPr="00065742">
        <w:rPr>
          <w:rStyle w:val="Emphasis"/>
          <w:highlight w:val="green"/>
        </w:rPr>
        <w:t>researchers</w:t>
      </w:r>
      <w:r w:rsidRPr="00065742">
        <w:rPr>
          <w:rStyle w:val="StyleUnderline"/>
          <w:highlight w:val="green"/>
        </w:rPr>
        <w:t xml:space="preserve"> were two</w:t>
      </w:r>
      <w:r w:rsidRPr="00F45627">
        <w:rPr>
          <w:rStyle w:val="StyleUnderline"/>
        </w:rPr>
        <w:t xml:space="preserve">-fold. One, </w:t>
      </w:r>
      <w:r w:rsidRPr="00065742">
        <w:rPr>
          <w:rStyle w:val="StyleUnderline"/>
          <w:highlight w:val="green"/>
        </w:rPr>
        <w:t xml:space="preserve">to </w:t>
      </w:r>
      <w:r w:rsidRPr="00065742">
        <w:rPr>
          <w:rStyle w:val="Emphasis"/>
          <w:highlight w:val="green"/>
        </w:rPr>
        <w:t>raise awareness</w:t>
      </w:r>
      <w:r w:rsidRPr="00065742">
        <w:rPr>
          <w:rStyle w:val="StyleUnderline"/>
          <w:highlight w:val="green"/>
        </w:rPr>
        <w:t xml:space="preserve"> of survival</w:t>
      </w:r>
      <w:r w:rsidRPr="00F45627">
        <w:rPr>
          <w:rStyle w:val="StyleUnderline"/>
        </w:rPr>
        <w:t xml:space="preserve"> issues </w:t>
      </w:r>
      <w:r w:rsidRPr="00065742">
        <w:rPr>
          <w:rStyle w:val="StyleUnderline"/>
          <w:highlight w:val="green"/>
        </w:rPr>
        <w:t xml:space="preserve">in the minds of </w:t>
      </w:r>
      <w:proofErr w:type="gramStart"/>
      <w:r w:rsidRPr="00065742">
        <w:rPr>
          <w:rStyle w:val="Emphasis"/>
          <w:highlight w:val="green"/>
        </w:rPr>
        <w:t>policy-makers</w:t>
      </w:r>
      <w:proofErr w:type="gramEnd"/>
      <w:r w:rsidRPr="00065742">
        <w:rPr>
          <w:rStyle w:val="StyleUnderline"/>
          <w:highlight w:val="green"/>
        </w:rPr>
        <w:t xml:space="preserve"> and</w:t>
      </w:r>
      <w:r w:rsidRPr="00EF18FA">
        <w:rPr>
          <w:rStyle w:val="StyleUnderline"/>
        </w:rPr>
        <w:t xml:space="preserve"> the </w:t>
      </w:r>
      <w:r w:rsidRPr="00065742">
        <w:rPr>
          <w:rStyle w:val="Emphasis"/>
          <w:highlight w:val="green"/>
        </w:rPr>
        <w:t>public</w:t>
      </w:r>
      <w:r w:rsidRPr="00065742">
        <w:rPr>
          <w:rStyle w:val="StyleUnderline"/>
          <w:highlight w:val="green"/>
        </w:rPr>
        <w:t xml:space="preserve">, and to demonstrate the link between </w:t>
      </w:r>
      <w:r w:rsidRPr="00EF18FA">
        <w:rPr>
          <w:rStyle w:val="Emphasis"/>
        </w:rPr>
        <w:t xml:space="preserve">political </w:t>
      </w:r>
      <w:r w:rsidRPr="00065742">
        <w:rPr>
          <w:rStyle w:val="Emphasis"/>
          <w:highlight w:val="green"/>
        </w:rPr>
        <w:t>inaction now</w:t>
      </w:r>
      <w:r w:rsidRPr="00065742">
        <w:rPr>
          <w:rStyle w:val="StyleUnderline"/>
          <w:highlight w:val="green"/>
        </w:rPr>
        <w:t xml:space="preserve"> and </w:t>
      </w:r>
      <w:r w:rsidRPr="00EF18FA">
        <w:rPr>
          <w:rStyle w:val="StyleUnderline"/>
        </w:rPr>
        <w:t xml:space="preserve">its effect on </w:t>
      </w:r>
      <w:r w:rsidRPr="00065742">
        <w:rPr>
          <w:rStyle w:val="Emphasis"/>
          <w:highlight w:val="green"/>
        </w:rPr>
        <w:t>subsequent</w:t>
      </w:r>
      <w:r w:rsidRPr="00F45627">
        <w:rPr>
          <w:rStyle w:val="Emphasis"/>
        </w:rPr>
        <w:t xml:space="preserve"> human </w:t>
      </w:r>
      <w:r w:rsidRPr="00065742">
        <w:rPr>
          <w:rStyle w:val="Emphasis"/>
          <w:highlight w:val="green"/>
        </w:rPr>
        <w:t>survival</w:t>
      </w:r>
      <w:r w:rsidRPr="00EF18FA">
        <w:rPr>
          <w:sz w:val="16"/>
          <w:szCs w:val="16"/>
        </w:rPr>
        <w:t>. Two, to suggest and shape new attitudes more ‘appropriate to the solution of new and unfamiliar survival problems’, rather than relying on ingrained modes of thought and practice.</w:t>
      </w:r>
      <w:r w:rsidRPr="00F45627">
        <w:rPr>
          <w:sz w:val="16"/>
        </w:rPr>
        <w:t xml:space="preserve">71 The primary initial purpose, therefore, of Survival Research would be to identify scientific, sociocultural and political problems bearing on the possibilities of survival, and to begin to develop ways of overcoming these. This was, admittedly, non-specific and somewhat vague, but the central thrust of his proposal was clear: </w:t>
      </w:r>
      <w:r w:rsidRPr="00F45627">
        <w:rPr>
          <w:rStyle w:val="StyleUnderline"/>
        </w:rPr>
        <w:t xml:space="preserve">‘In our age of global survival concerns, it should be the </w:t>
      </w:r>
      <w:r w:rsidRPr="00F45627">
        <w:rPr>
          <w:rStyle w:val="Emphasis"/>
        </w:rPr>
        <w:t xml:space="preserve">primary responsibility of </w:t>
      </w:r>
      <w:r w:rsidRPr="00065742">
        <w:rPr>
          <w:rStyle w:val="Emphasis"/>
          <w:highlight w:val="green"/>
        </w:rPr>
        <w:t>scholars</w:t>
      </w:r>
      <w:r w:rsidRPr="00F45627">
        <w:rPr>
          <w:rStyle w:val="StyleUnderline"/>
        </w:rPr>
        <w:t xml:space="preserve"> to engage in survival issues’</w:t>
      </w:r>
      <w:r w:rsidRPr="00F45627">
        <w:rPr>
          <w:sz w:val="16"/>
        </w:rPr>
        <w:t xml:space="preserve">.72 Herz considered </w:t>
      </w:r>
      <w:r w:rsidRPr="00F45627">
        <w:rPr>
          <w:rStyle w:val="StyleUnderline"/>
        </w:rPr>
        <w:t>IR</w:t>
      </w:r>
      <w:r w:rsidRPr="00F45627">
        <w:rPr>
          <w:sz w:val="16"/>
        </w:rPr>
        <w:t xml:space="preserve"> an essential disciplinary contributor to this endeavour, one that should be promiscuous across the social and natural sciences. It </w:t>
      </w:r>
      <w:r w:rsidRPr="00065742">
        <w:rPr>
          <w:rStyle w:val="StyleUnderline"/>
          <w:highlight w:val="green"/>
        </w:rPr>
        <w:t xml:space="preserve">should not be afraid to </w:t>
      </w:r>
      <w:r w:rsidRPr="00065742">
        <w:rPr>
          <w:rStyle w:val="Emphasis"/>
          <w:highlight w:val="green"/>
        </w:rPr>
        <w:t>think the worst</w:t>
      </w:r>
      <w:r w:rsidRPr="00F45627">
        <w:rPr>
          <w:rStyle w:val="StyleUnderline"/>
        </w:rPr>
        <w:t xml:space="preserve">, if the worst is at all possible, </w:t>
      </w:r>
      <w:r w:rsidRPr="00065742">
        <w:rPr>
          <w:rStyle w:val="StyleUnderline"/>
          <w:highlight w:val="green"/>
        </w:rPr>
        <w:t>and</w:t>
      </w:r>
      <w:r w:rsidRPr="00F45627">
        <w:rPr>
          <w:rStyle w:val="StyleUnderline"/>
        </w:rPr>
        <w:t xml:space="preserve"> to </w:t>
      </w:r>
      <w:r w:rsidRPr="00065742">
        <w:rPr>
          <w:rStyle w:val="Emphasis"/>
          <w:highlight w:val="green"/>
        </w:rPr>
        <w:t>establish the</w:t>
      </w:r>
      <w:r w:rsidRPr="009A6F20">
        <w:rPr>
          <w:rStyle w:val="Emphasis"/>
        </w:rPr>
        <w:t xml:space="preserve"> </w:t>
      </w:r>
      <w:r w:rsidRPr="00991286">
        <w:rPr>
          <w:rStyle w:val="Emphasis"/>
        </w:rPr>
        <w:t>various</w:t>
      </w:r>
      <w:r w:rsidRPr="00F45627">
        <w:rPr>
          <w:rStyle w:val="Emphasis"/>
        </w:rPr>
        <w:t xml:space="preserve"> </w:t>
      </w:r>
      <w:r w:rsidRPr="00065742">
        <w:rPr>
          <w:rStyle w:val="Emphasis"/>
          <w:highlight w:val="green"/>
        </w:rPr>
        <w:t>requirements</w:t>
      </w:r>
      <w:r w:rsidRPr="00F45627">
        <w:rPr>
          <w:sz w:val="16"/>
        </w:rPr>
        <w:t xml:space="preserve"> – social, economic, political – </w:t>
      </w:r>
      <w:r w:rsidRPr="00065742">
        <w:rPr>
          <w:rStyle w:val="StyleUnderline"/>
          <w:highlight w:val="green"/>
        </w:rPr>
        <w:t xml:space="preserve">of ‘a </w:t>
      </w:r>
      <w:r w:rsidRPr="00065742">
        <w:rPr>
          <w:rStyle w:val="Emphasis"/>
          <w:highlight w:val="green"/>
        </w:rPr>
        <w:t>livable world</w:t>
      </w:r>
      <w:r w:rsidRPr="00065742">
        <w:rPr>
          <w:rStyle w:val="StyleUnderline"/>
          <w:highlight w:val="green"/>
        </w:rPr>
        <w:t>’</w:t>
      </w:r>
      <w:r w:rsidRPr="00F45627">
        <w:rPr>
          <w:rStyle w:val="StyleUnderline"/>
        </w:rPr>
        <w:t>.</w:t>
      </w:r>
      <w:r w:rsidRPr="00F45627">
        <w:rPr>
          <w:sz w:val="16"/>
        </w:rPr>
        <w:t>73 How this long-term project would translate into global policy is not specified but, consistent with his previous work, Herz identified the need for shifts in attitudes to and awareness of global problems and solutions. Only then would it be possible for ‘a turn round that demands leadership to persuade millions to change lifestyles and make the sacrifices needed for survival’.</w:t>
      </w:r>
    </w:p>
    <w:p w14:paraId="3691B4A5" w14:textId="77777777" w:rsidR="00ED2B41" w:rsidRDefault="00ED2B41" w:rsidP="00ED2B41">
      <w:pPr>
        <w:rPr>
          <w:sz w:val="16"/>
        </w:rPr>
      </w:pPr>
      <w:r w:rsidRPr="00F45627">
        <w:rPr>
          <w:sz w:val="16"/>
        </w:rPr>
        <w:t>74 Productive pessimism and temporality</w:t>
      </w:r>
    </w:p>
    <w:p w14:paraId="0ECBE49A" w14:textId="77777777" w:rsidR="00ED2B41" w:rsidRDefault="00ED2B41" w:rsidP="00ED2B41">
      <w:pPr>
        <w:rPr>
          <w:sz w:val="16"/>
        </w:rPr>
      </w:pPr>
      <w:r w:rsidRPr="00F45627">
        <w:rPr>
          <w:sz w:val="16"/>
        </w:rPr>
        <w:t xml:space="preserve">In 1976, shortly before he began compiling the ideas that would become Survival Research, Herz wrote: </w:t>
      </w:r>
    </w:p>
    <w:p w14:paraId="3F0DA670" w14:textId="77777777" w:rsidR="00ED2B41" w:rsidRDefault="00ED2B41" w:rsidP="00ED2B41">
      <w:pPr>
        <w:ind w:firstLine="720"/>
        <w:rPr>
          <w:sz w:val="16"/>
        </w:rPr>
      </w:pPr>
      <w:r w:rsidRPr="00F45627">
        <w:rPr>
          <w:sz w:val="16"/>
        </w:rPr>
        <w:t>For the first time, we are compelled to take the futuristic view if we want to make sure that there will be future generations at all. Acceleration of developments in the decisive areas (demographic, ecological, strategic) has become so strong that even the egotism of après nous le déluge might not work because the déluge may well overtake ourselves, the living.</w:t>
      </w:r>
    </w:p>
    <w:p w14:paraId="09B6DCE6" w14:textId="77777777" w:rsidR="00ED2B41" w:rsidRDefault="00ED2B41" w:rsidP="00ED2B41">
      <w:pPr>
        <w:rPr>
          <w:sz w:val="16"/>
        </w:rPr>
      </w:pPr>
      <w:r w:rsidRPr="00F45627">
        <w:rPr>
          <w:sz w:val="16"/>
        </w:rPr>
        <w:t xml:space="preserve"> </w:t>
      </w:r>
      <w:r w:rsidRPr="00270BBE">
        <w:rPr>
          <w:rStyle w:val="StyleUnderline"/>
        </w:rPr>
        <w:t>Of significance here is not the appeal to futurism per se</w:t>
      </w:r>
      <w:r w:rsidRPr="00270BBE">
        <w:rPr>
          <w:sz w:val="16"/>
        </w:rPr>
        <w:t xml:space="preserve">, although this is important, </w:t>
      </w:r>
      <w:r w:rsidRPr="00270BBE">
        <w:rPr>
          <w:rStyle w:val="StyleUnderline"/>
        </w:rPr>
        <w:t xml:space="preserve">but the suggestion this is ‘the first time’ </w:t>
      </w:r>
      <w:r w:rsidRPr="00065742">
        <w:rPr>
          <w:rStyle w:val="StyleUnderline"/>
          <w:highlight w:val="green"/>
        </w:rPr>
        <w:t xml:space="preserve">futurism is </w:t>
      </w:r>
      <w:r w:rsidRPr="00065742">
        <w:rPr>
          <w:rStyle w:val="Emphasis"/>
          <w:highlight w:val="green"/>
        </w:rPr>
        <w:t>necessary to</w:t>
      </w:r>
      <w:r w:rsidRPr="00F45627">
        <w:rPr>
          <w:rStyle w:val="Emphasis"/>
        </w:rPr>
        <w:t xml:space="preserve"> ensuring human </w:t>
      </w:r>
      <w:r w:rsidRPr="00065742">
        <w:rPr>
          <w:rStyle w:val="Emphasis"/>
          <w:highlight w:val="green"/>
        </w:rPr>
        <w:t>survival</w:t>
      </w:r>
      <w:r w:rsidRPr="009A6F20">
        <w:rPr>
          <w:sz w:val="16"/>
          <w:szCs w:val="16"/>
        </w:rPr>
        <w:t>. This is Herz the</w:t>
      </w:r>
      <w:r w:rsidRPr="00F45627">
        <w:rPr>
          <w:sz w:val="16"/>
        </w:rPr>
        <w:t xml:space="preserve"> realist declaring a break with conventional realism: Herz is </w:t>
      </w:r>
      <w:r w:rsidRPr="009A6F20">
        <w:rPr>
          <w:sz w:val="16"/>
          <w:szCs w:val="16"/>
        </w:rPr>
        <w:t>not bound to a cyclical vision of political or historical time in which events and processes reoccur over and again. His identification of nuclear weapons as an ‘absolute novum’ in international politics demonstrates this belief in the non-cyclical nature of humankind’s unfolding temporality.76 As Sylvest observes of Herz’s attitude to the nuclear revolution, ‘the horizons of meaning it produced installed a temporal break with the past, and simultaneously carried a promise for the future’.</w:t>
      </w:r>
    </w:p>
    <w:p w14:paraId="47451E99" w14:textId="77777777" w:rsidR="00ED2B41" w:rsidRPr="008C450E" w:rsidRDefault="00ED2B41" w:rsidP="00ED2B41">
      <w:pPr>
        <w:rPr>
          <w:sz w:val="16"/>
          <w:szCs w:val="16"/>
        </w:rPr>
      </w:pPr>
      <w:r w:rsidRPr="00F45627">
        <w:rPr>
          <w:sz w:val="16"/>
        </w:rPr>
        <w:t xml:space="preserve"> </w:t>
      </w:r>
      <w:r w:rsidRPr="00065742">
        <w:rPr>
          <w:rStyle w:val="StyleUnderline"/>
          <w:highlight w:val="green"/>
        </w:rPr>
        <w:t>This</w:t>
      </w:r>
      <w:r w:rsidRPr="00F45627">
        <w:rPr>
          <w:rStyle w:val="StyleUnderline"/>
        </w:rPr>
        <w:t xml:space="preserve"> ‘</w:t>
      </w:r>
      <w:r w:rsidRPr="00991286">
        <w:rPr>
          <w:rStyle w:val="StyleUnderline"/>
        </w:rPr>
        <w:t>promise for</w:t>
      </w:r>
      <w:r w:rsidRPr="00F45627">
        <w:rPr>
          <w:rStyle w:val="StyleUnderline"/>
        </w:rPr>
        <w:t xml:space="preserve"> the </w:t>
      </w:r>
      <w:r w:rsidRPr="00065742">
        <w:rPr>
          <w:rStyle w:val="StyleUnderline"/>
          <w:highlight w:val="green"/>
        </w:rPr>
        <w:t xml:space="preserve">future’ was </w:t>
      </w:r>
      <w:r w:rsidRPr="00065742">
        <w:rPr>
          <w:rStyle w:val="Emphasis"/>
          <w:highlight w:val="green"/>
        </w:rPr>
        <w:t>not</w:t>
      </w:r>
      <w:r w:rsidRPr="00F45627">
        <w:rPr>
          <w:rStyle w:val="StyleUnderline"/>
        </w:rPr>
        <w:t xml:space="preserve">, however, </w:t>
      </w:r>
      <w:r w:rsidRPr="00065742">
        <w:rPr>
          <w:rStyle w:val="StyleUnderline"/>
          <w:highlight w:val="green"/>
        </w:rPr>
        <w:t>a</w:t>
      </w:r>
      <w:r w:rsidRPr="00F45627">
        <w:rPr>
          <w:rStyle w:val="StyleUnderline"/>
        </w:rPr>
        <w:t xml:space="preserve"> </w:t>
      </w:r>
      <w:r w:rsidRPr="00F45627">
        <w:rPr>
          <w:rStyle w:val="Emphasis"/>
        </w:rPr>
        <w:t xml:space="preserve">simple </w:t>
      </w:r>
      <w:r w:rsidRPr="00065742">
        <w:rPr>
          <w:rStyle w:val="Emphasis"/>
          <w:highlight w:val="green"/>
        </w:rPr>
        <w:t>liberal view</w:t>
      </w:r>
      <w:r w:rsidRPr="00065742">
        <w:rPr>
          <w:rStyle w:val="StyleUnderline"/>
          <w:highlight w:val="green"/>
        </w:rPr>
        <w:t xml:space="preserve"> of</w:t>
      </w:r>
      <w:r w:rsidRPr="00F45627">
        <w:rPr>
          <w:rStyle w:val="StyleUnderline"/>
        </w:rPr>
        <w:t xml:space="preserve"> a </w:t>
      </w:r>
      <w:r w:rsidRPr="009A6F20">
        <w:rPr>
          <w:rStyle w:val="StyleUnderline"/>
        </w:rPr>
        <w:t>better future consonant with human progress</w:t>
      </w:r>
      <w:r w:rsidRPr="00F45627">
        <w:rPr>
          <w:sz w:val="16"/>
        </w:rPr>
        <w:t xml:space="preserve">. His autobiography is clear that his </w:t>
      </w:r>
      <w:r w:rsidRPr="009A6F20">
        <w:rPr>
          <w:rStyle w:val="StyleUnderline"/>
        </w:rPr>
        <w:t>experiences of Nazism and the Holocaust</w:t>
      </w:r>
      <w:r w:rsidRPr="00991286">
        <w:rPr>
          <w:rStyle w:val="StyleUnderline"/>
        </w:rPr>
        <w:t xml:space="preserve"> destroyed</w:t>
      </w:r>
      <w:r w:rsidRPr="00F45627">
        <w:rPr>
          <w:rStyle w:val="StyleUnderline"/>
        </w:rPr>
        <w:t xml:space="preserve"> all remnants of any original </w:t>
      </w:r>
      <w:r w:rsidRPr="00991286">
        <w:rPr>
          <w:rStyle w:val="StyleUnderline"/>
        </w:rPr>
        <w:t>belief in ‘</w:t>
      </w:r>
      <w:r w:rsidRPr="008C450E">
        <w:rPr>
          <w:rStyle w:val="Emphasis"/>
        </w:rPr>
        <w:t xml:space="preserve">inevitable </w:t>
      </w:r>
      <w:r w:rsidRPr="00065742">
        <w:rPr>
          <w:rStyle w:val="Emphasis"/>
          <w:highlight w:val="green"/>
        </w:rPr>
        <w:t>progress</w:t>
      </w:r>
      <w:r w:rsidRPr="008C450E">
        <w:t>’</w:t>
      </w:r>
      <w:r w:rsidRPr="00F45627">
        <w:rPr>
          <w:sz w:val="16"/>
        </w:rPr>
        <w:t>.</w:t>
      </w:r>
      <w:r w:rsidRPr="008C450E">
        <w:rPr>
          <w:rStyle w:val="StyleUnderline"/>
          <w:sz w:val="16"/>
          <w:szCs w:val="16"/>
          <w:u w:val="none"/>
        </w:rPr>
        <w:t xml:space="preserve">78 </w:t>
      </w:r>
      <w:r w:rsidRPr="008C450E">
        <w:rPr>
          <w:sz w:val="16"/>
          <w:szCs w:val="16"/>
        </w:rPr>
        <w:t xml:space="preserve">His frustration at scientism, technocratic deception, and the brutal rationality of </w:t>
      </w:r>
      <w:proofErr w:type="gramStart"/>
      <w:r w:rsidRPr="008C450E">
        <w:rPr>
          <w:sz w:val="16"/>
          <w:szCs w:val="16"/>
        </w:rPr>
        <w:t>twentieth-century</w:t>
      </w:r>
      <w:proofErr w:type="gramEnd"/>
      <w:r w:rsidRPr="008C450E">
        <w:rPr>
          <w:sz w:val="16"/>
          <w:szCs w:val="16"/>
        </w:rPr>
        <w:t xml:space="preserve"> killing, all but demanded a rejection of the liberal dream and the inevitability of its consummation. If</w:t>
      </w:r>
      <w:r w:rsidRPr="008C450E">
        <w:rPr>
          <w:rStyle w:val="StyleUnderline"/>
          <w:sz w:val="16"/>
          <w:szCs w:val="16"/>
          <w:u w:val="none"/>
        </w:rPr>
        <w:t xml:space="preserve"> </w:t>
      </w:r>
      <w:r w:rsidRPr="008C450E">
        <w:rPr>
          <w:sz w:val="16"/>
          <w:szCs w:val="16"/>
        </w:rPr>
        <w:t>the ‘new age’ ushered in by nuclear weapons, he wrote, is characterized by anything, it is by its ‘indefiniteness of the age and the uncertainties of the future’; it was impossible under these con</w:t>
      </w:r>
      <w:r w:rsidRPr="008C450E">
        <w:rPr>
          <w:rStyle w:val="StyleUnderline"/>
          <w:sz w:val="16"/>
          <w:szCs w:val="16"/>
          <w:u w:val="none"/>
        </w:rPr>
        <w:t>ditions to draw fir</w:t>
      </w:r>
      <w:r w:rsidRPr="008C450E">
        <w:rPr>
          <w:sz w:val="16"/>
          <w:szCs w:val="16"/>
        </w:rPr>
        <w:t>m conclusions about the future course</w:t>
      </w:r>
      <w:r w:rsidRPr="008C450E">
        <w:rPr>
          <w:rStyle w:val="StyleUnderline"/>
          <w:sz w:val="16"/>
          <w:szCs w:val="16"/>
          <w:u w:val="none"/>
        </w:rPr>
        <w:t xml:space="preserve"> of international politics</w:t>
      </w:r>
      <w:r w:rsidRPr="008C450E">
        <w:rPr>
          <w:sz w:val="16"/>
          <w:szCs w:val="16"/>
        </w:rPr>
        <w:t>.79 Instead, he recognised the contingency, precarity and fragility of international politics, and the ghastly tensions inherent to the structural core of international politics, the security dilemma.</w:t>
      </w:r>
    </w:p>
    <w:p w14:paraId="41B3B284" w14:textId="77777777" w:rsidR="00ED2B41" w:rsidRDefault="00ED2B41" w:rsidP="00ED2B41">
      <w:pPr>
        <w:rPr>
          <w:sz w:val="16"/>
        </w:rPr>
      </w:pPr>
      <w:r w:rsidRPr="00F45627">
        <w:rPr>
          <w:sz w:val="16"/>
        </w:rPr>
        <w:t xml:space="preserve">80 Herz was uneasy with </w:t>
      </w:r>
      <w:r w:rsidRPr="008C450E">
        <w:rPr>
          <w:rStyle w:val="StyleUnderline"/>
        </w:rPr>
        <w:t xml:space="preserve">both </w:t>
      </w:r>
      <w:r w:rsidRPr="00065742">
        <w:rPr>
          <w:rStyle w:val="Emphasis"/>
          <w:highlight w:val="green"/>
        </w:rPr>
        <w:t>cyclical</w:t>
      </w:r>
      <w:r w:rsidRPr="008C450E">
        <w:rPr>
          <w:rStyle w:val="StyleUnderline"/>
        </w:rPr>
        <w:t xml:space="preserve"> and </w:t>
      </w:r>
      <w:r w:rsidRPr="008C450E">
        <w:rPr>
          <w:rStyle w:val="Emphasis"/>
        </w:rPr>
        <w:t xml:space="preserve">linear-progressive </w:t>
      </w:r>
      <w:r w:rsidRPr="00065742">
        <w:rPr>
          <w:rStyle w:val="Emphasis"/>
          <w:highlight w:val="green"/>
        </w:rPr>
        <w:t>ways</w:t>
      </w:r>
      <w:r w:rsidRPr="00065742">
        <w:rPr>
          <w:rStyle w:val="StyleUnderline"/>
          <w:highlight w:val="green"/>
        </w:rPr>
        <w:t xml:space="preserve"> of perceiving</w:t>
      </w:r>
      <w:r w:rsidRPr="00F45627">
        <w:rPr>
          <w:rStyle w:val="StyleUnderline"/>
        </w:rPr>
        <w:t xml:space="preserve"> historical </w:t>
      </w:r>
      <w:r w:rsidRPr="00065742">
        <w:rPr>
          <w:rStyle w:val="StyleUnderline"/>
          <w:highlight w:val="green"/>
        </w:rPr>
        <w:t>time</w:t>
      </w:r>
      <w:r w:rsidRPr="00F45627">
        <w:rPr>
          <w:sz w:val="16"/>
        </w:rPr>
        <w:t xml:space="preserve">. The former ‘closed’ temporalities are endemic to versions of realist IR, the latter to post-Enlightenment narratives feeding liberal-utopian visions of international relations and those of Marxism.81 In their own ways, </w:t>
      </w:r>
      <w:r w:rsidRPr="00F45627">
        <w:rPr>
          <w:rStyle w:val="StyleUnderline"/>
        </w:rPr>
        <w:t xml:space="preserve">each </w:t>
      </w:r>
      <w:r w:rsidRPr="00065742">
        <w:rPr>
          <w:rStyle w:val="Emphasis"/>
          <w:highlight w:val="green"/>
        </w:rPr>
        <w:t>marginalize</w:t>
      </w:r>
      <w:r w:rsidRPr="008C450E">
        <w:rPr>
          <w:rStyle w:val="Emphasis"/>
        </w:rPr>
        <w:t>s</w:t>
      </w:r>
      <w:r w:rsidRPr="008C450E">
        <w:rPr>
          <w:rStyle w:val="StyleUnderline"/>
        </w:rPr>
        <w:t xml:space="preserve"> </w:t>
      </w:r>
      <w:r w:rsidRPr="00065742">
        <w:rPr>
          <w:rStyle w:val="StyleUnderline"/>
          <w:highlight w:val="green"/>
        </w:rPr>
        <w:t xml:space="preserve">and </w:t>
      </w:r>
      <w:r w:rsidRPr="00065742">
        <w:rPr>
          <w:rStyle w:val="Emphasis"/>
          <w:highlight w:val="green"/>
        </w:rPr>
        <w:t>diminishes</w:t>
      </w:r>
      <w:r w:rsidRPr="00F45627">
        <w:rPr>
          <w:rStyle w:val="StyleUnderline"/>
        </w:rPr>
        <w:t xml:space="preserve"> the </w:t>
      </w:r>
      <w:r w:rsidRPr="00065742">
        <w:rPr>
          <w:rStyle w:val="StyleUnderline"/>
          <w:highlight w:val="green"/>
        </w:rPr>
        <w:t>contingency</w:t>
      </w:r>
      <w:r w:rsidRPr="00F45627">
        <w:rPr>
          <w:rStyle w:val="StyleUnderline"/>
        </w:rPr>
        <w:t xml:space="preserve"> of the social world in and through time, </w:t>
      </w:r>
      <w:r w:rsidRPr="00065742">
        <w:rPr>
          <w:rStyle w:val="StyleUnderline"/>
          <w:highlight w:val="green"/>
        </w:rPr>
        <w:t xml:space="preserve">and the </w:t>
      </w:r>
      <w:r w:rsidRPr="00065742">
        <w:rPr>
          <w:rStyle w:val="Emphasis"/>
          <w:highlight w:val="green"/>
        </w:rPr>
        <w:t>agency of</w:t>
      </w:r>
      <w:r w:rsidRPr="00F45627">
        <w:rPr>
          <w:rStyle w:val="Emphasis"/>
        </w:rPr>
        <w:t xml:space="preserve"> political </w:t>
      </w:r>
      <w:r w:rsidRPr="00065742">
        <w:rPr>
          <w:rStyle w:val="Emphasis"/>
          <w:highlight w:val="green"/>
        </w:rPr>
        <w:t>actors</w:t>
      </w:r>
      <w:r w:rsidRPr="00065742">
        <w:rPr>
          <w:rStyle w:val="StyleUnderline"/>
          <w:highlight w:val="green"/>
        </w:rPr>
        <w:t xml:space="preserve"> in </w:t>
      </w:r>
      <w:r w:rsidRPr="008C450E">
        <w:rPr>
          <w:rStyle w:val="Emphasis"/>
        </w:rPr>
        <w:t xml:space="preserve">effecting </w:t>
      </w:r>
      <w:r w:rsidRPr="00065742">
        <w:rPr>
          <w:rStyle w:val="Emphasis"/>
          <w:highlight w:val="green"/>
        </w:rPr>
        <w:t>change</w:t>
      </w:r>
      <w:r w:rsidRPr="00F45627">
        <w:rPr>
          <w:sz w:val="16"/>
        </w:rPr>
        <w:t xml:space="preserve">. Simultaneously, </w:t>
      </w:r>
      <w:r w:rsidRPr="008C450E">
        <w:rPr>
          <w:sz w:val="16"/>
          <w:szCs w:val="16"/>
        </w:rPr>
        <w:t xml:space="preserve">each shapes the futures that may be imagined and brought into being. Herz recognised this danger. Whilst drawing attention to his own gloomy disposition, he warns that without care and attention, ‘the assumption may determine the event’.82 As a pessimist, Herz was alert to the hazard of succumbing to negativity, cynicism or resignation. E.H. Carr recognised this also, in the difference between the ‘deterministic pessimism’ of ‘pure’ realism and those realists ‘who have made their mark on history’; the latter may be </w:t>
      </w:r>
      <w:proofErr w:type="gramStart"/>
      <w:r w:rsidRPr="008C450E">
        <w:rPr>
          <w:sz w:val="16"/>
          <w:szCs w:val="16"/>
        </w:rPr>
        <w:t>pessimists</w:t>
      </w:r>
      <w:proofErr w:type="gramEnd"/>
      <w:r w:rsidRPr="008C450E">
        <w:rPr>
          <w:sz w:val="16"/>
          <w:szCs w:val="16"/>
        </w:rPr>
        <w:t xml:space="preserve"> but they still believe ‘human affairs can be directed and modified by human action and human thought’.</w:t>
      </w:r>
      <w:r w:rsidRPr="00F45627">
        <w:rPr>
          <w:sz w:val="16"/>
        </w:rPr>
        <w:t xml:space="preserve">83 Herz would share this anti-deterministic perspective with Carr. Moreover, </w:t>
      </w:r>
      <w:r w:rsidRPr="00F45627">
        <w:rPr>
          <w:rStyle w:val="StyleUnderline"/>
        </w:rPr>
        <w:t xml:space="preserve">the </w:t>
      </w:r>
      <w:r w:rsidRPr="00F45627">
        <w:rPr>
          <w:rStyle w:val="Emphasis"/>
        </w:rPr>
        <w:t xml:space="preserve">possibility of </w:t>
      </w:r>
      <w:r w:rsidRPr="00065742">
        <w:rPr>
          <w:rStyle w:val="Emphasis"/>
          <w:highlight w:val="green"/>
        </w:rPr>
        <w:t>agency</w:t>
      </w:r>
      <w:r w:rsidRPr="00065742">
        <w:rPr>
          <w:rStyle w:val="StyleUnderline"/>
          <w:highlight w:val="green"/>
        </w:rPr>
        <w:t xml:space="preserve"> is</w:t>
      </w:r>
      <w:r w:rsidRPr="00F45627">
        <w:rPr>
          <w:rStyle w:val="StyleUnderline"/>
        </w:rPr>
        <w:t xml:space="preserve"> a product of a temporality ‘</w:t>
      </w:r>
      <w:r w:rsidRPr="00065742">
        <w:rPr>
          <w:rStyle w:val="StyleUnderline"/>
          <w:highlight w:val="green"/>
        </w:rPr>
        <w:t xml:space="preserve">neither </w:t>
      </w:r>
      <w:r w:rsidRPr="00065742">
        <w:rPr>
          <w:rStyle w:val="Emphasis"/>
          <w:highlight w:val="green"/>
        </w:rPr>
        <w:t>temporally closed</w:t>
      </w:r>
      <w:r w:rsidRPr="00065742">
        <w:rPr>
          <w:rStyle w:val="StyleUnderline"/>
          <w:highlight w:val="green"/>
        </w:rPr>
        <w:t xml:space="preserve"> nor </w:t>
      </w:r>
      <w:r w:rsidRPr="00065742">
        <w:rPr>
          <w:rStyle w:val="Emphasis"/>
          <w:highlight w:val="green"/>
        </w:rPr>
        <w:t>deterministic</w:t>
      </w:r>
      <w:r w:rsidRPr="00F45627">
        <w:rPr>
          <w:rStyle w:val="StyleUnderline"/>
        </w:rPr>
        <w:t xml:space="preserve">, </w:t>
      </w:r>
      <w:r w:rsidRPr="009A6F20">
        <w:rPr>
          <w:rStyle w:val="StyleUnderline"/>
        </w:rPr>
        <w:t>neither cyclical nor linear-progressive</w:t>
      </w:r>
      <w:r w:rsidRPr="00F45627">
        <w:rPr>
          <w:rStyle w:val="StyleUnderline"/>
        </w:rPr>
        <w:t xml:space="preserve">; </w:t>
      </w:r>
      <w:r w:rsidRPr="00065742">
        <w:rPr>
          <w:rStyle w:val="StyleUnderline"/>
          <w:highlight w:val="green"/>
        </w:rPr>
        <w:t xml:space="preserve">it is </w:t>
      </w:r>
      <w:r w:rsidRPr="00065742">
        <w:rPr>
          <w:rStyle w:val="Emphasis"/>
          <w:highlight w:val="green"/>
        </w:rPr>
        <w:t>rooted in contingency</w:t>
      </w:r>
      <w:r w:rsidRPr="00065742">
        <w:rPr>
          <w:rStyle w:val="StyleUnderline"/>
          <w:highlight w:val="green"/>
        </w:rPr>
        <w:t>’</w:t>
      </w:r>
      <w:r w:rsidRPr="00F45627">
        <w:rPr>
          <w:sz w:val="16"/>
        </w:rPr>
        <w:t>.</w:t>
      </w:r>
    </w:p>
    <w:p w14:paraId="77EA094B" w14:textId="25D4511D" w:rsidR="00E76BF7" w:rsidRPr="004A2578" w:rsidRDefault="00E76BF7" w:rsidP="00ED2B41">
      <w:pPr>
        <w:keepNext/>
        <w:keepLines/>
        <w:spacing w:before="40" w:after="0"/>
        <w:outlineLvl w:val="3"/>
      </w:pPr>
      <w:r>
        <w:t xml:space="preserve">7] </w:t>
      </w:r>
      <w:r w:rsidRPr="004A2578">
        <w:t xml:space="preserve">Chinese space industry has </w:t>
      </w:r>
      <w:r>
        <w:rPr>
          <w:u w:val="single"/>
        </w:rPr>
        <w:t>no regulations</w:t>
      </w:r>
      <w:r>
        <w:t xml:space="preserve"> –wrecks the environment with toxic fuel leakage, causing immense damage to the land of ethnic minorities</w:t>
      </w:r>
    </w:p>
    <w:p w14:paraId="68736EE4" w14:textId="77777777" w:rsidR="00E76BF7" w:rsidRPr="004A2578" w:rsidRDefault="00E76BF7" w:rsidP="00E76BF7">
      <w:r w:rsidRPr="004A2578">
        <w:rPr>
          <w:rStyle w:val="Style13ptBold"/>
        </w:rPr>
        <w:t>Autry 19</w:t>
      </w:r>
      <w:r>
        <w:t xml:space="preserve"> </w:t>
      </w:r>
      <w:r w:rsidRPr="004A2578">
        <w:rPr>
          <w:sz w:val="16"/>
          <w:szCs w:val="16"/>
        </w:rPr>
        <w:t>– director of the Southern California Commercial Spaceflight Initiative. He serves on the FAA’s Commercial Space Transportation Advisory Committee and is a member of the board of directors at the National Space Society [Greg, “Safety last: Reckless behavior provides China with economic competitive advantages in space launch,” 5/21/2019, https://spacenews.com/safety-last-reckless-behavior-provides-china-with-economic-competitive-advantages-in-space-launch/]</w:t>
      </w:r>
    </w:p>
    <w:p w14:paraId="2F72095B" w14:textId="77777777" w:rsidR="00E76BF7" w:rsidRDefault="00E76BF7" w:rsidP="00E76BF7">
      <w:pPr>
        <w:rPr>
          <w:rStyle w:val="StyleUnderline"/>
        </w:rPr>
      </w:pPr>
      <w:r w:rsidRPr="004A2578">
        <w:rPr>
          <w:sz w:val="16"/>
        </w:rPr>
        <w:t xml:space="preserve">Space launch is becoming a highly competitive market and the United States’ leadership position in the new landscape has been based to a great extent on its successful regulatory model. The framework first established by the Commercial Space Launch Act of 1984 has provided startups and investors with defined processes and licensing regimes that are workable for business while ensuring public safety. The generally effective and </w:t>
      </w:r>
      <w:proofErr w:type="gramStart"/>
      <w:r w:rsidRPr="004A2578">
        <w:rPr>
          <w:sz w:val="16"/>
        </w:rPr>
        <w:t>forward thinking</w:t>
      </w:r>
      <w:proofErr w:type="gramEnd"/>
      <w:r w:rsidRPr="004A2578">
        <w:rPr>
          <w:sz w:val="16"/>
        </w:rPr>
        <w:t xml:space="preserve"> work of Federal Aviation Administration’s Office of Commercial Space Transportation (AST), the Federal Communications Commission and more recently the Office of Space Commerce have actually attracted foreign founders and investors to set up shop in the United States. Space has been a rare case of American regulatory competitive advantage. Witness the success of Rocket Lab, Virgin Orbit and Firefly as U.S. entities. These firms might easily have taken their business elsewhere, but U.S. talent and the rule of law have made space launch America’s business to lose. </w:t>
      </w:r>
      <w:r w:rsidRPr="004A2578">
        <w:rPr>
          <w:rStyle w:val="StyleUnderline"/>
          <w:highlight w:val="cyan"/>
        </w:rPr>
        <w:t>China has</w:t>
      </w:r>
      <w:r w:rsidRPr="004A2578">
        <w:rPr>
          <w:rStyle w:val="StyleUnderline"/>
        </w:rPr>
        <w:t xml:space="preserve"> recently </w:t>
      </w:r>
      <w:r w:rsidRPr="004A2578">
        <w:rPr>
          <w:rStyle w:val="StyleUnderline"/>
          <w:highlight w:val="cyan"/>
        </w:rPr>
        <w:t>made it clear it intends to contend aggressively</w:t>
      </w:r>
      <w:r w:rsidRPr="004A2578">
        <w:rPr>
          <w:rStyle w:val="StyleUnderline"/>
        </w:rPr>
        <w:t xml:space="preserve"> over this important industry </w:t>
      </w:r>
      <w:r w:rsidRPr="004A2578">
        <w:rPr>
          <w:rStyle w:val="StyleUnderline"/>
          <w:highlight w:val="cyan"/>
        </w:rPr>
        <w:t>and</w:t>
      </w:r>
      <w:r w:rsidRPr="004A2578">
        <w:rPr>
          <w:rStyle w:val="StyleUnderline"/>
        </w:rPr>
        <w:t xml:space="preserve"> it is worth noting that extremely </w:t>
      </w:r>
      <w:r w:rsidRPr="004A2578">
        <w:rPr>
          <w:rStyle w:val="StyleUnderline"/>
          <w:highlight w:val="cyan"/>
        </w:rPr>
        <w:t>lax regulation</w:t>
      </w:r>
      <w:r w:rsidRPr="004A2578">
        <w:rPr>
          <w:rStyle w:val="StyleUnderline"/>
        </w:rPr>
        <w:t xml:space="preserve"> has often played a critical role that nation’s ability to </w:t>
      </w:r>
      <w:r w:rsidRPr="004A2578">
        <w:rPr>
          <w:rStyle w:val="StyleUnderline"/>
          <w:highlight w:val="cyan"/>
        </w:rPr>
        <w:t>undercut</w:t>
      </w:r>
      <w:r w:rsidRPr="004A2578">
        <w:rPr>
          <w:rStyle w:val="StyleUnderline"/>
        </w:rPr>
        <w:t xml:space="preserve"> other </w:t>
      </w:r>
      <w:r w:rsidRPr="004A2578">
        <w:rPr>
          <w:rStyle w:val="StyleUnderline"/>
          <w:highlight w:val="cyan"/>
        </w:rPr>
        <w:t>U.S. industries.</w:t>
      </w:r>
    </w:p>
    <w:p w14:paraId="44DDAA72" w14:textId="77777777" w:rsidR="00E76BF7" w:rsidRPr="004A2578" w:rsidRDefault="00E76BF7" w:rsidP="00E76BF7">
      <w:pPr>
        <w:rPr>
          <w:sz w:val="16"/>
        </w:rPr>
      </w:pPr>
      <w:r w:rsidRPr="004A2578">
        <w:rPr>
          <w:sz w:val="16"/>
        </w:rPr>
        <w:t xml:space="preserve">On April 20, </w:t>
      </w:r>
      <w:r w:rsidRPr="004A2578">
        <w:rPr>
          <w:rStyle w:val="StyleUnderline"/>
        </w:rPr>
        <w:t xml:space="preserve">China launched </w:t>
      </w:r>
      <w:r w:rsidRPr="004A2578">
        <w:rPr>
          <w:sz w:val="16"/>
        </w:rPr>
        <w:t xml:space="preserve">the 100th mission of its highly successful </w:t>
      </w:r>
      <w:r w:rsidRPr="00EB6539">
        <w:rPr>
          <w:rStyle w:val="StyleUnderline"/>
          <w:highlight w:val="cyan"/>
        </w:rPr>
        <w:t>Long March-3 rocket</w:t>
      </w:r>
      <w:r w:rsidRPr="004A2578">
        <w:rPr>
          <w:rStyle w:val="StyleUnderline"/>
        </w:rPr>
        <w:t xml:space="preserve"> series.</w:t>
      </w:r>
      <w:r w:rsidRPr="004A2578">
        <w:rPr>
          <w:sz w:val="16"/>
        </w:rPr>
        <w:t xml:space="preserve"> While the powerful 3B/G2 (CZ-3B) variant successfully lofted a navigation satellite, designated as Beidou-3I1Q, toward its geosynchronous orbit, it also </w:t>
      </w:r>
      <w:r w:rsidRPr="00EB6539">
        <w:rPr>
          <w:rStyle w:val="StyleUnderline"/>
          <w:highlight w:val="cyan"/>
        </w:rPr>
        <w:t>littered the</w:t>
      </w:r>
      <w:r w:rsidRPr="004A2578">
        <w:rPr>
          <w:rStyle w:val="StyleUnderline"/>
        </w:rPr>
        <w:t xml:space="preserve"> Chinese </w:t>
      </w:r>
      <w:r w:rsidRPr="00EB6539">
        <w:rPr>
          <w:rStyle w:val="StyleUnderline"/>
          <w:highlight w:val="cyan"/>
        </w:rPr>
        <w:t>landscape with</w:t>
      </w:r>
      <w:r w:rsidRPr="004A2578">
        <w:rPr>
          <w:sz w:val="16"/>
        </w:rPr>
        <w:t xml:space="preserve"> a collection of </w:t>
      </w:r>
      <w:r w:rsidRPr="004A2578">
        <w:rPr>
          <w:rStyle w:val="Emphasis"/>
        </w:rPr>
        <w:t xml:space="preserve">dangerous rocket boosters leaking </w:t>
      </w:r>
      <w:r w:rsidRPr="00EB6539">
        <w:rPr>
          <w:rStyle w:val="Emphasis"/>
          <w:highlight w:val="cyan"/>
        </w:rPr>
        <w:t>toxic fuel.</w:t>
      </w:r>
      <w:r w:rsidRPr="004A2578">
        <w:rPr>
          <w:rStyle w:val="Emphasis"/>
        </w:rPr>
        <w:t xml:space="preserve"> The </w:t>
      </w:r>
      <w:r w:rsidRPr="00EB6539">
        <w:rPr>
          <w:rStyle w:val="Emphasis"/>
          <w:highlight w:val="cyan"/>
        </w:rPr>
        <w:t>safety standards</w:t>
      </w:r>
      <w:r w:rsidRPr="004A2578">
        <w:rPr>
          <w:rStyle w:val="Emphasis"/>
        </w:rPr>
        <w:t xml:space="preserve"> used in Chinese space launch </w:t>
      </w:r>
      <w:r w:rsidRPr="00EB6539">
        <w:rPr>
          <w:rStyle w:val="Emphasis"/>
          <w:highlight w:val="cyan"/>
        </w:rPr>
        <w:t>would leave American regulators apoplectic</w:t>
      </w:r>
      <w:r w:rsidRPr="004A2578">
        <w:rPr>
          <w:rStyle w:val="Emphasis"/>
        </w:rPr>
        <w:t xml:space="preserve">. </w:t>
      </w:r>
      <w:r w:rsidRPr="004A2578">
        <w:rPr>
          <w:sz w:val="16"/>
        </w:rPr>
        <w:t xml:space="preserve">As is the case in many global industries, </w:t>
      </w:r>
      <w:r w:rsidRPr="00EB6539">
        <w:rPr>
          <w:rStyle w:val="Emphasis"/>
          <w:highlight w:val="cyan"/>
        </w:rPr>
        <w:t>this lax approach to environmental standards</w:t>
      </w:r>
      <w:r w:rsidRPr="004A2578">
        <w:rPr>
          <w:rStyle w:val="Emphasis"/>
        </w:rPr>
        <w:t xml:space="preserve"> and human safety </w:t>
      </w:r>
      <w:r w:rsidRPr="00EB6539">
        <w:rPr>
          <w:rStyle w:val="Emphasis"/>
          <w:highlight w:val="cyan"/>
        </w:rPr>
        <w:t>promises to provide China with a</w:t>
      </w:r>
      <w:r w:rsidRPr="004A2578">
        <w:rPr>
          <w:rStyle w:val="Emphasis"/>
        </w:rPr>
        <w:t xml:space="preserve"> significant </w:t>
      </w:r>
      <w:r w:rsidRPr="00EB6539">
        <w:rPr>
          <w:rStyle w:val="Emphasis"/>
          <w:highlight w:val="cyan"/>
        </w:rPr>
        <w:t>cost advantage</w:t>
      </w:r>
      <w:r w:rsidRPr="004A2578">
        <w:rPr>
          <w:sz w:val="16"/>
        </w:rPr>
        <w:t xml:space="preserve"> over more responsible and highly regulated American firms.</w:t>
      </w:r>
    </w:p>
    <w:p w14:paraId="06E0AEB6" w14:textId="77777777" w:rsidR="00E76BF7" w:rsidRPr="00EB6539" w:rsidRDefault="00E76BF7" w:rsidP="00E76BF7">
      <w:pPr>
        <w:rPr>
          <w:sz w:val="16"/>
        </w:rPr>
      </w:pPr>
      <w:r w:rsidRPr="00EB6539">
        <w:rPr>
          <w:rStyle w:val="StyleUnderline"/>
        </w:rPr>
        <w:t xml:space="preserve">This launch was conducted from the LC3 pad at </w:t>
      </w:r>
      <w:r w:rsidRPr="00EB6539">
        <w:rPr>
          <w:rStyle w:val="StyleUnderline"/>
          <w:highlight w:val="cyan"/>
        </w:rPr>
        <w:t>the</w:t>
      </w:r>
      <w:r w:rsidRPr="00EB6539">
        <w:rPr>
          <w:rStyle w:val="StyleUnderline"/>
        </w:rPr>
        <w:t xml:space="preserve"> Xichang Satellite </w:t>
      </w:r>
      <w:r w:rsidRPr="00EB6539">
        <w:rPr>
          <w:rStyle w:val="StyleUnderline"/>
          <w:highlight w:val="cyan"/>
        </w:rPr>
        <w:t>Launch Center</w:t>
      </w:r>
      <w:r w:rsidRPr="00EB6539">
        <w:rPr>
          <w:sz w:val="16"/>
        </w:rPr>
        <w:t xml:space="preserve"> in China’s southwestern Sichuan Province. While the site is remote, </w:t>
      </w:r>
      <w:r w:rsidRPr="00EB6539">
        <w:rPr>
          <w:rStyle w:val="StyleUnderline"/>
        </w:rPr>
        <w:t xml:space="preserve">it </w:t>
      </w:r>
      <w:r w:rsidRPr="00EB6539">
        <w:rPr>
          <w:rStyle w:val="StyleUnderline"/>
          <w:highlight w:val="cyan"/>
        </w:rPr>
        <w:t>is</w:t>
      </w:r>
      <w:r w:rsidRPr="00EB6539">
        <w:rPr>
          <w:rStyle w:val="StyleUnderline"/>
        </w:rPr>
        <w:t xml:space="preserve"> entirely </w:t>
      </w:r>
      <w:r w:rsidRPr="00EB6539">
        <w:rPr>
          <w:rStyle w:val="StyleUnderline"/>
          <w:highlight w:val="cyan"/>
        </w:rPr>
        <w:t>land locked and</w:t>
      </w:r>
      <w:r w:rsidRPr="00EB6539">
        <w:rPr>
          <w:rStyle w:val="StyleUnderline"/>
        </w:rPr>
        <w:t xml:space="preserve"> the Long March </w:t>
      </w:r>
      <w:r w:rsidRPr="00EB6539">
        <w:rPr>
          <w:rStyle w:val="StyleUnderline"/>
          <w:highlight w:val="cyan"/>
        </w:rPr>
        <w:t>overflew</w:t>
      </w:r>
      <w:r w:rsidRPr="00EB6539">
        <w:rPr>
          <w:rStyle w:val="StyleUnderline"/>
        </w:rPr>
        <w:t xml:space="preserve"> a large swath of </w:t>
      </w:r>
      <w:r w:rsidRPr="00EB6539">
        <w:rPr>
          <w:rStyle w:val="StyleUnderline"/>
          <w:highlight w:val="cyan"/>
        </w:rPr>
        <w:t>populated territory.</w:t>
      </w:r>
      <w:r w:rsidRPr="00EB6539">
        <w:rPr>
          <w:sz w:val="16"/>
        </w:rPr>
        <w:t xml:space="preserve"> As it did so, </w:t>
      </w:r>
      <w:r w:rsidRPr="00EB6539">
        <w:rPr>
          <w:rStyle w:val="StyleUnderline"/>
          <w:highlight w:val="cyan"/>
        </w:rPr>
        <w:t>the rocket’s</w:t>
      </w:r>
      <w:r w:rsidRPr="00EB6539">
        <w:rPr>
          <w:rStyle w:val="StyleUnderline"/>
        </w:rPr>
        <w:t xml:space="preserve"> four strap-on </w:t>
      </w:r>
      <w:r w:rsidRPr="00EB6539">
        <w:rPr>
          <w:rStyle w:val="StyleUnderline"/>
          <w:highlight w:val="cyan"/>
        </w:rPr>
        <w:t>boosters were jettisoned</w:t>
      </w:r>
      <w:r w:rsidRPr="00EB6539">
        <w:rPr>
          <w:rStyle w:val="StyleUnderline"/>
        </w:rPr>
        <w:t xml:space="preserve"> to fall somewhere across the mountainous landscape </w:t>
      </w:r>
      <w:r w:rsidRPr="00EB6539">
        <w:rPr>
          <w:sz w:val="16"/>
        </w:rPr>
        <w:t xml:space="preserve">of Sichuan and the core of the Long March 3B/G2 first stage followed somewhere to east. Unlike SpaceX’s elegantly controlled first stages, the Chinese boosters just fall where they may. </w:t>
      </w:r>
      <w:r w:rsidRPr="00EB6539">
        <w:rPr>
          <w:rStyle w:val="StyleUnderline"/>
          <w:highlight w:val="cyan"/>
        </w:rPr>
        <w:t>Photos</w:t>
      </w:r>
      <w:r w:rsidRPr="00EB6539">
        <w:rPr>
          <w:rStyle w:val="StyleUnderline"/>
        </w:rPr>
        <w:t xml:space="preserve"> on the Sina Weibo microblogging site </w:t>
      </w:r>
      <w:r w:rsidRPr="00EB6539">
        <w:rPr>
          <w:rStyle w:val="StyleUnderline"/>
          <w:highlight w:val="cyan"/>
        </w:rPr>
        <w:t>show</w:t>
      </w:r>
      <w:r w:rsidRPr="00EB6539">
        <w:rPr>
          <w:rStyle w:val="StyleUnderline"/>
        </w:rPr>
        <w:t xml:space="preserve"> </w:t>
      </w:r>
      <w:r w:rsidRPr="00EB6539">
        <w:rPr>
          <w:rStyle w:val="StyleUnderline"/>
          <w:highlight w:val="cyan"/>
        </w:rPr>
        <w:t>debris</w:t>
      </w:r>
      <w:r w:rsidRPr="00EB6539">
        <w:rPr>
          <w:rStyle w:val="StyleUnderline"/>
        </w:rPr>
        <w:t xml:space="preserve"> from the recent launch </w:t>
      </w:r>
      <w:r w:rsidRPr="00EB6539">
        <w:rPr>
          <w:rStyle w:val="StyleUnderline"/>
          <w:highlight w:val="cyan"/>
        </w:rPr>
        <w:t>lying</w:t>
      </w:r>
      <w:r w:rsidRPr="00EB6539">
        <w:rPr>
          <w:rStyle w:val="StyleUnderline"/>
        </w:rPr>
        <w:t xml:space="preserve"> alongside a farm as well as </w:t>
      </w:r>
      <w:r w:rsidRPr="00EB6539">
        <w:rPr>
          <w:rStyle w:val="StyleUnderline"/>
          <w:highlight w:val="cyan"/>
        </w:rPr>
        <w:t>in a river.</w:t>
      </w:r>
      <w:r w:rsidRPr="00EB6539">
        <w:rPr>
          <w:sz w:val="16"/>
        </w:rPr>
        <w:t xml:space="preserve"> The blog reports that the government had “the propaganda in place” and that villagers “were satisfied,” presumably with not having been simply crushed by any of the plummeting space junk.</w:t>
      </w:r>
    </w:p>
    <w:p w14:paraId="749B20AE" w14:textId="77777777" w:rsidR="00E76BF7" w:rsidRPr="00EB6539" w:rsidRDefault="00E76BF7" w:rsidP="00E76BF7">
      <w:pPr>
        <w:rPr>
          <w:rStyle w:val="StyleUnderline"/>
        </w:rPr>
      </w:pPr>
      <w:r w:rsidRPr="00EB6539">
        <w:rPr>
          <w:sz w:val="16"/>
        </w:rPr>
        <w:t xml:space="preserve">What these rural farms probably don’t know is that </w:t>
      </w:r>
      <w:r w:rsidRPr="00EB6539">
        <w:rPr>
          <w:rStyle w:val="StyleUnderline"/>
          <w:highlight w:val="cyan"/>
        </w:rPr>
        <w:t>the Long March 3B runs on</w:t>
      </w:r>
      <w:r w:rsidRPr="00EB6539">
        <w:rPr>
          <w:rStyle w:val="StyleUnderline"/>
        </w:rPr>
        <w:t xml:space="preserve"> a hypergolic mix of unsymmetrical dimethylhydrazine (UDMH) and nitrogen tetroxide (NTO). UDMH is a </w:t>
      </w:r>
      <w:r w:rsidRPr="00EB6539">
        <w:rPr>
          <w:rStyle w:val="StyleUnderline"/>
          <w:highlight w:val="cyan"/>
        </w:rPr>
        <w:t>toxic fuel and a known carcinogen that mixes</w:t>
      </w:r>
      <w:r w:rsidRPr="00EB6539">
        <w:rPr>
          <w:rStyle w:val="StyleUnderline"/>
        </w:rPr>
        <w:t xml:space="preserve"> well </w:t>
      </w:r>
      <w:r w:rsidRPr="00EB6539">
        <w:rPr>
          <w:rStyle w:val="StyleUnderline"/>
          <w:highlight w:val="cyan"/>
        </w:rPr>
        <w:t>in water. The</w:t>
      </w:r>
      <w:r w:rsidRPr="00EB6539">
        <w:rPr>
          <w:rStyle w:val="StyleUnderline"/>
        </w:rPr>
        <w:t xml:space="preserve"> rocket’s N204 </w:t>
      </w:r>
      <w:r w:rsidRPr="00EB6539">
        <w:rPr>
          <w:rStyle w:val="StyleUnderline"/>
          <w:highlight w:val="cyan"/>
        </w:rPr>
        <w:t>oxidizer</w:t>
      </w:r>
      <w:r w:rsidRPr="00EB6539">
        <w:rPr>
          <w:rStyle w:val="StyleUnderline"/>
        </w:rPr>
        <w:t xml:space="preserve"> is also extremely dangerous, </w:t>
      </w:r>
      <w:r w:rsidRPr="00EB6539">
        <w:rPr>
          <w:rStyle w:val="StyleUnderline"/>
          <w:highlight w:val="cyan"/>
        </w:rPr>
        <w:t>causing liver damage.</w:t>
      </w:r>
      <w:r w:rsidRPr="00EB6539">
        <w:rPr>
          <w:rStyle w:val="StyleUnderline"/>
        </w:rPr>
        <w:t xml:space="preserve"> </w:t>
      </w:r>
      <w:r w:rsidRPr="00EB6539">
        <w:rPr>
          <w:sz w:val="16"/>
        </w:rPr>
        <w:t xml:space="preserve">Three U.S. astronauts came very close to serious, injury after being briefly exposed to N204 during the splashdown phase of the 1975 Apollo-Soyuz space mission. Vance Brand lost consciousness and all three had to be hospitalized for two weeks. These boosters are not the sort of stuff that should be left around for curious kids to play Taikonaut on. </w:t>
      </w:r>
      <w:r w:rsidRPr="00EB6539">
        <w:rPr>
          <w:rStyle w:val="StyleUnderline"/>
        </w:rPr>
        <w:t xml:space="preserve">A frightening video from last year shows </w:t>
      </w:r>
      <w:r w:rsidRPr="00EB6539">
        <w:rPr>
          <w:rStyle w:val="StyleUnderline"/>
          <w:highlight w:val="cyan"/>
        </w:rPr>
        <w:t>a jettisoned</w:t>
      </w:r>
      <w:r w:rsidRPr="00EB6539">
        <w:rPr>
          <w:rStyle w:val="StyleUnderline"/>
        </w:rPr>
        <w:t xml:space="preserve"> Long March </w:t>
      </w:r>
      <w:r w:rsidRPr="00EB6539">
        <w:rPr>
          <w:rStyle w:val="StyleUnderline"/>
          <w:highlight w:val="cyan"/>
        </w:rPr>
        <w:t>booster crashing to earth</w:t>
      </w:r>
      <w:r w:rsidRPr="00EB6539">
        <w:rPr>
          <w:rStyle w:val="StyleUnderline"/>
        </w:rPr>
        <w:t xml:space="preserve"> just outside a town. </w:t>
      </w:r>
      <w:r w:rsidRPr="00EB6539">
        <w:rPr>
          <w:rStyle w:val="StyleUnderline"/>
          <w:highlight w:val="cyan"/>
        </w:rPr>
        <w:t xml:space="preserve">The resulting fireball and toxic mushroom cloud </w:t>
      </w:r>
      <w:proofErr w:type="gramStart"/>
      <w:r w:rsidRPr="00EB6539">
        <w:rPr>
          <w:rStyle w:val="StyleUnderline"/>
          <w:highlight w:val="cyan"/>
        </w:rPr>
        <w:t>removes</w:t>
      </w:r>
      <w:proofErr w:type="gramEnd"/>
      <w:r w:rsidRPr="00EB6539">
        <w:rPr>
          <w:rStyle w:val="StyleUnderline"/>
          <w:highlight w:val="cyan"/>
        </w:rPr>
        <w:t xml:space="preserve"> any doubt</w:t>
      </w:r>
      <w:r w:rsidRPr="00EB6539">
        <w:rPr>
          <w:rStyle w:val="StyleUnderline"/>
        </w:rPr>
        <w:t xml:space="preserve"> that these spent </w:t>
      </w:r>
      <w:r w:rsidRPr="00EB6539">
        <w:rPr>
          <w:rStyle w:val="StyleUnderline"/>
          <w:highlight w:val="cyan"/>
        </w:rPr>
        <w:t xml:space="preserve">boosters contain </w:t>
      </w:r>
      <w:r w:rsidRPr="00EB6539">
        <w:rPr>
          <w:rStyle w:val="StyleUnderline"/>
        </w:rPr>
        <w:t xml:space="preserve">significant quantities of </w:t>
      </w:r>
      <w:r w:rsidRPr="00EB6539">
        <w:rPr>
          <w:rStyle w:val="StyleUnderline"/>
          <w:highlight w:val="cyan"/>
        </w:rPr>
        <w:t>propellants.</w:t>
      </w:r>
    </w:p>
    <w:p w14:paraId="36D784E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w:altName w:val="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panose1 w:val="020B0604020202020204"/>
    <w:charset w:val="01"/>
    <w:family w:val="roman"/>
    <w:pitch w:val="variable"/>
  </w:font>
  <w:font w:name="Droid Sans Fallback">
    <w:altName w:val="MS Mincho"/>
    <w:panose1 w:val="020B0604020202020204"/>
    <w:charset w:val="00"/>
    <w:family w:val="auto"/>
    <w:pitch w:val="variable"/>
  </w:font>
  <w:font w:name="Segoe UI">
    <w:panose1 w:val="020B0604020202020204"/>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20B0604020202020204"/>
    <w:charset w:val="00"/>
    <w:family w:val="roman"/>
    <w:notTrueType/>
    <w:pitch w:val="default"/>
  </w:font>
  <w:font w:name="Garamond">
    <w:panose1 w:val="02020404030301010803"/>
    <w:charset w:val="00"/>
    <w:family w:val="roman"/>
    <w:pitch w:val="variable"/>
    <w:sig w:usb0="00000287" w:usb1="00000002" w:usb2="00000000" w:usb3="00000000" w:csb0="0000009F" w:csb1="00000000"/>
  </w:font>
  <w:font w:name="Arial Narrow">
    <w:altName w:val="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Bold">
    <w:altName w:val="Arial"/>
    <w:panose1 w:val="020B0604020202020204"/>
    <w:charset w:val="00"/>
    <w:family w:val="swiss"/>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Trebuchet MS">
    <w:altName w:val="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4E"/>
    <w:family w:val="auto"/>
    <w:pitch w:val="variable"/>
    <w:sig w:usb0="E00002FF" w:usb1="7AC7FFFF" w:usb2="00000012" w:usb3="00000000" w:csb0="0002000D" w:csb1="00000000"/>
  </w:font>
  <w:font w:name="Scala">
    <w:altName w:val="Calibri"/>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roman"/>
    <w:pitch w:val="variable"/>
    <w:sig w:usb0="E0002AFF" w:usb1="C0007841" w:usb2="00000009" w:usb3="00000000" w:csb0="000001FF" w:csb1="00000000"/>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Calibri"/>
    <w:panose1 w:val="020B0604020202020204"/>
    <w:charset w:val="00"/>
    <w:family w:val="roman"/>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altName w:val="Arial"/>
    <w:panose1 w:val="020B0604020202020204"/>
    <w:charset w:val="00"/>
    <w:family w:val="swiss"/>
    <w:notTrueType/>
    <w:pitch w:val="default"/>
    <w:sig w:usb0="00000003" w:usb1="00000000" w:usb2="00000000" w:usb3="00000000" w:csb0="00000001" w:csb1="00000000"/>
  </w:font>
  <w:font w:name="Times-Roman">
    <w:altName w:val="Times New Roman"/>
    <w:panose1 w:val="00000500000000020000"/>
    <w:charset w:val="00"/>
    <w:family w:val="roman"/>
    <w:notTrueType/>
    <w:pitch w:val="default"/>
    <w:sig w:usb0="00000003" w:usb1="00000000" w:usb2="00000000" w:usb3="00000000" w:csb0="00000001" w:csb1="00000000"/>
  </w:font>
  <w:font w:name="Cooper Black">
    <w:panose1 w:val="0208090404030B020404"/>
    <w:charset w:val="4D"/>
    <w:family w:val="roman"/>
    <w:pitch w:val="variable"/>
    <w:sig w:usb0="00000003" w:usb1="00000000" w:usb2="00000000" w:usb3="00000000" w:csb0="00000001" w:csb1="00000000"/>
  </w:font>
  <w:font w:name="Sabon LT Std">
    <w:altName w:val="Sabon LT Std"/>
    <w:panose1 w:val="020B0604020202020204"/>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New Baskerville">
    <w:altName w:val="Cambria"/>
    <w:panose1 w:val="020B0604020202020204"/>
    <w:charset w:val="4D"/>
    <w:family w:val="roman"/>
    <w:notTrueType/>
    <w:pitch w:val="default"/>
    <w:sig w:usb0="00000003" w:usb1="00000000" w:usb2="00000000" w:usb3="00000000" w:csb0="00000001" w:csb1="00000000"/>
  </w:font>
  <w:font w:name="Mokka">
    <w:altName w:val="Cambria"/>
    <w:panose1 w:val="020B0604020202020204"/>
    <w:charset w:val="4D"/>
    <w:family w:val="roman"/>
    <w:notTrueType/>
    <w:pitch w:val="default"/>
    <w:sig w:usb0="00000003" w:usb1="00000000" w:usb2="00000000" w:usb3="00000000" w:csb0="00000001" w:csb1="00000000"/>
  </w:font>
  <w:font w:name="Gill Sans">
    <w:altName w:val="Gill Sans"/>
    <w:panose1 w:val="020B0502020104020203"/>
    <w:charset w:val="B1"/>
    <w:family w:val="swiss"/>
    <w:pitch w:val="variable"/>
    <w:sig w:usb0="80000A67" w:usb1="00000000" w:usb2="00000000" w:usb3="00000000" w:csb0="000001F7" w:csb1="00000000"/>
  </w:font>
  <w:font w:name="Futura">
    <w:altName w:val="Futura"/>
    <w:panose1 w:val="020B0602020204020303"/>
    <w:charset w:val="00"/>
    <w:family w:val="swiss"/>
    <w:pitch w:val="variable"/>
    <w:sig w:usb0="A00002AF" w:usb1="5000214A"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Helvetica Neue">
    <w:altName w:val="Helvetica Neue"/>
    <w:panose1 w:val="02000503000000020004"/>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681051"/>
    <w:multiLevelType w:val="hybridMultilevel"/>
    <w:tmpl w:val="3C88AB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3"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E23023C"/>
    <w:multiLevelType w:val="hybridMultilevel"/>
    <w:tmpl w:val="EB9EA1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E50F86"/>
    <w:multiLevelType w:val="hybridMultilevel"/>
    <w:tmpl w:val="A33E078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ACD15CA"/>
    <w:multiLevelType w:val="hybridMultilevel"/>
    <w:tmpl w:val="6C4AB220"/>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D790B8B"/>
    <w:multiLevelType w:val="hybridMultilevel"/>
    <w:tmpl w:val="2D26521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B76477"/>
    <w:multiLevelType w:val="hybridMultilevel"/>
    <w:tmpl w:val="8D3CD628"/>
    <w:lvl w:ilvl="0" w:tplc="424A925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90E66A7"/>
    <w:multiLevelType w:val="hybridMultilevel"/>
    <w:tmpl w:val="2E5611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BFE7543"/>
    <w:multiLevelType w:val="hybridMultilevel"/>
    <w:tmpl w:val="7D9AF7EA"/>
    <w:lvl w:ilvl="0" w:tplc="0ED43B7C">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D9F6919"/>
    <w:multiLevelType w:val="hybridMultilevel"/>
    <w:tmpl w:val="B694BB2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684B4C85"/>
    <w:multiLevelType w:val="hybridMultilevel"/>
    <w:tmpl w:val="C8B2D918"/>
    <w:lvl w:ilvl="0" w:tplc="29004F7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E1F616E"/>
    <w:multiLevelType w:val="hybridMultilevel"/>
    <w:tmpl w:val="13A024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7"/>
  </w:num>
  <w:num w:numId="13">
    <w:abstractNumId w:val="11"/>
  </w:num>
  <w:num w:numId="14">
    <w:abstractNumId w:val="15"/>
  </w:num>
  <w:num w:numId="15">
    <w:abstractNumId w:val="24"/>
  </w:num>
  <w:num w:numId="16">
    <w:abstractNumId w:val="32"/>
  </w:num>
  <w:num w:numId="17">
    <w:abstractNumId w:val="21"/>
  </w:num>
  <w:num w:numId="18">
    <w:abstractNumId w:val="28"/>
  </w:num>
  <w:num w:numId="19">
    <w:abstractNumId w:val="18"/>
  </w:num>
  <w:num w:numId="20">
    <w:abstractNumId w:val="23"/>
  </w:num>
  <w:num w:numId="21">
    <w:abstractNumId w:val="16"/>
  </w:num>
  <w:num w:numId="22">
    <w:abstractNumId w:val="30"/>
  </w:num>
  <w:num w:numId="23">
    <w:abstractNumId w:val="26"/>
  </w:num>
  <w:num w:numId="24">
    <w:abstractNumId w:val="22"/>
  </w:num>
  <w:num w:numId="25">
    <w:abstractNumId w:val="29"/>
  </w:num>
  <w:num w:numId="26">
    <w:abstractNumId w:val="17"/>
  </w:num>
  <w:num w:numId="27">
    <w:abstractNumId w:val="13"/>
  </w:num>
  <w:num w:numId="28">
    <w:abstractNumId w:val="14"/>
  </w:num>
  <w:num w:numId="29">
    <w:abstractNumId w:val="33"/>
  </w:num>
  <w:num w:numId="30">
    <w:abstractNumId w:val="12"/>
  </w:num>
  <w:num w:numId="31">
    <w:abstractNumId w:val="19"/>
  </w:num>
  <w:num w:numId="32">
    <w:abstractNumId w:val="20"/>
  </w:num>
  <w:num w:numId="33">
    <w:abstractNumId w:val="25"/>
  </w:num>
  <w:num w:numId="3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76BF7"/>
    <w:rsid w:val="000029E3"/>
    <w:rsid w:val="000029E8"/>
    <w:rsid w:val="00004225"/>
    <w:rsid w:val="000066CA"/>
    <w:rsid w:val="00007264"/>
    <w:rsid w:val="000076A9"/>
    <w:rsid w:val="00014FAD"/>
    <w:rsid w:val="00015D2A"/>
    <w:rsid w:val="0002490B"/>
    <w:rsid w:val="00026465"/>
    <w:rsid w:val="00030204"/>
    <w:rsid w:val="000312A0"/>
    <w:rsid w:val="00032A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17AE7"/>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89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40D"/>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2C88"/>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08D8"/>
    <w:rsid w:val="00961C9D"/>
    <w:rsid w:val="00963065"/>
    <w:rsid w:val="0097151F"/>
    <w:rsid w:val="00973777"/>
    <w:rsid w:val="00976E78"/>
    <w:rsid w:val="009775C0"/>
    <w:rsid w:val="00981F23"/>
    <w:rsid w:val="00990634"/>
    <w:rsid w:val="00991733"/>
    <w:rsid w:val="00992078"/>
    <w:rsid w:val="00992BE3"/>
    <w:rsid w:val="009A1467"/>
    <w:rsid w:val="009A6464"/>
    <w:rsid w:val="009B3208"/>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56F11"/>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5264"/>
    <w:rsid w:val="00E353A2"/>
    <w:rsid w:val="00E36881"/>
    <w:rsid w:val="00E42E4C"/>
    <w:rsid w:val="00E47013"/>
    <w:rsid w:val="00E541F9"/>
    <w:rsid w:val="00E57B79"/>
    <w:rsid w:val="00E63419"/>
    <w:rsid w:val="00E64496"/>
    <w:rsid w:val="00E72115"/>
    <w:rsid w:val="00E76BF7"/>
    <w:rsid w:val="00E8322E"/>
    <w:rsid w:val="00E903E0"/>
    <w:rsid w:val="00EA1115"/>
    <w:rsid w:val="00EA39EB"/>
    <w:rsid w:val="00EA58CE"/>
    <w:rsid w:val="00EB33FF"/>
    <w:rsid w:val="00EB3D1A"/>
    <w:rsid w:val="00EC2759"/>
    <w:rsid w:val="00EC7106"/>
    <w:rsid w:val="00ED0120"/>
    <w:rsid w:val="00ED2B41"/>
    <w:rsid w:val="00ED3BBA"/>
    <w:rsid w:val="00ED4E12"/>
    <w:rsid w:val="00EE051B"/>
    <w:rsid w:val="00EE54B4"/>
    <w:rsid w:val="00EE754D"/>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F632C3B"/>
  <w14:defaultImageDpi w14:val="300"/>
  <w15:docId w15:val="{68508413-87E1-504D-80C2-A9D63A962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D2B41"/>
    <w:pPr>
      <w:spacing w:after="160" w:line="259" w:lineRule="auto"/>
    </w:pPr>
    <w:rPr>
      <w:rFonts w:ascii="Calibri" w:hAnsi="Calibri"/>
      <w:sz w:val="22"/>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uiPriority w:val="9"/>
    <w:qFormat/>
    <w:rsid w:val="00ED2B4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9"/>
    <w:unhideWhenUsed/>
    <w:qFormat/>
    <w:rsid w:val="00ED2B4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ED2B4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ED2B41"/>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nhideWhenUsed/>
    <w:qFormat/>
    <w:rsid w:val="00E76BF7"/>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E76BF7"/>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E76BF7"/>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E76BF7"/>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E76BF7"/>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ED2B4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D2B41"/>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uiPriority w:val="9"/>
    <w:rsid w:val="00ED2B41"/>
    <w:rPr>
      <w:rFonts w:ascii="Calibri" w:eastAsiaTheme="majorEastAsia" w:hAnsi="Calibri" w:cstheme="majorBidi"/>
      <w:b/>
      <w:bCs/>
      <w:sz w:val="52"/>
      <w:szCs w:val="32"/>
    </w:rPr>
  </w:style>
  <w:style w:type="character" w:customStyle="1" w:styleId="Heading2Char">
    <w:name w:val="Heading 2 Char"/>
    <w:aliases w:val="Hat Char,Heading 2 Char Char Char,Heading 21 Char1,Heading 2 Char Char Char Char Char Char,Heading 2 Char Char Char Char Char Char Char Char Char Char Char Char,Heading 2 Char1 Char1 Char,Super Script Char,BlockText Char,Char2 Char1"/>
    <w:basedOn w:val="DefaultParagraphFont"/>
    <w:link w:val="Heading2"/>
    <w:uiPriority w:val="9"/>
    <w:rsid w:val="00ED2B41"/>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ED2B41"/>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ED2B4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ED2B41"/>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ED2B41"/>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ED2B41"/>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ED2B41"/>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te Char1,No Spacing8 Char,No Spacing31 Char"/>
    <w:basedOn w:val="DefaultParagraphFont"/>
    <w:link w:val="NoSpacing"/>
    <w:uiPriority w:val="99"/>
    <w:unhideWhenUsed/>
    <w:rsid w:val="00ED2B41"/>
    <w:rPr>
      <w:color w:val="auto"/>
      <w:u w:val="none"/>
    </w:rPr>
  </w:style>
  <w:style w:type="paragraph" w:styleId="DocumentMap">
    <w:name w:val="Document Map"/>
    <w:basedOn w:val="Normal"/>
    <w:link w:val="DocumentMapChar"/>
    <w:uiPriority w:val="99"/>
    <w:unhideWhenUsed/>
    <w:rsid w:val="00ED2B4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ED2B41"/>
    <w:rPr>
      <w:rFonts w:ascii="Lucida Grande" w:hAnsi="Lucida Grande" w:cs="Lucida Grande"/>
    </w:rPr>
  </w:style>
  <w:style w:type="character" w:customStyle="1" w:styleId="Heading5Char">
    <w:name w:val="Heading 5 Char"/>
    <w:basedOn w:val="DefaultParagraphFont"/>
    <w:link w:val="Heading5"/>
    <w:rsid w:val="00E76BF7"/>
    <w:rPr>
      <w:rFonts w:asciiTheme="majorHAnsi" w:eastAsiaTheme="majorEastAsia" w:hAnsiTheme="majorHAnsi" w:cstheme="majorBidi"/>
      <w:color w:val="243F60" w:themeColor="accent1" w:themeShade="7F"/>
      <w:sz w:val="22"/>
    </w:rPr>
  </w:style>
  <w:style w:type="character" w:customStyle="1" w:styleId="Heading6Char">
    <w:name w:val="Heading 6 Char"/>
    <w:basedOn w:val="DefaultParagraphFont"/>
    <w:link w:val="Heading6"/>
    <w:rsid w:val="00E76BF7"/>
    <w:rPr>
      <w:rFonts w:ascii="Cambria" w:eastAsia="Times New Roman" w:hAnsi="Cambria"/>
      <w:b/>
      <w:bCs/>
      <w:i/>
      <w:iCs/>
      <w:sz w:val="20"/>
      <w:lang w:bidi="en-US"/>
    </w:rPr>
  </w:style>
  <w:style w:type="character" w:customStyle="1" w:styleId="Heading7Char">
    <w:name w:val="Heading 7 Char"/>
    <w:basedOn w:val="DefaultParagraphFont"/>
    <w:link w:val="Heading7"/>
    <w:rsid w:val="00E76BF7"/>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E76BF7"/>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E76BF7"/>
    <w:rPr>
      <w:rFonts w:ascii="Cambria" w:eastAsia="Times New Roman" w:hAnsi="Cambria"/>
      <w:i/>
      <w:iCs/>
      <w:sz w:val="18"/>
      <w:szCs w:val="18"/>
      <w:lang w:bidi="en-US"/>
    </w:rPr>
  </w:style>
  <w:style w:type="paragraph" w:styleId="ListParagraph">
    <w:name w:val="List Paragraph"/>
    <w:aliases w:val="6 font"/>
    <w:basedOn w:val="Normal"/>
    <w:uiPriority w:val="99"/>
    <w:qFormat/>
    <w:rsid w:val="00E76BF7"/>
    <w:pPr>
      <w:ind w:left="720"/>
      <w:contextualSpacing/>
    </w:pPr>
  </w:style>
  <w:style w:type="paragraph" w:customStyle="1" w:styleId="Emphasis1">
    <w:name w:val="Emphasis1"/>
    <w:basedOn w:val="Normal"/>
    <w:link w:val="Emphasis"/>
    <w:autoRedefine/>
    <w:uiPriority w:val="20"/>
    <w:qFormat/>
    <w:rsid w:val="00E76BF7"/>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E76BF7"/>
    <w:rPr>
      <w:color w:val="605E5C"/>
      <w:shd w:val="clear" w:color="auto" w:fill="E1DFDD"/>
    </w:rPr>
  </w:style>
  <w:style w:type="paragraph" w:styleId="BalloonText">
    <w:name w:val="Balloon Text"/>
    <w:basedOn w:val="Normal"/>
    <w:link w:val="BalloonTextChar"/>
    <w:uiPriority w:val="99"/>
    <w:unhideWhenUsed/>
    <w:qFormat/>
    <w:rsid w:val="00E76BF7"/>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qFormat/>
    <w:rsid w:val="00E76BF7"/>
    <w:rPr>
      <w:rFonts w:ascii="Times New Roman" w:hAnsi="Times New Roman" w:cs="Times New Roman"/>
      <w:sz w:val="18"/>
      <w:szCs w:val="18"/>
    </w:rPr>
  </w:style>
  <w:style w:type="paragraph" w:customStyle="1" w:styleId="textbold">
    <w:name w:val="text bold"/>
    <w:basedOn w:val="Normal"/>
    <w:autoRedefine/>
    <w:uiPriority w:val="20"/>
    <w:qFormat/>
    <w:rsid w:val="00E76BF7"/>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E76BF7"/>
    <w:rPr>
      <w:sz w:val="22"/>
      <w:u w:val="single"/>
    </w:rPr>
  </w:style>
  <w:style w:type="paragraph" w:customStyle="1" w:styleId="Analytic">
    <w:name w:val="Analytic"/>
    <w:basedOn w:val="Heading4"/>
    <w:link w:val="AnalyticChar"/>
    <w:uiPriority w:val="4"/>
    <w:qFormat/>
    <w:rsid w:val="00E76BF7"/>
    <w:pPr>
      <w:outlineLvl w:val="9"/>
    </w:pPr>
  </w:style>
  <w:style w:type="character" w:customStyle="1" w:styleId="AnalyticChar">
    <w:name w:val="Analytic Char"/>
    <w:basedOn w:val="DefaultParagraphFont"/>
    <w:link w:val="Analytic"/>
    <w:uiPriority w:val="4"/>
    <w:rsid w:val="00E76BF7"/>
    <w:rPr>
      <w:rFonts w:ascii="Calibri" w:eastAsiaTheme="majorEastAsia" w:hAnsi="Calibri" w:cstheme="majorBidi"/>
      <w:b/>
      <w:bCs/>
      <w:sz w:val="26"/>
      <w:szCs w:val="26"/>
    </w:rPr>
  </w:style>
  <w:style w:type="character" w:customStyle="1" w:styleId="TitleChar">
    <w:name w:val="Title Char"/>
    <w:aliases w:val="UNDERLINE Char,Bold Underlined Char,Cites and Cards Char,title Char,Block Heading Char,Read This Char"/>
    <w:basedOn w:val="DefaultParagraphFont"/>
    <w:link w:val="Title"/>
    <w:uiPriority w:val="6"/>
    <w:qFormat/>
    <w:rsid w:val="00E76BF7"/>
    <w:rPr>
      <w:sz w:val="20"/>
      <w:u w:val="single"/>
    </w:rPr>
  </w:style>
  <w:style w:type="paragraph" w:styleId="Title">
    <w:name w:val="Title"/>
    <w:aliases w:val="UNDERLINE,Bold Underlined,Cites and Cards,title,Block Heading,Read This"/>
    <w:basedOn w:val="Normal"/>
    <w:next w:val="Normal"/>
    <w:link w:val="TitleChar"/>
    <w:uiPriority w:val="6"/>
    <w:qFormat/>
    <w:rsid w:val="00E76BF7"/>
    <w:pPr>
      <w:spacing w:after="0"/>
      <w:outlineLvl w:val="0"/>
    </w:pPr>
    <w:rPr>
      <w:rFonts w:asciiTheme="minorHAnsi" w:hAnsiTheme="minorHAnsi"/>
      <w:sz w:val="20"/>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E76BF7"/>
    <w:rPr>
      <w:rFonts w:asciiTheme="majorHAnsi" w:eastAsiaTheme="majorEastAsia" w:hAnsiTheme="majorHAnsi" w:cstheme="majorBidi"/>
      <w:spacing w:val="-10"/>
      <w:kern w:val="28"/>
      <w:sz w:val="56"/>
      <w:szCs w:val="56"/>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
    <w:basedOn w:val="Heading1"/>
    <w:link w:val="Hyperlink"/>
    <w:autoRedefine/>
    <w:uiPriority w:val="99"/>
    <w:qFormat/>
    <w:rsid w:val="00E76BF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card">
    <w:name w:val="card"/>
    <w:aliases w:val="Medium Grid 21,nonunderlined"/>
    <w:basedOn w:val="Normal"/>
    <w:next w:val="Normal"/>
    <w:link w:val="cardChar"/>
    <w:autoRedefine/>
    <w:qFormat/>
    <w:rsid w:val="00E76BF7"/>
    <w:pPr>
      <w:spacing w:after="0" w:line="240" w:lineRule="auto"/>
      <w:ind w:left="288" w:right="288"/>
    </w:pPr>
    <w:rPr>
      <w:rFonts w:ascii="Times New Roman" w:hAnsi="Times New Roman"/>
      <w:sz w:val="16"/>
    </w:rPr>
  </w:style>
  <w:style w:type="character" w:customStyle="1" w:styleId="Heading4Char1">
    <w:name w:val="Heading 4 Char1"/>
    <w:aliases w:val="Tag Char1,Normal Tag Char1,small text Char1,Big card Char1,body Char1,heading 2 Char1,no read Char1,No Spacing11111 Char1,Underlined Char2"/>
    <w:rsid w:val="00E76BF7"/>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E76BF7"/>
    <w:rPr>
      <w:rFonts w:ascii="Calibri" w:hAnsi="Calibri"/>
      <w:b/>
      <w:sz w:val="26"/>
    </w:rPr>
  </w:style>
  <w:style w:type="character" w:customStyle="1" w:styleId="Heading4Char3">
    <w:name w:val="Heading 4 Char3"/>
    <w:aliases w:val="Tag Char3,heading 2 Char3,Heading 2 Char2 Char Char1,Heading 2 Char1 Char Char Char1,ta Char"/>
    <w:rsid w:val="00E76BF7"/>
    <w:rPr>
      <w:rFonts w:ascii="Calibri" w:hAnsi="Calibri"/>
      <w:b/>
      <w:sz w:val="26"/>
    </w:rPr>
  </w:style>
  <w:style w:type="character" w:customStyle="1" w:styleId="UnderlineBold">
    <w:name w:val="Underline + Bold"/>
    <w:uiPriority w:val="1"/>
    <w:qFormat/>
    <w:rsid w:val="00E76BF7"/>
    <w:rPr>
      <w:rFonts w:ascii="Georgia" w:hAnsi="Georgia"/>
      <w:b w:val="0"/>
      <w:bCs w:val="0"/>
      <w:sz w:val="22"/>
      <w:u w:val="single"/>
    </w:rPr>
  </w:style>
  <w:style w:type="paragraph" w:customStyle="1" w:styleId="underlined">
    <w:name w:val="underlined"/>
    <w:next w:val="Normal"/>
    <w:link w:val="underlinedChar"/>
    <w:autoRedefine/>
    <w:qFormat/>
    <w:rsid w:val="00E76BF7"/>
    <w:pPr>
      <w:contextualSpacing/>
    </w:pPr>
    <w:rPr>
      <w:rFonts w:ascii="Times New Roman" w:eastAsia="Malgun Gothic" w:hAnsi="Times New Roman" w:cs="Times New Roman"/>
      <w:u w:val="single"/>
    </w:rPr>
  </w:style>
  <w:style w:type="character" w:customStyle="1" w:styleId="underlinedChar">
    <w:name w:val="underlined Char"/>
    <w:link w:val="underlined"/>
    <w:rsid w:val="00E76BF7"/>
    <w:rPr>
      <w:rFonts w:ascii="Times New Roman" w:eastAsia="Malgun Gothic" w:hAnsi="Times New Roman" w:cs="Times New Roman"/>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E76BF7"/>
    <w:pPr>
      <w:spacing w:before="100" w:beforeAutospacing="1" w:after="100" w:afterAutospacing="1" w:line="240" w:lineRule="auto"/>
    </w:pPr>
    <w:rPr>
      <w:rFonts w:ascii="Times" w:eastAsia="MS Mincho" w:hAnsi="Times"/>
      <w:sz w:val="20"/>
      <w:szCs w:val="20"/>
    </w:rPr>
  </w:style>
  <w:style w:type="paragraph" w:customStyle="1" w:styleId="Style4">
    <w:name w:val="Style4"/>
    <w:basedOn w:val="Normal"/>
    <w:link w:val="Style4Char"/>
    <w:qFormat/>
    <w:rsid w:val="00E76BF7"/>
    <w:pPr>
      <w:spacing w:after="0" w:line="240" w:lineRule="auto"/>
    </w:pPr>
    <w:rPr>
      <w:rFonts w:ascii="Times New Roman" w:eastAsia="Calibri" w:hAnsi="Times New Roman"/>
      <w:sz w:val="24"/>
      <w:u w:val="single"/>
      <w:lang w:val="x-none"/>
    </w:rPr>
  </w:style>
  <w:style w:type="character" w:customStyle="1" w:styleId="Style4Char">
    <w:name w:val="Style4 Char"/>
    <w:link w:val="Style4"/>
    <w:qFormat/>
    <w:rsid w:val="00E76BF7"/>
    <w:rPr>
      <w:rFonts w:ascii="Times New Roman" w:eastAsia="Calibri" w:hAnsi="Times New Roman"/>
      <w:u w:val="single"/>
      <w:lang w:val="x-none"/>
    </w:rPr>
  </w:style>
  <w:style w:type="paragraph" w:customStyle="1" w:styleId="Analytics">
    <w:name w:val="Analytics"/>
    <w:basedOn w:val="Heading4"/>
    <w:link w:val="AnalyticsChar"/>
    <w:qFormat/>
    <w:rsid w:val="00E76BF7"/>
    <w:rPr>
      <w:bCs w:val="0"/>
      <w:szCs w:val="22"/>
    </w:rPr>
  </w:style>
  <w:style w:type="character" w:customStyle="1" w:styleId="AnalyticsChar">
    <w:name w:val="Analytics Char"/>
    <w:basedOn w:val="DefaultParagraphFont"/>
    <w:link w:val="Analytics"/>
    <w:rsid w:val="00E76BF7"/>
    <w:rPr>
      <w:rFonts w:ascii="Calibri" w:eastAsiaTheme="majorEastAsia" w:hAnsi="Calibri" w:cstheme="majorBidi"/>
      <w:b/>
      <w:sz w:val="26"/>
      <w:szCs w:val="22"/>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qFormat/>
    <w:rsid w:val="00E76BF7"/>
    <w:rPr>
      <w:rFonts w:cs="Arial"/>
      <w:b/>
      <w:bCs/>
      <w:iCs/>
      <w:szCs w:val="28"/>
      <w:lang w:val="en-US" w:eastAsia="en-US" w:bidi="ar-SA"/>
    </w:rPr>
  </w:style>
  <w:style w:type="numbering" w:customStyle="1" w:styleId="NoList1">
    <w:name w:val="No List1"/>
    <w:next w:val="NoList"/>
    <w:semiHidden/>
    <w:unhideWhenUsed/>
    <w:rsid w:val="00E76BF7"/>
  </w:style>
  <w:style w:type="character" w:customStyle="1" w:styleId="underline">
    <w:name w:val="underline"/>
    <w:basedOn w:val="DefaultParagraphFont"/>
    <w:qFormat/>
    <w:locked/>
    <w:rsid w:val="00E76BF7"/>
    <w:rPr>
      <w:rFonts w:ascii="Times New Roman" w:hAnsi="Times New Roman" w:cs="Times New Roman" w:hint="default"/>
      <w:u w:val="single"/>
    </w:rPr>
  </w:style>
  <w:style w:type="character" w:customStyle="1" w:styleId="Style11ptUnderline">
    <w:name w:val="Style 11 pt Underline"/>
    <w:basedOn w:val="DefaultParagraphFont"/>
    <w:qFormat/>
    <w:rsid w:val="00E76BF7"/>
    <w:rPr>
      <w:sz w:val="20"/>
      <w:u w:val="single"/>
    </w:rPr>
  </w:style>
  <w:style w:type="character" w:customStyle="1" w:styleId="Style11pt">
    <w:name w:val="Style 11 pt"/>
    <w:basedOn w:val="DefaultParagraphFont"/>
    <w:qFormat/>
    <w:rsid w:val="00E76BF7"/>
    <w:rPr>
      <w:sz w:val="20"/>
    </w:rPr>
  </w:style>
  <w:style w:type="character" w:customStyle="1" w:styleId="Style1Char1">
    <w:name w:val="Style1 Char1"/>
    <w:basedOn w:val="DefaultParagraphFont"/>
    <w:qFormat/>
    <w:rsid w:val="00E76BF7"/>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E76BF7"/>
    <w:rPr>
      <w:sz w:val="18"/>
      <w:szCs w:val="18"/>
    </w:rPr>
  </w:style>
  <w:style w:type="paragraph" w:styleId="CommentText">
    <w:name w:val="annotation text"/>
    <w:basedOn w:val="Normal"/>
    <w:link w:val="CommentTextChar"/>
    <w:uiPriority w:val="99"/>
    <w:unhideWhenUsed/>
    <w:rsid w:val="00E76BF7"/>
    <w:pPr>
      <w:spacing w:line="240" w:lineRule="auto"/>
    </w:pPr>
    <w:rPr>
      <w:rFonts w:ascii="Times New Roman" w:hAnsi="Times New Roman"/>
      <w:sz w:val="24"/>
    </w:rPr>
  </w:style>
  <w:style w:type="character" w:customStyle="1" w:styleId="CommentTextChar">
    <w:name w:val="Comment Text Char"/>
    <w:basedOn w:val="DefaultParagraphFont"/>
    <w:link w:val="CommentText"/>
    <w:uiPriority w:val="99"/>
    <w:rsid w:val="00E76BF7"/>
    <w:rPr>
      <w:rFonts w:ascii="Times New Roman" w:hAnsi="Times New Roman"/>
    </w:rPr>
  </w:style>
  <w:style w:type="paragraph" w:styleId="CommentSubject">
    <w:name w:val="annotation subject"/>
    <w:basedOn w:val="CommentText"/>
    <w:next w:val="CommentText"/>
    <w:link w:val="CommentSubjectChar"/>
    <w:unhideWhenUsed/>
    <w:rsid w:val="00E76BF7"/>
    <w:rPr>
      <w:b/>
      <w:bCs/>
      <w:sz w:val="20"/>
      <w:szCs w:val="20"/>
    </w:rPr>
  </w:style>
  <w:style w:type="character" w:customStyle="1" w:styleId="CommentSubjectChar">
    <w:name w:val="Comment Subject Char"/>
    <w:basedOn w:val="CommentTextChar"/>
    <w:link w:val="CommentSubject"/>
    <w:rsid w:val="00E76BF7"/>
    <w:rPr>
      <w:rFonts w:ascii="Times New Roman" w:hAnsi="Times New Roman"/>
      <w:b/>
      <w:bCs/>
      <w:sz w:val="20"/>
      <w:szCs w:val="20"/>
    </w:rPr>
  </w:style>
  <w:style w:type="character" w:customStyle="1" w:styleId="cardChar">
    <w:name w:val="card Char"/>
    <w:aliases w:val="Bold Cite Char Char,Speed Cite Char"/>
    <w:link w:val="card"/>
    <w:qFormat/>
    <w:rsid w:val="00E76BF7"/>
    <w:rPr>
      <w:rFonts w:ascii="Times New Roman" w:hAnsi="Times New Roman"/>
      <w:sz w:val="16"/>
    </w:rPr>
  </w:style>
  <w:style w:type="character" w:customStyle="1" w:styleId="StyleDate">
    <w:name w:val="Style Date"/>
    <w:aliases w:val="Author"/>
    <w:qFormat/>
    <w:rsid w:val="00E76BF7"/>
    <w:rPr>
      <w:rFonts w:ascii="Georgia" w:hAnsi="Georgia"/>
      <w:b/>
      <w:sz w:val="24"/>
      <w:u w:val="single"/>
    </w:rPr>
  </w:style>
  <w:style w:type="character" w:styleId="Strong">
    <w:name w:val="Strong"/>
    <w:aliases w:val="8 pt font,Cut,Small 1,Citation Char Char1 Char Char Char Char Char"/>
    <w:basedOn w:val="DefaultParagraphFont"/>
    <w:uiPriority w:val="22"/>
    <w:qFormat/>
    <w:rsid w:val="00E76BF7"/>
    <w:rPr>
      <w:b/>
      <w:bCs/>
    </w:rPr>
  </w:style>
  <w:style w:type="character" w:customStyle="1" w:styleId="apple-converted-space">
    <w:name w:val="apple-converted-space"/>
    <w:basedOn w:val="DefaultParagraphFont"/>
    <w:qFormat/>
    <w:rsid w:val="00E76BF7"/>
  </w:style>
  <w:style w:type="character" w:customStyle="1" w:styleId="st">
    <w:name w:val="st"/>
    <w:rsid w:val="00E76BF7"/>
  </w:style>
  <w:style w:type="character" w:customStyle="1" w:styleId="CharChar11">
    <w:name w:val="Char Char11"/>
    <w:rsid w:val="00E76BF7"/>
    <w:rPr>
      <w:rFonts w:cs="Arial"/>
      <w:bCs/>
      <w:szCs w:val="26"/>
      <w:u w:val="single"/>
      <w:lang w:val="en-US" w:eastAsia="en-US" w:bidi="ar-SA"/>
    </w:rPr>
  </w:style>
  <w:style w:type="character" w:styleId="IntenseEmphasis">
    <w:name w:val="Intense Emphasis"/>
    <w:aliases w:val="cites Char Ch,cites Char Char,Intense Emphasis11111,Underline Cha,Intense Emphasis5,Intense Emphasis6,9.5 pt,Intense Emphasi,Box Out,Sty,Style Underli"/>
    <w:basedOn w:val="DefaultParagraphFont"/>
    <w:uiPriority w:val="5"/>
    <w:qFormat/>
    <w:rsid w:val="00E76BF7"/>
    <w:rPr>
      <w:b/>
      <w:sz w:val="22"/>
      <w:u w:val="single"/>
    </w:rPr>
  </w:style>
  <w:style w:type="character" w:customStyle="1" w:styleId="DebateHighlighted">
    <w:name w:val="Debate Highlighted"/>
    <w:basedOn w:val="DefaultParagraphFont"/>
    <w:qFormat/>
    <w:rsid w:val="00E76BF7"/>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
    <w:qFormat/>
    <w:rsid w:val="00E76BF7"/>
    <w:rPr>
      <w:rFonts w:ascii="Times New Roman" w:eastAsia="MS Mincho" w:hAnsi="Times New Roman" w:cs="Times New Roman"/>
      <w:sz w:val="16"/>
    </w:rPr>
  </w:style>
  <w:style w:type="character" w:customStyle="1" w:styleId="UnderlineChar">
    <w:name w:val="Underline Char"/>
    <w:aliases w:val="Heading 3 Char Char1 Char,Underlined Text Char,Underline Char Char Char,Cards + Font: 12 pt Char Char,Minimized Char,Heading 3 Char Char Char Char Char"/>
    <w:basedOn w:val="DefaultParagraphFont"/>
    <w:qFormat/>
    <w:rsid w:val="00E76BF7"/>
    <w:rPr>
      <w:szCs w:val="24"/>
      <w:u w:val="single"/>
      <w:lang w:val="en-US" w:eastAsia="en-US" w:bidi="ar-SA"/>
    </w:rPr>
  </w:style>
  <w:style w:type="character" w:customStyle="1" w:styleId="Highlightedunderline">
    <w:name w:val="Highlighted underline"/>
    <w:qFormat/>
    <w:rsid w:val="00E76BF7"/>
    <w:rPr>
      <w:rFonts w:ascii="Times New Roman" w:hAnsi="Times New Roman"/>
      <w:sz w:val="20"/>
      <w:shd w:val="clear" w:color="auto" w:fill="C0C0C0"/>
    </w:rPr>
  </w:style>
  <w:style w:type="paragraph" w:customStyle="1" w:styleId="CITE">
    <w:name w:val="CITE"/>
    <w:basedOn w:val="Normal"/>
    <w:next w:val="Normal"/>
    <w:link w:val="CITEChar"/>
    <w:qFormat/>
    <w:rsid w:val="00E76BF7"/>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E76BF7"/>
    <w:rPr>
      <w:rFonts w:ascii="Liberation Sans" w:hAnsi="Liberation Sans" w:cs="Georgia"/>
      <w:sz w:val="20"/>
      <w:szCs w:val="20"/>
      <w:u w:val="single"/>
    </w:rPr>
  </w:style>
  <w:style w:type="paragraph" w:customStyle="1" w:styleId="cardtext">
    <w:name w:val="card text"/>
    <w:basedOn w:val="Normal"/>
    <w:link w:val="cardtextChar"/>
    <w:qFormat/>
    <w:rsid w:val="00E76BF7"/>
    <w:pPr>
      <w:widowControl w:val="0"/>
      <w:ind w:left="288" w:right="288"/>
    </w:pPr>
    <w:rPr>
      <w:rFonts w:ascii="Georgia" w:eastAsia="Calibri" w:hAnsi="Georgia"/>
      <w:sz w:val="24"/>
    </w:rPr>
  </w:style>
  <w:style w:type="character" w:customStyle="1" w:styleId="cardtextChar">
    <w:name w:val="card text Char"/>
    <w:basedOn w:val="DefaultParagraphFont"/>
    <w:link w:val="cardtext"/>
    <w:rsid w:val="00E76BF7"/>
    <w:rPr>
      <w:rFonts w:ascii="Georgia" w:eastAsia="Calibri" w:hAnsi="Georgia"/>
    </w:rPr>
  </w:style>
  <w:style w:type="character" w:customStyle="1" w:styleId="UnderlineBold0">
    <w:name w:val="Underline Bold"/>
    <w:basedOn w:val="DefaultParagraphFont"/>
    <w:uiPriority w:val="6"/>
    <w:qFormat/>
    <w:rsid w:val="00E76BF7"/>
    <w:rPr>
      <w:b/>
      <w:sz w:val="20"/>
      <w:u w:val="single"/>
    </w:rPr>
  </w:style>
  <w:style w:type="paragraph" w:styleId="BodyText">
    <w:name w:val="Body Text"/>
    <w:basedOn w:val="Normal"/>
    <w:link w:val="BodyTextChar"/>
    <w:uiPriority w:val="99"/>
    <w:unhideWhenUsed/>
    <w:qFormat/>
    <w:rsid w:val="00E76BF7"/>
    <w:pPr>
      <w:spacing w:after="120"/>
    </w:pPr>
  </w:style>
  <w:style w:type="character" w:customStyle="1" w:styleId="BodyTextChar">
    <w:name w:val="Body Text Char"/>
    <w:basedOn w:val="DefaultParagraphFont"/>
    <w:link w:val="BodyText"/>
    <w:uiPriority w:val="99"/>
    <w:qFormat/>
    <w:rsid w:val="00E76BF7"/>
    <w:rPr>
      <w:rFonts w:ascii="Calibri" w:hAnsi="Calibri"/>
      <w:sz w:val="22"/>
    </w:rPr>
  </w:style>
  <w:style w:type="paragraph" w:customStyle="1" w:styleId="UnderlinePara">
    <w:name w:val="Underline Para"/>
    <w:basedOn w:val="Normal"/>
    <w:uiPriority w:val="6"/>
    <w:qFormat/>
    <w:rsid w:val="00E76BF7"/>
    <w:pPr>
      <w:widowControl w:val="0"/>
      <w:suppressAutoHyphens/>
      <w:spacing w:after="200" w:line="240" w:lineRule="auto"/>
      <w:contextualSpacing/>
    </w:pPr>
    <w:rPr>
      <w:rFonts w:asciiTheme="minorHAnsi" w:hAnsiTheme="minorHAnsi"/>
      <w:u w:val="single"/>
    </w:rPr>
  </w:style>
  <w:style w:type="character" w:customStyle="1" w:styleId="titlechar0">
    <w:name w:val="titlechar"/>
    <w:basedOn w:val="DefaultParagraphFont"/>
    <w:rsid w:val="00E76BF7"/>
  </w:style>
  <w:style w:type="paragraph" w:customStyle="1" w:styleId="tiny">
    <w:name w:val="tiny"/>
    <w:next w:val="Normal"/>
    <w:link w:val="tinyChar"/>
    <w:autoRedefine/>
    <w:qFormat/>
    <w:rsid w:val="00E76BF7"/>
    <w:pPr>
      <w:contextualSpacing/>
    </w:pPr>
    <w:rPr>
      <w:rFonts w:ascii="Times New Roman" w:eastAsia="Malgun Gothic" w:hAnsi="Times New Roman" w:cs="Times New Roman"/>
      <w:sz w:val="12"/>
    </w:rPr>
  </w:style>
  <w:style w:type="character" w:customStyle="1" w:styleId="tinyChar">
    <w:name w:val="tiny Char"/>
    <w:link w:val="tiny"/>
    <w:rsid w:val="00E76BF7"/>
    <w:rPr>
      <w:rFonts w:ascii="Times New Roman" w:eastAsia="Malgun Gothic" w:hAnsi="Times New Roman" w:cs="Times New Roman"/>
      <w:sz w:val="12"/>
    </w:rPr>
  </w:style>
  <w:style w:type="character" w:customStyle="1" w:styleId="DocumentMapChar1">
    <w:name w:val="Document Map Char1"/>
    <w:basedOn w:val="DefaultParagraphFont"/>
    <w:uiPriority w:val="99"/>
    <w:rsid w:val="00E76BF7"/>
    <w:rPr>
      <w:rFonts w:ascii="Segoe UI" w:hAnsi="Segoe UI" w:cs="Segoe UI"/>
      <w:sz w:val="16"/>
      <w:szCs w:val="16"/>
    </w:rPr>
  </w:style>
  <w:style w:type="character" w:customStyle="1" w:styleId="CommentSubjectChar1">
    <w:name w:val="Comment Subject Char1"/>
    <w:basedOn w:val="CommentTextChar"/>
    <w:uiPriority w:val="99"/>
    <w:semiHidden/>
    <w:rsid w:val="00E76BF7"/>
    <w:rPr>
      <w:rFonts w:ascii="Times New Roman" w:eastAsiaTheme="minorHAnsi" w:hAnsi="Times New Roman"/>
      <w:b/>
      <w:bCs/>
      <w:sz w:val="24"/>
      <w:szCs w:val="22"/>
    </w:rPr>
  </w:style>
  <w:style w:type="character" w:customStyle="1" w:styleId="BalloonTextChar1">
    <w:name w:val="Balloon Text Char1"/>
    <w:basedOn w:val="DefaultParagraphFont"/>
    <w:uiPriority w:val="99"/>
    <w:rsid w:val="00E76BF7"/>
    <w:rPr>
      <w:rFonts w:ascii="Lucida Grande" w:eastAsiaTheme="minorHAnsi" w:hAnsi="Lucida Grande" w:cs="Lucida Grande"/>
      <w:sz w:val="18"/>
      <w:szCs w:val="18"/>
    </w:rPr>
  </w:style>
  <w:style w:type="character" w:customStyle="1" w:styleId="Style1Char">
    <w:name w:val="Style1 Char"/>
    <w:basedOn w:val="DefaultParagraphFont"/>
    <w:qFormat/>
    <w:rsid w:val="00E76BF7"/>
    <w:rPr>
      <w:rFonts w:eastAsia="SimSun"/>
      <w:sz w:val="20"/>
      <w:szCs w:val="24"/>
      <w:u w:val="single"/>
      <w:lang w:val="en-US" w:eastAsia="zh-CN" w:bidi="ar-SA"/>
    </w:rPr>
  </w:style>
  <w:style w:type="paragraph" w:customStyle="1" w:styleId="Tag2">
    <w:name w:val="Tag2"/>
    <w:basedOn w:val="Normal"/>
    <w:autoRedefine/>
    <w:qFormat/>
    <w:rsid w:val="00E76BF7"/>
    <w:rPr>
      <w:rFonts w:eastAsia="Calibri" w:cs="Arial"/>
      <w:b/>
    </w:rPr>
  </w:style>
  <w:style w:type="character" w:customStyle="1" w:styleId="CommentTextChar1">
    <w:name w:val="Comment Text Char1"/>
    <w:basedOn w:val="DefaultParagraphFont"/>
    <w:uiPriority w:val="99"/>
    <w:rsid w:val="00E76BF7"/>
    <w:rPr>
      <w:rFonts w:ascii="Calibri" w:hAnsi="Calibri"/>
    </w:rPr>
  </w:style>
  <w:style w:type="character" w:customStyle="1" w:styleId="apple-style-span">
    <w:name w:val="apple-style-span"/>
    <w:basedOn w:val="DefaultParagraphFont"/>
    <w:qFormat/>
    <w:rsid w:val="00E76BF7"/>
  </w:style>
  <w:style w:type="character" w:customStyle="1" w:styleId="FootnoteTextChar">
    <w:name w:val="Footnote Text Char"/>
    <w:basedOn w:val="DefaultParagraphFont"/>
    <w:link w:val="FootnoteText"/>
    <w:rsid w:val="00E76BF7"/>
    <w:rPr>
      <w:rFonts w:ascii="Calibri" w:hAnsi="Calibri"/>
    </w:rPr>
  </w:style>
  <w:style w:type="paragraph" w:styleId="FootnoteText">
    <w:name w:val="footnote text"/>
    <w:basedOn w:val="Normal"/>
    <w:link w:val="FootnoteTextChar"/>
    <w:unhideWhenUsed/>
    <w:qFormat/>
    <w:rsid w:val="00E76BF7"/>
    <w:pPr>
      <w:spacing w:after="0" w:line="240" w:lineRule="auto"/>
    </w:pPr>
    <w:rPr>
      <w:sz w:val="24"/>
    </w:rPr>
  </w:style>
  <w:style w:type="character" w:customStyle="1" w:styleId="FootnoteTextChar1">
    <w:name w:val="Footnote Text Char1"/>
    <w:basedOn w:val="DefaultParagraphFont"/>
    <w:rsid w:val="00E76BF7"/>
    <w:rPr>
      <w:rFonts w:ascii="Calibri" w:hAnsi="Calibri"/>
      <w:sz w:val="20"/>
      <w:szCs w:val="20"/>
    </w:rPr>
  </w:style>
  <w:style w:type="paragraph" w:customStyle="1" w:styleId="p">
    <w:name w:val="p"/>
    <w:basedOn w:val="Normal"/>
    <w:rsid w:val="00E76BF7"/>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E76BF7"/>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E76BF7"/>
    <w:pPr>
      <w:spacing w:before="100" w:beforeAutospacing="1" w:after="100" w:afterAutospacing="1"/>
    </w:pPr>
  </w:style>
  <w:style w:type="character" w:styleId="FootnoteReference">
    <w:name w:val="footnote reference"/>
    <w:aliases w:val="FN Ref,footnote reference,fr,o,FR,(NECG) Footnote Reference"/>
    <w:basedOn w:val="DefaultParagraphFont"/>
    <w:unhideWhenUsed/>
    <w:qFormat/>
    <w:rsid w:val="00E76BF7"/>
    <w:rPr>
      <w:vertAlign w:val="superscript"/>
    </w:rPr>
  </w:style>
  <w:style w:type="paragraph" w:customStyle="1" w:styleId="para">
    <w:name w:val="para"/>
    <w:basedOn w:val="Normal"/>
    <w:rsid w:val="00E76BF7"/>
    <w:pPr>
      <w:spacing w:before="100" w:beforeAutospacing="1" w:after="100" w:afterAutospacing="1" w:line="240" w:lineRule="auto"/>
    </w:pPr>
    <w:rPr>
      <w:rFonts w:cs="Times New Roman"/>
    </w:rPr>
  </w:style>
  <w:style w:type="paragraph" w:customStyle="1" w:styleId="selectionshareable">
    <w:name w:val="selectionshareable"/>
    <w:basedOn w:val="Normal"/>
    <w:uiPriority w:val="99"/>
    <w:qFormat/>
    <w:rsid w:val="00E76BF7"/>
    <w:pPr>
      <w:spacing w:before="100" w:beforeAutospacing="1" w:after="100" w:afterAutospacing="1" w:line="240" w:lineRule="auto"/>
    </w:pPr>
    <w:rPr>
      <w:rFonts w:cs="Times New Roman"/>
    </w:rPr>
  </w:style>
  <w:style w:type="character" w:customStyle="1" w:styleId="vm-hook">
    <w:name w:val="vm-hook"/>
    <w:basedOn w:val="DefaultParagraphFont"/>
    <w:rsid w:val="00E76BF7"/>
  </w:style>
  <w:style w:type="character" w:customStyle="1" w:styleId="dfm-title">
    <w:name w:val="dfm-title"/>
    <w:basedOn w:val="DefaultParagraphFont"/>
    <w:rsid w:val="00E76BF7"/>
  </w:style>
  <w:style w:type="paragraph" w:customStyle="1" w:styleId="evidencetext">
    <w:name w:val="evidence text"/>
    <w:basedOn w:val="Normal"/>
    <w:link w:val="evidencetextChar1"/>
    <w:qFormat/>
    <w:rsid w:val="00E76BF7"/>
    <w:pPr>
      <w:spacing w:after="0" w:line="240" w:lineRule="auto"/>
      <w:ind w:left="432" w:right="432"/>
    </w:pPr>
    <w:rPr>
      <w:rFonts w:ascii="Arial" w:hAnsi="Arial" w:cs="Arial"/>
      <w:color w:val="000000"/>
      <w:lang w:val="x-none" w:eastAsia="x-none"/>
    </w:rPr>
  </w:style>
  <w:style w:type="character" w:customStyle="1" w:styleId="evidencetextChar1">
    <w:name w:val="evidence text Char1"/>
    <w:link w:val="evidencetext"/>
    <w:rsid w:val="00E76BF7"/>
    <w:rPr>
      <w:rFonts w:ascii="Arial" w:hAnsi="Arial" w:cs="Arial"/>
      <w:color w:val="000000"/>
      <w:sz w:val="22"/>
      <w:lang w:val="x-none" w:eastAsia="x-none"/>
    </w:rPr>
  </w:style>
  <w:style w:type="paragraph" w:customStyle="1" w:styleId="CardIndented">
    <w:name w:val="Card (Indented)"/>
    <w:basedOn w:val="Normal"/>
    <w:link w:val="CardIndentedChar"/>
    <w:qFormat/>
    <w:rsid w:val="00E76BF7"/>
    <w:pPr>
      <w:spacing w:after="0" w:line="240" w:lineRule="auto"/>
      <w:ind w:left="288"/>
    </w:pPr>
    <w:rPr>
      <w:rFonts w:ascii="Arial" w:hAnsi="Arial" w:cs="Arial"/>
    </w:rPr>
  </w:style>
  <w:style w:type="paragraph" w:customStyle="1" w:styleId="Emphasize">
    <w:name w:val="Emphasize"/>
    <w:basedOn w:val="Normal"/>
    <w:uiPriority w:val="7"/>
    <w:qFormat/>
    <w:rsid w:val="00E76BF7"/>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E76BF7"/>
    <w:rPr>
      <w:rFonts w:asciiTheme="minorHAnsi" w:hAnsiTheme="minorHAnsi"/>
      <w:sz w:val="22"/>
    </w:rPr>
  </w:style>
  <w:style w:type="character" w:customStyle="1" w:styleId="UnresolvedMention1">
    <w:name w:val="Unresolved Mention1"/>
    <w:basedOn w:val="DefaultParagraphFont"/>
    <w:uiPriority w:val="99"/>
    <w:unhideWhenUsed/>
    <w:rsid w:val="00E76BF7"/>
    <w:rPr>
      <w:color w:val="808080"/>
      <w:shd w:val="clear" w:color="auto" w:fill="E6E6E6"/>
    </w:rPr>
  </w:style>
  <w:style w:type="character" w:customStyle="1" w:styleId="BodyTextChar1">
    <w:name w:val="Body Text Char1"/>
    <w:aliases w:val="Very Small Text Char1"/>
    <w:basedOn w:val="DefaultParagraphFont"/>
    <w:uiPriority w:val="99"/>
    <w:rsid w:val="00E76BF7"/>
    <w:rPr>
      <w:rFonts w:ascii="Times New Roman" w:hAnsi="Times New Roman"/>
      <w:sz w:val="24"/>
    </w:rPr>
  </w:style>
  <w:style w:type="character" w:customStyle="1" w:styleId="UnresolvedMention2">
    <w:name w:val="Unresolved Mention2"/>
    <w:basedOn w:val="DefaultParagraphFont"/>
    <w:uiPriority w:val="99"/>
    <w:unhideWhenUsed/>
    <w:rsid w:val="00E76BF7"/>
    <w:rPr>
      <w:color w:val="808080"/>
      <w:shd w:val="clear" w:color="auto" w:fill="E6E6E6"/>
    </w:rPr>
  </w:style>
  <w:style w:type="character" w:customStyle="1" w:styleId="Author-Date">
    <w:name w:val="Author-Date"/>
    <w:qFormat/>
    <w:rsid w:val="00E76BF7"/>
    <w:rPr>
      <w:b/>
      <w:sz w:val="24"/>
    </w:rPr>
  </w:style>
  <w:style w:type="character" w:customStyle="1" w:styleId="ListLabel12">
    <w:name w:val="ListLabel 12"/>
    <w:qFormat/>
    <w:rsid w:val="00E76BF7"/>
    <w:rPr>
      <w:strike w:val="0"/>
      <w:dstrike w:val="0"/>
      <w:color w:val="000000"/>
      <w:spacing w:val="0"/>
      <w:w w:val="100"/>
      <w:sz w:val="16"/>
      <w:lang w:val="en-US"/>
    </w:rPr>
  </w:style>
  <w:style w:type="character" w:customStyle="1" w:styleId="ListLabel11">
    <w:name w:val="ListLabel 11"/>
    <w:qFormat/>
    <w:rsid w:val="00E76BF7"/>
    <w:rPr>
      <w:strike w:val="0"/>
      <w:dstrike w:val="0"/>
      <w:color w:val="000000"/>
      <w:spacing w:val="70"/>
      <w:w w:val="100"/>
      <w:sz w:val="16"/>
      <w:lang w:val="en-US"/>
    </w:rPr>
  </w:style>
  <w:style w:type="character" w:customStyle="1" w:styleId="ListLabel10">
    <w:name w:val="ListLabel 10"/>
    <w:qFormat/>
    <w:rsid w:val="00E76BF7"/>
    <w:rPr>
      <w:strike w:val="0"/>
      <w:dstrike w:val="0"/>
      <w:color w:val="000000"/>
      <w:spacing w:val="0"/>
      <w:w w:val="100"/>
      <w:sz w:val="18"/>
      <w:lang w:val="en-US"/>
    </w:rPr>
  </w:style>
  <w:style w:type="character" w:customStyle="1" w:styleId="ListLabel9">
    <w:name w:val="ListLabel 9"/>
    <w:qFormat/>
    <w:rsid w:val="00E76BF7"/>
    <w:rPr>
      <w:strike w:val="0"/>
      <w:dstrike w:val="0"/>
      <w:color w:val="000000"/>
      <w:spacing w:val="0"/>
      <w:w w:val="100"/>
      <w:sz w:val="21"/>
      <w:lang w:val="en-US"/>
    </w:rPr>
  </w:style>
  <w:style w:type="character" w:customStyle="1" w:styleId="ListLabel8">
    <w:name w:val="ListLabel 8"/>
    <w:qFormat/>
    <w:rsid w:val="00E76BF7"/>
    <w:rPr>
      <w:strike w:val="0"/>
      <w:dstrike w:val="0"/>
      <w:color w:val="000000"/>
      <w:spacing w:val="0"/>
      <w:w w:val="100"/>
      <w:sz w:val="20"/>
      <w:lang w:val="en-US"/>
    </w:rPr>
  </w:style>
  <w:style w:type="character" w:customStyle="1" w:styleId="ListLabel7">
    <w:name w:val="ListLabel 7"/>
    <w:qFormat/>
    <w:rsid w:val="00E76BF7"/>
    <w:rPr>
      <w:strike w:val="0"/>
      <w:dstrike w:val="0"/>
      <w:color w:val="000000"/>
      <w:spacing w:val="0"/>
      <w:w w:val="100"/>
      <w:sz w:val="20"/>
      <w:lang w:val="en-US"/>
    </w:rPr>
  </w:style>
  <w:style w:type="character" w:customStyle="1" w:styleId="ListLabel6">
    <w:name w:val="ListLabel 6"/>
    <w:qFormat/>
    <w:rsid w:val="00E76BF7"/>
    <w:rPr>
      <w:i/>
      <w:strike w:val="0"/>
      <w:dstrike w:val="0"/>
      <w:color w:val="000000"/>
      <w:spacing w:val="0"/>
      <w:w w:val="100"/>
      <w:sz w:val="20"/>
      <w:lang w:val="en-US"/>
    </w:rPr>
  </w:style>
  <w:style w:type="character" w:customStyle="1" w:styleId="ListLabel5">
    <w:name w:val="ListLabel 5"/>
    <w:qFormat/>
    <w:rsid w:val="00E76BF7"/>
    <w:rPr>
      <w:strike w:val="0"/>
      <w:dstrike w:val="0"/>
      <w:color w:val="000000"/>
      <w:spacing w:val="0"/>
      <w:w w:val="100"/>
      <w:sz w:val="20"/>
      <w:lang w:val="en-US"/>
    </w:rPr>
  </w:style>
  <w:style w:type="character" w:customStyle="1" w:styleId="ListLabel4">
    <w:name w:val="ListLabel 4"/>
    <w:qFormat/>
    <w:rsid w:val="00E76BF7"/>
    <w:rPr>
      <w:strike w:val="0"/>
      <w:dstrike w:val="0"/>
      <w:color w:val="000000"/>
      <w:spacing w:val="0"/>
      <w:w w:val="100"/>
      <w:sz w:val="19"/>
      <w:lang w:val="en-US"/>
    </w:rPr>
  </w:style>
  <w:style w:type="character" w:customStyle="1" w:styleId="ListLabel3">
    <w:name w:val="ListLabel 3"/>
    <w:qFormat/>
    <w:rsid w:val="00E76BF7"/>
    <w:rPr>
      <w:i/>
      <w:strike w:val="0"/>
      <w:dstrike w:val="0"/>
      <w:color w:val="000000"/>
      <w:spacing w:val="0"/>
      <w:w w:val="100"/>
      <w:sz w:val="20"/>
      <w:lang w:val="en-US"/>
    </w:rPr>
  </w:style>
  <w:style w:type="character" w:customStyle="1" w:styleId="ListLabel2">
    <w:name w:val="ListLabel 2"/>
    <w:qFormat/>
    <w:rsid w:val="00E76BF7"/>
    <w:rPr>
      <w:strike w:val="0"/>
      <w:dstrike w:val="0"/>
      <w:color w:val="000000"/>
      <w:spacing w:val="0"/>
      <w:w w:val="100"/>
      <w:sz w:val="20"/>
      <w:lang w:val="en-US"/>
    </w:rPr>
  </w:style>
  <w:style w:type="character" w:customStyle="1" w:styleId="ListLabel1">
    <w:name w:val="ListLabel 1"/>
    <w:qFormat/>
    <w:rsid w:val="00E76BF7"/>
    <w:rPr>
      <w:i/>
      <w:strike w:val="0"/>
      <w:dstrike w:val="0"/>
      <w:color w:val="000000"/>
      <w:spacing w:val="0"/>
      <w:w w:val="100"/>
      <w:sz w:val="18"/>
      <w:lang w:val="en-US"/>
    </w:rPr>
  </w:style>
  <w:style w:type="character" w:customStyle="1" w:styleId="verdana">
    <w:name w:val="verdana"/>
    <w:basedOn w:val="DefaultParagraphFont"/>
    <w:qFormat/>
    <w:rsid w:val="00E76BF7"/>
    <w:rPr>
      <w:rFonts w:cs="Times New Roman"/>
    </w:rPr>
  </w:style>
  <w:style w:type="character" w:customStyle="1" w:styleId="italic">
    <w:name w:val="italic"/>
    <w:basedOn w:val="DefaultParagraphFont"/>
    <w:qFormat/>
    <w:rsid w:val="00E76BF7"/>
    <w:rPr>
      <w:rFonts w:cs="Times New Roman"/>
    </w:rPr>
  </w:style>
  <w:style w:type="character" w:customStyle="1" w:styleId="hit">
    <w:name w:val="hit"/>
    <w:basedOn w:val="DefaultParagraphFont"/>
    <w:qFormat/>
    <w:rsid w:val="00E76BF7"/>
    <w:rPr>
      <w:rFonts w:cs="Times New Roman"/>
    </w:rPr>
  </w:style>
  <w:style w:type="character" w:customStyle="1" w:styleId="blue">
    <w:name w:val="blue"/>
    <w:basedOn w:val="DefaultParagraphFont"/>
    <w:qFormat/>
    <w:rsid w:val="00E76BF7"/>
    <w:rPr>
      <w:rFonts w:cs="Times New Roman"/>
    </w:rPr>
  </w:style>
  <w:style w:type="character" w:customStyle="1" w:styleId="copyrightdescription">
    <w:name w:val="copyrightdescription"/>
    <w:basedOn w:val="DefaultParagraphFont"/>
    <w:qFormat/>
    <w:rsid w:val="00E76BF7"/>
    <w:rPr>
      <w:rFonts w:cs="Times New Roman"/>
    </w:rPr>
  </w:style>
  <w:style w:type="character" w:customStyle="1" w:styleId="tabtitle">
    <w:name w:val="tabtitle"/>
    <w:basedOn w:val="DefaultParagraphFont"/>
    <w:qFormat/>
    <w:rsid w:val="00E76BF7"/>
    <w:rPr>
      <w:rFonts w:cs="Times New Roman"/>
    </w:rPr>
  </w:style>
  <w:style w:type="character" w:customStyle="1" w:styleId="resultbodyblack">
    <w:name w:val="resultbodyblack"/>
    <w:basedOn w:val="DefaultParagraphFont"/>
    <w:qFormat/>
    <w:rsid w:val="00E76BF7"/>
    <w:rPr>
      <w:rFonts w:cs="Times New Roman"/>
    </w:rPr>
  </w:style>
  <w:style w:type="character" w:customStyle="1" w:styleId="resultbody">
    <w:name w:val="resultbody"/>
    <w:basedOn w:val="DefaultParagraphFont"/>
    <w:qFormat/>
    <w:rsid w:val="00E76BF7"/>
    <w:rPr>
      <w:rFonts w:cs="Times New Roman"/>
    </w:rPr>
  </w:style>
  <w:style w:type="character" w:customStyle="1" w:styleId="resultbodysmallitalic">
    <w:name w:val="resultbodysmallitalic"/>
    <w:basedOn w:val="DefaultParagraphFont"/>
    <w:qFormat/>
    <w:rsid w:val="00E76BF7"/>
    <w:rPr>
      <w:rFonts w:cs="Times New Roman"/>
    </w:rPr>
  </w:style>
  <w:style w:type="character" w:customStyle="1" w:styleId="resultpron">
    <w:name w:val="resultpron"/>
    <w:basedOn w:val="DefaultParagraphFont"/>
    <w:qFormat/>
    <w:rsid w:val="00E76BF7"/>
    <w:rPr>
      <w:rFonts w:cs="Times New Roman"/>
    </w:rPr>
  </w:style>
  <w:style w:type="character" w:customStyle="1" w:styleId="NumberingSymbols">
    <w:name w:val="Numbering Symbols"/>
    <w:qFormat/>
    <w:rsid w:val="00E76BF7"/>
  </w:style>
  <w:style w:type="character" w:customStyle="1" w:styleId="StrongEmphasis">
    <w:name w:val="Strong Emphasis"/>
    <w:qFormat/>
    <w:rsid w:val="00E76BF7"/>
    <w:rPr>
      <w:b/>
      <w:bCs/>
    </w:rPr>
  </w:style>
  <w:style w:type="character" w:customStyle="1" w:styleId="Emphasis2">
    <w:name w:val="Emphasis2"/>
    <w:basedOn w:val="DefaultParagraphFont"/>
    <w:qFormat/>
    <w:rsid w:val="00E76BF7"/>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E76BF7"/>
    <w:rPr>
      <w:rFonts w:ascii="Times New Roman" w:hAnsi="Times New Roman"/>
      <w:sz w:val="20"/>
      <w:szCs w:val="24"/>
      <w:u w:val="single"/>
      <w:lang w:val="en-US" w:eastAsia="en-US" w:bidi="ar-SA"/>
    </w:rPr>
  </w:style>
  <w:style w:type="character" w:customStyle="1" w:styleId="pg">
    <w:name w:val="pg"/>
    <w:basedOn w:val="DefaultParagraphFont"/>
    <w:qFormat/>
    <w:rsid w:val="00E76BF7"/>
  </w:style>
  <w:style w:type="character" w:customStyle="1" w:styleId="ital-inline">
    <w:name w:val="ital-inline"/>
    <w:basedOn w:val="DefaultParagraphFont"/>
    <w:qFormat/>
    <w:rsid w:val="00E76BF7"/>
  </w:style>
  <w:style w:type="character" w:customStyle="1" w:styleId="senselabelstart">
    <w:name w:val="sense_label start"/>
    <w:basedOn w:val="DefaultParagraphFont"/>
    <w:qFormat/>
    <w:rsid w:val="00E76BF7"/>
  </w:style>
  <w:style w:type="character" w:customStyle="1" w:styleId="sensecontent">
    <w:name w:val="sense_content"/>
    <w:basedOn w:val="DefaultParagraphFont"/>
    <w:qFormat/>
    <w:rsid w:val="00E76BF7"/>
  </w:style>
  <w:style w:type="character" w:customStyle="1" w:styleId="vi">
    <w:name w:val="vi"/>
    <w:basedOn w:val="DefaultParagraphFont"/>
    <w:qFormat/>
    <w:rsid w:val="00E76BF7"/>
  </w:style>
  <w:style w:type="character" w:customStyle="1" w:styleId="senselabel">
    <w:name w:val="sense_label"/>
    <w:basedOn w:val="DefaultParagraphFont"/>
    <w:qFormat/>
    <w:rsid w:val="00E76BF7"/>
  </w:style>
  <w:style w:type="character" w:customStyle="1" w:styleId="Style11ptItalicUnderline">
    <w:name w:val="Style 11 pt Italic Underline"/>
    <w:basedOn w:val="DefaultParagraphFont"/>
    <w:qFormat/>
    <w:rsid w:val="00E76BF7"/>
    <w:rPr>
      <w:i/>
      <w:iCs/>
      <w:sz w:val="20"/>
      <w:u w:val="single"/>
    </w:rPr>
  </w:style>
  <w:style w:type="character" w:customStyle="1" w:styleId="Style11ptBoldUnderline">
    <w:name w:val="Style 11 pt Bold Underline"/>
    <w:basedOn w:val="DefaultParagraphFont"/>
    <w:qFormat/>
    <w:rsid w:val="00E76BF7"/>
    <w:rPr>
      <w:b/>
      <w:bCs/>
      <w:sz w:val="20"/>
      <w:u w:val="single"/>
    </w:rPr>
  </w:style>
  <w:style w:type="character" w:customStyle="1" w:styleId="StyleStyle4CharTimesNewRoman11ptItalic">
    <w:name w:val="Style Style4 Char + Times New Roman 11 pt Italic"/>
    <w:basedOn w:val="DefaultParagraphFont"/>
    <w:qFormat/>
    <w:rsid w:val="00E76BF7"/>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E76BF7"/>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E76BF7"/>
    <w:rPr>
      <w:color w:val="000000"/>
      <w:sz w:val="20"/>
    </w:rPr>
  </w:style>
  <w:style w:type="character" w:customStyle="1" w:styleId="Style11ptBlackUnderline">
    <w:name w:val="Style 11 pt Black Underline"/>
    <w:basedOn w:val="DefaultParagraphFont"/>
    <w:qFormat/>
    <w:rsid w:val="00E76BF7"/>
    <w:rPr>
      <w:color w:val="000000"/>
      <w:sz w:val="20"/>
      <w:u w:val="single"/>
    </w:rPr>
  </w:style>
  <w:style w:type="character" w:customStyle="1" w:styleId="pmterms1">
    <w:name w:val="pmterms1"/>
    <w:basedOn w:val="DefaultParagraphFont"/>
    <w:qFormat/>
    <w:rsid w:val="00E76BF7"/>
  </w:style>
  <w:style w:type="character" w:customStyle="1" w:styleId="HTMLTypewriter3">
    <w:name w:val="HTML Typewriter3"/>
    <w:basedOn w:val="DefaultParagraphFont"/>
    <w:qFormat/>
    <w:rsid w:val="00E76BF7"/>
    <w:rPr>
      <w:rFonts w:ascii="Courier New" w:eastAsia="SimSun" w:hAnsi="Courier New" w:cs="Courier New"/>
      <w:sz w:val="20"/>
      <w:szCs w:val="20"/>
    </w:rPr>
  </w:style>
  <w:style w:type="character" w:customStyle="1" w:styleId="CardsChar">
    <w:name w:val="Cards Char"/>
    <w:basedOn w:val="DefaultParagraphFont"/>
    <w:qFormat/>
    <w:rsid w:val="00E76BF7"/>
    <w:rPr>
      <w:rFonts w:ascii="Times New Roman" w:hAnsi="Times New Roman" w:cs="Times New Roman"/>
      <w:lang w:val="en-US" w:bidi="ar-SA"/>
    </w:rPr>
  </w:style>
  <w:style w:type="character" w:customStyle="1" w:styleId="CardsFont12pt0">
    <w:name w:val="Cards + Font 12pt"/>
    <w:basedOn w:val="CardsChar"/>
    <w:qFormat/>
    <w:rsid w:val="00E76BF7"/>
    <w:rPr>
      <w:rFonts w:ascii="Times New Roman" w:hAnsi="Times New Roman" w:cs="Times New Roman"/>
      <w:sz w:val="24"/>
      <w:u w:val="single"/>
      <w:lang w:val="en-US" w:bidi="ar-SA"/>
    </w:rPr>
  </w:style>
  <w:style w:type="character" w:customStyle="1" w:styleId="AuthorDateChar">
    <w:name w:val="AuthorDate Char"/>
    <w:basedOn w:val="DefaultParagraphFont"/>
    <w:qFormat/>
    <w:rsid w:val="00E76BF7"/>
    <w:rPr>
      <w:rFonts w:ascii="Times New Roman" w:hAnsi="Times New Roman" w:cs="Times New Roman"/>
      <w:b/>
      <w:sz w:val="24"/>
      <w:u w:val="single"/>
      <w:lang w:val="en-US" w:bidi="ar-SA"/>
    </w:rPr>
  </w:style>
  <w:style w:type="character" w:styleId="HTMLCite">
    <w:name w:val="HTML Cite"/>
    <w:basedOn w:val="DefaultParagraphFont"/>
    <w:uiPriority w:val="99"/>
    <w:qFormat/>
    <w:rsid w:val="00E76BF7"/>
    <w:rPr>
      <w:rFonts w:cs="Times New Roman"/>
      <w:i/>
    </w:rPr>
  </w:style>
  <w:style w:type="character" w:customStyle="1" w:styleId="VisitedInternetLink">
    <w:name w:val="Visited Internet Link"/>
    <w:basedOn w:val="DefaultParagraphFont"/>
    <w:rsid w:val="00E76BF7"/>
    <w:rPr>
      <w:color w:val="800080"/>
      <w:u w:val="single"/>
    </w:rPr>
  </w:style>
  <w:style w:type="character" w:customStyle="1" w:styleId="CitesChar">
    <w:name w:val="Cites Char"/>
    <w:basedOn w:val="DefaultParagraphFont"/>
    <w:qFormat/>
    <w:rsid w:val="00E76BF7"/>
    <w:rPr>
      <w:szCs w:val="24"/>
      <w:lang w:val="en-US" w:bidi="ar-SA"/>
    </w:rPr>
  </w:style>
  <w:style w:type="character" w:customStyle="1" w:styleId="loose">
    <w:name w:val="loose"/>
    <w:qFormat/>
    <w:rsid w:val="00E76BF7"/>
  </w:style>
  <w:style w:type="character" w:customStyle="1" w:styleId="domtooltips">
    <w:name w:val="domtooltips"/>
    <w:basedOn w:val="DefaultParagraphFont"/>
    <w:qFormat/>
    <w:rsid w:val="00E76BF7"/>
  </w:style>
  <w:style w:type="character" w:customStyle="1" w:styleId="caps">
    <w:name w:val="caps"/>
    <w:basedOn w:val="DefaultParagraphFont"/>
    <w:qFormat/>
    <w:rsid w:val="00E76BF7"/>
  </w:style>
  <w:style w:type="character" w:customStyle="1" w:styleId="Style11ptUnderlineBorderSinglesolidlineAuto05pt">
    <w:name w:val="Style 11 pt Underline Border: : (Single solid line Auto  0.5 pt..."/>
    <w:basedOn w:val="DefaultParagraphFont"/>
    <w:qFormat/>
    <w:rsid w:val="00E76BF7"/>
    <w:rPr>
      <w:sz w:val="20"/>
      <w:u w:val="single"/>
      <w:bdr w:val="single" w:sz="4" w:space="0" w:color="00000A"/>
    </w:rPr>
  </w:style>
  <w:style w:type="character" w:customStyle="1" w:styleId="StyleUnderlineChar11pt">
    <w:name w:val="Style Underline Char + 11 pt"/>
    <w:basedOn w:val="DefaultParagraphFont"/>
    <w:qFormat/>
    <w:rsid w:val="00E76BF7"/>
    <w:rPr>
      <w:rFonts w:ascii="Times New Roman" w:hAnsi="Times New Roman"/>
      <w:sz w:val="20"/>
      <w:szCs w:val="24"/>
      <w:u w:val="single"/>
      <w:lang w:val="en-US" w:eastAsia="en-US" w:bidi="ar-SA"/>
    </w:rPr>
  </w:style>
  <w:style w:type="paragraph" w:styleId="List">
    <w:name w:val="List"/>
    <w:basedOn w:val="BodyText"/>
    <w:uiPriority w:val="99"/>
    <w:rsid w:val="00E76BF7"/>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E76BF7"/>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E76BF7"/>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E76BF7"/>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E76BF7"/>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E76BF7"/>
    <w:rPr>
      <w:color w:val="5A5A5A" w:themeColor="text1" w:themeTint="A5"/>
      <w:spacing w:val="15"/>
      <w:sz w:val="22"/>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E76BF7"/>
    <w:pPr>
      <w:suppressAutoHyphens/>
      <w:overflowPunct w:val="0"/>
      <w:spacing w:after="0" w:line="240" w:lineRule="auto"/>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rsid w:val="00E76BF7"/>
    <w:rPr>
      <w:rFonts w:ascii="Liberation Sans" w:eastAsia="Droid Sans Fallback" w:hAnsi="Liberation Sans"/>
      <w:color w:val="00000A"/>
      <w:sz w:val="22"/>
    </w:rPr>
  </w:style>
  <w:style w:type="paragraph" w:customStyle="1" w:styleId="FrameContents">
    <w:name w:val="Frame Contents"/>
    <w:basedOn w:val="Normal"/>
    <w:qFormat/>
    <w:rsid w:val="00E76BF7"/>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qFormat/>
    <w:rsid w:val="00E76BF7"/>
    <w:pPr>
      <w:suppressAutoHyphens/>
      <w:jc w:val="both"/>
    </w:pPr>
    <w:rPr>
      <w:rFonts w:ascii="Times New Roman" w:eastAsia="Times New Roman" w:hAnsi="Times New Roman" w:cs="Times New Roman"/>
      <w:color w:val="00000A"/>
      <w:sz w:val="20"/>
    </w:rPr>
  </w:style>
  <w:style w:type="paragraph" w:customStyle="1" w:styleId="BlockTitle">
    <w:name w:val="Block Title"/>
    <w:basedOn w:val="Heading1"/>
    <w:next w:val="Normal"/>
    <w:qFormat/>
    <w:rsid w:val="00E76BF7"/>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ascii="Times New Roman" w:eastAsia="Droid Sans Fallback" w:hAnsi="Times New Roman" w:cs="Times New Roman"/>
      <w:bCs w:val="0"/>
      <w:color w:val="00000A"/>
      <w:sz w:val="32"/>
      <w:u w:val="single"/>
    </w:rPr>
  </w:style>
  <w:style w:type="paragraph" w:customStyle="1" w:styleId="Cites">
    <w:name w:val="Cites"/>
    <w:link w:val="CitesChar2"/>
    <w:qFormat/>
    <w:rsid w:val="00E76BF7"/>
    <w:pPr>
      <w:widowControl w:val="0"/>
      <w:suppressAutoHyphens/>
      <w:spacing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qFormat/>
    <w:rsid w:val="00E76BF7"/>
    <w:pPr>
      <w:suppressAutoHyphens/>
      <w:spacing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E76BF7"/>
    <w:pPr>
      <w:widowControl w:val="0"/>
      <w:suppressAutoHyphens/>
      <w:spacing w:line="252" w:lineRule="auto"/>
      <w:outlineLvl w:val="2"/>
    </w:pPr>
    <w:rPr>
      <w:rFonts w:ascii="Times New Roman" w:eastAsia="Calibri" w:hAnsi="Times New Roman" w:cs="Times New Roman"/>
      <w:b/>
      <w:color w:val="00000A"/>
      <w:szCs w:val="20"/>
      <w:u w:val="single"/>
    </w:rPr>
  </w:style>
  <w:style w:type="paragraph" w:customStyle="1" w:styleId="CiteSpacing">
    <w:name w:val="Cite Spacing"/>
    <w:basedOn w:val="Normal"/>
    <w:uiPriority w:val="4"/>
    <w:qFormat/>
    <w:rsid w:val="00E76BF7"/>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E76BF7"/>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E76BF7"/>
    <w:rPr>
      <w:rFonts w:ascii="Times New Roman" w:eastAsia="Times New Roman" w:hAnsi="Times New Roman" w:cs="Arial"/>
      <w:bCs/>
      <w:caps/>
      <w:color w:val="00000A"/>
      <w:sz w:val="20"/>
      <w:szCs w:val="20"/>
    </w:rPr>
  </w:style>
  <w:style w:type="character" w:customStyle="1" w:styleId="Heading3Char1">
    <w:name w:val="Heading 3 Char1"/>
    <w:qFormat/>
    <w:rsid w:val="00E76BF7"/>
    <w:rPr>
      <w:rFonts w:cs="Arial"/>
      <w:bCs/>
      <w:szCs w:val="26"/>
      <w:u w:val="single"/>
      <w:lang w:val="en-US" w:eastAsia="en-US" w:bidi="ar-SA"/>
    </w:rPr>
  </w:style>
  <w:style w:type="paragraph" w:styleId="Revision">
    <w:name w:val="Revision"/>
    <w:hidden/>
    <w:uiPriority w:val="99"/>
    <w:semiHidden/>
    <w:rsid w:val="00E76BF7"/>
    <w:rPr>
      <w:rFonts w:ascii="Calibri" w:hAnsi="Calibri"/>
      <w:sz w:val="22"/>
    </w:rPr>
  </w:style>
  <w:style w:type="paragraph" w:customStyle="1" w:styleId="Smalltext">
    <w:name w:val="Small text"/>
    <w:aliases w:val="Quote1,Quote11"/>
    <w:basedOn w:val="Normal"/>
    <w:link w:val="SmalltextChar"/>
    <w:qFormat/>
    <w:rsid w:val="00E76BF7"/>
    <w:rPr>
      <w:rFonts w:ascii="Times New Roman" w:eastAsia="MS Mincho" w:hAnsi="Times New Roman" w:cs="Times New Roman"/>
      <w:sz w:val="16"/>
    </w:rPr>
  </w:style>
  <w:style w:type="character" w:customStyle="1" w:styleId="BoldUnderlineChar">
    <w:name w:val="Bold Underline Char"/>
    <w:basedOn w:val="DefaultParagraphFont"/>
    <w:locked/>
    <w:rsid w:val="00E76BF7"/>
    <w:rPr>
      <w:rFonts w:ascii="Times New Roman" w:eastAsia="Times New Roman" w:hAnsi="Times New Roman" w:cs="Times New Roman"/>
      <w:b/>
      <w:bCs/>
      <w:sz w:val="20"/>
      <w:szCs w:val="24"/>
      <w:u w:val="single"/>
    </w:rPr>
  </w:style>
  <w:style w:type="character" w:customStyle="1" w:styleId="Heading3Char2">
    <w:name w:val="Heading 3 Char2"/>
    <w:aliases w:val="Heading 3 Char Char Char4, Char Char1, Char Char Char4"/>
    <w:basedOn w:val="DefaultParagraphFont"/>
    <w:qFormat/>
    <w:rsid w:val="00E76BF7"/>
    <w:rPr>
      <w:b w:val="0"/>
      <w:bCs w:val="0"/>
      <w:sz w:val="22"/>
      <w:u w:val="single"/>
    </w:rPr>
  </w:style>
  <w:style w:type="character" w:customStyle="1" w:styleId="StyleGaramond">
    <w:name w:val="Style Garamond"/>
    <w:qFormat/>
    <w:rsid w:val="00E76BF7"/>
    <w:rPr>
      <w:rFonts w:ascii="Garamond" w:hAnsi="Garamond" w:cs="Garamond"/>
    </w:rPr>
  </w:style>
  <w:style w:type="character" w:customStyle="1" w:styleId="StyletagGaramondChar">
    <w:name w:val="Style tag + Garamond Char"/>
    <w:qFormat/>
    <w:rsid w:val="00E76BF7"/>
    <w:rPr>
      <w:rFonts w:ascii="Garamond" w:hAnsi="Garamond" w:cs="Garamond"/>
      <w:b/>
      <w:bCs/>
      <w:sz w:val="24"/>
      <w:szCs w:val="24"/>
      <w:lang w:val="en-US" w:bidi="ar-SA"/>
    </w:rPr>
  </w:style>
  <w:style w:type="character" w:customStyle="1" w:styleId="StylecardGaramond12ptUnderlineChar">
    <w:name w:val="Style card + Garamond 12 pt Underline Char"/>
    <w:qFormat/>
    <w:rsid w:val="00E76BF7"/>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E76BF7"/>
    <w:rPr>
      <w:rFonts w:ascii="Arial" w:hAnsi="Arial"/>
      <w:b/>
      <w:sz w:val="20"/>
      <w:u w:val="single"/>
    </w:rPr>
  </w:style>
  <w:style w:type="character" w:customStyle="1" w:styleId="WW8Num2z0">
    <w:name w:val="WW8Num2z0"/>
    <w:qFormat/>
    <w:rsid w:val="00E76BF7"/>
  </w:style>
  <w:style w:type="character" w:customStyle="1" w:styleId="WW8Num2z1">
    <w:name w:val="WW8Num2z1"/>
    <w:qFormat/>
    <w:rsid w:val="00E76BF7"/>
  </w:style>
  <w:style w:type="character" w:customStyle="1" w:styleId="WW8Num2z2">
    <w:name w:val="WW8Num2z2"/>
    <w:qFormat/>
    <w:rsid w:val="00E76BF7"/>
  </w:style>
  <w:style w:type="character" w:customStyle="1" w:styleId="WW8Num2z3">
    <w:name w:val="WW8Num2z3"/>
    <w:qFormat/>
    <w:rsid w:val="00E76BF7"/>
  </w:style>
  <w:style w:type="character" w:customStyle="1" w:styleId="WW8Num2z4">
    <w:name w:val="WW8Num2z4"/>
    <w:qFormat/>
    <w:rsid w:val="00E76BF7"/>
  </w:style>
  <w:style w:type="character" w:customStyle="1" w:styleId="WW8Num2z5">
    <w:name w:val="WW8Num2z5"/>
    <w:qFormat/>
    <w:rsid w:val="00E76BF7"/>
  </w:style>
  <w:style w:type="character" w:customStyle="1" w:styleId="WW8Num2z6">
    <w:name w:val="WW8Num2z6"/>
    <w:qFormat/>
    <w:rsid w:val="00E76BF7"/>
  </w:style>
  <w:style w:type="character" w:customStyle="1" w:styleId="WW8Num2z7">
    <w:name w:val="WW8Num2z7"/>
    <w:qFormat/>
    <w:rsid w:val="00E76BF7"/>
  </w:style>
  <w:style w:type="character" w:customStyle="1" w:styleId="WW8Num2z8">
    <w:name w:val="WW8Num2z8"/>
    <w:qFormat/>
    <w:rsid w:val="00E76BF7"/>
  </w:style>
  <w:style w:type="character" w:customStyle="1" w:styleId="WW8Num5z0">
    <w:name w:val="WW8Num5z0"/>
    <w:qFormat/>
    <w:rsid w:val="00E76BF7"/>
  </w:style>
  <w:style w:type="character" w:customStyle="1" w:styleId="WW8Num5z1">
    <w:name w:val="WW8Num5z1"/>
    <w:qFormat/>
    <w:rsid w:val="00E76BF7"/>
  </w:style>
  <w:style w:type="character" w:customStyle="1" w:styleId="WW8Num5z2">
    <w:name w:val="WW8Num5z2"/>
    <w:qFormat/>
    <w:rsid w:val="00E76BF7"/>
  </w:style>
  <w:style w:type="character" w:customStyle="1" w:styleId="WW8Num5z3">
    <w:name w:val="WW8Num5z3"/>
    <w:qFormat/>
    <w:rsid w:val="00E76BF7"/>
  </w:style>
  <w:style w:type="character" w:customStyle="1" w:styleId="WW8Num5z4">
    <w:name w:val="WW8Num5z4"/>
    <w:qFormat/>
    <w:rsid w:val="00E76BF7"/>
  </w:style>
  <w:style w:type="character" w:customStyle="1" w:styleId="WW8Num5z5">
    <w:name w:val="WW8Num5z5"/>
    <w:qFormat/>
    <w:rsid w:val="00E76BF7"/>
  </w:style>
  <w:style w:type="character" w:customStyle="1" w:styleId="WW8Num5z6">
    <w:name w:val="WW8Num5z6"/>
    <w:qFormat/>
    <w:rsid w:val="00E76BF7"/>
  </w:style>
  <w:style w:type="character" w:customStyle="1" w:styleId="WW8Num5z7">
    <w:name w:val="WW8Num5z7"/>
    <w:qFormat/>
    <w:rsid w:val="00E76BF7"/>
  </w:style>
  <w:style w:type="character" w:customStyle="1" w:styleId="WW8Num5z8">
    <w:name w:val="WW8Num5z8"/>
    <w:qFormat/>
    <w:rsid w:val="00E76BF7"/>
  </w:style>
  <w:style w:type="character" w:customStyle="1" w:styleId="CiteChar0">
    <w:name w:val="Cite Char"/>
    <w:aliases w:val="cite_tag Char,Char Char Char Char1 Char Char1,Char Char Char Char1 Char,Taglines Char Char, Cha"/>
    <w:basedOn w:val="DefaultParagraphFont"/>
    <w:qFormat/>
    <w:rsid w:val="00E76BF7"/>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E76BF7"/>
    <w:rPr>
      <w:rFonts w:ascii="Times New Roman" w:eastAsia="Times New Roman" w:hAnsi="Times New Roman" w:cs="Times New Roman"/>
      <w:u w:val="thick"/>
    </w:rPr>
  </w:style>
  <w:style w:type="character" w:customStyle="1" w:styleId="ListLabel19">
    <w:name w:val="ListLabel 19"/>
    <w:qFormat/>
    <w:rsid w:val="00E76BF7"/>
    <w:rPr>
      <w:b/>
      <w:i/>
      <w:strike w:val="0"/>
      <w:dstrike w:val="0"/>
      <w:spacing w:val="0"/>
      <w:w w:val="100"/>
      <w:sz w:val="26"/>
    </w:rPr>
  </w:style>
  <w:style w:type="paragraph" w:styleId="Footer">
    <w:name w:val="footer"/>
    <w:basedOn w:val="Normal"/>
    <w:link w:val="FooterChar"/>
    <w:uiPriority w:val="99"/>
    <w:rsid w:val="00E76BF7"/>
  </w:style>
  <w:style w:type="character" w:customStyle="1" w:styleId="FooterChar">
    <w:name w:val="Footer Char"/>
    <w:basedOn w:val="DefaultParagraphFont"/>
    <w:link w:val="Footer"/>
    <w:uiPriority w:val="99"/>
    <w:rsid w:val="00E76BF7"/>
    <w:rPr>
      <w:rFonts w:ascii="Calibri" w:hAnsi="Calibri"/>
      <w:sz w:val="22"/>
    </w:rPr>
  </w:style>
  <w:style w:type="paragraph" w:customStyle="1" w:styleId="TagCite">
    <w:name w:val="Tag/Cite"/>
    <w:basedOn w:val="Normal"/>
    <w:qFormat/>
    <w:rsid w:val="00E76BF7"/>
    <w:rPr>
      <w:rFonts w:eastAsia="Times New Roman" w:cs="Times New Roman"/>
      <w:b/>
    </w:rPr>
  </w:style>
  <w:style w:type="paragraph" w:customStyle="1" w:styleId="NormalText">
    <w:name w:val="Normal Text"/>
    <w:basedOn w:val="Normal"/>
    <w:link w:val="NormalTextChar"/>
    <w:qFormat/>
    <w:rsid w:val="00E76BF7"/>
    <w:pPr>
      <w:jc w:val="both"/>
    </w:pPr>
    <w:rPr>
      <w:sz w:val="20"/>
      <w:szCs w:val="26"/>
    </w:rPr>
  </w:style>
  <w:style w:type="paragraph" w:customStyle="1" w:styleId="CardsFont6pt">
    <w:name w:val="Cards + Font: 6 pt"/>
    <w:basedOn w:val="Normal"/>
    <w:link w:val="CardsFont6ptChar1"/>
    <w:qFormat/>
    <w:rsid w:val="00E76BF7"/>
    <w:pPr>
      <w:ind w:left="432" w:right="432"/>
      <w:jc w:val="both"/>
    </w:pPr>
    <w:rPr>
      <w:rFonts w:eastAsia="Times New Roman" w:cs="Times New Roman"/>
      <w:sz w:val="12"/>
      <w:szCs w:val="20"/>
    </w:rPr>
  </w:style>
  <w:style w:type="paragraph" w:customStyle="1" w:styleId="Small">
    <w:name w:val="Small"/>
    <w:basedOn w:val="Normal"/>
    <w:uiPriority w:val="99"/>
    <w:qFormat/>
    <w:rsid w:val="00E76BF7"/>
    <w:rPr>
      <w:sz w:val="14"/>
    </w:rPr>
  </w:style>
  <w:style w:type="paragraph" w:customStyle="1" w:styleId="NotUnderlined">
    <w:name w:val="Not Underlined"/>
    <w:basedOn w:val="Normal"/>
    <w:uiPriority w:val="99"/>
    <w:qFormat/>
    <w:rsid w:val="00E76BF7"/>
  </w:style>
  <w:style w:type="numbering" w:customStyle="1" w:styleId="WW8Num2">
    <w:name w:val="WW8Num2"/>
    <w:qFormat/>
    <w:rsid w:val="00E76BF7"/>
  </w:style>
  <w:style w:type="numbering" w:customStyle="1" w:styleId="WW8Num5">
    <w:name w:val="WW8Num5"/>
    <w:qFormat/>
    <w:rsid w:val="00E76BF7"/>
  </w:style>
  <w:style w:type="paragraph" w:customStyle="1" w:styleId="citenon-bold">
    <w:name w:val="cite non-bold"/>
    <w:basedOn w:val="Normal"/>
    <w:link w:val="citenon-boldChar"/>
    <w:qFormat/>
    <w:rsid w:val="00E76BF7"/>
    <w:rPr>
      <w:rFonts w:ascii="Georgia" w:eastAsia="Calibri" w:hAnsi="Georgia"/>
    </w:rPr>
  </w:style>
  <w:style w:type="character" w:customStyle="1" w:styleId="citenon-boldChar">
    <w:name w:val="cite non-bold Char"/>
    <w:link w:val="citenon-bold"/>
    <w:rsid w:val="00E76BF7"/>
    <w:rPr>
      <w:rFonts w:ascii="Georgia" w:eastAsia="Calibri" w:hAnsi="Georgia"/>
      <w:sz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E76BF7"/>
    <w:rPr>
      <w:rFonts w:ascii="Times" w:eastAsia="MS Mincho" w:hAnsi="Times"/>
      <w:sz w:val="20"/>
      <w:szCs w:val="20"/>
    </w:rPr>
  </w:style>
  <w:style w:type="paragraph" w:customStyle="1" w:styleId="NewDebate">
    <w:name w:val="New Debate"/>
    <w:basedOn w:val="Heading4"/>
    <w:link w:val="NewDebateChar"/>
    <w:uiPriority w:val="4"/>
    <w:qFormat/>
    <w:rsid w:val="00E76BF7"/>
    <w:rPr>
      <w:szCs w:val="22"/>
    </w:rPr>
  </w:style>
  <w:style w:type="character" w:customStyle="1" w:styleId="NewDebateChar">
    <w:name w:val="New Debate Char"/>
    <w:basedOn w:val="DefaultParagraphFont"/>
    <w:link w:val="NewDebate"/>
    <w:uiPriority w:val="4"/>
    <w:rsid w:val="00E76BF7"/>
    <w:rPr>
      <w:rFonts w:ascii="Calibri" w:eastAsiaTheme="majorEastAsia" w:hAnsi="Calibri" w:cstheme="majorBidi"/>
      <w:b/>
      <w:bCs/>
      <w:sz w:val="26"/>
      <w:szCs w:val="22"/>
    </w:rPr>
  </w:style>
  <w:style w:type="paragraph" w:customStyle="1" w:styleId="Reallyfuckingsmall">
    <w:name w:val="Really fucking small"/>
    <w:basedOn w:val="Normal"/>
    <w:link w:val="ReallyfuckingsmallChar"/>
    <w:qFormat/>
    <w:rsid w:val="00E76BF7"/>
    <w:rPr>
      <w:rFonts w:eastAsia="Calibri"/>
      <w:sz w:val="10"/>
    </w:rPr>
  </w:style>
  <w:style w:type="character" w:customStyle="1" w:styleId="ReallyfuckingsmallChar">
    <w:name w:val="Really fucking small Char"/>
    <w:basedOn w:val="DefaultParagraphFont"/>
    <w:link w:val="Reallyfuckingsmall"/>
    <w:rsid w:val="00E76BF7"/>
    <w:rPr>
      <w:rFonts w:ascii="Calibri" w:eastAsia="Calibri" w:hAnsi="Calibri"/>
      <w:sz w:val="10"/>
    </w:rPr>
  </w:style>
  <w:style w:type="character" w:customStyle="1" w:styleId="NothingChar">
    <w:name w:val="Nothing Char"/>
    <w:link w:val="Nothing"/>
    <w:rsid w:val="00E76BF7"/>
    <w:rPr>
      <w:rFonts w:ascii="Times New Roman" w:eastAsia="Times New Roman" w:hAnsi="Times New Roman" w:cs="Times New Roman"/>
      <w:color w:val="00000A"/>
      <w:sz w:val="20"/>
    </w:rPr>
  </w:style>
  <w:style w:type="character" w:customStyle="1" w:styleId="Footnote2Char">
    <w:name w:val="Footnote2 Char"/>
    <w:link w:val="Footnote2"/>
    <w:locked/>
    <w:rsid w:val="00E76BF7"/>
  </w:style>
  <w:style w:type="paragraph" w:customStyle="1" w:styleId="Footnote2">
    <w:name w:val="Footnote2"/>
    <w:basedOn w:val="Normal"/>
    <w:next w:val="Normal"/>
    <w:link w:val="Footnote2Char"/>
    <w:autoRedefine/>
    <w:qFormat/>
    <w:rsid w:val="00E76BF7"/>
    <w:pPr>
      <w:spacing w:after="120" w:line="480" w:lineRule="auto"/>
    </w:pPr>
    <w:rPr>
      <w:rFonts w:asciiTheme="minorHAnsi" w:hAnsiTheme="minorHAnsi"/>
      <w:sz w:val="24"/>
    </w:rPr>
  </w:style>
  <w:style w:type="character" w:customStyle="1" w:styleId="UnderlineCharChar">
    <w:name w:val="Underline Char Char"/>
    <w:basedOn w:val="DefaultParagraphFont"/>
    <w:rsid w:val="00E76BF7"/>
    <w:rPr>
      <w:noProof w:val="0"/>
      <w:u w:val="single"/>
      <w:lang w:val="en-US" w:eastAsia="en-US" w:bidi="ar-SA"/>
    </w:rPr>
  </w:style>
  <w:style w:type="character" w:customStyle="1" w:styleId="UnderlinesCharChar">
    <w:name w:val="Underlines Char Char"/>
    <w:basedOn w:val="DefaultParagraphFont"/>
    <w:rsid w:val="00E76BF7"/>
    <w:rPr>
      <w:rFonts w:cs="Arial"/>
      <w:b/>
      <w:bCs/>
      <w:noProof w:val="0"/>
      <w:sz w:val="22"/>
      <w:szCs w:val="26"/>
      <w:u w:val="single"/>
      <w:lang w:val="en-US" w:eastAsia="en-US" w:bidi="ar-SA"/>
    </w:rPr>
  </w:style>
  <w:style w:type="paragraph" w:customStyle="1" w:styleId="Style3">
    <w:name w:val="Style3"/>
    <w:basedOn w:val="Normal"/>
    <w:link w:val="Style3Char"/>
    <w:qFormat/>
    <w:rsid w:val="00E76BF7"/>
    <w:rPr>
      <w:rFonts w:ascii="Arial Narrow" w:eastAsia="Times New Roman" w:hAnsi="Arial Narrow" w:cs="Times New Roman"/>
      <w:b/>
      <w:sz w:val="20"/>
    </w:rPr>
  </w:style>
  <w:style w:type="character" w:customStyle="1" w:styleId="Style3Char">
    <w:name w:val="Style3 Char"/>
    <w:basedOn w:val="DefaultParagraphFont"/>
    <w:link w:val="Style3"/>
    <w:rsid w:val="00E76BF7"/>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E76BF7"/>
    <w:rPr>
      <w:rFonts w:eastAsia="Times New Roman"/>
      <w:sz w:val="20"/>
      <w:u w:val="single"/>
    </w:rPr>
  </w:style>
  <w:style w:type="character" w:customStyle="1" w:styleId="StyleStyle411ptChar">
    <w:name w:val="Style Style4 + 11 pt Char"/>
    <w:link w:val="StyleStyle411pt"/>
    <w:rsid w:val="00E76BF7"/>
    <w:rPr>
      <w:rFonts w:ascii="Calibri" w:eastAsia="Times New Roman" w:hAnsi="Calibri"/>
      <w:sz w:val="20"/>
      <w:u w:val="single"/>
    </w:rPr>
  </w:style>
  <w:style w:type="paragraph" w:customStyle="1" w:styleId="StyleStyle411ptBold">
    <w:name w:val="Style Style4 + 11 pt Bold"/>
    <w:basedOn w:val="Normal"/>
    <w:link w:val="StyleStyle411ptBoldChar"/>
    <w:qFormat/>
    <w:rsid w:val="00E76BF7"/>
    <w:rPr>
      <w:b/>
      <w:bCs/>
      <w:sz w:val="20"/>
      <w:u w:val="single"/>
    </w:rPr>
  </w:style>
  <w:style w:type="character" w:customStyle="1" w:styleId="StyleStyle411ptBoldChar">
    <w:name w:val="Style Style4 + 11 pt Bold Char"/>
    <w:link w:val="StyleStyle411ptBold"/>
    <w:rsid w:val="00E76BF7"/>
    <w:rPr>
      <w:rFonts w:ascii="Calibri" w:hAnsi="Calibri"/>
      <w:b/>
      <w:bCs/>
      <w:sz w:val="20"/>
      <w:u w:val="single"/>
    </w:rPr>
  </w:style>
  <w:style w:type="paragraph" w:customStyle="1" w:styleId="Underlining">
    <w:name w:val="Underlining"/>
    <w:basedOn w:val="Normal"/>
    <w:link w:val="UnderliningChar"/>
    <w:qFormat/>
    <w:rsid w:val="00E76BF7"/>
    <w:rPr>
      <w:rFonts w:eastAsia="Times New Roman"/>
      <w:sz w:val="20"/>
      <w:u w:val="single"/>
    </w:rPr>
  </w:style>
  <w:style w:type="character" w:customStyle="1" w:styleId="UnderliningChar">
    <w:name w:val="Underlining Char"/>
    <w:basedOn w:val="DefaultParagraphFont"/>
    <w:link w:val="Underlining"/>
    <w:rsid w:val="00E76BF7"/>
    <w:rPr>
      <w:rFonts w:ascii="Calibri" w:eastAsia="Times New Roman" w:hAnsi="Calibri"/>
      <w:sz w:val="20"/>
      <w:u w:val="single"/>
    </w:rPr>
  </w:style>
  <w:style w:type="character" w:customStyle="1" w:styleId="StyleTimesNewRoman12ptBold">
    <w:name w:val="Style Times New Roman 12 pt Bold"/>
    <w:rsid w:val="00E76BF7"/>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qFormat/>
    <w:rsid w:val="00E76BF7"/>
    <w:rPr>
      <w:rFonts w:ascii="Century Gothic" w:hAnsi="Century Gothic"/>
      <w:sz w:val="24"/>
      <w:u w:val="thick"/>
    </w:rPr>
  </w:style>
  <w:style w:type="paragraph" w:customStyle="1" w:styleId="Cardstyle">
    <w:name w:val="Cardstyle"/>
    <w:basedOn w:val="Normal"/>
    <w:next w:val="Normal"/>
    <w:qFormat/>
    <w:rsid w:val="00E76BF7"/>
    <w:rPr>
      <w:rFonts w:eastAsia="Times New Roman" w:cs="Times New Roman"/>
      <w:sz w:val="20"/>
    </w:rPr>
  </w:style>
  <w:style w:type="character" w:customStyle="1" w:styleId="Style8pt1">
    <w:name w:val="Style 8 pt1"/>
    <w:basedOn w:val="DefaultParagraphFont"/>
    <w:rsid w:val="00E76BF7"/>
    <w:rPr>
      <w:rFonts w:ascii="Georgia" w:hAnsi="Georgia"/>
      <w:sz w:val="16"/>
    </w:rPr>
  </w:style>
  <w:style w:type="character" w:customStyle="1" w:styleId="Style8pt">
    <w:name w:val="Style 8 pt"/>
    <w:basedOn w:val="DefaultParagraphFont"/>
    <w:rsid w:val="00E76BF7"/>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E76BF7"/>
    <w:rPr>
      <w:rFonts w:eastAsia="Times New Roman" w:cs="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E76BF7"/>
    <w:rPr>
      <w:rFonts w:ascii="Calibri" w:eastAsia="Times New Roman" w:hAnsi="Calibri" w:cs="Times New Roman"/>
      <w:sz w:val="22"/>
      <w:u w:val="single"/>
      <w:bdr w:val="single" w:sz="4" w:space="0" w:color="auto"/>
    </w:rPr>
  </w:style>
  <w:style w:type="character" w:customStyle="1" w:styleId="StyleUnderlineChar11ptChar">
    <w:name w:val="Style Underline Char + 11 pt Char"/>
    <w:rsid w:val="00E76BF7"/>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E76BF7"/>
    <w:rPr>
      <w:rFonts w:eastAsia="Times New Roman" w:cs="Times New Roman"/>
      <w:b/>
      <w:bCs/>
      <w:sz w:val="20"/>
      <w:u w:val="single"/>
    </w:rPr>
  </w:style>
  <w:style w:type="character" w:customStyle="1" w:styleId="StyleUnderlineChar11ptBoldChar">
    <w:name w:val="Style Underline Char + 11 pt Bold Char"/>
    <w:link w:val="StyleUnderlineChar11ptBold"/>
    <w:rsid w:val="00E76BF7"/>
    <w:rPr>
      <w:rFonts w:ascii="Calibri" w:eastAsia="Times New Roman" w:hAnsi="Calibri" w:cs="Times New Roman"/>
      <w:b/>
      <w:bCs/>
      <w:sz w:val="20"/>
      <w:u w:val="single"/>
    </w:rPr>
  </w:style>
  <w:style w:type="character" w:customStyle="1" w:styleId="NormalTextChar">
    <w:name w:val="Normal Text Char"/>
    <w:link w:val="NormalText"/>
    <w:rsid w:val="00E76BF7"/>
    <w:rPr>
      <w:rFonts w:ascii="Calibri" w:hAnsi="Calibri"/>
      <w:sz w:val="20"/>
      <w:szCs w:val="26"/>
    </w:rPr>
  </w:style>
  <w:style w:type="character" w:customStyle="1" w:styleId="ShrinkChar">
    <w:name w:val="Shrink Char"/>
    <w:link w:val="Shrink"/>
    <w:rsid w:val="00E76BF7"/>
    <w:rPr>
      <w:rFonts w:ascii="Garamond" w:hAnsi="Garamond"/>
      <w:sz w:val="12"/>
    </w:rPr>
  </w:style>
  <w:style w:type="paragraph" w:customStyle="1" w:styleId="Shrink">
    <w:name w:val="Shrink"/>
    <w:link w:val="ShrinkChar"/>
    <w:qFormat/>
    <w:rsid w:val="00E76BF7"/>
    <w:pPr>
      <w:ind w:left="288" w:right="288"/>
    </w:pPr>
    <w:rPr>
      <w:rFonts w:ascii="Garamond" w:hAnsi="Garamond"/>
      <w:sz w:val="12"/>
    </w:rPr>
  </w:style>
  <w:style w:type="paragraph" w:customStyle="1" w:styleId="cites0">
    <w:name w:val="cites"/>
    <w:link w:val="citesChar0"/>
    <w:autoRedefine/>
    <w:qFormat/>
    <w:rsid w:val="00E76BF7"/>
    <w:pPr>
      <w:contextualSpacing/>
    </w:pPr>
    <w:rPr>
      <w:rFonts w:ascii="Times New Roman" w:eastAsia="Malgun Gothic" w:hAnsi="Times New Roman" w:cs="Times New Roman"/>
      <w:b/>
      <w:sz w:val="22"/>
      <w:u w:val="single"/>
    </w:rPr>
  </w:style>
  <w:style w:type="character" w:customStyle="1" w:styleId="citesChar0">
    <w:name w:val="cites Char"/>
    <w:aliases w:val="Heading 1 Char3"/>
    <w:link w:val="cites0"/>
    <w:rsid w:val="00E76BF7"/>
    <w:rPr>
      <w:rFonts w:ascii="Times New Roman" w:eastAsia="Malgun Gothic" w:hAnsi="Times New Roman" w:cs="Times New Roman"/>
      <w:b/>
      <w:sz w:val="22"/>
      <w:u w:val="single"/>
    </w:rPr>
  </w:style>
  <w:style w:type="character" w:customStyle="1" w:styleId="LanguageEditingChar">
    <w:name w:val="Language Editing Char"/>
    <w:link w:val="LanguageEditing"/>
    <w:locked/>
    <w:rsid w:val="00E76BF7"/>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E76BF7"/>
    <w:rPr>
      <w:rFonts w:ascii="Times New Roman" w:eastAsia="Times New Roman" w:hAnsi="Times New Roman" w:cs="Times New Roman"/>
      <w:strike/>
      <w:sz w:val="20"/>
    </w:rPr>
  </w:style>
  <w:style w:type="character" w:customStyle="1" w:styleId="CardsHighlight">
    <w:name w:val="Cards Highlight"/>
    <w:basedOn w:val="DefaultParagraphFont"/>
    <w:uiPriority w:val="1"/>
    <w:rsid w:val="00E76BF7"/>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E76BF7"/>
  </w:style>
  <w:style w:type="character" w:customStyle="1" w:styleId="CardsChar1">
    <w:name w:val="Cards Char1"/>
    <w:rsid w:val="00E76BF7"/>
    <w:rPr>
      <w:rFonts w:ascii="Times New Roman" w:hAnsi="Times New Roman" w:cs="Times New Roman"/>
      <w:sz w:val="20"/>
      <w:szCs w:val="20"/>
    </w:rPr>
  </w:style>
  <w:style w:type="character" w:customStyle="1" w:styleId="AuthorYear">
    <w:name w:val="AuthorYear"/>
    <w:uiPriority w:val="1"/>
    <w:qFormat/>
    <w:rsid w:val="00E76BF7"/>
    <w:rPr>
      <w:rFonts w:ascii="Georgia" w:hAnsi="Georgia"/>
      <w:b/>
      <w:sz w:val="24"/>
    </w:rPr>
  </w:style>
  <w:style w:type="paragraph" w:customStyle="1" w:styleId="Shrink8">
    <w:name w:val="Shrink8"/>
    <w:basedOn w:val="Normal"/>
    <w:qFormat/>
    <w:rsid w:val="00E76BF7"/>
    <w:rPr>
      <w:sz w:val="16"/>
    </w:rPr>
  </w:style>
  <w:style w:type="paragraph" w:customStyle="1" w:styleId="Normal1">
    <w:name w:val="Normal1"/>
    <w:qFormat/>
    <w:rsid w:val="00E76BF7"/>
    <w:rPr>
      <w:rFonts w:ascii="Calibri" w:eastAsia="Calibri" w:hAnsi="Calibri" w:cs="Calibri"/>
      <w:color w:val="000000"/>
      <w:sz w:val="22"/>
      <w:szCs w:val="20"/>
      <w:lang w:val="es-US" w:eastAsia="es-US"/>
    </w:rPr>
  </w:style>
  <w:style w:type="character" w:customStyle="1" w:styleId="highlight2">
    <w:name w:val="highlight2"/>
    <w:rsid w:val="00E76BF7"/>
    <w:rPr>
      <w:rFonts w:ascii="Arial" w:hAnsi="Arial"/>
      <w:b/>
      <w:sz w:val="19"/>
      <w:u w:val="thick"/>
      <w:bdr w:val="none" w:sz="0" w:space="0" w:color="auto"/>
      <w:shd w:val="clear" w:color="auto" w:fill="auto"/>
    </w:rPr>
  </w:style>
  <w:style w:type="paragraph" w:customStyle="1" w:styleId="Stylecard11pt">
    <w:name w:val="Style card + 11 pt"/>
    <w:basedOn w:val="card"/>
    <w:link w:val="Stylecard11ptChar"/>
    <w:qFormat/>
    <w:rsid w:val="00E76BF7"/>
    <w:rPr>
      <w:rFonts w:eastAsia="SimSun" w:cs="Times New Roman"/>
      <w:color w:val="00000A"/>
      <w:sz w:val="20"/>
      <w:lang w:eastAsia="zh-CN"/>
    </w:rPr>
  </w:style>
  <w:style w:type="character" w:customStyle="1" w:styleId="Stylecard11ptChar">
    <w:name w:val="Style card + 11 pt Char"/>
    <w:basedOn w:val="cardChar"/>
    <w:link w:val="Stylecard11pt"/>
    <w:rsid w:val="00E76BF7"/>
    <w:rPr>
      <w:rFonts w:ascii="Times New Roman" w:eastAsia="SimSun" w:hAnsi="Times New Roman" w:cs="Times New Roman"/>
      <w:color w:val="00000A"/>
      <w:sz w:val="20"/>
      <w:lang w:eastAsia="zh-CN"/>
    </w:rPr>
  </w:style>
  <w:style w:type="paragraph" w:customStyle="1" w:styleId="Stylecard11ptUnderline">
    <w:name w:val="Style card + 11 pt Underline"/>
    <w:basedOn w:val="card"/>
    <w:link w:val="Stylecard11ptUnderlineChar"/>
    <w:qFormat/>
    <w:rsid w:val="00E76BF7"/>
    <w:rPr>
      <w:rFonts w:eastAsia="SimSun" w:cs="Times New Roman"/>
      <w:color w:val="00000A"/>
      <w:sz w:val="20"/>
      <w:lang w:eastAsia="zh-CN"/>
    </w:rPr>
  </w:style>
  <w:style w:type="character" w:customStyle="1" w:styleId="Stylecard11ptUnderlineChar">
    <w:name w:val="Style card + 11 pt Underline Char"/>
    <w:basedOn w:val="cardChar"/>
    <w:link w:val="Stylecard11ptUnderline"/>
    <w:rsid w:val="00E76BF7"/>
    <w:rPr>
      <w:rFonts w:ascii="Times New Roman" w:eastAsia="SimSun" w:hAnsi="Times New Roman" w:cs="Times New Roman"/>
      <w:color w:val="00000A"/>
      <w:sz w:val="20"/>
      <w:lang w:eastAsia="zh-CN"/>
    </w:rPr>
  </w:style>
  <w:style w:type="character" w:customStyle="1" w:styleId="UnderlinedChar0">
    <w:name w:val="Underlined Char"/>
    <w:aliases w:val="small text Char Char"/>
    <w:rsid w:val="00E76BF7"/>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E76BF7"/>
    <w:rPr>
      <w:rFonts w:cs="Arial"/>
      <w:b/>
      <w:bCs/>
      <w:kern w:val="32"/>
      <w:sz w:val="32"/>
      <w:szCs w:val="32"/>
      <w:u w:val="single"/>
      <w:lang w:val="en-US" w:eastAsia="en-US" w:bidi="ar-SA"/>
    </w:rPr>
  </w:style>
  <w:style w:type="character" w:customStyle="1" w:styleId="UNDERLINECharChar0">
    <w:name w:val="UNDERLINE Char Char"/>
    <w:basedOn w:val="DefaultParagraphFont"/>
    <w:rsid w:val="00E76BF7"/>
    <w:rPr>
      <w:bCs/>
      <w:kern w:val="28"/>
      <w:szCs w:val="32"/>
      <w:u w:val="single"/>
    </w:rPr>
  </w:style>
  <w:style w:type="character" w:customStyle="1" w:styleId="term">
    <w:name w:val="term"/>
    <w:basedOn w:val="DefaultParagraphFont"/>
    <w:rsid w:val="00E76BF7"/>
  </w:style>
  <w:style w:type="character" w:customStyle="1" w:styleId="SmallFontCharCharCharChar">
    <w:name w:val="Small Font Char Char Char Char"/>
    <w:basedOn w:val="DefaultParagraphFont"/>
    <w:rsid w:val="00E76BF7"/>
    <w:rPr>
      <w:rFonts w:ascii="Arial" w:hAnsi="Arial"/>
      <w:sz w:val="12"/>
      <w:szCs w:val="24"/>
    </w:rPr>
  </w:style>
  <w:style w:type="character" w:customStyle="1" w:styleId="vitstoryheadline">
    <w:name w:val="vitstoryheadline"/>
    <w:basedOn w:val="DefaultParagraphFont"/>
    <w:rsid w:val="00E76BF7"/>
  </w:style>
  <w:style w:type="character" w:customStyle="1" w:styleId="regtext">
    <w:name w:val="regtext"/>
    <w:basedOn w:val="DefaultParagraphFont"/>
    <w:rsid w:val="00E76BF7"/>
  </w:style>
  <w:style w:type="character" w:customStyle="1" w:styleId="bps-topic-ident">
    <w:name w:val="bps-topic-ident"/>
    <w:basedOn w:val="DefaultParagraphFont"/>
    <w:rsid w:val="00E76BF7"/>
  </w:style>
  <w:style w:type="character" w:customStyle="1" w:styleId="CharChar4">
    <w:name w:val="Char Char4"/>
    <w:basedOn w:val="DefaultParagraphFont"/>
    <w:rsid w:val="00E76BF7"/>
    <w:rPr>
      <w:b/>
      <w:bCs/>
      <w:sz w:val="28"/>
      <w:szCs w:val="28"/>
    </w:rPr>
  </w:style>
  <w:style w:type="character" w:customStyle="1" w:styleId="CharChar5">
    <w:name w:val="Char Char5"/>
    <w:basedOn w:val="DefaultParagraphFont"/>
    <w:rsid w:val="00E76BF7"/>
    <w:rPr>
      <w:rFonts w:ascii="Arial" w:hAnsi="Arial" w:cs="Arial"/>
      <w:b/>
      <w:bCs/>
      <w:sz w:val="26"/>
      <w:szCs w:val="26"/>
    </w:rPr>
  </w:style>
  <w:style w:type="paragraph" w:customStyle="1" w:styleId="tagcite0">
    <w:name w:val="tagcite"/>
    <w:basedOn w:val="Normal"/>
    <w:qFormat/>
    <w:rsid w:val="00E76BF7"/>
    <w:rPr>
      <w:rFonts w:eastAsia="Times New Roman" w:cs="Times New Roman"/>
      <w:b/>
    </w:rPr>
  </w:style>
  <w:style w:type="paragraph" w:customStyle="1" w:styleId="Regular">
    <w:name w:val="Regular"/>
    <w:link w:val="RegularChar"/>
    <w:rsid w:val="00E76BF7"/>
    <w:rPr>
      <w:rFonts w:ascii="Garamond" w:eastAsia="Times New Roman" w:hAnsi="Garamond" w:cs="Arial"/>
      <w:bCs/>
      <w:kern w:val="20"/>
      <w:sz w:val="20"/>
      <w:szCs w:val="32"/>
    </w:rPr>
  </w:style>
  <w:style w:type="paragraph" w:customStyle="1" w:styleId="Boldunderline0">
    <w:name w:val="Bold underline"/>
    <w:basedOn w:val="Normal"/>
    <w:rsid w:val="00E76BF7"/>
    <w:rPr>
      <w:rFonts w:eastAsia="Times New Roman" w:cs="Arial"/>
      <w:b/>
      <w:bCs/>
      <w:kern w:val="20"/>
      <w:sz w:val="20"/>
      <w:szCs w:val="32"/>
      <w:u w:val="single"/>
    </w:rPr>
  </w:style>
  <w:style w:type="character" w:customStyle="1" w:styleId="BoldunderlineChar0">
    <w:name w:val="Bold underline Char"/>
    <w:basedOn w:val="DefaultParagraphFont"/>
    <w:rsid w:val="00E76BF7"/>
    <w:rPr>
      <w:rFonts w:ascii="Garamond" w:hAnsi="Garamond" w:cs="Arial"/>
      <w:b/>
      <w:bCs/>
      <w:kern w:val="20"/>
      <w:szCs w:val="32"/>
      <w:u w:val="single"/>
      <w:lang w:val="en-US" w:eastAsia="en-US" w:bidi="ar-SA"/>
    </w:rPr>
  </w:style>
  <w:style w:type="paragraph" w:customStyle="1" w:styleId="tag1">
    <w:name w:val="tag1"/>
    <w:basedOn w:val="Normal"/>
    <w:qFormat/>
    <w:rsid w:val="00E76BF7"/>
    <w:rPr>
      <w:rFonts w:eastAsia="Times New Roman" w:cs="Times New Roman"/>
      <w:b/>
      <w:szCs w:val="20"/>
    </w:rPr>
  </w:style>
  <w:style w:type="character" w:customStyle="1" w:styleId="byline">
    <w:name w:val="byline"/>
    <w:basedOn w:val="DefaultParagraphFont"/>
    <w:rsid w:val="00E76BF7"/>
  </w:style>
  <w:style w:type="character" w:customStyle="1" w:styleId="7TimesNewRoman">
    <w:name w:val="7 Times New Roman"/>
    <w:rsid w:val="00E76BF7"/>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E76BF7"/>
    <w:rPr>
      <w:rFonts w:ascii="Cambria" w:eastAsia="Times New Roman" w:hAnsi="Cambria" w:cs="Times New Roman"/>
      <w:sz w:val="18"/>
      <w:szCs w:val="20"/>
    </w:rPr>
  </w:style>
  <w:style w:type="character" w:customStyle="1" w:styleId="Boxed">
    <w:name w:val="Boxed"/>
    <w:qFormat/>
    <w:rsid w:val="00E76BF7"/>
    <w:rPr>
      <w:rFonts w:ascii="Garamond" w:hAnsi="Garamond"/>
      <w:sz w:val="20"/>
      <w:bdr w:val="single" w:sz="6" w:space="0" w:color="auto"/>
    </w:rPr>
  </w:style>
  <w:style w:type="character" w:customStyle="1" w:styleId="CardtextChar0">
    <w:name w:val="Card text Char"/>
    <w:basedOn w:val="DefaultParagraphFont"/>
    <w:link w:val="Cardtext0"/>
    <w:rsid w:val="00E76BF7"/>
    <w:rPr>
      <w:rFonts w:ascii="Garamond" w:hAnsi="Garamond"/>
      <w:u w:val="single"/>
    </w:rPr>
  </w:style>
  <w:style w:type="paragraph" w:styleId="Date">
    <w:name w:val="Date"/>
    <w:aliases w:val="date"/>
    <w:basedOn w:val="Normal"/>
    <w:next w:val="Normal"/>
    <w:link w:val="DateChar"/>
    <w:uiPriority w:val="99"/>
    <w:rsid w:val="00E76BF7"/>
    <w:rPr>
      <w:rFonts w:eastAsia="Times New Roman" w:cs="Times New Roman"/>
      <w:sz w:val="16"/>
    </w:rPr>
  </w:style>
  <w:style w:type="character" w:customStyle="1" w:styleId="DateChar">
    <w:name w:val="Date Char"/>
    <w:aliases w:val="date Char"/>
    <w:basedOn w:val="DefaultParagraphFont"/>
    <w:link w:val="Date"/>
    <w:uiPriority w:val="99"/>
    <w:rsid w:val="00E76BF7"/>
    <w:rPr>
      <w:rFonts w:ascii="Calibri" w:eastAsia="Times New Roman" w:hAnsi="Calibri" w:cs="Times New Roman"/>
      <w:sz w:val="16"/>
    </w:rPr>
  </w:style>
  <w:style w:type="paragraph" w:customStyle="1" w:styleId="DebateCardSmall">
    <w:name w:val="Debate Card Small"/>
    <w:basedOn w:val="Normal"/>
    <w:link w:val="DebateCardSmallChar"/>
    <w:qFormat/>
    <w:rsid w:val="00E76BF7"/>
    <w:pPr>
      <w:autoSpaceDE w:val="0"/>
      <w:autoSpaceDN w:val="0"/>
      <w:adjustRightInd w:val="0"/>
    </w:pPr>
    <w:rPr>
      <w:rFonts w:eastAsia="Times New Roman" w:cs="Times New Roman"/>
      <w:sz w:val="16"/>
      <w:szCs w:val="16"/>
      <w:lang w:val="x-none" w:eastAsia="x-none"/>
    </w:rPr>
  </w:style>
  <w:style w:type="character" w:customStyle="1" w:styleId="DebateCardSmallChar">
    <w:name w:val="Debate Card Small Char"/>
    <w:link w:val="DebateCardSmall"/>
    <w:rsid w:val="00E76BF7"/>
    <w:rPr>
      <w:rFonts w:ascii="Calibri" w:eastAsia="Times New Roman" w:hAnsi="Calibri" w:cs="Times New Roman"/>
      <w:sz w:val="16"/>
      <w:szCs w:val="16"/>
      <w:lang w:val="x-none" w:eastAsia="x-none"/>
    </w:rPr>
  </w:style>
  <w:style w:type="character" w:customStyle="1" w:styleId="reduce2">
    <w:name w:val="reduce2"/>
    <w:rsid w:val="00E76BF7"/>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E76BF7"/>
    <w:rPr>
      <w:rFonts w:eastAsia="Times New Roman" w:cs="Times New Roman"/>
      <w:b w:val="0"/>
      <w:bCs w:val="0"/>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E76BF7"/>
    <w:rPr>
      <w:rFonts w:ascii="Calibri" w:eastAsia="Times New Roman" w:hAnsi="Calibri" w:cs="Times New Roman"/>
      <w:sz w:val="20"/>
      <w:szCs w:val="20"/>
      <w:u w:val="single"/>
      <w:lang w:val="x-none" w:eastAsia="x-none"/>
    </w:rPr>
  </w:style>
  <w:style w:type="character" w:customStyle="1" w:styleId="asset-metabar-time">
    <w:name w:val="asset-metabar-time"/>
    <w:basedOn w:val="DefaultParagraphFont"/>
    <w:rsid w:val="00E76BF7"/>
  </w:style>
  <w:style w:type="character" w:customStyle="1" w:styleId="Style1CharChar">
    <w:name w:val="Style1 Char Char"/>
    <w:basedOn w:val="DefaultParagraphFont"/>
    <w:rsid w:val="00E76BF7"/>
    <w:rPr>
      <w:sz w:val="16"/>
      <w:szCs w:val="16"/>
      <w:lang w:val="en-US" w:eastAsia="en-US" w:bidi="ar-SA"/>
    </w:rPr>
  </w:style>
  <w:style w:type="character" w:customStyle="1" w:styleId="Style2CharChar">
    <w:name w:val="Style2 Char Char"/>
    <w:basedOn w:val="DefaultParagraphFont"/>
    <w:rsid w:val="00E76BF7"/>
    <w:rPr>
      <w:u w:val="thick"/>
      <w:lang w:val="en-US" w:eastAsia="en-US" w:bidi="ar-SA"/>
    </w:rPr>
  </w:style>
  <w:style w:type="character" w:customStyle="1" w:styleId="dateline">
    <w:name w:val="dateline"/>
    <w:basedOn w:val="DefaultParagraphFont"/>
    <w:rsid w:val="00E76BF7"/>
  </w:style>
  <w:style w:type="character" w:customStyle="1" w:styleId="date-display-single">
    <w:name w:val="date-display-single"/>
    <w:basedOn w:val="DefaultParagraphFont"/>
    <w:rsid w:val="00E76BF7"/>
  </w:style>
  <w:style w:type="character" w:customStyle="1" w:styleId="wikigeneratedlinkcontent">
    <w:name w:val="wikigeneratedlinkcontent"/>
    <w:basedOn w:val="DefaultParagraphFont"/>
    <w:rsid w:val="00E76BF7"/>
  </w:style>
  <w:style w:type="character" w:customStyle="1" w:styleId="Heading3CharCharChar3">
    <w:name w:val="Heading 3 Char Char Char3"/>
    <w:aliases w:val=" Char Char Char3,Char Char Char3,Heading 3 Char Char Char2, Char Char Char2,Char Char Char2"/>
    <w:basedOn w:val="DefaultParagraphFont"/>
    <w:rsid w:val="00E76BF7"/>
    <w:rPr>
      <w:rFonts w:cs="Arial"/>
      <w:bCs/>
      <w:szCs w:val="26"/>
      <w:u w:val="single"/>
      <w:lang w:val="en-US" w:eastAsia="en-US" w:bidi="ar-SA"/>
    </w:rPr>
  </w:style>
  <w:style w:type="character" w:customStyle="1" w:styleId="aqj">
    <w:name w:val="aqj"/>
    <w:rsid w:val="00E76BF7"/>
  </w:style>
  <w:style w:type="character" w:customStyle="1" w:styleId="CardTextChar1">
    <w:name w:val="CardText Char"/>
    <w:basedOn w:val="DefaultParagraphFont"/>
    <w:link w:val="CardText1"/>
    <w:locked/>
    <w:rsid w:val="00E76BF7"/>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E76BF7"/>
    <w:pPr>
      <w:ind w:left="288" w:right="288"/>
    </w:pPr>
    <w:rPr>
      <w:rFonts w:ascii="Times New Roman" w:eastAsia="Times New Roman" w:hAnsi="Times New Roman" w:cs="Times New Roman"/>
      <w:sz w:val="16"/>
    </w:rPr>
  </w:style>
  <w:style w:type="character" w:customStyle="1" w:styleId="ilad">
    <w:name w:val="il_ad"/>
    <w:rsid w:val="00E76BF7"/>
  </w:style>
  <w:style w:type="character" w:customStyle="1" w:styleId="CardsUnderlined">
    <w:name w:val="Cards Underlined"/>
    <w:qFormat/>
    <w:rsid w:val="00E76BF7"/>
    <w:rPr>
      <w:rFonts w:ascii="Helvetica" w:hAnsi="Helvetica"/>
      <w:sz w:val="22"/>
      <w:szCs w:val="24"/>
      <w:u w:val="thick"/>
    </w:rPr>
  </w:style>
  <w:style w:type="paragraph" w:customStyle="1" w:styleId="BBCite">
    <w:name w:val="BB Cite"/>
    <w:basedOn w:val="Normal"/>
    <w:autoRedefine/>
    <w:rsid w:val="00E76BF7"/>
    <w:pPr>
      <w:keepNext/>
      <w:keepLines/>
      <w:widowControl w:val="0"/>
      <w:tabs>
        <w:tab w:val="left" w:pos="8280"/>
      </w:tabs>
      <w:autoSpaceDE w:val="0"/>
      <w:autoSpaceDN w:val="0"/>
      <w:adjustRightInd w:val="0"/>
      <w:spacing w:before="120" w:line="200" w:lineRule="exact"/>
    </w:pPr>
    <w:rPr>
      <w:rFonts w:eastAsia="Times New Roman" w:cs="Times New Roman"/>
      <w:snapToGrid w:val="0"/>
      <w:color w:val="000000"/>
      <w:sz w:val="20"/>
      <w:szCs w:val="18"/>
    </w:rPr>
  </w:style>
  <w:style w:type="character" w:customStyle="1" w:styleId="pullquote">
    <w:name w:val="pullquote"/>
    <w:basedOn w:val="DefaultParagraphFont"/>
    <w:rsid w:val="00E76BF7"/>
  </w:style>
  <w:style w:type="character" w:customStyle="1" w:styleId="StyleStyleUnderline411pt">
    <w:name w:val="Style Style Underline4 + 11 pt"/>
    <w:basedOn w:val="DefaultParagraphFont"/>
    <w:rsid w:val="00E76BF7"/>
    <w:rPr>
      <w:sz w:val="20"/>
      <w:u w:val="single"/>
    </w:rPr>
  </w:style>
  <w:style w:type="character" w:customStyle="1" w:styleId="StyleStyleUnderline411ptBold">
    <w:name w:val="Style Style Underline4 + 11 pt Bold"/>
    <w:basedOn w:val="DefaultParagraphFont"/>
    <w:rsid w:val="00E76BF7"/>
    <w:rPr>
      <w:b/>
      <w:bCs/>
      <w:sz w:val="20"/>
      <w:u w:val="single"/>
    </w:rPr>
  </w:style>
  <w:style w:type="character" w:customStyle="1" w:styleId="StyleStyleUnderline311pt">
    <w:name w:val="Style Style Underline3 + 11 pt"/>
    <w:basedOn w:val="DefaultParagraphFont"/>
    <w:rsid w:val="00E76BF7"/>
    <w:rPr>
      <w:sz w:val="20"/>
      <w:u w:val="single"/>
    </w:rPr>
  </w:style>
  <w:style w:type="character" w:customStyle="1" w:styleId="StyleStyleUnderline311ptBold">
    <w:name w:val="Style Style Underline3 + 11 pt Bold"/>
    <w:basedOn w:val="DefaultParagraphFont"/>
    <w:rsid w:val="00E76BF7"/>
    <w:rPr>
      <w:b/>
      <w:bCs/>
      <w:sz w:val="20"/>
      <w:u w:val="single"/>
    </w:rPr>
  </w:style>
  <w:style w:type="character" w:customStyle="1" w:styleId="red-subtitle">
    <w:name w:val="red-subtitle"/>
    <w:basedOn w:val="DefaultParagraphFont"/>
    <w:rsid w:val="00E76BF7"/>
  </w:style>
  <w:style w:type="character" w:styleId="PageNumber">
    <w:name w:val="page number"/>
    <w:aliases w:val="card ununderlined"/>
    <w:basedOn w:val="DefaultParagraphFont"/>
    <w:uiPriority w:val="99"/>
    <w:unhideWhenUsed/>
    <w:rsid w:val="00E76BF7"/>
  </w:style>
  <w:style w:type="character" w:customStyle="1" w:styleId="ft1">
    <w:name w:val="ft1"/>
    <w:basedOn w:val="DefaultParagraphFont"/>
    <w:rsid w:val="00E76BF7"/>
  </w:style>
  <w:style w:type="character" w:customStyle="1" w:styleId="dropcap">
    <w:name w:val="dropcap"/>
    <w:basedOn w:val="DefaultParagraphFont"/>
    <w:rsid w:val="00E76BF7"/>
  </w:style>
  <w:style w:type="paragraph" w:customStyle="1" w:styleId="TagText">
    <w:name w:val="TagText"/>
    <w:basedOn w:val="Normal"/>
    <w:uiPriority w:val="99"/>
    <w:qFormat/>
    <w:rsid w:val="00E76BF7"/>
    <w:pPr>
      <w:spacing w:before="200"/>
    </w:pPr>
    <w:rPr>
      <w:rFonts w:eastAsia="Calibri"/>
      <w:b/>
      <w:sz w:val="24"/>
    </w:rPr>
  </w:style>
  <w:style w:type="paragraph" w:customStyle="1" w:styleId="BreakTag">
    <w:name w:val="Break Tag"/>
    <w:basedOn w:val="Normal"/>
    <w:autoRedefine/>
    <w:uiPriority w:val="4"/>
    <w:qFormat/>
    <w:rsid w:val="00E76BF7"/>
    <w:pPr>
      <w:spacing w:before="240"/>
    </w:pPr>
    <w:rPr>
      <w:rFonts w:ascii="Arial" w:hAnsi="Arial" w:cs="Arial"/>
      <w:b/>
      <w:sz w:val="26"/>
    </w:rPr>
  </w:style>
  <w:style w:type="paragraph" w:customStyle="1" w:styleId="BreakBlock">
    <w:name w:val="Break Block"/>
    <w:basedOn w:val="Normal"/>
    <w:link w:val="BreakBlockChar"/>
    <w:autoRedefine/>
    <w:qFormat/>
    <w:rsid w:val="00E76BF7"/>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E76BF7"/>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E76BF7"/>
  </w:style>
  <w:style w:type="character" w:customStyle="1" w:styleId="Mention1">
    <w:name w:val="Mention1"/>
    <w:basedOn w:val="DefaultParagraphFont"/>
    <w:uiPriority w:val="99"/>
    <w:semiHidden/>
    <w:unhideWhenUsed/>
    <w:rsid w:val="00E76BF7"/>
    <w:rPr>
      <w:color w:val="2B579A"/>
      <w:shd w:val="clear" w:color="auto" w:fill="E6E6E6"/>
    </w:rPr>
  </w:style>
  <w:style w:type="character" w:customStyle="1" w:styleId="Styleunderline11pt">
    <w:name w:val="Style underline + 11 pt"/>
    <w:rsid w:val="00E76BF7"/>
    <w:rPr>
      <w:rFonts w:ascii="Times New Roman" w:hAnsi="Times New Roman"/>
      <w:sz w:val="20"/>
      <w:u w:val="single"/>
    </w:rPr>
  </w:style>
  <w:style w:type="paragraph" w:customStyle="1" w:styleId="Minimize">
    <w:name w:val="Minimize"/>
    <w:basedOn w:val="card"/>
    <w:next w:val="Normal"/>
    <w:link w:val="MinimizeChar"/>
    <w:qFormat/>
    <w:rsid w:val="00E76BF7"/>
    <w:pPr>
      <w:widowControl w:val="0"/>
      <w:autoSpaceDE w:val="0"/>
      <w:autoSpaceDN w:val="0"/>
      <w:adjustRightInd w:val="0"/>
      <w:spacing w:after="200" w:line="276" w:lineRule="auto"/>
    </w:pPr>
    <w:rPr>
      <w:rFonts w:ascii="Georgia" w:hAnsi="Georgia"/>
      <w:bCs/>
      <w:color w:val="000000"/>
      <w:sz w:val="12"/>
      <w:szCs w:val="20"/>
    </w:rPr>
  </w:style>
  <w:style w:type="character" w:customStyle="1" w:styleId="MinimizeChar">
    <w:name w:val="Minimize Char"/>
    <w:link w:val="Minimize"/>
    <w:rsid w:val="00E76BF7"/>
    <w:rPr>
      <w:rFonts w:ascii="Georgia" w:hAnsi="Georgia"/>
      <w:bCs/>
      <w:color w:val="000000"/>
      <w:sz w:val="12"/>
      <w:szCs w:val="20"/>
    </w:rPr>
  </w:style>
  <w:style w:type="character" w:customStyle="1" w:styleId="hilite1">
    <w:name w:val="hilite1"/>
    <w:basedOn w:val="DefaultParagraphFont"/>
    <w:rsid w:val="00E76BF7"/>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uiPriority w:val="99"/>
    <w:qFormat/>
    <w:rsid w:val="00E76BF7"/>
    <w:rPr>
      <w:rFonts w:eastAsia="Times New Roman"/>
      <w:b/>
      <w:szCs w:val="20"/>
    </w:rPr>
  </w:style>
  <w:style w:type="character" w:customStyle="1" w:styleId="NormaltagChar">
    <w:name w:val="Normal tag Char"/>
    <w:basedOn w:val="DefaultParagraphFont"/>
    <w:link w:val="Normaltag"/>
    <w:uiPriority w:val="99"/>
    <w:locked/>
    <w:rsid w:val="00E76BF7"/>
    <w:rPr>
      <w:rFonts w:ascii="Calibri" w:eastAsia="Times New Roman" w:hAnsi="Calibri"/>
      <w:b/>
      <w:sz w:val="22"/>
      <w:szCs w:val="20"/>
    </w:rPr>
  </w:style>
  <w:style w:type="character" w:customStyle="1" w:styleId="CitesChar2">
    <w:name w:val="Cites Char2"/>
    <w:link w:val="Cites"/>
    <w:rsid w:val="00E76BF7"/>
    <w:rPr>
      <w:rFonts w:ascii="Times New Roman" w:eastAsia="Calibri" w:hAnsi="Times New Roman" w:cs="Times New Roman"/>
      <w:b/>
      <w:color w:val="00000A"/>
      <w:sz w:val="20"/>
      <w:szCs w:val="20"/>
    </w:rPr>
  </w:style>
  <w:style w:type="paragraph" w:customStyle="1" w:styleId="BlockTitle2">
    <w:name w:val="Block Title2"/>
    <w:basedOn w:val="Normal"/>
    <w:next w:val="Normal"/>
    <w:qFormat/>
    <w:rsid w:val="00E76BF7"/>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E76BF7"/>
    <w:pPr>
      <w:spacing w:before="120" w:after="120"/>
    </w:pPr>
    <w:rPr>
      <w:rFonts w:eastAsia="Times New Roman"/>
      <w:b/>
      <w:u w:val="single"/>
      <w:lang w:bidi="en-US"/>
    </w:rPr>
  </w:style>
  <w:style w:type="paragraph" w:styleId="TOC9">
    <w:name w:val="toc 9"/>
    <w:basedOn w:val="Normal"/>
    <w:next w:val="Normal"/>
    <w:autoRedefine/>
    <w:rsid w:val="00E76BF7"/>
    <w:pPr>
      <w:ind w:left="1600"/>
    </w:pPr>
    <w:rPr>
      <w:rFonts w:eastAsia="Times New Roman"/>
      <w:sz w:val="20"/>
      <w:lang w:bidi="en-US"/>
    </w:rPr>
  </w:style>
  <w:style w:type="paragraph" w:customStyle="1" w:styleId="TxBrp1">
    <w:name w:val="TxBr_p1"/>
    <w:basedOn w:val="Normal"/>
    <w:qFormat/>
    <w:rsid w:val="00E76BF7"/>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E76BF7"/>
    <w:pPr>
      <w:spacing w:before="100" w:beforeAutospacing="1" w:after="100" w:afterAutospacing="1"/>
    </w:pPr>
    <w:rPr>
      <w:rFonts w:eastAsia="Times New Roman"/>
      <w:lang w:bidi="en-US"/>
    </w:rPr>
  </w:style>
  <w:style w:type="character" w:customStyle="1" w:styleId="standardcontent">
    <w:name w:val="standardcontent"/>
    <w:basedOn w:val="DefaultParagraphFont"/>
    <w:rsid w:val="00E76BF7"/>
  </w:style>
  <w:style w:type="paragraph" w:customStyle="1" w:styleId="hat">
    <w:name w:val="hat"/>
    <w:basedOn w:val="Normal"/>
    <w:next w:val="Normal"/>
    <w:link w:val="hatChar"/>
    <w:qFormat/>
    <w:rsid w:val="00E76BF7"/>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E76BF7"/>
  </w:style>
  <w:style w:type="paragraph" w:customStyle="1" w:styleId="HotRouteChar">
    <w:name w:val="Hot Route! Char"/>
    <w:basedOn w:val="Normal"/>
    <w:qFormat/>
    <w:rsid w:val="00E76BF7"/>
    <w:pPr>
      <w:ind w:left="144"/>
    </w:pPr>
    <w:rPr>
      <w:rFonts w:eastAsia="Times New Roman"/>
      <w:sz w:val="20"/>
      <w:lang w:bidi="en-US"/>
    </w:rPr>
  </w:style>
  <w:style w:type="paragraph" w:customStyle="1" w:styleId="Default">
    <w:name w:val="Default"/>
    <w:qFormat/>
    <w:rsid w:val="00E76BF7"/>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E76BF7"/>
    <w:rPr>
      <w:rFonts w:ascii="Cambria" w:hAnsi="Cambria" w:cs="Times New Roman"/>
      <w:b/>
      <w:bCs/>
      <w:sz w:val="26"/>
      <w:szCs w:val="26"/>
    </w:rPr>
  </w:style>
  <w:style w:type="character" w:customStyle="1" w:styleId="CardCharChar1">
    <w:name w:val="Card Char Char1"/>
    <w:basedOn w:val="DefaultParagraphFont"/>
    <w:rsid w:val="00E76BF7"/>
    <w:rPr>
      <w:rFonts w:cs="Times New Roman"/>
      <w:b/>
      <w:bCs/>
      <w:sz w:val="28"/>
      <w:szCs w:val="28"/>
    </w:rPr>
  </w:style>
  <w:style w:type="paragraph" w:customStyle="1" w:styleId="SmallFont">
    <w:name w:val="Small Font"/>
    <w:basedOn w:val="Normal"/>
    <w:link w:val="SmallFontChar"/>
    <w:qFormat/>
    <w:rsid w:val="00E76BF7"/>
    <w:pPr>
      <w:spacing w:after="200"/>
      <w:jc w:val="both"/>
    </w:pPr>
    <w:rPr>
      <w:rFonts w:eastAsia="Calibri"/>
      <w:szCs w:val="18"/>
    </w:rPr>
  </w:style>
  <w:style w:type="character" w:customStyle="1" w:styleId="SmallFontChar">
    <w:name w:val="Small Font Char"/>
    <w:basedOn w:val="DefaultParagraphFont"/>
    <w:link w:val="SmallFont"/>
    <w:locked/>
    <w:rsid w:val="00E76BF7"/>
    <w:rPr>
      <w:rFonts w:ascii="Calibri" w:eastAsia="Calibri" w:hAnsi="Calibri"/>
      <w:sz w:val="22"/>
      <w:szCs w:val="18"/>
    </w:rPr>
  </w:style>
  <w:style w:type="character" w:customStyle="1" w:styleId="CircleChar1">
    <w:name w:val="Circle Char1"/>
    <w:basedOn w:val="DefaultParagraphFont"/>
    <w:rsid w:val="00E76BF7"/>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E76BF7"/>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E76BF7"/>
    <w:rPr>
      <w:rFonts w:ascii="Calibri" w:eastAsia="Times New Roman" w:hAnsi="Calibri" w:cs="Times New Roman"/>
      <w:b/>
      <w:sz w:val="20"/>
      <w:szCs w:val="20"/>
    </w:rPr>
  </w:style>
  <w:style w:type="character" w:customStyle="1" w:styleId="hit1">
    <w:name w:val="hit1"/>
    <w:basedOn w:val="DefaultParagraphFont"/>
    <w:rsid w:val="00E76BF7"/>
    <w:rPr>
      <w:b/>
      <w:bCs/>
      <w:color w:val="CC0033"/>
    </w:rPr>
  </w:style>
  <w:style w:type="character" w:customStyle="1" w:styleId="upper">
    <w:name w:val="upper"/>
    <w:basedOn w:val="DefaultParagraphFont"/>
    <w:rsid w:val="00E76BF7"/>
  </w:style>
  <w:style w:type="character" w:customStyle="1" w:styleId="SmallFont7pt">
    <w:name w:val="Small Font (7 pt)"/>
    <w:basedOn w:val="DefaultParagraphFont"/>
    <w:qFormat/>
    <w:rsid w:val="00E76BF7"/>
    <w:rPr>
      <w:sz w:val="14"/>
    </w:rPr>
  </w:style>
  <w:style w:type="paragraph" w:customStyle="1" w:styleId="UnderlinedText">
    <w:name w:val="Underlined Text"/>
    <w:basedOn w:val="Normal"/>
    <w:qFormat/>
    <w:rsid w:val="00E76BF7"/>
    <w:rPr>
      <w:rFonts w:eastAsia="Times New Roman"/>
      <w:b/>
      <w:szCs w:val="20"/>
    </w:rPr>
  </w:style>
  <w:style w:type="character" w:customStyle="1" w:styleId="SmallText-New">
    <w:name w:val="Small Text - New"/>
    <w:basedOn w:val="DefaultParagraphFont"/>
    <w:rsid w:val="00E76BF7"/>
    <w:rPr>
      <w:rFonts w:ascii="Arial Narrow" w:hAnsi="Arial Narrow"/>
      <w:sz w:val="14"/>
    </w:rPr>
  </w:style>
  <w:style w:type="character" w:customStyle="1" w:styleId="Underlined-New">
    <w:name w:val="Underlined - New"/>
    <w:basedOn w:val="DefaultParagraphFont"/>
    <w:rsid w:val="00E76BF7"/>
    <w:rPr>
      <w:rFonts w:ascii="Arial Narrow" w:hAnsi="Arial Narrow"/>
      <w:sz w:val="16"/>
      <w:u w:val="single"/>
    </w:rPr>
  </w:style>
  <w:style w:type="paragraph" w:styleId="TOC2">
    <w:name w:val="toc 2"/>
    <w:basedOn w:val="Normal"/>
    <w:next w:val="Normal"/>
    <w:autoRedefine/>
    <w:uiPriority w:val="39"/>
    <w:qFormat/>
    <w:rsid w:val="00E76BF7"/>
    <w:pPr>
      <w:ind w:left="200"/>
    </w:pPr>
    <w:rPr>
      <w:rFonts w:eastAsia="Times New Roman"/>
      <w:sz w:val="20"/>
      <w:lang w:bidi="en-US"/>
    </w:rPr>
  </w:style>
  <w:style w:type="paragraph" w:styleId="TOCHeading">
    <w:name w:val="TOC Heading"/>
    <w:basedOn w:val="Heading1"/>
    <w:next w:val="Normal"/>
    <w:uiPriority w:val="39"/>
    <w:qFormat/>
    <w:rsid w:val="00E76BF7"/>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E76BF7"/>
    <w:rPr>
      <w:rFonts w:ascii="Arial Narrow" w:hAnsi="Arial Narrow"/>
      <w:dstrike w:val="0"/>
      <w:sz w:val="20"/>
      <w:bdr w:val="single" w:sz="2" w:space="0" w:color="auto"/>
      <w:vertAlign w:val="baseline"/>
    </w:rPr>
  </w:style>
  <w:style w:type="character" w:customStyle="1" w:styleId="style65">
    <w:name w:val="style65"/>
    <w:basedOn w:val="DefaultParagraphFont"/>
    <w:rsid w:val="00E76BF7"/>
    <w:rPr>
      <w:rFonts w:cs="Times New Roman"/>
    </w:rPr>
  </w:style>
  <w:style w:type="character" w:customStyle="1" w:styleId="qlabel">
    <w:name w:val="q_label"/>
    <w:basedOn w:val="DefaultParagraphFont"/>
    <w:rsid w:val="00E76BF7"/>
  </w:style>
  <w:style w:type="character" w:customStyle="1" w:styleId="alabel">
    <w:name w:val="a_label"/>
    <w:basedOn w:val="DefaultParagraphFont"/>
    <w:rsid w:val="00E76BF7"/>
  </w:style>
  <w:style w:type="character" w:customStyle="1" w:styleId="BoldandUnderlineCharChar">
    <w:name w:val="Bold and Underline Char Char"/>
    <w:basedOn w:val="DefaultParagraphFont"/>
    <w:rsid w:val="00E76BF7"/>
    <w:rPr>
      <w:rFonts w:eastAsia="MS Mincho"/>
      <w:b/>
      <w:u w:val="single"/>
      <w:lang w:val="en-US" w:eastAsia="en-US" w:bidi="ar-SA"/>
    </w:rPr>
  </w:style>
  <w:style w:type="character" w:customStyle="1" w:styleId="CardTextChar2">
    <w:name w:val="Card Text Char"/>
    <w:basedOn w:val="DefaultParagraphFont"/>
    <w:rsid w:val="00E76BF7"/>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E76BF7"/>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E76BF7"/>
    <w:rPr>
      <w:rFonts w:cs="Arial"/>
      <w:bCs/>
      <w:szCs w:val="26"/>
      <w:u w:val="single"/>
      <w:lang w:val="en-US" w:eastAsia="en-US" w:bidi="ar-SA"/>
    </w:rPr>
  </w:style>
  <w:style w:type="paragraph" w:customStyle="1" w:styleId="evidencetextChar">
    <w:name w:val="evidence text Char"/>
    <w:basedOn w:val="Normal"/>
    <w:qFormat/>
    <w:rsid w:val="00E76BF7"/>
    <w:pPr>
      <w:ind w:left="1728" w:right="1008"/>
    </w:pPr>
    <w:rPr>
      <w:rFonts w:eastAsia="Times New Roman"/>
      <w:color w:val="000000"/>
      <w:sz w:val="18"/>
    </w:rPr>
  </w:style>
  <w:style w:type="character" w:customStyle="1" w:styleId="underline2">
    <w:name w:val="underline2"/>
    <w:basedOn w:val="DefaultParagraphFont"/>
    <w:rsid w:val="00E76BF7"/>
    <w:rPr>
      <w:u w:val="single"/>
    </w:rPr>
  </w:style>
  <w:style w:type="character" w:customStyle="1" w:styleId="UnderlineChar4Char">
    <w:name w:val="Underline Char4 Char"/>
    <w:basedOn w:val="DefaultParagraphFont"/>
    <w:link w:val="UnderlineChar4"/>
    <w:rsid w:val="00E76BF7"/>
    <w:rPr>
      <w:u w:val="single"/>
    </w:rPr>
  </w:style>
  <w:style w:type="paragraph" w:customStyle="1" w:styleId="UnderlineChar4">
    <w:name w:val="Underline Char4"/>
    <w:basedOn w:val="Normal"/>
    <w:link w:val="UnderlineChar4Char"/>
    <w:qFormat/>
    <w:rsid w:val="00E76BF7"/>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E76BF7"/>
    <w:rPr>
      <w:b/>
      <w:u w:val="single"/>
    </w:rPr>
  </w:style>
  <w:style w:type="paragraph" w:customStyle="1" w:styleId="BoldandUnderlineChar3">
    <w:name w:val="Bold and Underline Char3"/>
    <w:basedOn w:val="Normal"/>
    <w:link w:val="BoldandUnderlineChar3Char2"/>
    <w:qFormat/>
    <w:rsid w:val="00E76BF7"/>
    <w:rPr>
      <w:rFonts w:asciiTheme="minorHAnsi" w:hAnsiTheme="minorHAnsi"/>
      <w:b/>
      <w:sz w:val="24"/>
      <w:u w:val="single"/>
    </w:rPr>
  </w:style>
  <w:style w:type="character" w:customStyle="1" w:styleId="inside-head">
    <w:name w:val="inside-head"/>
    <w:basedOn w:val="DefaultParagraphFont"/>
    <w:rsid w:val="00E76BF7"/>
  </w:style>
  <w:style w:type="character" w:customStyle="1" w:styleId="officialstitle-">
    <w:name w:val="official_s_title-"/>
    <w:basedOn w:val="DefaultParagraphFont"/>
    <w:rsid w:val="00E76BF7"/>
  </w:style>
  <w:style w:type="character" w:customStyle="1" w:styleId="officialsbureau">
    <w:name w:val="official_s_bureau"/>
    <w:basedOn w:val="DefaultParagraphFont"/>
    <w:rsid w:val="00E76BF7"/>
  </w:style>
  <w:style w:type="paragraph" w:customStyle="1" w:styleId="Stylecard11ptBoldUnderline">
    <w:name w:val="Style card + 11 pt Bold Underline"/>
    <w:basedOn w:val="card"/>
    <w:link w:val="Stylecard11ptBoldUnderlineChar"/>
    <w:qFormat/>
    <w:rsid w:val="00E76BF7"/>
    <w:rPr>
      <w:rFonts w:ascii="Georgia" w:eastAsia="SimSun" w:hAnsi="Georgia"/>
      <w:b/>
      <w:lang w:eastAsia="zh-CN"/>
    </w:rPr>
  </w:style>
  <w:style w:type="character" w:customStyle="1" w:styleId="Stylecard11ptBoldUnderlineChar">
    <w:name w:val="Style card + 11 pt Bold Underline Char"/>
    <w:link w:val="Stylecard11ptBoldUnderline"/>
    <w:rsid w:val="00E76BF7"/>
    <w:rPr>
      <w:rFonts w:ascii="Georgia" w:eastAsia="SimSun" w:hAnsi="Georgia"/>
      <w:b/>
      <w:sz w:val="16"/>
      <w:lang w:eastAsia="zh-CN"/>
    </w:rPr>
  </w:style>
  <w:style w:type="character" w:customStyle="1" w:styleId="StyleStyle11ptBoldUnderlineBorderSinglesolidlineAuto">
    <w:name w:val="Style Style 11 pt Bold Underline Border: : (Single solid line Auto ..."/>
    <w:basedOn w:val="DefaultParagraphFont"/>
    <w:rsid w:val="00E76BF7"/>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card"/>
    <w:link w:val="StylecardLatinVerdana-BoldUnderlineChar"/>
    <w:qFormat/>
    <w:rsid w:val="00E76BF7"/>
    <w:rPr>
      <w:rFonts w:ascii="Georgia" w:eastAsia="SimSun" w:hAnsi="Georgia"/>
      <w:bCs/>
      <w:lang w:eastAsia="zh-CN"/>
    </w:rPr>
  </w:style>
  <w:style w:type="character" w:customStyle="1" w:styleId="StylecardLatinVerdana-BoldUnderlineChar">
    <w:name w:val="Style card + (Latin) Verdana-Bold Underline Char"/>
    <w:basedOn w:val="cardChar"/>
    <w:link w:val="StylecardLatinVerdana-BoldUnderline"/>
    <w:rsid w:val="00E76BF7"/>
    <w:rPr>
      <w:rFonts w:ascii="Georgia" w:eastAsia="SimSun" w:hAnsi="Georgia"/>
      <w:bCs/>
      <w:sz w:val="16"/>
      <w:lang w:eastAsia="zh-CN"/>
    </w:rPr>
  </w:style>
  <w:style w:type="paragraph" w:styleId="HTMLPreformatted">
    <w:name w:val="HTML Preformatted"/>
    <w:basedOn w:val="Normal"/>
    <w:link w:val="HTMLPreformattedChar"/>
    <w:rsid w:val="00E76B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E76BF7"/>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E76BF7"/>
    <w:rPr>
      <w:u w:val="single"/>
    </w:rPr>
  </w:style>
  <w:style w:type="character" w:customStyle="1" w:styleId="StyleUnderlining11ptChar">
    <w:name w:val="Style Underlining + 11 pt Char"/>
    <w:basedOn w:val="DefaultParagraphFont"/>
    <w:link w:val="StyleUnderlining11pt"/>
    <w:rsid w:val="00E76BF7"/>
    <w:rPr>
      <w:rFonts w:ascii="Calibri" w:hAnsi="Calibri"/>
      <w:sz w:val="22"/>
      <w:u w:val="single"/>
    </w:rPr>
  </w:style>
  <w:style w:type="paragraph" w:customStyle="1" w:styleId="StyleCardText9pt">
    <w:name w:val="Style Card Text + 9 pt"/>
    <w:basedOn w:val="Normal"/>
    <w:link w:val="StyleCardText9ptChar"/>
    <w:qFormat/>
    <w:rsid w:val="00E76BF7"/>
    <w:pPr>
      <w:spacing w:after="200"/>
      <w:contextualSpacing/>
    </w:pPr>
    <w:rPr>
      <w:rFonts w:eastAsia="Calibri"/>
    </w:rPr>
  </w:style>
  <w:style w:type="character" w:customStyle="1" w:styleId="StyleCardText9ptChar">
    <w:name w:val="Style Card Text + 9 pt Char"/>
    <w:basedOn w:val="DefaultParagraphFont"/>
    <w:link w:val="StyleCardText9pt"/>
    <w:rsid w:val="00E76BF7"/>
    <w:rPr>
      <w:rFonts w:ascii="Calibri" w:eastAsia="Calibri" w:hAnsi="Calibri"/>
      <w:sz w:val="22"/>
    </w:rPr>
  </w:style>
  <w:style w:type="paragraph" w:styleId="Quote">
    <w:name w:val="Quote"/>
    <w:basedOn w:val="Normal"/>
    <w:next w:val="Normal"/>
    <w:link w:val="QuoteChar"/>
    <w:uiPriority w:val="29"/>
    <w:qFormat/>
    <w:rsid w:val="00E76BF7"/>
    <w:pPr>
      <w:widowControl w:val="0"/>
    </w:pPr>
    <w:rPr>
      <w:rFonts w:eastAsia="Times New Roman"/>
      <w:iCs/>
      <w:color w:val="000000"/>
      <w:lang w:bidi="en-US"/>
    </w:rPr>
  </w:style>
  <w:style w:type="character" w:customStyle="1" w:styleId="QuoteChar">
    <w:name w:val="Quote Char"/>
    <w:basedOn w:val="DefaultParagraphFont"/>
    <w:link w:val="Quote"/>
    <w:uiPriority w:val="29"/>
    <w:rsid w:val="00E76BF7"/>
    <w:rPr>
      <w:rFonts w:ascii="Calibri" w:eastAsia="Times New Roman" w:hAnsi="Calibri"/>
      <w:iCs/>
      <w:color w:val="000000"/>
      <w:sz w:val="22"/>
      <w:lang w:bidi="en-US"/>
    </w:rPr>
  </w:style>
  <w:style w:type="character" w:customStyle="1" w:styleId="underlineChar0">
    <w:name w:val="underline Char"/>
    <w:basedOn w:val="DefaultParagraphFont"/>
    <w:rsid w:val="00E76BF7"/>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0"/>
    <w:rsid w:val="00E76BF7"/>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E76BF7"/>
    <w:rPr>
      <w:sz w:val="20"/>
      <w:u w:val="single"/>
    </w:rPr>
  </w:style>
  <w:style w:type="paragraph" w:styleId="BodyTextIndent2">
    <w:name w:val="Body Text Indent 2"/>
    <w:basedOn w:val="Normal"/>
    <w:link w:val="BodyTextIndent2Char"/>
    <w:unhideWhenUsed/>
    <w:rsid w:val="00E76BF7"/>
    <w:pPr>
      <w:spacing w:after="120" w:line="480" w:lineRule="auto"/>
      <w:ind w:left="360"/>
    </w:pPr>
  </w:style>
  <w:style w:type="character" w:customStyle="1" w:styleId="BodyTextIndent2Char">
    <w:name w:val="Body Text Indent 2 Char"/>
    <w:basedOn w:val="DefaultParagraphFont"/>
    <w:link w:val="BodyTextIndent2"/>
    <w:rsid w:val="00E76BF7"/>
    <w:rPr>
      <w:rFonts w:ascii="Calibri" w:hAnsi="Calibri"/>
      <w:sz w:val="22"/>
    </w:rPr>
  </w:style>
  <w:style w:type="paragraph" w:styleId="BodyTextIndent3">
    <w:name w:val="Body Text Indent 3"/>
    <w:basedOn w:val="Normal"/>
    <w:link w:val="BodyTextIndent3Char"/>
    <w:uiPriority w:val="99"/>
    <w:unhideWhenUsed/>
    <w:rsid w:val="00E76BF7"/>
    <w:pPr>
      <w:spacing w:after="120"/>
      <w:ind w:left="360"/>
    </w:pPr>
    <w:rPr>
      <w:szCs w:val="16"/>
    </w:rPr>
  </w:style>
  <w:style w:type="character" w:customStyle="1" w:styleId="BodyTextIndent3Char">
    <w:name w:val="Body Text Indent 3 Char"/>
    <w:basedOn w:val="DefaultParagraphFont"/>
    <w:link w:val="BodyTextIndent3"/>
    <w:uiPriority w:val="99"/>
    <w:rsid w:val="00E76BF7"/>
    <w:rPr>
      <w:rFonts w:ascii="Calibri" w:hAnsi="Calibri"/>
      <w:sz w:val="22"/>
      <w:szCs w:val="16"/>
    </w:rPr>
  </w:style>
  <w:style w:type="paragraph" w:styleId="BodyText2">
    <w:name w:val="Body Text 2"/>
    <w:basedOn w:val="Normal"/>
    <w:link w:val="BodyText2Char"/>
    <w:unhideWhenUsed/>
    <w:rsid w:val="00E76BF7"/>
    <w:pPr>
      <w:spacing w:after="120" w:line="480" w:lineRule="auto"/>
    </w:pPr>
  </w:style>
  <w:style w:type="character" w:customStyle="1" w:styleId="BodyText2Char">
    <w:name w:val="Body Text 2 Char"/>
    <w:basedOn w:val="DefaultParagraphFont"/>
    <w:link w:val="BodyText2"/>
    <w:rsid w:val="00E76BF7"/>
    <w:rPr>
      <w:rFonts w:ascii="Calibri" w:hAnsi="Calibri"/>
      <w:sz w:val="22"/>
    </w:rPr>
  </w:style>
  <w:style w:type="paragraph" w:styleId="BodyTextIndent">
    <w:name w:val="Body Text Indent"/>
    <w:basedOn w:val="Normal"/>
    <w:link w:val="BodyTextIndentChar"/>
    <w:uiPriority w:val="99"/>
    <w:unhideWhenUsed/>
    <w:rsid w:val="00E76BF7"/>
    <w:pPr>
      <w:spacing w:after="120"/>
      <w:ind w:left="360"/>
    </w:pPr>
  </w:style>
  <w:style w:type="character" w:customStyle="1" w:styleId="BodyTextIndentChar">
    <w:name w:val="Body Text Indent Char"/>
    <w:basedOn w:val="DefaultParagraphFont"/>
    <w:link w:val="BodyTextIndent"/>
    <w:uiPriority w:val="99"/>
    <w:rsid w:val="00E76BF7"/>
    <w:rPr>
      <w:rFonts w:ascii="Calibri" w:hAnsi="Calibri"/>
      <w:sz w:val="22"/>
    </w:rPr>
  </w:style>
  <w:style w:type="paragraph" w:styleId="BodyText3">
    <w:name w:val="Body Text 3"/>
    <w:basedOn w:val="Normal"/>
    <w:link w:val="BodyText3Char"/>
    <w:unhideWhenUsed/>
    <w:rsid w:val="00E76BF7"/>
    <w:pPr>
      <w:spacing w:after="120"/>
    </w:pPr>
    <w:rPr>
      <w:szCs w:val="16"/>
    </w:rPr>
  </w:style>
  <w:style w:type="character" w:customStyle="1" w:styleId="BodyText3Char">
    <w:name w:val="Body Text 3 Char"/>
    <w:basedOn w:val="DefaultParagraphFont"/>
    <w:link w:val="BodyText3"/>
    <w:rsid w:val="00E76BF7"/>
    <w:rPr>
      <w:rFonts w:ascii="Calibri" w:hAnsi="Calibri"/>
      <w:sz w:val="22"/>
      <w:szCs w:val="16"/>
    </w:rPr>
  </w:style>
  <w:style w:type="character" w:customStyle="1" w:styleId="StyleBold">
    <w:name w:val="Style Bold"/>
    <w:basedOn w:val="DefaultParagraphFont"/>
    <w:uiPriority w:val="9"/>
    <w:semiHidden/>
    <w:rsid w:val="00E76BF7"/>
    <w:rPr>
      <w:b/>
      <w:bCs/>
    </w:rPr>
  </w:style>
  <w:style w:type="character" w:customStyle="1" w:styleId="body-text">
    <w:name w:val="body-text"/>
    <w:basedOn w:val="DefaultParagraphFont"/>
    <w:rsid w:val="00E76BF7"/>
  </w:style>
  <w:style w:type="paragraph" w:customStyle="1" w:styleId="StyleStyle411ptBoldBorderSinglesolidlineAuto0">
    <w:name w:val="Style Style4 + 11 pt Bold Border: : (Single solid line Auto  0...."/>
    <w:basedOn w:val="Normal"/>
    <w:link w:val="StyleStyle411ptBoldBorderSinglesolidlineAuto0Char"/>
    <w:qFormat/>
    <w:rsid w:val="00E76BF7"/>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E76BF7"/>
    <w:rPr>
      <w:rFonts w:ascii="Calibri" w:eastAsia="Times New Roman" w:hAnsi="Calibri"/>
      <w:b/>
      <w:bCs/>
      <w:sz w:val="22"/>
      <w:u w:val="single"/>
      <w:bdr w:val="single" w:sz="4" w:space="0" w:color="auto"/>
    </w:rPr>
  </w:style>
  <w:style w:type="character" w:customStyle="1" w:styleId="globalcontentbody">
    <w:name w:val="globalcontentbody"/>
    <w:basedOn w:val="DefaultParagraphFont"/>
    <w:rsid w:val="00E76BF7"/>
  </w:style>
  <w:style w:type="paragraph" w:customStyle="1" w:styleId="StyleStyle112pt">
    <w:name w:val="Style Style1 + 12 pt"/>
    <w:basedOn w:val="Normal"/>
    <w:link w:val="StyleStyle112ptChar"/>
    <w:qFormat/>
    <w:rsid w:val="00E76BF7"/>
    <w:rPr>
      <w:rFonts w:eastAsia="SimSun"/>
      <w:u w:val="single"/>
      <w:lang w:eastAsia="zh-CN"/>
    </w:rPr>
  </w:style>
  <w:style w:type="character" w:customStyle="1" w:styleId="StyleStyle112ptChar">
    <w:name w:val="Style Style1 + 12 pt Char"/>
    <w:basedOn w:val="DefaultParagraphFont"/>
    <w:link w:val="StyleStyle112pt"/>
    <w:rsid w:val="00E76BF7"/>
    <w:rPr>
      <w:rFonts w:ascii="Calibri" w:eastAsia="SimSun" w:hAnsi="Calibri"/>
      <w:sz w:val="22"/>
      <w:u w:val="single"/>
      <w:lang w:eastAsia="zh-CN"/>
    </w:rPr>
  </w:style>
  <w:style w:type="paragraph" w:customStyle="1" w:styleId="MinimizedText">
    <w:name w:val="Minimized Text"/>
    <w:basedOn w:val="Normal"/>
    <w:link w:val="MinimizedTextChar"/>
    <w:qFormat/>
    <w:rsid w:val="00E76BF7"/>
    <w:rPr>
      <w:rFonts w:eastAsia="Times New Roman"/>
    </w:rPr>
  </w:style>
  <w:style w:type="character" w:customStyle="1" w:styleId="MinimizedTextChar">
    <w:name w:val="Minimized Text Char"/>
    <w:basedOn w:val="DefaultParagraphFont"/>
    <w:link w:val="MinimizedText"/>
    <w:rsid w:val="00E76BF7"/>
    <w:rPr>
      <w:rFonts w:ascii="Calibri" w:eastAsia="Times New Roman" w:hAnsi="Calibri"/>
      <w:sz w:val="22"/>
    </w:rPr>
  </w:style>
  <w:style w:type="character" w:customStyle="1" w:styleId="term1">
    <w:name w:val="term1"/>
    <w:basedOn w:val="DefaultParagraphFont"/>
    <w:rsid w:val="00E76BF7"/>
    <w:rPr>
      <w:b/>
      <w:bCs/>
    </w:rPr>
  </w:style>
  <w:style w:type="character" w:customStyle="1" w:styleId="Styleterm111ptUnderline">
    <w:name w:val="Style term1 + 11 pt Underline"/>
    <w:basedOn w:val="term1"/>
    <w:rsid w:val="00E76BF7"/>
    <w:rPr>
      <w:b/>
      <w:bCs/>
      <w:sz w:val="20"/>
      <w:u w:val="single"/>
    </w:rPr>
  </w:style>
  <w:style w:type="paragraph" w:customStyle="1" w:styleId="StyleMinimizedTextArialNarrow10pt">
    <w:name w:val="Style Minimized Text + Arial Narrow 10 pt"/>
    <w:basedOn w:val="MinimizedText"/>
    <w:link w:val="StyleMinimizedTextArialNarrow10ptChar"/>
    <w:qFormat/>
    <w:rsid w:val="00E76BF7"/>
    <w:rPr>
      <w:sz w:val="20"/>
    </w:rPr>
  </w:style>
  <w:style w:type="character" w:customStyle="1" w:styleId="StyleMinimizedTextArialNarrow10ptChar">
    <w:name w:val="Style Minimized Text + Arial Narrow 10 pt Char"/>
    <w:basedOn w:val="MinimizedTextChar"/>
    <w:link w:val="StyleMinimizedTextArialNarrow10pt"/>
    <w:rsid w:val="00E76BF7"/>
    <w:rPr>
      <w:rFonts w:ascii="Calibri" w:eastAsia="Times New Roman" w:hAnsi="Calibri"/>
      <w:sz w:val="20"/>
    </w:rPr>
  </w:style>
  <w:style w:type="character" w:customStyle="1" w:styleId="Styleunderline11ptBold">
    <w:name w:val="Style underline + 11 pt Bold"/>
    <w:basedOn w:val="underline"/>
    <w:rsid w:val="00E76BF7"/>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E76BF7"/>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E76BF7"/>
    <w:rPr>
      <w:rFonts w:ascii="Calibri" w:eastAsia="Times New Roman" w:hAnsi="Calibri"/>
      <w:sz w:val="22"/>
      <w:u w:val="single"/>
      <w:bdr w:val="single" w:sz="4" w:space="0" w:color="auto"/>
    </w:rPr>
  </w:style>
  <w:style w:type="character" w:customStyle="1" w:styleId="Style9pt">
    <w:name w:val="Style 9 pt"/>
    <w:basedOn w:val="DefaultParagraphFont"/>
    <w:rsid w:val="00E76BF7"/>
    <w:rPr>
      <w:rFonts w:ascii="Times New Roman" w:hAnsi="Times New Roman"/>
      <w:sz w:val="20"/>
    </w:rPr>
  </w:style>
  <w:style w:type="paragraph" w:customStyle="1" w:styleId="StyleStyle49pt3">
    <w:name w:val="Style Style4 + 9 pt3"/>
    <w:basedOn w:val="Style4"/>
    <w:link w:val="StyleStyle49pt3Char"/>
    <w:qFormat/>
    <w:rsid w:val="00E76BF7"/>
    <w:pPr>
      <w:spacing w:after="160" w:line="259" w:lineRule="auto"/>
    </w:pPr>
    <w:rPr>
      <w:rFonts w:ascii="Calibri" w:eastAsia="Times New Roman" w:hAnsi="Calibri" w:cs="Times New Roman"/>
    </w:rPr>
  </w:style>
  <w:style w:type="character" w:customStyle="1" w:styleId="StyleStyle49pt3Char">
    <w:name w:val="Style Style4 + 9 pt3 Char"/>
    <w:basedOn w:val="Style4Char"/>
    <w:link w:val="StyleStyle49pt3"/>
    <w:rsid w:val="00E76BF7"/>
    <w:rPr>
      <w:rFonts w:ascii="Calibri" w:eastAsia="Times New Roman" w:hAnsi="Calibri" w:cs="Times New Roman"/>
      <w:u w:val="single"/>
      <w:lang w:val="x-none"/>
    </w:rPr>
  </w:style>
  <w:style w:type="paragraph" w:customStyle="1" w:styleId="StyleStyle4Bold">
    <w:name w:val="Style Style4 + Bold"/>
    <w:basedOn w:val="Style4"/>
    <w:link w:val="StyleStyle4BoldChar"/>
    <w:qFormat/>
    <w:rsid w:val="00E76BF7"/>
    <w:pPr>
      <w:spacing w:after="160" w:line="259" w:lineRule="auto"/>
    </w:pPr>
    <w:rPr>
      <w:rFonts w:ascii="Calibri" w:eastAsia="Times New Roman" w:hAnsi="Calibri" w:cs="Times New Roman"/>
      <w:b/>
      <w:bCs/>
    </w:rPr>
  </w:style>
  <w:style w:type="character" w:customStyle="1" w:styleId="StyleStyle4BoldChar">
    <w:name w:val="Style Style4 + Bold Char"/>
    <w:basedOn w:val="Style4Char"/>
    <w:link w:val="StyleStyle4Bold"/>
    <w:rsid w:val="00E76BF7"/>
    <w:rPr>
      <w:rFonts w:ascii="Calibri" w:eastAsia="Times New Roman" w:hAnsi="Calibri" w:cs="Times New Roman"/>
      <w:b/>
      <w:bCs/>
      <w:u w:val="single"/>
      <w:lang w:val="x-none"/>
    </w:rPr>
  </w:style>
  <w:style w:type="character" w:customStyle="1" w:styleId="authorbio">
    <w:name w:val="authorbio"/>
    <w:basedOn w:val="DefaultParagraphFont"/>
    <w:rsid w:val="00E76BF7"/>
  </w:style>
  <w:style w:type="character" w:customStyle="1" w:styleId="a">
    <w:name w:val="a"/>
    <w:basedOn w:val="DefaultParagraphFont"/>
    <w:rsid w:val="00E76BF7"/>
  </w:style>
  <w:style w:type="character" w:customStyle="1" w:styleId="StyleUnderline3">
    <w:name w:val="Style Underline3"/>
    <w:basedOn w:val="DefaultParagraphFont"/>
    <w:rsid w:val="00E76BF7"/>
    <w:rPr>
      <w:u w:val="single"/>
    </w:rPr>
  </w:style>
  <w:style w:type="paragraph" w:customStyle="1" w:styleId="StyleStyle111ptBorderSinglesolidlineAuto05ptL">
    <w:name w:val="Style Style1 + 11 pt Border: : (Single solid line Auto  0.5 pt L..."/>
    <w:link w:val="StyleStyle111ptBorderSinglesolidlineAuto05ptLChar"/>
    <w:qFormat/>
    <w:rsid w:val="00E76BF7"/>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E76BF7"/>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E76BF7"/>
    <w:rPr>
      <w:u w:val="single"/>
    </w:rPr>
  </w:style>
  <w:style w:type="paragraph" w:customStyle="1" w:styleId="Circled">
    <w:name w:val="Circled"/>
    <w:link w:val="CircledChar"/>
    <w:qFormat/>
    <w:rsid w:val="00E76BF7"/>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2"/>
    <w:link w:val="Circled"/>
    <w:rsid w:val="00E76BF7"/>
    <w:rPr>
      <w:rFonts w:ascii="Times New Roman" w:eastAsia="MS Mincho" w:hAnsi="Times New Roman" w:cs="Times New Roman"/>
      <w:b/>
      <w:sz w:val="22"/>
      <w:szCs w:val="20"/>
      <w:u w:val="single"/>
      <w:lang w:eastAsia="ja-JP"/>
    </w:rPr>
  </w:style>
  <w:style w:type="character" w:customStyle="1" w:styleId="base">
    <w:name w:val="base"/>
    <w:basedOn w:val="DefaultParagraphFont"/>
    <w:rsid w:val="00E76BF7"/>
  </w:style>
  <w:style w:type="character" w:customStyle="1" w:styleId="part-of-speech">
    <w:name w:val="part-of-speech"/>
    <w:basedOn w:val="DefaultParagraphFont"/>
    <w:rsid w:val="00E76BF7"/>
  </w:style>
  <w:style w:type="character" w:customStyle="1" w:styleId="sep">
    <w:name w:val="sep"/>
    <w:basedOn w:val="DefaultParagraphFont"/>
    <w:rsid w:val="00E76BF7"/>
  </w:style>
  <w:style w:type="character" w:customStyle="1" w:styleId="pron">
    <w:name w:val="pron"/>
    <w:basedOn w:val="DefaultParagraphFont"/>
    <w:rsid w:val="00E76BF7"/>
  </w:style>
  <w:style w:type="paragraph" w:customStyle="1" w:styleId="StyleStyle4LatinTimesNewRomanAsianSimSun">
    <w:name w:val="Style Style4 + (Latin) Times New Roman (Asian) SimSun"/>
    <w:basedOn w:val="Normal"/>
    <w:link w:val="StyleStyle4LatinTimesNewRomanAsianSimSunChar"/>
    <w:qFormat/>
    <w:rsid w:val="00E76BF7"/>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E76BF7"/>
    <w:rPr>
      <w:rFonts w:ascii="Calibri" w:eastAsia="SimSun" w:hAnsi="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E76BF7"/>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E76BF7"/>
    <w:rPr>
      <w:rFonts w:ascii="Calibri" w:eastAsia="SimSun" w:hAnsi="Calibri"/>
      <w:b/>
      <w:bCs/>
      <w:sz w:val="22"/>
      <w:u w:val="single"/>
    </w:rPr>
  </w:style>
  <w:style w:type="character" w:customStyle="1" w:styleId="CharChar3">
    <w:name w:val="Char Char3"/>
    <w:basedOn w:val="DefaultParagraphFont"/>
    <w:rsid w:val="00E76BF7"/>
    <w:rPr>
      <w:rFonts w:cs="Arial"/>
      <w:b/>
      <w:bCs/>
      <w:iCs/>
      <w:lang w:val="en-US" w:eastAsia="en-US" w:bidi="ar-SA"/>
    </w:rPr>
  </w:style>
  <w:style w:type="character" w:customStyle="1" w:styleId="SubtitleChar1">
    <w:name w:val="Subtitle Char1"/>
    <w:aliases w:val="Underlined card text Char1"/>
    <w:basedOn w:val="DefaultParagraphFont"/>
    <w:rsid w:val="00E76BF7"/>
    <w:rPr>
      <w:color w:val="5A5A5A" w:themeColor="text1" w:themeTint="A5"/>
      <w:spacing w:val="15"/>
      <w:sz w:val="22"/>
      <w:szCs w:val="22"/>
    </w:rPr>
  </w:style>
  <w:style w:type="paragraph" w:customStyle="1" w:styleId="StyleStyle411pt1">
    <w:name w:val="Style Style4 + 11 pt1"/>
    <w:basedOn w:val="Style4"/>
    <w:link w:val="StyleStyle411pt1Char"/>
    <w:qFormat/>
    <w:rsid w:val="00E76BF7"/>
    <w:pPr>
      <w:spacing w:after="160" w:line="259" w:lineRule="auto"/>
    </w:pPr>
    <w:rPr>
      <w:rFonts w:ascii="Calibri" w:eastAsia="Times New Roman" w:hAnsi="Calibri" w:cs="Times New Roman"/>
    </w:rPr>
  </w:style>
  <w:style w:type="character" w:customStyle="1" w:styleId="StyleStyle411pt1Char">
    <w:name w:val="Style Style4 + 11 pt1 Char"/>
    <w:basedOn w:val="Style4Char"/>
    <w:link w:val="StyleStyle411pt1"/>
    <w:rsid w:val="00E76BF7"/>
    <w:rPr>
      <w:rFonts w:ascii="Calibri" w:eastAsia="Times New Roman" w:hAnsi="Calibri" w:cs="Times New Roman"/>
      <w:u w:val="single"/>
      <w:lang w:val="x-none"/>
    </w:rPr>
  </w:style>
  <w:style w:type="character" w:customStyle="1" w:styleId="BoldandUnderlineCharChar2">
    <w:name w:val="Bold and Underline Char Char2"/>
    <w:basedOn w:val="DefaultParagraphFont"/>
    <w:rsid w:val="00E76BF7"/>
    <w:rPr>
      <w:b/>
      <w:u w:val="single"/>
      <w:lang w:val="en-US" w:eastAsia="en-US" w:bidi="ar-SA"/>
    </w:rPr>
  </w:style>
  <w:style w:type="character" w:customStyle="1" w:styleId="StyleUnderlineCharChar111pt">
    <w:name w:val="Style Underline Char Char1 + 11 pt"/>
    <w:basedOn w:val="DefaultParagraphFont"/>
    <w:rsid w:val="00E76BF7"/>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E76BF7"/>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E76BF7"/>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E76BF7"/>
    <w:rPr>
      <w:sz w:val="22"/>
      <w:u w:val="single"/>
    </w:rPr>
  </w:style>
  <w:style w:type="paragraph" w:customStyle="1" w:styleId="StyleMinimizedTextArialNarrow9pt">
    <w:name w:val="Style Minimized Text + Arial Narrow 9 pt"/>
    <w:basedOn w:val="Normal"/>
    <w:link w:val="StyleMinimizedTextArialNarrow9ptChar"/>
    <w:qFormat/>
    <w:rsid w:val="00E76BF7"/>
    <w:rPr>
      <w:rFonts w:eastAsia="Times New Roman"/>
    </w:rPr>
  </w:style>
  <w:style w:type="character" w:customStyle="1" w:styleId="StyleMinimizedTextArialNarrow9ptChar">
    <w:name w:val="Style Minimized Text + Arial Narrow 9 pt Char"/>
    <w:basedOn w:val="DefaultParagraphFont"/>
    <w:link w:val="StyleMinimizedTextArialNarrow9pt"/>
    <w:rsid w:val="00E76BF7"/>
    <w:rPr>
      <w:rFonts w:ascii="Calibri" w:eastAsia="Times New Roman" w:hAnsi="Calibri"/>
      <w:sz w:val="22"/>
    </w:rPr>
  </w:style>
  <w:style w:type="paragraph" w:customStyle="1" w:styleId="StyleBoldandUnderlineChar11ptNotBold">
    <w:name w:val="Style Bold and Underline Char + 11 pt Not Bold"/>
    <w:link w:val="StyleBoldandUnderlineChar11ptNotBoldChar"/>
    <w:qFormat/>
    <w:rsid w:val="00E76BF7"/>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E76BF7"/>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E76BF7"/>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E76BF7"/>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E76BF7"/>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E76BF7"/>
    <w:rPr>
      <w:b w:val="0"/>
      <w:bCs/>
      <w:sz w:val="20"/>
      <w:u w:val="single"/>
      <w:lang w:val="en-US" w:eastAsia="en-US" w:bidi="ar-SA"/>
    </w:rPr>
  </w:style>
  <w:style w:type="character" w:customStyle="1" w:styleId="Styleunderline9pt">
    <w:name w:val="Style underline + 9 pt"/>
    <w:basedOn w:val="underline"/>
    <w:rsid w:val="00E76BF7"/>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E76BF7"/>
    <w:rPr>
      <w:rFonts w:ascii="Times New Roman" w:hAnsi="Times New Roman"/>
      <w:sz w:val="20"/>
    </w:rPr>
  </w:style>
  <w:style w:type="character" w:customStyle="1" w:styleId="Styleunderline9pt1">
    <w:name w:val="Style underline + 9 pt1"/>
    <w:basedOn w:val="underline"/>
    <w:rsid w:val="00E76BF7"/>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E76BF7"/>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E76BF7"/>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E76BF7"/>
    <w:rPr>
      <w:b/>
      <w:bCs/>
      <w:noProof w:val="0"/>
      <w:sz w:val="20"/>
      <w:u w:val="single"/>
      <w:lang w:val="en-US" w:eastAsia="en-US" w:bidi="ar-SA"/>
    </w:rPr>
  </w:style>
  <w:style w:type="character" w:customStyle="1" w:styleId="Hyperlink23">
    <w:name w:val="Hyperlink23"/>
    <w:basedOn w:val="DefaultParagraphFont"/>
    <w:rsid w:val="00E76BF7"/>
    <w:rPr>
      <w:color w:val="3300CC"/>
      <w:u w:val="single"/>
    </w:rPr>
  </w:style>
  <w:style w:type="paragraph" w:customStyle="1" w:styleId="cardCharChar">
    <w:name w:val="card Char Char"/>
    <w:basedOn w:val="Normal"/>
    <w:link w:val="cardCharCharChar"/>
    <w:qFormat/>
    <w:rsid w:val="00E76BF7"/>
    <w:pPr>
      <w:ind w:left="288" w:right="288"/>
    </w:pPr>
    <w:rPr>
      <w:rFonts w:eastAsia="Times New Roman"/>
      <w:szCs w:val="20"/>
    </w:rPr>
  </w:style>
  <w:style w:type="character" w:customStyle="1" w:styleId="cardCharCharChar">
    <w:name w:val="card Char Char Char"/>
    <w:basedOn w:val="DefaultParagraphFont"/>
    <w:link w:val="cardCharChar"/>
    <w:rsid w:val="00E76BF7"/>
    <w:rPr>
      <w:rFonts w:ascii="Calibri" w:eastAsia="Times New Roman" w:hAnsi="Calibri"/>
      <w:sz w:val="22"/>
      <w:szCs w:val="20"/>
    </w:rPr>
  </w:style>
  <w:style w:type="character" w:customStyle="1" w:styleId="StyleunderlineArialNarrow9ptBold">
    <w:name w:val="Style underline + Arial Narrow 9 pt Bold"/>
    <w:basedOn w:val="underline"/>
    <w:rsid w:val="00E76BF7"/>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E76BF7"/>
  </w:style>
  <w:style w:type="character" w:customStyle="1" w:styleId="StylecardCharCharArialNarrow9ptChar">
    <w:name w:val="Style card Char Char + Arial Narrow 9 pt Char"/>
    <w:basedOn w:val="cardCharCharChar"/>
    <w:link w:val="StylecardCharCharArialNarrow9pt"/>
    <w:rsid w:val="00E76BF7"/>
    <w:rPr>
      <w:rFonts w:ascii="Calibri" w:eastAsia="Times New Roman" w:hAnsi="Calibri"/>
      <w:sz w:val="22"/>
      <w:szCs w:val="20"/>
    </w:rPr>
  </w:style>
  <w:style w:type="character" w:customStyle="1" w:styleId="CardTextChar10">
    <w:name w:val="Card Text Char1"/>
    <w:basedOn w:val="DefaultParagraphFont"/>
    <w:rsid w:val="00E76BF7"/>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E76BF7"/>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0"/>
    <w:link w:val="StyleCardTextArialNarrow9pt"/>
    <w:rsid w:val="00E76BF7"/>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E76BF7"/>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
    <w:rsid w:val="00E76BF7"/>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UnderlineChar"/>
    <w:rsid w:val="00E76BF7"/>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E76BF7"/>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rsid w:val="00E76BF7"/>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E76BF7"/>
    <w:rPr>
      <w:rFonts w:eastAsia="Times New Roman"/>
    </w:rPr>
  </w:style>
  <w:style w:type="character" w:customStyle="1" w:styleId="TextsmallChar">
    <w:name w:val="Textsmall Char"/>
    <w:basedOn w:val="DefaultParagraphFont"/>
    <w:link w:val="Textsmall"/>
    <w:rsid w:val="00E76BF7"/>
    <w:rPr>
      <w:rFonts w:ascii="Calibri" w:eastAsia="Times New Roman" w:hAnsi="Calibri"/>
      <w:sz w:val="22"/>
    </w:rPr>
  </w:style>
  <w:style w:type="character" w:customStyle="1" w:styleId="CharChar111">
    <w:name w:val="Char Char111"/>
    <w:basedOn w:val="DefaultParagraphFont"/>
    <w:rsid w:val="00E76BF7"/>
    <w:rPr>
      <w:rFonts w:cs="Arial"/>
      <w:bCs/>
      <w:szCs w:val="26"/>
      <w:u w:val="single"/>
      <w:lang w:val="en-US" w:eastAsia="en-US" w:bidi="ar-SA"/>
    </w:rPr>
  </w:style>
  <w:style w:type="paragraph" w:customStyle="1" w:styleId="cardtextsmall">
    <w:name w:val="card text small"/>
    <w:basedOn w:val="Normal"/>
    <w:qFormat/>
    <w:rsid w:val="00E76BF7"/>
    <w:rPr>
      <w:rFonts w:ascii="Arial Narrow" w:eastAsia="Times New Roman" w:hAnsi="Arial Narrow"/>
    </w:rPr>
  </w:style>
  <w:style w:type="character" w:customStyle="1" w:styleId="AUnterdline">
    <w:name w:val="AUnterdline"/>
    <w:qFormat/>
    <w:rsid w:val="00E76BF7"/>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E76BF7"/>
    <w:rPr>
      <w:rFonts w:ascii="Times New Roman" w:hAnsi="Times New Roman"/>
      <w:b/>
      <w:bCs/>
      <w:sz w:val="20"/>
      <w:u w:val="single"/>
      <w:bdr w:val="single" w:sz="4" w:space="0" w:color="auto"/>
    </w:rPr>
  </w:style>
  <w:style w:type="character" w:customStyle="1" w:styleId="highlightedsearchterm">
    <w:name w:val="highlightedsearchterm"/>
    <w:rsid w:val="00E76BF7"/>
  </w:style>
  <w:style w:type="character" w:customStyle="1" w:styleId="StyleUnderline1">
    <w:name w:val="Style Underline1"/>
    <w:basedOn w:val="DefaultParagraphFont"/>
    <w:rsid w:val="00E76BF7"/>
    <w:rPr>
      <w:rFonts w:ascii="Times New Roman" w:hAnsi="Times New Roman"/>
      <w:sz w:val="20"/>
      <w:u w:val="single"/>
    </w:rPr>
  </w:style>
  <w:style w:type="paragraph" w:customStyle="1" w:styleId="StyleStyle49pt10">
    <w:name w:val="Style Style4 + 9 pt10"/>
    <w:basedOn w:val="Style4"/>
    <w:link w:val="StyleStyle49pt10Char"/>
    <w:qFormat/>
    <w:rsid w:val="00E76BF7"/>
    <w:pPr>
      <w:spacing w:after="160" w:line="259" w:lineRule="auto"/>
    </w:pPr>
    <w:rPr>
      <w:rFonts w:ascii="Calibri" w:eastAsia="Times New Roman" w:hAnsi="Calibri" w:cs="Times New Roman"/>
    </w:rPr>
  </w:style>
  <w:style w:type="character" w:customStyle="1" w:styleId="StyleStyle49pt10Char">
    <w:name w:val="Style Style4 + 9 pt10 Char"/>
    <w:basedOn w:val="Style4Char"/>
    <w:link w:val="StyleStyle49pt10"/>
    <w:rsid w:val="00E76BF7"/>
    <w:rPr>
      <w:rFonts w:ascii="Calibri" w:eastAsia="Times New Roman" w:hAnsi="Calibri" w:cs="Times New Roman"/>
      <w:u w:val="single"/>
      <w:lang w:val="x-none"/>
    </w:rPr>
  </w:style>
  <w:style w:type="paragraph" w:customStyle="1" w:styleId="StyleStyle49ptBold7">
    <w:name w:val="Style Style4 + 9 pt Bold7"/>
    <w:basedOn w:val="Style4"/>
    <w:link w:val="StyleStyle49ptBold7Char"/>
    <w:qFormat/>
    <w:rsid w:val="00E76BF7"/>
    <w:pPr>
      <w:spacing w:after="160" w:line="259" w:lineRule="auto"/>
    </w:pPr>
    <w:rPr>
      <w:rFonts w:ascii="Calibri" w:eastAsia="Times New Roman" w:hAnsi="Calibri" w:cs="Times New Roman"/>
      <w:b/>
      <w:bCs/>
      <w:sz w:val="22"/>
      <w:lang w:val="en-US"/>
    </w:rPr>
  </w:style>
  <w:style w:type="character" w:customStyle="1" w:styleId="StyleStyle49ptBold7Char">
    <w:name w:val="Style Style4 + 9 pt Bold7 Char"/>
    <w:link w:val="StyleStyle49ptBold7"/>
    <w:rsid w:val="00E76BF7"/>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E76BF7"/>
    <w:pPr>
      <w:ind w:left="288"/>
    </w:pPr>
    <w:rPr>
      <w:rFonts w:eastAsia="Times New Roman"/>
      <w:u w:val="single"/>
    </w:rPr>
  </w:style>
  <w:style w:type="character" w:customStyle="1" w:styleId="NormalUnderlineChar">
    <w:name w:val="Normal Underline Char"/>
    <w:link w:val="NormalUnderline"/>
    <w:rsid w:val="00E76BF7"/>
    <w:rPr>
      <w:rFonts w:ascii="Calibri" w:eastAsia="Times New Roman" w:hAnsi="Calibri"/>
      <w:sz w:val="22"/>
      <w:u w:val="single"/>
    </w:rPr>
  </w:style>
  <w:style w:type="character" w:customStyle="1" w:styleId="DontRead">
    <w:name w:val="Don't Read"/>
    <w:qFormat/>
    <w:rsid w:val="00E76BF7"/>
    <w:rPr>
      <w:rFonts w:ascii="Times New Roman" w:hAnsi="Times New Roman"/>
      <w:sz w:val="16"/>
    </w:rPr>
  </w:style>
  <w:style w:type="paragraph" w:customStyle="1" w:styleId="Underlinestyle">
    <w:name w:val="Underline style"/>
    <w:basedOn w:val="Normal"/>
    <w:qFormat/>
    <w:rsid w:val="00E76BF7"/>
    <w:rPr>
      <w:rFonts w:eastAsia="Times New Roman"/>
      <w:u w:val="single"/>
    </w:rPr>
  </w:style>
  <w:style w:type="character" w:customStyle="1" w:styleId="Style11ptUnderline3">
    <w:name w:val="Style 11 pt Underline3"/>
    <w:rsid w:val="00E76BF7"/>
    <w:rPr>
      <w:sz w:val="20"/>
      <w:u w:val="single"/>
    </w:rPr>
  </w:style>
  <w:style w:type="character" w:customStyle="1" w:styleId="27">
    <w:name w:val="27"/>
    <w:rsid w:val="00E76BF7"/>
    <w:rPr>
      <w:rFonts w:cs="Arial"/>
      <w:bCs/>
      <w:sz w:val="20"/>
      <w:u w:val="single"/>
      <w:lang w:val="en-US" w:eastAsia="en-US" w:bidi="ar-SA"/>
    </w:rPr>
  </w:style>
  <w:style w:type="character" w:customStyle="1" w:styleId="2">
    <w:name w:val="2"/>
    <w:rsid w:val="00E76BF7"/>
    <w:rPr>
      <w:rFonts w:cs="Arial"/>
      <w:bCs/>
      <w:sz w:val="20"/>
      <w:u w:val="single"/>
      <w:lang w:val="en-US" w:eastAsia="en-US" w:bidi="ar-SA"/>
    </w:rPr>
  </w:style>
  <w:style w:type="character" w:customStyle="1" w:styleId="Style9ptUnderline11">
    <w:name w:val="Style 9 pt Underline11"/>
    <w:basedOn w:val="DefaultParagraphFont"/>
    <w:rsid w:val="00E76BF7"/>
    <w:rPr>
      <w:sz w:val="20"/>
      <w:u w:val="single"/>
    </w:rPr>
  </w:style>
  <w:style w:type="character" w:customStyle="1" w:styleId="Style9ptBoldUnderline5">
    <w:name w:val="Style 9 pt Bold Underline5"/>
    <w:basedOn w:val="DefaultParagraphFont"/>
    <w:rsid w:val="00E76BF7"/>
    <w:rPr>
      <w:b/>
      <w:bCs/>
      <w:sz w:val="20"/>
      <w:u w:val="single"/>
    </w:rPr>
  </w:style>
  <w:style w:type="character" w:customStyle="1" w:styleId="CharChar114">
    <w:name w:val="Char Char114"/>
    <w:basedOn w:val="DefaultParagraphFont"/>
    <w:rsid w:val="00E76BF7"/>
    <w:rPr>
      <w:rFonts w:cs="Arial"/>
      <w:bCs/>
      <w:szCs w:val="26"/>
      <w:u w:val="single"/>
      <w:lang w:val="en-US" w:eastAsia="en-US" w:bidi="ar-SA"/>
    </w:rPr>
  </w:style>
  <w:style w:type="character" w:customStyle="1" w:styleId="CharChar113">
    <w:name w:val="Char Char113"/>
    <w:basedOn w:val="DefaultParagraphFont"/>
    <w:rsid w:val="00E76BF7"/>
    <w:rPr>
      <w:rFonts w:cs="Arial"/>
      <w:bCs/>
      <w:szCs w:val="26"/>
      <w:u w:val="single"/>
      <w:lang w:val="en-US" w:eastAsia="en-US" w:bidi="ar-SA"/>
    </w:rPr>
  </w:style>
  <w:style w:type="character" w:customStyle="1" w:styleId="CharChar112">
    <w:name w:val="Char Char112"/>
    <w:basedOn w:val="DefaultParagraphFont"/>
    <w:rsid w:val="00E76BF7"/>
    <w:rPr>
      <w:rFonts w:cs="Arial"/>
      <w:bCs/>
      <w:szCs w:val="26"/>
      <w:u w:val="single"/>
      <w:lang w:val="en-US" w:eastAsia="en-US" w:bidi="ar-SA"/>
    </w:rPr>
  </w:style>
  <w:style w:type="character" w:customStyle="1" w:styleId="ssl0">
    <w:name w:val="ss_l0"/>
    <w:basedOn w:val="DefaultParagraphFont"/>
    <w:rsid w:val="00E76BF7"/>
  </w:style>
  <w:style w:type="paragraph" w:customStyle="1" w:styleId="WW-Default1">
    <w:name w:val="WW-Default1"/>
    <w:basedOn w:val="Normal"/>
    <w:qFormat/>
    <w:rsid w:val="00E76BF7"/>
    <w:pPr>
      <w:suppressAutoHyphens/>
    </w:pPr>
    <w:rPr>
      <w:rFonts w:eastAsia="Times New Roman"/>
      <w:b/>
      <w:bCs/>
      <w:szCs w:val="20"/>
      <w:lang w:eastAsia="ar-SA"/>
    </w:rPr>
  </w:style>
  <w:style w:type="character" w:customStyle="1" w:styleId="zoomme">
    <w:name w:val="zoomme"/>
    <w:basedOn w:val="DefaultParagraphFont"/>
    <w:rsid w:val="00E76BF7"/>
  </w:style>
  <w:style w:type="character" w:customStyle="1" w:styleId="Date1">
    <w:name w:val="Date1"/>
    <w:basedOn w:val="DefaultParagraphFont"/>
    <w:rsid w:val="00E76BF7"/>
  </w:style>
  <w:style w:type="character" w:customStyle="1" w:styleId="classauthor">
    <w:name w:val="class=&quot;author&quot;"/>
    <w:basedOn w:val="DefaultParagraphFont"/>
    <w:rsid w:val="00E76BF7"/>
  </w:style>
  <w:style w:type="paragraph" w:customStyle="1" w:styleId="CardStyle0">
    <w:name w:val="Card Style"/>
    <w:basedOn w:val="Normal"/>
    <w:link w:val="CardStyleChar"/>
    <w:qFormat/>
    <w:rsid w:val="00E76BF7"/>
    <w:rPr>
      <w:rFonts w:eastAsia="Times New Roman"/>
    </w:rPr>
  </w:style>
  <w:style w:type="character" w:customStyle="1" w:styleId="CharCharChar">
    <w:name w:val="Char Char Char"/>
    <w:basedOn w:val="DefaultParagraphFont"/>
    <w:rsid w:val="00E76BF7"/>
    <w:rPr>
      <w:rFonts w:cs="Arial"/>
      <w:bCs/>
      <w:szCs w:val="26"/>
      <w:u w:val="single"/>
      <w:lang w:val="en-US" w:eastAsia="en-US" w:bidi="ar-SA"/>
    </w:rPr>
  </w:style>
  <w:style w:type="character" w:customStyle="1" w:styleId="texto1">
    <w:name w:val="texto1"/>
    <w:rsid w:val="00E76BF7"/>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E76BF7"/>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E76BF7"/>
    <w:rPr>
      <w:rFonts w:ascii="Calibri" w:eastAsia="Times New Roman" w:hAnsi="Calibri" w:cs="Arial"/>
      <w:b/>
      <w:szCs w:val="28"/>
    </w:rPr>
  </w:style>
  <w:style w:type="paragraph" w:customStyle="1" w:styleId="Style23">
    <w:name w:val="Style23"/>
    <w:basedOn w:val="Normal"/>
    <w:uiPriority w:val="99"/>
    <w:qFormat/>
    <w:rsid w:val="00E76BF7"/>
    <w:pPr>
      <w:widowControl w:val="0"/>
      <w:autoSpaceDE w:val="0"/>
      <w:autoSpaceDN w:val="0"/>
      <w:adjustRightInd w:val="0"/>
      <w:spacing w:line="209" w:lineRule="exact"/>
    </w:pPr>
    <w:rPr>
      <w:rFonts w:eastAsia="SimSun"/>
    </w:rPr>
  </w:style>
  <w:style w:type="character" w:customStyle="1" w:styleId="gray">
    <w:name w:val="gray"/>
    <w:basedOn w:val="DefaultParagraphFont"/>
    <w:rsid w:val="00E76BF7"/>
  </w:style>
  <w:style w:type="paragraph" w:customStyle="1" w:styleId="Tagtemplate">
    <w:name w:val="Tagtemplate"/>
    <w:basedOn w:val="Normal"/>
    <w:link w:val="TagtemplateChar"/>
    <w:autoRedefine/>
    <w:qFormat/>
    <w:rsid w:val="00E76BF7"/>
    <w:pPr>
      <w:keepNext/>
      <w:keepLines/>
    </w:pPr>
    <w:rPr>
      <w:rFonts w:eastAsia="Calibri"/>
      <w:b/>
    </w:rPr>
  </w:style>
  <w:style w:type="character" w:customStyle="1" w:styleId="TagtemplateChar">
    <w:name w:val="Tagtemplate Char"/>
    <w:basedOn w:val="DefaultParagraphFont"/>
    <w:link w:val="Tagtemplate"/>
    <w:rsid w:val="00E76BF7"/>
    <w:rPr>
      <w:rFonts w:ascii="Calibri" w:eastAsia="Calibri" w:hAnsi="Calibri"/>
      <w:b/>
      <w:sz w:val="22"/>
    </w:rPr>
  </w:style>
  <w:style w:type="character" w:customStyle="1" w:styleId="Styleunderline11ptBorderSinglesolidlineAuto05p">
    <w:name w:val="Style underline + 11 pt Border: : (Single solid line Auto  0.5 p..."/>
    <w:rsid w:val="00E76BF7"/>
    <w:rPr>
      <w:sz w:val="20"/>
      <w:u w:val="single"/>
      <w:bdr w:val="single" w:sz="4" w:space="0" w:color="auto"/>
    </w:rPr>
  </w:style>
  <w:style w:type="paragraph" w:customStyle="1" w:styleId="Citation-FirstLine">
    <w:name w:val="Citation - First Line"/>
    <w:basedOn w:val="Normal"/>
    <w:next w:val="Normal"/>
    <w:autoRedefine/>
    <w:qFormat/>
    <w:rsid w:val="00E76BF7"/>
    <w:pPr>
      <w:spacing w:line="240" w:lineRule="atLeast"/>
      <w:jc w:val="both"/>
    </w:pPr>
    <w:rPr>
      <w:rFonts w:ascii="Book Antiqua" w:eastAsia="Times New Roman" w:hAnsi="Book Antiqua"/>
    </w:rPr>
  </w:style>
  <w:style w:type="character" w:customStyle="1" w:styleId="CardText-Underlined">
    <w:name w:val="Card Text - Underlined"/>
    <w:rsid w:val="00E76BF7"/>
    <w:rPr>
      <w:b/>
      <w:sz w:val="20"/>
      <w:u w:val="single"/>
    </w:rPr>
  </w:style>
  <w:style w:type="paragraph" w:customStyle="1" w:styleId="Citation-Complete">
    <w:name w:val="Citation - Complete"/>
    <w:basedOn w:val="Normal"/>
    <w:next w:val="Normal"/>
    <w:link w:val="Citation-CompleteChar"/>
    <w:autoRedefine/>
    <w:qFormat/>
    <w:rsid w:val="00E76BF7"/>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E76BF7"/>
    <w:rPr>
      <w:rFonts w:ascii="Book Antiqua" w:eastAsia="Times New Roman" w:hAnsi="Book Antiqua"/>
      <w:sz w:val="22"/>
    </w:rPr>
  </w:style>
  <w:style w:type="character" w:customStyle="1" w:styleId="MicroTextChar">
    <w:name w:val="MicroText Char"/>
    <w:link w:val="MicroText"/>
    <w:rsid w:val="00E76BF7"/>
    <w:rPr>
      <w:rFonts w:ascii="Arial Narrow" w:hAnsi="Arial Narrow"/>
      <w:sz w:val="12"/>
    </w:rPr>
  </w:style>
  <w:style w:type="character" w:customStyle="1" w:styleId="Style11ptItalic">
    <w:name w:val="Style 11 pt Italic"/>
    <w:basedOn w:val="DefaultParagraphFont"/>
    <w:rsid w:val="00E76BF7"/>
    <w:rPr>
      <w:rFonts w:ascii="Times New Roman" w:hAnsi="Times New Roman"/>
      <w:i/>
      <w:iCs/>
      <w:sz w:val="20"/>
    </w:rPr>
  </w:style>
  <w:style w:type="character" w:customStyle="1" w:styleId="BoldandUnderlineChar">
    <w:name w:val="Bold and Underline Char"/>
    <w:basedOn w:val="DefaultParagraphFont"/>
    <w:link w:val="BoldandUnderline"/>
    <w:locked/>
    <w:rsid w:val="00E76BF7"/>
    <w:rPr>
      <w:b/>
      <w:u w:val="single"/>
    </w:rPr>
  </w:style>
  <w:style w:type="paragraph" w:customStyle="1" w:styleId="BoldandUnderline">
    <w:name w:val="Bold and Underline"/>
    <w:basedOn w:val="Normal"/>
    <w:link w:val="BoldandUnderlineChar"/>
    <w:qFormat/>
    <w:rsid w:val="00E76BF7"/>
    <w:rPr>
      <w:rFonts w:asciiTheme="minorHAnsi" w:hAnsiTheme="minorHAnsi"/>
      <w:b/>
      <w:sz w:val="24"/>
      <w:u w:val="single"/>
    </w:rPr>
  </w:style>
  <w:style w:type="character" w:customStyle="1" w:styleId="hdr">
    <w:name w:val="hdr"/>
    <w:basedOn w:val="DefaultParagraphFont"/>
    <w:rsid w:val="00E76BF7"/>
  </w:style>
  <w:style w:type="paragraph" w:customStyle="1" w:styleId="StyleStyle49ptBold3">
    <w:name w:val="Style Style4 + 9 pt Bold3"/>
    <w:basedOn w:val="Style4"/>
    <w:link w:val="StyleStyle49ptBold3Char"/>
    <w:qFormat/>
    <w:rsid w:val="00E76BF7"/>
    <w:pPr>
      <w:spacing w:after="160" w:line="259" w:lineRule="auto"/>
    </w:pPr>
    <w:rPr>
      <w:rFonts w:ascii="Calibri" w:eastAsia="Times New Roman" w:hAnsi="Calibri" w:cs="Times New Roman"/>
      <w:b/>
      <w:bCs/>
    </w:rPr>
  </w:style>
  <w:style w:type="character" w:customStyle="1" w:styleId="StyleStyle49ptBold3Char">
    <w:name w:val="Style Style4 + 9 pt Bold3 Char"/>
    <w:basedOn w:val="Style4Char"/>
    <w:link w:val="StyleStyle49ptBold3"/>
    <w:rsid w:val="00E76BF7"/>
    <w:rPr>
      <w:rFonts w:ascii="Calibri" w:eastAsia="Times New Roman" w:hAnsi="Calibri" w:cs="Times New Roman"/>
      <w:b/>
      <w:bCs/>
      <w:u w:val="single"/>
      <w:lang w:val="x-none"/>
    </w:rPr>
  </w:style>
  <w:style w:type="character" w:customStyle="1" w:styleId="Style9ptUnderline6">
    <w:name w:val="Style 9 pt Underline6"/>
    <w:basedOn w:val="DefaultParagraphFont"/>
    <w:rsid w:val="00E76BF7"/>
    <w:rPr>
      <w:sz w:val="20"/>
      <w:u w:val="single"/>
    </w:rPr>
  </w:style>
  <w:style w:type="character" w:customStyle="1" w:styleId="ct-with-fmlt">
    <w:name w:val="ct-with-fmlt"/>
    <w:basedOn w:val="DefaultParagraphFont"/>
    <w:rsid w:val="00E76BF7"/>
  </w:style>
  <w:style w:type="paragraph" w:customStyle="1" w:styleId="StyleStyle49pt">
    <w:name w:val="Style Style4 + 9 pt"/>
    <w:basedOn w:val="Normal"/>
    <w:link w:val="StyleStyle49ptChar"/>
    <w:qFormat/>
    <w:rsid w:val="00E76BF7"/>
    <w:rPr>
      <w:rFonts w:eastAsia="Times New Roman"/>
      <w:u w:val="single"/>
    </w:rPr>
  </w:style>
  <w:style w:type="character" w:customStyle="1" w:styleId="StyleStyle49ptChar">
    <w:name w:val="Style Style4 + 9 pt Char"/>
    <w:basedOn w:val="DefaultParagraphFont"/>
    <w:link w:val="StyleStyle49pt"/>
    <w:rsid w:val="00E76BF7"/>
    <w:rPr>
      <w:rFonts w:ascii="Calibri" w:eastAsia="Times New Roman" w:hAnsi="Calibri"/>
      <w:sz w:val="22"/>
      <w:u w:val="single"/>
    </w:rPr>
  </w:style>
  <w:style w:type="paragraph" w:customStyle="1" w:styleId="StyleStyle49ptBold">
    <w:name w:val="Style Style4 + 9 pt Bold"/>
    <w:basedOn w:val="Normal"/>
    <w:link w:val="StyleStyle49ptBoldChar"/>
    <w:qFormat/>
    <w:rsid w:val="00E76BF7"/>
    <w:rPr>
      <w:rFonts w:eastAsia="Times New Roman"/>
      <w:b/>
      <w:bCs/>
      <w:u w:val="single"/>
    </w:rPr>
  </w:style>
  <w:style w:type="character" w:customStyle="1" w:styleId="StyleStyle49ptBoldChar">
    <w:name w:val="Style Style4 + 9 pt Bold Char"/>
    <w:basedOn w:val="DefaultParagraphFont"/>
    <w:link w:val="StyleStyle49ptBold"/>
    <w:rsid w:val="00E76BF7"/>
    <w:rPr>
      <w:rFonts w:ascii="Calibri" w:eastAsia="Times New Roman" w:hAnsi="Calibri"/>
      <w:b/>
      <w:bCs/>
      <w:sz w:val="22"/>
      <w:u w:val="single"/>
    </w:rPr>
  </w:style>
  <w:style w:type="paragraph" w:customStyle="1" w:styleId="StyleStyle49ptBoldItalic">
    <w:name w:val="Style Style4 + 9 pt Bold Italic"/>
    <w:basedOn w:val="Normal"/>
    <w:link w:val="StyleStyle49ptBoldItalicChar"/>
    <w:qFormat/>
    <w:rsid w:val="00E76BF7"/>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E76BF7"/>
    <w:rPr>
      <w:rFonts w:ascii="Calibri" w:eastAsia="Times New Roman" w:hAnsi="Calibri"/>
      <w:b/>
      <w:bCs/>
      <w:i/>
      <w:iCs/>
      <w:sz w:val="22"/>
      <w:u w:val="single"/>
    </w:rPr>
  </w:style>
  <w:style w:type="paragraph" w:customStyle="1" w:styleId="StyleUnderlined11ptBold">
    <w:name w:val="Style Underlined + 11 pt Bold"/>
    <w:link w:val="StyleUnderlined11ptBoldChar"/>
    <w:qFormat/>
    <w:rsid w:val="00E76BF7"/>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E76BF7"/>
    <w:rPr>
      <w:rFonts w:ascii="Arial" w:eastAsia="Times New Roman" w:hAnsi="Arial" w:cs="Arial"/>
      <w:b/>
      <w:bCs/>
      <w:sz w:val="22"/>
      <w:u w:val="single"/>
    </w:rPr>
  </w:style>
  <w:style w:type="paragraph" w:customStyle="1" w:styleId="StyleUnderlined11pt">
    <w:name w:val="Style Underlined + 11 pt"/>
    <w:link w:val="StyleUnderlined11ptChar"/>
    <w:qFormat/>
    <w:rsid w:val="00E76BF7"/>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E76BF7"/>
    <w:rPr>
      <w:rFonts w:ascii="Arial" w:eastAsia="Times New Roman" w:hAnsi="Arial" w:cs="Arial"/>
      <w:sz w:val="22"/>
      <w:u w:val="single"/>
    </w:rPr>
  </w:style>
  <w:style w:type="character" w:customStyle="1" w:styleId="newscontent">
    <w:name w:val="newscontent"/>
    <w:rsid w:val="00E76BF7"/>
  </w:style>
  <w:style w:type="character" w:customStyle="1" w:styleId="StyleUnderlinePatternClearYellow">
    <w:name w:val="Style Underline Pattern: Clear (Yellow)"/>
    <w:basedOn w:val="DefaultParagraphFont"/>
    <w:rsid w:val="00E76BF7"/>
    <w:rPr>
      <w:u w:val="single"/>
      <w:shd w:val="clear" w:color="auto" w:fill="00FF00"/>
    </w:rPr>
  </w:style>
  <w:style w:type="paragraph" w:customStyle="1" w:styleId="StyleUnderlineChar11pt3">
    <w:name w:val="Style Underline Char + 11 pt3"/>
    <w:link w:val="StyleUnderlineChar11pt3Char"/>
    <w:qFormat/>
    <w:rsid w:val="00E76BF7"/>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E76BF7"/>
    <w:rPr>
      <w:rFonts w:ascii="Arial Narrow" w:eastAsia="Times New Roman" w:hAnsi="Arial Narrow" w:cs="Arial"/>
      <w:noProof w:val="0"/>
      <w:sz w:val="22"/>
      <w:u w:val="single"/>
      <w:lang w:val="en-US" w:eastAsia="en-US" w:bidi="ar-SA"/>
    </w:rPr>
  </w:style>
  <w:style w:type="character" w:customStyle="1" w:styleId="StyleBoldUnderline1">
    <w:name w:val="Style Bold Underline1"/>
    <w:basedOn w:val="DefaultParagraphFont"/>
    <w:rsid w:val="00E76BF7"/>
    <w:rPr>
      <w:b w:val="0"/>
      <w:bCs/>
      <w:u w:val="single"/>
    </w:rPr>
  </w:style>
  <w:style w:type="paragraph" w:customStyle="1" w:styleId="Cite2">
    <w:name w:val="Cite 2"/>
    <w:basedOn w:val="Normal"/>
    <w:qFormat/>
    <w:rsid w:val="00E76BF7"/>
    <w:rPr>
      <w:rFonts w:eastAsia="MS Mincho"/>
      <w:b/>
      <w:u w:val="single"/>
    </w:rPr>
  </w:style>
  <w:style w:type="character" w:customStyle="1" w:styleId="StyleunderlineBold">
    <w:name w:val="Style underline + Bold"/>
    <w:basedOn w:val="underline"/>
    <w:rsid w:val="00E76BF7"/>
    <w:rPr>
      <w:rFonts w:ascii="Times New Roman" w:hAnsi="Times New Roman" w:cs="Times New Roman" w:hint="default"/>
      <w:b w:val="0"/>
      <w:bCs/>
      <w:sz w:val="20"/>
      <w:u w:val="single"/>
    </w:rPr>
  </w:style>
  <w:style w:type="paragraph" w:customStyle="1" w:styleId="cards0">
    <w:name w:val="cards"/>
    <w:basedOn w:val="Cites"/>
    <w:qFormat/>
    <w:rsid w:val="00E76BF7"/>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E76BF7"/>
    <w:rPr>
      <w:sz w:val="20"/>
      <w:u w:val="single"/>
    </w:rPr>
  </w:style>
  <w:style w:type="character" w:customStyle="1" w:styleId="slug-pub-date">
    <w:name w:val="slug-pub-date"/>
    <w:basedOn w:val="DefaultParagraphFont"/>
    <w:rsid w:val="00E76BF7"/>
  </w:style>
  <w:style w:type="character" w:customStyle="1" w:styleId="slug-vol">
    <w:name w:val="slug-vol"/>
    <w:basedOn w:val="DefaultParagraphFont"/>
    <w:rsid w:val="00E76BF7"/>
  </w:style>
  <w:style w:type="character" w:customStyle="1" w:styleId="slug-issue">
    <w:name w:val="slug-issue"/>
    <w:basedOn w:val="DefaultParagraphFont"/>
    <w:rsid w:val="00E76BF7"/>
  </w:style>
  <w:style w:type="character" w:customStyle="1" w:styleId="slug-pages">
    <w:name w:val="slug-pages"/>
    <w:basedOn w:val="DefaultParagraphFont"/>
    <w:rsid w:val="00E76BF7"/>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E76BF7"/>
    <w:rPr>
      <w:b/>
      <w:bCs/>
      <w:strike w:val="0"/>
      <w:dstrike w:val="0"/>
      <w:sz w:val="24"/>
      <w:u w:val="none"/>
      <w:effect w:val="none"/>
    </w:rPr>
  </w:style>
  <w:style w:type="character" w:customStyle="1" w:styleId="tagchar">
    <w:name w:val="tagchar"/>
    <w:basedOn w:val="DefaultParagraphFont"/>
    <w:rsid w:val="00E76BF7"/>
  </w:style>
  <w:style w:type="character" w:customStyle="1" w:styleId="pmterms11">
    <w:name w:val="pmterms11"/>
    <w:basedOn w:val="DefaultParagraphFont"/>
    <w:rsid w:val="00E76BF7"/>
    <w:rPr>
      <w:b/>
      <w:bCs/>
      <w:i w:val="0"/>
      <w:iCs w:val="0"/>
      <w:color w:val="000000"/>
    </w:rPr>
  </w:style>
  <w:style w:type="character" w:customStyle="1" w:styleId="StyleUnderlineChar9ptBold">
    <w:name w:val="Style Underline Char + 9 pt Bold"/>
    <w:basedOn w:val="DefaultParagraphFont"/>
    <w:rsid w:val="00E76BF7"/>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E76BF7"/>
    <w:rPr>
      <w:szCs w:val="24"/>
      <w:u w:val="single"/>
      <w:lang w:val="en-US" w:eastAsia="en-US" w:bidi="ar-SA"/>
    </w:rPr>
  </w:style>
  <w:style w:type="character" w:customStyle="1" w:styleId="BoldandUnderlineChar2Char1">
    <w:name w:val="Bold and Underline Char2 Char1"/>
    <w:basedOn w:val="DefaultParagraphFont"/>
    <w:rsid w:val="00E76BF7"/>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E76BF7"/>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E76BF7"/>
    <w:rPr>
      <w:szCs w:val="24"/>
      <w:u w:val="single"/>
      <w:lang w:val="en-US" w:eastAsia="en-US" w:bidi="ar-SA"/>
    </w:rPr>
  </w:style>
  <w:style w:type="paragraph" w:customStyle="1" w:styleId="Language">
    <w:name w:val="Language"/>
    <w:basedOn w:val="Normal"/>
    <w:link w:val="LanguageChar"/>
    <w:qFormat/>
    <w:rsid w:val="00E76BF7"/>
    <w:rPr>
      <w:rFonts w:eastAsia="Times New Roman"/>
      <w:strike/>
      <w:szCs w:val="20"/>
    </w:rPr>
  </w:style>
  <w:style w:type="character" w:customStyle="1" w:styleId="LanguageChar">
    <w:name w:val="Language Char"/>
    <w:basedOn w:val="DefaultParagraphFont"/>
    <w:link w:val="Language"/>
    <w:rsid w:val="00E76BF7"/>
    <w:rPr>
      <w:rFonts w:ascii="Calibri" w:eastAsia="Times New Roman" w:hAnsi="Calibri"/>
      <w:strike/>
      <w:sz w:val="22"/>
      <w:szCs w:val="20"/>
    </w:rPr>
  </w:style>
  <w:style w:type="paragraph" w:customStyle="1" w:styleId="UnderlineChar3">
    <w:name w:val="Underline Char3"/>
    <w:basedOn w:val="Normal"/>
    <w:link w:val="UnderlineChar3Char"/>
    <w:qFormat/>
    <w:rsid w:val="00E76BF7"/>
    <w:rPr>
      <w:rFonts w:eastAsia="Times New Roman"/>
      <w:u w:val="single"/>
    </w:rPr>
  </w:style>
  <w:style w:type="character" w:customStyle="1" w:styleId="UnderlineChar3Char">
    <w:name w:val="Underline Char3 Char"/>
    <w:basedOn w:val="DefaultParagraphFont"/>
    <w:link w:val="UnderlineChar3"/>
    <w:rsid w:val="00E76BF7"/>
    <w:rPr>
      <w:rFonts w:ascii="Calibri" w:eastAsia="Times New Roman" w:hAnsi="Calibri"/>
      <w:sz w:val="22"/>
      <w:u w:val="single"/>
    </w:rPr>
  </w:style>
  <w:style w:type="paragraph" w:customStyle="1" w:styleId="BoldandUnderlineChar3Char">
    <w:name w:val="Bold and Underline Char3 Char"/>
    <w:basedOn w:val="Normal"/>
    <w:link w:val="BoldandUnderlineChar3CharChar"/>
    <w:qFormat/>
    <w:rsid w:val="00E76BF7"/>
    <w:rPr>
      <w:rFonts w:eastAsia="Times New Roman"/>
      <w:b/>
      <w:u w:val="single"/>
    </w:rPr>
  </w:style>
  <w:style w:type="character" w:customStyle="1" w:styleId="BoldandUnderlineChar3CharChar">
    <w:name w:val="Bold and Underline Char3 Char Char"/>
    <w:basedOn w:val="DefaultParagraphFont"/>
    <w:link w:val="BoldandUnderlineChar3Char"/>
    <w:rsid w:val="00E76BF7"/>
    <w:rPr>
      <w:rFonts w:ascii="Calibri" w:eastAsia="Times New Roman" w:hAnsi="Calibri"/>
      <w:b/>
      <w:sz w:val="22"/>
      <w:u w:val="single"/>
    </w:rPr>
  </w:style>
  <w:style w:type="character" w:customStyle="1" w:styleId="UnderlineChar1">
    <w:name w:val="Underline Char1"/>
    <w:basedOn w:val="DefaultParagraphFont"/>
    <w:rsid w:val="00E76BF7"/>
    <w:rPr>
      <w:szCs w:val="24"/>
      <w:u w:val="single"/>
      <w:lang w:val="en-US" w:eastAsia="en-US" w:bidi="ar-SA"/>
    </w:rPr>
  </w:style>
  <w:style w:type="character" w:customStyle="1" w:styleId="BoldandUnderlineChar1Char2Char">
    <w:name w:val="Bold and Underline Char1 Char2 Char"/>
    <w:basedOn w:val="DefaultParagraphFont"/>
    <w:rsid w:val="00E76BF7"/>
    <w:rPr>
      <w:b/>
      <w:szCs w:val="24"/>
      <w:u w:val="single"/>
      <w:lang w:val="en-US" w:eastAsia="en-US" w:bidi="ar-SA"/>
    </w:rPr>
  </w:style>
  <w:style w:type="paragraph" w:customStyle="1" w:styleId="HotRoute">
    <w:name w:val="Hot Route"/>
    <w:basedOn w:val="Normal"/>
    <w:link w:val="HotRouteChar0"/>
    <w:qFormat/>
    <w:rsid w:val="00E76BF7"/>
    <w:pPr>
      <w:ind w:left="144"/>
    </w:pPr>
    <w:rPr>
      <w:rFonts w:eastAsia="Times New Roman"/>
    </w:rPr>
  </w:style>
  <w:style w:type="character" w:customStyle="1" w:styleId="Style12ptBoldUnderline1">
    <w:name w:val="Style 12 pt Bold Underline1"/>
    <w:basedOn w:val="DefaultParagraphFont"/>
    <w:rsid w:val="00E76BF7"/>
    <w:rPr>
      <w:b/>
      <w:bCs/>
      <w:sz w:val="24"/>
      <w:u w:val="single"/>
    </w:rPr>
  </w:style>
  <w:style w:type="character" w:customStyle="1" w:styleId="StyleEmphasisArial12ptBoldNotItalic">
    <w:name w:val="Style Emphasis + Arial 12 pt Bold Not Italic"/>
    <w:basedOn w:val="Emphasis"/>
    <w:rsid w:val="00E76BF7"/>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E76BF7"/>
    <w:rPr>
      <w:rFonts w:ascii="SimSun" w:eastAsia="SimSun" w:hAnsi="SimSun"/>
      <w:sz w:val="15"/>
      <w:lang w:eastAsia="zh-CN"/>
    </w:rPr>
  </w:style>
  <w:style w:type="paragraph" w:customStyle="1" w:styleId="UnreadText">
    <w:name w:val="Unread Text"/>
    <w:basedOn w:val="Normal"/>
    <w:next w:val="Normal"/>
    <w:link w:val="UnreadTextChar"/>
    <w:autoRedefine/>
    <w:qFormat/>
    <w:rsid w:val="00E76BF7"/>
    <w:pPr>
      <w:ind w:left="360"/>
    </w:pPr>
    <w:rPr>
      <w:rFonts w:ascii="SimSun" w:eastAsia="SimSun" w:hAnsi="SimSun"/>
      <w:sz w:val="15"/>
      <w:lang w:eastAsia="zh-CN"/>
    </w:rPr>
  </w:style>
  <w:style w:type="character" w:customStyle="1" w:styleId="smallChar">
    <w:name w:val="small Char"/>
    <w:rsid w:val="00E76BF7"/>
    <w:rPr>
      <w:rFonts w:ascii="Calibri" w:eastAsia="Calibri" w:hAnsi="Calibri" w:cs="Calibri"/>
      <w:sz w:val="16"/>
      <w:szCs w:val="20"/>
      <w:lang w:val="x-none" w:eastAsia="x-none"/>
    </w:rPr>
  </w:style>
  <w:style w:type="paragraph" w:customStyle="1" w:styleId="HotRoute0">
    <w:name w:val="Hot Route!"/>
    <w:basedOn w:val="Normal"/>
    <w:qFormat/>
    <w:rsid w:val="00E76BF7"/>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E76BF7"/>
    <w:rPr>
      <w:rFonts w:ascii="Times New Roman" w:hAnsi="Times New Roman" w:cs="Times New Roman"/>
      <w:sz w:val="16"/>
      <w:szCs w:val="16"/>
    </w:rPr>
  </w:style>
  <w:style w:type="character" w:customStyle="1" w:styleId="BodyText2Char1">
    <w:name w:val="Body Text 2 Char1"/>
    <w:basedOn w:val="DefaultParagraphFont"/>
    <w:semiHidden/>
    <w:rsid w:val="00E76BF7"/>
    <w:rPr>
      <w:rFonts w:ascii="Times New Roman" w:hAnsi="Times New Roman" w:cs="Times New Roman"/>
      <w:sz w:val="20"/>
    </w:rPr>
  </w:style>
  <w:style w:type="character" w:customStyle="1" w:styleId="Heading2Char1CharCharCharCharCharC">
    <w:name w:val="Heading 2 Char1 Char Char Char Char Char C"/>
    <w:rsid w:val="00E76BF7"/>
    <w:rPr>
      <w:rFonts w:cs="Arial"/>
      <w:b/>
      <w:bCs/>
      <w:iCs/>
      <w:sz w:val="24"/>
      <w:szCs w:val="28"/>
      <w:lang w:val="en-US" w:eastAsia="en-US" w:bidi="ar-SA"/>
    </w:rPr>
  </w:style>
  <w:style w:type="character" w:customStyle="1" w:styleId="underline1">
    <w:name w:val="underline1"/>
    <w:basedOn w:val="DefaultParagraphFont"/>
    <w:rsid w:val="00E76BF7"/>
    <w:rPr>
      <w:u w:val="single"/>
    </w:rPr>
  </w:style>
  <w:style w:type="character" w:customStyle="1" w:styleId="author">
    <w:name w:val="author"/>
    <w:basedOn w:val="DefaultParagraphFont"/>
    <w:rsid w:val="00E76BF7"/>
    <w:rPr>
      <w:rFonts w:ascii="Times New Roman" w:hAnsi="Times New Roman"/>
      <w:b/>
      <w:sz w:val="24"/>
    </w:rPr>
  </w:style>
  <w:style w:type="character" w:customStyle="1" w:styleId="FontStyle291">
    <w:name w:val="Font Style291"/>
    <w:basedOn w:val="DefaultParagraphFont"/>
    <w:uiPriority w:val="99"/>
    <w:rsid w:val="00E76BF7"/>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E76BF7"/>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E76BF7"/>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E76BF7"/>
    <w:rPr>
      <w:rFonts w:ascii="Calibri" w:eastAsia="Times New Roman" w:hAnsi="Calibri"/>
      <w:sz w:val="22"/>
    </w:rPr>
  </w:style>
  <w:style w:type="paragraph" w:customStyle="1" w:styleId="Cards1">
    <w:name w:val="Cards1"/>
    <w:basedOn w:val="Normal"/>
    <w:link w:val="Cards1Char"/>
    <w:qFormat/>
    <w:rsid w:val="00E76BF7"/>
    <w:pPr>
      <w:ind w:left="288"/>
    </w:pPr>
    <w:rPr>
      <w:rFonts w:eastAsia="Times New Roman"/>
      <w:u w:val="single"/>
    </w:rPr>
  </w:style>
  <w:style w:type="character" w:customStyle="1" w:styleId="Cards1Char">
    <w:name w:val="Cards1 Char"/>
    <w:basedOn w:val="DefaultParagraphFont"/>
    <w:link w:val="Cards1"/>
    <w:rsid w:val="00E76BF7"/>
    <w:rPr>
      <w:rFonts w:ascii="Calibri" w:eastAsia="Times New Roman" w:hAnsi="Calibri"/>
      <w:sz w:val="22"/>
      <w:u w:val="single"/>
    </w:rPr>
  </w:style>
  <w:style w:type="paragraph" w:customStyle="1" w:styleId="StyleCardTextTimesNewRoman11ptUnderline">
    <w:name w:val="Style Card Text + Times New Roman 11 pt Underline"/>
    <w:link w:val="StyleCardTextTimesNewRoman11ptUnderlineChar"/>
    <w:qFormat/>
    <w:rsid w:val="00E76BF7"/>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E76BF7"/>
    <w:rPr>
      <w:rFonts w:ascii="Arial" w:eastAsia="Calibri" w:hAnsi="Arial" w:cs="Arial"/>
      <w:sz w:val="22"/>
      <w:szCs w:val="22"/>
      <w:u w:val="single"/>
    </w:rPr>
  </w:style>
  <w:style w:type="character" w:customStyle="1" w:styleId="EmphasizeThis">
    <w:name w:val="EmphasizeThis"/>
    <w:rsid w:val="00E76BF7"/>
    <w:rPr>
      <w:rFonts w:ascii="Georgia" w:hAnsi="Georgia"/>
      <w:b/>
      <w:iCs/>
      <w:sz w:val="24"/>
      <w:u w:val="thick"/>
    </w:rPr>
  </w:style>
  <w:style w:type="paragraph" w:customStyle="1" w:styleId="Stylecard8pt">
    <w:name w:val="Style card + 8 pt"/>
    <w:basedOn w:val="card"/>
    <w:link w:val="Stylecard8ptChar"/>
    <w:qFormat/>
    <w:rsid w:val="00E76BF7"/>
    <w:rPr>
      <w:rFonts w:ascii="Georgia" w:hAnsi="Georgia"/>
      <w:bCs/>
      <w:color w:val="000000"/>
      <w:lang w:eastAsia="ar-SA"/>
    </w:rPr>
  </w:style>
  <w:style w:type="character" w:customStyle="1" w:styleId="Stylecard8ptChar">
    <w:name w:val="Style card + 8 pt Char"/>
    <w:basedOn w:val="cardChar"/>
    <w:link w:val="Stylecard8pt"/>
    <w:rsid w:val="00E76BF7"/>
    <w:rPr>
      <w:rFonts w:ascii="Georgia" w:hAnsi="Georgia"/>
      <w:bCs/>
      <w:color w:val="000000"/>
      <w:sz w:val="16"/>
      <w:lang w:eastAsia="ar-SA"/>
    </w:rPr>
  </w:style>
  <w:style w:type="character" w:customStyle="1" w:styleId="bhl">
    <w:name w:val="bhl"/>
    <w:basedOn w:val="DefaultParagraphFont"/>
    <w:rsid w:val="00E76BF7"/>
  </w:style>
  <w:style w:type="paragraph" w:customStyle="1" w:styleId="TagGA11">
    <w:name w:val="Tag GA 11"/>
    <w:basedOn w:val="TOC1"/>
    <w:qFormat/>
    <w:rsid w:val="00E76BF7"/>
    <w:pPr>
      <w:spacing w:before="0" w:after="160"/>
    </w:pPr>
    <w:rPr>
      <w:rFonts w:ascii="Georgia" w:eastAsia="Calibri" w:hAnsi="Georgia"/>
      <w:u w:val="none"/>
      <w:lang w:bidi="ar-SA"/>
    </w:rPr>
  </w:style>
  <w:style w:type="paragraph" w:customStyle="1" w:styleId="CiteCard">
    <w:name w:val="Cite/Card"/>
    <w:basedOn w:val="TOC2"/>
    <w:qFormat/>
    <w:rsid w:val="00E76BF7"/>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E76BF7"/>
    <w:rPr>
      <w:rFonts w:ascii="Georgia" w:eastAsia="Times New Roman" w:hAnsi="Georgia" w:hint="default"/>
      <w:sz w:val="22"/>
      <w:u w:val="single"/>
      <w:lang w:eastAsia="zh-CN"/>
    </w:rPr>
  </w:style>
  <w:style w:type="character" w:customStyle="1" w:styleId="addmd">
    <w:name w:val="addmd"/>
    <w:basedOn w:val="DefaultParagraphFont"/>
    <w:rsid w:val="00E76BF7"/>
  </w:style>
  <w:style w:type="character" w:customStyle="1" w:styleId="UnderlinedTextCharChar">
    <w:name w:val="Underlined Text Char Char"/>
    <w:basedOn w:val="DefaultParagraphFont"/>
    <w:rsid w:val="00E76BF7"/>
    <w:rPr>
      <w:rFonts w:cs="Arial"/>
      <w:bCs/>
      <w:noProof w:val="0"/>
      <w:szCs w:val="26"/>
      <w:u w:val="single"/>
      <w:lang w:val="en-US" w:eastAsia="en-US" w:bidi="ar-SA"/>
    </w:rPr>
  </w:style>
  <w:style w:type="character" w:customStyle="1" w:styleId="CardText1Char">
    <w:name w:val="Card Text 1 Char"/>
    <w:rsid w:val="00E76BF7"/>
    <w:rPr>
      <w:rFonts w:ascii="Georgia" w:hAnsi="Georgia"/>
      <w:color w:val="000000"/>
      <w:sz w:val="22"/>
      <w:szCs w:val="22"/>
      <w:u w:val="single"/>
    </w:rPr>
  </w:style>
  <w:style w:type="character" w:customStyle="1" w:styleId="BoldUnderlining">
    <w:name w:val="Bold Underlining"/>
    <w:rsid w:val="00E76BF7"/>
    <w:rPr>
      <w:u w:val="single"/>
    </w:rPr>
  </w:style>
  <w:style w:type="character" w:customStyle="1" w:styleId="Intemphasis">
    <w:name w:val="Intemphasis"/>
    <w:uiPriority w:val="1"/>
    <w:qFormat/>
    <w:rsid w:val="00E76BF7"/>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E76BF7"/>
    <w:pPr>
      <w:ind w:left="288" w:right="288"/>
    </w:pPr>
    <w:rPr>
      <w:szCs w:val="16"/>
    </w:rPr>
  </w:style>
  <w:style w:type="character" w:customStyle="1" w:styleId="cardtextChar3">
    <w:name w:val="cardtext Char"/>
    <w:basedOn w:val="DefaultParagraphFont"/>
    <w:link w:val="cardtext2"/>
    <w:rsid w:val="00E76BF7"/>
    <w:rPr>
      <w:rFonts w:ascii="Calibri" w:hAnsi="Calibri"/>
      <w:sz w:val="22"/>
      <w:szCs w:val="16"/>
    </w:rPr>
  </w:style>
  <w:style w:type="character" w:customStyle="1" w:styleId="BoldUnderlineChar10">
    <w:name w:val="BoldUnderline Char1"/>
    <w:rsid w:val="00E76BF7"/>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E76BF7"/>
    <w:pPr>
      <w:spacing w:after="200"/>
      <w:contextualSpacing/>
    </w:pPr>
    <w:rPr>
      <w:rFonts w:eastAsia="Calibri"/>
      <w:u w:val="single"/>
    </w:rPr>
  </w:style>
  <w:style w:type="character" w:customStyle="1" w:styleId="UnderlinedCardTextChar">
    <w:name w:val="Underlined Card Text Char"/>
    <w:link w:val="UnderlinedCardText"/>
    <w:rsid w:val="00E76BF7"/>
    <w:rPr>
      <w:rFonts w:ascii="Calibri" w:eastAsia="Calibri" w:hAnsi="Calibri"/>
      <w:sz w:val="22"/>
      <w:u w:val="single"/>
    </w:rPr>
  </w:style>
  <w:style w:type="character" w:customStyle="1" w:styleId="Hyperlink6">
    <w:name w:val="Hyperlink6"/>
    <w:basedOn w:val="DefaultParagraphFont"/>
    <w:rsid w:val="00E76BF7"/>
    <w:rPr>
      <w:color w:val="3300CC"/>
      <w:u w:val="single"/>
    </w:rPr>
  </w:style>
  <w:style w:type="paragraph" w:customStyle="1" w:styleId="Tag12">
    <w:name w:val="Tag12"/>
    <w:basedOn w:val="Normal"/>
    <w:qFormat/>
    <w:rsid w:val="00E76BF7"/>
    <w:pPr>
      <w:contextualSpacing/>
    </w:pPr>
    <w:rPr>
      <w:rFonts w:eastAsia="Cambria"/>
      <w:b/>
    </w:rPr>
  </w:style>
  <w:style w:type="character" w:customStyle="1" w:styleId="citation">
    <w:name w:val="citation"/>
    <w:basedOn w:val="DefaultParagraphFont"/>
    <w:rsid w:val="00E76BF7"/>
  </w:style>
  <w:style w:type="paragraph" w:customStyle="1" w:styleId="UnderlineText">
    <w:name w:val="Underline Text"/>
    <w:basedOn w:val="Normal"/>
    <w:link w:val="UnderlineTextChar"/>
    <w:qFormat/>
    <w:rsid w:val="00E76BF7"/>
    <w:pPr>
      <w:ind w:left="288"/>
    </w:pPr>
    <w:rPr>
      <w:rFonts w:eastAsia="Times New Roman"/>
      <w:u w:val="single"/>
    </w:rPr>
  </w:style>
  <w:style w:type="character" w:customStyle="1" w:styleId="UnderlineTextChar">
    <w:name w:val="Underline Text Char"/>
    <w:basedOn w:val="DefaultParagraphFont"/>
    <w:link w:val="UnderlineText"/>
    <w:rsid w:val="00E76BF7"/>
    <w:rPr>
      <w:rFonts w:ascii="Calibri" w:eastAsia="Times New Roman" w:hAnsi="Calibri"/>
      <w:sz w:val="22"/>
      <w:u w:val="single"/>
    </w:rPr>
  </w:style>
  <w:style w:type="character" w:customStyle="1" w:styleId="il">
    <w:name w:val="il"/>
    <w:basedOn w:val="DefaultParagraphFont"/>
    <w:rsid w:val="00E76BF7"/>
  </w:style>
  <w:style w:type="character" w:customStyle="1" w:styleId="commentstext">
    <w:name w:val="comments_text"/>
    <w:uiPriority w:val="99"/>
    <w:rsid w:val="00E76BF7"/>
    <w:rPr>
      <w:rFonts w:cs="Times New Roman"/>
    </w:rPr>
  </w:style>
  <w:style w:type="paragraph" w:customStyle="1" w:styleId="Heading42">
    <w:name w:val="Heading 42"/>
    <w:basedOn w:val="Normal"/>
    <w:qFormat/>
    <w:rsid w:val="00E76BF7"/>
    <w:rPr>
      <w:rFonts w:eastAsia="Times New Roman"/>
    </w:rPr>
  </w:style>
  <w:style w:type="paragraph" w:customStyle="1" w:styleId="DebateNormal">
    <w:name w:val="DebateNormal"/>
    <w:basedOn w:val="Normal"/>
    <w:link w:val="DebateNormalChar"/>
    <w:qFormat/>
    <w:rsid w:val="00E76BF7"/>
    <w:pPr>
      <w:spacing w:line="276" w:lineRule="auto"/>
    </w:pPr>
    <w:rPr>
      <w:rFonts w:eastAsia="Calibri"/>
      <w:szCs w:val="20"/>
    </w:rPr>
  </w:style>
  <w:style w:type="character" w:customStyle="1" w:styleId="DebateNormalChar">
    <w:name w:val="DebateNormal Char"/>
    <w:basedOn w:val="DefaultParagraphFont"/>
    <w:link w:val="DebateNormal"/>
    <w:rsid w:val="00E76BF7"/>
    <w:rPr>
      <w:rFonts w:ascii="Calibri" w:eastAsia="Calibri" w:hAnsi="Calibri"/>
      <w:sz w:val="22"/>
      <w:szCs w:val="20"/>
    </w:rPr>
  </w:style>
  <w:style w:type="paragraph" w:customStyle="1" w:styleId="DebateEmphasis">
    <w:name w:val="DebateEmphasis"/>
    <w:basedOn w:val="Normal"/>
    <w:link w:val="DebateEmphasisChar"/>
    <w:qFormat/>
    <w:rsid w:val="00E76BF7"/>
    <w:pPr>
      <w:spacing w:line="276" w:lineRule="auto"/>
    </w:pPr>
    <w:rPr>
      <w:rFonts w:eastAsia="Calibri"/>
      <w:b/>
      <w:szCs w:val="20"/>
      <w:u w:val="single"/>
    </w:rPr>
  </w:style>
  <w:style w:type="character" w:customStyle="1" w:styleId="DebateEmphasisChar">
    <w:name w:val="DebateEmphasis Char"/>
    <w:basedOn w:val="DefaultParagraphFont"/>
    <w:link w:val="DebateEmphasis"/>
    <w:rsid w:val="00E76BF7"/>
    <w:rPr>
      <w:rFonts w:ascii="Calibri" w:eastAsia="Calibri" w:hAnsi="Calibri"/>
      <w:b/>
      <w:sz w:val="22"/>
      <w:szCs w:val="20"/>
      <w:u w:val="single"/>
    </w:rPr>
  </w:style>
  <w:style w:type="paragraph" w:customStyle="1" w:styleId="NormalCite">
    <w:name w:val="NormalCite"/>
    <w:link w:val="NormalCiteChar"/>
    <w:qFormat/>
    <w:rsid w:val="00E76BF7"/>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E76BF7"/>
    <w:rPr>
      <w:rFonts w:ascii="Times New Roman" w:eastAsiaTheme="minorHAnsi" w:hAnsi="Times New Roman" w:cs="Times New Roman"/>
      <w:sz w:val="18"/>
      <w:szCs w:val="22"/>
    </w:rPr>
  </w:style>
  <w:style w:type="character" w:customStyle="1" w:styleId="articletext">
    <w:name w:val="articletext"/>
    <w:basedOn w:val="DefaultParagraphFont"/>
    <w:rsid w:val="00E76BF7"/>
  </w:style>
  <w:style w:type="character" w:customStyle="1" w:styleId="grey10">
    <w:name w:val="grey10"/>
    <w:basedOn w:val="DefaultParagraphFont"/>
    <w:rsid w:val="00E76BF7"/>
  </w:style>
  <w:style w:type="character" w:customStyle="1" w:styleId="navy13bd">
    <w:name w:val="navy13bd"/>
    <w:basedOn w:val="DefaultParagraphFont"/>
    <w:rsid w:val="00E76BF7"/>
  </w:style>
  <w:style w:type="character" w:customStyle="1" w:styleId="Style9ptUnderline2">
    <w:name w:val="Style 9 pt Underline2"/>
    <w:basedOn w:val="DefaultParagraphFont"/>
    <w:rsid w:val="00E76BF7"/>
    <w:rPr>
      <w:sz w:val="20"/>
      <w:u w:val="single"/>
    </w:rPr>
  </w:style>
  <w:style w:type="character" w:customStyle="1" w:styleId="Style9ptBoldUnderline1">
    <w:name w:val="Style 9 pt Bold Underline1"/>
    <w:basedOn w:val="DefaultParagraphFont"/>
    <w:rsid w:val="00E76BF7"/>
    <w:rPr>
      <w:b/>
      <w:bCs/>
      <w:sz w:val="20"/>
      <w:u w:val="single"/>
    </w:rPr>
  </w:style>
  <w:style w:type="character" w:customStyle="1" w:styleId="TagsCharChar">
    <w:name w:val="Tags Char Char"/>
    <w:basedOn w:val="DefaultParagraphFont"/>
    <w:rsid w:val="00E76BF7"/>
    <w:rPr>
      <w:rFonts w:eastAsia="SimSun"/>
      <w:b/>
      <w:sz w:val="24"/>
      <w:lang w:val="en-US" w:eastAsia="zh-CN" w:bidi="ar-SA"/>
    </w:rPr>
  </w:style>
  <w:style w:type="paragraph" w:customStyle="1" w:styleId="cardCharCharCharChar">
    <w:name w:val="card Char Char Char Char"/>
    <w:basedOn w:val="Normal"/>
    <w:qFormat/>
    <w:rsid w:val="00E76BF7"/>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0"/>
    <w:qFormat/>
    <w:rsid w:val="00E76BF7"/>
    <w:rPr>
      <w:rFonts w:eastAsia="Times New Roman"/>
      <w:u w:val="single"/>
    </w:rPr>
  </w:style>
  <w:style w:type="character" w:customStyle="1" w:styleId="CARDChar0">
    <w:name w:val="CARD Char"/>
    <w:basedOn w:val="DefaultParagraphFont"/>
    <w:link w:val="CARD0"/>
    <w:rsid w:val="00E76BF7"/>
    <w:rPr>
      <w:rFonts w:ascii="Calibri" w:eastAsia="Times New Roman" w:hAnsi="Calibri"/>
      <w:sz w:val="22"/>
      <w:u w:val="single"/>
    </w:rPr>
  </w:style>
  <w:style w:type="paragraph" w:customStyle="1" w:styleId="Normal2">
    <w:name w:val="Normal2"/>
    <w:basedOn w:val="Normal"/>
    <w:qFormat/>
    <w:rsid w:val="00E76BF7"/>
    <w:rPr>
      <w:rFonts w:eastAsia="Times New Roman"/>
    </w:rPr>
  </w:style>
  <w:style w:type="character" w:customStyle="1" w:styleId="Style11ptThickunderline">
    <w:name w:val="Style 11 pt Thick underline"/>
    <w:rsid w:val="00E76BF7"/>
    <w:rPr>
      <w:rFonts w:ascii="Times New Roman" w:hAnsi="Times New Roman"/>
      <w:sz w:val="20"/>
      <w:u w:val="single"/>
    </w:rPr>
  </w:style>
  <w:style w:type="character" w:customStyle="1" w:styleId="Style11ptBoldThickunderline">
    <w:name w:val="Style 11 pt Bold Thick underline"/>
    <w:rsid w:val="00E76BF7"/>
    <w:rPr>
      <w:rFonts w:ascii="Times New Roman" w:hAnsi="Times New Roman"/>
      <w:b/>
      <w:bCs/>
      <w:sz w:val="20"/>
      <w:u w:val="single"/>
    </w:rPr>
  </w:style>
  <w:style w:type="paragraph" w:customStyle="1" w:styleId="UnderlineBoldIndent">
    <w:name w:val="Underline + Bold Indent"/>
    <w:basedOn w:val="Normal"/>
    <w:link w:val="UnderlineBoldIndentCharChar"/>
    <w:qFormat/>
    <w:rsid w:val="00E76BF7"/>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E76BF7"/>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E76BF7"/>
    <w:rPr>
      <w:u w:val="single"/>
    </w:rPr>
  </w:style>
  <w:style w:type="character" w:customStyle="1" w:styleId="StyleUnderlineBoldIndent11ptChar">
    <w:name w:val="Style Underline + Bold Indent + 11 pt Char"/>
    <w:link w:val="StyleUnderlineBoldIndent11pt"/>
    <w:rsid w:val="00E76BF7"/>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E76BF7"/>
    <w:rPr>
      <w:b/>
      <w:bCs/>
      <w:u w:val="single"/>
    </w:rPr>
  </w:style>
  <w:style w:type="character" w:customStyle="1" w:styleId="StyleUnderlineBoldIndent11ptBoldChar">
    <w:name w:val="Style Underline + Bold Indent + 11 pt Bold Char"/>
    <w:link w:val="StyleUnderlineBoldIndent11ptBold"/>
    <w:rsid w:val="00E76BF7"/>
    <w:rPr>
      <w:rFonts w:ascii="Calibri" w:eastAsia="Times New Roman" w:hAnsi="Calibri"/>
      <w:b/>
      <w:bCs/>
      <w:sz w:val="22"/>
      <w:szCs w:val="20"/>
      <w:u w:val="single"/>
    </w:rPr>
  </w:style>
  <w:style w:type="paragraph" w:customStyle="1" w:styleId="Normal20pt">
    <w:name w:val="Normal  + 20 pt"/>
    <w:basedOn w:val="Normal"/>
    <w:uiPriority w:val="6"/>
    <w:qFormat/>
    <w:rsid w:val="00E76BF7"/>
    <w:rPr>
      <w:bCs/>
      <w:u w:val="single"/>
    </w:rPr>
  </w:style>
  <w:style w:type="paragraph" w:customStyle="1" w:styleId="author-name">
    <w:name w:val="author-name"/>
    <w:basedOn w:val="Normal"/>
    <w:qFormat/>
    <w:rsid w:val="00E76BF7"/>
    <w:pPr>
      <w:spacing w:before="100" w:beforeAutospacing="1" w:after="100" w:afterAutospacing="1"/>
    </w:pPr>
    <w:rPr>
      <w:rFonts w:eastAsia="Times New Roman"/>
    </w:rPr>
  </w:style>
  <w:style w:type="paragraph" w:customStyle="1" w:styleId="author-credentials">
    <w:name w:val="author-credentials"/>
    <w:basedOn w:val="Normal"/>
    <w:qFormat/>
    <w:rsid w:val="00E76BF7"/>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E76BF7"/>
    <w:rPr>
      <w:rFonts w:ascii="Consolas" w:hAnsi="Consolas" w:cs="Consolas"/>
      <w:sz w:val="20"/>
      <w:szCs w:val="20"/>
    </w:rPr>
  </w:style>
  <w:style w:type="character" w:customStyle="1" w:styleId="headline">
    <w:name w:val="headline"/>
    <w:basedOn w:val="DefaultParagraphFont"/>
    <w:rsid w:val="00E76BF7"/>
  </w:style>
  <w:style w:type="character" w:customStyle="1" w:styleId="yshortcuts">
    <w:name w:val="yshortcuts"/>
    <w:basedOn w:val="DefaultParagraphFont"/>
    <w:rsid w:val="00E76BF7"/>
  </w:style>
  <w:style w:type="character" w:customStyle="1" w:styleId="HotRouteChar0">
    <w:name w:val="Hot Route Char"/>
    <w:link w:val="HotRoute"/>
    <w:rsid w:val="00E76BF7"/>
    <w:rPr>
      <w:rFonts w:ascii="Calibri" w:eastAsia="Times New Roman" w:hAnsi="Calibri"/>
      <w:sz w:val="22"/>
    </w:rPr>
  </w:style>
  <w:style w:type="paragraph" w:styleId="PlainText">
    <w:name w:val="Plain Text"/>
    <w:basedOn w:val="Normal"/>
    <w:link w:val="PlainTextChar"/>
    <w:rsid w:val="00E76BF7"/>
    <w:rPr>
      <w:rFonts w:ascii="Courier New" w:eastAsia="Times New Roman" w:hAnsi="Courier New" w:cs="Courier New"/>
      <w:szCs w:val="20"/>
    </w:rPr>
  </w:style>
  <w:style w:type="character" w:customStyle="1" w:styleId="PlainTextChar">
    <w:name w:val="Plain Text Char"/>
    <w:basedOn w:val="DefaultParagraphFont"/>
    <w:link w:val="PlainText"/>
    <w:rsid w:val="00E76BF7"/>
    <w:rPr>
      <w:rFonts w:ascii="Courier New" w:eastAsia="Times New Roman" w:hAnsi="Courier New" w:cs="Courier New"/>
      <w:sz w:val="22"/>
      <w:szCs w:val="20"/>
    </w:rPr>
  </w:style>
  <w:style w:type="paragraph" w:customStyle="1" w:styleId="Microtext0">
    <w:name w:val="Microtext"/>
    <w:basedOn w:val="Normal"/>
    <w:next w:val="Normal"/>
    <w:link w:val="MicrotextChar0"/>
    <w:qFormat/>
    <w:rsid w:val="00E76BF7"/>
    <w:rPr>
      <w:sz w:val="12"/>
    </w:rPr>
  </w:style>
  <w:style w:type="character" w:customStyle="1" w:styleId="MicrotextChar0">
    <w:name w:val="Microtext Char"/>
    <w:link w:val="Microtext0"/>
    <w:rsid w:val="00E76BF7"/>
    <w:rPr>
      <w:rFonts w:ascii="Calibri" w:hAnsi="Calibri"/>
      <w:sz w:val="12"/>
    </w:rPr>
  </w:style>
  <w:style w:type="paragraph" w:customStyle="1" w:styleId="Style6">
    <w:name w:val="Style6"/>
    <w:basedOn w:val="Normal"/>
    <w:link w:val="Style6Char"/>
    <w:autoRedefine/>
    <w:qFormat/>
    <w:rsid w:val="00E76BF7"/>
    <w:rPr>
      <w:b/>
    </w:rPr>
  </w:style>
  <w:style w:type="character" w:customStyle="1" w:styleId="Style6Char">
    <w:name w:val="Style6 Char"/>
    <w:basedOn w:val="DefaultParagraphFont"/>
    <w:link w:val="Style6"/>
    <w:rsid w:val="00E76BF7"/>
    <w:rPr>
      <w:rFonts w:ascii="Calibri" w:hAnsi="Calibri"/>
      <w:b/>
      <w:sz w:val="22"/>
    </w:rPr>
  </w:style>
  <w:style w:type="paragraph" w:customStyle="1" w:styleId="Style11">
    <w:name w:val="Style11"/>
    <w:basedOn w:val="Normal"/>
    <w:link w:val="Style11Char"/>
    <w:qFormat/>
    <w:rsid w:val="00E76BF7"/>
    <w:rPr>
      <w:rFonts w:eastAsia="Times New Roman"/>
      <w:b/>
      <w:szCs w:val="20"/>
      <w:u w:val="thick"/>
    </w:rPr>
  </w:style>
  <w:style w:type="paragraph" w:customStyle="1" w:styleId="Style12">
    <w:name w:val="Style12"/>
    <w:basedOn w:val="Normal"/>
    <w:link w:val="Style12Char"/>
    <w:qFormat/>
    <w:rsid w:val="00E76BF7"/>
    <w:rPr>
      <w:rFonts w:eastAsia="Times New Roman"/>
      <w:b/>
      <w:u w:val="thick"/>
    </w:rPr>
  </w:style>
  <w:style w:type="character" w:customStyle="1" w:styleId="Style11Char">
    <w:name w:val="Style11 Char"/>
    <w:basedOn w:val="DefaultParagraphFont"/>
    <w:link w:val="Style11"/>
    <w:rsid w:val="00E76BF7"/>
    <w:rPr>
      <w:rFonts w:ascii="Calibri" w:eastAsia="Times New Roman" w:hAnsi="Calibri"/>
      <w:b/>
      <w:sz w:val="22"/>
      <w:szCs w:val="20"/>
      <w:u w:val="thick"/>
    </w:rPr>
  </w:style>
  <w:style w:type="character" w:customStyle="1" w:styleId="Style12Char">
    <w:name w:val="Style12 Char"/>
    <w:basedOn w:val="DefaultParagraphFont"/>
    <w:link w:val="Style12"/>
    <w:rsid w:val="00E76BF7"/>
    <w:rPr>
      <w:rFonts w:ascii="Calibri" w:eastAsia="Times New Roman" w:hAnsi="Calibri"/>
      <w:b/>
      <w:sz w:val="22"/>
      <w:u w:val="thick"/>
    </w:rPr>
  </w:style>
  <w:style w:type="character" w:customStyle="1" w:styleId="caps-label">
    <w:name w:val="caps-label"/>
    <w:basedOn w:val="DefaultParagraphFont"/>
    <w:rsid w:val="00E76BF7"/>
  </w:style>
  <w:style w:type="character" w:customStyle="1" w:styleId="wikiexternallink">
    <w:name w:val="wikiexternallink"/>
    <w:basedOn w:val="DefaultParagraphFont"/>
    <w:rsid w:val="00E76BF7"/>
  </w:style>
  <w:style w:type="character" w:customStyle="1" w:styleId="StyleStyleBoldUnderlineIntenseEmphasisUnderlineapple-style-s">
    <w:name w:val="Style Style Bold UnderlineIntense EmphasisUnderlineapple-style-s..."/>
    <w:basedOn w:val="DefaultParagraphFont"/>
    <w:rsid w:val="00E76BF7"/>
    <w:rPr>
      <w:b w:val="0"/>
      <w:bCs w:val="0"/>
      <w:sz w:val="22"/>
      <w:u w:val="single"/>
      <w:bdr w:val="none" w:sz="0" w:space="0" w:color="auto"/>
    </w:rPr>
  </w:style>
  <w:style w:type="paragraph" w:customStyle="1" w:styleId="blocktitle0">
    <w:name w:val="block title"/>
    <w:basedOn w:val="Normal"/>
    <w:link w:val="blocktitleChar0"/>
    <w:autoRedefine/>
    <w:qFormat/>
    <w:rsid w:val="00E76BF7"/>
    <w:pPr>
      <w:spacing w:after="240"/>
      <w:jc w:val="center"/>
      <w:outlineLvl w:val="0"/>
    </w:pPr>
    <w:rPr>
      <w:rFonts w:eastAsia="Calibri"/>
      <w:b/>
      <w:caps/>
      <w:sz w:val="28"/>
      <w:szCs w:val="28"/>
      <w:lang w:val="es-ES"/>
    </w:rPr>
  </w:style>
  <w:style w:type="character" w:customStyle="1" w:styleId="UnderlineCard">
    <w:name w:val="Underline Card"/>
    <w:uiPriority w:val="6"/>
    <w:qFormat/>
    <w:rsid w:val="00E76BF7"/>
    <w:rPr>
      <w:rFonts w:ascii="Arial" w:hAnsi="Arial"/>
      <w:b w:val="0"/>
      <w:bCs/>
      <w:sz w:val="20"/>
      <w:u w:val="single"/>
    </w:rPr>
  </w:style>
  <w:style w:type="character" w:customStyle="1" w:styleId="story-author">
    <w:name w:val="story-author"/>
    <w:basedOn w:val="DefaultParagraphFont"/>
    <w:rsid w:val="00E76BF7"/>
  </w:style>
  <w:style w:type="paragraph" w:customStyle="1" w:styleId="type">
    <w:name w:val="type"/>
    <w:basedOn w:val="Normal"/>
    <w:qFormat/>
    <w:rsid w:val="00E76BF7"/>
    <w:pPr>
      <w:spacing w:before="100" w:beforeAutospacing="1" w:after="100" w:afterAutospacing="1"/>
    </w:pPr>
    <w:rPr>
      <w:rFonts w:eastAsia="Times New Roman"/>
    </w:rPr>
  </w:style>
  <w:style w:type="character" w:customStyle="1" w:styleId="institution">
    <w:name w:val="institution"/>
    <w:basedOn w:val="DefaultParagraphFont"/>
    <w:rsid w:val="00E76BF7"/>
  </w:style>
  <w:style w:type="character" w:customStyle="1" w:styleId="abodyblack3">
    <w:name w:val="abodyblack3"/>
    <w:basedOn w:val="DefaultParagraphFont"/>
    <w:rsid w:val="00E76BF7"/>
  </w:style>
  <w:style w:type="paragraph" w:customStyle="1" w:styleId="UnderlineChar2CharChar">
    <w:name w:val="Underline Char2 Char Char"/>
    <w:basedOn w:val="Normal"/>
    <w:link w:val="UnderlineChar2CharCharChar"/>
    <w:qFormat/>
    <w:rsid w:val="00E76BF7"/>
    <w:rPr>
      <w:rFonts w:eastAsia="MS Mincho"/>
      <w:szCs w:val="20"/>
      <w:u w:val="single"/>
    </w:rPr>
  </w:style>
  <w:style w:type="character" w:customStyle="1" w:styleId="UnderlineChar2CharCharChar">
    <w:name w:val="Underline Char2 Char Char Char"/>
    <w:link w:val="UnderlineChar2CharChar"/>
    <w:rsid w:val="00E76BF7"/>
    <w:rPr>
      <w:rFonts w:ascii="Calibri" w:eastAsia="MS Mincho" w:hAnsi="Calibri"/>
      <w:sz w:val="22"/>
      <w:szCs w:val="20"/>
      <w:u w:val="single"/>
    </w:rPr>
  </w:style>
  <w:style w:type="character" w:customStyle="1" w:styleId="CharacterStyle1">
    <w:name w:val="Character Style 1"/>
    <w:rsid w:val="00E76BF7"/>
    <w:rPr>
      <w:sz w:val="20"/>
      <w:szCs w:val="20"/>
    </w:rPr>
  </w:style>
  <w:style w:type="character" w:customStyle="1" w:styleId="FontStyle177">
    <w:name w:val="Font Style177"/>
    <w:basedOn w:val="DefaultParagraphFont"/>
    <w:uiPriority w:val="99"/>
    <w:rsid w:val="00E76BF7"/>
    <w:rPr>
      <w:rFonts w:ascii="Times New Roman" w:hAnsi="Times New Roman" w:cs="Times New Roman"/>
      <w:sz w:val="20"/>
      <w:szCs w:val="20"/>
    </w:rPr>
  </w:style>
  <w:style w:type="character" w:customStyle="1" w:styleId="FontStyle173">
    <w:name w:val="Font Style173"/>
    <w:basedOn w:val="DefaultParagraphFont"/>
    <w:uiPriority w:val="99"/>
    <w:rsid w:val="00E76BF7"/>
    <w:rPr>
      <w:rFonts w:ascii="Times New Roman" w:hAnsi="Times New Roman" w:cs="Times New Roman"/>
      <w:sz w:val="14"/>
      <w:szCs w:val="14"/>
    </w:rPr>
  </w:style>
  <w:style w:type="character" w:customStyle="1" w:styleId="FontStyle151">
    <w:name w:val="Font Style151"/>
    <w:basedOn w:val="DefaultParagraphFont"/>
    <w:uiPriority w:val="99"/>
    <w:rsid w:val="00E76BF7"/>
    <w:rPr>
      <w:rFonts w:ascii="Arial Narrow" w:hAnsi="Arial Narrow" w:cs="Arial Narrow"/>
      <w:b/>
      <w:bCs/>
      <w:sz w:val="12"/>
      <w:szCs w:val="12"/>
    </w:rPr>
  </w:style>
  <w:style w:type="character" w:customStyle="1" w:styleId="FontStyle156">
    <w:name w:val="Font Style156"/>
    <w:basedOn w:val="DefaultParagraphFont"/>
    <w:uiPriority w:val="99"/>
    <w:rsid w:val="00E76BF7"/>
    <w:rPr>
      <w:rFonts w:ascii="Arial Narrow" w:hAnsi="Arial Narrow" w:cs="Arial Narrow"/>
      <w:sz w:val="8"/>
      <w:szCs w:val="8"/>
    </w:rPr>
  </w:style>
  <w:style w:type="character" w:customStyle="1" w:styleId="FontStyle160">
    <w:name w:val="Font Style160"/>
    <w:basedOn w:val="DefaultParagraphFont"/>
    <w:uiPriority w:val="99"/>
    <w:rsid w:val="00E76BF7"/>
    <w:rPr>
      <w:rFonts w:ascii="Times New Roman" w:hAnsi="Times New Roman" w:cs="Times New Roman"/>
      <w:b/>
      <w:bCs/>
      <w:sz w:val="20"/>
      <w:szCs w:val="20"/>
    </w:rPr>
  </w:style>
  <w:style w:type="character" w:customStyle="1" w:styleId="FontStyle178">
    <w:name w:val="Font Style178"/>
    <w:basedOn w:val="DefaultParagraphFont"/>
    <w:uiPriority w:val="99"/>
    <w:rsid w:val="00E76BF7"/>
    <w:rPr>
      <w:rFonts w:ascii="Times New Roman" w:hAnsi="Times New Roman" w:cs="Times New Roman"/>
      <w:sz w:val="18"/>
      <w:szCs w:val="18"/>
    </w:rPr>
  </w:style>
  <w:style w:type="paragraph" w:customStyle="1" w:styleId="Style14">
    <w:name w:val="Style14"/>
    <w:basedOn w:val="Normal"/>
    <w:uiPriority w:val="99"/>
    <w:qFormat/>
    <w:rsid w:val="00E76BF7"/>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E76BF7"/>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E76BF7"/>
    <w:rPr>
      <w:rFonts w:ascii="Times New Roman" w:hAnsi="Times New Roman" w:cs="Times New Roman"/>
      <w:sz w:val="12"/>
      <w:szCs w:val="12"/>
    </w:rPr>
  </w:style>
  <w:style w:type="paragraph" w:customStyle="1" w:styleId="Style9">
    <w:name w:val="Style9"/>
    <w:basedOn w:val="Normal"/>
    <w:uiPriority w:val="99"/>
    <w:qFormat/>
    <w:rsid w:val="00E76BF7"/>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E76BF7"/>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E76BF7"/>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E76BF7"/>
    <w:rPr>
      <w:rFonts w:ascii="Times New Roman" w:hAnsi="Times New Roman" w:cs="Times New Roman"/>
      <w:sz w:val="16"/>
      <w:szCs w:val="16"/>
    </w:rPr>
  </w:style>
  <w:style w:type="character" w:customStyle="1" w:styleId="f">
    <w:name w:val="f"/>
    <w:basedOn w:val="DefaultParagraphFont"/>
    <w:rsid w:val="00E76BF7"/>
  </w:style>
  <w:style w:type="character" w:customStyle="1" w:styleId="TagsChar2">
    <w:name w:val="Tags Char2"/>
    <w:rsid w:val="00E76BF7"/>
    <w:rPr>
      <w:b/>
      <w:sz w:val="24"/>
    </w:rPr>
  </w:style>
  <w:style w:type="paragraph" w:customStyle="1" w:styleId="CardsFont6ptChar">
    <w:name w:val="Cards + Font: 6 pt Char"/>
    <w:basedOn w:val="Normal"/>
    <w:link w:val="CardsFont6ptCharChar"/>
    <w:qFormat/>
    <w:rsid w:val="00E76BF7"/>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E76BF7"/>
    <w:rPr>
      <w:rFonts w:ascii="Calibri" w:eastAsia="Times New Roman" w:hAnsi="Calibri"/>
      <w:sz w:val="12"/>
    </w:rPr>
  </w:style>
  <w:style w:type="character" w:customStyle="1" w:styleId="FontStyle172">
    <w:name w:val="Font Style172"/>
    <w:basedOn w:val="DefaultParagraphFont"/>
    <w:uiPriority w:val="99"/>
    <w:rsid w:val="00E76BF7"/>
    <w:rPr>
      <w:rFonts w:ascii="Times New Roman" w:hAnsi="Times New Roman" w:cs="Times New Roman"/>
      <w:b/>
      <w:bCs/>
      <w:sz w:val="16"/>
      <w:szCs w:val="16"/>
    </w:rPr>
  </w:style>
  <w:style w:type="paragraph" w:customStyle="1" w:styleId="Style18">
    <w:name w:val="Style18"/>
    <w:basedOn w:val="Normal"/>
    <w:uiPriority w:val="99"/>
    <w:qFormat/>
    <w:rsid w:val="00E76BF7"/>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E76BF7"/>
    <w:rPr>
      <w:rFonts w:ascii="Times New Roman" w:hAnsi="Times New Roman" w:cs="Times New Roman"/>
      <w:i/>
      <w:iCs/>
      <w:sz w:val="16"/>
      <w:szCs w:val="16"/>
    </w:rPr>
  </w:style>
  <w:style w:type="character" w:customStyle="1" w:styleId="FontStyle162">
    <w:name w:val="Font Style162"/>
    <w:basedOn w:val="DefaultParagraphFont"/>
    <w:uiPriority w:val="99"/>
    <w:rsid w:val="00E76BF7"/>
    <w:rPr>
      <w:rFonts w:ascii="Times New Roman" w:hAnsi="Times New Roman" w:cs="Times New Roman"/>
      <w:b/>
      <w:bCs/>
      <w:sz w:val="18"/>
      <w:szCs w:val="18"/>
    </w:rPr>
  </w:style>
  <w:style w:type="character" w:customStyle="1" w:styleId="FontStyle167">
    <w:name w:val="Font Style167"/>
    <w:basedOn w:val="DefaultParagraphFont"/>
    <w:uiPriority w:val="99"/>
    <w:rsid w:val="00E76BF7"/>
    <w:rPr>
      <w:rFonts w:ascii="Times New Roman" w:hAnsi="Times New Roman" w:cs="Times New Roman"/>
      <w:sz w:val="10"/>
      <w:szCs w:val="10"/>
    </w:rPr>
  </w:style>
  <w:style w:type="character" w:customStyle="1" w:styleId="FontStyle174">
    <w:name w:val="Font Style174"/>
    <w:basedOn w:val="DefaultParagraphFont"/>
    <w:uiPriority w:val="99"/>
    <w:rsid w:val="00E76BF7"/>
    <w:rPr>
      <w:rFonts w:ascii="Arial Narrow" w:hAnsi="Arial Narrow" w:cs="Arial Narrow"/>
      <w:b/>
      <w:bCs/>
      <w:sz w:val="18"/>
      <w:szCs w:val="18"/>
    </w:rPr>
  </w:style>
  <w:style w:type="paragraph" w:customStyle="1" w:styleId="Style47">
    <w:name w:val="Style47"/>
    <w:basedOn w:val="Normal"/>
    <w:uiPriority w:val="99"/>
    <w:qFormat/>
    <w:rsid w:val="00E76BF7"/>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E76BF7"/>
    <w:rPr>
      <w:rFonts w:ascii="Times New Roman" w:hAnsi="Times New Roman" w:cs="Times New Roman"/>
      <w:sz w:val="12"/>
      <w:szCs w:val="12"/>
    </w:rPr>
  </w:style>
  <w:style w:type="paragraph" w:customStyle="1" w:styleId="Style24">
    <w:name w:val="Style24"/>
    <w:basedOn w:val="Normal"/>
    <w:uiPriority w:val="99"/>
    <w:qFormat/>
    <w:rsid w:val="00E76BF7"/>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E76BF7"/>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E76BF7"/>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E76BF7"/>
    <w:rPr>
      <w:rFonts w:ascii="Times New Roman" w:hAnsi="Times New Roman" w:cs="Times New Roman"/>
      <w:b/>
      <w:bCs/>
      <w:sz w:val="18"/>
      <w:szCs w:val="18"/>
    </w:rPr>
  </w:style>
  <w:style w:type="paragraph" w:customStyle="1" w:styleId="Style21">
    <w:name w:val="Style21"/>
    <w:basedOn w:val="Normal"/>
    <w:uiPriority w:val="99"/>
    <w:qFormat/>
    <w:rsid w:val="00E76BF7"/>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E76BF7"/>
    <w:pPr>
      <w:widowControl w:val="0"/>
      <w:autoSpaceDE w:val="0"/>
      <w:autoSpaceDN w:val="0"/>
      <w:adjustRightInd w:val="0"/>
      <w:spacing w:line="198" w:lineRule="exact"/>
    </w:pPr>
    <w:rPr>
      <w:rFonts w:eastAsia="Times New Roman"/>
    </w:rPr>
  </w:style>
  <w:style w:type="paragraph" w:customStyle="1" w:styleId="Standard">
    <w:name w:val="Standard"/>
    <w:qFormat/>
    <w:rsid w:val="00E76BF7"/>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E76BF7"/>
    <w:rPr>
      <w:color w:val="000000"/>
      <w:sz w:val="32"/>
      <w:szCs w:val="32"/>
    </w:rPr>
  </w:style>
  <w:style w:type="paragraph" w:customStyle="1" w:styleId="Cardnon-underlined">
    <w:name w:val="Card non-underlined"/>
    <w:basedOn w:val="Normal"/>
    <w:link w:val="Cardnon-underlinedChar"/>
    <w:autoRedefine/>
    <w:uiPriority w:val="99"/>
    <w:qFormat/>
    <w:rsid w:val="00E76BF7"/>
    <w:rPr>
      <w:rFonts w:eastAsia="Times New Roman"/>
      <w:szCs w:val="20"/>
    </w:rPr>
  </w:style>
  <w:style w:type="character" w:customStyle="1" w:styleId="Cardnon-underlinedChar">
    <w:name w:val="Card non-underlined Char"/>
    <w:basedOn w:val="DefaultParagraphFont"/>
    <w:link w:val="Cardnon-underlined"/>
    <w:uiPriority w:val="99"/>
    <w:rsid w:val="00E76BF7"/>
    <w:rPr>
      <w:rFonts w:ascii="Calibri" w:eastAsia="Times New Roman" w:hAnsi="Calibri"/>
      <w:sz w:val="22"/>
      <w:szCs w:val="20"/>
    </w:rPr>
  </w:style>
  <w:style w:type="character" w:customStyle="1" w:styleId="TitleChar2">
    <w:name w:val="Title Char2"/>
    <w:basedOn w:val="DefaultParagraphFont"/>
    <w:uiPriority w:val="10"/>
    <w:qFormat/>
    <w:locked/>
    <w:rsid w:val="00E76BF7"/>
    <w:rPr>
      <w:b/>
      <w:bCs/>
      <w:u w:val="single"/>
    </w:rPr>
  </w:style>
  <w:style w:type="paragraph" w:styleId="TOC3">
    <w:name w:val="toc 3"/>
    <w:basedOn w:val="Normal"/>
    <w:next w:val="Normal"/>
    <w:autoRedefine/>
    <w:qFormat/>
    <w:rsid w:val="00E76BF7"/>
    <w:pPr>
      <w:ind w:left="400"/>
    </w:pPr>
    <w:rPr>
      <w:rFonts w:eastAsia="Times New Roman"/>
      <w:szCs w:val="20"/>
    </w:rPr>
  </w:style>
  <w:style w:type="paragraph" w:styleId="TOC4">
    <w:name w:val="toc 4"/>
    <w:basedOn w:val="Normal"/>
    <w:next w:val="Normal"/>
    <w:autoRedefine/>
    <w:rsid w:val="00E76BF7"/>
    <w:pPr>
      <w:ind w:left="600"/>
    </w:pPr>
    <w:rPr>
      <w:rFonts w:eastAsia="Times New Roman"/>
      <w:szCs w:val="20"/>
    </w:rPr>
  </w:style>
  <w:style w:type="paragraph" w:styleId="TOC5">
    <w:name w:val="toc 5"/>
    <w:basedOn w:val="Normal"/>
    <w:next w:val="Normal"/>
    <w:autoRedefine/>
    <w:rsid w:val="00E76BF7"/>
    <w:pPr>
      <w:ind w:left="800"/>
    </w:pPr>
    <w:rPr>
      <w:rFonts w:eastAsia="Times New Roman"/>
      <w:szCs w:val="20"/>
    </w:rPr>
  </w:style>
  <w:style w:type="paragraph" w:styleId="TOC6">
    <w:name w:val="toc 6"/>
    <w:basedOn w:val="Normal"/>
    <w:next w:val="Normal"/>
    <w:autoRedefine/>
    <w:rsid w:val="00E76BF7"/>
    <w:pPr>
      <w:ind w:left="1000"/>
    </w:pPr>
    <w:rPr>
      <w:rFonts w:eastAsia="Times New Roman"/>
      <w:szCs w:val="20"/>
    </w:rPr>
  </w:style>
  <w:style w:type="paragraph" w:styleId="TOC7">
    <w:name w:val="toc 7"/>
    <w:basedOn w:val="Normal"/>
    <w:next w:val="Normal"/>
    <w:autoRedefine/>
    <w:rsid w:val="00E76BF7"/>
    <w:pPr>
      <w:ind w:left="1200"/>
    </w:pPr>
    <w:rPr>
      <w:rFonts w:eastAsia="Times New Roman"/>
      <w:szCs w:val="20"/>
    </w:rPr>
  </w:style>
  <w:style w:type="paragraph" w:styleId="TOC8">
    <w:name w:val="toc 8"/>
    <w:basedOn w:val="Normal"/>
    <w:next w:val="Normal"/>
    <w:autoRedefine/>
    <w:rsid w:val="00E76BF7"/>
    <w:pPr>
      <w:ind w:left="1400"/>
    </w:pPr>
    <w:rPr>
      <w:rFonts w:eastAsia="Times New Roman"/>
      <w:szCs w:val="20"/>
    </w:rPr>
  </w:style>
  <w:style w:type="character" w:customStyle="1" w:styleId="allocatoragentsleft">
    <w:name w:val="al_locatoragentsleft"/>
    <w:basedOn w:val="DefaultParagraphFont"/>
    <w:rsid w:val="00E76BF7"/>
  </w:style>
  <w:style w:type="character" w:styleId="HTMLTypewriter">
    <w:name w:val="HTML Typewriter"/>
    <w:basedOn w:val="DefaultParagraphFont"/>
    <w:unhideWhenUsed/>
    <w:rsid w:val="00E76BF7"/>
    <w:rPr>
      <w:rFonts w:ascii="Courier New" w:eastAsia="Times New Roman" w:hAnsi="Courier New" w:cs="Courier New"/>
      <w:sz w:val="20"/>
      <w:szCs w:val="20"/>
    </w:rPr>
  </w:style>
  <w:style w:type="paragraph" w:customStyle="1" w:styleId="Carding">
    <w:name w:val="Carding"/>
    <w:basedOn w:val="Normal"/>
    <w:uiPriority w:val="99"/>
    <w:qFormat/>
    <w:rsid w:val="00E76BF7"/>
    <w:rPr>
      <w:rFonts w:eastAsia="Times New Roman"/>
      <w:sz w:val="18"/>
    </w:rPr>
  </w:style>
  <w:style w:type="character" w:customStyle="1" w:styleId="TagsChar1">
    <w:name w:val="Tags Char1"/>
    <w:basedOn w:val="DefaultParagraphFont"/>
    <w:rsid w:val="00E76BF7"/>
    <w:rPr>
      <w:rFonts w:ascii="Arial Narrow" w:hAnsi="Arial Narrow"/>
      <w:b/>
      <w:noProof w:val="0"/>
      <w:sz w:val="22"/>
      <w:szCs w:val="60"/>
      <w:lang w:val="en-US" w:eastAsia="en-US" w:bidi="ar-SA"/>
    </w:rPr>
  </w:style>
  <w:style w:type="character" w:customStyle="1" w:styleId="aunderline">
    <w:name w:val="aunderline"/>
    <w:basedOn w:val="DefaultParagraphFont"/>
    <w:qFormat/>
    <w:rsid w:val="00E76BF7"/>
    <w:rPr>
      <w:rFonts w:ascii="Times New Roman" w:hAnsi="Times New Roman"/>
      <w:sz w:val="20"/>
      <w:szCs w:val="24"/>
      <w:u w:val="thick"/>
    </w:rPr>
  </w:style>
  <w:style w:type="character" w:customStyle="1" w:styleId="tagChar1">
    <w:name w:val="tag Char1"/>
    <w:aliases w:val="Heading 2 Char1 Char Char Char Char"/>
    <w:basedOn w:val="DefaultParagraphFont"/>
    <w:rsid w:val="00E76BF7"/>
    <w:rPr>
      <w:b/>
      <w:noProof w:val="0"/>
      <w:sz w:val="24"/>
      <w:lang w:val="en-US" w:eastAsia="en-US" w:bidi="ar-SA"/>
    </w:rPr>
  </w:style>
  <w:style w:type="character" w:customStyle="1" w:styleId="tagChar2">
    <w:name w:val="tag Char2"/>
    <w:basedOn w:val="DefaultParagraphFont"/>
    <w:qFormat/>
    <w:rsid w:val="00E76BF7"/>
    <w:rPr>
      <w:b/>
      <w:noProof w:val="0"/>
      <w:sz w:val="24"/>
      <w:lang w:val="en-US" w:eastAsia="en-US" w:bidi="ar-SA"/>
    </w:rPr>
  </w:style>
  <w:style w:type="character" w:customStyle="1" w:styleId="Taggin-New">
    <w:name w:val="Taggin - New"/>
    <w:basedOn w:val="DefaultParagraphFont"/>
    <w:rsid w:val="00E76BF7"/>
    <w:rPr>
      <w:rFonts w:ascii="Arial Narrow" w:hAnsi="Arial Narrow"/>
      <w:b/>
      <w:sz w:val="22"/>
    </w:rPr>
  </w:style>
  <w:style w:type="character" w:customStyle="1" w:styleId="Boxing-New">
    <w:name w:val="Boxing - New"/>
    <w:basedOn w:val="DefaultParagraphFont"/>
    <w:rsid w:val="00E76BF7"/>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E76BF7"/>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E76BF7"/>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E76BF7"/>
    <w:rPr>
      <w:rFonts w:ascii="Garamond" w:hAnsi="Garamond"/>
      <w:sz w:val="22"/>
      <w:szCs w:val="24"/>
      <w:u w:val="single"/>
      <w:lang w:val="en-US" w:eastAsia="en-US" w:bidi="ar-SA"/>
    </w:rPr>
  </w:style>
  <w:style w:type="paragraph" w:customStyle="1" w:styleId="Style2">
    <w:name w:val="Style2"/>
    <w:basedOn w:val="Heading4"/>
    <w:qFormat/>
    <w:rsid w:val="00E76BF7"/>
    <w:rPr>
      <w:rFonts w:eastAsia="Times New Roman" w:cs="Times New Roman"/>
      <w:iCs/>
      <w:caps/>
      <w:szCs w:val="20"/>
    </w:rPr>
  </w:style>
  <w:style w:type="character" w:customStyle="1" w:styleId="pagetitle">
    <w:name w:val="pagetitle"/>
    <w:basedOn w:val="DefaultParagraphFont"/>
    <w:rsid w:val="00E76BF7"/>
  </w:style>
  <w:style w:type="paragraph" w:customStyle="1" w:styleId="text">
    <w:name w:val="text"/>
    <w:basedOn w:val="Normal"/>
    <w:uiPriority w:val="99"/>
    <w:qFormat/>
    <w:rsid w:val="00E76BF7"/>
    <w:pPr>
      <w:spacing w:before="100" w:beforeAutospacing="1" w:after="100" w:afterAutospacing="1"/>
    </w:pPr>
    <w:rPr>
      <w:rFonts w:eastAsia="Times New Roman"/>
    </w:rPr>
  </w:style>
  <w:style w:type="character" w:customStyle="1" w:styleId="StyleUnderlineCharChar9ptBold1">
    <w:name w:val="Style Underline Char Char + 9 pt Bold1"/>
    <w:rsid w:val="00E76BF7"/>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E76BF7"/>
    <w:rPr>
      <w:rFonts w:ascii="Times New Roman" w:hAnsi="Times New Roman"/>
      <w:sz w:val="20"/>
      <w:szCs w:val="24"/>
      <w:u w:val="single"/>
      <w:lang w:val="en-US" w:eastAsia="en-US" w:bidi="ar-SA"/>
    </w:rPr>
  </w:style>
  <w:style w:type="character" w:customStyle="1" w:styleId="Style9ptBoldUnderline">
    <w:name w:val="Style 9 pt Bold Underline"/>
    <w:rsid w:val="00E76BF7"/>
    <w:rPr>
      <w:b/>
      <w:bCs/>
      <w:sz w:val="20"/>
      <w:u w:val="single"/>
    </w:rPr>
  </w:style>
  <w:style w:type="paragraph" w:customStyle="1" w:styleId="StyleUnderline9pt0">
    <w:name w:val="Style Underline + 9 pt"/>
    <w:link w:val="StyleUnderline9ptChar"/>
    <w:qFormat/>
    <w:rsid w:val="00E76BF7"/>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E76BF7"/>
    <w:rPr>
      <w:rFonts w:ascii="Arial" w:eastAsia="Times New Roman" w:hAnsi="Arial" w:cs="Times New Roman"/>
      <w:sz w:val="22"/>
      <w:szCs w:val="20"/>
      <w:u w:val="single"/>
    </w:rPr>
  </w:style>
  <w:style w:type="character" w:customStyle="1" w:styleId="StyleUnderlineChar1Bold">
    <w:name w:val="Style Underline Char1 + Bold"/>
    <w:rsid w:val="00E76BF7"/>
    <w:rPr>
      <w:rFonts w:ascii="Times New Roman" w:hAnsi="Times New Roman"/>
      <w:b/>
      <w:bCs/>
      <w:sz w:val="20"/>
      <w:szCs w:val="24"/>
      <w:u w:val="single"/>
      <w:lang w:val="en-US" w:eastAsia="en-US" w:bidi="ar-SA"/>
    </w:rPr>
  </w:style>
  <w:style w:type="paragraph" w:customStyle="1" w:styleId="Stylecard9pt">
    <w:name w:val="Style card + 9 pt"/>
    <w:basedOn w:val="card"/>
    <w:link w:val="Stylecard9ptChar"/>
    <w:qFormat/>
    <w:rsid w:val="00E76BF7"/>
    <w:pPr>
      <w:widowControl w:val="0"/>
    </w:pPr>
    <w:rPr>
      <w:bCs/>
      <w:kern w:val="32"/>
      <w:szCs w:val="20"/>
      <w:lang w:eastAsia="ar-SA"/>
    </w:rPr>
  </w:style>
  <w:style w:type="character" w:customStyle="1" w:styleId="Stylecard9ptChar">
    <w:name w:val="Style card + 9 pt Char"/>
    <w:basedOn w:val="cardChar"/>
    <w:link w:val="Stylecard9pt"/>
    <w:rsid w:val="00E76BF7"/>
    <w:rPr>
      <w:rFonts w:ascii="Times New Roman" w:hAnsi="Times New Roman"/>
      <w:bCs/>
      <w:kern w:val="32"/>
      <w:sz w:val="16"/>
      <w:szCs w:val="20"/>
      <w:lang w:eastAsia="ar-SA"/>
    </w:rPr>
  </w:style>
  <w:style w:type="character" w:customStyle="1" w:styleId="TagsCharCharChar">
    <w:name w:val="Tags Char Char Char"/>
    <w:basedOn w:val="DefaultParagraphFont"/>
    <w:rsid w:val="00E76BF7"/>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E76BF7"/>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E76BF7"/>
    <w:rPr>
      <w:rFonts w:ascii="Times" w:hAnsi="Times"/>
      <w:b w:val="0"/>
      <w:bCs/>
      <w:sz w:val="20"/>
      <w:u w:val="single"/>
    </w:rPr>
  </w:style>
  <w:style w:type="character" w:customStyle="1" w:styleId="blubigktbiz">
    <w:name w:val="blubigktbiz"/>
    <w:rsid w:val="00E76BF7"/>
  </w:style>
  <w:style w:type="paragraph" w:customStyle="1" w:styleId="StyleevidencetextBorderSinglesolidlineAuto05ptL">
    <w:name w:val="Style evidence text + Border: : (Single solid line Auto  0.5 pt L..."/>
    <w:basedOn w:val="evidencetext"/>
    <w:link w:val="StyleevidencetextBorderSinglesolidlineAuto05ptLChar"/>
    <w:qFormat/>
    <w:rsid w:val="00E76BF7"/>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E76BF7"/>
    <w:rPr>
      <w:rFonts w:ascii="Calibri" w:hAnsi="Calibri"/>
      <w:color w:val="000000"/>
      <w:sz w:val="22"/>
      <w:lang w:val="x-none" w:eastAsia="x-none"/>
    </w:rPr>
  </w:style>
  <w:style w:type="character" w:customStyle="1" w:styleId="Style4CharChar">
    <w:name w:val="Style4 Char Char"/>
    <w:basedOn w:val="DefaultParagraphFont"/>
    <w:rsid w:val="00E76BF7"/>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E76BF7"/>
    <w:rPr>
      <w:rFonts w:ascii="Times New Roman" w:hAnsi="Times New Roman" w:cs="Times New Roman"/>
      <w:sz w:val="16"/>
      <w:szCs w:val="16"/>
    </w:rPr>
  </w:style>
  <w:style w:type="character" w:customStyle="1" w:styleId="StyleEmphasisArial12ptBold">
    <w:name w:val="Style Emphasis + Arial 12 pt Bold"/>
    <w:rsid w:val="00E76BF7"/>
    <w:rPr>
      <w:rFonts w:ascii="Arial" w:hAnsi="Arial"/>
      <w:b/>
      <w:bCs/>
      <w:i/>
      <w:iCs/>
      <w:sz w:val="24"/>
    </w:rPr>
  </w:style>
  <w:style w:type="character" w:customStyle="1" w:styleId="super">
    <w:name w:val="super"/>
    <w:rsid w:val="00E76BF7"/>
  </w:style>
  <w:style w:type="character" w:customStyle="1" w:styleId="text30">
    <w:name w:val="text30"/>
    <w:rsid w:val="00E76BF7"/>
  </w:style>
  <w:style w:type="character" w:customStyle="1" w:styleId="uppercase">
    <w:name w:val="uppercase"/>
    <w:rsid w:val="00E76BF7"/>
  </w:style>
  <w:style w:type="character" w:customStyle="1" w:styleId="bodytext0">
    <w:name w:val="bodytext"/>
    <w:rsid w:val="00E76BF7"/>
  </w:style>
  <w:style w:type="character" w:customStyle="1" w:styleId="entry-title">
    <w:name w:val="entry-title"/>
    <w:rsid w:val="00E76BF7"/>
  </w:style>
  <w:style w:type="character" w:customStyle="1" w:styleId="BodyTextIndentChar1">
    <w:name w:val="Body Text Indent Char1"/>
    <w:basedOn w:val="DefaultParagraphFont"/>
    <w:uiPriority w:val="99"/>
    <w:semiHidden/>
    <w:rsid w:val="00E76BF7"/>
    <w:rPr>
      <w:rFonts w:ascii="Times New Roman" w:hAnsi="Times New Roman" w:cs="Times New Roman"/>
      <w:sz w:val="20"/>
    </w:rPr>
  </w:style>
  <w:style w:type="character" w:customStyle="1" w:styleId="Style6pt">
    <w:name w:val="Style 6 pt"/>
    <w:basedOn w:val="DefaultParagraphFont"/>
    <w:qFormat/>
    <w:rsid w:val="00E76BF7"/>
    <w:rPr>
      <w:sz w:val="12"/>
    </w:rPr>
  </w:style>
  <w:style w:type="character" w:customStyle="1" w:styleId="CiteCharCharCharCharCharChar">
    <w:name w:val="Cite Char Char Char Char Char Char"/>
    <w:basedOn w:val="DefaultParagraphFont"/>
    <w:rsid w:val="00E76BF7"/>
    <w:rPr>
      <w:b/>
      <w:noProof w:val="0"/>
      <w:sz w:val="22"/>
      <w:szCs w:val="24"/>
      <w:u w:val="single"/>
      <w:lang w:val="en-US" w:eastAsia="en-US" w:bidi="ar-SA"/>
    </w:rPr>
  </w:style>
  <w:style w:type="character" w:customStyle="1" w:styleId="mainbody1">
    <w:name w:val="mainbody1"/>
    <w:basedOn w:val="DefaultParagraphFont"/>
    <w:rsid w:val="00E76BF7"/>
    <w:rPr>
      <w:rFonts w:ascii="Verdana" w:hAnsi="Verdana" w:hint="default"/>
      <w:color w:val="000000"/>
      <w:sz w:val="22"/>
      <w:szCs w:val="22"/>
    </w:rPr>
  </w:style>
  <w:style w:type="character" w:customStyle="1" w:styleId="ssl4">
    <w:name w:val="ss_l4"/>
    <w:basedOn w:val="DefaultParagraphFont"/>
    <w:rsid w:val="00E76BF7"/>
  </w:style>
  <w:style w:type="paragraph" w:customStyle="1" w:styleId="StyleNormalWeb11ptUnderline">
    <w:name w:val="Style Normal (Web) + 11 pt Underline"/>
    <w:basedOn w:val="NormalWeb"/>
    <w:link w:val="StyleNormalWeb11ptUnderlineChar"/>
    <w:qFormat/>
    <w:rsid w:val="00E76BF7"/>
    <w:pPr>
      <w:spacing w:line="259" w:lineRule="auto"/>
    </w:pPr>
    <w:rPr>
      <w:rFonts w:ascii="Calibri" w:eastAsia="Calibri" w:hAnsi="Calibri" w:cs="Calibri"/>
      <w:sz w:val="22"/>
      <w:szCs w:val="22"/>
      <w:u w:val="single"/>
    </w:rPr>
  </w:style>
  <w:style w:type="character" w:customStyle="1" w:styleId="StyleNormalWeb11ptUnderlineChar">
    <w:name w:val="Style Normal (Web) + 11 pt Underline Char"/>
    <w:basedOn w:val="DefaultParagraphFont"/>
    <w:link w:val="StyleNormalWeb11ptUnderline"/>
    <w:rsid w:val="00E76BF7"/>
    <w:rPr>
      <w:rFonts w:ascii="Calibri" w:eastAsia="Calibri" w:hAnsi="Calibri" w:cs="Calibri"/>
      <w:sz w:val="22"/>
      <w:szCs w:val="22"/>
      <w:u w:val="single"/>
    </w:rPr>
  </w:style>
  <w:style w:type="character" w:customStyle="1" w:styleId="cit-first-element">
    <w:name w:val="cit-first-element"/>
    <w:basedOn w:val="DefaultParagraphFont"/>
    <w:rsid w:val="00E76BF7"/>
  </w:style>
  <w:style w:type="character" w:customStyle="1" w:styleId="title1">
    <w:name w:val="title1"/>
    <w:basedOn w:val="DefaultParagraphFont"/>
    <w:rsid w:val="00E76BF7"/>
  </w:style>
  <w:style w:type="character" w:customStyle="1" w:styleId="StyleThickunderline1">
    <w:name w:val="Style Thick underline1"/>
    <w:basedOn w:val="DefaultParagraphFont"/>
    <w:rsid w:val="00E76BF7"/>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E76BF7"/>
    <w:rPr>
      <w:rFonts w:ascii="Georgia" w:hAnsi="Georgia"/>
    </w:rPr>
  </w:style>
  <w:style w:type="character" w:customStyle="1" w:styleId="FooterChar1">
    <w:name w:val="Footer Char1"/>
    <w:basedOn w:val="DefaultParagraphFont"/>
    <w:uiPriority w:val="99"/>
    <w:semiHidden/>
    <w:rsid w:val="00E76BF7"/>
    <w:rPr>
      <w:rFonts w:ascii="Georgia" w:hAnsi="Georgia"/>
    </w:rPr>
  </w:style>
  <w:style w:type="paragraph" w:customStyle="1" w:styleId="Underline20">
    <w:name w:val="Underline2"/>
    <w:basedOn w:val="Normal"/>
    <w:link w:val="Underline2Char"/>
    <w:autoRedefine/>
    <w:uiPriority w:val="4"/>
    <w:qFormat/>
    <w:rsid w:val="00E76BF7"/>
    <w:rPr>
      <w:b/>
      <w:u w:val="single"/>
    </w:rPr>
  </w:style>
  <w:style w:type="character" w:customStyle="1" w:styleId="Underline2Char">
    <w:name w:val="Underline2 Char"/>
    <w:basedOn w:val="DefaultParagraphFont"/>
    <w:link w:val="Underline20"/>
    <w:uiPriority w:val="4"/>
    <w:qFormat/>
    <w:rsid w:val="00E76BF7"/>
    <w:rPr>
      <w:rFonts w:ascii="Calibri" w:hAnsi="Calibri"/>
      <w:b/>
      <w:sz w:val="22"/>
      <w:u w:val="single"/>
    </w:rPr>
  </w:style>
  <w:style w:type="paragraph" w:customStyle="1" w:styleId="TableParagraph">
    <w:name w:val="Table Paragraph"/>
    <w:basedOn w:val="Normal"/>
    <w:uiPriority w:val="1"/>
    <w:qFormat/>
    <w:rsid w:val="00E76BF7"/>
    <w:pPr>
      <w:widowControl w:val="0"/>
    </w:pPr>
  </w:style>
  <w:style w:type="character" w:customStyle="1" w:styleId="UnderlineChar2">
    <w:name w:val="UnderlineChar"/>
    <w:rsid w:val="00E76BF7"/>
    <w:rPr>
      <w:sz w:val="24"/>
      <w:u w:val="single"/>
      <w:shd w:val="clear" w:color="auto" w:fill="auto"/>
    </w:rPr>
  </w:style>
  <w:style w:type="character" w:customStyle="1" w:styleId="foreground">
    <w:name w:val="foreground"/>
    <w:basedOn w:val="DefaultParagraphFont"/>
    <w:rsid w:val="00E76BF7"/>
  </w:style>
  <w:style w:type="paragraph" w:customStyle="1" w:styleId="StyleCircled11pt">
    <w:name w:val="Style Circled + 11 pt"/>
    <w:basedOn w:val="Normal"/>
    <w:link w:val="StyleCircled11ptChar"/>
    <w:qFormat/>
    <w:rsid w:val="00E76BF7"/>
    <w:rPr>
      <w:rFonts w:eastAsia="Times New Roman"/>
      <w:b/>
      <w:bCs/>
      <w:sz w:val="20"/>
      <w:u w:val="single"/>
    </w:rPr>
  </w:style>
  <w:style w:type="character" w:customStyle="1" w:styleId="StyleCircled11ptChar">
    <w:name w:val="Style Circled + 11 pt Char"/>
    <w:link w:val="StyleCircled11pt"/>
    <w:rsid w:val="00E76BF7"/>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E76BF7"/>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E76BF7"/>
    <w:rPr>
      <w:rFonts w:ascii="Times" w:eastAsia="Times New Roman" w:hAnsi="Times"/>
      <w:sz w:val="20"/>
      <w:szCs w:val="28"/>
      <w:u w:val="single"/>
    </w:rPr>
  </w:style>
  <w:style w:type="paragraph" w:customStyle="1" w:styleId="cite20">
    <w:name w:val="cite2"/>
    <w:basedOn w:val="Normal"/>
    <w:uiPriority w:val="99"/>
    <w:qFormat/>
    <w:rsid w:val="00E76BF7"/>
    <w:rPr>
      <w:rFonts w:eastAsia="Times New Roman"/>
      <w:color w:val="000000"/>
      <w:sz w:val="20"/>
      <w:szCs w:val="20"/>
    </w:rPr>
  </w:style>
  <w:style w:type="character" w:customStyle="1" w:styleId="postby">
    <w:name w:val="post_by"/>
    <w:basedOn w:val="DefaultParagraphFont"/>
    <w:rsid w:val="00E76BF7"/>
  </w:style>
  <w:style w:type="character" w:customStyle="1" w:styleId="Style11ptBorderSinglesolidlineAuto05ptLinewidth">
    <w:name w:val="Style 11 pt Border: : (Single solid line Auto  0.5 pt Line width)"/>
    <w:rsid w:val="00E76BF7"/>
    <w:rPr>
      <w:sz w:val="20"/>
      <w:bdr w:val="single" w:sz="4" w:space="0" w:color="auto" w:frame="1"/>
    </w:rPr>
  </w:style>
  <w:style w:type="character" w:customStyle="1" w:styleId="StyleUnderlineChar9ptBorderSinglesolidlineAuto0">
    <w:name w:val="Style Underline Char + 9 pt Border: : (Single solid line Auto  0..."/>
    <w:rsid w:val="00E76BF7"/>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E76BF7"/>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E76BF7"/>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E76BF7"/>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E76BF7"/>
    <w:rPr>
      <w:sz w:val="20"/>
      <w:szCs w:val="24"/>
      <w:u w:val="single"/>
      <w:bdr w:val="single" w:sz="4" w:space="0" w:color="auto"/>
      <w:lang w:val="en-US" w:eastAsia="en-US" w:bidi="ar-SA"/>
    </w:rPr>
  </w:style>
  <w:style w:type="character" w:customStyle="1" w:styleId="StyleLatinGaramondUnderline">
    <w:name w:val="Style (Latin) Garamond Underline"/>
    <w:rsid w:val="00E76BF7"/>
    <w:rPr>
      <w:rFonts w:ascii="Times New Roman" w:hAnsi="Times New Roman"/>
      <w:sz w:val="20"/>
      <w:u w:val="single"/>
    </w:rPr>
  </w:style>
  <w:style w:type="character" w:customStyle="1" w:styleId="StyleLatinGaramond">
    <w:name w:val="Style (Latin) Garamond"/>
    <w:rsid w:val="00E76BF7"/>
    <w:rPr>
      <w:rFonts w:ascii="Times New Roman" w:hAnsi="Times New Roman"/>
      <w:sz w:val="20"/>
    </w:rPr>
  </w:style>
  <w:style w:type="character" w:customStyle="1" w:styleId="styletimesnewroman12ptbold0">
    <w:name w:val="styletimesnewroman12ptbold"/>
    <w:basedOn w:val="DefaultParagraphFont"/>
    <w:rsid w:val="00E76BF7"/>
  </w:style>
  <w:style w:type="character" w:customStyle="1" w:styleId="mainheading">
    <w:name w:val="mainheading"/>
    <w:basedOn w:val="DefaultParagraphFont"/>
    <w:rsid w:val="00E76BF7"/>
  </w:style>
  <w:style w:type="paragraph" w:customStyle="1" w:styleId="BoldandUnderlineChar2CharChar">
    <w:name w:val="Bold and Underline Char2 Char Char"/>
    <w:basedOn w:val="Normal"/>
    <w:link w:val="BoldandUnderlineChar2CharCharChar"/>
    <w:qFormat/>
    <w:rsid w:val="00E76BF7"/>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E76BF7"/>
    <w:rPr>
      <w:rFonts w:ascii="Calibri" w:eastAsia="Times New Roman" w:hAnsi="Calibri"/>
      <w:b/>
      <w:sz w:val="22"/>
      <w:u w:val="single"/>
    </w:rPr>
  </w:style>
  <w:style w:type="character" w:customStyle="1" w:styleId="StyleUnderlineChar9ptChar">
    <w:name w:val="Style Underline Char + 9 pt Char"/>
    <w:basedOn w:val="UnderlineCharChar"/>
    <w:rsid w:val="00E76BF7"/>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E76BF7"/>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E76BF7"/>
    <w:rPr>
      <w:sz w:val="16"/>
    </w:rPr>
  </w:style>
  <w:style w:type="paragraph" w:customStyle="1" w:styleId="Reduce8pt">
    <w:name w:val="Reduce 8pt"/>
    <w:basedOn w:val="Normal"/>
    <w:link w:val="Reduce8ptCharChar"/>
    <w:qFormat/>
    <w:rsid w:val="00E76BF7"/>
    <w:pPr>
      <w:autoSpaceDE w:val="0"/>
      <w:autoSpaceDN w:val="0"/>
      <w:adjustRightInd w:val="0"/>
      <w:jc w:val="both"/>
    </w:pPr>
    <w:rPr>
      <w:rFonts w:asciiTheme="minorHAnsi" w:hAnsiTheme="minorHAnsi"/>
      <w:sz w:val="16"/>
    </w:rPr>
  </w:style>
  <w:style w:type="character" w:customStyle="1" w:styleId="CardIndentedChar">
    <w:name w:val="Card (Indented) Char"/>
    <w:link w:val="CardIndented"/>
    <w:locked/>
    <w:rsid w:val="00E76BF7"/>
    <w:rPr>
      <w:rFonts w:ascii="Arial" w:hAnsi="Arial" w:cs="Arial"/>
      <w:sz w:val="22"/>
    </w:rPr>
  </w:style>
  <w:style w:type="character" w:customStyle="1" w:styleId="boldciteChar4">
    <w:name w:val="bold cite Char4"/>
    <w:link w:val="boldcite"/>
    <w:locked/>
    <w:rsid w:val="00E76BF7"/>
    <w:rPr>
      <w:rFonts w:eastAsia="Times New Roman" w:cs="Times New Roman"/>
      <w:b/>
      <w:color w:val="000000"/>
      <w:sz w:val="20"/>
      <w:u w:val="thick" w:color="000000"/>
    </w:rPr>
  </w:style>
  <w:style w:type="paragraph" w:customStyle="1" w:styleId="boldcite">
    <w:name w:val="bold cite"/>
    <w:basedOn w:val="Normal"/>
    <w:link w:val="boldciteChar4"/>
    <w:qFormat/>
    <w:rsid w:val="00E76BF7"/>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E76BF7"/>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qFormat/>
    <w:rsid w:val="00E76BF7"/>
    <w:rPr>
      <w:rFonts w:eastAsia="Calibri"/>
      <w:b/>
    </w:rPr>
  </w:style>
  <w:style w:type="character" w:customStyle="1" w:styleId="HeadingsBaseChar">
    <w:name w:val="Headings Base Char"/>
    <w:basedOn w:val="DefaultParagraphFont"/>
    <w:link w:val="HeadingsBase"/>
    <w:locked/>
    <w:rsid w:val="00E76BF7"/>
    <w:rPr>
      <w:rFonts w:ascii="Times New Roman" w:hAnsi="Times New Roman" w:cs="Times New Roman"/>
      <w:b/>
      <w:sz w:val="32"/>
    </w:rPr>
  </w:style>
  <w:style w:type="paragraph" w:customStyle="1" w:styleId="HeadingsBase">
    <w:name w:val="Headings Base"/>
    <w:basedOn w:val="Normal"/>
    <w:link w:val="HeadingsBaseChar"/>
    <w:qFormat/>
    <w:rsid w:val="00E76BF7"/>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E76BF7"/>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E76BF7"/>
    <w:pPr>
      <w:spacing w:line="480" w:lineRule="auto"/>
      <w:ind w:firstLine="720"/>
    </w:pPr>
    <w:rPr>
      <w:rFonts w:eastAsia="Calibri"/>
    </w:rPr>
  </w:style>
  <w:style w:type="paragraph" w:customStyle="1" w:styleId="SchoolBlockQuote">
    <w:name w:val="School Block Quote"/>
    <w:basedOn w:val="SchoolPaper"/>
    <w:qFormat/>
    <w:rsid w:val="00E76BF7"/>
  </w:style>
  <w:style w:type="paragraph" w:customStyle="1" w:styleId="SchoolWorksCited">
    <w:name w:val="School Works Cited"/>
    <w:basedOn w:val="SchoolPaper"/>
    <w:qFormat/>
    <w:rsid w:val="00E76BF7"/>
  </w:style>
  <w:style w:type="paragraph" w:customStyle="1" w:styleId="BlockQuote">
    <w:name w:val="Block Quote"/>
    <w:basedOn w:val="Normal"/>
    <w:qFormat/>
    <w:rsid w:val="00E76BF7"/>
    <w:pPr>
      <w:ind w:left="720" w:right="720"/>
    </w:pPr>
    <w:rPr>
      <w:rFonts w:eastAsia="Calibri"/>
    </w:rPr>
  </w:style>
  <w:style w:type="paragraph" w:customStyle="1" w:styleId="PaperBody">
    <w:name w:val="Paper Body"/>
    <w:basedOn w:val="Normal"/>
    <w:qFormat/>
    <w:rsid w:val="00E76BF7"/>
    <w:pPr>
      <w:spacing w:line="480" w:lineRule="auto"/>
      <w:ind w:firstLine="720"/>
    </w:pPr>
    <w:rPr>
      <w:rFonts w:eastAsia="Calibri"/>
    </w:rPr>
  </w:style>
  <w:style w:type="paragraph" w:customStyle="1" w:styleId="PaperCitation">
    <w:name w:val="Paper Citation"/>
    <w:basedOn w:val="Normal"/>
    <w:qFormat/>
    <w:rsid w:val="00E76BF7"/>
    <w:pPr>
      <w:spacing w:line="480" w:lineRule="auto"/>
      <w:ind w:left="720" w:hanging="720"/>
    </w:pPr>
    <w:rPr>
      <w:rFonts w:eastAsia="Calibri"/>
    </w:rPr>
  </w:style>
  <w:style w:type="character" w:customStyle="1" w:styleId="hatChar">
    <w:name w:val="hat Char"/>
    <w:basedOn w:val="DefaultParagraphFont"/>
    <w:link w:val="hat"/>
    <w:locked/>
    <w:rsid w:val="00E76BF7"/>
    <w:rPr>
      <w:rFonts w:ascii="Calibri" w:eastAsia="Times New Roman" w:hAnsi="Calibri"/>
      <w:b/>
      <w:bCs/>
      <w:sz w:val="32"/>
      <w:u w:val="single"/>
      <w:lang w:bidi="en-US"/>
    </w:rPr>
  </w:style>
  <w:style w:type="paragraph" w:customStyle="1" w:styleId="WW-Default">
    <w:name w:val="WW-Default"/>
    <w:qFormat/>
    <w:rsid w:val="00E76BF7"/>
    <w:pPr>
      <w:suppressAutoHyphens/>
    </w:pPr>
    <w:rPr>
      <w:rFonts w:ascii="Georgia" w:eastAsia="Calibri" w:hAnsi="Georgia" w:cs="Calibri"/>
      <w:sz w:val="22"/>
      <w:szCs w:val="22"/>
      <w:lang w:eastAsia="ar-SA"/>
    </w:rPr>
  </w:style>
  <w:style w:type="paragraph" w:customStyle="1" w:styleId="B-TagCite">
    <w:name w:val="B-TagCite"/>
    <w:qFormat/>
    <w:rsid w:val="00E76BF7"/>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E76BF7"/>
    <w:rPr>
      <w:rFonts w:ascii="Times New Roman" w:hAnsi="Times New Roman" w:cs="Times New Roman"/>
      <w:b/>
      <w:sz w:val="20"/>
    </w:rPr>
  </w:style>
  <w:style w:type="paragraph" w:customStyle="1" w:styleId="MicroText">
    <w:name w:val="MicroText"/>
    <w:basedOn w:val="Normal"/>
    <w:next w:val="Normal"/>
    <w:link w:val="MicroTextChar"/>
    <w:qFormat/>
    <w:rsid w:val="00E76BF7"/>
    <w:rPr>
      <w:rFonts w:ascii="Arial Narrow" w:hAnsi="Arial Narrow"/>
      <w:sz w:val="12"/>
    </w:rPr>
  </w:style>
  <w:style w:type="paragraph" w:customStyle="1" w:styleId="indent">
    <w:name w:val="indent"/>
    <w:basedOn w:val="Normal"/>
    <w:qFormat/>
    <w:rsid w:val="00E76BF7"/>
    <w:pPr>
      <w:spacing w:before="100" w:beforeAutospacing="1" w:after="100" w:afterAutospacing="1"/>
    </w:pPr>
    <w:rPr>
      <w:rFonts w:eastAsia="Times New Roman"/>
    </w:rPr>
  </w:style>
  <w:style w:type="paragraph" w:customStyle="1" w:styleId="PageHeaderLine1">
    <w:name w:val="PageHeaderLine1"/>
    <w:basedOn w:val="Normal"/>
    <w:qFormat/>
    <w:rsid w:val="00E76BF7"/>
    <w:pPr>
      <w:tabs>
        <w:tab w:val="right" w:pos="10800"/>
      </w:tabs>
    </w:pPr>
    <w:rPr>
      <w:rFonts w:eastAsia="Calibri"/>
      <w:b/>
    </w:rPr>
  </w:style>
  <w:style w:type="paragraph" w:customStyle="1" w:styleId="PageHeaderLine2">
    <w:name w:val="PageHeaderLine2"/>
    <w:basedOn w:val="Normal"/>
    <w:next w:val="Normal"/>
    <w:link w:val="PageHeaderLine2Char"/>
    <w:qFormat/>
    <w:rsid w:val="00E76BF7"/>
    <w:pPr>
      <w:tabs>
        <w:tab w:val="right" w:pos="10800"/>
      </w:tabs>
      <w:spacing w:line="480" w:lineRule="auto"/>
    </w:pPr>
    <w:rPr>
      <w:rFonts w:eastAsia="Calibri"/>
      <w:b/>
    </w:rPr>
  </w:style>
  <w:style w:type="character" w:customStyle="1" w:styleId="styleboldunderline">
    <w:name w:val="styleboldunderline"/>
    <w:basedOn w:val="DefaultParagraphFont"/>
    <w:rsid w:val="00E76BF7"/>
  </w:style>
  <w:style w:type="character" w:customStyle="1" w:styleId="box">
    <w:name w:val="box"/>
    <w:basedOn w:val="DefaultParagraphFont"/>
    <w:rsid w:val="00E76BF7"/>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E76BF7"/>
    <w:rPr>
      <w:rFonts w:ascii="Arial Narrow" w:hAnsi="Arial Narrow" w:cs="Arial Narrow" w:hint="default"/>
      <w:sz w:val="18"/>
      <w:szCs w:val="18"/>
    </w:rPr>
  </w:style>
  <w:style w:type="character" w:customStyle="1" w:styleId="FontStyle14">
    <w:name w:val="Font Style14"/>
    <w:basedOn w:val="DefaultParagraphFont"/>
    <w:uiPriority w:val="99"/>
    <w:rsid w:val="00E76BF7"/>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E76BF7"/>
    <w:rPr>
      <w:rFonts w:ascii="Arial Narrow" w:hAnsi="Arial Narrow" w:cs="Arial Narrow" w:hint="default"/>
      <w:b/>
      <w:bCs/>
      <w:sz w:val="10"/>
      <w:szCs w:val="10"/>
    </w:rPr>
  </w:style>
  <w:style w:type="character" w:customStyle="1" w:styleId="CardTagandCiteChar">
    <w:name w:val="Card Tag and Cite Char"/>
    <w:basedOn w:val="DefaultParagraphFont"/>
    <w:rsid w:val="00E76BF7"/>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E76BF7"/>
    <w:rPr>
      <w:rFonts w:ascii="Arial Narrow" w:hAnsi="Arial Narrow"/>
      <w:b/>
      <w:color w:val="000000"/>
      <w:sz w:val="22"/>
      <w:szCs w:val="22"/>
      <w:u w:val="single"/>
    </w:rPr>
  </w:style>
  <w:style w:type="character" w:customStyle="1" w:styleId="SmallText0">
    <w:name w:val="SmallText"/>
    <w:rsid w:val="00E76BF7"/>
    <w:rPr>
      <w:color w:val="000000"/>
    </w:rPr>
  </w:style>
  <w:style w:type="character" w:customStyle="1" w:styleId="CitesChar1">
    <w:name w:val="Cites Char1"/>
    <w:basedOn w:val="DefaultParagraphFont"/>
    <w:rsid w:val="00E76BF7"/>
    <w:rPr>
      <w:b/>
      <w:bCs w:val="0"/>
      <w:szCs w:val="24"/>
      <w:u w:val="single"/>
      <w:lang w:val="en-US" w:eastAsia="en-US" w:bidi="ar-SA"/>
    </w:rPr>
  </w:style>
  <w:style w:type="character" w:customStyle="1" w:styleId="CardUnderlinedChar">
    <w:name w:val="Card Underlined Char"/>
    <w:basedOn w:val="DefaultParagraphFont"/>
    <w:rsid w:val="00E76BF7"/>
    <w:rPr>
      <w:rFonts w:ascii="Arial Narrow" w:hAnsi="Arial Narrow" w:hint="default"/>
      <w:sz w:val="22"/>
      <w:szCs w:val="24"/>
      <w:u w:val="single"/>
      <w:lang w:val="en-US" w:eastAsia="en-US" w:bidi="ar-SA"/>
    </w:rPr>
  </w:style>
  <w:style w:type="character" w:customStyle="1" w:styleId="underline3">
    <w:name w:val="underline3"/>
    <w:basedOn w:val="underline2"/>
    <w:rsid w:val="00E76BF7"/>
    <w:rPr>
      <w:rFonts w:ascii="Arial" w:hAnsi="Arial"/>
      <w:sz w:val="18"/>
      <w:u w:val="single"/>
      <w:bdr w:val="none" w:sz="0" w:space="0" w:color="auto" w:frame="1"/>
      <w:shd w:val="clear" w:color="auto" w:fill="FFFF00"/>
    </w:rPr>
  </w:style>
  <w:style w:type="character" w:customStyle="1" w:styleId="menu">
    <w:name w:val="menu"/>
    <w:basedOn w:val="DefaultParagraphFont"/>
    <w:rsid w:val="00E76BF7"/>
  </w:style>
  <w:style w:type="character" w:customStyle="1" w:styleId="itxtrst">
    <w:name w:val="itxtrst"/>
    <w:rsid w:val="00E76BF7"/>
  </w:style>
  <w:style w:type="character" w:customStyle="1" w:styleId="A-Underlining">
    <w:name w:val="A-Underlining"/>
    <w:basedOn w:val="DefaultParagraphFont"/>
    <w:rsid w:val="00E76BF7"/>
    <w:rPr>
      <w:rFonts w:ascii="Garamond" w:hAnsi="Garamond" w:hint="default"/>
      <w:color w:val="auto"/>
      <w:sz w:val="24"/>
      <w:u w:val="single"/>
    </w:rPr>
  </w:style>
  <w:style w:type="character" w:customStyle="1" w:styleId="StyleUnderlineBold0">
    <w:name w:val="Style Underline + Bold"/>
    <w:rsid w:val="00E76BF7"/>
    <w:rPr>
      <w:b/>
      <w:bCs/>
      <w:u w:val="single"/>
    </w:rPr>
  </w:style>
  <w:style w:type="character" w:customStyle="1" w:styleId="Underline-Highlighted">
    <w:name w:val="Underline-Highlighted"/>
    <w:uiPriority w:val="1"/>
    <w:qFormat/>
    <w:rsid w:val="00E76BF7"/>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E76BF7"/>
  </w:style>
  <w:style w:type="character" w:customStyle="1" w:styleId="newsmain">
    <w:name w:val="news_main"/>
    <w:basedOn w:val="DefaultParagraphFont"/>
    <w:rsid w:val="00E76BF7"/>
  </w:style>
  <w:style w:type="character" w:customStyle="1" w:styleId="AuthorDate0">
    <w:name w:val="Author Date"/>
    <w:rsid w:val="00E76BF7"/>
    <w:rPr>
      <w:b/>
      <w:bCs w:val="0"/>
      <w:sz w:val="24"/>
      <w:u w:val="thick"/>
    </w:rPr>
  </w:style>
  <w:style w:type="character" w:customStyle="1" w:styleId="red">
    <w:name w:val="red"/>
    <w:basedOn w:val="DefaultParagraphFont"/>
    <w:rsid w:val="00E76BF7"/>
  </w:style>
  <w:style w:type="character" w:customStyle="1" w:styleId="at">
    <w:name w:val="at"/>
    <w:rsid w:val="00E76BF7"/>
  </w:style>
  <w:style w:type="character" w:customStyle="1" w:styleId="org">
    <w:name w:val="org"/>
    <w:rsid w:val="00E76BF7"/>
  </w:style>
  <w:style w:type="character" w:customStyle="1" w:styleId="pnumber">
    <w:name w:val="pnumber"/>
    <w:rsid w:val="00E76BF7"/>
  </w:style>
  <w:style w:type="character" w:customStyle="1" w:styleId="ital">
    <w:name w:val="ital"/>
    <w:rsid w:val="00E76BF7"/>
  </w:style>
  <w:style w:type="character" w:customStyle="1" w:styleId="orgdiv">
    <w:name w:val="orgdiv"/>
    <w:rsid w:val="00E76BF7"/>
  </w:style>
  <w:style w:type="character" w:customStyle="1" w:styleId="orgname">
    <w:name w:val="orgname"/>
    <w:rsid w:val="00E76BF7"/>
  </w:style>
  <w:style w:type="character" w:customStyle="1" w:styleId="city">
    <w:name w:val="city"/>
    <w:rsid w:val="00E76BF7"/>
  </w:style>
  <w:style w:type="character" w:customStyle="1" w:styleId="state">
    <w:name w:val="state"/>
    <w:rsid w:val="00E76BF7"/>
  </w:style>
  <w:style w:type="character" w:customStyle="1" w:styleId="country">
    <w:name w:val="country"/>
    <w:rsid w:val="00E76BF7"/>
  </w:style>
  <w:style w:type="character" w:customStyle="1" w:styleId="articletitle">
    <w:name w:val="articletitle"/>
    <w:rsid w:val="00E76BF7"/>
    <w:rPr>
      <w:rFonts w:ascii="Times New Roman" w:hAnsi="Times New Roman" w:cs="Times New Roman" w:hint="default"/>
    </w:rPr>
  </w:style>
  <w:style w:type="character" w:customStyle="1" w:styleId="6pointChar">
    <w:name w:val="6 point Char"/>
    <w:rsid w:val="00E76BF7"/>
    <w:rPr>
      <w:rFonts w:ascii="Times New Roman" w:hAnsi="Times New Roman" w:cs="Times New Roman" w:hint="default"/>
      <w:sz w:val="12"/>
      <w:lang w:val="en-US" w:eastAsia="en-US"/>
    </w:rPr>
  </w:style>
  <w:style w:type="character" w:customStyle="1" w:styleId="StyleThickunderline">
    <w:name w:val="Style Thick underline"/>
    <w:qFormat/>
    <w:rsid w:val="00E76BF7"/>
    <w:rPr>
      <w:u w:val="thick"/>
    </w:rPr>
  </w:style>
  <w:style w:type="character" w:customStyle="1" w:styleId="Box0">
    <w:name w:val="Box!"/>
    <w:rsid w:val="00E76BF7"/>
    <w:rPr>
      <w:rFonts w:ascii="Garamond" w:hAnsi="Garamond" w:hint="default"/>
      <w:sz w:val="24"/>
      <w:u w:val="single"/>
      <w:bdr w:val="single" w:sz="4" w:space="0" w:color="auto" w:frame="1"/>
    </w:rPr>
  </w:style>
  <w:style w:type="character" w:customStyle="1" w:styleId="citechar1">
    <w:name w:val="citechar"/>
    <w:basedOn w:val="DefaultParagraphFont"/>
    <w:rsid w:val="00E76BF7"/>
  </w:style>
  <w:style w:type="character" w:customStyle="1" w:styleId="underlinechar5">
    <w:name w:val="underlinechar"/>
    <w:basedOn w:val="DefaultParagraphFont"/>
    <w:rsid w:val="00E76BF7"/>
  </w:style>
  <w:style w:type="character" w:customStyle="1" w:styleId="CardUnderlineChar">
    <w:name w:val="Card Underline Char"/>
    <w:rsid w:val="00E76BF7"/>
    <w:rPr>
      <w:szCs w:val="24"/>
      <w:u w:val="single"/>
      <w:lang w:val="en-US" w:eastAsia="en-US" w:bidi="ar-SA"/>
    </w:rPr>
  </w:style>
  <w:style w:type="character" w:customStyle="1" w:styleId="tagciteChar">
    <w:name w:val="tag/cite Char"/>
    <w:basedOn w:val="DefaultParagraphFont"/>
    <w:rsid w:val="00E76BF7"/>
    <w:rPr>
      <w:b/>
      <w:bCs w:val="0"/>
      <w:sz w:val="24"/>
      <w:lang w:val="en-US" w:eastAsia="en-US" w:bidi="ar-SA"/>
    </w:rPr>
  </w:style>
  <w:style w:type="character" w:customStyle="1" w:styleId="8pointChar">
    <w:name w:val="8 point Char"/>
    <w:basedOn w:val="DefaultParagraphFont"/>
    <w:rsid w:val="00E76BF7"/>
    <w:rPr>
      <w:sz w:val="16"/>
      <w:lang w:val="en-US" w:eastAsia="en-US" w:bidi="ar-SA"/>
    </w:rPr>
  </w:style>
  <w:style w:type="character" w:customStyle="1" w:styleId="BoldText12pt">
    <w:name w:val="Bold Text 12 pt"/>
    <w:rsid w:val="00E76BF7"/>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E76BF7"/>
  </w:style>
  <w:style w:type="table" w:styleId="TableGrid">
    <w:name w:val="Table Grid"/>
    <w:basedOn w:val="TableNormal"/>
    <w:rsid w:val="00E76BF7"/>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E76BF7"/>
    <w:rPr>
      <w:b/>
      <w:bCs w:val="0"/>
      <w:sz w:val="24"/>
      <w:lang w:val="en-US" w:eastAsia="en-US" w:bidi="ar-SA"/>
    </w:rPr>
  </w:style>
  <w:style w:type="character" w:customStyle="1" w:styleId="Mention11">
    <w:name w:val="Mention11"/>
    <w:basedOn w:val="DefaultParagraphFont"/>
    <w:uiPriority w:val="99"/>
    <w:semiHidden/>
    <w:unhideWhenUsed/>
    <w:rsid w:val="00E76BF7"/>
    <w:rPr>
      <w:color w:val="2B579A"/>
      <w:shd w:val="clear" w:color="auto" w:fill="E6E6E6"/>
    </w:rPr>
  </w:style>
  <w:style w:type="character" w:customStyle="1" w:styleId="Emph">
    <w:name w:val="Emph"/>
    <w:basedOn w:val="DefaultParagraphFont"/>
    <w:uiPriority w:val="1"/>
    <w:qFormat/>
    <w:rsid w:val="00E76BF7"/>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E76BF7"/>
  </w:style>
  <w:style w:type="character" w:customStyle="1" w:styleId="Mention2">
    <w:name w:val="Mention2"/>
    <w:basedOn w:val="DefaultParagraphFont"/>
    <w:uiPriority w:val="99"/>
    <w:semiHidden/>
    <w:unhideWhenUsed/>
    <w:rsid w:val="00E76BF7"/>
    <w:rPr>
      <w:color w:val="2B579A"/>
      <w:shd w:val="clear" w:color="auto" w:fill="E6E6E6"/>
    </w:rPr>
  </w:style>
  <w:style w:type="paragraph" w:customStyle="1" w:styleId="FlashTag">
    <w:name w:val="FlashTag"/>
    <w:basedOn w:val="Normal"/>
    <w:link w:val="FlashTagChar"/>
    <w:autoRedefine/>
    <w:uiPriority w:val="4"/>
    <w:qFormat/>
    <w:rsid w:val="00E76BF7"/>
    <w:rPr>
      <w:rFonts w:asciiTheme="majorHAnsi" w:hAnsiTheme="majorHAnsi"/>
      <w:b/>
      <w:sz w:val="28"/>
    </w:rPr>
  </w:style>
  <w:style w:type="character" w:customStyle="1" w:styleId="FlashTagChar">
    <w:name w:val="FlashTag Char"/>
    <w:basedOn w:val="DefaultParagraphFont"/>
    <w:link w:val="FlashTag"/>
    <w:uiPriority w:val="4"/>
    <w:rsid w:val="00E76BF7"/>
    <w:rPr>
      <w:rFonts w:asciiTheme="majorHAnsi" w:hAnsiTheme="majorHAnsi"/>
      <w:b/>
      <w:sz w:val="28"/>
    </w:rPr>
  </w:style>
  <w:style w:type="paragraph" w:customStyle="1" w:styleId="Warrant">
    <w:name w:val="Warrant"/>
    <w:autoRedefine/>
    <w:uiPriority w:val="4"/>
    <w:qFormat/>
    <w:rsid w:val="00E76BF7"/>
    <w:pPr>
      <w:spacing w:after="160" w:line="259" w:lineRule="auto"/>
      <w:ind w:left="720"/>
    </w:pPr>
    <w:rPr>
      <w:rFonts w:ascii="Calibri" w:eastAsiaTheme="minorHAnsi" w:hAnsi="Calibri" w:cs="Arial"/>
      <w:sz w:val="22"/>
      <w:szCs w:val="22"/>
    </w:rPr>
  </w:style>
  <w:style w:type="character" w:customStyle="1" w:styleId="m3965771245576658108gmail-styleunderline">
    <w:name w:val="m_3965771245576658108gmail-styleunderline"/>
    <w:basedOn w:val="DefaultParagraphFont"/>
    <w:rsid w:val="00E76BF7"/>
  </w:style>
  <w:style w:type="character" w:customStyle="1" w:styleId="m-8793234324905335251gmail-style13ptbold">
    <w:name w:val="m_-8793234324905335251gmail-style13ptbold"/>
    <w:basedOn w:val="DefaultParagraphFont"/>
    <w:rsid w:val="00E76BF7"/>
  </w:style>
  <w:style w:type="character" w:customStyle="1" w:styleId="EndnoteTextChar">
    <w:name w:val="Endnote Text Char"/>
    <w:basedOn w:val="DefaultParagraphFont"/>
    <w:link w:val="EndnoteText"/>
    <w:locked/>
    <w:rsid w:val="00E76BF7"/>
    <w:rPr>
      <w:rFonts w:ascii="Georgia" w:eastAsia="Times New Roman" w:hAnsi="Georgia"/>
      <w:szCs w:val="20"/>
    </w:rPr>
  </w:style>
  <w:style w:type="paragraph" w:styleId="EndnoteText">
    <w:name w:val="endnote text"/>
    <w:basedOn w:val="Normal"/>
    <w:link w:val="EndnoteTextChar"/>
    <w:unhideWhenUsed/>
    <w:rsid w:val="00E76BF7"/>
    <w:rPr>
      <w:rFonts w:ascii="Georgia" w:eastAsia="Times New Roman" w:hAnsi="Georgia"/>
      <w:sz w:val="24"/>
      <w:szCs w:val="20"/>
    </w:rPr>
  </w:style>
  <w:style w:type="character" w:customStyle="1" w:styleId="EndnoteTextChar1">
    <w:name w:val="Endnote Text Char1"/>
    <w:basedOn w:val="DefaultParagraphFont"/>
    <w:semiHidden/>
    <w:rsid w:val="00E76BF7"/>
    <w:rPr>
      <w:rFonts w:ascii="Calibri" w:hAnsi="Calibri"/>
      <w:sz w:val="20"/>
      <w:szCs w:val="20"/>
    </w:rPr>
  </w:style>
  <w:style w:type="character" w:customStyle="1" w:styleId="DateChar1">
    <w:name w:val="Date Char1"/>
    <w:basedOn w:val="DefaultParagraphFont"/>
    <w:uiPriority w:val="99"/>
    <w:rsid w:val="00E76BF7"/>
    <w:rPr>
      <w:rFonts w:ascii="Calibri" w:hAnsi="Calibri"/>
      <w:sz w:val="22"/>
    </w:rPr>
  </w:style>
  <w:style w:type="character" w:customStyle="1" w:styleId="BodyTextFirstIndentChar">
    <w:name w:val="Body Text First Indent Char"/>
    <w:basedOn w:val="BodyTextChar"/>
    <w:link w:val="BodyTextFirstIndent"/>
    <w:locked/>
    <w:rsid w:val="00E76BF7"/>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E76BF7"/>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E76BF7"/>
    <w:rPr>
      <w:rFonts w:ascii="Calibri" w:hAnsi="Calibri"/>
      <w:sz w:val="22"/>
    </w:rPr>
  </w:style>
  <w:style w:type="character" w:customStyle="1" w:styleId="BodyTextIndent2Char1">
    <w:name w:val="Body Text Indent 2 Char1"/>
    <w:basedOn w:val="DefaultParagraphFont"/>
    <w:semiHidden/>
    <w:rsid w:val="00E76BF7"/>
    <w:rPr>
      <w:rFonts w:ascii="Calibri" w:hAnsi="Calibri" w:cs="Calibri"/>
    </w:rPr>
  </w:style>
  <w:style w:type="character" w:customStyle="1" w:styleId="PlainTextChar1">
    <w:name w:val="Plain Text Char1"/>
    <w:basedOn w:val="DefaultParagraphFont"/>
    <w:semiHidden/>
    <w:rsid w:val="00E76BF7"/>
    <w:rPr>
      <w:rFonts w:ascii="Consolas" w:hAnsi="Consolas" w:cs="Calibri"/>
      <w:sz w:val="21"/>
      <w:szCs w:val="21"/>
    </w:rPr>
  </w:style>
  <w:style w:type="paragraph" w:customStyle="1" w:styleId="msolistparagraphcxspfirst">
    <w:name w:val="msolistparagraphcxspfirst"/>
    <w:basedOn w:val="Normal"/>
    <w:uiPriority w:val="99"/>
    <w:qFormat/>
    <w:rsid w:val="00E76BF7"/>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E76BF7"/>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E76BF7"/>
    <w:rPr>
      <w:rFonts w:ascii="Calibri" w:hAnsi="Calibri" w:cs="Calibri"/>
      <w:i/>
      <w:iCs/>
      <w:color w:val="000000" w:themeColor="text1"/>
    </w:rPr>
  </w:style>
  <w:style w:type="paragraph" w:customStyle="1" w:styleId="Heading2-NotBold">
    <w:name w:val="Heading 2 - Not Bold"/>
    <w:basedOn w:val="Heading2"/>
    <w:autoRedefine/>
    <w:uiPriority w:val="99"/>
    <w:qFormat/>
    <w:rsid w:val="00E76BF7"/>
    <w:pPr>
      <w:keepNext w:val="0"/>
      <w:keepLines w:val="0"/>
      <w:pageBreakBefore w:val="0"/>
      <w:jc w:val="left"/>
    </w:pPr>
    <w:rPr>
      <w:rFonts w:eastAsia="Calibri" w:cs="Times New Roman"/>
      <w:b w:val="0"/>
      <w:sz w:val="22"/>
      <w:szCs w:val="26"/>
      <w:u w:val="none"/>
    </w:rPr>
  </w:style>
  <w:style w:type="character" w:customStyle="1" w:styleId="PageHeaderLine2Char">
    <w:name w:val="PageHeaderLine2 Char"/>
    <w:link w:val="PageHeaderLine2"/>
    <w:locked/>
    <w:rsid w:val="00E76BF7"/>
    <w:rPr>
      <w:rFonts w:ascii="Calibri" w:eastAsia="Calibri" w:hAnsi="Calibri"/>
      <w:b/>
      <w:sz w:val="22"/>
    </w:rPr>
  </w:style>
  <w:style w:type="paragraph" w:customStyle="1" w:styleId="Heading2-Bold">
    <w:name w:val="Heading 2 - Bold"/>
    <w:basedOn w:val="Normal"/>
    <w:autoRedefine/>
    <w:uiPriority w:val="99"/>
    <w:qFormat/>
    <w:rsid w:val="00E76BF7"/>
    <w:rPr>
      <w:rFonts w:eastAsia="Calibri"/>
      <w:b/>
    </w:rPr>
  </w:style>
  <w:style w:type="paragraph" w:customStyle="1" w:styleId="tag">
    <w:name w:val="%tag"/>
    <w:basedOn w:val="Normal"/>
    <w:next w:val="Normal"/>
    <w:uiPriority w:val="99"/>
    <w:qFormat/>
    <w:rsid w:val="00E76BF7"/>
    <w:rPr>
      <w:rFonts w:eastAsia="Calibri"/>
      <w:bCs/>
      <w:sz w:val="18"/>
    </w:rPr>
  </w:style>
  <w:style w:type="character" w:customStyle="1" w:styleId="Style2Char">
    <w:name w:val="Style 2 Char"/>
    <w:link w:val="Style20"/>
    <w:uiPriority w:val="99"/>
    <w:locked/>
    <w:rsid w:val="00E76BF7"/>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E76BF7"/>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E76BF7"/>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E76BF7"/>
    <w:rPr>
      <w:rFonts w:ascii="Garamond" w:eastAsia="Times New Roman" w:hAnsi="Garamond"/>
      <w:sz w:val="24"/>
      <w:szCs w:val="20"/>
      <w:u w:val="single"/>
      <w:lang w:val="x-none" w:eastAsia="x-none"/>
    </w:rPr>
  </w:style>
  <w:style w:type="character" w:customStyle="1" w:styleId="textsmallChar0">
    <w:name w:val="textsmall Char"/>
    <w:link w:val="textsmall0"/>
    <w:locked/>
    <w:rsid w:val="00E76BF7"/>
    <w:rPr>
      <w:rFonts w:ascii="Georgia" w:eastAsia="Times New Roman" w:hAnsi="Georgia"/>
      <w:sz w:val="18"/>
      <w:szCs w:val="20"/>
      <w:lang w:val="x-none" w:eastAsia="x-none"/>
    </w:rPr>
  </w:style>
  <w:style w:type="paragraph" w:customStyle="1" w:styleId="textsmall0">
    <w:name w:val="textsmall"/>
    <w:basedOn w:val="Normal"/>
    <w:link w:val="textsmallChar0"/>
    <w:qFormat/>
    <w:rsid w:val="00E76BF7"/>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E76BF7"/>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E76BF7"/>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E76BF7"/>
    <w:rPr>
      <w:rFonts w:ascii="Arial" w:eastAsia="Times New Roman" w:hAnsi="Arial" w:cs="Arial"/>
      <w:sz w:val="12"/>
    </w:rPr>
  </w:style>
  <w:style w:type="paragraph" w:customStyle="1" w:styleId="Micro">
    <w:name w:val="Micro"/>
    <w:basedOn w:val="Normal"/>
    <w:next w:val="Normal"/>
    <w:link w:val="MicroChar"/>
    <w:qFormat/>
    <w:rsid w:val="00E76BF7"/>
    <w:rPr>
      <w:rFonts w:ascii="Arial" w:eastAsia="Times New Roman" w:hAnsi="Arial" w:cs="Arial"/>
      <w:sz w:val="12"/>
    </w:rPr>
  </w:style>
  <w:style w:type="character" w:customStyle="1" w:styleId="CardNotUnderlinedChar1">
    <w:name w:val="Card Not Underlined Char1"/>
    <w:link w:val="CardNotUnderlined"/>
    <w:locked/>
    <w:rsid w:val="00E76BF7"/>
    <w:rPr>
      <w:rFonts w:ascii="Cambria" w:eastAsia="Times New Roman" w:hAnsi="Cambria" w:cs="Times New Roman"/>
      <w:sz w:val="18"/>
      <w:szCs w:val="20"/>
    </w:rPr>
  </w:style>
  <w:style w:type="paragraph" w:customStyle="1" w:styleId="h-lead">
    <w:name w:val="h-lead"/>
    <w:basedOn w:val="Normal"/>
    <w:uiPriority w:val="99"/>
    <w:qFormat/>
    <w:rsid w:val="00E76BF7"/>
    <w:pPr>
      <w:spacing w:before="100" w:beforeAutospacing="1" w:after="100" w:afterAutospacing="1"/>
    </w:pPr>
    <w:rPr>
      <w:rFonts w:eastAsia="Times New Roman"/>
      <w:sz w:val="24"/>
    </w:rPr>
  </w:style>
  <w:style w:type="paragraph" w:customStyle="1" w:styleId="intro">
    <w:name w:val="intro"/>
    <w:basedOn w:val="Normal"/>
    <w:uiPriority w:val="99"/>
    <w:qFormat/>
    <w:rsid w:val="00E76BF7"/>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E76BF7"/>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E76BF7"/>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E76BF7"/>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E76BF7"/>
    <w:rPr>
      <w:rFonts w:eastAsia="Calibri"/>
    </w:rPr>
  </w:style>
  <w:style w:type="paragraph" w:customStyle="1" w:styleId="F3-TagAuthor">
    <w:name w:val="F3 - Tag/Author"/>
    <w:basedOn w:val="Normal"/>
    <w:uiPriority w:val="99"/>
    <w:qFormat/>
    <w:rsid w:val="00E76BF7"/>
    <w:rPr>
      <w:rFonts w:eastAsia="Times New Roman"/>
      <w:b/>
    </w:rPr>
  </w:style>
  <w:style w:type="paragraph" w:customStyle="1" w:styleId="F5-UnderlineNormal">
    <w:name w:val="F5 - Underline Normal"/>
    <w:basedOn w:val="Normal"/>
    <w:uiPriority w:val="99"/>
    <w:qFormat/>
    <w:rsid w:val="00E76BF7"/>
    <w:rPr>
      <w:rFonts w:eastAsia="Calibri"/>
      <w:u w:val="single"/>
    </w:rPr>
  </w:style>
  <w:style w:type="paragraph" w:customStyle="1" w:styleId="Brief-PrimarySource">
    <w:name w:val="Brief - Primary Source"/>
    <w:basedOn w:val="Normal"/>
    <w:uiPriority w:val="99"/>
    <w:qFormat/>
    <w:rsid w:val="00E76BF7"/>
    <w:rPr>
      <w:rFonts w:eastAsia="Times New Roman"/>
      <w:b/>
      <w:sz w:val="24"/>
      <w:u w:val="single"/>
    </w:rPr>
  </w:style>
  <w:style w:type="paragraph" w:customStyle="1" w:styleId="Brief-Underline">
    <w:name w:val="Brief - Underline"/>
    <w:basedOn w:val="Normal"/>
    <w:uiPriority w:val="99"/>
    <w:qFormat/>
    <w:rsid w:val="00E76BF7"/>
    <w:rPr>
      <w:rFonts w:eastAsia="Times New Roman"/>
      <w:u w:val="single"/>
    </w:rPr>
  </w:style>
  <w:style w:type="paragraph" w:customStyle="1" w:styleId="Brief">
    <w:name w:val="Brief"/>
    <w:basedOn w:val="Brief-PrimarySource"/>
    <w:uiPriority w:val="99"/>
    <w:qFormat/>
    <w:rsid w:val="00E76BF7"/>
    <w:rPr>
      <w:b w:val="0"/>
    </w:rPr>
  </w:style>
  <w:style w:type="paragraph" w:customStyle="1" w:styleId="CM2">
    <w:name w:val="CM2"/>
    <w:basedOn w:val="Normal"/>
    <w:next w:val="Normal"/>
    <w:uiPriority w:val="99"/>
    <w:qFormat/>
    <w:rsid w:val="00E76BF7"/>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E76BF7"/>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E76BF7"/>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E76BF7"/>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E76BF7"/>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E76BF7"/>
    <w:pPr>
      <w:widowControl w:val="0"/>
      <w:spacing w:line="276" w:lineRule="atLeast"/>
    </w:pPr>
    <w:rPr>
      <w:color w:val="auto"/>
    </w:rPr>
  </w:style>
  <w:style w:type="paragraph" w:customStyle="1" w:styleId="CM34">
    <w:name w:val="CM34"/>
    <w:basedOn w:val="Default"/>
    <w:next w:val="Default"/>
    <w:uiPriority w:val="99"/>
    <w:qFormat/>
    <w:rsid w:val="00E76BF7"/>
    <w:pPr>
      <w:widowControl w:val="0"/>
    </w:pPr>
    <w:rPr>
      <w:color w:val="auto"/>
    </w:rPr>
  </w:style>
  <w:style w:type="paragraph" w:customStyle="1" w:styleId="CM56">
    <w:name w:val="CM56"/>
    <w:basedOn w:val="Default"/>
    <w:next w:val="Default"/>
    <w:uiPriority w:val="99"/>
    <w:qFormat/>
    <w:rsid w:val="00E76BF7"/>
    <w:pPr>
      <w:widowControl w:val="0"/>
    </w:pPr>
    <w:rPr>
      <w:rFonts w:eastAsia="Calibri"/>
      <w:color w:val="auto"/>
    </w:rPr>
  </w:style>
  <w:style w:type="paragraph" w:customStyle="1" w:styleId="CM58">
    <w:name w:val="CM58"/>
    <w:basedOn w:val="Default"/>
    <w:next w:val="Default"/>
    <w:uiPriority w:val="99"/>
    <w:qFormat/>
    <w:rsid w:val="00E76BF7"/>
    <w:pPr>
      <w:widowControl w:val="0"/>
    </w:pPr>
    <w:rPr>
      <w:rFonts w:eastAsia="Calibri"/>
      <w:color w:val="auto"/>
    </w:rPr>
  </w:style>
  <w:style w:type="paragraph" w:customStyle="1" w:styleId="CM57">
    <w:name w:val="CM57"/>
    <w:basedOn w:val="Default"/>
    <w:next w:val="Default"/>
    <w:uiPriority w:val="99"/>
    <w:qFormat/>
    <w:rsid w:val="00E76BF7"/>
    <w:pPr>
      <w:widowControl w:val="0"/>
    </w:pPr>
    <w:rPr>
      <w:rFonts w:eastAsia="Calibri"/>
      <w:color w:val="auto"/>
    </w:rPr>
  </w:style>
  <w:style w:type="paragraph" w:customStyle="1" w:styleId="CM1">
    <w:name w:val="CM1"/>
    <w:basedOn w:val="Default"/>
    <w:next w:val="Default"/>
    <w:uiPriority w:val="99"/>
    <w:qFormat/>
    <w:rsid w:val="00E76BF7"/>
    <w:pPr>
      <w:widowControl w:val="0"/>
    </w:pPr>
    <w:rPr>
      <w:rFonts w:eastAsia="Calibri"/>
      <w:color w:val="auto"/>
    </w:rPr>
  </w:style>
  <w:style w:type="paragraph" w:customStyle="1" w:styleId="CM49">
    <w:name w:val="CM49"/>
    <w:basedOn w:val="Default"/>
    <w:next w:val="Default"/>
    <w:uiPriority w:val="99"/>
    <w:qFormat/>
    <w:rsid w:val="00E76BF7"/>
    <w:pPr>
      <w:widowControl w:val="0"/>
    </w:pPr>
    <w:rPr>
      <w:rFonts w:eastAsia="Calibri"/>
      <w:color w:val="auto"/>
    </w:rPr>
  </w:style>
  <w:style w:type="paragraph" w:customStyle="1" w:styleId="CM41">
    <w:name w:val="CM41"/>
    <w:basedOn w:val="Default"/>
    <w:next w:val="Default"/>
    <w:uiPriority w:val="99"/>
    <w:qFormat/>
    <w:rsid w:val="00E76BF7"/>
    <w:pPr>
      <w:widowControl w:val="0"/>
    </w:pPr>
    <w:rPr>
      <w:rFonts w:eastAsia="Calibri"/>
      <w:color w:val="auto"/>
    </w:rPr>
  </w:style>
  <w:style w:type="paragraph" w:customStyle="1" w:styleId="3rdOrderPara">
    <w:name w:val="3rd Order Para"/>
    <w:basedOn w:val="Default"/>
    <w:next w:val="Default"/>
    <w:qFormat/>
    <w:rsid w:val="00E76BF7"/>
    <w:pPr>
      <w:widowControl w:val="0"/>
    </w:pPr>
    <w:rPr>
      <w:rFonts w:eastAsia="Calibri"/>
      <w:color w:val="auto"/>
    </w:rPr>
  </w:style>
  <w:style w:type="paragraph" w:customStyle="1" w:styleId="2ndOrderPara">
    <w:name w:val="2nd Order Para"/>
    <w:basedOn w:val="Default"/>
    <w:next w:val="Default"/>
    <w:qFormat/>
    <w:rsid w:val="00E76BF7"/>
    <w:pPr>
      <w:widowControl w:val="0"/>
    </w:pPr>
    <w:rPr>
      <w:rFonts w:eastAsia="Calibri"/>
      <w:color w:val="auto"/>
    </w:rPr>
  </w:style>
  <w:style w:type="paragraph" w:customStyle="1" w:styleId="Normal-SIGN2">
    <w:name w:val="Normal-SIGN2"/>
    <w:basedOn w:val="Default"/>
    <w:next w:val="Default"/>
    <w:qFormat/>
    <w:rsid w:val="00E76BF7"/>
    <w:pPr>
      <w:widowControl w:val="0"/>
    </w:pPr>
    <w:rPr>
      <w:rFonts w:eastAsia="Calibri"/>
      <w:color w:val="auto"/>
    </w:rPr>
  </w:style>
  <w:style w:type="paragraph" w:customStyle="1" w:styleId="Normal-SIGN1">
    <w:name w:val="Normal-SIGN1"/>
    <w:basedOn w:val="Default"/>
    <w:next w:val="Default"/>
    <w:uiPriority w:val="99"/>
    <w:qFormat/>
    <w:rsid w:val="00E76BF7"/>
    <w:pPr>
      <w:widowControl w:val="0"/>
    </w:pPr>
    <w:rPr>
      <w:rFonts w:eastAsia="Calibri"/>
      <w:color w:val="auto"/>
    </w:rPr>
  </w:style>
  <w:style w:type="paragraph" w:customStyle="1" w:styleId="CM3">
    <w:name w:val="CM3"/>
    <w:basedOn w:val="Default"/>
    <w:next w:val="Default"/>
    <w:uiPriority w:val="99"/>
    <w:qFormat/>
    <w:rsid w:val="00E76BF7"/>
    <w:pPr>
      <w:widowControl w:val="0"/>
      <w:spacing w:line="553" w:lineRule="atLeast"/>
    </w:pPr>
    <w:rPr>
      <w:rFonts w:eastAsia="Calibri"/>
      <w:color w:val="auto"/>
    </w:rPr>
  </w:style>
  <w:style w:type="paragraph" w:customStyle="1" w:styleId="CM33">
    <w:name w:val="CM33"/>
    <w:basedOn w:val="Default"/>
    <w:next w:val="Default"/>
    <w:uiPriority w:val="99"/>
    <w:qFormat/>
    <w:rsid w:val="00E76BF7"/>
    <w:pPr>
      <w:widowControl w:val="0"/>
    </w:pPr>
    <w:rPr>
      <w:rFonts w:eastAsia="Calibri"/>
      <w:color w:val="auto"/>
    </w:rPr>
  </w:style>
  <w:style w:type="paragraph" w:customStyle="1" w:styleId="CM37">
    <w:name w:val="CM37"/>
    <w:basedOn w:val="Default"/>
    <w:next w:val="Default"/>
    <w:uiPriority w:val="99"/>
    <w:qFormat/>
    <w:rsid w:val="00E76BF7"/>
    <w:pPr>
      <w:widowControl w:val="0"/>
    </w:pPr>
    <w:rPr>
      <w:rFonts w:eastAsia="Calibri"/>
      <w:color w:val="auto"/>
    </w:rPr>
  </w:style>
  <w:style w:type="paragraph" w:customStyle="1" w:styleId="CM7">
    <w:name w:val="CM7"/>
    <w:basedOn w:val="Default"/>
    <w:next w:val="Default"/>
    <w:uiPriority w:val="99"/>
    <w:qFormat/>
    <w:rsid w:val="00E76BF7"/>
    <w:pPr>
      <w:widowControl w:val="0"/>
      <w:spacing w:line="553" w:lineRule="atLeast"/>
    </w:pPr>
    <w:rPr>
      <w:rFonts w:eastAsia="Calibri"/>
      <w:color w:val="auto"/>
    </w:rPr>
  </w:style>
  <w:style w:type="paragraph" w:customStyle="1" w:styleId="Brief-SecondarySource">
    <w:name w:val="Brief - Secondary Source"/>
    <w:basedOn w:val="Normal"/>
    <w:qFormat/>
    <w:rsid w:val="00E76BF7"/>
    <w:rPr>
      <w:rFonts w:eastAsia="Times New Roman"/>
      <w:sz w:val="14"/>
      <w:szCs w:val="20"/>
    </w:rPr>
  </w:style>
  <w:style w:type="paragraph" w:customStyle="1" w:styleId="Brief-Card">
    <w:name w:val="Brief - Card"/>
    <w:basedOn w:val="Normal"/>
    <w:uiPriority w:val="99"/>
    <w:qFormat/>
    <w:rsid w:val="00E76BF7"/>
    <w:rPr>
      <w:rFonts w:eastAsia="Times New Roman"/>
    </w:rPr>
  </w:style>
  <w:style w:type="paragraph" w:customStyle="1" w:styleId="Pa2">
    <w:name w:val="Pa2"/>
    <w:basedOn w:val="Default"/>
    <w:next w:val="Default"/>
    <w:uiPriority w:val="99"/>
    <w:qFormat/>
    <w:rsid w:val="00E76BF7"/>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E76BF7"/>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E76BF7"/>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E76BF7"/>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E76BF7"/>
    <w:pPr>
      <w:widowControl w:val="0"/>
    </w:pPr>
    <w:rPr>
      <w:rFonts w:ascii="Arial Black" w:hAnsi="Arial Black"/>
      <w:color w:val="auto"/>
    </w:rPr>
  </w:style>
  <w:style w:type="paragraph" w:customStyle="1" w:styleId="Cover1">
    <w:name w:val="Cover 1"/>
    <w:basedOn w:val="Normal"/>
    <w:next w:val="Normal"/>
    <w:uiPriority w:val="99"/>
    <w:qFormat/>
    <w:rsid w:val="00E76BF7"/>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E76BF7"/>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E76BF7"/>
    <w:pPr>
      <w:widowControl w:val="0"/>
    </w:pPr>
    <w:rPr>
      <w:color w:val="auto"/>
    </w:rPr>
  </w:style>
  <w:style w:type="paragraph" w:customStyle="1" w:styleId="Pa11">
    <w:name w:val="Pa11"/>
    <w:basedOn w:val="Normal"/>
    <w:next w:val="Normal"/>
    <w:uiPriority w:val="99"/>
    <w:qFormat/>
    <w:rsid w:val="00E76BF7"/>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E76BF7"/>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E76BF7"/>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E76BF7"/>
    <w:pPr>
      <w:widowControl w:val="0"/>
    </w:pPr>
    <w:rPr>
      <w:rFonts w:eastAsia="Calibri"/>
      <w:color w:val="auto"/>
    </w:rPr>
  </w:style>
  <w:style w:type="paragraph" w:customStyle="1" w:styleId="CM5">
    <w:name w:val="CM5"/>
    <w:basedOn w:val="Default"/>
    <w:next w:val="Default"/>
    <w:qFormat/>
    <w:rsid w:val="00E76BF7"/>
    <w:pPr>
      <w:widowControl w:val="0"/>
      <w:spacing w:line="553" w:lineRule="atLeast"/>
    </w:pPr>
    <w:rPr>
      <w:rFonts w:eastAsia="Calibri"/>
      <w:color w:val="auto"/>
    </w:rPr>
  </w:style>
  <w:style w:type="paragraph" w:customStyle="1" w:styleId="CM28">
    <w:name w:val="CM28"/>
    <w:basedOn w:val="Default"/>
    <w:next w:val="Default"/>
    <w:uiPriority w:val="99"/>
    <w:qFormat/>
    <w:rsid w:val="00E76BF7"/>
    <w:pPr>
      <w:widowControl w:val="0"/>
    </w:pPr>
    <w:rPr>
      <w:rFonts w:eastAsia="Calibri"/>
      <w:color w:val="auto"/>
    </w:rPr>
  </w:style>
  <w:style w:type="paragraph" w:customStyle="1" w:styleId="CM8">
    <w:name w:val="CM8"/>
    <w:basedOn w:val="Default"/>
    <w:next w:val="Default"/>
    <w:uiPriority w:val="99"/>
    <w:qFormat/>
    <w:rsid w:val="00E76BF7"/>
    <w:pPr>
      <w:widowControl w:val="0"/>
    </w:pPr>
    <w:rPr>
      <w:rFonts w:eastAsia="Calibri"/>
      <w:color w:val="auto"/>
    </w:rPr>
  </w:style>
  <w:style w:type="paragraph" w:customStyle="1" w:styleId="CM6">
    <w:name w:val="CM6"/>
    <w:basedOn w:val="Default"/>
    <w:next w:val="Default"/>
    <w:uiPriority w:val="99"/>
    <w:qFormat/>
    <w:rsid w:val="00E76BF7"/>
    <w:pPr>
      <w:widowControl w:val="0"/>
      <w:spacing w:line="553" w:lineRule="atLeast"/>
    </w:pPr>
    <w:rPr>
      <w:rFonts w:eastAsia="Calibri"/>
      <w:color w:val="auto"/>
    </w:rPr>
  </w:style>
  <w:style w:type="paragraph" w:customStyle="1" w:styleId="CM22">
    <w:name w:val="CM22"/>
    <w:basedOn w:val="Default"/>
    <w:next w:val="Default"/>
    <w:uiPriority w:val="99"/>
    <w:qFormat/>
    <w:rsid w:val="00E76BF7"/>
    <w:pPr>
      <w:widowControl w:val="0"/>
    </w:pPr>
    <w:rPr>
      <w:rFonts w:eastAsia="Calibri"/>
      <w:color w:val="auto"/>
    </w:rPr>
  </w:style>
  <w:style w:type="paragraph" w:customStyle="1" w:styleId="DoubleUnderlined">
    <w:name w:val="Double Underlined"/>
    <w:basedOn w:val="Heading2"/>
    <w:autoRedefine/>
    <w:uiPriority w:val="99"/>
    <w:qFormat/>
    <w:rsid w:val="00E76BF7"/>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E76BF7"/>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E76BF7"/>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E76BF7"/>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E76BF7"/>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E76BF7"/>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E76BF7"/>
    <w:pPr>
      <w:keepLines w:val="0"/>
      <w:pageBreakBefore w:val="0"/>
      <w:suppressAutoHyphens/>
      <w:contextualSpacing/>
      <w:jc w:val="left"/>
    </w:pPr>
    <w:rPr>
      <w:rFonts w:ascii="Arial" w:eastAsia="Times New Roman" w:hAnsi="Arial" w:cs="Arial"/>
      <w:bCs w:val="0"/>
      <w:iCs/>
      <w:sz w:val="24"/>
      <w:szCs w:val="28"/>
      <w:u w:val="none"/>
    </w:rPr>
  </w:style>
  <w:style w:type="paragraph" w:customStyle="1" w:styleId="subhead">
    <w:name w:val="subhead"/>
    <w:basedOn w:val="Normal"/>
    <w:qFormat/>
    <w:rsid w:val="00E76BF7"/>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E76BF7"/>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sz w:val="32"/>
    </w:rPr>
  </w:style>
  <w:style w:type="paragraph" w:customStyle="1" w:styleId="StyleStyleHeading110pt10pt">
    <w:name w:val="Style Style Heading 1 + 10 pt + 10 pt"/>
    <w:basedOn w:val="StyleHeading110pt"/>
    <w:uiPriority w:val="99"/>
    <w:qFormat/>
    <w:rsid w:val="00E76BF7"/>
  </w:style>
  <w:style w:type="paragraph" w:customStyle="1" w:styleId="StyleUnderliningTimesNewRomanBoldNounderlineKernat16">
    <w:name w:val="Style Underlining + Times New Roman Bold No underline Kern at 16..."/>
    <w:basedOn w:val="Normal"/>
    <w:uiPriority w:val="99"/>
    <w:qFormat/>
    <w:rsid w:val="00E76BF7"/>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E76BF7"/>
    <w:rPr>
      <w:rFonts w:eastAsia="Times New Roman"/>
      <w:b/>
      <w:bCs/>
      <w:kern w:val="32"/>
      <w:sz w:val="32"/>
      <w:szCs w:val="32"/>
    </w:rPr>
  </w:style>
  <w:style w:type="paragraph" w:customStyle="1" w:styleId="StyleBoldUnderliningKernat16pt">
    <w:name w:val="Style Bold Underlining + Kern at 16 pt"/>
    <w:uiPriority w:val="99"/>
    <w:qFormat/>
    <w:rsid w:val="00E76BF7"/>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E76BF7"/>
    <w:pPr>
      <w:keepLines w:val="0"/>
      <w:pageBreakBefore w:val="0"/>
      <w:suppressAutoHyphens/>
      <w:contextualSpacing/>
      <w:jc w:val="left"/>
    </w:pPr>
    <w:rPr>
      <w:rFonts w:eastAsia="Times New Roman" w:cs="Arial"/>
      <w:bCs w:val="0"/>
      <w:iCs/>
      <w:sz w:val="22"/>
      <w:szCs w:val="20"/>
      <w:u w:val="none"/>
    </w:rPr>
  </w:style>
  <w:style w:type="paragraph" w:customStyle="1" w:styleId="TxBr6p1">
    <w:name w:val="TxBr_6p1"/>
    <w:basedOn w:val="Normal"/>
    <w:uiPriority w:val="99"/>
    <w:qFormat/>
    <w:rsid w:val="00E76BF7"/>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E76BF7"/>
    <w:pPr>
      <w:ind w:left="400"/>
    </w:pPr>
    <w:rPr>
      <w:rFonts w:eastAsia="Times New Roman"/>
      <w:szCs w:val="20"/>
    </w:rPr>
  </w:style>
  <w:style w:type="paragraph" w:customStyle="1" w:styleId="Paste">
    <w:name w:val="Paste"/>
    <w:basedOn w:val="card"/>
    <w:qFormat/>
    <w:rsid w:val="00E76BF7"/>
    <w:pPr>
      <w:ind w:left="0" w:right="0"/>
    </w:pPr>
    <w:rPr>
      <w:rFonts w:ascii="Arial Narrow" w:eastAsia="Times New Roman" w:hAnsi="Arial Narrow"/>
      <w:bCs/>
      <w:szCs w:val="20"/>
      <w:lang w:val="x-none" w:eastAsia="x-none"/>
    </w:rPr>
  </w:style>
  <w:style w:type="character" w:customStyle="1" w:styleId="UnderlineStyleChar">
    <w:name w:val="Underline Style Char"/>
    <w:link w:val="UnderlineStyle0"/>
    <w:locked/>
    <w:rsid w:val="00E76BF7"/>
    <w:rPr>
      <w:rFonts w:ascii="Georgia" w:eastAsia="Times New Roman" w:hAnsi="Georgia"/>
      <w:b/>
      <w:u w:val="single"/>
    </w:rPr>
  </w:style>
  <w:style w:type="paragraph" w:customStyle="1" w:styleId="UnderlineStyle0">
    <w:name w:val="Underline Style"/>
    <w:basedOn w:val="Normal"/>
    <w:link w:val="UnderlineStyleChar"/>
    <w:qFormat/>
    <w:rsid w:val="00E76BF7"/>
    <w:rPr>
      <w:rFonts w:ascii="Georgia" w:eastAsia="Times New Roman" w:hAnsi="Georgia"/>
      <w:b/>
      <w:sz w:val="24"/>
      <w:u w:val="single"/>
    </w:rPr>
  </w:style>
  <w:style w:type="paragraph" w:customStyle="1" w:styleId="Normalization">
    <w:name w:val="Normalization"/>
    <w:basedOn w:val="Normal"/>
    <w:uiPriority w:val="99"/>
    <w:qFormat/>
    <w:rsid w:val="00E76BF7"/>
    <w:rPr>
      <w:rFonts w:eastAsia="Times New Roman"/>
      <w:sz w:val="18"/>
    </w:rPr>
  </w:style>
  <w:style w:type="paragraph" w:customStyle="1" w:styleId="BreifTitle">
    <w:name w:val="Breif Title"/>
    <w:basedOn w:val="Normal"/>
    <w:autoRedefine/>
    <w:uiPriority w:val="99"/>
    <w:qFormat/>
    <w:rsid w:val="00E76BF7"/>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E76BF7"/>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E76BF7"/>
    <w:pPr>
      <w:spacing w:before="0" w:after="0"/>
      <w:jc w:val="center"/>
      <w:outlineLvl w:val="0"/>
    </w:pPr>
    <w:rPr>
      <w:sz w:val="32"/>
      <w:szCs w:val="32"/>
      <w:lang w:bidi="ar-SA"/>
    </w:rPr>
  </w:style>
  <w:style w:type="paragraph" w:customStyle="1" w:styleId="Tagandcite">
    <w:name w:val="Tag and cite"/>
    <w:basedOn w:val="Normal"/>
    <w:autoRedefine/>
    <w:uiPriority w:val="99"/>
    <w:qFormat/>
    <w:rsid w:val="00E76BF7"/>
    <w:rPr>
      <w:rFonts w:eastAsia="Times New Roman"/>
      <w:color w:val="333333"/>
    </w:rPr>
  </w:style>
  <w:style w:type="paragraph" w:customStyle="1" w:styleId="StyleTagandCiteFranklinGothicDemi">
    <w:name w:val="Style Tag and Cite + Franklin Gothic Demi"/>
    <w:basedOn w:val="Normal"/>
    <w:autoRedefine/>
    <w:uiPriority w:val="99"/>
    <w:qFormat/>
    <w:rsid w:val="00E76BF7"/>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E76BF7"/>
    <w:rPr>
      <w:bCs/>
    </w:rPr>
  </w:style>
  <w:style w:type="paragraph" w:customStyle="1" w:styleId="tagCharCharCharCharCharCharChar">
    <w:name w:val="tag Char Char Char Char Char Char Char"/>
    <w:basedOn w:val="Normal"/>
    <w:uiPriority w:val="99"/>
    <w:qFormat/>
    <w:rsid w:val="00E76BF7"/>
    <w:rPr>
      <w:rFonts w:eastAsia="Times New Roman"/>
      <w:b/>
      <w:sz w:val="24"/>
      <w:szCs w:val="20"/>
    </w:rPr>
  </w:style>
  <w:style w:type="paragraph" w:customStyle="1" w:styleId="title-bold-medium">
    <w:name w:val="title-bold-medium"/>
    <w:basedOn w:val="Normal"/>
    <w:uiPriority w:val="99"/>
    <w:qFormat/>
    <w:rsid w:val="00E76BF7"/>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E76BF7"/>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qFormat/>
    <w:rsid w:val="00E76BF7"/>
    <w:rPr>
      <w:rFonts w:ascii="Arial Narrow" w:eastAsia="Times New Roman" w:hAnsi="Arial Narrow"/>
      <w:b/>
      <w:sz w:val="24"/>
    </w:rPr>
  </w:style>
  <w:style w:type="paragraph" w:customStyle="1" w:styleId="BLOCKTITLE1">
    <w:name w:val="BLOCK TITLE"/>
    <w:basedOn w:val="Heading1"/>
    <w:uiPriority w:val="99"/>
    <w:qFormat/>
    <w:rsid w:val="00E76BF7"/>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sz w:val="32"/>
    </w:rPr>
  </w:style>
  <w:style w:type="paragraph" w:customStyle="1" w:styleId="shellscontentions">
    <w:name w:val="shells/contentions"/>
    <w:basedOn w:val="TagCite"/>
    <w:uiPriority w:val="99"/>
    <w:qFormat/>
    <w:rsid w:val="00E76BF7"/>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E76BF7"/>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E76BF7"/>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E76BF7"/>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E76BF7"/>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E76BF7"/>
    <w:pPr>
      <w:spacing w:before="100" w:beforeAutospacing="1" w:after="100" w:afterAutospacing="1"/>
    </w:pPr>
    <w:rPr>
      <w:rFonts w:eastAsia="Times New Roman"/>
    </w:rPr>
  </w:style>
  <w:style w:type="paragraph" w:customStyle="1" w:styleId="ToRead">
    <w:name w:val="To Read"/>
    <w:basedOn w:val="Normal"/>
    <w:uiPriority w:val="99"/>
    <w:qFormat/>
    <w:rsid w:val="00E76BF7"/>
    <w:pPr>
      <w:ind w:left="720"/>
    </w:pPr>
    <w:rPr>
      <w:rFonts w:ascii="Verdana" w:eastAsia="Times New Roman" w:hAnsi="Verdana"/>
      <w:b/>
      <w:u w:val="single"/>
    </w:rPr>
  </w:style>
  <w:style w:type="paragraph" w:customStyle="1" w:styleId="Style1">
    <w:name w:val="Style 1"/>
    <w:basedOn w:val="Normal"/>
    <w:uiPriority w:val="99"/>
    <w:qFormat/>
    <w:rsid w:val="00E76BF7"/>
    <w:pPr>
      <w:widowControl w:val="0"/>
      <w:ind w:firstLine="216"/>
    </w:pPr>
    <w:rPr>
      <w:rFonts w:eastAsia="Times New Roman"/>
      <w:noProof/>
      <w:color w:val="000000"/>
      <w:szCs w:val="20"/>
    </w:rPr>
  </w:style>
  <w:style w:type="paragraph" w:customStyle="1" w:styleId="Style41">
    <w:name w:val="Style 4"/>
    <w:basedOn w:val="Normal"/>
    <w:uiPriority w:val="99"/>
    <w:qFormat/>
    <w:rsid w:val="00E76BF7"/>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E76BF7"/>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E76BF7"/>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E76BF7"/>
    <w:pPr>
      <w:ind w:left="1660"/>
    </w:pPr>
  </w:style>
  <w:style w:type="paragraph" w:customStyle="1" w:styleId="PageNumber1">
    <w:name w:val="Page Number1"/>
    <w:basedOn w:val="Normal"/>
    <w:next w:val="Normal"/>
    <w:uiPriority w:val="99"/>
    <w:qFormat/>
    <w:rsid w:val="00E76BF7"/>
    <w:rPr>
      <w:rFonts w:eastAsia="Times New Roman"/>
    </w:rPr>
  </w:style>
  <w:style w:type="paragraph" w:customStyle="1" w:styleId="Card1">
    <w:name w:val="Card1"/>
    <w:uiPriority w:val="99"/>
    <w:qFormat/>
    <w:rsid w:val="00E76BF7"/>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E76BF7"/>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E76BF7"/>
    <w:pPr>
      <w:ind w:left="288" w:right="288"/>
    </w:pPr>
    <w:rPr>
      <w:rFonts w:eastAsia="Times New Roman"/>
    </w:rPr>
  </w:style>
  <w:style w:type="paragraph" w:customStyle="1" w:styleId="CaseListNormal">
    <w:name w:val="Case List Normal"/>
    <w:basedOn w:val="Normal"/>
    <w:uiPriority w:val="99"/>
    <w:qFormat/>
    <w:rsid w:val="00E76BF7"/>
    <w:rPr>
      <w:rFonts w:ascii="Times" w:eastAsia="Times New Roman" w:hAnsi="Times"/>
      <w:szCs w:val="26"/>
    </w:rPr>
  </w:style>
  <w:style w:type="paragraph" w:customStyle="1" w:styleId="Body">
    <w:name w:val="Body"/>
    <w:basedOn w:val="Normal"/>
    <w:uiPriority w:val="99"/>
    <w:qFormat/>
    <w:rsid w:val="00E76BF7"/>
    <w:pPr>
      <w:outlineLvl w:val="3"/>
    </w:pPr>
    <w:rPr>
      <w:rFonts w:eastAsia="Times New Roman"/>
      <w:szCs w:val="20"/>
    </w:rPr>
  </w:style>
  <w:style w:type="paragraph" w:customStyle="1" w:styleId="3text">
    <w:name w:val="3text"/>
    <w:basedOn w:val="Normal"/>
    <w:uiPriority w:val="99"/>
    <w:qFormat/>
    <w:rsid w:val="00E76BF7"/>
    <w:pPr>
      <w:spacing w:before="100" w:beforeAutospacing="1" w:after="100" w:afterAutospacing="1"/>
    </w:pPr>
    <w:rPr>
      <w:rFonts w:eastAsia="Times New Roman"/>
      <w:sz w:val="24"/>
    </w:rPr>
  </w:style>
  <w:style w:type="paragraph" w:customStyle="1" w:styleId="TimesNewRoman12">
    <w:name w:val="TimesNewRoman12"/>
    <w:uiPriority w:val="99"/>
    <w:qFormat/>
    <w:rsid w:val="00E76BF7"/>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E76BF7"/>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E76BF7"/>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E76BF7"/>
    <w:rPr>
      <w:rFonts w:eastAsia="Times New Roman"/>
      <w:color w:val="000000"/>
      <w:sz w:val="18"/>
    </w:rPr>
  </w:style>
  <w:style w:type="paragraph" w:customStyle="1" w:styleId="text1">
    <w:name w:val="text1"/>
    <w:basedOn w:val="Normal"/>
    <w:autoRedefine/>
    <w:uiPriority w:val="99"/>
    <w:qFormat/>
    <w:rsid w:val="00E76BF7"/>
    <w:rPr>
      <w:rFonts w:eastAsia="Times New Roman"/>
      <w:szCs w:val="20"/>
    </w:rPr>
  </w:style>
  <w:style w:type="paragraph" w:customStyle="1" w:styleId="RepeatBlockHeading">
    <w:name w:val="Repeat Block Heading"/>
    <w:basedOn w:val="Normal"/>
    <w:autoRedefine/>
    <w:uiPriority w:val="99"/>
    <w:qFormat/>
    <w:rsid w:val="00E76BF7"/>
    <w:pPr>
      <w:jc w:val="center"/>
    </w:pPr>
    <w:rPr>
      <w:rFonts w:eastAsia="Times New Roman"/>
      <w:b/>
      <w:smallCaps/>
      <w:color w:val="000000"/>
      <w:sz w:val="24"/>
      <w:u w:val="thick"/>
    </w:rPr>
  </w:style>
  <w:style w:type="paragraph" w:customStyle="1" w:styleId="story-headline">
    <w:name w:val="story-headline"/>
    <w:basedOn w:val="Normal"/>
    <w:uiPriority w:val="99"/>
    <w:qFormat/>
    <w:rsid w:val="00E76BF7"/>
    <w:pPr>
      <w:spacing w:before="72" w:after="72"/>
    </w:pPr>
    <w:rPr>
      <w:rFonts w:ascii="Arial" w:eastAsia="Times New Roman" w:hAnsi="Arial"/>
      <w:b/>
      <w:bCs/>
      <w:sz w:val="26"/>
      <w:szCs w:val="26"/>
    </w:rPr>
  </w:style>
  <w:style w:type="paragraph" w:customStyle="1" w:styleId="story-body">
    <w:name w:val="story-body"/>
    <w:basedOn w:val="Normal"/>
    <w:uiPriority w:val="99"/>
    <w:qFormat/>
    <w:rsid w:val="00E76BF7"/>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E76BF7"/>
    <w:rPr>
      <w:rFonts w:ascii="Arial" w:eastAsia="Times New Roman" w:hAnsi="Arial"/>
      <w:b/>
      <w:bCs/>
    </w:rPr>
  </w:style>
  <w:style w:type="paragraph" w:customStyle="1" w:styleId="TextofCards">
    <w:name w:val="Text of Cards"/>
    <w:basedOn w:val="Normal"/>
    <w:uiPriority w:val="99"/>
    <w:qFormat/>
    <w:rsid w:val="00E76BF7"/>
    <w:rPr>
      <w:rFonts w:eastAsia="Times New Roman"/>
      <w:color w:val="000000"/>
      <w:spacing w:val="6"/>
      <w:szCs w:val="23"/>
    </w:rPr>
  </w:style>
  <w:style w:type="paragraph" w:customStyle="1" w:styleId="Corpotesto">
    <w:name w:val="Corpo testo"/>
    <w:basedOn w:val="Normal"/>
    <w:uiPriority w:val="99"/>
    <w:qFormat/>
    <w:rsid w:val="00E76BF7"/>
    <w:pPr>
      <w:widowControl w:val="0"/>
      <w:adjustRightInd w:val="0"/>
      <w:spacing w:after="283"/>
    </w:pPr>
    <w:rPr>
      <w:rFonts w:ascii="Times" w:eastAsia="Times New Roman" w:hAnsi="Times"/>
    </w:rPr>
  </w:style>
  <w:style w:type="paragraph" w:customStyle="1" w:styleId="tagCharChar1Char">
    <w:name w:val="tag Char Char1 Char"/>
    <w:uiPriority w:val="99"/>
    <w:qFormat/>
    <w:rsid w:val="00E76BF7"/>
    <w:rPr>
      <w:rFonts w:eastAsia="Times New Roman" w:cs="Calibri"/>
      <w:b/>
      <w:bCs/>
    </w:rPr>
  </w:style>
  <w:style w:type="paragraph" w:customStyle="1" w:styleId="inside-copy">
    <w:name w:val="inside-copy"/>
    <w:basedOn w:val="Normal"/>
    <w:uiPriority w:val="99"/>
    <w:qFormat/>
    <w:rsid w:val="00E76BF7"/>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E76BF7"/>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E76BF7"/>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E76BF7"/>
    <w:rPr>
      <w:rFonts w:ascii="Arial" w:hAnsi="Arial"/>
      <w:b w:val="0"/>
      <w:caps w:val="0"/>
      <w:sz w:val="20"/>
    </w:rPr>
  </w:style>
  <w:style w:type="paragraph" w:customStyle="1" w:styleId="ProjectTitleLine">
    <w:name w:val="Project Title Line"/>
    <w:basedOn w:val="Normal"/>
    <w:next w:val="Normal"/>
    <w:autoRedefine/>
    <w:uiPriority w:val="99"/>
    <w:qFormat/>
    <w:rsid w:val="00E76BF7"/>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E76BF7"/>
    <w:rPr>
      <w:rFonts w:ascii="Arial Narrow" w:eastAsia="Times New Roman" w:hAnsi="Arial Narrow"/>
      <w:strike/>
    </w:rPr>
  </w:style>
  <w:style w:type="paragraph" w:customStyle="1" w:styleId="NormalVerdana">
    <w:name w:val="Normal + Verdana"/>
    <w:aliases w:val="10 pt,White,Normal + Arial"/>
    <w:basedOn w:val="Normal"/>
    <w:uiPriority w:val="99"/>
    <w:qFormat/>
    <w:rsid w:val="00E76BF7"/>
    <w:rPr>
      <w:rFonts w:ascii="Arial" w:eastAsia="Times New Roman" w:hAnsi="Arial"/>
      <w:szCs w:val="20"/>
      <w:u w:val="single"/>
    </w:rPr>
  </w:style>
  <w:style w:type="paragraph" w:customStyle="1" w:styleId="Normal10pt">
    <w:name w:val="Normal + 10 pt"/>
    <w:basedOn w:val="Normal"/>
    <w:uiPriority w:val="99"/>
    <w:qFormat/>
    <w:rsid w:val="00E76BF7"/>
    <w:rPr>
      <w:rFonts w:eastAsia="Times New Roman"/>
      <w:szCs w:val="20"/>
    </w:rPr>
  </w:style>
  <w:style w:type="paragraph" w:customStyle="1" w:styleId="cardChar1Char">
    <w:name w:val="card Char1 Char"/>
    <w:basedOn w:val="Normal"/>
    <w:uiPriority w:val="99"/>
    <w:qFormat/>
    <w:rsid w:val="00E76BF7"/>
    <w:pPr>
      <w:ind w:left="288" w:right="288"/>
    </w:pPr>
    <w:rPr>
      <w:rFonts w:eastAsia="Times New Roman"/>
      <w:szCs w:val="20"/>
    </w:rPr>
  </w:style>
  <w:style w:type="paragraph" w:customStyle="1" w:styleId="CM12">
    <w:name w:val="CM12"/>
    <w:basedOn w:val="Default"/>
    <w:next w:val="Default"/>
    <w:uiPriority w:val="99"/>
    <w:qFormat/>
    <w:rsid w:val="00E76BF7"/>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E76BF7"/>
    <w:pPr>
      <w:widowControl w:val="0"/>
      <w:spacing w:after="480"/>
    </w:pPr>
    <w:rPr>
      <w:rFonts w:ascii="Granjon LT Std" w:hAnsi="Granjon LT Std"/>
      <w:color w:val="auto"/>
    </w:rPr>
  </w:style>
  <w:style w:type="paragraph" w:customStyle="1" w:styleId="CM10">
    <w:name w:val="CM10"/>
    <w:basedOn w:val="Default"/>
    <w:next w:val="Default"/>
    <w:uiPriority w:val="99"/>
    <w:qFormat/>
    <w:rsid w:val="00E76BF7"/>
    <w:pPr>
      <w:widowControl w:val="0"/>
      <w:spacing w:line="320" w:lineRule="atLeast"/>
    </w:pPr>
    <w:rPr>
      <w:rFonts w:ascii="Granjon LT Std" w:hAnsi="Granjon LT Std"/>
      <w:color w:val="auto"/>
    </w:rPr>
  </w:style>
  <w:style w:type="paragraph" w:customStyle="1" w:styleId="bold">
    <w:name w:val="bold"/>
    <w:basedOn w:val="Normal"/>
    <w:uiPriority w:val="99"/>
    <w:qFormat/>
    <w:rsid w:val="00E76BF7"/>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E76BF7"/>
    <w:rPr>
      <w:rFonts w:ascii="Arial Narrow" w:eastAsia="Times New Roman" w:hAnsi="Arial Narrow"/>
      <w:strike/>
      <w:szCs w:val="20"/>
    </w:rPr>
  </w:style>
  <w:style w:type="paragraph" w:customStyle="1" w:styleId="textbodyblack">
    <w:name w:val="textbodyblack"/>
    <w:basedOn w:val="Normal"/>
    <w:uiPriority w:val="99"/>
    <w:qFormat/>
    <w:rsid w:val="00E76BF7"/>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E76BF7"/>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E76BF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E76BF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E76BF7"/>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E76BF7"/>
    <w:rPr>
      <w:rFonts w:ascii="Georgia" w:eastAsia="Times New Roman" w:hAnsi="Georgia"/>
      <w:b/>
      <w:bCs/>
      <w:szCs w:val="16"/>
      <w:u w:val="single"/>
    </w:rPr>
  </w:style>
  <w:style w:type="paragraph" w:customStyle="1" w:styleId="CiteCorrected">
    <w:name w:val="Cite Corrected"/>
    <w:basedOn w:val="Normal"/>
    <w:link w:val="CiteCorrectedChar"/>
    <w:qFormat/>
    <w:rsid w:val="00E76BF7"/>
    <w:rPr>
      <w:rFonts w:ascii="Georgia" w:eastAsia="Times New Roman" w:hAnsi="Georgia"/>
      <w:b/>
      <w:bCs/>
      <w:sz w:val="24"/>
      <w:szCs w:val="16"/>
      <w:u w:val="single"/>
    </w:rPr>
  </w:style>
  <w:style w:type="paragraph" w:customStyle="1" w:styleId="CardText20">
    <w:name w:val="Card Text 2"/>
    <w:basedOn w:val="CardText10"/>
    <w:link w:val="CardText2Char"/>
    <w:qFormat/>
    <w:rsid w:val="00E76BF7"/>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szCs w:val="22"/>
    </w:rPr>
  </w:style>
  <w:style w:type="paragraph" w:customStyle="1" w:styleId="StyleLeft02">
    <w:name w:val="Style Left:  0.2&quot;"/>
    <w:basedOn w:val="Normal"/>
    <w:uiPriority w:val="99"/>
    <w:qFormat/>
    <w:rsid w:val="00E76BF7"/>
    <w:pPr>
      <w:ind w:left="288"/>
    </w:pPr>
    <w:rPr>
      <w:rFonts w:eastAsia="SimSun"/>
      <w:szCs w:val="20"/>
      <w:lang w:eastAsia="zh-CN"/>
    </w:rPr>
  </w:style>
  <w:style w:type="paragraph" w:customStyle="1" w:styleId="BriefTitle2">
    <w:name w:val="Brief Title 2"/>
    <w:basedOn w:val="BriefTitle"/>
    <w:uiPriority w:val="99"/>
    <w:qFormat/>
    <w:rsid w:val="00E76BF7"/>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E76BF7"/>
    <w:rPr>
      <w:u w:val="single"/>
    </w:rPr>
  </w:style>
  <w:style w:type="paragraph" w:customStyle="1" w:styleId="StyleCardText11ptUnderline">
    <w:name w:val="Style Card Text + 11 pt Underline"/>
    <w:link w:val="StyleCardText11ptUnderlineChar"/>
    <w:qFormat/>
    <w:rsid w:val="00E76BF7"/>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E76BF7"/>
    <w:rPr>
      <w:rFonts w:ascii="Georgia" w:hAnsi="Georgia"/>
      <w:sz w:val="16"/>
    </w:rPr>
  </w:style>
  <w:style w:type="paragraph" w:customStyle="1" w:styleId="StyleMinimizedText11pt">
    <w:name w:val="Style Minimized Text + 11 pt"/>
    <w:basedOn w:val="Normal"/>
    <w:link w:val="StyleMinimizedText11ptChar"/>
    <w:qFormat/>
    <w:rsid w:val="00E76BF7"/>
    <w:rPr>
      <w:rFonts w:ascii="Georgia" w:hAnsi="Georgia"/>
      <w:sz w:val="16"/>
    </w:rPr>
  </w:style>
  <w:style w:type="character" w:customStyle="1" w:styleId="StyleMinimizedText11pt1Char">
    <w:name w:val="Style Minimized Text + 11 pt1 Char"/>
    <w:basedOn w:val="DefaultParagraphFont"/>
    <w:link w:val="StyleMinimizedText11pt1"/>
    <w:locked/>
    <w:rsid w:val="00E76BF7"/>
    <w:rPr>
      <w:rFonts w:ascii="Georgia" w:hAnsi="Georgia"/>
      <w:sz w:val="16"/>
    </w:rPr>
  </w:style>
  <w:style w:type="paragraph" w:customStyle="1" w:styleId="StyleMinimizedText11pt1">
    <w:name w:val="Style Minimized Text + 11 pt1"/>
    <w:basedOn w:val="Normal"/>
    <w:link w:val="StyleMinimizedText11pt1Char"/>
    <w:qFormat/>
    <w:rsid w:val="00E76BF7"/>
    <w:rPr>
      <w:rFonts w:ascii="Georgia" w:hAnsi="Georgia"/>
      <w:sz w:val="16"/>
    </w:rPr>
  </w:style>
  <w:style w:type="character" w:customStyle="1" w:styleId="Debate-CardSmalltextF2Char">
    <w:name w:val="Debate- Card Small text F2 Char"/>
    <w:link w:val="Debate-CardSmalltextF2"/>
    <w:locked/>
    <w:rsid w:val="00E76BF7"/>
    <w:rPr>
      <w:rFonts w:ascii="Arial Narrow" w:hAnsi="Arial Narrow"/>
      <w:sz w:val="16"/>
    </w:rPr>
  </w:style>
  <w:style w:type="paragraph" w:customStyle="1" w:styleId="Debate-CardSmalltextF2">
    <w:name w:val="Debate- Card Small text F2"/>
    <w:basedOn w:val="Normal"/>
    <w:next w:val="Normal"/>
    <w:link w:val="Debate-CardSmalltextF2Char"/>
    <w:qFormat/>
    <w:rsid w:val="00E76BF7"/>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E76BF7"/>
    <w:rPr>
      <w:rFonts w:ascii="Arial Narrow" w:hAnsi="Arial Narrow"/>
      <w:b/>
      <w:sz w:val="18"/>
      <w:u w:val="single"/>
    </w:rPr>
  </w:style>
  <w:style w:type="paragraph" w:customStyle="1" w:styleId="Debate-EmphasizedText-F5">
    <w:name w:val="Debate- Emphasized Text- F5"/>
    <w:basedOn w:val="Normal"/>
    <w:link w:val="Debate-EmphasizedText-F5Char"/>
    <w:qFormat/>
    <w:rsid w:val="00E76BF7"/>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E76BF7"/>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E76BF7"/>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E76BF7"/>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E76BF7"/>
    <w:rPr>
      <w:rFonts w:ascii="Times New Roman" w:eastAsia="Times New Roman" w:hAnsi="Times New Roman" w:cs="Calibri"/>
      <w:sz w:val="16"/>
    </w:rPr>
  </w:style>
  <w:style w:type="character" w:customStyle="1" w:styleId="CardStyleChar">
    <w:name w:val="Card Style Char"/>
    <w:link w:val="CardStyle0"/>
    <w:locked/>
    <w:rsid w:val="00E76BF7"/>
    <w:rPr>
      <w:rFonts w:ascii="Calibri" w:eastAsia="Times New Roman" w:hAnsi="Calibri"/>
      <w:sz w:val="22"/>
    </w:rPr>
  </w:style>
  <w:style w:type="paragraph" w:customStyle="1" w:styleId="emactive">
    <w:name w:val="emactive"/>
    <w:basedOn w:val="Normal"/>
    <w:uiPriority w:val="99"/>
    <w:qFormat/>
    <w:rsid w:val="00E76BF7"/>
    <w:pPr>
      <w:spacing w:before="100" w:beforeAutospacing="1" w:after="100" w:afterAutospacing="1"/>
    </w:pPr>
    <w:rPr>
      <w:rFonts w:eastAsia="Times New Roman"/>
      <w:sz w:val="24"/>
    </w:rPr>
  </w:style>
  <w:style w:type="paragraph" w:customStyle="1" w:styleId="emready">
    <w:name w:val="emready"/>
    <w:basedOn w:val="Normal"/>
    <w:uiPriority w:val="99"/>
    <w:qFormat/>
    <w:rsid w:val="00E76BF7"/>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E76BF7"/>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E76BF7"/>
    <w:rPr>
      <w:rFonts w:ascii="Georgia" w:eastAsia="Times New Roman" w:hAnsi="Georgia" w:cs="Times New Roman"/>
      <w:b/>
      <w:sz w:val="24"/>
      <w:u w:val="single"/>
    </w:rPr>
  </w:style>
  <w:style w:type="character" w:customStyle="1" w:styleId="CardHighlightChar">
    <w:name w:val="Card Highlight Char"/>
    <w:link w:val="CardHighlight"/>
    <w:locked/>
    <w:rsid w:val="00E76BF7"/>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E76BF7"/>
    <w:pPr>
      <w:shd w:val="clear" w:color="auto" w:fill="66FFFF"/>
    </w:pPr>
    <w:rPr>
      <w:rFonts w:eastAsia="Calibri" w:cs="Calibri"/>
      <w:sz w:val="24"/>
      <w:u w:val="single"/>
    </w:rPr>
  </w:style>
  <w:style w:type="character" w:customStyle="1" w:styleId="BlockHeaderHiddenChar">
    <w:name w:val="Block Header Hidden Char"/>
    <w:link w:val="BlockHeaderHidden"/>
    <w:locked/>
    <w:rsid w:val="00E76BF7"/>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E76BF7"/>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E76BF7"/>
    <w:pPr>
      <w:spacing w:before="100" w:beforeAutospacing="1" w:after="100" w:afterAutospacing="1"/>
    </w:pPr>
    <w:rPr>
      <w:rFonts w:eastAsia="Times New Roman"/>
      <w:sz w:val="24"/>
    </w:rPr>
  </w:style>
  <w:style w:type="paragraph" w:customStyle="1" w:styleId="norma">
    <w:name w:val="norma"/>
    <w:basedOn w:val="Heading3"/>
    <w:uiPriority w:val="99"/>
    <w:qFormat/>
    <w:rsid w:val="00E76BF7"/>
    <w:rPr>
      <w:rFonts w:eastAsia="MS Gothic" w:cs="Arial"/>
      <w:bCs w:val="0"/>
      <w:sz w:val="24"/>
      <w:szCs w:val="24"/>
    </w:rPr>
  </w:style>
  <w:style w:type="paragraph" w:customStyle="1" w:styleId="nromal">
    <w:name w:val="nromal"/>
    <w:basedOn w:val="Normal"/>
    <w:uiPriority w:val="99"/>
    <w:qFormat/>
    <w:rsid w:val="00E76BF7"/>
    <w:pPr>
      <w:keepNext/>
      <w:keepLines/>
      <w:spacing w:before="200"/>
      <w:outlineLvl w:val="3"/>
    </w:pPr>
    <w:rPr>
      <w:rFonts w:eastAsia="Times New Roman" w:cs="Cambria"/>
      <w:b/>
      <w:iCs/>
    </w:rPr>
  </w:style>
  <w:style w:type="paragraph" w:customStyle="1" w:styleId="natural">
    <w:name w:val="natural"/>
    <w:basedOn w:val="Normal"/>
    <w:uiPriority w:val="99"/>
    <w:qFormat/>
    <w:rsid w:val="00E76BF7"/>
    <w:pPr>
      <w:keepNext/>
      <w:keepLines/>
      <w:spacing w:before="200"/>
      <w:outlineLvl w:val="3"/>
    </w:pPr>
    <w:rPr>
      <w:rFonts w:eastAsia="Times New Roman"/>
      <w:b/>
      <w:iCs/>
    </w:rPr>
  </w:style>
  <w:style w:type="paragraph" w:customStyle="1" w:styleId="nroaml">
    <w:name w:val="nroaml"/>
    <w:basedOn w:val="Normal"/>
    <w:uiPriority w:val="99"/>
    <w:qFormat/>
    <w:rsid w:val="00E76BF7"/>
    <w:pPr>
      <w:keepNext/>
      <w:keepLines/>
      <w:spacing w:before="200"/>
      <w:outlineLvl w:val="3"/>
    </w:pPr>
    <w:rPr>
      <w:rFonts w:eastAsia="Times New Roman"/>
      <w:b/>
      <w:iCs/>
    </w:rPr>
  </w:style>
  <w:style w:type="paragraph" w:customStyle="1" w:styleId="noraml">
    <w:name w:val="noraml"/>
    <w:basedOn w:val="Normal"/>
    <w:uiPriority w:val="99"/>
    <w:qFormat/>
    <w:rsid w:val="00E76BF7"/>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E76BF7"/>
    <w:rPr>
      <w:rFonts w:ascii="Georgia" w:eastAsia="Calibri" w:hAnsi="Georgia"/>
      <w:sz w:val="16"/>
      <w:szCs w:val="16"/>
    </w:rPr>
  </w:style>
  <w:style w:type="paragraph" w:customStyle="1" w:styleId="SmallSizeParagraph">
    <w:name w:val="Small Size Paragraph"/>
    <w:basedOn w:val="Normal"/>
    <w:link w:val="SmallSizeParagraphChar"/>
    <w:qFormat/>
    <w:rsid w:val="00E76BF7"/>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E76BF7"/>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E76BF7"/>
    <w:pPr>
      <w:pBdr>
        <w:top w:val="single" w:sz="4" w:space="0" w:color="auto"/>
        <w:left w:val="single" w:sz="4" w:space="0" w:color="auto"/>
        <w:bottom w:val="single" w:sz="4" w:space="0" w:color="auto"/>
        <w:right w:val="single" w:sz="4" w:space="0" w:color="auto"/>
      </w:pBdr>
      <w:spacing w:after="160" w:line="259" w:lineRule="auto"/>
    </w:pPr>
    <w:rPr>
      <w:rFonts w:ascii="Georgia" w:eastAsiaTheme="minorEastAsia" w:hAnsi="Georgia"/>
      <w:b/>
      <w:bCs/>
      <w:bdr w:val="single" w:sz="4" w:space="0" w:color="auto" w:frame="1"/>
      <w:lang w:val="en-US"/>
    </w:rPr>
  </w:style>
  <w:style w:type="character" w:customStyle="1" w:styleId="CardT1Char">
    <w:name w:val="CardT1 Char"/>
    <w:link w:val="CardT1"/>
    <w:locked/>
    <w:rsid w:val="00E76BF7"/>
    <w:rPr>
      <w:rFonts w:ascii="Arial" w:eastAsia="Calibri" w:hAnsi="Arial" w:cs="Arial"/>
      <w:kern w:val="2"/>
      <w:sz w:val="14"/>
      <w:szCs w:val="14"/>
      <w:lang w:eastAsia="zh-TW"/>
    </w:rPr>
  </w:style>
  <w:style w:type="paragraph" w:customStyle="1" w:styleId="CardT1">
    <w:name w:val="CardT1"/>
    <w:basedOn w:val="Normal"/>
    <w:link w:val="CardT1Char"/>
    <w:qFormat/>
    <w:rsid w:val="00E76BF7"/>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E76BF7"/>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E76BF7"/>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E76BF7"/>
    <w:pPr>
      <w:spacing w:before="100" w:beforeAutospacing="1" w:after="100" w:afterAutospacing="1"/>
    </w:pPr>
    <w:rPr>
      <w:rFonts w:eastAsia="Times New Roman"/>
      <w:sz w:val="24"/>
    </w:rPr>
  </w:style>
  <w:style w:type="paragraph" w:customStyle="1" w:styleId="CiteReal">
    <w:name w:val="Cite Real"/>
    <w:basedOn w:val="Normal"/>
    <w:next w:val="Normal"/>
    <w:qFormat/>
    <w:rsid w:val="00E76BF7"/>
    <w:rPr>
      <w:rFonts w:ascii="Arial" w:eastAsia="MS Mincho" w:hAnsi="Arial"/>
      <w:b/>
      <w:sz w:val="24"/>
      <w:u w:val="single"/>
    </w:rPr>
  </w:style>
  <w:style w:type="paragraph" w:customStyle="1" w:styleId="2909F619802848F09E01365C32F34654">
    <w:name w:val="2909F619802848F09E01365C32F34654"/>
    <w:uiPriority w:val="99"/>
    <w:qFormat/>
    <w:rsid w:val="00E76BF7"/>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E76BF7"/>
    <w:rPr>
      <w:rFonts w:ascii="Georgia" w:eastAsia="Calibri" w:hAnsi="Georgia"/>
      <w:u w:val="single"/>
      <w:lang w:val="x-none" w:eastAsia="zh-CN"/>
    </w:rPr>
  </w:style>
  <w:style w:type="paragraph" w:customStyle="1" w:styleId="UnderlineS">
    <w:name w:val="Underline S"/>
    <w:basedOn w:val="Normal"/>
    <w:link w:val="UnderlineSChar"/>
    <w:qFormat/>
    <w:rsid w:val="00E76BF7"/>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E76BF7"/>
    <w:rPr>
      <w:rFonts w:ascii="Georgia" w:eastAsia="SimSun" w:hAnsi="Georgia"/>
      <w:sz w:val="12"/>
    </w:rPr>
  </w:style>
  <w:style w:type="paragraph" w:customStyle="1" w:styleId="Ununderlined">
    <w:name w:val="Ununderlined"/>
    <w:basedOn w:val="Normal"/>
    <w:link w:val="UnunderlinedChar"/>
    <w:qFormat/>
    <w:rsid w:val="00E76BF7"/>
    <w:rPr>
      <w:rFonts w:ascii="Georgia" w:eastAsia="SimSun" w:hAnsi="Georgia"/>
      <w:sz w:val="12"/>
    </w:rPr>
  </w:style>
  <w:style w:type="character" w:customStyle="1" w:styleId="HighlightingChar">
    <w:name w:val="Highlighting Char"/>
    <w:link w:val="Highlighting"/>
    <w:locked/>
    <w:rsid w:val="00E76BF7"/>
    <w:rPr>
      <w:rFonts w:ascii="Georgia" w:eastAsia="SimSun" w:hAnsi="Georgia"/>
      <w:u w:val="thick"/>
    </w:rPr>
  </w:style>
  <w:style w:type="paragraph" w:customStyle="1" w:styleId="Highlighting">
    <w:name w:val="Highlighting"/>
    <w:basedOn w:val="Normal"/>
    <w:link w:val="HighlightingChar"/>
    <w:autoRedefine/>
    <w:qFormat/>
    <w:rsid w:val="00E76BF7"/>
    <w:rPr>
      <w:rFonts w:ascii="Georgia" w:eastAsia="SimSun" w:hAnsi="Georgia"/>
      <w:sz w:val="24"/>
      <w:u w:val="thick"/>
    </w:rPr>
  </w:style>
  <w:style w:type="character" w:customStyle="1" w:styleId="CITEChar">
    <w:name w:val="CITE Char"/>
    <w:link w:val="CITE"/>
    <w:locked/>
    <w:rsid w:val="00E76BF7"/>
    <w:rPr>
      <w:rFonts w:ascii="Liberation Sans" w:eastAsia="Droid Sans Fallback" w:hAnsi="Liberation Sans"/>
      <w:b/>
      <w:i/>
      <w:color w:val="00000A"/>
      <w:sz w:val="21"/>
    </w:rPr>
  </w:style>
  <w:style w:type="paragraph" w:customStyle="1" w:styleId="teaserpermalink">
    <w:name w:val="teaser_permalink"/>
    <w:basedOn w:val="Normal"/>
    <w:uiPriority w:val="99"/>
    <w:qFormat/>
    <w:rsid w:val="00E76BF7"/>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E76BF7"/>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E76BF7"/>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E76BF7"/>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E76BF7"/>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E76BF7"/>
    <w:rPr>
      <w:b/>
      <w:sz w:val="28"/>
    </w:rPr>
  </w:style>
  <w:style w:type="character" w:customStyle="1" w:styleId="SourcenameChar">
    <w:name w:val="Source name Char"/>
    <w:link w:val="Sourcename"/>
    <w:locked/>
    <w:rsid w:val="00E76BF7"/>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E76BF7"/>
    <w:rPr>
      <w:b/>
      <w:bCs/>
      <w:sz w:val="20"/>
    </w:rPr>
  </w:style>
  <w:style w:type="character" w:customStyle="1" w:styleId="underlinedcardChar">
    <w:name w:val="underlined card Char"/>
    <w:link w:val="underlinedcard0"/>
    <w:locked/>
    <w:rsid w:val="00E76BF7"/>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E76BF7"/>
    <w:rPr>
      <w:sz w:val="24"/>
      <w:u w:val="single"/>
    </w:rPr>
  </w:style>
  <w:style w:type="paragraph" w:customStyle="1" w:styleId="FullText">
    <w:name w:val="Full Text"/>
    <w:basedOn w:val="Normal"/>
    <w:uiPriority w:val="99"/>
    <w:qFormat/>
    <w:rsid w:val="00E76BF7"/>
    <w:rPr>
      <w:rFonts w:eastAsia="Times New Roman"/>
      <w:sz w:val="16"/>
    </w:rPr>
  </w:style>
  <w:style w:type="character" w:customStyle="1" w:styleId="TextUnderlineChar">
    <w:name w:val="Text Underline Char"/>
    <w:link w:val="TextUnderline"/>
    <w:locked/>
    <w:rsid w:val="00E76BF7"/>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E76BF7"/>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E76BF7"/>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E76BF7"/>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E76BF7"/>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E76BF7"/>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E76BF7"/>
    <w:pPr>
      <w:spacing w:before="240"/>
      <w:outlineLvl w:val="2"/>
    </w:pPr>
    <w:rPr>
      <w:rFonts w:eastAsia="Times New Roman"/>
      <w:b/>
    </w:rPr>
  </w:style>
  <w:style w:type="character" w:customStyle="1" w:styleId="CiteCardChar">
    <w:name w:val="Cite_Card Char"/>
    <w:link w:val="CiteCard0"/>
    <w:locked/>
    <w:rsid w:val="00E76BF7"/>
    <w:rPr>
      <w:rFonts w:ascii="Times New Roman" w:eastAsia="Times New Roman" w:hAnsi="Times New Roman" w:cs="Arial"/>
      <w:bCs/>
      <w:sz w:val="20"/>
      <w:szCs w:val="20"/>
    </w:rPr>
  </w:style>
  <w:style w:type="paragraph" w:customStyle="1" w:styleId="CiteCard0">
    <w:name w:val="Cite_Card"/>
    <w:link w:val="CiteCardChar"/>
    <w:qFormat/>
    <w:rsid w:val="00E76BF7"/>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E76BF7"/>
    <w:pPr>
      <w:widowControl w:val="0"/>
    </w:pPr>
    <w:rPr>
      <w:rFonts w:eastAsia="MS Mincho"/>
      <w:color w:val="auto"/>
    </w:rPr>
  </w:style>
  <w:style w:type="character" w:customStyle="1" w:styleId="StyleStyle49pt6Char">
    <w:name w:val="Style Style4 + 9 pt6 Char"/>
    <w:basedOn w:val="Style4Char"/>
    <w:link w:val="StyleStyle49pt6"/>
    <w:locked/>
    <w:rsid w:val="00E76BF7"/>
    <w:rPr>
      <w:rFonts w:ascii="Georgia" w:eastAsia="Times New Roman" w:hAnsi="Georgia"/>
      <w:u w:val="single"/>
      <w:lang w:val="x-none"/>
    </w:rPr>
  </w:style>
  <w:style w:type="paragraph" w:customStyle="1" w:styleId="StyleStyle49pt6">
    <w:name w:val="Style Style4 + 9 pt6"/>
    <w:basedOn w:val="Style4"/>
    <w:link w:val="StyleStyle49pt6Char"/>
    <w:qFormat/>
    <w:rsid w:val="00E76BF7"/>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E76BF7"/>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E76BF7"/>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E76BF7"/>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E76BF7"/>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E76BF7"/>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E76BF7"/>
    <w:rPr>
      <w:rFonts w:ascii="Georgia" w:hAnsi="Georgia" w:cs="Calibri"/>
      <w:b/>
      <w:bCs/>
      <w:sz w:val="24"/>
      <w:u w:val="single"/>
    </w:rPr>
  </w:style>
  <w:style w:type="character" w:customStyle="1" w:styleId="DebatenoramlChar">
    <w:name w:val="Debatenoraml Char"/>
    <w:link w:val="Debatenoraml"/>
    <w:locked/>
    <w:rsid w:val="00E76BF7"/>
    <w:rPr>
      <w:rFonts w:ascii="Times New Roman" w:hAnsi="Times New Roman" w:cs="Times New Roman"/>
    </w:rPr>
  </w:style>
  <w:style w:type="paragraph" w:customStyle="1" w:styleId="Debatenoraml">
    <w:name w:val="Debatenoraml"/>
    <w:basedOn w:val="NoSpacing"/>
    <w:link w:val="DebatenoramlChar"/>
    <w:qFormat/>
    <w:rsid w:val="00E76BF7"/>
    <w:pPr>
      <w:spacing w:before="0" w:line="240" w:lineRule="auto"/>
    </w:pPr>
    <w:rPr>
      <w:rFonts w:ascii="Times New Roman" w:hAnsi="Times New Roman" w:cs="Times New Roman"/>
    </w:rPr>
  </w:style>
  <w:style w:type="paragraph" w:customStyle="1" w:styleId="SynergyTag">
    <w:name w:val="SynergyTag"/>
    <w:basedOn w:val="Normal"/>
    <w:uiPriority w:val="99"/>
    <w:qFormat/>
    <w:rsid w:val="00E76BF7"/>
    <w:rPr>
      <w:rFonts w:eastAsia="Calibri"/>
      <w:b/>
    </w:rPr>
  </w:style>
  <w:style w:type="character" w:customStyle="1" w:styleId="QualsChar">
    <w:name w:val="Quals Char"/>
    <w:link w:val="Quals"/>
    <w:locked/>
    <w:rsid w:val="00E76BF7"/>
    <w:rPr>
      <w:rFonts w:ascii="Georgia" w:eastAsia="Calibri" w:hAnsi="Georgia"/>
      <w:sz w:val="18"/>
    </w:rPr>
  </w:style>
  <w:style w:type="paragraph" w:customStyle="1" w:styleId="Quals">
    <w:name w:val="Quals"/>
    <w:basedOn w:val="Normal"/>
    <w:link w:val="QualsChar"/>
    <w:qFormat/>
    <w:rsid w:val="00E76BF7"/>
    <w:rPr>
      <w:rFonts w:ascii="Georgia" w:eastAsia="Calibri" w:hAnsi="Georgia"/>
      <w:sz w:val="18"/>
    </w:rPr>
  </w:style>
  <w:style w:type="paragraph" w:customStyle="1" w:styleId="times">
    <w:name w:val="times"/>
    <w:basedOn w:val="Normal"/>
    <w:qFormat/>
    <w:rsid w:val="00E76BF7"/>
    <w:pPr>
      <w:spacing w:before="100" w:beforeAutospacing="1" w:after="100" w:afterAutospacing="1"/>
    </w:pPr>
    <w:rPr>
      <w:rFonts w:eastAsia="Times New Roman"/>
      <w:sz w:val="24"/>
    </w:rPr>
  </w:style>
  <w:style w:type="paragraph" w:customStyle="1" w:styleId="BodyA">
    <w:name w:val="Body A"/>
    <w:uiPriority w:val="99"/>
    <w:qFormat/>
    <w:rsid w:val="00E76BF7"/>
    <w:rPr>
      <w:rFonts w:ascii="Helvetica" w:eastAsia="ヒラギノ角ゴ Pro W3" w:hAnsi="Helvetica" w:cs="Times New Roman"/>
      <w:color w:val="000000"/>
      <w:szCs w:val="20"/>
    </w:rPr>
  </w:style>
  <w:style w:type="character" w:customStyle="1" w:styleId="StarredChar">
    <w:name w:val="Starred Char"/>
    <w:link w:val="Starred"/>
    <w:locked/>
    <w:rsid w:val="00E76BF7"/>
    <w:rPr>
      <w:rFonts w:ascii="Georgia" w:eastAsia="Times New Roman" w:hAnsi="Georgia"/>
      <w:b/>
      <w:caps/>
      <w:szCs w:val="28"/>
      <w:u w:val="single"/>
    </w:rPr>
  </w:style>
  <w:style w:type="paragraph" w:customStyle="1" w:styleId="Starred">
    <w:name w:val="Starred"/>
    <w:basedOn w:val="Normal"/>
    <w:link w:val="StarredChar"/>
    <w:qFormat/>
    <w:rsid w:val="00E76BF7"/>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E76BF7"/>
    <w:rPr>
      <w:rFonts w:ascii="Georgia" w:eastAsia="Times New Roman" w:hAnsi="Georgia"/>
      <w:b/>
      <w:caps/>
      <w:szCs w:val="28"/>
      <w:u w:val="single"/>
    </w:rPr>
  </w:style>
  <w:style w:type="paragraph" w:customStyle="1" w:styleId="NotStarred">
    <w:name w:val="NotStarred"/>
    <w:basedOn w:val="Normal"/>
    <w:link w:val="NotStarredChar"/>
    <w:qFormat/>
    <w:rsid w:val="00E76BF7"/>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tagCharCharChar">
    <w:name w:val="tag Char Char Char"/>
    <w:locked/>
    <w:rsid w:val="00E76BF7"/>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E76BF7"/>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E76BF7"/>
    <w:pPr>
      <w:pBdr>
        <w:top w:val="single" w:sz="4" w:space="0" w:color="auto"/>
        <w:left w:val="single" w:sz="4" w:space="0" w:color="auto"/>
        <w:bottom w:val="single" w:sz="4" w:space="0" w:color="auto"/>
        <w:right w:val="single" w:sz="4" w:space="0" w:color="auto"/>
      </w:pBdr>
      <w:spacing w:after="160" w:line="259" w:lineRule="auto"/>
    </w:pPr>
    <w:rPr>
      <w:rFonts w:eastAsiaTheme="minorEastAsia" w:cs="Times New Roman"/>
      <w:bdr w:val="single" w:sz="4" w:space="0" w:color="auto" w:frame="1"/>
      <w:lang w:val="en-US"/>
    </w:rPr>
  </w:style>
  <w:style w:type="character" w:customStyle="1" w:styleId="H4TagChar1">
    <w:name w:val="H4 (Tag) Char1"/>
    <w:link w:val="H4Tag"/>
    <w:locked/>
    <w:rsid w:val="00E76BF7"/>
    <w:rPr>
      <w:rFonts w:ascii="Georgia" w:eastAsia="Calibri" w:hAnsi="Georgia"/>
      <w:b/>
    </w:rPr>
  </w:style>
  <w:style w:type="paragraph" w:customStyle="1" w:styleId="H4Tag">
    <w:name w:val="H4 (Tag)"/>
    <w:basedOn w:val="Normal"/>
    <w:link w:val="H4TagChar1"/>
    <w:qFormat/>
    <w:rsid w:val="00E76BF7"/>
    <w:rPr>
      <w:rFonts w:ascii="Georgia" w:eastAsia="Calibri" w:hAnsi="Georgia"/>
      <w:b/>
      <w:sz w:val="24"/>
    </w:rPr>
  </w:style>
  <w:style w:type="paragraph" w:customStyle="1" w:styleId="CM25">
    <w:name w:val="CM25"/>
    <w:basedOn w:val="Default"/>
    <w:next w:val="Default"/>
    <w:qFormat/>
    <w:rsid w:val="00E76BF7"/>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E76BF7"/>
    <w:rPr>
      <w:rFonts w:ascii="Georgia" w:hAnsi="Georgia"/>
      <w:b/>
    </w:rPr>
  </w:style>
  <w:style w:type="paragraph" w:customStyle="1" w:styleId="Debate-CardTagandCite-F6">
    <w:name w:val="Debate- Card Tag and Cite- F6"/>
    <w:basedOn w:val="Normal"/>
    <w:link w:val="Debate-CardTagandCite-F6Char"/>
    <w:qFormat/>
    <w:rsid w:val="00E76BF7"/>
    <w:pPr>
      <w:contextualSpacing/>
    </w:pPr>
    <w:rPr>
      <w:rFonts w:ascii="Georgia" w:hAnsi="Georgia"/>
      <w:b/>
      <w:sz w:val="24"/>
    </w:rPr>
  </w:style>
  <w:style w:type="paragraph" w:customStyle="1" w:styleId="Cardtext0">
    <w:name w:val="Card text"/>
    <w:link w:val="CardtextChar0"/>
    <w:qFormat/>
    <w:rsid w:val="00E76BF7"/>
    <w:pPr>
      <w:widowControl w:val="0"/>
      <w:autoSpaceDE w:val="0"/>
      <w:autoSpaceDN w:val="0"/>
      <w:adjustRightInd w:val="0"/>
    </w:pPr>
    <w:rPr>
      <w:rFonts w:ascii="Garamond" w:hAnsi="Garamond"/>
      <w:u w:val="single"/>
    </w:rPr>
  </w:style>
  <w:style w:type="character" w:customStyle="1" w:styleId="NewHeading2Char">
    <w:name w:val="NewHeading2 Char"/>
    <w:link w:val="NewHeading2"/>
    <w:locked/>
    <w:rsid w:val="00E76BF7"/>
    <w:rPr>
      <w:rFonts w:ascii="Georgia" w:eastAsia="Times New Roman" w:hAnsi="Georgia"/>
      <w:b/>
      <w:szCs w:val="28"/>
      <w:u w:val="single"/>
    </w:rPr>
  </w:style>
  <w:style w:type="paragraph" w:customStyle="1" w:styleId="NewHeading2">
    <w:name w:val="NewHeading2"/>
    <w:basedOn w:val="Normal"/>
    <w:link w:val="NewHeading2Char"/>
    <w:qFormat/>
    <w:rsid w:val="00E76BF7"/>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E76BF7"/>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E76BF7"/>
    <w:rPr>
      <w:rFonts w:eastAsia="Calibri"/>
    </w:rPr>
  </w:style>
  <w:style w:type="paragraph" w:customStyle="1" w:styleId="Card6pt">
    <w:name w:val="Card 6pt"/>
    <w:basedOn w:val="card"/>
    <w:uiPriority w:val="99"/>
    <w:qFormat/>
    <w:rsid w:val="00E76BF7"/>
    <w:rPr>
      <w:rFonts w:ascii="Georgia" w:eastAsia="Calibri" w:hAnsi="Georgia"/>
      <w:bCs/>
      <w:color w:val="000000"/>
      <w:sz w:val="12"/>
      <w:szCs w:val="20"/>
    </w:rPr>
  </w:style>
  <w:style w:type="character" w:customStyle="1" w:styleId="FullCiteChar">
    <w:name w:val="Full Cite Char"/>
    <w:link w:val="FullCite"/>
    <w:locked/>
    <w:rsid w:val="00E76BF7"/>
    <w:rPr>
      <w:rFonts w:ascii="Garamond" w:eastAsia="Calibri" w:hAnsi="Garamond"/>
    </w:rPr>
  </w:style>
  <w:style w:type="paragraph" w:customStyle="1" w:styleId="FullCite">
    <w:name w:val="Full Cite"/>
    <w:basedOn w:val="Normal"/>
    <w:next w:val="Normal"/>
    <w:link w:val="FullCiteChar"/>
    <w:qFormat/>
    <w:rsid w:val="00E76BF7"/>
    <w:rPr>
      <w:rFonts w:ascii="Garamond" w:eastAsia="Calibri" w:hAnsi="Garamond"/>
      <w:sz w:val="24"/>
    </w:rPr>
  </w:style>
  <w:style w:type="character" w:customStyle="1" w:styleId="StyleCardStyleBlackUnderlineChar">
    <w:name w:val="Style Card Style + Black Underline Char"/>
    <w:link w:val="StyleCardStyleBlackUnderline"/>
    <w:locked/>
    <w:rsid w:val="00E76BF7"/>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E76BF7"/>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E76BF7"/>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E76BF7"/>
    <w:rPr>
      <w:rFonts w:ascii="Georgia" w:eastAsia="SimSun" w:hAnsi="Georgia"/>
      <w:u w:val="single"/>
      <w:lang w:eastAsia="zh-CN"/>
    </w:rPr>
  </w:style>
  <w:style w:type="paragraph" w:customStyle="1" w:styleId="StylecardThickunderline">
    <w:name w:val="Style card + Thick underline"/>
    <w:basedOn w:val="card"/>
    <w:link w:val="StylecardThickunderlineChar"/>
    <w:qFormat/>
    <w:rsid w:val="00E76BF7"/>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E76BF7"/>
    <w:rPr>
      <w:rFonts w:ascii="Georgia" w:eastAsia="SimSun" w:hAnsi="Georgia"/>
      <w:b/>
      <w:bCs/>
      <w:u w:val="single"/>
      <w:lang w:eastAsia="zh-CN"/>
    </w:rPr>
  </w:style>
  <w:style w:type="paragraph" w:customStyle="1" w:styleId="StylecardBoldThickunderline">
    <w:name w:val="Style card + Bold Thick underline"/>
    <w:basedOn w:val="card"/>
    <w:link w:val="StylecardBoldThickunderlineChar"/>
    <w:qFormat/>
    <w:rsid w:val="00E76BF7"/>
    <w:rPr>
      <w:rFonts w:ascii="Georgia" w:eastAsia="SimSun" w:hAnsi="Georgia"/>
      <w:b/>
      <w:bCs/>
      <w:sz w:val="24"/>
      <w:u w:val="single"/>
      <w:lang w:eastAsia="zh-CN"/>
    </w:rPr>
  </w:style>
  <w:style w:type="paragraph" w:customStyle="1" w:styleId="CM27">
    <w:name w:val="CM27"/>
    <w:basedOn w:val="Default"/>
    <w:next w:val="Default"/>
    <w:qFormat/>
    <w:rsid w:val="00E76BF7"/>
    <w:pPr>
      <w:spacing w:after="200" w:line="276" w:lineRule="auto"/>
    </w:pPr>
    <w:rPr>
      <w:rFonts w:eastAsia="Calibri"/>
      <w:color w:val="auto"/>
      <w:sz w:val="22"/>
    </w:rPr>
  </w:style>
  <w:style w:type="paragraph" w:customStyle="1" w:styleId="font-null">
    <w:name w:val="font-null"/>
    <w:basedOn w:val="Normal"/>
    <w:uiPriority w:val="99"/>
    <w:qFormat/>
    <w:rsid w:val="00E76BF7"/>
    <w:pPr>
      <w:spacing w:before="100" w:beforeAutospacing="1" w:after="100" w:afterAutospacing="1"/>
    </w:pPr>
    <w:rPr>
      <w:rFonts w:eastAsia="Times New Roman"/>
      <w:sz w:val="24"/>
    </w:rPr>
  </w:style>
  <w:style w:type="paragraph" w:customStyle="1" w:styleId="rteindent1">
    <w:name w:val="rteindent1"/>
    <w:basedOn w:val="Normal"/>
    <w:uiPriority w:val="99"/>
    <w:qFormat/>
    <w:rsid w:val="00E76BF7"/>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E76BF7"/>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E76BF7"/>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E76BF7"/>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E76BF7"/>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E76BF7"/>
    <w:pPr>
      <w:spacing w:before="100" w:beforeAutospacing="1" w:after="100" w:afterAutospacing="1"/>
    </w:pPr>
    <w:rPr>
      <w:rFonts w:eastAsia="Times New Roman"/>
      <w:sz w:val="24"/>
    </w:rPr>
  </w:style>
  <w:style w:type="paragraph" w:customStyle="1" w:styleId="class">
    <w:name w:val="class"/>
    <w:basedOn w:val="Normal"/>
    <w:uiPriority w:val="99"/>
    <w:qFormat/>
    <w:rsid w:val="00E76BF7"/>
    <w:pPr>
      <w:spacing w:before="100" w:beforeAutospacing="1" w:after="100" w:afterAutospacing="1"/>
    </w:pPr>
    <w:rPr>
      <w:rFonts w:eastAsia="Times New Roman"/>
      <w:sz w:val="24"/>
    </w:rPr>
  </w:style>
  <w:style w:type="character" w:customStyle="1" w:styleId="blocktitleChar0">
    <w:name w:val="block title Char"/>
    <w:link w:val="blocktitle0"/>
    <w:locked/>
    <w:rsid w:val="00E76BF7"/>
    <w:rPr>
      <w:rFonts w:ascii="Calibri" w:eastAsia="Calibri" w:hAnsi="Calibri"/>
      <w:b/>
      <w:caps/>
      <w:sz w:val="28"/>
      <w:szCs w:val="28"/>
      <w:lang w:val="es-ES"/>
    </w:rPr>
  </w:style>
  <w:style w:type="paragraph" w:customStyle="1" w:styleId="Pa6">
    <w:name w:val="Pa6"/>
    <w:basedOn w:val="Normal"/>
    <w:next w:val="Normal"/>
    <w:uiPriority w:val="99"/>
    <w:qFormat/>
    <w:rsid w:val="00E76BF7"/>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E76BF7"/>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E76BF7"/>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E76BF7"/>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E76BF7"/>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E76BF7"/>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E76BF7"/>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E76BF7"/>
    <w:pPr>
      <w:spacing w:after="160" w:line="259" w:lineRule="auto"/>
    </w:pPr>
    <w:rPr>
      <w:rFonts w:ascii="Georgia" w:eastAsia="SimSun" w:hAnsi="Georgia"/>
      <w:b/>
      <w:bCs/>
      <w:lang w:val="en-US"/>
    </w:rPr>
  </w:style>
  <w:style w:type="paragraph" w:customStyle="1" w:styleId="summary">
    <w:name w:val="summary"/>
    <w:basedOn w:val="Normal"/>
    <w:uiPriority w:val="99"/>
    <w:qFormat/>
    <w:rsid w:val="00E76BF7"/>
    <w:pPr>
      <w:spacing w:before="100" w:beforeAutospacing="1" w:after="100" w:afterAutospacing="1"/>
    </w:pPr>
    <w:rPr>
      <w:rFonts w:eastAsia="Times New Roman"/>
      <w:sz w:val="24"/>
    </w:rPr>
  </w:style>
  <w:style w:type="paragraph" w:customStyle="1" w:styleId="Caption2">
    <w:name w:val="Caption2"/>
    <w:basedOn w:val="Normal"/>
    <w:uiPriority w:val="99"/>
    <w:qFormat/>
    <w:rsid w:val="00E76BF7"/>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E76BF7"/>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E76BF7"/>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E76BF7"/>
    <w:pPr>
      <w:jc w:val="center"/>
    </w:pPr>
    <w:rPr>
      <w:rFonts w:ascii="Book Antiqua" w:eastAsia="Times New Roman" w:hAnsi="Book Antiqua"/>
      <w:b/>
      <w:sz w:val="28"/>
    </w:rPr>
  </w:style>
  <w:style w:type="paragraph" w:customStyle="1" w:styleId="Little">
    <w:name w:val="Little"/>
    <w:basedOn w:val="Normal"/>
    <w:next w:val="Normal"/>
    <w:link w:val="LittleChar"/>
    <w:qFormat/>
    <w:rsid w:val="00E76BF7"/>
    <w:pPr>
      <w:ind w:left="288"/>
    </w:pPr>
    <w:rPr>
      <w:rFonts w:eastAsia="Times New Roman"/>
      <w:sz w:val="16"/>
    </w:rPr>
  </w:style>
  <w:style w:type="paragraph" w:customStyle="1" w:styleId="AAAcard">
    <w:name w:val="AAAcard"/>
    <w:basedOn w:val="Normal"/>
    <w:uiPriority w:val="99"/>
    <w:qFormat/>
    <w:rsid w:val="00E76BF7"/>
    <w:pPr>
      <w:ind w:left="288" w:right="288"/>
    </w:pPr>
    <w:rPr>
      <w:rFonts w:eastAsia="Times New Roman"/>
    </w:rPr>
  </w:style>
  <w:style w:type="paragraph" w:customStyle="1" w:styleId="Caption3">
    <w:name w:val="Caption3"/>
    <w:basedOn w:val="Normal"/>
    <w:uiPriority w:val="99"/>
    <w:qFormat/>
    <w:rsid w:val="00E76BF7"/>
    <w:pPr>
      <w:spacing w:before="100" w:beforeAutospacing="1" w:after="100" w:afterAutospacing="1"/>
    </w:pPr>
    <w:rPr>
      <w:rFonts w:eastAsia="Times New Roman"/>
      <w:sz w:val="24"/>
    </w:rPr>
  </w:style>
  <w:style w:type="paragraph" w:customStyle="1" w:styleId="body-12-5">
    <w:name w:val="body-12-5"/>
    <w:basedOn w:val="Normal"/>
    <w:uiPriority w:val="99"/>
    <w:qFormat/>
    <w:rsid w:val="00E76BF7"/>
    <w:pPr>
      <w:spacing w:before="100" w:beforeAutospacing="1" w:after="100" w:afterAutospacing="1"/>
    </w:pPr>
    <w:rPr>
      <w:rFonts w:eastAsia="Times New Roman"/>
      <w:sz w:val="24"/>
    </w:rPr>
  </w:style>
  <w:style w:type="paragraph" w:customStyle="1" w:styleId="infuse">
    <w:name w:val="infuse"/>
    <w:basedOn w:val="Normal"/>
    <w:uiPriority w:val="99"/>
    <w:qFormat/>
    <w:rsid w:val="00E76BF7"/>
    <w:pPr>
      <w:spacing w:before="100" w:beforeAutospacing="1" w:after="100" w:afterAutospacing="1"/>
    </w:pPr>
    <w:rPr>
      <w:rFonts w:eastAsia="Times New Roman"/>
      <w:sz w:val="24"/>
    </w:rPr>
  </w:style>
  <w:style w:type="paragraph" w:customStyle="1" w:styleId="fontreg">
    <w:name w:val="font_reg"/>
    <w:basedOn w:val="Normal"/>
    <w:uiPriority w:val="99"/>
    <w:qFormat/>
    <w:rsid w:val="00E76BF7"/>
    <w:pPr>
      <w:spacing w:before="100" w:beforeAutospacing="1" w:after="100" w:afterAutospacing="1"/>
    </w:pPr>
    <w:rPr>
      <w:rFonts w:eastAsia="Times New Roman"/>
      <w:sz w:val="24"/>
    </w:rPr>
  </w:style>
  <w:style w:type="paragraph" w:customStyle="1" w:styleId="CITEF3">
    <w:name w:val="CITE F3"/>
    <w:uiPriority w:val="99"/>
    <w:qFormat/>
    <w:rsid w:val="00E76BF7"/>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E76BF7"/>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E76BF7"/>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E76BF7"/>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E76BF7"/>
    <w:pPr>
      <w:spacing w:after="200"/>
    </w:pPr>
    <w:rPr>
      <w:rFonts w:ascii="Calibri" w:eastAsia="Calibri" w:hAnsi="Calibri" w:cs="Times New Roman"/>
      <w:sz w:val="20"/>
      <w:szCs w:val="20"/>
      <w:u w:val="single"/>
    </w:rPr>
  </w:style>
  <w:style w:type="paragraph" w:customStyle="1" w:styleId="hotroute1">
    <w:name w:val="hot route!"/>
    <w:basedOn w:val="Normal"/>
    <w:qFormat/>
    <w:rsid w:val="00E76BF7"/>
    <w:pPr>
      <w:ind w:left="144"/>
    </w:pPr>
    <w:rPr>
      <w:rFonts w:ascii="Cambria" w:eastAsia="Calibri" w:hAnsi="Cambria"/>
      <w:sz w:val="24"/>
    </w:rPr>
  </w:style>
  <w:style w:type="paragraph" w:customStyle="1" w:styleId="FreeFormA">
    <w:name w:val="Free Form A"/>
    <w:autoRedefine/>
    <w:uiPriority w:val="99"/>
    <w:qFormat/>
    <w:rsid w:val="00E76BF7"/>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E76BF7"/>
    <w:pPr>
      <w:spacing w:before="100" w:beforeAutospacing="1" w:after="100" w:afterAutospacing="1"/>
    </w:pPr>
    <w:rPr>
      <w:rFonts w:eastAsia="Times New Roman"/>
      <w:sz w:val="24"/>
    </w:rPr>
  </w:style>
  <w:style w:type="paragraph" w:customStyle="1" w:styleId="subheader">
    <w:name w:val="subheader"/>
    <w:basedOn w:val="Normal"/>
    <w:uiPriority w:val="99"/>
    <w:qFormat/>
    <w:rsid w:val="00E76BF7"/>
    <w:pPr>
      <w:spacing w:before="100" w:beforeAutospacing="1" w:after="100" w:afterAutospacing="1"/>
    </w:pPr>
    <w:rPr>
      <w:rFonts w:eastAsia="Times New Roman"/>
      <w:sz w:val="24"/>
    </w:rPr>
  </w:style>
  <w:style w:type="paragraph" w:customStyle="1" w:styleId="firstletter">
    <w:name w:val="firstletter"/>
    <w:basedOn w:val="Normal"/>
    <w:uiPriority w:val="99"/>
    <w:qFormat/>
    <w:rsid w:val="00E76BF7"/>
    <w:pPr>
      <w:spacing w:before="100" w:beforeAutospacing="1" w:after="100" w:afterAutospacing="1"/>
    </w:pPr>
    <w:rPr>
      <w:rFonts w:eastAsia="Times New Roman"/>
      <w:sz w:val="24"/>
    </w:rPr>
  </w:style>
  <w:style w:type="paragraph" w:customStyle="1" w:styleId="more">
    <w:name w:val="more"/>
    <w:basedOn w:val="Normal"/>
    <w:uiPriority w:val="99"/>
    <w:qFormat/>
    <w:rsid w:val="00E76BF7"/>
    <w:pPr>
      <w:spacing w:before="100" w:beforeAutospacing="1" w:after="100" w:afterAutospacing="1"/>
    </w:pPr>
    <w:rPr>
      <w:rFonts w:eastAsia="Times New Roman"/>
      <w:sz w:val="24"/>
    </w:rPr>
  </w:style>
  <w:style w:type="paragraph" w:customStyle="1" w:styleId="story">
    <w:name w:val="story"/>
    <w:basedOn w:val="Normal"/>
    <w:uiPriority w:val="99"/>
    <w:qFormat/>
    <w:rsid w:val="00E76BF7"/>
    <w:pPr>
      <w:spacing w:before="100" w:beforeAutospacing="1" w:after="100" w:afterAutospacing="1"/>
    </w:pPr>
    <w:rPr>
      <w:rFonts w:eastAsia="Times New Roman"/>
      <w:sz w:val="24"/>
    </w:rPr>
  </w:style>
  <w:style w:type="paragraph" w:customStyle="1" w:styleId="H1numbered">
    <w:name w:val="H1 numbered"/>
    <w:basedOn w:val="Normal"/>
    <w:uiPriority w:val="99"/>
    <w:qFormat/>
    <w:rsid w:val="00E76BF7"/>
    <w:pPr>
      <w:pageBreakBefore/>
      <w:widowControl w:val="0"/>
      <w:numPr>
        <w:numId w:val="20"/>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E76BF7"/>
    <w:pPr>
      <w:widowControl w:val="0"/>
      <w:numPr>
        <w:ilvl w:val="1"/>
        <w:numId w:val="20"/>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E76BF7"/>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E76BF7"/>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E76BF7"/>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E76BF7"/>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E76BF7"/>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E76BF7"/>
    <w:pPr>
      <w:widowControl w:val="0"/>
      <w:spacing w:after="63"/>
    </w:pPr>
    <w:rPr>
      <w:rFonts w:ascii="Arial" w:hAnsi="Arial"/>
      <w:color w:val="auto"/>
    </w:rPr>
  </w:style>
  <w:style w:type="paragraph" w:customStyle="1" w:styleId="CM35">
    <w:name w:val="CM35"/>
    <w:basedOn w:val="Default"/>
    <w:next w:val="Default"/>
    <w:uiPriority w:val="99"/>
    <w:qFormat/>
    <w:rsid w:val="00E76BF7"/>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E76BF7"/>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E76BF7"/>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E76BF7"/>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E76BF7"/>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E76BF7"/>
    <w:pPr>
      <w:suppressAutoHyphens w:val="0"/>
      <w:autoSpaceDE w:val="0"/>
      <w:autoSpaceDN w:val="0"/>
      <w:adjustRightInd w:val="0"/>
      <w:spacing w:line="240" w:lineRule="auto"/>
      <w:ind w:left="432" w:right="432"/>
    </w:pPr>
    <w:rPr>
      <w:rFonts w:ascii="Georgia" w:eastAsia="Times New Roman" w:hAnsi="Georgia"/>
      <w:color w:val="auto"/>
      <w:sz w:val="24"/>
      <w:szCs w:val="24"/>
      <w:lang w:val="x-none" w:eastAsia="x-none"/>
    </w:rPr>
  </w:style>
  <w:style w:type="character" w:customStyle="1" w:styleId="StyleCards11ptUnderlineChar">
    <w:name w:val="Style Cards + 11 pt Underline Char"/>
    <w:link w:val="StyleCards11ptUnderline"/>
    <w:locked/>
    <w:rsid w:val="00E76BF7"/>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E76BF7"/>
    <w:pPr>
      <w:suppressAutoHyphens w:val="0"/>
      <w:autoSpaceDE w:val="0"/>
      <w:autoSpaceDN w:val="0"/>
      <w:adjustRightInd w:val="0"/>
      <w:spacing w:line="240" w:lineRule="auto"/>
      <w:ind w:left="432" w:right="432"/>
    </w:pPr>
    <w:rPr>
      <w:rFonts w:ascii="Georgia" w:eastAsia="Times New Roman" w:hAnsi="Georgia"/>
      <w:color w:val="auto"/>
      <w:sz w:val="24"/>
      <w:u w:val="single"/>
      <w:lang w:val="x-none" w:eastAsia="x-none"/>
    </w:rPr>
  </w:style>
  <w:style w:type="character" w:customStyle="1" w:styleId="StyleCards11ptBoldUnderlineChar">
    <w:name w:val="Style Cards + 11 pt Bold Underline Char"/>
    <w:link w:val="StyleCards11ptBoldUnderline"/>
    <w:locked/>
    <w:rsid w:val="00E76BF7"/>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E76BF7"/>
    <w:pPr>
      <w:suppressAutoHyphens w:val="0"/>
      <w:autoSpaceDE w:val="0"/>
      <w:autoSpaceDN w:val="0"/>
      <w:adjustRightInd w:val="0"/>
      <w:spacing w:line="240" w:lineRule="auto"/>
      <w:ind w:left="432" w:right="432"/>
    </w:pPr>
    <w:rPr>
      <w:rFonts w:ascii="Georgia" w:eastAsia="Times New Roman" w:hAnsi="Georgia"/>
      <w:b/>
      <w:bCs/>
      <w:color w:val="auto"/>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E76BF7"/>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E76BF7"/>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E76BF7"/>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E76BF7"/>
    <w:rPr>
      <w:rFonts w:ascii="Georgia" w:hAnsi="Georgia"/>
      <w:sz w:val="24"/>
      <w:lang w:val="x-none" w:eastAsia="x-none"/>
    </w:rPr>
  </w:style>
  <w:style w:type="character" w:customStyle="1" w:styleId="NormalFontChar">
    <w:name w:val="Normal Font Char"/>
    <w:link w:val="NormalFont"/>
    <w:locked/>
    <w:rsid w:val="00E76BF7"/>
    <w:rPr>
      <w:rFonts w:ascii="Times New Roman" w:eastAsia="Times New Roman" w:hAnsi="Times New Roman" w:cs="Times New Roman"/>
      <w:sz w:val="20"/>
      <w:szCs w:val="20"/>
    </w:rPr>
  </w:style>
  <w:style w:type="paragraph" w:customStyle="1" w:styleId="NormalFont">
    <w:name w:val="Normal Font"/>
    <w:link w:val="NormalFontChar"/>
    <w:qFormat/>
    <w:rsid w:val="00E76BF7"/>
    <w:rPr>
      <w:rFonts w:ascii="Times New Roman" w:eastAsia="Times New Roman" w:hAnsi="Times New Roman" w:cs="Times New Roman"/>
      <w:sz w:val="20"/>
      <w:szCs w:val="20"/>
    </w:rPr>
  </w:style>
  <w:style w:type="paragraph" w:customStyle="1" w:styleId="StyleSmall11pt">
    <w:name w:val="Style Small + 11 pt"/>
    <w:uiPriority w:val="99"/>
    <w:qFormat/>
    <w:rsid w:val="00E76BF7"/>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E76BF7"/>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E76BF7"/>
    <w:rPr>
      <w:u w:val="single"/>
      <w:lang w:val="x-none" w:eastAsia="x-none"/>
    </w:rPr>
  </w:style>
  <w:style w:type="character" w:customStyle="1" w:styleId="StyleNormalFont11ptBoldUnderlineChar">
    <w:name w:val="Style Normal Font + 11 pt Bold Underline Char"/>
    <w:link w:val="StyleNormalFont11ptBoldUnderline"/>
    <w:locked/>
    <w:rsid w:val="00E76BF7"/>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E76BF7"/>
    <w:rPr>
      <w:b/>
      <w:bCs/>
      <w:u w:val="single"/>
      <w:lang w:val="x-none" w:eastAsia="x-none"/>
    </w:rPr>
  </w:style>
  <w:style w:type="paragraph" w:customStyle="1" w:styleId="Smallfont0">
    <w:name w:val="Smallfont"/>
    <w:basedOn w:val="Normal"/>
    <w:uiPriority w:val="99"/>
    <w:qFormat/>
    <w:rsid w:val="00E76BF7"/>
    <w:rPr>
      <w:rFonts w:eastAsia="Times New Roman"/>
      <w:sz w:val="15"/>
    </w:rPr>
  </w:style>
  <w:style w:type="paragraph" w:customStyle="1" w:styleId="formatvorlage2">
    <w:name w:val="formatvorlage2"/>
    <w:basedOn w:val="Normal"/>
    <w:uiPriority w:val="99"/>
    <w:qFormat/>
    <w:rsid w:val="00E76BF7"/>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E76BF7"/>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E76BF7"/>
    <w:pPr>
      <w:suppressAutoHyphens/>
      <w:jc w:val="center"/>
      <w:outlineLvl w:val="9"/>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E76BF7"/>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E76BF7"/>
    <w:pPr>
      <w:suppressAutoHyphens/>
      <w:jc w:val="center"/>
      <w:outlineLvl w:val="9"/>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E76BF7"/>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E76BF7"/>
    <w:pPr>
      <w:ind w:left="144"/>
    </w:pPr>
    <w:rPr>
      <w:rFonts w:ascii="Georgia" w:eastAsia="Times New Roman" w:hAnsi="Georgia"/>
      <w:sz w:val="24"/>
      <w:lang w:val="x-none" w:eastAsia="x-none"/>
    </w:rPr>
  </w:style>
  <w:style w:type="paragraph" w:customStyle="1" w:styleId="deck">
    <w:name w:val="deck"/>
    <w:basedOn w:val="Normal"/>
    <w:uiPriority w:val="99"/>
    <w:qFormat/>
    <w:rsid w:val="00E76BF7"/>
    <w:pPr>
      <w:spacing w:before="100" w:beforeAutospacing="1" w:after="100" w:afterAutospacing="1"/>
    </w:pPr>
    <w:rPr>
      <w:rFonts w:eastAsia="Times New Roman"/>
      <w:sz w:val="24"/>
    </w:rPr>
  </w:style>
  <w:style w:type="paragraph" w:customStyle="1" w:styleId="i1">
    <w:name w:val="i1"/>
    <w:basedOn w:val="Normal"/>
    <w:uiPriority w:val="99"/>
    <w:qFormat/>
    <w:rsid w:val="00E76BF7"/>
    <w:pPr>
      <w:spacing w:before="100" w:beforeAutospacing="1" w:after="100" w:afterAutospacing="1"/>
    </w:pPr>
    <w:rPr>
      <w:rFonts w:eastAsia="Times New Roman"/>
      <w:sz w:val="24"/>
    </w:rPr>
  </w:style>
  <w:style w:type="paragraph" w:customStyle="1" w:styleId="question">
    <w:name w:val="question"/>
    <w:basedOn w:val="Normal"/>
    <w:uiPriority w:val="99"/>
    <w:qFormat/>
    <w:rsid w:val="00E76BF7"/>
    <w:pPr>
      <w:spacing w:before="100" w:beforeAutospacing="1" w:after="100" w:afterAutospacing="1"/>
    </w:pPr>
    <w:rPr>
      <w:rFonts w:eastAsia="Times New Roman"/>
      <w:sz w:val="24"/>
    </w:rPr>
  </w:style>
  <w:style w:type="paragraph" w:customStyle="1" w:styleId="bodycopy">
    <w:name w:val="bodycopy"/>
    <w:basedOn w:val="Normal"/>
    <w:uiPriority w:val="99"/>
    <w:qFormat/>
    <w:rsid w:val="00E76BF7"/>
    <w:pPr>
      <w:spacing w:before="100" w:beforeAutospacing="1" w:after="100" w:afterAutospacing="1"/>
    </w:pPr>
    <w:rPr>
      <w:rFonts w:eastAsia="Times New Roman"/>
      <w:sz w:val="24"/>
    </w:rPr>
  </w:style>
  <w:style w:type="paragraph" w:customStyle="1" w:styleId="Fifth">
    <w:name w:val="Fifth"/>
    <w:basedOn w:val="Normal"/>
    <w:link w:val="FifthChar"/>
    <w:qFormat/>
    <w:rsid w:val="00E76BF7"/>
    <w:rPr>
      <w:rFonts w:ascii="Arial" w:eastAsia="Calibri" w:hAnsi="Arial"/>
    </w:rPr>
  </w:style>
  <w:style w:type="paragraph" w:customStyle="1" w:styleId="NoteLevel22">
    <w:name w:val="Note Level 22"/>
    <w:basedOn w:val="card"/>
    <w:next w:val="Normal"/>
    <w:uiPriority w:val="99"/>
    <w:qFormat/>
    <w:rsid w:val="00E76BF7"/>
    <w:pPr>
      <w:keepNext/>
    </w:pPr>
    <w:rPr>
      <w:rFonts w:ascii="Georgia" w:eastAsia="MS Gothic" w:hAnsi="Georgia"/>
      <w:bCs/>
      <w:szCs w:val="20"/>
    </w:rPr>
  </w:style>
  <w:style w:type="paragraph" w:customStyle="1" w:styleId="wp-caption-text">
    <w:name w:val="wp-caption-text"/>
    <w:basedOn w:val="Normal"/>
    <w:qFormat/>
    <w:rsid w:val="00E76BF7"/>
    <w:pPr>
      <w:spacing w:before="100" w:beforeAutospacing="1" w:after="100" w:afterAutospacing="1"/>
    </w:pPr>
    <w:rPr>
      <w:rFonts w:eastAsia="Times New Roman"/>
      <w:sz w:val="24"/>
    </w:rPr>
  </w:style>
  <w:style w:type="paragraph" w:customStyle="1" w:styleId="svarticle">
    <w:name w:val="svarticle"/>
    <w:basedOn w:val="Normal"/>
    <w:uiPriority w:val="99"/>
    <w:qFormat/>
    <w:rsid w:val="00E76BF7"/>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E76BF7"/>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E76BF7"/>
    <w:pPr>
      <w:spacing w:before="100" w:beforeAutospacing="1" w:after="100" w:afterAutospacing="1"/>
    </w:pPr>
  </w:style>
  <w:style w:type="paragraph" w:customStyle="1" w:styleId="description">
    <w:name w:val="description"/>
    <w:basedOn w:val="Normal"/>
    <w:uiPriority w:val="99"/>
    <w:qFormat/>
    <w:rsid w:val="00E76BF7"/>
    <w:pPr>
      <w:spacing w:before="100" w:beforeAutospacing="1" w:after="100" w:afterAutospacing="1"/>
    </w:pPr>
  </w:style>
  <w:style w:type="paragraph" w:customStyle="1" w:styleId="graf">
    <w:name w:val="graf"/>
    <w:basedOn w:val="Normal"/>
    <w:uiPriority w:val="99"/>
    <w:qFormat/>
    <w:rsid w:val="00E76BF7"/>
    <w:pPr>
      <w:spacing w:before="100" w:beforeAutospacing="1" w:after="100" w:afterAutospacing="1"/>
    </w:pPr>
  </w:style>
  <w:style w:type="paragraph" w:customStyle="1" w:styleId="column">
    <w:name w:val="column"/>
    <w:basedOn w:val="Normal"/>
    <w:uiPriority w:val="99"/>
    <w:qFormat/>
    <w:rsid w:val="00E76BF7"/>
    <w:pPr>
      <w:spacing w:before="100" w:beforeAutospacing="1" w:after="100" w:afterAutospacing="1"/>
    </w:pPr>
  </w:style>
  <w:style w:type="paragraph" w:customStyle="1" w:styleId="recirc-container">
    <w:name w:val="recirc-container"/>
    <w:basedOn w:val="Normal"/>
    <w:uiPriority w:val="99"/>
    <w:qFormat/>
    <w:rsid w:val="00E76BF7"/>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E76BF7"/>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E76BF7"/>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E76BF7"/>
    <w:rPr>
      <w:rFonts w:ascii="Georgia" w:hAnsi="Georgia" w:hint="default"/>
      <w:i/>
      <w:iCs/>
      <w:color w:val="808080"/>
    </w:rPr>
  </w:style>
  <w:style w:type="character" w:customStyle="1" w:styleId="cardchar00">
    <w:name w:val="cardchar0"/>
    <w:basedOn w:val="DefaultParagraphFont"/>
    <w:rsid w:val="00E76BF7"/>
  </w:style>
  <w:style w:type="character" w:customStyle="1" w:styleId="UnderlineNon-bold">
    <w:name w:val="Underline Non - bold"/>
    <w:rsid w:val="00E76BF7"/>
    <w:rPr>
      <w:rFonts w:ascii="Times New Roman" w:hAnsi="Times New Roman" w:cs="Times New Roman" w:hint="default"/>
      <w:iCs/>
      <w:sz w:val="22"/>
      <w:u w:val="single"/>
    </w:rPr>
  </w:style>
  <w:style w:type="character" w:customStyle="1" w:styleId="Heading5Char2">
    <w:name w:val="Heading 5 Char2"/>
    <w:rsid w:val="00E76BF7"/>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E76BF7"/>
    <w:rPr>
      <w:rFonts w:ascii="Arial" w:hAnsi="Arial" w:cs="Arial"/>
      <w:vanish/>
      <w:sz w:val="16"/>
      <w:szCs w:val="16"/>
    </w:rPr>
  </w:style>
  <w:style w:type="paragraph" w:styleId="z-TopofForm">
    <w:name w:val="HTML Top of Form"/>
    <w:basedOn w:val="Normal"/>
    <w:next w:val="Normal"/>
    <w:link w:val="z-TopofFormChar"/>
    <w:hidden/>
    <w:uiPriority w:val="99"/>
    <w:unhideWhenUsed/>
    <w:rsid w:val="00E76BF7"/>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E76BF7"/>
    <w:rPr>
      <w:rFonts w:ascii="Arial" w:hAnsi="Arial" w:cs="Arial"/>
      <w:vanish/>
      <w:sz w:val="16"/>
      <w:szCs w:val="16"/>
    </w:rPr>
  </w:style>
  <w:style w:type="character" w:customStyle="1" w:styleId="z-BottomofFormChar">
    <w:name w:val="z-Bottom of Form Char"/>
    <w:basedOn w:val="DefaultParagraphFont"/>
    <w:link w:val="z-BottomofForm"/>
    <w:uiPriority w:val="99"/>
    <w:rsid w:val="00E76BF7"/>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E76BF7"/>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E76BF7"/>
    <w:rPr>
      <w:rFonts w:ascii="Arial" w:hAnsi="Arial" w:cs="Arial"/>
      <w:vanish/>
      <w:sz w:val="16"/>
      <w:szCs w:val="16"/>
    </w:rPr>
  </w:style>
  <w:style w:type="character" w:customStyle="1" w:styleId="authordate1">
    <w:name w:val="authordate"/>
    <w:rsid w:val="00E76BF7"/>
  </w:style>
  <w:style w:type="character" w:customStyle="1" w:styleId="underline0">
    <w:name w:val="%underline"/>
    <w:qFormat/>
    <w:rsid w:val="00E76BF7"/>
    <w:rPr>
      <w:rFonts w:ascii="Times New Roman" w:hAnsi="Times New Roman" w:cs="Times New Roman" w:hint="default"/>
      <w:strike w:val="0"/>
      <w:dstrike w:val="0"/>
      <w:sz w:val="16"/>
      <w:u w:val="none"/>
      <w:effect w:val="none"/>
    </w:rPr>
  </w:style>
  <w:style w:type="character" w:customStyle="1" w:styleId="AUNDERLINE0">
    <w:name w:val="AUNDERLINE"/>
    <w:qFormat/>
    <w:rsid w:val="00E76BF7"/>
    <w:rPr>
      <w:rFonts w:ascii="Times New Roman" w:hAnsi="Times New Roman" w:cs="Times New Roman" w:hint="default"/>
      <w:sz w:val="20"/>
      <w:u w:val="single"/>
    </w:rPr>
  </w:style>
  <w:style w:type="character" w:customStyle="1" w:styleId="UnderlinedCharChar">
    <w:name w:val="Underlined Char Char"/>
    <w:rsid w:val="00E76BF7"/>
    <w:rPr>
      <w:rFonts w:ascii="Garamond" w:hAnsi="Garamond" w:hint="default"/>
      <w:szCs w:val="28"/>
      <w:u w:val="single"/>
      <w:lang w:val="en-US" w:eastAsia="en-US" w:bidi="ar-SA"/>
    </w:rPr>
  </w:style>
  <w:style w:type="character" w:customStyle="1" w:styleId="slug-doi">
    <w:name w:val="slug-doi"/>
    <w:basedOn w:val="DefaultParagraphFont"/>
    <w:rsid w:val="00E76BF7"/>
  </w:style>
  <w:style w:type="character" w:customStyle="1" w:styleId="af">
    <w:name w:val="af"/>
    <w:basedOn w:val="DefaultParagraphFont"/>
    <w:rsid w:val="00E76BF7"/>
  </w:style>
  <w:style w:type="character" w:customStyle="1" w:styleId="ab">
    <w:name w:val="ab"/>
    <w:basedOn w:val="DefaultParagraphFont"/>
    <w:rsid w:val="00E76BF7"/>
  </w:style>
  <w:style w:type="character" w:customStyle="1" w:styleId="em">
    <w:name w:val="em"/>
    <w:basedOn w:val="DefaultParagraphFont"/>
    <w:rsid w:val="00E76BF7"/>
  </w:style>
  <w:style w:type="character" w:customStyle="1" w:styleId="au">
    <w:name w:val="au"/>
    <w:basedOn w:val="DefaultParagraphFont"/>
    <w:rsid w:val="00E76BF7"/>
  </w:style>
  <w:style w:type="character" w:customStyle="1" w:styleId="ti">
    <w:name w:val="ti"/>
    <w:basedOn w:val="DefaultParagraphFont"/>
    <w:rsid w:val="00E76BF7"/>
  </w:style>
  <w:style w:type="character" w:customStyle="1" w:styleId="subheadblue">
    <w:name w:val="subhead_blue"/>
    <w:basedOn w:val="DefaultParagraphFont"/>
    <w:rsid w:val="00E76BF7"/>
  </w:style>
  <w:style w:type="character" w:customStyle="1" w:styleId="affiliation">
    <w:name w:val="affiliation"/>
    <w:basedOn w:val="DefaultParagraphFont"/>
    <w:rsid w:val="00E76BF7"/>
  </w:style>
  <w:style w:type="character" w:customStyle="1" w:styleId="slug-doi-wrapper">
    <w:name w:val="slug-doi-wrapper"/>
    <w:basedOn w:val="DefaultParagraphFont"/>
    <w:rsid w:val="00E76BF7"/>
  </w:style>
  <w:style w:type="character" w:customStyle="1" w:styleId="slug-metadata-noteahead-of-print">
    <w:name w:val="slug-metadata-note ahead-of-print"/>
    <w:basedOn w:val="DefaultParagraphFont"/>
    <w:rsid w:val="00E76BF7"/>
  </w:style>
  <w:style w:type="character" w:customStyle="1" w:styleId="slug-ahead-of-print-date">
    <w:name w:val="slug-ahead-of-print-date"/>
    <w:basedOn w:val="DefaultParagraphFont"/>
    <w:rsid w:val="00E76BF7"/>
  </w:style>
  <w:style w:type="character" w:customStyle="1" w:styleId="medium-bold">
    <w:name w:val="medium-bold"/>
    <w:basedOn w:val="DefaultParagraphFont"/>
    <w:rsid w:val="00E76BF7"/>
  </w:style>
  <w:style w:type="character" w:customStyle="1" w:styleId="updated-short-citation">
    <w:name w:val="updated-short-citation"/>
    <w:basedOn w:val="DefaultParagraphFont"/>
    <w:rsid w:val="00E76BF7"/>
  </w:style>
  <w:style w:type="character" w:customStyle="1" w:styleId="goohl0">
    <w:name w:val="goohl0"/>
    <w:basedOn w:val="DefaultParagraphFont"/>
    <w:rsid w:val="00E76BF7"/>
  </w:style>
  <w:style w:type="character" w:customStyle="1" w:styleId="CharChar6">
    <w:name w:val="Char Char6"/>
    <w:rsid w:val="00E76BF7"/>
    <w:rPr>
      <w:rFonts w:ascii="Arial" w:hAnsi="Arial" w:cs="Arial" w:hint="default"/>
      <w:bCs/>
      <w:sz w:val="16"/>
      <w:szCs w:val="26"/>
      <w:lang w:val="en-US" w:eastAsia="en-US" w:bidi="ar-SA"/>
    </w:rPr>
  </w:style>
  <w:style w:type="character" w:customStyle="1" w:styleId="TagCharChar1">
    <w:name w:val="Tag Char Char1"/>
    <w:rsid w:val="00E76BF7"/>
    <w:rPr>
      <w:b/>
      <w:bCs w:val="0"/>
      <w:sz w:val="24"/>
      <w:szCs w:val="24"/>
      <w:lang w:val="en-US" w:eastAsia="en-US" w:bidi="ar-SA"/>
    </w:rPr>
  </w:style>
  <w:style w:type="character" w:customStyle="1" w:styleId="12TimesNewRoman">
    <w:name w:val="12 Times New Roman"/>
    <w:rsid w:val="00E76BF7"/>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E76BF7"/>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E76BF7"/>
    <w:rPr>
      <w:rFonts w:ascii="Times New Roman" w:hAnsi="Times New Roman" w:cs="Times New Roman" w:hint="default"/>
      <w:strike w:val="0"/>
      <w:dstrike w:val="0"/>
      <w:sz w:val="14"/>
      <w:u w:val="none"/>
      <w:effect w:val="none"/>
    </w:rPr>
  </w:style>
  <w:style w:type="character" w:customStyle="1" w:styleId="F8-UnderlineBold">
    <w:name w:val="F8 - Underline/Bold"/>
    <w:rsid w:val="00E76BF7"/>
    <w:rPr>
      <w:rFonts w:ascii="Times New Roman" w:hAnsi="Times New Roman" w:cs="Times New Roman" w:hint="default"/>
      <w:b/>
      <w:bCs w:val="0"/>
      <w:sz w:val="20"/>
      <w:u w:val="single"/>
    </w:rPr>
  </w:style>
  <w:style w:type="character" w:customStyle="1" w:styleId="F7-SmallFont">
    <w:name w:val="F7 - Small Font"/>
    <w:rsid w:val="00E76BF7"/>
    <w:rPr>
      <w:rFonts w:ascii="Times New Roman" w:hAnsi="Times New Roman" w:cs="Times New Roman" w:hint="default"/>
      <w:sz w:val="14"/>
    </w:rPr>
  </w:style>
  <w:style w:type="character" w:customStyle="1" w:styleId="Brief-Bold">
    <w:name w:val="Brief - Bold"/>
    <w:rsid w:val="00E76BF7"/>
    <w:rPr>
      <w:rFonts w:ascii="Times New Roman" w:hAnsi="Times New Roman" w:cs="Times New Roman" w:hint="default"/>
      <w:b/>
      <w:bCs w:val="0"/>
    </w:rPr>
  </w:style>
  <w:style w:type="character" w:customStyle="1" w:styleId="Card-Underline">
    <w:name w:val="Card - Underline"/>
    <w:rsid w:val="00E76BF7"/>
    <w:rPr>
      <w:rFonts w:ascii="Times New Roman" w:hAnsi="Times New Roman" w:cs="Times New Roman" w:hint="default"/>
      <w:u w:val="single"/>
    </w:rPr>
  </w:style>
  <w:style w:type="character" w:customStyle="1" w:styleId="beriefunderline">
    <w:name w:val="berief = underline"/>
    <w:rsid w:val="00E76BF7"/>
    <w:rPr>
      <w:rFonts w:ascii="Times New Roman" w:eastAsia="Times New Roman" w:hAnsi="Times New Roman" w:cs="Times New Roman" w:hint="default"/>
      <w:sz w:val="20"/>
      <w:u w:val="single"/>
    </w:rPr>
  </w:style>
  <w:style w:type="character" w:customStyle="1" w:styleId="BoldText10pt">
    <w:name w:val="Bold Text 10 pt"/>
    <w:rsid w:val="00E76BF7"/>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E76BF7"/>
  </w:style>
  <w:style w:type="character" w:customStyle="1" w:styleId="SC4208902">
    <w:name w:val="SC.4.208902"/>
    <w:rsid w:val="00E76BF7"/>
    <w:rPr>
      <w:rFonts w:ascii="Century" w:hAnsi="Century" w:cs="Century" w:hint="default"/>
      <w:color w:val="000000"/>
      <w:sz w:val="22"/>
      <w:szCs w:val="22"/>
    </w:rPr>
  </w:style>
  <w:style w:type="character" w:customStyle="1" w:styleId="SC4208915">
    <w:name w:val="SC.4.208915"/>
    <w:rsid w:val="00E76BF7"/>
    <w:rPr>
      <w:rFonts w:ascii="Century" w:hAnsi="Century" w:cs="Century" w:hint="default"/>
      <w:color w:val="000000"/>
      <w:sz w:val="13"/>
      <w:szCs w:val="13"/>
    </w:rPr>
  </w:style>
  <w:style w:type="character" w:customStyle="1" w:styleId="SC273764">
    <w:name w:val="SC.2.73764"/>
    <w:rsid w:val="00E76BF7"/>
    <w:rPr>
      <w:rFonts w:ascii="Century" w:hAnsi="Century" w:cs="Century" w:hint="default"/>
      <w:color w:val="000000"/>
      <w:sz w:val="72"/>
      <w:szCs w:val="72"/>
    </w:rPr>
  </w:style>
  <w:style w:type="character" w:customStyle="1" w:styleId="SC273779">
    <w:name w:val="SC.2.73779"/>
    <w:rsid w:val="00E76BF7"/>
    <w:rPr>
      <w:rFonts w:ascii="Century" w:hAnsi="Century" w:cs="Century" w:hint="default"/>
      <w:color w:val="000000"/>
      <w:sz w:val="40"/>
      <w:szCs w:val="40"/>
    </w:rPr>
  </w:style>
  <w:style w:type="character" w:customStyle="1" w:styleId="SC273763">
    <w:name w:val="SC.2.73763"/>
    <w:rsid w:val="00E76BF7"/>
    <w:rPr>
      <w:rFonts w:ascii="Century" w:hAnsi="Century" w:cs="Century" w:hint="default"/>
      <w:b/>
      <w:bCs/>
      <w:color w:val="000000"/>
    </w:rPr>
  </w:style>
  <w:style w:type="character" w:customStyle="1" w:styleId="SC4208910">
    <w:name w:val="SC.4.208910"/>
    <w:rsid w:val="00E76BF7"/>
    <w:rPr>
      <w:rFonts w:ascii="Century" w:hAnsi="Century" w:cs="Century" w:hint="default"/>
      <w:color w:val="000000"/>
      <w:sz w:val="28"/>
      <w:szCs w:val="28"/>
    </w:rPr>
  </w:style>
  <w:style w:type="character" w:customStyle="1" w:styleId="SC4208911">
    <w:name w:val="SC.4.208911"/>
    <w:rsid w:val="00E76BF7"/>
    <w:rPr>
      <w:rFonts w:ascii="Century" w:hAnsi="Century" w:cs="Century" w:hint="default"/>
      <w:color w:val="000000"/>
    </w:rPr>
  </w:style>
  <w:style w:type="character" w:customStyle="1" w:styleId="articlesubtitle">
    <w:name w:val="article_sub_title"/>
    <w:basedOn w:val="DefaultParagraphFont"/>
    <w:rsid w:val="00E76BF7"/>
  </w:style>
  <w:style w:type="character" w:customStyle="1" w:styleId="newsdate2">
    <w:name w:val="news_date2"/>
    <w:basedOn w:val="DefaultParagraphFont"/>
    <w:rsid w:val="00E76BF7"/>
  </w:style>
  <w:style w:type="character" w:customStyle="1" w:styleId="readarticleheader">
    <w:name w:val="readarticleheader"/>
    <w:basedOn w:val="DefaultParagraphFont"/>
    <w:rsid w:val="00E76BF7"/>
  </w:style>
  <w:style w:type="character" w:customStyle="1" w:styleId="UnderlineChar20">
    <w:name w:val="Underline Char2"/>
    <w:rsid w:val="00E76BF7"/>
    <w:rPr>
      <w:rFonts w:ascii="Trebuchet MS" w:hAnsi="Trebuchet MS" w:hint="default"/>
      <w:u w:val="thick"/>
      <w:lang w:val="en-US" w:eastAsia="zh-CN" w:bidi="ar-SA"/>
    </w:rPr>
  </w:style>
  <w:style w:type="character" w:customStyle="1" w:styleId="BoldUnderliningChar">
    <w:name w:val="Bold Underlining Char"/>
    <w:rsid w:val="00E76BF7"/>
    <w:rPr>
      <w:rFonts w:ascii="Arial Narrow" w:eastAsia="Times New Roman" w:hAnsi="Arial Narrow" w:hint="default"/>
      <w:b/>
      <w:bCs w:val="0"/>
      <w:szCs w:val="24"/>
      <w:u w:val="single"/>
      <w:lang w:val="en-GB" w:eastAsia="en-US" w:bidi="ar-SA"/>
    </w:rPr>
  </w:style>
  <w:style w:type="character" w:customStyle="1" w:styleId="medium-normal1">
    <w:name w:val="medium-normal1"/>
    <w:rsid w:val="00E76BF7"/>
    <w:rPr>
      <w:rFonts w:ascii="Arial" w:hAnsi="Arial" w:cs="Arial" w:hint="default"/>
      <w:b w:val="0"/>
      <w:bCs w:val="0"/>
      <w:i w:val="0"/>
      <w:iCs w:val="0"/>
      <w:sz w:val="20"/>
      <w:szCs w:val="20"/>
    </w:rPr>
  </w:style>
  <w:style w:type="character" w:customStyle="1" w:styleId="UnderlinedCardChar0">
    <w:name w:val="Underlined Card Char"/>
    <w:rsid w:val="00E76BF7"/>
    <w:rPr>
      <w:rFonts w:ascii="Palatino Linotype" w:hAnsi="Palatino Linotype" w:hint="default"/>
      <w:u w:val="single"/>
      <w:lang w:val="en-US" w:eastAsia="en-US" w:bidi="ar-SA"/>
    </w:rPr>
  </w:style>
  <w:style w:type="character" w:customStyle="1" w:styleId="char">
    <w:name w:val="char"/>
    <w:basedOn w:val="DefaultParagraphFont"/>
    <w:rsid w:val="00E76BF7"/>
  </w:style>
  <w:style w:type="character" w:customStyle="1" w:styleId="UnderlineCharCharCharCharCharChar">
    <w:name w:val="Underline Char Char Char Char Char Char"/>
    <w:rsid w:val="00E76BF7"/>
    <w:rPr>
      <w:rFonts w:ascii="Arial Narrow" w:hAnsi="Arial Narrow" w:hint="default"/>
      <w:szCs w:val="24"/>
      <w:u w:val="single"/>
      <w:lang w:val="en-US" w:eastAsia="en-US" w:bidi="ar-SA"/>
    </w:rPr>
  </w:style>
  <w:style w:type="character" w:customStyle="1" w:styleId="klink">
    <w:name w:val="klink"/>
    <w:basedOn w:val="DefaultParagraphFont"/>
    <w:rsid w:val="00E76BF7"/>
  </w:style>
  <w:style w:type="character" w:customStyle="1" w:styleId="date10">
    <w:name w:val="date1"/>
    <w:basedOn w:val="DefaultParagraphFont"/>
    <w:rsid w:val="00E76BF7"/>
  </w:style>
  <w:style w:type="character" w:customStyle="1" w:styleId="bolding1">
    <w:name w:val="bolding1"/>
    <w:rsid w:val="00E76BF7"/>
    <w:rPr>
      <w:b/>
      <w:bCs/>
    </w:rPr>
  </w:style>
  <w:style w:type="character" w:customStyle="1" w:styleId="bookoptions1">
    <w:name w:val="book_options1"/>
    <w:rsid w:val="00E76BF7"/>
    <w:rPr>
      <w:b/>
      <w:bCs/>
      <w:color w:val="333366"/>
    </w:rPr>
  </w:style>
  <w:style w:type="character" w:customStyle="1" w:styleId="descriptionblock">
    <w:name w:val="description block"/>
    <w:basedOn w:val="DefaultParagraphFont"/>
    <w:rsid w:val="00E76BF7"/>
  </w:style>
  <w:style w:type="character" w:customStyle="1" w:styleId="detailsboxblock">
    <w:name w:val="detailsbox block"/>
    <w:basedOn w:val="DefaultParagraphFont"/>
    <w:rsid w:val="00E76BF7"/>
  </w:style>
  <w:style w:type="character" w:customStyle="1" w:styleId="Char3">
    <w:name w:val="Char3"/>
    <w:rsid w:val="00E76BF7"/>
    <w:rPr>
      <w:rFonts w:ascii="Arial" w:hAnsi="Arial" w:cs="Arial" w:hint="default"/>
      <w:bCs/>
      <w:u w:val="thick"/>
      <w:lang w:val="en-US" w:eastAsia="en-US" w:bidi="ar-SA"/>
    </w:rPr>
  </w:style>
  <w:style w:type="character" w:customStyle="1" w:styleId="texto11">
    <w:name w:val="texto11"/>
    <w:rsid w:val="00E76BF7"/>
    <w:rPr>
      <w:rFonts w:ascii="Arial" w:hAnsi="Arial" w:cs="Arial" w:hint="default"/>
      <w:b w:val="0"/>
      <w:bCs w:val="0"/>
      <w:i w:val="0"/>
      <w:iCs w:val="0"/>
      <w:caps w:val="0"/>
      <w:color w:val="000000"/>
      <w:sz w:val="26"/>
      <w:szCs w:val="26"/>
    </w:rPr>
  </w:style>
  <w:style w:type="character" w:customStyle="1" w:styleId="CardTagChar">
    <w:name w:val="Card Tag Char"/>
    <w:rsid w:val="00E76BF7"/>
    <w:rPr>
      <w:rFonts w:ascii="Arial Narrow" w:hAnsi="Arial Narrow" w:hint="default"/>
      <w:b/>
      <w:bCs w:val="0"/>
      <w:sz w:val="24"/>
      <w:szCs w:val="24"/>
      <w:lang w:val="en-US" w:eastAsia="en-US" w:bidi="ar-SA"/>
    </w:rPr>
  </w:style>
  <w:style w:type="character" w:customStyle="1" w:styleId="DebateCiteCharCharChar">
    <w:name w:val="Debate Cite Char Char Char"/>
    <w:rsid w:val="00E76BF7"/>
    <w:rPr>
      <w:b/>
      <w:bCs w:val="0"/>
      <w:sz w:val="32"/>
      <w:szCs w:val="32"/>
      <w:lang w:val="en-US" w:eastAsia="en-US" w:bidi="ar-SA"/>
    </w:rPr>
  </w:style>
  <w:style w:type="character" w:customStyle="1" w:styleId="TagandCiteChar">
    <w:name w:val="Tag and Cite Char"/>
    <w:rsid w:val="00E76BF7"/>
    <w:rPr>
      <w:color w:val="333333"/>
      <w:sz w:val="22"/>
      <w:szCs w:val="22"/>
      <w:lang w:val="en-US" w:eastAsia="en-US" w:bidi="ar-SA"/>
    </w:rPr>
  </w:style>
  <w:style w:type="character" w:customStyle="1" w:styleId="Style10ptBold">
    <w:name w:val="Style 10 pt Bold"/>
    <w:rsid w:val="00E76BF7"/>
    <w:rPr>
      <w:b/>
      <w:bCs/>
      <w:sz w:val="20"/>
    </w:rPr>
  </w:style>
  <w:style w:type="character" w:customStyle="1" w:styleId="text9">
    <w:name w:val="text9"/>
    <w:basedOn w:val="DefaultParagraphFont"/>
    <w:rsid w:val="00E76BF7"/>
  </w:style>
  <w:style w:type="character" w:customStyle="1" w:styleId="text21">
    <w:name w:val="text21"/>
    <w:basedOn w:val="DefaultParagraphFont"/>
    <w:rsid w:val="00E76BF7"/>
  </w:style>
  <w:style w:type="character" w:customStyle="1" w:styleId="text19">
    <w:name w:val="text19"/>
    <w:basedOn w:val="DefaultParagraphFont"/>
    <w:rsid w:val="00E76BF7"/>
  </w:style>
  <w:style w:type="character" w:customStyle="1" w:styleId="term2">
    <w:name w:val="term2"/>
    <w:rsid w:val="00E76BF7"/>
    <w:rPr>
      <w:b/>
      <w:bCs/>
    </w:rPr>
  </w:style>
  <w:style w:type="character" w:customStyle="1" w:styleId="pmterms12">
    <w:name w:val="pmterms12"/>
    <w:rsid w:val="00E76BF7"/>
    <w:rPr>
      <w:b/>
      <w:bCs/>
      <w:i w:val="0"/>
      <w:iCs w:val="0"/>
      <w:color w:val="000000"/>
    </w:rPr>
  </w:style>
  <w:style w:type="character" w:customStyle="1" w:styleId="ToReadChar">
    <w:name w:val="To Read Char"/>
    <w:rsid w:val="00E76BF7"/>
    <w:rPr>
      <w:rFonts w:ascii="Verdana" w:hAnsi="Verdana" w:hint="default"/>
      <w:b/>
      <w:bCs w:val="0"/>
      <w:szCs w:val="24"/>
      <w:u w:val="single"/>
      <w:lang w:val="en-US" w:eastAsia="en-US" w:bidi="ar-SA"/>
    </w:rPr>
  </w:style>
  <w:style w:type="character" w:customStyle="1" w:styleId="ToReadCharChar">
    <w:name w:val="To Read Char Char"/>
    <w:rsid w:val="00E76BF7"/>
    <w:rPr>
      <w:rFonts w:ascii="Verdana" w:hAnsi="Verdana" w:hint="default"/>
      <w:b/>
      <w:bCs w:val="0"/>
      <w:szCs w:val="24"/>
      <w:u w:val="single"/>
      <w:lang w:val="en-US" w:eastAsia="en-US" w:bidi="ar-SA"/>
    </w:rPr>
  </w:style>
  <w:style w:type="character" w:customStyle="1" w:styleId="bio">
    <w:name w:val="bio"/>
    <w:basedOn w:val="DefaultParagraphFont"/>
    <w:rsid w:val="00E76BF7"/>
  </w:style>
  <w:style w:type="character" w:customStyle="1" w:styleId="storytextstyle">
    <w:name w:val="storytextstyle"/>
    <w:basedOn w:val="DefaultParagraphFont"/>
    <w:rsid w:val="00E76BF7"/>
  </w:style>
  <w:style w:type="character" w:customStyle="1" w:styleId="cardunderlinedCharChar">
    <w:name w:val="card underlined Char Char"/>
    <w:rsid w:val="00E76BF7"/>
    <w:rPr>
      <w:rFonts w:ascii="Arial" w:hAnsi="Arial" w:cs="Arial" w:hint="default"/>
      <w:sz w:val="22"/>
      <w:szCs w:val="24"/>
      <w:u w:val="single"/>
      <w:lang w:val="en-US" w:eastAsia="en-US" w:bidi="ar-SA"/>
    </w:rPr>
  </w:style>
  <w:style w:type="character" w:customStyle="1" w:styleId="Style2Char0">
    <w:name w:val="Style2 Char"/>
    <w:rsid w:val="00E76BF7"/>
    <w:rPr>
      <w:rFonts w:ascii="Book Antiqua" w:hAnsi="Book Antiqua" w:hint="default"/>
      <w:u w:val="thick"/>
      <w:lang w:val="en-US" w:eastAsia="en-US" w:bidi="ar-SA"/>
    </w:rPr>
  </w:style>
  <w:style w:type="character" w:customStyle="1" w:styleId="Style2Char1">
    <w:name w:val="Style2 Char1"/>
    <w:rsid w:val="00E76BF7"/>
    <w:rPr>
      <w:rFonts w:ascii="Book Antiqua" w:hAnsi="Book Antiqua" w:hint="default"/>
      <w:szCs w:val="24"/>
      <w:u w:val="thick"/>
      <w:lang w:val="en-US" w:eastAsia="en-US" w:bidi="ar-SA"/>
    </w:rPr>
  </w:style>
  <w:style w:type="character" w:customStyle="1" w:styleId="articlehead21">
    <w:name w:val="articlehead21"/>
    <w:rsid w:val="00E76BF7"/>
    <w:rPr>
      <w:rFonts w:ascii="Arial" w:hAnsi="Arial" w:cs="Arial" w:hint="default"/>
      <w:b/>
      <w:bCs/>
      <w:color w:val="660000"/>
      <w:sz w:val="20"/>
      <w:szCs w:val="20"/>
    </w:rPr>
  </w:style>
  <w:style w:type="character" w:customStyle="1" w:styleId="TagCiteChar1">
    <w:name w:val="Tag/Cite Char1"/>
    <w:rsid w:val="00E76BF7"/>
    <w:rPr>
      <w:b/>
      <w:bCs w:val="0"/>
      <w:lang w:val="en-US" w:eastAsia="en-US" w:bidi="ar-SA"/>
    </w:rPr>
  </w:style>
  <w:style w:type="character" w:customStyle="1" w:styleId="goohl2">
    <w:name w:val="goohl2"/>
    <w:basedOn w:val="DefaultParagraphFont"/>
    <w:rsid w:val="00E76BF7"/>
  </w:style>
  <w:style w:type="character" w:customStyle="1" w:styleId="CardCharChar0">
    <w:name w:val="Card Char Char"/>
    <w:rsid w:val="00E76BF7"/>
    <w:rPr>
      <w:lang w:val="en-US" w:eastAsia="en-US" w:bidi="ar-SA"/>
    </w:rPr>
  </w:style>
  <w:style w:type="character" w:customStyle="1" w:styleId="BriefTitle1Char">
    <w:name w:val="Brief Title 1 Char"/>
    <w:rsid w:val="00E76BF7"/>
    <w:rPr>
      <w:b/>
      <w:bCs w:val="0"/>
      <w:u w:val="single"/>
      <w:lang w:val="en-US" w:eastAsia="en-US" w:bidi="ar-SA"/>
    </w:rPr>
  </w:style>
  <w:style w:type="character" w:customStyle="1" w:styleId="TagCiteCharChar">
    <w:name w:val="Tag/Cite Char Char"/>
    <w:rsid w:val="00E76BF7"/>
    <w:rPr>
      <w:b/>
      <w:bCs w:val="0"/>
      <w:lang w:val="en-US" w:eastAsia="en-US" w:bidi="ar-SA"/>
    </w:rPr>
  </w:style>
  <w:style w:type="character" w:customStyle="1" w:styleId="btx">
    <w:name w:val="btx"/>
    <w:basedOn w:val="DefaultParagraphFont"/>
    <w:rsid w:val="00E76BF7"/>
  </w:style>
  <w:style w:type="character" w:customStyle="1" w:styleId="CardChar1">
    <w:name w:val="Card Char1"/>
    <w:rsid w:val="00E76BF7"/>
    <w:rPr>
      <w:lang w:val="en-US" w:eastAsia="en-US" w:bidi="ar-SA"/>
    </w:rPr>
  </w:style>
  <w:style w:type="character" w:customStyle="1" w:styleId="prodgeneral1">
    <w:name w:val="prodgeneral1"/>
    <w:rsid w:val="00E76BF7"/>
    <w:rPr>
      <w:rFonts w:ascii="Verdana" w:hAnsi="Verdana" w:hint="default"/>
      <w:b w:val="0"/>
      <w:bCs w:val="0"/>
      <w:caps w:val="0"/>
      <w:color w:val="000000"/>
      <w:spacing w:val="0"/>
      <w:sz w:val="16"/>
      <w:szCs w:val="16"/>
    </w:rPr>
  </w:style>
  <w:style w:type="character" w:customStyle="1" w:styleId="summary1">
    <w:name w:val="summary1"/>
    <w:rsid w:val="00E76BF7"/>
    <w:rPr>
      <w:rFonts w:ascii="Arial" w:hAnsi="Arial" w:cs="Arial" w:hint="default"/>
      <w:sz w:val="18"/>
      <w:szCs w:val="18"/>
    </w:rPr>
  </w:style>
  <w:style w:type="character" w:customStyle="1" w:styleId="text3">
    <w:name w:val="text3"/>
    <w:basedOn w:val="DefaultParagraphFont"/>
    <w:rsid w:val="00E76BF7"/>
  </w:style>
  <w:style w:type="character" w:customStyle="1" w:styleId="cardtextsmallChar">
    <w:name w:val="card text small Char"/>
    <w:rsid w:val="00E76BF7"/>
    <w:rPr>
      <w:rFonts w:ascii="Arial Narrow" w:hAnsi="Arial Narrow" w:hint="default"/>
      <w:sz w:val="16"/>
      <w:szCs w:val="24"/>
      <w:lang w:val="en-US" w:eastAsia="en-US" w:bidi="ar-SA"/>
    </w:rPr>
  </w:style>
  <w:style w:type="character" w:customStyle="1" w:styleId="countrytitle1">
    <w:name w:val="countrytitle1"/>
    <w:rsid w:val="00E76BF7"/>
    <w:rPr>
      <w:rFonts w:ascii="Verdana" w:hAnsi="Verdana" w:hint="default"/>
      <w:b/>
      <w:bCs/>
      <w:color w:val="293643"/>
      <w:sz w:val="24"/>
      <w:szCs w:val="24"/>
    </w:rPr>
  </w:style>
  <w:style w:type="character" w:customStyle="1" w:styleId="storyheader1">
    <w:name w:val="storyheader1"/>
    <w:rsid w:val="00E76BF7"/>
    <w:rPr>
      <w:rFonts w:ascii="Verdana" w:hAnsi="Verdana" w:hint="default"/>
      <w:b/>
      <w:bCs/>
      <w:color w:val="000000"/>
      <w:sz w:val="21"/>
      <w:szCs w:val="21"/>
    </w:rPr>
  </w:style>
  <w:style w:type="character" w:customStyle="1" w:styleId="cardunderlinedChar0">
    <w:name w:val="card underlined Char"/>
    <w:rsid w:val="00E76BF7"/>
    <w:rPr>
      <w:rFonts w:ascii="Arial" w:hAnsi="Arial" w:cs="Arial" w:hint="default"/>
      <w:sz w:val="22"/>
      <w:szCs w:val="24"/>
      <w:u w:val="single"/>
      <w:lang w:val="en-US" w:eastAsia="en-US" w:bidi="ar-SA"/>
    </w:rPr>
  </w:style>
  <w:style w:type="character" w:customStyle="1" w:styleId="article1">
    <w:name w:val="article1"/>
    <w:rsid w:val="00E76BF7"/>
    <w:rPr>
      <w:rFonts w:ascii="Verdana" w:hAnsi="Verdana" w:hint="default"/>
      <w:color w:val="333333"/>
      <w:sz w:val="16"/>
      <w:szCs w:val="16"/>
    </w:rPr>
  </w:style>
  <w:style w:type="character" w:customStyle="1" w:styleId="story-posted-date1">
    <w:name w:val="story-posted-date1"/>
    <w:rsid w:val="00E76BF7"/>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E76BF7"/>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E76BF7"/>
  </w:style>
  <w:style w:type="character" w:customStyle="1" w:styleId="textmedium">
    <w:name w:val="textmedium"/>
    <w:basedOn w:val="DefaultParagraphFont"/>
    <w:rsid w:val="00E76BF7"/>
  </w:style>
  <w:style w:type="character" w:customStyle="1" w:styleId="citation1">
    <w:name w:val="citation1"/>
    <w:rsid w:val="00E76BF7"/>
    <w:rPr>
      <w:rFonts w:ascii="Verdana" w:hAnsi="Verdana" w:hint="default"/>
      <w:sz w:val="17"/>
      <w:szCs w:val="17"/>
    </w:rPr>
  </w:style>
  <w:style w:type="character" w:customStyle="1" w:styleId="hithighlite">
    <w:name w:val="hithighlite"/>
    <w:basedOn w:val="DefaultParagraphFont"/>
    <w:rsid w:val="00E76BF7"/>
  </w:style>
  <w:style w:type="character" w:customStyle="1" w:styleId="articlecontent">
    <w:name w:val="articlecontent"/>
    <w:basedOn w:val="DefaultParagraphFont"/>
    <w:rsid w:val="00E76BF7"/>
  </w:style>
  <w:style w:type="character" w:customStyle="1" w:styleId="fource1">
    <w:name w:val="fource1"/>
    <w:rsid w:val="00E76BF7"/>
    <w:rPr>
      <w:sz w:val="34"/>
      <w:szCs w:val="34"/>
    </w:rPr>
  </w:style>
  <w:style w:type="character" w:customStyle="1" w:styleId="LanguageStrikeChar">
    <w:name w:val="Language Strike Char"/>
    <w:rsid w:val="00E76BF7"/>
    <w:rPr>
      <w:rFonts w:ascii="Arial Narrow" w:hAnsi="Arial Narrow" w:hint="default"/>
      <w:strike/>
      <w:szCs w:val="24"/>
      <w:lang w:val="en-US" w:eastAsia="en-US" w:bidi="ar-SA"/>
    </w:rPr>
  </w:style>
  <w:style w:type="character" w:customStyle="1" w:styleId="normal11">
    <w:name w:val="normal1"/>
    <w:basedOn w:val="DefaultParagraphFont"/>
    <w:rsid w:val="00E76BF7"/>
  </w:style>
  <w:style w:type="character" w:customStyle="1" w:styleId="ds">
    <w:name w:val="ds"/>
    <w:basedOn w:val="DefaultParagraphFont"/>
    <w:rsid w:val="00E76BF7"/>
  </w:style>
  <w:style w:type="character" w:customStyle="1" w:styleId="UnderliningChar1">
    <w:name w:val="Underlining Char1"/>
    <w:rsid w:val="00E76BF7"/>
    <w:rPr>
      <w:rFonts w:ascii="Arial Narrow" w:hAnsi="Arial Narrow" w:hint="default"/>
      <w:szCs w:val="24"/>
      <w:u w:val="single"/>
      <w:lang w:val="en-US" w:eastAsia="en-US" w:bidi="ar-SA"/>
    </w:rPr>
  </w:style>
  <w:style w:type="character" w:customStyle="1" w:styleId="UnderliningChar2">
    <w:name w:val="Underlining Char2"/>
    <w:rsid w:val="00E76BF7"/>
    <w:rPr>
      <w:rFonts w:ascii="Arial Narrow" w:hAnsi="Arial Narrow" w:hint="default"/>
      <w:szCs w:val="24"/>
      <w:u w:val="single"/>
      <w:lang w:val="en-US" w:eastAsia="en-US" w:bidi="ar-SA"/>
    </w:rPr>
  </w:style>
  <w:style w:type="character" w:customStyle="1" w:styleId="MicroTextChar1">
    <w:name w:val="MicroText Char1"/>
    <w:rsid w:val="00E76BF7"/>
    <w:rPr>
      <w:rFonts w:ascii="Arial Narrow" w:hAnsi="Arial Narrow" w:hint="default"/>
      <w:sz w:val="12"/>
      <w:szCs w:val="24"/>
      <w:lang w:val="en-US" w:eastAsia="en-US" w:bidi="ar-SA"/>
    </w:rPr>
  </w:style>
  <w:style w:type="character" w:customStyle="1" w:styleId="DefaultPara">
    <w:name w:val="Default Para"/>
    <w:rsid w:val="00E76BF7"/>
    <w:rPr>
      <w:sz w:val="20"/>
    </w:rPr>
  </w:style>
  <w:style w:type="character" w:customStyle="1" w:styleId="SYSHYPERTEXT">
    <w:name w:val="SYS_HYPERTEXT"/>
    <w:rsid w:val="00E76BF7"/>
    <w:rPr>
      <w:color w:val="0000FF"/>
      <w:u w:val="single"/>
    </w:rPr>
  </w:style>
  <w:style w:type="character" w:customStyle="1" w:styleId="Hyperlink1">
    <w:name w:val="Hyperlink1"/>
    <w:rsid w:val="00E76BF7"/>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E76BF7"/>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E76BF7"/>
    <w:rPr>
      <w:rFonts w:ascii="Arial Narrow" w:hAnsi="Arial Narrow" w:hint="default"/>
      <w:noProof w:val="0"/>
      <w:szCs w:val="24"/>
      <w:u w:val="single"/>
      <w:lang w:val="en-US" w:eastAsia="en-US" w:bidi="ar-SA"/>
    </w:rPr>
  </w:style>
  <w:style w:type="character" w:customStyle="1" w:styleId="BlockHeading1Char">
    <w:name w:val="Block Heading 1 Char"/>
    <w:rsid w:val="00E76BF7"/>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E76BF7"/>
    <w:rPr>
      <w:b/>
      <w:bCs w:val="0"/>
      <w:sz w:val="24"/>
      <w:szCs w:val="24"/>
      <w:u w:val="single"/>
      <w:lang w:val="en-US" w:eastAsia="en-US" w:bidi="ar-SA"/>
    </w:rPr>
  </w:style>
  <w:style w:type="character" w:customStyle="1" w:styleId="StyleTagTimesNewRomanChar">
    <w:name w:val="Style Tag + Times New Roman Char"/>
    <w:rsid w:val="00E76BF7"/>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E76BF7"/>
    <w:rPr>
      <w:rFonts w:ascii="Arial Narrow" w:hAnsi="Arial Narrow" w:cs="Arial" w:hint="default"/>
      <w:b/>
      <w:bCs/>
      <w:iCs/>
      <w:sz w:val="24"/>
      <w:szCs w:val="28"/>
      <w:lang w:val="en-US" w:eastAsia="en-US" w:bidi="ar-SA"/>
    </w:rPr>
  </w:style>
  <w:style w:type="character" w:customStyle="1" w:styleId="UnderliningCharChar">
    <w:name w:val="Underlining Char Char"/>
    <w:rsid w:val="00E76BF7"/>
    <w:rPr>
      <w:rFonts w:ascii="Arial Narrow" w:hAnsi="Arial Narrow" w:hint="default"/>
      <w:szCs w:val="24"/>
      <w:u w:val="single"/>
      <w:lang w:val="en-US" w:eastAsia="en-US" w:bidi="ar-SA"/>
    </w:rPr>
  </w:style>
  <w:style w:type="character" w:customStyle="1" w:styleId="StyleArialNarrow12ptBold">
    <w:name w:val="Style Arial Narrow 12 pt Bold"/>
    <w:rsid w:val="00E76BF7"/>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rsid w:val="00E76BF7"/>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E76BF7"/>
    <w:rPr>
      <w:noProof w:val="0"/>
      <w:u w:val="single"/>
      <w:lang w:val="en-US" w:eastAsia="en-US" w:bidi="ar-SA"/>
    </w:rPr>
  </w:style>
  <w:style w:type="character" w:customStyle="1" w:styleId="UnderlinedCharChar1">
    <w:name w:val="Underlined Char Char1"/>
    <w:rsid w:val="00E76BF7"/>
    <w:rPr>
      <w:rFonts w:ascii="Bell MT" w:eastAsia="Times New Roman" w:hAnsi="Bell MT" w:hint="default"/>
      <w:bCs/>
      <w:iCs/>
      <w:sz w:val="22"/>
      <w:u w:val="single"/>
    </w:rPr>
  </w:style>
  <w:style w:type="character" w:customStyle="1" w:styleId="Heading2CharChar2">
    <w:name w:val="Heading 2 Char Char2"/>
    <w:rsid w:val="00E76BF7"/>
    <w:rPr>
      <w:rFonts w:ascii="Arial" w:hAnsi="Arial" w:cs="Arial" w:hint="default"/>
      <w:b/>
      <w:bCs/>
      <w:iCs/>
      <w:sz w:val="22"/>
      <w:szCs w:val="28"/>
      <w:lang w:val="en-US" w:eastAsia="en-US" w:bidi="ar-SA"/>
    </w:rPr>
  </w:style>
  <w:style w:type="character" w:customStyle="1" w:styleId="doctitle">
    <w:name w:val="doctitle"/>
    <w:rsid w:val="00E76BF7"/>
  </w:style>
  <w:style w:type="character" w:customStyle="1" w:styleId="cardtext-underlined0">
    <w:name w:val="card text- underlined"/>
    <w:rsid w:val="00E76BF7"/>
    <w:rPr>
      <w:rFonts w:ascii="Garamond" w:hAnsi="Garamond" w:hint="default"/>
      <w:u w:val="single"/>
    </w:rPr>
  </w:style>
  <w:style w:type="character" w:customStyle="1" w:styleId="BodyText1">
    <w:name w:val="Body Text1"/>
    <w:basedOn w:val="DefaultParagraphFont"/>
    <w:rsid w:val="00E76BF7"/>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E76BF7"/>
  </w:style>
  <w:style w:type="character" w:customStyle="1" w:styleId="BriefTitleChar">
    <w:name w:val="Brief Title Char"/>
    <w:basedOn w:val="DefaultParagraphFont"/>
    <w:rsid w:val="00E76BF7"/>
    <w:rPr>
      <w:b/>
      <w:bCs w:val="0"/>
      <w:sz w:val="24"/>
      <w:szCs w:val="24"/>
      <w:u w:val="single"/>
      <w:lang w:val="en-US" w:eastAsia="en-US" w:bidi="ar-SA"/>
    </w:rPr>
  </w:style>
  <w:style w:type="character" w:customStyle="1" w:styleId="BriefTitle2Char">
    <w:name w:val="Brief Title 2 Char"/>
    <w:basedOn w:val="BriefTitleChar"/>
    <w:rsid w:val="00E76BF7"/>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E76BF7"/>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E76BF7"/>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E76BF7"/>
    <w:rPr>
      <w:rFonts w:ascii="AGaramond" w:hAnsi="AGaramond" w:cs="AGaramond" w:hint="default"/>
      <w:color w:val="211D1E"/>
      <w:sz w:val="14"/>
      <w:szCs w:val="14"/>
    </w:rPr>
  </w:style>
  <w:style w:type="character" w:customStyle="1" w:styleId="CharacterStyle2">
    <w:name w:val="Character Style 2"/>
    <w:uiPriority w:val="99"/>
    <w:rsid w:val="00E76BF7"/>
    <w:rPr>
      <w:sz w:val="20"/>
      <w:szCs w:val="20"/>
    </w:rPr>
  </w:style>
  <w:style w:type="character" w:customStyle="1" w:styleId="cross-head">
    <w:name w:val="cross-head"/>
    <w:rsid w:val="00E76BF7"/>
  </w:style>
  <w:style w:type="character" w:customStyle="1" w:styleId="Subtitle1">
    <w:name w:val="Subtitle1"/>
    <w:rsid w:val="00E76BF7"/>
  </w:style>
  <w:style w:type="character" w:customStyle="1" w:styleId="metaorigin">
    <w:name w:val="meta_origin"/>
    <w:rsid w:val="00E76BF7"/>
  </w:style>
  <w:style w:type="character" w:customStyle="1" w:styleId="mandelbrotrefrag">
    <w:name w:val="mandelbrot_refrag"/>
    <w:rsid w:val="00E76BF7"/>
  </w:style>
  <w:style w:type="character" w:customStyle="1" w:styleId="eminfo">
    <w:name w:val="eminfo"/>
    <w:rsid w:val="00E76BF7"/>
  </w:style>
  <w:style w:type="character" w:customStyle="1" w:styleId="emhighlight">
    <w:name w:val="emhighlight"/>
    <w:rsid w:val="00E76BF7"/>
  </w:style>
  <w:style w:type="character" w:customStyle="1" w:styleId="name">
    <w:name w:val="name"/>
    <w:rsid w:val="00E76BF7"/>
  </w:style>
  <w:style w:type="character" w:customStyle="1" w:styleId="tkrname">
    <w:name w:val="tkrname"/>
    <w:rsid w:val="00E76BF7"/>
  </w:style>
  <w:style w:type="character" w:customStyle="1" w:styleId="tkrchange">
    <w:name w:val="tkrchange"/>
    <w:rsid w:val="00E76BF7"/>
  </w:style>
  <w:style w:type="character" w:customStyle="1" w:styleId="source-org">
    <w:name w:val="source-org"/>
    <w:rsid w:val="00E76BF7"/>
  </w:style>
  <w:style w:type="character" w:customStyle="1" w:styleId="updated">
    <w:name w:val="updated"/>
    <w:rsid w:val="00E76BF7"/>
  </w:style>
  <w:style w:type="character" w:customStyle="1" w:styleId="last">
    <w:name w:val="last"/>
    <w:rsid w:val="00E76BF7"/>
  </w:style>
  <w:style w:type="character" w:customStyle="1" w:styleId="Style11ptBoldUnderline1">
    <w:name w:val="Style 11 pt Bold Underline1"/>
    <w:rsid w:val="00E76BF7"/>
    <w:rPr>
      <w:b/>
      <w:bCs/>
      <w:sz w:val="20"/>
      <w:u w:val="single"/>
    </w:rPr>
  </w:style>
  <w:style w:type="character" w:customStyle="1" w:styleId="StyleStyleunderlineBold11pt">
    <w:name w:val="Style Style underline + Bold + 11 pt"/>
    <w:rsid w:val="00E76BF7"/>
    <w:rPr>
      <w:bCs/>
      <w:sz w:val="20"/>
      <w:u w:val="single"/>
    </w:rPr>
  </w:style>
  <w:style w:type="character" w:customStyle="1" w:styleId="StyleunderlineAsianTimesNewRomanBold">
    <w:name w:val="Style underline + (Asian) Times New Roman Bold"/>
    <w:rsid w:val="00E76BF7"/>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E76BF7"/>
    <w:rPr>
      <w:b/>
      <w:bCs/>
      <w:sz w:val="20"/>
      <w:u w:val="single"/>
      <w:bdr w:val="single" w:sz="4" w:space="0" w:color="auto" w:frame="1"/>
    </w:rPr>
  </w:style>
  <w:style w:type="character" w:customStyle="1" w:styleId="A5">
    <w:name w:val="A5"/>
    <w:uiPriority w:val="99"/>
    <w:rsid w:val="00E76BF7"/>
    <w:rPr>
      <w:rFonts w:ascii="Times New Roman" w:hAnsi="Times New Roman" w:cs="Times New Roman" w:hint="default"/>
      <w:color w:val="000000"/>
      <w:sz w:val="13"/>
      <w:szCs w:val="13"/>
    </w:rPr>
  </w:style>
  <w:style w:type="character" w:customStyle="1" w:styleId="quotepeekbase">
    <w:name w:val="quotepeekbase"/>
    <w:rsid w:val="00E76BF7"/>
  </w:style>
  <w:style w:type="character" w:customStyle="1" w:styleId="cardChar10">
    <w:name w:val="card Char1"/>
    <w:rsid w:val="00E76BF7"/>
    <w:rPr>
      <w:rFonts w:ascii="Calibri" w:eastAsia="Calibri" w:hAnsi="Calibri" w:cs="Calibri" w:hint="default"/>
      <w:sz w:val="24"/>
      <w:szCs w:val="22"/>
      <w:lang w:val="x-none" w:eastAsia="x-none"/>
    </w:rPr>
  </w:style>
  <w:style w:type="character" w:customStyle="1" w:styleId="NormalCard">
    <w:name w:val="Normal Card"/>
    <w:uiPriority w:val="1"/>
    <w:qFormat/>
    <w:rsid w:val="00E76BF7"/>
    <w:rPr>
      <w:rFonts w:ascii="Times New Roman" w:hAnsi="Times New Roman" w:cs="Times New Roman" w:hint="default"/>
      <w:sz w:val="24"/>
    </w:rPr>
  </w:style>
  <w:style w:type="character" w:customStyle="1" w:styleId="HighlightedUnderline0">
    <w:name w:val="Highlighted Underline"/>
    <w:uiPriority w:val="1"/>
    <w:qFormat/>
    <w:rsid w:val="00E76BF7"/>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E76BF7"/>
    <w:rPr>
      <w:rFonts w:ascii="Times New Roman" w:hAnsi="Times New Roman" w:cs="Times New Roman" w:hint="default"/>
      <w:sz w:val="16"/>
      <w:szCs w:val="16"/>
    </w:rPr>
  </w:style>
  <w:style w:type="character" w:customStyle="1" w:styleId="timebox">
    <w:name w:val="timebox"/>
    <w:rsid w:val="00E76BF7"/>
  </w:style>
  <w:style w:type="character" w:customStyle="1" w:styleId="Heading2Subtext">
    <w:name w:val="Heading 2 Subtext"/>
    <w:rsid w:val="00E76BF7"/>
    <w:rPr>
      <w:rFonts w:ascii="Times New Roman" w:hAnsi="Times New Roman" w:cs="Times New Roman" w:hint="default"/>
      <w:sz w:val="16"/>
    </w:rPr>
  </w:style>
  <w:style w:type="character" w:customStyle="1" w:styleId="-SmallText-">
    <w:name w:val="-Small Text-"/>
    <w:rsid w:val="00E76BF7"/>
    <w:rPr>
      <w:rFonts w:ascii="Garamond" w:hAnsi="Garamond" w:hint="default"/>
      <w:sz w:val="16"/>
    </w:rPr>
  </w:style>
  <w:style w:type="character" w:customStyle="1" w:styleId="label">
    <w:name w:val="label"/>
    <w:rsid w:val="00E76BF7"/>
  </w:style>
  <w:style w:type="character" w:customStyle="1" w:styleId="BoldUnderlineCharChar">
    <w:name w:val="BoldUnderline Char Char"/>
    <w:rsid w:val="00E76BF7"/>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E76BF7"/>
  </w:style>
  <w:style w:type="character" w:customStyle="1" w:styleId="FontStyle477">
    <w:name w:val="Font Style477"/>
    <w:basedOn w:val="DefaultParagraphFont"/>
    <w:uiPriority w:val="99"/>
    <w:rsid w:val="00E76BF7"/>
    <w:rPr>
      <w:rFonts w:ascii="Times New Roman" w:hAnsi="Times New Roman" w:cs="Times New Roman" w:hint="default"/>
      <w:sz w:val="18"/>
      <w:szCs w:val="18"/>
    </w:rPr>
  </w:style>
  <w:style w:type="character" w:customStyle="1" w:styleId="FontStyle505">
    <w:name w:val="Font Style505"/>
    <w:basedOn w:val="DefaultParagraphFont"/>
    <w:uiPriority w:val="99"/>
    <w:rsid w:val="00E76BF7"/>
    <w:rPr>
      <w:rFonts w:ascii="Times New Roman" w:hAnsi="Times New Roman" w:cs="Times New Roman" w:hint="default"/>
      <w:sz w:val="18"/>
      <w:szCs w:val="18"/>
    </w:rPr>
  </w:style>
  <w:style w:type="character" w:customStyle="1" w:styleId="FontStyle514">
    <w:name w:val="Font Style514"/>
    <w:basedOn w:val="DefaultParagraphFont"/>
    <w:uiPriority w:val="99"/>
    <w:rsid w:val="00E76BF7"/>
    <w:rPr>
      <w:rFonts w:ascii="Times New Roman" w:hAnsi="Times New Roman" w:cs="Times New Roman" w:hint="default"/>
      <w:sz w:val="14"/>
      <w:szCs w:val="14"/>
    </w:rPr>
  </w:style>
  <w:style w:type="character" w:customStyle="1" w:styleId="FontStyle500">
    <w:name w:val="Font Style500"/>
    <w:basedOn w:val="DefaultParagraphFont"/>
    <w:uiPriority w:val="99"/>
    <w:rsid w:val="00E76BF7"/>
    <w:rPr>
      <w:rFonts w:ascii="Times New Roman" w:hAnsi="Times New Roman" w:cs="Times New Roman" w:hint="default"/>
      <w:b/>
      <w:bCs/>
      <w:sz w:val="16"/>
      <w:szCs w:val="16"/>
    </w:rPr>
  </w:style>
  <w:style w:type="character" w:customStyle="1" w:styleId="CardCite1">
    <w:name w:val="CardCite1"/>
    <w:qFormat/>
    <w:rsid w:val="00E76BF7"/>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E76BF7"/>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E76BF7"/>
    <w:rPr>
      <w:rFonts w:ascii="Times New Roman" w:hAnsi="Times New Roman" w:cs="Times New Roman" w:hint="default"/>
      <w:b/>
      <w:bCs/>
      <w:sz w:val="22"/>
      <w:szCs w:val="22"/>
    </w:rPr>
  </w:style>
  <w:style w:type="character" w:customStyle="1" w:styleId="CharacterStyle3">
    <w:name w:val="Character Style 3"/>
    <w:uiPriority w:val="99"/>
    <w:rsid w:val="00E76BF7"/>
    <w:rPr>
      <w:rFonts w:ascii="Bookman Old Style" w:hAnsi="Bookman Old Style" w:cs="Bookman Old Style" w:hint="default"/>
      <w:spacing w:val="-5"/>
      <w:sz w:val="18"/>
      <w:szCs w:val="18"/>
    </w:rPr>
  </w:style>
  <w:style w:type="character" w:customStyle="1" w:styleId="UnderlineStyleChar7">
    <w:name w:val="Underline Style Char7"/>
    <w:rsid w:val="00E76BF7"/>
    <w:rPr>
      <w:rFonts w:ascii="Garamond" w:hAnsi="Garamond" w:hint="default"/>
      <w:sz w:val="22"/>
      <w:szCs w:val="24"/>
      <w:u w:val="single"/>
      <w:lang w:val="en-US" w:eastAsia="en-US" w:bidi="ar-SA"/>
    </w:rPr>
  </w:style>
  <w:style w:type="character" w:customStyle="1" w:styleId="StyleArial6ptBold">
    <w:name w:val="Style Arial 6 pt Bold"/>
    <w:rsid w:val="00E76BF7"/>
    <w:rPr>
      <w:rFonts w:ascii="Arial" w:hAnsi="Arial" w:cs="Arial" w:hint="default"/>
      <w:bCs/>
      <w:sz w:val="12"/>
    </w:rPr>
  </w:style>
  <w:style w:type="character" w:customStyle="1" w:styleId="Heading2Char5">
    <w:name w:val="Heading 2 Char5"/>
    <w:rsid w:val="00E76BF7"/>
    <w:rPr>
      <w:rFonts w:ascii="Garamond" w:hAnsi="Garamond" w:cs="Arial" w:hint="default"/>
      <w:b/>
      <w:bCs/>
      <w:iCs/>
      <w:sz w:val="24"/>
      <w:szCs w:val="28"/>
      <w:lang w:val="en-US" w:eastAsia="en-US" w:bidi="ar-SA"/>
    </w:rPr>
  </w:style>
  <w:style w:type="character" w:customStyle="1" w:styleId="TagGreg">
    <w:name w:val="TagGreg"/>
    <w:uiPriority w:val="1"/>
    <w:qFormat/>
    <w:rsid w:val="00E76BF7"/>
    <w:rPr>
      <w:b/>
      <w:bCs w:val="0"/>
      <w:sz w:val="24"/>
    </w:rPr>
  </w:style>
  <w:style w:type="character" w:customStyle="1" w:styleId="StyleDebateUnderline10pt">
    <w:name w:val="Style Debate Underline + 10 pt"/>
    <w:rsid w:val="00E76BF7"/>
    <w:rPr>
      <w:rFonts w:ascii="Times New Roman" w:hAnsi="Times New Roman" w:cs="Times New Roman" w:hint="default"/>
      <w:sz w:val="20"/>
      <w:szCs w:val="20"/>
      <w:u w:val="single"/>
    </w:rPr>
  </w:style>
  <w:style w:type="character" w:customStyle="1" w:styleId="underlinedCharChar0">
    <w:name w:val="underlined Char Char"/>
    <w:locked/>
    <w:rsid w:val="00E76BF7"/>
    <w:rPr>
      <w:u w:val="single"/>
    </w:rPr>
  </w:style>
  <w:style w:type="character" w:customStyle="1" w:styleId="SourceBold">
    <w:name w:val="Source Bold"/>
    <w:rsid w:val="00E76BF7"/>
    <w:rPr>
      <w:rFonts w:ascii="Arial Narrow" w:hAnsi="Arial Narrow" w:hint="default"/>
      <w:b/>
      <w:bCs w:val="0"/>
      <w:strike w:val="0"/>
      <w:dstrike w:val="0"/>
      <w:sz w:val="24"/>
      <w:u w:val="none"/>
      <w:effect w:val="none"/>
    </w:rPr>
  </w:style>
  <w:style w:type="character" w:customStyle="1" w:styleId="2xBoldUnderline">
    <w:name w:val="2x_Bold_Underline"/>
    <w:rsid w:val="00E76BF7"/>
    <w:rPr>
      <w:b/>
      <w:bCs/>
      <w:sz w:val="24"/>
      <w:u w:val="thick"/>
    </w:rPr>
  </w:style>
  <w:style w:type="character" w:customStyle="1" w:styleId="Dottedunderline">
    <w:name w:val="Dotted underline"/>
    <w:rsid w:val="00E76BF7"/>
    <w:rPr>
      <w:u w:val="dotted"/>
    </w:rPr>
  </w:style>
  <w:style w:type="character" w:customStyle="1" w:styleId="readChar">
    <w:name w:val="read Char"/>
    <w:rsid w:val="00E76BF7"/>
    <w:rPr>
      <w:szCs w:val="22"/>
      <w:u w:val="single"/>
      <w:lang w:val="en-US" w:eastAsia="en-US" w:bidi="ar-SA"/>
    </w:rPr>
  </w:style>
  <w:style w:type="character" w:customStyle="1" w:styleId="underlining0">
    <w:name w:val="underlining"/>
    <w:rsid w:val="00E76BF7"/>
    <w:rPr>
      <w:u w:val="single"/>
    </w:rPr>
  </w:style>
  <w:style w:type="character" w:customStyle="1" w:styleId="btitle">
    <w:name w:val="btitle"/>
    <w:rsid w:val="00E76BF7"/>
  </w:style>
  <w:style w:type="character" w:customStyle="1" w:styleId="green">
    <w:name w:val="green"/>
    <w:rsid w:val="00E76BF7"/>
  </w:style>
  <w:style w:type="character" w:customStyle="1" w:styleId="BodyText20">
    <w:name w:val="Body Text2"/>
    <w:rsid w:val="00E76BF7"/>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E76BF7"/>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E76BF7"/>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E76BF7"/>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E76BF7"/>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E76BF7"/>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E76BF7"/>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E76BF7"/>
    <w:rPr>
      <w:rFonts w:ascii="Sylfaen" w:hAnsi="Sylfaen" w:cs="Sylfaen" w:hint="default"/>
      <w:i/>
      <w:iCs/>
      <w:strike w:val="0"/>
      <w:dstrike w:val="0"/>
      <w:sz w:val="19"/>
      <w:szCs w:val="19"/>
      <w:u w:val="none"/>
      <w:effect w:val="none"/>
      <w:shd w:val="clear" w:color="auto" w:fill="FFFFFF"/>
    </w:rPr>
  </w:style>
  <w:style w:type="character" w:customStyle="1" w:styleId="1">
    <w:name w:val="1"/>
    <w:rsid w:val="00E76BF7"/>
    <w:rPr>
      <w:rFonts w:ascii="Arial" w:hAnsi="Arial" w:cs="Arial" w:hint="default"/>
      <w:bCs/>
      <w:sz w:val="20"/>
      <w:u w:val="single"/>
      <w:lang w:val="en-US" w:eastAsia="en-US" w:bidi="ar-SA"/>
    </w:rPr>
  </w:style>
  <w:style w:type="character" w:customStyle="1" w:styleId="CharChar31">
    <w:name w:val="Char Char31"/>
    <w:rsid w:val="00E76BF7"/>
    <w:rPr>
      <w:rFonts w:ascii="Arial" w:hAnsi="Arial" w:cs="Arial" w:hint="default"/>
      <w:b/>
      <w:bCs/>
      <w:iCs/>
      <w:lang w:val="en-US" w:eastAsia="en-US" w:bidi="ar-SA"/>
    </w:rPr>
  </w:style>
  <w:style w:type="character" w:customStyle="1" w:styleId="Subtitle2">
    <w:name w:val="Subtitle2"/>
    <w:rsid w:val="00E76BF7"/>
  </w:style>
  <w:style w:type="character" w:customStyle="1" w:styleId="drop">
    <w:name w:val="drop"/>
    <w:rsid w:val="00E76BF7"/>
  </w:style>
  <w:style w:type="character" w:customStyle="1" w:styleId="bioline">
    <w:name w:val="bioline"/>
    <w:rsid w:val="00E76BF7"/>
  </w:style>
  <w:style w:type="character" w:customStyle="1" w:styleId="articletitle0">
    <w:name w:val="article_title"/>
    <w:rsid w:val="00E76BF7"/>
  </w:style>
  <w:style w:type="character" w:customStyle="1" w:styleId="A4">
    <w:name w:val="A4"/>
    <w:uiPriority w:val="99"/>
    <w:rsid w:val="00E76BF7"/>
    <w:rPr>
      <w:color w:val="000000"/>
    </w:rPr>
  </w:style>
  <w:style w:type="character" w:customStyle="1" w:styleId="s2">
    <w:name w:val="s2"/>
    <w:rsid w:val="00E76BF7"/>
  </w:style>
  <w:style w:type="character" w:customStyle="1" w:styleId="s4">
    <w:name w:val="s4"/>
    <w:rsid w:val="00E76BF7"/>
  </w:style>
  <w:style w:type="character" w:customStyle="1" w:styleId="s5">
    <w:name w:val="s5"/>
    <w:rsid w:val="00E76BF7"/>
  </w:style>
  <w:style w:type="character" w:customStyle="1" w:styleId="cap">
    <w:name w:val="cap"/>
    <w:rsid w:val="00E76BF7"/>
  </w:style>
  <w:style w:type="character" w:customStyle="1" w:styleId="rightsnotice">
    <w:name w:val="rightsnotice"/>
    <w:rsid w:val="00E76BF7"/>
  </w:style>
  <w:style w:type="character" w:customStyle="1" w:styleId="Caption1">
    <w:name w:val="Caption1"/>
    <w:rsid w:val="00E76BF7"/>
  </w:style>
  <w:style w:type="character" w:customStyle="1" w:styleId="credit">
    <w:name w:val="credit"/>
    <w:rsid w:val="00E76BF7"/>
  </w:style>
  <w:style w:type="character" w:customStyle="1" w:styleId="scaps">
    <w:name w:val="scaps"/>
    <w:rsid w:val="00E76BF7"/>
  </w:style>
  <w:style w:type="character" w:customStyle="1" w:styleId="current-article">
    <w:name w:val="current-article"/>
    <w:rsid w:val="00E76BF7"/>
  </w:style>
  <w:style w:type="character" w:customStyle="1" w:styleId="related-current-indicator">
    <w:name w:val="related-current-indicator"/>
    <w:rsid w:val="00E76BF7"/>
  </w:style>
  <w:style w:type="character" w:customStyle="1" w:styleId="bylclear">
    <w:name w:val="bylclear"/>
    <w:rsid w:val="00E76BF7"/>
  </w:style>
  <w:style w:type="character" w:customStyle="1" w:styleId="timestamp">
    <w:name w:val="timestamp"/>
    <w:rsid w:val="00E76BF7"/>
  </w:style>
  <w:style w:type="character" w:customStyle="1" w:styleId="comments">
    <w:name w:val="comments"/>
    <w:rsid w:val="00E76BF7"/>
  </w:style>
  <w:style w:type="character" w:customStyle="1" w:styleId="essaytext">
    <w:name w:val="essaytext"/>
    <w:rsid w:val="00E76BF7"/>
  </w:style>
  <w:style w:type="character" w:customStyle="1" w:styleId="username">
    <w:name w:val="username"/>
    <w:rsid w:val="00E76BF7"/>
  </w:style>
  <w:style w:type="character" w:customStyle="1" w:styleId="toplinks">
    <w:name w:val="toplinks"/>
    <w:rsid w:val="00E76BF7"/>
  </w:style>
  <w:style w:type="character" w:customStyle="1" w:styleId="A3">
    <w:name w:val="A3"/>
    <w:uiPriority w:val="99"/>
    <w:rsid w:val="00E76BF7"/>
    <w:rPr>
      <w:rFonts w:ascii="Perpetua" w:hAnsi="Perpetua" w:cs="Perpetua" w:hint="default"/>
      <w:color w:val="000000"/>
      <w:sz w:val="15"/>
      <w:szCs w:val="15"/>
    </w:rPr>
  </w:style>
  <w:style w:type="character" w:customStyle="1" w:styleId="see">
    <w:name w:val="see"/>
    <w:rsid w:val="00E76BF7"/>
  </w:style>
  <w:style w:type="character" w:customStyle="1" w:styleId="first-letter">
    <w:name w:val="first-letter"/>
    <w:rsid w:val="00E76BF7"/>
  </w:style>
  <w:style w:type="character" w:customStyle="1" w:styleId="focusparagraph">
    <w:name w:val="focusparagraph"/>
    <w:rsid w:val="00E76BF7"/>
  </w:style>
  <w:style w:type="character" w:customStyle="1" w:styleId="lightblue">
    <w:name w:val="lightblue"/>
    <w:rsid w:val="00E76BF7"/>
  </w:style>
  <w:style w:type="character" w:customStyle="1" w:styleId="StyleUnderlineCharChar9pt">
    <w:name w:val="Style Underline Char Char + 9 pt"/>
    <w:rsid w:val="00E76BF7"/>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E76BF7"/>
  </w:style>
  <w:style w:type="character" w:customStyle="1" w:styleId="Title10">
    <w:name w:val="Title1"/>
    <w:rsid w:val="00E76BF7"/>
  </w:style>
  <w:style w:type="character" w:customStyle="1" w:styleId="BoldandUnderlineCharCharCharChar">
    <w:name w:val="Bold and Underline Char Char Char Char"/>
    <w:rsid w:val="00E76BF7"/>
    <w:rPr>
      <w:b/>
      <w:bCs w:val="0"/>
      <w:noProof w:val="0"/>
      <w:u w:val="single"/>
      <w:lang w:val="en-US" w:eastAsia="en-US" w:bidi="ar-SA"/>
    </w:rPr>
  </w:style>
  <w:style w:type="character" w:customStyle="1" w:styleId="FontStyle29">
    <w:name w:val="Font Style29"/>
    <w:uiPriority w:val="99"/>
    <w:rsid w:val="00E76BF7"/>
    <w:rPr>
      <w:rFonts w:ascii="Arial" w:hAnsi="Arial" w:cs="Arial" w:hint="default"/>
      <w:sz w:val="14"/>
      <w:szCs w:val="14"/>
    </w:rPr>
  </w:style>
  <w:style w:type="character" w:customStyle="1" w:styleId="titles">
    <w:name w:val="titles"/>
    <w:rsid w:val="00E76BF7"/>
  </w:style>
  <w:style w:type="character" w:customStyle="1" w:styleId="articletext0">
    <w:name w:val="article_text"/>
    <w:rsid w:val="00E76BF7"/>
  </w:style>
  <w:style w:type="character" w:customStyle="1" w:styleId="contentauthor">
    <w:name w:val="contentauthor"/>
    <w:rsid w:val="00E76BF7"/>
  </w:style>
  <w:style w:type="character" w:customStyle="1" w:styleId="subarticleheader">
    <w:name w:val="subarticleheader"/>
    <w:rsid w:val="00E76BF7"/>
  </w:style>
  <w:style w:type="character" w:customStyle="1" w:styleId="spelle">
    <w:name w:val="spelle"/>
    <w:rsid w:val="00E76BF7"/>
  </w:style>
  <w:style w:type="character" w:customStyle="1" w:styleId="grame">
    <w:name w:val="grame"/>
    <w:rsid w:val="00E76BF7"/>
  </w:style>
  <w:style w:type="character" w:customStyle="1" w:styleId="newstitle1">
    <w:name w:val="newstitle1"/>
    <w:rsid w:val="00E76BF7"/>
  </w:style>
  <w:style w:type="character" w:customStyle="1" w:styleId="copy">
    <w:name w:val="copy"/>
    <w:rsid w:val="00E76BF7"/>
  </w:style>
  <w:style w:type="character" w:customStyle="1" w:styleId="topheadline">
    <w:name w:val="topheadline"/>
    <w:rsid w:val="00E76BF7"/>
  </w:style>
  <w:style w:type="character" w:customStyle="1" w:styleId="Stylereduce27pt">
    <w:name w:val="Style reduce2 + 7 pt"/>
    <w:rsid w:val="00E76BF7"/>
    <w:rPr>
      <w:rFonts w:ascii="Times New Roman" w:hAnsi="Times New Roman" w:cs="Arial" w:hint="default"/>
      <w:color w:val="000000"/>
      <w:sz w:val="14"/>
      <w:szCs w:val="22"/>
    </w:rPr>
  </w:style>
  <w:style w:type="character" w:customStyle="1" w:styleId="srtitle">
    <w:name w:val="srtitle"/>
    <w:rsid w:val="00E76BF7"/>
  </w:style>
  <w:style w:type="character" w:customStyle="1" w:styleId="st1">
    <w:name w:val="st1"/>
    <w:rsid w:val="00E76BF7"/>
  </w:style>
  <w:style w:type="character" w:customStyle="1" w:styleId="StyleStyleGaramond">
    <w:name w:val="Style Style Garamond +"/>
    <w:rsid w:val="00E76BF7"/>
    <w:rPr>
      <w:rFonts w:ascii="Garamond" w:hAnsi="Garamond" w:cs="Times New Roman" w:hint="default"/>
      <w:sz w:val="20"/>
    </w:rPr>
  </w:style>
  <w:style w:type="character" w:customStyle="1" w:styleId="quotechar0">
    <w:name w:val="quotechar"/>
    <w:rsid w:val="00E76BF7"/>
  </w:style>
  <w:style w:type="character" w:customStyle="1" w:styleId="boldunderline1">
    <w:name w:val="boldunderline"/>
    <w:rsid w:val="00E76BF7"/>
  </w:style>
  <w:style w:type="character" w:customStyle="1" w:styleId="A8">
    <w:name w:val="A8"/>
    <w:rsid w:val="00E76BF7"/>
    <w:rPr>
      <w:rFonts w:ascii="Scala" w:hAnsi="Scala" w:cs="Scala" w:hint="default"/>
      <w:color w:val="000000"/>
      <w:sz w:val="15"/>
      <w:szCs w:val="15"/>
    </w:rPr>
  </w:style>
  <w:style w:type="character" w:customStyle="1" w:styleId="A0">
    <w:name w:val="A0"/>
    <w:uiPriority w:val="99"/>
    <w:rsid w:val="00E76BF7"/>
    <w:rPr>
      <w:rFonts w:ascii="Scala" w:hAnsi="Scala" w:cs="Scala" w:hint="default"/>
      <w:color w:val="000000"/>
      <w:sz w:val="16"/>
      <w:szCs w:val="16"/>
    </w:rPr>
  </w:style>
  <w:style w:type="character" w:customStyle="1" w:styleId="Date11">
    <w:name w:val="Date11"/>
    <w:rsid w:val="00E76BF7"/>
  </w:style>
  <w:style w:type="character" w:customStyle="1" w:styleId="Boxout">
    <w:name w:val="Box out"/>
    <w:uiPriority w:val="1"/>
    <w:qFormat/>
    <w:rsid w:val="00E76BF7"/>
    <w:rPr>
      <w:rFonts w:ascii="Tahoma" w:hAnsi="Tahoma" w:cs="Tahoma" w:hint="default"/>
      <w:b/>
      <w:bCs w:val="0"/>
      <w:sz w:val="20"/>
      <w:u w:val="single"/>
      <w:bdr w:val="none" w:sz="0" w:space="0" w:color="auto" w:frame="1"/>
      <w:shd w:val="clear" w:color="auto" w:fill="A9E8F5"/>
    </w:rPr>
  </w:style>
  <w:style w:type="character" w:customStyle="1" w:styleId="metad">
    <w:name w:val="metad"/>
    <w:rsid w:val="00E76BF7"/>
  </w:style>
  <w:style w:type="character" w:customStyle="1" w:styleId="sifr-alternate">
    <w:name w:val="sifr-alternate"/>
    <w:rsid w:val="00E76BF7"/>
  </w:style>
  <w:style w:type="character" w:customStyle="1" w:styleId="justify1">
    <w:name w:val="justify1"/>
    <w:rsid w:val="00E76BF7"/>
  </w:style>
  <w:style w:type="character" w:customStyle="1" w:styleId="artbody1">
    <w:name w:val="art_body1"/>
    <w:rsid w:val="00E76BF7"/>
    <w:rPr>
      <w:rFonts w:ascii="Arial" w:hAnsi="Arial" w:cs="Arial" w:hint="default"/>
    </w:rPr>
  </w:style>
  <w:style w:type="character" w:customStyle="1" w:styleId="A1">
    <w:name w:val="A1"/>
    <w:uiPriority w:val="99"/>
    <w:rsid w:val="00E76BF7"/>
    <w:rPr>
      <w:rFonts w:ascii="Book Antiqua" w:hAnsi="Book Antiqua" w:cs="Book Antiqua" w:hint="default"/>
      <w:color w:val="221E1F"/>
      <w:sz w:val="22"/>
      <w:szCs w:val="22"/>
    </w:rPr>
  </w:style>
  <w:style w:type="character" w:customStyle="1" w:styleId="reality">
    <w:name w:val="reality"/>
    <w:rsid w:val="00E76BF7"/>
  </w:style>
  <w:style w:type="character" w:customStyle="1" w:styleId="text2">
    <w:name w:val="text2"/>
    <w:rsid w:val="00E76BF7"/>
  </w:style>
  <w:style w:type="character" w:customStyle="1" w:styleId="StyleUnderlineChar2CharChar11pt">
    <w:name w:val="Style Underline Char2 Char Char + 11 pt"/>
    <w:rsid w:val="00E76BF7"/>
    <w:rPr>
      <w:rFonts w:ascii="Times New Roman" w:hAnsi="Times New Roman" w:cs="Times New Roman" w:hint="default"/>
      <w:sz w:val="20"/>
      <w:u w:val="single"/>
    </w:rPr>
  </w:style>
  <w:style w:type="character" w:customStyle="1" w:styleId="StyleStyleBoldUnderline11pt">
    <w:name w:val="Style Style Bold Underline + 11 pt"/>
    <w:rsid w:val="00E76BF7"/>
    <w:rPr>
      <w:b/>
      <w:bCs/>
      <w:sz w:val="20"/>
      <w:u w:val="single"/>
    </w:rPr>
  </w:style>
  <w:style w:type="character" w:customStyle="1" w:styleId="articlehead2">
    <w:name w:val="articlehead2"/>
    <w:rsid w:val="00E76BF7"/>
  </w:style>
  <w:style w:type="character" w:customStyle="1" w:styleId="pronset">
    <w:name w:val="pronset"/>
    <w:rsid w:val="00E76BF7"/>
  </w:style>
  <w:style w:type="character" w:customStyle="1" w:styleId="prondelim">
    <w:name w:val="prondelim"/>
    <w:rsid w:val="00E76BF7"/>
  </w:style>
  <w:style w:type="character" w:customStyle="1" w:styleId="prontoggle">
    <w:name w:val="pron_toggle"/>
    <w:rsid w:val="00E76BF7"/>
  </w:style>
  <w:style w:type="character" w:customStyle="1" w:styleId="boldface">
    <w:name w:val="boldface"/>
    <w:rsid w:val="00E76BF7"/>
  </w:style>
  <w:style w:type="character" w:customStyle="1" w:styleId="secondary-bf">
    <w:name w:val="secondary-bf"/>
    <w:rsid w:val="00E76BF7"/>
  </w:style>
  <w:style w:type="table" w:styleId="ColorfulGrid-Accent1">
    <w:name w:val="Colorful Grid Accent 1"/>
    <w:basedOn w:val="TableNormal"/>
    <w:link w:val="ColorfulGrid-Accent1Char"/>
    <w:uiPriority w:val="29"/>
    <w:unhideWhenUsed/>
    <w:rsid w:val="00E76BF7"/>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E76BF7"/>
    <w:rPr>
      <w:rFonts w:ascii="Times New Roman" w:hAnsi="Times New Roman" w:cs="Times New Roman" w:hint="default"/>
      <w:iCs/>
      <w:color w:val="000000"/>
      <w:sz w:val="16"/>
    </w:rPr>
  </w:style>
  <w:style w:type="character" w:customStyle="1" w:styleId="Boxout0">
    <w:name w:val="Boxout"/>
    <w:uiPriority w:val="1"/>
    <w:qFormat/>
    <w:rsid w:val="00E76BF7"/>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E76BF7"/>
  </w:style>
  <w:style w:type="character" w:customStyle="1" w:styleId="detailtitle">
    <w:name w:val="detailtitle"/>
    <w:rsid w:val="00E76BF7"/>
  </w:style>
  <w:style w:type="character" w:customStyle="1" w:styleId="storydate">
    <w:name w:val="storydate"/>
    <w:rsid w:val="00E76BF7"/>
  </w:style>
  <w:style w:type="character" w:customStyle="1" w:styleId="preloadwrap">
    <w:name w:val="preloadwrap"/>
    <w:rsid w:val="00E76BF7"/>
  </w:style>
  <w:style w:type="character" w:customStyle="1" w:styleId="creditwrap">
    <w:name w:val="creditwrap"/>
    <w:rsid w:val="00E76BF7"/>
  </w:style>
  <w:style w:type="character" w:customStyle="1" w:styleId="DefaultChar1">
    <w:name w:val="Default Char1"/>
    <w:rsid w:val="00E76BF7"/>
    <w:rPr>
      <w:noProof w:val="0"/>
      <w:color w:val="000000"/>
      <w:lang w:val="en-US" w:eastAsia="en-US" w:bidi="ar-SA"/>
    </w:rPr>
  </w:style>
  <w:style w:type="character" w:customStyle="1" w:styleId="textunderlineChar0">
    <w:name w:val="text underline Char"/>
    <w:link w:val="textunderline0"/>
    <w:rsid w:val="00E76BF7"/>
    <w:rPr>
      <w:u w:val="thick"/>
    </w:rPr>
  </w:style>
  <w:style w:type="character" w:customStyle="1" w:styleId="BoldChar">
    <w:name w:val="Bold Char"/>
    <w:rsid w:val="00E76BF7"/>
    <w:rPr>
      <w:rFonts w:ascii="Times New Roman" w:eastAsia="Times New Roman" w:hAnsi="Times New Roman" w:cs="Times New Roman" w:hint="default"/>
      <w:b/>
      <w:bCs w:val="0"/>
      <w:szCs w:val="24"/>
    </w:rPr>
  </w:style>
  <w:style w:type="character" w:customStyle="1" w:styleId="pmterms31">
    <w:name w:val="pmterms31"/>
    <w:rsid w:val="00E76BF7"/>
    <w:rPr>
      <w:b/>
      <w:bCs/>
      <w:i w:val="0"/>
      <w:iCs w:val="0"/>
      <w:color w:val="000000"/>
    </w:rPr>
  </w:style>
  <w:style w:type="character" w:customStyle="1" w:styleId="ft01">
    <w:name w:val="ft01"/>
    <w:rsid w:val="00E76BF7"/>
    <w:rPr>
      <w:rFonts w:ascii="Times" w:hAnsi="Times" w:cs="Times" w:hint="default"/>
      <w:color w:val="000000"/>
      <w:sz w:val="14"/>
      <w:szCs w:val="14"/>
    </w:rPr>
  </w:style>
  <w:style w:type="character" w:customStyle="1" w:styleId="ft11">
    <w:name w:val="ft11"/>
    <w:rsid w:val="00E76BF7"/>
    <w:rPr>
      <w:rFonts w:ascii="Times" w:hAnsi="Times" w:cs="Times" w:hint="default"/>
      <w:color w:val="000000"/>
      <w:sz w:val="17"/>
      <w:szCs w:val="17"/>
    </w:rPr>
  </w:style>
  <w:style w:type="character" w:customStyle="1" w:styleId="ft21">
    <w:name w:val="ft21"/>
    <w:rsid w:val="00E76BF7"/>
    <w:rPr>
      <w:rFonts w:ascii="Times" w:hAnsi="Times" w:cs="Times" w:hint="default"/>
      <w:color w:val="000000"/>
      <w:sz w:val="15"/>
      <w:szCs w:val="15"/>
    </w:rPr>
  </w:style>
  <w:style w:type="character" w:customStyle="1" w:styleId="ft31">
    <w:name w:val="ft31"/>
    <w:rsid w:val="00E76BF7"/>
    <w:rPr>
      <w:rFonts w:ascii="Times" w:hAnsi="Times" w:cs="Times" w:hint="default"/>
      <w:color w:val="000000"/>
      <w:sz w:val="15"/>
      <w:szCs w:val="15"/>
    </w:rPr>
  </w:style>
  <w:style w:type="character" w:customStyle="1" w:styleId="dquo">
    <w:name w:val="dquo"/>
    <w:rsid w:val="00E76BF7"/>
  </w:style>
  <w:style w:type="character" w:customStyle="1" w:styleId="caps2">
    <w:name w:val="caps2"/>
    <w:rsid w:val="00E76BF7"/>
  </w:style>
  <w:style w:type="character" w:customStyle="1" w:styleId="CardsFont12ptCharCharCharChar">
    <w:name w:val="Cards + Font: 12 pt Char Char Char Char"/>
    <w:rsid w:val="00E76BF7"/>
    <w:rPr>
      <w:sz w:val="24"/>
      <w:szCs w:val="24"/>
      <w:u w:val="thick"/>
      <w:lang w:val="en-US" w:eastAsia="en-US" w:bidi="ar-SA"/>
    </w:rPr>
  </w:style>
  <w:style w:type="character" w:customStyle="1" w:styleId="ccs">
    <w:name w:val="c cs"/>
    <w:rsid w:val="00E76BF7"/>
  </w:style>
  <w:style w:type="character" w:customStyle="1" w:styleId="UnderlinedEvChar">
    <w:name w:val="Underlined Ev Char"/>
    <w:rsid w:val="00E76BF7"/>
    <w:rPr>
      <w:rFonts w:ascii="Times New Roman" w:eastAsia="Times New Roman" w:hAnsi="Times New Roman" w:cs="Times New Roman" w:hint="default"/>
      <w:szCs w:val="24"/>
      <w:u w:val="single"/>
    </w:rPr>
  </w:style>
  <w:style w:type="character" w:customStyle="1" w:styleId="dropshadow">
    <w:name w:val="dropshadow"/>
    <w:rsid w:val="00E76BF7"/>
  </w:style>
  <w:style w:type="character" w:customStyle="1" w:styleId="d05ws">
    <w:name w:val="d05ws"/>
    <w:rsid w:val="00E76BF7"/>
  </w:style>
  <w:style w:type="character" w:customStyle="1" w:styleId="rzibod">
    <w:name w:val="rzibod"/>
    <w:rsid w:val="00E76BF7"/>
  </w:style>
  <w:style w:type="character" w:customStyle="1" w:styleId="StyleBold1">
    <w:name w:val="Style Bold1"/>
    <w:rsid w:val="00E76BF7"/>
    <w:rPr>
      <w:rFonts w:ascii="Georgia" w:hAnsi="Georgia" w:hint="default"/>
      <w:b/>
      <w:bCs/>
      <w:sz w:val="22"/>
    </w:rPr>
  </w:style>
  <w:style w:type="character" w:customStyle="1" w:styleId="headertext">
    <w:name w:val="headertext"/>
    <w:rsid w:val="00E76BF7"/>
  </w:style>
  <w:style w:type="character" w:customStyle="1" w:styleId="endnote-reference">
    <w:name w:val="endnote-reference"/>
    <w:rsid w:val="00E76BF7"/>
  </w:style>
  <w:style w:type="character" w:customStyle="1" w:styleId="officialsname">
    <w:name w:val="official_s_name"/>
    <w:rsid w:val="00E76BF7"/>
  </w:style>
  <w:style w:type="character" w:customStyle="1" w:styleId="audience">
    <w:name w:val="audience"/>
    <w:rsid w:val="00E76BF7"/>
  </w:style>
  <w:style w:type="character" w:customStyle="1" w:styleId="A7">
    <w:name w:val="A7"/>
    <w:uiPriority w:val="99"/>
    <w:rsid w:val="00E76BF7"/>
    <w:rPr>
      <w:rFonts w:ascii="Myriad Pro" w:hAnsi="Myriad Pro" w:cs="Myriad Pro" w:hint="default"/>
      <w:color w:val="0066B1"/>
      <w:sz w:val="22"/>
      <w:szCs w:val="22"/>
    </w:rPr>
  </w:style>
  <w:style w:type="character" w:customStyle="1" w:styleId="normalchar">
    <w:name w:val="normal__char"/>
    <w:rsid w:val="00E76BF7"/>
  </w:style>
  <w:style w:type="character" w:customStyle="1" w:styleId="hyperlink002cheading0020100200028block0020title0029char">
    <w:name w:val="hyperlink_002cheading_00201_0020_0028block_0020title_0029__char"/>
    <w:rsid w:val="00E76BF7"/>
  </w:style>
  <w:style w:type="character" w:customStyle="1" w:styleId="underline002cstyle0020bold0020underlinechar">
    <w:name w:val="underline_002cstyle_0020bold_0020underline__char"/>
    <w:rsid w:val="00E76BF7"/>
  </w:style>
  <w:style w:type="character" w:customStyle="1" w:styleId="copyboldblack">
    <w:name w:val="copyboldblack"/>
    <w:rsid w:val="00E76BF7"/>
  </w:style>
  <w:style w:type="character" w:customStyle="1" w:styleId="copybold">
    <w:name w:val="copybold"/>
    <w:rsid w:val="00E76BF7"/>
  </w:style>
  <w:style w:type="character" w:customStyle="1" w:styleId="author-date0">
    <w:name w:val="author-date"/>
    <w:rsid w:val="00E76BF7"/>
  </w:style>
  <w:style w:type="character" w:customStyle="1" w:styleId="hidden">
    <w:name w:val="hidden"/>
    <w:rsid w:val="00E76BF7"/>
  </w:style>
  <w:style w:type="character" w:customStyle="1" w:styleId="articlebegin">
    <w:name w:val="articlebegin"/>
    <w:rsid w:val="00E76BF7"/>
  </w:style>
  <w:style w:type="character" w:customStyle="1" w:styleId="mediaoverlay">
    <w:name w:val="mediaoverlay"/>
    <w:rsid w:val="00E76BF7"/>
  </w:style>
  <w:style w:type="character" w:customStyle="1" w:styleId="blogcaption">
    <w:name w:val="blog_caption"/>
    <w:rsid w:val="00E76BF7"/>
  </w:style>
  <w:style w:type="character" w:customStyle="1" w:styleId="commnet-abuzz">
    <w:name w:val="commnet-abuzz"/>
    <w:rsid w:val="00E76BF7"/>
  </w:style>
  <w:style w:type="character" w:customStyle="1" w:styleId="fbconnectbuttontext">
    <w:name w:val="fbconnectbutton_text"/>
    <w:rsid w:val="00E76BF7"/>
  </w:style>
  <w:style w:type="character" w:customStyle="1" w:styleId="fbsharecountinner">
    <w:name w:val="fb_share_count_inner"/>
    <w:rsid w:val="00E76BF7"/>
  </w:style>
  <w:style w:type="character" w:customStyle="1" w:styleId="stbuttontext">
    <w:name w:val="stbuttontext"/>
    <w:rsid w:val="00E76BF7"/>
  </w:style>
  <w:style w:type="character" w:customStyle="1" w:styleId="source">
    <w:name w:val="source"/>
    <w:rsid w:val="00E76BF7"/>
  </w:style>
  <w:style w:type="character" w:customStyle="1" w:styleId="pubdate">
    <w:name w:val="pubdate"/>
    <w:rsid w:val="00E76BF7"/>
  </w:style>
  <w:style w:type="character" w:customStyle="1" w:styleId="grey">
    <w:name w:val="grey"/>
    <w:rsid w:val="00E76BF7"/>
  </w:style>
  <w:style w:type="character" w:customStyle="1" w:styleId="postdate">
    <w:name w:val="post_date"/>
    <w:rsid w:val="00E76BF7"/>
  </w:style>
  <w:style w:type="character" w:customStyle="1" w:styleId="bdx">
    <w:name w:val="bdx"/>
    <w:rsid w:val="00E76BF7"/>
  </w:style>
  <w:style w:type="character" w:customStyle="1" w:styleId="bdl">
    <w:name w:val="bdl"/>
    <w:rsid w:val="00E76BF7"/>
  </w:style>
  <w:style w:type="character" w:customStyle="1" w:styleId="breadcrumbitemcurrent">
    <w:name w:val="breadcrumbitemcurrent"/>
    <w:rsid w:val="00E76BF7"/>
  </w:style>
  <w:style w:type="character" w:customStyle="1" w:styleId="bbl">
    <w:name w:val="bbl"/>
    <w:rsid w:val="00E76BF7"/>
  </w:style>
  <w:style w:type="character" w:customStyle="1" w:styleId="Date2">
    <w:name w:val="Date2"/>
    <w:rsid w:val="00E76BF7"/>
  </w:style>
  <w:style w:type="character" w:customStyle="1" w:styleId="company">
    <w:name w:val="company"/>
    <w:rsid w:val="00E76BF7"/>
  </w:style>
  <w:style w:type="character" w:customStyle="1" w:styleId="itxtnewhookspan">
    <w:name w:val="itxtnewhookspan"/>
    <w:rsid w:val="00E76BF7"/>
  </w:style>
  <w:style w:type="character" w:customStyle="1" w:styleId="gstxthlt">
    <w:name w:val="gstxt_hlt"/>
    <w:rsid w:val="00E76BF7"/>
  </w:style>
  <w:style w:type="character" w:customStyle="1" w:styleId="SubtleEmphasis1">
    <w:name w:val="Subtle Emphasis1"/>
    <w:uiPriority w:val="19"/>
    <w:qFormat/>
    <w:rsid w:val="00E76BF7"/>
    <w:rPr>
      <w:rFonts w:ascii="Times New Roman" w:hAnsi="Times New Roman" w:cs="Times New Roman" w:hint="default"/>
      <w:b/>
      <w:bCs w:val="0"/>
      <w:iCs/>
      <w:color w:val="auto"/>
      <w:sz w:val="22"/>
    </w:rPr>
  </w:style>
  <w:style w:type="character" w:customStyle="1" w:styleId="StyleBoldRed">
    <w:name w:val="Style Bold Red"/>
    <w:rsid w:val="00E76BF7"/>
    <w:rPr>
      <w:b/>
      <w:bCs/>
      <w:color w:val="auto"/>
    </w:rPr>
  </w:style>
  <w:style w:type="character" w:customStyle="1" w:styleId="StyleTimesNewRoman8pt">
    <w:name w:val="Style Times New Roman 8 pt"/>
    <w:rsid w:val="00E76BF7"/>
    <w:rPr>
      <w:rFonts w:ascii="Georgia" w:hAnsi="Georgia" w:hint="default"/>
      <w:sz w:val="16"/>
    </w:rPr>
  </w:style>
  <w:style w:type="character" w:customStyle="1" w:styleId="StyleStyle7pt8pt">
    <w:name w:val="Style Style 7 pt + 8 pt"/>
    <w:rsid w:val="00E76BF7"/>
    <w:rPr>
      <w:sz w:val="16"/>
    </w:rPr>
  </w:style>
  <w:style w:type="character" w:customStyle="1" w:styleId="StyleStyleThickunderlineBold1">
    <w:name w:val="Style Style Thick underline + Bold1"/>
    <w:rsid w:val="00E76BF7"/>
    <w:rPr>
      <w:b/>
      <w:bCs/>
      <w:u w:val="thick"/>
    </w:rPr>
  </w:style>
  <w:style w:type="character" w:customStyle="1" w:styleId="StyleUnderline2">
    <w:name w:val="Style Underline2"/>
    <w:rsid w:val="00E76BF7"/>
    <w:rPr>
      <w:u w:val="single"/>
    </w:rPr>
  </w:style>
  <w:style w:type="character" w:customStyle="1" w:styleId="ShrinkText">
    <w:name w:val="Shrink Text"/>
    <w:rsid w:val="00E76BF7"/>
    <w:rPr>
      <w:sz w:val="16"/>
    </w:rPr>
  </w:style>
  <w:style w:type="character" w:customStyle="1" w:styleId="smallcaps">
    <w:name w:val="smallcaps"/>
    <w:rsid w:val="00E76BF7"/>
  </w:style>
  <w:style w:type="character" w:customStyle="1" w:styleId="goldbldtext">
    <w:name w:val="goldbldtext"/>
    <w:rsid w:val="00E76BF7"/>
  </w:style>
  <w:style w:type="character" w:customStyle="1" w:styleId="cardshighlight0">
    <w:name w:val="cardshighlight"/>
    <w:rsid w:val="00E76BF7"/>
  </w:style>
  <w:style w:type="character" w:customStyle="1" w:styleId="cardsfont12pt1">
    <w:name w:val="cardsfont12pt"/>
    <w:rsid w:val="00E76BF7"/>
  </w:style>
  <w:style w:type="character" w:customStyle="1" w:styleId="ft6">
    <w:name w:val="ft6"/>
    <w:rsid w:val="00E76BF7"/>
  </w:style>
  <w:style w:type="character" w:customStyle="1" w:styleId="kicker">
    <w:name w:val="kicker"/>
    <w:rsid w:val="00E76BF7"/>
  </w:style>
  <w:style w:type="character" w:customStyle="1" w:styleId="backcontent">
    <w:name w:val="backcontent"/>
    <w:rsid w:val="00E76BF7"/>
  </w:style>
  <w:style w:type="character" w:customStyle="1" w:styleId="daystmp">
    <w:name w:val="daystmp"/>
    <w:rsid w:val="00E76BF7"/>
  </w:style>
  <w:style w:type="character" w:customStyle="1" w:styleId="cardsfont12ptchar">
    <w:name w:val="cardsfont12ptchar"/>
    <w:rsid w:val="00E76BF7"/>
  </w:style>
  <w:style w:type="character" w:customStyle="1" w:styleId="gal">
    <w:name w:val="gal"/>
    <w:rsid w:val="00E76BF7"/>
  </w:style>
  <w:style w:type="character" w:customStyle="1" w:styleId="submitted">
    <w:name w:val="submitted"/>
    <w:rsid w:val="00E76BF7"/>
  </w:style>
  <w:style w:type="character" w:customStyle="1" w:styleId="imagedateline">
    <w:name w:val="image_dateline"/>
    <w:rsid w:val="00E76BF7"/>
  </w:style>
  <w:style w:type="character" w:customStyle="1" w:styleId="authordatecharchar">
    <w:name w:val="authordatecharchar"/>
    <w:rsid w:val="00E76BF7"/>
  </w:style>
  <w:style w:type="character" w:customStyle="1" w:styleId="style1char0">
    <w:name w:val="style1char"/>
    <w:rsid w:val="00E76BF7"/>
  </w:style>
  <w:style w:type="character" w:customStyle="1" w:styleId="tagcharchar0">
    <w:name w:val="tagcharchar"/>
    <w:rsid w:val="00E76BF7"/>
  </w:style>
  <w:style w:type="character" w:customStyle="1" w:styleId="underlinedcharchar2">
    <w:name w:val="underlinedcharchar"/>
    <w:rsid w:val="00E76BF7"/>
  </w:style>
  <w:style w:type="character" w:customStyle="1" w:styleId="BoxedChar">
    <w:name w:val="Boxed Char"/>
    <w:rsid w:val="00E76BF7"/>
    <w:rPr>
      <w:rFonts w:ascii="Arial Narrow" w:hAnsi="Arial Narrow" w:hint="default"/>
      <w:b/>
      <w:bCs w:val="0"/>
      <w:sz w:val="18"/>
      <w:bdr w:val="single" w:sz="6" w:space="0" w:color="auto" w:frame="1"/>
    </w:rPr>
  </w:style>
  <w:style w:type="character" w:customStyle="1" w:styleId="Style11ptUnderline2">
    <w:name w:val="Style 11 pt Underline2"/>
    <w:rsid w:val="00E76BF7"/>
    <w:rPr>
      <w:sz w:val="20"/>
      <w:u w:val="single"/>
    </w:rPr>
  </w:style>
  <w:style w:type="character" w:customStyle="1" w:styleId="Style11ptBoldUnderline2">
    <w:name w:val="Style 11 pt Bold Underline2"/>
    <w:rsid w:val="00E76BF7"/>
    <w:rPr>
      <w:b/>
      <w:bCs/>
      <w:sz w:val="20"/>
      <w:u w:val="single"/>
    </w:rPr>
  </w:style>
  <w:style w:type="character" w:customStyle="1" w:styleId="nw">
    <w:name w:val="nw"/>
    <w:rsid w:val="00E76BF7"/>
  </w:style>
  <w:style w:type="character" w:customStyle="1" w:styleId="Styleunderline11ptBoldBorderSinglesolidlineAuto">
    <w:name w:val="Style underline + 11 pt Bold Border: : (Single solid line Auto ..."/>
    <w:rsid w:val="00E76BF7"/>
    <w:rPr>
      <w:b/>
      <w:bCs/>
      <w:sz w:val="20"/>
      <w:u w:val="single"/>
      <w:bdr w:val="single" w:sz="4" w:space="0" w:color="auto" w:frame="1"/>
    </w:rPr>
  </w:style>
  <w:style w:type="character" w:customStyle="1" w:styleId="cardCharCharChar1">
    <w:name w:val="card Char Char Char1"/>
    <w:rsid w:val="00E76BF7"/>
    <w:rPr>
      <w:lang w:val="en-US" w:eastAsia="en-US" w:bidi="ar-SA"/>
    </w:rPr>
  </w:style>
  <w:style w:type="character" w:customStyle="1" w:styleId="authors1">
    <w:name w:val="authors1"/>
    <w:rsid w:val="00E76BF7"/>
    <w:rPr>
      <w:rFonts w:ascii="Verdana" w:hAnsi="Verdana" w:hint="default"/>
      <w:b/>
      <w:bCs/>
      <w:color w:val="006699"/>
      <w:sz w:val="20"/>
      <w:szCs w:val="20"/>
    </w:rPr>
  </w:style>
  <w:style w:type="character" w:customStyle="1" w:styleId="headlinesectionlarge">
    <w:name w:val="headline_section_large"/>
    <w:rsid w:val="00E76BF7"/>
  </w:style>
  <w:style w:type="character" w:customStyle="1" w:styleId="Styleunderline11ptBlack">
    <w:name w:val="Style underline + 11 pt Black"/>
    <w:rsid w:val="00E76BF7"/>
    <w:rPr>
      <w:color w:val="000000"/>
      <w:sz w:val="20"/>
      <w:u w:val="single"/>
    </w:rPr>
  </w:style>
  <w:style w:type="character" w:customStyle="1" w:styleId="Styleunderline11ptBoldBlack">
    <w:name w:val="Style underline + 11 pt Bold Black"/>
    <w:rsid w:val="00E76BF7"/>
    <w:rPr>
      <w:b/>
      <w:bCs/>
      <w:color w:val="000000"/>
      <w:sz w:val="20"/>
      <w:u w:val="single"/>
    </w:rPr>
  </w:style>
  <w:style w:type="character" w:customStyle="1" w:styleId="Style11ptBoldBlackUnderline">
    <w:name w:val="Style 11 pt Bold Black Underline"/>
    <w:rsid w:val="00E76BF7"/>
    <w:rPr>
      <w:b/>
      <w:bCs/>
      <w:color w:val="000000"/>
      <w:sz w:val="20"/>
      <w:u w:val="single"/>
    </w:rPr>
  </w:style>
  <w:style w:type="character" w:customStyle="1" w:styleId="Style11ptBoldBlackUnderlineBorderSinglesolidline">
    <w:name w:val="Style 11 pt Bold Black Underline Border: : (Single solid line ..."/>
    <w:rsid w:val="00E76BF7"/>
    <w:rPr>
      <w:b/>
      <w:bCs/>
      <w:color w:val="000000"/>
      <w:sz w:val="20"/>
      <w:u w:val="single"/>
      <w:bdr w:val="single" w:sz="4" w:space="0" w:color="auto" w:frame="1"/>
    </w:rPr>
  </w:style>
  <w:style w:type="character" w:customStyle="1" w:styleId="StyleLatinMeridien-Italic11ptItalicUnderline">
    <w:name w:val="Style (Latin) Meridien-Italic 11 pt Italic Underline"/>
    <w:rsid w:val="00E76BF7"/>
    <w:rPr>
      <w:rFonts w:ascii="Meridien-Italic" w:hAnsi="Meridien-Italic" w:hint="default"/>
      <w:i/>
      <w:iCs/>
      <w:sz w:val="20"/>
      <w:u w:val="single"/>
    </w:rPr>
  </w:style>
  <w:style w:type="character" w:customStyle="1" w:styleId="Citation-AuthorDate">
    <w:name w:val="Citation - Author/Date"/>
    <w:rsid w:val="00E76BF7"/>
    <w:rPr>
      <w:b/>
      <w:bCs w:val="0"/>
      <w:smallCaps/>
      <w:sz w:val="24"/>
      <w:u w:val="single"/>
    </w:rPr>
  </w:style>
  <w:style w:type="character" w:customStyle="1" w:styleId="underlinestylechar0">
    <w:name w:val="underlinestylechar"/>
    <w:rsid w:val="00E76BF7"/>
  </w:style>
  <w:style w:type="character" w:customStyle="1" w:styleId="highlight">
    <w:name w:val="highlight"/>
    <w:rsid w:val="00E76BF7"/>
  </w:style>
  <w:style w:type="character" w:customStyle="1" w:styleId="DottedUnderline0">
    <w:name w:val="Dotted Underline"/>
    <w:rsid w:val="00E76BF7"/>
    <w:rPr>
      <w:rFonts w:ascii="Times New Roman" w:hAnsi="Times New Roman" w:cs="Times New Roman" w:hint="default"/>
      <w:sz w:val="20"/>
      <w:u w:val="dottedHeavy"/>
    </w:rPr>
  </w:style>
  <w:style w:type="character" w:customStyle="1" w:styleId="titleauthoretc">
    <w:name w:val="titleauthoretc"/>
    <w:rsid w:val="00E76BF7"/>
  </w:style>
  <w:style w:type="character" w:customStyle="1" w:styleId="labeltext">
    <w:name w:val="labeltext"/>
    <w:rsid w:val="00E76BF7"/>
  </w:style>
  <w:style w:type="character" w:customStyle="1" w:styleId="viewlink">
    <w:name w:val="viewlink"/>
    <w:rsid w:val="00E76BF7"/>
  </w:style>
  <w:style w:type="character" w:customStyle="1" w:styleId="share">
    <w:name w:val="share"/>
    <w:rsid w:val="00E76BF7"/>
  </w:style>
  <w:style w:type="character" w:customStyle="1" w:styleId="inlinkchart">
    <w:name w:val="inlink_chart"/>
    <w:rsid w:val="00E76BF7"/>
  </w:style>
  <w:style w:type="character" w:customStyle="1" w:styleId="underLight">
    <w:name w:val="underLight"/>
    <w:uiPriority w:val="1"/>
    <w:qFormat/>
    <w:rsid w:val="00E76BF7"/>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E76BF7"/>
  </w:style>
  <w:style w:type="character" w:customStyle="1" w:styleId="author-rss">
    <w:name w:val="author-rss"/>
    <w:rsid w:val="00E76BF7"/>
  </w:style>
  <w:style w:type="character" w:customStyle="1" w:styleId="fbsharecountwrapper">
    <w:name w:val="fb_share_count_wrapper"/>
    <w:rsid w:val="00E76BF7"/>
  </w:style>
  <w:style w:type="character" w:customStyle="1" w:styleId="fbbuttontext">
    <w:name w:val="fb_button_text"/>
    <w:rsid w:val="00E76BF7"/>
  </w:style>
  <w:style w:type="character" w:customStyle="1" w:styleId="hw">
    <w:name w:val="hw"/>
    <w:rsid w:val="00E76BF7"/>
  </w:style>
  <w:style w:type="character" w:customStyle="1" w:styleId="linktotop">
    <w:name w:val="linktotop"/>
    <w:rsid w:val="00E76BF7"/>
  </w:style>
  <w:style w:type="character" w:customStyle="1" w:styleId="maintextbldleft">
    <w:name w:val="maintextbldleft"/>
    <w:rsid w:val="00E76BF7"/>
  </w:style>
  <w:style w:type="character" w:customStyle="1" w:styleId="maintextleft">
    <w:name w:val="maintextleft"/>
    <w:rsid w:val="00E76BF7"/>
  </w:style>
  <w:style w:type="character" w:customStyle="1" w:styleId="descriptionstyle1block">
    <w:name w:val="description style1 block"/>
    <w:rsid w:val="00E76BF7"/>
  </w:style>
  <w:style w:type="character" w:customStyle="1" w:styleId="gutter-right-1">
    <w:name w:val="gutter-right-1"/>
    <w:basedOn w:val="DefaultParagraphFont"/>
    <w:rsid w:val="00E76BF7"/>
  </w:style>
  <w:style w:type="character" w:customStyle="1" w:styleId="ssl3">
    <w:name w:val="ss_l3"/>
    <w:rsid w:val="00E76BF7"/>
  </w:style>
  <w:style w:type="character" w:customStyle="1" w:styleId="FontStyle39">
    <w:name w:val="Font Style39"/>
    <w:uiPriority w:val="99"/>
    <w:rsid w:val="00E76BF7"/>
    <w:rPr>
      <w:rFonts w:ascii="Constantia" w:hAnsi="Constantia" w:cs="Constantia" w:hint="default"/>
      <w:b/>
      <w:bCs/>
      <w:sz w:val="18"/>
      <w:szCs w:val="18"/>
    </w:rPr>
  </w:style>
  <w:style w:type="character" w:customStyle="1" w:styleId="6">
    <w:name w:val="6"/>
    <w:rsid w:val="00E76BF7"/>
    <w:rPr>
      <w:rFonts w:ascii="Arial" w:hAnsi="Arial" w:cs="Arial" w:hint="default"/>
      <w:bCs/>
      <w:sz w:val="20"/>
      <w:u w:val="single"/>
      <w:lang w:val="en-US" w:eastAsia="en-US" w:bidi="ar-SA"/>
    </w:rPr>
  </w:style>
  <w:style w:type="character" w:customStyle="1" w:styleId="Header11">
    <w:name w:val="Header11"/>
    <w:rsid w:val="00E76BF7"/>
  </w:style>
  <w:style w:type="character" w:customStyle="1" w:styleId="posa">
    <w:name w:val="pos(a)"/>
    <w:basedOn w:val="DefaultParagraphFont"/>
    <w:rsid w:val="00E76BF7"/>
  </w:style>
  <w:style w:type="character" w:customStyle="1" w:styleId="u-hiddeninnarrowenv">
    <w:name w:val="u-hiddeninnarrowenv"/>
    <w:basedOn w:val="DefaultParagraphFont"/>
    <w:rsid w:val="00E76BF7"/>
  </w:style>
  <w:style w:type="character" w:customStyle="1" w:styleId="followbutton-bird">
    <w:name w:val="followbutton-bird"/>
    <w:basedOn w:val="DefaultParagraphFont"/>
    <w:rsid w:val="00E76BF7"/>
  </w:style>
  <w:style w:type="character" w:customStyle="1" w:styleId="tweetauthor-name">
    <w:name w:val="tweetauthor-name"/>
    <w:basedOn w:val="DefaultParagraphFont"/>
    <w:rsid w:val="00E76BF7"/>
  </w:style>
  <w:style w:type="character" w:customStyle="1" w:styleId="tweetauthor-verifiedbadge">
    <w:name w:val="tweetauthor-verifiedbadge"/>
    <w:basedOn w:val="DefaultParagraphFont"/>
    <w:rsid w:val="00E76BF7"/>
  </w:style>
  <w:style w:type="character" w:customStyle="1" w:styleId="tweetauthor-screenname">
    <w:name w:val="tweetauthor-screenname"/>
    <w:basedOn w:val="DefaultParagraphFont"/>
    <w:rsid w:val="00E76BF7"/>
  </w:style>
  <w:style w:type="character" w:customStyle="1" w:styleId="u-hiddenvisually">
    <w:name w:val="u-hiddenvisually"/>
    <w:basedOn w:val="DefaultParagraphFont"/>
    <w:rsid w:val="00E76BF7"/>
  </w:style>
  <w:style w:type="character" w:customStyle="1" w:styleId="tweetaction-stat">
    <w:name w:val="tweetaction-stat"/>
    <w:basedOn w:val="DefaultParagraphFont"/>
    <w:rsid w:val="00E76BF7"/>
  </w:style>
  <w:style w:type="character" w:customStyle="1" w:styleId="related">
    <w:name w:val="related"/>
    <w:basedOn w:val="DefaultParagraphFont"/>
    <w:rsid w:val="00E76BF7"/>
  </w:style>
  <w:style w:type="character" w:customStyle="1" w:styleId="related-content">
    <w:name w:val="related-content"/>
    <w:basedOn w:val="DefaultParagraphFont"/>
    <w:rsid w:val="00E76BF7"/>
  </w:style>
  <w:style w:type="character" w:customStyle="1" w:styleId="name-of-author">
    <w:name w:val="name-of-author"/>
    <w:basedOn w:val="DefaultParagraphFont"/>
    <w:rsid w:val="00E76BF7"/>
  </w:style>
  <w:style w:type="character" w:customStyle="1" w:styleId="first-name">
    <w:name w:val="first-name"/>
    <w:basedOn w:val="DefaultParagraphFont"/>
    <w:rsid w:val="00E76BF7"/>
  </w:style>
  <w:style w:type="character" w:customStyle="1" w:styleId="last-name">
    <w:name w:val="last-name"/>
    <w:basedOn w:val="DefaultParagraphFont"/>
    <w:rsid w:val="00E76BF7"/>
  </w:style>
  <w:style w:type="character" w:customStyle="1" w:styleId="caption10">
    <w:name w:val="caption1"/>
    <w:basedOn w:val="DefaultParagraphFont"/>
    <w:rsid w:val="00E76BF7"/>
  </w:style>
  <w:style w:type="character" w:customStyle="1" w:styleId="recirc-text">
    <w:name w:val="&quot;recirc-text”"/>
    <w:basedOn w:val="DefaultParagraphFont"/>
    <w:rsid w:val="00E76BF7"/>
  </w:style>
  <w:style w:type="character" w:customStyle="1" w:styleId="video-icon">
    <w:name w:val="video-icon"/>
    <w:basedOn w:val="DefaultParagraphFont"/>
    <w:rsid w:val="00E76BF7"/>
  </w:style>
  <w:style w:type="character" w:customStyle="1" w:styleId="powa-shot-play-btn-text">
    <w:name w:val="powa-shot-play-btn-text"/>
    <w:basedOn w:val="DefaultParagraphFont"/>
    <w:rsid w:val="00E76BF7"/>
  </w:style>
  <w:style w:type="character" w:customStyle="1" w:styleId="powa-shot-click">
    <w:name w:val="powa-shot-click"/>
    <w:basedOn w:val="DefaultParagraphFont"/>
    <w:rsid w:val="00E76BF7"/>
  </w:style>
  <w:style w:type="character" w:customStyle="1" w:styleId="wpv-blurb">
    <w:name w:val="wpv-blurb"/>
    <w:basedOn w:val="DefaultParagraphFont"/>
    <w:rsid w:val="00E76BF7"/>
  </w:style>
  <w:style w:type="character" w:customStyle="1" w:styleId="pb-caption">
    <w:name w:val="pb-caption"/>
    <w:basedOn w:val="DefaultParagraphFont"/>
    <w:rsid w:val="00E76BF7"/>
  </w:style>
  <w:style w:type="character" w:customStyle="1" w:styleId="Heading5Char1">
    <w:name w:val="Heading 5 Char1"/>
    <w:aliases w:val="Text Char1"/>
    <w:basedOn w:val="DefaultParagraphFont"/>
    <w:semiHidden/>
    <w:rsid w:val="00E76BF7"/>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E76BF7"/>
    <w:rPr>
      <w:vertAlign w:val="baseline"/>
    </w:rPr>
  </w:style>
  <w:style w:type="character" w:customStyle="1" w:styleId="Heading7Char1">
    <w:name w:val="Heading 7 Char1"/>
    <w:basedOn w:val="DefaultParagraphFont"/>
    <w:semiHidden/>
    <w:rsid w:val="00E76BF7"/>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E76BF7"/>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E76BF7"/>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E76BF7"/>
    <w:rPr>
      <w:rFonts w:ascii="Calibri" w:hAnsi="Calibri" w:cs="Calibri"/>
    </w:rPr>
  </w:style>
  <w:style w:type="numbering" w:customStyle="1" w:styleId="NoList2">
    <w:name w:val="No List2"/>
    <w:next w:val="NoList"/>
    <w:uiPriority w:val="99"/>
    <w:semiHidden/>
    <w:unhideWhenUsed/>
    <w:rsid w:val="00E76BF7"/>
  </w:style>
  <w:style w:type="numbering" w:customStyle="1" w:styleId="NoList3">
    <w:name w:val="No List3"/>
    <w:next w:val="NoList"/>
    <w:uiPriority w:val="99"/>
    <w:semiHidden/>
    <w:unhideWhenUsed/>
    <w:rsid w:val="00E76BF7"/>
  </w:style>
  <w:style w:type="numbering" w:customStyle="1" w:styleId="NoList4">
    <w:name w:val="No List4"/>
    <w:next w:val="NoList"/>
    <w:uiPriority w:val="99"/>
    <w:semiHidden/>
    <w:unhideWhenUsed/>
    <w:rsid w:val="00E76BF7"/>
  </w:style>
  <w:style w:type="numbering" w:customStyle="1" w:styleId="NoList5">
    <w:name w:val="No List5"/>
    <w:next w:val="NoList"/>
    <w:semiHidden/>
    <w:unhideWhenUsed/>
    <w:rsid w:val="00E76BF7"/>
  </w:style>
  <w:style w:type="paragraph" w:styleId="BlockText">
    <w:name w:val="Block Text"/>
    <w:basedOn w:val="Normal"/>
    <w:rsid w:val="00E76BF7"/>
    <w:pPr>
      <w:ind w:left="229" w:right="229"/>
    </w:pPr>
    <w:rPr>
      <w:rFonts w:ascii="Verdana" w:eastAsia="Times New Roman" w:hAnsi="Verdana"/>
      <w:sz w:val="16"/>
      <w:szCs w:val="20"/>
    </w:rPr>
  </w:style>
  <w:style w:type="paragraph" w:styleId="NormalIndent">
    <w:name w:val="Normal Indent"/>
    <w:basedOn w:val="Normal"/>
    <w:rsid w:val="00E76BF7"/>
    <w:pPr>
      <w:ind w:left="720"/>
    </w:pPr>
    <w:rPr>
      <w:rFonts w:eastAsia="Times New Roman"/>
      <w:szCs w:val="20"/>
    </w:rPr>
  </w:style>
  <w:style w:type="paragraph" w:styleId="EnvelopeReturn">
    <w:name w:val="envelope return"/>
    <w:basedOn w:val="Normal"/>
    <w:rsid w:val="00E76BF7"/>
    <w:rPr>
      <w:rFonts w:ascii="Arial" w:eastAsia="Times New Roman" w:hAnsi="Arial"/>
      <w:sz w:val="24"/>
      <w:szCs w:val="20"/>
    </w:rPr>
  </w:style>
  <w:style w:type="paragraph" w:styleId="EnvelopeAddress">
    <w:name w:val="envelope address"/>
    <w:basedOn w:val="Normal"/>
    <w:rsid w:val="00E76BF7"/>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E76BF7"/>
  </w:style>
  <w:style w:type="numbering" w:customStyle="1" w:styleId="NoList7">
    <w:name w:val="No List7"/>
    <w:next w:val="NoList"/>
    <w:semiHidden/>
    <w:unhideWhenUsed/>
    <w:rsid w:val="00E76BF7"/>
  </w:style>
  <w:style w:type="paragraph" w:styleId="ListBullet">
    <w:name w:val="List Bullet"/>
    <w:basedOn w:val="Normal"/>
    <w:link w:val="ListBulletChar"/>
    <w:uiPriority w:val="99"/>
    <w:unhideWhenUsed/>
    <w:rsid w:val="00E76BF7"/>
    <w:pPr>
      <w:tabs>
        <w:tab w:val="num" w:pos="360"/>
      </w:tabs>
      <w:ind w:left="360" w:hanging="360"/>
      <w:contextualSpacing/>
    </w:pPr>
    <w:rPr>
      <w:rFonts w:eastAsia="Calibri"/>
    </w:rPr>
  </w:style>
  <w:style w:type="table" w:styleId="MediumGrid1">
    <w:name w:val="Medium Grid 1"/>
    <w:basedOn w:val="TableNormal"/>
    <w:uiPriority w:val="67"/>
    <w:rsid w:val="00E76BF7"/>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E76BF7"/>
  </w:style>
  <w:style w:type="numbering" w:customStyle="1" w:styleId="NoList111">
    <w:name w:val="No List111"/>
    <w:next w:val="NoList"/>
    <w:uiPriority w:val="99"/>
    <w:semiHidden/>
    <w:unhideWhenUsed/>
    <w:rsid w:val="00E76BF7"/>
  </w:style>
  <w:style w:type="numbering" w:customStyle="1" w:styleId="NoList1111">
    <w:name w:val="No List1111"/>
    <w:next w:val="NoList"/>
    <w:uiPriority w:val="99"/>
    <w:semiHidden/>
    <w:unhideWhenUsed/>
    <w:rsid w:val="00E76BF7"/>
  </w:style>
  <w:style w:type="numbering" w:customStyle="1" w:styleId="NoList11111">
    <w:name w:val="No List11111"/>
    <w:next w:val="NoList"/>
    <w:uiPriority w:val="99"/>
    <w:semiHidden/>
    <w:unhideWhenUsed/>
    <w:rsid w:val="00E76BF7"/>
  </w:style>
  <w:style w:type="numbering" w:customStyle="1" w:styleId="NoList111111">
    <w:name w:val="No List111111"/>
    <w:next w:val="NoList"/>
    <w:uiPriority w:val="99"/>
    <w:semiHidden/>
    <w:unhideWhenUsed/>
    <w:rsid w:val="00E76BF7"/>
  </w:style>
  <w:style w:type="numbering" w:customStyle="1" w:styleId="NoList1111111">
    <w:name w:val="No List1111111"/>
    <w:next w:val="NoList"/>
    <w:uiPriority w:val="99"/>
    <w:semiHidden/>
    <w:unhideWhenUsed/>
    <w:rsid w:val="00E76BF7"/>
  </w:style>
  <w:style w:type="numbering" w:customStyle="1" w:styleId="NoList11111111">
    <w:name w:val="No List11111111"/>
    <w:next w:val="NoList"/>
    <w:uiPriority w:val="99"/>
    <w:semiHidden/>
    <w:unhideWhenUsed/>
    <w:rsid w:val="00E76BF7"/>
  </w:style>
  <w:style w:type="numbering" w:customStyle="1" w:styleId="NoList111111111">
    <w:name w:val="No List111111111"/>
    <w:next w:val="NoList"/>
    <w:uiPriority w:val="99"/>
    <w:semiHidden/>
    <w:unhideWhenUsed/>
    <w:rsid w:val="00E76BF7"/>
  </w:style>
  <w:style w:type="numbering" w:customStyle="1" w:styleId="NoList1111111111">
    <w:name w:val="No List1111111111"/>
    <w:next w:val="NoList"/>
    <w:uiPriority w:val="99"/>
    <w:semiHidden/>
    <w:unhideWhenUsed/>
    <w:rsid w:val="00E76BF7"/>
  </w:style>
  <w:style w:type="numbering" w:customStyle="1" w:styleId="NoList11111111111">
    <w:name w:val="No List11111111111"/>
    <w:next w:val="NoList"/>
    <w:uiPriority w:val="99"/>
    <w:semiHidden/>
    <w:unhideWhenUsed/>
    <w:rsid w:val="00E76BF7"/>
  </w:style>
  <w:style w:type="numbering" w:customStyle="1" w:styleId="NoList111111111111">
    <w:name w:val="No List111111111111"/>
    <w:next w:val="NoList"/>
    <w:uiPriority w:val="99"/>
    <w:semiHidden/>
    <w:unhideWhenUsed/>
    <w:rsid w:val="00E76BF7"/>
  </w:style>
  <w:style w:type="numbering" w:customStyle="1" w:styleId="NoList1111111111111">
    <w:name w:val="No List1111111111111"/>
    <w:next w:val="NoList"/>
    <w:uiPriority w:val="99"/>
    <w:semiHidden/>
    <w:unhideWhenUsed/>
    <w:rsid w:val="00E76BF7"/>
  </w:style>
  <w:style w:type="numbering" w:customStyle="1" w:styleId="NoList11111111111111">
    <w:name w:val="No List11111111111111"/>
    <w:next w:val="NoList"/>
    <w:uiPriority w:val="99"/>
    <w:semiHidden/>
    <w:unhideWhenUsed/>
    <w:rsid w:val="00E76BF7"/>
  </w:style>
  <w:style w:type="numbering" w:customStyle="1" w:styleId="NoList111111111111111">
    <w:name w:val="No List111111111111111"/>
    <w:next w:val="NoList"/>
    <w:uiPriority w:val="99"/>
    <w:semiHidden/>
    <w:unhideWhenUsed/>
    <w:rsid w:val="00E76BF7"/>
  </w:style>
  <w:style w:type="numbering" w:customStyle="1" w:styleId="NoList1111111111111111">
    <w:name w:val="No List1111111111111111"/>
    <w:next w:val="NoList"/>
    <w:uiPriority w:val="99"/>
    <w:semiHidden/>
    <w:unhideWhenUsed/>
    <w:rsid w:val="00E76BF7"/>
  </w:style>
  <w:style w:type="numbering" w:customStyle="1" w:styleId="NoList11111111111111111">
    <w:name w:val="No List11111111111111111"/>
    <w:next w:val="NoList"/>
    <w:uiPriority w:val="99"/>
    <w:semiHidden/>
    <w:unhideWhenUsed/>
    <w:rsid w:val="00E76BF7"/>
  </w:style>
  <w:style w:type="character" w:customStyle="1" w:styleId="FontStyle220">
    <w:name w:val="Font Style220"/>
    <w:basedOn w:val="DefaultParagraphFont"/>
    <w:uiPriority w:val="99"/>
    <w:rsid w:val="00E76BF7"/>
    <w:rPr>
      <w:rFonts w:ascii="Candara" w:hAnsi="Candara" w:cs="Candara" w:hint="default"/>
      <w:i/>
      <w:iCs/>
      <w:sz w:val="18"/>
      <w:szCs w:val="18"/>
    </w:rPr>
  </w:style>
  <w:style w:type="character" w:customStyle="1" w:styleId="FontStyle290">
    <w:name w:val="Font Style290"/>
    <w:basedOn w:val="DefaultParagraphFont"/>
    <w:uiPriority w:val="99"/>
    <w:rsid w:val="00E76BF7"/>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E76BF7"/>
    <w:rPr>
      <w:rFonts w:ascii="Arial" w:hAnsi="Arial" w:cs="Arial"/>
      <w:b/>
      <w:bCs/>
      <w:sz w:val="16"/>
      <w:szCs w:val="16"/>
    </w:rPr>
  </w:style>
  <w:style w:type="paragraph" w:customStyle="1" w:styleId="articlebodynormaltext">
    <w:name w:val="articlebody_normaltext"/>
    <w:basedOn w:val="Normal"/>
    <w:rsid w:val="00E76BF7"/>
    <w:pPr>
      <w:spacing w:before="100" w:beforeAutospacing="1" w:after="100" w:afterAutospacing="1"/>
    </w:pPr>
    <w:rPr>
      <w:rFonts w:ascii="Georgia" w:hAnsi="Georgia"/>
    </w:rPr>
  </w:style>
  <w:style w:type="character" w:customStyle="1" w:styleId="Bodytext21">
    <w:name w:val="Body text (2)_"/>
    <w:basedOn w:val="DefaultParagraphFont"/>
    <w:link w:val="Bodytext22"/>
    <w:rsid w:val="00E76BF7"/>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E76BF7"/>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E76BF7"/>
    <w:rPr>
      <w:color w:val="000000"/>
      <w:sz w:val="28"/>
      <w:szCs w:val="28"/>
    </w:rPr>
  </w:style>
  <w:style w:type="character" w:customStyle="1" w:styleId="Style9ptItalicUnderline">
    <w:name w:val="Style 9 pt Italic Underline"/>
    <w:rsid w:val="00E76BF7"/>
    <w:rPr>
      <w:i/>
      <w:iCs/>
      <w:sz w:val="20"/>
      <w:u w:val="single"/>
    </w:rPr>
  </w:style>
  <w:style w:type="paragraph" w:customStyle="1" w:styleId="StyleHeading4TagsmalltextBigcardbodyNormalTagNotBold">
    <w:name w:val="Style Heading 4Tagsmall textBig cardbodyNormal Tag + Not Bold"/>
    <w:basedOn w:val="Heading4"/>
    <w:rsid w:val="00E76BF7"/>
    <w:rPr>
      <w:bCs w:val="0"/>
      <w:sz w:val="22"/>
      <w:szCs w:val="22"/>
    </w:rPr>
  </w:style>
  <w:style w:type="character" w:customStyle="1" w:styleId="StyleBox12ptBold">
    <w:name w:val="Style Box + 12 pt Bold"/>
    <w:basedOn w:val="DefaultParagraphFont"/>
    <w:rsid w:val="00E76BF7"/>
    <w:rPr>
      <w:rFonts w:ascii="Georgia" w:hAnsi="Georgia"/>
      <w:b/>
      <w:bCs/>
      <w:sz w:val="22"/>
      <w:u w:val="single"/>
      <w:bdr w:val="none" w:sz="0" w:space="0" w:color="auto"/>
    </w:rPr>
  </w:style>
  <w:style w:type="character" w:customStyle="1" w:styleId="StyleBox12pt">
    <w:name w:val="Style Box + 12 pt"/>
    <w:basedOn w:val="DefaultParagraphFont"/>
    <w:rsid w:val="00E76BF7"/>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E76BF7"/>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E76BF7"/>
    <w:rPr>
      <w:bCs w:val="0"/>
      <w:szCs w:val="22"/>
    </w:rPr>
  </w:style>
  <w:style w:type="character" w:customStyle="1" w:styleId="StyleGaramondText1">
    <w:name w:val="Style Garamond Text 1"/>
    <w:basedOn w:val="DefaultParagraphFont"/>
    <w:rsid w:val="00E76BF7"/>
    <w:rPr>
      <w:rFonts w:ascii="Georgia" w:hAnsi="Georgia"/>
      <w:color w:val="0D0D0D" w:themeColor="text1" w:themeTint="F2"/>
      <w:sz w:val="22"/>
    </w:rPr>
  </w:style>
  <w:style w:type="character" w:customStyle="1" w:styleId="StyleGaramondText1Underline">
    <w:name w:val="Style Garamond Text 1 Underline"/>
    <w:basedOn w:val="DefaultParagraphFont"/>
    <w:rsid w:val="00E76BF7"/>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E76BF7"/>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E76BF7"/>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E76BF7"/>
    <w:rPr>
      <w:b w:val="0"/>
      <w:bCs w:val="0"/>
      <w:sz w:val="14"/>
      <w:u w:val="none"/>
    </w:rPr>
  </w:style>
  <w:style w:type="character" w:customStyle="1" w:styleId="Style7ptBold">
    <w:name w:val="Style 7 pt Bold"/>
    <w:basedOn w:val="DefaultParagraphFont"/>
    <w:rsid w:val="00E76BF7"/>
    <w:rPr>
      <w:b w:val="0"/>
      <w:bCs/>
      <w:sz w:val="14"/>
    </w:rPr>
  </w:style>
  <w:style w:type="paragraph" w:customStyle="1" w:styleId="Stylecardtext8pt">
    <w:name w:val="Style card text + 8 pt"/>
    <w:basedOn w:val="Normal"/>
    <w:rsid w:val="00E76BF7"/>
    <w:pPr>
      <w:ind w:right="288"/>
    </w:pPr>
    <w:rPr>
      <w:sz w:val="16"/>
    </w:rPr>
  </w:style>
  <w:style w:type="paragraph" w:customStyle="1" w:styleId="Stylecardtext5pt">
    <w:name w:val="Style card text + 5 pt"/>
    <w:basedOn w:val="Normal"/>
    <w:rsid w:val="00E76BF7"/>
    <w:pPr>
      <w:ind w:right="288"/>
    </w:pPr>
    <w:rPr>
      <w:sz w:val="10"/>
    </w:rPr>
  </w:style>
  <w:style w:type="character" w:customStyle="1" w:styleId="StyleStyleBoldUnderlineUnderlineIntenseEmphasis1apple-style-">
    <w:name w:val="Style Style Bold UnderlineUnderlineIntense Emphasis1apple-style-..."/>
    <w:basedOn w:val="DefaultParagraphFont"/>
    <w:rsid w:val="00E76BF7"/>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E76BF7"/>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E76BF7"/>
    <w:rPr>
      <w:rFonts w:ascii="Georgia" w:hAnsi="Georgia"/>
      <w:u w:val="single"/>
    </w:rPr>
  </w:style>
  <w:style w:type="paragraph" w:customStyle="1" w:styleId="StyleCardsGeorgia12ptBoldThickunderlineBorderSin">
    <w:name w:val="Style Cards + Georgia 12 pt Bold Thick underline Border: : (Sin..."/>
    <w:basedOn w:val="Normal"/>
    <w:rsid w:val="00E76BF7"/>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E76BF7"/>
    <w:rPr>
      <w:rFonts w:ascii="Georgia" w:hAnsi="Georgia"/>
      <w:sz w:val="24"/>
      <w:u w:val="single"/>
    </w:rPr>
  </w:style>
  <w:style w:type="paragraph" w:customStyle="1" w:styleId="StyleCardsGeorgia">
    <w:name w:val="Style Cards + Georgia"/>
    <w:basedOn w:val="Normal"/>
    <w:rsid w:val="00E76BF7"/>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E76BF7"/>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E76BF7"/>
    <w:pPr>
      <w:spacing w:after="200" w:line="276" w:lineRule="auto"/>
      <w:contextualSpacing/>
    </w:pPr>
    <w:rPr>
      <w:rFonts w:eastAsia="Malgun Gothic"/>
      <w:szCs w:val="22"/>
      <w:u w:val="single"/>
    </w:rPr>
  </w:style>
  <w:style w:type="paragraph" w:styleId="HTMLAddress">
    <w:name w:val="HTML Address"/>
    <w:basedOn w:val="Normal"/>
    <w:link w:val="HTMLAddressChar"/>
    <w:uiPriority w:val="99"/>
    <w:unhideWhenUsed/>
    <w:rsid w:val="00E76BF7"/>
    <w:rPr>
      <w:rFonts w:eastAsia="Times New Roman"/>
      <w:i/>
      <w:iCs/>
    </w:rPr>
  </w:style>
  <w:style w:type="character" w:customStyle="1" w:styleId="HTMLAddressChar">
    <w:name w:val="HTML Address Char"/>
    <w:basedOn w:val="DefaultParagraphFont"/>
    <w:link w:val="HTMLAddress"/>
    <w:uiPriority w:val="99"/>
    <w:rsid w:val="00E76BF7"/>
    <w:rPr>
      <w:rFonts w:ascii="Calibri" w:eastAsia="Times New Roman" w:hAnsi="Calibri"/>
      <w:i/>
      <w:iCs/>
      <w:sz w:val="22"/>
    </w:rPr>
  </w:style>
  <w:style w:type="paragraph" w:styleId="Index1">
    <w:name w:val="index 1"/>
    <w:basedOn w:val="Normal"/>
    <w:next w:val="Normal"/>
    <w:autoRedefine/>
    <w:unhideWhenUsed/>
    <w:rsid w:val="00E76BF7"/>
    <w:pPr>
      <w:ind w:left="220" w:hanging="220"/>
    </w:pPr>
  </w:style>
  <w:style w:type="character" w:customStyle="1" w:styleId="CardsFont6ptChar1">
    <w:name w:val="Cards + Font: 6 pt Char1"/>
    <w:link w:val="CardsFont6pt"/>
    <w:locked/>
    <w:rsid w:val="00E76BF7"/>
    <w:rPr>
      <w:rFonts w:ascii="Calibri" w:eastAsia="Times New Roman" w:hAnsi="Calibri" w:cs="Times New Roman"/>
      <w:sz w:val="12"/>
      <w:szCs w:val="20"/>
    </w:rPr>
  </w:style>
  <w:style w:type="paragraph" w:customStyle="1" w:styleId="Quote2">
    <w:name w:val="Quote2"/>
    <w:basedOn w:val="Default"/>
    <w:next w:val="Default"/>
    <w:rsid w:val="00E76BF7"/>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E76BF7"/>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E76BF7"/>
    <w:pPr>
      <w:keepNext/>
      <w:keepLines/>
      <w:spacing w:before="200"/>
      <w:outlineLvl w:val="3"/>
    </w:pPr>
    <w:rPr>
      <w:rFonts w:eastAsia="Times New Roman"/>
      <w:b/>
      <w:bCs/>
      <w:iCs/>
      <w:sz w:val="26"/>
    </w:rPr>
  </w:style>
  <w:style w:type="paragraph" w:customStyle="1" w:styleId="post-subtitle">
    <w:name w:val="post-subtitle"/>
    <w:basedOn w:val="Normal"/>
    <w:rsid w:val="00E76BF7"/>
    <w:pPr>
      <w:spacing w:before="100" w:beforeAutospacing="1" w:after="100" w:afterAutospacing="1"/>
    </w:pPr>
    <w:rPr>
      <w:rFonts w:eastAsia="Times New Roman"/>
    </w:rPr>
  </w:style>
  <w:style w:type="paragraph" w:customStyle="1" w:styleId="Pa0">
    <w:name w:val="Pa0"/>
    <w:basedOn w:val="Default"/>
    <w:next w:val="Default"/>
    <w:uiPriority w:val="99"/>
    <w:rsid w:val="00E76BF7"/>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E76BF7"/>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E76BF7"/>
    <w:pPr>
      <w:spacing w:before="100" w:beforeAutospacing="1" w:after="100" w:afterAutospacing="1"/>
    </w:pPr>
    <w:rPr>
      <w:rFonts w:eastAsia="Times New Roman"/>
    </w:rPr>
  </w:style>
  <w:style w:type="paragraph" w:customStyle="1" w:styleId="tagline1">
    <w:name w:val="tagline"/>
    <w:basedOn w:val="Normal"/>
    <w:rsid w:val="00E76BF7"/>
    <w:pPr>
      <w:spacing w:before="100" w:beforeAutospacing="1" w:after="100" w:afterAutospacing="1"/>
    </w:pPr>
    <w:rPr>
      <w:rFonts w:eastAsia="Times New Roman"/>
    </w:rPr>
  </w:style>
  <w:style w:type="paragraph" w:customStyle="1" w:styleId="Block1">
    <w:name w:val="Block1"/>
    <w:basedOn w:val="Normal"/>
    <w:next w:val="Normal"/>
    <w:uiPriority w:val="3"/>
    <w:qFormat/>
    <w:rsid w:val="00E76BF7"/>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E76BF7"/>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val="0"/>
      <w:color w:val="365F91"/>
      <w:sz w:val="28"/>
      <w:lang w:eastAsia="ja-JP"/>
    </w:rPr>
  </w:style>
  <w:style w:type="character" w:customStyle="1" w:styleId="ReallySamllTextChar">
    <w:name w:val="ReallySamllText Char"/>
    <w:link w:val="ReallySamllText"/>
    <w:locked/>
    <w:rsid w:val="00E76BF7"/>
    <w:rPr>
      <w:sz w:val="10"/>
    </w:rPr>
  </w:style>
  <w:style w:type="paragraph" w:customStyle="1" w:styleId="ReallySamllText">
    <w:name w:val="ReallySamllText"/>
    <w:basedOn w:val="Normal"/>
    <w:link w:val="ReallySamllTextChar"/>
    <w:autoRedefine/>
    <w:rsid w:val="00E76BF7"/>
    <w:rPr>
      <w:rFonts w:asciiTheme="minorHAnsi" w:hAnsiTheme="minorHAnsi"/>
      <w:sz w:val="10"/>
    </w:rPr>
  </w:style>
  <w:style w:type="paragraph" w:customStyle="1" w:styleId="CardCites">
    <w:name w:val="Card Cites"/>
    <w:basedOn w:val="Normal"/>
    <w:next w:val="Normal"/>
    <w:qFormat/>
    <w:rsid w:val="00E76BF7"/>
    <w:rPr>
      <w:rFonts w:eastAsia="Times New Roman"/>
      <w:b/>
      <w:sz w:val="20"/>
    </w:rPr>
  </w:style>
  <w:style w:type="paragraph" w:customStyle="1" w:styleId="NormalWeb3">
    <w:name w:val="Normal (Web)3"/>
    <w:basedOn w:val="Normal"/>
    <w:rsid w:val="00E76BF7"/>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E76BF7"/>
    <w:pPr>
      <w:ind w:left="400"/>
    </w:pPr>
    <w:rPr>
      <w:rFonts w:eastAsia="Times New Roman"/>
    </w:rPr>
  </w:style>
  <w:style w:type="paragraph" w:customStyle="1" w:styleId="TagCiteChar2">
    <w:name w:val="Tag / Cite Char"/>
    <w:basedOn w:val="Normal"/>
    <w:rsid w:val="00E76BF7"/>
    <w:rPr>
      <w:rFonts w:eastAsia="Times New Roman"/>
      <w:b/>
      <w:color w:val="000000"/>
    </w:rPr>
  </w:style>
  <w:style w:type="paragraph" w:customStyle="1" w:styleId="PageNumber2">
    <w:name w:val="Page Number2"/>
    <w:basedOn w:val="Normal"/>
    <w:next w:val="Normal"/>
    <w:rsid w:val="00E76BF7"/>
    <w:rPr>
      <w:rFonts w:eastAsia="Times New Roman"/>
      <w:sz w:val="20"/>
    </w:rPr>
  </w:style>
  <w:style w:type="paragraph" w:customStyle="1" w:styleId="HeaderFooter">
    <w:name w:val="Header &amp; Footer"/>
    <w:rsid w:val="00E76BF7"/>
    <w:pPr>
      <w:tabs>
        <w:tab w:val="right" w:pos="9360"/>
      </w:tabs>
    </w:pPr>
    <w:rPr>
      <w:rFonts w:ascii="Helvetica" w:eastAsia="Helvetica" w:hAnsi="Helvetica" w:cs="Times New Roman"/>
      <w:color w:val="000000"/>
      <w:sz w:val="20"/>
      <w:szCs w:val="20"/>
      <w:u w:color="000000"/>
    </w:rPr>
  </w:style>
  <w:style w:type="paragraph" w:customStyle="1" w:styleId="CardTextSmall0">
    <w:name w:val="Card Text Small"/>
    <w:basedOn w:val="Normal"/>
    <w:rsid w:val="00E76BF7"/>
    <w:rPr>
      <w:rFonts w:ascii="Arial Narrow" w:eastAsia="Times New Roman" w:hAnsi="Arial Narrow"/>
      <w:color w:val="000000"/>
      <w:sz w:val="16"/>
    </w:rPr>
  </w:style>
  <w:style w:type="paragraph" w:customStyle="1" w:styleId="CardTextUnderlined">
    <w:name w:val="Card Text Underlined"/>
    <w:basedOn w:val="Normal"/>
    <w:rsid w:val="00E76BF7"/>
    <w:rPr>
      <w:rFonts w:ascii="Arial Narrow" w:eastAsia="Times New Roman" w:hAnsi="Arial Narrow"/>
      <w:u w:val="single"/>
    </w:rPr>
  </w:style>
  <w:style w:type="paragraph" w:customStyle="1" w:styleId="HeaderDebate">
    <w:name w:val="Header Debate"/>
    <w:basedOn w:val="Normal"/>
    <w:rsid w:val="00E76BF7"/>
    <w:pPr>
      <w:jc w:val="center"/>
      <w:outlineLvl w:val="0"/>
    </w:pPr>
    <w:rPr>
      <w:rFonts w:eastAsia="Times New Roman"/>
      <w:b/>
      <w:sz w:val="48"/>
      <w:u w:val="words"/>
    </w:rPr>
  </w:style>
  <w:style w:type="paragraph" w:customStyle="1" w:styleId="NormalWeb1">
    <w:name w:val="Normal (Web)1"/>
    <w:basedOn w:val="Normal"/>
    <w:rsid w:val="00E76BF7"/>
    <w:pPr>
      <w:spacing w:before="100" w:beforeAutospacing="1" w:after="100" w:afterAutospacing="1"/>
    </w:pPr>
    <w:rPr>
      <w:rFonts w:eastAsia="Times New Roman"/>
      <w:sz w:val="20"/>
      <w:szCs w:val="20"/>
    </w:rPr>
  </w:style>
  <w:style w:type="paragraph" w:customStyle="1" w:styleId="CardTagCharChar">
    <w:name w:val="Card Tag Char Char"/>
    <w:basedOn w:val="Normal"/>
    <w:rsid w:val="00E76BF7"/>
    <w:rPr>
      <w:rFonts w:eastAsia="Times New Roman"/>
      <w:b/>
    </w:rPr>
  </w:style>
  <w:style w:type="paragraph" w:customStyle="1" w:styleId="fixed">
    <w:name w:val="fixed"/>
    <w:basedOn w:val="Normal"/>
    <w:rsid w:val="00E76BF7"/>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E76BF7"/>
    <w:pPr>
      <w:spacing w:before="100" w:beforeAutospacing="1" w:after="100" w:afterAutospacing="1"/>
    </w:pPr>
    <w:rPr>
      <w:rFonts w:eastAsia="Times New Roman"/>
    </w:rPr>
  </w:style>
  <w:style w:type="paragraph" w:customStyle="1" w:styleId="ExecutiveSummarytext">
    <w:name w:val="Executive Summary text"/>
    <w:basedOn w:val="Normal"/>
    <w:next w:val="Normal"/>
    <w:rsid w:val="00E76BF7"/>
    <w:pPr>
      <w:autoSpaceDE w:val="0"/>
      <w:autoSpaceDN w:val="0"/>
      <w:adjustRightInd w:val="0"/>
    </w:pPr>
    <w:rPr>
      <w:rFonts w:ascii="Arial" w:eastAsia="Times New Roman" w:hAnsi="Arial"/>
    </w:rPr>
  </w:style>
  <w:style w:type="character" w:customStyle="1" w:styleId="NormalUnderlineChar1">
    <w:name w:val="Normal Underline Char1"/>
    <w:locked/>
    <w:rsid w:val="00E76BF7"/>
    <w:rPr>
      <w:u w:val="single"/>
    </w:rPr>
  </w:style>
  <w:style w:type="character" w:customStyle="1" w:styleId="CardUpSize-LightChar">
    <w:name w:val="CardUpSize - Light Char"/>
    <w:link w:val="CardUpSize-Light"/>
    <w:locked/>
    <w:rsid w:val="00E76BF7"/>
    <w:rPr>
      <w:rFonts w:ascii="Times New Roman" w:eastAsia="Times New Roman" w:hAnsi="Times New Roman"/>
      <w:szCs w:val="32"/>
      <w:u w:val="single"/>
    </w:rPr>
  </w:style>
  <w:style w:type="paragraph" w:customStyle="1" w:styleId="CardUpSize-Light">
    <w:name w:val="CardUpSize - Light"/>
    <w:basedOn w:val="Normal"/>
    <w:link w:val="CardUpSize-LightChar"/>
    <w:rsid w:val="00E76BF7"/>
    <w:pPr>
      <w:jc w:val="both"/>
    </w:pPr>
    <w:rPr>
      <w:rFonts w:ascii="Times New Roman" w:eastAsia="Times New Roman" w:hAnsi="Times New Roman"/>
      <w:sz w:val="24"/>
      <w:szCs w:val="32"/>
      <w:u w:val="single"/>
    </w:rPr>
  </w:style>
  <w:style w:type="character" w:customStyle="1" w:styleId="CiteCardUpSize-HeavyChar">
    <w:name w:val="Cite // CardUpSize - Heavy Char"/>
    <w:link w:val="CiteCardUpSize-Heavy"/>
    <w:locked/>
    <w:rsid w:val="00E76BF7"/>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E76BF7"/>
    <w:pPr>
      <w:jc w:val="both"/>
    </w:pPr>
    <w:rPr>
      <w:rFonts w:ascii="Times New Roman" w:eastAsia="Times New Roman" w:hAnsi="Times New Roman"/>
      <w:b/>
      <w:sz w:val="24"/>
      <w:szCs w:val="32"/>
      <w:u w:val="single"/>
    </w:rPr>
  </w:style>
  <w:style w:type="paragraph" w:customStyle="1" w:styleId="SmallCite">
    <w:name w:val="Small Cite"/>
    <w:basedOn w:val="Normal"/>
    <w:rsid w:val="00E76BF7"/>
    <w:rPr>
      <w:rFonts w:ascii="Verdana" w:eastAsia="Times New Roman" w:hAnsi="Verdana"/>
      <w:sz w:val="16"/>
    </w:rPr>
  </w:style>
  <w:style w:type="paragraph" w:customStyle="1" w:styleId="clearformatting">
    <w:name w:val="clear formatting"/>
    <w:basedOn w:val="Heading2"/>
    <w:rsid w:val="00E76BF7"/>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E76BF7"/>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E76BF7"/>
    <w:pPr>
      <w:spacing w:after="240" w:line="360" w:lineRule="atLeast"/>
    </w:pPr>
    <w:rPr>
      <w:rFonts w:eastAsia="Times New Roman"/>
      <w:b/>
      <w:bCs/>
      <w:sz w:val="16"/>
      <w:szCs w:val="16"/>
    </w:rPr>
  </w:style>
  <w:style w:type="paragraph" w:customStyle="1" w:styleId="PlaceholderText1">
    <w:name w:val="Placeholder Text1"/>
    <w:basedOn w:val="Normal"/>
    <w:rsid w:val="00E76BF7"/>
    <w:pPr>
      <w:keepNext/>
      <w:numPr>
        <w:numId w:val="21"/>
      </w:numPr>
      <w:outlineLvl w:val="0"/>
    </w:pPr>
    <w:rPr>
      <w:rFonts w:eastAsia="MS Gothic"/>
    </w:rPr>
  </w:style>
  <w:style w:type="character" w:customStyle="1" w:styleId="ImportantTextChar">
    <w:name w:val="Important Text Char"/>
    <w:link w:val="ImportantText"/>
    <w:locked/>
    <w:rsid w:val="00E76BF7"/>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E76BF7"/>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 w:val="24"/>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E76BF7"/>
    <w:rPr>
      <w:rFonts w:ascii="HNKAOE+Arial" w:hAnsi="HNKAOE+Arial"/>
    </w:rPr>
  </w:style>
  <w:style w:type="paragraph" w:customStyle="1" w:styleId="StyleBodyText11ptBlackUnderline">
    <w:name w:val="Style Body Text + 11 pt Black Underline"/>
    <w:basedOn w:val="BodyText"/>
    <w:link w:val="StyleBodyText11ptBlackUnderlineChar"/>
    <w:rsid w:val="00E76BF7"/>
    <w:pPr>
      <w:autoSpaceDE w:val="0"/>
      <w:autoSpaceDN w:val="0"/>
      <w:adjustRightInd w:val="0"/>
      <w:spacing w:after="0"/>
    </w:pPr>
    <w:rPr>
      <w:rFonts w:ascii="HNKAOE+Arial" w:hAnsi="HNKAOE+Arial"/>
      <w:sz w:val="24"/>
    </w:rPr>
  </w:style>
  <w:style w:type="character" w:customStyle="1" w:styleId="StyleBodyText11ptBoldBlackChar">
    <w:name w:val="Style Body Text + 11 pt Bold Black Char"/>
    <w:link w:val="StyleBodyText11ptBoldBlack"/>
    <w:locked/>
    <w:rsid w:val="00E76BF7"/>
    <w:rPr>
      <w:rFonts w:ascii="HNKAOE+Arial" w:hAnsi="HNKAOE+Arial"/>
    </w:rPr>
  </w:style>
  <w:style w:type="paragraph" w:customStyle="1" w:styleId="StyleBodyText11ptBoldBlack">
    <w:name w:val="Style Body Text + 11 pt Bold Black"/>
    <w:basedOn w:val="BodyText"/>
    <w:link w:val="StyleBodyText11ptBoldBlackChar"/>
    <w:rsid w:val="00E76BF7"/>
    <w:pPr>
      <w:autoSpaceDE w:val="0"/>
      <w:autoSpaceDN w:val="0"/>
      <w:adjustRightInd w:val="0"/>
      <w:spacing w:after="0"/>
    </w:pPr>
    <w:rPr>
      <w:rFonts w:ascii="HNKAOE+Arial" w:hAnsi="HNKAOE+Arial"/>
      <w:sz w:val="24"/>
    </w:rPr>
  </w:style>
  <w:style w:type="character" w:customStyle="1" w:styleId="StyletinyBoldChar">
    <w:name w:val="Style tiny + Bold Char"/>
    <w:link w:val="StyletinyBold"/>
    <w:locked/>
    <w:rsid w:val="00E76BF7"/>
    <w:rPr>
      <w:rFonts w:ascii="Times New Roman" w:eastAsia="Malgun Gothic" w:hAnsi="Times New Roman"/>
      <w:bCs/>
    </w:rPr>
  </w:style>
  <w:style w:type="paragraph" w:customStyle="1" w:styleId="StyletinyBold">
    <w:name w:val="Style tiny + Bold"/>
    <w:basedOn w:val="tiny"/>
    <w:link w:val="StyletinyBoldChar"/>
    <w:rsid w:val="00E76BF7"/>
    <w:rPr>
      <w:rFonts w:cstheme="minorBidi"/>
      <w:bCs/>
      <w:sz w:val="24"/>
    </w:rPr>
  </w:style>
  <w:style w:type="character" w:customStyle="1" w:styleId="Heading5SizeDownChar">
    <w:name w:val="Heading 5 Size Down Char"/>
    <w:link w:val="Heading5SizeDown"/>
    <w:locked/>
    <w:rsid w:val="00E76BF7"/>
    <w:rPr>
      <w:rFonts w:ascii="Times New Roman" w:eastAsia="Times New Roman" w:hAnsi="Times New Roman"/>
      <w:szCs w:val="16"/>
    </w:rPr>
  </w:style>
  <w:style w:type="paragraph" w:customStyle="1" w:styleId="Heading5SizeDown">
    <w:name w:val="Heading 5 Size Down"/>
    <w:basedOn w:val="Normal"/>
    <w:link w:val="Heading5SizeDownChar"/>
    <w:autoRedefine/>
    <w:rsid w:val="00E76BF7"/>
    <w:pPr>
      <w:tabs>
        <w:tab w:val="left" w:pos="1440"/>
      </w:tabs>
      <w:jc w:val="both"/>
    </w:pPr>
    <w:rPr>
      <w:rFonts w:ascii="Times New Roman" w:eastAsia="Times New Roman" w:hAnsi="Times New Roman"/>
      <w:sz w:val="24"/>
      <w:szCs w:val="16"/>
    </w:rPr>
  </w:style>
  <w:style w:type="character" w:customStyle="1" w:styleId="Normal2BoldChar">
    <w:name w:val="Normal2 + Bold Char"/>
    <w:link w:val="Normal2Bold"/>
    <w:locked/>
    <w:rsid w:val="00E76BF7"/>
    <w:rPr>
      <w:rFonts w:ascii="Times New Roman" w:eastAsia="Times New Roman" w:hAnsi="Times New Roman" w:cs="Arial"/>
      <w:b/>
      <w:szCs w:val="44"/>
    </w:rPr>
  </w:style>
  <w:style w:type="paragraph" w:customStyle="1" w:styleId="Normal2Bold">
    <w:name w:val="Normal2 + Bold"/>
    <w:basedOn w:val="Normal"/>
    <w:link w:val="Normal2BoldChar"/>
    <w:rsid w:val="00E76BF7"/>
    <w:pPr>
      <w:tabs>
        <w:tab w:val="left" w:pos="1440"/>
      </w:tabs>
    </w:pPr>
    <w:rPr>
      <w:rFonts w:ascii="Times New Roman" w:eastAsia="Times New Roman" w:hAnsi="Times New Roman" w:cs="Arial"/>
      <w:b/>
      <w:sz w:val="24"/>
      <w:szCs w:val="44"/>
    </w:rPr>
  </w:style>
  <w:style w:type="character" w:customStyle="1" w:styleId="ListContentsChar">
    <w:name w:val="List Contents Char"/>
    <w:link w:val="ListContents"/>
    <w:locked/>
    <w:rsid w:val="00E76BF7"/>
    <w:rPr>
      <w:rFonts w:ascii="Times New Roman" w:eastAsia="Times New Roman" w:hAnsi="Times New Roman"/>
      <w:lang w:eastAsia="ar-SA"/>
    </w:rPr>
  </w:style>
  <w:style w:type="paragraph" w:customStyle="1" w:styleId="ListContents">
    <w:name w:val="List Contents"/>
    <w:basedOn w:val="Normal"/>
    <w:link w:val="ListContentsChar"/>
    <w:rsid w:val="00E76BF7"/>
    <w:pPr>
      <w:widowControl w:val="0"/>
      <w:suppressAutoHyphens/>
      <w:ind w:left="567"/>
    </w:pPr>
    <w:rPr>
      <w:rFonts w:ascii="Times New Roman" w:eastAsia="Times New Roman" w:hAnsi="Times New Roman"/>
      <w:sz w:val="24"/>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E76BF7"/>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E76BF7"/>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E76BF7"/>
    <w:pPr>
      <w:widowControl w:val="0"/>
      <w:suppressAutoHyphens w:val="0"/>
      <w:spacing w:after="160" w:line="259" w:lineRule="auto"/>
      <w:ind w:left="432" w:right="432"/>
    </w:pPr>
    <w:rPr>
      <w:rFonts w:eastAsia="Times New Roman"/>
      <w:color w:val="auto"/>
      <w:sz w:val="24"/>
      <w:szCs w:val="24"/>
      <w:u w:val="thick"/>
    </w:rPr>
  </w:style>
  <w:style w:type="character" w:customStyle="1" w:styleId="StyleCards12ptThickunderlineChar2">
    <w:name w:val="Style Cards + 12 pt Thick underline Char2"/>
    <w:link w:val="StyleCards12ptThickunderline"/>
    <w:locked/>
    <w:rsid w:val="00E76BF7"/>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E76BF7"/>
    <w:pPr>
      <w:autoSpaceDE w:val="0"/>
      <w:autoSpaceDN w:val="0"/>
      <w:adjustRightInd w:val="0"/>
      <w:ind w:left="432" w:right="432"/>
      <w:jc w:val="both"/>
    </w:pPr>
    <w:rPr>
      <w:rFonts w:ascii="Times New Roman" w:eastAsia="Times New Roman" w:hAnsi="Times New Roman"/>
      <w:sz w:val="24"/>
      <w:u w:val="thick"/>
    </w:rPr>
  </w:style>
  <w:style w:type="character" w:customStyle="1" w:styleId="UnimportantCharChar">
    <w:name w:val="Unimportant Char Char"/>
    <w:link w:val="Unimportant"/>
    <w:locked/>
    <w:rsid w:val="00E76BF7"/>
    <w:rPr>
      <w:rFonts w:ascii="Arial" w:eastAsia="Times New Roman" w:hAnsi="Arial"/>
      <w:sz w:val="12"/>
    </w:rPr>
  </w:style>
  <w:style w:type="paragraph" w:customStyle="1" w:styleId="Unimportant">
    <w:name w:val="Unimportant"/>
    <w:basedOn w:val="Normal"/>
    <w:link w:val="UnimportantCharChar"/>
    <w:rsid w:val="00E76BF7"/>
    <w:pPr>
      <w:jc w:val="both"/>
    </w:pPr>
    <w:rPr>
      <w:rFonts w:ascii="Arial" w:eastAsia="Times New Roman" w:hAnsi="Arial"/>
      <w:sz w:val="12"/>
    </w:rPr>
  </w:style>
  <w:style w:type="character" w:customStyle="1" w:styleId="TagCiteChar3">
    <w:name w:val="Tag &amp; Cite Char"/>
    <w:link w:val="TagCite2"/>
    <w:locked/>
    <w:rsid w:val="00E76BF7"/>
    <w:rPr>
      <w:rFonts w:ascii="Arial" w:eastAsia="Times New Roman" w:hAnsi="Arial"/>
      <w:b/>
    </w:rPr>
  </w:style>
  <w:style w:type="paragraph" w:customStyle="1" w:styleId="TagCite2">
    <w:name w:val="Tag &amp; Cite"/>
    <w:basedOn w:val="Normal"/>
    <w:link w:val="TagCiteChar3"/>
    <w:rsid w:val="00E76BF7"/>
    <w:pPr>
      <w:jc w:val="both"/>
    </w:pPr>
    <w:rPr>
      <w:rFonts w:ascii="Arial" w:eastAsia="Times New Roman" w:hAnsi="Arial"/>
      <w:b/>
      <w:sz w:val="24"/>
    </w:rPr>
  </w:style>
  <w:style w:type="character" w:customStyle="1" w:styleId="HighlightedTextChar">
    <w:name w:val="Highlighted Text Char"/>
    <w:link w:val="HighlightedText"/>
    <w:locked/>
    <w:rsid w:val="00E76BF7"/>
    <w:rPr>
      <w:rFonts w:ascii="Arial" w:eastAsia="Times New Roman" w:hAnsi="Arial"/>
      <w:b/>
      <w:u w:val="thick"/>
    </w:rPr>
  </w:style>
  <w:style w:type="paragraph" w:customStyle="1" w:styleId="HighlightedText">
    <w:name w:val="Highlighted Text"/>
    <w:basedOn w:val="Normal"/>
    <w:link w:val="HighlightedTextChar"/>
    <w:rsid w:val="00E76BF7"/>
    <w:pPr>
      <w:jc w:val="both"/>
    </w:pPr>
    <w:rPr>
      <w:rFonts w:ascii="Arial" w:eastAsia="Times New Roman" w:hAnsi="Arial"/>
      <w:b/>
      <w:sz w:val="24"/>
      <w:u w:val="thick"/>
    </w:rPr>
  </w:style>
  <w:style w:type="paragraph" w:customStyle="1" w:styleId="StyleHeading1Justified">
    <w:name w:val="Style Heading 1 + Justified"/>
    <w:basedOn w:val="Normal"/>
    <w:next w:val="Normal"/>
    <w:rsid w:val="00E76BF7"/>
    <w:rPr>
      <w:rFonts w:ascii="Arial" w:eastAsia="Times New Roman" w:hAnsi="Arial"/>
      <w:sz w:val="20"/>
      <w:szCs w:val="20"/>
    </w:rPr>
  </w:style>
  <w:style w:type="paragraph" w:customStyle="1" w:styleId="textunderline0">
    <w:name w:val="text underline"/>
    <w:basedOn w:val="Normal"/>
    <w:link w:val="textunderlineChar0"/>
    <w:autoRedefine/>
    <w:rsid w:val="00E76BF7"/>
    <w:rPr>
      <w:rFonts w:asciiTheme="minorHAnsi" w:hAnsiTheme="minorHAnsi"/>
      <w:sz w:val="24"/>
      <w:u w:val="thick"/>
    </w:rPr>
  </w:style>
  <w:style w:type="character" w:customStyle="1" w:styleId="DebateTagChar">
    <w:name w:val="Debate Tag Char"/>
    <w:link w:val="DebateTag"/>
    <w:locked/>
    <w:rsid w:val="00E76BF7"/>
    <w:rPr>
      <w:rFonts w:ascii="Garamond" w:hAnsi="Garamond"/>
      <w:b/>
    </w:rPr>
  </w:style>
  <w:style w:type="paragraph" w:customStyle="1" w:styleId="DebateTag">
    <w:name w:val="Debate Tag"/>
    <w:basedOn w:val="Normal"/>
    <w:link w:val="DebateTagChar"/>
    <w:autoRedefine/>
    <w:rsid w:val="00E76BF7"/>
    <w:pPr>
      <w:tabs>
        <w:tab w:val="left" w:pos="270"/>
      </w:tabs>
    </w:pPr>
    <w:rPr>
      <w:rFonts w:ascii="Garamond" w:hAnsi="Garamond"/>
      <w:b/>
      <w:sz w:val="24"/>
    </w:rPr>
  </w:style>
  <w:style w:type="paragraph" w:customStyle="1" w:styleId="DebateCite">
    <w:name w:val="Debate Cite"/>
    <w:basedOn w:val="Normal"/>
    <w:autoRedefine/>
    <w:rsid w:val="00E76BF7"/>
    <w:pPr>
      <w:tabs>
        <w:tab w:val="left" w:pos="270"/>
      </w:tabs>
    </w:pPr>
    <w:rPr>
      <w:rFonts w:eastAsia="Times New Roman"/>
      <w:sz w:val="20"/>
    </w:rPr>
  </w:style>
  <w:style w:type="paragraph" w:customStyle="1" w:styleId="BlockTitle10">
    <w:name w:val="Block Title #1"/>
    <w:basedOn w:val="Heading1"/>
    <w:rsid w:val="00E76BF7"/>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val="0"/>
      <w:caps/>
      <w:color w:val="000000"/>
      <w:kern w:val="32"/>
      <w:sz w:val="32"/>
    </w:rPr>
  </w:style>
  <w:style w:type="paragraph" w:customStyle="1" w:styleId="PreformattedText">
    <w:name w:val="Preformatted Text"/>
    <w:basedOn w:val="Normal"/>
    <w:rsid w:val="00E76BF7"/>
    <w:pPr>
      <w:widowControl w:val="0"/>
      <w:suppressAutoHyphens/>
    </w:pPr>
    <w:rPr>
      <w:rFonts w:ascii="Courier New" w:eastAsia="Courier New" w:hAnsi="Courier New"/>
      <w:sz w:val="20"/>
      <w:szCs w:val="20"/>
    </w:rPr>
  </w:style>
  <w:style w:type="paragraph" w:customStyle="1" w:styleId="MaggieTag">
    <w:name w:val="MaggieTag"/>
    <w:basedOn w:val="Heading2"/>
    <w:rsid w:val="00E76BF7"/>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E76BF7"/>
    <w:rPr>
      <w:rFonts w:ascii="Times New Roman" w:eastAsia="Times New Roman" w:hAnsi="Times New Roman"/>
    </w:rPr>
  </w:style>
  <w:style w:type="paragraph" w:customStyle="1" w:styleId="Heading4Cite">
    <w:name w:val="Heading 4 Cite"/>
    <w:basedOn w:val="Normal"/>
    <w:link w:val="Heading4CiteChar"/>
    <w:autoRedefine/>
    <w:rsid w:val="00E76BF7"/>
    <w:rPr>
      <w:rFonts w:ascii="Times New Roman" w:eastAsia="Times New Roman" w:hAnsi="Times New Roman"/>
      <w:sz w:val="24"/>
    </w:rPr>
  </w:style>
  <w:style w:type="paragraph" w:customStyle="1" w:styleId="4">
    <w:name w:val="4"/>
    <w:basedOn w:val="Normal"/>
    <w:rsid w:val="00E76BF7"/>
    <w:rPr>
      <w:rFonts w:eastAsia="Times New Roman"/>
      <w:sz w:val="20"/>
    </w:rPr>
  </w:style>
  <w:style w:type="character" w:customStyle="1" w:styleId="UnunderlinedTextChar">
    <w:name w:val="Ununderlined Text Char"/>
    <w:link w:val="UnunderlinedText"/>
    <w:locked/>
    <w:rsid w:val="00E76BF7"/>
    <w:rPr>
      <w:rFonts w:eastAsia="Times New Roman"/>
      <w:bCs/>
      <w:sz w:val="12"/>
    </w:rPr>
  </w:style>
  <w:style w:type="paragraph" w:customStyle="1" w:styleId="UnunderlinedText">
    <w:name w:val="Ununderlined Text"/>
    <w:basedOn w:val="Normal"/>
    <w:link w:val="UnunderlinedTextChar"/>
    <w:autoRedefine/>
    <w:rsid w:val="00E76BF7"/>
    <w:pPr>
      <w:spacing w:after="200" w:line="276" w:lineRule="auto"/>
    </w:pPr>
    <w:rPr>
      <w:rFonts w:asciiTheme="minorHAnsi" w:eastAsia="Times New Roman" w:hAnsiTheme="minorHAnsi"/>
      <w:bCs/>
      <w:sz w:val="12"/>
    </w:rPr>
  </w:style>
  <w:style w:type="paragraph" w:customStyle="1" w:styleId="card2">
    <w:name w:val="%card"/>
    <w:basedOn w:val="Normal"/>
    <w:autoRedefine/>
    <w:rsid w:val="00E76BF7"/>
    <w:pPr>
      <w:spacing w:after="200" w:line="276" w:lineRule="auto"/>
      <w:ind w:left="288" w:right="288"/>
    </w:pPr>
    <w:rPr>
      <w:rFonts w:eastAsia="Times New Roman"/>
      <w:bCs/>
    </w:rPr>
  </w:style>
  <w:style w:type="paragraph" w:customStyle="1" w:styleId="BlockTitle4">
    <w:name w:val="%Block Title"/>
    <w:basedOn w:val="Heading1"/>
    <w:rsid w:val="00E76BF7"/>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E76BF7"/>
    <w:pPr>
      <w:widowControl w:val="0"/>
      <w:autoSpaceDE/>
      <w:autoSpaceDN/>
      <w:adjustRightInd/>
      <w:outlineLvl w:val="9"/>
    </w:pPr>
    <w:rPr>
      <w:rFonts w:ascii="Times New Roman" w:hAnsi="Times New Roman" w:cs="Courier New"/>
      <w:bCs/>
      <w:sz w:val="28"/>
      <w:szCs w:val="22"/>
    </w:rPr>
  </w:style>
  <w:style w:type="paragraph" w:customStyle="1" w:styleId="ThickUnderline">
    <w:name w:val="ThickUnderline"/>
    <w:rsid w:val="00E76B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cs="Courier New"/>
      <w:bCs/>
      <w:noProof/>
      <w:sz w:val="20"/>
      <w:szCs w:val="22"/>
      <w:u w:val="thick"/>
    </w:rPr>
  </w:style>
  <w:style w:type="paragraph" w:customStyle="1" w:styleId="DottedUnderline1">
    <w:name w:val="DottedUnderline"/>
    <w:basedOn w:val="Cites"/>
    <w:rsid w:val="00E76BF7"/>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E76BF7"/>
    <w:rPr>
      <w:rFonts w:ascii="Century Gothic" w:eastAsia="Cambria" w:hAnsi="Century Gothic"/>
      <w:u w:val="thick"/>
    </w:rPr>
  </w:style>
  <w:style w:type="paragraph" w:customStyle="1" w:styleId="Card-Underline0">
    <w:name w:val="Card-Underline"/>
    <w:basedOn w:val="Normal"/>
    <w:link w:val="Card-UnderlineChar"/>
    <w:qFormat/>
    <w:rsid w:val="00E76BF7"/>
    <w:rPr>
      <w:rFonts w:ascii="Century Gothic" w:eastAsia="Cambria" w:hAnsi="Century Gothic"/>
      <w:sz w:val="24"/>
      <w:u w:val="thick"/>
    </w:rPr>
  </w:style>
  <w:style w:type="paragraph" w:customStyle="1" w:styleId="PageNumber3">
    <w:name w:val="Page Number3"/>
    <w:basedOn w:val="Normal"/>
    <w:next w:val="Normal"/>
    <w:rsid w:val="00E76BF7"/>
    <w:rPr>
      <w:rFonts w:eastAsia="Times New Roman"/>
      <w:sz w:val="20"/>
    </w:rPr>
  </w:style>
  <w:style w:type="paragraph" w:customStyle="1" w:styleId="PageNumber4">
    <w:name w:val="Page Number4"/>
    <w:basedOn w:val="Normal"/>
    <w:next w:val="Normal"/>
    <w:rsid w:val="00E76BF7"/>
    <w:rPr>
      <w:rFonts w:eastAsia="Times New Roman"/>
      <w:sz w:val="20"/>
    </w:rPr>
  </w:style>
  <w:style w:type="paragraph" w:customStyle="1" w:styleId="PageNumber5">
    <w:name w:val="Page Number5"/>
    <w:basedOn w:val="Normal"/>
    <w:next w:val="Normal"/>
    <w:rsid w:val="00E76BF7"/>
    <w:rPr>
      <w:rFonts w:eastAsia="Times New Roman"/>
      <w:sz w:val="20"/>
    </w:rPr>
  </w:style>
  <w:style w:type="paragraph" w:customStyle="1" w:styleId="smalltext1">
    <w:name w:val="small text1"/>
    <w:basedOn w:val="Normal"/>
    <w:next w:val="Normal"/>
    <w:uiPriority w:val="4"/>
    <w:qFormat/>
    <w:rsid w:val="00E76BF7"/>
    <w:pPr>
      <w:keepNext/>
      <w:keepLines/>
      <w:spacing w:before="200"/>
      <w:outlineLvl w:val="3"/>
    </w:pPr>
    <w:rPr>
      <w:rFonts w:eastAsia="Times New Roman"/>
      <w:b/>
      <w:bCs/>
      <w:iCs/>
      <w:sz w:val="26"/>
    </w:rPr>
  </w:style>
  <w:style w:type="character" w:customStyle="1" w:styleId="CircleChar">
    <w:name w:val="Circle Char"/>
    <w:link w:val="Circle"/>
    <w:locked/>
    <w:rsid w:val="00E76BF7"/>
    <w:rPr>
      <w:rFonts w:ascii="Times New Roman" w:eastAsia="Times New Roman" w:hAnsi="Times New Roman"/>
      <w:b/>
      <w:u w:val="words"/>
    </w:rPr>
  </w:style>
  <w:style w:type="paragraph" w:customStyle="1" w:styleId="Circle">
    <w:name w:val="Circle"/>
    <w:basedOn w:val="Normal"/>
    <w:link w:val="CircleChar"/>
    <w:rsid w:val="00E76BF7"/>
    <w:rPr>
      <w:rFonts w:ascii="Times New Roman" w:eastAsia="Times New Roman" w:hAnsi="Times New Roman"/>
      <w:b/>
      <w:sz w:val="24"/>
      <w:u w:val="words"/>
    </w:rPr>
  </w:style>
  <w:style w:type="paragraph" w:customStyle="1" w:styleId="PageNumber6">
    <w:name w:val="Page Number6"/>
    <w:basedOn w:val="Normal"/>
    <w:next w:val="Normal"/>
    <w:rsid w:val="00E76BF7"/>
    <w:rPr>
      <w:rFonts w:eastAsia="Times New Roman"/>
      <w:sz w:val="20"/>
    </w:rPr>
  </w:style>
  <w:style w:type="paragraph" w:customStyle="1" w:styleId="user">
    <w:name w:val="user"/>
    <w:basedOn w:val="Normal"/>
    <w:rsid w:val="00E76BF7"/>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E76BF7"/>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E76BF7"/>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E76BF7"/>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E76BF7"/>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E76BF7"/>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E76BF7"/>
    <w:rPr>
      <w:rFonts w:eastAsia="Times New Roman"/>
      <w:sz w:val="20"/>
    </w:rPr>
  </w:style>
  <w:style w:type="paragraph" w:customStyle="1" w:styleId="DebateTag0">
    <w:name w:val="DebateTag"/>
    <w:basedOn w:val="Normal"/>
    <w:qFormat/>
    <w:rsid w:val="00E76BF7"/>
    <w:rPr>
      <w:b/>
    </w:rPr>
  </w:style>
  <w:style w:type="paragraph" w:customStyle="1" w:styleId="date-comments">
    <w:name w:val="date-comments"/>
    <w:basedOn w:val="Normal"/>
    <w:uiPriority w:val="99"/>
    <w:rsid w:val="00E76BF7"/>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E76BF7"/>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rsid w:val="00E76BF7"/>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E76BF7"/>
    <w:rPr>
      <w:rFonts w:ascii="Garamond" w:eastAsia="Calibri" w:hAnsi="Garamond" w:hint="default"/>
      <w:sz w:val="16"/>
      <w:szCs w:val="22"/>
    </w:rPr>
  </w:style>
  <w:style w:type="character" w:customStyle="1" w:styleId="message-item">
    <w:name w:val="message-item"/>
    <w:rsid w:val="00E76BF7"/>
  </w:style>
  <w:style w:type="character" w:customStyle="1" w:styleId="lightheader">
    <w:name w:val="lightheader"/>
    <w:rsid w:val="00E76BF7"/>
  </w:style>
  <w:style w:type="character" w:customStyle="1" w:styleId="datestamp">
    <w:name w:val="datestamp"/>
    <w:rsid w:val="00E76BF7"/>
  </w:style>
  <w:style w:type="character" w:customStyle="1" w:styleId="i">
    <w:name w:val="i"/>
    <w:uiPriority w:val="99"/>
    <w:rsid w:val="00E76BF7"/>
  </w:style>
  <w:style w:type="character" w:customStyle="1" w:styleId="forenames">
    <w:name w:val="forenames"/>
    <w:rsid w:val="00E76BF7"/>
  </w:style>
  <w:style w:type="character" w:customStyle="1" w:styleId="surname">
    <w:name w:val="surname"/>
    <w:rsid w:val="00E76BF7"/>
  </w:style>
  <w:style w:type="character" w:customStyle="1" w:styleId="medium-font">
    <w:name w:val="medium-font"/>
    <w:rsid w:val="00E76BF7"/>
  </w:style>
  <w:style w:type="character" w:customStyle="1" w:styleId="title-link-wrapper">
    <w:name w:val="title-link-wrapper"/>
    <w:rsid w:val="00E76BF7"/>
  </w:style>
  <w:style w:type="character" w:customStyle="1" w:styleId="refpreview">
    <w:name w:val="refpreview"/>
    <w:rsid w:val="00E76BF7"/>
  </w:style>
  <w:style w:type="character" w:customStyle="1" w:styleId="loose1">
    <w:name w:val="loose1"/>
    <w:rsid w:val="00E76BF7"/>
  </w:style>
  <w:style w:type="character" w:customStyle="1" w:styleId="email">
    <w:name w:val="email"/>
    <w:rsid w:val="00E76BF7"/>
  </w:style>
  <w:style w:type="character" w:customStyle="1" w:styleId="gsa">
    <w:name w:val="gs_a"/>
    <w:rsid w:val="00E76BF7"/>
  </w:style>
  <w:style w:type="character" w:customStyle="1" w:styleId="goohl1">
    <w:name w:val="goohl1"/>
    <w:rsid w:val="00E76BF7"/>
  </w:style>
  <w:style w:type="character" w:customStyle="1" w:styleId="mainarttitle">
    <w:name w:val="mainarttitle"/>
    <w:rsid w:val="00E76BF7"/>
  </w:style>
  <w:style w:type="character" w:customStyle="1" w:styleId="mainartauthor">
    <w:name w:val="mainartauthor"/>
    <w:rsid w:val="00E76BF7"/>
  </w:style>
  <w:style w:type="character" w:customStyle="1" w:styleId="mainartdate">
    <w:name w:val="mainartdate"/>
    <w:rsid w:val="00E76BF7"/>
  </w:style>
  <w:style w:type="character" w:customStyle="1" w:styleId="gsggs">
    <w:name w:val="gs_ggs"/>
    <w:rsid w:val="00E76BF7"/>
  </w:style>
  <w:style w:type="character" w:customStyle="1" w:styleId="ahead">
    <w:name w:val="a_head"/>
    <w:rsid w:val="00E76BF7"/>
  </w:style>
  <w:style w:type="character" w:customStyle="1" w:styleId="articleauthor">
    <w:name w:val="articleauthor"/>
    <w:rsid w:val="00E76BF7"/>
  </w:style>
  <w:style w:type="character" w:customStyle="1" w:styleId="footnote">
    <w:name w:val="footnote"/>
    <w:rsid w:val="00E76BF7"/>
  </w:style>
  <w:style w:type="character" w:customStyle="1" w:styleId="docbody">
    <w:name w:val="docbody"/>
    <w:rsid w:val="00E76BF7"/>
  </w:style>
  <w:style w:type="character" w:customStyle="1" w:styleId="superscript">
    <w:name w:val="superscript"/>
    <w:rsid w:val="00E76BF7"/>
  </w:style>
  <w:style w:type="character" w:customStyle="1" w:styleId="citeChar2">
    <w:name w:val="cite Char"/>
    <w:locked/>
    <w:rsid w:val="00E76BF7"/>
    <w:rPr>
      <w:b/>
      <w:bCs w:val="0"/>
      <w:u w:val="single"/>
    </w:rPr>
  </w:style>
  <w:style w:type="character" w:customStyle="1" w:styleId="StyleUnderlineChar">
    <w:name w:val="Style Underline Char"/>
    <w:locked/>
    <w:rsid w:val="00E76BF7"/>
    <w:rPr>
      <w:u w:val="single"/>
    </w:rPr>
  </w:style>
  <w:style w:type="character" w:customStyle="1" w:styleId="CitesCharChar">
    <w:name w:val="Cites Char Char"/>
    <w:locked/>
    <w:rsid w:val="00E76BF7"/>
    <w:rPr>
      <w:b/>
      <w:bCs/>
    </w:rPr>
  </w:style>
  <w:style w:type="character" w:customStyle="1" w:styleId="bwxsm">
    <w:name w:val="b w xsm"/>
    <w:rsid w:val="00E76BF7"/>
  </w:style>
  <w:style w:type="character" w:customStyle="1" w:styleId="fstd">
    <w:name w:val="f std"/>
    <w:rsid w:val="00E76BF7"/>
  </w:style>
  <w:style w:type="character" w:customStyle="1" w:styleId="gl">
    <w:name w:val="gl"/>
    <w:rsid w:val="00E76BF7"/>
  </w:style>
  <w:style w:type="character" w:customStyle="1" w:styleId="heading2char2charchar1">
    <w:name w:val="heading2char2charchar1"/>
    <w:rsid w:val="00E76BF7"/>
  </w:style>
  <w:style w:type="character" w:customStyle="1" w:styleId="charchar60">
    <w:name w:val="charchar6"/>
    <w:rsid w:val="00E76BF7"/>
  </w:style>
  <w:style w:type="character" w:customStyle="1" w:styleId="bio1">
    <w:name w:val="bio1"/>
    <w:rsid w:val="00E76BF7"/>
    <w:rPr>
      <w:rFonts w:ascii="Arial" w:hAnsi="Arial" w:cs="Arial" w:hint="default"/>
      <w:i/>
      <w:iCs/>
      <w:color w:val="000000"/>
      <w:sz w:val="20"/>
      <w:szCs w:val="20"/>
    </w:rPr>
  </w:style>
  <w:style w:type="character" w:customStyle="1" w:styleId="cardCharCharCharCharCharChar">
    <w:name w:val="card Char Char Char Char Char Char"/>
    <w:rsid w:val="00E76BF7"/>
    <w:rPr>
      <w:sz w:val="24"/>
      <w:szCs w:val="24"/>
      <w:lang w:val="en-US" w:eastAsia="en-US" w:bidi="ar-SA"/>
    </w:rPr>
  </w:style>
  <w:style w:type="character" w:customStyle="1" w:styleId="Style24ptBoldUnderlineCenteredCharChar">
    <w:name w:val="Style 24 pt Bold Underline Centered Char Char"/>
    <w:rsid w:val="00E76BF7"/>
    <w:rPr>
      <w:b/>
      <w:bCs/>
      <w:sz w:val="48"/>
      <w:szCs w:val="24"/>
      <w:u w:val="single"/>
      <w:lang w:val="en-US" w:eastAsia="en-US" w:bidi="ar-SA"/>
    </w:rPr>
  </w:style>
  <w:style w:type="character" w:customStyle="1" w:styleId="TagCiteCharChar0">
    <w:name w:val="Tag / Cite Char Char"/>
    <w:rsid w:val="00E76BF7"/>
    <w:rPr>
      <w:b/>
      <w:bCs w:val="0"/>
      <w:color w:val="000000"/>
      <w:sz w:val="24"/>
      <w:szCs w:val="24"/>
      <w:lang w:val="en-US" w:eastAsia="en-US" w:bidi="ar-SA"/>
    </w:rPr>
  </w:style>
  <w:style w:type="character" w:customStyle="1" w:styleId="CardTextUnderlinedCharChar">
    <w:name w:val="Card Text Underlined Char Char"/>
    <w:rsid w:val="00E76BF7"/>
    <w:rPr>
      <w:rFonts w:ascii="Arial Narrow" w:hAnsi="Arial Narrow" w:hint="default"/>
      <w:szCs w:val="24"/>
      <w:u w:val="single"/>
      <w:lang w:val="en-US" w:eastAsia="en-US" w:bidi="ar-SA"/>
    </w:rPr>
  </w:style>
  <w:style w:type="character" w:customStyle="1" w:styleId="CardTagCharCharChar">
    <w:name w:val="Card Tag Char Char Char"/>
    <w:rsid w:val="00E76BF7"/>
    <w:rPr>
      <w:b/>
      <w:bCs w:val="0"/>
      <w:sz w:val="24"/>
      <w:szCs w:val="24"/>
      <w:lang w:val="en-US" w:eastAsia="en-US" w:bidi="ar-SA"/>
    </w:rPr>
  </w:style>
  <w:style w:type="character" w:customStyle="1" w:styleId="mainbody">
    <w:name w:val="mainbody"/>
    <w:rsid w:val="00E76BF7"/>
  </w:style>
  <w:style w:type="character" w:customStyle="1" w:styleId="UnderlineStyleChar2">
    <w:name w:val="Underline Style Char2"/>
    <w:rsid w:val="00E76BF7"/>
    <w:rPr>
      <w:rFonts w:ascii="Garamond" w:hAnsi="Garamond" w:hint="default"/>
      <w:sz w:val="22"/>
      <w:szCs w:val="24"/>
      <w:u w:val="single"/>
      <w:lang w:val="en-US" w:eastAsia="en-US" w:bidi="ar-SA"/>
    </w:rPr>
  </w:style>
  <w:style w:type="character" w:customStyle="1" w:styleId="Style1Char2">
    <w:name w:val="Style1 Char2"/>
    <w:rsid w:val="00E76BF7"/>
    <w:rPr>
      <w:szCs w:val="24"/>
    </w:rPr>
  </w:style>
  <w:style w:type="character" w:customStyle="1" w:styleId="t13">
    <w:name w:val="t13"/>
    <w:rsid w:val="00E76BF7"/>
  </w:style>
  <w:style w:type="character" w:customStyle="1" w:styleId="lead">
    <w:name w:val="lead"/>
    <w:rsid w:val="00E76BF7"/>
  </w:style>
  <w:style w:type="paragraph" w:customStyle="1" w:styleId="CardDownx1">
    <w:name w:val="CardDown x1"/>
    <w:basedOn w:val="Normal"/>
    <w:link w:val="CardDownx1Char"/>
    <w:rsid w:val="00E76BF7"/>
  </w:style>
  <w:style w:type="character" w:customStyle="1" w:styleId="CardDownx1Char">
    <w:name w:val="CardDown x1 Char"/>
    <w:link w:val="CardDownx1"/>
    <w:locked/>
    <w:rsid w:val="00E76BF7"/>
    <w:rPr>
      <w:rFonts w:ascii="Calibri" w:hAnsi="Calibri"/>
      <w:sz w:val="22"/>
    </w:rPr>
  </w:style>
  <w:style w:type="character" w:customStyle="1" w:styleId="CharChar17">
    <w:name w:val="Char Char17"/>
    <w:locked/>
    <w:rsid w:val="00E76BF7"/>
    <w:rPr>
      <w:rFonts w:ascii="Arial" w:hAnsi="Arial" w:cs="Arial" w:hint="default"/>
      <w:b/>
      <w:bCs/>
      <w:sz w:val="26"/>
      <w:szCs w:val="26"/>
    </w:rPr>
  </w:style>
  <w:style w:type="character" w:customStyle="1" w:styleId="address">
    <w:name w:val="address"/>
    <w:rsid w:val="00E76BF7"/>
  </w:style>
  <w:style w:type="character" w:customStyle="1" w:styleId="ilspan">
    <w:name w:val="il_span"/>
    <w:rsid w:val="00E76BF7"/>
  </w:style>
  <w:style w:type="character" w:customStyle="1" w:styleId="articletitle1">
    <w:name w:val="articletitle1"/>
    <w:rsid w:val="00E76BF7"/>
    <w:rPr>
      <w:rFonts w:ascii="Times New Roman" w:hAnsi="Times New Roman" w:cs="Times New Roman" w:hint="default"/>
      <w:b/>
      <w:bCs/>
      <w:sz w:val="36"/>
      <w:szCs w:val="36"/>
    </w:rPr>
  </w:style>
  <w:style w:type="character" w:customStyle="1" w:styleId="leftidx1">
    <w:name w:val="leftidx1"/>
    <w:rsid w:val="00E76BF7"/>
    <w:rPr>
      <w:rFonts w:ascii="Verdana" w:hAnsi="Verdana" w:hint="default"/>
      <w:sz w:val="22"/>
      <w:szCs w:val="22"/>
    </w:rPr>
  </w:style>
  <w:style w:type="character" w:customStyle="1" w:styleId="blue1">
    <w:name w:val="blue1"/>
    <w:rsid w:val="00E76BF7"/>
    <w:rPr>
      <w:color w:val="0000FF"/>
    </w:rPr>
  </w:style>
  <w:style w:type="character" w:customStyle="1" w:styleId="author-link1">
    <w:name w:val="author-link1"/>
    <w:rsid w:val="00E76BF7"/>
    <w:rPr>
      <w:b w:val="0"/>
      <w:bCs w:val="0"/>
    </w:rPr>
  </w:style>
  <w:style w:type="character" w:customStyle="1" w:styleId="black1">
    <w:name w:val="black1"/>
    <w:rsid w:val="00E76BF7"/>
    <w:rPr>
      <w:color w:val="000000"/>
    </w:rPr>
  </w:style>
  <w:style w:type="character" w:customStyle="1" w:styleId="StyleunderlinedCharBold">
    <w:name w:val="Style underlined Char + Bold"/>
    <w:rsid w:val="00E76BF7"/>
    <w:rPr>
      <w:rFonts w:ascii="Times New Roman" w:hAnsi="Times New Roman" w:cs="Times New Roman" w:hint="default"/>
      <w:b/>
      <w:bCs/>
      <w:sz w:val="21"/>
      <w:szCs w:val="24"/>
      <w:u w:val="single"/>
    </w:rPr>
  </w:style>
  <w:style w:type="character" w:customStyle="1" w:styleId="ThickUnderlineCharChar">
    <w:name w:val="Thick Underline Char Char"/>
    <w:rsid w:val="00E76BF7"/>
    <w:rPr>
      <w:rFonts w:ascii="Calibri" w:eastAsia="Calibri" w:hAnsi="Calibri" w:hint="default"/>
    </w:rPr>
  </w:style>
  <w:style w:type="character" w:customStyle="1" w:styleId="CardUnderline">
    <w:name w:val="Card Underline"/>
    <w:rsid w:val="00E76BF7"/>
    <w:rPr>
      <w:rFonts w:ascii="Times New Roman" w:hAnsi="Times New Roman" w:cs="Times New Roman" w:hint="default"/>
      <w:sz w:val="20"/>
      <w:u w:val="single"/>
    </w:rPr>
  </w:style>
  <w:style w:type="character" w:customStyle="1" w:styleId="lingoregion">
    <w:name w:val="lingo_region"/>
    <w:rsid w:val="00E76BF7"/>
  </w:style>
  <w:style w:type="character" w:customStyle="1" w:styleId="cite0">
    <w:name w:val="%cite"/>
    <w:rsid w:val="00E76BF7"/>
    <w:rPr>
      <w:rFonts w:ascii="Times New Roman" w:hAnsi="Times New Roman" w:cs="Times New Roman" w:hint="default"/>
      <w:b/>
      <w:bCs w:val="0"/>
      <w:sz w:val="24"/>
    </w:rPr>
  </w:style>
  <w:style w:type="character" w:customStyle="1" w:styleId="Emphasis21">
    <w:name w:val="%Emphasis2"/>
    <w:rsid w:val="00E76BF7"/>
    <w:rPr>
      <w:rFonts w:ascii="Cooper Black" w:hAnsi="Cooper Black" w:hint="default"/>
      <w:iCs/>
      <w:u w:val="single"/>
    </w:rPr>
  </w:style>
  <w:style w:type="character" w:customStyle="1" w:styleId="bodycontentlink">
    <w:name w:val="bodycontentlink"/>
    <w:rsid w:val="00E76BF7"/>
  </w:style>
  <w:style w:type="character" w:customStyle="1" w:styleId="AAAcite">
    <w:name w:val="AAAcite"/>
    <w:rsid w:val="00E76BF7"/>
    <w:rPr>
      <w:rFonts w:ascii="Times New Roman" w:hAnsi="Times New Roman" w:cs="Times New Roman" w:hint="default"/>
      <w:b/>
      <w:bCs w:val="0"/>
      <w:sz w:val="24"/>
    </w:rPr>
  </w:style>
  <w:style w:type="character" w:customStyle="1" w:styleId="tmplheaderlink">
    <w:name w:val="tmplheaderlink"/>
    <w:rsid w:val="00E76BF7"/>
    <w:rPr>
      <w:rFonts w:ascii="Times New Roman" w:hAnsi="Times New Roman" w:cs="Times New Roman" w:hint="default"/>
    </w:rPr>
  </w:style>
  <w:style w:type="character" w:customStyle="1" w:styleId="UnderlinedEvidenceCharChar">
    <w:name w:val="Underlined Evidence Char Char"/>
    <w:rsid w:val="00E76BF7"/>
    <w:rPr>
      <w:rFonts w:ascii="Verdana" w:hAnsi="Verdana" w:hint="default"/>
      <w:sz w:val="21"/>
      <w:szCs w:val="21"/>
      <w:u w:val="thick"/>
      <w:lang w:val="en-US" w:eastAsia="en-US" w:bidi="ar-SA"/>
    </w:rPr>
  </w:style>
  <w:style w:type="character" w:customStyle="1" w:styleId="role">
    <w:name w:val="role"/>
    <w:rsid w:val="00E76BF7"/>
  </w:style>
  <w:style w:type="character" w:customStyle="1" w:styleId="pagination">
    <w:name w:val="pagination"/>
    <w:rsid w:val="00E76BF7"/>
  </w:style>
  <w:style w:type="character" w:customStyle="1" w:styleId="doi">
    <w:name w:val="doi"/>
    <w:rsid w:val="00E76BF7"/>
  </w:style>
  <w:style w:type="character" w:customStyle="1" w:styleId="bodycontents">
    <w:name w:val="bodycontents"/>
    <w:rsid w:val="00E76BF7"/>
  </w:style>
  <w:style w:type="character" w:customStyle="1" w:styleId="comma">
    <w:name w:val="comma"/>
    <w:rsid w:val="00E76BF7"/>
  </w:style>
  <w:style w:type="character" w:customStyle="1" w:styleId="pad5right">
    <w:name w:val="pad5right"/>
    <w:rsid w:val="00E76BF7"/>
  </w:style>
  <w:style w:type="character" w:customStyle="1" w:styleId="entry-date">
    <w:name w:val="entry-date"/>
    <w:rsid w:val="00E76BF7"/>
  </w:style>
  <w:style w:type="character" w:customStyle="1" w:styleId="desc">
    <w:name w:val="desc"/>
    <w:rsid w:val="00E76BF7"/>
  </w:style>
  <w:style w:type="character" w:customStyle="1" w:styleId="divider">
    <w:name w:val="divider"/>
    <w:rsid w:val="00E76BF7"/>
  </w:style>
  <w:style w:type="character" w:customStyle="1" w:styleId="blogdate">
    <w:name w:val="blogdate"/>
    <w:rsid w:val="00E76BF7"/>
  </w:style>
  <w:style w:type="character" w:customStyle="1" w:styleId="ticker">
    <w:name w:val="ticker"/>
    <w:rsid w:val="00E76BF7"/>
  </w:style>
  <w:style w:type="character" w:customStyle="1" w:styleId="posted">
    <w:name w:val="posted"/>
    <w:rsid w:val="00E76BF7"/>
  </w:style>
  <w:style w:type="character" w:customStyle="1" w:styleId="time">
    <w:name w:val="time"/>
    <w:rsid w:val="00E76BF7"/>
  </w:style>
  <w:style w:type="character" w:customStyle="1" w:styleId="dot">
    <w:name w:val="dot"/>
    <w:rsid w:val="00E76BF7"/>
  </w:style>
  <w:style w:type="character" w:customStyle="1" w:styleId="hn-date">
    <w:name w:val="hn-date"/>
    <w:rsid w:val="00E76BF7"/>
  </w:style>
  <w:style w:type="character" w:customStyle="1" w:styleId="location">
    <w:name w:val="location"/>
    <w:rsid w:val="00E76BF7"/>
  </w:style>
  <w:style w:type="character" w:customStyle="1" w:styleId="arial11">
    <w:name w:val="arial_11"/>
    <w:rsid w:val="00E76BF7"/>
  </w:style>
  <w:style w:type="character" w:customStyle="1" w:styleId="dropcap-letter">
    <w:name w:val="dropcap-letter"/>
    <w:rsid w:val="00E76BF7"/>
  </w:style>
  <w:style w:type="character" w:customStyle="1" w:styleId="offscreen">
    <w:name w:val="offscreen"/>
    <w:rsid w:val="00E76BF7"/>
  </w:style>
  <w:style w:type="character" w:customStyle="1" w:styleId="linked-in">
    <w:name w:val="linked-in"/>
    <w:rsid w:val="00E76BF7"/>
  </w:style>
  <w:style w:type="character" w:customStyle="1" w:styleId="in-widget">
    <w:name w:val="in-widget"/>
    <w:rsid w:val="00E76BF7"/>
  </w:style>
  <w:style w:type="character" w:customStyle="1" w:styleId="in-right">
    <w:name w:val="in-right"/>
    <w:rsid w:val="00E76BF7"/>
  </w:style>
  <w:style w:type="character" w:customStyle="1" w:styleId="tickerwrap">
    <w:name w:val="ticker_wrap"/>
    <w:rsid w:val="00E76BF7"/>
  </w:style>
  <w:style w:type="character" w:customStyle="1" w:styleId="divs">
    <w:name w:val="divs"/>
    <w:rsid w:val="00E76BF7"/>
  </w:style>
  <w:style w:type="character" w:customStyle="1" w:styleId="in-top">
    <w:name w:val="in-top"/>
    <w:rsid w:val="00E76BF7"/>
  </w:style>
  <w:style w:type="character" w:customStyle="1" w:styleId="article-date">
    <w:name w:val="article-date"/>
    <w:rsid w:val="00E76BF7"/>
  </w:style>
  <w:style w:type="character" w:customStyle="1" w:styleId="bodysubtoc">
    <w:name w:val="bodysubtoc"/>
    <w:rsid w:val="00E76BF7"/>
  </w:style>
  <w:style w:type="character" w:customStyle="1" w:styleId="lefttitlesmaller">
    <w:name w:val="lefttitlesmaller"/>
    <w:rsid w:val="00E76BF7"/>
  </w:style>
  <w:style w:type="character" w:customStyle="1" w:styleId="mb">
    <w:name w:val="mb"/>
    <w:rsid w:val="00E76BF7"/>
  </w:style>
  <w:style w:type="character" w:customStyle="1" w:styleId="field-content">
    <w:name w:val="field-content"/>
    <w:rsid w:val="00E76BF7"/>
  </w:style>
  <w:style w:type="character" w:customStyle="1" w:styleId="submitted-date">
    <w:name w:val="submitted-date"/>
    <w:rsid w:val="00E76BF7"/>
  </w:style>
  <w:style w:type="character" w:customStyle="1" w:styleId="submitted-time">
    <w:name w:val="submitted-time"/>
    <w:rsid w:val="00E76BF7"/>
  </w:style>
  <w:style w:type="character" w:customStyle="1" w:styleId="A2">
    <w:name w:val="A2"/>
    <w:uiPriority w:val="99"/>
    <w:rsid w:val="00E76BF7"/>
    <w:rPr>
      <w:rFonts w:ascii="Sabon LT Std" w:hAnsi="Sabon LT Std" w:cs="Sabon LT Std" w:hint="default"/>
      <w:color w:val="000000"/>
      <w:sz w:val="15"/>
      <w:szCs w:val="15"/>
    </w:rPr>
  </w:style>
  <w:style w:type="character" w:customStyle="1" w:styleId="searchword">
    <w:name w:val="searchword"/>
    <w:rsid w:val="00E76BF7"/>
  </w:style>
  <w:style w:type="character" w:customStyle="1" w:styleId="meta-prep">
    <w:name w:val="meta-prep"/>
    <w:rsid w:val="00E76BF7"/>
  </w:style>
  <w:style w:type="numbering" w:customStyle="1" w:styleId="1ai1">
    <w:name w:val="1 / a / i1"/>
    <w:rsid w:val="00E76BF7"/>
    <w:pPr>
      <w:numPr>
        <w:numId w:val="21"/>
      </w:numPr>
    </w:pPr>
  </w:style>
  <w:style w:type="numbering" w:styleId="1ai">
    <w:name w:val="Outline List 1"/>
    <w:basedOn w:val="NoList"/>
    <w:unhideWhenUsed/>
    <w:rsid w:val="00E76BF7"/>
    <w:pPr>
      <w:numPr>
        <w:numId w:val="22"/>
      </w:numPr>
    </w:pPr>
  </w:style>
  <w:style w:type="character" w:customStyle="1" w:styleId="FontStyle310">
    <w:name w:val="Font Style310"/>
    <w:uiPriority w:val="99"/>
    <w:rsid w:val="00E76BF7"/>
    <w:rPr>
      <w:rFonts w:ascii="Times New Roman" w:hAnsi="Times New Roman" w:cs="Times New Roman"/>
      <w:b/>
      <w:bCs/>
      <w:i/>
      <w:iCs/>
      <w:spacing w:val="-10"/>
      <w:sz w:val="18"/>
      <w:szCs w:val="18"/>
    </w:rPr>
  </w:style>
  <w:style w:type="character" w:customStyle="1" w:styleId="FontStyle329">
    <w:name w:val="Font Style329"/>
    <w:uiPriority w:val="99"/>
    <w:rsid w:val="00E76BF7"/>
    <w:rPr>
      <w:rFonts w:ascii="Times New Roman" w:hAnsi="Times New Roman" w:cs="Times New Roman"/>
      <w:b/>
      <w:bCs/>
      <w:spacing w:val="-10"/>
      <w:sz w:val="18"/>
      <w:szCs w:val="18"/>
    </w:rPr>
  </w:style>
  <w:style w:type="character" w:customStyle="1" w:styleId="FontStyle370">
    <w:name w:val="Font Style370"/>
    <w:uiPriority w:val="99"/>
    <w:rsid w:val="00E76BF7"/>
    <w:rPr>
      <w:rFonts w:ascii="Cambria" w:hAnsi="Cambria" w:cs="Cambria"/>
      <w:b/>
      <w:bCs/>
      <w:spacing w:val="-10"/>
      <w:sz w:val="18"/>
      <w:szCs w:val="18"/>
    </w:rPr>
  </w:style>
  <w:style w:type="character" w:customStyle="1" w:styleId="FontStyle302">
    <w:name w:val="Font Style302"/>
    <w:uiPriority w:val="99"/>
    <w:rsid w:val="00E76BF7"/>
    <w:rPr>
      <w:rFonts w:ascii="Times New Roman" w:hAnsi="Times New Roman" w:cs="Times New Roman"/>
      <w:b/>
      <w:bCs/>
      <w:sz w:val="22"/>
      <w:szCs w:val="22"/>
    </w:rPr>
  </w:style>
  <w:style w:type="character" w:customStyle="1" w:styleId="FontStyle347">
    <w:name w:val="Font Style347"/>
    <w:uiPriority w:val="99"/>
    <w:rsid w:val="00E76BF7"/>
    <w:rPr>
      <w:rFonts w:ascii="Times New Roman" w:hAnsi="Times New Roman" w:cs="Times New Roman"/>
      <w:b/>
      <w:bCs/>
      <w:spacing w:val="-10"/>
      <w:sz w:val="20"/>
      <w:szCs w:val="20"/>
    </w:rPr>
  </w:style>
  <w:style w:type="paragraph" w:customStyle="1" w:styleId="Style27">
    <w:name w:val="Style27"/>
    <w:basedOn w:val="Normal"/>
    <w:uiPriority w:val="99"/>
    <w:rsid w:val="00E76BF7"/>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E76BF7"/>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E76BF7"/>
    <w:rPr>
      <w:rFonts w:ascii="Times New Roman" w:hAnsi="Times New Roman" w:cs="Times New Roman"/>
      <w:spacing w:val="-10"/>
      <w:sz w:val="18"/>
      <w:szCs w:val="18"/>
    </w:rPr>
  </w:style>
  <w:style w:type="character" w:customStyle="1" w:styleId="FontStyle312">
    <w:name w:val="Font Style312"/>
    <w:uiPriority w:val="99"/>
    <w:rsid w:val="00E76BF7"/>
    <w:rPr>
      <w:rFonts w:ascii="Times New Roman" w:hAnsi="Times New Roman" w:cs="Times New Roman"/>
      <w:b/>
      <w:bCs/>
      <w:spacing w:val="-10"/>
      <w:sz w:val="16"/>
      <w:szCs w:val="16"/>
    </w:rPr>
  </w:style>
  <w:style w:type="character" w:customStyle="1" w:styleId="FontStyle346">
    <w:name w:val="Font Style346"/>
    <w:uiPriority w:val="99"/>
    <w:rsid w:val="00E76BF7"/>
    <w:rPr>
      <w:rFonts w:ascii="Times New Roman" w:hAnsi="Times New Roman" w:cs="Times New Roman"/>
      <w:b/>
      <w:bCs/>
      <w:spacing w:val="-10"/>
      <w:sz w:val="18"/>
      <w:szCs w:val="18"/>
    </w:rPr>
  </w:style>
  <w:style w:type="character" w:customStyle="1" w:styleId="FontStyle330">
    <w:name w:val="Font Style330"/>
    <w:uiPriority w:val="99"/>
    <w:rsid w:val="00E76BF7"/>
    <w:rPr>
      <w:rFonts w:ascii="Times New Roman" w:hAnsi="Times New Roman" w:cs="Times New Roman"/>
      <w:b/>
      <w:bCs/>
      <w:sz w:val="16"/>
      <w:szCs w:val="16"/>
    </w:rPr>
  </w:style>
  <w:style w:type="character" w:customStyle="1" w:styleId="FontStyle372">
    <w:name w:val="Font Style372"/>
    <w:uiPriority w:val="99"/>
    <w:rsid w:val="00E76BF7"/>
    <w:rPr>
      <w:rFonts w:ascii="Times New Roman" w:hAnsi="Times New Roman" w:cs="Times New Roman"/>
      <w:b/>
      <w:bCs/>
      <w:sz w:val="16"/>
      <w:szCs w:val="16"/>
    </w:rPr>
  </w:style>
  <w:style w:type="paragraph" w:customStyle="1" w:styleId="Style59">
    <w:name w:val="Style59"/>
    <w:basedOn w:val="Normal"/>
    <w:uiPriority w:val="99"/>
    <w:rsid w:val="00E76BF7"/>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E76BF7"/>
    <w:rPr>
      <w:rFonts w:ascii="Times New Roman" w:hAnsi="Times New Roman" w:cs="Times New Roman"/>
      <w:b/>
      <w:bCs/>
      <w:i/>
      <w:iCs/>
      <w:sz w:val="16"/>
      <w:szCs w:val="16"/>
    </w:rPr>
  </w:style>
  <w:style w:type="paragraph" w:customStyle="1" w:styleId="Style200">
    <w:name w:val="Style20"/>
    <w:basedOn w:val="Normal"/>
    <w:uiPriority w:val="99"/>
    <w:rsid w:val="00E76BF7"/>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E76BF7"/>
    <w:rPr>
      <w:rFonts w:ascii="Times New Roman" w:hAnsi="Times New Roman" w:cs="Times New Roman"/>
      <w:smallCaps/>
      <w:sz w:val="14"/>
      <w:szCs w:val="14"/>
    </w:rPr>
  </w:style>
  <w:style w:type="paragraph" w:customStyle="1" w:styleId="Style89">
    <w:name w:val="Style89"/>
    <w:basedOn w:val="Normal"/>
    <w:uiPriority w:val="99"/>
    <w:rsid w:val="00E76BF7"/>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E76BF7"/>
    <w:rPr>
      <w:rFonts w:ascii="Times New Roman" w:hAnsi="Times New Roman" w:cs="Times New Roman"/>
      <w:b/>
      <w:bCs/>
      <w:spacing w:val="-10"/>
      <w:sz w:val="22"/>
      <w:szCs w:val="22"/>
    </w:rPr>
  </w:style>
  <w:style w:type="character" w:customStyle="1" w:styleId="FontStyle320">
    <w:name w:val="Font Style320"/>
    <w:uiPriority w:val="99"/>
    <w:rsid w:val="00E76BF7"/>
    <w:rPr>
      <w:rFonts w:ascii="Times New Roman" w:hAnsi="Times New Roman" w:cs="Times New Roman"/>
      <w:b/>
      <w:bCs/>
      <w:spacing w:val="-10"/>
      <w:sz w:val="22"/>
      <w:szCs w:val="22"/>
    </w:rPr>
  </w:style>
  <w:style w:type="character" w:customStyle="1" w:styleId="FontStyle352">
    <w:name w:val="Font Style352"/>
    <w:uiPriority w:val="99"/>
    <w:rsid w:val="00E76BF7"/>
    <w:rPr>
      <w:rFonts w:ascii="Times New Roman" w:hAnsi="Times New Roman" w:cs="Times New Roman"/>
      <w:b/>
      <w:bCs/>
      <w:sz w:val="16"/>
      <w:szCs w:val="16"/>
    </w:rPr>
  </w:style>
  <w:style w:type="character" w:customStyle="1" w:styleId="FontStyle356">
    <w:name w:val="Font Style356"/>
    <w:uiPriority w:val="99"/>
    <w:rsid w:val="00E76BF7"/>
    <w:rPr>
      <w:rFonts w:ascii="Times New Roman" w:hAnsi="Times New Roman" w:cs="Times New Roman"/>
      <w:b/>
      <w:bCs/>
      <w:spacing w:val="-10"/>
      <w:sz w:val="22"/>
      <w:szCs w:val="22"/>
    </w:rPr>
  </w:style>
  <w:style w:type="character" w:customStyle="1" w:styleId="FontStyle298">
    <w:name w:val="Font Style298"/>
    <w:uiPriority w:val="99"/>
    <w:rsid w:val="00E76BF7"/>
    <w:rPr>
      <w:rFonts w:ascii="Times New Roman" w:hAnsi="Times New Roman" w:cs="Times New Roman"/>
      <w:sz w:val="18"/>
      <w:szCs w:val="18"/>
    </w:rPr>
  </w:style>
  <w:style w:type="character" w:customStyle="1" w:styleId="FontStyle311">
    <w:name w:val="Font Style311"/>
    <w:uiPriority w:val="99"/>
    <w:rsid w:val="00E76BF7"/>
    <w:rPr>
      <w:rFonts w:ascii="Times New Roman" w:hAnsi="Times New Roman" w:cs="Times New Roman"/>
      <w:b/>
      <w:bCs/>
      <w:spacing w:val="-10"/>
      <w:sz w:val="18"/>
      <w:szCs w:val="18"/>
    </w:rPr>
  </w:style>
  <w:style w:type="character" w:customStyle="1" w:styleId="FontStyle332">
    <w:name w:val="Font Style332"/>
    <w:uiPriority w:val="99"/>
    <w:rsid w:val="00E76BF7"/>
    <w:rPr>
      <w:rFonts w:ascii="Times New Roman" w:hAnsi="Times New Roman" w:cs="Times New Roman"/>
      <w:b/>
      <w:bCs/>
      <w:i/>
      <w:iCs/>
      <w:spacing w:val="-10"/>
      <w:sz w:val="20"/>
      <w:szCs w:val="20"/>
    </w:rPr>
  </w:style>
  <w:style w:type="character" w:customStyle="1" w:styleId="FontStyle371">
    <w:name w:val="Font Style371"/>
    <w:uiPriority w:val="99"/>
    <w:rsid w:val="00E76BF7"/>
    <w:rPr>
      <w:rFonts w:ascii="Times New Roman" w:hAnsi="Times New Roman" w:cs="Times New Roman"/>
      <w:sz w:val="16"/>
      <w:szCs w:val="16"/>
    </w:rPr>
  </w:style>
  <w:style w:type="character" w:customStyle="1" w:styleId="FontStyle350">
    <w:name w:val="Font Style350"/>
    <w:uiPriority w:val="99"/>
    <w:rsid w:val="00E76BF7"/>
    <w:rPr>
      <w:rFonts w:ascii="Times New Roman" w:hAnsi="Times New Roman" w:cs="Times New Roman"/>
      <w:b/>
      <w:bCs/>
      <w:i/>
      <w:iCs/>
      <w:sz w:val="20"/>
      <w:szCs w:val="20"/>
    </w:rPr>
  </w:style>
  <w:style w:type="paragraph" w:customStyle="1" w:styleId="Style8">
    <w:name w:val="Style8"/>
    <w:basedOn w:val="Normal"/>
    <w:uiPriority w:val="99"/>
    <w:rsid w:val="00E76BF7"/>
    <w:pPr>
      <w:widowControl w:val="0"/>
      <w:autoSpaceDE w:val="0"/>
      <w:autoSpaceDN w:val="0"/>
      <w:adjustRightInd w:val="0"/>
    </w:pPr>
    <w:rPr>
      <w:rFonts w:eastAsia="Times New Roman"/>
      <w:sz w:val="24"/>
    </w:rPr>
  </w:style>
  <w:style w:type="paragraph" w:customStyle="1" w:styleId="Style5">
    <w:name w:val="Style5"/>
    <w:basedOn w:val="Normal"/>
    <w:uiPriority w:val="99"/>
    <w:rsid w:val="00E76BF7"/>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E76BF7"/>
    <w:pPr>
      <w:widowControl w:val="0"/>
      <w:autoSpaceDE w:val="0"/>
      <w:autoSpaceDN w:val="0"/>
      <w:adjustRightInd w:val="0"/>
    </w:pPr>
    <w:rPr>
      <w:rFonts w:eastAsia="Times New Roman"/>
      <w:sz w:val="24"/>
    </w:rPr>
  </w:style>
  <w:style w:type="character" w:customStyle="1" w:styleId="FontStyle351">
    <w:name w:val="Font Style351"/>
    <w:uiPriority w:val="99"/>
    <w:rsid w:val="00E76BF7"/>
    <w:rPr>
      <w:rFonts w:ascii="Times New Roman" w:hAnsi="Times New Roman" w:cs="Times New Roman"/>
      <w:b/>
      <w:bCs/>
      <w:sz w:val="22"/>
      <w:szCs w:val="22"/>
    </w:rPr>
  </w:style>
  <w:style w:type="paragraph" w:customStyle="1" w:styleId="Style10">
    <w:name w:val="Style10"/>
    <w:basedOn w:val="Normal"/>
    <w:uiPriority w:val="99"/>
    <w:rsid w:val="00E76BF7"/>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E76BF7"/>
    <w:pPr>
      <w:widowControl w:val="0"/>
      <w:autoSpaceDE w:val="0"/>
      <w:autoSpaceDN w:val="0"/>
      <w:adjustRightInd w:val="0"/>
      <w:jc w:val="both"/>
    </w:pPr>
    <w:rPr>
      <w:rFonts w:eastAsia="Times New Roman"/>
      <w:sz w:val="24"/>
    </w:rPr>
  </w:style>
  <w:style w:type="character" w:customStyle="1" w:styleId="FontStyle369">
    <w:name w:val="Font Style369"/>
    <w:uiPriority w:val="99"/>
    <w:rsid w:val="00E76BF7"/>
    <w:rPr>
      <w:rFonts w:ascii="Times New Roman" w:hAnsi="Times New Roman" w:cs="Times New Roman"/>
      <w:b/>
      <w:bCs/>
      <w:spacing w:val="-10"/>
      <w:sz w:val="20"/>
      <w:szCs w:val="20"/>
    </w:rPr>
  </w:style>
  <w:style w:type="character" w:customStyle="1" w:styleId="FontStyle357">
    <w:name w:val="Font Style357"/>
    <w:uiPriority w:val="99"/>
    <w:rsid w:val="00E76BF7"/>
    <w:rPr>
      <w:rFonts w:ascii="Times New Roman" w:hAnsi="Times New Roman" w:cs="Times New Roman"/>
      <w:b/>
      <w:bCs/>
      <w:spacing w:val="-10"/>
      <w:sz w:val="22"/>
      <w:szCs w:val="22"/>
    </w:rPr>
  </w:style>
  <w:style w:type="paragraph" w:customStyle="1" w:styleId="Style67">
    <w:name w:val="Style67"/>
    <w:basedOn w:val="Normal"/>
    <w:uiPriority w:val="99"/>
    <w:rsid w:val="00E76BF7"/>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E76BF7"/>
    <w:rPr>
      <w:rFonts w:ascii="Times New Roman" w:hAnsi="Times New Roman" w:cs="Times New Roman"/>
      <w:sz w:val="20"/>
      <w:szCs w:val="20"/>
    </w:rPr>
  </w:style>
  <w:style w:type="character" w:customStyle="1" w:styleId="FontStyle374">
    <w:name w:val="Font Style374"/>
    <w:uiPriority w:val="99"/>
    <w:rsid w:val="00E76BF7"/>
    <w:rPr>
      <w:rFonts w:ascii="Times New Roman" w:hAnsi="Times New Roman" w:cs="Times New Roman"/>
      <w:b/>
      <w:bCs/>
      <w:spacing w:val="-10"/>
      <w:sz w:val="22"/>
      <w:szCs w:val="22"/>
    </w:rPr>
  </w:style>
  <w:style w:type="paragraph" w:customStyle="1" w:styleId="Style30">
    <w:name w:val="Style30"/>
    <w:basedOn w:val="Normal"/>
    <w:uiPriority w:val="99"/>
    <w:rsid w:val="00E76BF7"/>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E76BF7"/>
    <w:rPr>
      <w:rFonts w:ascii="Times New Roman" w:hAnsi="Times New Roman" w:cs="Times New Roman"/>
      <w:smallCaps/>
      <w:sz w:val="16"/>
      <w:szCs w:val="16"/>
    </w:rPr>
  </w:style>
  <w:style w:type="paragraph" w:customStyle="1" w:styleId="Style93">
    <w:name w:val="Style93"/>
    <w:basedOn w:val="Normal"/>
    <w:uiPriority w:val="99"/>
    <w:rsid w:val="00E76BF7"/>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E76BF7"/>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E76BF7"/>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E76BF7"/>
    <w:rPr>
      <w:u w:val="single"/>
    </w:rPr>
  </w:style>
  <w:style w:type="character" w:customStyle="1" w:styleId="SmalltextCharCharCharChar0">
    <w:name w:val="Small text Char Char Char Char"/>
    <w:rsid w:val="00E76BF7"/>
    <w:rPr>
      <w:sz w:val="16"/>
      <w:szCs w:val="24"/>
      <w:lang w:val="en-US" w:eastAsia="en-US" w:bidi="ar-SA"/>
    </w:rPr>
  </w:style>
  <w:style w:type="paragraph" w:customStyle="1" w:styleId="boldcitation">
    <w:name w:val="bold citation"/>
    <w:basedOn w:val="Normal"/>
    <w:rsid w:val="00E76BF7"/>
    <w:rPr>
      <w:rFonts w:ascii="Arial" w:eastAsia="Times New Roman" w:hAnsi="Arial"/>
      <w:b/>
      <w:sz w:val="28"/>
      <w:u w:val="thick"/>
    </w:rPr>
  </w:style>
  <w:style w:type="character" w:customStyle="1" w:styleId="underlinecardChar">
    <w:name w:val="underline card Char"/>
    <w:rsid w:val="00E76BF7"/>
    <w:rPr>
      <w:rFonts w:ascii="Arial" w:hAnsi="Arial"/>
      <w:noProof w:val="0"/>
      <w:sz w:val="18"/>
      <w:szCs w:val="24"/>
      <w:u w:val="single"/>
      <w:lang w:val="en-US" w:eastAsia="en-US" w:bidi="ar-SA"/>
    </w:rPr>
  </w:style>
  <w:style w:type="character" w:customStyle="1" w:styleId="CardsCharCharChar">
    <w:name w:val="Cards Char Char Char"/>
    <w:rsid w:val="00E76BF7"/>
    <w:rPr>
      <w:szCs w:val="24"/>
      <w:lang w:val="en-US" w:eastAsia="en-US" w:bidi="ar-SA"/>
    </w:rPr>
  </w:style>
  <w:style w:type="character" w:customStyle="1" w:styleId="HiddenBlockHeaderChar">
    <w:name w:val="Hidden Block Header Char"/>
    <w:link w:val="HiddenBlockHeader"/>
    <w:rsid w:val="00E76BF7"/>
    <w:rPr>
      <w:rFonts w:ascii="Times New Roman" w:eastAsia="Times New Roman" w:hAnsi="Times New Roman" w:cs="Courier New"/>
      <w:b/>
      <w:bCs/>
      <w:sz w:val="28"/>
      <w:szCs w:val="22"/>
    </w:rPr>
  </w:style>
  <w:style w:type="paragraph" w:customStyle="1" w:styleId="NothingCharChar">
    <w:name w:val="Nothing Char Char"/>
    <w:link w:val="NothingCharCharChar"/>
    <w:rsid w:val="00E76BF7"/>
    <w:pPr>
      <w:jc w:val="both"/>
    </w:pPr>
    <w:rPr>
      <w:rFonts w:ascii="Times New Roman" w:eastAsia="MS Mincho" w:hAnsi="Times New Roman" w:cs="Times New Roman"/>
    </w:rPr>
  </w:style>
  <w:style w:type="character" w:customStyle="1" w:styleId="NothingCharCharChar">
    <w:name w:val="Nothing Char Char Char"/>
    <w:link w:val="NothingCharChar"/>
    <w:rsid w:val="00E76BF7"/>
    <w:rPr>
      <w:rFonts w:ascii="Times New Roman" w:eastAsia="MS Mincho" w:hAnsi="Times New Roman" w:cs="Times New Roman"/>
    </w:rPr>
  </w:style>
  <w:style w:type="character" w:customStyle="1" w:styleId="CardsCharChar">
    <w:name w:val="Cards Char Char"/>
    <w:rsid w:val="00E76BF7"/>
    <w:rPr>
      <w:szCs w:val="24"/>
      <w:lang w:val="en-US" w:eastAsia="en-US" w:bidi="ar-SA"/>
    </w:rPr>
  </w:style>
  <w:style w:type="character" w:customStyle="1" w:styleId="CardsCharCharCharChar">
    <w:name w:val="Cards Char Char Char Char"/>
    <w:rsid w:val="00E76BF7"/>
    <w:rPr>
      <w:szCs w:val="24"/>
      <w:lang w:val="en-US" w:eastAsia="en-US" w:bidi="ar-SA"/>
    </w:rPr>
  </w:style>
  <w:style w:type="character" w:customStyle="1" w:styleId="BlockHeadingsCharChar">
    <w:name w:val="Block Headings Char Char"/>
    <w:rsid w:val="00E76BF7"/>
    <w:rPr>
      <w:b/>
      <w:sz w:val="36"/>
      <w:szCs w:val="24"/>
      <w:u w:val="single"/>
      <w:lang w:val="en-US" w:eastAsia="en-US" w:bidi="ar-SA"/>
    </w:rPr>
  </w:style>
  <w:style w:type="character" w:customStyle="1" w:styleId="NothingChar1">
    <w:name w:val="Nothing Char1"/>
    <w:rsid w:val="00E76BF7"/>
    <w:rPr>
      <w:szCs w:val="24"/>
      <w:lang w:val="en-US" w:eastAsia="en-US" w:bidi="ar-SA"/>
    </w:rPr>
  </w:style>
  <w:style w:type="paragraph" w:customStyle="1" w:styleId="bloctitles">
    <w:name w:val="bloc titles"/>
    <w:basedOn w:val="Heading1"/>
    <w:next w:val="Normal"/>
    <w:link w:val="bloctitlesChar"/>
    <w:autoRedefine/>
    <w:rsid w:val="00E76BF7"/>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val="0"/>
      <w:kern w:val="32"/>
      <w:sz w:val="32"/>
      <w:u w:val="single"/>
    </w:rPr>
  </w:style>
  <w:style w:type="paragraph" w:customStyle="1" w:styleId="NoSpacingCharCharChar">
    <w:name w:val="No Spacing Char Char Char"/>
    <w:next w:val="Normal"/>
    <w:rsid w:val="00E76BF7"/>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E76BF7"/>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val="0"/>
      <w:kern w:val="32"/>
      <w:sz w:val="28"/>
    </w:rPr>
  </w:style>
  <w:style w:type="character" w:customStyle="1" w:styleId="heading3char0">
    <w:name w:val="heading3char"/>
    <w:rsid w:val="00E76BF7"/>
  </w:style>
  <w:style w:type="character" w:customStyle="1" w:styleId="RegularChar">
    <w:name w:val="Regular Char"/>
    <w:link w:val="Regular"/>
    <w:rsid w:val="00E76BF7"/>
    <w:rPr>
      <w:rFonts w:ascii="Garamond" w:eastAsia="Times New Roman" w:hAnsi="Garamond" w:cs="Arial"/>
      <w:bCs/>
      <w:kern w:val="20"/>
      <w:sz w:val="20"/>
      <w:szCs w:val="32"/>
    </w:rPr>
  </w:style>
  <w:style w:type="character" w:customStyle="1" w:styleId="StyleTimesNewRoman">
    <w:name w:val="Style Times New Roman"/>
    <w:rsid w:val="00E76BF7"/>
    <w:rPr>
      <w:rFonts w:ascii="Garamond" w:hAnsi="Garamond"/>
    </w:rPr>
  </w:style>
  <w:style w:type="paragraph" w:customStyle="1" w:styleId="INDENTEDPARAGRAPH">
    <w:name w:val="INDENTED PARAGRAPH"/>
    <w:rsid w:val="00E76BF7"/>
    <w:pPr>
      <w:spacing w:line="360" w:lineRule="atLeast"/>
      <w:ind w:firstLine="864"/>
      <w:jc w:val="both"/>
    </w:pPr>
    <w:rPr>
      <w:rFonts w:ascii="Times New Roman" w:eastAsia="Times New Roman" w:hAnsi="Times New Roman" w:cs="Times New Roman"/>
      <w:szCs w:val="20"/>
    </w:rPr>
  </w:style>
  <w:style w:type="character" w:customStyle="1" w:styleId="IndexHeadersCharChar">
    <w:name w:val="Index Headers Char Char"/>
    <w:rsid w:val="00E76BF7"/>
    <w:rPr>
      <w:rFonts w:cs="Arial"/>
      <w:bCs/>
      <w:caps/>
      <w:color w:val="FFFFFF"/>
      <w:sz w:val="2"/>
      <w:szCs w:val="2"/>
      <w:lang w:val="en-US" w:eastAsia="en-US" w:bidi="ar-SA"/>
    </w:rPr>
  </w:style>
  <w:style w:type="paragraph" w:customStyle="1" w:styleId="Numbering">
    <w:name w:val="Numbering"/>
    <w:basedOn w:val="Normal"/>
    <w:next w:val="Normal"/>
    <w:rsid w:val="00E76BF7"/>
    <w:pPr>
      <w:widowControl w:val="0"/>
      <w:numPr>
        <w:numId w:val="27"/>
      </w:numPr>
      <w:suppressAutoHyphens/>
      <w:spacing w:after="200"/>
    </w:pPr>
    <w:rPr>
      <w:rFonts w:eastAsia="Times New Roman"/>
      <w:b/>
      <w:sz w:val="24"/>
      <w:szCs w:val="18"/>
    </w:rPr>
  </w:style>
  <w:style w:type="paragraph" w:customStyle="1" w:styleId="Un-IndexedHeading">
    <w:name w:val="Un-Indexed Heading"/>
    <w:basedOn w:val="Heading1"/>
    <w:next w:val="Normal"/>
    <w:rsid w:val="00E76BF7"/>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val="0"/>
      <w:kern w:val="32"/>
      <w:sz w:val="32"/>
      <w:u w:val="thick"/>
    </w:rPr>
  </w:style>
  <w:style w:type="paragraph" w:customStyle="1" w:styleId="PageHeader">
    <w:name w:val="Page Header"/>
    <w:basedOn w:val="Normal"/>
    <w:rsid w:val="00E76BF7"/>
    <w:pPr>
      <w:widowControl w:val="0"/>
      <w:numPr>
        <w:numId w:val="30"/>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E76BF7"/>
    <w:pPr>
      <w:numPr>
        <w:numId w:val="25"/>
      </w:numPr>
    </w:pPr>
  </w:style>
  <w:style w:type="paragraph" w:customStyle="1" w:styleId="Lettering">
    <w:name w:val="Lettering"/>
    <w:basedOn w:val="Numbering"/>
    <w:next w:val="Normal"/>
    <w:rsid w:val="00E76BF7"/>
    <w:pPr>
      <w:numPr>
        <w:numId w:val="23"/>
      </w:numPr>
    </w:pPr>
    <w:rPr>
      <w:szCs w:val="22"/>
    </w:rPr>
  </w:style>
  <w:style w:type="paragraph" w:customStyle="1" w:styleId="FileName">
    <w:name w:val="File Name"/>
    <w:basedOn w:val="Normal"/>
    <w:next w:val="Normal"/>
    <w:rsid w:val="00E76BF7"/>
    <w:pPr>
      <w:widowControl w:val="0"/>
      <w:numPr>
        <w:numId w:val="24"/>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E76BF7"/>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E76BF7"/>
    <w:pPr>
      <w:numPr>
        <w:numId w:val="26"/>
      </w:numPr>
      <w:tabs>
        <w:tab w:val="num" w:pos="360"/>
      </w:tabs>
      <w:ind w:left="360"/>
    </w:pPr>
  </w:style>
  <w:style w:type="paragraph" w:customStyle="1" w:styleId="CardContinued1">
    <w:name w:val="Card Continued 1"/>
    <w:basedOn w:val="Normal"/>
    <w:next w:val="Normal"/>
    <w:rsid w:val="00E76BF7"/>
    <w:pPr>
      <w:widowControl w:val="0"/>
      <w:numPr>
        <w:numId w:val="29"/>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E76BF7"/>
    <w:pPr>
      <w:numPr>
        <w:numId w:val="0"/>
      </w:numPr>
      <w:spacing w:before="0" w:after="120"/>
      <w:jc w:val="left"/>
    </w:pPr>
  </w:style>
  <w:style w:type="paragraph" w:customStyle="1" w:styleId="Clearformatting0">
    <w:name w:val="Clear formatting"/>
    <w:basedOn w:val="Normal"/>
    <w:rsid w:val="00E76BF7"/>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E76BF7"/>
  </w:style>
  <w:style w:type="paragraph" w:customStyle="1" w:styleId="SmallCardText">
    <w:name w:val="Small Card Text"/>
    <w:rsid w:val="00E76BF7"/>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E76BF7"/>
    <w:rPr>
      <w:sz w:val="16"/>
      <w:szCs w:val="16"/>
      <w:lang w:val="en-US" w:eastAsia="en-US" w:bidi="ar-SA"/>
    </w:rPr>
  </w:style>
  <w:style w:type="paragraph" w:customStyle="1" w:styleId="TAGFONT">
    <w:name w:val="TAG FONT"/>
    <w:basedOn w:val="Normal"/>
    <w:autoRedefine/>
    <w:rsid w:val="00E76BF7"/>
    <w:rPr>
      <w:rFonts w:eastAsia="Times New Roman"/>
      <w:sz w:val="24"/>
    </w:rPr>
  </w:style>
  <w:style w:type="character" w:customStyle="1" w:styleId="mainarttxt">
    <w:name w:val="mainarttxt"/>
    <w:basedOn w:val="DefaultParagraphFont"/>
    <w:rsid w:val="00E76BF7"/>
  </w:style>
  <w:style w:type="paragraph" w:customStyle="1" w:styleId="TagChar1CharCharCharChar">
    <w:name w:val="Tag Char1 Char Char Char Char"/>
    <w:basedOn w:val="Normal"/>
    <w:rsid w:val="00E76BF7"/>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E76BF7"/>
    <w:rPr>
      <w:sz w:val="20"/>
    </w:rPr>
  </w:style>
  <w:style w:type="character" w:customStyle="1" w:styleId="highlightChar">
    <w:name w:val="highlight Char"/>
    <w:rsid w:val="00E76BF7"/>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E76BF7"/>
    <w:rPr>
      <w:rFonts w:eastAsia="Batang" w:cs="Arial"/>
      <w:b/>
      <w:bCs/>
      <w:iCs/>
      <w:sz w:val="24"/>
      <w:szCs w:val="28"/>
      <w:lang w:val="en-US" w:eastAsia="en-US" w:bidi="ar-SA"/>
    </w:rPr>
  </w:style>
  <w:style w:type="paragraph" w:customStyle="1" w:styleId="formfldssel">
    <w:name w:val="formfldssel"/>
    <w:basedOn w:val="Normal"/>
    <w:rsid w:val="00E76BF7"/>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E76BF7"/>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E76BF7"/>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E76BF7"/>
  </w:style>
  <w:style w:type="character" w:customStyle="1" w:styleId="StyleCardTextUnderline3Char">
    <w:name w:val="Style Card Text + Underline3 Char"/>
    <w:rsid w:val="00E76BF7"/>
    <w:rPr>
      <w:rFonts w:eastAsia="SimSun"/>
      <w:szCs w:val="24"/>
      <w:u w:val="thick"/>
      <w:lang w:val="en-US" w:eastAsia="zh-CN" w:bidi="ar-SA"/>
    </w:rPr>
  </w:style>
  <w:style w:type="character" w:customStyle="1" w:styleId="BoldandUnderlineChar1Char2CharChar">
    <w:name w:val="Bold and Underline Char1 Char2 Char Char"/>
    <w:rsid w:val="00E76BF7"/>
    <w:rPr>
      <w:b/>
      <w:noProof w:val="0"/>
      <w:szCs w:val="24"/>
      <w:u w:val="single"/>
      <w:lang w:val="en-US" w:eastAsia="en-US" w:bidi="ar-SA"/>
    </w:rPr>
  </w:style>
  <w:style w:type="character" w:customStyle="1" w:styleId="UnderlineChar1Char1">
    <w:name w:val="Underline Char1 Char1"/>
    <w:rsid w:val="00E76BF7"/>
    <w:rPr>
      <w:noProof w:val="0"/>
      <w:szCs w:val="24"/>
      <w:u w:val="single"/>
      <w:lang w:val="en-US" w:eastAsia="en-US" w:bidi="ar-SA"/>
    </w:rPr>
  </w:style>
  <w:style w:type="paragraph" w:customStyle="1" w:styleId="Underlinestyle1">
    <w:name w:val="Underlinestyle"/>
    <w:basedOn w:val="Normal"/>
    <w:rsid w:val="00E76BF7"/>
    <w:pPr>
      <w:tabs>
        <w:tab w:val="left" w:pos="720"/>
      </w:tabs>
      <w:ind w:left="720"/>
    </w:pPr>
    <w:rPr>
      <w:rFonts w:eastAsia="Times New Roman"/>
      <w:szCs w:val="20"/>
      <w:u w:val="single"/>
    </w:rPr>
  </w:style>
  <w:style w:type="character" w:customStyle="1" w:styleId="featurecontentgray1">
    <w:name w:val="featurecontentgray1"/>
    <w:rsid w:val="00E76BF7"/>
    <w:rPr>
      <w:rFonts w:ascii="Arial" w:hAnsi="Arial" w:cs="Arial" w:hint="default"/>
      <w:color w:val="666666"/>
    </w:rPr>
  </w:style>
  <w:style w:type="character" w:customStyle="1" w:styleId="CardCharCharChar0">
    <w:name w:val="Card Char Char Char"/>
    <w:rsid w:val="00E76BF7"/>
    <w:rPr>
      <w:rFonts w:ascii="Book Antiqua" w:hAnsi="Book Antiqua"/>
      <w:szCs w:val="24"/>
      <w:lang w:val="en-US" w:eastAsia="en-US" w:bidi="ar-SA"/>
    </w:rPr>
  </w:style>
  <w:style w:type="character" w:customStyle="1" w:styleId="big1">
    <w:name w:val="big1"/>
    <w:rsid w:val="00E76BF7"/>
    <w:rPr>
      <w:sz w:val="28"/>
      <w:szCs w:val="28"/>
    </w:rPr>
  </w:style>
  <w:style w:type="character" w:customStyle="1" w:styleId="prodgeneral">
    <w:name w:val="prodgeneral"/>
    <w:basedOn w:val="DefaultParagraphFont"/>
    <w:rsid w:val="00E76BF7"/>
  </w:style>
  <w:style w:type="character" w:customStyle="1" w:styleId="StyleUnderlineChar0">
    <w:name w:val="Style Underline + Char"/>
    <w:rsid w:val="00E76BF7"/>
    <w:rPr>
      <w:rFonts w:eastAsia="SimSun" w:cs="Arial"/>
      <w:b/>
      <w:bCs/>
      <w:iCs/>
      <w:caps/>
      <w:sz w:val="24"/>
      <w:szCs w:val="24"/>
      <w:u w:val="single"/>
      <w:lang w:val="en-US" w:eastAsia="en-US" w:bidi="ar-SA"/>
    </w:rPr>
  </w:style>
  <w:style w:type="character" w:customStyle="1" w:styleId="StyleciteChar">
    <w:name w:val="Style cite + Char"/>
    <w:basedOn w:val="citeChar2"/>
    <w:rsid w:val="00E76BF7"/>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E76BF7"/>
    <w:rPr>
      <w:rFonts w:eastAsia="Times New Roman"/>
      <w:b/>
      <w:sz w:val="24"/>
    </w:rPr>
  </w:style>
  <w:style w:type="paragraph" w:customStyle="1" w:styleId="RepeatHeader">
    <w:name w:val="Repeat Header"/>
    <w:basedOn w:val="HeaderDebate"/>
    <w:rsid w:val="00E76BF7"/>
    <w:pPr>
      <w:outlineLvl w:val="1"/>
    </w:pPr>
    <w:rPr>
      <w:szCs w:val="48"/>
    </w:rPr>
  </w:style>
  <w:style w:type="character" w:customStyle="1" w:styleId="sectiontitle">
    <w:name w:val="sectiontitle"/>
    <w:basedOn w:val="DefaultParagraphFont"/>
    <w:rsid w:val="00E76BF7"/>
  </w:style>
  <w:style w:type="character" w:customStyle="1" w:styleId="sectionsubtitle">
    <w:name w:val="sectionsubtitle"/>
    <w:basedOn w:val="DefaultParagraphFont"/>
    <w:rsid w:val="00E76BF7"/>
  </w:style>
  <w:style w:type="character" w:customStyle="1" w:styleId="copyright">
    <w:name w:val="copyright"/>
    <w:basedOn w:val="DefaultParagraphFont"/>
    <w:rsid w:val="00E76BF7"/>
  </w:style>
  <w:style w:type="character" w:customStyle="1" w:styleId="EvidenceTag">
    <w:name w:val="Evidence Tag"/>
    <w:rsid w:val="00E76BF7"/>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E76BF7"/>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E76BF7"/>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E76BF7"/>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E76BF7"/>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E76BF7"/>
    <w:rPr>
      <w:rFonts w:eastAsia="Times New Roman"/>
      <w:sz w:val="16"/>
    </w:rPr>
  </w:style>
  <w:style w:type="paragraph" w:customStyle="1" w:styleId="citationunderline">
    <w:name w:val="citation/underline"/>
    <w:autoRedefine/>
    <w:rsid w:val="00E76BF7"/>
    <w:rPr>
      <w:rFonts w:ascii="Times New Roman" w:eastAsia="Times New Roman" w:hAnsi="Times New Roman" w:cs="Times New Roman"/>
      <w:b/>
      <w:u w:val="single"/>
    </w:rPr>
  </w:style>
  <w:style w:type="character" w:customStyle="1" w:styleId="smcaps">
    <w:name w:val="smcaps"/>
    <w:basedOn w:val="DefaultParagraphFont"/>
    <w:rsid w:val="00E76BF7"/>
  </w:style>
  <w:style w:type="character" w:customStyle="1" w:styleId="inside-head1">
    <w:name w:val="inside-head1"/>
    <w:rsid w:val="00E76BF7"/>
    <w:rPr>
      <w:rFonts w:ascii="Arial" w:hAnsi="Arial" w:cs="Arial" w:hint="default"/>
      <w:b/>
      <w:bCs/>
      <w:color w:val="000000"/>
      <w:spacing w:val="-15"/>
      <w:sz w:val="45"/>
      <w:szCs w:val="45"/>
    </w:rPr>
  </w:style>
  <w:style w:type="character" w:customStyle="1" w:styleId="datestamp1">
    <w:name w:val="datestamp1"/>
    <w:rsid w:val="00E76BF7"/>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E76BF7"/>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E76BF7"/>
  </w:style>
  <w:style w:type="paragraph" w:customStyle="1" w:styleId="links1">
    <w:name w:val="links1"/>
    <w:basedOn w:val="Normal"/>
    <w:rsid w:val="00E76BF7"/>
    <w:pPr>
      <w:spacing w:before="100" w:beforeAutospacing="1" w:after="100" w:afterAutospacing="1"/>
    </w:pPr>
    <w:rPr>
      <w:rFonts w:eastAsia="Times New Roman"/>
      <w:color w:val="FFFFFF"/>
      <w:sz w:val="16"/>
      <w:szCs w:val="16"/>
    </w:rPr>
  </w:style>
  <w:style w:type="paragraph" w:customStyle="1" w:styleId="endtext">
    <w:name w:val="endtext"/>
    <w:basedOn w:val="Normal"/>
    <w:rsid w:val="00E76BF7"/>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E76BF7"/>
    <w:rPr>
      <w:rFonts w:ascii="Verdana" w:hAnsi="Verdana" w:hint="default"/>
      <w:b/>
      <w:bCs/>
      <w:sz w:val="32"/>
      <w:szCs w:val="32"/>
    </w:rPr>
  </w:style>
  <w:style w:type="character" w:customStyle="1" w:styleId="storydeck31">
    <w:name w:val="storydeck31"/>
    <w:rsid w:val="00E76BF7"/>
    <w:rPr>
      <w:rFonts w:ascii="Verdana" w:hAnsi="Verdana" w:hint="default"/>
      <w:i w:val="0"/>
      <w:iCs w:val="0"/>
      <w:sz w:val="21"/>
      <w:szCs w:val="21"/>
    </w:rPr>
  </w:style>
  <w:style w:type="character" w:customStyle="1" w:styleId="subtitle10">
    <w:name w:val="subtitle1"/>
    <w:rsid w:val="00E76BF7"/>
    <w:rPr>
      <w:rFonts w:ascii="Verdana" w:hAnsi="Verdana" w:hint="default"/>
      <w:b w:val="0"/>
      <w:bCs w:val="0"/>
      <w:vanish w:val="0"/>
      <w:webHidden w:val="0"/>
      <w:color w:val="484848"/>
      <w:sz w:val="14"/>
      <w:szCs w:val="14"/>
      <w:specVanish w:val="0"/>
    </w:rPr>
  </w:style>
  <w:style w:type="paragraph" w:customStyle="1" w:styleId="g">
    <w:name w:val="g"/>
    <w:basedOn w:val="Normal"/>
    <w:rsid w:val="00E76BF7"/>
    <w:pPr>
      <w:spacing w:before="240" w:after="240"/>
    </w:pPr>
    <w:rPr>
      <w:rFonts w:eastAsia="Times New Roman"/>
      <w:sz w:val="24"/>
    </w:rPr>
  </w:style>
  <w:style w:type="character" w:customStyle="1" w:styleId="clsbiolink">
    <w:name w:val="clsbiolink"/>
    <w:basedOn w:val="DefaultParagraphFont"/>
    <w:rsid w:val="00E76BF7"/>
  </w:style>
  <w:style w:type="character" w:customStyle="1" w:styleId="clssmaller">
    <w:name w:val="clssmaller"/>
    <w:basedOn w:val="DefaultParagraphFont"/>
    <w:rsid w:val="00E76BF7"/>
  </w:style>
  <w:style w:type="character" w:customStyle="1" w:styleId="sm1">
    <w:name w:val="sm1"/>
    <w:rsid w:val="00E76BF7"/>
    <w:rPr>
      <w:rFonts w:ascii="Verdana" w:hAnsi="Verdana" w:hint="default"/>
      <w:i w:val="0"/>
      <w:iCs w:val="0"/>
      <w:smallCaps w:val="0"/>
      <w:color w:val="000000"/>
      <w:sz w:val="17"/>
      <w:szCs w:val="17"/>
    </w:rPr>
  </w:style>
  <w:style w:type="character" w:customStyle="1" w:styleId="noindentChar">
    <w:name w:val="noindent Char"/>
    <w:rsid w:val="00E76BF7"/>
    <w:rPr>
      <w:rFonts w:ascii="Arial" w:hAnsi="Arial" w:cs="Arial"/>
      <w:sz w:val="24"/>
      <w:szCs w:val="24"/>
      <w:lang w:val="en-US" w:eastAsia="en-US" w:bidi="ar-SA"/>
    </w:rPr>
  </w:style>
  <w:style w:type="character" w:customStyle="1" w:styleId="SmallChar1">
    <w:name w:val="Small Char1"/>
    <w:rsid w:val="00E76BF7"/>
    <w:rPr>
      <w:sz w:val="16"/>
      <w:szCs w:val="24"/>
      <w:lang w:val="en-US" w:eastAsia="en-US" w:bidi="ar-SA"/>
    </w:rPr>
  </w:style>
  <w:style w:type="character" w:customStyle="1" w:styleId="fullcite0">
    <w:name w:val="fullcite"/>
    <w:basedOn w:val="DefaultParagraphFont"/>
    <w:rsid w:val="00E76BF7"/>
  </w:style>
  <w:style w:type="character" w:customStyle="1" w:styleId="Style9ptThickunderline">
    <w:name w:val="Style 9 pt Thick underline"/>
    <w:rsid w:val="00E76BF7"/>
    <w:rPr>
      <w:sz w:val="24"/>
      <w:u w:val="thick"/>
    </w:rPr>
  </w:style>
  <w:style w:type="paragraph" w:customStyle="1" w:styleId="Repeatheader0">
    <w:name w:val="Repeat header"/>
    <w:basedOn w:val="Normal"/>
    <w:autoRedefine/>
    <w:rsid w:val="00E76BF7"/>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E76BF7"/>
    <w:rPr>
      <w:rFonts w:ascii="Times New Roman" w:hAnsi="Times New Roman" w:cs="Calibri"/>
      <w:sz w:val="16"/>
    </w:rPr>
  </w:style>
  <w:style w:type="character" w:customStyle="1" w:styleId="CardNotUnderlinedChar">
    <w:name w:val="Card Not Underlined Char"/>
    <w:rsid w:val="00E76BF7"/>
    <w:rPr>
      <w:sz w:val="16"/>
      <w:lang w:val="en-US" w:eastAsia="en-US" w:bidi="ar-SA"/>
    </w:rPr>
  </w:style>
  <w:style w:type="paragraph" w:customStyle="1" w:styleId="CardNotUnderlined3">
    <w:name w:val="Card Not Underlined 3"/>
    <w:basedOn w:val="CardNotUnderlined"/>
    <w:rsid w:val="00E76BF7"/>
    <w:rPr>
      <w:rFonts w:ascii="Times New Roman" w:hAnsi="Times New Roman" w:cs="Calibri"/>
    </w:rPr>
  </w:style>
  <w:style w:type="paragraph" w:customStyle="1" w:styleId="CardNotUnderlinedFinal">
    <w:name w:val="Card Not Underlined Final"/>
    <w:basedOn w:val="CardNotUnderlined3"/>
    <w:rsid w:val="00E76BF7"/>
    <w:rPr>
      <w:sz w:val="20"/>
    </w:rPr>
  </w:style>
  <w:style w:type="character" w:customStyle="1" w:styleId="tagChar3">
    <w:name w:val="tag Char3"/>
    <w:rsid w:val="00E76BF7"/>
    <w:rPr>
      <w:b/>
      <w:sz w:val="24"/>
      <w:szCs w:val="24"/>
      <w:lang w:val="en-US" w:eastAsia="en-US" w:bidi="ar-SA"/>
    </w:rPr>
  </w:style>
  <w:style w:type="character" w:customStyle="1" w:styleId="link-mailto">
    <w:name w:val="link-mailto"/>
    <w:basedOn w:val="DefaultParagraphFont"/>
    <w:rsid w:val="00E76BF7"/>
  </w:style>
  <w:style w:type="character" w:customStyle="1" w:styleId="StyleUnderlineUnderlineChar">
    <w:name w:val="Style Underline + Underline Char"/>
    <w:rsid w:val="00E76BF7"/>
    <w:rPr>
      <w:rFonts w:ascii="Trebuchet MS" w:hAnsi="Trebuchet MS"/>
      <w:szCs w:val="18"/>
      <w:u w:val="single"/>
      <w:lang w:val="en-US" w:eastAsia="en-US" w:bidi="ar-SA"/>
    </w:rPr>
  </w:style>
  <w:style w:type="paragraph" w:customStyle="1" w:styleId="formfld">
    <w:name w:val="formfld"/>
    <w:basedOn w:val="Normal"/>
    <w:rsid w:val="00E76BF7"/>
    <w:pPr>
      <w:spacing w:before="100" w:beforeAutospacing="1" w:after="100" w:afterAutospacing="1"/>
    </w:pPr>
    <w:rPr>
      <w:rFonts w:ascii="Arial" w:eastAsia="Arial Unicode MS" w:hAnsi="Arial" w:cs="Arial"/>
      <w:sz w:val="20"/>
      <w:szCs w:val="20"/>
    </w:rPr>
  </w:style>
  <w:style w:type="paragraph" w:customStyle="1" w:styleId="Number">
    <w:name w:val="Number"/>
    <w:basedOn w:val="Heading2"/>
    <w:rsid w:val="00E76BF7"/>
    <w:pPr>
      <w:keepLines w:val="0"/>
      <w:pageBreakBefore w:val="0"/>
      <w:numPr>
        <w:numId w:val="28"/>
      </w:numPr>
      <w:tabs>
        <w:tab w:val="left" w:pos="144"/>
      </w:tabs>
      <w:spacing w:before="240" w:after="240"/>
      <w:jc w:val="left"/>
    </w:pPr>
    <w:rPr>
      <w:rFonts w:eastAsia="SimSun" w:cs="Arial"/>
      <w:bCs w:val="0"/>
      <w:iCs/>
      <w:sz w:val="24"/>
      <w:szCs w:val="28"/>
      <w:u w:val="none"/>
      <w:lang w:eastAsia="zh-CN"/>
    </w:rPr>
  </w:style>
  <w:style w:type="paragraph" w:customStyle="1" w:styleId="UnderlineCards">
    <w:name w:val="Underline Cards"/>
    <w:basedOn w:val="Cards"/>
    <w:link w:val="UnderlineCardsChar"/>
    <w:rsid w:val="00E76BF7"/>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E76BF7"/>
    <w:rPr>
      <w:rFonts w:ascii="Times New Roman" w:eastAsia="Times New Roman" w:hAnsi="Times New Roman" w:cs="Times New Roman"/>
      <w:sz w:val="20"/>
      <w:u w:val="thick"/>
    </w:rPr>
  </w:style>
  <w:style w:type="paragraph" w:customStyle="1" w:styleId="SmallCards">
    <w:name w:val="Small Cards"/>
    <w:basedOn w:val="Cards"/>
    <w:link w:val="SmallCardsChar"/>
    <w:rsid w:val="00E76BF7"/>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E76BF7"/>
    <w:rPr>
      <w:rFonts w:ascii="Times New Roman" w:eastAsia="Times New Roman" w:hAnsi="Times New Roman" w:cs="Times New Roman"/>
      <w:sz w:val="14"/>
    </w:rPr>
  </w:style>
  <w:style w:type="paragraph" w:customStyle="1" w:styleId="ReadingCites">
    <w:name w:val="Reading Cites"/>
    <w:basedOn w:val="Normal"/>
    <w:link w:val="ReadingCitesChar"/>
    <w:rsid w:val="00E76BF7"/>
    <w:rPr>
      <w:rFonts w:eastAsia="Times New Roman"/>
      <w:b/>
      <w:sz w:val="20"/>
      <w:szCs w:val="20"/>
    </w:rPr>
  </w:style>
  <w:style w:type="character" w:customStyle="1" w:styleId="ReadingCitesChar">
    <w:name w:val="Reading Cites Char"/>
    <w:link w:val="ReadingCites"/>
    <w:rsid w:val="00E76BF7"/>
    <w:rPr>
      <w:rFonts w:ascii="Calibri" w:eastAsia="Times New Roman" w:hAnsi="Calibri"/>
      <w:b/>
      <w:sz w:val="20"/>
      <w:szCs w:val="20"/>
    </w:rPr>
  </w:style>
  <w:style w:type="paragraph" w:customStyle="1" w:styleId="ContentsHeading">
    <w:name w:val="Contents Heading"/>
    <w:basedOn w:val="Heading1"/>
    <w:next w:val="Normal"/>
    <w:rsid w:val="00E76BF7"/>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val="0"/>
      <w:sz w:val="24"/>
      <w:lang w:eastAsia="ar-SA"/>
    </w:rPr>
  </w:style>
  <w:style w:type="paragraph" w:customStyle="1" w:styleId="links">
    <w:name w:val="links"/>
    <w:basedOn w:val="Normal"/>
    <w:rsid w:val="00E76BF7"/>
    <w:pPr>
      <w:spacing w:before="100" w:beforeAutospacing="1" w:after="100" w:afterAutospacing="1"/>
    </w:pPr>
    <w:rPr>
      <w:rFonts w:eastAsia="Times New Roman"/>
      <w:sz w:val="20"/>
    </w:rPr>
  </w:style>
  <w:style w:type="character" w:customStyle="1" w:styleId="CharacterStyle8">
    <w:name w:val="Character Style 8"/>
    <w:rsid w:val="00E76BF7"/>
    <w:rPr>
      <w:sz w:val="22"/>
      <w:szCs w:val="22"/>
    </w:rPr>
  </w:style>
  <w:style w:type="paragraph" w:customStyle="1" w:styleId="Style110">
    <w:name w:val="Style 11"/>
    <w:rsid w:val="00E76BF7"/>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E76BF7"/>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rsid w:val="00E76BF7"/>
    <w:rPr>
      <w:b/>
      <w:sz w:val="24"/>
    </w:rPr>
  </w:style>
  <w:style w:type="character" w:customStyle="1" w:styleId="CardText1CharChar">
    <w:name w:val="Card Text 1 Char Char"/>
    <w:rsid w:val="00E76BF7"/>
    <w:rPr>
      <w:rFonts w:ascii="Arial Narrow" w:hAnsi="Arial Narrow"/>
      <w:color w:val="000000"/>
      <w:sz w:val="22"/>
      <w:szCs w:val="22"/>
      <w:u w:val="single"/>
      <w:lang w:val="en-US" w:eastAsia="en-US" w:bidi="ar-SA"/>
    </w:rPr>
  </w:style>
  <w:style w:type="character" w:customStyle="1" w:styleId="CardText1Char1">
    <w:name w:val="Card Text 1 Char1"/>
    <w:rsid w:val="00E76BF7"/>
    <w:rPr>
      <w:rFonts w:ascii="Arial Narrow" w:hAnsi="Arial Narrow"/>
      <w:color w:val="000000"/>
      <w:sz w:val="22"/>
      <w:szCs w:val="22"/>
      <w:u w:val="single"/>
      <w:lang w:val="en-US" w:eastAsia="en-US" w:bidi="ar-SA"/>
    </w:rPr>
  </w:style>
  <w:style w:type="paragraph" w:customStyle="1" w:styleId="Style70">
    <w:name w:val="Style 7"/>
    <w:rsid w:val="00E76BF7"/>
    <w:pPr>
      <w:widowControl w:val="0"/>
      <w:autoSpaceDE w:val="0"/>
      <w:autoSpaceDN w:val="0"/>
    </w:pPr>
    <w:rPr>
      <w:rFonts w:ascii="Times New Roman" w:eastAsia="Times New Roman" w:hAnsi="Times New Roman" w:cs="Times New Roman"/>
      <w:sz w:val="20"/>
      <w:szCs w:val="20"/>
    </w:rPr>
  </w:style>
  <w:style w:type="paragraph" w:customStyle="1" w:styleId="Style52">
    <w:name w:val="Style 5"/>
    <w:rsid w:val="00E76BF7"/>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E76BF7"/>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E76BF7"/>
  </w:style>
  <w:style w:type="paragraph" w:customStyle="1" w:styleId="Header1">
    <w:name w:val="Header1"/>
    <w:aliases w:val="Header Char Char,Header Char Char Char Char Char Char Char Cha,Char Char Char Cha"/>
    <w:basedOn w:val="Heading1"/>
    <w:next w:val="Heading1"/>
    <w:qFormat/>
    <w:rsid w:val="00E76BF7"/>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E76BF7"/>
    <w:rPr>
      <w:b/>
      <w:bCs/>
      <w:color w:val="695B54"/>
    </w:rPr>
  </w:style>
  <w:style w:type="paragraph" w:customStyle="1" w:styleId="Heading11">
    <w:name w:val="Heading 11"/>
    <w:basedOn w:val="Normal"/>
    <w:next w:val="Normal"/>
    <w:rsid w:val="00E76BF7"/>
    <w:pPr>
      <w:keepNext/>
      <w:widowControl w:val="0"/>
      <w:suppressAutoHyphens/>
      <w:jc w:val="center"/>
    </w:pPr>
    <w:rPr>
      <w:rFonts w:eastAsia="Tahoma"/>
      <w:b/>
      <w:sz w:val="48"/>
      <w:szCs w:val="32"/>
      <w:u w:val="single"/>
    </w:rPr>
  </w:style>
  <w:style w:type="paragraph" w:customStyle="1" w:styleId="TextHeading">
    <w:name w:val="Text Heading"/>
    <w:basedOn w:val="Heading3"/>
    <w:rsid w:val="00E76BF7"/>
    <w:pPr>
      <w:keepLines w:val="0"/>
      <w:pageBreakBefore w:val="0"/>
      <w:spacing w:before="0"/>
      <w:jc w:val="left"/>
    </w:pPr>
    <w:rPr>
      <w:rFonts w:eastAsia="Times New Roman" w:cs="Arial"/>
      <w:bCs w:val="0"/>
      <w:sz w:val="22"/>
      <w:szCs w:val="26"/>
    </w:rPr>
  </w:style>
  <w:style w:type="character" w:customStyle="1" w:styleId="TextHeadingChar">
    <w:name w:val="Text Heading Char"/>
    <w:rsid w:val="00E76BF7"/>
    <w:rPr>
      <w:rFonts w:cs="Arial"/>
      <w:b/>
      <w:bCs/>
      <w:sz w:val="22"/>
      <w:szCs w:val="26"/>
      <w:u w:val="single"/>
      <w:lang w:val="en-US" w:eastAsia="en-US" w:bidi="ar-SA"/>
    </w:rPr>
  </w:style>
  <w:style w:type="character" w:customStyle="1" w:styleId="FootnoteCharacters">
    <w:name w:val="Footnote Characters"/>
    <w:rsid w:val="00E76BF7"/>
    <w:rPr>
      <w:vertAlign w:val="superscript"/>
    </w:rPr>
  </w:style>
  <w:style w:type="paragraph" w:customStyle="1" w:styleId="StyleHeading1BlockTitleHeading1Char1ALEXHeadingBrief-He2">
    <w:name w:val="Style Heading 1Block TitleHeading 1 Char1ALEXHeadingBrief - He...2"/>
    <w:basedOn w:val="Heading1"/>
    <w:autoRedefine/>
    <w:rsid w:val="00E76BF7"/>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E76BF7"/>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TOC">
    <w:name w:val="TOC"/>
    <w:basedOn w:val="Heading1"/>
    <w:autoRedefine/>
    <w:qFormat/>
    <w:rsid w:val="00E76BF7"/>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val="0"/>
      <w:caps/>
      <w:color w:val="345A8A"/>
      <w:sz w:val="20"/>
      <w:szCs w:val="40"/>
    </w:rPr>
  </w:style>
  <w:style w:type="paragraph" w:customStyle="1" w:styleId="Analyticals">
    <w:name w:val="Analyticals"/>
    <w:basedOn w:val="Normal"/>
    <w:rsid w:val="00E76BF7"/>
    <w:rPr>
      <w:rFonts w:ascii="Arial" w:eastAsia="Times New Roman" w:hAnsi="Arial"/>
      <w:smallCaps/>
    </w:rPr>
  </w:style>
  <w:style w:type="paragraph" w:customStyle="1" w:styleId="DebateBody">
    <w:name w:val="Debate Body"/>
    <w:basedOn w:val="Normal"/>
    <w:qFormat/>
    <w:rsid w:val="00E76BF7"/>
    <w:rPr>
      <w:rFonts w:ascii="Cambria" w:eastAsia="Cambria" w:hAnsi="Cambria"/>
      <w:b/>
      <w:caps/>
      <w:sz w:val="24"/>
    </w:rPr>
  </w:style>
  <w:style w:type="paragraph" w:customStyle="1" w:styleId="StyleDebateBodyBefore12pt">
    <w:name w:val="Style Debate Body + Before:  12 pt"/>
    <w:basedOn w:val="Normal"/>
    <w:next w:val="Normal"/>
    <w:rsid w:val="00E76BF7"/>
    <w:pPr>
      <w:spacing w:before="240"/>
    </w:pPr>
    <w:rPr>
      <w:rFonts w:eastAsia="Times New Roman"/>
      <w:bCs/>
      <w:sz w:val="20"/>
      <w:szCs w:val="20"/>
    </w:rPr>
  </w:style>
  <w:style w:type="paragraph" w:customStyle="1" w:styleId="StyleDebateBodyBefore12pt1">
    <w:name w:val="Style Debate Body + Before:  12 pt1"/>
    <w:basedOn w:val="Normal"/>
    <w:rsid w:val="00E76BF7"/>
    <w:pPr>
      <w:spacing w:before="240"/>
    </w:pPr>
    <w:rPr>
      <w:rFonts w:eastAsia="Times New Roman"/>
      <w:bCs/>
      <w:sz w:val="20"/>
      <w:szCs w:val="20"/>
    </w:rPr>
  </w:style>
  <w:style w:type="character" w:customStyle="1" w:styleId="10ptnotbold">
    <w:name w:val="10ptnotbold"/>
    <w:rsid w:val="00E76BF7"/>
    <w:rPr>
      <w:sz w:val="20"/>
    </w:rPr>
  </w:style>
  <w:style w:type="paragraph" w:customStyle="1" w:styleId="PageNumber11">
    <w:name w:val="Page Number11"/>
    <w:basedOn w:val="Normal"/>
    <w:next w:val="Normal"/>
    <w:rsid w:val="00E76BF7"/>
    <w:rPr>
      <w:rFonts w:eastAsia="Times New Roman"/>
      <w:sz w:val="20"/>
    </w:rPr>
  </w:style>
  <w:style w:type="character" w:customStyle="1" w:styleId="Heading2CharCharCharCharCharCharCharCharCharCharCharCharCharChar1">
    <w:name w:val="Heading 2 Char Char Char Char Char Char Char Char Char Char Char Char Char Char1"/>
    <w:rsid w:val="00E76BF7"/>
    <w:rPr>
      <w:rFonts w:eastAsia="SimSun" w:cs="Arial"/>
      <w:b/>
      <w:bCs/>
      <w:iCs/>
      <w:sz w:val="24"/>
      <w:szCs w:val="28"/>
      <w:lang w:val="en-US" w:eastAsia="zh-CN" w:bidi="ar-SA"/>
    </w:rPr>
  </w:style>
  <w:style w:type="character" w:customStyle="1" w:styleId="Char31">
    <w:name w:val="Char31"/>
    <w:rsid w:val="00E76BF7"/>
    <w:rPr>
      <w:rFonts w:cs="Arial"/>
      <w:bCs/>
      <w:u w:val="thick"/>
      <w:lang w:val="en-US" w:eastAsia="en-US" w:bidi="ar-SA"/>
    </w:rPr>
  </w:style>
  <w:style w:type="paragraph" w:customStyle="1" w:styleId="StyleHeading1Centered">
    <w:name w:val="Style Heading 1 + Centered"/>
    <w:basedOn w:val="Heading1"/>
    <w:rsid w:val="00E76BF7"/>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1">
    <w:name w:val="Style Heading 1 + Centered1"/>
    <w:basedOn w:val="Heading1"/>
    <w:rsid w:val="00E76BF7"/>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2">
    <w:name w:val="Style Heading 1 + Centered2"/>
    <w:basedOn w:val="Heading1"/>
    <w:next w:val="StyleHeading1Centered"/>
    <w:rsid w:val="00E76BF7"/>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styleId="TOAHeading">
    <w:name w:val="toa heading"/>
    <w:basedOn w:val="Normal"/>
    <w:next w:val="Normal"/>
    <w:rsid w:val="00E76BF7"/>
    <w:pPr>
      <w:spacing w:before="120"/>
    </w:pPr>
    <w:rPr>
      <w:rFonts w:eastAsia="Times New Roman"/>
      <w:sz w:val="20"/>
    </w:rPr>
  </w:style>
  <w:style w:type="character" w:customStyle="1" w:styleId="underliningChar0">
    <w:name w:val="underlining Char"/>
    <w:rsid w:val="00E76BF7"/>
    <w:rPr>
      <w:b/>
      <w:szCs w:val="24"/>
      <w:u w:val="single"/>
      <w:lang w:val="en-US" w:eastAsia="en-US" w:bidi="ar-SA"/>
    </w:rPr>
  </w:style>
  <w:style w:type="character" w:customStyle="1" w:styleId="notreadChar">
    <w:name w:val="not read Char"/>
    <w:rsid w:val="00E76BF7"/>
    <w:rPr>
      <w:sz w:val="18"/>
      <w:szCs w:val="24"/>
      <w:lang w:val="en-US" w:eastAsia="en-US" w:bidi="ar-SA"/>
    </w:rPr>
  </w:style>
  <w:style w:type="paragraph" w:customStyle="1" w:styleId="StyleStrong10ptNotBold">
    <w:name w:val="Style Strong + 10 pt Not Bold"/>
    <w:basedOn w:val="Normal"/>
    <w:autoRedefine/>
    <w:rsid w:val="00E76BF7"/>
    <w:pPr>
      <w:ind w:left="720" w:hanging="360"/>
    </w:pPr>
    <w:rPr>
      <w:rFonts w:eastAsia="Times New Roman"/>
      <w:sz w:val="26"/>
      <w:szCs w:val="26"/>
    </w:rPr>
  </w:style>
  <w:style w:type="character" w:customStyle="1" w:styleId="prbodytext1">
    <w:name w:val="pr_bodytext1"/>
    <w:rsid w:val="00E76BF7"/>
    <w:rPr>
      <w:rFonts w:ascii="Arial" w:hAnsi="Arial" w:cs="Arial" w:hint="default"/>
      <w:sz w:val="20"/>
      <w:szCs w:val="20"/>
    </w:rPr>
  </w:style>
  <w:style w:type="character" w:customStyle="1" w:styleId="smallCharChar">
    <w:name w:val="small Char Char"/>
    <w:rsid w:val="00E76BF7"/>
    <w:rPr>
      <w:rFonts w:ascii="Times New Roman" w:eastAsia="Times New Roman" w:hAnsi="Times New Roman" w:cs="Times New Roman"/>
      <w:sz w:val="12"/>
      <w:szCs w:val="16"/>
    </w:rPr>
  </w:style>
  <w:style w:type="character" w:customStyle="1" w:styleId="Undlerine">
    <w:name w:val="Undlerine"/>
    <w:qFormat/>
    <w:rsid w:val="00E76BF7"/>
    <w:rPr>
      <w:rFonts w:ascii="Times New Roman" w:hAnsi="Times New Roman"/>
      <w:w w:val="110"/>
      <w:sz w:val="20"/>
      <w:szCs w:val="20"/>
      <w:u w:val="single"/>
      <w:bdr w:val="none" w:sz="0" w:space="0" w:color="auto"/>
      <w:lang w:bidi="he-IL"/>
    </w:rPr>
  </w:style>
  <w:style w:type="character" w:customStyle="1" w:styleId="Aunderline1">
    <w:name w:val="Aunderline"/>
    <w:qFormat/>
    <w:rsid w:val="00E76BF7"/>
    <w:rPr>
      <w:rFonts w:ascii="Times New Roman" w:hAnsi="Times New Roman"/>
      <w:sz w:val="20"/>
      <w:u w:val="single"/>
    </w:rPr>
  </w:style>
  <w:style w:type="paragraph" w:customStyle="1" w:styleId="NormalUnderline0">
    <w:name w:val="Normal + Underline"/>
    <w:basedOn w:val="Normal"/>
    <w:link w:val="NormalUnderlineChar0"/>
    <w:rsid w:val="00E76BF7"/>
    <w:pPr>
      <w:ind w:left="720"/>
    </w:pPr>
    <w:rPr>
      <w:rFonts w:eastAsia="Times New Roman"/>
      <w:b/>
      <w:sz w:val="20"/>
      <w:u w:val="single"/>
      <w:lang w:val="x-none" w:eastAsia="x-none"/>
    </w:rPr>
  </w:style>
  <w:style w:type="character" w:customStyle="1" w:styleId="NormalUnderlineChar0">
    <w:name w:val="Normal + Underline Char"/>
    <w:link w:val="NormalUnderline0"/>
    <w:rsid w:val="00E76BF7"/>
    <w:rPr>
      <w:rFonts w:ascii="Calibri" w:eastAsia="Times New Roman" w:hAnsi="Calibri"/>
      <w:b/>
      <w:sz w:val="20"/>
      <w:u w:val="single"/>
      <w:lang w:val="x-none" w:eastAsia="x-none"/>
    </w:rPr>
  </w:style>
  <w:style w:type="character" w:customStyle="1" w:styleId="Boxes">
    <w:name w:val="Boxes"/>
    <w:qFormat/>
    <w:rsid w:val="00E76BF7"/>
    <w:rPr>
      <w:rFonts w:ascii="Times New Roman" w:hAnsi="Times New Roman"/>
      <w:sz w:val="20"/>
      <w:u w:val="single"/>
      <w:bdr w:val="single" w:sz="4" w:space="0" w:color="auto"/>
    </w:rPr>
  </w:style>
  <w:style w:type="character" w:customStyle="1" w:styleId="tim">
    <w:name w:val="tim"/>
    <w:qFormat/>
    <w:rsid w:val="00E76BF7"/>
    <w:rPr>
      <w:rFonts w:ascii="Times New Roman" w:hAnsi="Times New Roman"/>
      <w:sz w:val="20"/>
      <w:u w:val="single"/>
    </w:rPr>
  </w:style>
  <w:style w:type="character" w:customStyle="1" w:styleId="hl">
    <w:name w:val="hl"/>
    <w:basedOn w:val="DefaultParagraphFont"/>
    <w:rsid w:val="00E76BF7"/>
  </w:style>
  <w:style w:type="character" w:customStyle="1" w:styleId="clock1">
    <w:name w:val="clock1"/>
    <w:rsid w:val="00E76BF7"/>
    <w:rPr>
      <w:color w:val="B51B1B"/>
    </w:rPr>
  </w:style>
  <w:style w:type="character" w:customStyle="1" w:styleId="smallChar10">
    <w:name w:val="small Char1"/>
    <w:rsid w:val="00E76BF7"/>
    <w:rPr>
      <w:sz w:val="12"/>
      <w:szCs w:val="16"/>
      <w:lang w:val="en-US" w:eastAsia="en-US" w:bidi="ar-SA"/>
    </w:rPr>
  </w:style>
  <w:style w:type="character" w:customStyle="1" w:styleId="SmallCardsCharChar">
    <w:name w:val="Small Cards Char Char"/>
    <w:rsid w:val="00E76BF7"/>
    <w:rPr>
      <w:sz w:val="14"/>
      <w:szCs w:val="24"/>
      <w:lang w:val="en-US" w:eastAsia="en-US" w:bidi="ar-SA"/>
    </w:rPr>
  </w:style>
  <w:style w:type="paragraph" w:customStyle="1" w:styleId="NormalCards">
    <w:name w:val="Normal Cards"/>
    <w:basedOn w:val="Normal"/>
    <w:rsid w:val="00E76BF7"/>
    <w:pPr>
      <w:ind w:left="288"/>
    </w:pPr>
    <w:rPr>
      <w:rFonts w:eastAsia="Times New Roman"/>
      <w:sz w:val="20"/>
    </w:rPr>
  </w:style>
  <w:style w:type="character" w:customStyle="1" w:styleId="iniciales">
    <w:name w:val="iniciales"/>
    <w:basedOn w:val="DefaultParagraphFont"/>
    <w:rsid w:val="00E76BF7"/>
  </w:style>
  <w:style w:type="character" w:customStyle="1" w:styleId="Style10ptBoldUnderline">
    <w:name w:val="Style 10 pt Bold Underline"/>
    <w:rsid w:val="00E76BF7"/>
    <w:rPr>
      <w:b/>
      <w:bCs/>
      <w:sz w:val="20"/>
      <w:u w:val="single"/>
    </w:rPr>
  </w:style>
  <w:style w:type="paragraph" w:customStyle="1" w:styleId="outdent">
    <w:name w:val="outdent"/>
    <w:basedOn w:val="Normal"/>
    <w:rsid w:val="00E76BF7"/>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E76BF7"/>
    <w:pPr>
      <w:spacing w:before="100" w:beforeAutospacing="1" w:after="100" w:afterAutospacing="1"/>
    </w:pPr>
    <w:rPr>
      <w:rFonts w:eastAsia="Times New Roman"/>
      <w:sz w:val="24"/>
    </w:rPr>
  </w:style>
  <w:style w:type="paragraph" w:customStyle="1" w:styleId="separator">
    <w:name w:val="separator"/>
    <w:basedOn w:val="Normal"/>
    <w:rsid w:val="00E76BF7"/>
    <w:pPr>
      <w:spacing w:before="100" w:beforeAutospacing="1" w:after="100" w:afterAutospacing="1"/>
    </w:pPr>
    <w:rPr>
      <w:rFonts w:eastAsia="Times New Roman"/>
      <w:sz w:val="24"/>
    </w:rPr>
  </w:style>
  <w:style w:type="paragraph" w:customStyle="1" w:styleId="bulletfollow">
    <w:name w:val="bulletfollow"/>
    <w:basedOn w:val="Normal"/>
    <w:rsid w:val="00E76BF7"/>
    <w:pPr>
      <w:spacing w:before="100" w:beforeAutospacing="1" w:after="100" w:afterAutospacing="1"/>
    </w:pPr>
    <w:rPr>
      <w:rFonts w:eastAsia="Times New Roman"/>
      <w:sz w:val="24"/>
    </w:rPr>
  </w:style>
  <w:style w:type="paragraph" w:customStyle="1" w:styleId="bulleted">
    <w:name w:val="bulleted"/>
    <w:basedOn w:val="Normal"/>
    <w:rsid w:val="00E76BF7"/>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E76BF7"/>
    <w:rPr>
      <w:rFonts w:ascii="Times New Roman" w:eastAsia="Times New Roman" w:hAnsi="Times New Roman" w:cs="Times New Roman"/>
      <w:strike/>
      <w:sz w:val="20"/>
      <w:szCs w:val="20"/>
    </w:rPr>
  </w:style>
  <w:style w:type="character" w:customStyle="1" w:styleId="StrikethroughChar">
    <w:name w:val="Strikethrough Char"/>
    <w:link w:val="Strikethrough0"/>
    <w:rsid w:val="00E76BF7"/>
    <w:rPr>
      <w:rFonts w:ascii="Times New Roman" w:eastAsia="Times New Roman" w:hAnsi="Times New Roman" w:cs="Times New Roman"/>
      <w:strike/>
      <w:sz w:val="20"/>
      <w:szCs w:val="20"/>
    </w:rPr>
  </w:style>
  <w:style w:type="character" w:customStyle="1" w:styleId="UnderlineCardsCharChar">
    <w:name w:val="Underline Cards Char Char"/>
    <w:rsid w:val="00E76BF7"/>
    <w:rPr>
      <w:rFonts w:eastAsia="SimSun"/>
      <w:szCs w:val="24"/>
      <w:u w:val="thick"/>
      <w:lang w:val="en-US" w:eastAsia="en-US" w:bidi="ar-SA"/>
    </w:rPr>
  </w:style>
  <w:style w:type="character" w:customStyle="1" w:styleId="head">
    <w:name w:val="head"/>
    <w:basedOn w:val="DefaultParagraphFont"/>
    <w:rsid w:val="00E76BF7"/>
  </w:style>
  <w:style w:type="paragraph" w:customStyle="1" w:styleId="authorgroup">
    <w:name w:val="authorgroup"/>
    <w:basedOn w:val="Normal"/>
    <w:rsid w:val="00E76BF7"/>
    <w:pPr>
      <w:spacing w:before="100" w:beforeAutospacing="1" w:after="100" w:afterAutospacing="1"/>
    </w:pPr>
    <w:rPr>
      <w:rFonts w:eastAsia="Calibri"/>
      <w:sz w:val="24"/>
    </w:rPr>
  </w:style>
  <w:style w:type="paragraph" w:customStyle="1" w:styleId="affiliation1">
    <w:name w:val="affiliation1"/>
    <w:basedOn w:val="Normal"/>
    <w:rsid w:val="00E76BF7"/>
    <w:pPr>
      <w:spacing w:before="100" w:beforeAutospacing="1" w:after="100" w:afterAutospacing="1"/>
    </w:pPr>
    <w:rPr>
      <w:rFonts w:eastAsia="Calibri"/>
      <w:sz w:val="24"/>
    </w:rPr>
  </w:style>
  <w:style w:type="paragraph" w:customStyle="1" w:styleId="norm">
    <w:name w:val="norm"/>
    <w:basedOn w:val="Normal"/>
    <w:rsid w:val="00E76BF7"/>
    <w:pPr>
      <w:spacing w:before="100" w:beforeAutospacing="1" w:after="100" w:afterAutospacing="1"/>
    </w:pPr>
    <w:rPr>
      <w:rFonts w:eastAsia="Calibri"/>
      <w:sz w:val="24"/>
    </w:rPr>
  </w:style>
  <w:style w:type="character" w:customStyle="1" w:styleId="smallcapitals">
    <w:name w:val="smallcapitals"/>
    <w:basedOn w:val="DefaultParagraphFont"/>
    <w:rsid w:val="00E76BF7"/>
  </w:style>
  <w:style w:type="character" w:customStyle="1" w:styleId="number0">
    <w:name w:val="number"/>
    <w:basedOn w:val="DefaultParagraphFont"/>
    <w:rsid w:val="00E76BF7"/>
  </w:style>
  <w:style w:type="character" w:customStyle="1" w:styleId="swauthor">
    <w:name w:val="sw_author"/>
    <w:rsid w:val="00E76BF7"/>
  </w:style>
  <w:style w:type="character" w:customStyle="1" w:styleId="articlebody1">
    <w:name w:val="articlebody1"/>
    <w:rsid w:val="00E76BF7"/>
  </w:style>
  <w:style w:type="character" w:customStyle="1" w:styleId="small1">
    <w:name w:val="small1"/>
    <w:rsid w:val="00E76BF7"/>
  </w:style>
  <w:style w:type="paragraph" w:customStyle="1" w:styleId="AuthorDate2">
    <w:name w:val="Author/Date"/>
    <w:basedOn w:val="Normal"/>
    <w:link w:val="AuthorDateChar1"/>
    <w:rsid w:val="00E76BF7"/>
    <w:rPr>
      <w:rFonts w:eastAsia="Times New Roman"/>
      <w:b/>
      <w:sz w:val="24"/>
      <w:u w:val="single"/>
    </w:rPr>
  </w:style>
  <w:style w:type="character" w:customStyle="1" w:styleId="AuthorDateChar1">
    <w:name w:val="Author/Date Char1"/>
    <w:link w:val="AuthorDate2"/>
    <w:rsid w:val="00E76BF7"/>
    <w:rPr>
      <w:rFonts w:ascii="Calibri" w:eastAsia="Times New Roman" w:hAnsi="Calibri"/>
      <w:b/>
      <w:u w:val="single"/>
    </w:rPr>
  </w:style>
  <w:style w:type="character" w:customStyle="1" w:styleId="Shortcite">
    <w:name w:val="Shortcite"/>
    <w:basedOn w:val="DefaultParagraphFont"/>
    <w:rsid w:val="00E76BF7"/>
    <w:rPr>
      <w:rFonts w:ascii="Times New Roman" w:hAnsi="Times New Roman"/>
      <w:b/>
      <w:bCs/>
      <w:sz w:val="20"/>
    </w:rPr>
  </w:style>
  <w:style w:type="character" w:customStyle="1" w:styleId="Longcite">
    <w:name w:val="Longcite"/>
    <w:basedOn w:val="DefaultParagraphFont"/>
    <w:rsid w:val="00E76BF7"/>
    <w:rPr>
      <w:sz w:val="16"/>
    </w:rPr>
  </w:style>
  <w:style w:type="paragraph" w:customStyle="1" w:styleId="analytic0">
    <w:name w:val="analytic"/>
    <w:basedOn w:val="Normal"/>
    <w:link w:val="analyticChar0"/>
    <w:uiPriority w:val="4"/>
    <w:qFormat/>
    <w:rsid w:val="00E76BF7"/>
    <w:pPr>
      <w:spacing w:before="120"/>
    </w:pPr>
    <w:rPr>
      <w:rFonts w:ascii="Arial" w:hAnsi="Arial"/>
      <w:b/>
      <w:sz w:val="20"/>
    </w:rPr>
  </w:style>
  <w:style w:type="character" w:customStyle="1" w:styleId="analyticChar0">
    <w:name w:val="analytic Char"/>
    <w:basedOn w:val="DefaultParagraphFont"/>
    <w:link w:val="analytic0"/>
    <w:uiPriority w:val="4"/>
    <w:rsid w:val="00E76BF7"/>
    <w:rPr>
      <w:rFonts w:ascii="Arial" w:hAnsi="Arial"/>
      <w:b/>
      <w:sz w:val="20"/>
    </w:rPr>
  </w:style>
  <w:style w:type="character" w:customStyle="1" w:styleId="Normal30">
    <w:name w:val="Normal3"/>
    <w:basedOn w:val="DefaultParagraphFont"/>
    <w:rsid w:val="00E76BF7"/>
  </w:style>
  <w:style w:type="paragraph" w:customStyle="1" w:styleId="PageNumber8">
    <w:name w:val="Page Number8"/>
    <w:basedOn w:val="Normal"/>
    <w:next w:val="Normal"/>
    <w:rsid w:val="00E76BF7"/>
    <w:pPr>
      <w:spacing w:after="0" w:line="240" w:lineRule="auto"/>
    </w:pPr>
    <w:rPr>
      <w:rFonts w:ascii="Times New Roman" w:eastAsia="Times New Roman" w:hAnsi="Times New Roman"/>
      <w:sz w:val="20"/>
    </w:rPr>
  </w:style>
  <w:style w:type="paragraph" w:customStyle="1" w:styleId="Header2">
    <w:name w:val="Header2"/>
    <w:basedOn w:val="Heading1"/>
    <w:next w:val="Heading1"/>
    <w:rsid w:val="00E76BF7"/>
    <w:pPr>
      <w:keepLines w:val="0"/>
      <w:pageBreakBefore w:val="0"/>
      <w:pBdr>
        <w:top w:val="none" w:sz="0" w:space="0" w:color="auto"/>
        <w:left w:val="none" w:sz="0" w:space="0" w:color="auto"/>
        <w:bottom w:val="none" w:sz="0" w:space="0" w:color="auto"/>
        <w:right w:val="none" w:sz="0" w:space="0" w:color="auto"/>
      </w:pBdr>
      <w:spacing w:before="0" w:line="240" w:lineRule="auto"/>
    </w:pPr>
    <w:rPr>
      <w:rFonts w:ascii="Times New Roman" w:eastAsia="Times New Roman" w:hAnsi="Times New Roman" w:cs="Times New Roman"/>
      <w:bCs w:val="0"/>
      <w:kern w:val="32"/>
      <w:sz w:val="48"/>
      <w:szCs w:val="24"/>
      <w:u w:val="single"/>
    </w:rPr>
  </w:style>
  <w:style w:type="paragraph" w:customStyle="1" w:styleId="Heading12">
    <w:name w:val="Heading 12"/>
    <w:basedOn w:val="Normal"/>
    <w:next w:val="Normal"/>
    <w:rsid w:val="00E76BF7"/>
    <w:pPr>
      <w:keepNext/>
      <w:widowControl w:val="0"/>
      <w:suppressAutoHyphens/>
      <w:spacing w:after="0" w:line="240" w:lineRule="auto"/>
      <w:jc w:val="center"/>
    </w:pPr>
    <w:rPr>
      <w:rFonts w:ascii="Times New Roman" w:eastAsia="Tahoma" w:hAnsi="Times New Roman"/>
      <w:b/>
      <w:sz w:val="48"/>
      <w:szCs w:val="32"/>
      <w:u w:val="single"/>
    </w:rPr>
  </w:style>
  <w:style w:type="character" w:customStyle="1" w:styleId="NoterefInText">
    <w:name w:val="_NoterefInText"/>
    <w:uiPriority w:val="99"/>
    <w:rsid w:val="00E76BF7"/>
    <w:rPr>
      <w:rFonts w:cs="New Baskerville"/>
      <w:color w:val="000000"/>
    </w:rPr>
  </w:style>
  <w:style w:type="character" w:customStyle="1" w:styleId="postauthor">
    <w:name w:val="postauthor"/>
    <w:basedOn w:val="DefaultParagraphFont"/>
    <w:rsid w:val="00E76BF7"/>
  </w:style>
  <w:style w:type="paragraph" w:customStyle="1" w:styleId="notes-source-hasnotes">
    <w:name w:val="notes-source-hasnotes"/>
    <w:basedOn w:val="Normal"/>
    <w:rsid w:val="00E76BF7"/>
    <w:pPr>
      <w:spacing w:before="100" w:beforeAutospacing="1" w:after="100" w:afterAutospacing="1"/>
    </w:pPr>
    <w:rPr>
      <w:rFonts w:ascii="Times" w:hAnsi="Times"/>
      <w:sz w:val="20"/>
      <w:szCs w:val="20"/>
    </w:rPr>
  </w:style>
  <w:style w:type="character" w:customStyle="1" w:styleId="span">
    <w:name w:val="span"/>
    <w:basedOn w:val="DefaultParagraphFont"/>
    <w:rsid w:val="00E76BF7"/>
  </w:style>
  <w:style w:type="character" w:customStyle="1" w:styleId="maintitle">
    <w:name w:val="maintitle"/>
    <w:basedOn w:val="DefaultParagraphFont"/>
    <w:rsid w:val="00E76BF7"/>
  </w:style>
  <w:style w:type="character" w:customStyle="1" w:styleId="thirdparty-logo">
    <w:name w:val="thirdparty-logo"/>
    <w:basedOn w:val="DefaultParagraphFont"/>
    <w:rsid w:val="00E76BF7"/>
  </w:style>
  <w:style w:type="paragraph" w:customStyle="1" w:styleId="articlemeta">
    <w:name w:val="articlemeta"/>
    <w:basedOn w:val="Normal"/>
    <w:rsid w:val="00E76BF7"/>
    <w:pPr>
      <w:spacing w:before="100" w:beforeAutospacing="1" w:after="100" w:afterAutospacing="1"/>
    </w:pPr>
    <w:rPr>
      <w:rFonts w:ascii="Times" w:hAnsi="Times"/>
      <w:sz w:val="20"/>
      <w:szCs w:val="20"/>
    </w:rPr>
  </w:style>
  <w:style w:type="character" w:customStyle="1" w:styleId="vcard">
    <w:name w:val="vcard"/>
    <w:basedOn w:val="DefaultParagraphFont"/>
    <w:rsid w:val="00E76BF7"/>
  </w:style>
  <w:style w:type="character" w:customStyle="1" w:styleId="print-footnote">
    <w:name w:val="print-footnote"/>
    <w:basedOn w:val="DefaultParagraphFont"/>
    <w:rsid w:val="00E76BF7"/>
  </w:style>
  <w:style w:type="character" w:customStyle="1" w:styleId="datestring">
    <w:name w:val="datestring"/>
    <w:basedOn w:val="DefaultParagraphFont"/>
    <w:rsid w:val="00E76BF7"/>
  </w:style>
  <w:style w:type="paragraph" w:customStyle="1" w:styleId="left">
    <w:name w:val="left"/>
    <w:basedOn w:val="Normal"/>
    <w:rsid w:val="00E76BF7"/>
    <w:pPr>
      <w:spacing w:before="100" w:beforeAutospacing="1" w:after="100" w:afterAutospacing="1"/>
    </w:pPr>
    <w:rPr>
      <w:rFonts w:ascii="Times" w:hAnsi="Times"/>
      <w:sz w:val="20"/>
      <w:szCs w:val="20"/>
    </w:rPr>
  </w:style>
  <w:style w:type="paragraph" w:customStyle="1" w:styleId="right">
    <w:name w:val="right"/>
    <w:basedOn w:val="Normal"/>
    <w:rsid w:val="00E76BF7"/>
    <w:pPr>
      <w:spacing w:before="100" w:beforeAutospacing="1" w:after="100" w:afterAutospacing="1"/>
    </w:pPr>
    <w:rPr>
      <w:rFonts w:ascii="Times" w:hAnsi="Times"/>
      <w:sz w:val="20"/>
      <w:szCs w:val="20"/>
    </w:rPr>
  </w:style>
  <w:style w:type="character" w:customStyle="1" w:styleId="gptad">
    <w:name w:val="gptad"/>
    <w:basedOn w:val="DefaultParagraphFont"/>
    <w:rsid w:val="00E76BF7"/>
  </w:style>
  <w:style w:type="paragraph" w:customStyle="1" w:styleId="creditpostedmodified">
    <w:name w:val="credit_posted_modified"/>
    <w:basedOn w:val="Normal"/>
    <w:rsid w:val="00E76BF7"/>
    <w:pPr>
      <w:spacing w:before="100" w:beforeAutospacing="1" w:after="100" w:afterAutospacing="1"/>
    </w:pPr>
    <w:rPr>
      <w:rFonts w:ascii="Times" w:hAnsi="Times"/>
      <w:sz w:val="20"/>
      <w:szCs w:val="20"/>
    </w:rPr>
  </w:style>
  <w:style w:type="character" w:customStyle="1" w:styleId="creditline">
    <w:name w:val="creditline"/>
    <w:basedOn w:val="DefaultParagraphFont"/>
    <w:rsid w:val="00E76BF7"/>
  </w:style>
  <w:style w:type="character" w:customStyle="1" w:styleId="grd">
    <w:name w:val="grd"/>
    <w:basedOn w:val="DefaultParagraphFont"/>
    <w:rsid w:val="00E76BF7"/>
  </w:style>
  <w:style w:type="paragraph" w:customStyle="1" w:styleId="hs-text-container">
    <w:name w:val="hs-text-container"/>
    <w:basedOn w:val="Normal"/>
    <w:rsid w:val="00E76BF7"/>
    <w:pPr>
      <w:spacing w:before="100" w:beforeAutospacing="1" w:after="100" w:afterAutospacing="1"/>
    </w:pPr>
    <w:rPr>
      <w:rFonts w:ascii="Times" w:hAnsi="Times"/>
      <w:sz w:val="20"/>
      <w:szCs w:val="20"/>
    </w:rPr>
  </w:style>
  <w:style w:type="character" w:customStyle="1" w:styleId="created">
    <w:name w:val="created"/>
    <w:basedOn w:val="DefaultParagraphFont"/>
    <w:rsid w:val="00E76BF7"/>
  </w:style>
  <w:style w:type="character" w:customStyle="1" w:styleId="changed">
    <w:name w:val="changed"/>
    <w:basedOn w:val="DefaultParagraphFont"/>
    <w:rsid w:val="00E76BF7"/>
  </w:style>
  <w:style w:type="character" w:customStyle="1" w:styleId="article-author-name">
    <w:name w:val="article-author-name"/>
    <w:basedOn w:val="DefaultParagraphFont"/>
    <w:rsid w:val="00E76BF7"/>
  </w:style>
  <w:style w:type="character" w:customStyle="1" w:styleId="bioexcerpt">
    <w:name w:val="bio_excerpt"/>
    <w:basedOn w:val="DefaultParagraphFont"/>
    <w:rsid w:val="00E76BF7"/>
  </w:style>
  <w:style w:type="character" w:customStyle="1" w:styleId="commentcount">
    <w:name w:val="comment_count"/>
    <w:basedOn w:val="DefaultParagraphFont"/>
    <w:rsid w:val="00E76BF7"/>
  </w:style>
  <w:style w:type="character" w:customStyle="1" w:styleId="searchtermshighlighted">
    <w:name w:val="searchtermshighlighted"/>
    <w:basedOn w:val="DefaultParagraphFont"/>
    <w:rsid w:val="00E76BF7"/>
  </w:style>
  <w:style w:type="character" w:customStyle="1" w:styleId="contributornametrigger">
    <w:name w:val="contributornametrigger"/>
    <w:basedOn w:val="DefaultParagraphFont"/>
    <w:rsid w:val="00E76BF7"/>
  </w:style>
  <w:style w:type="character" w:customStyle="1" w:styleId="bylinepipe">
    <w:name w:val="bylinepipe"/>
    <w:basedOn w:val="DefaultParagraphFont"/>
    <w:rsid w:val="00E76BF7"/>
  </w:style>
  <w:style w:type="character" w:customStyle="1" w:styleId="lucenesearchresulturlb">
    <w:name w:val="lucene_search_result_url_b"/>
    <w:basedOn w:val="DefaultParagraphFont"/>
    <w:rsid w:val="00E76BF7"/>
  </w:style>
  <w:style w:type="character" w:customStyle="1" w:styleId="faculty-title">
    <w:name w:val="faculty-title"/>
    <w:basedOn w:val="DefaultParagraphFont"/>
    <w:rsid w:val="00E76BF7"/>
  </w:style>
  <w:style w:type="character" w:customStyle="1" w:styleId="count">
    <w:name w:val="count"/>
    <w:basedOn w:val="DefaultParagraphFont"/>
    <w:rsid w:val="00E76BF7"/>
  </w:style>
  <w:style w:type="character" w:customStyle="1" w:styleId="volume">
    <w:name w:val="volume"/>
    <w:basedOn w:val="DefaultParagraphFont"/>
    <w:rsid w:val="00E76BF7"/>
  </w:style>
  <w:style w:type="character" w:customStyle="1" w:styleId="issue">
    <w:name w:val="issue"/>
    <w:basedOn w:val="DefaultParagraphFont"/>
    <w:rsid w:val="00E76BF7"/>
  </w:style>
  <w:style w:type="character" w:customStyle="1" w:styleId="pages">
    <w:name w:val="pages"/>
    <w:basedOn w:val="DefaultParagraphFont"/>
    <w:rsid w:val="00E76BF7"/>
  </w:style>
  <w:style w:type="character" w:customStyle="1" w:styleId="person">
    <w:name w:val="person"/>
    <w:basedOn w:val="DefaultParagraphFont"/>
    <w:rsid w:val="00E76BF7"/>
  </w:style>
  <w:style w:type="character" w:customStyle="1" w:styleId="corresponding">
    <w:name w:val="corresponding"/>
    <w:basedOn w:val="DefaultParagraphFont"/>
    <w:rsid w:val="00E76BF7"/>
  </w:style>
  <w:style w:type="paragraph" w:customStyle="1" w:styleId="entry-meta">
    <w:name w:val="entry-meta"/>
    <w:basedOn w:val="Normal"/>
    <w:rsid w:val="00E76BF7"/>
    <w:pPr>
      <w:spacing w:before="100" w:beforeAutospacing="1" w:after="100" w:afterAutospacing="1"/>
    </w:pPr>
    <w:rPr>
      <w:rFonts w:ascii="Times" w:hAnsi="Times"/>
      <w:sz w:val="20"/>
      <w:szCs w:val="20"/>
    </w:rPr>
  </w:style>
  <w:style w:type="character" w:customStyle="1" w:styleId="post-time">
    <w:name w:val="post-time"/>
    <w:basedOn w:val="DefaultParagraphFont"/>
    <w:rsid w:val="00E76BF7"/>
  </w:style>
  <w:style w:type="character" w:customStyle="1" w:styleId="post-category">
    <w:name w:val="post-category"/>
    <w:basedOn w:val="DefaultParagraphFont"/>
    <w:rsid w:val="00E76BF7"/>
  </w:style>
  <w:style w:type="character" w:customStyle="1" w:styleId="post-author">
    <w:name w:val="post-author"/>
    <w:basedOn w:val="DefaultParagraphFont"/>
    <w:rsid w:val="00E76BF7"/>
  </w:style>
  <w:style w:type="character" w:customStyle="1" w:styleId="A10">
    <w:name w:val="A10"/>
    <w:uiPriority w:val="99"/>
    <w:rsid w:val="00E76BF7"/>
    <w:rPr>
      <w:rFonts w:cs="Trebuchet MS"/>
      <w:color w:val="000000"/>
      <w:sz w:val="11"/>
      <w:szCs w:val="11"/>
    </w:rPr>
  </w:style>
  <w:style w:type="paragraph" w:customStyle="1" w:styleId="Pa10">
    <w:name w:val="Pa10"/>
    <w:basedOn w:val="Default"/>
    <w:next w:val="Default"/>
    <w:uiPriority w:val="99"/>
    <w:rsid w:val="00E76BF7"/>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E76BF7"/>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E76BF7"/>
  </w:style>
  <w:style w:type="paragraph" w:customStyle="1" w:styleId="aff">
    <w:name w:val="aff"/>
    <w:basedOn w:val="Normal"/>
    <w:rsid w:val="00E76BF7"/>
    <w:pPr>
      <w:spacing w:before="100" w:beforeAutospacing="1" w:after="100" w:afterAutospacing="1"/>
    </w:pPr>
    <w:rPr>
      <w:rFonts w:ascii="Times" w:hAnsi="Times"/>
      <w:sz w:val="20"/>
      <w:szCs w:val="20"/>
    </w:rPr>
  </w:style>
  <w:style w:type="character" w:customStyle="1" w:styleId="entry-author">
    <w:name w:val="entry-author"/>
    <w:basedOn w:val="DefaultParagraphFont"/>
    <w:rsid w:val="00E76BF7"/>
  </w:style>
  <w:style w:type="character" w:customStyle="1" w:styleId="entry-author-name">
    <w:name w:val="entry-author-name"/>
    <w:basedOn w:val="DefaultParagraphFont"/>
    <w:rsid w:val="00E76BF7"/>
  </w:style>
  <w:style w:type="character" w:customStyle="1" w:styleId="contrib-degrees">
    <w:name w:val="contrib-degrees"/>
    <w:basedOn w:val="DefaultParagraphFont"/>
    <w:rsid w:val="00E76BF7"/>
  </w:style>
  <w:style w:type="character" w:customStyle="1" w:styleId="contrib-on-behalf-of">
    <w:name w:val="contrib-on-behalf-of"/>
    <w:basedOn w:val="DefaultParagraphFont"/>
    <w:rsid w:val="00E76BF7"/>
  </w:style>
  <w:style w:type="character" w:customStyle="1" w:styleId="pubtime">
    <w:name w:val="pubtime"/>
    <w:basedOn w:val="DefaultParagraphFont"/>
    <w:rsid w:val="00E76BF7"/>
  </w:style>
  <w:style w:type="character" w:customStyle="1" w:styleId="fbcommentscount">
    <w:name w:val="fb_comments_count"/>
    <w:basedOn w:val="DefaultParagraphFont"/>
    <w:rsid w:val="00E76BF7"/>
  </w:style>
  <w:style w:type="character" w:customStyle="1" w:styleId="stsharethiscustom">
    <w:name w:val="st_sharethis_custom"/>
    <w:basedOn w:val="DefaultParagraphFont"/>
    <w:rsid w:val="00E76BF7"/>
  </w:style>
  <w:style w:type="paragraph" w:customStyle="1" w:styleId="permalinkable">
    <w:name w:val="permalinkable"/>
    <w:basedOn w:val="Normal"/>
    <w:rsid w:val="00E76BF7"/>
    <w:pPr>
      <w:spacing w:before="100" w:beforeAutospacing="1" w:after="100" w:afterAutospacing="1"/>
    </w:pPr>
    <w:rPr>
      <w:rFonts w:ascii="Times" w:hAnsi="Times"/>
      <w:sz w:val="20"/>
      <w:szCs w:val="20"/>
    </w:rPr>
  </w:style>
  <w:style w:type="character" w:customStyle="1" w:styleId="post-date">
    <w:name w:val="post-date"/>
    <w:basedOn w:val="DefaultParagraphFont"/>
    <w:rsid w:val="00E76BF7"/>
  </w:style>
  <w:style w:type="character" w:customStyle="1" w:styleId="link-external">
    <w:name w:val="link-external"/>
    <w:basedOn w:val="DefaultParagraphFont"/>
    <w:rsid w:val="00E76BF7"/>
  </w:style>
  <w:style w:type="character" w:customStyle="1" w:styleId="articleauthor0">
    <w:name w:val="article_author"/>
    <w:basedOn w:val="DefaultParagraphFont"/>
    <w:rsid w:val="00E76BF7"/>
  </w:style>
  <w:style w:type="character" w:customStyle="1" w:styleId="articleissue">
    <w:name w:val="article_issue"/>
    <w:basedOn w:val="DefaultParagraphFont"/>
    <w:rsid w:val="00E76BF7"/>
  </w:style>
  <w:style w:type="character" w:customStyle="1" w:styleId="a-size-large">
    <w:name w:val="a-size-large"/>
    <w:basedOn w:val="DefaultParagraphFont"/>
    <w:rsid w:val="00E76BF7"/>
  </w:style>
  <w:style w:type="character" w:customStyle="1" w:styleId="a-size-medium">
    <w:name w:val="a-size-medium"/>
    <w:basedOn w:val="DefaultParagraphFont"/>
    <w:rsid w:val="00E76BF7"/>
  </w:style>
  <w:style w:type="character" w:customStyle="1" w:styleId="contribution">
    <w:name w:val="contribution"/>
    <w:basedOn w:val="DefaultParagraphFont"/>
    <w:rsid w:val="00E76BF7"/>
  </w:style>
  <w:style w:type="character" w:customStyle="1" w:styleId="a-color-secondary">
    <w:name w:val="a-color-secondary"/>
    <w:basedOn w:val="DefaultParagraphFont"/>
    <w:rsid w:val="00E76BF7"/>
  </w:style>
  <w:style w:type="paragraph" w:customStyle="1" w:styleId="sbyline">
    <w:name w:val="sbyline"/>
    <w:basedOn w:val="Normal"/>
    <w:rsid w:val="00E76BF7"/>
    <w:pPr>
      <w:spacing w:before="100" w:beforeAutospacing="1" w:after="100" w:afterAutospacing="1"/>
    </w:pPr>
    <w:rPr>
      <w:rFonts w:ascii="Times" w:hAnsi="Times"/>
      <w:sz w:val="20"/>
      <w:szCs w:val="20"/>
    </w:rPr>
  </w:style>
  <w:style w:type="character" w:customStyle="1" w:styleId="ui-author">
    <w:name w:val="ui-author"/>
    <w:basedOn w:val="DefaultParagraphFont"/>
    <w:rsid w:val="00E76BF7"/>
  </w:style>
  <w:style w:type="character" w:customStyle="1" w:styleId="ui-staffline">
    <w:name w:val="ui-staffline"/>
    <w:basedOn w:val="DefaultParagraphFont"/>
    <w:rsid w:val="00E76BF7"/>
  </w:style>
  <w:style w:type="paragraph" w:customStyle="1" w:styleId="promotion-tag-p">
    <w:name w:val="promotion-tag-p"/>
    <w:basedOn w:val="Normal"/>
    <w:rsid w:val="00E76BF7"/>
    <w:pPr>
      <w:spacing w:before="100" w:beforeAutospacing="1" w:after="100" w:afterAutospacing="1"/>
    </w:pPr>
    <w:rPr>
      <w:rFonts w:ascii="Times" w:hAnsi="Times"/>
      <w:sz w:val="20"/>
      <w:szCs w:val="20"/>
    </w:rPr>
  </w:style>
  <w:style w:type="paragraph" w:customStyle="1" w:styleId="heading">
    <w:name w:val="heading"/>
    <w:basedOn w:val="Normal"/>
    <w:rsid w:val="00E76BF7"/>
    <w:pPr>
      <w:spacing w:before="100" w:beforeAutospacing="1" w:after="100" w:afterAutospacing="1"/>
    </w:pPr>
    <w:rPr>
      <w:rFonts w:ascii="Times" w:hAnsi="Times"/>
      <w:sz w:val="20"/>
      <w:szCs w:val="20"/>
    </w:rPr>
  </w:style>
  <w:style w:type="character" w:customStyle="1" w:styleId="value">
    <w:name w:val="value"/>
    <w:basedOn w:val="DefaultParagraphFont"/>
    <w:rsid w:val="00E76BF7"/>
  </w:style>
  <w:style w:type="character" w:customStyle="1" w:styleId="specialissuelabel">
    <w:name w:val="specialissuelabel"/>
    <w:basedOn w:val="DefaultParagraphFont"/>
    <w:rsid w:val="00E76BF7"/>
  </w:style>
  <w:style w:type="character" w:customStyle="1" w:styleId="referencediv">
    <w:name w:val="referencediv"/>
    <w:basedOn w:val="DefaultParagraphFont"/>
    <w:rsid w:val="00E76BF7"/>
  </w:style>
  <w:style w:type="character" w:customStyle="1" w:styleId="wp-smiley">
    <w:name w:val="wp-smiley"/>
    <w:basedOn w:val="DefaultParagraphFont"/>
    <w:rsid w:val="00E76BF7"/>
  </w:style>
  <w:style w:type="character" w:customStyle="1" w:styleId="artjournal">
    <w:name w:val="art_journal"/>
    <w:basedOn w:val="DefaultParagraphFont"/>
    <w:rsid w:val="00E76BF7"/>
  </w:style>
  <w:style w:type="character" w:customStyle="1" w:styleId="artdatevolumeissuepart">
    <w:name w:val="art_datevolumeissuepart"/>
    <w:basedOn w:val="DefaultParagraphFont"/>
    <w:rsid w:val="00E76BF7"/>
  </w:style>
  <w:style w:type="character" w:customStyle="1" w:styleId="artpages">
    <w:name w:val="art_pages"/>
    <w:basedOn w:val="DefaultParagraphFont"/>
    <w:rsid w:val="00E76BF7"/>
  </w:style>
  <w:style w:type="character" w:customStyle="1" w:styleId="singlehighlightclass">
    <w:name w:val="single_highlight_class"/>
    <w:basedOn w:val="DefaultParagraphFont"/>
    <w:rsid w:val="00E76BF7"/>
  </w:style>
  <w:style w:type="character" w:customStyle="1" w:styleId="degree">
    <w:name w:val="degree"/>
    <w:basedOn w:val="DefaultParagraphFont"/>
    <w:rsid w:val="00E76BF7"/>
  </w:style>
  <w:style w:type="character" w:customStyle="1" w:styleId="major">
    <w:name w:val="major"/>
    <w:basedOn w:val="DefaultParagraphFont"/>
    <w:rsid w:val="00E76BF7"/>
  </w:style>
  <w:style w:type="character" w:customStyle="1" w:styleId="authors">
    <w:name w:val="authors"/>
    <w:basedOn w:val="DefaultParagraphFont"/>
    <w:rsid w:val="00E76BF7"/>
  </w:style>
  <w:style w:type="character" w:customStyle="1" w:styleId="views">
    <w:name w:val="views"/>
    <w:basedOn w:val="DefaultParagraphFont"/>
    <w:rsid w:val="00E76BF7"/>
  </w:style>
  <w:style w:type="character" w:customStyle="1" w:styleId="stmainservices">
    <w:name w:val="stmainservices"/>
    <w:basedOn w:val="DefaultParagraphFont"/>
    <w:rsid w:val="00E76BF7"/>
  </w:style>
  <w:style w:type="character" w:customStyle="1" w:styleId="stbubblehcount">
    <w:name w:val="stbubble_hcount"/>
    <w:basedOn w:val="DefaultParagraphFont"/>
    <w:rsid w:val="00E76BF7"/>
  </w:style>
  <w:style w:type="paragraph" w:customStyle="1" w:styleId="Document">
    <w:name w:val="_Document"/>
    <w:basedOn w:val="Default"/>
    <w:next w:val="Default"/>
    <w:uiPriority w:val="99"/>
    <w:rsid w:val="00E76BF7"/>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E76BF7"/>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E76BF7"/>
    <w:pPr>
      <w:widowControl w:val="0"/>
    </w:pPr>
    <w:rPr>
      <w:rFonts w:ascii="New Baskerville" w:eastAsiaTheme="minorEastAsia" w:hAnsi="New Baskerville"/>
      <w:color w:val="auto"/>
    </w:rPr>
  </w:style>
  <w:style w:type="paragraph" w:customStyle="1" w:styleId="collapsed-hide">
    <w:name w:val="collapsed-hide"/>
    <w:basedOn w:val="Normal"/>
    <w:rsid w:val="00E76BF7"/>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E76BF7"/>
    <w:pPr>
      <w:widowControl w:val="0"/>
      <w:spacing w:line="211" w:lineRule="atLeast"/>
    </w:pPr>
    <w:rPr>
      <w:rFonts w:ascii="Mokka" w:eastAsiaTheme="minorEastAsia" w:hAnsi="Mokka"/>
      <w:color w:val="auto"/>
    </w:rPr>
  </w:style>
  <w:style w:type="paragraph" w:customStyle="1" w:styleId="odd">
    <w:name w:val="odd"/>
    <w:basedOn w:val="Normal"/>
    <w:rsid w:val="00E76BF7"/>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E76BF7"/>
  </w:style>
  <w:style w:type="character" w:customStyle="1" w:styleId="tolocaltime">
    <w:name w:val="tolocaltime"/>
    <w:basedOn w:val="DefaultParagraphFont"/>
    <w:rsid w:val="00E76BF7"/>
  </w:style>
  <w:style w:type="character" w:customStyle="1" w:styleId="pb-byline">
    <w:name w:val="pb-byline"/>
    <w:basedOn w:val="DefaultParagraphFont"/>
    <w:rsid w:val="00E76BF7"/>
  </w:style>
  <w:style w:type="character" w:customStyle="1" w:styleId="pb-timestamp">
    <w:name w:val="pb-timestamp"/>
    <w:basedOn w:val="DefaultParagraphFont"/>
    <w:rsid w:val="00E76BF7"/>
  </w:style>
  <w:style w:type="character" w:customStyle="1" w:styleId="posted-on">
    <w:name w:val="posted-on"/>
    <w:basedOn w:val="DefaultParagraphFont"/>
    <w:rsid w:val="00E76BF7"/>
  </w:style>
  <w:style w:type="character" w:customStyle="1" w:styleId="even">
    <w:name w:val="even"/>
    <w:basedOn w:val="DefaultParagraphFont"/>
    <w:rsid w:val="00E76BF7"/>
  </w:style>
  <w:style w:type="paragraph" w:customStyle="1" w:styleId="volissue">
    <w:name w:val="volissue"/>
    <w:basedOn w:val="Normal"/>
    <w:rsid w:val="00E76BF7"/>
    <w:pPr>
      <w:spacing w:before="100" w:beforeAutospacing="1" w:after="100" w:afterAutospacing="1"/>
    </w:pPr>
    <w:rPr>
      <w:rFonts w:ascii="Times" w:hAnsi="Times"/>
      <w:sz w:val="20"/>
      <w:szCs w:val="20"/>
    </w:rPr>
  </w:style>
  <w:style w:type="character" w:customStyle="1" w:styleId="cat-date-line4">
    <w:name w:val="cat-date-line4"/>
    <w:basedOn w:val="DefaultParagraphFont"/>
    <w:rsid w:val="00E76BF7"/>
  </w:style>
  <w:style w:type="character" w:customStyle="1" w:styleId="articledate">
    <w:name w:val="articledate"/>
    <w:basedOn w:val="DefaultParagraphFont"/>
    <w:rsid w:val="00E76BF7"/>
  </w:style>
  <w:style w:type="character" w:customStyle="1" w:styleId="post-byline">
    <w:name w:val="post-byline"/>
    <w:basedOn w:val="DefaultParagraphFont"/>
    <w:rsid w:val="00E76BF7"/>
  </w:style>
  <w:style w:type="character" w:customStyle="1" w:styleId="metadate">
    <w:name w:val="meta_date"/>
    <w:basedOn w:val="DefaultParagraphFont"/>
    <w:rsid w:val="00E76BF7"/>
  </w:style>
  <w:style w:type="character" w:customStyle="1" w:styleId="fa">
    <w:name w:val="fa"/>
    <w:basedOn w:val="DefaultParagraphFont"/>
    <w:rsid w:val="00E76BF7"/>
  </w:style>
  <w:style w:type="character" w:customStyle="1" w:styleId="longname">
    <w:name w:val="longname"/>
    <w:basedOn w:val="DefaultParagraphFont"/>
    <w:rsid w:val="00E76BF7"/>
  </w:style>
  <w:style w:type="character" w:customStyle="1" w:styleId="echocontainer">
    <w:name w:val="echo_container"/>
    <w:basedOn w:val="DefaultParagraphFont"/>
    <w:rsid w:val="00E76BF7"/>
  </w:style>
  <w:style w:type="character" w:customStyle="1" w:styleId="comment-display">
    <w:name w:val="comment-display"/>
    <w:basedOn w:val="DefaultParagraphFont"/>
    <w:rsid w:val="00E76BF7"/>
  </w:style>
  <w:style w:type="paragraph" w:customStyle="1" w:styleId="comment-count-label">
    <w:name w:val="comment-count-label"/>
    <w:basedOn w:val="Normal"/>
    <w:rsid w:val="00E76BF7"/>
    <w:pPr>
      <w:spacing w:before="100" w:beforeAutospacing="1" w:after="100" w:afterAutospacing="1"/>
    </w:pPr>
    <w:rPr>
      <w:rFonts w:ascii="Times" w:hAnsi="Times"/>
      <w:sz w:val="20"/>
      <w:szCs w:val="20"/>
    </w:rPr>
  </w:style>
  <w:style w:type="character" w:customStyle="1" w:styleId="echo-counter">
    <w:name w:val="echo-counter"/>
    <w:basedOn w:val="DefaultParagraphFont"/>
    <w:rsid w:val="00E76BF7"/>
  </w:style>
  <w:style w:type="character" w:customStyle="1" w:styleId="discussion-policy">
    <w:name w:val="discussion-policy"/>
    <w:basedOn w:val="DefaultParagraphFont"/>
    <w:rsid w:val="00E76BF7"/>
  </w:style>
  <w:style w:type="character" w:customStyle="1" w:styleId="echo-apps-conversations-streamcaption">
    <w:name w:val="echo-apps-conversations-streamcaption"/>
    <w:basedOn w:val="DefaultParagraphFont"/>
    <w:rsid w:val="00E76BF7"/>
  </w:style>
  <w:style w:type="character" w:customStyle="1" w:styleId="echo-streamserver-controls-stream-item-text">
    <w:name w:val="echo-streamserver-controls-stream-item-text"/>
    <w:basedOn w:val="DefaultParagraphFont"/>
    <w:rsid w:val="00E76BF7"/>
  </w:style>
  <w:style w:type="character" w:customStyle="1" w:styleId="echo-streamserver-controls-facepile-more">
    <w:name w:val="echo-streamserver-controls-facepile-more"/>
    <w:basedOn w:val="DefaultParagraphFont"/>
    <w:rsid w:val="00E76BF7"/>
  </w:style>
  <w:style w:type="character" w:customStyle="1" w:styleId="echo-primaryfont">
    <w:name w:val="echo-primaryfont"/>
    <w:basedOn w:val="DefaultParagraphFont"/>
    <w:rsid w:val="00E76BF7"/>
  </w:style>
  <w:style w:type="character" w:customStyle="1" w:styleId="section">
    <w:name w:val="section"/>
    <w:basedOn w:val="DefaultParagraphFont"/>
    <w:rsid w:val="00E76BF7"/>
  </w:style>
  <w:style w:type="character" w:customStyle="1" w:styleId="wpsr-txt-headline">
    <w:name w:val="wpsr-txt-headline"/>
    <w:basedOn w:val="DefaultParagraphFont"/>
    <w:rsid w:val="00E76BF7"/>
  </w:style>
  <w:style w:type="character" w:customStyle="1" w:styleId="asset-metabar-author">
    <w:name w:val="asset-metabar-author"/>
    <w:basedOn w:val="DefaultParagraphFont"/>
    <w:rsid w:val="00E76BF7"/>
  </w:style>
  <w:style w:type="character" w:customStyle="1" w:styleId="eza-dateline">
    <w:name w:val="eza-dateline"/>
    <w:basedOn w:val="DefaultParagraphFont"/>
    <w:rsid w:val="00E76BF7"/>
  </w:style>
  <w:style w:type="character" w:customStyle="1" w:styleId="eza-authors">
    <w:name w:val="eza-authors"/>
    <w:basedOn w:val="DefaultParagraphFont"/>
    <w:rsid w:val="00E76BF7"/>
  </w:style>
  <w:style w:type="character" w:customStyle="1" w:styleId="csmstaff">
    <w:name w:val="csm_staff"/>
    <w:basedOn w:val="DefaultParagraphFont"/>
    <w:rsid w:val="00E76BF7"/>
  </w:style>
  <w:style w:type="paragraph" w:customStyle="1" w:styleId="mol-para-with-font">
    <w:name w:val="mol-para-with-font"/>
    <w:basedOn w:val="Normal"/>
    <w:rsid w:val="00E76BF7"/>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E76BF7"/>
  </w:style>
  <w:style w:type="character" w:customStyle="1" w:styleId="byline-text">
    <w:name w:val="byline-text"/>
    <w:basedOn w:val="DefaultParagraphFont"/>
    <w:rsid w:val="00E76BF7"/>
  </w:style>
  <w:style w:type="character" w:customStyle="1" w:styleId="itemauthor">
    <w:name w:val="itemauthor"/>
    <w:basedOn w:val="DefaultParagraphFont"/>
    <w:rsid w:val="00E76BF7"/>
  </w:style>
  <w:style w:type="character" w:customStyle="1" w:styleId="itemdatecreated">
    <w:name w:val="itemdatecreated"/>
    <w:basedOn w:val="DefaultParagraphFont"/>
    <w:rsid w:val="00E76BF7"/>
  </w:style>
  <w:style w:type="character" w:customStyle="1" w:styleId="slug-metadata-note">
    <w:name w:val="slug-metadata-note"/>
    <w:basedOn w:val="DefaultParagraphFont"/>
    <w:rsid w:val="00E76BF7"/>
  </w:style>
  <w:style w:type="character" w:customStyle="1" w:styleId="drop-capped">
    <w:name w:val="drop-capped"/>
    <w:basedOn w:val="DefaultParagraphFont"/>
    <w:rsid w:val="00E76BF7"/>
  </w:style>
  <w:style w:type="character" w:customStyle="1" w:styleId="published">
    <w:name w:val="published"/>
    <w:basedOn w:val="DefaultParagraphFont"/>
    <w:rsid w:val="00E76BF7"/>
  </w:style>
  <w:style w:type="paragraph" w:customStyle="1" w:styleId="articleopinion-standfirst">
    <w:name w:val="articleopinion-standfirst"/>
    <w:basedOn w:val="Normal"/>
    <w:rsid w:val="00E76BF7"/>
    <w:pPr>
      <w:spacing w:before="100" w:beforeAutospacing="1" w:after="100" w:afterAutospacing="1"/>
    </w:pPr>
    <w:rPr>
      <w:rFonts w:ascii="Times" w:hAnsi="Times"/>
      <w:sz w:val="20"/>
      <w:szCs w:val="20"/>
    </w:rPr>
  </w:style>
  <w:style w:type="paragraph" w:customStyle="1" w:styleId="snippet">
    <w:name w:val="snippet"/>
    <w:basedOn w:val="Normal"/>
    <w:rsid w:val="00E76BF7"/>
    <w:pPr>
      <w:spacing w:before="100" w:beforeAutospacing="1" w:after="100" w:afterAutospacing="1"/>
    </w:pPr>
    <w:rPr>
      <w:rFonts w:ascii="Times" w:hAnsi="Times"/>
      <w:sz w:val="20"/>
      <w:szCs w:val="20"/>
    </w:rPr>
  </w:style>
  <w:style w:type="character" w:customStyle="1" w:styleId="thetitle">
    <w:name w:val="the_title"/>
    <w:basedOn w:val="DefaultParagraphFont"/>
    <w:rsid w:val="00E76BF7"/>
  </w:style>
  <w:style w:type="character" w:customStyle="1" w:styleId="view-count">
    <w:name w:val="view-count"/>
    <w:basedOn w:val="DefaultParagraphFont"/>
    <w:rsid w:val="00E76BF7"/>
  </w:style>
  <w:style w:type="character" w:customStyle="1" w:styleId="rupee">
    <w:name w:val="rupee"/>
    <w:basedOn w:val="DefaultParagraphFont"/>
    <w:rsid w:val="00E76BF7"/>
  </w:style>
  <w:style w:type="character" w:customStyle="1" w:styleId="grey1">
    <w:name w:val="grey1"/>
    <w:basedOn w:val="DefaultParagraphFont"/>
    <w:rsid w:val="00E76BF7"/>
  </w:style>
  <w:style w:type="paragraph" w:customStyle="1" w:styleId="Pa13">
    <w:name w:val="Pa13"/>
    <w:basedOn w:val="Default"/>
    <w:next w:val="Default"/>
    <w:uiPriority w:val="99"/>
    <w:rsid w:val="00E76BF7"/>
    <w:pPr>
      <w:widowControl w:val="0"/>
      <w:spacing w:line="201" w:lineRule="atLeast"/>
    </w:pPr>
    <w:rPr>
      <w:rFonts w:eastAsiaTheme="minorEastAsia"/>
      <w:color w:val="auto"/>
    </w:rPr>
  </w:style>
  <w:style w:type="paragraph" w:customStyle="1" w:styleId="Pa14">
    <w:name w:val="Pa14"/>
    <w:basedOn w:val="Default"/>
    <w:next w:val="Default"/>
    <w:uiPriority w:val="99"/>
    <w:rsid w:val="00E76BF7"/>
    <w:pPr>
      <w:widowControl w:val="0"/>
      <w:spacing w:line="241" w:lineRule="atLeast"/>
    </w:pPr>
    <w:rPr>
      <w:rFonts w:eastAsiaTheme="minorEastAsia"/>
      <w:color w:val="auto"/>
    </w:rPr>
  </w:style>
  <w:style w:type="paragraph" w:customStyle="1" w:styleId="Pa9">
    <w:name w:val="Pa9"/>
    <w:basedOn w:val="Default"/>
    <w:next w:val="Default"/>
    <w:uiPriority w:val="99"/>
    <w:rsid w:val="00E76BF7"/>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E76BF7"/>
  </w:style>
  <w:style w:type="character" w:customStyle="1" w:styleId="reporttitle">
    <w:name w:val="report_title"/>
    <w:basedOn w:val="DefaultParagraphFont"/>
    <w:rsid w:val="00E76BF7"/>
  </w:style>
  <w:style w:type="character" w:customStyle="1" w:styleId="documenttype-longreleases">
    <w:name w:val="document_type_-_long_releases"/>
    <w:basedOn w:val="DefaultParagraphFont"/>
    <w:rsid w:val="00E76BF7"/>
  </w:style>
  <w:style w:type="character" w:customStyle="1" w:styleId="alt-date">
    <w:name w:val="alt-date"/>
    <w:basedOn w:val="DefaultParagraphFont"/>
    <w:rsid w:val="00E76BF7"/>
  </w:style>
  <w:style w:type="character" w:customStyle="1" w:styleId="entry-byline">
    <w:name w:val="entry-byline"/>
    <w:basedOn w:val="DefaultParagraphFont"/>
    <w:rsid w:val="00E76BF7"/>
  </w:style>
  <w:style w:type="character" w:customStyle="1" w:styleId="taglinecontrib">
    <w:name w:val="tagline_contrib"/>
    <w:basedOn w:val="DefaultParagraphFont"/>
    <w:rsid w:val="00E76BF7"/>
  </w:style>
  <w:style w:type="character" w:customStyle="1" w:styleId="articledate0">
    <w:name w:val="article_date"/>
    <w:basedOn w:val="DefaultParagraphFont"/>
    <w:rsid w:val="00E76BF7"/>
  </w:style>
  <w:style w:type="paragraph" w:customStyle="1" w:styleId="hg-daily">
    <w:name w:val="hg-daily"/>
    <w:basedOn w:val="Normal"/>
    <w:rsid w:val="00E76BF7"/>
    <w:pPr>
      <w:spacing w:before="100" w:beforeAutospacing="1" w:after="100" w:afterAutospacing="1"/>
    </w:pPr>
    <w:rPr>
      <w:rFonts w:ascii="Times" w:hAnsi="Times"/>
      <w:sz w:val="20"/>
      <w:szCs w:val="20"/>
    </w:rPr>
  </w:style>
  <w:style w:type="character" w:customStyle="1" w:styleId="cit">
    <w:name w:val="cit"/>
    <w:basedOn w:val="DefaultParagraphFont"/>
    <w:rsid w:val="00E76BF7"/>
  </w:style>
  <w:style w:type="paragraph" w:customStyle="1" w:styleId="buttonheading">
    <w:name w:val="buttonheading"/>
    <w:basedOn w:val="Normal"/>
    <w:rsid w:val="00E76BF7"/>
    <w:pPr>
      <w:spacing w:before="100" w:beforeAutospacing="1" w:after="100" w:afterAutospacing="1"/>
    </w:pPr>
    <w:rPr>
      <w:rFonts w:ascii="Times" w:hAnsi="Times"/>
      <w:sz w:val="20"/>
      <w:szCs w:val="20"/>
    </w:rPr>
  </w:style>
  <w:style w:type="character" w:customStyle="1" w:styleId="createdate">
    <w:name w:val="createdate"/>
    <w:basedOn w:val="DefaultParagraphFont"/>
    <w:rsid w:val="00E76BF7"/>
  </w:style>
  <w:style w:type="character" w:customStyle="1" w:styleId="text-label">
    <w:name w:val="text-label"/>
    <w:basedOn w:val="DefaultParagraphFont"/>
    <w:rsid w:val="00E76BF7"/>
  </w:style>
  <w:style w:type="paragraph" w:customStyle="1" w:styleId="TOC3Char">
    <w:name w:val="TOC 3 Char"/>
    <w:basedOn w:val="Normal"/>
    <w:next w:val="Normal"/>
    <w:rsid w:val="00E76BF7"/>
    <w:rPr>
      <w:rFonts w:eastAsia="Times New Roman"/>
      <w:sz w:val="24"/>
      <w:szCs w:val="20"/>
    </w:rPr>
  </w:style>
  <w:style w:type="paragraph" w:customStyle="1" w:styleId="TOC1Char">
    <w:name w:val="TOC 1 Char"/>
    <w:basedOn w:val="Normal"/>
    <w:next w:val="Normal"/>
    <w:rsid w:val="00E76BF7"/>
    <w:rPr>
      <w:rFonts w:eastAsia="Times New Roman"/>
      <w:b/>
      <w:sz w:val="24"/>
      <w:szCs w:val="20"/>
    </w:rPr>
  </w:style>
  <w:style w:type="character" w:customStyle="1" w:styleId="StyleCardtextChar10pt">
    <w:name w:val="Style Card text Char + 10 pt"/>
    <w:rsid w:val="00E76BF7"/>
    <w:rPr>
      <w:rFonts w:ascii="Georgia" w:eastAsia="Calibri" w:hAnsi="Georgia"/>
      <w:sz w:val="20"/>
      <w:u w:val="single"/>
      <w:lang w:bidi="ar-SA"/>
    </w:rPr>
  </w:style>
  <w:style w:type="paragraph" w:customStyle="1" w:styleId="ColorfulList-Accent11">
    <w:name w:val="Colorful List - Accent 11"/>
    <w:basedOn w:val="Normal"/>
    <w:uiPriority w:val="34"/>
    <w:qFormat/>
    <w:rsid w:val="00E76BF7"/>
    <w:pPr>
      <w:ind w:left="720"/>
      <w:contextualSpacing/>
      <w:jc w:val="both"/>
    </w:pPr>
    <w:rPr>
      <w:rFonts w:eastAsia="Times New Roman"/>
      <w:sz w:val="20"/>
      <w:szCs w:val="20"/>
    </w:rPr>
  </w:style>
  <w:style w:type="paragraph" w:customStyle="1" w:styleId="NoteLevel11">
    <w:name w:val="Note Level 11"/>
    <w:basedOn w:val="Normal"/>
    <w:uiPriority w:val="99"/>
    <w:rsid w:val="00E76BF7"/>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E76BF7"/>
    <w:pPr>
      <w:keepNext/>
      <w:tabs>
        <w:tab w:val="num" w:pos="1440"/>
      </w:tabs>
      <w:ind w:left="1800" w:hanging="360"/>
      <w:outlineLvl w:val="2"/>
    </w:pPr>
    <w:rPr>
      <w:rFonts w:eastAsia="MS Gothic"/>
    </w:rPr>
  </w:style>
  <w:style w:type="paragraph" w:customStyle="1" w:styleId="NoteLevel41">
    <w:name w:val="Note Level 41"/>
    <w:basedOn w:val="Normal"/>
    <w:rsid w:val="00E76BF7"/>
    <w:pPr>
      <w:keepNext/>
      <w:tabs>
        <w:tab w:val="num" w:pos="2160"/>
      </w:tabs>
      <w:ind w:left="2520" w:hanging="360"/>
      <w:outlineLvl w:val="3"/>
    </w:pPr>
    <w:rPr>
      <w:rFonts w:eastAsia="MS Gothic"/>
    </w:rPr>
  </w:style>
  <w:style w:type="paragraph" w:customStyle="1" w:styleId="NoteLevel51">
    <w:name w:val="Note Level 51"/>
    <w:basedOn w:val="Normal"/>
    <w:rsid w:val="00E76BF7"/>
    <w:pPr>
      <w:keepNext/>
      <w:tabs>
        <w:tab w:val="num" w:pos="2880"/>
      </w:tabs>
      <w:ind w:left="3240" w:hanging="360"/>
      <w:outlineLvl w:val="4"/>
    </w:pPr>
    <w:rPr>
      <w:rFonts w:eastAsia="MS Gothic"/>
    </w:rPr>
  </w:style>
  <w:style w:type="paragraph" w:customStyle="1" w:styleId="NoteLevel61">
    <w:name w:val="Note Level 61"/>
    <w:basedOn w:val="Normal"/>
    <w:rsid w:val="00E76BF7"/>
    <w:pPr>
      <w:keepNext/>
      <w:tabs>
        <w:tab w:val="num" w:pos="3600"/>
      </w:tabs>
      <w:ind w:left="3960" w:hanging="360"/>
      <w:outlineLvl w:val="5"/>
    </w:pPr>
    <w:rPr>
      <w:rFonts w:eastAsia="MS Gothic"/>
    </w:rPr>
  </w:style>
  <w:style w:type="paragraph" w:customStyle="1" w:styleId="NoteLevel71">
    <w:name w:val="Note Level 71"/>
    <w:basedOn w:val="Normal"/>
    <w:rsid w:val="00E76BF7"/>
    <w:pPr>
      <w:keepNext/>
      <w:tabs>
        <w:tab w:val="num" w:pos="4320"/>
      </w:tabs>
      <w:ind w:left="4680" w:hanging="360"/>
      <w:outlineLvl w:val="6"/>
    </w:pPr>
    <w:rPr>
      <w:rFonts w:eastAsia="MS Gothic"/>
    </w:rPr>
  </w:style>
  <w:style w:type="paragraph" w:customStyle="1" w:styleId="NoteLevel81">
    <w:name w:val="Note Level 81"/>
    <w:basedOn w:val="Normal"/>
    <w:rsid w:val="00E76BF7"/>
    <w:pPr>
      <w:keepNext/>
      <w:tabs>
        <w:tab w:val="num" w:pos="5040"/>
      </w:tabs>
      <w:ind w:left="5400" w:hanging="360"/>
      <w:outlineLvl w:val="7"/>
    </w:pPr>
    <w:rPr>
      <w:rFonts w:eastAsia="MS Gothic"/>
    </w:rPr>
  </w:style>
  <w:style w:type="paragraph" w:customStyle="1" w:styleId="NoteLevel91">
    <w:name w:val="Note Level 91"/>
    <w:basedOn w:val="Normal"/>
    <w:rsid w:val="00E76BF7"/>
    <w:pPr>
      <w:keepNext/>
      <w:tabs>
        <w:tab w:val="num" w:pos="5760"/>
      </w:tabs>
      <w:ind w:left="6120" w:hanging="360"/>
      <w:outlineLvl w:val="8"/>
    </w:pPr>
    <w:rPr>
      <w:rFonts w:eastAsia="MS Gothic"/>
    </w:rPr>
  </w:style>
  <w:style w:type="paragraph" w:styleId="Index2">
    <w:name w:val="index 2"/>
    <w:basedOn w:val="Normal"/>
    <w:next w:val="Normal"/>
    <w:autoRedefine/>
    <w:rsid w:val="00E76BF7"/>
    <w:pPr>
      <w:spacing w:after="200" w:line="276" w:lineRule="auto"/>
      <w:ind w:left="400" w:hanging="200"/>
    </w:pPr>
    <w:rPr>
      <w:rFonts w:eastAsia="Times New Roman"/>
      <w:bCs/>
    </w:rPr>
  </w:style>
  <w:style w:type="paragraph" w:styleId="Index3">
    <w:name w:val="index 3"/>
    <w:basedOn w:val="Normal"/>
    <w:next w:val="Normal"/>
    <w:autoRedefine/>
    <w:rsid w:val="00E76BF7"/>
    <w:pPr>
      <w:spacing w:after="200" w:line="276" w:lineRule="auto"/>
      <w:ind w:left="600" w:hanging="200"/>
    </w:pPr>
    <w:rPr>
      <w:rFonts w:eastAsia="Times New Roman"/>
      <w:bCs/>
    </w:rPr>
  </w:style>
  <w:style w:type="paragraph" w:styleId="Index4">
    <w:name w:val="index 4"/>
    <w:basedOn w:val="Normal"/>
    <w:next w:val="Normal"/>
    <w:autoRedefine/>
    <w:rsid w:val="00E76BF7"/>
    <w:pPr>
      <w:spacing w:after="200" w:line="276" w:lineRule="auto"/>
      <w:ind w:left="800" w:hanging="200"/>
    </w:pPr>
    <w:rPr>
      <w:rFonts w:eastAsia="Times New Roman"/>
      <w:bCs/>
    </w:rPr>
  </w:style>
  <w:style w:type="paragraph" w:styleId="Index5">
    <w:name w:val="index 5"/>
    <w:basedOn w:val="Normal"/>
    <w:next w:val="Normal"/>
    <w:autoRedefine/>
    <w:rsid w:val="00E76BF7"/>
    <w:pPr>
      <w:spacing w:after="200" w:line="276" w:lineRule="auto"/>
      <w:ind w:left="1000" w:hanging="200"/>
    </w:pPr>
    <w:rPr>
      <w:rFonts w:eastAsia="Times New Roman"/>
      <w:bCs/>
    </w:rPr>
  </w:style>
  <w:style w:type="paragraph" w:styleId="Index6">
    <w:name w:val="index 6"/>
    <w:basedOn w:val="Normal"/>
    <w:next w:val="Normal"/>
    <w:autoRedefine/>
    <w:rsid w:val="00E76BF7"/>
    <w:pPr>
      <w:spacing w:after="200" w:line="276" w:lineRule="auto"/>
      <w:ind w:left="1200" w:hanging="200"/>
    </w:pPr>
    <w:rPr>
      <w:rFonts w:eastAsia="Times New Roman"/>
      <w:bCs/>
    </w:rPr>
  </w:style>
  <w:style w:type="paragraph" w:styleId="Index7">
    <w:name w:val="index 7"/>
    <w:basedOn w:val="Normal"/>
    <w:next w:val="Normal"/>
    <w:autoRedefine/>
    <w:rsid w:val="00E76BF7"/>
    <w:pPr>
      <w:spacing w:after="200" w:line="276" w:lineRule="auto"/>
      <w:ind w:left="1400" w:hanging="200"/>
    </w:pPr>
    <w:rPr>
      <w:rFonts w:eastAsia="Times New Roman"/>
      <w:bCs/>
    </w:rPr>
  </w:style>
  <w:style w:type="paragraph" w:styleId="Index8">
    <w:name w:val="index 8"/>
    <w:basedOn w:val="Normal"/>
    <w:next w:val="Normal"/>
    <w:autoRedefine/>
    <w:rsid w:val="00E76BF7"/>
    <w:pPr>
      <w:spacing w:after="200" w:line="276" w:lineRule="auto"/>
      <w:ind w:left="1600" w:hanging="200"/>
    </w:pPr>
    <w:rPr>
      <w:rFonts w:eastAsia="Times New Roman"/>
      <w:bCs/>
    </w:rPr>
  </w:style>
  <w:style w:type="paragraph" w:styleId="Index9">
    <w:name w:val="index 9"/>
    <w:basedOn w:val="Normal"/>
    <w:next w:val="Normal"/>
    <w:autoRedefine/>
    <w:rsid w:val="00E76BF7"/>
    <w:pPr>
      <w:spacing w:after="200" w:line="276" w:lineRule="auto"/>
      <w:ind w:left="1800" w:hanging="200"/>
    </w:pPr>
    <w:rPr>
      <w:rFonts w:eastAsia="Times New Roman"/>
      <w:bCs/>
    </w:rPr>
  </w:style>
  <w:style w:type="paragraph" w:styleId="IndexHeading">
    <w:name w:val="index heading"/>
    <w:basedOn w:val="Normal"/>
    <w:next w:val="Index1"/>
    <w:rsid w:val="00E76BF7"/>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E76BF7"/>
    <w:pPr>
      <w:jc w:val="both"/>
    </w:pPr>
    <w:rPr>
      <w:rFonts w:eastAsia="Times New Roman"/>
      <w:i/>
      <w:iCs/>
      <w:color w:val="000000"/>
      <w:sz w:val="20"/>
    </w:rPr>
  </w:style>
  <w:style w:type="character" w:customStyle="1" w:styleId="MediumGrid11">
    <w:name w:val="Medium Grid 11"/>
    <w:uiPriority w:val="99"/>
    <w:rsid w:val="00E76BF7"/>
    <w:rPr>
      <w:color w:val="808080"/>
    </w:rPr>
  </w:style>
  <w:style w:type="numbering" w:customStyle="1" w:styleId="NoList8">
    <w:name w:val="No List8"/>
    <w:next w:val="NoList"/>
    <w:semiHidden/>
    <w:unhideWhenUsed/>
    <w:rsid w:val="00E76BF7"/>
  </w:style>
  <w:style w:type="numbering" w:customStyle="1" w:styleId="NoList9">
    <w:name w:val="No List9"/>
    <w:next w:val="NoList"/>
    <w:semiHidden/>
    <w:unhideWhenUsed/>
    <w:rsid w:val="00E76BF7"/>
  </w:style>
  <w:style w:type="numbering" w:customStyle="1" w:styleId="NoList10">
    <w:name w:val="No List10"/>
    <w:next w:val="NoList"/>
    <w:semiHidden/>
    <w:unhideWhenUsed/>
    <w:rsid w:val="00E76BF7"/>
  </w:style>
  <w:style w:type="numbering" w:customStyle="1" w:styleId="NoList12">
    <w:name w:val="No List12"/>
    <w:next w:val="NoList"/>
    <w:semiHidden/>
    <w:unhideWhenUsed/>
    <w:rsid w:val="00E76BF7"/>
  </w:style>
  <w:style w:type="numbering" w:customStyle="1" w:styleId="NoList13">
    <w:name w:val="No List13"/>
    <w:next w:val="NoList"/>
    <w:semiHidden/>
    <w:unhideWhenUsed/>
    <w:rsid w:val="00E76BF7"/>
  </w:style>
  <w:style w:type="numbering" w:customStyle="1" w:styleId="NoList14">
    <w:name w:val="No List14"/>
    <w:next w:val="NoList"/>
    <w:semiHidden/>
    <w:unhideWhenUsed/>
    <w:rsid w:val="00E76BF7"/>
  </w:style>
  <w:style w:type="numbering" w:customStyle="1" w:styleId="NoList15">
    <w:name w:val="No List15"/>
    <w:next w:val="NoList"/>
    <w:uiPriority w:val="99"/>
    <w:semiHidden/>
    <w:unhideWhenUsed/>
    <w:rsid w:val="00E76BF7"/>
  </w:style>
  <w:style w:type="numbering" w:customStyle="1" w:styleId="NoList16">
    <w:name w:val="No List16"/>
    <w:next w:val="NoList"/>
    <w:uiPriority w:val="99"/>
    <w:semiHidden/>
    <w:unhideWhenUsed/>
    <w:rsid w:val="00E76BF7"/>
  </w:style>
  <w:style w:type="numbering" w:customStyle="1" w:styleId="NoList17">
    <w:name w:val="No List17"/>
    <w:next w:val="NoList"/>
    <w:semiHidden/>
    <w:unhideWhenUsed/>
    <w:rsid w:val="00E76BF7"/>
  </w:style>
  <w:style w:type="numbering" w:customStyle="1" w:styleId="NoList18">
    <w:name w:val="No List18"/>
    <w:next w:val="NoList"/>
    <w:uiPriority w:val="99"/>
    <w:semiHidden/>
    <w:unhideWhenUsed/>
    <w:rsid w:val="00E76BF7"/>
  </w:style>
  <w:style w:type="numbering" w:customStyle="1" w:styleId="NoList19">
    <w:name w:val="No List19"/>
    <w:next w:val="NoList"/>
    <w:uiPriority w:val="99"/>
    <w:semiHidden/>
    <w:unhideWhenUsed/>
    <w:rsid w:val="00E76BF7"/>
  </w:style>
  <w:style w:type="numbering" w:customStyle="1" w:styleId="NoList20">
    <w:name w:val="No List20"/>
    <w:next w:val="NoList"/>
    <w:semiHidden/>
    <w:unhideWhenUsed/>
    <w:rsid w:val="00E76BF7"/>
  </w:style>
  <w:style w:type="numbering" w:customStyle="1" w:styleId="NoList21">
    <w:name w:val="No List21"/>
    <w:next w:val="NoList"/>
    <w:semiHidden/>
    <w:unhideWhenUsed/>
    <w:rsid w:val="00E76BF7"/>
  </w:style>
  <w:style w:type="paragraph" w:customStyle="1" w:styleId="PlaceholderText2">
    <w:name w:val="Placeholder Text2"/>
    <w:basedOn w:val="Normal"/>
    <w:uiPriority w:val="99"/>
    <w:rsid w:val="00E76BF7"/>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E76BF7"/>
    <w:pPr>
      <w:keepNext/>
      <w:tabs>
        <w:tab w:val="num" w:pos="1440"/>
      </w:tabs>
      <w:ind w:left="1800" w:hanging="360"/>
      <w:outlineLvl w:val="2"/>
    </w:pPr>
    <w:rPr>
      <w:rFonts w:eastAsia="MS Gothic"/>
      <w:sz w:val="24"/>
    </w:rPr>
  </w:style>
  <w:style w:type="paragraph" w:customStyle="1" w:styleId="LightList1">
    <w:name w:val="Light List1"/>
    <w:basedOn w:val="Normal"/>
    <w:rsid w:val="00E76BF7"/>
    <w:pPr>
      <w:keepNext/>
      <w:tabs>
        <w:tab w:val="num" w:pos="2160"/>
      </w:tabs>
      <w:ind w:left="2520" w:hanging="360"/>
      <w:outlineLvl w:val="3"/>
    </w:pPr>
    <w:rPr>
      <w:rFonts w:eastAsia="MS Gothic"/>
      <w:sz w:val="24"/>
    </w:rPr>
  </w:style>
  <w:style w:type="paragraph" w:customStyle="1" w:styleId="LightGrid1">
    <w:name w:val="Light Grid1"/>
    <w:basedOn w:val="Normal"/>
    <w:rsid w:val="00E76BF7"/>
    <w:pPr>
      <w:keepNext/>
      <w:tabs>
        <w:tab w:val="num" w:pos="2880"/>
      </w:tabs>
      <w:ind w:left="3240" w:hanging="360"/>
      <w:outlineLvl w:val="4"/>
    </w:pPr>
    <w:rPr>
      <w:rFonts w:eastAsia="MS Gothic"/>
      <w:sz w:val="24"/>
    </w:rPr>
  </w:style>
  <w:style w:type="paragraph" w:customStyle="1" w:styleId="MediumShading11">
    <w:name w:val="Medium Shading 11"/>
    <w:basedOn w:val="Normal"/>
    <w:rsid w:val="00E76BF7"/>
    <w:pPr>
      <w:keepNext/>
      <w:tabs>
        <w:tab w:val="num" w:pos="3600"/>
      </w:tabs>
      <w:ind w:left="3960" w:hanging="360"/>
      <w:outlineLvl w:val="5"/>
    </w:pPr>
    <w:rPr>
      <w:rFonts w:eastAsia="MS Gothic"/>
      <w:sz w:val="24"/>
    </w:rPr>
  </w:style>
  <w:style w:type="paragraph" w:customStyle="1" w:styleId="MediumShading21">
    <w:name w:val="Medium Shading 21"/>
    <w:basedOn w:val="Normal"/>
    <w:rsid w:val="00E76BF7"/>
    <w:pPr>
      <w:keepNext/>
      <w:tabs>
        <w:tab w:val="num" w:pos="4320"/>
      </w:tabs>
      <w:ind w:left="4680" w:hanging="360"/>
      <w:outlineLvl w:val="6"/>
    </w:pPr>
    <w:rPr>
      <w:rFonts w:eastAsia="MS Gothic"/>
      <w:sz w:val="24"/>
    </w:rPr>
  </w:style>
  <w:style w:type="paragraph" w:customStyle="1" w:styleId="MediumList11">
    <w:name w:val="Medium List 11"/>
    <w:basedOn w:val="Normal"/>
    <w:rsid w:val="00E76BF7"/>
    <w:pPr>
      <w:keepNext/>
      <w:tabs>
        <w:tab w:val="num" w:pos="5040"/>
      </w:tabs>
      <w:ind w:left="5400" w:hanging="360"/>
      <w:outlineLvl w:val="7"/>
    </w:pPr>
    <w:rPr>
      <w:rFonts w:eastAsia="MS Gothic"/>
      <w:sz w:val="24"/>
    </w:rPr>
  </w:style>
  <w:style w:type="paragraph" w:customStyle="1" w:styleId="MediumList21">
    <w:name w:val="Medium List 21"/>
    <w:basedOn w:val="Normal"/>
    <w:rsid w:val="00E76BF7"/>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E76BF7"/>
    <w:rPr>
      <w:sz w:val="17"/>
      <w:szCs w:val="24"/>
      <w:lang w:val="en-US" w:eastAsia="en-US" w:bidi="ar-SA"/>
    </w:rPr>
  </w:style>
  <w:style w:type="paragraph" w:customStyle="1" w:styleId="TagsFutura">
    <w:name w:val="TagsFutura"/>
    <w:basedOn w:val="Normal"/>
    <w:next w:val="Cites"/>
    <w:rsid w:val="00E76BF7"/>
    <w:rPr>
      <w:rFonts w:ascii="Futura" w:eastAsia="Times" w:hAnsi="Futura"/>
      <w:b/>
      <w:caps/>
      <w:sz w:val="18"/>
      <w:szCs w:val="20"/>
    </w:rPr>
  </w:style>
  <w:style w:type="character" w:customStyle="1" w:styleId="italics">
    <w:name w:val="italics"/>
    <w:basedOn w:val="DefaultParagraphFont"/>
    <w:rsid w:val="00E76BF7"/>
  </w:style>
  <w:style w:type="character" w:customStyle="1" w:styleId="m-3583723223135346788gmail-style13ptbold">
    <w:name w:val="m_-3583723223135346788gmail-style13ptbold"/>
    <w:basedOn w:val="DefaultParagraphFont"/>
    <w:rsid w:val="00E76BF7"/>
  </w:style>
  <w:style w:type="character" w:customStyle="1" w:styleId="m-3583723223135346788gmail-styleunderline">
    <w:name w:val="m_-3583723223135346788gmail-styleunderline"/>
    <w:basedOn w:val="DefaultParagraphFont"/>
    <w:rsid w:val="00E76BF7"/>
  </w:style>
  <w:style w:type="paragraph" w:customStyle="1" w:styleId="speakable">
    <w:name w:val="speakable"/>
    <w:basedOn w:val="Normal"/>
    <w:uiPriority w:val="99"/>
    <w:qFormat/>
    <w:rsid w:val="00E76BF7"/>
    <w:pPr>
      <w:spacing w:before="100" w:beforeAutospacing="1" w:after="100" w:afterAutospacing="1"/>
    </w:pPr>
    <w:rPr>
      <w:rFonts w:ascii="Times New Roman" w:hAnsi="Times New Roman" w:cs="Times New Roman"/>
    </w:rPr>
  </w:style>
  <w:style w:type="character" w:customStyle="1" w:styleId="BoldUnderline2">
    <w:name w:val="Bold.Underline"/>
    <w:uiPriority w:val="1"/>
    <w:qFormat/>
    <w:rsid w:val="00E76BF7"/>
    <w:rPr>
      <w:b/>
      <w:u w:val="single"/>
    </w:rPr>
  </w:style>
  <w:style w:type="character" w:customStyle="1" w:styleId="UnresolvedMention3">
    <w:name w:val="Unresolved Mention3"/>
    <w:basedOn w:val="DefaultParagraphFont"/>
    <w:uiPriority w:val="99"/>
    <w:semiHidden/>
    <w:unhideWhenUsed/>
    <w:rsid w:val="00E76BF7"/>
    <w:rPr>
      <w:color w:val="808080"/>
      <w:shd w:val="clear" w:color="auto" w:fill="E6E6E6"/>
    </w:rPr>
  </w:style>
  <w:style w:type="paragraph" w:customStyle="1" w:styleId="useless">
    <w:name w:val="useless"/>
    <w:basedOn w:val="Normal"/>
    <w:uiPriority w:val="99"/>
    <w:qFormat/>
    <w:rsid w:val="00E76BF7"/>
    <w:rPr>
      <w:rFonts w:eastAsia="Times New Roman"/>
      <w:sz w:val="12"/>
    </w:rPr>
  </w:style>
  <w:style w:type="character" w:customStyle="1" w:styleId="tagCharCharCharChar">
    <w:name w:val="tag Char Char Char Char"/>
    <w:rsid w:val="00E76BF7"/>
    <w:rPr>
      <w:b/>
      <w:sz w:val="24"/>
      <w:szCs w:val="24"/>
      <w:lang w:val="en-US" w:eastAsia="en-US" w:bidi="ar-SA"/>
    </w:rPr>
  </w:style>
  <w:style w:type="character" w:customStyle="1" w:styleId="DebateUnderlined">
    <w:name w:val="Debate Underlined"/>
    <w:rsid w:val="00E76BF7"/>
    <w:rPr>
      <w:rFonts w:ascii="Helvetica" w:hAnsi="Helvetica"/>
      <w:sz w:val="20"/>
      <w:u w:val="single"/>
    </w:rPr>
  </w:style>
  <w:style w:type="character" w:styleId="PlaceholderText">
    <w:name w:val="Placeholder Text"/>
    <w:basedOn w:val="DefaultParagraphFont"/>
    <w:uiPriority w:val="99"/>
    <w:rsid w:val="00E76BF7"/>
    <w:rPr>
      <w:color w:val="808080"/>
    </w:rPr>
  </w:style>
  <w:style w:type="character" w:customStyle="1" w:styleId="byl">
    <w:name w:val="byl"/>
    <w:rsid w:val="00E76BF7"/>
  </w:style>
  <w:style w:type="paragraph" w:customStyle="1" w:styleId="css-xhhu0i">
    <w:name w:val="css-xhhu0i"/>
    <w:basedOn w:val="Normal"/>
    <w:rsid w:val="00E76BF7"/>
    <w:pPr>
      <w:spacing w:before="100" w:beforeAutospacing="1" w:after="100" w:afterAutospacing="1"/>
    </w:pPr>
    <w:rPr>
      <w:rFonts w:eastAsia="Times New Roman"/>
      <w:sz w:val="24"/>
      <w:lang w:eastAsia="zh-CN"/>
    </w:rPr>
  </w:style>
  <w:style w:type="character" w:customStyle="1" w:styleId="m-8878800405382358272gmail-style13ptbold">
    <w:name w:val="m_-8878800405382358272gmail-style13ptbold"/>
    <w:basedOn w:val="DefaultParagraphFont"/>
    <w:rsid w:val="00E76BF7"/>
  </w:style>
  <w:style w:type="character" w:customStyle="1" w:styleId="m-8878800405382358272gmail-styleunderline">
    <w:name w:val="m_-8878800405382358272gmail-styleunderline"/>
    <w:basedOn w:val="DefaultParagraphFont"/>
    <w:rsid w:val="00E76BF7"/>
  </w:style>
  <w:style w:type="character" w:customStyle="1" w:styleId="m-5498913268213319940gmail-styleunderline">
    <w:name w:val="m_-5498913268213319940gmail-styleunderline"/>
    <w:basedOn w:val="DefaultParagraphFont"/>
    <w:rsid w:val="00E76BF7"/>
  </w:style>
  <w:style w:type="character" w:customStyle="1" w:styleId="overlay">
    <w:name w:val="overlay"/>
    <w:basedOn w:val="DefaultParagraphFont"/>
    <w:rsid w:val="00E76BF7"/>
  </w:style>
  <w:style w:type="character" w:customStyle="1" w:styleId="TagCharCharCharChar0">
    <w:name w:val="Tag Char Char Char Char"/>
    <w:basedOn w:val="DefaultParagraphFont"/>
    <w:rsid w:val="00E76BF7"/>
    <w:rPr>
      <w:rFonts w:ascii="Calibri" w:hAnsi="Calibri" w:cs="Calibri"/>
      <w:b/>
      <w:sz w:val="24"/>
    </w:rPr>
  </w:style>
  <w:style w:type="paragraph" w:customStyle="1" w:styleId="g-body">
    <w:name w:val="g-body"/>
    <w:basedOn w:val="Normal"/>
    <w:uiPriority w:val="99"/>
    <w:qFormat/>
    <w:rsid w:val="00E76BF7"/>
    <w:pPr>
      <w:spacing w:before="100" w:beforeAutospacing="1" w:after="100" w:afterAutospacing="1"/>
    </w:pPr>
    <w:rPr>
      <w:rFonts w:eastAsia="Times New Roman"/>
      <w:sz w:val="24"/>
    </w:rPr>
  </w:style>
  <w:style w:type="paragraph" w:customStyle="1" w:styleId="g-pstyle0">
    <w:name w:val="g-pstyle0"/>
    <w:basedOn w:val="Normal"/>
    <w:uiPriority w:val="99"/>
    <w:qFormat/>
    <w:rsid w:val="00E76BF7"/>
    <w:pPr>
      <w:spacing w:before="100" w:beforeAutospacing="1" w:after="100" w:afterAutospacing="1"/>
    </w:pPr>
    <w:rPr>
      <w:rFonts w:eastAsia="Times New Roman"/>
      <w:sz w:val="24"/>
    </w:rPr>
  </w:style>
  <w:style w:type="paragraph" w:customStyle="1" w:styleId="g-pstyle1">
    <w:name w:val="g-pstyle1"/>
    <w:basedOn w:val="Normal"/>
    <w:uiPriority w:val="99"/>
    <w:qFormat/>
    <w:rsid w:val="00E76BF7"/>
    <w:pPr>
      <w:spacing w:before="100" w:beforeAutospacing="1" w:after="100" w:afterAutospacing="1"/>
    </w:pPr>
    <w:rPr>
      <w:rFonts w:eastAsia="Times New Roman"/>
      <w:sz w:val="24"/>
    </w:rPr>
  </w:style>
  <w:style w:type="paragraph" w:customStyle="1" w:styleId="g-asset-hed">
    <w:name w:val="g-asset-hed"/>
    <w:basedOn w:val="Normal"/>
    <w:uiPriority w:val="99"/>
    <w:qFormat/>
    <w:rsid w:val="00E76BF7"/>
    <w:pPr>
      <w:spacing w:before="100" w:beforeAutospacing="1" w:after="100" w:afterAutospacing="1"/>
    </w:pPr>
    <w:rPr>
      <w:rFonts w:eastAsia="Times New Roman"/>
      <w:sz w:val="24"/>
    </w:rPr>
  </w:style>
  <w:style w:type="paragraph" w:customStyle="1" w:styleId="js-tweet-text">
    <w:name w:val="js-tweet-text"/>
    <w:basedOn w:val="Normal"/>
    <w:uiPriority w:val="99"/>
    <w:qFormat/>
    <w:rsid w:val="00E76BF7"/>
    <w:pPr>
      <w:spacing w:before="100" w:beforeAutospacing="1" w:after="100" w:afterAutospacing="1"/>
    </w:pPr>
    <w:rPr>
      <w:rFonts w:ascii="Arial" w:hAnsi="Arial"/>
      <w:sz w:val="24"/>
    </w:rPr>
  </w:style>
  <w:style w:type="paragraph" w:customStyle="1" w:styleId="speech">
    <w:name w:val="speech"/>
    <w:basedOn w:val="Normal"/>
    <w:uiPriority w:val="99"/>
    <w:qFormat/>
    <w:rsid w:val="00E76BF7"/>
    <w:pPr>
      <w:spacing w:before="100" w:beforeAutospacing="1" w:after="100" w:afterAutospacing="1"/>
    </w:pPr>
    <w:rPr>
      <w:sz w:val="24"/>
    </w:rPr>
  </w:style>
  <w:style w:type="character" w:customStyle="1" w:styleId="adtext">
    <w:name w:val="adtext"/>
    <w:basedOn w:val="DefaultParagraphFont"/>
    <w:rsid w:val="00E76BF7"/>
  </w:style>
  <w:style w:type="character" w:customStyle="1" w:styleId="UL-Bold">
    <w:name w:val="UL-Bold"/>
    <w:basedOn w:val="DefaultParagraphFont"/>
    <w:rsid w:val="00E76BF7"/>
    <w:rPr>
      <w:u w:val="thick"/>
    </w:rPr>
  </w:style>
  <w:style w:type="character" w:customStyle="1" w:styleId="UL-None">
    <w:name w:val="UL-None"/>
    <w:basedOn w:val="DefaultParagraphFont"/>
    <w:rsid w:val="00E76BF7"/>
    <w:rPr>
      <w:strike w:val="0"/>
      <w:dstrike w:val="0"/>
      <w:u w:val="none"/>
      <w:effect w:val="none"/>
    </w:rPr>
  </w:style>
  <w:style w:type="character" w:customStyle="1" w:styleId="qu730rj69h">
    <w:name w:val="qu730rj69h"/>
    <w:basedOn w:val="DefaultParagraphFont"/>
    <w:rsid w:val="00E76BF7"/>
  </w:style>
  <w:style w:type="paragraph" w:customStyle="1" w:styleId="optext">
    <w:name w:val="optext"/>
    <w:basedOn w:val="Normal"/>
    <w:uiPriority w:val="99"/>
    <w:qFormat/>
    <w:rsid w:val="00E76BF7"/>
    <w:pPr>
      <w:spacing w:before="100" w:beforeAutospacing="1" w:after="100" w:afterAutospacing="1"/>
    </w:pPr>
    <w:rPr>
      <w:sz w:val="24"/>
    </w:rPr>
  </w:style>
  <w:style w:type="character" w:customStyle="1" w:styleId="lmy74qr12z">
    <w:name w:val="lmy74qr12z"/>
    <w:basedOn w:val="DefaultParagraphFont"/>
    <w:rsid w:val="00E76BF7"/>
  </w:style>
  <w:style w:type="character" w:customStyle="1" w:styleId="icr880">
    <w:name w:val="icr880"/>
    <w:basedOn w:val="DefaultParagraphFont"/>
    <w:rsid w:val="00E76BF7"/>
  </w:style>
  <w:style w:type="character" w:customStyle="1" w:styleId="hx23q54">
    <w:name w:val="hx23q54"/>
    <w:basedOn w:val="DefaultParagraphFont"/>
    <w:rsid w:val="00E76BF7"/>
  </w:style>
  <w:style w:type="character" w:customStyle="1" w:styleId="m-5348258726587825636gmail-style13ptbold">
    <w:name w:val="m_-5348258726587825636gmail-style13ptbold"/>
    <w:basedOn w:val="DefaultParagraphFont"/>
    <w:rsid w:val="00E76BF7"/>
  </w:style>
  <w:style w:type="character" w:customStyle="1" w:styleId="m-5348258726587825636gmail-styleunderline">
    <w:name w:val="m_-5348258726587825636gmail-styleunderline"/>
    <w:basedOn w:val="DefaultParagraphFont"/>
    <w:rsid w:val="00E76BF7"/>
  </w:style>
  <w:style w:type="character" w:customStyle="1" w:styleId="m4385445901877740177gmail-styleunderline">
    <w:name w:val="m_4385445901877740177gmail-styleunderline"/>
    <w:basedOn w:val="DefaultParagraphFont"/>
    <w:rsid w:val="00E76BF7"/>
  </w:style>
  <w:style w:type="character" w:customStyle="1" w:styleId="DDIUnderline">
    <w:name w:val="DDI Underline"/>
    <w:qFormat/>
    <w:rsid w:val="00E76BF7"/>
    <w:rPr>
      <w:rFonts w:ascii="Times New Roman" w:hAnsi="Times New Roman"/>
      <w:sz w:val="24"/>
      <w:u w:val="single"/>
    </w:rPr>
  </w:style>
  <w:style w:type="paragraph" w:customStyle="1" w:styleId="ALLCAPS">
    <w:name w:val="ALL CAPS"/>
    <w:basedOn w:val="Normal"/>
    <w:link w:val="ALLCAPSChar"/>
    <w:qFormat/>
    <w:rsid w:val="00E76BF7"/>
    <w:rPr>
      <w:rFonts w:eastAsia="Times New Roman"/>
      <w:b/>
      <w:caps/>
    </w:rPr>
  </w:style>
  <w:style w:type="character" w:customStyle="1" w:styleId="ALLCAPSChar">
    <w:name w:val="ALL CAPS Char"/>
    <w:basedOn w:val="DefaultParagraphFont"/>
    <w:link w:val="ALLCAPS"/>
    <w:rsid w:val="00E76BF7"/>
    <w:rPr>
      <w:rFonts w:ascii="Calibri" w:eastAsia="Times New Roman" w:hAnsi="Calibri"/>
      <w:b/>
      <w:caps/>
      <w:sz w:val="22"/>
    </w:rPr>
  </w:style>
  <w:style w:type="paragraph" w:customStyle="1" w:styleId="TagCharCharCharCharCharCharChar0">
    <w:name w:val="Tag Char Char Char Char Char Char Char"/>
    <w:basedOn w:val="Normal"/>
    <w:link w:val="TagCharCharCharCharCharCharCharChar"/>
    <w:qFormat/>
    <w:rsid w:val="00E76BF7"/>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E76BF7"/>
    <w:rPr>
      <w:rFonts w:ascii="Calibri" w:eastAsia="Times New Roman" w:hAnsi="Calibri"/>
      <w:b/>
    </w:rPr>
  </w:style>
  <w:style w:type="character" w:customStyle="1" w:styleId="Cites-AuthorDate">
    <w:name w:val="Cites-Author/Date"/>
    <w:rsid w:val="00E76BF7"/>
    <w:rPr>
      <w:rFonts w:ascii="Helvetica" w:hAnsi="Helvetica"/>
      <w:b/>
      <w:sz w:val="22"/>
      <w:szCs w:val="24"/>
      <w:u w:val="thick"/>
    </w:rPr>
  </w:style>
  <w:style w:type="paragraph" w:customStyle="1" w:styleId="CiteTag">
    <w:name w:val="Cite/Tag"/>
    <w:basedOn w:val="Normal"/>
    <w:uiPriority w:val="99"/>
    <w:qFormat/>
    <w:rsid w:val="00E76BF7"/>
    <w:rPr>
      <w:rFonts w:eastAsia="Cambria"/>
      <w:b/>
    </w:rPr>
  </w:style>
  <w:style w:type="character" w:customStyle="1" w:styleId="m489902567989944824gmail-style13ptbold">
    <w:name w:val="m_489902567989944824gmail-style13ptbold"/>
    <w:basedOn w:val="DefaultParagraphFont"/>
    <w:rsid w:val="00E76BF7"/>
  </w:style>
  <w:style w:type="character" w:customStyle="1" w:styleId="m489902567989944824gmail-styleunderline">
    <w:name w:val="m_489902567989944824gmail-styleunderline"/>
    <w:basedOn w:val="DefaultParagraphFont"/>
    <w:rsid w:val="00E76BF7"/>
  </w:style>
  <w:style w:type="character" w:customStyle="1" w:styleId="UnderlineCharChar3">
    <w:name w:val="Underline Char Char3"/>
    <w:rsid w:val="00E76BF7"/>
    <w:rPr>
      <w:szCs w:val="24"/>
      <w:u w:val="single"/>
      <w:lang w:val="en-US" w:eastAsia="en-US" w:bidi="ar-SA"/>
    </w:rPr>
  </w:style>
  <w:style w:type="character" w:customStyle="1" w:styleId="tl8wme">
    <w:name w:val="tl8wme"/>
    <w:basedOn w:val="DefaultParagraphFont"/>
    <w:rsid w:val="00E76BF7"/>
  </w:style>
  <w:style w:type="character" w:customStyle="1" w:styleId="Mention3">
    <w:name w:val="Mention3"/>
    <w:basedOn w:val="DefaultParagraphFont"/>
    <w:uiPriority w:val="99"/>
    <w:semiHidden/>
    <w:unhideWhenUsed/>
    <w:rsid w:val="00E76BF7"/>
    <w:rPr>
      <w:color w:val="2B579A"/>
      <w:shd w:val="clear" w:color="auto" w:fill="E6E6E6"/>
    </w:rPr>
  </w:style>
  <w:style w:type="character" w:customStyle="1" w:styleId="m-5251091010484660064gmail-style13ptbold">
    <w:name w:val="m_-5251091010484660064gmail-style13ptbold"/>
    <w:basedOn w:val="DefaultParagraphFont"/>
    <w:rsid w:val="00E76BF7"/>
  </w:style>
  <w:style w:type="character" w:customStyle="1" w:styleId="m-5251091010484660064gmail-styleunderline">
    <w:name w:val="m_-5251091010484660064gmail-styleunderline"/>
    <w:basedOn w:val="DefaultParagraphFont"/>
    <w:rsid w:val="00E76BF7"/>
  </w:style>
  <w:style w:type="character" w:customStyle="1" w:styleId="tablecaption">
    <w:name w:val="tablecaption"/>
    <w:basedOn w:val="DefaultParagraphFont"/>
    <w:rsid w:val="00E76BF7"/>
  </w:style>
  <w:style w:type="character" w:customStyle="1" w:styleId="StyleLatinHelvetica105ptBlack">
    <w:name w:val="Style (Latin) Helvetica 10.5 pt Black"/>
    <w:basedOn w:val="DefaultParagraphFont"/>
    <w:rsid w:val="00E76BF7"/>
    <w:rPr>
      <w:rFonts w:ascii="Times New Roman" w:hAnsi="Times New Roman"/>
      <w:color w:val="000000"/>
      <w:sz w:val="21"/>
    </w:rPr>
  </w:style>
  <w:style w:type="character" w:customStyle="1" w:styleId="Quotation">
    <w:name w:val="Quotation"/>
    <w:qFormat/>
    <w:rsid w:val="00E76BF7"/>
    <w:rPr>
      <w:rFonts w:ascii="Arial" w:hAnsi="Arial"/>
      <w:b/>
      <w:i/>
      <w:iCs/>
      <w:sz w:val="24"/>
      <w:u w:val="single"/>
    </w:rPr>
  </w:style>
  <w:style w:type="paragraph" w:customStyle="1" w:styleId="DateTime">
    <w:name w:val="DateTime"/>
    <w:basedOn w:val="Normal"/>
    <w:link w:val="DateTimeChar"/>
    <w:autoRedefine/>
    <w:uiPriority w:val="4"/>
    <w:qFormat/>
    <w:rsid w:val="00E76BF7"/>
  </w:style>
  <w:style w:type="character" w:customStyle="1" w:styleId="DateTimeChar">
    <w:name w:val="DateTime Char"/>
    <w:basedOn w:val="DefaultParagraphFont"/>
    <w:link w:val="DateTime"/>
    <w:uiPriority w:val="4"/>
    <w:rsid w:val="00E76BF7"/>
    <w:rPr>
      <w:rFonts w:ascii="Calibri" w:hAnsi="Calibri"/>
      <w:sz w:val="22"/>
    </w:rPr>
  </w:style>
  <w:style w:type="paragraph" w:customStyle="1" w:styleId="Lecture">
    <w:name w:val="Lecture"/>
    <w:next w:val="BodyText"/>
    <w:link w:val="LectureChar"/>
    <w:autoRedefine/>
    <w:uiPriority w:val="4"/>
    <w:qFormat/>
    <w:rsid w:val="00E76BF7"/>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E76BF7"/>
    <w:rPr>
      <w:rFonts w:ascii="Arial" w:eastAsiaTheme="minorHAnsi" w:hAnsi="Arial" w:cs="Arial"/>
      <w:spacing w:val="-10"/>
      <w:sz w:val="22"/>
      <w:szCs w:val="22"/>
    </w:rPr>
  </w:style>
  <w:style w:type="character" w:customStyle="1" w:styleId="m-413333960618644972gmail-style13ptbold">
    <w:name w:val="m_-413333960618644972gmail-style13ptbold"/>
    <w:basedOn w:val="DefaultParagraphFont"/>
    <w:rsid w:val="00E76BF7"/>
  </w:style>
  <w:style w:type="character" w:customStyle="1" w:styleId="m-413333960618644972gmail-styleunderline">
    <w:name w:val="m_-413333960618644972gmail-styleunderline"/>
    <w:basedOn w:val="DefaultParagraphFont"/>
    <w:rsid w:val="00E76BF7"/>
  </w:style>
  <w:style w:type="character" w:customStyle="1" w:styleId="m8314098763611656848gmail-stylestylebold12pt">
    <w:name w:val="m_8314098763611656848gmail-stylestylebold12pt"/>
    <w:basedOn w:val="DefaultParagraphFont"/>
    <w:rsid w:val="00E76BF7"/>
  </w:style>
  <w:style w:type="character" w:customStyle="1" w:styleId="m8314098763611656848gmail-styleboldunderline">
    <w:name w:val="m_8314098763611656848gmail-styleboldunderline"/>
    <w:basedOn w:val="DefaultParagraphFont"/>
    <w:rsid w:val="00E76BF7"/>
  </w:style>
  <w:style w:type="paragraph" w:customStyle="1" w:styleId="Spacer">
    <w:name w:val="Spacer"/>
    <w:basedOn w:val="Heading1"/>
    <w:link w:val="SpacerChar"/>
    <w:autoRedefine/>
    <w:uiPriority w:val="4"/>
    <w:qFormat/>
    <w:rsid w:val="00E76BF7"/>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E76BF7"/>
    <w:rPr>
      <w:rFonts w:ascii="Georgia" w:eastAsiaTheme="majorEastAsia" w:hAnsi="Georgia" w:cstheme="majorBidi"/>
      <w:b/>
      <w:bCs/>
      <w:szCs w:val="32"/>
    </w:rPr>
  </w:style>
  <w:style w:type="paragraph" w:customStyle="1" w:styleId="msonormal0">
    <w:name w:val="msonormal"/>
    <w:basedOn w:val="Normal"/>
    <w:rsid w:val="00E76BF7"/>
    <w:pPr>
      <w:spacing w:before="100" w:beforeAutospacing="1" w:after="100" w:afterAutospacing="1"/>
    </w:pPr>
    <w:rPr>
      <w:rFonts w:eastAsia="Times New Roman"/>
      <w:sz w:val="24"/>
    </w:rPr>
  </w:style>
  <w:style w:type="paragraph" w:customStyle="1" w:styleId="TxBr41p1">
    <w:name w:val="TxBr_41p1"/>
    <w:basedOn w:val="Normal"/>
    <w:qFormat/>
    <w:rsid w:val="00E76BF7"/>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E76BF7"/>
    <w:rPr>
      <w:rFonts w:ascii="Georgia" w:eastAsia="Times New Roman" w:hAnsi="Georgia" w:cs="Arial" w:hint="default"/>
      <w:b/>
      <w:bCs/>
      <w:kern w:val="32"/>
      <w:sz w:val="28"/>
      <w:szCs w:val="32"/>
    </w:rPr>
  </w:style>
  <w:style w:type="character" w:customStyle="1" w:styleId="CiteReal0">
    <w:name w:val="CiteReal"/>
    <w:uiPriority w:val="1"/>
    <w:qFormat/>
    <w:rsid w:val="00E76BF7"/>
    <w:rPr>
      <w:rFonts w:ascii="Arial" w:hAnsi="Arial"/>
      <w:b/>
      <w:sz w:val="24"/>
      <w:u w:val="single"/>
    </w:rPr>
  </w:style>
  <w:style w:type="character" w:customStyle="1" w:styleId="dropcap1">
    <w:name w:val="dropcap1"/>
    <w:rsid w:val="00E76BF7"/>
  </w:style>
  <w:style w:type="paragraph" w:customStyle="1" w:styleId="Style42">
    <w:name w:val="Style42"/>
    <w:basedOn w:val="Normal"/>
    <w:uiPriority w:val="99"/>
    <w:rsid w:val="00E76BF7"/>
    <w:pPr>
      <w:spacing w:line="202" w:lineRule="exact"/>
      <w:jc w:val="both"/>
    </w:pPr>
    <w:rPr>
      <w:rFonts w:ascii="Palatino Linotype" w:hAnsi="Palatino Linotype" w:cs="Palatino Linotype"/>
    </w:rPr>
  </w:style>
  <w:style w:type="character" w:customStyle="1" w:styleId="FontStyle72">
    <w:name w:val="Font Style72"/>
    <w:uiPriority w:val="99"/>
    <w:rsid w:val="00E76BF7"/>
    <w:rPr>
      <w:rFonts w:ascii="Cambria" w:hAnsi="Cambria" w:cs="Cambria" w:hint="default"/>
      <w:sz w:val="16"/>
      <w:szCs w:val="16"/>
    </w:rPr>
  </w:style>
  <w:style w:type="character" w:customStyle="1" w:styleId="FontStyle73">
    <w:name w:val="Font Style73"/>
    <w:uiPriority w:val="99"/>
    <w:rsid w:val="00E76BF7"/>
    <w:rPr>
      <w:rFonts w:ascii="Cambria" w:hAnsi="Cambria" w:cs="Cambria" w:hint="default"/>
      <w:i/>
      <w:iCs/>
      <w:sz w:val="16"/>
      <w:szCs w:val="16"/>
    </w:rPr>
  </w:style>
  <w:style w:type="character" w:customStyle="1" w:styleId="UnderlinestyleChar20">
    <w:name w:val="Underline style Char2"/>
    <w:rsid w:val="00E76BF7"/>
    <w:rPr>
      <w:sz w:val="22"/>
      <w:szCs w:val="24"/>
      <w:u w:val="single"/>
      <w:lang w:val="en-US" w:eastAsia="en-US" w:bidi="ar-SA"/>
    </w:rPr>
  </w:style>
  <w:style w:type="character" w:customStyle="1" w:styleId="FontStyle49">
    <w:name w:val="Font Style49"/>
    <w:uiPriority w:val="99"/>
    <w:rsid w:val="00E76BF7"/>
    <w:rPr>
      <w:rFonts w:ascii="Cambria" w:hAnsi="Cambria" w:cs="Cambria"/>
      <w:sz w:val="20"/>
      <w:szCs w:val="20"/>
    </w:rPr>
  </w:style>
  <w:style w:type="character" w:customStyle="1" w:styleId="FontStyle50">
    <w:name w:val="Font Style50"/>
    <w:uiPriority w:val="99"/>
    <w:rsid w:val="00E76BF7"/>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E76BF7"/>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E76BF7"/>
    <w:rPr>
      <w:rFonts w:ascii="Cambria" w:eastAsia="Cambria" w:hAnsi="Cambria" w:cs="Cambria"/>
      <w:spacing w:val="-3"/>
      <w:sz w:val="22"/>
      <w:szCs w:val="20"/>
    </w:rPr>
  </w:style>
  <w:style w:type="character" w:customStyle="1" w:styleId="kn">
    <w:name w:val="kn"/>
    <w:basedOn w:val="DefaultParagraphFont"/>
    <w:rsid w:val="00E76BF7"/>
  </w:style>
  <w:style w:type="character" w:customStyle="1" w:styleId="StyleStyleUnderlineUnderlineStyleBoldUnderlineIntenseEmphas">
    <w:name w:val="Style Style UnderlineUnderlineStyle Bold UnderlineIntense Emphas..."/>
    <w:basedOn w:val="DefaultParagraphFont"/>
    <w:rsid w:val="00E76BF7"/>
    <w:rPr>
      <w:b/>
      <w:bCs/>
      <w:sz w:val="26"/>
      <w:u w:val="single"/>
    </w:rPr>
  </w:style>
  <w:style w:type="character" w:customStyle="1" w:styleId="articoloinside">
    <w:name w:val="articolo_inside"/>
    <w:rsid w:val="00E76BF7"/>
  </w:style>
  <w:style w:type="paragraph" w:customStyle="1" w:styleId="pagetools">
    <w:name w:val="pagetools"/>
    <w:basedOn w:val="Normal"/>
    <w:rsid w:val="00E76BF7"/>
    <w:pPr>
      <w:spacing w:before="100" w:beforeAutospacing="1" w:after="100" w:afterAutospacing="1"/>
    </w:pPr>
    <w:rPr>
      <w:rFonts w:ascii="Cambria" w:eastAsia="Cambria" w:hAnsi="Cambria"/>
      <w:sz w:val="24"/>
    </w:rPr>
  </w:style>
  <w:style w:type="character" w:customStyle="1" w:styleId="job">
    <w:name w:val="job"/>
    <w:basedOn w:val="DefaultParagraphFont"/>
    <w:rsid w:val="00E76BF7"/>
  </w:style>
  <w:style w:type="character" w:customStyle="1" w:styleId="publisher">
    <w:name w:val="publisher"/>
    <w:basedOn w:val="DefaultParagraphFont"/>
    <w:rsid w:val="00E76BF7"/>
  </w:style>
  <w:style w:type="character" w:customStyle="1" w:styleId="pubyear">
    <w:name w:val="pubyear"/>
    <w:basedOn w:val="DefaultParagraphFont"/>
    <w:rsid w:val="00E76BF7"/>
  </w:style>
  <w:style w:type="character" w:customStyle="1" w:styleId="pubcity">
    <w:name w:val="pubcity"/>
    <w:basedOn w:val="DefaultParagraphFont"/>
    <w:rsid w:val="00E76BF7"/>
  </w:style>
  <w:style w:type="paragraph" w:customStyle="1" w:styleId="C-Text">
    <w:name w:val="C-Text"/>
    <w:basedOn w:val="Normal"/>
    <w:rsid w:val="00E76BF7"/>
    <w:pPr>
      <w:tabs>
        <w:tab w:val="num" w:pos="720"/>
      </w:tabs>
      <w:ind w:left="720" w:hanging="360"/>
    </w:pPr>
    <w:rPr>
      <w:rFonts w:ascii="Book Antiqua" w:hAnsi="Book Antiqua"/>
      <w:sz w:val="24"/>
    </w:rPr>
  </w:style>
  <w:style w:type="character" w:customStyle="1" w:styleId="ecdate">
    <w:name w:val="ec_date"/>
    <w:basedOn w:val="DefaultParagraphFont"/>
    <w:rsid w:val="00E76BF7"/>
    <w:rPr>
      <w:rFonts w:ascii="Symbol" w:hAnsi="Symbol" w:hint="default"/>
      <w:sz w:val="20"/>
      <w:szCs w:val="20"/>
      <w:shd w:val="clear" w:color="auto" w:fill="FFFFFF"/>
    </w:rPr>
  </w:style>
  <w:style w:type="paragraph" w:customStyle="1" w:styleId="ecmsonormal">
    <w:name w:val="ec_msonormal"/>
    <w:basedOn w:val="Normal"/>
    <w:rsid w:val="00E76BF7"/>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E76BF7"/>
  </w:style>
  <w:style w:type="character" w:customStyle="1" w:styleId="articleheadline">
    <w:name w:val="articleheadline"/>
    <w:basedOn w:val="DefaultParagraphFont"/>
    <w:rsid w:val="00E76BF7"/>
  </w:style>
  <w:style w:type="paragraph" w:customStyle="1" w:styleId="u-intro">
    <w:name w:val="u-intro"/>
    <w:basedOn w:val="Normal"/>
    <w:rsid w:val="00E76BF7"/>
    <w:pPr>
      <w:spacing w:before="100" w:beforeAutospacing="1" w:after="100" w:afterAutospacing="1"/>
    </w:pPr>
    <w:rPr>
      <w:rFonts w:ascii="Georgia" w:hAnsi="Georgia"/>
      <w:sz w:val="24"/>
    </w:rPr>
  </w:style>
  <w:style w:type="character" w:customStyle="1" w:styleId="u-byline">
    <w:name w:val="u-byline"/>
    <w:basedOn w:val="DefaultParagraphFont"/>
    <w:rsid w:val="00E76BF7"/>
  </w:style>
  <w:style w:type="character" w:customStyle="1" w:styleId="articlebya">
    <w:name w:val="articleby_a"/>
    <w:basedOn w:val="DefaultParagraphFont"/>
    <w:rsid w:val="00E76BF7"/>
  </w:style>
  <w:style w:type="character" w:customStyle="1" w:styleId="popupwinby">
    <w:name w:val="popupwinby"/>
    <w:basedOn w:val="DefaultParagraphFont"/>
    <w:rsid w:val="00E76BF7"/>
  </w:style>
  <w:style w:type="character" w:customStyle="1" w:styleId="storyheader">
    <w:name w:val="storyheader"/>
    <w:basedOn w:val="DefaultParagraphFont"/>
    <w:rsid w:val="00E76BF7"/>
  </w:style>
  <w:style w:type="character" w:customStyle="1" w:styleId="marron">
    <w:name w:val="marron"/>
    <w:basedOn w:val="DefaultParagraphFont"/>
    <w:rsid w:val="00E76BF7"/>
  </w:style>
  <w:style w:type="paragraph" w:customStyle="1" w:styleId="StyleNormalWeb10pt">
    <w:name w:val="Style Normal (Web) + 10 pt"/>
    <w:basedOn w:val="NormalWeb"/>
    <w:next w:val="Normal"/>
    <w:rsid w:val="00E76BF7"/>
    <w:pPr>
      <w:spacing w:line="259" w:lineRule="auto"/>
    </w:pPr>
    <w:rPr>
      <w:rFonts w:ascii="Bookman Old Style" w:eastAsiaTheme="minorHAnsi" w:hAnsi="Bookman Old Style"/>
      <w:szCs w:val="22"/>
    </w:rPr>
  </w:style>
  <w:style w:type="character" w:customStyle="1" w:styleId="StyleNormalWeb10ptChar">
    <w:name w:val="Style Normal (Web) + 10 pt Char"/>
    <w:basedOn w:val="DefaultParagraphFont"/>
    <w:rsid w:val="00E76BF7"/>
    <w:rPr>
      <w:szCs w:val="24"/>
      <w:lang w:val="en-US" w:eastAsia="en-US" w:bidi="ar-SA"/>
    </w:rPr>
  </w:style>
  <w:style w:type="paragraph" w:customStyle="1" w:styleId="TagCiteShells">
    <w:name w:val="Tag/Cite/Shells"/>
    <w:basedOn w:val="Normal"/>
    <w:rsid w:val="00E76BF7"/>
    <w:rPr>
      <w:rFonts w:ascii="Georgia" w:hAnsi="Georgia"/>
      <w:b/>
    </w:rPr>
  </w:style>
  <w:style w:type="paragraph" w:customStyle="1" w:styleId="DefinitionTerm">
    <w:name w:val="Definition Term"/>
    <w:basedOn w:val="Normal"/>
    <w:next w:val="Normal"/>
    <w:rsid w:val="00E76BF7"/>
    <w:rPr>
      <w:rFonts w:ascii="Georgia" w:hAnsi="Georgia"/>
      <w:snapToGrid w:val="0"/>
      <w:sz w:val="24"/>
    </w:rPr>
  </w:style>
  <w:style w:type="character" w:customStyle="1" w:styleId="Style3CharChar">
    <w:name w:val="Style3 Char Char"/>
    <w:basedOn w:val="DefaultParagraphFont"/>
    <w:rsid w:val="00E76BF7"/>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E76BF7"/>
    <w:pPr>
      <w:spacing w:after="60"/>
    </w:pPr>
    <w:rPr>
      <w:rFonts w:ascii="Georgia" w:eastAsia="Segoe UI" w:hAnsi="Georgia" w:cs="Cambria"/>
      <w:caps/>
      <w:sz w:val="20"/>
      <w:lang w:eastAsia="zh-CN"/>
    </w:rPr>
  </w:style>
  <w:style w:type="character" w:customStyle="1" w:styleId="NormalChar0">
    <w:name w:val="Normal Char"/>
    <w:basedOn w:val="DefaultParagraphFont"/>
    <w:rsid w:val="00E76BF7"/>
    <w:rPr>
      <w:lang w:eastAsia="en-US"/>
    </w:rPr>
  </w:style>
  <w:style w:type="character" w:customStyle="1" w:styleId="BoldUnderlineChar2">
    <w:name w:val="Bold + Underline Char"/>
    <w:basedOn w:val="DefaultParagraphFont"/>
    <w:rsid w:val="00E76BF7"/>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E76BF7"/>
  </w:style>
  <w:style w:type="character" w:customStyle="1" w:styleId="CharacterStyle7">
    <w:name w:val="Character Style 7"/>
    <w:rsid w:val="00E76BF7"/>
    <w:rPr>
      <w:rFonts w:ascii="Trebuchet MS" w:hAnsi="Trebuchet MS" w:cs="Trebuchet MS"/>
      <w:sz w:val="20"/>
      <w:szCs w:val="20"/>
      <w:u w:val="single"/>
    </w:rPr>
  </w:style>
  <w:style w:type="character" w:customStyle="1" w:styleId="StyleStyle4Char">
    <w:name w:val="Style Style4 + Char"/>
    <w:basedOn w:val="DefaultParagraphFont"/>
    <w:rsid w:val="00E76BF7"/>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E76BF7"/>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E76BF7"/>
    <w:rPr>
      <w:rFonts w:ascii="Symbol" w:hAnsi="Symbol"/>
      <w:sz w:val="21"/>
      <w:szCs w:val="21"/>
      <w:u w:val="thick"/>
    </w:rPr>
  </w:style>
  <w:style w:type="paragraph" w:customStyle="1" w:styleId="Cite8">
    <w:name w:val="Cite8"/>
    <w:basedOn w:val="Normal"/>
    <w:autoRedefine/>
    <w:qFormat/>
    <w:rsid w:val="00E76BF7"/>
    <w:rPr>
      <w:rFonts w:ascii="Trebuchet MS" w:eastAsia="Verdana" w:hAnsi="Trebuchet MS" w:cs="Cambria"/>
      <w:sz w:val="16"/>
    </w:rPr>
  </w:style>
  <w:style w:type="paragraph" w:customStyle="1" w:styleId="8font">
    <w:name w:val="8font"/>
    <w:basedOn w:val="Normal"/>
    <w:next w:val="Normal"/>
    <w:autoRedefine/>
    <w:qFormat/>
    <w:rsid w:val="00E76BF7"/>
    <w:rPr>
      <w:rFonts w:ascii="Georgia" w:eastAsia="Cambria Math" w:hAnsi="Georgia" w:cs="Cambria"/>
      <w:sz w:val="16"/>
      <w:szCs w:val="16"/>
    </w:rPr>
  </w:style>
  <w:style w:type="paragraph" w:customStyle="1" w:styleId="BoldUnderlineChar20">
    <w:name w:val="BoldUnderline Char2"/>
    <w:link w:val="BoldUnderlineChar2Char"/>
    <w:rsid w:val="00E76BF7"/>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E76BF7"/>
    <w:rPr>
      <w:rFonts w:ascii="Times New Roman" w:eastAsia="Times New Roman" w:hAnsi="Times New Roman" w:cs="Times New Roman"/>
      <w:b/>
      <w:sz w:val="20"/>
      <w:u w:val="single"/>
    </w:rPr>
  </w:style>
  <w:style w:type="character" w:customStyle="1" w:styleId="UnderlineCharChar4">
    <w:name w:val="Underline Char Char4"/>
    <w:rsid w:val="00E76BF7"/>
    <w:rPr>
      <w:szCs w:val="24"/>
      <w:u w:val="single"/>
      <w:lang w:val="en-US" w:eastAsia="en-US" w:bidi="ar-SA"/>
    </w:rPr>
  </w:style>
  <w:style w:type="character" w:customStyle="1" w:styleId="BoldUnderlineCharChar3">
    <w:name w:val="BoldUnderline Char Char3"/>
    <w:rsid w:val="00E76BF7"/>
    <w:rPr>
      <w:b/>
      <w:szCs w:val="24"/>
      <w:u w:val="single"/>
      <w:lang w:val="en-US" w:eastAsia="en-US" w:bidi="ar-SA"/>
    </w:rPr>
  </w:style>
  <w:style w:type="character" w:customStyle="1" w:styleId="BoldUnderlineCharChar2">
    <w:name w:val="BoldUnderline Char Char2"/>
    <w:rsid w:val="00E76BF7"/>
    <w:rPr>
      <w:b/>
      <w:szCs w:val="24"/>
      <w:u w:val="single"/>
      <w:lang w:val="en-US" w:eastAsia="en-US" w:bidi="ar-SA"/>
    </w:rPr>
  </w:style>
  <w:style w:type="paragraph" w:customStyle="1" w:styleId="UnderlineCard0">
    <w:name w:val="UnderlineCard"/>
    <w:basedOn w:val="Heading3"/>
    <w:link w:val="UnderlineCardChar0"/>
    <w:qFormat/>
    <w:rsid w:val="00E76BF7"/>
    <w:pPr>
      <w:keepNext w:val="0"/>
      <w:keepLines w:val="0"/>
      <w:spacing w:before="0"/>
      <w:jc w:val="left"/>
      <w:outlineLvl w:val="9"/>
    </w:pPr>
    <w:rPr>
      <w:rFonts w:ascii="Georgia" w:eastAsia="Calibri" w:hAnsi="Georgia" w:cs="Times New Roman"/>
      <w:b w:val="0"/>
      <w:bCs w:val="0"/>
      <w:sz w:val="20"/>
      <w:szCs w:val="20"/>
      <w:lang w:val="x-none" w:eastAsia="x-none"/>
    </w:rPr>
  </w:style>
  <w:style w:type="character" w:customStyle="1" w:styleId="UnderlineCardChar0">
    <w:name w:val="UnderlineCard Char"/>
    <w:link w:val="UnderlineCard0"/>
    <w:rsid w:val="00E76BF7"/>
    <w:rPr>
      <w:rFonts w:ascii="Georgia" w:eastAsia="Calibri" w:hAnsi="Georgia" w:cs="Times New Roman"/>
      <w:sz w:val="20"/>
      <w:szCs w:val="20"/>
      <w:u w:val="single"/>
      <w:lang w:val="x-none" w:eastAsia="x-none"/>
    </w:rPr>
  </w:style>
  <w:style w:type="character" w:customStyle="1" w:styleId="5Notunderlined">
    <w:name w:val="5 Not underlined"/>
    <w:rsid w:val="00E76BF7"/>
    <w:rPr>
      <w:rFonts w:ascii="Times New Roman" w:hAnsi="Times New Roman"/>
      <w:sz w:val="16"/>
    </w:rPr>
  </w:style>
  <w:style w:type="character" w:customStyle="1" w:styleId="volume-issue">
    <w:name w:val="volume-issue"/>
    <w:rsid w:val="00E76BF7"/>
    <w:rPr>
      <w:rFonts w:cs="Times New Roman"/>
    </w:rPr>
  </w:style>
  <w:style w:type="character" w:customStyle="1" w:styleId="storytext">
    <w:name w:val="storytext"/>
    <w:basedOn w:val="DefaultParagraphFont"/>
    <w:rsid w:val="00E76BF7"/>
  </w:style>
  <w:style w:type="character" w:customStyle="1" w:styleId="boldness1">
    <w:name w:val="boldness1"/>
    <w:rsid w:val="00E76BF7"/>
  </w:style>
  <w:style w:type="paragraph" w:customStyle="1" w:styleId="Cardd">
    <w:name w:val="Cardd"/>
    <w:basedOn w:val="Normal"/>
    <w:uiPriority w:val="4"/>
    <w:qFormat/>
    <w:rsid w:val="00E76BF7"/>
    <w:pPr>
      <w:ind w:left="288" w:right="288"/>
    </w:pPr>
    <w:rPr>
      <w:rFonts w:ascii="Georgia" w:hAnsi="Georgia"/>
    </w:rPr>
  </w:style>
  <w:style w:type="paragraph" w:customStyle="1" w:styleId="document0">
    <w:name w:val="document"/>
    <w:basedOn w:val="Normal"/>
    <w:rsid w:val="00E76BF7"/>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E76BF7"/>
  </w:style>
  <w:style w:type="character" w:customStyle="1" w:styleId="aa">
    <w:name w:val="_"/>
    <w:basedOn w:val="DefaultParagraphFont"/>
    <w:rsid w:val="00E76BF7"/>
  </w:style>
  <w:style w:type="paragraph" w:customStyle="1" w:styleId="Shrink6">
    <w:name w:val="Shrink 6"/>
    <w:basedOn w:val="Normal"/>
    <w:qFormat/>
    <w:rsid w:val="00E76BF7"/>
    <w:rPr>
      <w:rFonts w:ascii="Georgia" w:eastAsia="Calibri" w:hAnsi="Georgia"/>
      <w:sz w:val="12"/>
    </w:rPr>
  </w:style>
  <w:style w:type="character" w:customStyle="1" w:styleId="messagecontent">
    <w:name w:val="message_content"/>
    <w:rsid w:val="00E76BF7"/>
  </w:style>
  <w:style w:type="paragraph" w:customStyle="1" w:styleId="BriefTitleWorks">
    <w:name w:val="Brief Title Works"/>
    <w:basedOn w:val="Heading1"/>
    <w:link w:val="BriefTitleWorksChar"/>
    <w:rsid w:val="00E76BF7"/>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E76BF7"/>
    <w:rPr>
      <w:rFonts w:ascii="Georgia" w:eastAsia="Times New Roman" w:hAnsi="Georgia" w:cs="Arial"/>
      <w:b/>
      <w:bCs/>
      <w:kern w:val="32"/>
      <w:szCs w:val="32"/>
      <w:u w:val="single"/>
    </w:rPr>
  </w:style>
  <w:style w:type="character" w:customStyle="1" w:styleId="twelptblackblack1">
    <w:name w:val="twelptblackblack1"/>
    <w:basedOn w:val="DefaultParagraphFont"/>
    <w:rsid w:val="00E76BF7"/>
    <w:rPr>
      <w:rFonts w:ascii="Verdana" w:hAnsi="Verdana" w:hint="default"/>
      <w:color w:val="000000"/>
      <w:sz w:val="16"/>
      <w:szCs w:val="16"/>
    </w:rPr>
  </w:style>
  <w:style w:type="character" w:customStyle="1" w:styleId="Heading3CharCharCharChar1">
    <w:name w:val="Heading 3 Char Char Char Char1"/>
    <w:rsid w:val="00E76BF7"/>
    <w:rPr>
      <w:rFonts w:cs="Arial"/>
      <w:bCs/>
      <w:szCs w:val="26"/>
      <w:u w:val="single"/>
      <w:lang w:val="en-US" w:eastAsia="en-US" w:bidi="ar-SA"/>
    </w:rPr>
  </w:style>
  <w:style w:type="paragraph" w:customStyle="1" w:styleId="conintrotext">
    <w:name w:val="conintrotext"/>
    <w:basedOn w:val="Normal"/>
    <w:uiPriority w:val="99"/>
    <w:rsid w:val="00E76BF7"/>
    <w:pPr>
      <w:spacing w:before="100" w:beforeAutospacing="1" w:after="100" w:afterAutospacing="1"/>
    </w:pPr>
    <w:rPr>
      <w:rFonts w:ascii="Georgia" w:eastAsia="Times New Roman" w:hAnsi="Georgia"/>
      <w:sz w:val="24"/>
    </w:rPr>
  </w:style>
  <w:style w:type="character" w:customStyle="1" w:styleId="comment-body">
    <w:name w:val="comment-body"/>
    <w:rsid w:val="00E76BF7"/>
  </w:style>
  <w:style w:type="character" w:customStyle="1" w:styleId="UnderlineCharCharChar1">
    <w:name w:val="Underline Char Char Char1"/>
    <w:rsid w:val="00E76BF7"/>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E76BF7"/>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E76BF7"/>
    <w:rPr>
      <w:rFonts w:asciiTheme="minorHAnsi" w:eastAsia="MS Mincho" w:hAnsiTheme="minorHAnsi"/>
      <w:b/>
      <w:sz w:val="24"/>
      <w:u w:val="single"/>
    </w:rPr>
  </w:style>
  <w:style w:type="character" w:customStyle="1" w:styleId="mw-headline">
    <w:name w:val="mw-headline"/>
    <w:rsid w:val="00E76BF7"/>
  </w:style>
  <w:style w:type="character" w:customStyle="1" w:styleId="flagicon">
    <w:name w:val="flagicon"/>
    <w:rsid w:val="00E76BF7"/>
  </w:style>
  <w:style w:type="paragraph" w:customStyle="1" w:styleId="assert">
    <w:name w:val="assert"/>
    <w:basedOn w:val="Normal"/>
    <w:uiPriority w:val="99"/>
    <w:rsid w:val="00E76BF7"/>
    <w:pPr>
      <w:spacing w:before="100" w:beforeAutospacing="1" w:after="100" w:afterAutospacing="1"/>
    </w:pPr>
    <w:rPr>
      <w:rFonts w:ascii="Georgia" w:eastAsia="Times New Roman" w:hAnsi="Georgia"/>
      <w:sz w:val="24"/>
    </w:rPr>
  </w:style>
  <w:style w:type="character" w:customStyle="1" w:styleId="apturelink">
    <w:name w:val="apturelink"/>
    <w:rsid w:val="00E76BF7"/>
  </w:style>
  <w:style w:type="character" w:customStyle="1" w:styleId="apturelinkicon">
    <w:name w:val="apturelinkicon"/>
    <w:rsid w:val="00E76BF7"/>
  </w:style>
  <w:style w:type="paragraph" w:customStyle="1" w:styleId="Default1">
    <w:name w:val="Default1"/>
    <w:basedOn w:val="Default"/>
    <w:next w:val="Default"/>
    <w:uiPriority w:val="99"/>
    <w:rsid w:val="00E76BF7"/>
    <w:rPr>
      <w:color w:val="auto"/>
    </w:rPr>
  </w:style>
  <w:style w:type="paragraph" w:customStyle="1" w:styleId="center">
    <w:name w:val="center"/>
    <w:basedOn w:val="Normal"/>
    <w:uiPriority w:val="99"/>
    <w:rsid w:val="00E76BF7"/>
    <w:pPr>
      <w:spacing w:before="100" w:beforeAutospacing="1" w:after="100" w:afterAutospacing="1"/>
    </w:pPr>
    <w:rPr>
      <w:rFonts w:ascii="Georgia" w:eastAsia="Times New Roman" w:hAnsi="Georgia"/>
      <w:sz w:val="24"/>
    </w:rPr>
  </w:style>
  <w:style w:type="character" w:customStyle="1" w:styleId="LittleChar">
    <w:name w:val="Little Char"/>
    <w:link w:val="Little"/>
    <w:rsid w:val="00E76BF7"/>
    <w:rPr>
      <w:rFonts w:ascii="Calibri" w:eastAsia="Times New Roman" w:hAnsi="Calibri"/>
      <w:sz w:val="16"/>
    </w:rPr>
  </w:style>
  <w:style w:type="character" w:customStyle="1" w:styleId="UnderlineChar1Char">
    <w:name w:val="Underline Char1 Char"/>
    <w:rsid w:val="00E76BF7"/>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E76BF7"/>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E76BF7"/>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E76BF7"/>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E76BF7"/>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E76BF7"/>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E76BF7"/>
    <w:rPr>
      <w:rFonts w:asciiTheme="minorHAnsi" w:eastAsia="MS Mincho" w:hAnsiTheme="minorHAnsi"/>
      <w:b/>
      <w:sz w:val="24"/>
      <w:u w:val="single"/>
    </w:rPr>
  </w:style>
  <w:style w:type="paragraph" w:customStyle="1" w:styleId="CardBody">
    <w:name w:val="Card Body"/>
    <w:basedOn w:val="Normal"/>
    <w:link w:val="CardBodyChar"/>
    <w:rsid w:val="00E76BF7"/>
    <w:rPr>
      <w:rFonts w:ascii="Georgia" w:eastAsia="Times New Roman" w:hAnsi="Georgia"/>
      <w:sz w:val="16"/>
    </w:rPr>
  </w:style>
  <w:style w:type="character" w:customStyle="1" w:styleId="CardBodyChar">
    <w:name w:val="Card Body Char"/>
    <w:link w:val="CardBody"/>
    <w:rsid w:val="00E76BF7"/>
    <w:rPr>
      <w:rFonts w:ascii="Georgia" w:eastAsia="Times New Roman" w:hAnsi="Georgia"/>
      <w:sz w:val="16"/>
    </w:rPr>
  </w:style>
  <w:style w:type="character" w:customStyle="1" w:styleId="ptitleinside">
    <w:name w:val="p_title_inside"/>
    <w:rsid w:val="00E76BF7"/>
  </w:style>
  <w:style w:type="paragraph" w:customStyle="1" w:styleId="StyleBoldandUnderlineChar11ptBorderSinglesolidline">
    <w:name w:val="Style Bold and Underline Char + 11 pt Border: : (Single solid line..."/>
    <w:link w:val="StyleBoldandUnderlineChar11ptBorderSinglesolidlineChar"/>
    <w:rsid w:val="00E76BF7"/>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E76BF7"/>
    <w:rPr>
      <w:rFonts w:eastAsia="Times New Roman"/>
      <w:b/>
      <w:bCs/>
      <w:sz w:val="22"/>
      <w:szCs w:val="20"/>
      <w:u w:val="single"/>
      <w:bdr w:val="single" w:sz="4" w:space="0" w:color="auto"/>
    </w:rPr>
  </w:style>
  <w:style w:type="paragraph" w:customStyle="1" w:styleId="Indentation">
    <w:name w:val="Indentation"/>
    <w:basedOn w:val="Normal"/>
    <w:uiPriority w:val="99"/>
    <w:rsid w:val="00E76BF7"/>
    <w:pPr>
      <w:ind w:left="288" w:right="288"/>
    </w:pPr>
    <w:rPr>
      <w:rFonts w:ascii="Georgia" w:hAnsi="Georgia"/>
    </w:rPr>
  </w:style>
  <w:style w:type="character" w:customStyle="1" w:styleId="StyleUnderlineCharChar9ptBold">
    <w:name w:val="Style Underline Char Char + 9 pt Bold"/>
    <w:rsid w:val="00E76BF7"/>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E76BF7"/>
    <w:rPr>
      <w:rFonts w:ascii="Georgia" w:eastAsia="Times New Roman" w:hAnsi="Georgia"/>
      <w:u w:val="single"/>
    </w:rPr>
  </w:style>
  <w:style w:type="character" w:customStyle="1" w:styleId="StyleStyle4ArialNarrow9ptChar">
    <w:name w:val="Style Style4 + Arial Narrow 9 pt Char"/>
    <w:link w:val="StyleStyle4ArialNarrow9pt"/>
    <w:rsid w:val="00E76BF7"/>
    <w:rPr>
      <w:rFonts w:ascii="Georgia" w:eastAsia="Times New Roman" w:hAnsi="Georgia"/>
      <w:sz w:val="22"/>
      <w:u w:val="single"/>
    </w:rPr>
  </w:style>
  <w:style w:type="paragraph" w:customStyle="1" w:styleId="StyleStyle4ArialNarrow9ptBold">
    <w:name w:val="Style Style4 + Arial Narrow 9 pt Bold"/>
    <w:basedOn w:val="Normal"/>
    <w:link w:val="StyleStyle4ArialNarrow9ptBoldChar"/>
    <w:rsid w:val="00E76BF7"/>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E76BF7"/>
    <w:rPr>
      <w:rFonts w:ascii="Georgia" w:eastAsia="Times New Roman" w:hAnsi="Georgia"/>
      <w:b/>
      <w:bCs/>
      <w:sz w:val="22"/>
      <w:u w:val="single"/>
    </w:rPr>
  </w:style>
  <w:style w:type="character" w:customStyle="1" w:styleId="StyleBoldandUnderlineCharChar29pt">
    <w:name w:val="Style Bold and Underline Char Char2 + 9 pt"/>
    <w:rsid w:val="00E76BF7"/>
    <w:rPr>
      <w:rFonts w:ascii="Times New Roman" w:hAnsi="Times New Roman"/>
      <w:b/>
      <w:bCs/>
      <w:noProof w:val="0"/>
      <w:sz w:val="20"/>
      <w:u w:val="single"/>
    </w:rPr>
  </w:style>
  <w:style w:type="character" w:customStyle="1" w:styleId="StyleUnderlineCharChar19pt">
    <w:name w:val="Style Underline Char Char1 + 9 pt"/>
    <w:rsid w:val="00E76BF7"/>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E76BF7"/>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E76BF7"/>
    <w:rPr>
      <w:rFonts w:ascii="Georgia" w:eastAsia="Times New Roman" w:hAnsi="Georgia"/>
      <w:b/>
      <w:smallCaps/>
      <w:sz w:val="24"/>
      <w:szCs w:val="24"/>
      <w:u w:val="single"/>
    </w:rPr>
  </w:style>
  <w:style w:type="character" w:customStyle="1" w:styleId="CardTextCharChar">
    <w:name w:val="Card Text Char Char"/>
    <w:rsid w:val="00E76BF7"/>
    <w:rPr>
      <w:rFonts w:ascii="Times New Roman" w:eastAsia="Times New Roman" w:hAnsi="Times New Roman" w:cs="Times New Roman"/>
      <w:sz w:val="20"/>
      <w:szCs w:val="20"/>
    </w:rPr>
  </w:style>
  <w:style w:type="character" w:customStyle="1" w:styleId="Underline-Highlighted-WFU">
    <w:name w:val="Underline-Highlighted-WFU"/>
    <w:uiPriority w:val="1"/>
    <w:qFormat/>
    <w:rsid w:val="00E76BF7"/>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E76BF7"/>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rsid w:val="00E76BF7"/>
    <w:rPr>
      <w:rFonts w:ascii="Times New Roman" w:hAnsi="Times New Roman"/>
      <w:sz w:val="24"/>
      <w:u w:val="single"/>
      <w:bdr w:val="none" w:sz="0" w:space="0" w:color="auto"/>
      <w:shd w:val="clear" w:color="auto" w:fill="auto"/>
    </w:rPr>
  </w:style>
  <w:style w:type="character" w:customStyle="1" w:styleId="FifthChar">
    <w:name w:val="Fifth Char"/>
    <w:link w:val="Fifth"/>
    <w:rsid w:val="00E76BF7"/>
    <w:rPr>
      <w:rFonts w:ascii="Arial" w:eastAsia="Calibri" w:hAnsi="Arial"/>
      <w:sz w:val="22"/>
    </w:rPr>
  </w:style>
  <w:style w:type="paragraph" w:customStyle="1" w:styleId="Third">
    <w:name w:val="Third"/>
    <w:basedOn w:val="Normal"/>
    <w:link w:val="ThirdChar"/>
    <w:rsid w:val="00E76BF7"/>
    <w:rPr>
      <w:rFonts w:ascii="Georgia" w:eastAsia="Times New Roman" w:hAnsi="Georgia"/>
      <w:b/>
      <w:u w:val="single"/>
      <w:lang w:val="x-none" w:eastAsia="x-none"/>
    </w:rPr>
  </w:style>
  <w:style w:type="character" w:customStyle="1" w:styleId="ThirdChar">
    <w:name w:val="Third Char"/>
    <w:link w:val="Third"/>
    <w:rsid w:val="00E76BF7"/>
    <w:rPr>
      <w:rFonts w:ascii="Georgia" w:eastAsia="Times New Roman" w:hAnsi="Georgia"/>
      <w:b/>
      <w:sz w:val="22"/>
      <w:u w:val="single"/>
      <w:lang w:val="x-none" w:eastAsia="x-none"/>
    </w:rPr>
  </w:style>
  <w:style w:type="paragraph" w:customStyle="1" w:styleId="CharCharCharCharCharChar1CharCharCharCharChar">
    <w:name w:val="Char Char Char Char Char Char1 Char Char Char Char Char"/>
    <w:next w:val="Normal"/>
    <w:rsid w:val="00E76BF7"/>
    <w:pPr>
      <w:widowControl w:val="0"/>
      <w:jc w:val="both"/>
      <w:outlineLvl w:val="1"/>
    </w:pPr>
    <w:rPr>
      <w:rFonts w:ascii="Times New Roman" w:eastAsia="Times New Roman" w:hAnsi="Times New Roman" w:cs="Times New Roman"/>
      <w:b/>
    </w:rPr>
  </w:style>
  <w:style w:type="character" w:customStyle="1" w:styleId="article-record-publication-volume-issue">
    <w:name w:val="article-record-publication-volume-issue"/>
    <w:rsid w:val="00E76BF7"/>
  </w:style>
  <w:style w:type="paragraph" w:customStyle="1" w:styleId="DebateUnderlineBoldChar">
    <w:name w:val="Debate Underline Bold Char"/>
    <w:basedOn w:val="Normal"/>
    <w:link w:val="DebateUnderlineBoldCharChar"/>
    <w:rsid w:val="00E76BF7"/>
    <w:pPr>
      <w:jc w:val="both"/>
    </w:pPr>
    <w:rPr>
      <w:rFonts w:ascii="Georgia" w:eastAsia="Times New Roman" w:hAnsi="Georgia"/>
      <w:b/>
      <w:u w:val="thick"/>
    </w:rPr>
  </w:style>
  <w:style w:type="character" w:customStyle="1" w:styleId="DebateUnderlineBoldCharChar">
    <w:name w:val="Debate Underline Bold Char Char"/>
    <w:link w:val="DebateUnderlineBoldChar"/>
    <w:rsid w:val="00E76BF7"/>
    <w:rPr>
      <w:rFonts w:ascii="Georgia" w:eastAsia="Times New Roman" w:hAnsi="Georgia"/>
      <w:b/>
      <w:sz w:val="22"/>
      <w:u w:val="thick"/>
    </w:rPr>
  </w:style>
  <w:style w:type="character" w:customStyle="1" w:styleId="bloctitlesChar">
    <w:name w:val="bloc titles Char"/>
    <w:link w:val="bloctitles"/>
    <w:rsid w:val="00E76BF7"/>
    <w:rPr>
      <w:rFonts w:ascii="Calibri" w:eastAsia="Malgun Gothic" w:hAnsi="Calibri" w:cs="Arial"/>
      <w:b/>
      <w:kern w:val="32"/>
      <w:sz w:val="32"/>
      <w:szCs w:val="32"/>
      <w:u w:val="single"/>
    </w:rPr>
  </w:style>
  <w:style w:type="paragraph" w:customStyle="1" w:styleId="CiteSmallText">
    <w:name w:val="Cite Small Text"/>
    <w:basedOn w:val="Normal"/>
    <w:uiPriority w:val="99"/>
    <w:rsid w:val="00E76BF7"/>
    <w:pPr>
      <w:widowControl w:val="0"/>
      <w:spacing w:after="200"/>
    </w:pPr>
    <w:rPr>
      <w:rFonts w:ascii="Helvetica Neue" w:hAnsi="Helvetica Neue"/>
      <w:b/>
      <w:sz w:val="18"/>
    </w:rPr>
  </w:style>
  <w:style w:type="character" w:customStyle="1" w:styleId="3TagCite">
    <w:name w:val="3 Tag/Cite"/>
    <w:rsid w:val="00E76BF7"/>
    <w:rPr>
      <w:rFonts w:ascii="Times New Roman" w:hAnsi="Times New Roman"/>
      <w:b/>
    </w:rPr>
  </w:style>
  <w:style w:type="character" w:customStyle="1" w:styleId="4Qualifications">
    <w:name w:val="4 Qualifications"/>
    <w:rsid w:val="00E76BF7"/>
    <w:rPr>
      <w:rFonts w:ascii="Times New Roman" w:hAnsi="Times New Roman"/>
      <w:sz w:val="19"/>
    </w:rPr>
  </w:style>
  <w:style w:type="character" w:customStyle="1" w:styleId="6Underlined">
    <w:name w:val="6 Underlined"/>
    <w:rsid w:val="00E76BF7"/>
    <w:rPr>
      <w:rFonts w:ascii="Times New Roman" w:hAnsi="Times New Roman"/>
      <w:b/>
      <w:sz w:val="21"/>
      <w:u w:val="single"/>
    </w:rPr>
  </w:style>
  <w:style w:type="paragraph" w:customStyle="1" w:styleId="Cards1CharChar">
    <w:name w:val="Cards1 Char Char"/>
    <w:basedOn w:val="Normal"/>
    <w:link w:val="Cards1CharCharChar"/>
    <w:rsid w:val="00E76BF7"/>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E76BF7"/>
    <w:rPr>
      <w:rFonts w:ascii="Georgia" w:hAnsi="Georgia"/>
      <w:sz w:val="22"/>
      <w:lang w:val="x-none"/>
    </w:rPr>
  </w:style>
  <w:style w:type="paragraph" w:customStyle="1" w:styleId="UnderlineCharCharCharCharCharCharChar">
    <w:name w:val="Underline Char Char Char Char Char Char Char"/>
    <w:basedOn w:val="Normal"/>
    <w:link w:val="UnderlineCharCharCharCharCharCharCharChar"/>
    <w:rsid w:val="00E76BF7"/>
    <w:rPr>
      <w:rFonts w:asciiTheme="minorHAnsi" w:hAnsiTheme="minorHAnsi"/>
      <w:sz w:val="24"/>
      <w:u w:val="single"/>
    </w:rPr>
  </w:style>
  <w:style w:type="character" w:customStyle="1" w:styleId="CitesCharCharChar">
    <w:name w:val="Cites Char Char Char"/>
    <w:rsid w:val="00E76BF7"/>
    <w:rPr>
      <w:rFonts w:ascii="Times New Roman" w:eastAsia="Times New Roman" w:hAnsi="Times New Roman" w:cs="Times New Roman"/>
      <w:sz w:val="20"/>
      <w:szCs w:val="24"/>
    </w:rPr>
  </w:style>
  <w:style w:type="character" w:customStyle="1" w:styleId="nohighlighting">
    <w:name w:val="no highlighting"/>
    <w:rsid w:val="00E76BF7"/>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E76BF7"/>
    <w:rPr>
      <w:rFonts w:ascii="Cambria" w:hAnsi="Cambria" w:hint="default"/>
      <w:sz w:val="21"/>
      <w:u w:val="single"/>
    </w:rPr>
  </w:style>
  <w:style w:type="paragraph" w:customStyle="1" w:styleId="Swag">
    <w:name w:val="Swag"/>
    <w:basedOn w:val="Normal"/>
    <w:link w:val="SwagChar"/>
    <w:qFormat/>
    <w:rsid w:val="00E76BF7"/>
    <w:rPr>
      <w:rFonts w:ascii="Georgia" w:hAnsi="Georgia"/>
      <w:color w:val="0000FF"/>
      <w:sz w:val="12"/>
      <w:u w:val="single"/>
    </w:rPr>
  </w:style>
  <w:style w:type="character" w:customStyle="1" w:styleId="SwagChar">
    <w:name w:val="Swag Char"/>
    <w:link w:val="Swag"/>
    <w:rsid w:val="00E76BF7"/>
    <w:rPr>
      <w:rFonts w:ascii="Georgia" w:hAnsi="Georgia"/>
      <w:color w:val="0000FF"/>
      <w:sz w:val="12"/>
      <w:u w:val="single"/>
    </w:rPr>
  </w:style>
  <w:style w:type="paragraph" w:customStyle="1" w:styleId="StyleUnderlineTimesNewRoman1">
    <w:name w:val="Style Underline + Times New Roman1"/>
    <w:link w:val="StyleUnderlineTimesNewRoman1Char"/>
    <w:rsid w:val="00E76BF7"/>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E76BF7"/>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E76BF7"/>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E76BF7"/>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E76BF7"/>
    <w:rPr>
      <w:rFonts w:eastAsia="MS Mincho"/>
    </w:rPr>
  </w:style>
  <w:style w:type="character" w:customStyle="1" w:styleId="StyleStyleCardTextLeft-075Right0Char">
    <w:name w:val="Style Style Card Text + Left:  -0.75&quot; + Right:  0&quot; Char"/>
    <w:link w:val="StyleStyleCardTextLeft-075Right0"/>
    <w:rsid w:val="00E76BF7"/>
    <w:rPr>
      <w:rFonts w:ascii="Calibri" w:eastAsia="MS Mincho" w:hAnsi="Calibri"/>
      <w:sz w:val="22"/>
    </w:rPr>
  </w:style>
  <w:style w:type="character" w:customStyle="1" w:styleId="CharChar61">
    <w:name w:val="Char Char61"/>
    <w:rsid w:val="00E76BF7"/>
    <w:rPr>
      <w:rFonts w:cs="Arial"/>
      <w:bCs/>
      <w:sz w:val="16"/>
      <w:szCs w:val="26"/>
      <w:lang w:val="en-US" w:eastAsia="en-US" w:bidi="ar-SA"/>
    </w:rPr>
  </w:style>
  <w:style w:type="character" w:customStyle="1" w:styleId="ListBulletChar">
    <w:name w:val="List Bullet Char"/>
    <w:link w:val="ListBullet"/>
    <w:uiPriority w:val="99"/>
    <w:rsid w:val="00E76BF7"/>
    <w:rPr>
      <w:rFonts w:ascii="Calibri" w:eastAsia="Calibri" w:hAnsi="Calibri"/>
      <w:sz w:val="22"/>
    </w:rPr>
  </w:style>
  <w:style w:type="paragraph" w:customStyle="1" w:styleId="subhead10">
    <w:name w:val="subhead1"/>
    <w:basedOn w:val="Normal"/>
    <w:uiPriority w:val="99"/>
    <w:rsid w:val="00E76BF7"/>
    <w:pPr>
      <w:spacing w:before="100" w:beforeAutospacing="1" w:after="100" w:afterAutospacing="1"/>
    </w:pPr>
    <w:rPr>
      <w:rFonts w:ascii="Georgia" w:eastAsia="Times New Roman" w:hAnsi="Georgia"/>
      <w:sz w:val="24"/>
    </w:rPr>
  </w:style>
  <w:style w:type="character" w:customStyle="1" w:styleId="styledate0">
    <w:name w:val="styledate"/>
    <w:rsid w:val="00E76BF7"/>
  </w:style>
  <w:style w:type="character" w:customStyle="1" w:styleId="BoldandUnderlineChar1">
    <w:name w:val="Bold and Underline Char1"/>
    <w:rsid w:val="00E76BF7"/>
    <w:rPr>
      <w:b/>
      <w:szCs w:val="24"/>
      <w:u w:val="single"/>
      <w:lang w:val="en-US" w:eastAsia="en-US" w:bidi="ar-SA"/>
    </w:rPr>
  </w:style>
  <w:style w:type="character" w:customStyle="1" w:styleId="BoldandUnderlineChar1Char2">
    <w:name w:val="Bold and Underline Char1 Char2"/>
    <w:rsid w:val="00E76BF7"/>
    <w:rPr>
      <w:b/>
      <w:szCs w:val="24"/>
      <w:u w:val="single"/>
      <w:lang w:val="en-US" w:eastAsia="en-US" w:bidi="ar-SA"/>
    </w:rPr>
  </w:style>
  <w:style w:type="character" w:customStyle="1" w:styleId="BoldandUnderlineCharChar1">
    <w:name w:val="Bold and Underline Char Char1"/>
    <w:rsid w:val="00E76BF7"/>
    <w:rPr>
      <w:b/>
      <w:szCs w:val="24"/>
      <w:u w:val="single"/>
      <w:lang w:val="en-US" w:eastAsia="en-US" w:bidi="ar-SA"/>
    </w:rPr>
  </w:style>
  <w:style w:type="character" w:customStyle="1" w:styleId="BoldandUnderlineChar6">
    <w:name w:val="Bold and Underline Char6"/>
    <w:rsid w:val="00E76BF7"/>
    <w:rPr>
      <w:b/>
      <w:szCs w:val="24"/>
      <w:u w:val="single"/>
      <w:lang w:val="en-US" w:eastAsia="en-US" w:bidi="ar-SA"/>
    </w:rPr>
  </w:style>
  <w:style w:type="paragraph" w:customStyle="1" w:styleId="abstract">
    <w:name w:val="abstract"/>
    <w:basedOn w:val="Normal"/>
    <w:uiPriority w:val="99"/>
    <w:rsid w:val="00E76BF7"/>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rsid w:val="00E76BF7"/>
    <w:rPr>
      <w:rFonts w:ascii="Georgia" w:eastAsia="Times New Roman" w:hAnsi="Georgia"/>
      <w:b/>
      <w:bCs/>
      <w:u w:val="single"/>
    </w:rPr>
  </w:style>
  <w:style w:type="character" w:customStyle="1" w:styleId="StyleUnderlineChar11ptBold2Char">
    <w:name w:val="Style Underline Char + 11 pt Bold2 Char"/>
    <w:link w:val="StyleUnderlineChar11ptBold2"/>
    <w:rsid w:val="00E76BF7"/>
    <w:rPr>
      <w:rFonts w:ascii="Georgia" w:eastAsia="Times New Roman" w:hAnsi="Georgia"/>
      <w:b/>
      <w:bCs/>
      <w:sz w:val="22"/>
      <w:u w:val="single"/>
    </w:rPr>
  </w:style>
  <w:style w:type="paragraph" w:customStyle="1" w:styleId="StyleStyleUnderlineTimesNewRoman11pt">
    <w:name w:val="Style Style Underline + Times New Roman + 11 pt"/>
    <w:basedOn w:val="Normal"/>
    <w:link w:val="StyleStyleUnderlineTimesNewRoman11ptChar"/>
    <w:rsid w:val="00E76BF7"/>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E76BF7"/>
    <w:rPr>
      <w:rFonts w:ascii="Georgia" w:eastAsia="Times New Roman" w:hAnsi="Georgia"/>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E76BF7"/>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E76BF7"/>
    <w:rPr>
      <w:rFonts w:ascii="Georgia" w:eastAsia="Times New Roman" w:hAnsi="Georgia"/>
      <w:sz w:val="22"/>
      <w:u w:val="single"/>
    </w:rPr>
  </w:style>
  <w:style w:type="character" w:customStyle="1" w:styleId="style13">
    <w:name w:val="style1"/>
    <w:rsid w:val="00E76BF7"/>
  </w:style>
  <w:style w:type="character" w:customStyle="1" w:styleId="pmtermsel">
    <w:name w:val="pmtermsel"/>
    <w:rsid w:val="00E76BF7"/>
  </w:style>
  <w:style w:type="character" w:customStyle="1" w:styleId="showipapr">
    <w:name w:val="show_ipapr"/>
    <w:rsid w:val="00E76BF7"/>
  </w:style>
  <w:style w:type="character" w:customStyle="1" w:styleId="dnindex">
    <w:name w:val="dnindex"/>
    <w:rsid w:val="00E76BF7"/>
  </w:style>
  <w:style w:type="character" w:customStyle="1" w:styleId="23">
    <w:name w:val="23"/>
    <w:rsid w:val="00E76BF7"/>
    <w:rPr>
      <w:rFonts w:ascii="Times New Roman" w:hAnsi="Times New Roman" w:cs="Arial"/>
      <w:bCs/>
      <w:sz w:val="20"/>
      <w:u w:val="single"/>
      <w:lang w:val="en-US" w:eastAsia="en-US" w:bidi="ar-SA"/>
    </w:rPr>
  </w:style>
  <w:style w:type="character" w:customStyle="1" w:styleId="33">
    <w:name w:val="33"/>
    <w:rsid w:val="00E76BF7"/>
    <w:rPr>
      <w:rFonts w:ascii="Times New Roman" w:hAnsi="Times New Roman" w:cs="Arial"/>
      <w:b/>
      <w:bCs/>
      <w:sz w:val="20"/>
      <w:u w:val="single"/>
      <w:lang w:val="en-US" w:eastAsia="en-US" w:bidi="ar-SA"/>
    </w:rPr>
  </w:style>
  <w:style w:type="character" w:customStyle="1" w:styleId="55">
    <w:name w:val="55"/>
    <w:rsid w:val="00E76BF7"/>
    <w:rPr>
      <w:rFonts w:cs="Arial"/>
      <w:bCs/>
      <w:sz w:val="20"/>
      <w:u w:val="single"/>
      <w:lang w:val="en-US" w:eastAsia="en-US" w:bidi="ar-SA"/>
    </w:rPr>
  </w:style>
  <w:style w:type="character" w:customStyle="1" w:styleId="authoraffil">
    <w:name w:val="authoraffil"/>
    <w:rsid w:val="00E76BF7"/>
  </w:style>
  <w:style w:type="character" w:customStyle="1" w:styleId="CharChar8">
    <w:name w:val="Char Char8"/>
    <w:rsid w:val="00E76BF7"/>
    <w:rPr>
      <w:rFonts w:ascii="Georgia" w:eastAsia="Times New Roman" w:hAnsi="Georgia"/>
      <w:b/>
      <w:bCs/>
      <w:sz w:val="30"/>
      <w:szCs w:val="28"/>
      <w:u w:val="single"/>
    </w:rPr>
  </w:style>
  <w:style w:type="character" w:customStyle="1" w:styleId="FontStyle13">
    <w:name w:val="Font Style13"/>
    <w:uiPriority w:val="99"/>
    <w:rsid w:val="00E76BF7"/>
    <w:rPr>
      <w:rFonts w:ascii="Constantia" w:hAnsi="Constantia" w:cs="Constantia"/>
      <w:sz w:val="18"/>
      <w:szCs w:val="18"/>
    </w:rPr>
  </w:style>
  <w:style w:type="character" w:customStyle="1" w:styleId="TagsCharCharCharChar">
    <w:name w:val="Tags Char Char Char Char"/>
    <w:rsid w:val="00E76BF7"/>
    <w:rPr>
      <w:rFonts w:ascii="Times New Roman" w:eastAsia="Times New Roman" w:hAnsi="Times New Roman" w:cs="Times New Roman"/>
      <w:b/>
      <w:sz w:val="24"/>
      <w:szCs w:val="24"/>
    </w:rPr>
  </w:style>
  <w:style w:type="character" w:customStyle="1" w:styleId="Citation1Char">
    <w:name w:val="Citation1 Char"/>
    <w:link w:val="Citation10"/>
    <w:locked/>
    <w:rsid w:val="00E76BF7"/>
    <w:rPr>
      <w:rFonts w:ascii="Georgia" w:hAnsi="Georgia"/>
      <w:b/>
      <w:u w:val="single"/>
    </w:rPr>
  </w:style>
  <w:style w:type="paragraph" w:customStyle="1" w:styleId="Citation10">
    <w:name w:val="Citation1"/>
    <w:basedOn w:val="Normal"/>
    <w:link w:val="Citation1Char"/>
    <w:qFormat/>
    <w:rsid w:val="00E76BF7"/>
    <w:rPr>
      <w:rFonts w:ascii="Georgia" w:hAnsi="Georgia"/>
      <w:b/>
      <w:sz w:val="24"/>
      <w:u w:val="single"/>
    </w:rPr>
  </w:style>
  <w:style w:type="character" w:customStyle="1" w:styleId="TaglineChar">
    <w:name w:val="Tagline Char"/>
    <w:link w:val="Tagline2"/>
    <w:locked/>
    <w:rsid w:val="00E76BF7"/>
    <w:rPr>
      <w:rFonts w:ascii="Georgia" w:hAnsi="Georgia"/>
      <w:b/>
    </w:rPr>
  </w:style>
  <w:style w:type="paragraph" w:customStyle="1" w:styleId="Tagline2">
    <w:name w:val="Tagline"/>
    <w:basedOn w:val="Normal"/>
    <w:link w:val="TaglineChar"/>
    <w:qFormat/>
    <w:rsid w:val="00E76BF7"/>
    <w:rPr>
      <w:rFonts w:ascii="Georgia" w:hAnsi="Georgia"/>
      <w:b/>
      <w:sz w:val="24"/>
    </w:rPr>
  </w:style>
  <w:style w:type="paragraph" w:customStyle="1" w:styleId="StyleLeft021">
    <w:name w:val="Style Left:  0.2&quot;1"/>
    <w:basedOn w:val="Normal"/>
    <w:uiPriority w:val="99"/>
    <w:rsid w:val="00E76BF7"/>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E76BF7"/>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E76BF7"/>
    <w:rPr>
      <w:rFonts w:ascii="Georgia" w:eastAsia="Times New Roman" w:hAnsi="Georgia"/>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E76BF7"/>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E76BF7"/>
    <w:rPr>
      <w:rFonts w:ascii="Georgia" w:eastAsia="Times New Roman" w:hAnsi="Georgia"/>
      <w:sz w:val="22"/>
      <w:u w:val="single"/>
      <w:bdr w:val="single" w:sz="4" w:space="0" w:color="auto"/>
    </w:rPr>
  </w:style>
  <w:style w:type="character" w:customStyle="1" w:styleId="boldcitationChar">
    <w:name w:val="bold citation Char"/>
    <w:rsid w:val="00E76BF7"/>
    <w:rPr>
      <w:rFonts w:ascii="Arial" w:hAnsi="Arial"/>
      <w:b/>
      <w:sz w:val="28"/>
      <w:szCs w:val="24"/>
      <w:u w:val="thick"/>
      <w:lang w:val="en-US" w:eastAsia="en-US" w:bidi="ar-SA"/>
    </w:rPr>
  </w:style>
  <w:style w:type="paragraph" w:customStyle="1" w:styleId="BlockTitle20">
    <w:name w:val="Block Title #2"/>
    <w:basedOn w:val="Normal"/>
    <w:uiPriority w:val="99"/>
    <w:rsid w:val="00E76BF7"/>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E76BF7"/>
    <w:rPr>
      <w:rFonts w:ascii="Georgia" w:hAnsi="Georgia"/>
      <w:b/>
    </w:rPr>
  </w:style>
  <w:style w:type="character" w:customStyle="1" w:styleId="BoldunderlineChar3">
    <w:name w:val="Bold/underline Char"/>
    <w:rsid w:val="00E76BF7"/>
    <w:rPr>
      <w:rFonts w:eastAsia="SimSun"/>
      <w:b/>
      <w:noProof w:val="0"/>
      <w:sz w:val="24"/>
      <w:szCs w:val="24"/>
      <w:u w:val="single"/>
      <w:lang w:val="en-US" w:eastAsia="zh-CN" w:bidi="ar-SA"/>
    </w:rPr>
  </w:style>
  <w:style w:type="character" w:customStyle="1" w:styleId="underlinetextchar0">
    <w:name w:val="underlinetextchar"/>
    <w:rsid w:val="00E76BF7"/>
  </w:style>
  <w:style w:type="character" w:customStyle="1" w:styleId="boldciteChar1">
    <w:name w:val="bold cite Char1"/>
    <w:rsid w:val="00E76BF7"/>
    <w:rPr>
      <w:b/>
      <w:sz w:val="28"/>
      <w:u w:val="thick" w:color="000000"/>
    </w:rPr>
  </w:style>
  <w:style w:type="character" w:customStyle="1" w:styleId="tagCharCharChar1">
    <w:name w:val="tag Char Char Char1"/>
    <w:rsid w:val="00E76BF7"/>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E76BF7"/>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E76BF7"/>
    <w:rPr>
      <w:rFonts w:ascii="Times New Roman" w:hAnsi="Times New Roman" w:cs="Times New Roman"/>
      <w:sz w:val="18"/>
      <w:szCs w:val="18"/>
    </w:rPr>
  </w:style>
  <w:style w:type="character" w:customStyle="1" w:styleId="bylines">
    <w:name w:val="bylines"/>
    <w:basedOn w:val="DefaultParagraphFont"/>
    <w:rsid w:val="00E76BF7"/>
  </w:style>
  <w:style w:type="character" w:customStyle="1" w:styleId="StyleStyleBoldUnderlineUnderlineIntenseEmphasis1apple-style-2">
    <w:name w:val="Style Style Bold UnderlineUnderlineIntense Emphasis1apple-style-...2"/>
    <w:basedOn w:val="DefaultParagraphFont"/>
    <w:rsid w:val="00E76BF7"/>
    <w:rPr>
      <w:b w:val="0"/>
      <w:bCs/>
      <w:sz w:val="22"/>
      <w:u w:val="single"/>
    </w:rPr>
  </w:style>
  <w:style w:type="character" w:customStyle="1" w:styleId="FontStyle57">
    <w:name w:val="Font Style57"/>
    <w:rsid w:val="00E76BF7"/>
    <w:rPr>
      <w:rFonts w:ascii="Georgia" w:hAnsi="Georgia" w:cs="Georgia"/>
      <w:b/>
      <w:bCs/>
      <w:sz w:val="14"/>
      <w:szCs w:val="14"/>
    </w:rPr>
  </w:style>
  <w:style w:type="character" w:customStyle="1" w:styleId="FontStyle89">
    <w:name w:val="Font Style89"/>
    <w:rsid w:val="00E76BF7"/>
    <w:rPr>
      <w:rFonts w:ascii="Times New Roman" w:hAnsi="Times New Roman" w:cs="Times New Roman"/>
      <w:b/>
      <w:bCs/>
      <w:smallCaps/>
      <w:spacing w:val="40"/>
      <w:sz w:val="16"/>
      <w:szCs w:val="16"/>
    </w:rPr>
  </w:style>
  <w:style w:type="character" w:customStyle="1" w:styleId="style3Char0">
    <w:name w:val="style 3 Char"/>
    <w:rsid w:val="00E76BF7"/>
    <w:rPr>
      <w:sz w:val="18"/>
      <w:szCs w:val="24"/>
      <w:lang w:val="en-US" w:eastAsia="en-US" w:bidi="ar-SA"/>
    </w:rPr>
  </w:style>
  <w:style w:type="paragraph" w:customStyle="1" w:styleId="003Cite">
    <w:name w:val="003Cite"/>
    <w:basedOn w:val="Normal"/>
    <w:qFormat/>
    <w:rsid w:val="00E76BF7"/>
    <w:rPr>
      <w:rFonts w:eastAsia="Calibri"/>
      <w:sz w:val="16"/>
      <w:szCs w:val="16"/>
    </w:rPr>
  </w:style>
  <w:style w:type="paragraph" w:customStyle="1" w:styleId="NormalBold">
    <w:name w:val="Normal + Bold"/>
    <w:aliases w:val="Double Underline"/>
    <w:basedOn w:val="Normal"/>
    <w:link w:val="NormalBoldChar"/>
    <w:rsid w:val="00E76BF7"/>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E76BF7"/>
    <w:rPr>
      <w:rFonts w:ascii="Georgia" w:hAnsi="Georgia"/>
      <w:b/>
      <w:color w:val="000000"/>
      <w:sz w:val="22"/>
      <w:u w:val="single"/>
    </w:rPr>
  </w:style>
  <w:style w:type="character" w:customStyle="1" w:styleId="BlockHeadingsChar1">
    <w:name w:val="Block Headings Char1"/>
    <w:rsid w:val="00E76BF7"/>
    <w:rPr>
      <w:b/>
      <w:caps/>
    </w:rPr>
  </w:style>
  <w:style w:type="character" w:customStyle="1" w:styleId="FontStyle170">
    <w:name w:val="Font Style170"/>
    <w:uiPriority w:val="99"/>
    <w:rsid w:val="00E76BF7"/>
    <w:rPr>
      <w:rFonts w:ascii="Bookman Old Style" w:hAnsi="Bookman Old Style" w:cs="Bookman Old Style"/>
      <w:sz w:val="16"/>
      <w:szCs w:val="16"/>
    </w:rPr>
  </w:style>
  <w:style w:type="character" w:customStyle="1" w:styleId="FontStyle17">
    <w:name w:val="Font Style17"/>
    <w:uiPriority w:val="99"/>
    <w:rsid w:val="00E76BF7"/>
    <w:rPr>
      <w:rFonts w:ascii="Book Antiqua" w:hAnsi="Book Antiqua" w:cs="Book Antiqua"/>
      <w:i/>
      <w:iCs/>
      <w:spacing w:val="1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n.wikipedia.org/wiki/Offensive_realism" TargetMode="External"/><Relationship Id="rId18" Type="http://schemas.openxmlformats.org/officeDocument/2006/relationships/hyperlink" Target="https://nsarchive.gwu.edu/briefing-book/russia-programs/2017-12-12/nato-expansion-what-gorbachev-heard-western-leaders-early" TargetMode="External"/><Relationship Id="rId26" Type="http://schemas.openxmlformats.org/officeDocument/2006/relationships/hyperlink" Target="https://www.belfercenter.org/sites/default/files/files/publication/isec_a_00273_LieberPress.pdf" TargetMode="External"/><Relationship Id="rId39" Type="http://schemas.openxmlformats.org/officeDocument/2006/relationships/hyperlink" Target="https://www.gwern.net/docs/philosophy/ethics/2007-greene.pdf" TargetMode="External"/><Relationship Id="rId21" Type="http://schemas.openxmlformats.org/officeDocument/2006/relationships/hyperlink" Target="https://www.amazon.com/Nuclear-Weapons-Coercive-Diplomacy-Sechser/dp/1107514517" TargetMode="External"/><Relationship Id="rId34" Type="http://schemas.openxmlformats.org/officeDocument/2006/relationships/hyperlink" Target="https://apnews.com/f5d302ae65b03838173e40848223b771" TargetMode="Externa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jstor.org/stable/2539097?seq=1" TargetMode="External"/><Relationship Id="rId20" Type="http://schemas.openxmlformats.org/officeDocument/2006/relationships/hyperlink" Target="https://foreignpolicy.com/2018/05/14/regime-change-for-dummies/" TargetMode="External"/><Relationship Id="rId29" Type="http://schemas.openxmlformats.org/officeDocument/2006/relationships/hyperlink" Target="https://www.cnas.org/publications/commentary/the-us-military-should-not-be-doubling-down-on-space"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pr.org/sections/thetwo-way/2017/11/03/561797675/im-the-only-one-that-matters-trump-says-of-state-dept-job-vacancies" TargetMode="External"/><Relationship Id="rId24" Type="http://schemas.openxmlformats.org/officeDocument/2006/relationships/hyperlink" Target="https://thebulletin.org/2019/06/arms-control-in-outer-space-the-russian-angle-and-a-possible-way-forward/" TargetMode="External"/><Relationship Id="rId32" Type="http://schemas.openxmlformats.org/officeDocument/2006/relationships/hyperlink" Target="https://www.politico.com/story/2018/04/06/outer-space-war-defense-russia-china-463067" TargetMode="External"/><Relationship Id="rId37" Type="http://schemas.openxmlformats.org/officeDocument/2006/relationships/hyperlink" Target="https://missiledefenseadvocacy.org/missile-threat-and-proliferation/todays-missile-threat/china-anti-access-area-denial-coming-soon/" TargetMode="External"/><Relationship Id="rId40" Type="http://schemas.openxmlformats.org/officeDocument/2006/relationships/hyperlink" Target="https://www.econtalk.org/joshua-greene-on-moral-tribes-moral-dilemmas-and-utilitarianism/" TargetMode="External"/><Relationship Id="rId5" Type="http://schemas.openxmlformats.org/officeDocument/2006/relationships/numbering" Target="numbering.xml"/><Relationship Id="rId15" Type="http://schemas.openxmlformats.org/officeDocument/2006/relationships/hyperlink" Target="https://www.jstor.org/stable/1149275" TargetMode="External"/><Relationship Id="rId23" Type="http://schemas.openxmlformats.org/officeDocument/2006/relationships/hyperlink" Target="https://hir.harvard.edu/anti-satellite-weapons-and-the-emerging-space-arms-race/" TargetMode="External"/><Relationship Id="rId28"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36" Type="http://schemas.openxmlformats.org/officeDocument/2006/relationships/hyperlink" Target="https://foreignpolicy.com/2020/04/28/kim-jong-un-china-north-korea/" TargetMode="External"/><Relationship Id="rId10" Type="http://schemas.openxmlformats.org/officeDocument/2006/relationships/hyperlink" Target="https://www.washingtonexaminer.com/hr-mcmaster-trump-national-security-strategy-to-be-based-on-principled-realism" TargetMode="External"/><Relationship Id="rId19" Type="http://schemas.openxmlformats.org/officeDocument/2006/relationships/hyperlink" Target="https://www.jstor.org/stable/1148355" TargetMode="External"/><Relationship Id="rId31" Type="http://schemas.openxmlformats.org/officeDocument/2006/relationships/hyperlink" Target="https://www.politico.com/story/2018/04/06/outer-space-war-defense-russia-china-463067" TargetMode="External"/><Relationship Id="rId4" Type="http://schemas.openxmlformats.org/officeDocument/2006/relationships/customXml" Target="../customXml/item4.xml"/><Relationship Id="rId9" Type="http://schemas.openxmlformats.org/officeDocument/2006/relationships/hyperlink" Target="https://www.law.upenn.edu/live/files/7804-grego-space-and-crisis-stabilitypdf" TargetMode="External"/><Relationship Id="rId14" Type="http://schemas.openxmlformats.org/officeDocument/2006/relationships/hyperlink" Target="https://en.wikipedia.org/wiki/Balance_of_threat" TargetMode="External"/><Relationship Id="rId22" Type="http://schemas.openxmlformats.org/officeDocument/2006/relationships/hyperlink" Target="https://www.datacenterdynamics.com/en/analysis/chinas-moves-into-mega-satellite-constelations-could-add-to-space-debris-problem/" TargetMode="External"/><Relationship Id="rId27"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30"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35" Type="http://schemas.openxmlformats.org/officeDocument/2006/relationships/hyperlink" Target="https://www.express.co.uk/news/world/1273890/Kim-Jong-un-dead-North-Korea-nuclear-weapon-news-latest-death-US"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youtube.com/watch?v=R8u8ahInQY8" TargetMode="External"/><Relationship Id="rId17" Type="http://schemas.openxmlformats.org/officeDocument/2006/relationships/hyperlink" Target="http://www.columbia.edu/itc/sipa/U6800/readings-sm/Waltz_Structural%20Realism.pdf" TargetMode="External"/><Relationship Id="rId25" Type="http://schemas.openxmlformats.org/officeDocument/2006/relationships/hyperlink" Target="https://www.globalsecurity.org/space/world/japan/warning.htm" TargetMode="External"/><Relationship Id="rId33" Type="http://schemas.openxmlformats.org/officeDocument/2006/relationships/hyperlink" Target="https://www.bbc.com/news/world-asia-pacific-11813699" TargetMode="External"/><Relationship Id="rId38" Type="http://schemas.openxmlformats.org/officeDocument/2006/relationships/hyperlink" Target="http://www.tandfonline.com/doi/pdf/10.1080/00455091.2016.1278150?needAccess=tru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shulred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1</Pages>
  <Words>18100</Words>
  <Characters>103172</Characters>
  <Application>Microsoft Office Word</Application>
  <DocSecurity>0</DocSecurity>
  <Lines>859</Lines>
  <Paragraphs>242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121030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22AnshulReddy</cp:lastModifiedBy>
  <cp:revision>5</cp:revision>
  <dcterms:created xsi:type="dcterms:W3CDTF">2022-01-29T23:19:00Z</dcterms:created>
  <dcterms:modified xsi:type="dcterms:W3CDTF">2022-01-29T23:53:00Z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