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6F68E" w14:textId="77777777" w:rsidR="00643305" w:rsidRDefault="00643305" w:rsidP="00643305">
      <w:pPr>
        <w:pStyle w:val="Heading2"/>
      </w:pPr>
      <w:r>
        <w:t>1AC</w:t>
      </w:r>
    </w:p>
    <w:p w14:paraId="3AFDA809" w14:textId="77777777" w:rsidR="00643305" w:rsidRDefault="00643305" w:rsidP="00643305">
      <w:pPr>
        <w:pStyle w:val="Heading3"/>
      </w:pPr>
      <w:r>
        <w:t xml:space="preserve">1AC – Advocacy </w:t>
      </w:r>
    </w:p>
    <w:p w14:paraId="30244440" w14:textId="77777777" w:rsidR="00643305" w:rsidRDefault="00643305" w:rsidP="00643305">
      <w:pPr>
        <w:pStyle w:val="Heading4"/>
      </w:pPr>
      <w:r>
        <w:t xml:space="preserve">Because the obligation to ensure the greatest expected wellbeing for the great number requires expanding access to medicine, I affirm the resolution: The member nations of the World Trade Organization ought to reduce intellectual property protections for medicines. </w:t>
      </w:r>
    </w:p>
    <w:p w14:paraId="7A5B2310" w14:textId="77777777" w:rsidR="00643305" w:rsidRDefault="00643305" w:rsidP="00643305"/>
    <w:p w14:paraId="155D1886" w14:textId="77777777" w:rsidR="00643305" w:rsidRDefault="00643305" w:rsidP="00643305">
      <w:pPr>
        <w:pStyle w:val="Heading4"/>
      </w:pPr>
      <w:r>
        <w:t>The World Trade Organization defines intellectual property as:</w:t>
      </w:r>
    </w:p>
    <w:p w14:paraId="2F827BF6" w14:textId="77777777" w:rsidR="00643305" w:rsidRPr="00B16EB0" w:rsidRDefault="00643305" w:rsidP="00643305">
      <w:r>
        <w:t>[World Trade Organization, No Listed Publication Date. https://www.wto.org/english/tratop_e/trips_e/intel1_e.htm]</w:t>
      </w:r>
    </w:p>
    <w:p w14:paraId="3BDA5772" w14:textId="77777777" w:rsidR="00643305" w:rsidRPr="00B16EB0" w:rsidRDefault="00643305" w:rsidP="00643305">
      <w:pPr>
        <w:rPr>
          <w:sz w:val="16"/>
        </w:rPr>
      </w:pPr>
      <w:r w:rsidRPr="00E137C4">
        <w:rPr>
          <w:rStyle w:val="Emphasis"/>
          <w:highlight w:val="cyan"/>
        </w:rPr>
        <w:t>Intellectual property</w:t>
      </w:r>
      <w:r w:rsidRPr="00E137C4">
        <w:rPr>
          <w:rStyle w:val="StyleUnderline"/>
          <w:highlight w:val="cyan"/>
        </w:rPr>
        <w:t xml:space="preserve"> rights are</w:t>
      </w:r>
      <w:r w:rsidRPr="00F42EA0">
        <w:rPr>
          <w:rStyle w:val="StyleUnderline"/>
        </w:rPr>
        <w:t xml:space="preserve"> customarily </w:t>
      </w:r>
      <w:r w:rsidRPr="00E137C4">
        <w:rPr>
          <w:rStyle w:val="StyleUnderline"/>
          <w:highlight w:val="cyan"/>
        </w:rPr>
        <w:t xml:space="preserve">divided into </w:t>
      </w:r>
      <w:r w:rsidRPr="00E137C4">
        <w:rPr>
          <w:rStyle w:val="Emphasis"/>
          <w:highlight w:val="cyan"/>
        </w:rPr>
        <w:t>two main areas</w:t>
      </w:r>
      <w:r w:rsidRPr="00B16EB0">
        <w:rPr>
          <w:sz w:val="16"/>
        </w:rPr>
        <w:t>:</w:t>
      </w:r>
    </w:p>
    <w:p w14:paraId="42598A67" w14:textId="77777777" w:rsidR="00643305" w:rsidRPr="00F42EA0" w:rsidRDefault="00643305" w:rsidP="00643305">
      <w:pPr>
        <w:rPr>
          <w:rStyle w:val="StyleUnderline"/>
        </w:rPr>
      </w:pPr>
      <w:r w:rsidRPr="00F42EA0">
        <w:rPr>
          <w:rStyle w:val="StyleUnderline"/>
        </w:rPr>
        <w:t xml:space="preserve">(i) Copyright and </w:t>
      </w:r>
      <w:r w:rsidRPr="00E137C4">
        <w:rPr>
          <w:rStyle w:val="StyleUnderline"/>
          <w:highlight w:val="cyan"/>
        </w:rPr>
        <w:t>rights related to copyright</w:t>
      </w:r>
      <w:r w:rsidRPr="00F42EA0">
        <w:rPr>
          <w:rStyle w:val="StyleUnderline"/>
        </w:rPr>
        <w:t>.</w:t>
      </w:r>
    </w:p>
    <w:p w14:paraId="001F7108" w14:textId="77777777" w:rsidR="00643305" w:rsidRPr="00B16EB0" w:rsidRDefault="00643305" w:rsidP="00643305">
      <w:pPr>
        <w:rPr>
          <w:sz w:val="16"/>
        </w:rPr>
      </w:pPr>
      <w:r w:rsidRPr="00E137C4">
        <w:rPr>
          <w:rStyle w:val="StyleUnderline"/>
          <w:highlight w:val="cyan"/>
        </w:rPr>
        <w:t xml:space="preserve">The rights of </w:t>
      </w:r>
      <w:r w:rsidRPr="00E137C4">
        <w:rPr>
          <w:rStyle w:val="Emphasis"/>
          <w:highlight w:val="cyan"/>
        </w:rPr>
        <w:t>authors</w:t>
      </w:r>
      <w:r w:rsidRPr="00F42EA0">
        <w:rPr>
          <w:rStyle w:val="StyleUnderline"/>
        </w:rPr>
        <w:t xml:space="preserve"> of literary and artistic works</w:t>
      </w:r>
      <w:r w:rsidRPr="00B16EB0">
        <w:rPr>
          <w:sz w:val="16"/>
        </w:rPr>
        <w:t xml:space="preserve"> (</w:t>
      </w:r>
      <w:r w:rsidRPr="00E137C4">
        <w:rPr>
          <w:rStyle w:val="StyleUnderline"/>
          <w:highlight w:val="cyan"/>
        </w:rPr>
        <w:t xml:space="preserve">such as </w:t>
      </w:r>
      <w:r w:rsidRPr="00E137C4">
        <w:rPr>
          <w:rStyle w:val="Emphasis"/>
          <w:highlight w:val="cyan"/>
        </w:rPr>
        <w:t>books</w:t>
      </w:r>
      <w:r w:rsidRPr="00E137C4">
        <w:rPr>
          <w:rStyle w:val="StyleUnderline"/>
          <w:highlight w:val="cyan"/>
        </w:rPr>
        <w:t xml:space="preserve"> </w:t>
      </w:r>
      <w:r w:rsidRPr="00E137C4">
        <w:rPr>
          <w:rStyle w:val="StyleUnderline"/>
        </w:rPr>
        <w:t>and</w:t>
      </w:r>
      <w:r w:rsidRPr="00F42EA0">
        <w:rPr>
          <w:rStyle w:val="StyleUnderline"/>
        </w:rPr>
        <w:t xml:space="preserve"> other writings</w:t>
      </w:r>
      <w:r w:rsidRPr="00B16EB0">
        <w:rPr>
          <w:sz w:val="16"/>
        </w:rPr>
        <w:t xml:space="preserve">, musical compositions, </w:t>
      </w:r>
      <w:r w:rsidRPr="00E137C4">
        <w:rPr>
          <w:rStyle w:val="Emphasis"/>
          <w:highlight w:val="cyan"/>
        </w:rPr>
        <w:t>paintings</w:t>
      </w:r>
      <w:r w:rsidRPr="00B16EB0">
        <w:rPr>
          <w:sz w:val="16"/>
        </w:rPr>
        <w:t xml:space="preserve">, sculpture, </w:t>
      </w:r>
      <w:r w:rsidRPr="00E137C4">
        <w:rPr>
          <w:rStyle w:val="StyleUnderline"/>
          <w:highlight w:val="cyan"/>
        </w:rPr>
        <w:t>computer programs and films</w:t>
      </w:r>
      <w:r w:rsidRPr="00B16EB0">
        <w:rPr>
          <w:sz w:val="16"/>
        </w:rPr>
        <w:t xml:space="preserve">) </w:t>
      </w:r>
      <w:r w:rsidRPr="00F42EA0">
        <w:rPr>
          <w:rStyle w:val="StyleUnderline"/>
        </w:rPr>
        <w:t xml:space="preserve">are </w:t>
      </w:r>
      <w:r w:rsidRPr="00E137C4">
        <w:rPr>
          <w:rStyle w:val="StyleUnderline"/>
          <w:highlight w:val="cyan"/>
        </w:rPr>
        <w:t>protected by copyright</w:t>
      </w:r>
      <w:r w:rsidRPr="00F42EA0">
        <w:rPr>
          <w:rStyle w:val="StyleUnderline"/>
        </w:rPr>
        <w:t xml:space="preserve">, for a minimum period of </w:t>
      </w:r>
      <w:r w:rsidRPr="00B16EB0">
        <w:rPr>
          <w:rStyle w:val="Emphasis"/>
        </w:rPr>
        <w:t>50 years</w:t>
      </w:r>
      <w:r w:rsidRPr="00B16EB0">
        <w:rPr>
          <w:sz w:val="16"/>
        </w:rPr>
        <w:t xml:space="preserve"> after the death of the author.</w:t>
      </w:r>
    </w:p>
    <w:p w14:paraId="513FEAB1" w14:textId="77777777" w:rsidR="00643305" w:rsidRPr="00F42EA0" w:rsidRDefault="00643305" w:rsidP="00643305">
      <w:pPr>
        <w:rPr>
          <w:rStyle w:val="StyleUnderline"/>
        </w:rPr>
      </w:pPr>
      <w:r w:rsidRPr="00F42EA0">
        <w:rPr>
          <w:rStyle w:val="StyleUnderline"/>
        </w:rPr>
        <w:t>Also protected through copyright and related</w:t>
      </w:r>
      <w:r w:rsidRPr="00B16EB0">
        <w:rPr>
          <w:sz w:val="16"/>
        </w:rPr>
        <w:t xml:space="preserve"> (sometimes referred to as “neighbouring”) </w:t>
      </w:r>
      <w:r w:rsidRPr="00F42EA0">
        <w:rPr>
          <w:rStyle w:val="StyleUnderline"/>
        </w:rPr>
        <w:t>rights are the rights of performers</w:t>
      </w:r>
      <w:r w:rsidRPr="00B16EB0">
        <w:rPr>
          <w:sz w:val="16"/>
        </w:rPr>
        <w:t xml:space="preserve"> (e.g. actors, singers and musicians), producers of phonograms (sound recordings) </w:t>
      </w:r>
      <w:r w:rsidRPr="00F42EA0">
        <w:rPr>
          <w:rStyle w:val="StyleUnderline"/>
        </w:rPr>
        <w:t>and broadcasting organizations</w:t>
      </w:r>
      <w:r w:rsidRPr="00B16EB0">
        <w:rPr>
          <w:sz w:val="16"/>
        </w:rPr>
        <w:t xml:space="preserve">. </w:t>
      </w:r>
      <w:r w:rsidRPr="00F42EA0">
        <w:rPr>
          <w:rStyle w:val="StyleUnderline"/>
        </w:rPr>
        <w:t xml:space="preserve">The main social purpose of protection of copyright and related rights is to </w:t>
      </w:r>
      <w:r w:rsidRPr="00B16EB0">
        <w:rPr>
          <w:rStyle w:val="Emphasis"/>
        </w:rPr>
        <w:t>encourage</w:t>
      </w:r>
      <w:r w:rsidRPr="00F42EA0">
        <w:rPr>
          <w:rStyle w:val="StyleUnderline"/>
        </w:rPr>
        <w:t xml:space="preserve"> and </w:t>
      </w:r>
      <w:r w:rsidRPr="00B16EB0">
        <w:rPr>
          <w:rStyle w:val="Emphasis"/>
        </w:rPr>
        <w:t>reward creative work</w:t>
      </w:r>
      <w:r w:rsidRPr="00F42EA0">
        <w:rPr>
          <w:rStyle w:val="StyleUnderline"/>
        </w:rPr>
        <w:t>.</w:t>
      </w:r>
    </w:p>
    <w:p w14:paraId="1C1B5747" w14:textId="77777777" w:rsidR="00643305" w:rsidRPr="00B16EB0" w:rsidRDefault="00643305" w:rsidP="00643305">
      <w:pPr>
        <w:rPr>
          <w:sz w:val="16"/>
        </w:rPr>
      </w:pPr>
      <w:r w:rsidRPr="00F42EA0">
        <w:rPr>
          <w:rStyle w:val="StyleUnderline"/>
        </w:rPr>
        <w:t xml:space="preserve">(ii) </w:t>
      </w:r>
      <w:r w:rsidRPr="00E137C4">
        <w:rPr>
          <w:rStyle w:val="StyleUnderline"/>
          <w:highlight w:val="cyan"/>
        </w:rPr>
        <w:t>Industrial property</w:t>
      </w:r>
      <w:r w:rsidRPr="00B16EB0">
        <w:rPr>
          <w:sz w:val="16"/>
        </w:rPr>
        <w:t>.</w:t>
      </w:r>
    </w:p>
    <w:p w14:paraId="5FF011E3" w14:textId="77777777" w:rsidR="00643305" w:rsidRPr="00B16EB0" w:rsidRDefault="00643305" w:rsidP="00643305">
      <w:pPr>
        <w:rPr>
          <w:sz w:val="16"/>
        </w:rPr>
      </w:pPr>
      <w:r w:rsidRPr="00B16EB0">
        <w:rPr>
          <w:sz w:val="16"/>
        </w:rPr>
        <w:t>Industrial property can usefully be divided into two main areas:</w:t>
      </w:r>
    </w:p>
    <w:p w14:paraId="17EB1C2A" w14:textId="77777777" w:rsidR="00643305" w:rsidRPr="00B16EB0" w:rsidRDefault="00643305" w:rsidP="00643305">
      <w:pPr>
        <w:rPr>
          <w:sz w:val="16"/>
        </w:rPr>
      </w:pPr>
      <w:r w:rsidRPr="00F42EA0">
        <w:rPr>
          <w:rStyle w:val="StyleUnderline"/>
        </w:rPr>
        <w:t xml:space="preserve">One area can be </w:t>
      </w:r>
      <w:r w:rsidRPr="00E137C4">
        <w:rPr>
          <w:rStyle w:val="StyleUnderline"/>
          <w:highlight w:val="cyan"/>
        </w:rPr>
        <w:t>characterized as the protection of</w:t>
      </w:r>
      <w:r w:rsidRPr="00F42EA0">
        <w:rPr>
          <w:rStyle w:val="StyleUnderline"/>
        </w:rPr>
        <w:t xml:space="preserve"> distinctive signs</w:t>
      </w:r>
      <w:r w:rsidRPr="00B16EB0">
        <w:rPr>
          <w:sz w:val="16"/>
        </w:rPr>
        <w:t xml:space="preserve">, in particular </w:t>
      </w:r>
      <w:r w:rsidRPr="00E137C4">
        <w:rPr>
          <w:rStyle w:val="Emphasis"/>
          <w:highlight w:val="cyan"/>
        </w:rPr>
        <w:t>trademarks</w:t>
      </w:r>
      <w:r w:rsidRPr="00B16EB0">
        <w:rPr>
          <w:sz w:val="16"/>
        </w:rPr>
        <w:t xml:space="preserve"> (which distinguish the goods or services of one undertaking from those of other undertakings) </w:t>
      </w:r>
      <w:r w:rsidRPr="00E137C4">
        <w:rPr>
          <w:rStyle w:val="StyleUnderline"/>
          <w:highlight w:val="cyan"/>
        </w:rPr>
        <w:t>and geographical indications</w:t>
      </w:r>
      <w:r w:rsidRPr="00B16EB0">
        <w:rPr>
          <w:sz w:val="16"/>
        </w:rPr>
        <w:t xml:space="preserve"> (which identify a good as originating in a place where a given characteristic of the good is essentially attributable to its geographical origin).</w:t>
      </w:r>
    </w:p>
    <w:p w14:paraId="31A443E9" w14:textId="77777777" w:rsidR="00643305" w:rsidRPr="00B16EB0" w:rsidRDefault="00643305" w:rsidP="00643305">
      <w:pPr>
        <w:rPr>
          <w:sz w:val="16"/>
        </w:rPr>
      </w:pPr>
      <w:r w:rsidRPr="00E137C4">
        <w:rPr>
          <w:rStyle w:val="StyleUnderline"/>
          <w:highlight w:val="cyan"/>
        </w:rPr>
        <w:t>The protection of such</w:t>
      </w:r>
      <w:r w:rsidRPr="00F42EA0">
        <w:rPr>
          <w:rStyle w:val="StyleUnderline"/>
        </w:rPr>
        <w:t xml:space="preserve"> distinctive </w:t>
      </w:r>
      <w:r w:rsidRPr="00E137C4">
        <w:rPr>
          <w:rStyle w:val="StyleUnderline"/>
          <w:highlight w:val="cyan"/>
        </w:rPr>
        <w:t xml:space="preserve">signs aims to </w:t>
      </w:r>
      <w:r w:rsidRPr="00E137C4">
        <w:rPr>
          <w:rStyle w:val="StyleUnderline"/>
        </w:rPr>
        <w:t>stimulate</w:t>
      </w:r>
      <w:r w:rsidRPr="00F42EA0">
        <w:rPr>
          <w:rStyle w:val="StyleUnderline"/>
        </w:rPr>
        <w:t xml:space="preserve"> and </w:t>
      </w:r>
      <w:r w:rsidRPr="00E137C4">
        <w:rPr>
          <w:rStyle w:val="StyleUnderline"/>
          <w:highlight w:val="cyan"/>
        </w:rPr>
        <w:t xml:space="preserve">ensure </w:t>
      </w:r>
      <w:r w:rsidRPr="00E137C4">
        <w:rPr>
          <w:rStyle w:val="Emphasis"/>
          <w:highlight w:val="cyan"/>
        </w:rPr>
        <w:t>fair competition</w:t>
      </w:r>
      <w:r w:rsidRPr="00F42EA0">
        <w:rPr>
          <w:rStyle w:val="StyleUnderline"/>
        </w:rPr>
        <w:t xml:space="preserve"> and to protect consumers</w:t>
      </w:r>
      <w:r w:rsidRPr="00B16EB0">
        <w:rPr>
          <w:sz w:val="16"/>
        </w:rPr>
        <w:t xml:space="preserve">, </w:t>
      </w:r>
      <w:r w:rsidRPr="00F42EA0">
        <w:rPr>
          <w:rStyle w:val="StyleUnderline"/>
        </w:rPr>
        <w:t>by enabling them to make informed choices between various goods and services. The protection may last indefinitely, provided the sign in question continues to be distinctive</w:t>
      </w:r>
      <w:r w:rsidRPr="00B16EB0">
        <w:rPr>
          <w:sz w:val="16"/>
        </w:rPr>
        <w:t>.</w:t>
      </w:r>
    </w:p>
    <w:p w14:paraId="05CE1485" w14:textId="77777777" w:rsidR="00643305" w:rsidRPr="00B16EB0" w:rsidRDefault="00643305" w:rsidP="00643305">
      <w:pPr>
        <w:rPr>
          <w:sz w:val="16"/>
        </w:rPr>
      </w:pPr>
      <w:r w:rsidRPr="00B16EB0">
        <w:rPr>
          <w:sz w:val="16"/>
        </w:rPr>
        <w:t>Other types of industrial property are protected primarily to stimulate innovation, design and the creation of technology. In this category fall inventions (protected by patents), industrial designs and trade secrets.</w:t>
      </w:r>
    </w:p>
    <w:p w14:paraId="4DF5E1BF" w14:textId="77777777" w:rsidR="00643305" w:rsidRPr="00B16EB0" w:rsidRDefault="00643305" w:rsidP="00643305">
      <w:pPr>
        <w:rPr>
          <w:sz w:val="16"/>
        </w:rPr>
      </w:pPr>
      <w:r w:rsidRPr="00E137C4">
        <w:rPr>
          <w:rStyle w:val="StyleUnderline"/>
          <w:highlight w:val="cyan"/>
        </w:rPr>
        <w:t xml:space="preserve">The social purpose is to provide </w:t>
      </w:r>
      <w:r w:rsidRPr="00E137C4">
        <w:rPr>
          <w:rStyle w:val="Emphasis"/>
          <w:highlight w:val="cyan"/>
        </w:rPr>
        <w:t>protection</w:t>
      </w:r>
      <w:r w:rsidRPr="00B16EB0">
        <w:rPr>
          <w:sz w:val="16"/>
        </w:rPr>
        <w:t xml:space="preserve"> </w:t>
      </w:r>
      <w:r w:rsidRPr="00F42EA0">
        <w:rPr>
          <w:rStyle w:val="StyleUnderline"/>
        </w:rPr>
        <w:t>for the results of investment in the development of new tech</w:t>
      </w:r>
      <w:r w:rsidRPr="00B16EB0">
        <w:rPr>
          <w:sz w:val="16"/>
        </w:rPr>
        <w:t xml:space="preserve">nology, </w:t>
      </w:r>
      <w:r w:rsidRPr="00F42EA0">
        <w:rPr>
          <w:rStyle w:val="StyleUnderline"/>
        </w:rPr>
        <w:t xml:space="preserve">thus </w:t>
      </w:r>
      <w:r w:rsidRPr="00E137C4">
        <w:rPr>
          <w:rStyle w:val="StyleUnderline"/>
          <w:highlight w:val="cyan"/>
        </w:rPr>
        <w:t>giving the incentive</w:t>
      </w:r>
      <w:r w:rsidRPr="00F42EA0">
        <w:rPr>
          <w:rStyle w:val="StyleUnderline"/>
        </w:rPr>
        <w:t xml:space="preserve"> and means </w:t>
      </w:r>
      <w:r w:rsidRPr="00E137C4">
        <w:rPr>
          <w:rStyle w:val="StyleUnderline"/>
          <w:highlight w:val="cyan"/>
        </w:rPr>
        <w:t xml:space="preserve">to </w:t>
      </w:r>
      <w:r w:rsidRPr="00E137C4">
        <w:rPr>
          <w:rStyle w:val="Emphasis"/>
          <w:highlight w:val="cyan"/>
        </w:rPr>
        <w:t>finance research</w:t>
      </w:r>
      <w:r w:rsidRPr="00E137C4">
        <w:rPr>
          <w:rStyle w:val="StyleUnderline"/>
          <w:highlight w:val="cyan"/>
        </w:rPr>
        <w:t xml:space="preserve"> and </w:t>
      </w:r>
      <w:r w:rsidRPr="00E137C4">
        <w:rPr>
          <w:rStyle w:val="Emphasis"/>
          <w:highlight w:val="cyan"/>
        </w:rPr>
        <w:t>development activities</w:t>
      </w:r>
      <w:r w:rsidRPr="00B16EB0">
        <w:rPr>
          <w:sz w:val="16"/>
        </w:rPr>
        <w:t>.</w:t>
      </w:r>
    </w:p>
    <w:p w14:paraId="6CE23566" w14:textId="77777777" w:rsidR="00643305" w:rsidRPr="00B16EB0" w:rsidRDefault="00643305" w:rsidP="00643305">
      <w:pPr>
        <w:rPr>
          <w:sz w:val="16"/>
        </w:rPr>
      </w:pPr>
      <w:r w:rsidRPr="00F42EA0">
        <w:rPr>
          <w:rStyle w:val="StyleUnderline"/>
        </w:rPr>
        <w:t>A functioning intellectual property regime should also facilitate the transfer of technology in the form of foreign direct investment, joint ventures and licensing</w:t>
      </w:r>
      <w:r w:rsidRPr="00B16EB0">
        <w:rPr>
          <w:sz w:val="16"/>
        </w:rPr>
        <w:t>.</w:t>
      </w:r>
    </w:p>
    <w:p w14:paraId="3D27822A" w14:textId="77777777" w:rsidR="00643305" w:rsidRPr="00B16EB0" w:rsidRDefault="00643305" w:rsidP="00643305">
      <w:pPr>
        <w:rPr>
          <w:sz w:val="16"/>
        </w:rPr>
      </w:pPr>
      <w:r w:rsidRPr="00B16EB0">
        <w:rPr>
          <w:sz w:val="16"/>
        </w:rPr>
        <w:t>The protection is usually given for a finite term (typically 20 years in the case of patents).</w:t>
      </w:r>
    </w:p>
    <w:p w14:paraId="2FB965B1" w14:textId="77777777" w:rsidR="00643305" w:rsidRPr="00F42EA0" w:rsidRDefault="00643305" w:rsidP="00643305">
      <w:pPr>
        <w:rPr>
          <w:rStyle w:val="StyleUnderline"/>
        </w:rPr>
      </w:pPr>
      <w:r w:rsidRPr="00F42EA0">
        <w:rPr>
          <w:rStyle w:val="StyleUnderline"/>
        </w:rPr>
        <w:t xml:space="preserve">While the basic social objectives of intellectual property protection are as outlined above, it should also be noted that the </w:t>
      </w:r>
      <w:r w:rsidRPr="00E137C4">
        <w:rPr>
          <w:rStyle w:val="StyleUnderline"/>
          <w:highlight w:val="cyan"/>
        </w:rPr>
        <w:t>exclusive rights</w:t>
      </w:r>
      <w:r w:rsidRPr="00F42EA0">
        <w:rPr>
          <w:rStyle w:val="StyleUnderline"/>
        </w:rPr>
        <w:t xml:space="preserve"> given </w:t>
      </w:r>
      <w:r w:rsidRPr="00E137C4">
        <w:rPr>
          <w:rStyle w:val="StyleUnderline"/>
          <w:highlight w:val="cyan"/>
        </w:rPr>
        <w:t>are</w:t>
      </w:r>
      <w:r w:rsidRPr="00F42EA0">
        <w:rPr>
          <w:rStyle w:val="StyleUnderline"/>
        </w:rPr>
        <w:t xml:space="preserve"> generally </w:t>
      </w:r>
      <w:r w:rsidRPr="00E137C4">
        <w:rPr>
          <w:rStyle w:val="StyleUnderline"/>
          <w:highlight w:val="cyan"/>
        </w:rPr>
        <w:t xml:space="preserve">subject to a number of </w:t>
      </w:r>
      <w:r w:rsidRPr="00E137C4">
        <w:rPr>
          <w:rStyle w:val="Emphasis"/>
          <w:highlight w:val="cyan"/>
        </w:rPr>
        <w:t>limitations</w:t>
      </w:r>
      <w:r w:rsidRPr="00E137C4">
        <w:rPr>
          <w:rStyle w:val="StyleUnderline"/>
          <w:highlight w:val="cyan"/>
        </w:rPr>
        <w:t xml:space="preserve"> and </w:t>
      </w:r>
      <w:r w:rsidRPr="00E137C4">
        <w:rPr>
          <w:rStyle w:val="Emphasis"/>
          <w:highlight w:val="cyan"/>
        </w:rPr>
        <w:t>exceptions</w:t>
      </w:r>
      <w:r w:rsidRPr="00F42EA0">
        <w:rPr>
          <w:rStyle w:val="StyleUnderline"/>
        </w:rPr>
        <w:t xml:space="preserve">, aimed at </w:t>
      </w:r>
      <w:r w:rsidRPr="00B16EB0">
        <w:rPr>
          <w:rStyle w:val="Emphasis"/>
        </w:rPr>
        <w:t>fine-tuning the balance</w:t>
      </w:r>
      <w:r w:rsidRPr="00F42EA0">
        <w:rPr>
          <w:rStyle w:val="StyleUnderline"/>
        </w:rPr>
        <w:t xml:space="preserve"> that has to be found between the legitimate interests of right holders and of users.</w:t>
      </w:r>
    </w:p>
    <w:p w14:paraId="767F085F" w14:textId="77777777" w:rsidR="00643305" w:rsidRDefault="00643305" w:rsidP="00643305"/>
    <w:p w14:paraId="027112E3" w14:textId="77777777" w:rsidR="00643305" w:rsidRDefault="00643305" w:rsidP="00643305">
      <w:pPr>
        <w:pStyle w:val="Heading3"/>
      </w:pPr>
      <w:r>
        <w:t xml:space="preserve">1AC – Pandemic Response </w:t>
      </w:r>
    </w:p>
    <w:p w14:paraId="46EE3102" w14:textId="77777777" w:rsidR="00643305" w:rsidRDefault="00643305" w:rsidP="00643305">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on </w:t>
      </w:r>
      <w:r>
        <w:rPr>
          <w:u w:val="single"/>
        </w:rPr>
        <w:t>generic vaccines</w:t>
      </w:r>
      <w:r>
        <w:t xml:space="preserve"> in response to pandemics not only stops </w:t>
      </w:r>
      <w:r>
        <w:rPr>
          <w:u w:val="single"/>
        </w:rPr>
        <w:t>immense suffering</w:t>
      </w:r>
      <w:r>
        <w:t xml:space="preserve"> from COVID surges in India and South America – it also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3ADAE974" w14:textId="77777777" w:rsidR="00643305" w:rsidRPr="00F42EA0" w:rsidRDefault="00643305" w:rsidP="00643305">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7B3ADBCE" w14:textId="77777777" w:rsidR="00643305" w:rsidRPr="007016DC" w:rsidRDefault="00643305" w:rsidP="00643305">
      <w:pPr>
        <w:rPr>
          <w:sz w:val="16"/>
        </w:rPr>
      </w:pPr>
      <w:r w:rsidRPr="007016DC">
        <w:rPr>
          <w:sz w:val="16"/>
        </w:rPr>
        <w:t xml:space="preserve">Although focusing on these immediate constraints is vital, we cannot confine our attention to the short term. First of all, the </w:t>
      </w:r>
      <w:r w:rsidRPr="00E137C4">
        <w:rPr>
          <w:rStyle w:val="Emphasis"/>
          <w:highlight w:val="cyan"/>
        </w:rPr>
        <w:t>COVID</w:t>
      </w:r>
      <w:r w:rsidRPr="007016DC">
        <w:rPr>
          <w:sz w:val="16"/>
        </w:rPr>
        <w:t xml:space="preserve">-19 pandemic </w:t>
      </w:r>
      <w:r w:rsidRPr="00E137C4">
        <w:rPr>
          <w:rStyle w:val="StyleUnderline"/>
          <w:highlight w:val="cyan"/>
        </w:rPr>
        <w:t>is</w:t>
      </w:r>
      <w:r w:rsidRPr="00E137C4">
        <w:rPr>
          <w:sz w:val="16"/>
          <w:highlight w:val="cyan"/>
        </w:rPr>
        <w:t xml:space="preserve"> </w:t>
      </w:r>
      <w:r w:rsidRPr="00E137C4">
        <w:rPr>
          <w:rStyle w:val="Emphasis"/>
          <w:highlight w:val="cyan"/>
        </w:rPr>
        <w:t>far from over</w:t>
      </w:r>
      <w:r w:rsidRPr="007016DC">
        <w:rPr>
          <w:sz w:val="16"/>
        </w:rPr>
        <w:t xml:space="preserve">. Although </w:t>
      </w:r>
      <w:r w:rsidRPr="00E137C4">
        <w:rPr>
          <w:rStyle w:val="StyleUnderline"/>
          <w:highlight w:val="cyan"/>
        </w:rPr>
        <w:t>Americans can</w:t>
      </w:r>
      <w:r w:rsidRPr="00F42EA0">
        <w:rPr>
          <w:rStyle w:val="StyleUnderline"/>
        </w:rPr>
        <w:t xml:space="preserve"> now </w:t>
      </w:r>
      <w:r w:rsidRPr="00E137C4">
        <w:rPr>
          <w:rStyle w:val="StyleUnderline"/>
          <w:highlight w:val="cyan"/>
        </w:rPr>
        <w:t xml:space="preserve">see the light at the </w:t>
      </w:r>
      <w:r w:rsidRPr="00E137C4">
        <w:rPr>
          <w:rStyle w:val="Emphasis"/>
          <w:highlight w:val="cyan"/>
        </w:rPr>
        <w:t>end of the tunnel</w:t>
      </w:r>
      <w:r w:rsidRPr="007016DC">
        <w:rPr>
          <w:sz w:val="16"/>
        </w:rPr>
        <w:t xml:space="preserve"> </w:t>
      </w:r>
      <w:r w:rsidRPr="00E137C4">
        <w:rPr>
          <w:rStyle w:val="StyleUnderline"/>
          <w:highlight w:val="cyan"/>
        </w:rPr>
        <w:t>thanks to</w:t>
      </w:r>
      <w:r w:rsidRPr="00F42EA0">
        <w:rPr>
          <w:rStyle w:val="StyleUnderline"/>
        </w:rPr>
        <w:t xml:space="preserve"> the rapid rollout of </w:t>
      </w:r>
      <w:r w:rsidRPr="00E137C4">
        <w:rPr>
          <w:rStyle w:val="Emphasis"/>
          <w:highlight w:val="cyan"/>
        </w:rPr>
        <w:t>vaccines</w:t>
      </w:r>
      <w:r w:rsidRPr="007016DC">
        <w:rPr>
          <w:sz w:val="16"/>
        </w:rPr>
        <w:t xml:space="preserve">, </w:t>
      </w:r>
      <w:r w:rsidRPr="00E137C4">
        <w:rPr>
          <w:rStyle w:val="StyleUnderline"/>
          <w:highlight w:val="cyan"/>
        </w:rPr>
        <w:t>most of the world isn’t so lucky. The virus is</w:t>
      </w:r>
      <w:r w:rsidRPr="007016DC">
        <w:rPr>
          <w:sz w:val="16"/>
        </w:rPr>
        <w:t xml:space="preserve"> currently </w:t>
      </w:r>
      <w:r w:rsidRPr="00E137C4">
        <w:rPr>
          <w:rStyle w:val="Emphasis"/>
          <w:highlight w:val="cyan"/>
        </w:rPr>
        <w:t>raging in India</w:t>
      </w:r>
      <w:r w:rsidRPr="00E137C4">
        <w:rPr>
          <w:sz w:val="16"/>
          <w:highlight w:val="cyan"/>
        </w:rPr>
        <w:t xml:space="preserve"> </w:t>
      </w:r>
      <w:r w:rsidRPr="00E137C4">
        <w:rPr>
          <w:rStyle w:val="StyleUnderline"/>
          <w:highlight w:val="cyan"/>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care systems and inflicting </w:t>
      </w:r>
      <w:r w:rsidRPr="00E137C4">
        <w:rPr>
          <w:rStyle w:val="Emphasis"/>
          <w:highlight w:val="cyan"/>
        </w:rPr>
        <w:t>suffering and loss</w:t>
      </w:r>
      <w:r w:rsidRPr="00E137C4">
        <w:rPr>
          <w:sz w:val="16"/>
          <w:highlight w:val="cyan"/>
        </w:rPr>
        <w:t xml:space="preserve"> </w:t>
      </w:r>
      <w:r w:rsidRPr="00E137C4">
        <w:rPr>
          <w:rStyle w:val="StyleUnderline"/>
          <w:highlight w:val="cyan"/>
        </w:rPr>
        <w:t xml:space="preserve">on a </w:t>
      </w:r>
      <w:r w:rsidRPr="00E137C4">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1C0F77C8" w14:textId="77777777" w:rsidR="00643305" w:rsidRPr="007016DC" w:rsidRDefault="00643305" w:rsidP="00643305">
      <w:pPr>
        <w:rPr>
          <w:sz w:val="16"/>
        </w:rPr>
      </w:pPr>
      <w:r w:rsidRPr="007016DC">
        <w:rPr>
          <w:sz w:val="16"/>
        </w:rPr>
        <w:t xml:space="preserve">Furthermore, and probably </w:t>
      </w:r>
      <w:r w:rsidRPr="00E137C4">
        <w:rPr>
          <w:rStyle w:val="Emphasis"/>
          <w:highlight w:val="cyan"/>
        </w:rPr>
        <w:t>even more important</w:t>
      </w:r>
      <w:r w:rsidRPr="00E137C4">
        <w:rPr>
          <w:sz w:val="16"/>
          <w:highlight w:val="cyan"/>
        </w:rPr>
        <w:t xml:space="preserve">, </w:t>
      </w:r>
      <w:r w:rsidRPr="00E137C4">
        <w:rPr>
          <w:rStyle w:val="StyleUnderline"/>
          <w:highlight w:val="cyan"/>
        </w:rPr>
        <w:t>this is</w:t>
      </w:r>
      <w:r w:rsidRPr="00F42EA0">
        <w:rPr>
          <w:rStyle w:val="StyleUnderline"/>
        </w:rPr>
        <w:t xml:space="preserve"> almost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E137C4">
        <w:rPr>
          <w:rStyle w:val="StyleUnderline"/>
          <w:highlight w:val="cyan"/>
        </w:rPr>
        <w:t>and globalization</w:t>
      </w:r>
      <w:r w:rsidRPr="00F42EA0">
        <w:rPr>
          <w:rStyle w:val="StyleUnderline"/>
        </w:rPr>
        <w:t xml:space="preserve"> all combine to </w:t>
      </w:r>
      <w:r w:rsidRPr="00E137C4">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E137C4">
        <w:rPr>
          <w:rStyle w:val="StyleUnderline"/>
          <w:highlight w:val="cyan"/>
        </w:rPr>
        <w:t>the 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E137C4">
        <w:rPr>
          <w:rStyle w:val="Emphasis"/>
          <w:highlight w:val="cyan"/>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E137C4">
        <w:rPr>
          <w:rStyle w:val="StyleUnderline"/>
          <w:highlight w:val="cyan"/>
        </w:rPr>
        <w:t>and</w:t>
      </w:r>
      <w:r w:rsidRPr="00E137C4">
        <w:rPr>
          <w:sz w:val="16"/>
          <w:highlight w:val="cyan"/>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E137C4">
        <w:rPr>
          <w:rStyle w:val="StyleUnderline"/>
          <w:highlight w:val="cyan"/>
        </w:rPr>
        <w:t xml:space="preserve">should be viewed from the perspective of </w:t>
      </w:r>
      <w:r w:rsidRPr="00E137C4">
        <w:rPr>
          <w:rStyle w:val="Emphasis"/>
          <w:highlight w:val="cyan"/>
        </w:rPr>
        <w:t>getting ready for next time</w:t>
      </w:r>
      <w:r w:rsidRPr="007016DC">
        <w:rPr>
          <w:sz w:val="16"/>
        </w:rPr>
        <w:t>.</w:t>
      </w:r>
    </w:p>
    <w:p w14:paraId="1872F692" w14:textId="77777777" w:rsidR="00643305" w:rsidRPr="007016DC" w:rsidRDefault="00643305" w:rsidP="00643305">
      <w:pPr>
        <w:rPr>
          <w:sz w:val="16"/>
        </w:rPr>
      </w:pPr>
      <w:r w:rsidRPr="007016DC">
        <w:rPr>
          <w:sz w:val="16"/>
        </w:rPr>
        <w:t>THE NATURE OF THE PATENT BARGAIN</w:t>
      </w:r>
    </w:p>
    <w:p w14:paraId="0D69FA63" w14:textId="77777777" w:rsidR="00643305" w:rsidRPr="007016DC" w:rsidRDefault="00643305" w:rsidP="00643305">
      <w:pPr>
        <w:rPr>
          <w:sz w:val="16"/>
        </w:rPr>
      </w:pPr>
      <w:r w:rsidRPr="007016DC">
        <w:rPr>
          <w:sz w:val="16"/>
        </w:rPr>
        <w:t xml:space="preserve">When we take the longer view, </w:t>
      </w:r>
      <w:r w:rsidRPr="00E137C4">
        <w:rPr>
          <w:rStyle w:val="StyleUnderline"/>
          <w:highlight w:val="cyan"/>
        </w:rPr>
        <w:t xml:space="preserve">we can see a fundamental </w:t>
      </w:r>
      <w:r w:rsidRPr="00E137C4">
        <w:rPr>
          <w:rStyle w:val="Emphasis"/>
          <w:highlight w:val="cyan"/>
        </w:rPr>
        <w:t>mismatch</w:t>
      </w:r>
      <w:r w:rsidRPr="00E137C4">
        <w:rPr>
          <w:sz w:val="16"/>
          <w:highlight w:val="cyan"/>
        </w:rPr>
        <w:t xml:space="preserve"> </w:t>
      </w:r>
      <w:r w:rsidRPr="00E137C4">
        <w:rPr>
          <w:rStyle w:val="StyleUnderline"/>
          <w:highlight w:val="cyan"/>
        </w:rPr>
        <w:t>between</w:t>
      </w:r>
      <w:r w:rsidRPr="00F42EA0">
        <w:rPr>
          <w:rStyle w:val="StyleUnderline"/>
        </w:rPr>
        <w:t xml:space="preserve"> the policy design of </w:t>
      </w:r>
      <w:r w:rsidRPr="00E137C4">
        <w:rPr>
          <w:rStyle w:val="StyleUnderline"/>
          <w:highlight w:val="cyan"/>
        </w:rPr>
        <w:t>intellectual property</w:t>
      </w:r>
      <w:r w:rsidRPr="007016DC">
        <w:rPr>
          <w:sz w:val="16"/>
        </w:rPr>
        <w:t xml:space="preserve"> protection </w:t>
      </w:r>
      <w:r w:rsidRPr="00E137C4">
        <w:rPr>
          <w:rStyle w:val="StyleUnderline"/>
          <w:highlight w:val="cyan"/>
        </w:rPr>
        <w:t>and</w:t>
      </w:r>
      <w:r w:rsidRPr="007016DC">
        <w:rPr>
          <w:sz w:val="16"/>
        </w:rPr>
        <w:t xml:space="preserve"> the policy requirements of </w:t>
      </w:r>
      <w:r w:rsidRPr="00E137C4">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E137C4">
        <w:rPr>
          <w:rStyle w:val="StyleUnderline"/>
          <w:highlight w:val="cyan"/>
        </w:rPr>
        <w:t xml:space="preserve">the way it goes about encouraging </w:t>
      </w:r>
      <w:r w:rsidRPr="00E137C4">
        <w:rPr>
          <w:rStyle w:val="Emphasis"/>
          <w:highlight w:val="cyan"/>
        </w:rPr>
        <w:t>technological progress</w:t>
      </w:r>
      <w:r w:rsidRPr="00E137C4">
        <w:rPr>
          <w:sz w:val="16"/>
          <w:highlight w:val="cyan"/>
        </w:rPr>
        <w:t xml:space="preserve"> </w:t>
      </w:r>
      <w:r w:rsidRPr="00E137C4">
        <w:rPr>
          <w:rStyle w:val="StyleUnderline"/>
          <w:highlight w:val="cyan"/>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Securing a TRIPS waiver</w:t>
      </w:r>
      <w:r w:rsidRPr="007016DC">
        <w:rPr>
          <w:sz w:val="16"/>
        </w:rPr>
        <w:t xml:space="preserve"> for COVID-19 vaccines and treatments </w:t>
      </w:r>
      <w:r w:rsidRPr="00E137C4">
        <w:rPr>
          <w:rStyle w:val="StyleUnderline"/>
          <w:highlight w:val="cyan"/>
        </w:rPr>
        <w:t>would</w:t>
      </w:r>
      <w:r w:rsidRPr="00F42EA0">
        <w:rPr>
          <w:rStyle w:val="StyleUnderline"/>
        </w:rPr>
        <w:t xml:space="preserve"> thus </w:t>
      </w:r>
      <w:r w:rsidRPr="00E137C4">
        <w:rPr>
          <w:rStyle w:val="StyleUnderline"/>
          <w:highlight w:val="cyan"/>
        </w:rPr>
        <w:t xml:space="preserve">establish a </w:t>
      </w:r>
      <w:r w:rsidRPr="00E137C4">
        <w:rPr>
          <w:rStyle w:val="Emphasis"/>
          <w:highlight w:val="cyan"/>
        </w:rPr>
        <w:t>salutary precedent</w:t>
      </w:r>
      <w:r w:rsidRPr="00E137C4">
        <w:rPr>
          <w:sz w:val="16"/>
          <w:highlight w:val="cyan"/>
        </w:rPr>
        <w:t xml:space="preserve"> </w:t>
      </w:r>
      <w:r w:rsidRPr="00E137C4">
        <w:rPr>
          <w:rStyle w:val="StyleUnderline"/>
          <w:highlight w:val="cyan"/>
        </w:rPr>
        <w:t>that,</w:t>
      </w:r>
      <w:r w:rsidRPr="00F42EA0">
        <w:rPr>
          <w:rStyle w:val="StyleUnderline"/>
        </w:rPr>
        <w:t xml:space="preserve"> </w:t>
      </w:r>
      <w:r w:rsidRPr="00E137C4">
        <w:rPr>
          <w:rStyle w:val="StyleUnderline"/>
          <w:highlight w:val="cyan"/>
        </w:rPr>
        <w:t>in emergencies</w:t>
      </w:r>
      <w:r w:rsidRPr="00F42EA0">
        <w:rPr>
          <w:rStyle w:val="StyleUnderline"/>
        </w:rPr>
        <w:t xml:space="preserve"> of this kind, </w:t>
      </w:r>
      <w:r w:rsidRPr="00E137C4">
        <w:rPr>
          <w:rStyle w:val="StyleUnderline"/>
          <w:highlight w:val="cyan"/>
        </w:rPr>
        <w:t>governments should employ</w:t>
      </w:r>
      <w:r w:rsidRPr="00F42EA0">
        <w:rPr>
          <w:rStyle w:val="StyleUnderline"/>
        </w:rPr>
        <w:t xml:space="preserve"> other, more </w:t>
      </w:r>
      <w:r w:rsidRPr="00E137C4">
        <w:rPr>
          <w:rStyle w:val="StyleUnderline"/>
          <w:highlight w:val="cyan"/>
        </w:rPr>
        <w:t>direct means to incentivize</w:t>
      </w:r>
      <w:r w:rsidRPr="00F42EA0">
        <w:rPr>
          <w:rStyle w:val="StyleUnderline"/>
        </w:rPr>
        <w:t xml:space="preserve"> the development of </w:t>
      </w:r>
      <w:r w:rsidRPr="00E137C4">
        <w:rPr>
          <w:rStyle w:val="StyleUnderline"/>
          <w:highlight w:val="cyan"/>
        </w:rPr>
        <w:t>new drugs</w:t>
      </w:r>
      <w:r w:rsidRPr="007016DC">
        <w:rPr>
          <w:sz w:val="16"/>
        </w:rPr>
        <w:t>.</w:t>
      </w:r>
    </w:p>
    <w:p w14:paraId="35B7560C" w14:textId="77777777" w:rsidR="00643305" w:rsidRPr="00F75133" w:rsidRDefault="00643305" w:rsidP="00643305">
      <w:pPr>
        <w:pStyle w:val="Heading4"/>
      </w:pPr>
      <w:r>
        <w:t xml:space="preserve">This is </w:t>
      </w:r>
      <w:r>
        <w:rPr>
          <w:u w:val="single"/>
        </w:rPr>
        <w:t>particularly true</w:t>
      </w:r>
      <w:r>
        <w:t xml:space="preserve"> in the United States – our Covid response was </w:t>
      </w:r>
      <w:r>
        <w:rPr>
          <w:u w:val="single"/>
        </w:rPr>
        <w:t>slow</w:t>
      </w:r>
      <w:r>
        <w:t xml:space="preserve"> as </w:t>
      </w:r>
      <w:r>
        <w:rPr>
          <w:u w:val="single"/>
        </w:rPr>
        <w:t>mismanaged</w:t>
      </w:r>
      <w:r>
        <w:t xml:space="preserve"> – ensuring we are ready </w:t>
      </w:r>
      <w:r>
        <w:rPr>
          <w:u w:val="single"/>
        </w:rPr>
        <w:t>next time</w:t>
      </w:r>
      <w:r>
        <w:t xml:space="preserve"> is key to saving </w:t>
      </w:r>
      <w:r>
        <w:rPr>
          <w:u w:val="single"/>
        </w:rPr>
        <w:t>hundreds</w:t>
      </w:r>
      <w:r>
        <w:t xml:space="preserve"> of </w:t>
      </w:r>
      <w:r>
        <w:rPr>
          <w:u w:val="single"/>
        </w:rPr>
        <w:t>thousands</w:t>
      </w:r>
      <w:r>
        <w:t xml:space="preserve"> of lives the next time around</w:t>
      </w:r>
    </w:p>
    <w:p w14:paraId="556CD908" w14:textId="77777777" w:rsidR="00643305" w:rsidRDefault="00643305" w:rsidP="00643305">
      <w:r>
        <w:t xml:space="preserve"> </w:t>
      </w:r>
      <w:r w:rsidRPr="00922049">
        <w:rPr>
          <w:rFonts w:eastAsiaTheme="majorEastAsia"/>
          <w:b/>
          <w:bCs/>
          <w:sz w:val="26"/>
          <w:szCs w:val="26"/>
        </w:rPr>
        <w:t>Lewis 21,</w:t>
      </w:r>
      <w:r w:rsidRPr="00922049">
        <w:t xml:space="preserve"> Tanya Lewis, 3-11-2021, "How the U.S. Pandemic Response Went Wrong—and What Went Right—during a Year of COVID," Scientific American, </w:t>
      </w:r>
      <w:r w:rsidRPr="00F75133">
        <w:t>https://www.scientificamerican.com/article/how-the-u-s-pandemic-response-went-wrong-and-what-went-right-during-a-year-of-covid/</w:t>
      </w:r>
    </w:p>
    <w:p w14:paraId="4BCEFD78" w14:textId="77777777" w:rsidR="00643305" w:rsidRPr="00F75133" w:rsidRDefault="00643305" w:rsidP="00643305">
      <w:pPr>
        <w:rPr>
          <w:sz w:val="16"/>
        </w:rPr>
      </w:pPr>
      <w:r w:rsidRPr="00E137C4">
        <w:rPr>
          <w:rStyle w:val="StyleUnderline"/>
          <w:highlight w:val="cyan"/>
        </w:rPr>
        <w:t>When the W</w:t>
      </w:r>
      <w:r w:rsidRPr="00F75133">
        <w:rPr>
          <w:rStyle w:val="StyleUnderline"/>
        </w:rPr>
        <w:t xml:space="preserve">orld </w:t>
      </w:r>
      <w:r w:rsidRPr="00E137C4">
        <w:rPr>
          <w:rStyle w:val="StyleUnderline"/>
          <w:highlight w:val="cyan"/>
        </w:rPr>
        <w:t>H</w:t>
      </w:r>
      <w:r w:rsidRPr="00F75133">
        <w:rPr>
          <w:rStyle w:val="StyleUnderline"/>
        </w:rPr>
        <w:t xml:space="preserve">ealth </w:t>
      </w:r>
      <w:r w:rsidRPr="00E137C4">
        <w:rPr>
          <w:rStyle w:val="StyleUnderline"/>
          <w:highlight w:val="cyan"/>
        </w:rPr>
        <w:t>O</w:t>
      </w:r>
      <w:r w:rsidRPr="00F75133">
        <w:rPr>
          <w:rStyle w:val="StyleUnderline"/>
        </w:rPr>
        <w:t xml:space="preserve">rganization first </w:t>
      </w:r>
      <w:r w:rsidRPr="00E137C4">
        <w:rPr>
          <w:rStyle w:val="StyleUnderline"/>
          <w:highlight w:val="cyan"/>
        </w:rPr>
        <w:t>called COVID-19</w:t>
      </w:r>
      <w:r w:rsidRPr="00F75133">
        <w:rPr>
          <w:rStyle w:val="StyleUnderline"/>
        </w:rPr>
        <w:t xml:space="preserve"> a pandemic on March 11, 2020, </w:t>
      </w:r>
      <w:r w:rsidRPr="00E137C4">
        <w:rPr>
          <w:rStyle w:val="StyleUnderline"/>
          <w:highlight w:val="cyan"/>
        </w:rPr>
        <w:t>few</w:t>
      </w:r>
      <w:r w:rsidRPr="00F75133">
        <w:rPr>
          <w:rStyle w:val="StyleUnderline"/>
        </w:rPr>
        <w:t xml:space="preserve"> people </w:t>
      </w:r>
      <w:r w:rsidRPr="00E137C4">
        <w:rPr>
          <w:rStyle w:val="StyleUnderline"/>
          <w:highlight w:val="cyan"/>
        </w:rPr>
        <w:t>had any idea</w:t>
      </w:r>
      <w:r w:rsidRPr="00F75133">
        <w:rPr>
          <w:rStyle w:val="StyleUnderline"/>
        </w:rPr>
        <w:t xml:space="preserve"> what the world was in for</w:t>
      </w:r>
      <w:r w:rsidRPr="00F75133">
        <w:rPr>
          <w:rFonts w:eastAsia="Times New Roman"/>
          <w:sz w:val="16"/>
        </w:rPr>
        <w:t xml:space="preserve">. The progression was swift: borders clamped shut, authorities issued stay-at-home orders, and public life ground to a near halt. Most of the world had no experience dealing with an infectious disease outbreak of this scale. The previously unknown virus, now called SARS-CoV-2, could spread through the air, often before (or, in some cases, possibly without ever) causing any symptoms. COVID—though mild for many people—struck down elderly and more vulnerable individuals (and occasionally very healthy ones) with a vengeance, launching a wave of fear, suffering and death unlike any in recent memory. “In the beginning, when this started a year ago, </w:t>
      </w:r>
      <w:r w:rsidRPr="00F75133">
        <w:rPr>
          <w:rStyle w:val="StyleUnderline"/>
        </w:rPr>
        <w:t>we knew that it was spreading. And we knew that it also was lethal in some percentage of people</w:t>
      </w:r>
      <w:r w:rsidRPr="00F75133">
        <w:rPr>
          <w:rFonts w:eastAsia="Times New Roman"/>
          <w:sz w:val="16"/>
        </w:rPr>
        <w:t>,” says Stanley Perlman, a virologist at the University of Iowa, who is an expert on coronaviruses, a group that includes SARS-CoV-2.</w:t>
      </w:r>
      <w:r w:rsidRPr="00F75133">
        <w:rPr>
          <w:rStyle w:val="StyleUnderline"/>
        </w:rPr>
        <w:t xml:space="preserve"> “But </w:t>
      </w:r>
      <w:r w:rsidRPr="00E137C4">
        <w:rPr>
          <w:rStyle w:val="StyleUnderline"/>
          <w:highlight w:val="cyan"/>
        </w:rPr>
        <w:t>I don't think we had a full appreciation about how bad it was</w:t>
      </w:r>
      <w:r w:rsidRPr="00F75133">
        <w:rPr>
          <w:rStyle w:val="StyleUnderline"/>
        </w:rPr>
        <w:t>.”</w:t>
      </w:r>
      <w:r w:rsidRPr="00F75133">
        <w:rPr>
          <w:rFonts w:eastAsia="Times New Roman"/>
          <w:sz w:val="16"/>
        </w:rPr>
        <w:t xml:space="preserve"> Among the biggest shocks was that the </w:t>
      </w:r>
      <w:r w:rsidRPr="00F75133">
        <w:rPr>
          <w:rStyle w:val="StyleUnderline"/>
        </w:rPr>
        <w:t xml:space="preserve">U.S. fared worse than most other countries, with </w:t>
      </w:r>
      <w:r w:rsidRPr="00E137C4">
        <w:rPr>
          <w:rStyle w:val="Emphasis"/>
          <w:highlight w:val="cyan"/>
        </w:rPr>
        <w:t>more than 29 million cases</w:t>
      </w:r>
      <w:r w:rsidRPr="00F75133">
        <w:rPr>
          <w:rStyle w:val="StyleUnderline"/>
        </w:rPr>
        <w:t xml:space="preserve"> and nearly 530,000 deaths as of this writing</w:t>
      </w:r>
      <w:r w:rsidRPr="00F75133">
        <w:rPr>
          <w:rFonts w:eastAsia="Times New Roman"/>
          <w:sz w:val="16"/>
        </w:rPr>
        <w:t>. “</w:t>
      </w:r>
      <w:r w:rsidRPr="00F75133">
        <w:rPr>
          <w:rStyle w:val="Emphasis"/>
        </w:rPr>
        <w:t xml:space="preserve">We absolutely </w:t>
      </w:r>
      <w:r w:rsidRPr="00E137C4">
        <w:rPr>
          <w:rStyle w:val="Emphasis"/>
          <w:highlight w:val="cyan"/>
        </w:rPr>
        <w:t>can’t say</w:t>
      </w:r>
      <w:r w:rsidRPr="00F75133">
        <w:rPr>
          <w:rStyle w:val="Emphasis"/>
        </w:rPr>
        <w:t xml:space="preserve"> that </w:t>
      </w:r>
      <w:r w:rsidRPr="00E137C4">
        <w:rPr>
          <w:rStyle w:val="Emphasis"/>
          <w:highlight w:val="cyan"/>
        </w:rPr>
        <w:t>we had the most robust response to the pandemic</w:t>
      </w:r>
      <w:r w:rsidRPr="00F75133">
        <w:rPr>
          <w:rStyle w:val="Emphasis"/>
        </w:rPr>
        <w:t>, up till this point, because we have had a higher death rate per capita than so many other places</w:t>
      </w:r>
      <w:r w:rsidRPr="00F75133">
        <w:rPr>
          <w:rFonts w:eastAsia="Times New Roman"/>
          <w:sz w:val="16"/>
        </w:rPr>
        <w:t xml:space="preserve">,” says Monica Gandhi, a professor of medicine at the University of California, San Francisco. </w:t>
      </w:r>
      <w:r w:rsidRPr="00F75133">
        <w:rPr>
          <w:rStyle w:val="StyleUnderline"/>
        </w:rPr>
        <w:t xml:space="preserve">As the country raced to react to this new and terrifying scourge, </w:t>
      </w:r>
      <w:r w:rsidRPr="00E137C4">
        <w:rPr>
          <w:rStyle w:val="StyleUnderline"/>
          <w:highlight w:val="cyan"/>
        </w:rPr>
        <w:t>mistakes were made that together cost</w:t>
      </w:r>
      <w:r w:rsidRPr="00F75133">
        <w:rPr>
          <w:rStyle w:val="StyleUnderline"/>
        </w:rPr>
        <w:t xml:space="preserve"> hundreds of </w:t>
      </w:r>
      <w:r w:rsidRPr="00E137C4">
        <w:rPr>
          <w:rStyle w:val="StyleUnderline"/>
          <w:highlight w:val="cyan"/>
        </w:rPr>
        <w:t>thousands of lives</w:t>
      </w:r>
      <w:r w:rsidRPr="00F75133">
        <w:rPr>
          <w:rFonts w:eastAsia="Times New Roman"/>
          <w:sz w:val="16"/>
        </w:rPr>
        <w:t xml:space="preserve">. Yet the tireless efforts of health care workers, along with an unprecedented vaccine push, have saved countless others. </w:t>
      </w:r>
      <w:r w:rsidRPr="00F75133">
        <w:rPr>
          <w:rFonts w:eastAsia="Times New Roman"/>
          <w:i/>
          <w:iCs/>
          <w:sz w:val="16"/>
          <w:bdr w:val="none" w:sz="0" w:space="0" w:color="auto" w:frame="1"/>
        </w:rPr>
        <w:t xml:space="preserve">Scientific American </w:t>
      </w:r>
      <w:r w:rsidRPr="00F75133">
        <w:rPr>
          <w:rFonts w:eastAsia="Times New Roman"/>
          <w:sz w:val="16"/>
        </w:rPr>
        <w:t xml:space="preserve">interviewed scientists and </w:t>
      </w:r>
      <w:r w:rsidRPr="00F75133">
        <w:rPr>
          <w:rStyle w:val="StyleUnderline"/>
        </w:rPr>
        <w:t xml:space="preserve">public health experts about the biggest mistakes in the U.S.’s response, some of the key successes and the lingering questions that still need to be answered. </w:t>
      </w:r>
      <w:r w:rsidRPr="00F75133">
        <w:rPr>
          <w:rFonts w:eastAsia="Times New Roman"/>
          <w:sz w:val="16"/>
          <w:bdr w:val="none" w:sz="0" w:space="0" w:color="auto" w:frame="1"/>
        </w:rPr>
        <w:t>Downplaying the danger and sidelining experts</w:t>
      </w:r>
      <w:r w:rsidRPr="00F75133">
        <w:rPr>
          <w:rFonts w:eastAsia="Times New Roman"/>
          <w:b/>
          <w:bCs/>
          <w:sz w:val="16"/>
          <w:bdr w:val="none" w:sz="0" w:space="0" w:color="auto" w:frame="1"/>
        </w:rPr>
        <w:t xml:space="preserve">. </w:t>
      </w:r>
      <w:r w:rsidRPr="00F75133">
        <w:rPr>
          <w:rFonts w:eastAsia="Times New Roman"/>
          <w:sz w:val="16"/>
        </w:rPr>
        <w:t xml:space="preserve">During the pandemic’s crucial early days and weeks, then president </w:t>
      </w:r>
      <w:r w:rsidRPr="00F75133">
        <w:rPr>
          <w:rStyle w:val="StyleUnderline"/>
        </w:rPr>
        <w:t xml:space="preserve">Donald Trump and other </w:t>
      </w:r>
      <w:r w:rsidRPr="00E137C4">
        <w:rPr>
          <w:rStyle w:val="StyleUnderline"/>
          <w:highlight w:val="cyan"/>
        </w:rPr>
        <w:t>authority figures actively minimized the</w:t>
      </w:r>
      <w:r w:rsidRPr="00F75133">
        <w:rPr>
          <w:rStyle w:val="StyleUnderline"/>
        </w:rPr>
        <w:t xml:space="preserve"> virus’s </w:t>
      </w:r>
      <w:r w:rsidRPr="00E137C4">
        <w:rPr>
          <w:rStyle w:val="StyleUnderline"/>
          <w:highlight w:val="cyan"/>
        </w:rPr>
        <w:t>threat</w:t>
      </w:r>
      <w:r w:rsidRPr="00F75133">
        <w:rPr>
          <w:rFonts w:eastAsia="Times New Roman"/>
          <w:sz w:val="16"/>
        </w:rPr>
        <w:t xml:space="preserve">. Trump dismissed it as </w:t>
      </w:r>
      <w:r w:rsidRPr="00F75133">
        <w:rPr>
          <w:rFonts w:eastAsia="Times New Roman"/>
          <w:u w:val="single"/>
        </w:rPr>
        <w:t>no worse than the flu</w:t>
      </w:r>
      <w:r w:rsidRPr="00F75133">
        <w:rPr>
          <w:rFonts w:eastAsia="Times New Roman"/>
          <w:sz w:val="16"/>
        </w:rPr>
        <w:t xml:space="preserve"> and said the pandemic would be over by Easter. “</w:t>
      </w:r>
      <w:r w:rsidRPr="00F75133">
        <w:rPr>
          <w:rStyle w:val="StyleUnderline"/>
        </w:rPr>
        <w:t>One thing that shouldn’t have been done is people downplaying the infection</w:t>
      </w:r>
      <w:r w:rsidRPr="00F75133">
        <w:rPr>
          <w:rFonts w:eastAsia="Times New Roman"/>
          <w:sz w:val="16"/>
        </w:rPr>
        <w:t>,” Perlman says. “</w:t>
      </w:r>
      <w:r w:rsidRPr="00E137C4">
        <w:rPr>
          <w:rStyle w:val="StyleUnderline"/>
          <w:highlight w:val="cyan"/>
        </w:rPr>
        <w:t>That was a real big problem, because</w:t>
      </w:r>
      <w:r w:rsidRPr="00F75133">
        <w:rPr>
          <w:rStyle w:val="StyleUnderline"/>
        </w:rPr>
        <w:t xml:space="preserve"> if you let </w:t>
      </w:r>
      <w:r w:rsidRPr="00E137C4">
        <w:rPr>
          <w:rStyle w:val="StyleUnderline"/>
          <w:highlight w:val="cyan"/>
        </w:rPr>
        <w:t>the pandemic get out of control and don’t take it seriously, it gets worse</w:t>
      </w:r>
      <w:r w:rsidRPr="00F75133">
        <w:rPr>
          <w:rStyle w:val="StyleUnderline"/>
        </w:rPr>
        <w:t>.</w:t>
      </w:r>
      <w:r w:rsidRPr="00F75133">
        <w:rPr>
          <w:rFonts w:eastAsia="Times New Roman"/>
          <w:sz w:val="16"/>
        </w:rPr>
        <w:t>” The U.S. Centers for Disease Control and Prevention initially</w:t>
      </w:r>
      <w:r w:rsidRPr="00F75133">
        <w:rPr>
          <w:rStyle w:val="StyleUnderline"/>
        </w:rPr>
        <w:t xml:space="preserve"> told the media that the threat to the American public was low</w:t>
      </w:r>
      <w:r w:rsidRPr="00F75133">
        <w:rPr>
          <w:rFonts w:eastAsia="Times New Roman"/>
          <w:sz w:val="16"/>
        </w:rPr>
        <w:t xml:space="preserve">. When a CDC spokesperson acknowledged in late February that disruptions to daily life could be “severe,” the agency was quickly sidelined—and Trump himself became the government’s main conduit for COVID updates through his daily briefings. “The Trump administration really tightly controlled what [the CDC] could put out,” says Angela Rasmussen, a virologist at the Georgetown University Center for Global Health Science and Security. This muzzling of the CDC and top government health experts made it hard for them to communicate accurate and lifesaving scientific information to the public. Under President Joe Biden’s administration, government science agencies and health officials have been given renewed respect and independence. But rebuilding public trust in these authorities will still take time. </w:t>
      </w:r>
      <w:r w:rsidRPr="00F75133">
        <w:rPr>
          <w:rFonts w:eastAsia="Times New Roman"/>
          <w:sz w:val="16"/>
          <w:bdr w:val="none" w:sz="0" w:space="0" w:color="auto" w:frame="1"/>
        </w:rPr>
        <w:t>Slow and flawed testing</w:t>
      </w:r>
      <w:r w:rsidRPr="00F75133">
        <w:rPr>
          <w:rFonts w:eastAsia="Times New Roman"/>
          <w:b/>
          <w:bCs/>
          <w:sz w:val="16"/>
          <w:bdr w:val="none" w:sz="0" w:space="0" w:color="auto" w:frame="1"/>
        </w:rPr>
        <w:t xml:space="preserve">. </w:t>
      </w:r>
      <w:r w:rsidRPr="00F75133">
        <w:rPr>
          <w:rStyle w:val="StyleUnderline"/>
        </w:rPr>
        <w:t xml:space="preserve">The CDC developed its own test for the virus rather than employing a German-developed one used by the World Health Organization. But the </w:t>
      </w:r>
      <w:r w:rsidRPr="00E137C4">
        <w:rPr>
          <w:rStyle w:val="StyleUnderline"/>
          <w:highlight w:val="cyan"/>
        </w:rPr>
        <w:t>CDC test was flawed, causing a deadly delay</w:t>
      </w:r>
      <w:r w:rsidRPr="00F75133">
        <w:rPr>
          <w:rStyle w:val="StyleUnderline"/>
        </w:rPr>
        <w:t xml:space="preserve"> while scientists worked out the problem.</w:t>
      </w:r>
      <w:r w:rsidRPr="00F75133">
        <w:rPr>
          <w:rFonts w:eastAsia="Times New Roman"/>
          <w:sz w:val="16"/>
        </w:rPr>
        <w:t xml:space="preserve"> The agency was not designed to produce tests at the scale needed to spot the infections as they silently spread through the population. Meanwhile the Food and Drug Administration </w:t>
      </w:r>
      <w:r w:rsidRPr="00F75133">
        <w:rPr>
          <w:rFonts w:eastAsia="Times New Roman"/>
          <w:u w:val="single"/>
        </w:rPr>
        <w:t>was slow to approve tests</w:t>
      </w:r>
      <w:r w:rsidRPr="00F75133">
        <w:rPr>
          <w:rFonts w:eastAsia="Times New Roman"/>
          <w:sz w:val="16"/>
        </w:rPr>
        <w:t xml:space="preserve"> made by private companies, says Caitlin Rivers, an epidemiologist at the Johns Hopkins Center for Health Security. She also says the earliest criteria for getting a test were too stringent—</w:t>
      </w:r>
      <w:r w:rsidRPr="00F75133">
        <w:rPr>
          <w:rStyle w:val="StyleUnderline"/>
        </w:rPr>
        <w:t>one often had to have been hospitalized with severe symptoms and have recently traveled to a “high-risk” area</w:t>
      </w:r>
      <w:r w:rsidRPr="00F75133">
        <w:rPr>
          <w:rFonts w:eastAsia="Times New Roman"/>
          <w:sz w:val="16"/>
        </w:rPr>
        <w:t xml:space="preserve">. As a result of these hurdles, </w:t>
      </w:r>
      <w:r w:rsidRPr="00E137C4">
        <w:rPr>
          <w:rStyle w:val="Emphasis"/>
          <w:highlight w:val="cyan"/>
        </w:rPr>
        <w:t xml:space="preserve">the virus spread undetected for weeks. </w:t>
      </w:r>
      <w:r w:rsidRPr="00F75133">
        <w:rPr>
          <w:rStyle w:val="Emphasis"/>
        </w:rPr>
        <w:t xml:space="preserve">By the time testing became somewhat more available, </w:t>
      </w:r>
      <w:r w:rsidRPr="00E137C4">
        <w:rPr>
          <w:rStyle w:val="Emphasis"/>
          <w:highlight w:val="cyan"/>
        </w:rPr>
        <w:t>community spread was already rampant in many places, making it</w:t>
      </w:r>
      <w:r w:rsidRPr="00F75133">
        <w:rPr>
          <w:rStyle w:val="Emphasis"/>
        </w:rPr>
        <w:t xml:space="preserve"> difficult or </w:t>
      </w:r>
      <w:r w:rsidRPr="00E137C4">
        <w:rPr>
          <w:rStyle w:val="Emphasis"/>
          <w:highlight w:val="cyan"/>
        </w:rPr>
        <w:t>impossible to do contact tracing</w:t>
      </w:r>
      <w:r w:rsidRPr="00F75133">
        <w:rPr>
          <w:rStyle w:val="Emphasis"/>
        </w:rPr>
        <w:t xml:space="preserve"> and isolate people before they infected others. </w:t>
      </w:r>
      <w:r w:rsidRPr="00F75133">
        <w:rPr>
          <w:rFonts w:eastAsia="Times New Roman"/>
          <w:sz w:val="16"/>
        </w:rPr>
        <w:t xml:space="preserve">“In this pandemic, </w:t>
      </w:r>
      <w:r w:rsidRPr="00E137C4">
        <w:rPr>
          <w:rStyle w:val="StyleUnderline"/>
          <w:highlight w:val="cyan"/>
        </w:rPr>
        <w:t>things moved so quickly that when you screwed up for</w:t>
      </w:r>
      <w:r w:rsidRPr="00F75133">
        <w:rPr>
          <w:rStyle w:val="StyleUnderline"/>
        </w:rPr>
        <w:t xml:space="preserve"> two or three </w:t>
      </w:r>
      <w:r w:rsidRPr="00E137C4">
        <w:rPr>
          <w:rStyle w:val="StyleUnderline"/>
          <w:highlight w:val="cyan"/>
        </w:rPr>
        <w:t>weeks</w:t>
      </w:r>
      <w:r w:rsidRPr="00F75133">
        <w:rPr>
          <w:rStyle w:val="StyleUnderline"/>
        </w:rPr>
        <w:t>, it made a difference,</w:t>
      </w:r>
      <w:r w:rsidRPr="00F75133">
        <w:rPr>
          <w:rFonts w:eastAsia="Times New Roman"/>
          <w:sz w:val="16"/>
        </w:rPr>
        <w:t xml:space="preserve">” Perlman says. Testing availability has improved but remains uneven. </w:t>
      </w:r>
      <w:r w:rsidRPr="00F75133">
        <w:rPr>
          <w:rStyle w:val="StyleUnderline"/>
        </w:rPr>
        <w:t>Some experts have argued for the use of widespread rapid antigen testing, a type that is cheap, does not require sophisticated laboratory processing and could be done at homes, schools or offices</w:t>
      </w:r>
      <w:r w:rsidRPr="00F75133">
        <w:rPr>
          <w:rFonts w:eastAsia="Times New Roman"/>
          <w:sz w:val="16"/>
        </w:rPr>
        <w:t xml:space="preserve">. But some scientists still have concerns about the accuracy of these tests, and the FDA has been </w:t>
      </w:r>
      <w:r w:rsidRPr="00F75133">
        <w:rPr>
          <w:rFonts w:eastAsia="Times New Roman"/>
          <w:u w:val="single"/>
        </w:rPr>
        <w:t>slow to approve them</w:t>
      </w:r>
      <w:r w:rsidRPr="00F75133">
        <w:rPr>
          <w:rFonts w:eastAsia="Times New Roman"/>
          <w:sz w:val="16"/>
        </w:rPr>
        <w:t xml:space="preserve">. </w:t>
      </w:r>
    </w:p>
    <w:p w14:paraId="5EDEBE35" w14:textId="77777777" w:rsidR="00643305" w:rsidRDefault="00643305" w:rsidP="00643305">
      <w:pPr>
        <w:pStyle w:val="Heading4"/>
      </w:pPr>
      <w:r>
        <w:t xml:space="preserve">There is a </w:t>
      </w:r>
      <w:r>
        <w:rPr>
          <w:u w:val="single"/>
        </w:rPr>
        <w:t>proposal now</w:t>
      </w:r>
      <w:r>
        <w:t xml:space="preserve"> to expand access for COVID vaccines – but </w:t>
      </w:r>
      <w:r>
        <w:rPr>
          <w:u w:val="single"/>
        </w:rPr>
        <w:t>tons</w:t>
      </w:r>
      <w:r>
        <w:t xml:space="preserve"> of WTO member states will </w:t>
      </w:r>
      <w:r>
        <w:rPr>
          <w:u w:val="single"/>
        </w:rPr>
        <w:t>vote against it</w:t>
      </w:r>
      <w:r>
        <w:t xml:space="preserve"> because of pressure from the pharmaceutical industry </w:t>
      </w:r>
    </w:p>
    <w:p w14:paraId="2233DA63" w14:textId="77777777" w:rsidR="00643305" w:rsidRPr="00351256" w:rsidRDefault="00643305" w:rsidP="00643305">
      <w:r w:rsidRPr="00351256">
        <w:rPr>
          <w:rStyle w:val="Style13ptBold"/>
        </w:rPr>
        <w:t>Loftus</w:t>
      </w:r>
      <w:r w:rsidRPr="00351256">
        <w:t xml:space="preserve"> &amp; Hopkins </w:t>
      </w:r>
      <w:r w:rsidRPr="00351256">
        <w:rPr>
          <w:rStyle w:val="Style13ptBold"/>
        </w:rPr>
        <w:t>21</w:t>
      </w:r>
      <w:r w:rsidRPr="00351256">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w:t>
      </w:r>
      <w:r>
        <w:t>.” https://www.wsj.com/articles/covid-19-vaccine-makers-press-countries-to-oppose-patent-waiver-11622021402]</w:t>
      </w:r>
    </w:p>
    <w:p w14:paraId="3A4DC75B" w14:textId="77777777" w:rsidR="00643305" w:rsidRPr="00977BB5" w:rsidRDefault="00643305" w:rsidP="00643305">
      <w:pPr>
        <w:rPr>
          <w:rStyle w:val="StyleUnderline"/>
        </w:rPr>
      </w:pPr>
      <w:r w:rsidRPr="00977BB5">
        <w:rPr>
          <w:rStyle w:val="StyleUnderline"/>
        </w:rPr>
        <w:t xml:space="preserve">Developing </w:t>
      </w:r>
      <w:r w:rsidRPr="00E137C4">
        <w:rPr>
          <w:rStyle w:val="StyleUnderline"/>
          <w:highlight w:val="cyan"/>
        </w:rPr>
        <w:t>countries lacking</w:t>
      </w:r>
      <w:r w:rsidRPr="00977BB5">
        <w:rPr>
          <w:rStyle w:val="StyleUnderline"/>
        </w:rPr>
        <w:t xml:space="preserve"> access to</w:t>
      </w:r>
      <w:r w:rsidRPr="00977BB5">
        <w:rPr>
          <w:sz w:val="16"/>
        </w:rPr>
        <w:t xml:space="preserve"> the </w:t>
      </w:r>
      <w:r w:rsidRPr="00977BB5">
        <w:rPr>
          <w:rStyle w:val="Emphasis"/>
        </w:rPr>
        <w:t xml:space="preserve">cutting-edge </w:t>
      </w:r>
      <w:r w:rsidRPr="00E137C4">
        <w:rPr>
          <w:rStyle w:val="Emphasis"/>
          <w:highlight w:val="cyan"/>
        </w:rPr>
        <w:t>treatments</w:t>
      </w:r>
      <w:r w:rsidRPr="00E137C4">
        <w:rPr>
          <w:sz w:val="16"/>
          <w:highlight w:val="cyan"/>
        </w:rPr>
        <w:t>—</w:t>
      </w:r>
      <w:r w:rsidRPr="00E137C4">
        <w:rPr>
          <w:rStyle w:val="StyleUnderline"/>
          <w:highlight w:val="cyan"/>
        </w:rPr>
        <w:t>or</w:t>
      </w:r>
      <w:r w:rsidRPr="00E137C4">
        <w:rPr>
          <w:sz w:val="16"/>
          <w:highlight w:val="cyan"/>
        </w:rPr>
        <w:t xml:space="preserve"> </w:t>
      </w:r>
      <w:r w:rsidRPr="00E137C4">
        <w:rPr>
          <w:rStyle w:val="Emphasis"/>
          <w:highlight w:val="cyan"/>
        </w:rPr>
        <w:t>unable to afford them</w:t>
      </w:r>
      <w:r w:rsidRPr="00977BB5">
        <w:rPr>
          <w:sz w:val="16"/>
        </w:rPr>
        <w:t>—</w:t>
      </w:r>
      <w:r w:rsidRPr="00E137C4">
        <w:rPr>
          <w:rStyle w:val="StyleUnderline"/>
          <w:highlight w:val="cyan"/>
        </w:rPr>
        <w:t>have</w:t>
      </w:r>
      <w:r w:rsidRPr="00977BB5">
        <w:rPr>
          <w:rStyle w:val="StyleUnderline"/>
        </w:rPr>
        <w:t xml:space="preserve"> long </w:t>
      </w:r>
      <w:r w:rsidRPr="00E137C4">
        <w:rPr>
          <w:rStyle w:val="StyleUnderline"/>
          <w:highlight w:val="cyan"/>
        </w:rPr>
        <w:t>pressed for waiving</w:t>
      </w:r>
      <w:r w:rsidRPr="00977BB5">
        <w:rPr>
          <w:rStyle w:val="StyleUnderline"/>
        </w:rPr>
        <w:t xml:space="preserve"> certain </w:t>
      </w:r>
      <w:r w:rsidRPr="00E137C4">
        <w:rPr>
          <w:rStyle w:val="StyleUnderline"/>
          <w:highlight w:val="cyan"/>
        </w:rPr>
        <w:t>patents</w:t>
      </w:r>
      <w:r w:rsidRPr="00977BB5">
        <w:rPr>
          <w:sz w:val="16"/>
        </w:rPr>
        <w:t xml:space="preserve">, notably for drugs treating HIV. The countries and patient groups have said </w:t>
      </w:r>
      <w:r w:rsidRPr="00E137C4">
        <w:rPr>
          <w:rStyle w:val="StyleUnderline"/>
          <w:highlight w:val="cyan"/>
        </w:rPr>
        <w:t>sharing</w:t>
      </w:r>
      <w:r w:rsidRPr="00977BB5">
        <w:rPr>
          <w:rStyle w:val="StyleUnderline"/>
        </w:rPr>
        <w:t xml:space="preserve"> patents </w:t>
      </w:r>
      <w:r w:rsidRPr="00E137C4">
        <w:rPr>
          <w:rStyle w:val="StyleUnderline"/>
          <w:highlight w:val="cyan"/>
        </w:rPr>
        <w:t xml:space="preserve">would allow </w:t>
      </w:r>
      <w:r w:rsidRPr="00E137C4">
        <w:rPr>
          <w:rStyle w:val="Emphasis"/>
          <w:highlight w:val="cyan"/>
        </w:rPr>
        <w:t>local</w:t>
      </w:r>
      <w:r w:rsidRPr="00E137C4">
        <w:rPr>
          <w:rStyle w:val="StyleUnderline"/>
          <w:highlight w:val="cyan"/>
        </w:rPr>
        <w:t xml:space="preserve"> manufacturers to</w:t>
      </w:r>
      <w:r w:rsidRPr="00977BB5">
        <w:rPr>
          <w:rStyle w:val="StyleUnderline"/>
        </w:rPr>
        <w:t xml:space="preserve"> make the </w:t>
      </w:r>
      <w:r w:rsidRPr="00E137C4">
        <w:rPr>
          <w:rStyle w:val="StyleUnderline"/>
          <w:highlight w:val="cyan"/>
        </w:rPr>
        <w:t>drugs</w:t>
      </w:r>
      <w:r w:rsidRPr="00977BB5">
        <w:rPr>
          <w:rStyle w:val="StyleUnderline"/>
        </w:rPr>
        <w:t xml:space="preserve"> for patients in those regions.</w:t>
      </w:r>
    </w:p>
    <w:p w14:paraId="54E5BB29" w14:textId="77777777" w:rsidR="00643305" w:rsidRPr="00977BB5" w:rsidRDefault="00643305" w:rsidP="00643305">
      <w:pPr>
        <w:rPr>
          <w:sz w:val="16"/>
        </w:rPr>
      </w:pPr>
      <w:r w:rsidRPr="00E137C4">
        <w:rPr>
          <w:rStyle w:val="Emphasis"/>
          <w:highlight w:val="cyan"/>
        </w:rPr>
        <w:t>India</w:t>
      </w:r>
      <w:r w:rsidRPr="00E137C4">
        <w:rPr>
          <w:sz w:val="16"/>
          <w:highlight w:val="cyan"/>
        </w:rPr>
        <w:t xml:space="preserve">, </w:t>
      </w:r>
      <w:r w:rsidRPr="00E137C4">
        <w:rPr>
          <w:rStyle w:val="Emphasis"/>
          <w:highlight w:val="cyan"/>
        </w:rPr>
        <w:t>South Africa</w:t>
      </w:r>
      <w:r w:rsidRPr="00E137C4">
        <w:rPr>
          <w:sz w:val="16"/>
          <w:highlight w:val="cyan"/>
        </w:rPr>
        <w:t xml:space="preserve"> </w:t>
      </w:r>
      <w:r w:rsidRPr="00E137C4">
        <w:rPr>
          <w:rStyle w:val="StyleUnderline"/>
          <w:highlight w:val="cyan"/>
        </w:rPr>
        <w:t>and other countries have limited</w:t>
      </w:r>
      <w:r w:rsidRPr="00977BB5">
        <w:rPr>
          <w:rStyle w:val="StyleUnderline"/>
        </w:rPr>
        <w:t xml:space="preserve"> supplies of </w:t>
      </w:r>
      <w:r w:rsidRPr="00E137C4">
        <w:rPr>
          <w:rStyle w:val="StyleUnderline"/>
          <w:highlight w:val="cyan"/>
        </w:rPr>
        <w:t>Covid</w:t>
      </w:r>
      <w:r w:rsidRPr="00977BB5">
        <w:rPr>
          <w:rStyle w:val="StyleUnderline"/>
        </w:rPr>
        <w:t xml:space="preserve">-19 </w:t>
      </w:r>
      <w:r w:rsidRPr="00E137C4">
        <w:rPr>
          <w:rStyle w:val="Emphasis"/>
          <w:highlight w:val="cyan"/>
        </w:rPr>
        <w:t>vaccines</w:t>
      </w:r>
      <w:r w:rsidRPr="00977BB5">
        <w:rPr>
          <w:sz w:val="16"/>
        </w:rPr>
        <w:t xml:space="preserve">, </w:t>
      </w:r>
      <w:r w:rsidRPr="00977BB5">
        <w:rPr>
          <w:rStyle w:val="StyleUnderline"/>
        </w:rPr>
        <w:t xml:space="preserve">while the </w:t>
      </w:r>
      <w:r w:rsidRPr="00977BB5">
        <w:rPr>
          <w:rStyle w:val="Emphasis"/>
        </w:rPr>
        <w:t>U.S. and other rich nations</w:t>
      </w:r>
      <w:r w:rsidRPr="00977BB5">
        <w:rPr>
          <w:rStyle w:val="StyleUnderline"/>
        </w:rPr>
        <w:t xml:space="preserve"> enjoy greater supplies and have vaccinated more of their populations</w:t>
      </w:r>
      <w:r w:rsidRPr="00977BB5">
        <w:rPr>
          <w:sz w:val="16"/>
        </w:rPr>
        <w:t>.</w:t>
      </w:r>
    </w:p>
    <w:p w14:paraId="0C49EA37" w14:textId="77777777" w:rsidR="00643305" w:rsidRPr="00977BB5" w:rsidRDefault="00643305" w:rsidP="00643305">
      <w:pPr>
        <w:rPr>
          <w:sz w:val="16"/>
        </w:rPr>
      </w:pPr>
      <w:r w:rsidRPr="00977BB5">
        <w:rPr>
          <w:sz w:val="16"/>
        </w:rPr>
        <w:t>They first proposed to the WTO last year temporarily waiving vaccine patents. The countries raised the volume on their request in recent months as their cases surged.</w:t>
      </w:r>
    </w:p>
    <w:p w14:paraId="0AAAFD0D" w14:textId="77777777" w:rsidR="00643305" w:rsidRPr="00977BB5" w:rsidRDefault="00643305" w:rsidP="00643305">
      <w:pPr>
        <w:rPr>
          <w:sz w:val="16"/>
        </w:rPr>
      </w:pPr>
      <w:r w:rsidRPr="00977BB5">
        <w:rPr>
          <w:sz w:val="16"/>
        </w:rPr>
        <w:t xml:space="preserve">The U.S. typically objects to patent waivers. </w:t>
      </w:r>
      <w:r w:rsidRPr="00977BB5">
        <w:rPr>
          <w:rStyle w:val="StyleUnderline"/>
        </w:rPr>
        <w:t xml:space="preserve">The Biden administration was facing pressure from developing countries to release more of its own vaccine supplies when it said it supports the </w:t>
      </w:r>
      <w:r w:rsidRPr="00977BB5">
        <w:rPr>
          <w:rStyle w:val="Emphasis"/>
        </w:rPr>
        <w:t>temporary waiver</w:t>
      </w:r>
      <w:r w:rsidRPr="00977BB5">
        <w:rPr>
          <w:sz w:val="16"/>
        </w:rPr>
        <w:t>.</w:t>
      </w:r>
    </w:p>
    <w:p w14:paraId="5CBA909F" w14:textId="77777777" w:rsidR="00643305" w:rsidRPr="00977BB5" w:rsidRDefault="00643305" w:rsidP="00643305">
      <w:pPr>
        <w:rPr>
          <w:sz w:val="16"/>
        </w:rPr>
      </w:pPr>
      <w:r w:rsidRPr="00977BB5">
        <w:rPr>
          <w:sz w:val="16"/>
        </w:rPr>
        <w:t>Drugmakers fear a Covid-19 vaccine waiver could set a precedent for sharing intellectual property of other medicines.</w:t>
      </w:r>
    </w:p>
    <w:p w14:paraId="7C4B06BD" w14:textId="77777777" w:rsidR="00643305" w:rsidRPr="00977BB5" w:rsidRDefault="00643305" w:rsidP="00643305">
      <w:pPr>
        <w:rPr>
          <w:sz w:val="16"/>
        </w:rPr>
      </w:pPr>
      <w:r w:rsidRPr="00977BB5">
        <w:rPr>
          <w:rStyle w:val="StyleUnderline"/>
        </w:rPr>
        <w:t>In the two weeks since the Biden</w:t>
      </w:r>
      <w:r w:rsidRPr="00977BB5">
        <w:rPr>
          <w:sz w:val="16"/>
        </w:rPr>
        <w:t xml:space="preserve"> administration’s </w:t>
      </w:r>
      <w:r w:rsidRPr="00977BB5">
        <w:rPr>
          <w:rStyle w:val="StyleUnderline"/>
        </w:rPr>
        <w:t>move, trade groups such as the International Federation of Pharmaceutical Manufacturers</w:t>
      </w:r>
      <w:r w:rsidRPr="00977BB5">
        <w:rPr>
          <w:sz w:val="16"/>
        </w:rPr>
        <w:t xml:space="preserve"> &amp; Associations </w:t>
      </w:r>
      <w:r w:rsidRPr="00977BB5">
        <w:rPr>
          <w:rStyle w:val="StyleUnderline"/>
        </w:rPr>
        <w:t>have sought to bolster the opposition of other developed countries adverse to a temporary waiver.</w:t>
      </w:r>
    </w:p>
    <w:p w14:paraId="654E7ED6" w14:textId="77777777" w:rsidR="00643305" w:rsidRPr="00977BB5" w:rsidRDefault="00643305" w:rsidP="00643305">
      <w:pPr>
        <w:rPr>
          <w:sz w:val="16"/>
        </w:rPr>
      </w:pPr>
      <w:r w:rsidRPr="00977BB5">
        <w:rPr>
          <w:sz w:val="16"/>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0F64D374" w14:textId="77777777" w:rsidR="00643305" w:rsidRPr="00977BB5" w:rsidRDefault="00643305" w:rsidP="00643305">
      <w:pPr>
        <w:rPr>
          <w:sz w:val="16"/>
        </w:rPr>
      </w:pPr>
      <w:r w:rsidRPr="00977BB5">
        <w:rPr>
          <w:sz w:val="16"/>
        </w:rPr>
        <w:t>The groups are urging the countries to instead remake government policies that restrict the export of doses and materials, and to facilitate voluntary partnerships among companies to produce vaccines, the people said.</w:t>
      </w:r>
    </w:p>
    <w:p w14:paraId="2A10B859" w14:textId="77777777" w:rsidR="00643305" w:rsidRPr="00977BB5" w:rsidRDefault="00643305" w:rsidP="00643305">
      <w:pPr>
        <w:rPr>
          <w:sz w:val="16"/>
        </w:rPr>
      </w:pPr>
      <w:r w:rsidRPr="00E137C4">
        <w:rPr>
          <w:rStyle w:val="StyleUnderline"/>
        </w:rPr>
        <w:t xml:space="preserve">More than 100 </w:t>
      </w:r>
      <w:r w:rsidRPr="00E137C4">
        <w:rPr>
          <w:rStyle w:val="StyleUnderline"/>
          <w:highlight w:val="cyan"/>
        </w:rPr>
        <w:t>countries support the waiver</w:t>
      </w:r>
      <w:r w:rsidRPr="00977BB5">
        <w:rPr>
          <w:rStyle w:val="StyleUnderline"/>
        </w:rPr>
        <w:t xml:space="preserve"> </w:t>
      </w:r>
      <w:r w:rsidRPr="00E137C4">
        <w:rPr>
          <w:rStyle w:val="StyleUnderline"/>
          <w:highlight w:val="cyan"/>
        </w:rPr>
        <w:t xml:space="preserve">but </w:t>
      </w:r>
      <w:r w:rsidRPr="00E137C4">
        <w:rPr>
          <w:rStyle w:val="Emphasis"/>
          <w:highlight w:val="cyan"/>
        </w:rPr>
        <w:t>many don’t</w:t>
      </w:r>
      <w:r w:rsidRPr="00977BB5">
        <w:rPr>
          <w:sz w:val="16"/>
        </w:rPr>
        <w:t xml:space="preserve">, </w:t>
      </w:r>
      <w:r w:rsidRPr="00E137C4">
        <w:rPr>
          <w:rStyle w:val="StyleUnderline"/>
          <w:highlight w:val="cyan"/>
        </w:rPr>
        <w:t>including some</w:t>
      </w:r>
      <w:r w:rsidRPr="00E137C4">
        <w:rPr>
          <w:sz w:val="16"/>
          <w:highlight w:val="cyan"/>
        </w:rPr>
        <w:t xml:space="preserve"> </w:t>
      </w:r>
      <w:r w:rsidRPr="00E137C4">
        <w:rPr>
          <w:rStyle w:val="Emphasis"/>
          <w:highlight w:val="cyan"/>
        </w:rPr>
        <w:t>European Union members</w:t>
      </w:r>
      <w:r w:rsidRPr="00977BB5">
        <w:rPr>
          <w:sz w:val="16"/>
        </w:rPr>
        <w:t>.</w:t>
      </w:r>
    </w:p>
    <w:p w14:paraId="5E7CF271" w14:textId="77777777" w:rsidR="00643305" w:rsidRPr="00977BB5" w:rsidRDefault="00643305" w:rsidP="00643305">
      <w:pPr>
        <w:rPr>
          <w:sz w:val="16"/>
        </w:rPr>
      </w:pPr>
      <w:r w:rsidRPr="00E137C4">
        <w:rPr>
          <w:rStyle w:val="StyleUnderline"/>
          <w:highlight w:val="cyan"/>
        </w:rPr>
        <w:t>Pfizer</w:t>
      </w:r>
      <w:r w:rsidRPr="00977BB5">
        <w:rPr>
          <w:rStyle w:val="StyleUnderline"/>
        </w:rPr>
        <w:t xml:space="preserve"> this month </w:t>
      </w:r>
      <w:r w:rsidRPr="00E137C4">
        <w:rPr>
          <w:rStyle w:val="StyleUnderline"/>
          <w:highlight w:val="cyan"/>
        </w:rPr>
        <w:t xml:space="preserve">sent a letter to </w:t>
      </w:r>
      <w:r w:rsidRPr="00E137C4">
        <w:rPr>
          <w:rStyle w:val="Emphasis"/>
          <w:highlight w:val="cyan"/>
        </w:rPr>
        <w:t>Australian</w:t>
      </w:r>
      <w:r w:rsidRPr="00E137C4">
        <w:rPr>
          <w:sz w:val="16"/>
          <w:highlight w:val="cyan"/>
        </w:rPr>
        <w:t xml:space="preserve"> </w:t>
      </w:r>
      <w:r w:rsidRPr="00E137C4">
        <w:rPr>
          <w:rStyle w:val="StyleUnderline"/>
          <w:highlight w:val="cyan"/>
        </w:rPr>
        <w:t>government officials</w:t>
      </w:r>
      <w:r w:rsidRPr="00977BB5">
        <w:rPr>
          <w:rStyle w:val="StyleUnderline"/>
        </w:rPr>
        <w:t xml:space="preserve"> stating that waiving intellectual-property protections for vaccines is “a distraction from the real solutions to improve vaccine access.” </w:t>
      </w:r>
      <w:r w:rsidRPr="00E137C4">
        <w:rPr>
          <w:rStyle w:val="StyleUnderline"/>
          <w:highlight w:val="cyan"/>
        </w:rPr>
        <w:t>The country has</w:t>
      </w:r>
      <w:r w:rsidRPr="00977BB5">
        <w:rPr>
          <w:rStyle w:val="StyleUnderline"/>
        </w:rPr>
        <w:t xml:space="preserve"> so far </w:t>
      </w:r>
      <w:r w:rsidRPr="00E137C4">
        <w:rPr>
          <w:rStyle w:val="StyleUnderline"/>
          <w:highlight w:val="cyan"/>
        </w:rPr>
        <w:t xml:space="preserve">expressed </w:t>
      </w:r>
      <w:r w:rsidRPr="00E137C4">
        <w:rPr>
          <w:rStyle w:val="Emphasis"/>
          <w:highlight w:val="cyan"/>
        </w:rPr>
        <w:t>opposition to a waiver</w:t>
      </w:r>
      <w:r w:rsidRPr="00977BB5">
        <w:rPr>
          <w:sz w:val="16"/>
        </w:rPr>
        <w:t>.</w:t>
      </w:r>
    </w:p>
    <w:p w14:paraId="7A6DB728" w14:textId="77777777" w:rsidR="00643305" w:rsidRPr="00977BB5" w:rsidRDefault="00643305" w:rsidP="00643305">
      <w:pPr>
        <w:rPr>
          <w:sz w:val="16"/>
        </w:rPr>
      </w:pPr>
      <w:r w:rsidRPr="00977BB5">
        <w:rPr>
          <w:sz w:val="16"/>
        </w:rPr>
        <w:t xml:space="preserve">At the same time, </w:t>
      </w:r>
      <w:r w:rsidRPr="00977BB5">
        <w:rPr>
          <w:rStyle w:val="StyleUnderline"/>
        </w:rPr>
        <w:t xml:space="preserve">vaccine makers have made several </w:t>
      </w:r>
      <w:r w:rsidRPr="00977BB5">
        <w:rPr>
          <w:rStyle w:val="Emphasis"/>
        </w:rPr>
        <w:t>announcements</w:t>
      </w:r>
      <w:r w:rsidRPr="00977BB5">
        <w:rPr>
          <w:sz w:val="16"/>
        </w:rPr>
        <w:t xml:space="preserve"> </w:t>
      </w:r>
      <w:r w:rsidRPr="00977BB5">
        <w:rPr>
          <w:rStyle w:val="StyleUnderline"/>
        </w:rPr>
        <w:t>saying they are increasing capacity to send doses, through an international initiative called Covax</w:t>
      </w:r>
      <w:r w:rsidRPr="00977BB5">
        <w:rPr>
          <w:sz w:val="16"/>
        </w:rPr>
        <w:t>, to developing nations.</w:t>
      </w:r>
    </w:p>
    <w:p w14:paraId="5E187F20" w14:textId="77777777" w:rsidR="00643305" w:rsidRPr="00D3313B" w:rsidRDefault="00643305" w:rsidP="00643305">
      <w:pPr>
        <w:pStyle w:val="Heading4"/>
      </w:pPr>
      <w:r>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6CD1E9BB" w14:textId="77777777" w:rsidR="00643305" w:rsidRPr="00D3313B" w:rsidRDefault="00643305" w:rsidP="00643305">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4C00957B" w14:textId="77777777" w:rsidR="00643305" w:rsidRPr="0004612F" w:rsidRDefault="00643305" w:rsidP="00643305">
      <w:pPr>
        <w:rPr>
          <w:sz w:val="16"/>
        </w:rPr>
      </w:pPr>
      <w:r w:rsidRPr="0004612F">
        <w:rPr>
          <w:sz w:val="16"/>
        </w:rPr>
        <w:t xml:space="preserve">The 2018 National Biodefense Strategy (NBS) articulated a collaborative plan to prevent, detect, and respond to biological threats to the USA.1 </w:t>
      </w:r>
      <w:r w:rsidRPr="00E137C4">
        <w:rPr>
          <w:rStyle w:val="StyleUnderline"/>
          <w:highlight w:val="cyan"/>
        </w:rPr>
        <w:t>The NBS highlights</w:t>
      </w:r>
      <w:r w:rsidRPr="005762BD">
        <w:rPr>
          <w:rStyle w:val="StyleUnderline"/>
        </w:rPr>
        <w:t xml:space="preserve"> recent,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viruses as warnings to nation states</w:t>
      </w:r>
      <w:r w:rsidRPr="005762BD">
        <w:rPr>
          <w:rStyle w:val="StyleUnderline"/>
        </w:rPr>
        <w:t xml:space="preserve"> and justification </w:t>
      </w:r>
      <w:r w:rsidRPr="00E137C4">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programs are</w:t>
      </w:r>
      <w:r w:rsidRPr="005762BD">
        <w:rPr>
          <w:rStyle w:val="StyleUnderline"/>
        </w:rPr>
        <w:t xml:space="preserve"> </w:t>
      </w:r>
      <w:r w:rsidRPr="00E137C4">
        <w:rPr>
          <w:rStyle w:val="StyleUnderline"/>
          <w:highlight w:val="cyan"/>
        </w:rPr>
        <w:t>known</w:t>
      </w:r>
      <w:r w:rsidRPr="005762BD">
        <w:rPr>
          <w:rStyle w:val="StyleUnderline"/>
        </w:rPr>
        <w:t xml:space="preserve"> </w:t>
      </w:r>
      <w:r w:rsidRPr="00E137C4">
        <w:rPr>
          <w:rStyle w:val="StyleUnderline"/>
          <w:highlight w:val="cyan"/>
        </w:rPr>
        <w:t>to</w:t>
      </w:r>
      <w:r w:rsidRPr="005762BD">
        <w:rPr>
          <w:rStyle w:val="StyleUnderline"/>
        </w:rPr>
        <w:t xml:space="preserve"> exist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37C4">
        <w:rPr>
          <w:rStyle w:val="Emphasis"/>
          <w:highlight w:val="cyan"/>
        </w:rPr>
        <w:t>The public health crisis</w:t>
      </w:r>
      <w:r w:rsidRPr="005762BD">
        <w:rPr>
          <w:rStyle w:val="Emphasis"/>
        </w:rPr>
        <w:t xml:space="preserve"> that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questions regarding how the USA would respond to a large biological outbreak</w:t>
      </w:r>
      <w:r w:rsidRPr="005762BD">
        <w:rPr>
          <w:rStyle w:val="StyleUnderline"/>
        </w:rPr>
        <w:t xml:space="preserve"> (or biological weapon) </w:t>
      </w:r>
      <w:r w:rsidRPr="00E137C4">
        <w:rPr>
          <w:rStyle w:val="StyleUnderline"/>
          <w:highlight w:val="cyan"/>
        </w:rPr>
        <w:t>have</w:t>
      </w:r>
      <w:r w:rsidRPr="005762BD">
        <w:rPr>
          <w:rStyle w:val="StyleUnderline"/>
        </w:rPr>
        <w:t xml:space="preserve"> now </w:t>
      </w:r>
      <w:r w:rsidRPr="00E137C4">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37C4">
        <w:rPr>
          <w:rStyle w:val="StyleUnderline"/>
          <w:highlight w:val="cyan"/>
        </w:rPr>
        <w:t>Terrorist groups</w:t>
      </w:r>
      <w:r w:rsidRPr="005762BD">
        <w:rPr>
          <w:rStyle w:val="StyleUnderline"/>
        </w:rPr>
        <w:t xml:space="preserve"> and covert operations have </w:t>
      </w:r>
      <w:r w:rsidRPr="00E137C4">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37C4">
        <w:rPr>
          <w:rStyle w:val="StyleUnderline"/>
          <w:highlight w:val="cyan"/>
        </w:rPr>
        <w:t xml:space="preserve">The BWC does not prohibit ratified nations from having pathogens or toxins for peaceful purposes, </w:t>
      </w:r>
      <w:r w:rsidRPr="00E137C4">
        <w:rPr>
          <w:rStyle w:val="Emphasis"/>
          <w:highlight w:val="cyan"/>
        </w:rPr>
        <w:t>such as the development of 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E137C4">
        <w:rPr>
          <w:rStyle w:val="StyleUnderline"/>
          <w:highlight w:val="cyan"/>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37C4">
        <w:rPr>
          <w:rStyle w:val="StyleUnderline"/>
          <w:highlight w:val="cyan"/>
        </w:rPr>
        <w:t>bioweapon greatly outweighs the</w:t>
      </w:r>
      <w:r w:rsidRPr="00DC54F9">
        <w:rPr>
          <w:rStyle w:val="StyleUnderline"/>
        </w:rPr>
        <w:t xml:space="preserve"> rare </w:t>
      </w:r>
      <w:r w:rsidRPr="00E137C4">
        <w:rPr>
          <w:rStyle w:val="StyleUnderline"/>
          <w:highlight w:val="cyan"/>
        </w:rPr>
        <w:t>chance of the target</w:t>
      </w:r>
      <w:r w:rsidRPr="00DC54F9">
        <w:rPr>
          <w:rStyle w:val="StyleUnderline"/>
        </w:rPr>
        <w:t xml:space="preserve"> contracting </w:t>
      </w:r>
      <w:r w:rsidRPr="00E137C4">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37C4">
        <w:rPr>
          <w:rStyle w:val="StyleUnderline"/>
          <w:highlight w:val="cyan"/>
        </w:rPr>
        <w:t>A defense measure for bioterrorism would be an adequate medical treatment response to casualties of the bioweapon</w:t>
      </w:r>
      <w:r w:rsidRPr="00DC54F9">
        <w:rPr>
          <w:rStyle w:val="StyleUnderline"/>
        </w:rPr>
        <w:t>,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37C4">
        <w:rPr>
          <w:rStyle w:val="StyleUnderline"/>
          <w:highlight w:val="cyan"/>
        </w:rPr>
        <w:t>has 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37C4">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E137C4">
        <w:rPr>
          <w:rStyle w:val="StyleUnderline"/>
          <w:highlight w:val="cyan"/>
        </w:rPr>
        <w:t>the</w:t>
      </w:r>
      <w:r w:rsidRPr="001072A5">
        <w:rPr>
          <w:rStyle w:val="StyleUnderline"/>
        </w:rPr>
        <w:t xml:space="preserve"> continued </w:t>
      </w:r>
      <w:r w:rsidRPr="00E137C4">
        <w:rPr>
          <w:rStyle w:val="StyleUnderline"/>
          <w:highlight w:val="cyan"/>
        </w:rPr>
        <w:t>threat of biological weapons to national security and</w:t>
      </w:r>
      <w:r w:rsidRPr="001072A5">
        <w:rPr>
          <w:rStyle w:val="StyleUnderline"/>
        </w:rPr>
        <w:t xml:space="preserve"> identified </w:t>
      </w:r>
      <w:r w:rsidRPr="00E137C4">
        <w:rPr>
          <w:rStyle w:val="StyleUnderline"/>
          <w:highlight w:val="cyan"/>
        </w:rPr>
        <w:t>the need to deter</w:t>
      </w:r>
      <w:r w:rsidRPr="001072A5">
        <w:rPr>
          <w:rStyle w:val="StyleUnderline"/>
        </w:rPr>
        <w:t xml:space="preserve"> and defend against </w:t>
      </w:r>
      <w:r w:rsidRPr="00E137C4">
        <w:rPr>
          <w:rStyle w:val="StyleUnderline"/>
          <w:highlight w:val="cyan"/>
        </w:rPr>
        <w:t>bioterrorism acts</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14:paraId="4D7374E9" w14:textId="77777777" w:rsidR="00643305" w:rsidRPr="00B6703C" w:rsidRDefault="00643305" w:rsidP="00643305">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6158F7B1" w14:textId="77777777" w:rsidR="00643305" w:rsidRPr="002F0BE0" w:rsidRDefault="00643305" w:rsidP="00643305">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2D233478" w14:textId="77777777" w:rsidR="00643305" w:rsidRPr="00120348" w:rsidRDefault="00643305" w:rsidP="00643305">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Emphasis"/>
          <w:highlight w:val="cyan"/>
        </w:rPr>
        <w:t>maintains</w:t>
      </w:r>
      <w:r w:rsidRPr="00981B25">
        <w:rPr>
          <w:rStyle w:val="Emphasis"/>
        </w:rPr>
        <w:t xml:space="preserve"> several </w:t>
      </w:r>
      <w:r w:rsidRPr="00E137C4">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3AA09A0A" w14:textId="77777777" w:rsidR="00643305" w:rsidRPr="00872E12" w:rsidRDefault="00643305" w:rsidP="00643305">
      <w:pPr>
        <w:rPr>
          <w:sz w:val="10"/>
          <w:szCs w:val="18"/>
        </w:rPr>
      </w:pPr>
      <w:r w:rsidRPr="00872E12">
        <w:rPr>
          <w:sz w:val="10"/>
          <w:szCs w:val="18"/>
        </w:rPr>
        <w:t>A. Values and Ideals in U.S. Patent Law</w:t>
      </w:r>
    </w:p>
    <w:p w14:paraId="3E423F2F" w14:textId="77777777" w:rsidR="00643305" w:rsidRPr="00872E12" w:rsidRDefault="00643305" w:rsidP="00643305">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0E7EC7D7" w14:textId="77777777" w:rsidR="00643305" w:rsidRPr="00872E12" w:rsidRDefault="00643305" w:rsidP="00643305">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30C54DCF" w14:textId="77777777" w:rsidR="00643305" w:rsidRPr="00872E12" w:rsidRDefault="00643305" w:rsidP="00643305">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1C46DBB6" w14:textId="77777777" w:rsidR="00643305" w:rsidRPr="00872E12" w:rsidRDefault="00643305" w:rsidP="00643305">
      <w:pPr>
        <w:rPr>
          <w:sz w:val="10"/>
          <w:szCs w:val="18"/>
        </w:rPr>
      </w:pPr>
      <w:r w:rsidRPr="00872E12">
        <w:rPr>
          <w:sz w:val="10"/>
          <w:szCs w:val="18"/>
        </w:rPr>
        <w:t>B. Global Expansion of U.S. Patent Ideals Through the TRIPS Agreement</w:t>
      </w:r>
    </w:p>
    <w:p w14:paraId="6567A2F7" w14:textId="77777777" w:rsidR="00643305" w:rsidRPr="00872E12" w:rsidRDefault="00643305" w:rsidP="00643305">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53E3D35E" w14:textId="77777777" w:rsidR="00643305" w:rsidRPr="00872E12" w:rsidRDefault="00643305" w:rsidP="00643305">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66309DBB" w14:textId="77777777" w:rsidR="00643305" w:rsidRPr="00120348" w:rsidRDefault="00643305" w:rsidP="00643305">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and </w:t>
      </w:r>
      <w:r w:rsidRPr="00E137C4">
        <w:rPr>
          <w:rStyle w:val="Emphasis"/>
          <w:highlight w:val="cyan"/>
        </w:rPr>
        <w:t>compulsory licensing</w:t>
      </w:r>
      <w:r w:rsidRPr="00120348">
        <w:rPr>
          <w:sz w:val="14"/>
        </w:rPr>
        <w:t>.66</w:t>
      </w:r>
    </w:p>
    <w:p w14:paraId="721FEDF1" w14:textId="77777777" w:rsidR="00643305" w:rsidRPr="00872E12" w:rsidRDefault="00643305" w:rsidP="00643305">
      <w:pPr>
        <w:rPr>
          <w:sz w:val="10"/>
          <w:szCs w:val="18"/>
        </w:rPr>
      </w:pPr>
      <w:r w:rsidRPr="00872E12">
        <w:rPr>
          <w:sz w:val="10"/>
          <w:szCs w:val="18"/>
        </w:rPr>
        <w:t>1. Data Exclusivity</w:t>
      </w:r>
    </w:p>
    <w:p w14:paraId="4DF81CAD" w14:textId="77777777" w:rsidR="00643305" w:rsidRPr="00872E12" w:rsidRDefault="00643305" w:rsidP="00643305">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427108DE" w14:textId="77777777" w:rsidR="00643305" w:rsidRPr="00872E12" w:rsidRDefault="00643305" w:rsidP="00643305">
      <w:pPr>
        <w:rPr>
          <w:sz w:val="10"/>
          <w:szCs w:val="18"/>
        </w:rPr>
      </w:pPr>
      <w:r w:rsidRPr="00872E12">
        <w:rPr>
          <w:sz w:val="10"/>
          <w:szCs w:val="18"/>
        </w:rPr>
        <w:t>2. Compulsory Licensing</w:t>
      </w:r>
    </w:p>
    <w:p w14:paraId="056DF555" w14:textId="77777777" w:rsidR="00643305" w:rsidRPr="004A68D7" w:rsidRDefault="00643305" w:rsidP="00643305">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666978B2" w14:textId="77777777" w:rsidR="00643305" w:rsidRPr="00872E12" w:rsidRDefault="00643305" w:rsidP="00643305">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748350E" w14:textId="77777777" w:rsidR="00643305" w:rsidRPr="00120348" w:rsidRDefault="00643305" w:rsidP="00643305">
      <w:pPr>
        <w:rPr>
          <w:sz w:val="14"/>
        </w:rPr>
      </w:pPr>
      <w:r w:rsidRPr="00120348">
        <w:rPr>
          <w:sz w:val="14"/>
        </w:rPr>
        <w:t>C. A Blow to U.S. Interests: The Doha Declaration and Article 31bis</w:t>
      </w:r>
    </w:p>
    <w:p w14:paraId="2828459C" w14:textId="77777777" w:rsidR="00643305" w:rsidRPr="00120348" w:rsidRDefault="00643305" w:rsidP="00643305">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2C033E53" w14:textId="77777777" w:rsidR="00643305" w:rsidRPr="00120348" w:rsidRDefault="00643305" w:rsidP="00643305">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137AC907" w14:textId="77777777" w:rsidR="00643305" w:rsidRPr="00120348" w:rsidRDefault="00643305" w:rsidP="00643305">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E137C4">
        <w:rPr>
          <w:rStyle w:val="StyleUnderline"/>
          <w:highlight w:val="cyan"/>
        </w:rPr>
        <w:t>This</w:t>
      </w:r>
      <w:r w:rsidRPr="00F42EA0">
        <w:rPr>
          <w:rStyle w:val="StyleUnderline"/>
        </w:rPr>
        <w:t xml:space="preserve"> dissatisfaction </w:t>
      </w:r>
      <w:r w:rsidRPr="00E137C4">
        <w:rPr>
          <w:rStyle w:val="StyleUnderline"/>
          <w:highlight w:val="cyan"/>
        </w:rPr>
        <w:t xml:space="preserve">spurred the </w:t>
      </w:r>
      <w:r w:rsidRPr="00E137C4">
        <w:rPr>
          <w:rStyle w:val="Emphasis"/>
          <w:highlight w:val="cyan"/>
        </w:rPr>
        <w:t>proliferation of TRIPS-Plus provisions</w:t>
      </w:r>
      <w:r w:rsidRPr="00F42EA0">
        <w:rPr>
          <w:rStyle w:val="StyleUnderline"/>
        </w:rPr>
        <w:t xml:space="preserve"> in bilateral U.S. FTAs</w:t>
      </w:r>
      <w:r w:rsidRPr="00120348">
        <w:rPr>
          <w:sz w:val="14"/>
        </w:rPr>
        <w:t>.95</w:t>
      </w:r>
    </w:p>
    <w:p w14:paraId="687EC0F8" w14:textId="77777777" w:rsidR="00643305" w:rsidRPr="00120348" w:rsidRDefault="00643305" w:rsidP="00643305">
      <w:pPr>
        <w:rPr>
          <w:sz w:val="14"/>
        </w:rPr>
      </w:pPr>
      <w:r w:rsidRPr="00120348">
        <w:rPr>
          <w:sz w:val="14"/>
        </w:rPr>
        <w:t>D. The Proliferation of TRIPS-Plus Provisions in U.S. FTAs</w:t>
      </w:r>
    </w:p>
    <w:p w14:paraId="61BDE978" w14:textId="77777777" w:rsidR="00643305" w:rsidRPr="00120348" w:rsidRDefault="00643305" w:rsidP="00643305">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E137C4">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4DB298B4" w14:textId="77777777" w:rsidR="00643305" w:rsidRPr="00120348" w:rsidRDefault="00643305" w:rsidP="00643305">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79911BF" w14:textId="77777777" w:rsidR="00643305" w:rsidRPr="00120348" w:rsidRDefault="00643305" w:rsidP="00643305">
      <w:pPr>
        <w:rPr>
          <w:sz w:val="14"/>
        </w:rPr>
      </w:pPr>
      <w:r w:rsidRPr="00120348">
        <w:rPr>
          <w:sz w:val="14"/>
        </w:rPr>
        <w:t>1. TRIPS-Plus Impact on Data Exclusivity Provisions</w:t>
      </w:r>
    </w:p>
    <w:p w14:paraId="264ABCDB" w14:textId="77777777" w:rsidR="00643305" w:rsidRPr="00120348" w:rsidRDefault="00643305" w:rsidP="00643305">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are </w:t>
      </w:r>
      <w:r w:rsidRPr="00E137C4">
        <w:rPr>
          <w:rStyle w:val="Emphasis"/>
          <w:highlight w:val="cyan"/>
        </w:rPr>
        <w:t>prohibited from relying on clinical data</w:t>
      </w:r>
      <w:r w:rsidRPr="00E137C4">
        <w:rPr>
          <w:rStyle w:val="StyleUnderline"/>
          <w:highlight w:val="cyan"/>
        </w:rPr>
        <w:t xml:space="preserve"> for </w:t>
      </w:r>
      <w:r w:rsidRPr="00E137C4">
        <w:rPr>
          <w:rStyle w:val="Emphasis"/>
          <w:highlight w:val="cyan"/>
        </w:rPr>
        <w:t>five to 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data exclusivity </w:t>
      </w:r>
      <w:r w:rsidRPr="00A26F99">
        <w:rPr>
          <w:rStyle w:val="Emphasis"/>
        </w:rPr>
        <w:t>provisions</w:t>
      </w:r>
      <w:r w:rsidRPr="00F42EA0">
        <w:rPr>
          <w:rStyle w:val="StyleUnderline"/>
        </w:rPr>
        <w:t xml:space="preserve"> </w:t>
      </w:r>
      <w:r w:rsidRPr="00E137C4">
        <w:rPr>
          <w:rStyle w:val="StyleUnderline"/>
          <w:highlight w:val="cyan"/>
        </w:rPr>
        <w:t xml:space="preserve">because they enable drug companies to </w:t>
      </w:r>
      <w:r w:rsidRPr="00E137C4">
        <w:rPr>
          <w:rStyle w:val="Emphasis"/>
          <w:highlight w:val="cyan"/>
        </w:rPr>
        <w:t>exploit profits by suspending competition</w:t>
      </w:r>
      <w:r w:rsidRPr="00120348">
        <w:rPr>
          <w:sz w:val="14"/>
        </w:rPr>
        <w:t>.104</w:t>
      </w:r>
    </w:p>
    <w:p w14:paraId="1C3BE9B0" w14:textId="77777777" w:rsidR="00643305" w:rsidRPr="00120348" w:rsidRDefault="00643305" w:rsidP="00643305">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37C4">
        <w:rPr>
          <w:rStyle w:val="StyleUnderline"/>
          <w:highlight w:val="cyan"/>
        </w:rPr>
        <w:t xml:space="preserve">To compete, generic producers may be forced to </w:t>
      </w:r>
      <w:r w:rsidRPr="00E137C4">
        <w:rPr>
          <w:rStyle w:val="Emphasis"/>
          <w:highlight w:val="cyan"/>
        </w:rPr>
        <w:t>conduct their 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their ability to </w:t>
      </w:r>
      <w:r w:rsidRPr="00E137C4">
        <w:rPr>
          <w:rStyle w:val="Emphasis"/>
          <w:highlight w:val="cyan"/>
        </w:rPr>
        <w:t>provide affordable drugs</w:t>
      </w:r>
      <w:r w:rsidRPr="00120348">
        <w:rPr>
          <w:sz w:val="14"/>
        </w:rPr>
        <w:t xml:space="preserve">.106 </w:t>
      </w:r>
      <w:r w:rsidRPr="00E137C4">
        <w:rPr>
          <w:rStyle w:val="StyleUnderline"/>
          <w:highlight w:val="cyan"/>
        </w:rPr>
        <w:t xml:space="preserve">Alternatively, generic companies would have to </w:t>
      </w:r>
      <w:r w:rsidRPr="00E137C4">
        <w:rPr>
          <w:rStyle w:val="Emphasis"/>
          <w:highlight w:val="cyan"/>
        </w:rPr>
        <w:t>delay regulatory approval</w:t>
      </w:r>
      <w:r w:rsidRPr="00E137C4">
        <w:rPr>
          <w:rStyle w:val="StyleUnderline"/>
          <w:highlight w:val="cyan"/>
        </w:rPr>
        <w:t xml:space="preserve"> and </w:t>
      </w:r>
      <w:r w:rsidRPr="00E137C4">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4180CD65" w14:textId="77777777" w:rsidR="00643305" w:rsidRPr="00120348" w:rsidRDefault="00643305" w:rsidP="00643305">
      <w:pPr>
        <w:rPr>
          <w:sz w:val="14"/>
        </w:rPr>
      </w:pPr>
      <w:r w:rsidRPr="00120348">
        <w:rPr>
          <w:sz w:val="14"/>
        </w:rPr>
        <w:t>2. TRIPS-Plus Impact on Compulsory Licensing</w:t>
      </w:r>
    </w:p>
    <w:p w14:paraId="055467F9" w14:textId="77777777" w:rsidR="00643305" w:rsidRPr="00120348" w:rsidRDefault="00643305" w:rsidP="00643305">
      <w:pPr>
        <w:rPr>
          <w:sz w:val="14"/>
        </w:rPr>
      </w:pPr>
      <w:r w:rsidRPr="00120348">
        <w:rPr>
          <w:sz w:val="14"/>
        </w:rPr>
        <w:t xml:space="preserve">Although to the TRIPS Agreement enables WTO signatories to es- tablish their own national compulsory licensing scheme, </w:t>
      </w:r>
      <w:r w:rsidRPr="00E137C4">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E137C4">
        <w:rPr>
          <w:rStyle w:val="Emphasis"/>
          <w:highlight w:val="cyan"/>
        </w:rPr>
        <w:t>limit compulsory licensing</w:t>
      </w:r>
      <w:r w:rsidRPr="00120348">
        <w:rPr>
          <w:sz w:val="14"/>
        </w:rPr>
        <w:t xml:space="preserve">.109 </w:t>
      </w:r>
      <w:r w:rsidRPr="00F42EA0">
        <w:rPr>
          <w:rStyle w:val="StyleUnderline"/>
        </w:rPr>
        <w:t xml:space="preserve">Under U.S. FTAs, </w:t>
      </w:r>
      <w:r w:rsidRPr="00E137C4">
        <w:rPr>
          <w:rStyle w:val="StyleUnderline"/>
          <w:highlight w:val="cyan"/>
        </w:rPr>
        <w:t>parties may typically only grant c</w:t>
      </w:r>
      <w:r w:rsidRPr="00F42EA0">
        <w:rPr>
          <w:rStyle w:val="StyleUnderline"/>
        </w:rPr>
        <w:t>ompulsory</w:t>
      </w:r>
      <w:r w:rsidRPr="00E137C4">
        <w:rPr>
          <w:rStyle w:val="StyleUnderline"/>
          <w:highlight w:val="cyan"/>
        </w:rPr>
        <w:t xml:space="preserve"> l</w:t>
      </w:r>
      <w:r w:rsidRPr="00F42EA0">
        <w:rPr>
          <w:rStyle w:val="StyleUnderline"/>
        </w:rPr>
        <w:t>icenses</w:t>
      </w:r>
      <w:r w:rsidRPr="00E137C4">
        <w:rPr>
          <w:rStyle w:val="StyleUnderline"/>
          <w:highlight w:val="cyan"/>
        </w:rPr>
        <w:t xml:space="preserve"> in </w:t>
      </w:r>
      <w:r w:rsidRPr="00A26F99">
        <w:rPr>
          <w:rStyle w:val="Emphasis"/>
        </w:rPr>
        <w:t xml:space="preserve">emergency </w:t>
      </w:r>
      <w:r w:rsidRPr="00E137C4">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E137C4">
        <w:rPr>
          <w:rStyle w:val="StyleUnderline"/>
          <w:highlight w:val="cyan"/>
        </w:rPr>
        <w:t>TRIPS-Plus</w:t>
      </w:r>
      <w:r w:rsidRPr="00F42EA0">
        <w:rPr>
          <w:rStyle w:val="StyleUnderline"/>
        </w:rPr>
        <w:t xml:space="preserve"> compulsory licensing </w:t>
      </w:r>
      <w:r w:rsidRPr="00E137C4">
        <w:rPr>
          <w:rStyle w:val="StyleUnderline"/>
          <w:highlight w:val="cyan"/>
        </w:rPr>
        <w:t xml:space="preserve">provisions diminish a </w:t>
      </w:r>
      <w:r w:rsidRPr="00F42EA0">
        <w:rPr>
          <w:rStyle w:val="StyleUnderline"/>
        </w:rPr>
        <w:t xml:space="preserve">generic </w:t>
      </w:r>
      <w:r w:rsidRPr="00E137C4">
        <w:rPr>
          <w:rStyle w:val="StyleUnderline"/>
          <w:highlight w:val="cyan"/>
        </w:rPr>
        <w:t xml:space="preserve">producer's ability to </w:t>
      </w:r>
      <w:r w:rsidRPr="00E137C4">
        <w:rPr>
          <w:rStyle w:val="Emphasis"/>
          <w:highlight w:val="cyan"/>
        </w:rPr>
        <w:t>compete</w:t>
      </w:r>
      <w:r w:rsidRPr="00E137C4">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14:paraId="12256B7D" w14:textId="77777777" w:rsidR="00643305" w:rsidRPr="00120348" w:rsidRDefault="00643305" w:rsidP="00643305">
      <w:pPr>
        <w:rPr>
          <w:sz w:val="14"/>
        </w:rPr>
      </w:pPr>
      <w:r w:rsidRPr="00120348">
        <w:rPr>
          <w:sz w:val="14"/>
        </w:rPr>
        <w:t>II. Why TRIPS-Plus Provisions are Problematic: Rigid Data Exclusivity Provisions and Compulsory Licensing Provisions Obstruct Access to Medicine</w:t>
      </w:r>
    </w:p>
    <w:p w14:paraId="40995E72" w14:textId="77777777" w:rsidR="00643305" w:rsidRPr="00120348" w:rsidRDefault="00643305" w:rsidP="00643305">
      <w:pPr>
        <w:rPr>
          <w:sz w:val="14"/>
        </w:rPr>
      </w:pPr>
      <w:r w:rsidRPr="00E137C4">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E137C4">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E137C4">
        <w:rPr>
          <w:rStyle w:val="Emphasis"/>
          <w:highlight w:val="cyan"/>
        </w:rPr>
        <w:t>indigent populations</w:t>
      </w:r>
      <w:r w:rsidRPr="00F42EA0">
        <w:rPr>
          <w:rStyle w:val="StyleUnderline"/>
        </w:rPr>
        <w:t xml:space="preserve"> </w:t>
      </w:r>
      <w:r w:rsidRPr="00872E12">
        <w:rPr>
          <w:rStyle w:val="Emphasis"/>
        </w:rPr>
        <w:t xml:space="preserve">lacking </w:t>
      </w:r>
      <w:r w:rsidRPr="00E137C4">
        <w:rPr>
          <w:rStyle w:val="Emphasis"/>
          <w:highlight w:val="cyan"/>
        </w:rPr>
        <w:t>access to affordable pharmaceuticals</w:t>
      </w:r>
      <w:r w:rsidRPr="00120348">
        <w:rPr>
          <w:sz w:val="14"/>
        </w:rPr>
        <w:t xml:space="preserve">.116 </w:t>
      </w:r>
      <w:r w:rsidRPr="00E137C4">
        <w:rPr>
          <w:rStyle w:val="StyleUnderline"/>
          <w:highlight w:val="cyan"/>
        </w:rPr>
        <w:t>Data exclusivity 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37C4">
        <w:rPr>
          <w:rStyle w:val="StyleUnderline"/>
          <w:highlight w:val="cyan"/>
        </w:rPr>
        <w:t xml:space="preserve">have 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E137C4">
        <w:rPr>
          <w:rStyle w:val="StyleUnderline"/>
          <w:highlight w:val="cyan"/>
        </w:rPr>
        <w:t xml:space="preserve">ominican </w:t>
      </w:r>
      <w:r w:rsidRPr="00E137C4">
        <w:rPr>
          <w:rStyle w:val="Emphasis"/>
          <w:highlight w:val="cyan"/>
        </w:rPr>
        <w:t>R</w:t>
      </w:r>
      <w:r w:rsidRPr="00E137C4">
        <w:rPr>
          <w:rStyle w:val="StyleUnderline"/>
          <w:highlight w:val="cyan"/>
        </w:rPr>
        <w:t xml:space="preserve">epublic, </w:t>
      </w:r>
      <w:r w:rsidRPr="00E137C4">
        <w:rPr>
          <w:rStyle w:val="Emphasis"/>
          <w:highlight w:val="cyan"/>
        </w:rPr>
        <w:t>Thailand</w:t>
      </w:r>
      <w:r w:rsidRPr="00E137C4">
        <w:rPr>
          <w:rStyle w:val="StyleUnderline"/>
          <w:highlight w:val="cyan"/>
        </w:rPr>
        <w:t>, 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37C4">
        <w:rPr>
          <w:rStyle w:val="StyleUnderline"/>
          <w:highlight w:val="cyan"/>
        </w:rPr>
        <w:t xml:space="preserve">could 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56C9128E" w14:textId="77777777" w:rsidR="00643305" w:rsidRPr="00872E12" w:rsidRDefault="00643305" w:rsidP="00643305">
      <w:pPr>
        <w:rPr>
          <w:sz w:val="10"/>
          <w:szCs w:val="18"/>
        </w:rPr>
      </w:pPr>
      <w:r w:rsidRPr="00872E12">
        <w:rPr>
          <w:sz w:val="10"/>
          <w:szCs w:val="18"/>
        </w:rPr>
        <w:t>A. Examples of How Rigid TRIPS-Plus Data Exclusivity Provisions Have Had a Deleterious Effect on Public Health</w:t>
      </w:r>
    </w:p>
    <w:p w14:paraId="7AD9B4F0" w14:textId="77777777" w:rsidR="00643305" w:rsidRPr="00872E12" w:rsidRDefault="00643305" w:rsidP="00643305">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14:paraId="0CFF55D9" w14:textId="77777777" w:rsidR="00643305" w:rsidRPr="00872E12" w:rsidRDefault="00643305" w:rsidP="00643305">
      <w:pPr>
        <w:rPr>
          <w:sz w:val="10"/>
          <w:szCs w:val="18"/>
        </w:rPr>
      </w:pPr>
      <w:r w:rsidRPr="00872E12">
        <w:rPr>
          <w:sz w:val="10"/>
          <w:szCs w:val="18"/>
        </w:rPr>
        <w:t>1. Guatemala</w:t>
      </w:r>
    </w:p>
    <w:p w14:paraId="3A8D26A5" w14:textId="77777777" w:rsidR="00643305" w:rsidRPr="00872E12" w:rsidRDefault="00643305" w:rsidP="00643305">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14:paraId="5410665A" w14:textId="77777777" w:rsidR="00643305" w:rsidRPr="00872E12" w:rsidRDefault="00643305" w:rsidP="00643305">
      <w:pPr>
        <w:rPr>
          <w:sz w:val="10"/>
          <w:szCs w:val="18"/>
        </w:rPr>
      </w:pPr>
      <w:r w:rsidRPr="00872E12">
        <w:rPr>
          <w:sz w:val="10"/>
          <w:szCs w:val="18"/>
        </w:rPr>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14:paraId="14335F71" w14:textId="77777777" w:rsidR="00643305" w:rsidRPr="00872E12" w:rsidRDefault="00643305" w:rsidP="00643305">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14:paraId="11E1363D" w14:textId="77777777" w:rsidR="00643305" w:rsidRPr="00872E12" w:rsidRDefault="00643305" w:rsidP="00643305">
      <w:pPr>
        <w:rPr>
          <w:sz w:val="10"/>
          <w:szCs w:val="18"/>
        </w:rPr>
      </w:pPr>
      <w:r w:rsidRPr="00872E12">
        <w:rPr>
          <w:sz w:val="10"/>
          <w:szCs w:val="18"/>
        </w:rPr>
        <w:t>2. Vietnam</w:t>
      </w:r>
    </w:p>
    <w:p w14:paraId="07EA80E1" w14:textId="77777777" w:rsidR="00643305" w:rsidRPr="00872E12" w:rsidRDefault="00643305" w:rsidP="00643305">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14:paraId="4A5EEC7D" w14:textId="77777777" w:rsidR="00643305" w:rsidRPr="00872E12" w:rsidRDefault="00643305" w:rsidP="00643305">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14:paraId="36A34C74" w14:textId="77777777" w:rsidR="00643305" w:rsidRPr="00872E12" w:rsidRDefault="00643305" w:rsidP="00643305">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14:paraId="31B8DE33" w14:textId="77777777" w:rsidR="00643305" w:rsidRPr="00120348" w:rsidRDefault="00643305" w:rsidP="00643305">
      <w:pPr>
        <w:rPr>
          <w:sz w:val="14"/>
        </w:rPr>
      </w:pPr>
      <w:r w:rsidRPr="00120348">
        <w:rPr>
          <w:sz w:val="14"/>
        </w:rPr>
        <w:t>B. U.S. Policy Towards Compulsory Licensing Severely Harms Public Health in Middle and Low-Income Countries</w:t>
      </w:r>
    </w:p>
    <w:p w14:paraId="1C311F20" w14:textId="77777777" w:rsidR="00643305" w:rsidRPr="00120348" w:rsidRDefault="00643305" w:rsidP="00643305">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14:paraId="2383C4E0" w14:textId="77777777" w:rsidR="00643305" w:rsidRPr="00872E12" w:rsidRDefault="00643305" w:rsidP="00643305">
      <w:pPr>
        <w:rPr>
          <w:sz w:val="10"/>
          <w:szCs w:val="18"/>
        </w:rPr>
      </w:pPr>
      <w:r w:rsidRPr="00872E12">
        <w:rPr>
          <w:sz w:val="10"/>
          <w:szCs w:val="18"/>
        </w:rPr>
        <w:t>1. Dominican Republic</w:t>
      </w:r>
    </w:p>
    <w:p w14:paraId="11248C56" w14:textId="77777777" w:rsidR="00643305" w:rsidRPr="00872E12" w:rsidRDefault="00643305" w:rsidP="00643305">
      <w:pPr>
        <w:rPr>
          <w:sz w:val="10"/>
          <w:szCs w:val="18"/>
        </w:rPr>
      </w:pP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p>
    <w:p w14:paraId="4228733E" w14:textId="77777777" w:rsidR="00643305" w:rsidRPr="00872E12" w:rsidRDefault="00643305" w:rsidP="00643305">
      <w:pPr>
        <w:rPr>
          <w:sz w:val="10"/>
          <w:szCs w:val="18"/>
        </w:rPr>
      </w:pP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p>
    <w:p w14:paraId="24D9ED9D" w14:textId="77777777" w:rsidR="00643305" w:rsidRPr="00872E12" w:rsidRDefault="00643305" w:rsidP="00643305">
      <w:pPr>
        <w:rPr>
          <w:sz w:val="10"/>
          <w:szCs w:val="18"/>
        </w:rPr>
      </w:pP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p>
    <w:p w14:paraId="577D5C93" w14:textId="77777777" w:rsidR="00643305" w:rsidRPr="00872E12" w:rsidRDefault="00643305" w:rsidP="00643305">
      <w:pPr>
        <w:rPr>
          <w:sz w:val="10"/>
          <w:szCs w:val="18"/>
        </w:rPr>
      </w:pP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7F556A9C" w14:textId="77777777" w:rsidR="00643305" w:rsidRPr="00872E12" w:rsidRDefault="00643305" w:rsidP="00643305">
      <w:pPr>
        <w:rPr>
          <w:sz w:val="10"/>
          <w:szCs w:val="18"/>
        </w:rPr>
      </w:pP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p>
    <w:p w14:paraId="0AE7E281" w14:textId="77777777" w:rsidR="00643305" w:rsidRPr="00872E12" w:rsidRDefault="00643305" w:rsidP="00643305">
      <w:pPr>
        <w:rPr>
          <w:sz w:val="10"/>
          <w:szCs w:val="18"/>
        </w:rPr>
      </w:pPr>
      <w:r w:rsidRPr="00872E12">
        <w:rPr>
          <w:sz w:val="10"/>
          <w:szCs w:val="18"/>
        </w:rPr>
        <w:t>2. Thailand</w:t>
      </w:r>
    </w:p>
    <w:p w14:paraId="7CE91DD7" w14:textId="77777777" w:rsidR="00643305" w:rsidRPr="00872E12" w:rsidRDefault="00643305" w:rsidP="00643305">
      <w:pPr>
        <w:rPr>
          <w:sz w:val="10"/>
          <w:szCs w:val="18"/>
        </w:rPr>
      </w:pP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p>
    <w:p w14:paraId="162ABD0A" w14:textId="77777777" w:rsidR="00643305" w:rsidRPr="00872E12" w:rsidRDefault="00643305" w:rsidP="00643305">
      <w:pPr>
        <w:rPr>
          <w:sz w:val="10"/>
          <w:szCs w:val="18"/>
        </w:rPr>
      </w:pP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p>
    <w:p w14:paraId="00A2ECE6" w14:textId="77777777" w:rsidR="00643305" w:rsidRPr="00872E12" w:rsidRDefault="00643305" w:rsidP="00643305">
      <w:pPr>
        <w:rPr>
          <w:sz w:val="10"/>
          <w:szCs w:val="18"/>
        </w:rPr>
      </w:pP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p>
    <w:p w14:paraId="0566D2E1" w14:textId="77777777" w:rsidR="00643305" w:rsidRPr="00872E12" w:rsidRDefault="00643305" w:rsidP="00643305">
      <w:pPr>
        <w:rPr>
          <w:sz w:val="10"/>
          <w:szCs w:val="18"/>
        </w:rPr>
      </w:pP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54B4B25E" w14:textId="77777777" w:rsidR="00643305" w:rsidRPr="00872E12" w:rsidRDefault="00643305" w:rsidP="00643305">
      <w:pPr>
        <w:rPr>
          <w:sz w:val="10"/>
          <w:szCs w:val="18"/>
        </w:rPr>
      </w:pPr>
      <w:r w:rsidRPr="00872E12">
        <w:rPr>
          <w:sz w:val="10"/>
          <w:szCs w:val="18"/>
        </w:rPr>
        <w:t>3. The Southern African Customs Union</w:t>
      </w:r>
    </w:p>
    <w:p w14:paraId="332BA111" w14:textId="77777777" w:rsidR="00643305" w:rsidRPr="00872E12" w:rsidRDefault="00643305" w:rsidP="00643305">
      <w:pPr>
        <w:rPr>
          <w:sz w:val="10"/>
          <w:szCs w:val="18"/>
        </w:rPr>
      </w:pP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p>
    <w:p w14:paraId="2BCEC665" w14:textId="77777777" w:rsidR="00643305" w:rsidRPr="00872E12" w:rsidRDefault="00643305" w:rsidP="00643305">
      <w:pPr>
        <w:rPr>
          <w:sz w:val="10"/>
          <w:szCs w:val="18"/>
        </w:rPr>
      </w:pP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369DD387" w14:textId="77777777" w:rsidR="00643305" w:rsidRPr="00872E12" w:rsidRDefault="00643305" w:rsidP="00643305">
      <w:pPr>
        <w:rPr>
          <w:sz w:val="10"/>
          <w:szCs w:val="18"/>
        </w:rPr>
      </w:pP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p>
    <w:p w14:paraId="5FC8BCC8" w14:textId="77777777" w:rsidR="00643305" w:rsidRPr="00120348" w:rsidRDefault="00643305" w:rsidP="00643305">
      <w:pPr>
        <w:rPr>
          <w:sz w:val="14"/>
        </w:rPr>
      </w:pPr>
      <w:r w:rsidRPr="00120348">
        <w:rPr>
          <w:sz w:val="14"/>
        </w:rPr>
        <w:t>III. Promoting Access to Medicine Through Amendment of U.S. FTAs</w:t>
      </w:r>
    </w:p>
    <w:p w14:paraId="32FF1D39" w14:textId="77777777" w:rsidR="00643305" w:rsidRPr="000E6DA3" w:rsidRDefault="00643305" w:rsidP="00643305">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E137C4">
        <w:rPr>
          <w:rStyle w:val="StyleUnderline"/>
          <w:highlight w:val="cyan"/>
        </w:rPr>
        <w:t>response</w:t>
      </w:r>
      <w:r w:rsidRPr="00F42EA0">
        <w:rPr>
          <w:rStyle w:val="StyleUnderline"/>
        </w:rPr>
        <w:t xml:space="preserve"> to TRIPS-Plus provisions in the Bipartisan Agreement on Trade Policy </w:t>
      </w:r>
      <w:r w:rsidRPr="00E137C4">
        <w:rPr>
          <w:rStyle w:val="StyleUnderline"/>
          <w:highlight w:val="cyan"/>
        </w:rPr>
        <w:t xml:space="preserve">has </w:t>
      </w:r>
      <w:r w:rsidRPr="00E137C4">
        <w:rPr>
          <w:rStyle w:val="Emphasis"/>
          <w:highlight w:val="cyan"/>
        </w:rPr>
        <w:t>fallen short</w:t>
      </w:r>
      <w:r w:rsidRPr="00E137C4">
        <w:rPr>
          <w:rStyle w:val="StyleUnderline"/>
          <w:highlight w:val="cyan"/>
        </w:rPr>
        <w:t xml:space="preserve"> of addressing</w:t>
      </w:r>
      <w:r w:rsidRPr="00F42EA0">
        <w:rPr>
          <w:rStyle w:val="StyleUnderline"/>
        </w:rPr>
        <w:t xml:space="preserve"> the burdensome data exclusivity and compulsory licensing </w:t>
      </w:r>
      <w:r w:rsidRPr="00E137C4">
        <w:rPr>
          <w:rStyle w:val="StyleUnderline"/>
          <w:highlight w:val="cyan"/>
        </w:rPr>
        <w:t>provisions in</w:t>
      </w:r>
      <w:r w:rsidRPr="00F42EA0">
        <w:rPr>
          <w:rStyle w:val="StyleUnderline"/>
        </w:rPr>
        <w:t xml:space="preserve"> U.S. </w:t>
      </w:r>
      <w:r w:rsidRPr="00E137C4">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14:paraId="0010E203" w14:textId="77777777" w:rsidR="00643305" w:rsidRPr="00DA264A" w:rsidRDefault="00643305" w:rsidP="00643305">
      <w:pPr>
        <w:pStyle w:val="Heading4"/>
      </w:pPr>
      <w:r>
        <w:t xml:space="preserve">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22BB3973" w14:textId="77777777" w:rsidR="00643305" w:rsidRPr="00566E21" w:rsidRDefault="00643305" w:rsidP="00643305">
      <w:r w:rsidRPr="00566E21">
        <w:rPr>
          <w:rStyle w:val="Style13ptBold"/>
        </w:rPr>
        <w:t>Erfani</w:t>
      </w:r>
      <w:r w:rsidRPr="00566E21">
        <w:t xml:space="preserve"> et al </w:t>
      </w:r>
      <w:r w:rsidRPr="00566E21">
        <w:rPr>
          <w:rStyle w:val="Style13ptBold"/>
        </w:rPr>
        <w:t>21</w:t>
      </w:r>
      <w:r w:rsidRPr="00566E21">
        <w:t xml:space="preserve"> [Parsa Erfani MD Candidate at Harvard Medical School. "Intellectual property waiver for covid-19 vaccines will advance global health equity."</w:t>
      </w:r>
      <w:r>
        <w:t xml:space="preserve"> https://www.bmj.com/content/374/bmj.n1837]</w:t>
      </w:r>
    </w:p>
    <w:p w14:paraId="0397B8A4" w14:textId="77777777" w:rsidR="00643305" w:rsidRPr="00DA264A" w:rsidRDefault="00643305" w:rsidP="00643305">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only 0.9% in low income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are </w:t>
      </w:r>
      <w:r w:rsidRPr="00E137C4">
        <w:rPr>
          <w:rStyle w:val="Emphasis"/>
          <w:highlight w:val="cyan"/>
        </w:rPr>
        <w:t>already 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that </w:t>
      </w:r>
      <w:r w:rsidRPr="00E137C4">
        <w:rPr>
          <w:rStyle w:val="StyleUnderline"/>
          <w:highlight w:val="cyan"/>
        </w:rPr>
        <w:t xml:space="preserve">without global vaccine </w:t>
      </w:r>
      <w:r w:rsidRPr="00E137C4">
        <w:rPr>
          <w:rStyle w:val="Emphasis"/>
          <w:highlight w:val="cyan"/>
        </w:rPr>
        <w:t>equity</w:t>
      </w:r>
      <w:r w:rsidRPr="00E137C4">
        <w:rPr>
          <w:rStyle w:val="StyleUnderline"/>
          <w:highlight w:val="cyan"/>
        </w:rPr>
        <w:t xml:space="preserve"> and </w:t>
      </w:r>
      <w:r w:rsidRPr="00E137C4">
        <w:rPr>
          <w:rStyle w:val="Emphasis"/>
          <w:highlight w:val="cyan"/>
        </w:rPr>
        <w:t>immunity</w:t>
      </w:r>
      <w:r w:rsidRPr="00E137C4">
        <w:rPr>
          <w:rStyle w:val="StyleUnderline"/>
          <w:highlight w:val="cyan"/>
        </w:rPr>
        <w:t>, 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6E930DBE" w14:textId="77777777" w:rsidR="00643305" w:rsidRPr="00DA264A" w:rsidRDefault="00643305" w:rsidP="00643305">
      <w:pPr>
        <w:rPr>
          <w:sz w:val="16"/>
        </w:rPr>
      </w:pPr>
      <w:r w:rsidRPr="00E137C4">
        <w:rPr>
          <w:rStyle w:val="StyleUnderline"/>
          <w:highlight w:val="cyan"/>
        </w:rPr>
        <w:t>Equitable</w:t>
      </w:r>
      <w:r w:rsidRPr="00DA264A">
        <w:rPr>
          <w:rStyle w:val="StyleUnderline"/>
        </w:rPr>
        <w:t xml:space="preserve"> vaccine </w:t>
      </w:r>
      <w:r w:rsidRPr="00E137C4">
        <w:rPr>
          <w:rStyle w:val="StyleUnderline"/>
          <w:highlight w:val="cyan"/>
        </w:rPr>
        <w:t xml:space="preserve">distribution to the world’s </w:t>
      </w:r>
      <w:r w:rsidRPr="00E137C4">
        <w:rPr>
          <w:rStyle w:val="Emphasis"/>
          <w:highlight w:val="cyan"/>
        </w:rPr>
        <w:t>highest risk populations</w:t>
      </w:r>
      <w:r w:rsidRPr="00DA264A">
        <w:rPr>
          <w:sz w:val="16"/>
        </w:rPr>
        <w:t xml:space="preserve"> </w:t>
      </w:r>
      <w:r w:rsidRPr="00E137C4">
        <w:rPr>
          <w:rStyle w:val="StyleUnderline"/>
          <w:highlight w:val="cyan"/>
        </w:rPr>
        <w:t>requires a multipronged approach</w:t>
      </w:r>
      <w:r w:rsidRPr="00DA264A">
        <w:rPr>
          <w:rStyle w:val="StyleUnderline"/>
        </w:rPr>
        <w:t xml:space="preserve"> that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1A832BA2" w14:textId="77777777" w:rsidR="00643305" w:rsidRPr="00DA264A" w:rsidRDefault="00643305" w:rsidP="00643305">
      <w:pPr>
        <w:rPr>
          <w:sz w:val="16"/>
        </w:rPr>
      </w:pPr>
      <w:r w:rsidRPr="00E137C4">
        <w:rPr>
          <w:rStyle w:val="StyleUnderline"/>
          <w:highlight w:val="cyan"/>
        </w:rPr>
        <w:t>The barrier</w:t>
      </w:r>
      <w:r w:rsidRPr="00DA264A">
        <w:rPr>
          <w:rStyle w:val="StyleUnderline"/>
        </w:rPr>
        <w:t xml:space="preserve"> to adequate vaccine supply today </w:t>
      </w:r>
      <w:r w:rsidRPr="00E137C4">
        <w:rPr>
          <w:rStyle w:val="StyleUnderline"/>
          <w:highlight w:val="cyan"/>
        </w:rPr>
        <w:t>is not lack of vaccine</w:t>
      </w:r>
      <w:r w:rsidRPr="00E137C4">
        <w:rPr>
          <w:sz w:val="16"/>
          <w:highlight w:val="cyan"/>
        </w:rPr>
        <w:t xml:space="preserve"> </w:t>
      </w:r>
      <w:r w:rsidRPr="00E137C4">
        <w:rPr>
          <w:rStyle w:val="Emphasis"/>
          <w:highlight w:val="cyan"/>
        </w:rPr>
        <w:t>options</w:t>
      </w:r>
      <w:r w:rsidRPr="00E137C4">
        <w:rPr>
          <w:sz w:val="16"/>
          <w:highlight w:val="cyan"/>
        </w:rPr>
        <w:t xml:space="preserve">, </w:t>
      </w:r>
      <w:r w:rsidRPr="00E137C4">
        <w:rPr>
          <w:rStyle w:val="StyleUnderline"/>
          <w:highlight w:val="cyan"/>
        </w:rPr>
        <w:t>nor</w:t>
      </w:r>
      <w:r w:rsidRPr="00DA264A">
        <w:rPr>
          <w:rStyle w:val="StyleUnderline"/>
        </w:rPr>
        <w:t xml:space="preserve"> even theoretical </w:t>
      </w:r>
      <w:r w:rsidRPr="00E137C4">
        <w:rPr>
          <w:rStyle w:val="Emphasis"/>
          <w:highlight w:val="cyan"/>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DA264A">
        <w:rPr>
          <w:sz w:val="16"/>
        </w:rPr>
        <w:t>—</w:t>
      </w:r>
      <w:r w:rsidRPr="00E137C4">
        <w:rPr>
          <w:rStyle w:val="StyleUnderline"/>
          <w:highlight w:val="cyan"/>
        </w:rPr>
        <w:t>and</w:t>
      </w:r>
      <w:r w:rsidRPr="00DA264A">
        <w:rPr>
          <w:rStyle w:val="StyleUnderline"/>
        </w:rPr>
        <w:t xml:space="preserve"> ultimately, </w:t>
      </w:r>
      <w:r w:rsidRPr="00E137C4">
        <w:rPr>
          <w:rStyle w:val="StyleUnderline"/>
          <w:highlight w:val="cyan"/>
        </w:rPr>
        <w:t>the political and moral will</w:t>
      </w:r>
      <w:r w:rsidRPr="00DA264A">
        <w:rPr>
          <w:rStyle w:val="StyleUnderline"/>
        </w:rPr>
        <w:t xml:space="preserve"> to waive these protections in a time of </w:t>
      </w:r>
      <w:r w:rsidRPr="00DA264A">
        <w:rPr>
          <w:rStyle w:val="Emphasis"/>
        </w:rPr>
        <w:t>global crisis</w:t>
      </w:r>
      <w:r w:rsidRPr="00DA264A">
        <w:rPr>
          <w:sz w:val="16"/>
        </w:rPr>
        <w:t xml:space="preserve">. </w:t>
      </w:r>
      <w:r w:rsidRPr="00E137C4">
        <w:rPr>
          <w:rStyle w:val="StyleUnderline"/>
          <w:highlight w:val="cyan"/>
        </w:rPr>
        <w:t xml:space="preserve">Without such liberty, there will not be </w:t>
      </w:r>
      <w:r w:rsidRPr="00E137C4">
        <w:rPr>
          <w:rStyle w:val="Emphasis"/>
          <w:highlight w:val="cyan"/>
        </w:rPr>
        <w:t>enough vaccine fast enough</w:t>
      </w:r>
      <w:r w:rsidRPr="00DA264A">
        <w:rPr>
          <w:rStyle w:val="StyleUnderline"/>
        </w:rPr>
        <w:t xml:space="preserve"> to prevent the spread of variants, the avoidable deaths, and the continued choking of low and middle income countries</w:t>
      </w:r>
      <w:r w:rsidRPr="00DA264A">
        <w:rPr>
          <w:sz w:val="16"/>
        </w:rPr>
        <w:t xml:space="preserve"> (LMICs) </w:t>
      </w:r>
      <w:r w:rsidRPr="00DA264A">
        <w:rPr>
          <w:rStyle w:val="StyleUnderline"/>
        </w:rPr>
        <w:t>through poor health</w:t>
      </w:r>
      <w:r w:rsidRPr="00DA264A">
        <w:rPr>
          <w:sz w:val="16"/>
        </w:rPr>
        <w:t>.</w:t>
      </w:r>
    </w:p>
    <w:p w14:paraId="352DB833" w14:textId="77777777" w:rsidR="00643305" w:rsidRPr="000E6DA3" w:rsidRDefault="00643305" w:rsidP="00643305">
      <w:pPr>
        <w:pStyle w:val="Heading4"/>
      </w:pPr>
      <w:r>
        <w:t xml:space="preserve">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360047E8" w14:textId="77777777" w:rsidR="00643305" w:rsidRDefault="00643305" w:rsidP="00643305">
      <w:pPr>
        <w:rPr>
          <w:u w:val="single"/>
        </w:rPr>
      </w:pPr>
      <w:r>
        <w:rPr>
          <w:b/>
        </w:rPr>
        <w:t xml:space="preserve">CAN 17, </w:t>
      </w:r>
      <w:r>
        <w:t>California Nurses Association, January 2017, “SARS, EBOLA, AND ZIKA: What Registered Nurses Need to Know About Emerging Infectious Diseases,” accessed via Google Cache</w:t>
      </w:r>
    </w:p>
    <w:p w14:paraId="43D35EC8" w14:textId="77777777" w:rsidR="00643305" w:rsidRDefault="00643305" w:rsidP="00643305">
      <w:pPr>
        <w:rPr>
          <w:sz w:val="8"/>
        </w:rPr>
      </w:pPr>
      <w:r>
        <w:rPr>
          <w:sz w:val="8"/>
        </w:rPr>
        <w:t xml:space="preserve">[ INTRODUCTION ] Infectious diseases are a part of life, from the bubonic plague of the 15th century that decimat-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E137C4">
        <w:rPr>
          <w:rStyle w:val="StyleUnderline"/>
          <w:highlight w:val="cyan"/>
        </w:rPr>
        <w:t>and</w:t>
      </w:r>
      <w:r w:rsidRPr="00E137C4">
        <w:rPr>
          <w:sz w:val="8"/>
          <w:highlight w:val="cyan"/>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peo- ple,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mosqui-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mented public health infrastructure of the United States are discussed. Page 3 3 [ SECTION I ]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missible new disease to emerge in the 21st century. Though much about the disease remains poorly understood and frankly puzzling, SARS has shown a clear capacity for spread along the routes of internation- al air travel. At present, the outbreaks of greatest concern are concentrated in trans- portation hubs or spreading in densely populated areas. WHO regards every coun- try with an international airport, or border- ing an area having recent local transmis- sion, as at potential risk of an outbreak.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nition of SARS was made after permission was granted, on 2 April, for a WHO team to visit the province. In the meantime, SARS was carried out of Guangdong Province on 21 February by an infected medical doctor who had treated patients in his home town. He brought the virus to the ninth floor of a four-star hotel in Hong Kong. Days later, guests and visi- tors to the hotel’s ninth floor had seeded outbreaks of cases in the hospital systems of Hong Kong, Viet Nam, and Singapore. Simultaneously, the disease began spread- ing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tection.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indi- cated that the new disease was spreading along the routes of international air travel. WHO immediately issued emergency travel recommendations to alert health authori- ties, physicians, and the travelling public to what was now perceived to be a worldwide threat to health. The global alert achieved its purpose. After the recommendations, all countries with imported cases, with the exception of provinces in China, were able, through prompt detection of cases, imme- diate isolation, strict infection control, and vigorous contact tracing, to either prevent Page 4 4 further transmission or keep the number of additional cases very low. During the last week of April, the out- breaks in Hanoi, Hong Kong, Singapore, and Toronto showed some signs of peak- ing.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increas- ingly,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emer- gency department on March 7 with severe respiratory symptoms. He was placed in a general observation area of the emergency department and received nebulized salbu- tamol. During this time, SARS was trans- mitted to two other patients in the emer- gency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hos- pital ward and later discharged home on March 10. The three patients were cared for by the same nurse. Case A was transferred briefly to a medical unit, then to the intensive care unit (ICU) 18 hours after his presentation to the emer- gency department. Three hours later, he was placed in airborne isolation because tuberculosis was included in his differential diagnosis. Contact and droplet precau- tions were implemented on March 10 by ICU staff caring for case A, and the patient remained in isolation until his death, on March 13. Case A’s family visited him in the ICU on March 8, 9, and 10. During this time, some family members were febrile, and two were experiencing respiratory symp-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died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anoth- er family member was admitted to hospi- tal on March 14. All were managed using airborne, droplet, and contact precautions. No further transmission from these cases occurred after admission to hospital. Case B became febrile on March 10, 3 days after exposure to case A in the emergency department and discharge home. Respi- ratory symptoms evolved over the next 5 days. He was brought to the index hospital on March 16 by two Emergency Medical Services paramedics, who did not immedi- ately use contact and droplet precautions. After 9 hours in the emergency depart- ment, where airborne, contact and droplet precautions were used, case B was trans- ferred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ber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16 hospital staff, visitors, and patients trans- mitted the infection to 8 household mem- bers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ferred to another hospital for renal dialysis. He remained in the other hospital until his death, on March 29. Subsequent transmis- sion of SARS occurred within that hospital (Dwosh et al., 2003). Case C’s wife became ill on March 26. At the index hospital, case C transmitted SARS to 1 patient in the emergency department, 3 emergency department staff, 1 housekeeper who worked in the emergency department while case C was there, 1 physician, 2 hos- pital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pres- sure rooms in Toronto was being exhaust- ed. In a 4-hour period on the afternoon of March 23, staff at West Park Hospital, a chronic care facility in the city, recom-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engag- ing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ment required all hospitals to create units to care for SARS patients. By March 25, 2003, Health Canada was reporting 19 cases of SARS in Canada — 18 in Ontario and the single case in Van- couver. But 48 patients with a presumptive diagnosis of SARS had in fact been admitted to hospital by the end of that day. Many more individuals were starting to feel symptoms, and would subsequently be identified as SARS patients. Epidem- ic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facili-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Toron-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dians had died, all in Ontario. [End of excerpt] In mid-May of 2003, after hospitals had discontin- ued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transmis- sion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The SCoV has been isolated in sputum, nasal secretions, serum, feces, and bronchi- al washings (Drosten et al., 2003; Peiris et al., 2003b). Evidence suggests that SCoV is transmitted via contact and/or droplets (Peiris et al., 2003a; Poutanen et al., 2003) and that the use of any mask (surgical or N95) significantly decreases the risk of infection (Seto et al., 2003). However, there are cases that defy explanation based on these modes of transmission suggesting that alternative modes of transmission may also occur (Varia et al., 2003). SCoV remains viable in feces for days and the outbreak at the Amoy Gardens apartments highlights the possibility of an oral-fecal or fecal-droplet mode of transmission (WHO, 2003m,n). A number of cases occurred in HCWs wearing protective equipment following exposure to high risk aerosol- and drop- let-generating procedures such as airway manipulation, administration of aerosolized medications, noninvasive positive pressure ventilation, and bronchoscopy or intuba- tion (Lee et al., 2003; Ofner et al., 2003). When intubation is necessary, measures should be taken to reduce unnecessary exposure to health care workers, includ- ing reducing the number of health care workers present and adequately sedating or paralyzing the patient to reduce cough. Updated interim infection control pre- cautions for patients who have SARS are under development and will be available from CDC at http://www.cdc.gov/ncidod/ sars/index.htm. Currently, epidemiological evidence sug- gests that transmission does not occur prior to the onset of symptoms or after symptom resolution. Despite this, shedding of SCoV in stool has been documented by reverse-transcription polymerase chain reaction (RT-PCR) for up to 64 days fol- lowing the resolution of symptoms (Ren et al., 2003). A small group of patients appear to be highly infectious and have been referred to as superspreaders (CDC, 2003a). Such superspreaders appear to have played an important role early in the epidemic but the reason for their enhanced infectivity remains unclear. Possible explanations for their enhanced infectivity include the lack of early implementation of infection control precautions, higher load of SCoV,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ers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high risk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r w:rsidRPr="00E137C4">
        <w:rPr>
          <w:rStyle w:val="StyleUnderline"/>
          <w:highlight w:val="cyan"/>
        </w:rPr>
        <w:t>The pace of 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ulation lived in cities about 100 years ago. </w:t>
      </w:r>
      <w:r>
        <w:rPr>
          <w:rStyle w:val="StyleUnderline"/>
        </w:rPr>
        <w:t>Trends towards urbanization are expected to increase</w:t>
      </w:r>
      <w:r>
        <w:rPr>
          <w:sz w:val="8"/>
        </w:rPr>
        <w:t xml:space="preserve"> in all countries from 45% in 1995 to 61% in 2030. </w:t>
      </w:r>
      <w:r w:rsidRPr="00E137C4">
        <w:rPr>
          <w:rStyle w:val="StyleUnderline"/>
          <w:highlight w:val="cyan"/>
        </w:rPr>
        <w:t xml:space="preserve">Urban 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The United Nations (UN) pre- dicts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dispropor- tionately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destruction of environment</w:t>
      </w:r>
      <w:r>
        <w:rPr>
          <w:sz w:val="8"/>
        </w:rPr>
        <w:t xml:space="preserve"> to create cities and even in rural areas </w:t>
      </w:r>
      <w:r w:rsidRPr="00E137C4">
        <w:rPr>
          <w:rStyle w:val="StyleUnderline"/>
          <w:highlight w:val="cyan"/>
        </w:rPr>
        <w:t xml:space="preserve">increases the </w:t>
      </w:r>
      <w:r w:rsidRPr="00E137C4">
        <w:rPr>
          <w:rStyle w:val="Emphasis"/>
          <w:highlight w:val="cyan"/>
        </w:rPr>
        <w:t>contact between humans and animals</w:t>
      </w:r>
      <w:r w:rsidRPr="00E137C4">
        <w:rPr>
          <w:sz w:val="8"/>
          <w:highlight w:val="cyan"/>
        </w:rPr>
        <w:t xml:space="preserve">. </w:t>
      </w:r>
      <w:r w:rsidRPr="00E137C4">
        <w:rPr>
          <w:rStyle w:val="StyleUnderline"/>
          <w:highlight w:val="cyan"/>
        </w:rPr>
        <w:t>This can 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xml:space="preserve">, like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kets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atic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ful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portation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II ] ZIKA: AN EMERGING EPIDEMIC IN PROGRESS Note: The info on Zika is current as of the time of writing. As it is an ongoing epidemic, new informa- tion may emerge in the coming months. Zika virus is a positive sense, single-stranded RNA virus in the same family of mosquito-borne arbo-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signifi- cant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ly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tinues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appli-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a situ- ation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maculo- papular rash, joint paint, and conjunctivitis. The case definition of Zika virus disease has evolved during the 2015-16 epidemic from two symptoms with exposure to just one symptom with exposure. Symptoms last a few days to a week; severe illness and death are rare. The incubation period is esti- mated to be between three and twelve days. Up to 80% of people infected with the virus have no symptoms. When diagnostic assays are of limited availability as they have been in the Zika epidemic, establish- ing reliable and consistent case definition is crucial for treatment and prevention of further spread. Fever Conjunctivitis Rash Joint Pain Only 1 out of 5 people develop symptoms Page 10 10 ZIKA: INFORMATION EVOLVES DURING EPIDEMICS The most recent two outbreaks in French Poly- nesia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nent damage or death. The most recent outbreak that began in Brazil in 2015 has been accompanied by “an apparent 20-fold increase in incidence from 2014 to 2015” in microcephaly rates. Microceph- aly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can countries </w:t>
      </w:r>
      <w:r>
        <w:rPr>
          <w:rStyle w:val="StyleUnderline"/>
        </w:rPr>
        <w:t xml:space="preserve">should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E137C4">
        <w:rPr>
          <w:rStyle w:val="StyleUnderline"/>
          <w:highlight w:val="cyan"/>
        </w:rPr>
        <w:t>and can create conditions that help mosquito populations</w:t>
      </w:r>
      <w:r>
        <w:rPr>
          <w:rStyle w:val="StyleUnderline"/>
        </w:rPr>
        <w:t>, and the diseases they can transmit, thrive.”</w:t>
      </w:r>
      <w:r>
        <w:rPr>
          <w:sz w:val="8"/>
        </w:rPr>
        <w:t xml:space="preserve"> Mas- sive flooding in parts of Uruguay, southern Brazil, and Paraguay in recent months has displaced 150,000 people and led to standing water, provid- ing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ing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plac-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low quality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These states have large impov- erished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foreclo-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1EE7EDC8" w14:textId="77777777" w:rsidR="00643305" w:rsidRDefault="00643305" w:rsidP="00643305">
      <w:pPr>
        <w:pStyle w:val="Heading4"/>
      </w:pPr>
      <w:r>
        <w:t xml:space="preserve">Thus, because the member nations of the World Trade Organization reducing intellectual property protections for medicines is necessary for ensuring the greatest good for the greatest number of people, I affirm and now am open for cross-examination. </w:t>
      </w:r>
    </w:p>
    <w:p w14:paraId="4299E44D" w14:textId="77777777" w:rsidR="00643305" w:rsidRDefault="00643305" w:rsidP="00643305">
      <w:pPr>
        <w:pStyle w:val="Heading3"/>
      </w:pPr>
      <w:r>
        <w:t>1AC – Fwk (Optional)</w:t>
      </w:r>
    </w:p>
    <w:p w14:paraId="24D8453A" w14:textId="77777777" w:rsidR="00643305" w:rsidRDefault="00643305" w:rsidP="00643305">
      <w:pPr>
        <w:pStyle w:val="Heading4"/>
        <w:rPr>
          <w:rFonts w:cs="Arial"/>
        </w:rPr>
      </w:pPr>
      <w:r>
        <w:rPr>
          <w:rFonts w:cs="Arial"/>
        </w:rPr>
        <w:t xml:space="preserve">Because ought implies </w:t>
      </w:r>
      <w:r>
        <w:rPr>
          <w:rFonts w:cs="Arial"/>
          <w:u w:val="single"/>
        </w:rPr>
        <w:t>moral</w:t>
      </w:r>
      <w:r w:rsidRPr="0009383B">
        <w:rPr>
          <w:rFonts w:cs="Arial"/>
        </w:rPr>
        <w:t xml:space="preserve"> judgment</w:t>
      </w:r>
      <w:r>
        <w:rPr>
          <w:rFonts w:cs="Arial"/>
        </w:rPr>
        <w:t xml:space="preserve">, the standard is </w:t>
      </w:r>
      <w:r>
        <w:rPr>
          <w:rFonts w:cs="Arial"/>
          <w:u w:val="single"/>
        </w:rPr>
        <w:t>morality</w:t>
      </w:r>
      <w:r>
        <w:rPr>
          <w:rFonts w:cs="Arial"/>
        </w:rPr>
        <w:t xml:space="preserve">. The debate should determine what proposal is </w:t>
      </w:r>
      <w:r>
        <w:rPr>
          <w:rFonts w:cs="Arial"/>
          <w:u w:val="single"/>
        </w:rPr>
        <w:t>best suited</w:t>
      </w:r>
      <w:r>
        <w:rPr>
          <w:rFonts w:cs="Arial"/>
        </w:rPr>
        <w:t xml:space="preserve"> to preserve human life and happiness. </w:t>
      </w:r>
      <w:r w:rsidRPr="00730CE9">
        <w:rPr>
          <w:rFonts w:cs="Arial"/>
        </w:rPr>
        <w:t xml:space="preserve"> </w:t>
      </w:r>
    </w:p>
    <w:p w14:paraId="17E48116" w14:textId="77777777" w:rsidR="00643305" w:rsidRPr="0009383B" w:rsidRDefault="00643305" w:rsidP="00643305">
      <w:pPr>
        <w:pStyle w:val="Heading4"/>
      </w:pPr>
      <w:r>
        <w:t xml:space="preserve">That </w:t>
      </w:r>
      <w:r>
        <w:rPr>
          <w:u w:val="single"/>
        </w:rPr>
        <w:t>must</w:t>
      </w:r>
      <w:r>
        <w:t xml:space="preserve"> be the moral frame – moral judgements that don’t try to maximize human </w:t>
      </w:r>
      <w:r>
        <w:rPr>
          <w:u w:val="single"/>
        </w:rPr>
        <w:t>life</w:t>
      </w:r>
      <w:r>
        <w:t xml:space="preserve"> and </w:t>
      </w:r>
      <w:r>
        <w:rPr>
          <w:u w:val="single"/>
        </w:rPr>
        <w:t>happiness</w:t>
      </w:r>
      <w:r>
        <w:t xml:space="preserve"> are either </w:t>
      </w:r>
      <w:r>
        <w:rPr>
          <w:u w:val="single"/>
        </w:rPr>
        <w:t>overly subjective</w:t>
      </w:r>
      <w:r>
        <w:t xml:space="preserve"> or can’t be </w:t>
      </w:r>
      <w:r>
        <w:rPr>
          <w:u w:val="single"/>
        </w:rPr>
        <w:t>effectively used</w:t>
      </w:r>
      <w:r>
        <w:t xml:space="preserve"> for political decisions – only an explicitly consequentialist decision process ensures moral </w:t>
      </w:r>
      <w:r>
        <w:rPr>
          <w:u w:val="single"/>
        </w:rPr>
        <w:t>outcomes</w:t>
      </w:r>
      <w:r>
        <w:t xml:space="preserve"> </w:t>
      </w:r>
    </w:p>
    <w:p w14:paraId="3438F99E" w14:textId="77777777" w:rsidR="00643305" w:rsidRPr="00B35DA5" w:rsidRDefault="00643305" w:rsidP="00643305">
      <w:r w:rsidRPr="00C648B7">
        <w:rPr>
          <w:rStyle w:val="Style13ptBold"/>
        </w:rPr>
        <w:t>Greene 10</w:t>
      </w:r>
      <w:r w:rsidRPr="00B35DA5">
        <w:t xml:space="preserve"> </w:t>
      </w:r>
      <w:r>
        <w:t>[</w:t>
      </w:r>
      <w:r w:rsidRPr="00B35DA5">
        <w:t>Joshua, Associate Professor of Social science in the Department of Psychology at Harvard University</w:t>
      </w:r>
      <w:r>
        <w:t xml:space="preserve">. </w:t>
      </w:r>
      <w:r w:rsidRPr="00B35DA5">
        <w:t>The Secret Joke of Kant’s Soul published in Moral Psychology: Historical and Contemporary Readings, accessed: www.fed.cuhk.edu.hk/~lchang/material/Evolutionary/Developmental/Greene-KantSoul.pdf</w:t>
      </w:r>
      <w:r>
        <w:t>]</w:t>
      </w:r>
    </w:p>
    <w:p w14:paraId="08CCE6F6" w14:textId="77777777" w:rsidR="00643305" w:rsidRDefault="00643305" w:rsidP="00643305">
      <w:pPr>
        <w:rPr>
          <w:sz w:val="16"/>
        </w:rPr>
      </w:pPr>
      <w:r w:rsidRPr="0009383B">
        <w:rPr>
          <w:bCs/>
          <w:u w:val="single"/>
        </w:rPr>
        <w:t xml:space="preserve">What </w:t>
      </w:r>
      <w:r w:rsidRPr="00B11307">
        <w:rPr>
          <w:b/>
          <w:iCs/>
          <w:u w:val="single"/>
          <w:bdr w:val="single" w:sz="8" w:space="0" w:color="auto"/>
        </w:rPr>
        <w:t xml:space="preserve">turn-of-the-millennium </w:t>
      </w:r>
      <w:r w:rsidRPr="001E35CD">
        <w:rPr>
          <w:b/>
          <w:iCs/>
          <w:u w:val="single"/>
          <w:bdr w:val="single" w:sz="8" w:space="0" w:color="auto"/>
        </w:rPr>
        <w:t>science</w:t>
      </w:r>
      <w:r w:rsidRPr="001E35CD">
        <w:rPr>
          <w:sz w:val="16"/>
        </w:rPr>
        <w:t xml:space="preserve"> </w:t>
      </w:r>
      <w:r w:rsidRPr="001E35CD">
        <w:rPr>
          <w:bCs/>
          <w:u w:val="single"/>
        </w:rPr>
        <w:t>is telling us</w:t>
      </w:r>
      <w:r w:rsidRPr="0009383B">
        <w:rPr>
          <w:bCs/>
          <w:u w:val="single"/>
        </w:rPr>
        <w:t xml:space="preserve"> is that </w:t>
      </w:r>
      <w:r w:rsidRPr="00E137C4">
        <w:rPr>
          <w:bCs/>
          <w:highlight w:val="cyan"/>
          <w:u w:val="single"/>
        </w:rPr>
        <w:t xml:space="preserve">human </w:t>
      </w:r>
      <w:r w:rsidRPr="001E35CD">
        <w:rPr>
          <w:rFonts w:eastAsia="Malgun Gothic"/>
          <w:b/>
          <w:iCs/>
          <w:u w:val="single"/>
          <w:bdr w:val="single" w:sz="8" w:space="0" w:color="auto"/>
        </w:rPr>
        <w:t>mo</w:t>
      </w:r>
      <w:r w:rsidRPr="001E35CD">
        <w:rPr>
          <w:b/>
          <w:iCs/>
          <w:u w:val="single"/>
          <w:bdr w:val="single" w:sz="8" w:space="0" w:color="auto"/>
        </w:rPr>
        <w:t xml:space="preserve">ral </w:t>
      </w:r>
      <w:r w:rsidRPr="00E137C4">
        <w:rPr>
          <w:b/>
          <w:iCs/>
          <w:highlight w:val="cyan"/>
          <w:u w:val="single"/>
          <w:bdr w:val="single" w:sz="8" w:space="0" w:color="auto"/>
        </w:rPr>
        <w:t>judgment is not a pristine rational enterprise</w:t>
      </w:r>
      <w:r w:rsidRPr="00B35DA5">
        <w:rPr>
          <w:sz w:val="16"/>
        </w:rPr>
        <w:t xml:space="preserve">, that our </w:t>
      </w:r>
      <w:r w:rsidRPr="0009383B">
        <w:rPr>
          <w:bCs/>
          <w:u w:val="single"/>
        </w:rPr>
        <w:t xml:space="preserve">moral </w:t>
      </w:r>
      <w:r w:rsidRPr="00E137C4">
        <w:rPr>
          <w:bCs/>
          <w:highlight w:val="cyan"/>
          <w:u w:val="single"/>
        </w:rPr>
        <w:t xml:space="preserve">judgments </w:t>
      </w:r>
      <w:r w:rsidRPr="001E35CD">
        <w:rPr>
          <w:bCs/>
          <w:u w:val="single"/>
        </w:rPr>
        <w:t xml:space="preserve">are driven by </w:t>
      </w:r>
      <w:r w:rsidRPr="00E137C4">
        <w:rPr>
          <w:bCs/>
          <w:highlight w:val="cyan"/>
          <w:u w:val="single"/>
        </w:rPr>
        <w:t>a hodgepodge of emotional dispositions</w:t>
      </w:r>
      <w:r w:rsidRPr="0009383B">
        <w:rPr>
          <w:bCs/>
          <w:u w:val="single"/>
        </w:rPr>
        <w:t xml:space="preserve">, which themselves were </w:t>
      </w:r>
      <w:r w:rsidRPr="00E137C4">
        <w:rPr>
          <w:bCs/>
          <w:highlight w:val="cyan"/>
          <w:u w:val="single"/>
        </w:rPr>
        <w:t>shaped by a hodgepodge of evolutionary forces,</w:t>
      </w:r>
      <w:r w:rsidRPr="0009383B">
        <w:rPr>
          <w:bCs/>
          <w:u w:val="single"/>
        </w:rPr>
        <w:t xml:space="preserve"> both </w:t>
      </w:r>
      <w:r w:rsidRPr="00E137C4">
        <w:rPr>
          <w:bCs/>
          <w:highlight w:val="cyan"/>
          <w:u w:val="single"/>
        </w:rPr>
        <w:t>biological and cultural</w:t>
      </w:r>
      <w:r w:rsidRPr="00B35DA5">
        <w:rPr>
          <w:sz w:val="16"/>
        </w:rPr>
        <w:t xml:space="preserve">. </w:t>
      </w:r>
      <w:r w:rsidRPr="0009383B">
        <w:rPr>
          <w:bCs/>
          <w:u w:val="single"/>
        </w:rPr>
        <w:t xml:space="preserve">Because of this, </w:t>
      </w:r>
      <w:r w:rsidRPr="00E137C4">
        <w:rPr>
          <w:bCs/>
          <w:highlight w:val="cyan"/>
          <w:u w:val="single"/>
        </w:rPr>
        <w:t xml:space="preserve">it is </w:t>
      </w:r>
      <w:r w:rsidRPr="00E137C4">
        <w:rPr>
          <w:b/>
          <w:iCs/>
          <w:highlight w:val="cyan"/>
          <w:u w:val="single"/>
          <w:bdr w:val="single" w:sz="8" w:space="0" w:color="auto"/>
        </w:rPr>
        <w:t>exceedingly unlikely</w:t>
      </w:r>
      <w:r w:rsidRPr="00B35DA5">
        <w:rPr>
          <w:b/>
          <w:iCs/>
          <w:u w:val="single"/>
          <w:bdr w:val="single" w:sz="8" w:space="0" w:color="auto"/>
        </w:rPr>
        <w:t xml:space="preserve"> that </w:t>
      </w:r>
      <w:r w:rsidRPr="00E137C4">
        <w:rPr>
          <w:b/>
          <w:iCs/>
          <w:highlight w:val="cyan"/>
          <w:u w:val="single"/>
          <w:bdr w:val="single" w:sz="8" w:space="0" w:color="auto"/>
        </w:rPr>
        <w:t>there is any</w:t>
      </w:r>
      <w:r w:rsidRPr="00B35DA5">
        <w:rPr>
          <w:b/>
          <w:iCs/>
          <w:u w:val="single"/>
          <w:bdr w:val="single" w:sz="8" w:space="0" w:color="auto"/>
        </w:rPr>
        <w:t xml:space="preserve"> rationally </w:t>
      </w:r>
      <w:r w:rsidRPr="00E137C4">
        <w:rPr>
          <w:b/>
          <w:iCs/>
          <w:highlight w:val="cyan"/>
          <w:u w:val="single"/>
          <w:bdr w:val="single" w:sz="8" w:space="0" w:color="auto"/>
        </w:rPr>
        <w:t>coherent normative moral theory that can accommodate our moral intuitions</w:t>
      </w:r>
      <w:r w:rsidRPr="00B35DA5">
        <w:rPr>
          <w:sz w:val="16"/>
        </w:rPr>
        <w:t xml:space="preserve">. Moreover, </w:t>
      </w:r>
      <w:r w:rsidRPr="0009383B">
        <w:rPr>
          <w:bCs/>
          <w:u w:val="single"/>
        </w:rPr>
        <w:t>anyone 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B35DA5">
        <w:rPr>
          <w:sz w:val="16"/>
        </w:rPr>
        <w:t xml:space="preserve">Missing the Deontological Point I suspect that </w:t>
      </w:r>
      <w:r w:rsidRPr="0009383B">
        <w:rPr>
          <w:bCs/>
          <w:u w:val="single"/>
        </w:rPr>
        <w:t>rationalist deontologists will remain unmoved by the arguments presented here</w:t>
      </w:r>
      <w:r w:rsidRPr="00B11307">
        <w:rPr>
          <w:sz w:val="16"/>
        </w:rPr>
        <w:t xml:space="preserve">. Instead, I suspect, </w:t>
      </w:r>
      <w:r w:rsidRPr="0009383B">
        <w:rPr>
          <w:bCs/>
          <w:u w:val="single"/>
        </w:rPr>
        <w:t>they</w:t>
      </w:r>
      <w:r w:rsidRPr="00B11307">
        <w:rPr>
          <w:sz w:val="16"/>
        </w:rPr>
        <w:t xml:space="preserve"> </w:t>
      </w:r>
      <w:r w:rsidRPr="0009383B">
        <w:rPr>
          <w:bCs/>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09383B">
        <w:rPr>
          <w:bCs/>
          <w:u w:val="single"/>
        </w:rPr>
        <w:t>Deontology, they will say, isn't about this intuition or that intuition</w:t>
      </w:r>
      <w:r w:rsidRPr="00B35DA5">
        <w:rPr>
          <w:sz w:val="16"/>
        </w:rPr>
        <w:t xml:space="preserve">. It's not defined by its normative differences with consequentialism. </w:t>
      </w:r>
      <w:r w:rsidRPr="0009383B">
        <w:rPr>
          <w:bCs/>
          <w:u w:val="single"/>
        </w:rPr>
        <w:t>Rather, deontology is about taking humanity seriously</w:t>
      </w:r>
      <w:r w:rsidRPr="00B35DA5">
        <w:rPr>
          <w:sz w:val="16"/>
        </w:rPr>
        <w:t xml:space="preserve">. Above all else, it's about respect for persons. It's about treating others as fellow rational creatures rather than as mere objects, about acting for reasons rational beings can share. And so on (Korsgaard, 1996a; Korsgaard, 1996b). </w:t>
      </w:r>
      <w:r w:rsidRPr="0009383B">
        <w:rPr>
          <w:bCs/>
          <w:u w:val="single"/>
        </w:rPr>
        <w:t xml:space="preserve">This is, no doubt, how many </w:t>
      </w:r>
      <w:r w:rsidRPr="00E137C4">
        <w:rPr>
          <w:bCs/>
          <w:highlight w:val="cyan"/>
          <w:u w:val="single"/>
        </w:rPr>
        <w:t>deontologists</w:t>
      </w:r>
      <w:r w:rsidRPr="0009383B">
        <w:rPr>
          <w:bCs/>
          <w:u w:val="single"/>
        </w:rPr>
        <w:t xml:space="preserve"> see deontology. But this </w:t>
      </w:r>
      <w:r w:rsidRPr="00E137C4">
        <w:rPr>
          <w:bCs/>
          <w:highlight w:val="cyan"/>
          <w:u w:val="single"/>
        </w:rPr>
        <w:t>insider's view</w:t>
      </w:r>
      <w:r w:rsidRPr="00B35DA5">
        <w:rPr>
          <w:sz w:val="16"/>
        </w:rPr>
        <w:t xml:space="preserve">, as I've suggested, </w:t>
      </w:r>
      <w:r w:rsidRPr="00E137C4">
        <w:rPr>
          <w:b/>
          <w:iCs/>
          <w:highlight w:val="cyan"/>
          <w:u w:val="single"/>
          <w:bdr w:val="single" w:sz="8" w:space="0" w:color="auto"/>
        </w:rPr>
        <w:t>may be misleading</w:t>
      </w:r>
      <w:r w:rsidRPr="00B35DA5">
        <w:rPr>
          <w:sz w:val="16"/>
        </w:rPr>
        <w:t xml:space="preserve">. </w:t>
      </w:r>
      <w:r w:rsidRPr="0009383B">
        <w:rPr>
          <w:bCs/>
          <w:u w:val="single"/>
        </w:rPr>
        <w:t>The problem</w:t>
      </w:r>
      <w:r w:rsidRPr="00B35DA5">
        <w:rPr>
          <w:sz w:val="16"/>
        </w:rPr>
        <w:t xml:space="preserve">, more specifically, </w:t>
      </w:r>
      <w:r w:rsidRPr="00B35DA5">
        <w:rPr>
          <w:b/>
          <w:iCs/>
          <w:u w:val="single"/>
          <w:bdr w:val="single" w:sz="8" w:space="0" w:color="auto"/>
        </w:rPr>
        <w:t xml:space="preserve">is that </w:t>
      </w:r>
      <w:r w:rsidRPr="00E137C4">
        <w:rPr>
          <w:b/>
          <w:iCs/>
          <w:highlight w:val="cyan"/>
          <w:u w:val="single"/>
          <w:bdr w:val="single" w:sz="8" w:space="0" w:color="auto"/>
        </w:rPr>
        <w:t>it defines deontology in terms of values that are not distinctively deontological</w:t>
      </w:r>
      <w:r w:rsidRPr="00B35DA5">
        <w:rPr>
          <w:sz w:val="16"/>
        </w:rPr>
        <w:t xml:space="preserve">, though they may appear to be from the inside. </w:t>
      </w:r>
      <w:r w:rsidRPr="0009383B">
        <w:rPr>
          <w:bCs/>
          <w:u w:val="single"/>
        </w:rPr>
        <w:t>Consider the following analogy with religion.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09383B">
        <w:rPr>
          <w:bCs/>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9383B">
        <w:rPr>
          <w:bCs/>
          <w:u w:val="single"/>
        </w:rPr>
        <w:t xml:space="preserve">the standard </w:t>
      </w:r>
      <w:r w:rsidRPr="00E137C4">
        <w:rPr>
          <w:bCs/>
          <w:highlight w:val="cyan"/>
          <w:u w:val="single"/>
        </w:rPr>
        <w:t>deontological/</w:t>
      </w:r>
      <w:r w:rsidRPr="0009383B">
        <w:rPr>
          <w:bCs/>
          <w:u w:val="single"/>
        </w:rPr>
        <w:t xml:space="preserve">Kantian </w:t>
      </w:r>
      <w:r w:rsidRPr="00E137C4">
        <w:rPr>
          <w:bCs/>
          <w:highlight w:val="cyan"/>
          <w:u w:val="single"/>
        </w:rPr>
        <w:t xml:space="preserve">self-characterizatons </w:t>
      </w:r>
      <w:r w:rsidRPr="00E137C4">
        <w:rPr>
          <w:b/>
          <w:iCs/>
          <w:highlight w:val="cya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E137C4">
        <w:rPr>
          <w:bCs/>
          <w:highlight w:val="cyan"/>
          <w:u w:val="single"/>
        </w:rPr>
        <w:t>consequentialists</w:t>
      </w:r>
      <w:r w:rsidRPr="00E137C4">
        <w:rPr>
          <w:sz w:val="16"/>
          <w:highlight w:val="cyan"/>
        </w:rPr>
        <w:t>,</w:t>
      </w:r>
      <w:r w:rsidRPr="00B35DA5">
        <w:rPr>
          <w:sz w:val="16"/>
        </w:rPr>
        <w:t xml:space="preserve"> as much as anyone else, </w:t>
      </w:r>
      <w:r w:rsidRPr="00B35DA5">
        <w:rPr>
          <w:b/>
          <w:iCs/>
          <w:u w:val="single"/>
          <w:bdr w:val="single" w:sz="8" w:space="0" w:color="auto"/>
        </w:rPr>
        <w:t>have respect for persons</w:t>
      </w:r>
      <w:r w:rsidRPr="00B35DA5">
        <w:rPr>
          <w:sz w:val="16"/>
        </w:rPr>
        <w:t xml:space="preserve">, </w:t>
      </w:r>
      <w:r w:rsidRPr="00E137C4">
        <w:rPr>
          <w:bCs/>
          <w:highlight w:val="cyan"/>
          <w:u w:val="single"/>
        </w:rPr>
        <w:t xml:space="preserve">are </w:t>
      </w:r>
      <w:r w:rsidRPr="00E137C4">
        <w:rPr>
          <w:b/>
          <w:iCs/>
          <w:highlight w:val="cyan"/>
          <w:u w:val="single"/>
          <w:bdr w:val="single" w:sz="8" w:space="0" w:color="auto"/>
        </w:rPr>
        <w:t>against treating people as mere objects</w:t>
      </w:r>
      <w:r w:rsidRPr="00B35DA5">
        <w:rPr>
          <w:b/>
          <w:iCs/>
          <w:u w:val="single"/>
          <w:bdr w:val="single" w:sz="8" w:space="0" w:color="auto"/>
        </w:rPr>
        <w:t>,</w:t>
      </w:r>
      <w:r w:rsidRPr="00B35DA5">
        <w:rPr>
          <w:sz w:val="16"/>
        </w:rPr>
        <w:t xml:space="preserve"> </w:t>
      </w:r>
      <w:r w:rsidRPr="00B35DA5">
        <w:rPr>
          <w:b/>
          <w:iCs/>
          <w:u w:val="single"/>
          <w:bdr w:val="single" w:sz="8" w:space="0" w:color="auto"/>
        </w:rPr>
        <w:t>to act for reasons that rational creatures can share</w:t>
      </w:r>
      <w:r w:rsidRPr="0009383B">
        <w:rPr>
          <w:bCs/>
          <w:u w:val="single"/>
        </w:rPr>
        <w:t>, etc</w:t>
      </w:r>
      <w:r w:rsidRPr="00B35DA5">
        <w:rPr>
          <w:sz w:val="16"/>
        </w:rPr>
        <w:t xml:space="preserve">. </w:t>
      </w:r>
      <w:r w:rsidRPr="00E137C4">
        <w:rPr>
          <w:bCs/>
          <w:highlight w:val="cyan"/>
          <w:u w:val="single"/>
        </w:rPr>
        <w:t>A consequentialist</w:t>
      </w:r>
      <w:r w:rsidRPr="0009383B">
        <w:rPr>
          <w:bCs/>
          <w:u w:val="single"/>
        </w:rPr>
        <w:t xml:space="preserve"> respects other persons, and </w:t>
      </w:r>
      <w:r w:rsidRPr="00E137C4">
        <w:rPr>
          <w:bCs/>
          <w:highlight w:val="cyan"/>
          <w:u w:val="single"/>
        </w:rPr>
        <w:t xml:space="preserve">refrains from treating them as mere objects, by </w:t>
      </w:r>
      <w:r w:rsidRPr="00E137C4">
        <w:rPr>
          <w:b/>
          <w:iCs/>
          <w:highlight w:val="cyan"/>
          <w:u w:val="single"/>
          <w:bdr w:val="single" w:sz="8" w:space="0" w:color="auto"/>
        </w:rPr>
        <w:t>counting every person's well-being in the decision-making process</w:t>
      </w:r>
      <w:r w:rsidRPr="00B35DA5">
        <w:rPr>
          <w:sz w:val="16"/>
        </w:rPr>
        <w:t xml:space="preserve">. </w:t>
      </w:r>
      <w:r w:rsidRPr="0009383B">
        <w:rPr>
          <w:bCs/>
          <w:u w:val="single"/>
        </w:rPr>
        <w:t xml:space="preserve">Likewise, a consequentialist attempts to act according to reasons that rational creatures can share by acting according to principles that </w:t>
      </w:r>
      <w:r w:rsidRPr="00B11307">
        <w:rPr>
          <w:b/>
          <w:iCs/>
          <w:u w:val="single"/>
          <w:bdr w:val="single" w:sz="8" w:space="0" w:color="auto"/>
        </w:rPr>
        <w:t>give equal weight to everyone's interests</w:t>
      </w:r>
      <w:r w:rsidRPr="0009383B">
        <w:rPr>
          <w:bCs/>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9383B">
        <w:rPr>
          <w:bCs/>
          <w:u w:val="single"/>
        </w:rPr>
        <w:t xml:space="preserve">If you ask a </w:t>
      </w:r>
      <w:r w:rsidRPr="00E137C4">
        <w:rPr>
          <w:bCs/>
          <w:highlight w:val="cyan"/>
          <w:u w:val="single"/>
        </w:rPr>
        <w:t>deontologicall</w:t>
      </w:r>
      <w:r w:rsidRPr="0009383B">
        <w:rPr>
          <w:bCs/>
          <w:u w:val="single"/>
        </w:rPr>
        <w:t>y-minded person why it's wrong to push someone in front of speeding trolley in order to save five others, you will get</w:t>
      </w:r>
      <w:r w:rsidRPr="00B35DA5">
        <w:rPr>
          <w:sz w:val="16"/>
        </w:rPr>
        <w:t xml:space="preserve"> characteristically deontological </w:t>
      </w:r>
      <w:r w:rsidRPr="00E137C4">
        <w:rPr>
          <w:bCs/>
          <w:highlight w:val="cyan"/>
          <w:u w:val="single"/>
        </w:rPr>
        <w:t>answers</w:t>
      </w:r>
      <w:r w:rsidRPr="00B35DA5">
        <w:rPr>
          <w:sz w:val="16"/>
        </w:rPr>
        <w:t xml:space="preserve">. Some </w:t>
      </w:r>
      <w:r w:rsidRPr="00E137C4">
        <w:rPr>
          <w:b/>
          <w:iCs/>
          <w:highlight w:val="cyan"/>
          <w:u w:val="single"/>
          <w:bdr w:val="single" w:sz="8" w:space="0" w:color="auto"/>
        </w:rPr>
        <w:t xml:space="preserve">will be </w:t>
      </w:r>
      <w:r w:rsidRPr="00E137C4">
        <w:rPr>
          <w:rFonts w:eastAsia="Malgun Gothic"/>
          <w:b/>
          <w:iCs/>
          <w:highlight w:val="cya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09383B">
        <w:rPr>
          <w:bCs/>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E137C4">
        <w:rPr>
          <w:b/>
          <w:iCs/>
          <w:highlight w:val="cyan"/>
          <w:u w:val="single"/>
          <w:bdr w:val="single" w:sz="8" w:space="0" w:color="auto"/>
        </w:rPr>
        <w:t>these answers don't really explain anything</w:t>
      </w:r>
      <w:r w:rsidRPr="00B35DA5">
        <w:rPr>
          <w:sz w:val="16"/>
        </w:rPr>
        <w:t xml:space="preserve">, because </w:t>
      </w:r>
      <w:r w:rsidRPr="0009383B">
        <w:rPr>
          <w:bCs/>
          <w:u w:val="single"/>
        </w:rPr>
        <w:t>if you give the same people</w:t>
      </w:r>
      <w:r w:rsidRPr="00B35DA5">
        <w:rPr>
          <w:sz w:val="16"/>
        </w:rPr>
        <w:t xml:space="preserve"> (on different occasions) </w:t>
      </w:r>
      <w:r w:rsidRPr="0009383B">
        <w:rPr>
          <w:bCs/>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both of these cases. </w:t>
      </w:r>
      <w:r w:rsidRPr="0009383B">
        <w:rPr>
          <w:bCs/>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09383B">
        <w:rPr>
          <w:bCs/>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37C52690" w14:textId="77777777" w:rsidR="00643305" w:rsidRPr="0009383B" w:rsidRDefault="00643305" w:rsidP="00643305">
      <w:pPr>
        <w:pStyle w:val="Heading4"/>
      </w:pPr>
      <w:r>
        <w:t xml:space="preserve">Last is </w:t>
      </w:r>
      <w:r>
        <w:rPr>
          <w:u w:val="single"/>
        </w:rPr>
        <w:t>actor specificity</w:t>
      </w:r>
      <w:r>
        <w:t xml:space="preserve"> – governments are constantly weighing different policies to make the </w:t>
      </w:r>
      <w:r>
        <w:rPr>
          <w:u w:val="single"/>
        </w:rPr>
        <w:t>best</w:t>
      </w:r>
      <w:r>
        <w:t xml:space="preserve"> possible choice, which means moral side constraints that </w:t>
      </w:r>
      <w:r>
        <w:rPr>
          <w:u w:val="single"/>
        </w:rPr>
        <w:t>outright</w:t>
      </w:r>
      <w:r>
        <w:t xml:space="preserve"> ban actions on abstract principles can hurt </w:t>
      </w:r>
      <w:r>
        <w:rPr>
          <w:u w:val="single"/>
        </w:rPr>
        <w:t>more people</w:t>
      </w:r>
      <w:r>
        <w:t xml:space="preserve"> and prevent </w:t>
      </w:r>
      <w:r>
        <w:rPr>
          <w:u w:val="single"/>
        </w:rPr>
        <w:t>good policy</w:t>
      </w:r>
      <w:r>
        <w:t xml:space="preserve">. </w:t>
      </w:r>
    </w:p>
    <w:p w14:paraId="216528D2" w14:textId="77777777" w:rsidR="00643305" w:rsidRPr="006C2BD2" w:rsidRDefault="00643305" w:rsidP="00643305"/>
    <w:p w14:paraId="11E3C3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33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F45"/>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30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2C7"/>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B4AFC"/>
  <w14:defaultImageDpi w14:val="300"/>
  <w15:docId w15:val="{79AA080E-1F14-6041-878E-61857754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330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433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33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33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
    <w:basedOn w:val="Normal"/>
    <w:next w:val="Normal"/>
    <w:link w:val="Heading4Char"/>
    <w:uiPriority w:val="9"/>
    <w:unhideWhenUsed/>
    <w:qFormat/>
    <w:rsid w:val="006433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33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3305"/>
  </w:style>
  <w:style w:type="character" w:customStyle="1" w:styleId="Heading1Char">
    <w:name w:val="Heading 1 Char"/>
    <w:aliases w:val="Pocket Char"/>
    <w:basedOn w:val="DefaultParagraphFont"/>
    <w:link w:val="Heading1"/>
    <w:uiPriority w:val="9"/>
    <w:rsid w:val="0064330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43305"/>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643305"/>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64330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330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64330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643305"/>
    <w:rPr>
      <w:rFonts w:ascii="Arial" w:hAnsi="Arial" w:cs="Arial"/>
      <w:b/>
      <w:i w:val="0"/>
      <w:iCs/>
      <w:sz w:val="22"/>
      <w:u w:val="single"/>
      <w:bdr w:val="single" w:sz="8" w:space="0" w:color="auto"/>
    </w:rPr>
  </w:style>
  <w:style w:type="character" w:styleId="FollowedHyperlink">
    <w:name w:val="FollowedHyperlink"/>
    <w:basedOn w:val="DefaultParagraphFont"/>
    <w:uiPriority w:val="99"/>
    <w:semiHidden/>
    <w:unhideWhenUsed/>
    <w:rsid w:val="00643305"/>
    <w:rPr>
      <w:color w:val="auto"/>
      <w:u w:val="none"/>
    </w:rPr>
  </w:style>
  <w:style w:type="character" w:styleId="Hyperlink">
    <w:name w:val="Hyperlink"/>
    <w:basedOn w:val="DefaultParagraphFont"/>
    <w:uiPriority w:val="99"/>
    <w:semiHidden/>
    <w:unhideWhenUsed/>
    <w:rsid w:val="00643305"/>
    <w:rPr>
      <w:color w:val="auto"/>
      <w:u w:val="none"/>
    </w:rPr>
  </w:style>
  <w:style w:type="paragraph" w:styleId="DocumentMap">
    <w:name w:val="Document Map"/>
    <w:basedOn w:val="Normal"/>
    <w:link w:val="DocumentMapChar"/>
    <w:uiPriority w:val="99"/>
    <w:semiHidden/>
    <w:unhideWhenUsed/>
    <w:rsid w:val="006433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3305"/>
    <w:rPr>
      <w:rFonts w:ascii="Lucida Grande" w:hAnsi="Lucida Grande" w:cs="Lucida Grande"/>
    </w:rPr>
  </w:style>
  <w:style w:type="paragraph" w:customStyle="1" w:styleId="textbold">
    <w:name w:val="text bold"/>
    <w:basedOn w:val="Normal"/>
    <w:link w:val="Emphasis"/>
    <w:uiPriority w:val="20"/>
    <w:qFormat/>
    <w:rsid w:val="00643305"/>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0C57A0-6326-2B41-945A-592EBF46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14843</Words>
  <Characters>84606</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Fleming</cp:lastModifiedBy>
  <cp:revision>1</cp:revision>
  <dcterms:created xsi:type="dcterms:W3CDTF">2021-10-21T02:25:00Z</dcterms:created>
  <dcterms:modified xsi:type="dcterms:W3CDTF">2021-10-21T02:26:00Z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