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E4F03" w14:textId="77777777" w:rsidR="006175D9" w:rsidRDefault="006175D9" w:rsidP="006175D9">
      <w:pPr>
        <w:pStyle w:val="Heading1"/>
      </w:pPr>
      <w:r>
        <w:t>1NC vs Strake Jesuit Quarters</w:t>
      </w:r>
    </w:p>
    <w:p w14:paraId="3AB9F092" w14:textId="77777777" w:rsidR="006175D9" w:rsidRDefault="006175D9" w:rsidP="006175D9">
      <w:pPr>
        <w:pStyle w:val="Heading2"/>
      </w:pPr>
      <w:r>
        <w:lastRenderedPageBreak/>
        <w:t>1</w:t>
      </w:r>
    </w:p>
    <w:p w14:paraId="0A4EE51D" w14:textId="77777777" w:rsidR="006175D9" w:rsidRDefault="006175D9" w:rsidP="006175D9">
      <w:pPr>
        <w:pStyle w:val="Heading3"/>
      </w:pPr>
      <w:r>
        <w:lastRenderedPageBreak/>
        <w:t>1nc – t</w:t>
      </w:r>
    </w:p>
    <w:p w14:paraId="0FB8355F" w14:textId="77777777" w:rsidR="006175D9" w:rsidRPr="00D7010B" w:rsidRDefault="006175D9" w:rsidP="006175D9"/>
    <w:p w14:paraId="28E43AF4" w14:textId="77777777" w:rsidR="006175D9" w:rsidRPr="00753766" w:rsidRDefault="006175D9" w:rsidP="006175D9">
      <w:pPr>
        <w:pStyle w:val="Heading4"/>
        <w:rPr>
          <w:rFonts w:cs="Arial"/>
        </w:rPr>
      </w:pPr>
      <w:r w:rsidRPr="00753766">
        <w:rPr>
          <w:rFonts w:cs="Arial"/>
        </w:rPr>
        <w:t xml:space="preserve">T – Appropriation: </w:t>
      </w:r>
    </w:p>
    <w:p w14:paraId="56B67A61" w14:textId="77777777" w:rsidR="006175D9" w:rsidRPr="00753766" w:rsidRDefault="006175D9" w:rsidP="006175D9">
      <w:pPr>
        <w:pStyle w:val="Heading4"/>
        <w:rPr>
          <w:rFonts w:cs="Arial"/>
        </w:rPr>
      </w:pPr>
      <w:r w:rsidRPr="00753766">
        <w:rPr>
          <w:rFonts w:cs="Arial"/>
        </w:rPr>
        <w:t xml:space="preserve">Interpretation: Appropriation means use, exploitation, or occupation that is permanent and to the exclusion of others </w:t>
      </w:r>
    </w:p>
    <w:p w14:paraId="3181CFFA" w14:textId="77777777" w:rsidR="006175D9" w:rsidRPr="00753766" w:rsidRDefault="006175D9" w:rsidP="006175D9">
      <w:r w:rsidRPr="00753766">
        <w:rPr>
          <w:rStyle w:val="Style13ptBold"/>
        </w:rPr>
        <w:t>Babcock 19</w:t>
      </w:r>
      <w:r w:rsidRPr="00753766">
        <w:t xml:space="preserve"> Professor of Law, Georgetown University Law Cente. Babcock, Hope M. "The Public Trust Doctrine, Outer Space, and the Global Commons: Time to Call Home ET." Syracuse L. Rev. 69 (2019): 191.</w:t>
      </w:r>
    </w:p>
    <w:p w14:paraId="5C148382" w14:textId="77777777" w:rsidR="006175D9" w:rsidRPr="00DE6596" w:rsidRDefault="006175D9" w:rsidP="006175D9">
      <w:pPr>
        <w:rPr>
          <w:sz w:val="16"/>
        </w:rPr>
      </w:pPr>
      <w:r w:rsidRPr="00753766">
        <w:rPr>
          <w:rStyle w:val="Emphasis"/>
          <w:highlight w:val="cyan"/>
        </w:rPr>
        <w:t>Article II</w:t>
      </w:r>
      <w:r w:rsidRPr="00753766">
        <w:rPr>
          <w:rStyle w:val="Emphasis"/>
        </w:rPr>
        <w:t xml:space="preserve"> </w:t>
      </w:r>
      <w:r w:rsidRPr="00DE6596">
        <w:rPr>
          <w:sz w:val="16"/>
        </w:rPr>
        <w:t xml:space="preserve">is one of those succeeding provisions that curtails “the freedom of use outlined in Article [I] by declaring that </w:t>
      </w:r>
      <w:r w:rsidRPr="00753766">
        <w:rPr>
          <w:rStyle w:val="StyleUnderline"/>
          <w:highlight w:val="cyan"/>
        </w:rPr>
        <w:t>outer space</w:t>
      </w:r>
      <w:r w:rsidRPr="00DE6596">
        <w:rPr>
          <w:sz w:val="16"/>
        </w:rPr>
        <w:t xml:space="preserve">, including the [m]oon and other celestial bodies, </w:t>
      </w:r>
      <w:r w:rsidRPr="00753766">
        <w:rPr>
          <w:rStyle w:val="StyleUnderline"/>
          <w:highlight w:val="cyan"/>
        </w:rPr>
        <w:t xml:space="preserve">is not subject to </w:t>
      </w:r>
      <w:r w:rsidRPr="00753766">
        <w:rPr>
          <w:rStyle w:val="Emphasis"/>
          <w:highlight w:val="cyan"/>
        </w:rPr>
        <w:t>national appropriation</w:t>
      </w:r>
      <w:r w:rsidRPr="00DE6596">
        <w:rPr>
          <w:sz w:val="16"/>
        </w:rPr>
        <w:t>.”147 It flatly prohibits national appropriation of any celestial body in outer space “</w:t>
      </w:r>
      <w:r w:rsidRPr="00753766">
        <w:rPr>
          <w:rStyle w:val="StyleUnderline"/>
          <w:highlight w:val="cyan"/>
        </w:rPr>
        <w:t>by means of use or occupation</w:t>
      </w:r>
      <w:r w:rsidRPr="00753766">
        <w:rPr>
          <w:rStyle w:val="StyleUnderline"/>
        </w:rPr>
        <w:t>, or by any other means</w:t>
      </w:r>
      <w:r w:rsidRPr="00DE6596">
        <w:rPr>
          <w:sz w:val="16"/>
        </w:rPr>
        <w:t>.”148 However, “</w:t>
      </w:r>
      <w:r w:rsidRPr="00753766">
        <w:rPr>
          <w:rStyle w:val="StyleUnderline"/>
        </w:rPr>
        <w:t>many types of ‘</w:t>
      </w:r>
      <w:r w:rsidRPr="00753766">
        <w:rPr>
          <w:rStyle w:val="StyleUnderline"/>
          <w:highlight w:val="cyan"/>
        </w:rPr>
        <w:t>use’ or ‘exploitation’</w:t>
      </w:r>
      <w:r w:rsidRPr="00DE6596">
        <w:rPr>
          <w:sz w:val="16"/>
        </w:rPr>
        <w:t xml:space="preserve">. . </w:t>
      </w:r>
      <w:r w:rsidRPr="00753766">
        <w:rPr>
          <w:rStyle w:val="StyleUnderline"/>
        </w:rPr>
        <w:t xml:space="preserve">. </w:t>
      </w:r>
      <w:r w:rsidRPr="00753766">
        <w:rPr>
          <w:rStyle w:val="Emphasis"/>
          <w:highlight w:val="cyan"/>
        </w:rPr>
        <w:t>are inconceivable without appropriation</w:t>
      </w:r>
      <w:r w:rsidRPr="00753766">
        <w:rPr>
          <w:rStyle w:val="StyleUnderline"/>
        </w:rPr>
        <w:t xml:space="preserve"> of some degree at least </w:t>
      </w:r>
      <w:r w:rsidRPr="00753766">
        <w:rPr>
          <w:rStyle w:val="StyleUnderline"/>
          <w:highlight w:val="cyan"/>
        </w:rPr>
        <w:t>of any materials taken</w:t>
      </w:r>
      <w:r w:rsidRPr="00753766">
        <w:rPr>
          <w:rStyle w:val="StyleUnderline"/>
        </w:rPr>
        <w:t xml:space="preserve">,” </w:t>
      </w:r>
      <w:r w:rsidRPr="00753766">
        <w:rPr>
          <w:rStyle w:val="Emphasis"/>
          <w:highlight w:val="cyan"/>
        </w:rPr>
        <w:t>like ore or water</w:t>
      </w:r>
      <w:r w:rsidRPr="00DE6596">
        <w:rPr>
          <w:sz w:val="16"/>
        </w:rPr>
        <w:t xml:space="preserve">.149 If this view of Article II’s prohibitory language is correct, then “it is not at all farfetched to say that </w:t>
      </w:r>
      <w:r w:rsidRPr="00753766">
        <w:rPr>
          <w:rStyle w:val="StyleUnderline"/>
          <w:highlight w:val="cyan"/>
        </w:rPr>
        <w:t>the OS</w:t>
      </w:r>
      <w:r w:rsidRPr="00753766">
        <w:rPr>
          <w:rStyle w:val="StyleUnderline"/>
        </w:rPr>
        <w:t xml:space="preserve">T actually </w:t>
      </w:r>
      <w:r w:rsidRPr="00753766">
        <w:rPr>
          <w:rStyle w:val="StyleUnderline"/>
          <w:highlight w:val="cyan"/>
        </w:rPr>
        <w:t>installs a blanket prohibition</w:t>
      </w:r>
      <w:r w:rsidRPr="00753766">
        <w:rPr>
          <w:rStyle w:val="StyleUnderline"/>
        </w:rPr>
        <w:t xml:space="preserve"> </w:t>
      </w:r>
      <w:r w:rsidRPr="00753766">
        <w:rPr>
          <w:rStyle w:val="StyleUnderline"/>
          <w:highlight w:val="cyan"/>
        </w:rPr>
        <w:t>on</w:t>
      </w:r>
      <w:r w:rsidRPr="00753766">
        <w:rPr>
          <w:rStyle w:val="StyleUnderline"/>
        </w:rPr>
        <w:t xml:space="preserve"> many </w:t>
      </w:r>
      <w:r w:rsidRPr="00753766">
        <w:rPr>
          <w:rStyle w:val="StyleUnderline"/>
          <w:highlight w:val="cyan"/>
        </w:rPr>
        <w:t>beneficial</w:t>
      </w:r>
      <w:r w:rsidRPr="00753766">
        <w:rPr>
          <w:rStyle w:val="StyleUnderline"/>
        </w:rPr>
        <w:t xml:space="preserve"> forms of </w:t>
      </w:r>
      <w:r w:rsidRPr="00753766">
        <w:rPr>
          <w:rStyle w:val="StyleUnderline"/>
          <w:highlight w:val="cyan"/>
        </w:rPr>
        <w:t>developmen</w:t>
      </w:r>
      <w:r w:rsidRPr="00DE6596">
        <w:rPr>
          <w:sz w:val="16"/>
          <w:highlight w:val="cyan"/>
        </w:rPr>
        <w:t>t</w:t>
      </w:r>
      <w:r w:rsidRPr="00DE6596">
        <w:rPr>
          <w:sz w:val="16"/>
        </w:rPr>
        <w:t xml:space="preserve">.”150 However, the OST </w:t>
      </w:r>
      <w:r w:rsidRPr="00753766">
        <w:rPr>
          <w:rStyle w:val="Emphasis"/>
          <w:highlight w:val="cyan"/>
        </w:rPr>
        <w:t>only</w:t>
      </w:r>
      <w:r w:rsidRPr="00DE6596">
        <w:rPr>
          <w:sz w:val="16"/>
        </w:rPr>
        <w:t xml:space="preserve"> prohibits </w:t>
      </w:r>
      <w:r w:rsidRPr="00753766">
        <w:rPr>
          <w:rStyle w:val="Emphasis"/>
          <w:highlight w:val="cyan"/>
        </w:rPr>
        <w:t>an appropriation that constitutes</w:t>
      </w:r>
      <w:r w:rsidRPr="00DE6596">
        <w:rPr>
          <w:sz w:val="16"/>
          <w:highlight w:val="cyan"/>
        </w:rPr>
        <w:t xml:space="preserve"> </w:t>
      </w:r>
      <w:r w:rsidRPr="00753766">
        <w:rPr>
          <w:rStyle w:val="StyleUnderline"/>
          <w:highlight w:val="cyan"/>
        </w:rPr>
        <w:t>a</w:t>
      </w:r>
      <w:r w:rsidRPr="00753766">
        <w:rPr>
          <w:rStyle w:val="StyleUnderline"/>
        </w:rPr>
        <w:t xml:space="preserve"> “long-term use</w:t>
      </w:r>
      <w:r w:rsidRPr="00DE6596">
        <w:rPr>
          <w:sz w:val="16"/>
        </w:rPr>
        <w:t xml:space="preserve"> </w:t>
      </w:r>
      <w:r w:rsidRPr="00753766">
        <w:rPr>
          <w:rStyle w:val="Emphasis"/>
          <w:highlight w:val="cyan"/>
        </w:rPr>
        <w:t>and permanent occupation, to the exclusion of all others</w:t>
      </w:r>
      <w:r w:rsidRPr="00DE6596">
        <w:rPr>
          <w:sz w:val="16"/>
        </w:rPr>
        <w:t>.”151</w:t>
      </w:r>
    </w:p>
    <w:p w14:paraId="1A05FC54" w14:textId="77777777" w:rsidR="006175D9" w:rsidRPr="00DE6596" w:rsidRDefault="006175D9" w:rsidP="006175D9">
      <w:pPr>
        <w:pStyle w:val="Heading4"/>
        <w:rPr>
          <w:rFonts w:cs="Arial"/>
        </w:rPr>
      </w:pPr>
      <w:r>
        <w:rPr>
          <w:rFonts w:cs="Arial"/>
        </w:rPr>
        <w:t xml:space="preserve">Violation: Occupation of </w:t>
      </w:r>
      <w:r>
        <w:rPr>
          <w:rFonts w:cs="Arial"/>
          <w:u w:val="single"/>
        </w:rPr>
        <w:t>physical space</w:t>
      </w:r>
      <w:r>
        <w:rPr>
          <w:rFonts w:cs="Arial"/>
        </w:rPr>
        <w:t xml:space="preserve"> by debris is not appropriation – temporary denial of </w:t>
      </w:r>
      <w:r>
        <w:rPr>
          <w:rFonts w:cs="Arial"/>
          <w:u w:val="single"/>
        </w:rPr>
        <w:t>use</w:t>
      </w:r>
      <w:r>
        <w:rPr>
          <w:rFonts w:cs="Arial"/>
        </w:rPr>
        <w:t xml:space="preserve"> is distinct from </w:t>
      </w:r>
      <w:r>
        <w:rPr>
          <w:rFonts w:cs="Arial"/>
          <w:u w:val="single"/>
        </w:rPr>
        <w:t>property rights</w:t>
      </w:r>
      <w:r>
        <w:rPr>
          <w:rFonts w:cs="Arial"/>
        </w:rPr>
        <w:t xml:space="preserve">, which is the </w:t>
      </w:r>
      <w:r>
        <w:rPr>
          <w:rFonts w:cs="Arial"/>
          <w:u w:val="single"/>
        </w:rPr>
        <w:t>basis</w:t>
      </w:r>
      <w:r>
        <w:rPr>
          <w:rFonts w:cs="Arial"/>
        </w:rPr>
        <w:t xml:space="preserve"> of the entire topic </w:t>
      </w:r>
    </w:p>
    <w:p w14:paraId="72ADDDC8" w14:textId="77777777" w:rsidR="006175D9" w:rsidRPr="00753766" w:rsidRDefault="006175D9" w:rsidP="006175D9">
      <w:r w:rsidRPr="00753766">
        <w:rPr>
          <w:rStyle w:val="Style13ptBold"/>
        </w:rPr>
        <w:t>Matignon 19</w:t>
      </w:r>
      <w:r w:rsidRPr="00753766">
        <w:t xml:space="preserve"> [Louis de Gouyon Matignon, PhD in space law (co-supervised by both Philippe Delebecque, from Université Paris 1 Panthéon-Sorbonne, France, and Christopher D. Johnson, from Georgetown University, Washington D.C.); "ORBITAL SLOTS AND SPACE CONGESTION." spacelegalissues.com/orbital-slots-and-space-congestion/]</w:t>
      </w:r>
    </w:p>
    <w:p w14:paraId="13223580" w14:textId="77777777" w:rsidR="006175D9" w:rsidRPr="00753766" w:rsidRDefault="006175D9" w:rsidP="006175D9">
      <w:pPr>
        <w:rPr>
          <w:sz w:val="16"/>
        </w:rPr>
      </w:pPr>
      <w:r w:rsidRPr="00753766">
        <w:rPr>
          <w:rStyle w:val="Emphasis"/>
          <w:highlight w:val="cyan"/>
        </w:rPr>
        <w:t>Orbital slots</w:t>
      </w:r>
      <w:r w:rsidRPr="00753766">
        <w:rPr>
          <w:sz w:val="16"/>
        </w:rPr>
        <w:t xml:space="preserve"> – </w:t>
      </w:r>
      <w:r w:rsidRPr="00753766">
        <w:rPr>
          <w:rStyle w:val="StyleUnderline"/>
        </w:rPr>
        <w:t>the</w:t>
      </w:r>
      <w:r w:rsidRPr="00753766">
        <w:rPr>
          <w:sz w:val="16"/>
        </w:rPr>
        <w:t xml:space="preserve"> “</w:t>
      </w:r>
      <w:r w:rsidRPr="00753766">
        <w:rPr>
          <w:rStyle w:val="Emphasis"/>
        </w:rPr>
        <w:t>parking spots</w:t>
      </w:r>
      <w:r w:rsidRPr="00753766">
        <w:rPr>
          <w:sz w:val="16"/>
        </w:rPr>
        <w:t xml:space="preserve">” </w:t>
      </w:r>
      <w:r w:rsidRPr="00753766">
        <w:rPr>
          <w:rStyle w:val="StyleUnderline"/>
        </w:rPr>
        <w:t>of</w:t>
      </w:r>
      <w:r w:rsidRPr="00753766">
        <w:rPr>
          <w:sz w:val="16"/>
        </w:rPr>
        <w:t xml:space="preserve"> outer </w:t>
      </w:r>
      <w:r w:rsidRPr="00753766">
        <w:rPr>
          <w:rStyle w:val="StyleUnderline"/>
        </w:rPr>
        <w:t>space</w:t>
      </w:r>
      <w:r w:rsidRPr="00753766">
        <w:rPr>
          <w:sz w:val="16"/>
        </w:rPr>
        <w:t xml:space="preserve"> – </w:t>
      </w:r>
      <w:r w:rsidRPr="00753766">
        <w:rPr>
          <w:rStyle w:val="StyleUnderline"/>
          <w:highlight w:val="cyan"/>
        </w:rPr>
        <w:t>are</w:t>
      </w:r>
      <w:r w:rsidRPr="00753766">
        <w:rPr>
          <w:rStyle w:val="StyleUnderline"/>
        </w:rPr>
        <w:t xml:space="preserve"> </w:t>
      </w:r>
      <w:r w:rsidRPr="00753766">
        <w:rPr>
          <w:rStyle w:val="StyleUnderline"/>
          <w:highlight w:val="cyan"/>
        </w:rPr>
        <w:t>allocated</w:t>
      </w:r>
      <w:r w:rsidRPr="00753766">
        <w:rPr>
          <w:rStyle w:val="StyleUnderline"/>
        </w:rPr>
        <w:t xml:space="preserve"> </w:t>
      </w:r>
      <w:r w:rsidRPr="00753766">
        <w:rPr>
          <w:rStyle w:val="StyleUnderline"/>
          <w:highlight w:val="cyan"/>
        </w:rPr>
        <w:t>to telecom oper</w:t>
      </w:r>
      <w:r w:rsidRPr="00753766">
        <w:rPr>
          <w:rStyle w:val="StyleUnderline"/>
        </w:rPr>
        <w:t>ators</w:t>
      </w:r>
      <w:r w:rsidRPr="00753766">
        <w:rPr>
          <w:sz w:val="16"/>
        </w:rPr>
        <w:t xml:space="preserve"> via national administrations by the International Telecommunications Union (ITU). There is no cost for an orbital slot, but allocation is on a first-come, first-served basis. If an operator’s competitor files by just a day before them, then they have priority. Although the </w:t>
      </w:r>
      <w:r w:rsidRPr="00753766">
        <w:rPr>
          <w:rStyle w:val="StyleUnderline"/>
          <w:highlight w:val="cyan"/>
        </w:rPr>
        <w:t>allocation</w:t>
      </w:r>
      <w:r w:rsidRPr="00753766">
        <w:rPr>
          <w:sz w:val="16"/>
        </w:rPr>
        <w:t xml:space="preserve"> of a slot </w:t>
      </w:r>
      <w:r w:rsidRPr="00753766">
        <w:rPr>
          <w:rStyle w:val="StyleUnderline"/>
          <w:highlight w:val="cyan"/>
        </w:rPr>
        <w:t>does not come with</w:t>
      </w:r>
      <w:r w:rsidRPr="00753766">
        <w:rPr>
          <w:rStyle w:val="StyleUnderline"/>
        </w:rPr>
        <w:t xml:space="preserve"> an </w:t>
      </w:r>
      <w:r w:rsidRPr="00753766">
        <w:rPr>
          <w:rStyle w:val="Emphasis"/>
          <w:highlight w:val="cyan"/>
        </w:rPr>
        <w:t>ownership</w:t>
      </w:r>
      <w:r w:rsidRPr="00753766">
        <w:rPr>
          <w:sz w:val="16"/>
        </w:rPr>
        <w:t xml:space="preserve"> </w:t>
      </w:r>
      <w:r w:rsidRPr="00753766">
        <w:rPr>
          <w:rStyle w:val="StyleUnderline"/>
          <w:highlight w:val="cyan"/>
        </w:rPr>
        <w:t>right</w:t>
      </w:r>
      <w:r w:rsidRPr="00753766">
        <w:rPr>
          <w:rStyle w:val="StyleUnderline"/>
        </w:rPr>
        <w:t xml:space="preserve"> to the areas of outer space, it does grant an operator exclusive rights to the resource for the lifetime of its satellite</w:t>
      </w:r>
      <w:r w:rsidRPr="00753766">
        <w:rPr>
          <w:sz w:val="16"/>
        </w:rPr>
        <w:t xml:space="preserve"> (usually fifteen years). Typically, the operators then keep refiling for the slot and replace old satellites with new ones. So, for all practical purposes, they keep the orbital slot indefinitely.</w:t>
      </w:r>
    </w:p>
    <w:p w14:paraId="226B1C16" w14:textId="77777777" w:rsidR="006175D9" w:rsidRPr="00753766" w:rsidRDefault="006175D9" w:rsidP="006175D9">
      <w:pPr>
        <w:rPr>
          <w:sz w:val="16"/>
        </w:rPr>
      </w:pPr>
      <w:r w:rsidRPr="00753766">
        <w:rPr>
          <w:sz w:val="16"/>
        </w:rPr>
        <w:t>An orbit is the curved path through which objects in space move around a planet or a star. The 1967 Treaty’s regime and customary law enshrine the principle of non-appropriation and freedom of access to orbital positions. Space Law and International Telecommunication Laws combined to protect this use against any interference. The majority of space-launched objects are satellites that are launched in Earth’s orbit (a very small part of space objects – scientific objects for space exploration – are launched into outer space beyond terrestrial orbits). It is important to precise that an orbit does not exist: satellites describe orbits by obeying the general laws of universal attraction.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w:t>
      </w:r>
    </w:p>
    <w:p w14:paraId="02212E65" w14:textId="77777777" w:rsidR="006175D9" w:rsidRPr="00753766" w:rsidRDefault="006175D9" w:rsidP="006175D9">
      <w:pPr>
        <w:rPr>
          <w:sz w:val="16"/>
        </w:rPr>
      </w:pPr>
      <w:r w:rsidRPr="00753766">
        <w:rPr>
          <w:sz w:val="16"/>
        </w:rPr>
        <w:t>Geosynchronous orbit (</w:t>
      </w:r>
      <w:r w:rsidRPr="00753766">
        <w:rPr>
          <w:rStyle w:val="Emphasis"/>
        </w:rPr>
        <w:t>GSO</w:t>
      </w:r>
      <w:r w:rsidRPr="00753766">
        <w:rPr>
          <w:sz w:val="16"/>
        </w:rPr>
        <w:t xml:space="preserve">) </w:t>
      </w:r>
      <w:r w:rsidRPr="00753766">
        <w:rPr>
          <w:rStyle w:val="StyleUnderline"/>
        </w:rPr>
        <w:t>and</w:t>
      </w:r>
      <w:r w:rsidRPr="00753766">
        <w:rPr>
          <w:sz w:val="16"/>
        </w:rPr>
        <w:t xml:space="preserve"> geostationary orbit (</w:t>
      </w:r>
      <w:r w:rsidRPr="00753766">
        <w:rPr>
          <w:rStyle w:val="Emphasis"/>
        </w:rPr>
        <w:t>GEO</w:t>
      </w:r>
      <w:r w:rsidRPr="00753766">
        <w:rPr>
          <w:sz w:val="16"/>
        </w:rPr>
        <w:t xml:space="preserve">) </w:t>
      </w:r>
      <w:r w:rsidRPr="00753766">
        <w:rPr>
          <w:rStyle w:val="StyleUnderline"/>
        </w:rPr>
        <w:t>are orbits around Earth</w:t>
      </w:r>
      <w:r w:rsidRPr="00753766">
        <w:rPr>
          <w:sz w:val="16"/>
        </w:rPr>
        <w:t xml:space="preserve"> </w:t>
      </w:r>
      <w:r w:rsidRPr="00753766">
        <w:rPr>
          <w:rStyle w:val="StyleUnderline"/>
        </w:rPr>
        <w:t>at</w:t>
      </w:r>
      <w:r w:rsidRPr="00753766">
        <w:rPr>
          <w:sz w:val="16"/>
        </w:rPr>
        <w:t xml:space="preserve"> an altitude of 35 </w:t>
      </w:r>
      <w:r w:rsidRPr="00753766">
        <w:rPr>
          <w:rStyle w:val="Emphasis"/>
        </w:rPr>
        <w:t>786 kilometres</w:t>
      </w:r>
      <w:r w:rsidRPr="00753766">
        <w:rPr>
          <w:sz w:val="16"/>
        </w:rPr>
        <w:t xml:space="preserve"> matching Earth’s sidereal rotation period. </w:t>
      </w:r>
      <w:r w:rsidRPr="00753766">
        <w:rPr>
          <w:rStyle w:val="StyleUnderline"/>
        </w:rPr>
        <w:t>All</w:t>
      </w:r>
      <w:r w:rsidRPr="00753766">
        <w:rPr>
          <w:sz w:val="16"/>
        </w:rPr>
        <w:t xml:space="preserve"> geosynchronous and geostationary </w:t>
      </w:r>
      <w:r w:rsidRPr="00753766">
        <w:rPr>
          <w:rStyle w:val="StyleUnderline"/>
        </w:rPr>
        <w:t xml:space="preserve">orbits have a semi-major </w:t>
      </w:r>
      <w:r w:rsidRPr="00753766">
        <w:rPr>
          <w:rStyle w:val="StyleUnderline"/>
        </w:rPr>
        <w:lastRenderedPageBreak/>
        <w:t>axis</w:t>
      </w:r>
      <w:r w:rsidRPr="00753766">
        <w:rPr>
          <w:sz w:val="16"/>
        </w:rPr>
        <w:t xml:space="preserve"> of 42 164 kilometres. </w:t>
      </w:r>
      <w:r w:rsidRPr="00753766">
        <w:rPr>
          <w:rStyle w:val="StyleUnderline"/>
        </w:rPr>
        <w:t>A geostationary orbit stays exactly above the equator, whereas a geosynchronous orbit may swing north and south to cover more of the Earth’s surface</w:t>
      </w:r>
      <w:r w:rsidRPr="00753766">
        <w:rPr>
          <w:sz w:val="16"/>
        </w:rPr>
        <w:t xml:space="preserve">. </w:t>
      </w:r>
      <w:r w:rsidRPr="00753766">
        <w:rPr>
          <w:rStyle w:val="StyleUnderline"/>
        </w:rPr>
        <w:t>Communications satellites and weather satellites are often placed in geostationary orbits</w:t>
      </w:r>
      <w:r w:rsidRPr="00753766">
        <w:rPr>
          <w:sz w:val="16"/>
        </w:rPr>
        <w:t>, so that the satellite antennae (located on Earth) that communicate with them do not have to rotate to track them, but can be pointed permanently at the position in the sky where the satellites are located.</w:t>
      </w:r>
    </w:p>
    <w:p w14:paraId="4DFD8739" w14:textId="77777777" w:rsidR="006175D9" w:rsidRPr="00753766" w:rsidRDefault="006175D9" w:rsidP="006175D9">
      <w:pPr>
        <w:rPr>
          <w:sz w:val="16"/>
        </w:rPr>
      </w:pPr>
      <w:r w:rsidRPr="00753766">
        <w:rPr>
          <w:sz w:val="16"/>
        </w:rPr>
        <w:t xml:space="preserve">Near-Earth space is formed of different orbital layers. </w:t>
      </w:r>
      <w:r w:rsidRPr="00753766">
        <w:rPr>
          <w:rStyle w:val="StyleUnderline"/>
          <w:highlight w:val="cyan"/>
        </w:rPr>
        <w:t>Terrestrial orbits</w:t>
      </w:r>
      <w:r w:rsidRPr="00753766">
        <w:rPr>
          <w:rStyle w:val="StyleUnderline"/>
        </w:rPr>
        <w:t xml:space="preserve"> </w:t>
      </w:r>
      <w:r w:rsidRPr="00753766">
        <w:rPr>
          <w:rStyle w:val="StyleUnderline"/>
          <w:highlight w:val="cyan"/>
        </w:rPr>
        <w:t>are limited</w:t>
      </w:r>
      <w:r w:rsidRPr="00753766">
        <w:rPr>
          <w:rStyle w:val="StyleUnderline"/>
        </w:rPr>
        <w:t xml:space="preserve"> common </w:t>
      </w:r>
      <w:r w:rsidRPr="00753766">
        <w:rPr>
          <w:rStyle w:val="StyleUnderline"/>
          <w:highlight w:val="cyan"/>
        </w:rPr>
        <w:t>resources</w:t>
      </w:r>
      <w:r w:rsidRPr="00753766">
        <w:rPr>
          <w:rStyle w:val="StyleUnderline"/>
        </w:rPr>
        <w:t xml:space="preserve"> </w:t>
      </w:r>
      <w:r w:rsidRPr="00753766">
        <w:rPr>
          <w:rStyle w:val="StyleUnderline"/>
          <w:highlight w:val="cyan"/>
        </w:rPr>
        <w:t>and</w:t>
      </w:r>
      <w:r w:rsidRPr="00753766">
        <w:rPr>
          <w:rStyle w:val="StyleUnderline"/>
        </w:rPr>
        <w:t xml:space="preserve"> inherently </w:t>
      </w:r>
      <w:r w:rsidRPr="00753766">
        <w:rPr>
          <w:rStyle w:val="Emphasis"/>
          <w:highlight w:val="cyan"/>
        </w:rPr>
        <w:t>repugnant</w:t>
      </w:r>
      <w:r w:rsidRPr="00753766">
        <w:rPr>
          <w:sz w:val="16"/>
          <w:highlight w:val="cyan"/>
        </w:rPr>
        <w:t xml:space="preserve"> </w:t>
      </w:r>
      <w:r w:rsidRPr="00753766">
        <w:rPr>
          <w:rStyle w:val="StyleUnderline"/>
          <w:highlight w:val="cyan"/>
        </w:rPr>
        <w:t xml:space="preserve">to </w:t>
      </w:r>
      <w:r w:rsidRPr="00753766">
        <w:rPr>
          <w:rStyle w:val="Emphasis"/>
          <w:highlight w:val="cyan"/>
        </w:rPr>
        <w:t>any appropriation</w:t>
      </w:r>
      <w:r w:rsidRPr="00753766">
        <w:rPr>
          <w:sz w:val="16"/>
        </w:rPr>
        <w:t xml:space="preserve">: </w:t>
      </w:r>
      <w:r w:rsidRPr="00753766">
        <w:rPr>
          <w:rStyle w:val="StyleUnderline"/>
        </w:rPr>
        <w:t xml:space="preserve">they are </w:t>
      </w:r>
      <w:r w:rsidRPr="00753766">
        <w:rPr>
          <w:rStyle w:val="StyleUnderline"/>
          <w:highlight w:val="cyan"/>
        </w:rPr>
        <w:t xml:space="preserve">not </w:t>
      </w:r>
      <w:r w:rsidRPr="00753766">
        <w:rPr>
          <w:rStyle w:val="Emphasis"/>
          <w:highlight w:val="cyan"/>
        </w:rPr>
        <w:t>property</w:t>
      </w:r>
      <w:r w:rsidRPr="00753766">
        <w:rPr>
          <w:rStyle w:val="StyleUnderline"/>
        </w:rPr>
        <w:t xml:space="preserve"> </w:t>
      </w:r>
      <w:r w:rsidRPr="00753766">
        <w:rPr>
          <w:rStyle w:val="StyleUnderline"/>
          <w:highlight w:val="cyan"/>
        </w:rPr>
        <w:t xml:space="preserve">in the </w:t>
      </w:r>
      <w:r w:rsidRPr="00753766">
        <w:rPr>
          <w:rStyle w:val="Emphasis"/>
          <w:highlight w:val="cyan"/>
        </w:rPr>
        <w:t>sense of law</w:t>
      </w:r>
      <w:r w:rsidRPr="00753766">
        <w:rPr>
          <w:sz w:val="16"/>
        </w:rPr>
        <w:t xml:space="preserve">. </w:t>
      </w:r>
      <w:r w:rsidRPr="00753766">
        <w:rPr>
          <w:rStyle w:val="StyleUnderline"/>
          <w:highlight w:val="cyan"/>
        </w:rPr>
        <w:t>Orbits</w:t>
      </w:r>
      <w:r w:rsidRPr="00753766">
        <w:rPr>
          <w:rStyle w:val="StyleUnderline"/>
        </w:rPr>
        <w:t xml:space="preserve"> and frequencies </w:t>
      </w:r>
      <w:r w:rsidRPr="00753766">
        <w:rPr>
          <w:rStyle w:val="StyleUnderline"/>
          <w:highlight w:val="cyan"/>
        </w:rPr>
        <w:t xml:space="preserve">are </w:t>
      </w:r>
      <w:r w:rsidRPr="00753766">
        <w:rPr>
          <w:rStyle w:val="Emphasis"/>
          <w:highlight w:val="cyan"/>
        </w:rPr>
        <w:t>res communis</w:t>
      </w:r>
      <w:r w:rsidRPr="00753766">
        <w:rPr>
          <w:sz w:val="16"/>
          <w:highlight w:val="cyan"/>
        </w:rPr>
        <w:t xml:space="preserve"> (</w:t>
      </w:r>
      <w:r w:rsidRPr="00753766">
        <w:rPr>
          <w:sz w:val="16"/>
        </w:rPr>
        <w:t xml:space="preserve">a Latin term derived from Roman law that preceded today’s concepts of the commons and common heritage of mankind; it has relevance in international law and common law). </w:t>
      </w:r>
      <w:r w:rsidRPr="00753766">
        <w:rPr>
          <w:rStyle w:val="StyleUnderline"/>
        </w:rPr>
        <w:t>It’s the first-come, first-served principle that applies to orbital positioning</w:t>
      </w:r>
      <w:r w:rsidRPr="00753766">
        <w:rPr>
          <w:sz w:val="16"/>
        </w:rPr>
        <w:t xml:space="preserve">, which without any formal acquisition of sovereignty, records a promptness behaviour to which it grants an exclusive grabbing effect of the space concerned. Geostationary orbit is a limited but permanent resource: this de facto appropriation by the first-comers – the developed countries – of the orbit and the frequencies is protected by Space Law and the International Telecommunications Law. The challenge by developing countries of grabbing these resources is therefore unjustified on the basis of existing law. </w:t>
      </w:r>
      <w:r w:rsidRPr="00753766">
        <w:rPr>
          <w:rStyle w:val="StyleUnderline"/>
          <w:highlight w:val="cyan"/>
        </w:rPr>
        <w:t xml:space="preserve">Denying </w:t>
      </w:r>
      <w:r w:rsidRPr="00753766">
        <w:rPr>
          <w:rStyle w:val="Emphasis"/>
          <w:highlight w:val="cyan"/>
        </w:rPr>
        <w:t>new entrants</w:t>
      </w:r>
      <w:r w:rsidRPr="00753766">
        <w:rPr>
          <w:rStyle w:val="StyleUnderline"/>
        </w:rPr>
        <w:t xml:space="preserve"> geostationary-</w:t>
      </w:r>
      <w:r w:rsidRPr="00753766">
        <w:rPr>
          <w:rStyle w:val="Emphasis"/>
          <w:highlight w:val="cyan"/>
        </w:rPr>
        <w:t>access</w:t>
      </w:r>
      <w:r w:rsidRPr="00753766">
        <w:rPr>
          <w:rStyle w:val="StyleUnderline"/>
        </w:rPr>
        <w:t xml:space="preserve"> or making access more difficult </w:t>
      </w:r>
      <w:r w:rsidRPr="00753766">
        <w:rPr>
          <w:rStyle w:val="StyleUnderline"/>
          <w:highlight w:val="cyan"/>
        </w:rPr>
        <w:t xml:space="preserve">does not </w:t>
      </w:r>
      <w:r w:rsidRPr="00753766">
        <w:rPr>
          <w:rStyle w:val="Emphasis"/>
          <w:highlight w:val="cyan"/>
        </w:rPr>
        <w:t>constitute appropriation</w:t>
      </w:r>
      <w:r w:rsidRPr="00753766">
        <w:rPr>
          <w:sz w:val="16"/>
        </w:rPr>
        <w:t xml:space="preserve">; </w:t>
      </w:r>
      <w:r w:rsidRPr="00753766">
        <w:rPr>
          <w:rStyle w:val="StyleUnderline"/>
          <w:highlight w:val="cyan"/>
        </w:rPr>
        <w:t>it simply results from</w:t>
      </w:r>
      <w:r w:rsidRPr="00753766">
        <w:rPr>
          <w:rStyle w:val="StyleUnderline"/>
        </w:rPr>
        <w:t xml:space="preserve"> the </w:t>
      </w:r>
      <w:r w:rsidRPr="00753766">
        <w:rPr>
          <w:rStyle w:val="StyleUnderline"/>
          <w:highlight w:val="cyan"/>
        </w:rPr>
        <w:t>traditional</w:t>
      </w:r>
      <w:r w:rsidRPr="00753766">
        <w:rPr>
          <w:rStyle w:val="StyleUnderline"/>
        </w:rPr>
        <w:t xml:space="preserve"> system of </w:t>
      </w:r>
      <w:r w:rsidRPr="00753766">
        <w:rPr>
          <w:rStyle w:val="Emphasis"/>
          <w:highlight w:val="cyan"/>
        </w:rPr>
        <w:t>distribution</w:t>
      </w:r>
      <w:r w:rsidRPr="00753766">
        <w:rPr>
          <w:rStyle w:val="StyleUnderline"/>
          <w:highlight w:val="cyan"/>
        </w:rPr>
        <w:t xml:space="preserve"> of </w:t>
      </w:r>
      <w:r w:rsidRPr="00753766">
        <w:rPr>
          <w:rStyle w:val="Emphasis"/>
          <w:highlight w:val="cyan"/>
        </w:rPr>
        <w:t>access rights</w:t>
      </w:r>
      <w:r w:rsidRPr="00753766">
        <w:rPr>
          <w:rStyle w:val="StyleUnderline"/>
        </w:rPr>
        <w:t>. The practice of developed States is based on free access and priority given to the first satellites placed in geostationary orbit</w:t>
      </w:r>
      <w:r w:rsidRPr="00753766">
        <w:rPr>
          <w:sz w:val="16"/>
        </w:rPr>
        <w:t>.</w:t>
      </w:r>
    </w:p>
    <w:p w14:paraId="123967D5" w14:textId="77777777" w:rsidR="006175D9" w:rsidRPr="00753766" w:rsidRDefault="006175D9" w:rsidP="006175D9">
      <w:pPr>
        <w:pStyle w:val="Heading4"/>
        <w:rPr>
          <w:rFonts w:cs="Arial"/>
        </w:rPr>
      </w:pPr>
      <w:r w:rsidRPr="00753766">
        <w:rPr>
          <w:rFonts w:cs="Arial"/>
        </w:rPr>
        <w:t xml:space="preserve">1] Precision – if we win definitions the aff doesn’t defend a shift from the squo or solve their advantages – so at best vote negative on presumption. The resolution is the only predictable stasis point for dividing ground—any deviation justifies the aff arbitrarily jettisoning words in the resolution at their whim which decks negative ground and preparation because the aff is no longer bounded by the resolution. </w:t>
      </w:r>
    </w:p>
    <w:p w14:paraId="3F5123DB" w14:textId="77777777" w:rsidR="006175D9" w:rsidRPr="00753766" w:rsidRDefault="006175D9" w:rsidP="006175D9">
      <w:pPr>
        <w:pStyle w:val="Heading4"/>
        <w:rPr>
          <w:rFonts w:cs="Arial"/>
        </w:rPr>
      </w:pPr>
      <w:r w:rsidRPr="00753766">
        <w:rPr>
          <w:rFonts w:cs="Arial"/>
        </w:rPr>
        <w:t xml:space="preserve">2] Predictable limits—including satellite slots offers huge explosion in the topic since they get permutations of different satellite systems – LEO MEO and HEO, plus different companies, plus sizes of constellations, et cetera. Letting temporary occupation be appropriation is a limits diaster - any aff about a single space ship, satellite, or weapon would be T because they temporarily occupy space. Limits explodes neg prep burden and draws un-reciprocal lines of debate, where the aff is always ahead, turns their pragmatics offense </w:t>
      </w:r>
    </w:p>
    <w:p w14:paraId="26D95B5B" w14:textId="77777777" w:rsidR="006175D9" w:rsidRPr="00753766" w:rsidRDefault="006175D9" w:rsidP="006175D9">
      <w:pPr>
        <w:pStyle w:val="Heading4"/>
        <w:rPr>
          <w:rFonts w:eastAsia="Cambria" w:cs="Arial"/>
        </w:rPr>
      </w:pPr>
      <w:r w:rsidRPr="00753766">
        <w:rPr>
          <w:rFonts w:eastAsia="Times New Roman" w:cs="Arial"/>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7B9280E1" w14:textId="77777777" w:rsidR="006175D9" w:rsidRPr="00753766" w:rsidRDefault="006175D9" w:rsidP="006175D9">
      <w:pPr>
        <w:pStyle w:val="Heading4"/>
        <w:rPr>
          <w:rFonts w:eastAsia="Times New Roman" w:cs="Arial"/>
        </w:rPr>
      </w:pPr>
      <w:r w:rsidRPr="00753766">
        <w:rPr>
          <w:rFonts w:eastAsia="Times New Roman" w:cs="Arial"/>
        </w:rPr>
        <w:t>No RVIs—it’s your burden to be topical</w:t>
      </w:r>
      <w:r>
        <w:rPr>
          <w:rFonts w:eastAsia="Times New Roman" w:cs="Arial"/>
        </w:rPr>
        <w:t xml:space="preserve"> and RVIs bait theory which kills substance education – tubes the only portable impact to debate</w:t>
      </w:r>
    </w:p>
    <w:p w14:paraId="3E673B3D" w14:textId="77777777" w:rsidR="006175D9" w:rsidRDefault="006175D9" w:rsidP="006175D9">
      <w:pPr>
        <w:pStyle w:val="Heading2"/>
      </w:pPr>
      <w:r>
        <w:lastRenderedPageBreak/>
        <w:t>2</w:t>
      </w:r>
    </w:p>
    <w:p w14:paraId="1958649C" w14:textId="77777777" w:rsidR="006175D9" w:rsidRDefault="006175D9" w:rsidP="006175D9">
      <w:pPr>
        <w:pStyle w:val="Heading3"/>
      </w:pPr>
      <w:r>
        <w:lastRenderedPageBreak/>
        <w:t>1nc – t</w:t>
      </w:r>
    </w:p>
    <w:p w14:paraId="6F187927" w14:textId="77777777" w:rsidR="006175D9" w:rsidRDefault="006175D9" w:rsidP="006175D9">
      <w:pPr>
        <w:pStyle w:val="Heading4"/>
      </w:pPr>
      <w:r>
        <w:t>Interpretation: the aff cannot specify a type of space appropriation</w:t>
      </w:r>
    </w:p>
    <w:p w14:paraId="18ECCE1F" w14:textId="77777777" w:rsidR="006175D9" w:rsidRPr="003965CB" w:rsidRDefault="006175D9" w:rsidP="006175D9">
      <w:pPr>
        <w:pStyle w:val="Heading4"/>
      </w:pPr>
      <w:r>
        <w:t xml:space="preserve">Bare plurals imply a generic “rules reading” in the context of </w:t>
      </w:r>
      <w:r>
        <w:rPr>
          <w:u w:val="single"/>
        </w:rPr>
        <w:t>moral statements</w:t>
      </w:r>
    </w:p>
    <w:p w14:paraId="4FAC45F7" w14:textId="77777777" w:rsidR="006175D9" w:rsidRPr="003965CB" w:rsidRDefault="006175D9" w:rsidP="006175D9">
      <w:r w:rsidRPr="003965CB">
        <w:rPr>
          <w:rStyle w:val="Style13ptBold"/>
        </w:rPr>
        <w:t xml:space="preserve">Cohen 1 </w:t>
      </w:r>
      <w:r>
        <w:t>— (Ariel Cohen, Professor of Linguistics @ Ben-Gurion University of the Negev, PhD Computational Linguistics from Carnegie Mellon University, “On the Generic Use of Indefinite Singulars”. Journal of Semantics 18: 183-209, Oxford University Press, 2001, accessed 12-7-20, HKR-AM) **BP = bare plurals</w:t>
      </w:r>
    </w:p>
    <w:p w14:paraId="1F04F23E" w14:textId="77777777" w:rsidR="006175D9" w:rsidRPr="003965CB" w:rsidRDefault="006175D9" w:rsidP="006175D9">
      <w:pPr>
        <w:rPr>
          <w:sz w:val="16"/>
        </w:rPr>
      </w:pPr>
      <w:r w:rsidRPr="003965CB">
        <w:rPr>
          <w:rStyle w:val="StyleUnderline"/>
        </w:rPr>
        <w:t>According to the rules and regulations view</w:t>
      </w:r>
      <w:r w:rsidRPr="003965CB">
        <w:rPr>
          <w:sz w:val="16"/>
        </w:rPr>
        <w:t xml:space="preserve">, on the other hand, </w:t>
      </w:r>
      <w:r w:rsidRPr="003965CB">
        <w:rPr>
          <w:rStyle w:val="StyleUnderline"/>
        </w:rPr>
        <w:t>generic sentences do not get their truth or falsity as a consequence of properties of individual instances</w:t>
      </w:r>
      <w:r w:rsidRPr="003965CB">
        <w:rPr>
          <w:sz w:val="16"/>
        </w:rPr>
        <w:t xml:space="preserve">. Instead, </w:t>
      </w:r>
      <w:r w:rsidRPr="003965CB">
        <w:rPr>
          <w:rStyle w:val="StyleUnderline"/>
          <w:highlight w:val="yellow"/>
        </w:rPr>
        <w:t>generic sentences are evaluated</w:t>
      </w:r>
      <w:r w:rsidRPr="003965CB">
        <w:rPr>
          <w:rStyle w:val="StyleUnderline"/>
        </w:rPr>
        <w:t xml:space="preserve"> </w:t>
      </w:r>
      <w:r w:rsidRPr="003965CB">
        <w:rPr>
          <w:rStyle w:val="StyleUnderline"/>
          <w:highlight w:val="yellow"/>
        </w:rPr>
        <w:t xml:space="preserve">with regard to rules </w:t>
      </w:r>
      <w:r w:rsidRPr="003965CB">
        <w:rPr>
          <w:rStyle w:val="StyleUnderline"/>
        </w:rPr>
        <w:t>and regulations, which are basic, irreducible entities in the world</w:t>
      </w:r>
      <w:r w:rsidRPr="003965CB">
        <w:rPr>
          <w:sz w:val="16"/>
        </w:rPr>
        <w:t xml:space="preserve">. </w:t>
      </w:r>
      <w:r w:rsidRPr="003965CB">
        <w:rPr>
          <w:rStyle w:val="StyleUnderline"/>
          <w:highlight w:val="yellow"/>
        </w:rPr>
        <w:t>Each generic</w:t>
      </w:r>
      <w:r w:rsidRPr="003965CB">
        <w:rPr>
          <w:rStyle w:val="StyleUnderline"/>
        </w:rPr>
        <w:t xml:space="preserve"> sentence </w:t>
      </w:r>
      <w:r w:rsidRPr="003965CB">
        <w:rPr>
          <w:rStyle w:val="StyleUnderline"/>
          <w:highlight w:val="yellow"/>
        </w:rPr>
        <w:t>denotes a rule; if the rule is in effect</w:t>
      </w:r>
      <w:r w:rsidRPr="003965CB">
        <w:rPr>
          <w:rStyle w:val="StyleUnderline"/>
        </w:rPr>
        <w:t>,</w:t>
      </w:r>
      <w:r w:rsidRPr="003965CB">
        <w:rPr>
          <w:sz w:val="16"/>
        </w:rPr>
        <w:t xml:space="preserve"> in some sense (different theories suggest different characterizations of what it means for a rule to be in effect), </w:t>
      </w:r>
      <w:r w:rsidRPr="003965CB">
        <w:rPr>
          <w:rStyle w:val="StyleUnderline"/>
          <w:highlight w:val="yellow"/>
        </w:rPr>
        <w:t>the sentence is true,</w:t>
      </w:r>
      <w:r w:rsidRPr="003965CB">
        <w:rPr>
          <w:rStyle w:val="StyleUnderline"/>
        </w:rPr>
        <w:t xml:space="preserve"> otherwise it is false</w:t>
      </w:r>
      <w:r w:rsidRPr="003965CB">
        <w:rPr>
          <w:sz w:val="16"/>
        </w:rPr>
        <w:t xml:space="preserve">. </w:t>
      </w:r>
      <w:r w:rsidRPr="003965CB">
        <w:rPr>
          <w:rStyle w:val="StyleUnderline"/>
          <w:highlight w:val="yellow"/>
        </w:rPr>
        <w:t>The</w:t>
      </w:r>
      <w:r w:rsidRPr="003965CB">
        <w:rPr>
          <w:rStyle w:val="StyleUnderline"/>
        </w:rPr>
        <w:t xml:space="preserve"> </w:t>
      </w:r>
      <w:r w:rsidRPr="003965CB">
        <w:rPr>
          <w:rStyle w:val="StyleUnderline"/>
          <w:highlight w:val="yellow"/>
        </w:rPr>
        <w:t>rule may be</w:t>
      </w:r>
      <w:r w:rsidRPr="003965CB">
        <w:rPr>
          <w:rStyle w:val="StyleUnderline"/>
        </w:rPr>
        <w:t xml:space="preserve"> physical, biological, social, </w:t>
      </w:r>
      <w:r w:rsidRPr="003965CB">
        <w:rPr>
          <w:rStyle w:val="StyleUnderline"/>
          <w:highlight w:val="yellow"/>
        </w:rPr>
        <w:t>moral</w:t>
      </w:r>
      <w:r w:rsidRPr="003965CB">
        <w:rPr>
          <w:rStyle w:val="StyleUnderline"/>
        </w:rPr>
        <w:t>, etc.</w:t>
      </w:r>
      <w:r w:rsidRPr="003965CB">
        <w:rPr>
          <w:sz w:val="16"/>
        </w:rPr>
        <w:t xml:space="preserve"> </w:t>
      </w:r>
      <w:r w:rsidRPr="003965CB">
        <w:rPr>
          <w:rStyle w:val="StyleUnderline"/>
        </w:rPr>
        <w:t>The paradigmatic cases for which this view seems readily applicable are sentences that refer</w:t>
      </w:r>
      <w:r w:rsidRPr="003965CB">
        <w:rPr>
          <w:sz w:val="16"/>
        </w:rPr>
        <w:t xml:space="preserve"> </w:t>
      </w:r>
      <w:r w:rsidRPr="003965CB">
        <w:rPr>
          <w:rStyle w:val="StyleUnderline"/>
        </w:rPr>
        <w:t>to</w:t>
      </w:r>
      <w:r w:rsidRPr="003965CB">
        <w:rPr>
          <w:sz w:val="16"/>
        </w:rPr>
        <w:t xml:space="preserve"> conventions, i.e. </w:t>
      </w:r>
      <w:r w:rsidRPr="003965CB">
        <w:rPr>
          <w:rStyle w:val="StyleUnderline"/>
        </w:rPr>
        <w:t xml:space="preserve">man-made, </w:t>
      </w:r>
      <w:r w:rsidRPr="003965CB">
        <w:rPr>
          <w:rStyle w:val="StyleUnderline"/>
          <w:highlight w:val="yellow"/>
        </w:rPr>
        <w:t>explicit rules</w:t>
      </w:r>
      <w:r w:rsidRPr="003965CB">
        <w:rPr>
          <w:rStyle w:val="StyleUnderline"/>
        </w:rPr>
        <w:t xml:space="preserve"> and regulations</w:t>
      </w:r>
      <w:r w:rsidRPr="003965CB">
        <w:rPr>
          <w:sz w:val="16"/>
        </w:rPr>
        <w:t>, such as the following example (Carlson 1995: 225):</w:t>
      </w:r>
    </w:p>
    <w:p w14:paraId="1BCE0260" w14:textId="77777777" w:rsidR="006175D9" w:rsidRPr="003965CB" w:rsidRDefault="006175D9" w:rsidP="006175D9">
      <w:pPr>
        <w:rPr>
          <w:sz w:val="16"/>
        </w:rPr>
      </w:pPr>
      <w:r w:rsidRPr="003965CB">
        <w:rPr>
          <w:sz w:val="16"/>
        </w:rPr>
        <w:t xml:space="preserve">(40) Bishops move diagonally. </w:t>
      </w:r>
    </w:p>
    <w:p w14:paraId="493DEC26" w14:textId="77777777" w:rsidR="006175D9" w:rsidRPr="003965CB" w:rsidRDefault="006175D9" w:rsidP="006175D9">
      <w:pPr>
        <w:rPr>
          <w:sz w:val="16"/>
        </w:rPr>
      </w:pPr>
      <w:r w:rsidRPr="003965CB">
        <w:rPr>
          <w:sz w:val="16"/>
        </w:rPr>
        <w:t>Carlson describes the two approaches as a dichotomy: one has to choose one or the other, but not both. One way to decide which approach to choose is to consider a case where the behavior of observed instances conflicts with an explicit rule. Indeed, Carlson discusses just such a case. He describes a supermarket where bananas sell for $0.49/lb, so that (41a) is true. One day, the manager decides to raise the price to $1.00/lb. Immediately after the price has changed, claims Carlson, sentence (41a) becomes false and sentence (41b) becomes true, although the overwhelming majority of sold bananas were sold for $0.49/lb.</w:t>
      </w:r>
    </w:p>
    <w:p w14:paraId="67994E63" w14:textId="77777777" w:rsidR="006175D9" w:rsidRPr="00BC31C3" w:rsidRDefault="006175D9" w:rsidP="006175D9">
      <w:pPr>
        <w:rPr>
          <w:sz w:val="16"/>
          <w:lang w:val="nb-NO"/>
        </w:rPr>
      </w:pPr>
      <w:r w:rsidRPr="00BC31C3">
        <w:rPr>
          <w:sz w:val="16"/>
          <w:lang w:val="nb-NO"/>
        </w:rPr>
        <w:t>(41) a. Bananas sell for $0.49/lb.</w:t>
      </w:r>
    </w:p>
    <w:p w14:paraId="7F610AF8" w14:textId="77777777" w:rsidR="006175D9" w:rsidRPr="00BC31C3" w:rsidRDefault="006175D9" w:rsidP="006175D9">
      <w:pPr>
        <w:rPr>
          <w:sz w:val="16"/>
          <w:lang w:val="nb-NO"/>
        </w:rPr>
      </w:pPr>
      <w:r w:rsidRPr="00BC31C3">
        <w:rPr>
          <w:sz w:val="16"/>
          <w:lang w:val="nb-NO"/>
        </w:rPr>
        <w:t>b. Bananas sell for $1.00/lb.</w:t>
      </w:r>
    </w:p>
    <w:p w14:paraId="48EED896" w14:textId="77777777" w:rsidR="006175D9" w:rsidRPr="003965CB" w:rsidRDefault="006175D9" w:rsidP="006175D9">
      <w:pPr>
        <w:rPr>
          <w:sz w:val="16"/>
        </w:rPr>
      </w:pPr>
      <w:r w:rsidRPr="003965CB">
        <w:rPr>
          <w:sz w:val="16"/>
        </w:rPr>
        <w:t>Consequently, Carlson reaches the conclusion that the rules and regulations approach is the correct one, whereas the inductivist view is wrong.</w:t>
      </w:r>
    </w:p>
    <w:p w14:paraId="0DF7BC26" w14:textId="77777777" w:rsidR="006175D9" w:rsidRPr="003965CB" w:rsidRDefault="006175D9" w:rsidP="006175D9">
      <w:pPr>
        <w:rPr>
          <w:sz w:val="16"/>
        </w:rPr>
      </w:pPr>
      <w:r w:rsidRPr="003965CB">
        <w:rPr>
          <w:sz w:val="16"/>
        </w:rPr>
        <w:t>While I share Carlson’s judgements, I do not accept the conclusion he draws from them. Suppose the price has, indeed, changed, but the supermarket employs incompetent cashiers who consistently use the old price by mistake, so that customers are still charged $0.49/lb. In this case, I think there is a reading of (41a) which is true, and a reading of (41b) which is false. These readings are more salient if the sentence is modified by expressions such as actually or in fact:</w:t>
      </w:r>
    </w:p>
    <w:p w14:paraId="73F9C67B" w14:textId="77777777" w:rsidR="006175D9" w:rsidRPr="003965CB" w:rsidRDefault="006175D9" w:rsidP="006175D9">
      <w:pPr>
        <w:rPr>
          <w:sz w:val="16"/>
        </w:rPr>
      </w:pPr>
      <w:r w:rsidRPr="003965CB">
        <w:rPr>
          <w:sz w:val="16"/>
        </w:rPr>
        <w:t>(42) a. Bananas actually sell for $0.49/lb.</w:t>
      </w:r>
    </w:p>
    <w:p w14:paraId="5040643A" w14:textId="77777777" w:rsidR="006175D9" w:rsidRPr="003965CB" w:rsidRDefault="006175D9" w:rsidP="006175D9">
      <w:pPr>
        <w:rPr>
          <w:sz w:val="16"/>
        </w:rPr>
      </w:pPr>
      <w:r w:rsidRPr="003965CB">
        <w:rPr>
          <w:sz w:val="16"/>
        </w:rPr>
        <w:t>b. In fact, bananas sell for $1.00/lb.</w:t>
      </w:r>
    </w:p>
    <w:p w14:paraId="5151F589" w14:textId="77777777" w:rsidR="006175D9" w:rsidRDefault="006175D9" w:rsidP="006175D9">
      <w:pPr>
        <w:rPr>
          <w:rStyle w:val="StyleUnderline"/>
        </w:rPr>
      </w:pPr>
      <w:r w:rsidRPr="003965CB">
        <w:rPr>
          <w:rStyle w:val="StyleUnderline"/>
          <w:highlight w:val="yellow"/>
        </w:rPr>
        <w:t>BP generics</w:t>
      </w:r>
      <w:r w:rsidRPr="003965CB">
        <w:rPr>
          <w:sz w:val="16"/>
        </w:rPr>
        <w:t xml:space="preserve">, I claim, </w:t>
      </w:r>
      <w:r w:rsidRPr="003965CB">
        <w:rPr>
          <w:rStyle w:val="StyleUnderline"/>
        </w:rPr>
        <w:t xml:space="preserve">are ambiguous: on one reading they express a descriptive generalization, stating the way things are. Under the other reading, they </w:t>
      </w:r>
      <w:r w:rsidRPr="003965CB">
        <w:rPr>
          <w:rStyle w:val="StyleUnderline"/>
          <w:highlight w:val="yellow"/>
        </w:rPr>
        <w:t>carry a normative force</w:t>
      </w:r>
      <w:r w:rsidRPr="003965CB">
        <w:rPr>
          <w:rStyle w:val="StyleUnderline"/>
        </w:rPr>
        <w:t xml:space="preserve">, </w:t>
      </w:r>
      <w:r w:rsidRPr="003965CB">
        <w:rPr>
          <w:rStyle w:val="StyleUnderline"/>
          <w:highlight w:val="yellow"/>
        </w:rPr>
        <w:t>and require</w:t>
      </w:r>
      <w:r w:rsidRPr="003965CB">
        <w:rPr>
          <w:rStyle w:val="StyleUnderline"/>
        </w:rPr>
        <w:t xml:space="preserve"> that </w:t>
      </w:r>
      <w:r w:rsidRPr="003965CB">
        <w:rPr>
          <w:rStyle w:val="StyleUnderline"/>
          <w:highlight w:val="yellow"/>
        </w:rPr>
        <w:t>things be a certain way</w:t>
      </w:r>
      <w:r w:rsidRPr="003965CB">
        <w:rPr>
          <w:rStyle w:val="StyleUnderline"/>
        </w:rPr>
        <w:t>.</w:t>
      </w:r>
      <w:r w:rsidRPr="003965CB">
        <w:rPr>
          <w:sz w:val="16"/>
        </w:rPr>
        <w:t xml:space="preserve"> When they </w:t>
      </w:r>
      <w:r w:rsidRPr="008809C7">
        <w:rPr>
          <w:sz w:val="16"/>
        </w:rPr>
        <w:t xml:space="preserve">are used in the former sense, they should be analysed by some sort of inductivist account; </w:t>
      </w:r>
      <w:r w:rsidRPr="008809C7">
        <w:rPr>
          <w:rStyle w:val="StyleUnderline"/>
        </w:rPr>
        <w:t>when they are used in the latter sense, they ought to be analysed as referring to a rule or a regulation.</w:t>
      </w:r>
      <w:r w:rsidRPr="008809C7">
        <w:rPr>
          <w:sz w:val="16"/>
        </w:rPr>
        <w:t xml:space="preserve"> The respective logical forms of the two readings are different; whereas the former reading involves, in some form or another, quantification, </w:t>
      </w:r>
      <w:r w:rsidRPr="008809C7">
        <w:rPr>
          <w:rStyle w:val="StyleUnderline"/>
        </w:rPr>
        <w:t>the latter has a simple predicate-argument structure: the argument is the rule or regulation, and the predicate holds of it just in case the rule is ‘in effect’</w:t>
      </w:r>
      <w:r w:rsidRPr="003965CB">
        <w:rPr>
          <w:rStyle w:val="StyleUnderline"/>
        </w:rPr>
        <w:t>.</w:t>
      </w:r>
    </w:p>
    <w:p w14:paraId="50457B42" w14:textId="77777777" w:rsidR="006175D9" w:rsidRDefault="006175D9" w:rsidP="006175D9">
      <w:pPr>
        <w:pStyle w:val="Heading4"/>
      </w:pPr>
      <w:r w:rsidRPr="00BC4B37">
        <w:lastRenderedPageBreak/>
        <w:t>Violation—</w:t>
      </w:r>
      <w:r>
        <w:t>they specified antitrust</w:t>
      </w:r>
    </w:p>
    <w:p w14:paraId="149681CC" w14:textId="77777777" w:rsidR="006175D9" w:rsidRPr="0018584F" w:rsidRDefault="006175D9" w:rsidP="006175D9">
      <w:pPr>
        <w:pStyle w:val="Heading4"/>
      </w:pPr>
      <w:r>
        <w:t>Vote neg for p</w:t>
      </w:r>
      <w:r w:rsidRPr="00F22130">
        <w:t xml:space="preserve">redictable limits—specifying a </w:t>
      </w:r>
      <w:r>
        <w:t xml:space="preserve">type of appropriation </w:t>
      </w:r>
      <w:r w:rsidRPr="00F22130">
        <w:t xml:space="preserve">offers </w:t>
      </w:r>
      <w:r>
        <w:t xml:space="preserve">a </w:t>
      </w:r>
      <w:r w:rsidRPr="00F22130">
        <w:t xml:space="preserve">huge explosion in the topic since they get permutations of </w:t>
      </w:r>
      <w:r>
        <w:t xml:space="preserve">hundreds of appropriations. </w:t>
      </w:r>
      <w:r w:rsidRPr="00F22130">
        <w:t>Limits explodes neg prep burden and draws un-reciprocal lines of debate, where the aff is always ahead</w:t>
      </w:r>
      <w:r>
        <w:t>.</w:t>
      </w:r>
    </w:p>
    <w:p w14:paraId="6CFE3B62" w14:textId="77777777" w:rsidR="006175D9" w:rsidRPr="00746751" w:rsidRDefault="006175D9" w:rsidP="006175D9"/>
    <w:p w14:paraId="70391B5B" w14:textId="77777777" w:rsidR="006175D9" w:rsidRDefault="006175D9" w:rsidP="006175D9">
      <w:pPr>
        <w:pStyle w:val="Heading2"/>
      </w:pPr>
      <w:r>
        <w:lastRenderedPageBreak/>
        <w:t>3</w:t>
      </w:r>
    </w:p>
    <w:p w14:paraId="59DB5C88" w14:textId="77777777" w:rsidR="006175D9" w:rsidRDefault="006175D9" w:rsidP="006175D9">
      <w:pPr>
        <w:pStyle w:val="Heading3"/>
      </w:pPr>
      <w:r>
        <w:lastRenderedPageBreak/>
        <w:t>1nc – k</w:t>
      </w:r>
    </w:p>
    <w:p w14:paraId="4F79AB97" w14:textId="77777777" w:rsidR="006175D9" w:rsidRPr="006802DC" w:rsidRDefault="006175D9" w:rsidP="006175D9">
      <w:pPr>
        <w:pStyle w:val="Heading4"/>
        <w:rPr>
          <w:rFonts w:cstheme="majorHAnsi"/>
        </w:rPr>
      </w:pPr>
      <w:r w:rsidRPr="006802DC">
        <w:rPr>
          <w:rFonts w:cstheme="majorHAnsi"/>
        </w:rPr>
        <w:t xml:space="preserve">Settler colonialism is the </w:t>
      </w:r>
      <w:r>
        <w:rPr>
          <w:rFonts w:cstheme="majorHAnsi"/>
        </w:rPr>
        <w:t xml:space="preserve">ontological </w:t>
      </w:r>
      <w:r w:rsidRPr="006802DC">
        <w:rPr>
          <w:rFonts w:cstheme="majorHAnsi"/>
        </w:rPr>
        <w:t>permeating structure of the nation-state which requires the elimination of indigenous life and land via the occupation of settlers. The appropriation of land turns Natives into ghosts and chattel slaves into excess labor.</w:t>
      </w:r>
    </w:p>
    <w:p w14:paraId="09B8A610" w14:textId="77777777" w:rsidR="006175D9" w:rsidRPr="006802DC" w:rsidRDefault="006175D9" w:rsidP="006175D9">
      <w:pPr>
        <w:rPr>
          <w:rStyle w:val="Style13ptBold"/>
          <w:rFonts w:cstheme="majorHAnsi"/>
        </w:rPr>
      </w:pPr>
      <w:r w:rsidRPr="006802DC">
        <w:rPr>
          <w:rStyle w:val="Style13ptBold"/>
          <w:rFonts w:cstheme="majorHAnsi"/>
        </w:rPr>
        <w:t>Tuck and Yang 12</w:t>
      </w:r>
    </w:p>
    <w:p w14:paraId="0BC75E00" w14:textId="77777777" w:rsidR="006175D9" w:rsidRPr="006802DC" w:rsidRDefault="006175D9" w:rsidP="006175D9">
      <w:pPr>
        <w:rPr>
          <w:rStyle w:val="Style13ptBold"/>
          <w:rFonts w:cstheme="majorHAnsi"/>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7A6DE396" w14:textId="77777777" w:rsidR="006175D9" w:rsidRDefault="006175D9" w:rsidP="006175D9">
      <w:pPr>
        <w:rPr>
          <w:rStyle w:val="Emphasis"/>
          <w:rFonts w:cstheme="majorHAnsi"/>
        </w:rPr>
      </w:pPr>
      <w:r w:rsidRPr="006802DC">
        <w:rPr>
          <w:rFonts w:cstheme="majorHAns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6802DC">
        <w:rPr>
          <w:rStyle w:val="StyleUnderline"/>
          <w:rFonts w:cstheme="majorHAnsi"/>
        </w:rPr>
        <w:t xml:space="preserve">Settler colonialism operates through internal/external colonial modes simultaneously because there is no spatial separation between metropole and colony. </w:t>
      </w:r>
      <w:r w:rsidRPr="006802DC">
        <w:rPr>
          <w:rFonts w:cstheme="majorHAnsi"/>
          <w:sz w:val="14"/>
        </w:rPr>
        <w:t xml:space="preserve">For example, </w:t>
      </w:r>
      <w:r w:rsidRPr="006802DC">
        <w:rPr>
          <w:rStyle w:val="StyleUnderline"/>
          <w:rFonts w:cstheme="majorHAns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6802DC">
        <w:rPr>
          <w:rFonts w:cstheme="majorHAnsi"/>
          <w:sz w:val="14"/>
        </w:rPr>
        <w:t xml:space="preserve"> </w:t>
      </w:r>
      <w:r w:rsidRPr="00DE24C4">
        <w:rPr>
          <w:rStyle w:val="Emphasis"/>
          <w:rFonts w:cstheme="majorHAnsi"/>
          <w:highlight w:val="green"/>
        </w:rPr>
        <w:t>The horizons of the settler colonial nation-state</w:t>
      </w:r>
      <w:r w:rsidRPr="006802DC">
        <w:rPr>
          <w:rStyle w:val="Emphasis"/>
          <w:rFonts w:cstheme="majorHAnsi"/>
        </w:rPr>
        <w:t xml:space="preserve"> </w:t>
      </w:r>
      <w:r w:rsidRPr="006802DC">
        <w:rPr>
          <w:rFonts w:cstheme="majorHAnsi"/>
          <w:sz w:val="14"/>
        </w:rPr>
        <w:t>are total and</w:t>
      </w:r>
      <w:r w:rsidRPr="006802DC">
        <w:rPr>
          <w:rStyle w:val="Emphasis"/>
          <w:rFonts w:cstheme="majorHAnsi"/>
        </w:rPr>
        <w:t xml:space="preserve"> </w:t>
      </w:r>
      <w:r w:rsidRPr="00DE24C4">
        <w:rPr>
          <w:rStyle w:val="Emphasis"/>
          <w:rFonts w:cstheme="majorHAnsi"/>
          <w:highlight w:val="green"/>
        </w:rPr>
        <w:t>require</w:t>
      </w:r>
      <w:r w:rsidRPr="006802DC">
        <w:rPr>
          <w:rStyle w:val="Emphasis"/>
          <w:rFonts w:cstheme="majorHAnsi"/>
        </w:rPr>
        <w:t xml:space="preserve"> </w:t>
      </w:r>
      <w:r w:rsidRPr="006802DC">
        <w:rPr>
          <w:rFonts w:cstheme="majorHAnsi"/>
          <w:sz w:val="14"/>
        </w:rPr>
        <w:t>a mode of</w:t>
      </w:r>
      <w:r w:rsidRPr="006802DC">
        <w:rPr>
          <w:rStyle w:val="Emphasis"/>
          <w:rFonts w:cstheme="majorHAnsi"/>
        </w:rPr>
        <w:t xml:space="preserve"> </w:t>
      </w:r>
      <w:r w:rsidRPr="00DE24C4">
        <w:rPr>
          <w:rStyle w:val="Emphasis"/>
          <w:rFonts w:cstheme="majorHAnsi"/>
          <w:highlight w:val="green"/>
        </w:rPr>
        <w:t>total appropriation of Indigenous life and land</w:t>
      </w:r>
      <w:r w:rsidRPr="006802DC">
        <w:rPr>
          <w:rFonts w:cstheme="majorHAnsi"/>
          <w:sz w:val="14"/>
        </w:rPr>
        <w:t xml:space="preserve">, rather than the selective expropriation of profit-producing fragments. </w:t>
      </w:r>
      <w:r w:rsidRPr="006802DC">
        <w:rPr>
          <w:rStyle w:val="StyleUnderline"/>
          <w:rFonts w:cstheme="majorHAnsi"/>
        </w:rPr>
        <w:t xml:space="preserve">Settler colonialism is different from other forms of colonialism </w:t>
      </w:r>
      <w:r w:rsidRPr="006802DC">
        <w:rPr>
          <w:rFonts w:cstheme="majorHAnsi"/>
          <w:sz w:val="14"/>
        </w:rPr>
        <w:t>in that</w:t>
      </w:r>
      <w:r w:rsidRPr="006802DC">
        <w:rPr>
          <w:rStyle w:val="StyleUnderline"/>
          <w:rFonts w:cstheme="majorHAnsi"/>
        </w:rPr>
        <w:t xml:space="preserve"> settlers come with the intention of making a new home on the land, </w:t>
      </w:r>
      <w:r w:rsidRPr="006802DC">
        <w:rPr>
          <w:rFonts w:cstheme="majorHAnsi"/>
          <w:sz w:val="14"/>
        </w:rPr>
        <w:t>a homemaking</w:t>
      </w:r>
      <w:r w:rsidRPr="006802DC">
        <w:rPr>
          <w:rStyle w:val="StyleUnderline"/>
          <w:rFonts w:cstheme="majorHAnsi"/>
        </w:rPr>
        <w:t xml:space="preserve"> </w:t>
      </w:r>
      <w:r w:rsidRPr="00DE24C4">
        <w:rPr>
          <w:rStyle w:val="StyleUnderline"/>
          <w:rFonts w:cstheme="majorHAnsi"/>
          <w:highlight w:val="green"/>
        </w:rPr>
        <w:t>that insists on settler sovereignty over all things</w:t>
      </w:r>
      <w:r w:rsidRPr="006802DC">
        <w:rPr>
          <w:rFonts w:cstheme="majorHAnsi"/>
          <w:sz w:val="14"/>
        </w:rPr>
        <w:t xml:space="preserve"> in their new domain. Thus, </w:t>
      </w:r>
      <w:r w:rsidRPr="006802DC">
        <w:rPr>
          <w:rStyle w:val="Emphasis"/>
          <w:rFonts w:cstheme="majorHAnsi"/>
        </w:rPr>
        <w:t>relying</w:t>
      </w:r>
      <w:r w:rsidRPr="006802DC">
        <w:rPr>
          <w:rFonts w:cstheme="majorHAnsi"/>
          <w:sz w:val="14"/>
        </w:rPr>
        <w:t xml:space="preserve"> solely </w:t>
      </w:r>
      <w:r w:rsidRPr="006802DC">
        <w:rPr>
          <w:rStyle w:val="Emphasis"/>
          <w:rFonts w:cstheme="majorHAnsi"/>
        </w:rPr>
        <w:t xml:space="preserve">on postcolonial literatures or </w:t>
      </w:r>
      <w:r w:rsidRPr="006802DC">
        <w:rPr>
          <w:rFonts w:cstheme="majorHAnsi"/>
          <w:sz w:val="14"/>
        </w:rPr>
        <w:t>theories of</w:t>
      </w:r>
      <w:r w:rsidRPr="006802DC">
        <w:rPr>
          <w:rStyle w:val="Emphasis"/>
          <w:rFonts w:cstheme="majorHAnsi"/>
        </w:rPr>
        <w:t xml:space="preserve"> coloniality that ignore settler colonialism will not help to envision the shape that decolonization must take in settler colonial contexts</w:t>
      </w:r>
      <w:r w:rsidRPr="006802DC">
        <w:rPr>
          <w:rFonts w:cstheme="majorHAnsi"/>
          <w:sz w:val="14"/>
        </w:rPr>
        <w:t xml:space="preserve">. Within settler colonialism, the most important concern is land/water/air/subterranean earth (land, for shorthand, in this article.) </w:t>
      </w:r>
      <w:r w:rsidRPr="006802DC">
        <w:rPr>
          <w:rStyle w:val="StyleUnderline"/>
          <w:rFonts w:cstheme="majorHAnsi"/>
        </w:rPr>
        <w:t>Land is what is most valuable, contested, required</w:t>
      </w:r>
      <w:r w:rsidRPr="006802DC">
        <w:rPr>
          <w:rFonts w:cstheme="majorHAnsi"/>
          <w:sz w:val="14"/>
        </w:rPr>
        <w:t xml:space="preserve">. </w:t>
      </w:r>
      <w:r w:rsidRPr="006802DC">
        <w:rPr>
          <w:rStyle w:val="StyleUnderline"/>
          <w:rFonts w:cstheme="majorHAnsi"/>
        </w:rPr>
        <w:t xml:space="preserve">This is both because </w:t>
      </w:r>
      <w:r w:rsidRPr="00BC31C3">
        <w:rPr>
          <w:rStyle w:val="StyleUnderline"/>
          <w:rFonts w:cstheme="majorHAnsi"/>
        </w:rPr>
        <w:t xml:space="preserve">the settlers make </w:t>
      </w:r>
      <w:r w:rsidRPr="00BC31C3">
        <w:rPr>
          <w:rFonts w:cstheme="majorHAnsi"/>
          <w:sz w:val="14"/>
        </w:rPr>
        <w:t>Indigenous</w:t>
      </w:r>
      <w:r w:rsidRPr="00BC31C3">
        <w:rPr>
          <w:rStyle w:val="StyleUnderline"/>
          <w:rFonts w:cstheme="majorHAnsi"/>
        </w:rPr>
        <w:t xml:space="preserve"> land their </w:t>
      </w:r>
      <w:r w:rsidRPr="00BC31C3">
        <w:rPr>
          <w:rFonts w:cstheme="majorHAnsi"/>
          <w:sz w:val="14"/>
        </w:rPr>
        <w:t>new home and</w:t>
      </w:r>
      <w:r w:rsidRPr="00BC31C3">
        <w:rPr>
          <w:rStyle w:val="StyleUnderline"/>
          <w:rFonts w:cstheme="majorHAnsi"/>
        </w:rPr>
        <w:t xml:space="preserve"> source of capital, </w:t>
      </w:r>
      <w:r w:rsidRPr="00BC31C3">
        <w:rPr>
          <w:rFonts w:cstheme="majorHAnsi"/>
          <w:sz w:val="14"/>
        </w:rPr>
        <w:t>and also</w:t>
      </w:r>
      <w:r w:rsidRPr="006802DC">
        <w:rPr>
          <w:rFonts w:cstheme="majorHAnsi"/>
          <w:sz w:val="14"/>
        </w:rPr>
        <w:t xml:space="preserve"> because</w:t>
      </w:r>
      <w:r w:rsidRPr="006802DC">
        <w:rPr>
          <w:rStyle w:val="StyleUnderline"/>
          <w:rFonts w:cstheme="majorHAnsi"/>
        </w:rPr>
        <w:t xml:space="preserve"> </w:t>
      </w:r>
      <w:r w:rsidRPr="00DE24C4">
        <w:rPr>
          <w:rStyle w:val="StyleUnderline"/>
          <w:rFonts w:cstheme="majorHAnsi"/>
          <w:highlight w:val="green"/>
        </w:rPr>
        <w:t>the disruption of Indigenous relationships to land represents</w:t>
      </w:r>
      <w:r w:rsidRPr="006802DC">
        <w:rPr>
          <w:rStyle w:val="StyleUnderline"/>
          <w:rFonts w:cstheme="majorHAnsi"/>
        </w:rPr>
        <w:t xml:space="preserve"> </w:t>
      </w:r>
      <w:r w:rsidRPr="006802DC">
        <w:rPr>
          <w:rFonts w:cstheme="majorHAnsi"/>
          <w:sz w:val="14"/>
        </w:rPr>
        <w:t>a profound</w:t>
      </w:r>
      <w:r w:rsidRPr="006802DC">
        <w:rPr>
          <w:rStyle w:val="StyleUnderline"/>
          <w:rFonts w:cstheme="majorHAnsi"/>
        </w:rPr>
        <w:t xml:space="preserve"> </w:t>
      </w:r>
      <w:r w:rsidRPr="00DE24C4">
        <w:rPr>
          <w:rStyle w:val="Emphasis"/>
          <w:rFonts w:cstheme="majorHAnsi"/>
          <w:highlight w:val="green"/>
        </w:rPr>
        <w:t>epistemic, ontological, cosmological violence</w:t>
      </w:r>
      <w:r w:rsidRPr="00DE24C4">
        <w:rPr>
          <w:rFonts w:cstheme="majorHAnsi"/>
          <w:sz w:val="14"/>
          <w:highlight w:val="green"/>
        </w:rPr>
        <w:t xml:space="preserve">. </w:t>
      </w:r>
      <w:r w:rsidRPr="006E7527">
        <w:rPr>
          <w:rStyle w:val="StyleUnderline"/>
          <w:rFonts w:cstheme="majorHAnsi"/>
        </w:rPr>
        <w:t>This violence is not temporally contained in the arrival of the settler but is reasserted each day of occupation.</w:t>
      </w:r>
      <w:r w:rsidRPr="006E7527">
        <w:rPr>
          <w:rFonts w:cstheme="majorHAnsi"/>
          <w:sz w:val="14"/>
        </w:rPr>
        <w:t xml:space="preserve"> This is why Patrick Wolfe (1999) emphasizes that </w:t>
      </w:r>
      <w:r w:rsidRPr="006E7527">
        <w:rPr>
          <w:rStyle w:val="Emphasis"/>
          <w:rFonts w:cstheme="majorHAnsi"/>
        </w:rPr>
        <w:t>settler colonialism is a structure and not an event</w:t>
      </w:r>
      <w:r w:rsidRPr="006E7527">
        <w:rPr>
          <w:rFonts w:cstheme="majorHAnsi"/>
          <w:sz w:val="14"/>
        </w:rPr>
        <w:t xml:space="preserve">. In the process of settler colonialism, </w:t>
      </w:r>
      <w:r w:rsidRPr="006E7527">
        <w:rPr>
          <w:rStyle w:val="StyleUnderline"/>
          <w:rFonts w:cstheme="majorHAnsi"/>
        </w:rPr>
        <w:t>land is remade into property and human relationships to land are restricted</w:t>
      </w:r>
      <w:r w:rsidRPr="006802DC">
        <w:rPr>
          <w:rStyle w:val="StyleUnderline"/>
          <w:rFonts w:cstheme="majorHAnsi"/>
        </w:rPr>
        <w:t xml:space="preserve"> to the relationship of the owner to his property</w:t>
      </w:r>
      <w:r w:rsidRPr="006802DC">
        <w:rPr>
          <w:rFonts w:cstheme="majorHAnsi"/>
          <w:sz w:val="14"/>
        </w:rPr>
        <w:t xml:space="preserve">. Epistemological, ontological, and cosmological relationships to land are interred, indeed made pre-modern and backward. Made savage. </w:t>
      </w:r>
      <w:r w:rsidRPr="006802DC">
        <w:rPr>
          <w:rStyle w:val="StyleUnderline"/>
          <w:rFonts w:cstheme="majorHAnsi"/>
        </w:rPr>
        <w:t>In order for the settlers to make a place their home, they must destroy and disappear the Indigenous peoples that live there.</w:t>
      </w:r>
      <w:r w:rsidRPr="006802DC">
        <w:rPr>
          <w:rFonts w:cstheme="majorHAnsi"/>
          <w:sz w:val="14"/>
        </w:rPr>
        <w:t xml:space="preserve"> Indigenous peoples are those who have creation stories, not colonization stories, about how we/they came to be in a particular place - indeed how we/they came to be a place. </w:t>
      </w:r>
      <w:r w:rsidRPr="006802DC">
        <w:rPr>
          <w:rStyle w:val="StyleUnderline"/>
          <w:rFonts w:cstheme="majorHAnsi"/>
        </w:rPr>
        <w:t>Our/their relationships to land comprise our/their epistemologies, ontologies, and cosmologies.</w:t>
      </w:r>
      <w:r w:rsidRPr="006802DC">
        <w:rPr>
          <w:rFonts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6802DC">
        <w:rPr>
          <w:rStyle w:val="Emphasis"/>
          <w:rFonts w:cstheme="majorHAnsi"/>
        </w:rPr>
        <w:t xml:space="preserve">Indigenous peoples must be erased, </w:t>
      </w:r>
      <w:r w:rsidRPr="00AC3519">
        <w:rPr>
          <w:rStyle w:val="Emphasis"/>
          <w:rFonts w:cstheme="majorHAnsi"/>
        </w:rPr>
        <w:t>must be made into ghosts</w:t>
      </w:r>
      <w:r w:rsidRPr="00AC3519">
        <w:rPr>
          <w:rFonts w:cstheme="majorHAnsi"/>
          <w:sz w:val="14"/>
        </w:rPr>
        <w:t xml:space="preserve"> (Tuck and Ree, forthcoming). At the same time, </w:t>
      </w:r>
      <w:r w:rsidRPr="00AC3519">
        <w:rPr>
          <w:rStyle w:val="StyleUnderline"/>
          <w:rFonts w:cstheme="majorHAnsi"/>
        </w:rPr>
        <w:t>settler colonialism involves the subjugation and forced labor of chattel slaves, whose bodies and lives become the property, and who are kept landless.</w:t>
      </w:r>
      <w:r w:rsidRPr="00AC3519">
        <w:rPr>
          <w:rFonts w:cstheme="majorHAnsi"/>
          <w:sz w:val="14"/>
        </w:rPr>
        <w:t xml:space="preserve"> Slavery in settler colonial contexts is distinct from other forms of indenture whereby excess labor is extracted from persons. First, </w:t>
      </w:r>
      <w:r w:rsidRPr="00AC3519">
        <w:rPr>
          <w:rStyle w:val="StyleUnderline"/>
          <w:rFonts w:cstheme="majorHAnsi"/>
        </w:rPr>
        <w:t>chattels are commodities of labor and therefore it is the slave’s person that is the excess.</w:t>
      </w:r>
      <w:r w:rsidRPr="00AC3519">
        <w:rPr>
          <w:rFonts w:cstheme="majorHAnsi"/>
          <w:sz w:val="14"/>
        </w:rPr>
        <w:t xml:space="preserve"> Second, unlike</w:t>
      </w:r>
      <w:r w:rsidRPr="006802DC">
        <w:rPr>
          <w:rFonts w:cstheme="majorHAnsi"/>
          <w:sz w:val="14"/>
        </w:rPr>
        <w:t xml:space="preserve"> workers who </w:t>
      </w:r>
      <w:r w:rsidRPr="006802DC">
        <w:rPr>
          <w:rFonts w:cstheme="majorHAnsi"/>
          <w:sz w:val="14"/>
        </w:rPr>
        <w:lastRenderedPageBreak/>
        <w:t xml:space="preserve">may aspire to own land, the slave’s very presence on the land is already an excess that must be dis-located. Thus, </w:t>
      </w:r>
      <w:r w:rsidRPr="006802DC">
        <w:rPr>
          <w:rStyle w:val="StyleUnderline"/>
          <w:rFonts w:cstheme="majorHAnsi"/>
        </w:rPr>
        <w:t>the slave is a desirable commodity but the person underneath is imprisonable, punishable, and murderable. The violence of keeping/killing the chattel slave makes them deathlike monsters in the settler imagination</w:t>
      </w:r>
      <w:r w:rsidRPr="006802DC">
        <w:rPr>
          <w:rFonts w:cstheme="majorHAns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DE24C4">
        <w:rPr>
          <w:rStyle w:val="StyleUnderline"/>
          <w:rFonts w:cstheme="majorHAnsi"/>
          <w:highlight w:val="green"/>
        </w:rPr>
        <w:t xml:space="preserve">The chattel slave serves as that excess labor, </w:t>
      </w:r>
      <w:r w:rsidRPr="00BC31C3">
        <w:rPr>
          <w:rStyle w:val="StyleUnderline"/>
          <w:rFonts w:cstheme="majorHAnsi"/>
        </w:rPr>
        <w:t xml:space="preserve">labor </w:t>
      </w:r>
      <w:r w:rsidRPr="00DE24C4">
        <w:rPr>
          <w:rStyle w:val="StyleUnderline"/>
          <w:rFonts w:cstheme="majorHAnsi"/>
          <w:highlight w:val="green"/>
        </w:rPr>
        <w:t xml:space="preserve">that can never be paid because payment would have to be in the form of </w:t>
      </w:r>
      <w:r w:rsidRPr="00BC31C3">
        <w:rPr>
          <w:rStyle w:val="StyleUnderline"/>
          <w:rFonts w:cstheme="majorHAnsi"/>
        </w:rPr>
        <w:t xml:space="preserve">property </w:t>
      </w:r>
      <w:r w:rsidRPr="00DE24C4">
        <w:rPr>
          <w:rStyle w:val="StyleUnderline"/>
          <w:rFonts w:cstheme="majorHAnsi"/>
          <w:highlight w:val="green"/>
        </w:rPr>
        <w:t>(land</w:t>
      </w:r>
      <w:r w:rsidRPr="006802DC">
        <w:rPr>
          <w:rStyle w:val="StyleUnderline"/>
          <w:rFonts w:cstheme="majorHAnsi"/>
        </w:rPr>
        <w:t>).</w:t>
      </w:r>
      <w:r w:rsidRPr="006802DC">
        <w:rPr>
          <w:rFonts w:cstheme="maj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6802DC">
        <w:rPr>
          <w:rStyle w:val="StyleUnderline"/>
          <w:rFonts w:cstheme="majorHAnsi"/>
        </w:rPr>
        <w:t>Settlers are not immigrants.</w:t>
      </w:r>
      <w:r w:rsidRPr="006802DC">
        <w:rPr>
          <w:rFonts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6802DC">
        <w:rPr>
          <w:rStyle w:val="StyleUnderline"/>
          <w:rFonts w:cstheme="majorHAnsi"/>
        </w:rPr>
        <w:t>.</w:t>
      </w:r>
      <w:r w:rsidRPr="006802DC">
        <w:rPr>
          <w:rFonts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6802DC">
        <w:rPr>
          <w:rStyle w:val="StyleUnderline"/>
          <w:rFonts w:cstheme="majorHAnsi"/>
        </w:rPr>
        <w:t xml:space="preserve">In this set of settler colonial relations, colonial subjects who are displaced by external colonialism, as well as racialized and minoritized by internal colonialism, still occupy and settle stolen Indigenous land. </w:t>
      </w:r>
      <w:r w:rsidRPr="00DE24C4">
        <w:rPr>
          <w:rStyle w:val="StyleUnderline"/>
          <w:rFonts w:cstheme="majorHAnsi"/>
          <w:highlight w:val="green"/>
        </w:rPr>
        <w:t xml:space="preserve">Settlers are diverse, not just </w:t>
      </w:r>
      <w:r w:rsidRPr="006802DC">
        <w:rPr>
          <w:rFonts w:cstheme="majorHAnsi"/>
          <w:sz w:val="14"/>
        </w:rPr>
        <w:t xml:space="preserve">of </w:t>
      </w:r>
      <w:r w:rsidRPr="00DE24C4">
        <w:rPr>
          <w:rStyle w:val="StyleUnderline"/>
          <w:rFonts w:cstheme="majorHAnsi"/>
          <w:highlight w:val="green"/>
        </w:rPr>
        <w:t>white</w:t>
      </w:r>
      <w:r w:rsidRPr="006802DC">
        <w:rPr>
          <w:rStyle w:val="StyleUnderline"/>
          <w:rFonts w:cstheme="majorHAnsi"/>
        </w:rPr>
        <w:t xml:space="preserve"> European descent, and include people of color</w:t>
      </w:r>
      <w:r w:rsidRPr="006802DC">
        <w:rPr>
          <w:rFonts w:cstheme="majorHAnsi"/>
          <w:sz w:val="14"/>
        </w:rPr>
        <w:t xml:space="preserve">, even from other colonial contexts. </w:t>
      </w:r>
      <w:r w:rsidRPr="006802DC">
        <w:rPr>
          <w:rStyle w:val="StyleUnderline"/>
          <w:rFonts w:cstheme="majorHAnsi"/>
        </w:rPr>
        <w:t>This tightly wound set of conditions and racialized, globalized relations exponentially complicates what is meant by decolonization, and by solidarity, against settler colonial forces.</w:t>
      </w:r>
      <w:r w:rsidRPr="006802DC">
        <w:rPr>
          <w:rFonts w:cstheme="maj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DE24C4">
        <w:rPr>
          <w:rStyle w:val="Emphasis"/>
          <w:rFonts w:cstheme="majorHAnsi"/>
          <w:highlight w:val="green"/>
        </w:rPr>
        <w:t>Decolonization as metaphor allows people to equivocate</w:t>
      </w:r>
      <w:r w:rsidRPr="006802DC">
        <w:rPr>
          <w:rStyle w:val="Emphasis"/>
          <w:rFonts w:cstheme="majorHAnsi"/>
        </w:rPr>
        <w:t xml:space="preserve"> </w:t>
      </w:r>
      <w:r w:rsidRPr="006802DC">
        <w:rPr>
          <w:rFonts w:cstheme="majorHAnsi"/>
          <w:sz w:val="14"/>
        </w:rPr>
        <w:t xml:space="preserve">these </w:t>
      </w:r>
      <w:r w:rsidRPr="00DE24C4">
        <w:rPr>
          <w:rStyle w:val="Emphasis"/>
          <w:rFonts w:cstheme="majorHAnsi"/>
          <w:highlight w:val="green"/>
        </w:rPr>
        <w:t xml:space="preserve">contradictory decolonial desires because it turns decolonization into an empty signifier to be filled by any </w:t>
      </w:r>
      <w:r w:rsidRPr="00BC31C3">
        <w:rPr>
          <w:rStyle w:val="Emphasis"/>
          <w:rFonts w:cstheme="majorHAnsi"/>
        </w:rPr>
        <w:t>t</w:t>
      </w:r>
      <w:r w:rsidRPr="00DE24C4">
        <w:rPr>
          <w:rStyle w:val="Emphasis"/>
          <w:rFonts w:cstheme="majorHAnsi"/>
          <w:highlight w:val="green"/>
        </w:rPr>
        <w:t>rack towards liberation</w:t>
      </w:r>
      <w:r w:rsidRPr="006802DC">
        <w:rPr>
          <w:rStyle w:val="Emphasis"/>
          <w:rFonts w:cstheme="majorHAnsi"/>
        </w:rPr>
        <w:t>.</w:t>
      </w:r>
      <w:r w:rsidRPr="006802DC">
        <w:rPr>
          <w:rFonts w:cstheme="majorHAnsi"/>
          <w:sz w:val="14"/>
        </w:rPr>
        <w:t xml:space="preserve"> In reality, </w:t>
      </w:r>
      <w:r w:rsidRPr="006802DC">
        <w:rPr>
          <w:rStyle w:val="StyleUnderline"/>
          <w:rFonts w:cstheme="majorHAnsi"/>
        </w:rPr>
        <w:t>the tracks walk all over land/people in settler contexts.</w:t>
      </w:r>
      <w:r w:rsidRPr="006802DC">
        <w:rPr>
          <w:rFonts w:cstheme="majorHAnsi"/>
          <w:sz w:val="14"/>
        </w:rPr>
        <w:t xml:space="preserve"> Though the details are not fixed or agreed upon, in our view, </w:t>
      </w:r>
      <w:r w:rsidRPr="00DE24C4">
        <w:rPr>
          <w:rStyle w:val="StyleUnderline"/>
          <w:rFonts w:cstheme="majorHAnsi"/>
          <w:highlight w:val="green"/>
        </w:rPr>
        <w:t>decolonization</w:t>
      </w:r>
      <w:r w:rsidRPr="006802DC">
        <w:rPr>
          <w:rStyle w:val="StyleUnderline"/>
          <w:rFonts w:cstheme="majorHAnsi"/>
        </w:rPr>
        <w:t xml:space="preserve"> </w:t>
      </w:r>
      <w:r w:rsidRPr="006802DC">
        <w:rPr>
          <w:rFonts w:cstheme="majorHAnsi"/>
          <w:sz w:val="14"/>
        </w:rPr>
        <w:t>in the settler colonial context</w:t>
      </w:r>
      <w:r w:rsidRPr="006802DC">
        <w:rPr>
          <w:rStyle w:val="StyleUnderline"/>
          <w:rFonts w:cstheme="majorHAnsi"/>
        </w:rPr>
        <w:t xml:space="preserve"> </w:t>
      </w:r>
      <w:r w:rsidRPr="00DE24C4">
        <w:rPr>
          <w:rStyle w:val="StyleUnderline"/>
          <w:rFonts w:cstheme="majorHAnsi"/>
          <w:highlight w:val="green"/>
        </w:rPr>
        <w:t>must involve</w:t>
      </w:r>
      <w:r w:rsidRPr="00BC31C3">
        <w:rPr>
          <w:rStyle w:val="StyleUnderline"/>
          <w:rFonts w:cstheme="majorHAnsi"/>
        </w:rPr>
        <w:t xml:space="preserve"> the repatriation of</w:t>
      </w:r>
      <w:r w:rsidRPr="00DE24C4">
        <w:rPr>
          <w:rStyle w:val="StyleUnderline"/>
          <w:rFonts w:cstheme="majorHAnsi"/>
          <w:highlight w:val="green"/>
        </w:rPr>
        <w:t xml:space="preserve"> land </w:t>
      </w:r>
      <w:r w:rsidRPr="006802DC">
        <w:rPr>
          <w:rStyle w:val="StyleUnderline"/>
          <w:rFonts w:cstheme="majorHAnsi"/>
        </w:rPr>
        <w:t>simultaneous to the recognition of how land and relations to land have always already been differently understood and enacted; that is, all of the land, and not just symbolically.</w:t>
      </w:r>
      <w:r w:rsidRPr="006802DC">
        <w:rPr>
          <w:rFonts w:cstheme="majorHAnsi"/>
          <w:sz w:val="14"/>
        </w:rPr>
        <w:t xml:space="preserve"> </w:t>
      </w:r>
      <w:r w:rsidRPr="006802DC">
        <w:rPr>
          <w:rStyle w:val="StyleUnderline"/>
          <w:rFonts w:cstheme="majorHAnsi"/>
        </w:rPr>
        <w:t xml:space="preserve">This is precisely why decolonization is </w:t>
      </w:r>
      <w:r w:rsidRPr="006802DC">
        <w:rPr>
          <w:rFonts w:cstheme="majorHAnsi"/>
          <w:sz w:val="14"/>
        </w:rPr>
        <w:t>necessarily</w:t>
      </w:r>
      <w:r w:rsidRPr="006802DC">
        <w:rPr>
          <w:rStyle w:val="StyleUnderline"/>
          <w:rFonts w:cstheme="majorHAnsi"/>
        </w:rPr>
        <w:t xml:space="preserve"> unsettling, especially across lines of solidarity</w:t>
      </w:r>
      <w:r w:rsidRPr="006802DC">
        <w:rPr>
          <w:rFonts w:cstheme="majorHAnsi"/>
          <w:sz w:val="14"/>
        </w:rPr>
        <w:t xml:space="preserve">. “Decolonization never takes place unnoticed” (Fanon, 1963, p. 36). </w:t>
      </w:r>
      <w:r w:rsidRPr="006802DC">
        <w:rPr>
          <w:rStyle w:val="Emphasis"/>
          <w:rFonts w:cstheme="majorHAnsi"/>
        </w:rPr>
        <w:t>Settler colonialism and its decolonization implicates and unsettles everyone.</w:t>
      </w:r>
    </w:p>
    <w:p w14:paraId="64C0FD88" w14:textId="77777777" w:rsidR="006175D9" w:rsidRPr="006442C7" w:rsidRDefault="006175D9" w:rsidP="006175D9"/>
    <w:p w14:paraId="5ACB36FA" w14:textId="77777777" w:rsidR="006175D9" w:rsidRDefault="006175D9" w:rsidP="006175D9">
      <w:pPr>
        <w:pStyle w:val="Heading4"/>
      </w:pPr>
      <w:r>
        <w:t>Debris cooperation assumes a globalized view of space where debris is treated as an isolated object that impacts all equally---this view assumes equal access under a common property approach that attempts to divorce Earthly power relations from space</w:t>
      </w:r>
    </w:p>
    <w:p w14:paraId="4108F63A" w14:textId="77777777" w:rsidR="006175D9" w:rsidRPr="00560523" w:rsidRDefault="006175D9" w:rsidP="006175D9">
      <w:r>
        <w:t xml:space="preserve">Phillip A. </w:t>
      </w:r>
      <w:r w:rsidRPr="00E733AA">
        <w:rPr>
          <w:rStyle w:val="Style13ptBold"/>
        </w:rPr>
        <w:t>Slann 15</w:t>
      </w:r>
      <w:r>
        <w:t xml:space="preserve">, Ph.D. Candidate in International Relations at Keele University, March 2015, “The security of the European Union’s critical outer space infrastructures,” </w:t>
      </w:r>
      <w:r w:rsidRPr="00E12336">
        <w:t>http://eprints.keele.ac.uk/522/1/Slann%20PhD%202015.pdf</w:t>
      </w:r>
    </w:p>
    <w:p w14:paraId="0FDAEE02" w14:textId="77777777" w:rsidR="006175D9" w:rsidRPr="003D5322" w:rsidRDefault="006175D9" w:rsidP="006175D9">
      <w:pPr>
        <w:rPr>
          <w:rStyle w:val="StyleUnderline"/>
        </w:rPr>
      </w:pPr>
      <w:r w:rsidRPr="00A05835">
        <w:rPr>
          <w:sz w:val="16"/>
        </w:rPr>
        <w:lastRenderedPageBreak/>
        <w:t xml:space="preserve">The </w:t>
      </w:r>
      <w:r w:rsidRPr="003D5322">
        <w:rPr>
          <w:rStyle w:val="StyleUnderline"/>
        </w:rPr>
        <w:t xml:space="preserve">astropolitical literature advocating </w:t>
      </w:r>
      <w:r w:rsidRPr="00A22BA7">
        <w:rPr>
          <w:rStyle w:val="Emphasis"/>
          <w:highlight w:val="yellow"/>
        </w:rPr>
        <w:t>cooperative approaches to</w:t>
      </w:r>
      <w:r w:rsidRPr="003D5322">
        <w:rPr>
          <w:rStyle w:val="Emphasis"/>
        </w:rPr>
        <w:t xml:space="preserve"> outer </w:t>
      </w:r>
      <w:r w:rsidRPr="00A22BA7">
        <w:rPr>
          <w:rStyle w:val="Emphasis"/>
          <w:highlight w:val="yellow"/>
        </w:rPr>
        <w:t>space</w:t>
      </w:r>
      <w:r w:rsidRPr="00A05835">
        <w:rPr>
          <w:sz w:val="16"/>
        </w:rPr>
        <w:t xml:space="preserve"> affairs </w:t>
      </w:r>
      <w:r w:rsidRPr="00A22BA7">
        <w:rPr>
          <w:rStyle w:val="StyleUnderline"/>
          <w:highlight w:val="yellow"/>
        </w:rPr>
        <w:t>take a</w:t>
      </w:r>
      <w:r w:rsidRPr="003D5322">
        <w:rPr>
          <w:rStyle w:val="StyleUnderline"/>
        </w:rPr>
        <w:t xml:space="preserve"> wider,</w:t>
      </w:r>
      <w:r w:rsidRPr="00A05835">
        <w:rPr>
          <w:sz w:val="16"/>
        </w:rPr>
        <w:t xml:space="preserve"> </w:t>
      </w:r>
      <w:r w:rsidRPr="00A22BA7">
        <w:rPr>
          <w:rStyle w:val="Emphasis"/>
          <w:highlight w:val="yellow"/>
        </w:rPr>
        <w:t>globalised view</w:t>
      </w:r>
      <w:r w:rsidRPr="00A22BA7">
        <w:rPr>
          <w:sz w:val="16"/>
          <w:highlight w:val="yellow"/>
        </w:rPr>
        <w:t xml:space="preserve"> </w:t>
      </w:r>
      <w:r w:rsidRPr="00A22BA7">
        <w:rPr>
          <w:rStyle w:val="StyleUnderline"/>
          <w:highlight w:val="yellow"/>
        </w:rPr>
        <w:t xml:space="preserve">of </w:t>
      </w:r>
      <w:r w:rsidRPr="00BC31C3">
        <w:rPr>
          <w:rStyle w:val="StyleUnderline"/>
        </w:rPr>
        <w:t xml:space="preserve">near-Earth </w:t>
      </w:r>
      <w:r w:rsidRPr="00A22BA7">
        <w:rPr>
          <w:rStyle w:val="StyleUnderline"/>
          <w:highlight w:val="yellow"/>
        </w:rPr>
        <w:t>space. They portray</w:t>
      </w:r>
      <w:r w:rsidRPr="003D5322">
        <w:rPr>
          <w:rStyle w:val="StyleUnderline"/>
        </w:rPr>
        <w:t xml:space="preserve"> the domain as one of</w:t>
      </w:r>
      <w:r w:rsidRPr="00A05835">
        <w:rPr>
          <w:sz w:val="16"/>
        </w:rPr>
        <w:t xml:space="preserve"> </w:t>
      </w:r>
      <w:r w:rsidRPr="00A22BA7">
        <w:rPr>
          <w:rStyle w:val="Emphasis"/>
          <w:highlight w:val="yellow"/>
        </w:rPr>
        <w:t>mutual vulnerability</w:t>
      </w:r>
      <w:r w:rsidRPr="00A22BA7">
        <w:rPr>
          <w:sz w:val="16"/>
          <w:highlight w:val="yellow"/>
        </w:rPr>
        <w:t xml:space="preserve">, </w:t>
      </w:r>
      <w:r w:rsidRPr="00A22BA7">
        <w:rPr>
          <w:rStyle w:val="StyleUnderline"/>
          <w:highlight w:val="yellow"/>
        </w:rPr>
        <w:t xml:space="preserve">where </w:t>
      </w:r>
      <w:r w:rsidRPr="00A22BA7">
        <w:rPr>
          <w:rStyle w:val="Emphasis"/>
          <w:highlight w:val="yellow"/>
        </w:rPr>
        <w:t>seemingly isolated activities</w:t>
      </w:r>
      <w:r w:rsidRPr="00A05835">
        <w:rPr>
          <w:sz w:val="16"/>
        </w:rPr>
        <w:t xml:space="preserve"> </w:t>
      </w:r>
      <w:r w:rsidRPr="003D5322">
        <w:rPr>
          <w:rStyle w:val="StyleUnderline"/>
        </w:rPr>
        <w:t xml:space="preserve">can </w:t>
      </w:r>
      <w:r w:rsidRPr="00A22BA7">
        <w:rPr>
          <w:rStyle w:val="StyleUnderline"/>
          <w:highlight w:val="yellow"/>
        </w:rPr>
        <w:t xml:space="preserve">rapidly have a wideranging </w:t>
      </w:r>
      <w:r w:rsidRPr="00A22BA7">
        <w:rPr>
          <w:rStyle w:val="Emphasis"/>
          <w:highlight w:val="yellow"/>
        </w:rPr>
        <w:t>impact</w:t>
      </w:r>
      <w:r w:rsidRPr="00A05835">
        <w:rPr>
          <w:sz w:val="16"/>
        </w:rPr>
        <w:t xml:space="preserve"> (see Johnson-Freese, 2007; Moltz, 2008: 46). </w:t>
      </w:r>
      <w:r w:rsidRPr="00A22BA7">
        <w:rPr>
          <w:rStyle w:val="StyleUnderline"/>
          <w:highlight w:val="yellow"/>
        </w:rPr>
        <w:t>Debris</w:t>
      </w:r>
      <w:r w:rsidRPr="003D5322">
        <w:rPr>
          <w:rStyle w:val="StyleUnderline"/>
        </w:rPr>
        <w:t xml:space="preserve"> generated through the destruction of a space object </w:t>
      </w:r>
      <w:r w:rsidRPr="00A22BA7">
        <w:rPr>
          <w:rStyle w:val="StyleUnderline"/>
          <w:highlight w:val="yellow"/>
        </w:rPr>
        <w:t>is indiscriminate with regards to</w:t>
      </w:r>
      <w:r w:rsidRPr="003D5322">
        <w:rPr>
          <w:rStyle w:val="StyleUnderline"/>
        </w:rPr>
        <w:t xml:space="preserve"> </w:t>
      </w:r>
      <w:r w:rsidRPr="00BC31C3">
        <w:rPr>
          <w:rStyle w:val="StyleUnderline"/>
        </w:rPr>
        <w:t>the ownership of</w:t>
      </w:r>
      <w:r w:rsidRPr="00A22BA7">
        <w:rPr>
          <w:rStyle w:val="StyleUnderline"/>
          <w:highlight w:val="yellow"/>
        </w:rPr>
        <w:t xml:space="preserve"> satellites</w:t>
      </w:r>
      <w:r w:rsidRPr="003D5322">
        <w:rPr>
          <w:rStyle w:val="StyleUnderline"/>
        </w:rPr>
        <w:t xml:space="preserve">. </w:t>
      </w:r>
    </w:p>
    <w:p w14:paraId="5CE97B85" w14:textId="77777777" w:rsidR="006175D9" w:rsidRPr="00A05835" w:rsidRDefault="006175D9" w:rsidP="006175D9">
      <w:pPr>
        <w:rPr>
          <w:sz w:val="16"/>
        </w:rPr>
      </w:pPr>
      <w:r w:rsidRPr="00A05835">
        <w:rPr>
          <w:sz w:val="16"/>
        </w:rPr>
        <w:t xml:space="preserve">As Johnson-Freese (2007) notes, “if a [US] space weapon were </w:t>
      </w:r>
      <w:r w:rsidRPr="005E142C">
        <w:rPr>
          <w:sz w:val="16"/>
        </w:rPr>
        <w:t xml:space="preserve">used in space, it would create a debris cloud most dangerous to other U.S. space assets. Consequently, the United States gains nothing by having space weapons and potentially loses the most by using them” (p. 134). </w:t>
      </w:r>
      <w:r w:rsidRPr="005E142C">
        <w:rPr>
          <w:rStyle w:val="StyleUnderline"/>
        </w:rPr>
        <w:t xml:space="preserve">The </w:t>
      </w:r>
      <w:r w:rsidRPr="005E142C">
        <w:rPr>
          <w:rStyle w:val="Emphasis"/>
        </w:rPr>
        <w:t>promotion of cooperation</w:t>
      </w:r>
      <w:r w:rsidRPr="005E142C">
        <w:rPr>
          <w:rStyle w:val="StyleUnderline"/>
        </w:rPr>
        <w:t xml:space="preserve"> through regime-based governance as means to </w:t>
      </w:r>
      <w:r w:rsidRPr="005E142C">
        <w:rPr>
          <w:rStyle w:val="Emphasis"/>
        </w:rPr>
        <w:t>resolve disputes</w:t>
      </w:r>
      <w:r w:rsidRPr="005E142C">
        <w:rPr>
          <w:rStyle w:val="StyleUnderline"/>
        </w:rPr>
        <w:t xml:space="preserve"> and encourage sustainability conceptualises near-Earth space as a </w:t>
      </w:r>
      <w:r w:rsidRPr="005E142C">
        <w:rPr>
          <w:rStyle w:val="Emphasis"/>
        </w:rPr>
        <w:t>commons</w:t>
      </w:r>
      <w:r w:rsidRPr="005E142C">
        <w:rPr>
          <w:rStyle w:val="StyleUnderline"/>
        </w:rPr>
        <w:t>,</w:t>
      </w:r>
      <w:r w:rsidRPr="005E142C">
        <w:rPr>
          <w:sz w:val="16"/>
        </w:rPr>
        <w:t xml:space="preserve"> </w:t>
      </w:r>
      <w:r w:rsidRPr="005E142C">
        <w:rPr>
          <w:rStyle w:val="StyleUnderline"/>
        </w:rPr>
        <w:t xml:space="preserve">where actors maintain the right to </w:t>
      </w:r>
      <w:r w:rsidRPr="005E142C">
        <w:rPr>
          <w:rStyle w:val="Emphasis"/>
        </w:rPr>
        <w:t>equal access</w:t>
      </w:r>
      <w:r w:rsidRPr="005E142C">
        <w:rPr>
          <w:sz w:val="16"/>
        </w:rPr>
        <w:t xml:space="preserve"> </w:t>
      </w:r>
      <w:r w:rsidRPr="005E142C">
        <w:rPr>
          <w:rStyle w:val="StyleUnderline"/>
        </w:rPr>
        <w:t xml:space="preserve">to the </w:t>
      </w:r>
      <w:r w:rsidRPr="005E142C">
        <w:rPr>
          <w:rStyle w:val="Emphasis"/>
        </w:rPr>
        <w:t>domain</w:t>
      </w:r>
      <w:r w:rsidRPr="005E142C">
        <w:rPr>
          <w:rStyle w:val="StyleUnderline"/>
        </w:rPr>
        <w:t xml:space="preserve"> and </w:t>
      </w:r>
      <w:r w:rsidRPr="005E142C">
        <w:rPr>
          <w:rStyle w:val="Emphasis"/>
        </w:rPr>
        <w:t>resources</w:t>
      </w:r>
      <w:r w:rsidRPr="005E142C">
        <w:rPr>
          <w:rStyle w:val="StyleUnderline"/>
        </w:rPr>
        <w:t xml:space="preserve"> are either </w:t>
      </w:r>
      <w:r w:rsidRPr="005E142C">
        <w:rPr>
          <w:rStyle w:val="Emphasis"/>
        </w:rPr>
        <w:t>available to all</w:t>
      </w:r>
      <w:r w:rsidRPr="005E142C">
        <w:rPr>
          <w:sz w:val="16"/>
        </w:rPr>
        <w:t xml:space="preserve"> </w:t>
      </w:r>
      <w:r w:rsidRPr="005E142C">
        <w:rPr>
          <w:rStyle w:val="StyleUnderline"/>
        </w:rPr>
        <w:t xml:space="preserve">or managed under a </w:t>
      </w:r>
      <w:r w:rsidRPr="005E142C">
        <w:rPr>
          <w:rStyle w:val="Emphasis"/>
        </w:rPr>
        <w:t xml:space="preserve">common property </w:t>
      </w:r>
      <w:r w:rsidRPr="00BC31C3">
        <w:rPr>
          <w:rStyle w:val="Emphasis"/>
        </w:rPr>
        <w:t>resource approach</w:t>
      </w:r>
      <w:r w:rsidRPr="00BC31C3">
        <w:rPr>
          <w:sz w:val="16"/>
        </w:rPr>
        <w:t xml:space="preserve"> (Vogler, 2000; Weeden and Chow, 2012). </w:t>
      </w:r>
      <w:r w:rsidRPr="00BC31C3">
        <w:rPr>
          <w:rStyle w:val="StyleUnderline"/>
        </w:rPr>
        <w:t>In astrographical and astropolitical terms, the advocacy of inter-actor cooperation,</w:t>
      </w:r>
      <w:r w:rsidRPr="00A05835">
        <w:rPr>
          <w:rStyle w:val="StyleUnderline"/>
        </w:rPr>
        <w:t xml:space="preserve"> regardless of whether it is supported by legal regimes and TCBMs, i</w:t>
      </w:r>
      <w:r w:rsidRPr="00A22BA7">
        <w:rPr>
          <w:rStyle w:val="StyleUnderline"/>
          <w:highlight w:val="yellow"/>
        </w:rPr>
        <w:t xml:space="preserve">nvolves a </w:t>
      </w:r>
      <w:r w:rsidRPr="00A22BA7">
        <w:rPr>
          <w:rStyle w:val="Emphasis"/>
          <w:highlight w:val="yellow"/>
        </w:rPr>
        <w:t>conceptualisation of</w:t>
      </w:r>
      <w:r w:rsidRPr="00A05835">
        <w:rPr>
          <w:rStyle w:val="Emphasis"/>
        </w:rPr>
        <w:t xml:space="preserve"> near-Earth </w:t>
      </w:r>
      <w:r w:rsidRPr="00A22BA7">
        <w:rPr>
          <w:rStyle w:val="Emphasis"/>
          <w:highlight w:val="yellow"/>
        </w:rPr>
        <w:t>space as</w:t>
      </w:r>
      <w:r w:rsidRPr="00A05835">
        <w:rPr>
          <w:rStyle w:val="Emphasis"/>
        </w:rPr>
        <w:t xml:space="preserve"> relatively </w:t>
      </w:r>
      <w:r w:rsidRPr="00A22BA7">
        <w:rPr>
          <w:rStyle w:val="Emphasis"/>
          <w:highlight w:val="yellow"/>
        </w:rPr>
        <w:t>distinct from terrestrial affairs</w:t>
      </w:r>
      <w:r w:rsidRPr="00A05835">
        <w:rPr>
          <w:sz w:val="16"/>
        </w:rPr>
        <w:t xml:space="preserve">. </w:t>
      </w:r>
      <w:r w:rsidRPr="00A05835">
        <w:rPr>
          <w:rStyle w:val="StyleUnderline"/>
        </w:rPr>
        <w:t xml:space="preserve">While the terrestrial impacts of outer space activities remain important, extra-terrestrial governance is depicted as largely </w:t>
      </w:r>
      <w:r w:rsidRPr="00A22BA7">
        <w:rPr>
          <w:rStyle w:val="Emphasis"/>
          <w:highlight w:val="yellow"/>
        </w:rPr>
        <w:t xml:space="preserve">divorced from the political power </w:t>
      </w:r>
      <w:r w:rsidRPr="00BC31C3">
        <w:rPr>
          <w:rStyle w:val="Emphasis"/>
        </w:rPr>
        <w:t xml:space="preserve">relations </w:t>
      </w:r>
      <w:r w:rsidRPr="00A22BA7">
        <w:rPr>
          <w:rStyle w:val="Emphasis"/>
          <w:highlight w:val="yellow"/>
        </w:rPr>
        <w:t>on Earth</w:t>
      </w:r>
      <w:r w:rsidRPr="00A05835">
        <w:rPr>
          <w:sz w:val="16"/>
        </w:rPr>
        <w:t xml:space="preserve">.    </w:t>
      </w:r>
    </w:p>
    <w:p w14:paraId="04349162" w14:textId="77777777" w:rsidR="006175D9" w:rsidRDefault="006175D9" w:rsidP="006175D9">
      <w:pPr>
        <w:rPr>
          <w:rStyle w:val="StyleUnderline"/>
          <w:rFonts w:cs="Calibri"/>
        </w:rPr>
      </w:pPr>
    </w:p>
    <w:p w14:paraId="06D01A1A" w14:textId="77777777" w:rsidR="006175D9" w:rsidRPr="006802DC" w:rsidRDefault="006175D9" w:rsidP="006175D9">
      <w:pPr>
        <w:pStyle w:val="Heading4"/>
        <w:rPr>
          <w:rFonts w:cstheme="majorHAnsi"/>
        </w:rPr>
      </w:pPr>
      <w:r w:rsidRPr="006802DC">
        <w:rPr>
          <w:rFonts w:cstheme="majorHAnsi"/>
        </w:rPr>
        <w:t xml:space="preserve">Thus, the only alternative is </w:t>
      </w:r>
      <w:r>
        <w:rPr>
          <w:rFonts w:cstheme="majorHAnsi"/>
        </w:rPr>
        <w:t xml:space="preserve">decolonization. The ROB is to center indigenous scholarship and resistance – any ethical commitment requires that the aff places itself in the center of native scholarship and demands. </w:t>
      </w:r>
    </w:p>
    <w:p w14:paraId="788601C7" w14:textId="77777777" w:rsidR="006175D9" w:rsidRPr="006802DC" w:rsidRDefault="006175D9" w:rsidP="006175D9">
      <w:pPr>
        <w:rPr>
          <w:rStyle w:val="Style13ptBold"/>
          <w:rFonts w:cstheme="majorHAnsi"/>
        </w:rPr>
      </w:pPr>
      <w:r w:rsidRPr="006802DC">
        <w:rPr>
          <w:rStyle w:val="Style13ptBold"/>
          <w:rFonts w:cstheme="majorHAnsi"/>
        </w:rPr>
        <w:t>Tuck and Yang 12</w:t>
      </w:r>
    </w:p>
    <w:p w14:paraId="47FF212F" w14:textId="77777777" w:rsidR="006175D9" w:rsidRPr="006802DC" w:rsidRDefault="006175D9" w:rsidP="006175D9">
      <w:pPr>
        <w:rPr>
          <w:rFonts w:cstheme="majorHAnsi"/>
          <w:b/>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21A8E583" w14:textId="77777777" w:rsidR="006175D9" w:rsidRPr="006802DC" w:rsidRDefault="006175D9" w:rsidP="006175D9">
      <w:pPr>
        <w:rPr>
          <w:rFonts w:cstheme="majorHAnsi"/>
          <w:iCs/>
          <w:sz w:val="26"/>
          <w:u w:val="single"/>
          <w:bdr w:val="single" w:sz="8" w:space="0" w:color="auto"/>
        </w:rPr>
      </w:pPr>
      <w:r w:rsidRPr="00DE24C4">
        <w:rPr>
          <w:rStyle w:val="StyleUnderline"/>
          <w:rFonts w:cstheme="majorHAnsi"/>
          <w:highlight w:val="green"/>
        </w:rPr>
        <w:t>An ethic of incommensurability</w:t>
      </w:r>
      <w:r w:rsidRPr="006802DC">
        <w:rPr>
          <w:rStyle w:val="StyleUnderline"/>
          <w:rFonts w:cstheme="majorHAnsi"/>
        </w:rPr>
        <w:t xml:space="preserve">, </w:t>
      </w:r>
      <w:r w:rsidRPr="006802DC">
        <w:rPr>
          <w:rFonts w:cstheme="majorHAnsi"/>
          <w:sz w:val="12"/>
        </w:rPr>
        <w:t xml:space="preserve">which </w:t>
      </w:r>
      <w:r w:rsidRPr="006802DC">
        <w:rPr>
          <w:rStyle w:val="StyleUnderline"/>
          <w:rFonts w:cstheme="majorHAnsi"/>
        </w:rPr>
        <w:t>guides moves that unsettle innocence</w:t>
      </w:r>
      <w:r w:rsidRPr="00DE24C4">
        <w:rPr>
          <w:rStyle w:val="StyleUnderline"/>
          <w:rFonts w:cstheme="majorHAnsi"/>
          <w:highlight w:val="green"/>
        </w:rPr>
        <w:t>, stands in contrast</w:t>
      </w:r>
      <w:r w:rsidRPr="006802DC">
        <w:rPr>
          <w:rStyle w:val="StyleUnderline"/>
          <w:rFonts w:cstheme="majorHAnsi"/>
        </w:rPr>
        <w:t xml:space="preserve"> </w:t>
      </w:r>
      <w:r w:rsidRPr="00DE24C4">
        <w:rPr>
          <w:rStyle w:val="StyleUnderline"/>
          <w:rFonts w:cstheme="majorHAnsi"/>
          <w:highlight w:val="green"/>
        </w:rPr>
        <w:t>to</w:t>
      </w:r>
      <w:r w:rsidRPr="006802DC">
        <w:rPr>
          <w:rStyle w:val="StyleUnderline"/>
          <w:rFonts w:cstheme="majorHAnsi"/>
        </w:rPr>
        <w:t xml:space="preserve"> </w:t>
      </w:r>
      <w:r w:rsidRPr="006802DC">
        <w:rPr>
          <w:rFonts w:cstheme="majorHAnsi"/>
          <w:sz w:val="12"/>
        </w:rPr>
        <w:t>aims of</w:t>
      </w:r>
      <w:r w:rsidRPr="006802DC">
        <w:rPr>
          <w:rStyle w:val="StyleUnderline"/>
          <w:rFonts w:cstheme="majorHAnsi"/>
        </w:rPr>
        <w:t xml:space="preserve"> </w:t>
      </w:r>
      <w:r w:rsidRPr="00DE24C4">
        <w:rPr>
          <w:rStyle w:val="StyleUnderline"/>
          <w:rFonts w:cstheme="majorHAnsi"/>
          <w:highlight w:val="green"/>
        </w:rPr>
        <w:t xml:space="preserve">reconciliation, which motivate settler moves to innocence. Reconciliation is about rescuing settler normalcy, </w:t>
      </w:r>
      <w:r w:rsidRPr="006802DC">
        <w:rPr>
          <w:rFonts w:cstheme="majorHAnsi"/>
          <w:sz w:val="12"/>
        </w:rPr>
        <w:t xml:space="preserve">about </w:t>
      </w:r>
      <w:r w:rsidRPr="00DE24C4">
        <w:rPr>
          <w:rStyle w:val="StyleUnderline"/>
          <w:rFonts w:cstheme="majorHAnsi"/>
          <w:highlight w:val="green"/>
        </w:rPr>
        <w:t>rescuing a settler future. Reconciliation is concerned with questions of what will decolonization look like</w:t>
      </w:r>
      <w:r w:rsidRPr="006802DC">
        <w:rPr>
          <w:rStyle w:val="StyleUnderline"/>
          <w:rFonts w:cstheme="majorHAnsi"/>
        </w:rPr>
        <w:t xml:space="preserve">? </w:t>
      </w:r>
      <w:r w:rsidRPr="006802DC">
        <w:rPr>
          <w:rFonts w:cstheme="majorHAnsi"/>
          <w:sz w:val="12"/>
        </w:rPr>
        <w:t xml:space="preserve">What will happen </w:t>
      </w:r>
      <w:r w:rsidRPr="00CC2F16">
        <w:rPr>
          <w:rFonts w:cstheme="majorHAnsi"/>
          <w:sz w:val="12"/>
        </w:rPr>
        <w:t xml:space="preserve">after abolition? </w:t>
      </w:r>
      <w:r w:rsidRPr="00CC2F16">
        <w:rPr>
          <w:rStyle w:val="StyleUnderline"/>
          <w:rFonts w:cstheme="majorHAnsi"/>
        </w:rPr>
        <w:t xml:space="preserve">What will be the consequences </w:t>
      </w:r>
      <w:r w:rsidRPr="00CC2F16">
        <w:rPr>
          <w:rFonts w:cstheme="majorHAnsi"/>
          <w:sz w:val="12"/>
        </w:rPr>
        <w:t>of decolonization</w:t>
      </w:r>
      <w:r w:rsidRPr="00CC2F16">
        <w:rPr>
          <w:rStyle w:val="StyleUnderline"/>
          <w:rFonts w:cstheme="majorHAnsi"/>
        </w:rPr>
        <w:t xml:space="preserve"> for the settler? Incommensurability acknowledges that these questions need not, </w:t>
      </w:r>
      <w:r w:rsidRPr="00CC2F16">
        <w:rPr>
          <w:rFonts w:cstheme="majorHAnsi"/>
          <w:sz w:val="12"/>
        </w:rPr>
        <w:t>and perhaps cannot</w:t>
      </w:r>
      <w:r w:rsidRPr="00CC2F16">
        <w:rPr>
          <w:rStyle w:val="StyleUnderline"/>
          <w:rFonts w:cstheme="majorHAnsi"/>
        </w:rPr>
        <w:t xml:space="preserve">, be answered </w:t>
      </w:r>
      <w:r w:rsidRPr="00CC2F16">
        <w:rPr>
          <w:rFonts w:cstheme="majorHAnsi"/>
          <w:sz w:val="12"/>
        </w:rPr>
        <w:t>in order</w:t>
      </w:r>
      <w:r w:rsidRPr="00CC2F16">
        <w:rPr>
          <w:rStyle w:val="StyleUnderline"/>
          <w:rFonts w:cstheme="majorHAnsi"/>
        </w:rPr>
        <w:t xml:space="preserve"> for decolonization to exist as a framework. </w:t>
      </w:r>
      <w:r w:rsidRPr="00CC2F16">
        <w:rPr>
          <w:rFonts w:cstheme="majorHAnsi"/>
          <w:sz w:val="12"/>
        </w:rPr>
        <w:t xml:space="preserve">We want to say, first, that </w:t>
      </w:r>
      <w:r w:rsidRPr="00CC2F16">
        <w:rPr>
          <w:rStyle w:val="Emphasis"/>
          <w:rFonts w:cstheme="majorHAnsi"/>
        </w:rPr>
        <w:t xml:space="preserve">decolonization is not obliged to answer </w:t>
      </w:r>
      <w:r w:rsidRPr="00CC2F16">
        <w:rPr>
          <w:rFonts w:cstheme="majorHAnsi"/>
          <w:sz w:val="12"/>
        </w:rPr>
        <w:t>those questions -</w:t>
      </w:r>
      <w:r w:rsidRPr="00CC2F16">
        <w:rPr>
          <w:rStyle w:val="Emphasis"/>
          <w:rFonts w:cstheme="majorHAnsi"/>
        </w:rPr>
        <w:t xml:space="preserve"> decolonization is not accountable to settlers, or settler futurity. Decolonization is accountable to Indigenous sovereignty and futurity</w:t>
      </w:r>
      <w:r w:rsidRPr="006802DC">
        <w:rPr>
          <w:rStyle w:val="Emphasis"/>
          <w:rFonts w:cstheme="majorHAnsi"/>
        </w:rPr>
        <w:t xml:space="preserve">. </w:t>
      </w:r>
      <w:r w:rsidRPr="006802DC">
        <w:rPr>
          <w:rFonts w:cstheme="majorHAnsi"/>
          <w:sz w:val="12"/>
        </w:rPr>
        <w:t xml:space="preserve">Still, we acknowledge the questions of those wary participants in Occupy Oakland and other settlers who want to know what decolonization will require of them. </w:t>
      </w:r>
      <w:r w:rsidRPr="006802DC">
        <w:rPr>
          <w:rStyle w:val="StyleUnderline"/>
          <w:rFonts w:cstheme="majorHAnsi"/>
        </w:rPr>
        <w:t xml:space="preserve">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 </w:t>
      </w:r>
      <w:r w:rsidRPr="006802DC">
        <w:rPr>
          <w:rFonts w:cstheme="majorHAnsi"/>
          <w:sz w:val="12"/>
        </w:rPr>
        <w:t>But</w:t>
      </w:r>
      <w:r w:rsidRPr="006802DC">
        <w:rPr>
          <w:rStyle w:val="StyleUnderline"/>
          <w:rFonts w:cstheme="majorHAnsi"/>
        </w:rPr>
        <w:t xml:space="preserve"> </w:t>
      </w:r>
      <w:r w:rsidRPr="00DE24C4">
        <w:rPr>
          <w:rStyle w:val="StyleUnderline"/>
          <w:rFonts w:cstheme="majorHAnsi"/>
          <w:highlight w:val="green"/>
        </w:rPr>
        <w:t>we will find</w:t>
      </w:r>
      <w:r w:rsidRPr="006802DC">
        <w:rPr>
          <w:rStyle w:val="StyleUnderline"/>
          <w:rFonts w:cstheme="majorHAnsi"/>
        </w:rPr>
        <w:t xml:space="preserve"> </w:t>
      </w:r>
      <w:r w:rsidRPr="006802DC">
        <w:rPr>
          <w:rFonts w:cstheme="majorHAnsi"/>
          <w:sz w:val="12"/>
        </w:rPr>
        <w:t xml:space="preserve">out </w:t>
      </w:r>
      <w:r w:rsidRPr="00DE24C4">
        <w:rPr>
          <w:rStyle w:val="StyleUnderline"/>
          <w:rFonts w:cstheme="majorHAnsi"/>
          <w:highlight w:val="green"/>
        </w:rPr>
        <w:t>the answers as we get there</w:t>
      </w:r>
      <w:r w:rsidRPr="006802DC">
        <w:rPr>
          <w:rStyle w:val="StyleUnderline"/>
          <w:rFonts w:cstheme="majorHAnsi"/>
        </w:rPr>
        <w:t>, “in the exact measure that we can discern the movements which give [decolonization] historical form and content”</w:t>
      </w:r>
      <w:r w:rsidRPr="006802DC">
        <w:rPr>
          <w:rFonts w:cstheme="majorHAnsi"/>
          <w:sz w:val="12"/>
        </w:rPr>
        <w:t xml:space="preserve"> (Fanon, 1963, p. 36). </w:t>
      </w:r>
      <w:r w:rsidRPr="006802DC">
        <w:rPr>
          <w:rStyle w:val="StyleUnderline"/>
          <w:rFonts w:cstheme="majorHAnsi"/>
        </w:rPr>
        <w:t xml:space="preserve">To fully enact an ethic of incommensurability means relinquishing settler futurity, abandoning the hope that settlers may one day be commensurable to Native peoples. </w:t>
      </w:r>
      <w:r w:rsidRPr="006802DC">
        <w:rPr>
          <w:rStyle w:val="Emphasis"/>
          <w:rFonts w:cstheme="majorHAnsi"/>
        </w:rPr>
        <w:t>It means removing the asterisks, periods, commas, apostrophes, the whereas’s, buts, and conditional clauses that punctuate decolonization and underwrite settler innocence</w:t>
      </w:r>
      <w:r w:rsidRPr="006802DC">
        <w:rPr>
          <w:rStyle w:val="StyleUnderline"/>
          <w:rFonts w:cstheme="majorHAnsi"/>
        </w:rPr>
        <w:t xml:space="preserve">. The Native futures, </w:t>
      </w:r>
      <w:r w:rsidRPr="006802DC">
        <w:rPr>
          <w:rFonts w:cstheme="majorHAnsi"/>
          <w:sz w:val="12"/>
        </w:rPr>
        <w:t xml:space="preserve">the lives </w:t>
      </w:r>
      <w:r w:rsidRPr="006802DC">
        <w:rPr>
          <w:rStyle w:val="StyleUnderline"/>
          <w:rFonts w:cstheme="majorHAnsi"/>
        </w:rPr>
        <w:t xml:space="preserve">to be lived once the </w:t>
      </w:r>
      <w:r w:rsidRPr="006802DC">
        <w:rPr>
          <w:rStyle w:val="StyleUnderline"/>
          <w:rFonts w:cstheme="majorHAnsi"/>
        </w:rPr>
        <w:lastRenderedPageBreak/>
        <w:t xml:space="preserve">settler nation is gone </w:t>
      </w:r>
      <w:r w:rsidRPr="006802DC">
        <w:rPr>
          <w:rFonts w:cstheme="majorHAnsi"/>
          <w:sz w:val="12"/>
        </w:rPr>
        <w:t>- these</w:t>
      </w:r>
      <w:r w:rsidRPr="006802DC">
        <w:rPr>
          <w:rStyle w:val="StyleUnderline"/>
          <w:rFonts w:cstheme="majorHAnsi"/>
        </w:rPr>
        <w:t xml:space="preserve"> are the unwritten possibilities made possible by an ethic of incommensurability.</w:t>
      </w:r>
      <w:r w:rsidRPr="006802DC">
        <w:rPr>
          <w:rFonts w:cstheme="majorHAnsi"/>
          <w:i/>
        </w:rPr>
        <w:t xml:space="preserve">when you take away the punctuation he says of lines lifted from the documents about military-occupied land its acreage and location you take away its finality opening the possibility of other futures </w:t>
      </w:r>
      <w:r w:rsidRPr="006802DC">
        <w:rPr>
          <w:rFonts w:cstheme="majorHAnsi"/>
        </w:rPr>
        <w:t>-Craig Santos Perez, Chamoru scholar and poet (as quoted by Voeltz, 2012)</w:t>
      </w:r>
    </w:p>
    <w:p w14:paraId="67799978" w14:textId="77777777" w:rsidR="006175D9" w:rsidRDefault="006175D9" w:rsidP="006175D9">
      <w:pPr>
        <w:rPr>
          <w:rStyle w:val="Emphasis"/>
          <w:rFonts w:cstheme="majorHAnsi"/>
        </w:rPr>
      </w:pPr>
      <w:r w:rsidRPr="006802DC">
        <w:rPr>
          <w:rStyle w:val="Emphasis"/>
          <w:rFonts w:cstheme="majorHAnsi"/>
        </w:rPr>
        <w:t>Decolonization offers a different perspective to human and civil rights based approaches to justice, an unsettling one, rather than a complementary one</w:t>
      </w:r>
      <w:r w:rsidRPr="00DE24C4">
        <w:rPr>
          <w:rStyle w:val="Emphasis"/>
          <w:rFonts w:cstheme="majorHAnsi"/>
          <w:highlight w:val="green"/>
        </w:rPr>
        <w:t>. Decolonization is not an “and”. It is an elsewhere.</w:t>
      </w:r>
    </w:p>
    <w:p w14:paraId="3F018A5A" w14:textId="77777777" w:rsidR="006175D9" w:rsidRDefault="006175D9" w:rsidP="006175D9">
      <w:pPr>
        <w:rPr>
          <w:rStyle w:val="Emphasis"/>
          <w:rFonts w:cstheme="majorHAnsi"/>
        </w:rPr>
      </w:pPr>
    </w:p>
    <w:p w14:paraId="39257EE7" w14:textId="77777777" w:rsidR="006175D9" w:rsidRDefault="006175D9" w:rsidP="006175D9">
      <w:pPr>
        <w:pStyle w:val="Heading4"/>
      </w:pPr>
      <w:r>
        <w:t>Our interpretation is that the judge ought to evaluate the aff as a research project – they don’t get to weigh the material implementation of the case</w:t>
      </w:r>
    </w:p>
    <w:p w14:paraId="6E824672" w14:textId="77777777" w:rsidR="006175D9" w:rsidRDefault="006175D9" w:rsidP="006175D9">
      <w:pPr>
        <w:pStyle w:val="Heading4"/>
        <w:rPr>
          <w:rFonts w:ascii="Arial" w:hAnsi="Arial" w:cs="Arial"/>
        </w:rPr>
      </w:pPr>
      <w:r>
        <w:t xml:space="preserve">1. </w:t>
      </w:r>
      <w:r w:rsidRPr="00887C4F">
        <w:t>Plan focus restricts the debate to a ten second statement and leaves the rest of the aff unquestioned. They should be responsible for the way their knowledge is constructed</w:t>
      </w:r>
      <w:r>
        <w:t xml:space="preserve"> and used</w:t>
      </w:r>
      <w:r w:rsidRPr="00887C4F">
        <w:t xml:space="preserve"> because that produces the best model for activism</w:t>
      </w:r>
      <w:r>
        <w:t xml:space="preserve"> and ethics</w:t>
      </w:r>
      <w:r w:rsidRPr="00887C4F">
        <w:t xml:space="preserve"> in the context of the</w:t>
      </w:r>
      <w:r>
        <w:t>ir aff</w:t>
      </w:r>
      <w:r w:rsidRPr="00887C4F">
        <w:t xml:space="preserve"> </w:t>
      </w:r>
    </w:p>
    <w:p w14:paraId="16D57E26" w14:textId="77777777" w:rsidR="006175D9" w:rsidRDefault="006175D9" w:rsidP="006175D9">
      <w:pPr>
        <w:pStyle w:val="Heading4"/>
      </w:pPr>
      <w:r>
        <w:t>2. The K is a prior question – it informs the value of the game – if we win debate trains students to be violent outside of their rounds, that should come first and it impact turns the education from their model</w:t>
      </w:r>
    </w:p>
    <w:p w14:paraId="17553FAA" w14:textId="77777777" w:rsidR="006175D9" w:rsidRPr="00C35912" w:rsidRDefault="006175D9" w:rsidP="006175D9">
      <w:pPr>
        <w:pStyle w:val="Heading4"/>
      </w:pPr>
      <w:r>
        <w:t>3.</w:t>
      </w:r>
      <w:r w:rsidRPr="002313D9">
        <w:t xml:space="preserve"> Debate is a site of scholarship production, not policymaking 101. Even if </w:t>
      </w:r>
      <w:r w:rsidRPr="002313D9">
        <w:rPr>
          <w:u w:val="single"/>
        </w:rPr>
        <w:t xml:space="preserve">individual ballots </w:t>
      </w:r>
      <w:r w:rsidRPr="002313D9">
        <w:t xml:space="preserve">do not change our subjectivities, iterative investments in research models influence our political orientations. Rejecting paradigms premised on </w:t>
      </w:r>
      <w:r>
        <w:t>settler colonial</w:t>
      </w:r>
      <w:r w:rsidRPr="002313D9">
        <w:t xml:space="preserve"> in pedagogical spaces </w:t>
      </w:r>
      <w:r w:rsidRPr="002313D9">
        <w:rPr>
          <w:u w:val="single"/>
        </w:rPr>
        <w:t xml:space="preserve">can </w:t>
      </w:r>
      <w:r w:rsidRPr="002313D9">
        <w:t xml:space="preserve">act as a starting point for a </w:t>
      </w:r>
      <w:r>
        <w:t>decolonized</w:t>
      </w:r>
      <w:r w:rsidRPr="002313D9">
        <w:t xml:space="preserve"> vision of politics</w:t>
      </w:r>
    </w:p>
    <w:p w14:paraId="3C7817A7" w14:textId="77777777" w:rsidR="006175D9" w:rsidRPr="00FC5E77" w:rsidRDefault="006175D9" w:rsidP="006175D9">
      <w:pPr>
        <w:rPr>
          <w:rStyle w:val="StyleUnderline"/>
          <w:rFonts w:cs="Calibri"/>
        </w:rPr>
      </w:pPr>
    </w:p>
    <w:p w14:paraId="663032AA" w14:textId="77777777" w:rsidR="006175D9" w:rsidRPr="00FC5E77" w:rsidRDefault="006175D9" w:rsidP="006175D9">
      <w:pPr>
        <w:rPr>
          <w:rStyle w:val="StyleUnderline"/>
          <w:rFonts w:cs="Calibri"/>
        </w:rPr>
      </w:pPr>
    </w:p>
    <w:p w14:paraId="62148B28" w14:textId="77777777" w:rsidR="006175D9" w:rsidRDefault="006175D9" w:rsidP="006175D9"/>
    <w:p w14:paraId="492B70D8" w14:textId="77777777" w:rsidR="006175D9" w:rsidRDefault="006175D9" w:rsidP="006175D9">
      <w:pPr>
        <w:pStyle w:val="Heading2"/>
      </w:pPr>
      <w:r>
        <w:lastRenderedPageBreak/>
        <w:t>4</w:t>
      </w:r>
    </w:p>
    <w:p w14:paraId="2294FD37" w14:textId="77777777" w:rsidR="006175D9" w:rsidRDefault="006175D9" w:rsidP="006175D9">
      <w:pPr>
        <w:pStyle w:val="Heading3"/>
      </w:pPr>
      <w:r>
        <w:lastRenderedPageBreak/>
        <w:t>1nc – da</w:t>
      </w:r>
    </w:p>
    <w:p w14:paraId="48C2EC4A" w14:textId="77777777" w:rsidR="006175D9" w:rsidRPr="00976D0F" w:rsidRDefault="006175D9" w:rsidP="006175D9">
      <w:pPr>
        <w:pStyle w:val="Heading4"/>
        <w:rPr>
          <w:rStyle w:val="Style13ptBold"/>
          <w:b/>
          <w:bCs w:val="0"/>
        </w:rPr>
      </w:pPr>
      <w:r>
        <w:rPr>
          <w:rStyle w:val="Style13ptBold"/>
          <w:b/>
          <w:bCs w:val="0"/>
        </w:rPr>
        <w:t xml:space="preserve">Emerging </w:t>
      </w:r>
      <w:r>
        <w:rPr>
          <w:rStyle w:val="Style13ptBold"/>
          <w:b/>
          <w:bCs w:val="0"/>
          <w:u w:val="single"/>
        </w:rPr>
        <w:t>appropriation</w:t>
      </w:r>
      <w:r>
        <w:rPr>
          <w:rStyle w:val="Style13ptBold"/>
          <w:b/>
          <w:bCs w:val="0"/>
        </w:rPr>
        <w:t xml:space="preserve"> is driving </w:t>
      </w:r>
      <w:r>
        <w:rPr>
          <w:rStyle w:val="Style13ptBold"/>
          <w:b/>
          <w:bCs w:val="0"/>
          <w:u w:val="single"/>
        </w:rPr>
        <w:t>global growth</w:t>
      </w:r>
      <w:r>
        <w:rPr>
          <w:rStyle w:val="Style13ptBold"/>
          <w:b/>
          <w:bCs w:val="0"/>
        </w:rPr>
        <w:t xml:space="preserve"> and </w:t>
      </w:r>
      <w:r>
        <w:rPr>
          <w:rStyle w:val="Style13ptBold"/>
          <w:b/>
          <w:bCs w:val="0"/>
          <w:u w:val="single"/>
        </w:rPr>
        <w:t>stock values</w:t>
      </w:r>
      <w:r>
        <w:rPr>
          <w:rStyle w:val="Style13ptBold"/>
          <w:b/>
          <w:bCs w:val="0"/>
        </w:rPr>
        <w:t xml:space="preserve"> </w:t>
      </w:r>
    </w:p>
    <w:p w14:paraId="78EFAD65" w14:textId="77777777" w:rsidR="006175D9" w:rsidRPr="008520E7" w:rsidRDefault="006175D9" w:rsidP="006175D9">
      <w:r w:rsidRPr="008520E7">
        <w:rPr>
          <w:rStyle w:val="Style13ptBold"/>
        </w:rPr>
        <w:t>Willard 19</w:t>
      </w:r>
      <w:r w:rsidRPr="008520E7">
        <w:t xml:space="preserve"> [Cody Willard is the editor of TradingWithCody.com where he posts all his stock and option trades from his personal account. He also runs a hedge fund. "The Space Revolution Will Become The Biggest Industry In The History Of Our Planet."</w:t>
      </w:r>
      <w:r>
        <w:t xml:space="preserve"> </w:t>
      </w:r>
      <w:r w:rsidRPr="008520E7">
        <w:t>https://seekingalpha.com/article/4311147-space-revolution-will-become-biggest-industry-in-history-of-planet</w:t>
      </w:r>
      <w:r>
        <w:t>]</w:t>
      </w:r>
    </w:p>
    <w:p w14:paraId="1DDBE5B8" w14:textId="77777777" w:rsidR="006175D9" w:rsidRPr="00976D0F" w:rsidRDefault="006175D9" w:rsidP="006175D9">
      <w:pPr>
        <w:rPr>
          <w:rStyle w:val="StyleUnderline"/>
        </w:rPr>
      </w:pPr>
      <w:r w:rsidRPr="00976D0F">
        <w:rPr>
          <w:rStyle w:val="StyleUnderline"/>
        </w:rPr>
        <w:t>The</w:t>
      </w:r>
      <w:r w:rsidRPr="00976D0F">
        <w:rPr>
          <w:sz w:val="16"/>
        </w:rPr>
        <w:t xml:space="preserve"> </w:t>
      </w:r>
      <w:r w:rsidRPr="00F6771C">
        <w:rPr>
          <w:rStyle w:val="Emphasis"/>
          <w:highlight w:val="cyan"/>
        </w:rPr>
        <w:t>tectonic plates</w:t>
      </w:r>
      <w:r w:rsidRPr="00F6771C">
        <w:rPr>
          <w:sz w:val="16"/>
          <w:highlight w:val="cyan"/>
        </w:rPr>
        <w:t xml:space="preserve"> </w:t>
      </w:r>
      <w:r w:rsidRPr="00155D9C">
        <w:rPr>
          <w:rStyle w:val="StyleUnderline"/>
        </w:rPr>
        <w:t>of our</w:t>
      </w:r>
      <w:r w:rsidRPr="00976D0F">
        <w:rPr>
          <w:rStyle w:val="StyleUnderline"/>
        </w:rPr>
        <w:t xml:space="preserve"> society</w:t>
      </w:r>
      <w:r w:rsidRPr="00976D0F">
        <w:rPr>
          <w:sz w:val="16"/>
        </w:rPr>
        <w:t xml:space="preserve">, </w:t>
      </w:r>
      <w:r w:rsidRPr="00155D9C">
        <w:rPr>
          <w:rStyle w:val="StyleUnderline"/>
        </w:rPr>
        <w:t>economies</w:t>
      </w:r>
      <w:r w:rsidRPr="00976D0F">
        <w:rPr>
          <w:rStyle w:val="StyleUnderline"/>
        </w:rPr>
        <w:t xml:space="preserve"> and culture </w:t>
      </w:r>
      <w:r w:rsidRPr="00155D9C">
        <w:rPr>
          <w:rStyle w:val="StyleUnderline"/>
        </w:rPr>
        <w:t xml:space="preserve">have </w:t>
      </w:r>
      <w:r w:rsidRPr="00F6771C">
        <w:rPr>
          <w:rStyle w:val="StyleUnderline"/>
          <w:highlight w:val="cyan"/>
        </w:rPr>
        <w:t>shifted to</w:t>
      </w:r>
      <w:r w:rsidRPr="00976D0F">
        <w:rPr>
          <w:rStyle w:val="StyleUnderline"/>
        </w:rPr>
        <w:t xml:space="preserve"> a place where for the first time in the history of our planet, </w:t>
      </w:r>
      <w:r w:rsidRPr="00F6771C">
        <w:rPr>
          <w:rStyle w:val="Emphasis"/>
          <w:highlight w:val="cyan"/>
        </w:rPr>
        <w:t>private companies</w:t>
      </w:r>
      <w:r w:rsidRPr="00976D0F">
        <w:rPr>
          <w:rStyle w:val="StyleUnderline"/>
        </w:rPr>
        <w:t xml:space="preserve"> will be </w:t>
      </w:r>
      <w:r w:rsidRPr="00F6771C">
        <w:rPr>
          <w:rStyle w:val="StyleUnderline"/>
          <w:highlight w:val="cyan"/>
        </w:rPr>
        <w:t>in</w:t>
      </w:r>
      <w:r w:rsidRPr="00976D0F">
        <w:rPr>
          <w:rStyle w:val="StyleUnderline"/>
        </w:rPr>
        <w:t xml:space="preserve"> a </w:t>
      </w:r>
      <w:r w:rsidRPr="00F6771C">
        <w:rPr>
          <w:rStyle w:val="Emphasis"/>
          <w:highlight w:val="cyan"/>
        </w:rPr>
        <w:t>Space Race</w:t>
      </w:r>
      <w:r w:rsidRPr="00976D0F">
        <w:rPr>
          <w:rStyle w:val="StyleUnderline"/>
        </w:rPr>
        <w:t>.</w:t>
      </w:r>
      <w:r w:rsidRPr="00976D0F">
        <w:rPr>
          <w:sz w:val="16"/>
        </w:rPr>
        <w:t xml:space="preserve"> Think about that — for all the world’s riches, there are many more times the amount wealth to be had in outer space. Up until the last decade or so, only the richest governments in the world could possibly consider space travel. Fast forward to today and a private space company (SpaceX) (SPACE) has made NASA look silly and stuck in the mud. In another five years, </w:t>
      </w:r>
      <w:r w:rsidRPr="00F6771C">
        <w:rPr>
          <w:rStyle w:val="StyleUnderline"/>
          <w:highlight w:val="cyan"/>
        </w:rPr>
        <w:t>people will be paying</w:t>
      </w:r>
      <w:r w:rsidRPr="00976D0F">
        <w:rPr>
          <w:rStyle w:val="StyleUnderline"/>
        </w:rPr>
        <w:t xml:space="preserve"> money </w:t>
      </w:r>
      <w:r w:rsidRPr="00F6771C">
        <w:rPr>
          <w:rStyle w:val="StyleUnderline"/>
          <w:highlight w:val="cyan"/>
        </w:rPr>
        <w:t>to travel</w:t>
      </w:r>
      <w:r w:rsidRPr="00976D0F">
        <w:rPr>
          <w:rStyle w:val="StyleUnderline"/>
        </w:rPr>
        <w:t xml:space="preserve"> on space ships from private companies to space </w:t>
      </w:r>
      <w:r w:rsidRPr="00F6771C">
        <w:rPr>
          <w:rStyle w:val="Emphasis"/>
        </w:rPr>
        <w:t>colonies</w:t>
      </w:r>
      <w:r w:rsidRPr="00976D0F">
        <w:rPr>
          <w:rStyle w:val="StyleUnderline"/>
        </w:rPr>
        <w:t xml:space="preserve"> on space stations, the moon and Mars — all funded from </w:t>
      </w:r>
      <w:r w:rsidRPr="00976D0F">
        <w:rPr>
          <w:rStyle w:val="Emphasis"/>
        </w:rPr>
        <w:t>private companies</w:t>
      </w:r>
      <w:r w:rsidRPr="00976D0F">
        <w:rPr>
          <w:rStyle w:val="StyleUnderline"/>
        </w:rPr>
        <w:t>.</w:t>
      </w:r>
    </w:p>
    <w:p w14:paraId="18087839" w14:textId="77777777" w:rsidR="006175D9" w:rsidRPr="00976D0F" w:rsidRDefault="006175D9" w:rsidP="006175D9">
      <w:pPr>
        <w:rPr>
          <w:sz w:val="16"/>
        </w:rPr>
      </w:pPr>
      <w:r w:rsidRPr="00976D0F">
        <w:rPr>
          <w:sz w:val="16"/>
        </w:rPr>
        <w:t xml:space="preserve">In fact, </w:t>
      </w:r>
      <w:r w:rsidRPr="00F6771C">
        <w:rPr>
          <w:rStyle w:val="StyleUnderline"/>
          <w:highlight w:val="cyan"/>
        </w:rPr>
        <w:t xml:space="preserve">there are </w:t>
      </w:r>
      <w:r w:rsidRPr="00F6771C">
        <w:rPr>
          <w:rStyle w:val="Emphasis"/>
          <w:highlight w:val="cyan"/>
        </w:rPr>
        <w:t>dozens</w:t>
      </w:r>
      <w:r w:rsidRPr="00F6771C">
        <w:rPr>
          <w:rStyle w:val="StyleUnderline"/>
          <w:highlight w:val="cyan"/>
        </w:rPr>
        <w:t xml:space="preserve"> of</w:t>
      </w:r>
      <w:r w:rsidRPr="00976D0F">
        <w:rPr>
          <w:rStyle w:val="StyleUnderline"/>
        </w:rPr>
        <w:t xml:space="preserve"> private </w:t>
      </w:r>
      <w:r w:rsidRPr="00F6771C">
        <w:rPr>
          <w:rStyle w:val="Emphasis"/>
          <w:highlight w:val="cyan"/>
        </w:rPr>
        <w:t>startups</w:t>
      </w:r>
      <w:r w:rsidRPr="00976D0F">
        <w:rPr>
          <w:rStyle w:val="StyleUnderline"/>
        </w:rPr>
        <w:t xml:space="preserve"> looking to blast us into the Space Revolution</w:t>
      </w:r>
      <w:r w:rsidRPr="00976D0F">
        <w:rPr>
          <w:sz w:val="16"/>
        </w:rPr>
        <w:t>, starting with the most obvious and biggest ones like Blue Origin (BORGN) and SpaceX on down to companies like Relativity Space, which is founded by a bunch of former individuals from SpaceX and Blue Origin. Relativity is planning to use 3D printing technology to manufacture rocket ships at a fraction of the cost of current designs and processes.</w:t>
      </w:r>
    </w:p>
    <w:p w14:paraId="17F8D4E9" w14:textId="77777777" w:rsidR="006175D9" w:rsidRPr="00976D0F" w:rsidRDefault="006175D9" w:rsidP="006175D9">
      <w:pPr>
        <w:rPr>
          <w:sz w:val="16"/>
        </w:rPr>
      </w:pPr>
      <w:r w:rsidRPr="00976D0F">
        <w:rPr>
          <w:sz w:val="16"/>
        </w:rPr>
        <w:t>I’d mentioned in the most recent quarterly investor update that I send to my hedge fund partners the following:</w:t>
      </w:r>
    </w:p>
    <w:p w14:paraId="400CBCF2" w14:textId="77777777" w:rsidR="006175D9" w:rsidRPr="00976D0F" w:rsidRDefault="006175D9" w:rsidP="006175D9">
      <w:pPr>
        <w:rPr>
          <w:rStyle w:val="StyleUnderline"/>
        </w:rPr>
      </w:pPr>
      <w:r w:rsidRPr="00976D0F">
        <w:rPr>
          <w:sz w:val="16"/>
        </w:rPr>
        <w:t>“</w:t>
      </w:r>
      <w:r w:rsidRPr="00976D0F">
        <w:rPr>
          <w:rStyle w:val="StyleUnderline"/>
        </w:rPr>
        <w:t xml:space="preserve">There are </w:t>
      </w:r>
      <w:r w:rsidRPr="00F6771C">
        <w:rPr>
          <w:rStyle w:val="Emphasis"/>
          <w:highlight w:val="cyan"/>
        </w:rPr>
        <w:t>trillions of dollars</w:t>
      </w:r>
      <w:r w:rsidRPr="00976D0F">
        <w:rPr>
          <w:rStyle w:val="StyleUnderline"/>
        </w:rPr>
        <w:t xml:space="preserve"> moving every day in this economic world and some of these trends are building to places that are about to become obvious trillion-dollar industries</w:t>
      </w:r>
      <w:r w:rsidRPr="00976D0F">
        <w:rPr>
          <w:sz w:val="16"/>
        </w:rPr>
        <w:t xml:space="preserve">. </w:t>
      </w:r>
      <w:r w:rsidRPr="00F6771C">
        <w:rPr>
          <w:rStyle w:val="StyleUnderline"/>
          <w:highlight w:val="cyan"/>
        </w:rPr>
        <w:t>The</w:t>
      </w:r>
      <w:r w:rsidRPr="00F6771C">
        <w:rPr>
          <w:sz w:val="16"/>
          <w:highlight w:val="cyan"/>
        </w:rPr>
        <w:t xml:space="preserve"> </w:t>
      </w:r>
      <w:r w:rsidRPr="00F6771C">
        <w:rPr>
          <w:rStyle w:val="Emphasis"/>
          <w:highlight w:val="cyan"/>
        </w:rPr>
        <w:t>biggest opportunity</w:t>
      </w:r>
      <w:r w:rsidRPr="00976D0F">
        <w:rPr>
          <w:sz w:val="16"/>
        </w:rPr>
        <w:t xml:space="preserve"> </w:t>
      </w:r>
      <w:r w:rsidRPr="00976D0F">
        <w:rPr>
          <w:rStyle w:val="StyleUnderline"/>
        </w:rPr>
        <w:t xml:space="preserve">of all that’s just now burgeoning into what might become perhaps </w:t>
      </w:r>
      <w:r w:rsidRPr="00F6771C">
        <w:rPr>
          <w:rStyle w:val="StyleUnderline"/>
          <w:highlight w:val="cyan"/>
        </w:rPr>
        <w:t xml:space="preserve">the single </w:t>
      </w:r>
      <w:r w:rsidRPr="00F6771C">
        <w:rPr>
          <w:rStyle w:val="Emphasis"/>
          <w:highlight w:val="cyan"/>
        </w:rPr>
        <w:t>largest industry</w:t>
      </w:r>
      <w:r w:rsidRPr="00976D0F">
        <w:rPr>
          <w:rStyle w:val="StyleUnderline"/>
        </w:rPr>
        <w:t xml:space="preserve"> in our economy over the next three to five decades — the </w:t>
      </w:r>
      <w:r w:rsidRPr="00F6771C">
        <w:rPr>
          <w:rStyle w:val="StyleUnderline"/>
          <w:highlight w:val="cyan"/>
        </w:rPr>
        <w:t>Space</w:t>
      </w:r>
      <w:r w:rsidRPr="00976D0F">
        <w:rPr>
          <w:rStyle w:val="StyleUnderline"/>
        </w:rPr>
        <w:t xml:space="preserve"> Revolution.</w:t>
      </w:r>
    </w:p>
    <w:p w14:paraId="43B962A3" w14:textId="77777777" w:rsidR="006175D9" w:rsidRPr="00976D0F" w:rsidRDefault="006175D9" w:rsidP="006175D9">
      <w:pPr>
        <w:rPr>
          <w:sz w:val="16"/>
        </w:rPr>
      </w:pPr>
      <w:r w:rsidRPr="00976D0F">
        <w:rPr>
          <w:sz w:val="16"/>
        </w:rPr>
        <w:t>The best publicly-traded play on the Space Revolution is Boeing (BA), which I’ve started building a position in already because I like the duopoly status of its airplane business anyway. But as you also know that we also have the ability to invest in some non-publicly-traded companies using Republic and other platforms.”</w:t>
      </w:r>
    </w:p>
    <w:p w14:paraId="3A09CF12" w14:textId="77777777" w:rsidR="006175D9" w:rsidRPr="00976D0F" w:rsidRDefault="006175D9" w:rsidP="006175D9">
      <w:pPr>
        <w:rPr>
          <w:sz w:val="16"/>
        </w:rPr>
      </w:pPr>
      <w:r w:rsidRPr="00976D0F">
        <w:rPr>
          <w:sz w:val="16"/>
        </w:rPr>
        <w:t>Cody back in real-time September 17, 2020.</w:t>
      </w:r>
    </w:p>
    <w:p w14:paraId="2559C6CC" w14:textId="77777777" w:rsidR="006175D9" w:rsidRPr="00976D0F" w:rsidRDefault="006175D9" w:rsidP="006175D9">
      <w:pPr>
        <w:rPr>
          <w:sz w:val="16"/>
        </w:rPr>
      </w:pPr>
      <w:r w:rsidRPr="00976D0F">
        <w:rPr>
          <w:sz w:val="16"/>
        </w:rPr>
        <w:t xml:space="preserve">Some of the leading companies in the Space Revolution will be coming public in the next few years and I’ll be on top of every single trend, revenue model and idea that will be creating the biggest industry in the history of our planet. Yes, I said it, </w:t>
      </w:r>
      <w:r w:rsidRPr="00976D0F">
        <w:rPr>
          <w:rStyle w:val="StyleUnderline"/>
        </w:rPr>
        <w:t xml:space="preserve">the </w:t>
      </w:r>
      <w:r w:rsidRPr="00F6771C">
        <w:rPr>
          <w:rStyle w:val="StyleUnderline"/>
          <w:highlight w:val="cyan"/>
        </w:rPr>
        <w:t>Space</w:t>
      </w:r>
      <w:r w:rsidRPr="00976D0F">
        <w:rPr>
          <w:rStyle w:val="StyleUnderline"/>
        </w:rPr>
        <w:t xml:space="preserve"> Revolution </w:t>
      </w:r>
      <w:r w:rsidRPr="00F6771C">
        <w:rPr>
          <w:rStyle w:val="StyleUnderline"/>
          <w:highlight w:val="cyan"/>
        </w:rPr>
        <w:t xml:space="preserve">will be the </w:t>
      </w:r>
      <w:r w:rsidRPr="00F6771C">
        <w:rPr>
          <w:rStyle w:val="Emphasis"/>
          <w:highlight w:val="cyan"/>
        </w:rPr>
        <w:t>biggest industry</w:t>
      </w:r>
      <w:r w:rsidRPr="00F6771C">
        <w:rPr>
          <w:rStyle w:val="StyleUnderline"/>
          <w:highlight w:val="cyan"/>
        </w:rPr>
        <w:t xml:space="preserve"> in the </w:t>
      </w:r>
      <w:r w:rsidRPr="00F6771C">
        <w:rPr>
          <w:rStyle w:val="Emphasis"/>
          <w:highlight w:val="cyan"/>
        </w:rPr>
        <w:t>history of our planet</w:t>
      </w:r>
      <w:r w:rsidRPr="00976D0F">
        <w:rPr>
          <w:sz w:val="16"/>
        </w:rPr>
        <w:t>.</w:t>
      </w:r>
    </w:p>
    <w:p w14:paraId="002C511C" w14:textId="77777777" w:rsidR="006175D9" w:rsidRPr="00976D0F" w:rsidRDefault="006175D9" w:rsidP="006175D9">
      <w:pPr>
        <w:rPr>
          <w:sz w:val="16"/>
        </w:rPr>
      </w:pPr>
      <w:r w:rsidRPr="00976D0F">
        <w:rPr>
          <w:sz w:val="16"/>
        </w:rPr>
        <w:t xml:space="preserve">The </w:t>
      </w:r>
      <w:r w:rsidRPr="00976D0F">
        <w:rPr>
          <w:rStyle w:val="StyleUnderline"/>
        </w:rPr>
        <w:t>Space</w:t>
      </w:r>
      <w:r w:rsidRPr="00976D0F">
        <w:rPr>
          <w:sz w:val="16"/>
        </w:rPr>
        <w:t xml:space="preserve"> Revolution </w:t>
      </w:r>
      <w:r w:rsidRPr="00976D0F">
        <w:rPr>
          <w:rStyle w:val="StyleUnderline"/>
        </w:rPr>
        <w:t xml:space="preserve">will </w:t>
      </w:r>
      <w:r w:rsidRPr="00F6771C">
        <w:rPr>
          <w:rStyle w:val="StyleUnderline"/>
          <w:highlight w:val="cyan"/>
        </w:rPr>
        <w:t xml:space="preserve">create many </w:t>
      </w:r>
      <w:r w:rsidRPr="00F6771C">
        <w:rPr>
          <w:rStyle w:val="Emphasis"/>
          <w:highlight w:val="cyan"/>
        </w:rPr>
        <w:t>trillions of dollars</w:t>
      </w:r>
      <w:r w:rsidRPr="00976D0F">
        <w:rPr>
          <w:sz w:val="16"/>
        </w:rPr>
        <w:t xml:space="preserve"> </w:t>
      </w:r>
      <w:r w:rsidRPr="00976D0F">
        <w:rPr>
          <w:rStyle w:val="StyleUnderline"/>
        </w:rPr>
        <w:t>of new markets as we populate the skies with ever-more functional satellites</w:t>
      </w:r>
      <w:r w:rsidRPr="00976D0F">
        <w:rPr>
          <w:sz w:val="16"/>
        </w:rPr>
        <w:t xml:space="preserve"> (think speeds 100x that of 5G for $20 a month available anywhere, anytime for billions of customers), </w:t>
      </w:r>
      <w:r w:rsidRPr="00976D0F">
        <w:rPr>
          <w:rStyle w:val="StyleUnderline"/>
        </w:rPr>
        <w:t xml:space="preserve">and then we’ll start </w:t>
      </w:r>
      <w:r w:rsidRPr="00F6771C">
        <w:rPr>
          <w:rStyle w:val="StyleUnderline"/>
          <w:highlight w:val="cyan"/>
        </w:rPr>
        <w:t xml:space="preserve">creating </w:t>
      </w:r>
      <w:r w:rsidRPr="00F6771C">
        <w:rPr>
          <w:rStyle w:val="Emphasis"/>
          <w:highlight w:val="cyan"/>
        </w:rPr>
        <w:t>privately-funded</w:t>
      </w:r>
      <w:r w:rsidRPr="00976D0F">
        <w:rPr>
          <w:rStyle w:val="StyleUnderline"/>
        </w:rPr>
        <w:t xml:space="preserve">/owned </w:t>
      </w:r>
      <w:r w:rsidRPr="00F6771C">
        <w:rPr>
          <w:rStyle w:val="Emphasis"/>
          <w:highlight w:val="cyan"/>
        </w:rPr>
        <w:t>colonies</w:t>
      </w:r>
      <w:r w:rsidRPr="00976D0F">
        <w:rPr>
          <w:sz w:val="16"/>
        </w:rPr>
        <w:t xml:space="preserve"> on privately-funded/owned space station societies and on the moon and on Mars. And </w:t>
      </w:r>
      <w:r w:rsidRPr="00976D0F">
        <w:rPr>
          <w:rStyle w:val="StyleUnderline"/>
        </w:rPr>
        <w:t xml:space="preserve">we’ll be </w:t>
      </w:r>
      <w:r w:rsidRPr="00F6771C">
        <w:rPr>
          <w:rStyle w:val="Emphasis"/>
          <w:highlight w:val="cyan"/>
        </w:rPr>
        <w:t>mining precious metals</w:t>
      </w:r>
      <w:r w:rsidRPr="00976D0F">
        <w:rPr>
          <w:sz w:val="16"/>
        </w:rPr>
        <w:t xml:space="preserve"> </w:t>
      </w:r>
      <w:r w:rsidRPr="00976D0F">
        <w:rPr>
          <w:rStyle w:val="StyleUnderline"/>
        </w:rPr>
        <w:t xml:space="preserve">and (heretofore) rare (Earth) minerals on asteroids and harnessing the energy of comets and sending unmanned space drones to mine the outer reaches of the galaxy... </w:t>
      </w:r>
      <w:r w:rsidRPr="00F6771C">
        <w:rPr>
          <w:rStyle w:val="StyleUnderline"/>
          <w:highlight w:val="cyan"/>
        </w:rPr>
        <w:t xml:space="preserve">I’m </w:t>
      </w:r>
      <w:r w:rsidRPr="00F6771C">
        <w:rPr>
          <w:rStyle w:val="Emphasis"/>
          <w:highlight w:val="cyan"/>
        </w:rPr>
        <w:t>not exaggerating</w:t>
      </w:r>
      <w:r w:rsidRPr="00976D0F">
        <w:rPr>
          <w:sz w:val="16"/>
        </w:rPr>
        <w:t>. But I'm talking about decades ahead, not the next few years for most of this stuff.</w:t>
      </w:r>
    </w:p>
    <w:p w14:paraId="3F306036" w14:textId="77777777" w:rsidR="006175D9" w:rsidRPr="00976D0F" w:rsidRDefault="006175D9" w:rsidP="006175D9">
      <w:pPr>
        <w:rPr>
          <w:sz w:val="16"/>
        </w:rPr>
      </w:pPr>
      <w:r w:rsidRPr="00976D0F">
        <w:rPr>
          <w:sz w:val="16"/>
        </w:rPr>
        <w:t>Remember back in 2009-2011 when I used to predict so endlessly with so much confidence that the Smartphone Revolution would create trillion-dollar industries and that we needed to invest heavily in it? And I’ve often noted that we’ll find amazing revolutionary companies coming public as each revolution gets into second and third gear. That’s exactly what’s about to happen with the Space Revolution. This isn’t about investing in a company here and there today. It’s about getting our ducks in a row as we prepare for the largest industry in the history of the planet to take off.</w:t>
      </w:r>
    </w:p>
    <w:p w14:paraId="3DE7C492" w14:textId="77777777" w:rsidR="006175D9" w:rsidRDefault="006175D9" w:rsidP="006175D9">
      <w:pPr>
        <w:rPr>
          <w:sz w:val="16"/>
        </w:rPr>
      </w:pPr>
      <w:r w:rsidRPr="00976D0F">
        <w:rPr>
          <w:sz w:val="16"/>
        </w:rPr>
        <w:lastRenderedPageBreak/>
        <w:t xml:space="preserve">I’m as confident that </w:t>
      </w:r>
      <w:r w:rsidRPr="00976D0F">
        <w:rPr>
          <w:rStyle w:val="StyleUnderline"/>
        </w:rPr>
        <w:t>the</w:t>
      </w:r>
      <w:r w:rsidRPr="00976D0F">
        <w:rPr>
          <w:sz w:val="16"/>
        </w:rPr>
        <w:t xml:space="preserve"> </w:t>
      </w:r>
      <w:r w:rsidRPr="00F6771C">
        <w:rPr>
          <w:rStyle w:val="StyleUnderline"/>
          <w:highlight w:val="cyan"/>
        </w:rPr>
        <w:t>Space</w:t>
      </w:r>
      <w:r w:rsidRPr="00976D0F">
        <w:rPr>
          <w:rStyle w:val="StyleUnderline"/>
        </w:rPr>
        <w:t xml:space="preserve"> Revolution </w:t>
      </w:r>
      <w:r w:rsidRPr="00F6771C">
        <w:rPr>
          <w:rStyle w:val="StyleUnderline"/>
          <w:highlight w:val="cyan"/>
        </w:rPr>
        <w:t xml:space="preserve">will create </w:t>
      </w:r>
      <w:r w:rsidRPr="00F6771C">
        <w:rPr>
          <w:rStyle w:val="StyleUnderline"/>
        </w:rPr>
        <w:t>the</w:t>
      </w:r>
      <w:r w:rsidRPr="00976D0F">
        <w:rPr>
          <w:rStyle w:val="StyleUnderline"/>
        </w:rPr>
        <w:t xml:space="preserve"> easiest and most obvious</w:t>
      </w:r>
      <w:r w:rsidRPr="00976D0F">
        <w:rPr>
          <w:sz w:val="16"/>
        </w:rPr>
        <w:t xml:space="preserve"> </w:t>
      </w:r>
      <w:r w:rsidRPr="00976D0F">
        <w:rPr>
          <w:rStyle w:val="StyleUnderline"/>
        </w:rPr>
        <w:t>next</w:t>
      </w:r>
      <w:r w:rsidRPr="00976D0F">
        <w:rPr>
          <w:sz w:val="16"/>
        </w:rPr>
        <w:t xml:space="preserve"> </w:t>
      </w:r>
      <w:r w:rsidRPr="00F6771C">
        <w:rPr>
          <w:rStyle w:val="Emphasis"/>
          <w:highlight w:val="cyan"/>
        </w:rPr>
        <w:t>trillion-dollar opportunities</w:t>
      </w:r>
      <w:r w:rsidRPr="00976D0F">
        <w:rPr>
          <w:sz w:val="16"/>
        </w:rPr>
        <w:t xml:space="preserve"> </w:t>
      </w:r>
      <w:r w:rsidRPr="00976D0F">
        <w:rPr>
          <w:rStyle w:val="StyleUnderline"/>
        </w:rPr>
        <w:t xml:space="preserve">as I’ve ever been about any Revolution Investment theme I’ve positioned us for. More confident, in fact. Beam me up, Scotty, because space is truly </w:t>
      </w:r>
      <w:r w:rsidRPr="00F6771C">
        <w:rPr>
          <w:rStyle w:val="StyleUnderline"/>
          <w:highlight w:val="cyan"/>
        </w:rPr>
        <w:t xml:space="preserve">the </w:t>
      </w:r>
      <w:r w:rsidRPr="00F6771C">
        <w:rPr>
          <w:rStyle w:val="Emphasis"/>
          <w:highlight w:val="cyan"/>
        </w:rPr>
        <w:t>final frontier</w:t>
      </w:r>
      <w:r w:rsidRPr="00F6771C">
        <w:rPr>
          <w:rStyle w:val="StyleUnderline"/>
          <w:highlight w:val="cyan"/>
        </w:rPr>
        <w:t xml:space="preserve"> of our</w:t>
      </w:r>
      <w:r w:rsidRPr="00976D0F">
        <w:rPr>
          <w:rStyle w:val="StyleUnderline"/>
        </w:rPr>
        <w:t xml:space="preserve"> planet’s </w:t>
      </w:r>
      <w:r w:rsidRPr="00F6771C">
        <w:rPr>
          <w:rStyle w:val="Emphasis"/>
          <w:highlight w:val="cyan"/>
        </w:rPr>
        <w:t>economy</w:t>
      </w:r>
      <w:r w:rsidRPr="00976D0F">
        <w:rPr>
          <w:sz w:val="16"/>
        </w:rPr>
        <w:t>.</w:t>
      </w:r>
    </w:p>
    <w:p w14:paraId="7F6CEBCD" w14:textId="77777777" w:rsidR="006175D9" w:rsidRPr="009E47D5" w:rsidRDefault="006175D9" w:rsidP="006175D9">
      <w:pPr>
        <w:pStyle w:val="Heading4"/>
        <w:rPr>
          <w:rStyle w:val="StyleUnderline"/>
          <w:sz w:val="26"/>
          <w:u w:val="none"/>
        </w:rPr>
      </w:pPr>
      <w:r>
        <w:rPr>
          <w:rStyle w:val="StyleUnderline"/>
          <w:sz w:val="26"/>
          <w:u w:val="none"/>
        </w:rPr>
        <w:t xml:space="preserve">Perception of declining returns causes </w:t>
      </w:r>
      <w:r>
        <w:rPr>
          <w:rStyle w:val="StyleUnderline"/>
          <w:sz w:val="26"/>
        </w:rPr>
        <w:t>price crashes</w:t>
      </w:r>
      <w:r>
        <w:rPr>
          <w:rStyle w:val="StyleUnderline"/>
          <w:sz w:val="26"/>
          <w:u w:val="none"/>
        </w:rPr>
        <w:t xml:space="preserve"> that bankrupts commercial tech. </w:t>
      </w:r>
    </w:p>
    <w:p w14:paraId="109F24B7" w14:textId="77777777" w:rsidR="006175D9" w:rsidRPr="00F9192F" w:rsidRDefault="006175D9" w:rsidP="006175D9">
      <w:r w:rsidRPr="00F9192F">
        <w:rPr>
          <w:rStyle w:val="Style13ptBold"/>
        </w:rPr>
        <w:t>Anderson 22</w:t>
      </w:r>
      <w:r>
        <w:t xml:space="preserve"> – Maia, “</w:t>
      </w:r>
      <w:r w:rsidRPr="00F9192F">
        <w:t>SPAC deals promised a golden ticket for a host of upstart space companies. Now the bubble's bursting — and their established rivals are surging.</w:t>
      </w:r>
      <w:r>
        <w:t xml:space="preserve">” 03/21/2022, </w:t>
      </w:r>
      <w:r w:rsidRPr="00F9192F">
        <w:t>https://www.businessinsider.com/space-spac-stock-prices-virgin-galactic-planet-labs-2022-3</w:t>
      </w:r>
    </w:p>
    <w:p w14:paraId="44504317" w14:textId="77777777" w:rsidR="006175D9" w:rsidRPr="00AB253F" w:rsidRDefault="006175D9" w:rsidP="006175D9">
      <w:pPr>
        <w:rPr>
          <w:rStyle w:val="StyleUnderline"/>
        </w:rPr>
      </w:pPr>
      <w:r w:rsidRPr="00DF4FC1">
        <w:rPr>
          <w:rStyle w:val="Emphasis"/>
          <w:highlight w:val="cyan"/>
        </w:rPr>
        <w:t>The SPAC rout</w:t>
      </w:r>
      <w:r w:rsidRPr="00DF4FC1">
        <w:rPr>
          <w:rStyle w:val="StyleUnderline"/>
          <w:highlight w:val="cyan"/>
        </w:rPr>
        <w:t>e</w:t>
      </w:r>
      <w:r w:rsidRPr="00AB253F">
        <w:rPr>
          <w:rStyle w:val="StyleUnderline"/>
        </w:rPr>
        <w:t xml:space="preserve"> to the public market </w:t>
      </w:r>
      <w:r w:rsidRPr="00DF4FC1">
        <w:rPr>
          <w:rStyle w:val="Emphasis"/>
          <w:highlight w:val="cyan"/>
        </w:rPr>
        <w:t>has been</w:t>
      </w:r>
      <w:r w:rsidRPr="00CD00FC">
        <w:rPr>
          <w:rStyle w:val="Emphasis"/>
        </w:rPr>
        <w:t xml:space="preserve"> especially </w:t>
      </w:r>
      <w:r w:rsidRPr="00DF4FC1">
        <w:rPr>
          <w:rStyle w:val="Emphasis"/>
          <w:highlight w:val="cyan"/>
        </w:rPr>
        <w:t>popular</w:t>
      </w:r>
      <w:r w:rsidRPr="00AB253F">
        <w:rPr>
          <w:rStyle w:val="StyleUnderline"/>
        </w:rPr>
        <w:t xml:space="preserve"> in this industry not </w:t>
      </w:r>
      <w:r w:rsidRPr="00DF4FC1">
        <w:rPr>
          <w:rStyle w:val="StyleUnderline"/>
          <w:highlight w:val="cyan"/>
        </w:rPr>
        <w:t>because</w:t>
      </w:r>
      <w:r w:rsidRPr="00AB253F">
        <w:rPr>
          <w:rStyle w:val="StyleUnderline"/>
        </w:rPr>
        <w:t xml:space="preserve"> the </w:t>
      </w:r>
      <w:r w:rsidRPr="00DF4FC1">
        <w:rPr>
          <w:rStyle w:val="StyleUnderline"/>
          <w:highlight w:val="cyan"/>
        </w:rPr>
        <w:t>companies</w:t>
      </w:r>
      <w:r w:rsidRPr="00AB253F">
        <w:rPr>
          <w:rStyle w:val="StyleUnderline"/>
        </w:rPr>
        <w:t xml:space="preserve"> necessarily want to be public but </w:t>
      </w:r>
      <w:r w:rsidRPr="00CD00FC">
        <w:rPr>
          <w:rStyle w:val="Emphasis"/>
        </w:rPr>
        <w:t xml:space="preserve">because they </w:t>
      </w:r>
      <w:r w:rsidRPr="00DF4FC1">
        <w:rPr>
          <w:rStyle w:val="Emphasis"/>
          <w:highlight w:val="cyan"/>
        </w:rPr>
        <w:t>need lots of capital</w:t>
      </w:r>
      <w:r w:rsidRPr="00AB253F">
        <w:rPr>
          <w:rStyle w:val="StyleUnderline"/>
        </w:rPr>
        <w:t>,</w:t>
      </w:r>
      <w:r w:rsidRPr="009E47D5">
        <w:rPr>
          <w:rStyle w:val="StyleUnderline"/>
          <w:sz w:val="16"/>
          <w:u w:val="none"/>
        </w:rPr>
        <w:t xml:space="preserve"> said Simon Potter, head of investment and financial consulting at the industry research firm BryceTech. </w:t>
      </w:r>
      <w:r w:rsidRPr="00AB253F">
        <w:rPr>
          <w:rStyle w:val="StyleUnderline"/>
        </w:rPr>
        <w:t>Space companies often need hundreds of millions, if not billions, of dollars to make their business models work. SPAC deals let them raise capital a lot faster and with a lot less effort than initial public offerings.</w:t>
      </w:r>
    </w:p>
    <w:p w14:paraId="562AB58D" w14:textId="77777777" w:rsidR="006175D9" w:rsidRPr="009E47D5" w:rsidRDefault="006175D9" w:rsidP="006175D9">
      <w:pPr>
        <w:rPr>
          <w:rStyle w:val="StyleUnderline"/>
          <w:sz w:val="16"/>
          <w:u w:val="none"/>
        </w:rPr>
      </w:pPr>
      <w:r w:rsidRPr="009E47D5">
        <w:rPr>
          <w:rStyle w:val="StyleUnderline"/>
          <w:sz w:val="16"/>
          <w:u w:val="none"/>
        </w:rPr>
        <w:t xml:space="preserve">And when one company lands a lucrative deal, it creates an incentive for its competitors to do the same. </w:t>
      </w:r>
    </w:p>
    <w:p w14:paraId="3F83C727" w14:textId="77777777" w:rsidR="006175D9" w:rsidRPr="009E47D5" w:rsidRDefault="006175D9" w:rsidP="006175D9">
      <w:pPr>
        <w:rPr>
          <w:rStyle w:val="StyleUnderline"/>
          <w:sz w:val="16"/>
          <w:u w:val="none"/>
        </w:rPr>
      </w:pPr>
      <w:r w:rsidRPr="009E47D5">
        <w:rPr>
          <w:rStyle w:val="StyleUnderline"/>
          <w:sz w:val="16"/>
          <w:u w:val="none"/>
        </w:rPr>
        <w:t>"</w:t>
      </w:r>
      <w:r w:rsidRPr="00AB253F">
        <w:rPr>
          <w:rStyle w:val="StyleUnderline"/>
        </w:rPr>
        <w:t>The SPAC phenomenon has essentially set off an arms race in the industry</w:t>
      </w:r>
      <w:r w:rsidRPr="009E47D5">
        <w:rPr>
          <w:rStyle w:val="StyleUnderline"/>
          <w:sz w:val="16"/>
          <w:u w:val="none"/>
        </w:rPr>
        <w:t>," Chris Quilty, founder and partner at the boutique space advisory Quilty Analytics, told Insider. "Companies that fail to raise capital, whether through SPAC or some other means, are going to find themselves at a disadvantage to competitors that have raised large pools of money."</w:t>
      </w:r>
    </w:p>
    <w:p w14:paraId="3D7BF058" w14:textId="77777777" w:rsidR="006175D9" w:rsidRPr="009E47D5" w:rsidRDefault="006175D9" w:rsidP="006175D9">
      <w:pPr>
        <w:rPr>
          <w:rStyle w:val="StyleUnderline"/>
          <w:sz w:val="16"/>
          <w:u w:val="none"/>
        </w:rPr>
      </w:pPr>
      <w:r w:rsidRPr="00732A20">
        <w:rPr>
          <w:rStyle w:val="StyleUnderline"/>
        </w:rPr>
        <w:t xml:space="preserve">The number of companies announcing </w:t>
      </w:r>
      <w:r w:rsidRPr="00DF4FC1">
        <w:rPr>
          <w:rStyle w:val="StyleUnderline"/>
          <w:highlight w:val="cyan"/>
        </w:rPr>
        <w:t>SPAC</w:t>
      </w:r>
      <w:r w:rsidRPr="00732A20">
        <w:rPr>
          <w:rStyle w:val="StyleUnderline"/>
        </w:rPr>
        <w:t xml:space="preserve"> </w:t>
      </w:r>
      <w:r w:rsidRPr="00DF4FC1">
        <w:rPr>
          <w:rStyle w:val="StyleUnderline"/>
          <w:highlight w:val="cyan"/>
        </w:rPr>
        <w:t>deals</w:t>
      </w:r>
      <w:r w:rsidRPr="00732A20">
        <w:rPr>
          <w:rStyle w:val="StyleUnderline"/>
        </w:rPr>
        <w:t xml:space="preserve"> </w:t>
      </w:r>
      <w:r w:rsidRPr="00DF4FC1">
        <w:rPr>
          <w:rStyle w:val="StyleUnderline"/>
          <w:highlight w:val="cyan"/>
        </w:rPr>
        <w:t>started to slow</w:t>
      </w:r>
      <w:r w:rsidRPr="00732A20">
        <w:rPr>
          <w:rStyle w:val="StyleUnderline"/>
        </w:rPr>
        <w:t xml:space="preserve"> in the second half of 2021</w:t>
      </w:r>
      <w:r w:rsidRPr="009E47D5">
        <w:rPr>
          <w:rStyle w:val="StyleUnderline"/>
          <w:sz w:val="16"/>
          <w:u w:val="none"/>
        </w:rPr>
        <w:t xml:space="preserve">, when the US Securities and Exchange Commission started looking into the craze, seeking information on how banks manage the deals' risks and the values of target companies. </w:t>
      </w:r>
      <w:r w:rsidRPr="00DF4FC1">
        <w:rPr>
          <w:rStyle w:val="StyleUnderline"/>
          <w:highlight w:val="cyan"/>
        </w:rPr>
        <w:t xml:space="preserve">But </w:t>
      </w:r>
      <w:r w:rsidRPr="00DF4FC1">
        <w:rPr>
          <w:rStyle w:val="Emphasis"/>
          <w:highlight w:val="cyan"/>
        </w:rPr>
        <w:t>the trend isn't</w:t>
      </w:r>
      <w:r w:rsidRPr="00DF4FC1">
        <w:rPr>
          <w:rStyle w:val="Emphasis"/>
        </w:rPr>
        <w:t xml:space="preserve"> quite </w:t>
      </w:r>
      <w:r w:rsidRPr="00DF4FC1">
        <w:rPr>
          <w:rStyle w:val="Emphasis"/>
          <w:highlight w:val="cyan"/>
        </w:rPr>
        <w:t>dead</w:t>
      </w:r>
      <w:r w:rsidRPr="00732A20">
        <w:rPr>
          <w:rStyle w:val="StyleUnderline"/>
        </w:rPr>
        <w:t>: Just this week, the satellite company SatixFy announced plans to go public through a merger with Endurance Acquisition Corp.</w:t>
      </w:r>
      <w:r w:rsidRPr="009E47D5">
        <w:rPr>
          <w:rStyle w:val="StyleUnderline"/>
          <w:sz w:val="16"/>
          <w:u w:val="none"/>
        </w:rPr>
        <w:t xml:space="preserve"> </w:t>
      </w:r>
    </w:p>
    <w:p w14:paraId="56C03D41" w14:textId="77777777" w:rsidR="006175D9" w:rsidRPr="009E47D5" w:rsidRDefault="006175D9" w:rsidP="006175D9">
      <w:pPr>
        <w:rPr>
          <w:rStyle w:val="StyleUnderline"/>
          <w:sz w:val="16"/>
          <w:u w:val="none"/>
        </w:rPr>
      </w:pPr>
      <w:r w:rsidRPr="009E47D5">
        <w:rPr>
          <w:rStyle w:val="StyleUnderline"/>
          <w:sz w:val="16"/>
          <w:u w:val="none"/>
        </w:rPr>
        <w:t xml:space="preserve">Why space </w:t>
      </w:r>
      <w:r w:rsidRPr="00732A20">
        <w:rPr>
          <w:rStyle w:val="StyleUnderline"/>
        </w:rPr>
        <w:t>SPAC stocks are nose-diving</w:t>
      </w:r>
    </w:p>
    <w:p w14:paraId="27FAC5ED" w14:textId="77777777" w:rsidR="006175D9" w:rsidRPr="009E47D5" w:rsidRDefault="006175D9" w:rsidP="006175D9">
      <w:pPr>
        <w:rPr>
          <w:rStyle w:val="StyleUnderline"/>
          <w:sz w:val="16"/>
          <w:u w:val="none"/>
        </w:rPr>
      </w:pPr>
      <w:r w:rsidRPr="009E47D5">
        <w:rPr>
          <w:rStyle w:val="StyleUnderline"/>
          <w:sz w:val="16"/>
          <w:u w:val="none"/>
        </w:rPr>
        <w:t>The SPAC downturn isn't unique to the space industry. Electric-vehicle startups, for example, hit a wave of trouble last year. With interest rates expected to go up multiple times this year in an attempt to fight inflation, the market outlook is souring for SPAC deals.</w:t>
      </w:r>
    </w:p>
    <w:p w14:paraId="5A87CA5F" w14:textId="77777777" w:rsidR="006175D9" w:rsidRPr="009E47D5" w:rsidRDefault="006175D9" w:rsidP="006175D9">
      <w:pPr>
        <w:rPr>
          <w:rStyle w:val="StyleUnderline"/>
          <w:sz w:val="16"/>
          <w:u w:val="none"/>
        </w:rPr>
      </w:pPr>
      <w:r w:rsidRPr="009E47D5">
        <w:rPr>
          <w:rStyle w:val="StyleUnderline"/>
          <w:sz w:val="16"/>
          <w:u w:val="none"/>
        </w:rPr>
        <w:t xml:space="preserve">"For now, at least, </w:t>
      </w:r>
      <w:r w:rsidRPr="00732A20">
        <w:rPr>
          <w:rStyle w:val="StyleUnderline"/>
        </w:rPr>
        <w:t xml:space="preserve">the </w:t>
      </w:r>
      <w:r w:rsidRPr="00DF4FC1">
        <w:rPr>
          <w:rStyle w:val="StyleUnderline"/>
          <w:highlight w:val="cyan"/>
        </w:rPr>
        <w:t>enthusiasm has waned</w:t>
      </w:r>
      <w:r w:rsidRPr="009E47D5">
        <w:rPr>
          <w:rStyle w:val="StyleUnderline"/>
          <w:sz w:val="16"/>
          <w:u w:val="none"/>
        </w:rPr>
        <w:t xml:space="preserve">," Potter said. "The experience that this 2021 cohort of companies is currently having will understandably inform future decision-making." </w:t>
      </w:r>
    </w:p>
    <w:p w14:paraId="266B7DF9" w14:textId="77777777" w:rsidR="006175D9" w:rsidRPr="00DF4FC1" w:rsidRDefault="006175D9" w:rsidP="006175D9">
      <w:pPr>
        <w:rPr>
          <w:rStyle w:val="StyleUnderline"/>
        </w:rPr>
      </w:pPr>
      <w:r w:rsidRPr="009E47D5">
        <w:rPr>
          <w:rStyle w:val="StyleUnderline"/>
          <w:sz w:val="16"/>
          <w:u w:val="none"/>
        </w:rPr>
        <w:t xml:space="preserve">But one reason space SPAC stocks, in particular, haven't been faring well is that many space companies outlined very aggressive targets when they went public. </w:t>
      </w:r>
      <w:r w:rsidRPr="00DF4FC1">
        <w:rPr>
          <w:rStyle w:val="StyleUnderline"/>
          <w:highlight w:val="cyan"/>
        </w:rPr>
        <w:t>There's a</w:t>
      </w:r>
      <w:r w:rsidRPr="00DF4FC1">
        <w:rPr>
          <w:rStyle w:val="StyleUnderline"/>
        </w:rPr>
        <w:t xml:space="preserve"> "fairly well understood </w:t>
      </w:r>
      <w:r w:rsidRPr="00DF4FC1">
        <w:rPr>
          <w:rStyle w:val="StyleUnderline"/>
          <w:highlight w:val="cyan"/>
        </w:rPr>
        <w:t>phenomenon" of</w:t>
      </w:r>
      <w:r w:rsidRPr="00DF4FC1">
        <w:rPr>
          <w:rStyle w:val="StyleUnderline"/>
        </w:rPr>
        <w:t xml:space="preserve"> SPAC </w:t>
      </w:r>
      <w:r w:rsidRPr="00DF4FC1">
        <w:rPr>
          <w:rStyle w:val="StyleUnderline"/>
          <w:highlight w:val="cyan"/>
        </w:rPr>
        <w:t>companies</w:t>
      </w:r>
      <w:r w:rsidRPr="00DF4FC1">
        <w:rPr>
          <w:rStyle w:val="StyleUnderline"/>
        </w:rPr>
        <w:t xml:space="preserve">, not just in the space sector, </w:t>
      </w:r>
      <w:r w:rsidRPr="00DF4FC1">
        <w:rPr>
          <w:rStyle w:val="StyleUnderline"/>
          <w:highlight w:val="cyan"/>
        </w:rPr>
        <w:t>providing</w:t>
      </w:r>
      <w:r w:rsidRPr="00DF4FC1">
        <w:rPr>
          <w:rStyle w:val="StyleUnderline"/>
        </w:rPr>
        <w:t xml:space="preserve"> much </w:t>
      </w:r>
      <w:r w:rsidRPr="00DF4FC1">
        <w:rPr>
          <w:rStyle w:val="StyleUnderline"/>
          <w:highlight w:val="cyan"/>
        </w:rPr>
        <w:t>more aggressive growth forecasts</w:t>
      </w:r>
      <w:r w:rsidRPr="00DF4FC1">
        <w:rPr>
          <w:rStyle w:val="StyleUnderline"/>
        </w:rPr>
        <w:t xml:space="preserve"> </w:t>
      </w:r>
      <w:r w:rsidRPr="00DF4FC1">
        <w:rPr>
          <w:rStyle w:val="StyleUnderline"/>
          <w:highlight w:val="cyan"/>
        </w:rPr>
        <w:t>than would be allowed</w:t>
      </w:r>
      <w:r w:rsidRPr="00DF4FC1">
        <w:rPr>
          <w:rStyle w:val="StyleUnderline"/>
        </w:rPr>
        <w:t xml:space="preserve"> under an IPO, according to Quilty. Many SPACs — across all sectors — have had to lower their guidance since going public, which has a predictable impact on their stock prices.</w:t>
      </w:r>
    </w:p>
    <w:p w14:paraId="04CC7CAC" w14:textId="77777777" w:rsidR="006175D9" w:rsidRPr="009E47D5" w:rsidRDefault="006175D9" w:rsidP="006175D9">
      <w:pPr>
        <w:rPr>
          <w:rStyle w:val="StyleUnderline"/>
          <w:sz w:val="16"/>
          <w:u w:val="none"/>
        </w:rPr>
      </w:pPr>
      <w:r w:rsidRPr="009E47D5">
        <w:rPr>
          <w:rStyle w:val="StyleUnderline"/>
          <w:sz w:val="16"/>
          <w:u w:val="none"/>
        </w:rPr>
        <w:t>The market also tends to group space companies together into one category rather than look at their individual performances, Potter told Insider, so the widespread trend of stocks falling has less to do with each individual company's operations than a generalized sentiment toward the industry.</w:t>
      </w:r>
    </w:p>
    <w:p w14:paraId="33D78357" w14:textId="77777777" w:rsidR="006175D9" w:rsidRPr="00732A20" w:rsidRDefault="006175D9" w:rsidP="006175D9">
      <w:pPr>
        <w:rPr>
          <w:rStyle w:val="StyleUnderline"/>
        </w:rPr>
      </w:pPr>
      <w:r w:rsidRPr="00732A20">
        <w:rPr>
          <w:rStyle w:val="StyleUnderline"/>
        </w:rPr>
        <w:t>"</w:t>
      </w:r>
      <w:r w:rsidRPr="00DF4FC1">
        <w:rPr>
          <w:rStyle w:val="StyleUnderline"/>
          <w:highlight w:val="cyan"/>
        </w:rPr>
        <w:t xml:space="preserve">Any </w:t>
      </w:r>
      <w:r w:rsidRPr="009E47D5">
        <w:rPr>
          <w:rStyle w:val="Emphasis"/>
          <w:highlight w:val="cyan"/>
        </w:rPr>
        <w:t>perception</w:t>
      </w:r>
      <w:r w:rsidRPr="00732A20">
        <w:rPr>
          <w:rStyle w:val="StyleUnderline"/>
        </w:rPr>
        <w:t xml:space="preserve"> in the market </w:t>
      </w:r>
      <w:r w:rsidRPr="00DF4FC1">
        <w:rPr>
          <w:rStyle w:val="StyleUnderline"/>
          <w:highlight w:val="cyan"/>
        </w:rPr>
        <w:t xml:space="preserve">that those targets </w:t>
      </w:r>
      <w:r w:rsidRPr="009E47D5">
        <w:rPr>
          <w:rStyle w:val="Emphasis"/>
          <w:highlight w:val="cyan"/>
        </w:rPr>
        <w:t>may not be achievable</w:t>
      </w:r>
      <w:r w:rsidRPr="00732A20">
        <w:rPr>
          <w:rStyle w:val="StyleUnderline"/>
        </w:rPr>
        <w:t xml:space="preserve"> </w:t>
      </w:r>
      <w:r w:rsidRPr="00DF4FC1">
        <w:rPr>
          <w:rStyle w:val="StyleUnderline"/>
          <w:highlight w:val="cyan"/>
        </w:rPr>
        <w:t xml:space="preserve">is going to be </w:t>
      </w:r>
      <w:r w:rsidRPr="009E47D5">
        <w:rPr>
          <w:rStyle w:val="Emphasis"/>
          <w:highlight w:val="cyan"/>
        </w:rPr>
        <w:t>reflected</w:t>
      </w:r>
      <w:r w:rsidRPr="00DF4FC1">
        <w:rPr>
          <w:rStyle w:val="StyleUnderline"/>
          <w:highlight w:val="cyan"/>
        </w:rPr>
        <w:t xml:space="preserve"> in a</w:t>
      </w:r>
      <w:r w:rsidRPr="00732A20">
        <w:rPr>
          <w:rStyle w:val="StyleUnderline"/>
        </w:rPr>
        <w:t xml:space="preserve"> daily </w:t>
      </w:r>
      <w:r w:rsidRPr="009E47D5">
        <w:rPr>
          <w:rStyle w:val="Emphasis"/>
          <w:highlight w:val="cyan"/>
        </w:rPr>
        <w:t>share price</w:t>
      </w:r>
      <w:r w:rsidRPr="00732A20">
        <w:rPr>
          <w:rStyle w:val="StyleUnderline"/>
        </w:rPr>
        <w:t xml:space="preserve">," Potter said. Public </w:t>
      </w:r>
      <w:r w:rsidRPr="00DF4FC1">
        <w:rPr>
          <w:rStyle w:val="StyleUnderline"/>
          <w:highlight w:val="cyan"/>
        </w:rPr>
        <w:t>companies are under pressure to deliver</w:t>
      </w:r>
      <w:r w:rsidRPr="00732A20">
        <w:rPr>
          <w:rStyle w:val="StyleUnderline"/>
        </w:rPr>
        <w:t>. "</w:t>
      </w:r>
      <w:r w:rsidRPr="00DF4FC1">
        <w:rPr>
          <w:rStyle w:val="StyleUnderline"/>
          <w:highlight w:val="cyan"/>
        </w:rPr>
        <w:t xml:space="preserve">Underperformance is </w:t>
      </w:r>
      <w:r w:rsidRPr="009E47D5">
        <w:rPr>
          <w:rStyle w:val="Emphasis"/>
          <w:highlight w:val="cyan"/>
        </w:rPr>
        <w:t>going to get punished</w:t>
      </w:r>
      <w:r w:rsidRPr="00732A20">
        <w:rPr>
          <w:rStyle w:val="StyleUnderline"/>
        </w:rPr>
        <w:t>."</w:t>
      </w:r>
    </w:p>
    <w:p w14:paraId="6DD66490" w14:textId="77777777" w:rsidR="006175D9" w:rsidRDefault="006175D9" w:rsidP="006175D9">
      <w:pPr>
        <w:pStyle w:val="Heading4"/>
      </w:pPr>
      <w:r w:rsidRPr="00A6330F">
        <w:rPr>
          <w:u w:val="single"/>
        </w:rPr>
        <w:lastRenderedPageBreak/>
        <w:t>Uncertainly</w:t>
      </w:r>
      <w:r>
        <w:t xml:space="preserve"> means debris regulations would go </w:t>
      </w:r>
      <w:r w:rsidRPr="00A6330F">
        <w:rPr>
          <w:u w:val="single"/>
        </w:rPr>
        <w:t>too far</w:t>
      </w:r>
      <w:r>
        <w:t xml:space="preserve"> in the name of uncertainty – operators would have to move every time there could potentially be a collision – result is massive operator expenses  </w:t>
      </w:r>
    </w:p>
    <w:p w14:paraId="54DCDED9" w14:textId="77777777" w:rsidR="006175D9" w:rsidRPr="003C17A3" w:rsidRDefault="006175D9" w:rsidP="006175D9">
      <w:r w:rsidRPr="003C17A3">
        <w:rPr>
          <w:rStyle w:val="Style13ptBold"/>
        </w:rPr>
        <w:t>Atherton 20</w:t>
      </w:r>
      <w:r>
        <w:t xml:space="preserve"> Atherton, Kelsey. Kelsey Atherton blogs about military technology for C4ISRNET, Fifth Domain, Defense News, and Military Times. He previously wrote for Popular Science, and also created, solicited, and edited content for a group blog on political science fiction and international security. "Space debris collisions can be disastrous. How can we reduce the risk?" C4ISRNet, Feb 10, 2020, www.c4isrnet.com/r/c2-comms/satellites/2021/11/18/space-debris-calculating-orbital-collision-risk.</w:t>
      </w:r>
    </w:p>
    <w:p w14:paraId="385E1275" w14:textId="77777777" w:rsidR="006175D9" w:rsidRPr="00B92BE1" w:rsidRDefault="006175D9" w:rsidP="006175D9">
      <w:pPr>
        <w:rPr>
          <w:b/>
          <w:iCs/>
          <w:u w:val="single"/>
          <w:bdr w:val="single" w:sz="8" w:space="0" w:color="auto"/>
        </w:rPr>
      </w:pPr>
      <w:r w:rsidRPr="00B43E30">
        <w:rPr>
          <w:sz w:val="16"/>
        </w:rPr>
        <w:t xml:space="preserve">The authors contend that </w:t>
      </w:r>
      <w:r w:rsidRPr="00B43E30">
        <w:rPr>
          <w:rStyle w:val="StyleUnderline"/>
          <w:highlight w:val="cyan"/>
        </w:rPr>
        <w:t>existing</w:t>
      </w:r>
      <w:r w:rsidRPr="00B43E30">
        <w:rPr>
          <w:rStyle w:val="StyleUnderline"/>
        </w:rPr>
        <w:t xml:space="preserve"> </w:t>
      </w:r>
      <w:r w:rsidRPr="00B43E30">
        <w:rPr>
          <w:rStyle w:val="StyleUnderline"/>
          <w:highlight w:val="cyan"/>
        </w:rPr>
        <w:t>formulas</w:t>
      </w:r>
      <w:r w:rsidRPr="00B43E30">
        <w:rPr>
          <w:rStyle w:val="StyleUnderline"/>
        </w:rPr>
        <w:t xml:space="preserve"> </w:t>
      </w:r>
      <w:r w:rsidRPr="00B43E30">
        <w:rPr>
          <w:rStyle w:val="StyleUnderline"/>
          <w:highlight w:val="cyan"/>
        </w:rPr>
        <w:t>used to estimate risk</w:t>
      </w:r>
      <w:r w:rsidRPr="00B43E30">
        <w:rPr>
          <w:rStyle w:val="StyleUnderline"/>
        </w:rPr>
        <w:t xml:space="preserve"> and uncertainty in orbit </w:t>
      </w:r>
      <w:r w:rsidRPr="00B43E30">
        <w:rPr>
          <w:rStyle w:val="Emphasis"/>
          <w:highlight w:val="cyan"/>
        </w:rPr>
        <w:t>are unable to</w:t>
      </w:r>
      <w:r w:rsidRPr="00B43E30">
        <w:rPr>
          <w:rStyle w:val="Emphasis"/>
        </w:rPr>
        <w:t xml:space="preserve"> positively </w:t>
      </w:r>
      <w:r w:rsidRPr="00B43E30">
        <w:rPr>
          <w:rStyle w:val="Emphasis"/>
          <w:highlight w:val="cyan"/>
        </w:rPr>
        <w:t>identify safe passage</w:t>
      </w:r>
      <w:r w:rsidRPr="00B43E30">
        <w:rPr>
          <w:rStyle w:val="Emphasis"/>
        </w:rPr>
        <w:t>.</w:t>
      </w:r>
      <w:r w:rsidRPr="00B43E30">
        <w:rPr>
          <w:sz w:val="16"/>
        </w:rPr>
        <w:t xml:space="preserve"> By relying on these formulas, then, the entire space industry risks collisions that could scatter debris throughout orbit, threatening satellites and the entire utility of space. “Here is the standard my co-authors and I advocate for each and every conjunction: </w:t>
      </w:r>
      <w:r w:rsidRPr="00B43E30">
        <w:rPr>
          <w:rStyle w:val="StyleUnderline"/>
          <w:highlight w:val="cyan"/>
        </w:rPr>
        <w:t>Prove</w:t>
      </w:r>
      <w:r w:rsidRPr="00C24632">
        <w:rPr>
          <w:rStyle w:val="StyleUnderline"/>
        </w:rPr>
        <w:t xml:space="preserve"> to me this </w:t>
      </w:r>
      <w:r w:rsidRPr="00B43E30">
        <w:rPr>
          <w:rStyle w:val="StyleUnderline"/>
          <w:highlight w:val="cyan"/>
        </w:rPr>
        <w:t>conjunction</w:t>
      </w:r>
      <w:r w:rsidRPr="00C24632">
        <w:rPr>
          <w:rStyle w:val="StyleUnderline"/>
        </w:rPr>
        <w:t xml:space="preserve"> </w:t>
      </w:r>
      <w:r w:rsidRPr="00B43E30">
        <w:rPr>
          <w:rStyle w:val="StyleUnderline"/>
          <w:highlight w:val="cyan"/>
        </w:rPr>
        <w:t>will not</w:t>
      </w:r>
      <w:r w:rsidRPr="00C24632">
        <w:rPr>
          <w:rStyle w:val="StyleUnderline"/>
        </w:rPr>
        <w:t xml:space="preserve"> </w:t>
      </w:r>
      <w:r w:rsidRPr="00B43E30">
        <w:rPr>
          <w:rStyle w:val="StyleUnderline"/>
          <w:highlight w:val="cyan"/>
        </w:rPr>
        <w:t>result</w:t>
      </w:r>
      <w:r w:rsidRPr="00C24632">
        <w:rPr>
          <w:rStyle w:val="StyleUnderline"/>
        </w:rPr>
        <w:t xml:space="preserve"> </w:t>
      </w:r>
      <w:r w:rsidRPr="00B43E30">
        <w:rPr>
          <w:rStyle w:val="StyleUnderline"/>
          <w:highlight w:val="cyan"/>
        </w:rPr>
        <w:t>in a collision</w:t>
      </w:r>
      <w:r w:rsidRPr="00C24632">
        <w:rPr>
          <w:rStyle w:val="StyleUnderline"/>
        </w:rPr>
        <w:t>,”</w:t>
      </w:r>
      <w:r w:rsidRPr="00B43E30">
        <w:rPr>
          <w:sz w:val="16"/>
        </w:rPr>
        <w:t xml:space="preserve"> said Balch. In other words, instead of moving when there’s a chance of a collision, </w:t>
      </w:r>
      <w:r w:rsidRPr="00B43E30">
        <w:rPr>
          <w:rStyle w:val="StyleUnderline"/>
          <w:highlight w:val="cyan"/>
        </w:rPr>
        <w:t>operators</w:t>
      </w:r>
      <w:r w:rsidRPr="00C24632">
        <w:rPr>
          <w:rStyle w:val="StyleUnderline"/>
        </w:rPr>
        <w:t xml:space="preserve"> </w:t>
      </w:r>
      <w:r w:rsidRPr="00B43E30">
        <w:rPr>
          <w:rStyle w:val="StyleUnderline"/>
          <w:highlight w:val="cyan"/>
        </w:rPr>
        <w:t>would have to move</w:t>
      </w:r>
      <w:r w:rsidRPr="00C24632">
        <w:rPr>
          <w:rStyle w:val="StyleUnderline"/>
        </w:rPr>
        <w:t xml:space="preserve"> to safety </w:t>
      </w:r>
      <w:r w:rsidRPr="00B43E30">
        <w:rPr>
          <w:rStyle w:val="StyleUnderline"/>
          <w:highlight w:val="cyan"/>
        </w:rPr>
        <w:t>unless</w:t>
      </w:r>
      <w:r w:rsidRPr="00C24632">
        <w:rPr>
          <w:rStyle w:val="StyleUnderline"/>
        </w:rPr>
        <w:t xml:space="preserve"> </w:t>
      </w:r>
      <w:r w:rsidRPr="00B43E30">
        <w:rPr>
          <w:rStyle w:val="StyleUnderline"/>
          <w:highlight w:val="cyan"/>
        </w:rPr>
        <w:t>they</w:t>
      </w:r>
      <w:r w:rsidRPr="00C24632">
        <w:rPr>
          <w:rStyle w:val="StyleUnderline"/>
        </w:rPr>
        <w:t xml:space="preserve"> </w:t>
      </w:r>
      <w:r w:rsidRPr="00B43E30">
        <w:rPr>
          <w:rStyle w:val="StyleUnderline"/>
          <w:highlight w:val="cyan"/>
        </w:rPr>
        <w:t>could prove</w:t>
      </w:r>
      <w:r w:rsidRPr="00C24632">
        <w:rPr>
          <w:rStyle w:val="StyleUnderline"/>
        </w:rPr>
        <w:t xml:space="preserve"> </w:t>
      </w:r>
      <w:r w:rsidRPr="00B43E30">
        <w:rPr>
          <w:rStyle w:val="StyleUnderline"/>
          <w:highlight w:val="cyan"/>
        </w:rPr>
        <w:t>there would not be a crash</w:t>
      </w:r>
      <w:r w:rsidRPr="00B43E30">
        <w:rPr>
          <w:sz w:val="16"/>
        </w:rPr>
        <w:t xml:space="preserve">. If the authors are right, theoretically, </w:t>
      </w:r>
      <w:r w:rsidRPr="00C24632">
        <w:rPr>
          <w:rStyle w:val="StyleUnderline"/>
        </w:rPr>
        <w:t xml:space="preserve">satellite </w:t>
      </w:r>
      <w:r w:rsidRPr="00B43E30">
        <w:rPr>
          <w:rStyle w:val="StyleUnderline"/>
          <w:highlight w:val="cyan"/>
        </w:rPr>
        <w:t>operators</w:t>
      </w:r>
      <w:r w:rsidRPr="00C24632">
        <w:rPr>
          <w:rStyle w:val="StyleUnderline"/>
        </w:rPr>
        <w:t xml:space="preserve"> </w:t>
      </w:r>
      <w:r w:rsidRPr="00B43E30">
        <w:rPr>
          <w:rStyle w:val="StyleUnderline"/>
          <w:highlight w:val="cyan"/>
        </w:rPr>
        <w:t>would</w:t>
      </w:r>
      <w:r w:rsidRPr="00C24632">
        <w:rPr>
          <w:rStyle w:val="StyleUnderline"/>
        </w:rPr>
        <w:t xml:space="preserve"> </w:t>
      </w:r>
      <w:r w:rsidRPr="00B43E30">
        <w:rPr>
          <w:rStyle w:val="StyleUnderline"/>
          <w:highlight w:val="cyan"/>
        </w:rPr>
        <w:t>have to move</w:t>
      </w:r>
      <w:r w:rsidRPr="00C24632">
        <w:rPr>
          <w:rStyle w:val="StyleUnderline"/>
        </w:rPr>
        <w:t xml:space="preserve"> objects in orbit </w:t>
      </w:r>
      <w:r w:rsidRPr="00B43E30">
        <w:rPr>
          <w:rStyle w:val="Emphasis"/>
          <w:highlight w:val="cyan"/>
        </w:rPr>
        <w:t>every time they could not conclusively prove that there was no risk</w:t>
      </w:r>
      <w:r w:rsidRPr="00B43E30">
        <w:rPr>
          <w:rStyle w:val="StyleUnderline"/>
          <w:highlight w:val="cyan"/>
        </w:rPr>
        <w:t xml:space="preserve"> of collision.</w:t>
      </w:r>
      <w:r w:rsidRPr="00C24632">
        <w:rPr>
          <w:rStyle w:val="StyleUnderline"/>
        </w:rPr>
        <w:t xml:space="preserve"> </w:t>
      </w:r>
      <w:r w:rsidRPr="00C24632">
        <w:rPr>
          <w:rStyle w:val="Emphasis"/>
        </w:rPr>
        <w:t xml:space="preserve">And </w:t>
      </w:r>
      <w:r w:rsidRPr="00B43E30">
        <w:rPr>
          <w:rStyle w:val="Emphasis"/>
          <w:sz w:val="28"/>
          <w:szCs w:val="28"/>
          <w:highlight w:val="cyan"/>
        </w:rPr>
        <w:t>that</w:t>
      </w:r>
      <w:r w:rsidRPr="00C24632">
        <w:rPr>
          <w:rStyle w:val="Emphasis"/>
          <w:sz w:val="28"/>
          <w:szCs w:val="28"/>
        </w:rPr>
        <w:t xml:space="preserve"> </w:t>
      </w:r>
      <w:r w:rsidRPr="00B43E30">
        <w:rPr>
          <w:rStyle w:val="Emphasis"/>
          <w:sz w:val="28"/>
          <w:szCs w:val="28"/>
          <w:highlight w:val="cyan"/>
        </w:rPr>
        <w:t>is an expensive change</w:t>
      </w:r>
      <w:r w:rsidRPr="00C24632">
        <w:rPr>
          <w:rStyle w:val="Emphasis"/>
          <w:sz w:val="28"/>
          <w:szCs w:val="28"/>
        </w:rPr>
        <w:t>.</w:t>
      </w:r>
      <w:r>
        <w:rPr>
          <w:rStyle w:val="Emphasis"/>
          <w:sz w:val="28"/>
          <w:szCs w:val="28"/>
        </w:rPr>
        <w:t xml:space="preserve"> </w:t>
      </w:r>
      <w:r w:rsidRPr="00B43E30">
        <w:rPr>
          <w:sz w:val="16"/>
        </w:rPr>
        <w:t xml:space="preserve">Contrast it with a standard that requires evasive action only if available evidence suggests a collision is otherwise unavoidable. The method proposed by Balch, et al, treats every possible conjunction as a game of chicken </w:t>
      </w:r>
      <w:r w:rsidRPr="00D7010B">
        <w:rPr>
          <w:sz w:val="16"/>
        </w:rPr>
        <w:t>played by inanimate objects that will never blink and change course on their own — an inevitable collision unless action is taken. “</w:t>
      </w:r>
      <w:r w:rsidRPr="00D7010B">
        <w:rPr>
          <w:rStyle w:val="StyleUnderline"/>
        </w:rPr>
        <w:t xml:space="preserve">Those driving new space ventures </w:t>
      </w:r>
      <w:r w:rsidRPr="00D7010B">
        <w:rPr>
          <w:rStyle w:val="Emphasis"/>
        </w:rPr>
        <w:t>seriously misunderstand the challenges with tracking objects</w:t>
      </w:r>
      <w:r w:rsidRPr="00D7010B">
        <w:rPr>
          <w:rStyle w:val="StyleUnderline"/>
        </w:rPr>
        <w:t xml:space="preserve"> in orbit today. Many assume that some governmental body </w:t>
      </w:r>
      <w:r w:rsidRPr="00D7010B">
        <w:rPr>
          <w:sz w:val="16"/>
        </w:rPr>
        <w:t xml:space="preserve">(e.g., the U.S. government) </w:t>
      </w:r>
      <w:r w:rsidRPr="00D7010B">
        <w:rPr>
          <w:rStyle w:val="StyleUnderline"/>
        </w:rPr>
        <w:t>has this all under control and knows exactly what is in orbit</w:t>
      </w:r>
      <w:r w:rsidRPr="00D7010B">
        <w:rPr>
          <w:sz w:val="16"/>
        </w:rPr>
        <w:t>, where it is located, and tracks everything continuously,” wrote T.S</w:t>
      </w:r>
      <w:r w:rsidRPr="00B43E30">
        <w:rPr>
          <w:sz w:val="16"/>
        </w:rPr>
        <w:t>. Kelso in an email. Kelso is the operations manager for the Space Data Center, which daily screens hundreds of objects in orbit for the risk of collision. “</w:t>
      </w:r>
      <w:r w:rsidRPr="00B43E30">
        <w:rPr>
          <w:rStyle w:val="Emphasis"/>
          <w:highlight w:val="cyan"/>
        </w:rPr>
        <w:t>That</w:t>
      </w:r>
      <w:r w:rsidRPr="00B43E30">
        <w:rPr>
          <w:rStyle w:val="Emphasis"/>
        </w:rPr>
        <w:t xml:space="preserve"> </w:t>
      </w:r>
      <w:r w:rsidRPr="00B43E30">
        <w:rPr>
          <w:rStyle w:val="Emphasis"/>
          <w:highlight w:val="cyan"/>
        </w:rPr>
        <w:t>could</w:t>
      </w:r>
      <w:r w:rsidRPr="00B43E30">
        <w:rPr>
          <w:rStyle w:val="Emphasis"/>
        </w:rPr>
        <w:t xml:space="preserve"> </w:t>
      </w:r>
      <w:r w:rsidRPr="00B43E30">
        <w:rPr>
          <w:rStyle w:val="Emphasis"/>
          <w:highlight w:val="cyan"/>
        </w:rPr>
        <w:t>not be further from the truth.</w:t>
      </w:r>
      <w:r w:rsidRPr="00B43E30">
        <w:rPr>
          <w:rStyle w:val="Emphasis"/>
        </w:rPr>
        <w:t xml:space="preserve"> </w:t>
      </w:r>
      <w:r w:rsidRPr="00B43E30">
        <w:rPr>
          <w:rStyle w:val="Emphasis"/>
          <w:highlight w:val="cyan"/>
        </w:rPr>
        <w:t>Making</w:t>
      </w:r>
      <w:r w:rsidRPr="00B43E30">
        <w:rPr>
          <w:rStyle w:val="Emphasis"/>
        </w:rPr>
        <w:t xml:space="preserve"> these </w:t>
      </w:r>
      <w:r w:rsidRPr="00B43E30">
        <w:rPr>
          <w:rStyle w:val="Emphasis"/>
          <w:highlight w:val="cyan"/>
        </w:rPr>
        <w:t>assumptions</w:t>
      </w:r>
      <w:r w:rsidRPr="00B43E30">
        <w:rPr>
          <w:rStyle w:val="Emphasis"/>
        </w:rPr>
        <w:t xml:space="preserve"> can (and does) </w:t>
      </w:r>
      <w:r w:rsidRPr="00B43E30">
        <w:rPr>
          <w:rStyle w:val="Emphasis"/>
          <w:highlight w:val="cyan"/>
        </w:rPr>
        <w:t>lead to</w:t>
      </w:r>
      <w:r w:rsidRPr="00B43E30">
        <w:rPr>
          <w:rStyle w:val="Emphasis"/>
        </w:rPr>
        <w:t xml:space="preserve"> making </w:t>
      </w:r>
      <w:r w:rsidRPr="00B43E30">
        <w:rPr>
          <w:rStyle w:val="Emphasis"/>
          <w:highlight w:val="cyan"/>
        </w:rPr>
        <w:t>bad decisions</w:t>
      </w:r>
      <w:r w:rsidRPr="00B43E30">
        <w:rPr>
          <w:rStyle w:val="Emphasis"/>
        </w:rPr>
        <w:t xml:space="preserve"> about methodologies to apply to mitigating risk.”</w:t>
      </w:r>
    </w:p>
    <w:p w14:paraId="0BF6F45D" w14:textId="77777777" w:rsidR="006175D9" w:rsidRPr="00BB43CE" w:rsidRDefault="006175D9" w:rsidP="006175D9">
      <w:pPr>
        <w:pStyle w:val="Heading4"/>
      </w:pPr>
      <w:r>
        <w:t xml:space="preserve">Commercial space solves extinction </w:t>
      </w:r>
    </w:p>
    <w:p w14:paraId="1C094FCE" w14:textId="77777777" w:rsidR="006175D9" w:rsidRPr="00BB43CE" w:rsidRDefault="006175D9" w:rsidP="006175D9">
      <w:r w:rsidRPr="00BB43CE">
        <w:rPr>
          <w:rStyle w:val="Style13ptBold"/>
        </w:rPr>
        <w:t>Beames ’18</w:t>
      </w:r>
      <w:r>
        <w:t xml:space="preserve"> [</w:t>
      </w:r>
      <w:r w:rsidRPr="00BB43CE">
        <w:t>Charles</w:t>
      </w:r>
      <w:r>
        <w:t xml:space="preserve">; July; </w:t>
      </w:r>
      <w:r w:rsidRPr="00BB43CE">
        <w:t>Chairman of the SmallSat Alliance, Executive Chairman of York Space Systems, former Principal Director of Space and Intelligence in the Office of the Undersecretary of Defense for Acquisition, Technology, and Logistics (OUSD(AT&amp;L)), active early stage investor in entrepreneurial space, former President of Vulcan Aerospace where he was responsible for asset allocation within a privately held aerospace investment portfolio exceeding $1B, Col. (ret.) in the USAF where he served 23 years in space &amp; intelligence leadership positions around the world</w:t>
      </w:r>
      <w:r>
        <w:t xml:space="preserve">; </w:t>
      </w:r>
      <w:r w:rsidRPr="00BB43CE">
        <w:t xml:space="preserve">SpaceNews Magazine, </w:t>
      </w:r>
      <w:hyperlink r:id="rId9" w:history="1">
        <w:r w:rsidRPr="00A56DCA">
          <w:rPr>
            <w:rStyle w:val="Hyperlink"/>
          </w:rPr>
          <w:t>https://spacenews.com/op-ed-smallsat-alliance-is-on-a-path-toward-a-new-space-horizon]</w:t>
        </w:r>
      </w:hyperlink>
    </w:p>
    <w:p w14:paraId="2C475845" w14:textId="77777777" w:rsidR="006175D9" w:rsidRPr="00B35500" w:rsidRDefault="006175D9" w:rsidP="006175D9">
      <w:pPr>
        <w:rPr>
          <w:sz w:val="16"/>
        </w:rPr>
      </w:pPr>
      <w:r w:rsidRPr="00BB43CE">
        <w:rPr>
          <w:u w:val="single"/>
        </w:rPr>
        <w:t>A wonderful out</w:t>
      </w:r>
      <w:r w:rsidRPr="00347F82">
        <w:rPr>
          <w:highlight w:val="cyan"/>
          <w:u w:val="single"/>
        </w:rPr>
        <w:t>growth of</w:t>
      </w:r>
      <w:r w:rsidRPr="00BB43CE">
        <w:rPr>
          <w:u w:val="single"/>
        </w:rPr>
        <w:t xml:space="preserve"> the</w:t>
      </w:r>
      <w:r w:rsidRPr="00B35500">
        <w:rPr>
          <w:sz w:val="16"/>
        </w:rPr>
        <w:t xml:space="preserve"> legacy space program is the </w:t>
      </w:r>
      <w:r w:rsidRPr="00347F82">
        <w:rPr>
          <w:highlight w:val="cyan"/>
          <w:u w:val="single"/>
        </w:rPr>
        <w:t>commercial</w:t>
      </w:r>
      <w:r w:rsidRPr="00BB43CE">
        <w:rPr>
          <w:u w:val="single"/>
        </w:rPr>
        <w:t xml:space="preserve">, </w:t>
      </w:r>
      <w:r w:rsidRPr="00904DA4">
        <w:rPr>
          <w:rStyle w:val="Emphasis"/>
        </w:rPr>
        <w:t>entrepreneurial</w:t>
      </w:r>
      <w:r w:rsidRPr="00B35500">
        <w:rPr>
          <w:sz w:val="16"/>
        </w:rPr>
        <w:t xml:space="preserve">, </w:t>
      </w:r>
      <w:r w:rsidRPr="00BB43CE">
        <w:rPr>
          <w:u w:val="single"/>
        </w:rPr>
        <w:t>and job-creating commercial space business</w:t>
      </w:r>
      <w:r w:rsidRPr="00B35500">
        <w:rPr>
          <w:sz w:val="16"/>
        </w:rPr>
        <w:t xml:space="preserve"> that it bequeathed. </w:t>
      </w:r>
      <w:r w:rsidRPr="00BB43CE">
        <w:rPr>
          <w:u w:val="single"/>
        </w:rPr>
        <w:t xml:space="preserve">These </w:t>
      </w:r>
      <w:r w:rsidRPr="00904DA4">
        <w:rPr>
          <w:rStyle w:val="Emphasis"/>
        </w:rPr>
        <w:t xml:space="preserve">next-generation </w:t>
      </w:r>
      <w:r w:rsidRPr="00347F82">
        <w:rPr>
          <w:rStyle w:val="Emphasis"/>
          <w:highlight w:val="cyan"/>
        </w:rPr>
        <w:t>enterprises</w:t>
      </w:r>
      <w:r w:rsidRPr="00BB43CE">
        <w:rPr>
          <w:u w:val="single"/>
        </w:rPr>
        <w:t xml:space="preserve"> range from multi-million-dollar startups </w:t>
      </w:r>
      <w:r w:rsidRPr="00347F82">
        <w:rPr>
          <w:highlight w:val="cyan"/>
          <w:u w:val="single"/>
        </w:rPr>
        <w:t>providing</w:t>
      </w:r>
      <w:r w:rsidRPr="00BB43CE">
        <w:rPr>
          <w:u w:val="single"/>
        </w:rPr>
        <w:t xml:space="preserve"> rideshare opportunities or components for small satellites to multi-billion-dollar </w:t>
      </w:r>
      <w:r w:rsidRPr="00B35500">
        <w:rPr>
          <w:rStyle w:val="Emphasis"/>
        </w:rPr>
        <w:t>space</w:t>
      </w:r>
      <w:r w:rsidRPr="00566C30">
        <w:rPr>
          <w:rStyle w:val="Emphasis"/>
        </w:rPr>
        <w:t xml:space="preserve"> </w:t>
      </w:r>
      <w:r w:rsidRPr="00347F82">
        <w:rPr>
          <w:rStyle w:val="Emphasis"/>
          <w:highlight w:val="cyan"/>
        </w:rPr>
        <w:t>data</w:t>
      </w:r>
      <w:r w:rsidRPr="002C53B3">
        <w:rPr>
          <w:rStyle w:val="Emphasis"/>
        </w:rPr>
        <w:t>-analytic platforms</w:t>
      </w:r>
      <w:r w:rsidRPr="00BB43CE">
        <w:rPr>
          <w:u w:val="single"/>
        </w:rPr>
        <w:t xml:space="preserve"> </w:t>
      </w:r>
      <w:r w:rsidRPr="00B35500">
        <w:rPr>
          <w:rStyle w:val="Emphasis"/>
        </w:rPr>
        <w:t>reinventing urban car service</w:t>
      </w:r>
      <w:r w:rsidRPr="00BB43CE">
        <w:rPr>
          <w:u w:val="single"/>
        </w:rPr>
        <w:t xml:space="preserve"> and </w:t>
      </w:r>
      <w:r w:rsidRPr="00B35500">
        <w:rPr>
          <w:rStyle w:val="Emphasis"/>
        </w:rPr>
        <w:t>agricultural production</w:t>
      </w:r>
      <w:r w:rsidRPr="00BB43CE">
        <w:rPr>
          <w:u w:val="single"/>
        </w:rPr>
        <w:t>. The early returns</w:t>
      </w:r>
      <w:r w:rsidRPr="00B35500">
        <w:rPr>
          <w:sz w:val="16"/>
        </w:rPr>
        <w:t xml:space="preserve"> of this economic revolution </w:t>
      </w:r>
      <w:r w:rsidRPr="00BB43CE">
        <w:rPr>
          <w:u w:val="single"/>
        </w:rPr>
        <w:t xml:space="preserve">are already on our doorstep: space data capabilities are </w:t>
      </w:r>
      <w:r w:rsidRPr="00B35500">
        <w:rPr>
          <w:rStyle w:val="Emphasis"/>
        </w:rPr>
        <w:t>exponential</w:t>
      </w:r>
      <w:r w:rsidRPr="00BB43CE">
        <w:rPr>
          <w:u w:val="single"/>
        </w:rPr>
        <w:t xml:space="preserve">ly growing elements of the </w:t>
      </w:r>
      <w:r w:rsidRPr="00B35500">
        <w:rPr>
          <w:rStyle w:val="Emphasis"/>
        </w:rPr>
        <w:t>21st century world economy</w:t>
      </w:r>
      <w:r w:rsidRPr="00BB43CE">
        <w:rPr>
          <w:u w:val="single"/>
        </w:rPr>
        <w:t>.</w:t>
      </w:r>
    </w:p>
    <w:p w14:paraId="48121F04" w14:textId="77777777" w:rsidR="006175D9" w:rsidRPr="00B35500" w:rsidRDefault="006175D9" w:rsidP="006175D9">
      <w:pPr>
        <w:rPr>
          <w:sz w:val="16"/>
        </w:rPr>
      </w:pPr>
      <w:r w:rsidRPr="00B35500">
        <w:rPr>
          <w:sz w:val="16"/>
        </w:rPr>
        <w:lastRenderedPageBreak/>
        <w:t>Beginning with the dreams and funding by successful tech entrepreneurs, enormous venture investments are already delivering wondrous benefits to the world.</w:t>
      </w:r>
    </w:p>
    <w:p w14:paraId="7A3CAF05" w14:textId="77777777" w:rsidR="006175D9" w:rsidRPr="00B35500" w:rsidRDefault="006175D9" w:rsidP="006175D9">
      <w:pPr>
        <w:rPr>
          <w:sz w:val="16"/>
        </w:rPr>
      </w:pPr>
      <w:r w:rsidRPr="00B35500">
        <w:rPr>
          <w:sz w:val="16"/>
        </w:rPr>
        <w:t>Commercial Space – Profit and Non-Profit</w:t>
      </w:r>
    </w:p>
    <w:p w14:paraId="05135977" w14:textId="77777777" w:rsidR="006175D9" w:rsidRPr="00B35500" w:rsidRDefault="006175D9" w:rsidP="006175D9">
      <w:pPr>
        <w:rPr>
          <w:sz w:val="16"/>
        </w:rPr>
      </w:pPr>
      <w:r w:rsidRPr="00B35500">
        <w:rPr>
          <w:sz w:val="16"/>
        </w:rPr>
        <w:t xml:space="preserve">There are really two major categories in the commercial sector, the profit driven and the non-profit. The classic for-profit companies include not only those designing, building, launching, and operating satellites but also </w:t>
      </w:r>
      <w:r w:rsidRPr="00BB43CE">
        <w:rPr>
          <w:u w:val="single"/>
        </w:rPr>
        <w:t xml:space="preserve">the </w:t>
      </w:r>
      <w:r w:rsidRPr="00347F82">
        <w:rPr>
          <w:highlight w:val="cyan"/>
          <w:u w:val="single"/>
        </w:rPr>
        <w:t>tech</w:t>
      </w:r>
      <w:r w:rsidRPr="00BB43CE">
        <w:rPr>
          <w:u w:val="single"/>
        </w:rPr>
        <w:t xml:space="preserve"> sector</w:t>
      </w:r>
      <w:r w:rsidRPr="00B35500">
        <w:rPr>
          <w:sz w:val="16"/>
        </w:rPr>
        <w:t xml:space="preserve"> that </w:t>
      </w:r>
      <w:r w:rsidRPr="00347F82">
        <w:rPr>
          <w:highlight w:val="cyan"/>
          <w:u w:val="single"/>
        </w:rPr>
        <w:t xml:space="preserve">is </w:t>
      </w:r>
      <w:r w:rsidRPr="00347F82">
        <w:rPr>
          <w:rStyle w:val="Emphasis"/>
          <w:highlight w:val="cyan"/>
        </w:rPr>
        <w:t>turning</w:t>
      </w:r>
      <w:r w:rsidRPr="00B35500">
        <w:rPr>
          <w:sz w:val="16"/>
        </w:rPr>
        <w:t xml:space="preserve"> that </w:t>
      </w:r>
      <w:r w:rsidRPr="00B35500">
        <w:rPr>
          <w:rStyle w:val="Emphasis"/>
        </w:rPr>
        <w:t>raw</w:t>
      </w:r>
      <w:r w:rsidRPr="0054755D">
        <w:rPr>
          <w:rStyle w:val="Emphasis"/>
        </w:rPr>
        <w:t xml:space="preserve"> </w:t>
      </w:r>
      <w:r w:rsidRPr="00347F82">
        <w:rPr>
          <w:rStyle w:val="Emphasis"/>
          <w:highlight w:val="cyan"/>
        </w:rPr>
        <w:t>space data into gold</w:t>
      </w:r>
      <w:r w:rsidRPr="00BB43CE">
        <w:rPr>
          <w:u w:val="single"/>
        </w:rPr>
        <w:t xml:space="preserve"> through machine-learning analytics</w:t>
      </w:r>
      <w:r w:rsidRPr="00B35500">
        <w:rPr>
          <w:sz w:val="16"/>
        </w:rPr>
        <w:t xml:space="preserve">. Since for-profit companies are no longer dependent upon the revenues generated by the Cold War space race culture of a bygone era, this new generation of space companies is able to more efficiently capitalize on Moore’s Law, the nonstop exponential growth in chip density, and the associated networking technology co-evolving with it. This new generation is </w:t>
      </w:r>
      <w:r w:rsidRPr="00BB43CE">
        <w:rPr>
          <w:u w:val="single"/>
        </w:rPr>
        <w:t>building profitable businesses</w:t>
      </w:r>
      <w:r w:rsidRPr="00B35500">
        <w:rPr>
          <w:sz w:val="16"/>
        </w:rPr>
        <w:t xml:space="preserve"> helping </w:t>
      </w:r>
      <w:r w:rsidRPr="00347F82">
        <w:rPr>
          <w:highlight w:val="cyan"/>
          <w:u w:val="single"/>
        </w:rPr>
        <w:t xml:space="preserve">to </w:t>
      </w:r>
      <w:r w:rsidRPr="00347F82">
        <w:rPr>
          <w:rStyle w:val="Emphasis"/>
          <w:highlight w:val="cyan"/>
        </w:rPr>
        <w:t>clean up</w:t>
      </w:r>
      <w:r w:rsidRPr="0054755D">
        <w:rPr>
          <w:rStyle w:val="Emphasis"/>
        </w:rPr>
        <w:t xml:space="preserve"> our </w:t>
      </w:r>
      <w:r w:rsidRPr="00347F82">
        <w:rPr>
          <w:rStyle w:val="Emphasis"/>
          <w:highlight w:val="cyan"/>
        </w:rPr>
        <w:t>oceans</w:t>
      </w:r>
      <w:r w:rsidRPr="0054755D">
        <w:rPr>
          <w:rStyle w:val="Emphasis"/>
        </w:rPr>
        <w:t xml:space="preserve"> of garbage</w:t>
      </w:r>
      <w:r w:rsidRPr="00B35500">
        <w:rPr>
          <w:sz w:val="16"/>
        </w:rPr>
        <w:t xml:space="preserve"> and debris </w:t>
      </w:r>
      <w:r w:rsidRPr="00BB43CE">
        <w:rPr>
          <w:u w:val="single"/>
        </w:rPr>
        <w:t xml:space="preserve">with satellite </w:t>
      </w:r>
      <w:r w:rsidRPr="00347F82">
        <w:rPr>
          <w:highlight w:val="cyan"/>
          <w:u w:val="single"/>
        </w:rPr>
        <w:t>surveillance</w:t>
      </w:r>
      <w:r w:rsidRPr="00BB43CE">
        <w:rPr>
          <w:u w:val="single"/>
        </w:rPr>
        <w:t>, reconnoitering to</w:t>
      </w:r>
      <w:r w:rsidRPr="00B35500">
        <w:rPr>
          <w:sz w:val="16"/>
        </w:rPr>
        <w:t xml:space="preserve"> assist in </w:t>
      </w:r>
      <w:r w:rsidRPr="00347F82">
        <w:rPr>
          <w:rStyle w:val="Emphasis"/>
          <w:highlight w:val="cyan"/>
        </w:rPr>
        <w:t>enforc</w:t>
      </w:r>
      <w:r w:rsidRPr="00B35500">
        <w:rPr>
          <w:sz w:val="16"/>
        </w:rPr>
        <w:t xml:space="preserve">ing </w:t>
      </w:r>
      <w:r w:rsidRPr="00347F82">
        <w:rPr>
          <w:rStyle w:val="Emphasis"/>
          <w:highlight w:val="cyan"/>
        </w:rPr>
        <w:t>laws that</w:t>
      </w:r>
      <w:r w:rsidRPr="00904DA4">
        <w:rPr>
          <w:rStyle w:val="Emphasis"/>
        </w:rPr>
        <w:t xml:space="preserve"> protect our oceans</w:t>
      </w:r>
      <w:r w:rsidRPr="0054755D">
        <w:rPr>
          <w:rStyle w:val="Emphasis"/>
        </w:rPr>
        <w:t xml:space="preserve"> from illegal</w:t>
      </w:r>
      <w:r w:rsidRPr="00B35500">
        <w:rPr>
          <w:sz w:val="16"/>
        </w:rPr>
        <w:t xml:space="preserve">, unregulated, unlicensed </w:t>
      </w:r>
      <w:r w:rsidRPr="0054755D">
        <w:rPr>
          <w:rStyle w:val="Emphasis"/>
        </w:rPr>
        <w:t>fishing</w:t>
      </w:r>
      <w:r w:rsidRPr="00B35500">
        <w:rPr>
          <w:sz w:val="16"/>
        </w:rPr>
        <w:t xml:space="preserve">, something </w:t>
      </w:r>
      <w:r w:rsidRPr="00BB43CE">
        <w:rPr>
          <w:u w:val="single"/>
        </w:rPr>
        <w:t xml:space="preserve">that is </w:t>
      </w:r>
      <w:r w:rsidRPr="0054755D">
        <w:rPr>
          <w:rStyle w:val="Emphasis"/>
        </w:rPr>
        <w:t>rapidly depleting</w:t>
      </w:r>
      <w:r w:rsidRPr="00BB43CE">
        <w:rPr>
          <w:u w:val="single"/>
        </w:rPr>
        <w:t xml:space="preserve"> the </w:t>
      </w:r>
      <w:r w:rsidRPr="0054755D">
        <w:rPr>
          <w:rStyle w:val="Emphasis"/>
        </w:rPr>
        <w:t>world’s most valuable and essential lifeforms</w:t>
      </w:r>
      <w:r w:rsidRPr="00B35500">
        <w:rPr>
          <w:sz w:val="16"/>
        </w:rPr>
        <w:t xml:space="preserve">. It’s </w:t>
      </w:r>
      <w:r w:rsidRPr="00BB43CE">
        <w:rPr>
          <w:u w:val="single"/>
        </w:rPr>
        <w:t>leading</w:t>
      </w:r>
      <w:r w:rsidRPr="00B35500">
        <w:rPr>
          <w:sz w:val="16"/>
        </w:rPr>
        <w:t xml:space="preserve"> in </w:t>
      </w:r>
      <w:r w:rsidRPr="00BB43CE">
        <w:rPr>
          <w:u w:val="single"/>
        </w:rPr>
        <w:t xml:space="preserve">the innovative use of low-cost satellite constellations to produce </w:t>
      </w:r>
      <w:r w:rsidRPr="0054755D">
        <w:rPr>
          <w:rStyle w:val="Emphasis"/>
        </w:rPr>
        <w:t xml:space="preserve">ubiquitous </w:t>
      </w:r>
      <w:r w:rsidRPr="00B35500">
        <w:rPr>
          <w:rStyle w:val="Emphasis"/>
        </w:rPr>
        <w:t>remote-sensing data</w:t>
      </w:r>
      <w:r w:rsidRPr="00BB43CE">
        <w:rPr>
          <w:u w:val="single"/>
        </w:rPr>
        <w:t xml:space="preserve">, </w:t>
      </w:r>
      <w:r w:rsidRPr="00347F82">
        <w:rPr>
          <w:highlight w:val="cyan"/>
          <w:u w:val="single"/>
        </w:rPr>
        <w:t xml:space="preserve">enabling </w:t>
      </w:r>
      <w:r w:rsidRPr="00347F82">
        <w:rPr>
          <w:rStyle w:val="Emphasis"/>
          <w:highlight w:val="cyan"/>
        </w:rPr>
        <w:t>small business</w:t>
      </w:r>
      <w:r w:rsidRPr="00BB43CE">
        <w:rPr>
          <w:u w:val="single"/>
        </w:rPr>
        <w:t xml:space="preserve"> owners </w:t>
      </w:r>
      <w:r w:rsidRPr="00347F82">
        <w:rPr>
          <w:highlight w:val="cyan"/>
          <w:u w:val="single"/>
        </w:rPr>
        <w:t>to be</w:t>
      </w:r>
      <w:r w:rsidRPr="00B35500">
        <w:rPr>
          <w:sz w:val="16"/>
        </w:rPr>
        <w:t xml:space="preserve"> more </w:t>
      </w:r>
      <w:r w:rsidRPr="00347F82">
        <w:rPr>
          <w:rStyle w:val="Emphasis"/>
          <w:highlight w:val="cyan"/>
        </w:rPr>
        <w:t>profitable</w:t>
      </w:r>
      <w:r w:rsidRPr="00B35500">
        <w:rPr>
          <w:sz w:val="16"/>
        </w:rPr>
        <w:t xml:space="preserve"> and less wasteful. For example, precise timing signals from space are already optimizing transportation of people, goods, and services, with even further gains anticipated with the introduction of artificial intelligence to assist drivers, perhaps even someday replacing them entirely.</w:t>
      </w:r>
    </w:p>
    <w:p w14:paraId="525BED71" w14:textId="77777777" w:rsidR="006175D9" w:rsidRPr="00BB43CE" w:rsidRDefault="006175D9" w:rsidP="006175D9">
      <w:pPr>
        <w:rPr>
          <w:u w:val="single"/>
        </w:rPr>
      </w:pPr>
      <w:r w:rsidRPr="00B35500">
        <w:rPr>
          <w:sz w:val="16"/>
        </w:rPr>
        <w:t xml:space="preserve">The non-profit sector is the other side of commercial space, concerned more for the general welfare of society, but every bit as integral to this new space enterprise. Much </w:t>
      </w:r>
      <w:r w:rsidRPr="0054755D">
        <w:rPr>
          <w:rStyle w:val="Emphasis"/>
        </w:rPr>
        <w:t>like every century</w:t>
      </w:r>
      <w:r w:rsidRPr="00B35500">
        <w:rPr>
          <w:sz w:val="16"/>
        </w:rPr>
        <w:t xml:space="preserve"> before it </w:t>
      </w:r>
      <w:r w:rsidRPr="00BB43CE">
        <w:rPr>
          <w:u w:val="single"/>
        </w:rPr>
        <w:t xml:space="preserve">in human history, ours is not without its </w:t>
      </w:r>
      <w:r w:rsidRPr="0054755D">
        <w:rPr>
          <w:rStyle w:val="Emphasis"/>
        </w:rPr>
        <w:t xml:space="preserve">unique </w:t>
      </w:r>
      <w:r w:rsidRPr="00B35500">
        <w:rPr>
          <w:rStyle w:val="Emphasis"/>
        </w:rPr>
        <w:t>challenges</w:t>
      </w:r>
      <w:r w:rsidRPr="00B35500">
        <w:rPr>
          <w:sz w:val="16"/>
        </w:rPr>
        <w:t xml:space="preserve">, </w:t>
      </w:r>
      <w:r w:rsidRPr="00BB43CE">
        <w:rPr>
          <w:u w:val="single"/>
        </w:rPr>
        <w:t xml:space="preserve">some of which have been a consequence of the last, and </w:t>
      </w:r>
      <w:r w:rsidRPr="00B35500">
        <w:rPr>
          <w:rStyle w:val="Emphasis"/>
        </w:rPr>
        <w:t>all of which</w:t>
      </w:r>
      <w:r w:rsidRPr="0054755D">
        <w:rPr>
          <w:rStyle w:val="Emphasis"/>
        </w:rPr>
        <w:t xml:space="preserve"> the </w:t>
      </w:r>
      <w:r w:rsidRPr="00B35500">
        <w:rPr>
          <w:rStyle w:val="Emphasis"/>
        </w:rPr>
        <w:t xml:space="preserve">space </w:t>
      </w:r>
      <w:r w:rsidRPr="00347F82">
        <w:rPr>
          <w:rStyle w:val="Emphasis"/>
          <w:highlight w:val="cyan"/>
        </w:rPr>
        <w:t>data</w:t>
      </w:r>
      <w:r w:rsidRPr="0054755D">
        <w:rPr>
          <w:rStyle w:val="Emphasis"/>
        </w:rPr>
        <w:t xml:space="preserve"> domain </w:t>
      </w:r>
      <w:r w:rsidRPr="00347F82">
        <w:rPr>
          <w:rStyle w:val="Emphasis"/>
          <w:highlight w:val="cyan"/>
        </w:rPr>
        <w:t>can be leveraged to</w:t>
      </w:r>
      <w:r w:rsidRPr="00B35500">
        <w:rPr>
          <w:sz w:val="16"/>
        </w:rPr>
        <w:t xml:space="preserve"> help </w:t>
      </w:r>
      <w:r w:rsidRPr="00347F82">
        <w:rPr>
          <w:rStyle w:val="Emphasis"/>
          <w:highlight w:val="cyan"/>
        </w:rPr>
        <w:t>solve</w:t>
      </w:r>
      <w:r w:rsidRPr="00BB43CE">
        <w:rPr>
          <w:u w:val="single"/>
        </w:rPr>
        <w:t xml:space="preserve">. Examples are </w:t>
      </w:r>
      <w:r w:rsidRPr="0054755D">
        <w:rPr>
          <w:rStyle w:val="Emphasis"/>
        </w:rPr>
        <w:t>endless</w:t>
      </w:r>
      <w:r w:rsidRPr="00BB43CE">
        <w:rPr>
          <w:u w:val="single"/>
        </w:rPr>
        <w:t>, but one challenge that this new space community is uniquely well-adapted for is to</w:t>
      </w:r>
      <w:r w:rsidRPr="00B35500">
        <w:rPr>
          <w:sz w:val="16"/>
        </w:rPr>
        <w:t xml:space="preserve"> further </w:t>
      </w:r>
      <w:r w:rsidRPr="00BB43CE">
        <w:rPr>
          <w:u w:val="single"/>
        </w:rPr>
        <w:t xml:space="preserve">inform </w:t>
      </w:r>
      <w:r w:rsidRPr="00B35500">
        <w:rPr>
          <w:rStyle w:val="Emphasis"/>
        </w:rPr>
        <w:t xml:space="preserve">worldwide </w:t>
      </w:r>
      <w:r w:rsidRPr="00347F82">
        <w:rPr>
          <w:rStyle w:val="Emphasis"/>
          <w:highlight w:val="cyan"/>
        </w:rPr>
        <w:t>resource allocation</w:t>
      </w:r>
      <w:r w:rsidRPr="00BB43CE">
        <w:rPr>
          <w:u w:val="single"/>
        </w:rPr>
        <w:t xml:space="preserve"> for the </w:t>
      </w:r>
      <w:r w:rsidRPr="0054755D">
        <w:rPr>
          <w:rStyle w:val="Emphasis"/>
        </w:rPr>
        <w:t>21st century and beyond</w:t>
      </w:r>
      <w:r w:rsidRPr="00B35500">
        <w:rPr>
          <w:sz w:val="16"/>
        </w:rPr>
        <w:t xml:space="preserve">. These </w:t>
      </w:r>
      <w:r w:rsidRPr="00BB43CE">
        <w:rPr>
          <w:u w:val="single"/>
        </w:rPr>
        <w:t xml:space="preserve">two primary resources are </w:t>
      </w:r>
      <w:r w:rsidRPr="00347F82">
        <w:rPr>
          <w:rStyle w:val="Emphasis"/>
          <w:highlight w:val="cyan"/>
        </w:rPr>
        <w:t>sustainable water</w:t>
      </w:r>
      <w:r w:rsidRPr="00BB43CE">
        <w:rPr>
          <w:u w:val="single"/>
        </w:rPr>
        <w:t xml:space="preserve"> and the materials needed for </w:t>
      </w:r>
      <w:r w:rsidRPr="00B35500">
        <w:rPr>
          <w:rStyle w:val="Emphasis"/>
        </w:rPr>
        <w:t xml:space="preserve">adequate </w:t>
      </w:r>
      <w:r w:rsidRPr="00347F82">
        <w:rPr>
          <w:rStyle w:val="Emphasis"/>
          <w:highlight w:val="cyan"/>
        </w:rPr>
        <w:t>housing</w:t>
      </w:r>
      <w:r w:rsidRPr="00347F82">
        <w:rPr>
          <w:highlight w:val="cyan"/>
          <w:u w:val="single"/>
        </w:rPr>
        <w:t xml:space="preserve"> </w:t>
      </w:r>
      <w:r w:rsidRPr="00BB43CE">
        <w:rPr>
          <w:u w:val="single"/>
        </w:rPr>
        <w:t xml:space="preserve">for an </w:t>
      </w:r>
      <w:r w:rsidRPr="001D729C">
        <w:rPr>
          <w:rStyle w:val="Emphasis"/>
        </w:rPr>
        <w:t>ever-increasing human population</w:t>
      </w:r>
      <w:r w:rsidRPr="00BB43CE">
        <w:rPr>
          <w:u w:val="single"/>
        </w:rPr>
        <w:t xml:space="preserve">. As cities and urbanization continue to expand, </w:t>
      </w:r>
      <w:r w:rsidRPr="001D729C">
        <w:rPr>
          <w:rStyle w:val="Emphasis"/>
        </w:rPr>
        <w:t>governmental planning</w:t>
      </w:r>
      <w:r w:rsidRPr="00BB43CE">
        <w:rPr>
          <w:u w:val="single"/>
        </w:rPr>
        <w:t xml:space="preserve"> challenges</w:t>
      </w:r>
      <w:r w:rsidRPr="001D729C">
        <w:rPr>
          <w:sz w:val="16"/>
        </w:rPr>
        <w:t xml:space="preserve"> such as transportation design optimization for goods and services </w:t>
      </w:r>
      <w:r w:rsidRPr="00BB43CE">
        <w:rPr>
          <w:u w:val="single"/>
        </w:rPr>
        <w:t xml:space="preserve">are </w:t>
      </w:r>
      <w:r w:rsidRPr="001D729C">
        <w:rPr>
          <w:rStyle w:val="Emphasis"/>
        </w:rPr>
        <w:t>only</w:t>
      </w:r>
      <w:r w:rsidRPr="001D729C">
        <w:rPr>
          <w:sz w:val="16"/>
        </w:rPr>
        <w:t xml:space="preserve"> the </w:t>
      </w:r>
      <w:r w:rsidRPr="001D729C">
        <w:rPr>
          <w:rStyle w:val="Emphasis"/>
        </w:rPr>
        <w:t>beginning</w:t>
      </w:r>
      <w:r w:rsidRPr="001D729C">
        <w:rPr>
          <w:sz w:val="16"/>
        </w:rPr>
        <w:t xml:space="preserve">. </w:t>
      </w:r>
      <w:r w:rsidRPr="00BB43CE">
        <w:rPr>
          <w:u w:val="single"/>
        </w:rPr>
        <w:t xml:space="preserve">Additionally, through </w:t>
      </w:r>
      <w:r w:rsidRPr="001D729C">
        <w:rPr>
          <w:sz w:val="16"/>
        </w:rPr>
        <w:t xml:space="preserve">using </w:t>
      </w:r>
      <w:r w:rsidRPr="00BB43CE">
        <w:rPr>
          <w:u w:val="single"/>
        </w:rPr>
        <w:t>inexpensive remote sensing</w:t>
      </w:r>
      <w:r w:rsidRPr="001D729C">
        <w:rPr>
          <w:sz w:val="16"/>
        </w:rPr>
        <w:t xml:space="preserve"> technologies, some </w:t>
      </w:r>
      <w:r w:rsidRPr="00BB43CE">
        <w:rPr>
          <w:u w:val="single"/>
        </w:rPr>
        <w:t xml:space="preserve">members are designing space data analytics to </w:t>
      </w:r>
      <w:r w:rsidRPr="00347F82">
        <w:rPr>
          <w:rStyle w:val="Emphasis"/>
          <w:highlight w:val="cyan"/>
        </w:rPr>
        <w:t>mitigate</w:t>
      </w:r>
      <w:r w:rsidRPr="00B35500">
        <w:rPr>
          <w:sz w:val="16"/>
        </w:rPr>
        <w:t xml:space="preserve"> human suffering from </w:t>
      </w:r>
      <w:r w:rsidRPr="00347F82">
        <w:rPr>
          <w:rStyle w:val="Emphasis"/>
          <w:highlight w:val="cyan"/>
        </w:rPr>
        <w:t>plagues</w:t>
      </w:r>
      <w:r w:rsidRPr="00BB43CE">
        <w:rPr>
          <w:u w:val="single"/>
        </w:rPr>
        <w:t xml:space="preserve">, </w:t>
      </w:r>
      <w:r w:rsidRPr="0054755D">
        <w:rPr>
          <w:rStyle w:val="Emphasis"/>
        </w:rPr>
        <w:t xml:space="preserve">contain </w:t>
      </w:r>
      <w:r w:rsidRPr="00347F82">
        <w:rPr>
          <w:rStyle w:val="Emphasis"/>
          <w:highlight w:val="cyan"/>
        </w:rPr>
        <w:t>outbreaks</w:t>
      </w:r>
      <w:r w:rsidRPr="00B35500">
        <w:rPr>
          <w:sz w:val="16"/>
        </w:rPr>
        <w:t xml:space="preserve">, and </w:t>
      </w:r>
      <w:r w:rsidRPr="00BB43CE">
        <w:rPr>
          <w:u w:val="single"/>
        </w:rPr>
        <w:t>combat</w:t>
      </w:r>
      <w:r w:rsidRPr="00B35500">
        <w:rPr>
          <w:sz w:val="16"/>
        </w:rPr>
        <w:t xml:space="preserve">ing </w:t>
      </w:r>
      <w:r w:rsidRPr="0054755D">
        <w:rPr>
          <w:rStyle w:val="Emphasis"/>
        </w:rPr>
        <w:t xml:space="preserve">illegal </w:t>
      </w:r>
      <w:r w:rsidRPr="00347F82">
        <w:rPr>
          <w:rStyle w:val="Emphasis"/>
          <w:highlight w:val="cyan"/>
        </w:rPr>
        <w:t>poaching</w:t>
      </w:r>
      <w:r w:rsidRPr="00BB43CE">
        <w:rPr>
          <w:u w:val="single"/>
        </w:rPr>
        <w:t>.</w:t>
      </w:r>
      <w:r w:rsidRPr="00B35500">
        <w:rPr>
          <w:sz w:val="16"/>
        </w:rPr>
        <w:t xml:space="preserve"> Some are connecting with other non-profits to </w:t>
      </w:r>
      <w:r w:rsidRPr="00BB43CE">
        <w:rPr>
          <w:u w:val="single"/>
        </w:rPr>
        <w:t xml:space="preserve">curtail </w:t>
      </w:r>
      <w:r w:rsidRPr="00B35500">
        <w:rPr>
          <w:rStyle w:val="Emphasis"/>
        </w:rPr>
        <w:t xml:space="preserve">human </w:t>
      </w:r>
      <w:r w:rsidRPr="00347F82">
        <w:rPr>
          <w:rStyle w:val="Emphasis"/>
          <w:highlight w:val="cyan"/>
        </w:rPr>
        <w:t>trafficking</w:t>
      </w:r>
      <w:r w:rsidRPr="00B35500">
        <w:rPr>
          <w:sz w:val="16"/>
        </w:rPr>
        <w:t xml:space="preserve"> for the sex trade </w:t>
      </w:r>
      <w:r w:rsidRPr="00BB43CE">
        <w:rPr>
          <w:u w:val="single"/>
        </w:rPr>
        <w:t>or</w:t>
      </w:r>
      <w:r w:rsidRPr="00B35500">
        <w:rPr>
          <w:sz w:val="16"/>
        </w:rPr>
        <w:t xml:space="preserve"> forced labor for migrant debt repayment. Still others are helping non-governmental organizations in their work to </w:t>
      </w:r>
      <w:r w:rsidRPr="00BB43CE">
        <w:rPr>
          <w:u w:val="single"/>
        </w:rPr>
        <w:t xml:space="preserve">expose the use of </w:t>
      </w:r>
      <w:r w:rsidRPr="0054755D">
        <w:rPr>
          <w:rStyle w:val="Emphasis"/>
        </w:rPr>
        <w:t>child</w:t>
      </w:r>
      <w:r w:rsidRPr="00B35500">
        <w:rPr>
          <w:sz w:val="16"/>
        </w:rPr>
        <w:t xml:space="preserve">ren as </w:t>
      </w:r>
      <w:r w:rsidRPr="0054755D">
        <w:rPr>
          <w:rStyle w:val="Emphasis"/>
        </w:rPr>
        <w:t>soldiers</w:t>
      </w:r>
      <w:r w:rsidRPr="00BB43CE">
        <w:rPr>
          <w:u w:val="single"/>
        </w:rPr>
        <w:t>. Addressing these challenges has little to do with resuscitating dreams</w:t>
      </w:r>
      <w:r w:rsidRPr="00B35500">
        <w:rPr>
          <w:sz w:val="16"/>
        </w:rPr>
        <w:t xml:space="preserve"> conceived </w:t>
      </w:r>
      <w:r w:rsidRPr="00BB43CE">
        <w:rPr>
          <w:u w:val="single"/>
        </w:rPr>
        <w:t>by long deceased science-fiction writers and much</w:t>
      </w:r>
      <w:r w:rsidRPr="00B35500">
        <w:rPr>
          <w:sz w:val="16"/>
        </w:rPr>
        <w:t xml:space="preserve"> more </w:t>
      </w:r>
      <w:r w:rsidRPr="00BB43CE">
        <w:rPr>
          <w:u w:val="single"/>
        </w:rPr>
        <w:t xml:space="preserve">to do with </w:t>
      </w:r>
      <w:r w:rsidRPr="0054755D">
        <w:rPr>
          <w:rStyle w:val="Emphasis"/>
        </w:rPr>
        <w:t>turning “swords back into plowshares</w:t>
      </w:r>
      <w:r w:rsidRPr="00BB43CE">
        <w:rPr>
          <w:u w:val="single"/>
        </w:rPr>
        <w:t xml:space="preserve">” to </w:t>
      </w:r>
      <w:r w:rsidRPr="0054755D">
        <w:rPr>
          <w:rStyle w:val="Emphasis"/>
        </w:rPr>
        <w:t xml:space="preserve">solve real </w:t>
      </w:r>
      <w:r w:rsidRPr="00347F82">
        <w:rPr>
          <w:rStyle w:val="Emphasis"/>
          <w:highlight w:val="cyan"/>
        </w:rPr>
        <w:t>threats to humanity</w:t>
      </w:r>
      <w:r w:rsidRPr="00BB43CE">
        <w:rPr>
          <w:u w:val="single"/>
        </w:rPr>
        <w:t>.</w:t>
      </w:r>
    </w:p>
    <w:p w14:paraId="2BB0DF45" w14:textId="77777777" w:rsidR="006175D9" w:rsidRDefault="006175D9" w:rsidP="006175D9">
      <w:r w:rsidRPr="00B35500">
        <w:rPr>
          <w:sz w:val="16"/>
        </w:rPr>
        <w:t>Other non-profit initiatives include pursuing an even more foundational understanding of who we are and how to be the best custodians of our environment. Much as exploring and monitoring the world’s oceans has advanced civilization through a better understanding of human life and the planet, so too does exploring and monitoring from space. Low Earth orbit (LEO) provides a unique vantage point to look back on the planet and understand what is happening, anticipate what might happen and prepare for the future. In addition to better understanding Earth, responsible and rapid exploitation of the low Earth orbit domain will enhance the understanding of the solar system and the rest of the universe. Small satellites already offer low-cost platforms to study and explore what lies beyond the Earth. Other members are pioneering the use of zero-carbon, hydrogen-based reusable propulsion systems to ensure we don’t worsen our atmosphere using kerosene-fueled rockets for the coming tsunami of satellite launches.</w:t>
      </w:r>
      <w:r w:rsidRPr="00BB43CE">
        <w:rPr>
          <w:u w:val="single"/>
        </w:rPr>
        <w:t xml:space="preserve"> Finally, a mission </w:t>
      </w:r>
      <w:r w:rsidRPr="00347F82">
        <w:rPr>
          <w:rStyle w:val="Emphasis"/>
          <w:highlight w:val="cyan"/>
        </w:rPr>
        <w:t>ensuring</w:t>
      </w:r>
      <w:r w:rsidRPr="00B35500">
        <w:rPr>
          <w:sz w:val="16"/>
        </w:rPr>
        <w:t xml:space="preserve"> the general welfare and </w:t>
      </w:r>
      <w:r w:rsidRPr="00347F82">
        <w:rPr>
          <w:rStyle w:val="Emphasis"/>
          <w:highlight w:val="cyan"/>
        </w:rPr>
        <w:t>planet survival</w:t>
      </w:r>
      <w:r w:rsidRPr="00BB43CE">
        <w:rPr>
          <w:u w:val="single"/>
        </w:rPr>
        <w:t xml:space="preserve"> for the </w:t>
      </w:r>
      <w:r w:rsidRPr="0054755D">
        <w:rPr>
          <w:rStyle w:val="Emphasis"/>
        </w:rPr>
        <w:t>next thousand years</w:t>
      </w:r>
      <w:r w:rsidRPr="00BB43CE">
        <w:rPr>
          <w:u w:val="single"/>
        </w:rPr>
        <w:t xml:space="preserve"> is </w:t>
      </w:r>
      <w:r w:rsidRPr="0054755D">
        <w:rPr>
          <w:rStyle w:val="Emphasis"/>
        </w:rPr>
        <w:t xml:space="preserve">finally </w:t>
      </w:r>
      <w:r w:rsidRPr="00347F82">
        <w:rPr>
          <w:rStyle w:val="Emphasis"/>
          <w:highlight w:val="cyan"/>
        </w:rPr>
        <w:t>confronting</w:t>
      </w:r>
      <w:r w:rsidRPr="00BB43CE">
        <w:rPr>
          <w:u w:val="single"/>
        </w:rPr>
        <w:t xml:space="preserve"> the </w:t>
      </w:r>
      <w:r w:rsidRPr="0054755D">
        <w:rPr>
          <w:rStyle w:val="Emphasis"/>
        </w:rPr>
        <w:t xml:space="preserve">existential </w:t>
      </w:r>
      <w:r w:rsidRPr="00347F82">
        <w:rPr>
          <w:rStyle w:val="Emphasis"/>
          <w:highlight w:val="cyan"/>
        </w:rPr>
        <w:t>threat</w:t>
      </w:r>
      <w:r w:rsidRPr="00347F82">
        <w:rPr>
          <w:highlight w:val="cyan"/>
          <w:u w:val="single"/>
        </w:rPr>
        <w:t xml:space="preserve"> that </w:t>
      </w:r>
      <w:r w:rsidRPr="00347F82">
        <w:rPr>
          <w:rStyle w:val="Emphasis"/>
          <w:highlight w:val="cyan"/>
        </w:rPr>
        <w:t>asteroids</w:t>
      </w:r>
      <w:r w:rsidRPr="0054755D">
        <w:rPr>
          <w:rStyle w:val="Emphasis"/>
        </w:rPr>
        <w:t xml:space="preserve"> and comets </w:t>
      </w:r>
      <w:r w:rsidRPr="00347F82">
        <w:rPr>
          <w:rStyle w:val="Emphasis"/>
          <w:highlight w:val="cyan"/>
        </w:rPr>
        <w:t>pose</w:t>
      </w:r>
      <w:r w:rsidRPr="00BB43CE">
        <w:rPr>
          <w:u w:val="single"/>
        </w:rPr>
        <w:t xml:space="preserve"> to humanity. These extra-terrestrial</w:t>
      </w:r>
      <w:r w:rsidRPr="00B35500">
        <w:rPr>
          <w:sz w:val="16"/>
        </w:rPr>
        <w:t xml:space="preserve">, deep-space </w:t>
      </w:r>
      <w:r w:rsidRPr="00BB43CE">
        <w:rPr>
          <w:u w:val="single"/>
        </w:rPr>
        <w:t xml:space="preserve">threats </w:t>
      </w:r>
      <w:r w:rsidRPr="0054755D">
        <w:rPr>
          <w:rStyle w:val="Emphasis"/>
        </w:rPr>
        <w:t>are passing dangerously close</w:t>
      </w:r>
      <w:r w:rsidRPr="00B35500">
        <w:rPr>
          <w:sz w:val="16"/>
        </w:rPr>
        <w:t xml:space="preserve"> </w:t>
      </w:r>
      <w:r w:rsidRPr="00BB43CE">
        <w:rPr>
          <w:u w:val="single"/>
        </w:rPr>
        <w:t xml:space="preserve">to our planet, and </w:t>
      </w:r>
      <w:r w:rsidRPr="0054755D">
        <w:rPr>
          <w:rStyle w:val="Emphasis"/>
        </w:rPr>
        <w:t xml:space="preserve">today </w:t>
      </w:r>
      <w:r w:rsidRPr="00347F82">
        <w:rPr>
          <w:rStyle w:val="Emphasis"/>
          <w:highlight w:val="cyan"/>
        </w:rPr>
        <w:t>we have no solar map</w:t>
      </w:r>
      <w:r w:rsidRPr="0054755D">
        <w:rPr>
          <w:rStyle w:val="Emphasis"/>
        </w:rPr>
        <w:t xml:space="preserve"> of them</w:t>
      </w:r>
      <w:r w:rsidRPr="00BB43CE">
        <w:rPr>
          <w:u w:val="single"/>
        </w:rPr>
        <w:t xml:space="preserve"> </w:t>
      </w:r>
      <w:r w:rsidRPr="00347F82">
        <w:rPr>
          <w:highlight w:val="cyan"/>
          <w:u w:val="single"/>
        </w:rPr>
        <w:t xml:space="preserve">and </w:t>
      </w:r>
      <w:r w:rsidRPr="00347F82">
        <w:rPr>
          <w:rStyle w:val="Emphasis"/>
          <w:highlight w:val="cyan"/>
        </w:rPr>
        <w:t>no defense</w:t>
      </w:r>
      <w:r w:rsidRPr="00745575">
        <w:t>.</w:t>
      </w:r>
    </w:p>
    <w:p w14:paraId="3B721E07" w14:textId="77777777" w:rsidR="006175D9" w:rsidRPr="00660177" w:rsidRDefault="006175D9" w:rsidP="006175D9"/>
    <w:p w14:paraId="23F6C2B8" w14:textId="77777777" w:rsidR="006175D9" w:rsidRPr="00F341D8" w:rsidRDefault="006175D9" w:rsidP="006175D9"/>
    <w:p w14:paraId="4C98CDF5" w14:textId="77777777" w:rsidR="006175D9" w:rsidRDefault="006175D9" w:rsidP="006175D9">
      <w:pPr>
        <w:pStyle w:val="Heading2"/>
      </w:pPr>
      <w:r>
        <w:lastRenderedPageBreak/>
        <w:t>5</w:t>
      </w:r>
    </w:p>
    <w:p w14:paraId="1D2203ED" w14:textId="77777777" w:rsidR="006175D9" w:rsidRDefault="006175D9" w:rsidP="006175D9">
      <w:pPr>
        <w:pStyle w:val="Heading3"/>
      </w:pPr>
      <w:r>
        <w:lastRenderedPageBreak/>
        <w:t>1nc – cp</w:t>
      </w:r>
    </w:p>
    <w:p w14:paraId="3CFD5F5C" w14:textId="77777777" w:rsidR="006175D9" w:rsidRDefault="006175D9" w:rsidP="006175D9"/>
    <w:p w14:paraId="5F40121B" w14:textId="77777777" w:rsidR="006175D9" w:rsidRDefault="006175D9" w:rsidP="006175D9">
      <w:pPr>
        <w:pStyle w:val="Heading4"/>
      </w:pPr>
      <w:r>
        <w:t>States should:</w:t>
      </w:r>
    </w:p>
    <w:p w14:paraId="38036CCD" w14:textId="77777777" w:rsidR="006175D9" w:rsidRDefault="006175D9" w:rsidP="006175D9">
      <w:pPr>
        <w:pStyle w:val="Heading4"/>
        <w:numPr>
          <w:ilvl w:val="0"/>
          <w:numId w:val="17"/>
        </w:numPr>
        <w:tabs>
          <w:tab w:val="num" w:pos="0"/>
          <w:tab w:val="num" w:pos="360"/>
        </w:tabs>
        <w:ind w:left="0" w:firstLine="0"/>
      </w:pPr>
      <w:r>
        <w:t>Remove the most volatile and largest Debris pieces from the most congested orbits</w:t>
      </w:r>
    </w:p>
    <w:p w14:paraId="7671C9E3" w14:textId="77777777" w:rsidR="006175D9" w:rsidRDefault="006175D9" w:rsidP="006175D9">
      <w:pPr>
        <w:pStyle w:val="Heading4"/>
        <w:numPr>
          <w:ilvl w:val="0"/>
          <w:numId w:val="17"/>
        </w:numPr>
        <w:tabs>
          <w:tab w:val="num" w:pos="0"/>
          <w:tab w:val="num" w:pos="360"/>
        </w:tabs>
        <w:ind w:left="0" w:firstLine="0"/>
      </w:pPr>
      <w:r>
        <w:t>Mandate UN guidelines on space debris mitigation</w:t>
      </w:r>
    </w:p>
    <w:p w14:paraId="065B0C5E" w14:textId="77777777" w:rsidR="006175D9" w:rsidRDefault="006175D9" w:rsidP="006175D9">
      <w:pPr>
        <w:pStyle w:val="Heading4"/>
        <w:numPr>
          <w:ilvl w:val="0"/>
          <w:numId w:val="18"/>
        </w:numPr>
        <w:tabs>
          <w:tab w:val="num" w:pos="360"/>
        </w:tabs>
        <w:ind w:left="0" w:firstLine="0"/>
      </w:pPr>
      <w:r>
        <w:t>Collaborate on techniques to track and display the location of objects in real time and AI to automate debris-avoidance maneuvers</w:t>
      </w:r>
    </w:p>
    <w:p w14:paraId="6DF63236" w14:textId="77777777" w:rsidR="006175D9" w:rsidRDefault="006175D9" w:rsidP="006175D9">
      <w:pPr>
        <w:pStyle w:val="Heading4"/>
        <w:numPr>
          <w:ilvl w:val="0"/>
          <w:numId w:val="19"/>
        </w:numPr>
        <w:tabs>
          <w:tab w:val="num" w:pos="360"/>
        </w:tabs>
        <w:ind w:left="0" w:firstLine="0"/>
      </w:pPr>
      <w:r>
        <w:t xml:space="preserve">increase funding for space-situational awareness technology, and </w:t>
      </w:r>
    </w:p>
    <w:p w14:paraId="18F12713" w14:textId="77777777" w:rsidR="006175D9" w:rsidRDefault="006175D9" w:rsidP="006175D9">
      <w:pPr>
        <w:pStyle w:val="Heading4"/>
        <w:numPr>
          <w:ilvl w:val="0"/>
          <w:numId w:val="19"/>
        </w:numPr>
        <w:tabs>
          <w:tab w:val="num" w:pos="360"/>
        </w:tabs>
        <w:ind w:left="0" w:firstLine="0"/>
      </w:pPr>
      <w:r>
        <w:t>warn all states about known impending collisions on their space assets.</w:t>
      </w:r>
    </w:p>
    <w:p w14:paraId="7674B547" w14:textId="77777777" w:rsidR="006175D9" w:rsidRPr="00584B77" w:rsidRDefault="006175D9" w:rsidP="006175D9"/>
    <w:p w14:paraId="765B5987" w14:textId="77777777" w:rsidR="006175D9" w:rsidRPr="00824A03" w:rsidRDefault="006175D9" w:rsidP="006175D9">
      <w:pPr>
        <w:pStyle w:val="Heading4"/>
      </w:pPr>
      <w:r>
        <w:t xml:space="preserve">That solves satellites, miscalc, Kessler, and debris collisions </w:t>
      </w:r>
    </w:p>
    <w:p w14:paraId="2986903F" w14:textId="77777777" w:rsidR="006175D9" w:rsidRPr="00FD3507" w:rsidRDefault="006175D9" w:rsidP="006175D9">
      <w:r>
        <w:rPr>
          <w:rStyle w:val="Style13ptBold"/>
        </w:rPr>
        <w:t xml:space="preserve">Nature 8/11 </w:t>
      </w:r>
      <w:r w:rsidRPr="0002601D">
        <w:rPr>
          <w:rStyle w:val="Style13ptBold"/>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2A5892A3" w14:textId="77777777" w:rsidR="006175D9" w:rsidRPr="00FD3507" w:rsidRDefault="006175D9" w:rsidP="006175D9">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FD3507">
        <w:t>.</w:t>
      </w:r>
    </w:p>
    <w:p w14:paraId="22FE3136" w14:textId="77777777" w:rsidR="006175D9" w:rsidRPr="00FD3507" w:rsidRDefault="006175D9" w:rsidP="006175D9">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E068AF">
        <w:rPr>
          <w:rStyle w:val="Emphasis"/>
        </w:rPr>
        <w:t xml:space="preserve">space </w:t>
      </w:r>
      <w:r w:rsidRPr="0002601D">
        <w:rPr>
          <w:rStyle w:val="Emphasis"/>
          <w:highlight w:val="green"/>
        </w:rPr>
        <w:t>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 xml:space="preserve">an international convention, </w:t>
      </w:r>
      <w:r w:rsidRPr="00E068AF">
        <w:rPr>
          <w:rStyle w:val="Emphasis"/>
        </w:rPr>
        <w:t xml:space="preserve">through which rules and technical standards </w:t>
      </w:r>
      <w:r w:rsidRPr="0002601D">
        <w:rPr>
          <w:rStyle w:val="Emphasis"/>
          <w:highlight w:val="green"/>
        </w:rPr>
        <w:t>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0CB2AEBA" w14:textId="77777777" w:rsidR="006175D9" w:rsidRPr="00FD3507" w:rsidRDefault="006175D9" w:rsidP="006175D9">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14:paraId="3DE5BB56" w14:textId="77777777" w:rsidR="006175D9" w:rsidRPr="001E11C9" w:rsidRDefault="006175D9" w:rsidP="006175D9">
      <w:r w:rsidRPr="00FD3507">
        <w:rPr>
          <w:rStyle w:val="StyleUnderline"/>
        </w:rPr>
        <w:t xml:space="preserve">One near-term move that would help would be for the United States to </w:t>
      </w:r>
      <w:r w:rsidRPr="00E068AF">
        <w:rPr>
          <w:rStyle w:val="StyleUnderline"/>
        </w:rPr>
        <w:t xml:space="preserve">complete a planned shift of responsibility for the Space-Track.org catalogue from the military to the civilian </w:t>
      </w:r>
      <w:r w:rsidRPr="00E068AF">
        <w:rPr>
          <w:rStyle w:val="StyleUnderline"/>
        </w:rPr>
        <w:lastRenderedPageBreak/>
        <w:t>Department</w:t>
      </w:r>
      <w:r w:rsidRPr="00FD3507">
        <w:rPr>
          <w:rStyle w:val="StyleUnderline"/>
        </w:rPr>
        <w:t xml:space="preserve"> of Commerce</w:t>
      </w:r>
      <w:r w:rsidRPr="00FD3507">
        <w:t xml:space="preserve">. Because </w:t>
      </w:r>
      <w:r w:rsidRPr="001E11C9">
        <w:t xml:space="preserve">this catalogue has historically been the most widely used around the world, </w:t>
      </w:r>
      <w:r w:rsidRPr="001E11C9">
        <w:rPr>
          <w:rStyle w:val="StyleUnderline"/>
        </w:rPr>
        <w:t xml:space="preserve">shifting it to a civilian agency could start to </w:t>
      </w:r>
      <w:r w:rsidRPr="001E11C9">
        <w:rPr>
          <w:rStyle w:val="Emphasis"/>
        </w:rPr>
        <w:t>defuse geopolitical tensions</w:t>
      </w:r>
      <w:r w:rsidRPr="001E11C9">
        <w:rPr>
          <w:rStyle w:val="StyleUnderline"/>
        </w:rPr>
        <w:t xml:space="preserve"> and so improve global efforts to manage space debris. It might one day feed into a global space-traffic agreement between nations; even the nascent space superpower </w:t>
      </w:r>
      <w:r w:rsidRPr="001E11C9">
        <w:rPr>
          <w:rStyle w:val="Emphasis"/>
        </w:rPr>
        <w:t>China would have a big incentive to participate</w:t>
      </w:r>
      <w:r w:rsidRPr="001E11C9">
        <w:rPr>
          <w:rStyle w:val="StyleUnderline"/>
        </w:rPr>
        <w:t>, despite rivalries with the United States. The transition was called for in a 2018 US presidential directive</w:t>
      </w:r>
      <w:r w:rsidRPr="001E11C9">
        <w:t xml:space="preserve"> that recognizes that companies are taking over from national governments as the dominant players in space, </w:t>
      </w:r>
      <w:r w:rsidRPr="001E11C9">
        <w:rPr>
          <w:rStyle w:val="StyleUnderline"/>
        </w:rPr>
        <w:t>but it has yet to occur, in part because Congress has not allocated the necessary funds</w:t>
      </w:r>
      <w:r w:rsidRPr="001E11C9">
        <w:t>.</w:t>
      </w:r>
    </w:p>
    <w:p w14:paraId="31509AB3" w14:textId="77777777" w:rsidR="006175D9" w:rsidRPr="00FD3507" w:rsidRDefault="006175D9" w:rsidP="006175D9">
      <w:r w:rsidRPr="001E11C9">
        <w:t>On 25 August, the UN Committee on the Peaceful</w:t>
      </w:r>
      <w:r w:rsidRPr="00FD3507">
        <w:t xml:space="preserve">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establish norms for responsible space behaviour</w:t>
      </w:r>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7C4B914D" w14:textId="77777777" w:rsidR="006175D9" w:rsidRPr="00FD3507" w:rsidRDefault="006175D9" w:rsidP="006175D9">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 xml:space="preserve">automate </w:t>
      </w:r>
      <w:r w:rsidRPr="004D2152">
        <w:rPr>
          <w:rStyle w:val="Emphasis"/>
        </w:rPr>
        <w:t xml:space="preserve">debris-avoidance </w:t>
      </w:r>
      <w:r w:rsidRPr="0002601D">
        <w:rPr>
          <w:rStyle w:val="Emphasis"/>
          <w:highlight w:val="green"/>
        </w:rPr>
        <w:t>manoeuvres</w:t>
      </w:r>
      <w:r w:rsidRPr="00FD3507">
        <w:rPr>
          <w:rStyle w:val="StyleUnderline"/>
        </w:rPr>
        <w:t>, could bolster any global effort to monitor and regulate space</w:t>
      </w:r>
      <w:r w:rsidRPr="00FD3507">
        <w:t>.</w:t>
      </w:r>
    </w:p>
    <w:p w14:paraId="7A1233BA" w14:textId="77777777" w:rsidR="006175D9" w:rsidRPr="00FD3507" w:rsidRDefault="006175D9" w:rsidP="006175D9">
      <w:r w:rsidRPr="00FD3507">
        <w:t xml:space="preserve">If governments and companies around the world do not take urgent action to work together to make space safer, they will one day face a catastrophic collision that knocks out one or more satellites key to their safety, economic well-being or both. Space is a global commons and a global resource. </w:t>
      </w:r>
      <w:r w:rsidRPr="00FD3507">
        <w:rPr>
          <w:rStyle w:val="StyleUnderline"/>
        </w:rPr>
        <w:t xml:space="preserve">A global organization responsible for — and capable of — managing the flow of space </w:t>
      </w:r>
      <w:r w:rsidRPr="00E068AF">
        <w:rPr>
          <w:rStyle w:val="StyleUnderline"/>
        </w:rPr>
        <w:t>traffic is long overdue</w:t>
      </w:r>
      <w:r w:rsidRPr="00E068AF">
        <w:t>.</w:t>
      </w:r>
    </w:p>
    <w:p w14:paraId="2757510C" w14:textId="77777777" w:rsidR="006175D9" w:rsidRPr="00091FEA" w:rsidRDefault="006175D9" w:rsidP="006175D9">
      <w:pPr>
        <w:pStyle w:val="Heading4"/>
      </w:pPr>
      <w:r>
        <w:t xml:space="preserve">Removing the largest debris and implementing UN mandates solves – lack of clarity is the problem </w:t>
      </w:r>
    </w:p>
    <w:p w14:paraId="5BCCF12E" w14:textId="77777777" w:rsidR="006175D9" w:rsidRPr="004C2EB6" w:rsidRDefault="006175D9" w:rsidP="006175D9">
      <w:r w:rsidRPr="004C2EB6">
        <w:rPr>
          <w:rStyle w:val="Style13ptBold"/>
        </w:rPr>
        <w:t>Khlystov 18</w:t>
      </w:r>
      <w:r>
        <w:t xml:space="preserve"> </w:t>
      </w:r>
      <w:hyperlink r:id="rId10" w:history="1">
        <w:r w:rsidRPr="004C2EB6">
          <w:t>Nikolai Khlystov</w:t>
        </w:r>
      </w:hyperlink>
      <w:r>
        <w:t xml:space="preserve"> </w:t>
      </w:r>
      <w:r w:rsidRPr="004C2EB6">
        <w:t>Lead, Space, and lead, Global Future Council on Space, World Economic Forum</w:t>
      </w:r>
      <w:r>
        <w:t xml:space="preserve">. </w:t>
      </w:r>
      <w:r w:rsidRPr="004C2EB6">
        <w:t xml:space="preserve">3 </w:t>
      </w:r>
      <w:r>
        <w:t>A</w:t>
      </w:r>
      <w:r w:rsidRPr="004C2EB6">
        <w:t xml:space="preserve">pril, 2018 </w:t>
      </w:r>
      <w:r>
        <w:t xml:space="preserve">“We have a space debris problem Here’s how to solve it” </w:t>
      </w:r>
      <w:hyperlink r:id="rId11" w:history="1">
        <w:r w:rsidRPr="004C2EB6">
          <w:t>We have a space debris problem. Here’s how to solve it | World Economic Forum (weforum.org)</w:t>
        </w:r>
      </w:hyperlink>
      <w:r>
        <w:t xml:space="preserve"> Accessed 12-19 // gord0</w:t>
      </w:r>
    </w:p>
    <w:p w14:paraId="604D57E9" w14:textId="77777777" w:rsidR="006175D9" w:rsidRPr="004C2EB6" w:rsidRDefault="006175D9" w:rsidP="006175D9">
      <w:pPr>
        <w:rPr>
          <w:sz w:val="18"/>
          <w:szCs w:val="18"/>
        </w:rPr>
      </w:pPr>
      <w:r w:rsidRPr="004C2EB6">
        <w:rPr>
          <w:sz w:val="18"/>
          <w:szCs w:val="18"/>
        </w:rPr>
        <w:t>The first Chinese space station, Tiangong-1, crashed on 1 April over the Southern Pacific, after uncontrollably re-entering the Earth’s atmosphere.</w:t>
      </w:r>
    </w:p>
    <w:p w14:paraId="12327C8F" w14:textId="77777777" w:rsidR="006175D9" w:rsidRPr="004C2EB6" w:rsidRDefault="006175D9" w:rsidP="006175D9">
      <w:pPr>
        <w:rPr>
          <w:sz w:val="18"/>
          <w:szCs w:val="18"/>
        </w:rPr>
      </w:pPr>
      <w:r w:rsidRPr="004C2EB6">
        <w:rPr>
          <w:sz w:val="18"/>
          <w:szCs w:val="18"/>
        </w:rPr>
        <w:t>In fact, the station most likely all but burned up on re-entry, ironically very close to the location called ‘spacecraft cemetery’, where space agencies purposefully guide their old spacecraft to crash as it is the most isolated location in the ocean.</w:t>
      </w:r>
    </w:p>
    <w:p w14:paraId="35E1378B" w14:textId="77777777" w:rsidR="006175D9" w:rsidRPr="004C2EB6" w:rsidRDefault="006175D9" w:rsidP="006175D9">
      <w:pPr>
        <w:rPr>
          <w:sz w:val="18"/>
          <w:szCs w:val="18"/>
        </w:rPr>
      </w:pPr>
      <w:r w:rsidRPr="004C2EB6">
        <w:rPr>
          <w:sz w:val="18"/>
          <w:szCs w:val="18"/>
        </w:rPr>
        <w:t>The Chinese authorities lost contact with the station back in 2016 and could not guide it since then.</w:t>
      </w:r>
    </w:p>
    <w:p w14:paraId="1C1C8ED0" w14:textId="77777777" w:rsidR="006175D9" w:rsidRPr="004C2EB6" w:rsidRDefault="006175D9" w:rsidP="006175D9">
      <w:pPr>
        <w:rPr>
          <w:sz w:val="18"/>
          <w:szCs w:val="18"/>
        </w:rPr>
      </w:pPr>
      <w:r w:rsidRPr="004C2EB6">
        <w:rPr>
          <w:sz w:val="18"/>
          <w:szCs w:val="18"/>
        </w:rPr>
        <w:t>Tiangong-1 is one example of space debris that ended up coming back to Earth and burning up, just like most other debris that re-enters Earth’s atmosphere. That is not a bad thing.</w:t>
      </w:r>
    </w:p>
    <w:p w14:paraId="0E9F87B3" w14:textId="77777777" w:rsidR="006175D9" w:rsidRPr="007B10BC" w:rsidRDefault="006175D9" w:rsidP="006175D9">
      <w:pPr>
        <w:rPr>
          <w:u w:val="single"/>
        </w:rPr>
      </w:pPr>
      <w:r w:rsidRPr="007B10BC">
        <w:rPr>
          <w:u w:val="single"/>
        </w:rPr>
        <w:t xml:space="preserve">But </w:t>
      </w:r>
      <w:r w:rsidRPr="004C2EB6">
        <w:rPr>
          <w:highlight w:val="cyan"/>
          <w:u w:val="single"/>
        </w:rPr>
        <w:t>large quantities of space junk</w:t>
      </w:r>
      <w:r w:rsidRPr="007B10BC">
        <w:rPr>
          <w:u w:val="single"/>
        </w:rPr>
        <w:t xml:space="preserve"> end up </w:t>
      </w:r>
      <w:r w:rsidRPr="004C2EB6">
        <w:rPr>
          <w:highlight w:val="cyan"/>
          <w:u w:val="single"/>
        </w:rPr>
        <w:t>staying in</w:t>
      </w:r>
      <w:r w:rsidRPr="007B10BC">
        <w:rPr>
          <w:u w:val="single"/>
        </w:rPr>
        <w:t xml:space="preserve"> various </w:t>
      </w:r>
      <w:r w:rsidRPr="004C2EB6">
        <w:rPr>
          <w:highlight w:val="cyan"/>
          <w:u w:val="single"/>
        </w:rPr>
        <w:t>orbits around Earth</w:t>
      </w:r>
      <w:r w:rsidRPr="007B10BC">
        <w:rPr>
          <w:u w:val="single"/>
        </w:rPr>
        <w:t>, threatening satellites, the International Space Station (ISS), as well as future missions beyond Earth's vicinity – to asteroids, the Moon and Mars.</w:t>
      </w:r>
    </w:p>
    <w:p w14:paraId="1925921B" w14:textId="77777777" w:rsidR="006175D9" w:rsidRPr="007B10BC" w:rsidRDefault="006175D9" w:rsidP="006175D9">
      <w:r w:rsidRPr="007B10BC">
        <w:lastRenderedPageBreak/>
        <w:t xml:space="preserve">Somewhat similar to pieces of tyres that litter the highways on Earth, </w:t>
      </w:r>
      <w:r w:rsidRPr="004C2EB6">
        <w:rPr>
          <w:highlight w:val="cyan"/>
          <w:u w:val="single"/>
        </w:rPr>
        <w:t>debris</w:t>
      </w:r>
      <w:r w:rsidRPr="007B10BC">
        <w:rPr>
          <w:u w:val="single"/>
        </w:rPr>
        <w:t xml:space="preserve"> can be </w:t>
      </w:r>
      <w:r w:rsidRPr="004C2EB6">
        <w:rPr>
          <w:highlight w:val="cyan"/>
          <w:u w:val="single"/>
        </w:rPr>
        <w:t>parts of old satellites</w:t>
      </w:r>
      <w:r w:rsidRPr="007B10BC">
        <w:rPr>
          <w:u w:val="single"/>
        </w:rPr>
        <w:t xml:space="preserve">, from paint chips, to bolts, larger sections, and entire defunct satellites; it can </w:t>
      </w:r>
      <w:r w:rsidRPr="004C2EB6">
        <w:rPr>
          <w:highlight w:val="cyan"/>
          <w:u w:val="single"/>
        </w:rPr>
        <w:t>also</w:t>
      </w:r>
      <w:r w:rsidRPr="007B10BC">
        <w:rPr>
          <w:u w:val="single"/>
        </w:rPr>
        <w:t xml:space="preserve"> include </w:t>
      </w:r>
      <w:r w:rsidRPr="004C2EB6">
        <w:rPr>
          <w:highlight w:val="cyan"/>
          <w:u w:val="single"/>
        </w:rPr>
        <w:t>spent rocket bodies</w:t>
      </w:r>
      <w:r w:rsidRPr="007B10BC">
        <w:rPr>
          <w:u w:val="single"/>
        </w:rPr>
        <w:t>, the sections of rockets that don’t fall back to Earth after a rocket's launch</w:t>
      </w:r>
      <w:r w:rsidRPr="007B10BC">
        <w:t>. The total number of debris pieces larger than a marble counts more than half a million.</w:t>
      </w:r>
    </w:p>
    <w:p w14:paraId="5162D280" w14:textId="77777777" w:rsidR="006175D9" w:rsidRPr="004C2EB6" w:rsidRDefault="006175D9" w:rsidP="006175D9">
      <w:pPr>
        <w:rPr>
          <w:rFonts w:ascii="Times New Roman" w:hAnsi="Times New Roman"/>
          <w:color w:val="84919C"/>
          <w:sz w:val="18"/>
          <w:szCs w:val="18"/>
        </w:rPr>
      </w:pPr>
      <w:r w:rsidRPr="004C2EB6">
        <w:rPr>
          <w:rFonts w:ascii="Times New Roman" w:hAnsi="Times New Roman"/>
          <w:noProof/>
          <w:sz w:val="18"/>
          <w:szCs w:val="18"/>
        </w:rPr>
        <w:t>[photo omitted]</w:t>
      </w:r>
    </w:p>
    <w:p w14:paraId="57325748" w14:textId="77777777" w:rsidR="006175D9" w:rsidRPr="004C2EB6" w:rsidRDefault="006175D9" w:rsidP="006175D9">
      <w:pPr>
        <w:rPr>
          <w:sz w:val="18"/>
          <w:szCs w:val="18"/>
        </w:rPr>
      </w:pPr>
      <w:r w:rsidRPr="004C2EB6">
        <w:rPr>
          <w:sz w:val="18"/>
          <w:szCs w:val="18"/>
        </w:rPr>
        <w:t>The key difference is that while it would be dangerous for your car to hit a piece of garbage on the highway at 100 km/h, in orbit, things are moving at the much faster speed of 28,000 km/h – the speed required by the laws of physics for objects to stay in orbit and not fall back to the ground.</w:t>
      </w:r>
    </w:p>
    <w:p w14:paraId="414B5CBE" w14:textId="77777777" w:rsidR="006175D9" w:rsidRPr="004C2EB6" w:rsidRDefault="006175D9" w:rsidP="006175D9">
      <w:pPr>
        <w:rPr>
          <w:sz w:val="18"/>
          <w:szCs w:val="18"/>
        </w:rPr>
      </w:pPr>
      <w:r w:rsidRPr="004C2EB6">
        <w:rPr>
          <w:sz w:val="18"/>
          <w:szCs w:val="18"/>
        </w:rPr>
        <w:t>At that speed, even a small bolt could destroy an entire satellite, or even endanger the entire Space Station. That is the reason why astronauts or cosmonauts on board the ISS have to huddle into the escape capsules several times a year, when a piece of debris is being tracked close to the Space Station. Currently only the Russian Soyuz offers a way of getting to and from the ISS for humans.</w:t>
      </w:r>
    </w:p>
    <w:p w14:paraId="0331BAF8" w14:textId="77777777" w:rsidR="006175D9" w:rsidRPr="004C2EB6" w:rsidRDefault="006175D9" w:rsidP="006175D9">
      <w:pPr>
        <w:rPr>
          <w:sz w:val="18"/>
          <w:szCs w:val="18"/>
        </w:rPr>
      </w:pPr>
      <w:r w:rsidRPr="004C2EB6">
        <w:rPr>
          <w:sz w:val="18"/>
          <w:szCs w:val="18"/>
        </w:rPr>
        <w:t>The most polluted orbits in general are considered to be those between 200-2000 km above Earth (Lower Earth Orbits or LEO), and the 36,000 km orbit (Geosynchronous).</w:t>
      </w:r>
    </w:p>
    <w:p w14:paraId="25DE7CAF" w14:textId="77777777" w:rsidR="006175D9" w:rsidRPr="007B10BC" w:rsidRDefault="006175D9" w:rsidP="006175D9">
      <w:r w:rsidRPr="007B10BC">
        <w:rPr>
          <w:u w:val="single"/>
        </w:rPr>
        <w:t>This is a growing issue, which has become more widely known to the public</w:t>
      </w:r>
      <w:r w:rsidRPr="007B10BC">
        <w:t xml:space="preserve"> through the movie ‘Gravity’.</w:t>
      </w:r>
    </w:p>
    <w:p w14:paraId="63620F14" w14:textId="77777777" w:rsidR="006175D9" w:rsidRPr="007B10BC" w:rsidRDefault="006175D9" w:rsidP="006175D9">
      <w:r w:rsidRPr="007B10BC">
        <w:t>Out-of-control space junk in LEO orbit – the so-called Kessler Syndrome – in real life would not be quite as dramatic as in the movie; however, it does pose a serious and an ever-growing threat, nonetheless.</w:t>
      </w:r>
    </w:p>
    <w:p w14:paraId="43E96A60" w14:textId="77777777" w:rsidR="006175D9" w:rsidRPr="007B10BC" w:rsidRDefault="006175D9" w:rsidP="006175D9">
      <w:r w:rsidRPr="007B10BC">
        <w:t>There are two key elements to addressing this global risk.</w:t>
      </w:r>
    </w:p>
    <w:p w14:paraId="6CA2C53B" w14:textId="77777777" w:rsidR="006175D9" w:rsidRPr="007B10BC" w:rsidRDefault="006175D9" w:rsidP="006175D9">
      <w:pPr>
        <w:rPr>
          <w:u w:val="single"/>
        </w:rPr>
      </w:pPr>
      <w:r w:rsidRPr="007B10BC">
        <w:t>First,</w:t>
      </w:r>
      <w:r w:rsidRPr="007B10BC">
        <w:rPr>
          <w:u w:val="single"/>
        </w:rPr>
        <w:t xml:space="preserve"> </w:t>
      </w:r>
      <w:r w:rsidRPr="004C2EB6">
        <w:rPr>
          <w:highlight w:val="cyan"/>
          <w:u w:val="single"/>
        </w:rPr>
        <w:t>we need to start removing</w:t>
      </w:r>
      <w:r w:rsidRPr="007B10BC">
        <w:rPr>
          <w:u w:val="single"/>
        </w:rPr>
        <w:t xml:space="preserve"> the most </w:t>
      </w:r>
      <w:r w:rsidRPr="004C2EB6">
        <w:rPr>
          <w:highlight w:val="cyan"/>
          <w:u w:val="single"/>
        </w:rPr>
        <w:t xml:space="preserve">volatile and biggest pieces </w:t>
      </w:r>
      <w:r w:rsidRPr="004D2152">
        <w:rPr>
          <w:u w:val="single"/>
        </w:rPr>
        <w:t>from the most congested orbits</w:t>
      </w:r>
      <w:r w:rsidRPr="007B10BC">
        <w:rPr>
          <w:u w:val="single"/>
        </w:rPr>
        <w:t>.</w:t>
      </w:r>
    </w:p>
    <w:p w14:paraId="3B7558E7" w14:textId="77777777" w:rsidR="006175D9" w:rsidRPr="001E11C9" w:rsidRDefault="006175D9" w:rsidP="006175D9">
      <w:pPr>
        <w:rPr>
          <w:u w:val="single"/>
        </w:rPr>
      </w:pPr>
      <w:r w:rsidRPr="007B10BC">
        <w:t xml:space="preserve">A number of companies, such as Astroscale and Saber Astronautics, are looking at this very complicated and technical solution </w:t>
      </w:r>
      <w:r w:rsidRPr="001E11C9">
        <w:t xml:space="preserve">already. </w:t>
      </w:r>
      <w:r w:rsidRPr="001E11C9">
        <w:rPr>
          <w:u w:val="single"/>
        </w:rPr>
        <w:t>The idea is essentially to grab a piece of debris with a special satellite and de-orbit both of them, in the process burning up both objects above the aforementioned ‘spacecraft cemetery’.</w:t>
      </w:r>
    </w:p>
    <w:p w14:paraId="1FE0621F" w14:textId="77777777" w:rsidR="006175D9" w:rsidRPr="001E11C9" w:rsidRDefault="006175D9" w:rsidP="006175D9">
      <w:r w:rsidRPr="001E11C9">
        <w:rPr>
          <w:u w:val="single"/>
        </w:rPr>
        <w:t>Other technologies include moving objects with a powerful laser beam. It is important to start doing that soon – current scientific estimates predict that without active debris removal, certain orbits will become unusable over the coming decades</w:t>
      </w:r>
      <w:r w:rsidRPr="001E11C9">
        <w:t>.</w:t>
      </w:r>
    </w:p>
    <w:p w14:paraId="7E210EAF" w14:textId="77777777" w:rsidR="006175D9" w:rsidRPr="004C2EB6" w:rsidRDefault="006175D9" w:rsidP="006175D9">
      <w:pPr>
        <w:rPr>
          <w:sz w:val="18"/>
          <w:szCs w:val="18"/>
        </w:rPr>
      </w:pPr>
      <w:r w:rsidRPr="001E11C9">
        <w:rPr>
          <w:sz w:val="18"/>
          <w:szCs w:val="18"/>
        </w:rPr>
        <w:t>Though it is hard to capture objects that are moving as fast as this debris, it is certainly possible. After all, spacecraft dock with the ISS all the time.</w:t>
      </w:r>
    </w:p>
    <w:p w14:paraId="553D3E18" w14:textId="77777777" w:rsidR="006175D9" w:rsidRPr="004C2EB6" w:rsidRDefault="006175D9" w:rsidP="006175D9">
      <w:pPr>
        <w:rPr>
          <w:sz w:val="18"/>
          <w:szCs w:val="18"/>
        </w:rPr>
      </w:pPr>
      <w:r w:rsidRPr="004C2EB6">
        <w:rPr>
          <w:sz w:val="18"/>
          <w:szCs w:val="18"/>
        </w:rPr>
        <w:t>The bigger issues are financing and international cooperation. The question of who pays for these ‘garbage collection’ missions is a tricky one. Perhaps even trickier, is negotiating the international diplomatic space and persuading, for example Russia, that their old military satellite needs to be de-orbited by a technology company.</w:t>
      </w:r>
    </w:p>
    <w:p w14:paraId="2983F590" w14:textId="77777777" w:rsidR="006175D9" w:rsidRPr="004C2EB6" w:rsidRDefault="006175D9" w:rsidP="006175D9">
      <w:pPr>
        <w:rPr>
          <w:rFonts w:ascii="Times New Roman" w:hAnsi="Times New Roman"/>
          <w:color w:val="84919C"/>
          <w:sz w:val="18"/>
          <w:szCs w:val="18"/>
        </w:rPr>
      </w:pPr>
      <w:r w:rsidRPr="004C2EB6">
        <w:rPr>
          <w:rFonts w:ascii="Times New Roman" w:hAnsi="Times New Roman"/>
          <w:noProof/>
          <w:sz w:val="18"/>
          <w:szCs w:val="18"/>
        </w:rPr>
        <w:t>[photo omitted]</w:t>
      </w:r>
    </w:p>
    <w:p w14:paraId="46705CCB" w14:textId="77777777" w:rsidR="006175D9" w:rsidRPr="004C2EB6" w:rsidRDefault="006175D9" w:rsidP="006175D9">
      <w:pPr>
        <w:rPr>
          <w:sz w:val="18"/>
          <w:szCs w:val="18"/>
        </w:rPr>
      </w:pPr>
      <w:r w:rsidRPr="004C2EB6">
        <w:rPr>
          <w:sz w:val="18"/>
          <w:szCs w:val="18"/>
        </w:rPr>
        <w:t>The second part of the puzzle to ensure the long-term accessibility of orbits is to adjust our current behaviour in space in order to minimize the creation of new debris. We need to be more careful with existing operational satellites and new missions.</w:t>
      </w:r>
    </w:p>
    <w:p w14:paraId="5FA4BC86" w14:textId="77777777" w:rsidR="006175D9" w:rsidRPr="004C2EB6" w:rsidRDefault="006175D9" w:rsidP="006175D9">
      <w:pPr>
        <w:rPr>
          <w:u w:val="single"/>
        </w:rPr>
      </w:pPr>
      <w:r w:rsidRPr="004C2EB6">
        <w:rPr>
          <w:u w:val="single"/>
        </w:rPr>
        <w:t xml:space="preserve">The </w:t>
      </w:r>
      <w:r w:rsidRPr="004C2EB6">
        <w:rPr>
          <w:highlight w:val="cyan"/>
          <w:u w:val="single"/>
        </w:rPr>
        <w:t>UN guidelines</w:t>
      </w:r>
      <w:r w:rsidRPr="004C2EB6">
        <w:rPr>
          <w:u w:val="single"/>
        </w:rPr>
        <w:t xml:space="preserve"> on space debris mitigation </w:t>
      </w:r>
      <w:r w:rsidRPr="002B1648">
        <w:rPr>
          <w:highlight w:val="cyan"/>
          <w:u w:val="single"/>
        </w:rPr>
        <w:t>are</w:t>
      </w:r>
      <w:r w:rsidRPr="004C2EB6">
        <w:rPr>
          <w:u w:val="single"/>
        </w:rPr>
        <w:t xml:space="preserve"> among the </w:t>
      </w:r>
      <w:r w:rsidRPr="002B1648">
        <w:rPr>
          <w:highlight w:val="cyan"/>
          <w:u w:val="single"/>
        </w:rPr>
        <w:t>key</w:t>
      </w:r>
      <w:r w:rsidRPr="004C2EB6">
        <w:rPr>
          <w:u w:val="single"/>
        </w:rPr>
        <w:t xml:space="preserve"> international efforts to get different actors to follow proper rules of the road, </w:t>
      </w:r>
      <w:r w:rsidRPr="002B1648">
        <w:rPr>
          <w:highlight w:val="cyan"/>
          <w:u w:val="single"/>
        </w:rPr>
        <w:t>but</w:t>
      </w:r>
      <w:r w:rsidRPr="004C2EB6">
        <w:rPr>
          <w:u w:val="single"/>
        </w:rPr>
        <w:t xml:space="preserve"> they are </w:t>
      </w:r>
      <w:r w:rsidRPr="002B1648">
        <w:rPr>
          <w:highlight w:val="cyan"/>
          <w:u w:val="single"/>
        </w:rPr>
        <w:t>voluntary</w:t>
      </w:r>
      <w:r w:rsidRPr="004C2EB6">
        <w:rPr>
          <w:u w:val="single"/>
        </w:rPr>
        <w:t>.</w:t>
      </w:r>
    </w:p>
    <w:p w14:paraId="4DE14648" w14:textId="77777777" w:rsidR="006175D9" w:rsidRPr="004C2EB6" w:rsidRDefault="006175D9" w:rsidP="006175D9">
      <w:pPr>
        <w:rPr>
          <w:sz w:val="18"/>
          <w:szCs w:val="18"/>
        </w:rPr>
      </w:pPr>
      <w:r w:rsidRPr="004C2EB6">
        <w:rPr>
          <w:sz w:val="18"/>
          <w:szCs w:val="18"/>
        </w:rPr>
        <w:lastRenderedPageBreak/>
        <w:t>There are over 1,500 active satellites in various orbits, but this figure is set to grow dramatically over the coming years.</w:t>
      </w:r>
    </w:p>
    <w:p w14:paraId="56521DAF" w14:textId="77777777" w:rsidR="006175D9" w:rsidRPr="004C2EB6" w:rsidRDefault="006175D9" w:rsidP="006175D9">
      <w:pPr>
        <w:rPr>
          <w:sz w:val="18"/>
          <w:szCs w:val="18"/>
        </w:rPr>
      </w:pPr>
      <w:r w:rsidRPr="004C2EB6">
        <w:rPr>
          <w:sz w:val="18"/>
          <w:szCs w:val="18"/>
        </w:rPr>
        <w:t>Large constellations that number hundreds and thousands of satellites, such as OneWeb and SpaceX, are being developed currently (mostly for LEO orbits), and promise to provide affordable connectivity to all parts of the world.</w:t>
      </w:r>
    </w:p>
    <w:p w14:paraId="2749A123" w14:textId="77777777" w:rsidR="006175D9" w:rsidRPr="004C2EB6" w:rsidRDefault="006175D9" w:rsidP="006175D9">
      <w:pPr>
        <w:rPr>
          <w:sz w:val="18"/>
          <w:szCs w:val="18"/>
        </w:rPr>
      </w:pPr>
      <w:r w:rsidRPr="004C2EB6">
        <w:rPr>
          <w:sz w:val="18"/>
          <w:szCs w:val="18"/>
        </w:rPr>
        <w:t>New governments are also entering the race to get access to space. The question is, with such an increase in traffic, how do we get all the private and public actors to think more sustainably?</w:t>
      </w:r>
    </w:p>
    <w:p w14:paraId="4EB77808" w14:textId="77777777" w:rsidR="006175D9" w:rsidRPr="004C2EB6" w:rsidRDefault="006175D9" w:rsidP="006175D9">
      <w:pPr>
        <w:rPr>
          <w:sz w:val="18"/>
          <w:szCs w:val="18"/>
        </w:rPr>
      </w:pPr>
      <w:r w:rsidRPr="004C2EB6">
        <w:rPr>
          <w:sz w:val="18"/>
          <w:szCs w:val="18"/>
        </w:rPr>
        <w:t>The </w:t>
      </w:r>
      <w:hyperlink r:id="rId12" w:history="1">
        <w:r w:rsidRPr="004C2EB6">
          <w:rPr>
            <w:sz w:val="18"/>
            <w:szCs w:val="18"/>
          </w:rPr>
          <w:t>Global Future Council on Space Technologies</w:t>
        </w:r>
      </w:hyperlink>
      <w:r w:rsidRPr="004C2EB6">
        <w:rPr>
          <w:sz w:val="18"/>
          <w:szCs w:val="18"/>
        </w:rPr>
        <w:t> is working on an industry framework to incentivize private actors to step up their act. Other efforts are needed.</w:t>
      </w:r>
    </w:p>
    <w:p w14:paraId="6F84AD36" w14:textId="77777777" w:rsidR="006175D9" w:rsidRPr="00364367" w:rsidRDefault="006175D9" w:rsidP="006175D9">
      <w:r w:rsidRPr="007B10BC">
        <w:t xml:space="preserve">Orbits are a critical part of the Earth environment, a global commons just like the oceans, </w:t>
      </w:r>
      <w:r w:rsidRPr="004D2152">
        <w:t xml:space="preserve">and </w:t>
      </w:r>
      <w:r w:rsidRPr="004D2152">
        <w:rPr>
          <w:u w:val="single"/>
        </w:rPr>
        <w:t>we need to protect this resource for future generations.</w:t>
      </w:r>
    </w:p>
    <w:p w14:paraId="4FF5D672" w14:textId="77777777" w:rsidR="006175D9" w:rsidRPr="002E2CE1" w:rsidRDefault="006175D9" w:rsidP="006175D9"/>
    <w:p w14:paraId="2530A78F" w14:textId="77777777" w:rsidR="006175D9" w:rsidRPr="005306F1" w:rsidRDefault="006175D9" w:rsidP="006175D9">
      <w:pPr>
        <w:pStyle w:val="Heading4"/>
      </w:pPr>
      <w:r>
        <w:t xml:space="preserve">SSA solves collisions </w:t>
      </w:r>
    </w:p>
    <w:p w14:paraId="5698F21D" w14:textId="77777777" w:rsidR="006175D9" w:rsidRDefault="006175D9" w:rsidP="006175D9">
      <w:r w:rsidRPr="0042146D">
        <w:rPr>
          <w:rStyle w:val="Style13ptBold"/>
        </w:rPr>
        <w:t>Hitchens and Johnson-Freese 16</w:t>
      </w:r>
      <w:r>
        <w:t xml:space="preserve"> (Theresa Hitchens and Joan Johnson-Freese. Johnson-Freese is a professor of national security affairs at the Naval War College in Newport, Rhode Island. Theresa Hitchens is a Senior Research Scholar at the University of Maryland’s Center for International and Security Studies at Maryland (CISSM), and former Director of the United Nations Institute for Disarmament Research (UNIDIR). “Toward a New National Security Space Strategy Time for a Strategic Rebalancing,” Atlantic Council Strategy Papers, No. 5, 2016, </w:t>
      </w:r>
      <w:hyperlink r:id="rId13" w:history="1">
        <w:r>
          <w:rPr>
            <w:rStyle w:val="Hyperlink"/>
          </w:rPr>
          <w:t>https://www.atlanticcouncil.org/images/publications/AC_StrategyPapers_No5_Space_WEB1.pdf</w:t>
        </w:r>
      </w:hyperlink>
      <w:r>
        <w:t>)</w:t>
      </w:r>
    </w:p>
    <w:p w14:paraId="448D2238" w14:textId="77777777" w:rsidR="006175D9" w:rsidRPr="00302FD6" w:rsidRDefault="006175D9" w:rsidP="006175D9">
      <w:pPr>
        <w:rPr>
          <w:rStyle w:val="StyleUnderline"/>
        </w:rPr>
      </w:pPr>
      <w:r w:rsidRPr="00302FD6">
        <w:rPr>
          <w:rStyle w:val="StyleUnderline"/>
        </w:rPr>
        <w:t>Improved SSA is a foundational capability for any US space strategy</w:t>
      </w:r>
      <w:r w:rsidRPr="00002AD1">
        <w:rPr>
          <w:sz w:val="10"/>
        </w:rPr>
        <w:t xml:space="preserve"> in any and all circumstances, given the rapid changes in the space environment. The national space security community has recognized this repeatedly, although funding has arguably not been commensurate with the rhetoric. </w:t>
      </w:r>
      <w:r w:rsidRPr="00302FD6">
        <w:rPr>
          <w:rStyle w:val="StyleUnderline"/>
        </w:rPr>
        <w:t xml:space="preserve">Attempts are now being made to rectify the funding situation because of the Russia/China threat scare. </w:t>
      </w:r>
      <w:r w:rsidRPr="00002AD1">
        <w:rPr>
          <w:sz w:val="10"/>
        </w:rPr>
        <w:t xml:space="preserve">According to the Government Accountability Office (GAO), </w:t>
      </w:r>
      <w:r w:rsidRPr="00302FD6">
        <w:rPr>
          <w:rStyle w:val="StyleUnderline"/>
        </w:rPr>
        <w:t>the Obama administration is planning to spend about $6 billion between 2015 and 2020 to beef up SSA capabilities</w:t>
      </w:r>
      <w:r w:rsidRPr="00002AD1">
        <w:rPr>
          <w:sz w:val="10"/>
        </w:rPr>
        <w:t xml:space="preserve">—largely within the Pentagon, but also at contributing agencies NOAA and NASA.50 </w:t>
      </w:r>
      <w:r w:rsidRPr="00302FD6">
        <w:rPr>
          <w:rStyle w:val="StyleUnderline"/>
        </w:rPr>
        <w:t>Calculating exact spending on SSA activities, however, is not possible due to the way the Defense Department tracks (or, rather, does not track) related spending. According to the GAO report:</w:t>
      </w:r>
    </w:p>
    <w:p w14:paraId="75669675" w14:textId="77777777" w:rsidR="006175D9" w:rsidRPr="00002AD1" w:rsidRDefault="006175D9" w:rsidP="006175D9">
      <w:pPr>
        <w:rPr>
          <w:sz w:val="12"/>
          <w:szCs w:val="12"/>
        </w:rPr>
      </w:pPr>
      <w:r w:rsidRPr="00002AD1">
        <w:rPr>
          <w:sz w:val="12"/>
          <w:szCs w:val="12"/>
        </w:rPr>
        <w:t xml:space="preserve">• Compiling a budget for all SSA-related efforts is a challenge because many assets that support the SSA mission do not have it as their primary mission. </w:t>
      </w:r>
    </w:p>
    <w:p w14:paraId="7BA6F7B8" w14:textId="77777777" w:rsidR="006175D9" w:rsidRPr="00002AD1" w:rsidRDefault="006175D9" w:rsidP="006175D9">
      <w:pPr>
        <w:rPr>
          <w:sz w:val="12"/>
          <w:szCs w:val="12"/>
        </w:rPr>
      </w:pPr>
      <w:r w:rsidRPr="00002AD1">
        <w:rPr>
          <w:sz w:val="12"/>
          <w:szCs w:val="12"/>
        </w:rPr>
        <w:t>• DOD is not required to and does not track the budgets specific to its SSA efforts for multiple-mission systems, and it does not estimate what percentage would be allocated to SSA.</w:t>
      </w:r>
    </w:p>
    <w:p w14:paraId="4F7A395E" w14:textId="77777777" w:rsidR="006175D9" w:rsidRPr="00002AD1" w:rsidRDefault="006175D9" w:rsidP="006175D9">
      <w:pPr>
        <w:rPr>
          <w:sz w:val="12"/>
          <w:szCs w:val="12"/>
        </w:rPr>
      </w:pPr>
      <w:r w:rsidRPr="00002AD1">
        <w:rPr>
          <w:sz w:val="12"/>
          <w:szCs w:val="12"/>
        </w:rPr>
        <w:t>• For example, some portion of the ballistic missile defense sensors budget, which averages about $538 million per fiscal year over the next few years, supports SSA, but DOD does not track the efforts of multi-mission sensors in a manner that would provide such data.</w:t>
      </w:r>
    </w:p>
    <w:p w14:paraId="1EF797CD" w14:textId="77777777" w:rsidR="006175D9" w:rsidRPr="00002AD1" w:rsidRDefault="006175D9" w:rsidP="006175D9">
      <w:pPr>
        <w:rPr>
          <w:sz w:val="12"/>
          <w:szCs w:val="12"/>
        </w:rPr>
      </w:pPr>
      <w:r w:rsidRPr="00002AD1">
        <w:rPr>
          <w:sz w:val="12"/>
          <w:szCs w:val="12"/>
        </w:rPr>
        <w:t xml:space="preserve"> • SSA-related efforts performed using intelligence community sensor systems are also not included in the core SSA budget because those efforts and their budgets are classified.51</w:t>
      </w:r>
    </w:p>
    <w:p w14:paraId="1B876659" w14:textId="77777777" w:rsidR="006175D9" w:rsidRPr="00002AD1" w:rsidRDefault="006175D9" w:rsidP="006175D9">
      <w:pPr>
        <w:rPr>
          <w:sz w:val="12"/>
        </w:rPr>
      </w:pPr>
      <w:r w:rsidRPr="002E30CE">
        <w:rPr>
          <w:rStyle w:val="StyleUnderline"/>
          <w:highlight w:val="yellow"/>
        </w:rPr>
        <w:t>SSA is</w:t>
      </w:r>
      <w:r w:rsidRPr="00302FD6">
        <w:rPr>
          <w:rStyle w:val="StyleUnderline"/>
        </w:rPr>
        <w:t xml:space="preserve"> also an area </w:t>
      </w:r>
      <w:r w:rsidRPr="002E30CE">
        <w:rPr>
          <w:rStyle w:val="StyleUnderline"/>
          <w:highlight w:val="yellow"/>
        </w:rPr>
        <w:t xml:space="preserve">ripe for </w:t>
      </w:r>
      <w:r w:rsidRPr="00E068AF">
        <w:rPr>
          <w:rStyle w:val="StyleUnderline"/>
        </w:rPr>
        <w:t xml:space="preserve">possible </w:t>
      </w:r>
      <w:r w:rsidRPr="002E30CE">
        <w:rPr>
          <w:rStyle w:val="StyleUnderline"/>
          <w:highlight w:val="yellow"/>
        </w:rPr>
        <w:t>leveraging</w:t>
      </w:r>
      <w:r w:rsidRPr="00302FD6">
        <w:rPr>
          <w:rStyle w:val="StyleUnderline"/>
        </w:rPr>
        <w:t xml:space="preserve"> of commercial and foreign capabilities,</w:t>
      </w:r>
      <w:r w:rsidRPr="00002AD1">
        <w:rPr>
          <w:sz w:val="12"/>
        </w:rPr>
        <w:t xml:space="preserve"> </w:t>
      </w:r>
      <w:r w:rsidRPr="00302FD6">
        <w:rPr>
          <w:rStyle w:val="StyleUnderline"/>
        </w:rPr>
        <w:t xml:space="preserve">both </w:t>
      </w:r>
      <w:r w:rsidRPr="002E30CE">
        <w:rPr>
          <w:rStyle w:val="StyleUnderline"/>
          <w:highlight w:val="yellow"/>
        </w:rPr>
        <w:t xml:space="preserve">to </w:t>
      </w:r>
      <w:r w:rsidRPr="002E30CE">
        <w:rPr>
          <w:rStyle w:val="Emphasis"/>
          <w:highlight w:val="yellow"/>
        </w:rPr>
        <w:t>provide resilience</w:t>
      </w:r>
      <w:r w:rsidRPr="00302FD6">
        <w:rPr>
          <w:rStyle w:val="StyleUnderline"/>
        </w:rPr>
        <w:t xml:space="preserve"> </w:t>
      </w:r>
      <w:r w:rsidRPr="002E30CE">
        <w:rPr>
          <w:rStyle w:val="StyleUnderline"/>
          <w:highlight w:val="yellow"/>
        </w:rPr>
        <w:t xml:space="preserve">and to </w:t>
      </w:r>
      <w:r w:rsidRPr="002E30CE">
        <w:rPr>
          <w:rStyle w:val="Emphasis"/>
          <w:highlight w:val="yellow"/>
        </w:rPr>
        <w:t xml:space="preserve">complicate an </w:t>
      </w:r>
      <w:r w:rsidRPr="00E068AF">
        <w:rPr>
          <w:rStyle w:val="Emphasis"/>
        </w:rPr>
        <w:t xml:space="preserve">adversary’s </w:t>
      </w:r>
      <w:r w:rsidRPr="002E30CE">
        <w:rPr>
          <w:rStyle w:val="Emphasis"/>
          <w:highlight w:val="yellow"/>
        </w:rPr>
        <w:t xml:space="preserve">calculations regarding </w:t>
      </w:r>
      <w:r w:rsidRPr="00E068AF">
        <w:rPr>
          <w:rStyle w:val="Emphasis"/>
        </w:rPr>
        <w:t xml:space="preserve">an </w:t>
      </w:r>
      <w:r w:rsidRPr="002E30CE">
        <w:rPr>
          <w:rStyle w:val="Emphasis"/>
          <w:highlight w:val="yellow"/>
        </w:rPr>
        <w:t>attack</w:t>
      </w:r>
      <w:r w:rsidRPr="00002AD1">
        <w:rPr>
          <w:sz w:val="12"/>
        </w:rPr>
        <w:t>—</w:t>
      </w:r>
      <w:r w:rsidRPr="00302FD6">
        <w:rPr>
          <w:rStyle w:val="StyleUnderline"/>
        </w:rPr>
        <w:t>one of the stated goals of the Obama administration’s NSP</w:t>
      </w:r>
      <w:r w:rsidRPr="00002AD1">
        <w:rPr>
          <w:sz w:val="12"/>
        </w:rPr>
        <w:t>. However, that potential has yet to be fully exploited, and greater emphasis should be put on doing so.</w:t>
      </w:r>
    </w:p>
    <w:p w14:paraId="346E13C3" w14:textId="77777777" w:rsidR="006175D9" w:rsidRPr="00302FD6" w:rsidRDefault="006175D9" w:rsidP="006175D9">
      <w:pPr>
        <w:rPr>
          <w:rStyle w:val="StyleUnderline"/>
        </w:rPr>
      </w:pPr>
      <w:r w:rsidRPr="00002AD1">
        <w:rPr>
          <w:sz w:val="10"/>
        </w:rPr>
        <w:t xml:space="preserve">On June 1, 2015, </w:t>
      </w:r>
      <w:r w:rsidRPr="00302FD6">
        <w:rPr>
          <w:rStyle w:val="StyleUnderline"/>
        </w:rPr>
        <w:t>US Strategic Command (STRATCOM) initiated a six-month pilot program to research how to integrate commercial operators (and their SSA data)</w:t>
      </w:r>
      <w:r w:rsidRPr="00002AD1">
        <w:rPr>
          <w:sz w:val="10"/>
        </w:rPr>
        <w:t xml:space="preserve"> </w:t>
      </w:r>
      <w:r w:rsidRPr="00002AD1">
        <w:rPr>
          <w:rStyle w:val="StyleUnderline"/>
        </w:rPr>
        <w:t>into the JSpOC, called the Commercial Integration Cell</w:t>
      </w:r>
      <w:r w:rsidRPr="00002AD1">
        <w:rPr>
          <w:sz w:val="10"/>
        </w:rPr>
        <w:t xml:space="preserve">. The initial effort involves six operators: Intelsat, SES Government Solutions, Inmarsat, Eutelsat, DigitalGlobe, and Iridium Communications. The goal is to assess whether </w:t>
      </w:r>
      <w:r w:rsidRPr="00002AD1">
        <w:rPr>
          <w:rStyle w:val="StyleUnderline"/>
        </w:rPr>
        <w:t>JSpOC operations</w:t>
      </w:r>
      <w:r w:rsidRPr="00002AD1">
        <w:rPr>
          <w:sz w:val="10"/>
        </w:rPr>
        <w:t xml:space="preserve"> can be enhanced via integration of industry capabilities and insights, and, if so, how.52 </w:t>
      </w:r>
      <w:r w:rsidRPr="00302FD6">
        <w:rPr>
          <w:rStyle w:val="StyleUnderline"/>
        </w:rPr>
        <w:t xml:space="preserve">The pilot program comes after years of </w:t>
      </w:r>
      <w:r w:rsidRPr="00302FD6">
        <w:rPr>
          <w:rStyle w:val="StyleUnderline"/>
        </w:rPr>
        <w:lastRenderedPageBreak/>
        <w:t>lobbying by industry, including through SDA, for closer cooperation and collaboration between commercial operators and the US military on space-object data tracking</w:t>
      </w:r>
      <w:r w:rsidRPr="00002AD1">
        <w:rPr>
          <w:sz w:val="10"/>
        </w:rPr>
        <w:t>. One major hurdle has been that the computer systems and models used by JSpOC are antiquated, and incompatible with more up-to-date industry practices</w:t>
      </w:r>
      <w:r w:rsidRPr="00302FD6">
        <w:rPr>
          <w:rStyle w:val="StyleUnderline"/>
        </w:rPr>
        <w:t xml:space="preserve">. While updates are planned, </w:t>
      </w:r>
      <w:r w:rsidRPr="002E30CE">
        <w:rPr>
          <w:rStyle w:val="StyleUnderline"/>
          <w:highlight w:val="yellow"/>
        </w:rPr>
        <w:t xml:space="preserve">given the </w:t>
      </w:r>
      <w:r w:rsidRPr="002E30CE">
        <w:rPr>
          <w:rStyle w:val="Emphasis"/>
          <w:highlight w:val="yellow"/>
        </w:rPr>
        <w:t xml:space="preserve">lack of </w:t>
      </w:r>
      <w:r w:rsidRPr="00E068AF">
        <w:rPr>
          <w:rStyle w:val="Emphasis"/>
        </w:rPr>
        <w:t xml:space="preserve">adequate </w:t>
      </w:r>
      <w:r w:rsidRPr="002E30CE">
        <w:rPr>
          <w:rStyle w:val="Emphasis"/>
          <w:highlight w:val="yellow"/>
        </w:rPr>
        <w:t xml:space="preserve">budget </w:t>
      </w:r>
      <w:r w:rsidRPr="00E068AF">
        <w:rPr>
          <w:rStyle w:val="Emphasis"/>
        </w:rPr>
        <w:t>resources</w:t>
      </w:r>
      <w:r w:rsidRPr="00302FD6">
        <w:rPr>
          <w:rStyle w:val="StyleUnderline"/>
        </w:rPr>
        <w:t>, this situation is not likely to be rectified anytime soon</w:t>
      </w:r>
      <w:r w:rsidRPr="00002AD1">
        <w:rPr>
          <w:sz w:val="10"/>
        </w:rPr>
        <w:t xml:space="preserve">. </w:t>
      </w:r>
      <w:r w:rsidRPr="00E068AF">
        <w:rPr>
          <w:rStyle w:val="StyleUnderline"/>
        </w:rPr>
        <w:t xml:space="preserve">This </w:t>
      </w:r>
      <w:r w:rsidRPr="002E30CE">
        <w:rPr>
          <w:rStyle w:val="StyleUnderline"/>
          <w:highlight w:val="yellow"/>
        </w:rPr>
        <w:t xml:space="preserve">misalignment between </w:t>
      </w:r>
      <w:r w:rsidRPr="002E30CE">
        <w:rPr>
          <w:rStyle w:val="Emphasis"/>
          <w:highlight w:val="yellow"/>
        </w:rPr>
        <w:t>ways and means</w:t>
      </w:r>
      <w:r w:rsidRPr="002E30CE">
        <w:rPr>
          <w:rStyle w:val="StyleUnderline"/>
          <w:highlight w:val="yellow"/>
        </w:rPr>
        <w:t xml:space="preserve"> should be addressed</w:t>
      </w:r>
      <w:r w:rsidRPr="00302FD6">
        <w:rPr>
          <w:rStyle w:val="StyleUnderline"/>
        </w:rPr>
        <w:t xml:space="preserve"> as soon as possible by the incoming administration.</w:t>
      </w:r>
    </w:p>
    <w:p w14:paraId="7DF8F8DA" w14:textId="77777777" w:rsidR="006175D9" w:rsidRPr="001E11C9" w:rsidRDefault="006175D9" w:rsidP="006175D9">
      <w:pPr>
        <w:rPr>
          <w:sz w:val="10"/>
        </w:rPr>
      </w:pPr>
      <w:r w:rsidRPr="00002AD1">
        <w:rPr>
          <w:rStyle w:val="StyleUnderline"/>
        </w:rPr>
        <w:t>Another</w:t>
      </w:r>
      <w:r w:rsidRPr="00302FD6">
        <w:rPr>
          <w:rStyle w:val="StyleUnderline"/>
        </w:rPr>
        <w:t xml:space="preserve"> question is the extent to which US allies will be allowed access to the improved SSA data</w:t>
      </w:r>
      <w:r w:rsidRPr="0042146D">
        <w:rPr>
          <w:sz w:val="10"/>
        </w:rPr>
        <w:t xml:space="preserve">, including the interference warnings and collision </w:t>
      </w:r>
      <w:r w:rsidRPr="001E11C9">
        <w:rPr>
          <w:sz w:val="10"/>
        </w:rPr>
        <w:t xml:space="preserve">analysis it will provide.53 </w:t>
      </w:r>
      <w:r w:rsidRPr="001E11C9">
        <w:rPr>
          <w:rStyle w:val="StyleUnderline"/>
        </w:rPr>
        <w:t>The issue with allies is not just technical, but also, and primarily, politica</w:t>
      </w:r>
      <w:r w:rsidRPr="001E11C9">
        <w:rPr>
          <w:sz w:val="10"/>
        </w:rPr>
        <w:t>l. The uncertainty in the private sector about JSpOC-industry collaboration and data sharing is underscored by AGI’s COMSpOC. AGI is seeking to tap into the expanded (and unfilled by JSpOC) need for such data in the commercial marketplace, both in the United States and abroad.54</w:t>
      </w:r>
    </w:p>
    <w:p w14:paraId="536FBB4E" w14:textId="77777777" w:rsidR="006175D9" w:rsidRPr="001E11C9" w:rsidRDefault="006175D9" w:rsidP="006175D9">
      <w:pPr>
        <w:rPr>
          <w:sz w:val="10"/>
        </w:rPr>
      </w:pPr>
      <w:r w:rsidRPr="001E11C9">
        <w:rPr>
          <w:sz w:val="10"/>
        </w:rPr>
        <w:t xml:space="preserve">Lieutenant General John W. Raymond, Commander of the Joint Functional Component Command for Space, told the House Armed Services Strategic Forces Subcommittee on March 25, 2015, that STRATCOM is working on a </w:t>
      </w:r>
      <w:r w:rsidRPr="001E11C9">
        <w:rPr>
          <w:rStyle w:val="StyleUnderline"/>
        </w:rPr>
        <w:t>new “</w:t>
      </w:r>
      <w:r w:rsidRPr="001E11C9">
        <w:rPr>
          <w:rStyle w:val="Emphasis"/>
        </w:rPr>
        <w:t>tiered SSA Sharing Strategy</w:t>
      </w:r>
      <w:r w:rsidRPr="001E11C9">
        <w:rPr>
          <w:sz w:val="10"/>
        </w:rPr>
        <w:t xml:space="preserve">.” Raymond stated: </w:t>
      </w:r>
      <w:r w:rsidRPr="001E11C9">
        <w:rPr>
          <w:rStyle w:val="StyleUnderline"/>
        </w:rPr>
        <w:t>“The tenets of this strategy are to share more information in a timelier manner with the broadest range of partners</w:t>
      </w:r>
      <w:r w:rsidRPr="001E11C9">
        <w:rPr>
          <w:sz w:val="10"/>
        </w:rPr>
        <w:t xml:space="preserve">. </w:t>
      </w:r>
      <w:r w:rsidRPr="001E11C9">
        <w:rPr>
          <w:rStyle w:val="StyleUnderline"/>
        </w:rPr>
        <w:t>We aim to promote an interactive, exchange-based relationship with satellite</w:t>
      </w:r>
      <w:r w:rsidRPr="001E11C9">
        <w:rPr>
          <w:sz w:val="10"/>
        </w:rPr>
        <w:t xml:space="preserve"> 35 owners and operators where all parties gain. </w:t>
      </w:r>
      <w:r w:rsidRPr="001E11C9">
        <w:rPr>
          <w:rStyle w:val="StyleUnderline"/>
        </w:rPr>
        <w:t xml:space="preserve">This open exchange of information also supports U.S. and allied efforts to </w:t>
      </w:r>
      <w:r w:rsidRPr="001E11C9">
        <w:rPr>
          <w:rStyle w:val="Emphasis"/>
        </w:rPr>
        <w:t>detect, identify, and attribute actions in space that are contrary to responsible use</w:t>
      </w:r>
      <w:r w:rsidRPr="001E11C9">
        <w:rPr>
          <w:rStyle w:val="StyleUnderline"/>
        </w:rPr>
        <w:t xml:space="preserve"> and the long-term sustainability of the space environment.</w:t>
      </w:r>
      <w:r w:rsidRPr="001E11C9">
        <w:rPr>
          <w:sz w:val="10"/>
        </w:rPr>
        <w:t>” He further noted that, as of March 2015, there were forty-six SSA-sharing agreements in place with forty-six commercial firms, eight nations, and two intergovernmental organizations, with ten more in the works.55 (The number of such SSA agreements, as of March 2016, is now at sixty-three.)56</w:t>
      </w:r>
    </w:p>
    <w:p w14:paraId="00717FC6" w14:textId="77777777" w:rsidR="006175D9" w:rsidRPr="001E11C9" w:rsidRDefault="006175D9" w:rsidP="006175D9">
      <w:pPr>
        <w:rPr>
          <w:sz w:val="10"/>
        </w:rPr>
      </w:pPr>
      <w:r w:rsidRPr="001E11C9">
        <w:rPr>
          <w:rStyle w:val="StyleUnderline"/>
        </w:rPr>
        <w:t>The word “</w:t>
      </w:r>
      <w:r w:rsidRPr="001E11C9">
        <w:rPr>
          <w:rStyle w:val="Emphasis"/>
        </w:rPr>
        <w:t>tiered</w:t>
      </w:r>
      <w:r w:rsidRPr="001E11C9">
        <w:rPr>
          <w:rStyle w:val="StyleUnderline"/>
        </w:rPr>
        <w:t xml:space="preserve">” in Raymond’s statement </w:t>
      </w:r>
      <w:r w:rsidRPr="001E11C9">
        <w:rPr>
          <w:rStyle w:val="Emphasis"/>
        </w:rPr>
        <w:t>is central</w:t>
      </w:r>
      <w:r w:rsidRPr="001E11C9">
        <w:rPr>
          <w:rStyle w:val="StyleUnderline"/>
        </w:rPr>
        <w:t>, as part of the issue for the Defense Department is figuring out what data to share with whom,</w:t>
      </w:r>
      <w:r w:rsidRPr="001E11C9">
        <w:rPr>
          <w:sz w:val="10"/>
        </w:rPr>
        <w:t xml:space="preserve"> </w:t>
      </w:r>
      <w:r w:rsidRPr="001E11C9">
        <w:rPr>
          <w:rStyle w:val="StyleUnderline"/>
        </w:rPr>
        <w:t xml:space="preserve">at what level of specificity and accuracy. </w:t>
      </w:r>
      <w:r w:rsidRPr="001E11C9">
        <w:rPr>
          <w:sz w:val="10"/>
        </w:rPr>
        <w:t xml:space="preserve">There has traditionally </w:t>
      </w:r>
      <w:r w:rsidRPr="001E11C9">
        <w:rPr>
          <w:rStyle w:val="StyleUnderline"/>
        </w:rPr>
        <w:t xml:space="preserve">been reluctance about “giving away the store,” particularly because many allies more closely integrate their civilian and military space operations, with less of a focus on </w:t>
      </w:r>
      <w:r w:rsidRPr="001E11C9">
        <w:rPr>
          <w:rStyle w:val="Emphasis"/>
        </w:rPr>
        <w:t>protecting national security secrets</w:t>
      </w:r>
      <w:r w:rsidRPr="001E11C9">
        <w:rPr>
          <w:sz w:val="10"/>
        </w:rPr>
        <w:t>. It is hard to underestimate the challenges— for example, simply regarding security clearances for access to US data. Further, some nations are leery of relying too closely on information provided by the US military. For this very reason, the European Union (EU) in 2009 launched an effort to pursue independent SSA capabilities— an effort that has proceeded in fits and starts, due to internal EU concerns about the sharing of both information and funding. As of early 2015, the nascent program is being funded by fourteen participating EU states, focusing largely on figuring out how to better coordinate European activities, but also looking at how to improve capabilities.57According to the European Space Agency (ESA): “To date, Europe’s access to information on what is happening in space has been largely dependent on non-European sources. In recent years, for example, data to trigger alerts on potential collisions between European satellites and debris objects have only come through the good will of other spacefaring nations. For this and other reasons, Europe needs an autonomous SSA capability.”58 It remains unclear how the EU SSA system, once established, will interact with that of the United States. This should be a major focus of future US space diplomacy and cooperation, to ensure that the systems are compatible and accessible—in part, to provide mission assurance.</w:t>
      </w:r>
    </w:p>
    <w:p w14:paraId="1D3F79A4" w14:textId="77777777" w:rsidR="006175D9" w:rsidRPr="001E11C9" w:rsidRDefault="006175D9" w:rsidP="006175D9">
      <w:pPr>
        <w:rPr>
          <w:sz w:val="14"/>
          <w:szCs w:val="14"/>
        </w:rPr>
      </w:pPr>
      <w:r w:rsidRPr="001E11C9">
        <w:rPr>
          <w:sz w:val="14"/>
          <w:szCs w:val="14"/>
        </w:rPr>
        <w:t>The United States signaled its desire to forge the closest partnership on SSA sharing with Australia, Canada, and the United Kingdom, via a Memorandum of Understanding on Combined Space Operations, signed in September 2014.59 The details of the MoU, however, are vague.60 It should be noted that all three countries have assets that could contribute to US efforts, and would not simply benefit from a one-way absorption of US data.</w:t>
      </w:r>
    </w:p>
    <w:p w14:paraId="272A5096" w14:textId="77777777" w:rsidR="006175D9" w:rsidRDefault="006175D9" w:rsidP="006175D9">
      <w:pPr>
        <w:rPr>
          <w:rStyle w:val="StyleUnderline"/>
        </w:rPr>
      </w:pPr>
      <w:r w:rsidRPr="001E11C9">
        <w:rPr>
          <w:sz w:val="12"/>
        </w:rPr>
        <w:t xml:space="preserve">Also, it is not only US allies who require better SSA in order to operate satellites safely and securely. More than seventy countries operate satellites, </w:t>
      </w:r>
      <w:r w:rsidRPr="001E11C9">
        <w:rPr>
          <w:rStyle w:val="StyleUnderline"/>
        </w:rPr>
        <w:t>with 1,381 operating satellites in orbit at the end of 2015</w:t>
      </w:r>
      <w:r w:rsidRPr="001E11C9">
        <w:rPr>
          <w:sz w:val="12"/>
        </w:rPr>
        <w:t xml:space="preserve">.61 </w:t>
      </w:r>
      <w:r w:rsidRPr="001E11C9">
        <w:rPr>
          <w:rStyle w:val="StyleUnderline"/>
        </w:rPr>
        <w:t>Many of these operators lack sufficient SSA</w:t>
      </w:r>
      <w:r w:rsidRPr="001E11C9">
        <w:rPr>
          <w:sz w:val="12"/>
        </w:rPr>
        <w:t>. In the July 2013 report adopted by the UN General Assembly in October 2013, the</w:t>
      </w:r>
      <w:r w:rsidRPr="0042146D">
        <w:rPr>
          <w:sz w:val="12"/>
        </w:rPr>
        <w:t xml:space="preserve"> Group of Governmental Experts on Transparency and Confidence-Building Measures in Outer Space Activities cited the need for improved global access to space data, both for safety purposes and for building trust. The report stated that, beyond a lack of space capacity, “</w:t>
      </w:r>
      <w:r w:rsidRPr="004061DD">
        <w:rPr>
          <w:rStyle w:val="StyleUnderline"/>
        </w:rPr>
        <w:t>the inability of many States to acquire significant space-based information” is a factor “</w:t>
      </w:r>
      <w:r w:rsidRPr="002E30CE">
        <w:rPr>
          <w:rStyle w:val="StyleUnderline"/>
          <w:highlight w:val="yellow"/>
        </w:rPr>
        <w:t>contributing to the lack of confidence</w:t>
      </w:r>
      <w:r w:rsidRPr="0042146D">
        <w:rPr>
          <w:sz w:val="12"/>
        </w:rPr>
        <w:t xml:space="preserve">.”62 Russia has proposed to the COPUOS Scientific and Technical Subcommittee that the UN Office of Outer Space Affairs consider the development of an international, open database of on-orbit objects (both operational satellites and debris) to fill this gap.63 The United States and its allies have rejected the Russian proposal, largely for budgetary reasons, but the United States has been internally mulling over a possible proposition to create an informal international group to discuss the challenges to sharing SSA data and how to overcome them. This would be a promising first step, and a testimony to continued leadership in SSA by the United States, consistent with a national space strategy aimed at reducing risks. Inevitably, some form of open-access space-object database is going to be required, simply to ensure on-orbit safety—particularly in LEO, as the number of so-called Cubesats (very small satellites) rises 37 dramatically. </w:t>
      </w:r>
      <w:r w:rsidRPr="00E068AF">
        <w:rPr>
          <w:rStyle w:val="Emphasis"/>
        </w:rPr>
        <w:t>The United States should take the lead</w:t>
      </w:r>
      <w:r w:rsidRPr="00E068AF">
        <w:rPr>
          <w:rStyle w:val="StyleUnderline"/>
        </w:rPr>
        <w:t xml:space="preserve"> on developing a workable space-traffic management regime underpinned by SSA.</w:t>
      </w:r>
    </w:p>
    <w:p w14:paraId="1D625ED4" w14:textId="77777777" w:rsidR="006175D9" w:rsidRDefault="006175D9" w:rsidP="006175D9">
      <w:pPr>
        <w:rPr>
          <w:rStyle w:val="StyleUnderline"/>
        </w:rPr>
      </w:pPr>
    </w:p>
    <w:p w14:paraId="61DC9C0E" w14:textId="77777777" w:rsidR="006175D9" w:rsidRDefault="006175D9" w:rsidP="006175D9">
      <w:pPr>
        <w:pStyle w:val="Heading4"/>
      </w:pPr>
      <w:r>
        <w:t xml:space="preserve">And miscalc </w:t>
      </w:r>
    </w:p>
    <w:p w14:paraId="675BADA5" w14:textId="77777777" w:rsidR="006175D9" w:rsidRPr="00F3499B" w:rsidRDefault="006175D9" w:rsidP="006175D9">
      <w:r w:rsidRPr="00F3499B">
        <w:rPr>
          <w:rStyle w:val="Style13ptBold"/>
        </w:rPr>
        <w:t>Green 14</w:t>
      </w:r>
      <w:r>
        <w:t xml:space="preserve"> (Brian D. Green, “Space Situational Awareness Data Sharing: Safety Tool or Security Threat?” A thesis submitted to McGill University in partial fulfillment of the requirements of the </w:t>
      </w:r>
      <w:r>
        <w:lastRenderedPageBreak/>
        <w:t xml:space="preserve">degree of MASTER OF LAWS, December 2014, </w:t>
      </w:r>
      <w:hyperlink r:id="rId14" w:history="1">
        <w:r>
          <w:rPr>
            <w:rStyle w:val="Hyperlink"/>
          </w:rPr>
          <w:t>http://digitool.library.mcgill.ca/webclient/StreamGate?folder_id=0&amp;dvs=1569190779049~368</w:t>
        </w:r>
      </w:hyperlink>
      <w:r>
        <w:t>)</w:t>
      </w:r>
    </w:p>
    <w:p w14:paraId="43219252" w14:textId="77777777" w:rsidR="006175D9" w:rsidRDefault="006175D9" w:rsidP="006175D9">
      <w:pPr>
        <w:rPr>
          <w:rStyle w:val="Emphasis"/>
        </w:rPr>
      </w:pPr>
      <w:r w:rsidRPr="00573C36">
        <w:rPr>
          <w:rStyle w:val="StyleUnderline"/>
          <w:highlight w:val="yellow"/>
        </w:rPr>
        <w:t xml:space="preserve">Countries with SSA </w:t>
      </w:r>
      <w:r w:rsidRPr="00E068AF">
        <w:rPr>
          <w:rStyle w:val="StyleUnderline"/>
        </w:rPr>
        <w:t xml:space="preserve">capabilities </w:t>
      </w:r>
      <w:r w:rsidRPr="00573C36">
        <w:rPr>
          <w:rStyle w:val="StyleUnderline"/>
          <w:highlight w:val="yellow"/>
        </w:rPr>
        <w:t>would not need to reveal</w:t>
      </w:r>
      <w:r w:rsidRPr="008E270B">
        <w:rPr>
          <w:rStyle w:val="StyleUnderline"/>
        </w:rPr>
        <w:t xml:space="preserve"> those types of </w:t>
      </w:r>
      <w:r w:rsidRPr="00573C36">
        <w:rPr>
          <w:rStyle w:val="StyleUnderline"/>
          <w:highlight w:val="yellow"/>
        </w:rPr>
        <w:t>critical info</w:t>
      </w:r>
      <w:r w:rsidRPr="00E068AF">
        <w:rPr>
          <w:rStyle w:val="StyleUnderline"/>
        </w:rPr>
        <w:t>rmation</w:t>
      </w:r>
      <w:r w:rsidRPr="00573C36">
        <w:rPr>
          <w:rStyle w:val="StyleUnderline"/>
          <w:highlight w:val="yellow"/>
        </w:rPr>
        <w:t xml:space="preserve"> </w:t>
      </w:r>
      <w:r w:rsidRPr="00E068AF">
        <w:rPr>
          <w:rStyle w:val="StyleUnderline"/>
          <w:highlight w:val="yellow"/>
        </w:rPr>
        <w:t>to provide</w:t>
      </w:r>
      <w:r w:rsidRPr="00E068AF">
        <w:rPr>
          <w:rStyle w:val="StyleUnderline"/>
        </w:rPr>
        <w:t xml:space="preserve"> </w:t>
      </w:r>
      <w:r w:rsidRPr="00573C36">
        <w:rPr>
          <w:rStyle w:val="StyleUnderline"/>
          <w:highlight w:val="yellow"/>
        </w:rPr>
        <w:t xml:space="preserve">warnings </w:t>
      </w:r>
      <w:r w:rsidRPr="00E068AF">
        <w:rPr>
          <w:rStyle w:val="StyleUnderline"/>
        </w:rPr>
        <w:t>when a collision appears imminent</w:t>
      </w:r>
      <w:r>
        <w:t xml:space="preserve">, and thus could provide such warnings even for the benefit of a hostile </w:t>
      </w:r>
      <w:r w:rsidRPr="001E11C9">
        <w:t xml:space="preserve">country. If, </w:t>
      </w:r>
      <w:r w:rsidRPr="001E11C9">
        <w:rPr>
          <w:rStyle w:val="StyleUnderline"/>
        </w:rPr>
        <w:t>for example</w:t>
      </w:r>
      <w:r w:rsidRPr="001E11C9">
        <w:t xml:space="preserve">, the United States detected that Iran’s Sina-1 satellite was in danger of colliding with another space object, </w:t>
      </w:r>
      <w:r w:rsidRPr="001E11C9">
        <w:rPr>
          <w:rStyle w:val="StyleUnderline"/>
        </w:rPr>
        <w:t>it could issue Iran the warning without compromising the security of its own assets</w:t>
      </w:r>
      <w:r w:rsidRPr="001E11C9">
        <w:t xml:space="preserve">. </w:t>
      </w:r>
      <w:r w:rsidRPr="001E11C9">
        <w:rPr>
          <w:rStyle w:val="StyleUnderline"/>
        </w:rPr>
        <w:t>If the US or an ally was in</w:t>
      </w:r>
      <w:r w:rsidRPr="001E11C9">
        <w:t xml:space="preserve"> control of the satellite that was in </w:t>
      </w:r>
      <w:r w:rsidRPr="001E11C9">
        <w:rPr>
          <w:rStyle w:val="StyleUnderline"/>
        </w:rPr>
        <w:t>danger of colliding, it could also perform or recommend a collision avoidance maneuver on its own</w:t>
      </w:r>
      <w:r w:rsidRPr="001E11C9">
        <w:t xml:space="preserve">. In either case, </w:t>
      </w:r>
      <w:r w:rsidRPr="001E11C9">
        <w:rPr>
          <w:rStyle w:val="StyleUnderline"/>
        </w:rPr>
        <w:t>collision avoidance procedures would not require a country to provide potentially sensitive</w:t>
      </w:r>
      <w:r w:rsidRPr="008E270B">
        <w:rPr>
          <w:rStyle w:val="StyleUnderline"/>
        </w:rPr>
        <w:t xml:space="preserve"> details such as a satellite’s current mission tasking, sensor resolution, or design blueprints</w:t>
      </w:r>
      <w:r>
        <w:t xml:space="preserve">. However, they could both </w:t>
      </w:r>
      <w:r w:rsidRPr="00573C36">
        <w:rPr>
          <w:rStyle w:val="Emphasis"/>
          <w:highlight w:val="yellow"/>
        </w:rPr>
        <w:t xml:space="preserve">avert a space-debris </w:t>
      </w:r>
      <w:r w:rsidRPr="00E068AF">
        <w:rPr>
          <w:rStyle w:val="Emphasis"/>
        </w:rPr>
        <w:t xml:space="preserve">producing </w:t>
      </w:r>
      <w:r w:rsidRPr="00573C36">
        <w:rPr>
          <w:rStyle w:val="Emphasis"/>
          <w:highlight w:val="yellow"/>
        </w:rPr>
        <w:t>accident and show good faith</w:t>
      </w:r>
      <w:r>
        <w:t xml:space="preserve"> </w:t>
      </w:r>
      <w:r w:rsidRPr="008E270B">
        <w:rPr>
          <w:rStyle w:val="StyleUnderline"/>
        </w:rPr>
        <w:t xml:space="preserve">in a way </w:t>
      </w:r>
      <w:r w:rsidRPr="00573C36">
        <w:rPr>
          <w:rStyle w:val="StyleUnderline"/>
          <w:highlight w:val="yellow"/>
        </w:rPr>
        <w:t>that</w:t>
      </w:r>
      <w:r w:rsidRPr="008E270B">
        <w:rPr>
          <w:rStyle w:val="StyleUnderline"/>
        </w:rPr>
        <w:t xml:space="preserve"> could </w:t>
      </w:r>
      <w:r w:rsidRPr="00573C36">
        <w:rPr>
          <w:rStyle w:val="Emphasis"/>
          <w:highlight w:val="yellow"/>
        </w:rPr>
        <w:t xml:space="preserve">keep </w:t>
      </w:r>
      <w:r w:rsidRPr="00E068AF">
        <w:rPr>
          <w:rStyle w:val="Emphasis"/>
        </w:rPr>
        <w:t xml:space="preserve">international </w:t>
      </w:r>
      <w:r w:rsidRPr="00573C36">
        <w:rPr>
          <w:rStyle w:val="Emphasis"/>
          <w:highlight w:val="yellow"/>
        </w:rPr>
        <w:t>tensions from escalating.</w:t>
      </w:r>
    </w:p>
    <w:p w14:paraId="79F72588" w14:textId="77777777" w:rsidR="006175D9" w:rsidRPr="00592715" w:rsidRDefault="006175D9" w:rsidP="006175D9">
      <w:pPr>
        <w:pStyle w:val="Heading4"/>
        <w:rPr>
          <w:rStyle w:val="Emphasis"/>
          <w:b/>
          <w:bCs w:val="0"/>
        </w:rPr>
      </w:pPr>
      <w:r>
        <w:rPr>
          <w:rStyle w:val="Emphasis"/>
          <w:b/>
        </w:rPr>
        <w:t>First plank</w:t>
      </w:r>
      <w:r w:rsidRPr="00592715">
        <w:rPr>
          <w:rStyle w:val="Emphasis"/>
          <w:b/>
        </w:rPr>
        <w:t xml:space="preserve"> alone </w:t>
      </w:r>
      <w:r>
        <w:rPr>
          <w:rStyle w:val="Emphasis"/>
          <w:b/>
        </w:rPr>
        <w:t xml:space="preserve">is </w:t>
      </w:r>
      <w:r w:rsidRPr="00592715">
        <w:rPr>
          <w:rStyle w:val="Emphasis"/>
          <w:b/>
        </w:rPr>
        <w:t xml:space="preserve">sufficient – we will insert rehighlightings of their internal link ev -- </w:t>
      </w:r>
    </w:p>
    <w:p w14:paraId="1967D921" w14:textId="77777777" w:rsidR="006175D9" w:rsidRDefault="006175D9" w:rsidP="006175D9">
      <w:pPr>
        <w:pStyle w:val="Heading4"/>
        <w:numPr>
          <w:ilvl w:val="0"/>
          <w:numId w:val="20"/>
        </w:numPr>
      </w:pPr>
      <w:r>
        <w:t>1AC Shen &amp; Blake is about constellation debris – Harker Inserts Blue</w:t>
      </w:r>
    </w:p>
    <w:p w14:paraId="4001913E" w14:textId="77777777" w:rsidR="006175D9" w:rsidRPr="00E642CB" w:rsidRDefault="006175D9" w:rsidP="006175D9">
      <w:r w:rsidRPr="00E642CB">
        <w:rPr>
          <w:rStyle w:val="Style13ptBold"/>
        </w:rPr>
        <w:t xml:space="preserve">Shen </w:t>
      </w:r>
      <w:r>
        <w:rPr>
          <w:rStyle w:val="Style13ptBold"/>
        </w:rPr>
        <w:t xml:space="preserve">&amp; Blake </w:t>
      </w:r>
      <w:r w:rsidRPr="00CB5887">
        <w:t>2/24/</w:t>
      </w:r>
      <w:r w:rsidRPr="00CB5887">
        <w:rPr>
          <w:rStyle w:val="Style13ptBold"/>
        </w:rPr>
        <w:t>22</w:t>
      </w:r>
      <w:r w:rsidRPr="00CB5887">
        <w:t xml:space="preserve"> [</w:t>
      </w:r>
      <w:r>
        <w:t xml:space="preserve">Zili Shen, Internally citing James Blake * </w:t>
      </w:r>
      <w:r w:rsidRPr="00E642CB">
        <w:t>I am a Ph.D. student in Astronomy at Yale University. My research focuses on ultra-diffuse galaxies and their globular cluster populations. Since I came to Yale, I have worked on two "dark-matter-free" galaxies NGC1052-DF2 and DF4</w:t>
      </w:r>
      <w:r>
        <w:t xml:space="preserve"> **</w:t>
      </w:r>
      <w:r w:rsidRPr="00E642CB">
        <w:t xml:space="preserve"> Department of Physics</w:t>
      </w:r>
      <w:r>
        <w:t xml:space="preserve"> and </w:t>
      </w:r>
      <w:r w:rsidRPr="00E642CB">
        <w:t>Centre for Space Domain Awareness</w:t>
      </w:r>
      <w:r>
        <w:t>,</w:t>
      </w:r>
      <w:r w:rsidRPr="00E642CB">
        <w:t xml:space="preserve"> University of Warwick, Coventry</w:t>
      </w:r>
      <w:r>
        <w:t>. “</w:t>
      </w:r>
      <w:r w:rsidRPr="00E642CB">
        <w:t>How not to bury ourselves under space trash</w:t>
      </w:r>
      <w:r>
        <w:t xml:space="preserve">.” astrobites. </w:t>
      </w:r>
      <w:hyperlink r:id="rId15" w:history="1">
        <w:r w:rsidRPr="00EE4324">
          <w:rPr>
            <w:rStyle w:val="Hyperlink"/>
          </w:rPr>
          <w:t>https://astrobites.org/2022/02/24/space-sustainability/</w:t>
        </w:r>
      </w:hyperlink>
      <w:r>
        <w:t>] Justin</w:t>
      </w:r>
    </w:p>
    <w:p w14:paraId="172DD197" w14:textId="77777777" w:rsidR="006175D9" w:rsidRPr="00E642CB" w:rsidRDefault="006175D9" w:rsidP="006175D9">
      <w:pPr>
        <w:rPr>
          <w:u w:val="single"/>
        </w:rPr>
      </w:pPr>
      <w:r w:rsidRPr="00E642CB">
        <w:rPr>
          <w:sz w:val="14"/>
        </w:rPr>
        <w:t xml:space="preserve">What’s wrong with having some stuff orbiting the Earth, you might ask? Like my trash analogy, the problem is that they block our way to space. </w:t>
      </w:r>
      <w:r w:rsidRPr="00E642CB">
        <w:rPr>
          <w:highlight w:val="green"/>
          <w:u w:val="single"/>
        </w:rPr>
        <w:t>Fragments</w:t>
      </w:r>
      <w:r w:rsidRPr="00E642CB">
        <w:rPr>
          <w:u w:val="single"/>
        </w:rPr>
        <w:t xml:space="preserve"> as </w:t>
      </w:r>
      <w:r w:rsidRPr="00CB5887">
        <w:rPr>
          <w:rStyle w:val="Emphasis"/>
        </w:rPr>
        <w:t>small</w:t>
      </w:r>
      <w:r w:rsidRPr="00E642CB">
        <w:rPr>
          <w:u w:val="single"/>
        </w:rPr>
        <w:t xml:space="preserve"> as </w:t>
      </w:r>
      <w:r w:rsidRPr="00CB5887">
        <w:rPr>
          <w:rStyle w:val="Emphasis"/>
          <w:highlight w:val="green"/>
        </w:rPr>
        <w:t>10 cm</w:t>
      </w:r>
      <w:r w:rsidRPr="00E642CB">
        <w:rPr>
          <w:highlight w:val="green"/>
          <w:u w:val="single"/>
        </w:rPr>
        <w:t xml:space="preserve"> can </w:t>
      </w:r>
      <w:r w:rsidRPr="00CB5887">
        <w:rPr>
          <w:rStyle w:val="Emphasis"/>
          <w:highlight w:val="green"/>
        </w:rPr>
        <w:t>kill</w:t>
      </w:r>
      <w:r w:rsidRPr="00E642CB">
        <w:rPr>
          <w:highlight w:val="green"/>
          <w:u w:val="single"/>
        </w:rPr>
        <w:t xml:space="preserve"> a</w:t>
      </w:r>
      <w:r w:rsidRPr="00E642CB">
        <w:rPr>
          <w:u w:val="single"/>
        </w:rPr>
        <w:t xml:space="preserve"> satellite </w:t>
      </w:r>
      <w:r w:rsidRPr="00E642CB">
        <w:rPr>
          <w:highlight w:val="green"/>
          <w:u w:val="single"/>
        </w:rPr>
        <w:t>mission</w:t>
      </w:r>
      <w:r w:rsidRPr="00E642CB">
        <w:rPr>
          <w:sz w:val="14"/>
        </w:rPr>
        <w:t xml:space="preserve">. Unlike my trash analogy, if enough space junk accumulates, </w:t>
      </w:r>
      <w:r w:rsidRPr="00E642CB">
        <w:rPr>
          <w:u w:val="single"/>
        </w:rPr>
        <w:t xml:space="preserve">they can </w:t>
      </w:r>
      <w:r w:rsidRPr="00E642CB">
        <w:rPr>
          <w:highlight w:val="green"/>
          <w:u w:val="single"/>
        </w:rPr>
        <w:t>produce more fragments</w:t>
      </w:r>
      <w:r w:rsidRPr="00E642CB">
        <w:rPr>
          <w:u w:val="single"/>
        </w:rPr>
        <w:t xml:space="preserve"> on their own. Several </w:t>
      </w:r>
      <w:r w:rsidRPr="00CB5887">
        <w:rPr>
          <w:highlight w:val="green"/>
          <w:u w:val="single"/>
        </w:rPr>
        <w:t>bands of LEO are</w:t>
      </w:r>
      <w:r w:rsidRPr="00E642CB">
        <w:rPr>
          <w:u w:val="single"/>
        </w:rPr>
        <w:t xml:space="preserve"> already </w:t>
      </w:r>
      <w:r w:rsidRPr="00CB5887">
        <w:rPr>
          <w:highlight w:val="green"/>
          <w:u w:val="single"/>
        </w:rPr>
        <w:t>at risk of</w:t>
      </w:r>
      <w:r w:rsidRPr="00E642CB">
        <w:rPr>
          <w:u w:val="single"/>
        </w:rPr>
        <w:t xml:space="preserve"> what’s called a </w:t>
      </w:r>
      <w:r w:rsidRPr="00CB5887">
        <w:rPr>
          <w:rStyle w:val="Emphasis"/>
          <w:highlight w:val="green"/>
        </w:rPr>
        <w:t>runaway collisional cascade</w:t>
      </w:r>
      <w:r w:rsidRPr="00E642CB">
        <w:rPr>
          <w:sz w:val="14"/>
        </w:rPr>
        <w:t xml:space="preserve">. This happens when </w:t>
      </w:r>
      <w:r w:rsidRPr="00E642CB">
        <w:rPr>
          <w:u w:val="single"/>
        </w:rPr>
        <w:t xml:space="preserve">space </w:t>
      </w:r>
      <w:r w:rsidRPr="00CB5887">
        <w:rPr>
          <w:highlight w:val="green"/>
          <w:u w:val="single"/>
        </w:rPr>
        <w:t>junk collide with each other</w:t>
      </w:r>
      <w:r w:rsidRPr="00E642CB">
        <w:rPr>
          <w:u w:val="single"/>
        </w:rPr>
        <w:t xml:space="preserve"> and fall apart</w:t>
      </w:r>
      <w:r w:rsidRPr="00E642CB">
        <w:rPr>
          <w:sz w:val="14"/>
        </w:rPr>
        <w:t xml:space="preserve">, </w:t>
      </w:r>
      <w:r w:rsidRPr="00E642CB">
        <w:rPr>
          <w:u w:val="single"/>
        </w:rPr>
        <w:t>their fragments going on to seeding more collisions</w:t>
      </w:r>
      <w:r w:rsidRPr="00E642CB">
        <w:rPr>
          <w:sz w:val="14"/>
        </w:rPr>
        <w:t xml:space="preserve">, </w:t>
      </w:r>
      <w:r w:rsidRPr="00CB5887">
        <w:rPr>
          <w:highlight w:val="green"/>
          <w:u w:val="single"/>
        </w:rPr>
        <w:t>generating more debris</w:t>
      </w:r>
      <w:r w:rsidRPr="00E642CB">
        <w:rPr>
          <w:sz w:val="14"/>
        </w:rPr>
        <w:t xml:space="preserve">, and restarting the cycle. On the other hand, </w:t>
      </w:r>
      <w:r w:rsidRPr="00CB5887">
        <w:rPr>
          <w:highlight w:val="green"/>
          <w:u w:val="single"/>
        </w:rPr>
        <w:t>space debris</w:t>
      </w:r>
      <w:r w:rsidRPr="00E642CB">
        <w:rPr>
          <w:u w:val="single"/>
        </w:rPr>
        <w:t xml:space="preserve"> in high altitude orbits</w:t>
      </w:r>
      <w:r w:rsidRPr="00E642CB">
        <w:rPr>
          <w:sz w:val="14"/>
        </w:rPr>
        <w:t xml:space="preserve"> (like GSO) </w:t>
      </w:r>
      <w:r w:rsidRPr="00CB5887">
        <w:rPr>
          <w:highlight w:val="green"/>
          <w:u w:val="single"/>
        </w:rPr>
        <w:t>don’t experience</w:t>
      </w:r>
      <w:r w:rsidRPr="00E642CB">
        <w:rPr>
          <w:sz w:val="14"/>
        </w:rPr>
        <w:t xml:space="preserve"> much </w:t>
      </w:r>
      <w:r w:rsidRPr="00CB5887">
        <w:rPr>
          <w:rStyle w:val="Emphasis"/>
        </w:rPr>
        <w:t xml:space="preserve">atmospheric </w:t>
      </w:r>
      <w:r w:rsidRPr="00CB5887">
        <w:rPr>
          <w:rStyle w:val="Emphasis"/>
          <w:highlight w:val="green"/>
        </w:rPr>
        <w:t>drag</w:t>
      </w:r>
      <w:r w:rsidRPr="00E642CB">
        <w:rPr>
          <w:sz w:val="14"/>
        </w:rPr>
        <w:t xml:space="preserve">, </w:t>
      </w:r>
      <w:r w:rsidRPr="00E642CB">
        <w:rPr>
          <w:u w:val="single"/>
        </w:rPr>
        <w:t>and will stay up there for centuries</w:t>
      </w:r>
      <w:r w:rsidRPr="00E642CB">
        <w:rPr>
          <w:sz w:val="14"/>
        </w:rPr>
        <w:t>.</w:t>
      </w:r>
      <w:r>
        <w:rPr>
          <w:sz w:val="14"/>
        </w:rPr>
        <w:t xml:space="preserve"> </w:t>
      </w:r>
      <w:r w:rsidRPr="00E642CB">
        <w:rPr>
          <w:sz w:val="14"/>
        </w:rPr>
        <w:t xml:space="preserve">From this you probably gathered that most of these debris are either abandoned satellites or their fragments. Even though these objects were originally launched by humans, </w:t>
      </w:r>
      <w:r w:rsidRPr="00E642CB">
        <w:rPr>
          <w:u w:val="single"/>
        </w:rPr>
        <w:t xml:space="preserve">cataloging and </w:t>
      </w:r>
      <w:r w:rsidRPr="00CB5887">
        <w:rPr>
          <w:highlight w:val="green"/>
          <w:u w:val="single"/>
        </w:rPr>
        <w:t>tracking</w:t>
      </w:r>
      <w:r w:rsidRPr="00E642CB">
        <w:rPr>
          <w:u w:val="single"/>
        </w:rPr>
        <w:t xml:space="preserve"> them </w:t>
      </w:r>
      <w:r w:rsidRPr="00CB5887">
        <w:rPr>
          <w:highlight w:val="green"/>
          <w:u w:val="single"/>
        </w:rPr>
        <w:t xml:space="preserve">are a </w:t>
      </w:r>
      <w:r w:rsidRPr="00CB5887">
        <w:rPr>
          <w:rStyle w:val="Emphasis"/>
          <w:highlight w:val="green"/>
        </w:rPr>
        <w:t>huge challenge</w:t>
      </w:r>
      <w:r w:rsidRPr="00CB5887">
        <w:rPr>
          <w:rStyle w:val="Emphasis"/>
        </w:rPr>
        <w:t>.</w:t>
      </w:r>
    </w:p>
    <w:p w14:paraId="53CE4E11" w14:textId="77777777" w:rsidR="006175D9" w:rsidRPr="00E642CB" w:rsidRDefault="006175D9" w:rsidP="006175D9">
      <w:pPr>
        <w:rPr>
          <w:sz w:val="14"/>
        </w:rPr>
      </w:pPr>
      <w:r w:rsidRPr="00E642CB">
        <w:rPr>
          <w:sz w:val="14"/>
        </w:rPr>
        <w:t>What’s up there?</w:t>
      </w:r>
    </w:p>
    <w:p w14:paraId="2C95D591" w14:textId="77777777" w:rsidR="006175D9" w:rsidRPr="00E642CB" w:rsidRDefault="006175D9" w:rsidP="006175D9">
      <w:pPr>
        <w:rPr>
          <w:sz w:val="14"/>
        </w:rPr>
      </w:pPr>
      <w:r w:rsidRPr="00E642CB">
        <w:rPr>
          <w:sz w:val="14"/>
        </w:rPr>
        <w:t xml:space="preserve">Since the first manmade satellite was launched in 1957, space agencies have been keeping track of bodies orbiting the Earth. By mass, 98% of those are satellites and rocket bodies, but </w:t>
      </w:r>
      <w:r w:rsidRPr="00CB5887">
        <w:rPr>
          <w:highlight w:val="green"/>
          <w:u w:val="single"/>
        </w:rPr>
        <w:t xml:space="preserve">we know </w:t>
      </w:r>
      <w:r w:rsidRPr="00CB5887">
        <w:rPr>
          <w:rStyle w:val="Emphasis"/>
          <w:highlight w:val="green"/>
        </w:rPr>
        <w:t>very little</w:t>
      </w:r>
      <w:r w:rsidRPr="00E642CB">
        <w:rPr>
          <w:u w:val="single"/>
        </w:rPr>
        <w:t xml:space="preserve"> about</w:t>
      </w:r>
      <w:r w:rsidRPr="00E642CB">
        <w:rPr>
          <w:sz w:val="14"/>
        </w:rPr>
        <w:t xml:space="preserve"> the remaining 2%, </w:t>
      </w:r>
      <w:r w:rsidRPr="00E642CB">
        <w:rPr>
          <w:u w:val="single"/>
        </w:rPr>
        <w:t xml:space="preserve">millions of small debris. These small </w:t>
      </w:r>
      <w:r w:rsidRPr="00CB5887">
        <w:rPr>
          <w:highlight w:val="green"/>
          <w:u w:val="single"/>
        </w:rPr>
        <w:t>debris elude</w:t>
      </w:r>
      <w:r w:rsidRPr="00E642CB">
        <w:rPr>
          <w:u w:val="single"/>
        </w:rPr>
        <w:t xml:space="preserve"> </w:t>
      </w:r>
      <w:r w:rsidRPr="00CB5887">
        <w:rPr>
          <w:highlight w:val="green"/>
          <w:u w:val="single"/>
        </w:rPr>
        <w:t>radars and</w:t>
      </w:r>
      <w:r w:rsidRPr="00E642CB">
        <w:rPr>
          <w:u w:val="single"/>
        </w:rPr>
        <w:t xml:space="preserve"> optical </w:t>
      </w:r>
      <w:r w:rsidRPr="00CB5887">
        <w:rPr>
          <w:highlight w:val="green"/>
          <w:u w:val="single"/>
        </w:rPr>
        <w:t>telescopes</w:t>
      </w:r>
      <w:r w:rsidRPr="00E642CB">
        <w:rPr>
          <w:u w:val="single"/>
        </w:rPr>
        <w:t xml:space="preserve"> used in ground-based surveys</w:t>
      </w:r>
      <w:r w:rsidRPr="00E642CB">
        <w:rPr>
          <w:sz w:val="14"/>
        </w:rPr>
        <w:t xml:space="preserve">, </w:t>
      </w:r>
      <w:r w:rsidRPr="00E642CB">
        <w:rPr>
          <w:u w:val="single"/>
        </w:rPr>
        <w:t xml:space="preserve">but they can still cause </w:t>
      </w:r>
      <w:r w:rsidRPr="00CB5887">
        <w:rPr>
          <w:rStyle w:val="Emphasis"/>
        </w:rPr>
        <w:t>mission-fatal damage to a satellite</w:t>
      </w:r>
      <w:r w:rsidRPr="00E642CB">
        <w:rPr>
          <w:sz w:val="14"/>
        </w:rPr>
        <w:t xml:space="preserve">. With limited data, </w:t>
      </w:r>
      <w:r w:rsidRPr="00CB5887">
        <w:rPr>
          <w:highlight w:val="green"/>
          <w:u w:val="single"/>
        </w:rPr>
        <w:t xml:space="preserve">NASA and ESA </w:t>
      </w:r>
      <w:r w:rsidRPr="00CB5887">
        <w:rPr>
          <w:rStyle w:val="Emphasis"/>
          <w:highlight w:val="green"/>
        </w:rPr>
        <w:t>cannot</w:t>
      </w:r>
      <w:r w:rsidRPr="00CB5887">
        <w:rPr>
          <w:rStyle w:val="Emphasis"/>
        </w:rPr>
        <w:t xml:space="preserve"> accurately </w:t>
      </w:r>
      <w:r w:rsidRPr="00CB5887">
        <w:rPr>
          <w:rStyle w:val="Emphasis"/>
          <w:highlight w:val="green"/>
        </w:rPr>
        <w:t>estimate the</w:t>
      </w:r>
      <w:r w:rsidRPr="00CB5887">
        <w:rPr>
          <w:highlight w:val="green"/>
          <w:u w:val="single"/>
        </w:rPr>
        <w:t xml:space="preserve"> </w:t>
      </w:r>
      <w:r w:rsidRPr="00CB5887">
        <w:rPr>
          <w:rStyle w:val="Emphasis"/>
          <w:highlight w:val="green"/>
        </w:rPr>
        <w:t>risk</w:t>
      </w:r>
      <w:r w:rsidRPr="00E642CB">
        <w:rPr>
          <w:u w:val="single"/>
        </w:rPr>
        <w:t xml:space="preserve"> from orbital debris. Their </w:t>
      </w:r>
      <w:r w:rsidRPr="00CB5887">
        <w:rPr>
          <w:highlight w:val="green"/>
          <w:u w:val="single"/>
        </w:rPr>
        <w:t>models don’t</w:t>
      </w:r>
      <w:r w:rsidRPr="00E642CB">
        <w:rPr>
          <w:u w:val="single"/>
        </w:rPr>
        <w:t xml:space="preserve"> even </w:t>
      </w:r>
      <w:r w:rsidRPr="00CB5887">
        <w:rPr>
          <w:highlight w:val="green"/>
          <w:u w:val="single"/>
        </w:rPr>
        <w:t>agree</w:t>
      </w:r>
      <w:r w:rsidRPr="00E642CB">
        <w:rPr>
          <w:u w:val="single"/>
        </w:rPr>
        <w:t xml:space="preserve"> on the number of expected debris </w:t>
      </w:r>
      <w:r w:rsidRPr="00CB5887">
        <w:rPr>
          <w:highlight w:val="green"/>
          <w:u w:val="single"/>
        </w:rPr>
        <w:t>because there is no</w:t>
      </w:r>
      <w:r w:rsidRPr="00E642CB">
        <w:rPr>
          <w:u w:val="single"/>
        </w:rPr>
        <w:t xml:space="preserve"> good </w:t>
      </w:r>
      <w:r w:rsidRPr="00CB5887">
        <w:rPr>
          <w:highlight w:val="green"/>
          <w:u w:val="single"/>
        </w:rPr>
        <w:t>observational constraint</w:t>
      </w:r>
      <w:r w:rsidRPr="00E642CB">
        <w:rPr>
          <w:sz w:val="14"/>
        </w:rPr>
        <w:t xml:space="preserve"> for very small fragments.</w:t>
      </w:r>
    </w:p>
    <w:p w14:paraId="0B2EEB07" w14:textId="77777777" w:rsidR="006175D9" w:rsidRPr="00E642CB" w:rsidRDefault="006175D9" w:rsidP="006175D9">
      <w:pPr>
        <w:rPr>
          <w:sz w:val="14"/>
        </w:rPr>
      </w:pPr>
      <w:r w:rsidRPr="00E642CB">
        <w:rPr>
          <w:sz w:val="14"/>
        </w:rPr>
        <w:t>Fig. 2: Number of tracked objects in Low-Earth Orbit (LEO) and Geo-synchronous orbit (GSO). Modified from Fig.2 of the paper.</w:t>
      </w:r>
    </w:p>
    <w:p w14:paraId="21FB2CBC" w14:textId="77777777" w:rsidR="006175D9" w:rsidRPr="00E642CB" w:rsidRDefault="006175D9" w:rsidP="006175D9">
      <w:pPr>
        <w:rPr>
          <w:sz w:val="14"/>
        </w:rPr>
      </w:pPr>
      <w:r w:rsidRPr="00E642CB">
        <w:rPr>
          <w:sz w:val="14"/>
        </w:rPr>
        <w:t xml:space="preserve">Fig. 2 shows a breakdown of what we do know about objects in LEO and GSO. In LEO (left panel) , the most numerous objects are debris. These come from </w:t>
      </w:r>
      <w:r w:rsidRPr="00CB5887">
        <w:rPr>
          <w:rStyle w:val="Emphasis"/>
          <w:highlight w:val="green"/>
        </w:rPr>
        <w:t>fragmentation</w:t>
      </w:r>
      <w:r w:rsidRPr="00CB5887">
        <w:rPr>
          <w:rStyle w:val="Emphasis"/>
        </w:rPr>
        <w:t xml:space="preserve"> events</w:t>
      </w:r>
      <w:r w:rsidRPr="00E642CB">
        <w:rPr>
          <w:sz w:val="14"/>
        </w:rPr>
        <w:t xml:space="preserve">, </w:t>
      </w:r>
      <w:r w:rsidRPr="00E642CB">
        <w:rPr>
          <w:u w:val="single"/>
        </w:rPr>
        <w:t>or “break-ups,”</w:t>
      </w:r>
      <w:r w:rsidRPr="00E642CB">
        <w:rPr>
          <w:sz w:val="14"/>
        </w:rPr>
        <w:t xml:space="preserve"> most commonly </w:t>
      </w:r>
      <w:r w:rsidRPr="00E642CB">
        <w:rPr>
          <w:u w:val="single"/>
        </w:rPr>
        <w:t xml:space="preserve">due to </w:t>
      </w:r>
      <w:r w:rsidRPr="00CB5887">
        <w:rPr>
          <w:rStyle w:val="Emphasis"/>
        </w:rPr>
        <w:t>propulsion-related subsystems exploding</w:t>
      </w:r>
      <w:r w:rsidRPr="00E642CB">
        <w:rPr>
          <w:sz w:val="14"/>
        </w:rPr>
        <w:t xml:space="preserve">. In other words, </w:t>
      </w:r>
      <w:r w:rsidRPr="00E642CB">
        <w:rPr>
          <w:u w:val="single"/>
        </w:rPr>
        <w:t>when leftover fuel gets heated up in space</w:t>
      </w:r>
      <w:r w:rsidRPr="00E642CB">
        <w:rPr>
          <w:sz w:val="14"/>
        </w:rPr>
        <w:t xml:space="preserve">, </w:t>
      </w:r>
      <w:r w:rsidRPr="00E642CB">
        <w:rPr>
          <w:u w:val="single"/>
        </w:rPr>
        <w:t xml:space="preserve">it can </w:t>
      </w:r>
      <w:r w:rsidRPr="00CB5887">
        <w:rPr>
          <w:highlight w:val="green"/>
          <w:u w:val="single"/>
        </w:rPr>
        <w:t>blow</w:t>
      </w:r>
      <w:r w:rsidRPr="00E642CB">
        <w:rPr>
          <w:u w:val="single"/>
        </w:rPr>
        <w:t xml:space="preserve"> the </w:t>
      </w:r>
      <w:r w:rsidRPr="00CB5887">
        <w:rPr>
          <w:highlight w:val="green"/>
          <w:u w:val="single"/>
        </w:rPr>
        <w:t>satellite to pieces</w:t>
      </w:r>
      <w:r w:rsidRPr="00E642CB">
        <w:rPr>
          <w:sz w:val="14"/>
        </w:rPr>
        <w:t xml:space="preserve">. Other sources of debris include intentional anti-satellite tests (in which countries develop technology to destroy each other’s satellites) and </w:t>
      </w:r>
      <w:r w:rsidRPr="00E642CB">
        <w:rPr>
          <w:sz w:val="14"/>
        </w:rPr>
        <w:lastRenderedPageBreak/>
        <w:t xml:space="preserve">a small number of accidental satellite collisions. In GSO (right panel), </w:t>
      </w:r>
      <w:r w:rsidRPr="00E642CB">
        <w:rPr>
          <w:u w:val="single"/>
        </w:rPr>
        <w:t xml:space="preserve">a large number of </w:t>
      </w:r>
      <w:r w:rsidRPr="00CB5887">
        <w:rPr>
          <w:highlight w:val="green"/>
          <w:u w:val="single"/>
        </w:rPr>
        <w:t xml:space="preserve">objects </w:t>
      </w:r>
      <w:r w:rsidRPr="00DB2E23">
        <w:rPr>
          <w:u w:val="single"/>
        </w:rPr>
        <w:t xml:space="preserve">are </w:t>
      </w:r>
      <w:r w:rsidRPr="00CB5887">
        <w:rPr>
          <w:highlight w:val="green"/>
          <w:u w:val="single"/>
        </w:rPr>
        <w:t>“unknown” because GSO is</w:t>
      </w:r>
      <w:r w:rsidRPr="00E642CB">
        <w:rPr>
          <w:u w:val="single"/>
        </w:rPr>
        <w:t xml:space="preserve"> </w:t>
      </w:r>
      <w:r w:rsidRPr="00CB5887">
        <w:rPr>
          <w:rStyle w:val="Emphasis"/>
        </w:rPr>
        <w:t xml:space="preserve">significantly </w:t>
      </w:r>
      <w:r w:rsidRPr="00CB5887">
        <w:rPr>
          <w:rStyle w:val="Emphasis"/>
          <w:highlight w:val="green"/>
        </w:rPr>
        <w:t>far</w:t>
      </w:r>
      <w:r w:rsidRPr="00DB2E23">
        <w:rPr>
          <w:rStyle w:val="Emphasis"/>
        </w:rPr>
        <w:t xml:space="preserve">ther </w:t>
      </w:r>
      <w:r w:rsidRPr="00CB5887">
        <w:rPr>
          <w:rStyle w:val="Emphasis"/>
          <w:highlight w:val="green"/>
        </w:rPr>
        <w:t>away</w:t>
      </w:r>
      <w:r w:rsidRPr="00E642CB">
        <w:rPr>
          <w:u w:val="single"/>
        </w:rPr>
        <w:t xml:space="preserve"> from Earth</w:t>
      </w:r>
      <w:r w:rsidRPr="00E642CB">
        <w:rPr>
          <w:sz w:val="14"/>
        </w:rPr>
        <w:t xml:space="preserve"> and has historically received less attention.</w:t>
      </w:r>
      <w:r>
        <w:rPr>
          <w:sz w:val="14"/>
        </w:rPr>
        <w:t xml:space="preserve"> </w:t>
      </w:r>
      <w:r w:rsidRPr="00E642CB">
        <w:rPr>
          <w:sz w:val="14"/>
        </w:rPr>
        <w:t>To quote Dr. Blake, the author of today’s paper, “monitoring the mess of near-Earth space cannot solve the problem entirely, especially while the bulk of the dangerous debris population remains invisible and uncatalogued.” Now that I’ve alerted you to the grave danger we face, how do we make sure that future humanity can still go to space?</w:t>
      </w:r>
    </w:p>
    <w:p w14:paraId="3BEFDCD2" w14:textId="77777777" w:rsidR="006175D9" w:rsidRPr="00E642CB" w:rsidRDefault="006175D9" w:rsidP="006175D9">
      <w:pPr>
        <w:rPr>
          <w:sz w:val="14"/>
        </w:rPr>
      </w:pPr>
      <w:r w:rsidRPr="00E642CB">
        <w:rPr>
          <w:sz w:val="14"/>
        </w:rPr>
        <w:t>What can be done?</w:t>
      </w:r>
    </w:p>
    <w:p w14:paraId="7BF74ACA" w14:textId="77777777" w:rsidR="006175D9" w:rsidRPr="00CB5887" w:rsidRDefault="006175D9" w:rsidP="006175D9">
      <w:pPr>
        <w:rPr>
          <w:rStyle w:val="Emphasis"/>
        </w:rPr>
      </w:pPr>
      <w:r w:rsidRPr="00E642CB">
        <w:rPr>
          <w:sz w:val="14"/>
        </w:rPr>
        <w:t xml:space="preserve">Like any environmental problem, </w:t>
      </w:r>
      <w:r w:rsidRPr="00E642CB">
        <w:rPr>
          <w:u w:val="single"/>
        </w:rPr>
        <w:t xml:space="preserve">the </w:t>
      </w:r>
      <w:r w:rsidRPr="00CB5887">
        <w:rPr>
          <w:highlight w:val="green"/>
          <w:u w:val="single"/>
        </w:rPr>
        <w:t xml:space="preserve">best solution is </w:t>
      </w:r>
      <w:r w:rsidRPr="00CB5887">
        <w:rPr>
          <w:rStyle w:val="Emphasis"/>
          <w:highlight w:val="green"/>
        </w:rPr>
        <w:t>prevention</w:t>
      </w:r>
      <w:r w:rsidRPr="00E642CB">
        <w:rPr>
          <w:sz w:val="14"/>
        </w:rPr>
        <w:t>. To prevent leftover fuel from exploding, satellite operators are now advised to “passivate” the spacecraft at the end of the mission. That means dumping out residual fuel and discharging batteries while they still control the spacecraft. The other safe disposal measures after the mission ends are to have the satellite re-enter the atmosphere or move into unused high-altitude orbits.</w:t>
      </w:r>
      <w:r>
        <w:rPr>
          <w:sz w:val="14"/>
        </w:rPr>
        <w:t xml:space="preserve"> </w:t>
      </w:r>
      <w:r w:rsidRPr="00E642CB">
        <w:rPr>
          <w:sz w:val="14"/>
        </w:rPr>
        <w:t xml:space="preserve">Even though these </w:t>
      </w:r>
      <w:r w:rsidRPr="00CB5887">
        <w:rPr>
          <w:u w:val="single"/>
        </w:rPr>
        <w:t>prevention</w:t>
      </w:r>
      <w:r w:rsidRPr="00E642CB">
        <w:rPr>
          <w:u w:val="single"/>
        </w:rPr>
        <w:t xml:space="preserve"> measures are</w:t>
      </w:r>
      <w:r w:rsidRPr="00E642CB">
        <w:rPr>
          <w:sz w:val="14"/>
        </w:rPr>
        <w:t xml:space="preserve"> the best way forward, they are </w:t>
      </w:r>
      <w:r w:rsidRPr="00E642CB">
        <w:rPr>
          <w:u w:val="single"/>
        </w:rPr>
        <w:t xml:space="preserve">(un)surprisingly </w:t>
      </w:r>
      <w:r w:rsidRPr="00CB5887">
        <w:rPr>
          <w:rStyle w:val="Emphasis"/>
        </w:rPr>
        <w:t>hard to enforce</w:t>
      </w:r>
      <w:r w:rsidRPr="00E642CB">
        <w:rPr>
          <w:sz w:val="14"/>
        </w:rPr>
        <w:t xml:space="preserve">. The authors says, “despite an apparent consensus that [anti-satellite weapon] tests represent irresponsible and reckless behaviour, </w:t>
      </w:r>
      <w:r w:rsidRPr="00E642CB">
        <w:rPr>
          <w:u w:val="single"/>
        </w:rPr>
        <w:t xml:space="preserve">legally </w:t>
      </w:r>
      <w:r w:rsidRPr="00CB5887">
        <w:rPr>
          <w:highlight w:val="green"/>
          <w:u w:val="single"/>
        </w:rPr>
        <w:t>binding</w:t>
      </w:r>
      <w:r w:rsidRPr="00E642CB">
        <w:rPr>
          <w:u w:val="single"/>
        </w:rPr>
        <w:t xml:space="preserve"> and internationally recognised </w:t>
      </w:r>
      <w:r w:rsidRPr="00CB5887">
        <w:rPr>
          <w:highlight w:val="green"/>
          <w:u w:val="single"/>
        </w:rPr>
        <w:t xml:space="preserve">regulations are </w:t>
      </w:r>
      <w:r w:rsidRPr="00CB5887">
        <w:rPr>
          <w:rStyle w:val="Emphasis"/>
        </w:rPr>
        <w:t xml:space="preserve">still </w:t>
      </w:r>
      <w:r w:rsidRPr="00CB5887">
        <w:rPr>
          <w:rStyle w:val="Emphasis"/>
          <w:highlight w:val="green"/>
        </w:rPr>
        <w:t>lacking</w:t>
      </w:r>
      <w:r w:rsidRPr="00E642CB">
        <w:rPr>
          <w:sz w:val="14"/>
        </w:rPr>
        <w:t>.” The level of adherence to the above safety guidelines remain concerningly low.</w:t>
      </w:r>
      <w:r>
        <w:rPr>
          <w:sz w:val="14"/>
        </w:rPr>
        <w:t xml:space="preserve"> </w:t>
      </w:r>
      <w:r w:rsidRPr="00E642CB">
        <w:rPr>
          <w:sz w:val="14"/>
        </w:rPr>
        <w:t xml:space="preserve">Given that </w:t>
      </w:r>
      <w:r w:rsidRPr="00E642CB">
        <w:rPr>
          <w:u w:val="single"/>
        </w:rPr>
        <w:t xml:space="preserve">prevention is a “legal quagmire,” we can also try </w:t>
      </w:r>
      <w:r w:rsidRPr="00CB5887">
        <w:rPr>
          <w:highlight w:val="green"/>
          <w:u w:val="single"/>
        </w:rPr>
        <w:t>to remove debris</w:t>
      </w:r>
      <w:r w:rsidRPr="00E642CB">
        <w:rPr>
          <w:sz w:val="14"/>
        </w:rPr>
        <w:t xml:space="preserve"> that is already up there. Everything from harpoons to nets and tentacles have been used to collect orbital debris, </w:t>
      </w:r>
      <w:r w:rsidRPr="00E642CB">
        <w:rPr>
          <w:u w:val="single"/>
        </w:rPr>
        <w:t xml:space="preserve">but </w:t>
      </w:r>
      <w:r w:rsidRPr="00CB5887">
        <w:rPr>
          <w:highlight w:val="green"/>
          <w:u w:val="single"/>
        </w:rPr>
        <w:t>there’s no one-size-fits-all</w:t>
      </w:r>
      <w:r w:rsidRPr="00E642CB">
        <w:rPr>
          <w:u w:val="single"/>
        </w:rPr>
        <w:t xml:space="preserve"> solution. Imagine how </w:t>
      </w:r>
      <w:r w:rsidRPr="00CB5887">
        <w:rPr>
          <w:highlight w:val="green"/>
          <w:u w:val="single"/>
        </w:rPr>
        <w:t>hard</w:t>
      </w:r>
      <w:r w:rsidRPr="00E642CB">
        <w:rPr>
          <w:u w:val="single"/>
        </w:rPr>
        <w:t xml:space="preserve"> it is </w:t>
      </w:r>
      <w:r w:rsidRPr="00CB5887">
        <w:rPr>
          <w:highlight w:val="green"/>
          <w:u w:val="single"/>
        </w:rPr>
        <w:t>to capture metal shards</w:t>
      </w:r>
      <w:r w:rsidRPr="00E642CB">
        <w:rPr>
          <w:u w:val="single"/>
        </w:rPr>
        <w:t xml:space="preserve"> tumbling </w:t>
      </w:r>
      <w:r w:rsidRPr="00CB5887">
        <w:rPr>
          <w:highlight w:val="green"/>
          <w:u w:val="single"/>
        </w:rPr>
        <w:t xml:space="preserve">at high speed </w:t>
      </w:r>
      <w:r w:rsidRPr="00CB5887">
        <w:rPr>
          <w:rStyle w:val="Emphasis"/>
          <w:highlight w:val="green"/>
        </w:rPr>
        <w:t>without creating</w:t>
      </w:r>
      <w:r w:rsidRPr="00CB5887">
        <w:rPr>
          <w:rStyle w:val="Emphasis"/>
        </w:rPr>
        <w:t xml:space="preserve"> more </w:t>
      </w:r>
      <w:r w:rsidRPr="00CB5887">
        <w:rPr>
          <w:rStyle w:val="Emphasis"/>
          <w:highlight w:val="green"/>
        </w:rPr>
        <w:t>debris</w:t>
      </w:r>
      <w:r w:rsidRPr="00CB5887">
        <w:rPr>
          <w:rStyle w:val="Emphasis"/>
        </w:rPr>
        <w:t>.</w:t>
      </w:r>
    </w:p>
    <w:p w14:paraId="58FD13CE" w14:textId="77777777" w:rsidR="006175D9" w:rsidRPr="00E642CB" w:rsidRDefault="006175D9" w:rsidP="006175D9">
      <w:pPr>
        <w:rPr>
          <w:sz w:val="14"/>
        </w:rPr>
      </w:pPr>
      <w:r w:rsidRPr="00E642CB">
        <w:rPr>
          <w:sz w:val="14"/>
        </w:rPr>
        <w:t>Looking towards the future</w:t>
      </w:r>
    </w:p>
    <w:p w14:paraId="7FED9961" w14:textId="77777777" w:rsidR="006175D9" w:rsidRDefault="006175D9" w:rsidP="006175D9">
      <w:pPr>
        <w:rPr>
          <w:sz w:val="14"/>
        </w:rPr>
      </w:pPr>
      <w:r w:rsidRPr="00E642CB">
        <w:rPr>
          <w:sz w:val="14"/>
        </w:rPr>
        <w:t xml:space="preserve">Small satellites have flourished in recent years as LEO satellite </w:t>
      </w:r>
      <w:r w:rsidRPr="00911040">
        <w:rPr>
          <w:rStyle w:val="Emphasis"/>
          <w:highlight w:val="cyan"/>
        </w:rPr>
        <w:t>constellations</w:t>
      </w:r>
      <w:r w:rsidRPr="00E642CB">
        <w:rPr>
          <w:sz w:val="14"/>
        </w:rPr>
        <w:t xml:space="preserve"> proved commercially lucrative. These satellites are not only a problem for astronomers but also a huge issue for the existing surveillance infrastructure. Dr. Blake says, “the problem is one that affects all operators in space, truly global in nature… [and] warrants a cross-sector, cross-disciplinary approach.” As astronomers, we can help society keep a watchful eye and ensure that the future of space flight is sustainable. If you want to learn more about space sustainability, Dr. Blake recommends the GNOSIS project.</w:t>
      </w:r>
    </w:p>
    <w:p w14:paraId="59220C62" w14:textId="77777777" w:rsidR="006175D9" w:rsidRDefault="006175D9" w:rsidP="006175D9"/>
    <w:p w14:paraId="0A41E60B" w14:textId="77777777" w:rsidR="006175D9" w:rsidRDefault="006175D9" w:rsidP="006175D9">
      <w:pPr>
        <w:pStyle w:val="Heading4"/>
        <w:numPr>
          <w:ilvl w:val="0"/>
          <w:numId w:val="20"/>
        </w:numPr>
      </w:pPr>
      <w:r>
        <w:t xml:space="preserve">1AC Byers and Boley is too – Harker inserts blue </w:t>
      </w:r>
    </w:p>
    <w:p w14:paraId="1D22F0B1" w14:textId="77777777" w:rsidR="006175D9" w:rsidRPr="005D6684" w:rsidRDefault="006175D9" w:rsidP="006175D9">
      <w:r w:rsidRPr="005D6684">
        <w:rPr>
          <w:rStyle w:val="Style13ptBold"/>
        </w:rPr>
        <w:t>Boley and Byers 21</w:t>
      </w:r>
      <w:r>
        <w:t xml:space="preserve">. Aaron Boley is at the </w:t>
      </w:r>
      <w:r w:rsidRPr="005D6684">
        <w:t>Department of Physics and Astronomy, The University of British Columbia, Vancouver, Canada</w:t>
      </w:r>
      <w:r>
        <w:t xml:space="preserve"> and Michael Byers is at the </w:t>
      </w:r>
      <w:r w:rsidRPr="005D6684">
        <w:t>Department of Physics and Astronomy, The University of British Columbia, Vancouver, Canada</w:t>
      </w:r>
      <w:r>
        <w:t>. 5/20/21. [Nature, “</w:t>
      </w:r>
      <w:r w:rsidRPr="005D6684">
        <w:t>Satellite mega-</w:t>
      </w:r>
      <w:r w:rsidRPr="0068408B">
        <w:rPr>
          <w:rStyle w:val="Emphasis"/>
          <w:highlight w:val="cyan"/>
        </w:rPr>
        <w:t>constellations</w:t>
      </w:r>
      <w:r w:rsidRPr="005D6684">
        <w:t xml:space="preserve"> create risks in Low Earth Orbit, the atmosphere and on Earth</w:t>
      </w:r>
      <w:r>
        <w:t xml:space="preserve">,” </w:t>
      </w:r>
      <w:hyperlink r:id="rId16" w:history="1">
        <w:r w:rsidRPr="00457B9A">
          <w:rPr>
            <w:rStyle w:val="Hyperlink"/>
          </w:rPr>
          <w:t>https://www.nature.com/articles/s41598-021-89909-7</w:t>
        </w:r>
      </w:hyperlink>
      <w:r>
        <w:t>] Justin</w:t>
      </w:r>
    </w:p>
    <w:p w14:paraId="60786EB8" w14:textId="77777777" w:rsidR="006175D9" w:rsidRPr="005D6684" w:rsidRDefault="006175D9" w:rsidP="006175D9">
      <w:pPr>
        <w:rPr>
          <w:sz w:val="14"/>
        </w:rPr>
      </w:pPr>
      <w:r w:rsidRPr="00B844AE">
        <w:rPr>
          <w:highlight w:val="green"/>
          <w:u w:val="single"/>
        </w:rPr>
        <w:t xml:space="preserve">Companies </w:t>
      </w:r>
      <w:r w:rsidRPr="005D6684">
        <w:rPr>
          <w:u w:val="single"/>
        </w:rPr>
        <w:t>are placing satellites into orbit</w:t>
      </w:r>
      <w:r w:rsidRPr="00B809EA">
        <w:rPr>
          <w:u w:val="single"/>
        </w:rPr>
        <w:t xml:space="preserve"> at an </w:t>
      </w:r>
      <w:r w:rsidRPr="004762AB">
        <w:rPr>
          <w:rStyle w:val="Emphasis"/>
        </w:rPr>
        <w:t xml:space="preserve">unprecedented frequency to </w:t>
      </w:r>
      <w:r w:rsidRPr="00B844AE">
        <w:rPr>
          <w:rStyle w:val="Emphasis"/>
          <w:highlight w:val="green"/>
        </w:rPr>
        <w:t>build ‘mega-</w:t>
      </w:r>
      <w:r w:rsidRPr="00911040">
        <w:rPr>
          <w:rStyle w:val="Emphasis"/>
          <w:highlight w:val="cyan"/>
        </w:rPr>
        <w:t>constellations’</w:t>
      </w:r>
      <w:r w:rsidRPr="005D6684">
        <w:rPr>
          <w:sz w:val="14"/>
        </w:rPr>
        <w:t xml:space="preserve"> of communications satellites in Low Earth Orbit (LEO). In two years, </w:t>
      </w:r>
      <w:r w:rsidRPr="00B809EA">
        <w:rPr>
          <w:u w:val="single"/>
        </w:rPr>
        <w:t xml:space="preserve">the number of </w:t>
      </w:r>
      <w:r w:rsidRPr="004762AB">
        <w:rPr>
          <w:rStyle w:val="Emphasis"/>
        </w:rPr>
        <w:t>active</w:t>
      </w:r>
      <w:r w:rsidRPr="00B809EA">
        <w:rPr>
          <w:u w:val="single"/>
        </w:rPr>
        <w:t xml:space="preserve"> and </w:t>
      </w:r>
      <w:r w:rsidRPr="004762AB">
        <w:rPr>
          <w:rStyle w:val="Emphasis"/>
        </w:rPr>
        <w:t>defunct</w:t>
      </w:r>
      <w:r w:rsidRPr="00B809EA">
        <w:rPr>
          <w:u w:val="single"/>
        </w:rPr>
        <w:t xml:space="preserve"> satellites in LEO has </w:t>
      </w:r>
      <w:r w:rsidRPr="004762AB">
        <w:rPr>
          <w:rStyle w:val="Emphasis"/>
        </w:rPr>
        <w:t>increased by over 50%,</w:t>
      </w:r>
      <w:r w:rsidRPr="005D6684">
        <w:rPr>
          <w:sz w:val="14"/>
        </w:rPr>
        <w:t xml:space="preserve"> to about 5000 (as of 30 March 2021). </w:t>
      </w:r>
      <w:r w:rsidRPr="00B809EA">
        <w:rPr>
          <w:u w:val="single"/>
        </w:rPr>
        <w:t>SpaceX alone is on track to add 11,000 more as it builds its Starlink mega-constellation</w:t>
      </w:r>
      <w:r w:rsidRPr="005D6684">
        <w:rPr>
          <w:sz w:val="14"/>
        </w:rPr>
        <w:t xml:space="preserve"> and has already fled for permission for another 30,000 satellites with the Federal Communications Commission (FCC)1 . </w:t>
      </w:r>
      <w:r w:rsidRPr="00B809EA">
        <w:rPr>
          <w:u w:val="single"/>
        </w:rPr>
        <w:t>Others have similar plans, including OneWeb, Amazon, Telesat, and GW, which is a Chinese state-owned company2</w:t>
      </w:r>
      <w:r w:rsidRPr="005D6684">
        <w:rPr>
          <w:sz w:val="14"/>
        </w:rPr>
        <w:t xml:space="preserve"> . Te </w:t>
      </w:r>
      <w:r w:rsidRPr="00B844AE">
        <w:rPr>
          <w:highlight w:val="green"/>
          <w:u w:val="single"/>
        </w:rPr>
        <w:t xml:space="preserve">current </w:t>
      </w:r>
      <w:r w:rsidRPr="00B844AE">
        <w:rPr>
          <w:rStyle w:val="Emphasis"/>
          <w:highlight w:val="green"/>
        </w:rPr>
        <w:t>governance</w:t>
      </w:r>
      <w:r w:rsidRPr="004762AB">
        <w:rPr>
          <w:rStyle w:val="Emphasis"/>
        </w:rPr>
        <w:t xml:space="preserve"> system </w:t>
      </w:r>
      <w:r w:rsidRPr="00B844AE">
        <w:rPr>
          <w:rStyle w:val="Emphasis"/>
          <w:highlight w:val="green"/>
        </w:rPr>
        <w:t>for LEO</w:t>
      </w:r>
      <w:r w:rsidRPr="00966BE3">
        <w:rPr>
          <w:u w:val="single"/>
        </w:rPr>
        <w:t>,</w:t>
      </w:r>
      <w:r w:rsidRPr="00B809EA">
        <w:rPr>
          <w:u w:val="single"/>
        </w:rPr>
        <w:t xml:space="preserve"> while slowly changing, </w:t>
      </w:r>
      <w:r w:rsidRPr="00B844AE">
        <w:rPr>
          <w:highlight w:val="green"/>
          <w:u w:val="single"/>
        </w:rPr>
        <w:t>is ill-equipped</w:t>
      </w:r>
      <w:r w:rsidRPr="00B809EA">
        <w:rPr>
          <w:u w:val="single"/>
        </w:rPr>
        <w:t xml:space="preserve"> to handle large satellite systems</w:t>
      </w:r>
      <w:r w:rsidRPr="005D6684">
        <w:rPr>
          <w:sz w:val="14"/>
        </w:rPr>
        <w:t xml:space="preserve">. Here, we outline how applying the consumer electronic </w:t>
      </w:r>
      <w:r w:rsidRPr="00966BE3">
        <w:rPr>
          <w:sz w:val="14"/>
        </w:rPr>
        <w:t xml:space="preserve">model to satellites could </w:t>
      </w:r>
      <w:r w:rsidRPr="00966BE3">
        <w:rPr>
          <w:u w:val="single"/>
        </w:rPr>
        <w:t xml:space="preserve">lead to </w:t>
      </w:r>
      <w:r w:rsidRPr="00966BE3">
        <w:rPr>
          <w:rStyle w:val="Emphasis"/>
        </w:rPr>
        <w:t>multiple tragedies of the commons</w:t>
      </w:r>
      <w:r w:rsidRPr="00966BE3">
        <w:rPr>
          <w:sz w:val="14"/>
        </w:rPr>
        <w:t>. Some of</w:t>
      </w:r>
      <w:r w:rsidRPr="005D6684">
        <w:rPr>
          <w:sz w:val="14"/>
        </w:rPr>
        <w:t xml:space="preserve"> these are well known, </w:t>
      </w:r>
      <w:r w:rsidRPr="00B809EA">
        <w:rPr>
          <w:u w:val="single"/>
        </w:rPr>
        <w:t>such as impediments to astronomy and an increased risk of space debris</w:t>
      </w:r>
      <w:r w:rsidRPr="005D6684">
        <w:rPr>
          <w:sz w:val="14"/>
        </w:rPr>
        <w:t xml:space="preserve">, while others have received insufcient attention, including changes to the chemistry of Earth’s upper atmosphere </w:t>
      </w:r>
      <w:r w:rsidRPr="00B809EA">
        <w:rPr>
          <w:u w:val="single"/>
        </w:rPr>
        <w:t>and increased dangers on Earth’s surface from re-entered debris. Te heavy use of certain orbital regions might also result in a de facto exclusion of other actors from them</w:t>
      </w:r>
      <w:r w:rsidRPr="005D6684">
        <w:rPr>
          <w:sz w:val="14"/>
        </w:rPr>
        <w:t>, violating the 1967 Outer Space Treaty. All of these challenges could be addressed in a coordinated manner through multilateral law-making, whether in the United Nations, the Inter-Agency Debris Committee (IADC), or an ad hoc process, rather than in an uncoordinated manner through diferent national laws. Regardless of the law-making forum, mega-</w:t>
      </w:r>
      <w:r w:rsidRPr="00911040">
        <w:rPr>
          <w:rStyle w:val="Emphasis"/>
          <w:highlight w:val="cyan"/>
        </w:rPr>
        <w:t>constellations</w:t>
      </w:r>
      <w:r w:rsidRPr="005D6684">
        <w:rPr>
          <w:sz w:val="14"/>
        </w:rPr>
        <w:t xml:space="preserve"> require a shif in perspectives and policies: from looking at single satellites, to evaluating systems of thousands of satellites, and doing so within an understanding of the limitations of Earth’s environment, including its orbits.</w:t>
      </w:r>
    </w:p>
    <w:p w14:paraId="073C806F" w14:textId="77777777" w:rsidR="006175D9" w:rsidRPr="005D6684" w:rsidRDefault="006175D9" w:rsidP="006175D9">
      <w:pPr>
        <w:rPr>
          <w:sz w:val="14"/>
        </w:rPr>
      </w:pPr>
      <w:r w:rsidRPr="00B809EA">
        <w:rPr>
          <w:u w:val="single"/>
        </w:rPr>
        <w:lastRenderedPageBreak/>
        <w:t xml:space="preserve">Tousands of satellites and 1500 rocket bodies provide considerable </w:t>
      </w:r>
      <w:r w:rsidRPr="00B844AE">
        <w:rPr>
          <w:highlight w:val="green"/>
          <w:u w:val="single"/>
        </w:rPr>
        <w:t>mass</w:t>
      </w:r>
      <w:r w:rsidRPr="00B809EA">
        <w:rPr>
          <w:u w:val="single"/>
        </w:rPr>
        <w:t xml:space="preserve"> in LEO, which can </w:t>
      </w:r>
      <w:r w:rsidRPr="00B844AE">
        <w:rPr>
          <w:highlight w:val="green"/>
          <w:u w:val="single"/>
        </w:rPr>
        <w:t>break into debris</w:t>
      </w:r>
      <w:r w:rsidRPr="00B809EA">
        <w:rPr>
          <w:u w:val="single"/>
        </w:rPr>
        <w:t xml:space="preserve"> upon </w:t>
      </w:r>
      <w:r w:rsidRPr="004762AB">
        <w:rPr>
          <w:rStyle w:val="Emphasis"/>
        </w:rPr>
        <w:t>collisions</w:t>
      </w:r>
      <w:r w:rsidRPr="00B809EA">
        <w:rPr>
          <w:u w:val="single"/>
        </w:rPr>
        <w:t xml:space="preserve">, </w:t>
      </w:r>
      <w:r w:rsidRPr="004762AB">
        <w:rPr>
          <w:rStyle w:val="Emphasis"/>
        </w:rPr>
        <w:t>explosions</w:t>
      </w:r>
      <w:r w:rsidRPr="00B809EA">
        <w:rPr>
          <w:u w:val="single"/>
        </w:rPr>
        <w:t xml:space="preserve">, or </w:t>
      </w:r>
      <w:r w:rsidRPr="004762AB">
        <w:rPr>
          <w:rStyle w:val="Emphasis"/>
        </w:rPr>
        <w:t>degradation</w:t>
      </w:r>
      <w:r w:rsidRPr="00B809EA">
        <w:rPr>
          <w:u w:val="single"/>
        </w:rPr>
        <w:t xml:space="preserve"> in the harsh space environment. Fragmentations increase the cross-section of orbiting material, and</w:t>
      </w:r>
      <w:r w:rsidRPr="005D6684">
        <w:rPr>
          <w:sz w:val="14"/>
        </w:rPr>
        <w:t xml:space="preserve"> with it, </w:t>
      </w:r>
      <w:r w:rsidRPr="00B809EA">
        <w:rPr>
          <w:u w:val="single"/>
        </w:rPr>
        <w:t>the collision probability per time</w:t>
      </w:r>
      <w:r w:rsidRPr="005D6684">
        <w:rPr>
          <w:sz w:val="14"/>
        </w:rPr>
        <w:t xml:space="preserve">. Eventually, </w:t>
      </w:r>
      <w:r w:rsidRPr="00B809EA">
        <w:rPr>
          <w:u w:val="single"/>
        </w:rPr>
        <w:t xml:space="preserve">collisions could dominate on-orbit evolution, a situation called </w:t>
      </w:r>
      <w:r w:rsidRPr="00B844AE">
        <w:rPr>
          <w:highlight w:val="green"/>
          <w:u w:val="single"/>
        </w:rPr>
        <w:t>the Kessler Syndrome</w:t>
      </w:r>
      <w:r w:rsidRPr="005D6684">
        <w:rPr>
          <w:sz w:val="14"/>
        </w:rPr>
        <w:t xml:space="preserve">3 . Tere are already over 12,000 trackable debris pieces in LEO, with these being typically 10 cm in diameter or larger. Including sizes down to 1 cm, there are about a million inferred debris pieces, all of which threaten satellites, spacecraf and astronauts due to their orbits crisscrossing at high relative speeds. </w:t>
      </w:r>
      <w:r w:rsidRPr="00B844AE">
        <w:rPr>
          <w:highlight w:val="green"/>
          <w:u w:val="single"/>
        </w:rPr>
        <w:t>Simulations</w:t>
      </w:r>
      <w:r w:rsidRPr="00B809EA">
        <w:rPr>
          <w:u w:val="single"/>
        </w:rPr>
        <w:t xml:space="preserve"> of the long-term evolution of debris </w:t>
      </w:r>
      <w:r w:rsidRPr="00B844AE">
        <w:rPr>
          <w:highlight w:val="green"/>
          <w:u w:val="single"/>
        </w:rPr>
        <w:t>suggest</w:t>
      </w:r>
      <w:r w:rsidRPr="00B809EA">
        <w:rPr>
          <w:u w:val="single"/>
        </w:rPr>
        <w:t xml:space="preserve"> that </w:t>
      </w:r>
      <w:r w:rsidRPr="00B844AE">
        <w:rPr>
          <w:highlight w:val="green"/>
          <w:u w:val="single"/>
        </w:rPr>
        <w:t xml:space="preserve">LEO is </w:t>
      </w:r>
      <w:r w:rsidRPr="00966BE3">
        <w:rPr>
          <w:u w:val="single"/>
        </w:rPr>
        <w:t xml:space="preserve">already </w:t>
      </w:r>
      <w:r w:rsidRPr="00B844AE">
        <w:rPr>
          <w:highlight w:val="green"/>
          <w:u w:val="single"/>
        </w:rPr>
        <w:t>in</w:t>
      </w:r>
      <w:r w:rsidRPr="00B809EA">
        <w:rPr>
          <w:u w:val="single"/>
        </w:rPr>
        <w:t xml:space="preserve"> the protracted </w:t>
      </w:r>
      <w:r w:rsidRPr="00B844AE">
        <w:rPr>
          <w:rStyle w:val="Emphasis"/>
          <w:highlight w:val="green"/>
        </w:rPr>
        <w:t>initial stages of</w:t>
      </w:r>
      <w:r w:rsidRPr="004762AB">
        <w:rPr>
          <w:rStyle w:val="Emphasis"/>
        </w:rPr>
        <w:t xml:space="preserve"> the </w:t>
      </w:r>
      <w:r w:rsidRPr="00B844AE">
        <w:rPr>
          <w:rStyle w:val="Emphasis"/>
          <w:highlight w:val="green"/>
        </w:rPr>
        <w:t>Kessler</w:t>
      </w:r>
      <w:r w:rsidRPr="004762AB">
        <w:rPr>
          <w:rStyle w:val="Emphasis"/>
        </w:rPr>
        <w:t xml:space="preserve"> Syndrome</w:t>
      </w:r>
      <w:r w:rsidRPr="00B809EA">
        <w:rPr>
          <w:u w:val="single"/>
        </w:rPr>
        <w:t xml:space="preserve">, </w:t>
      </w:r>
      <w:r w:rsidRPr="00B844AE">
        <w:rPr>
          <w:highlight w:val="green"/>
          <w:u w:val="single"/>
        </w:rPr>
        <w:t>but</w:t>
      </w:r>
      <w:r w:rsidRPr="00B809EA">
        <w:rPr>
          <w:u w:val="single"/>
        </w:rPr>
        <w:t xml:space="preserve"> that </w:t>
      </w:r>
      <w:r w:rsidRPr="00B844AE">
        <w:rPr>
          <w:highlight w:val="green"/>
          <w:u w:val="single"/>
        </w:rPr>
        <w:t>this could be managed</w:t>
      </w:r>
      <w:r w:rsidRPr="005D6684">
        <w:rPr>
          <w:sz w:val="14"/>
        </w:rPr>
        <w:t xml:space="preserve"> through active debris removal4 . Te addition of satellite mega-</w:t>
      </w:r>
      <w:r w:rsidRPr="00911040">
        <w:rPr>
          <w:rStyle w:val="Emphasis"/>
          <w:highlight w:val="cyan"/>
        </w:rPr>
        <w:t>constellations</w:t>
      </w:r>
      <w:r w:rsidRPr="005D6684">
        <w:rPr>
          <w:sz w:val="14"/>
        </w:rPr>
        <w:t xml:space="preserve"> and the general proliferation of low-cost satellites in LEO stresses the environment further5–8 .</w:t>
      </w:r>
    </w:p>
    <w:p w14:paraId="3717D1E8" w14:textId="77777777" w:rsidR="006175D9" w:rsidRPr="005D6684" w:rsidRDefault="006175D9" w:rsidP="006175D9">
      <w:pPr>
        <w:rPr>
          <w:sz w:val="14"/>
        </w:rPr>
      </w:pPr>
      <w:r w:rsidRPr="005D6684">
        <w:rPr>
          <w:sz w:val="14"/>
        </w:rPr>
        <w:t>[Omitted Figures 1 and 2]</w:t>
      </w:r>
    </w:p>
    <w:p w14:paraId="27DC71DF" w14:textId="77777777" w:rsidR="006175D9" w:rsidRPr="005D6684" w:rsidRDefault="006175D9" w:rsidP="006175D9">
      <w:pPr>
        <w:rPr>
          <w:sz w:val="14"/>
        </w:rPr>
      </w:pPr>
      <w:r w:rsidRPr="005D6684">
        <w:rPr>
          <w:sz w:val="14"/>
        </w:rPr>
        <w:t>Results</w:t>
      </w:r>
    </w:p>
    <w:p w14:paraId="4F094184" w14:textId="77777777" w:rsidR="006175D9" w:rsidRPr="005D6684" w:rsidRDefault="006175D9" w:rsidP="006175D9">
      <w:pPr>
        <w:rPr>
          <w:sz w:val="14"/>
        </w:rPr>
      </w:pPr>
      <w:r w:rsidRPr="005D6684">
        <w:rPr>
          <w:sz w:val="14"/>
        </w:rPr>
        <w:t xml:space="preserve">The overall setting. Te </w:t>
      </w:r>
      <w:r w:rsidRPr="00B809EA">
        <w:rPr>
          <w:u w:val="single"/>
        </w:rPr>
        <w:t xml:space="preserve">rapid development of the space environment through </w:t>
      </w:r>
      <w:r w:rsidRPr="004762AB">
        <w:rPr>
          <w:rStyle w:val="Emphasis"/>
        </w:rPr>
        <w:t>mega-</w:t>
      </w:r>
      <w:r w:rsidRPr="00911040">
        <w:rPr>
          <w:rStyle w:val="Emphasis"/>
          <w:highlight w:val="cyan"/>
        </w:rPr>
        <w:t>constellations</w:t>
      </w:r>
      <w:r w:rsidRPr="005D6684">
        <w:rPr>
          <w:u w:val="single"/>
        </w:rPr>
        <w:t>, predominately by the ongoing construction of Starlink, is shown by the cumulative payload distribution function</w:t>
      </w:r>
      <w:r w:rsidRPr="005D6684">
        <w:rPr>
          <w:sz w:val="14"/>
        </w:rPr>
        <w:t xml:space="preserve"> (Fig. 1). From an environmental perspective, </w:t>
      </w:r>
      <w:r w:rsidRPr="005D6684">
        <w:rPr>
          <w:u w:val="single"/>
        </w:rPr>
        <w:t xml:space="preserve">the </w:t>
      </w:r>
      <w:r w:rsidRPr="00B844AE">
        <w:rPr>
          <w:highlight w:val="green"/>
          <w:u w:val="single"/>
        </w:rPr>
        <w:t>slope change</w:t>
      </w:r>
      <w:r w:rsidRPr="005D6684">
        <w:rPr>
          <w:u w:val="single"/>
        </w:rPr>
        <w:t xml:space="preserve"> in the distribution function </w:t>
      </w:r>
      <w:r w:rsidRPr="00B844AE">
        <w:rPr>
          <w:highlight w:val="green"/>
          <w:u w:val="single"/>
        </w:rPr>
        <w:t xml:space="preserve">defnes </w:t>
      </w:r>
      <w:r w:rsidRPr="00B844AE">
        <w:rPr>
          <w:rStyle w:val="Emphasis"/>
          <w:highlight w:val="green"/>
        </w:rPr>
        <w:t>NewSpace, an era of</w:t>
      </w:r>
      <w:r w:rsidRPr="004762AB">
        <w:rPr>
          <w:rStyle w:val="Emphasis"/>
        </w:rPr>
        <w:t xml:space="preserve"> dominance by </w:t>
      </w:r>
      <w:r w:rsidRPr="00B844AE">
        <w:rPr>
          <w:rStyle w:val="Emphasis"/>
          <w:highlight w:val="green"/>
        </w:rPr>
        <w:t>commercial actors</w:t>
      </w:r>
      <w:r w:rsidRPr="005D6684">
        <w:rPr>
          <w:u w:val="single"/>
        </w:rPr>
        <w:t>.</w:t>
      </w:r>
      <w:r w:rsidRPr="005D6684">
        <w:rPr>
          <w:sz w:val="14"/>
        </w:rPr>
        <w:t xml:space="preserve"> Before 2015, changes in the total on-orbit objects came principally from fragmentations, with efects of the 2007 Chinese anti-satellite test and the 2009 Kosmos-2251/Iridium-33 collisions being evident on the graph.</w:t>
      </w:r>
    </w:p>
    <w:p w14:paraId="31234610" w14:textId="77777777" w:rsidR="006175D9" w:rsidRPr="005D6684" w:rsidRDefault="006175D9" w:rsidP="006175D9">
      <w:pPr>
        <w:rPr>
          <w:sz w:val="14"/>
        </w:rPr>
      </w:pPr>
      <w:r w:rsidRPr="005D6684">
        <w:rPr>
          <w:sz w:val="14"/>
        </w:rPr>
        <w:t>Although the volume of space is large, individual satellites and satellite systems have specifc functions, with associated altitudes and inclinations (Fig. 2). Tis increases congestion and requires active management for station keeping and collision avoidance9 ,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314396E0" w14:textId="77777777" w:rsidR="006175D9" w:rsidRPr="005D6684" w:rsidRDefault="006175D9" w:rsidP="006175D9">
      <w:pPr>
        <w:rPr>
          <w:sz w:val="14"/>
        </w:rPr>
      </w:pPr>
      <w:r w:rsidRPr="005D6684">
        <w:rPr>
          <w:sz w:val="14"/>
        </w:rPr>
        <w:t>When completed, Starlink will include about as many satellites as there are trackable debris pieces today, while its total mass will equal all the mass currently in LEO—over 3000 tonnes. Te satellites will be placed in narrow orbital shells, creating unprecedented congestion, with 1258 already in orbit (as of 30 March 2021). OneWeb has already placed an initial 146 satellites, and Amazon, Telesat, GW and other companies, operating under diferent national regulatory regimes, are soon likely to follow.</w:t>
      </w:r>
    </w:p>
    <w:p w14:paraId="08FFD8A9" w14:textId="77777777" w:rsidR="006175D9" w:rsidRPr="005D6684" w:rsidRDefault="006175D9" w:rsidP="006175D9">
      <w:pPr>
        <w:rPr>
          <w:sz w:val="14"/>
        </w:rPr>
      </w:pPr>
      <w:r w:rsidRPr="005D6684">
        <w:rPr>
          <w:sz w:val="14"/>
        </w:rPr>
        <w:t xml:space="preserve">Enhanced collision risk. </w:t>
      </w:r>
      <w:r w:rsidRPr="005D6684">
        <w:rPr>
          <w:u w:val="single"/>
        </w:rPr>
        <w:t>Mega-</w:t>
      </w:r>
      <w:r w:rsidRPr="00911040">
        <w:rPr>
          <w:rStyle w:val="Emphasis"/>
          <w:highlight w:val="cyan"/>
        </w:rPr>
        <w:t>constellations</w:t>
      </w:r>
      <w:r w:rsidRPr="005D6684">
        <w:rPr>
          <w:u w:val="single"/>
        </w:rPr>
        <w:t xml:space="preserve"> are composed of mass-produced satellites with few backup systems</w:t>
      </w:r>
      <w:r w:rsidRPr="005D6684">
        <w:rPr>
          <w:sz w:val="14"/>
        </w:rPr>
        <w:t xml:space="preserve">. Tis consumer electronic model allows for short upgrade cycles and rapid expansions of capabilities, but also considerable discarded equipment. </w:t>
      </w:r>
      <w:r w:rsidRPr="005D6684">
        <w:rPr>
          <w:u w:val="single"/>
        </w:rPr>
        <w:t xml:space="preserve">SpaceX will </w:t>
      </w:r>
      <w:r w:rsidRPr="00966BE3">
        <w:rPr>
          <w:u w:val="single"/>
        </w:rPr>
        <w:t xml:space="preserve">actively </w:t>
      </w:r>
      <w:r w:rsidRPr="00B844AE">
        <w:rPr>
          <w:highlight w:val="green"/>
          <w:u w:val="single"/>
        </w:rPr>
        <w:t>de-orbit</w:t>
      </w:r>
      <w:r w:rsidRPr="005D6684">
        <w:rPr>
          <w:u w:val="single"/>
        </w:rPr>
        <w:t xml:space="preserve"> its satellites at the end of their 5–6-year operational lives. However, this process </w:t>
      </w:r>
      <w:r w:rsidRPr="00B844AE">
        <w:rPr>
          <w:highlight w:val="green"/>
          <w:u w:val="single"/>
        </w:rPr>
        <w:t>takes 6 months</w:t>
      </w:r>
      <w:r w:rsidRPr="005D6684">
        <w:rPr>
          <w:u w:val="single"/>
        </w:rPr>
        <w:t xml:space="preserve">, so roughly 10% will be de-orbiting at any time. If other companies do likewise, </w:t>
      </w:r>
      <w:r w:rsidRPr="00B844AE">
        <w:rPr>
          <w:highlight w:val="green"/>
          <w:u w:val="single"/>
        </w:rPr>
        <w:t xml:space="preserve">thousands </w:t>
      </w:r>
      <w:r w:rsidRPr="005D6684">
        <w:rPr>
          <w:u w:val="single"/>
        </w:rPr>
        <w:t xml:space="preserve">of de-orbiting satellites will be </w:t>
      </w:r>
      <w:r w:rsidRPr="00934304">
        <w:rPr>
          <w:rStyle w:val="Emphasis"/>
        </w:rPr>
        <w:t xml:space="preserve">slowly </w:t>
      </w:r>
      <w:r w:rsidRPr="00B844AE">
        <w:rPr>
          <w:rStyle w:val="Emphasis"/>
          <w:highlight w:val="green"/>
        </w:rPr>
        <w:t>passing through</w:t>
      </w:r>
      <w:r w:rsidRPr="00934304">
        <w:rPr>
          <w:rStyle w:val="Emphasis"/>
        </w:rPr>
        <w:t xml:space="preserve"> the </w:t>
      </w:r>
      <w:r w:rsidRPr="00B844AE">
        <w:rPr>
          <w:rStyle w:val="Emphasis"/>
          <w:highlight w:val="green"/>
        </w:rPr>
        <w:t>same</w:t>
      </w:r>
      <w:r w:rsidRPr="00934304">
        <w:rPr>
          <w:rStyle w:val="Emphasis"/>
        </w:rPr>
        <w:t xml:space="preserve"> congested </w:t>
      </w:r>
      <w:r w:rsidRPr="00B844AE">
        <w:rPr>
          <w:rStyle w:val="Emphasis"/>
          <w:highlight w:val="green"/>
        </w:rPr>
        <w:t>space, posing collision risks</w:t>
      </w:r>
      <w:r w:rsidRPr="005D6684">
        <w:rPr>
          <w:sz w:val="14"/>
        </w:rPr>
        <w:t xml:space="preserve">. Failures will increase these numbers, although the long-term failure rate is difcult to project. Figure 3 is similar to the righthand portion of Fig. 2 but includes the Starlink and OneWeb </w:t>
      </w:r>
      <w:r w:rsidRPr="00911040">
        <w:rPr>
          <w:rStyle w:val="Emphasis"/>
          <w:highlight w:val="cyan"/>
        </w:rPr>
        <w:t>megaconstellations</w:t>
      </w:r>
      <w:r w:rsidRPr="005D6684">
        <w:rPr>
          <w:sz w:val="14"/>
        </w:rPr>
        <w:t xml:space="preserve"> as fled (and amended) with the FCC (see “Methods”). Te large density spikes show that some shells will have satellite number densities in excess of n = 10−6 km−3 .</w:t>
      </w:r>
    </w:p>
    <w:p w14:paraId="5A27713B" w14:textId="77777777" w:rsidR="006175D9" w:rsidRPr="005D6684" w:rsidRDefault="006175D9" w:rsidP="006175D9">
      <w:pPr>
        <w:rPr>
          <w:sz w:val="14"/>
        </w:rPr>
      </w:pPr>
      <w:r w:rsidRPr="00B844AE">
        <w:rPr>
          <w:rStyle w:val="Emphasis"/>
          <w:highlight w:val="green"/>
        </w:rPr>
        <w:t>Deorbiting</w:t>
      </w:r>
      <w:r w:rsidRPr="00934304">
        <w:rPr>
          <w:rStyle w:val="Emphasis"/>
        </w:rPr>
        <w:t xml:space="preserve"> satellites</w:t>
      </w:r>
      <w:r w:rsidRPr="005D6684">
        <w:rPr>
          <w:u w:val="single"/>
        </w:rPr>
        <w:t xml:space="preserve"> will be tracked and operational satellites can manoeuvre to avoid close conjunctions</w:t>
      </w:r>
      <w:r w:rsidRPr="005D6684">
        <w:rPr>
          <w:sz w:val="14"/>
        </w:rPr>
        <w:t xml:space="preserve">. However, this </w:t>
      </w:r>
      <w:r w:rsidRPr="00B844AE">
        <w:rPr>
          <w:highlight w:val="green"/>
          <w:u w:val="single"/>
        </w:rPr>
        <w:t>depends on</w:t>
      </w:r>
      <w:r w:rsidRPr="005D6684">
        <w:rPr>
          <w:u w:val="single"/>
        </w:rPr>
        <w:t xml:space="preserve"> ongoing </w:t>
      </w:r>
      <w:r w:rsidRPr="00B844AE">
        <w:rPr>
          <w:rStyle w:val="Emphasis"/>
          <w:highlight w:val="green"/>
        </w:rPr>
        <w:t>communication</w:t>
      </w:r>
      <w:r w:rsidRPr="00B844AE">
        <w:rPr>
          <w:highlight w:val="green"/>
          <w:u w:val="single"/>
        </w:rPr>
        <w:t xml:space="preserve"> and </w:t>
      </w:r>
      <w:r w:rsidRPr="00B844AE">
        <w:rPr>
          <w:rStyle w:val="Emphasis"/>
          <w:highlight w:val="green"/>
        </w:rPr>
        <w:t>cooperation</w:t>
      </w:r>
      <w:r w:rsidRPr="005D6684">
        <w:rPr>
          <w:u w:val="single"/>
        </w:rPr>
        <w:t xml:space="preserve"> between operators, </w:t>
      </w:r>
      <w:r w:rsidRPr="00B844AE">
        <w:rPr>
          <w:highlight w:val="green"/>
          <w:u w:val="single"/>
        </w:rPr>
        <w:t>which</w:t>
      </w:r>
      <w:r w:rsidRPr="005D6684">
        <w:rPr>
          <w:u w:val="single"/>
        </w:rPr>
        <w:t xml:space="preserve"> at present </w:t>
      </w:r>
      <w:r w:rsidRPr="00B844AE">
        <w:rPr>
          <w:highlight w:val="green"/>
          <w:u w:val="single"/>
        </w:rPr>
        <w:t xml:space="preserve">is </w:t>
      </w:r>
      <w:r w:rsidRPr="00966BE3">
        <w:rPr>
          <w:u w:val="single"/>
        </w:rPr>
        <w:t>ad hoc</w:t>
      </w:r>
      <w:r w:rsidRPr="005D6684">
        <w:rPr>
          <w:u w:val="single"/>
        </w:rPr>
        <w:t xml:space="preserve"> and </w:t>
      </w:r>
      <w:r w:rsidRPr="00B844AE">
        <w:rPr>
          <w:highlight w:val="green"/>
          <w:u w:val="single"/>
        </w:rPr>
        <w:t>voluntary</w:t>
      </w:r>
      <w:r w:rsidRPr="005D6684">
        <w:rPr>
          <w:u w:val="single"/>
        </w:rPr>
        <w:t>.</w:t>
      </w:r>
      <w:r w:rsidRPr="005D6684">
        <w:rPr>
          <w:sz w:val="14"/>
        </w:rPr>
        <w:t xml:space="preserve"> A recent letter12 to the FCC from SpaceX suggests that some companies might be less-thanfully transparent about events13 in LEO.</w:t>
      </w:r>
    </w:p>
    <w:p w14:paraId="362FDA39" w14:textId="77777777" w:rsidR="006175D9" w:rsidRPr="005D6684" w:rsidRDefault="006175D9" w:rsidP="006175D9">
      <w:pPr>
        <w:rPr>
          <w:sz w:val="14"/>
        </w:rPr>
      </w:pPr>
      <w:r w:rsidRPr="005D6684">
        <w:rPr>
          <w:sz w:val="14"/>
        </w:rPr>
        <w:t xml:space="preserve">Despite the congestion and trafc management challenges, FCC flings by SpaceX suggest that </w:t>
      </w:r>
      <w:r w:rsidRPr="005D6684">
        <w:rPr>
          <w:u w:val="single"/>
        </w:rPr>
        <w:t>collision avoidance manoeuvres</w:t>
      </w:r>
      <w:r w:rsidRPr="005D6684">
        <w:rPr>
          <w:sz w:val="14"/>
        </w:rPr>
        <w:t xml:space="preserve"> can in fact maintain collision-free operations in orbital shells and that the probability of a collision between a non-responsive satellite and tracked debris is negligible. However, the flings </w:t>
      </w:r>
      <w:r w:rsidRPr="005D6684">
        <w:rPr>
          <w:u w:val="single"/>
        </w:rPr>
        <w:t xml:space="preserve">do </w:t>
      </w:r>
      <w:r w:rsidRPr="00B844AE">
        <w:rPr>
          <w:highlight w:val="green"/>
          <w:u w:val="single"/>
        </w:rPr>
        <w:t>not account for untracked debris</w:t>
      </w:r>
      <w:r w:rsidRPr="005D6684">
        <w:rPr>
          <w:sz w:val="14"/>
        </w:rPr>
        <w:t>6 , including untracked debris decaying through the shells used by Starlink. Using simple estimates (see “Methods”), the probability that a single piece of untracked debris will hit any satellite in the Starlink 550 km shell is about 0.003 afer one year. Tus, if at any time there are 230 pieces of untracked debris decaying through the 550 km orbital shell, there is a 50% chance that there will be one or more collisions between satellites in the shell and the debris. As discussed further in “Methods”, such a situation is plausible. Depending on the balance between the de-orbit and the collision rates, if subsequent fragmentation events lead to similar amounts of debris within that orbital shell, a runaway cascade of collisions could occur.</w:t>
      </w:r>
    </w:p>
    <w:p w14:paraId="64D384DC" w14:textId="77777777" w:rsidR="006175D9" w:rsidRPr="005D6684" w:rsidRDefault="006175D9" w:rsidP="006175D9">
      <w:pPr>
        <w:rPr>
          <w:sz w:val="14"/>
        </w:rPr>
      </w:pPr>
      <w:r w:rsidRPr="00B844AE">
        <w:rPr>
          <w:highlight w:val="green"/>
          <w:u w:val="single"/>
        </w:rPr>
        <w:lastRenderedPageBreak/>
        <w:t>Fragmentation</w:t>
      </w:r>
      <w:r w:rsidRPr="005D6684">
        <w:rPr>
          <w:u w:val="single"/>
        </w:rPr>
        <w:t xml:space="preserve"> events are </w:t>
      </w:r>
      <w:r w:rsidRPr="00B844AE">
        <w:rPr>
          <w:rStyle w:val="Emphasis"/>
          <w:highlight w:val="green"/>
        </w:rPr>
        <w:t>not confned</w:t>
      </w:r>
      <w:r w:rsidRPr="00934304">
        <w:rPr>
          <w:rStyle w:val="Emphasis"/>
        </w:rPr>
        <w:t xml:space="preserve"> to their local orbits</w:t>
      </w:r>
      <w:r w:rsidRPr="005D6684">
        <w:rPr>
          <w:sz w:val="14"/>
        </w:rPr>
        <w:t>, either. Te India 2019 ASAT test was conducted at an altitude below 300 km in an efort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A major fragmentation event from a single satellite could afect all operators in LEO.</w:t>
      </w:r>
    </w:p>
    <w:p w14:paraId="219CE90E" w14:textId="77777777" w:rsidR="006175D9" w:rsidRDefault="006175D9" w:rsidP="006175D9">
      <w:pPr>
        <w:pStyle w:val="Heading4"/>
        <w:numPr>
          <w:ilvl w:val="0"/>
          <w:numId w:val="20"/>
        </w:numPr>
      </w:pPr>
      <w:r>
        <w:t>Same with Samson – Harker is blue</w:t>
      </w:r>
    </w:p>
    <w:p w14:paraId="1BA57E9A" w14:textId="77777777" w:rsidR="006175D9" w:rsidRPr="004254A0" w:rsidRDefault="006175D9" w:rsidP="006175D9">
      <w:r w:rsidRPr="004254A0">
        <w:rPr>
          <w:rStyle w:val="Style13ptBold"/>
        </w:rPr>
        <w:t>Samson 22</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Justin</w:t>
      </w:r>
    </w:p>
    <w:p w14:paraId="36F69C7C" w14:textId="77777777" w:rsidR="006175D9" w:rsidRPr="004254A0" w:rsidRDefault="006175D9" w:rsidP="006175D9">
      <w:pPr>
        <w:rPr>
          <w:sz w:val="14"/>
        </w:rPr>
      </w:pPr>
      <w:r w:rsidRPr="004254A0">
        <w:rPr>
          <w:sz w:val="14"/>
        </w:rPr>
        <w:t xml:space="preserve">At this exact moment, </w:t>
      </w:r>
      <w:r w:rsidRPr="004254A0">
        <w:rPr>
          <w:u w:val="single"/>
        </w:rPr>
        <w:t xml:space="preserve">we are seeing the </w:t>
      </w:r>
      <w:r w:rsidRPr="00E815A8">
        <w:rPr>
          <w:u w:val="single"/>
        </w:rPr>
        <w:t xml:space="preserve">increasing </w:t>
      </w:r>
      <w:r w:rsidRPr="00E815A8">
        <w:rPr>
          <w:rStyle w:val="Emphasis"/>
        </w:rPr>
        <w:t>dominance</w:t>
      </w:r>
      <w:r w:rsidRPr="00E815A8">
        <w:rPr>
          <w:u w:val="single"/>
        </w:rPr>
        <w:t xml:space="preserve"> of </w:t>
      </w:r>
      <w:r w:rsidRPr="00B844AE">
        <w:rPr>
          <w:highlight w:val="green"/>
          <w:u w:val="single"/>
        </w:rPr>
        <w:t xml:space="preserve">commercial </w:t>
      </w:r>
      <w:r w:rsidRPr="004254A0">
        <w:rPr>
          <w:u w:val="single"/>
        </w:rPr>
        <w:t xml:space="preserve">actors in space – specifically the </w:t>
      </w:r>
      <w:r w:rsidRPr="0082664C">
        <w:rPr>
          <w:rStyle w:val="Emphasis"/>
        </w:rPr>
        <w:t>rise</w:t>
      </w:r>
      <w:r w:rsidRPr="004254A0">
        <w:rPr>
          <w:u w:val="single"/>
        </w:rPr>
        <w:t xml:space="preserve"> of </w:t>
      </w:r>
      <w:r w:rsidRPr="00911040">
        <w:rPr>
          <w:rStyle w:val="Emphasis"/>
          <w:highlight w:val="cyan"/>
        </w:rPr>
        <w:t>mega-constellations</w:t>
      </w:r>
      <w:r w:rsidRPr="004254A0">
        <w:rPr>
          <w:sz w:val="14"/>
        </w:rPr>
        <w:t xml:space="preserve">, </w:t>
      </w:r>
      <w:r w:rsidRPr="004254A0">
        <w:rPr>
          <w:u w:val="single"/>
        </w:rPr>
        <w:t xml:space="preserve">or large numbers of small </w:t>
      </w:r>
      <w:r w:rsidRPr="0082664C">
        <w:rPr>
          <w:rStyle w:val="Emphasis"/>
        </w:rPr>
        <w:t>satellites</w:t>
      </w:r>
      <w:r w:rsidRPr="004254A0">
        <w:rPr>
          <w:u w:val="single"/>
        </w:rPr>
        <w:t xml:space="preserve"> flying in </w:t>
      </w:r>
      <w:r w:rsidRPr="0082664C">
        <w:rPr>
          <w:rStyle w:val="Emphasis"/>
        </w:rPr>
        <w:t>formation</w:t>
      </w:r>
      <w:r w:rsidRPr="004254A0">
        <w:rPr>
          <w:u w:val="single"/>
        </w:rPr>
        <w:t xml:space="preserve"> to provide global coverage for a variety of </w:t>
      </w:r>
      <w:r w:rsidRPr="0082664C">
        <w:rPr>
          <w:rStyle w:val="Emphasis"/>
        </w:rPr>
        <w:t>governmental</w:t>
      </w:r>
      <w:r w:rsidRPr="004254A0">
        <w:rPr>
          <w:u w:val="single"/>
        </w:rPr>
        <w:t xml:space="preserve"> and </w:t>
      </w:r>
      <w:r w:rsidRPr="0082664C">
        <w:rPr>
          <w:rStyle w:val="Emphasis"/>
        </w:rPr>
        <w:t>commercial</w:t>
      </w:r>
      <w:r w:rsidRPr="004254A0">
        <w:rPr>
          <w:u w:val="single"/>
        </w:rPr>
        <w:t xml:space="preserve"> uses, including both </w:t>
      </w:r>
      <w:r w:rsidRPr="0082664C">
        <w:rPr>
          <w:rStyle w:val="Emphasis"/>
        </w:rPr>
        <w:t>communications</w:t>
      </w:r>
      <w:r w:rsidRPr="004254A0">
        <w:rPr>
          <w:u w:val="single"/>
        </w:rPr>
        <w:t xml:space="preserve"> and Earth </w:t>
      </w:r>
      <w:r w:rsidRPr="0082664C">
        <w:rPr>
          <w:rStyle w:val="Emphasis"/>
        </w:rPr>
        <w:t>observation</w:t>
      </w:r>
      <w:r w:rsidRPr="004254A0">
        <w:rPr>
          <w:sz w:val="14"/>
        </w:rPr>
        <w:t xml:space="preserve">. Consequently, </w:t>
      </w:r>
      <w:r w:rsidRPr="004254A0">
        <w:rPr>
          <w:u w:val="single"/>
        </w:rPr>
        <w:t xml:space="preserve">the </w:t>
      </w:r>
      <w:r w:rsidRPr="0082664C">
        <w:rPr>
          <w:rStyle w:val="Emphasis"/>
        </w:rPr>
        <w:t>fundamental</w:t>
      </w:r>
      <w:r w:rsidRPr="004254A0">
        <w:rPr>
          <w:u w:val="single"/>
        </w:rPr>
        <w:t xml:space="preserve"> nature of </w:t>
      </w:r>
      <w:r w:rsidRPr="00E815A8">
        <w:rPr>
          <w:u w:val="single"/>
        </w:rPr>
        <w:t xml:space="preserve">space is changing, to one of a domain </w:t>
      </w:r>
      <w:r w:rsidRPr="00E815A8">
        <w:rPr>
          <w:rStyle w:val="Emphasis"/>
        </w:rPr>
        <w:t>dominated</w:t>
      </w:r>
      <w:r w:rsidRPr="00E815A8">
        <w:rPr>
          <w:u w:val="single"/>
        </w:rPr>
        <w:t xml:space="preserve"> by </w:t>
      </w:r>
      <w:r w:rsidRPr="00E815A8">
        <w:rPr>
          <w:rStyle w:val="Emphasis"/>
        </w:rPr>
        <w:t>commercial</w:t>
      </w:r>
      <w:r w:rsidRPr="00E815A8">
        <w:rPr>
          <w:u w:val="single"/>
        </w:rPr>
        <w:t xml:space="preserve"> actors</w:t>
      </w:r>
      <w:r w:rsidRPr="00E815A8">
        <w:rPr>
          <w:sz w:val="14"/>
        </w:rPr>
        <w:t>. This change will have major consequences for international stability, both in terms of how it demonstrates that the old governance structure for space is being left behind – and how it highlights Russia’s declining</w:t>
      </w:r>
      <w:r w:rsidRPr="004254A0">
        <w:rPr>
          <w:sz w:val="14"/>
        </w:rPr>
        <w:t xml:space="preserve"> rank in global space powers. </w:t>
      </w:r>
      <w:r w:rsidRPr="004254A0">
        <w:rPr>
          <w:u w:val="single"/>
        </w:rPr>
        <w:t xml:space="preserve">Certain </w:t>
      </w:r>
      <w:r w:rsidRPr="00B844AE">
        <w:rPr>
          <w:highlight w:val="green"/>
          <w:u w:val="single"/>
        </w:rPr>
        <w:t>orbits</w:t>
      </w:r>
      <w:r w:rsidRPr="004254A0">
        <w:rPr>
          <w:u w:val="single"/>
        </w:rPr>
        <w:t xml:space="preserve"> may be effectively </w:t>
      </w:r>
      <w:r w:rsidRPr="00B844AE">
        <w:rPr>
          <w:highlight w:val="green"/>
          <w:u w:val="single"/>
        </w:rPr>
        <w:t>taken over by</w:t>
      </w:r>
      <w:r w:rsidRPr="004254A0">
        <w:rPr>
          <w:u w:val="single"/>
        </w:rPr>
        <w:t xml:space="preserve"> a </w:t>
      </w:r>
      <w:r w:rsidRPr="0082664C">
        <w:rPr>
          <w:rStyle w:val="Emphasis"/>
        </w:rPr>
        <w:t>handful</w:t>
      </w:r>
      <w:r w:rsidRPr="004254A0">
        <w:rPr>
          <w:u w:val="single"/>
        </w:rPr>
        <w:t xml:space="preserve"> of </w:t>
      </w:r>
      <w:r w:rsidRPr="00B844AE">
        <w:rPr>
          <w:rStyle w:val="Emphasis"/>
          <w:highlight w:val="green"/>
        </w:rPr>
        <w:t>entities</w:t>
      </w:r>
      <w:r w:rsidRPr="004254A0">
        <w:rPr>
          <w:u w:val="single"/>
        </w:rPr>
        <w:t xml:space="preserve">, and </w:t>
      </w:r>
      <w:r w:rsidRPr="00B844AE">
        <w:rPr>
          <w:highlight w:val="green"/>
          <w:u w:val="single"/>
        </w:rPr>
        <w:t xml:space="preserve">there will be </w:t>
      </w:r>
      <w:r w:rsidRPr="00B844AE">
        <w:rPr>
          <w:rStyle w:val="Emphasis"/>
          <w:highlight w:val="green"/>
        </w:rPr>
        <w:t>competition</w:t>
      </w:r>
      <w:r w:rsidRPr="004254A0">
        <w:rPr>
          <w:u w:val="single"/>
        </w:rPr>
        <w:t xml:space="preserve"> for useful </w:t>
      </w:r>
      <w:r w:rsidRPr="0082664C">
        <w:rPr>
          <w:rStyle w:val="Emphasis"/>
        </w:rPr>
        <w:t>portions</w:t>
      </w:r>
      <w:r w:rsidRPr="004254A0">
        <w:rPr>
          <w:u w:val="single"/>
        </w:rPr>
        <w:t xml:space="preserve"> of the </w:t>
      </w:r>
      <w:r w:rsidRPr="0082664C">
        <w:rPr>
          <w:rStyle w:val="Emphasis"/>
        </w:rPr>
        <w:t>electromagnetic</w:t>
      </w:r>
      <w:r w:rsidRPr="004254A0">
        <w:rPr>
          <w:u w:val="single"/>
        </w:rPr>
        <w:t xml:space="preserve"> </w:t>
      </w:r>
      <w:r w:rsidRPr="0082664C">
        <w:rPr>
          <w:rStyle w:val="Emphasis"/>
        </w:rPr>
        <w:t>spectrum</w:t>
      </w:r>
      <w:r w:rsidRPr="004254A0">
        <w:rPr>
          <w:sz w:val="14"/>
        </w:rPr>
        <w:t xml:space="preserve">. With eyes on the sky everywhere, </w:t>
      </w:r>
      <w:r w:rsidRPr="004254A0">
        <w:rPr>
          <w:u w:val="single"/>
        </w:rPr>
        <w:t xml:space="preserve">there will be </w:t>
      </w:r>
      <w:r w:rsidRPr="0082664C">
        <w:rPr>
          <w:rStyle w:val="Emphasis"/>
        </w:rPr>
        <w:t>little</w:t>
      </w:r>
      <w:r w:rsidRPr="004254A0">
        <w:rPr>
          <w:u w:val="single"/>
        </w:rPr>
        <w:t xml:space="preserve"> or no room for state secrets</w:t>
      </w:r>
      <w:r w:rsidRPr="004254A0">
        <w:rPr>
          <w:sz w:val="14"/>
        </w:rPr>
        <w:t xml:space="preserve"> – for better or worse. This is happening at the same time that Russia’s space identity is floundering, which may further upset the stability of the domain of space.</w:t>
      </w:r>
    </w:p>
    <w:p w14:paraId="2DDDFFEA" w14:textId="77777777" w:rsidR="006175D9" w:rsidRPr="0082664C" w:rsidRDefault="006175D9" w:rsidP="006175D9">
      <w:pPr>
        <w:rPr>
          <w:rStyle w:val="Emphasis"/>
        </w:rPr>
      </w:pPr>
      <w:r w:rsidRPr="004254A0">
        <w:rPr>
          <w:u w:val="single"/>
        </w:rPr>
        <w:t>As of November 2021, there are roughly 4,800 active satellites in orbit around Earth, around 1,850 of which belong to just one entity</w:t>
      </w:r>
      <w:r w:rsidRPr="004254A0">
        <w:rPr>
          <w:sz w:val="14"/>
        </w:rPr>
        <w:t xml:space="preserve">: </w:t>
      </w:r>
      <w:r w:rsidRPr="004254A0">
        <w:rPr>
          <w:u w:val="single"/>
        </w:rPr>
        <w:t xml:space="preserve">SpaceX’s Starlink </w:t>
      </w:r>
      <w:r w:rsidRPr="00B844AE">
        <w:rPr>
          <w:rStyle w:val="Emphasis"/>
          <w:highlight w:val="green"/>
        </w:rPr>
        <w:t>mega-constellation</w:t>
      </w:r>
      <w:r w:rsidRPr="004254A0">
        <w:rPr>
          <w:sz w:val="14"/>
        </w:rPr>
        <w:t xml:space="preserve"> (Thompson 2021). This change has happened very quickly, as Starlink satellites just began to be launched in May 2019 (O’Callaghan 2019). This is only the first wave of the </w:t>
      </w:r>
      <w:r w:rsidRPr="00911040">
        <w:rPr>
          <w:rStyle w:val="Emphasis"/>
          <w:highlight w:val="cyan"/>
        </w:rPr>
        <w:t>megaconstellations</w:t>
      </w:r>
      <w:r w:rsidRPr="004254A0">
        <w:rPr>
          <w:sz w:val="14"/>
        </w:rPr>
        <w:t xml:space="preserve"> as well. While it is hard to say exactly how many satellites will be launched as part of this new use of space, </w:t>
      </w:r>
      <w:r w:rsidRPr="004254A0">
        <w:rPr>
          <w:u w:val="single"/>
        </w:rPr>
        <w:t xml:space="preserve">there are requests or plans for </w:t>
      </w:r>
      <w:r w:rsidRPr="00911040">
        <w:rPr>
          <w:rStyle w:val="Emphasis"/>
          <w:highlight w:val="cyan"/>
        </w:rPr>
        <w:t>mega-constellations</w:t>
      </w:r>
      <w:r w:rsidRPr="004254A0">
        <w:rPr>
          <w:u w:val="single"/>
        </w:rPr>
        <w:t xml:space="preserve"> that could </w:t>
      </w:r>
      <w:r w:rsidRPr="00B844AE">
        <w:rPr>
          <w:highlight w:val="green"/>
          <w:u w:val="single"/>
        </w:rPr>
        <w:t xml:space="preserve">mean well over </w:t>
      </w:r>
      <w:r w:rsidRPr="00B844AE">
        <w:rPr>
          <w:rStyle w:val="Emphasis"/>
          <w:highlight w:val="green"/>
        </w:rPr>
        <w:t>100</w:t>
      </w:r>
      <w:r w:rsidRPr="00B844AE">
        <w:rPr>
          <w:highlight w:val="green"/>
          <w:u w:val="single"/>
        </w:rPr>
        <w:t>,</w:t>
      </w:r>
      <w:r w:rsidRPr="00B844AE">
        <w:rPr>
          <w:rStyle w:val="Emphasis"/>
          <w:highlight w:val="green"/>
        </w:rPr>
        <w:t>000</w:t>
      </w:r>
      <w:r w:rsidRPr="004254A0">
        <w:rPr>
          <w:u w:val="single"/>
        </w:rPr>
        <w:t xml:space="preserve"> new </w:t>
      </w:r>
      <w:r w:rsidRPr="00B844AE">
        <w:rPr>
          <w:highlight w:val="green"/>
          <w:u w:val="single"/>
        </w:rPr>
        <w:t>satellites</w:t>
      </w:r>
      <w:r w:rsidRPr="004254A0">
        <w:rPr>
          <w:u w:val="single"/>
        </w:rPr>
        <w:t xml:space="preserve"> could potentially be in low Earth orbit. While not all of these satellites will be launched, even a small fraction of that proposed number will fundamentally shift the situation so that the major actors in space will no longer be nation-states</w:t>
      </w:r>
      <w:r w:rsidRPr="004254A0">
        <w:rPr>
          <w:sz w:val="14"/>
        </w:rPr>
        <w:t xml:space="preserve"> (as has been the case to date) </w:t>
      </w:r>
      <w:r w:rsidRPr="004254A0">
        <w:rPr>
          <w:u w:val="single"/>
        </w:rPr>
        <w:t xml:space="preserve">but the </w:t>
      </w:r>
      <w:r w:rsidRPr="0082664C">
        <w:rPr>
          <w:rStyle w:val="Emphasis"/>
        </w:rPr>
        <w:t>private</w:t>
      </w:r>
      <w:r w:rsidRPr="004254A0">
        <w:rPr>
          <w:u w:val="single"/>
        </w:rPr>
        <w:t xml:space="preserve"> sector, </w:t>
      </w:r>
      <w:r w:rsidRPr="00B844AE">
        <w:rPr>
          <w:highlight w:val="green"/>
          <w:u w:val="single"/>
        </w:rPr>
        <w:t>changing the</w:t>
      </w:r>
      <w:r w:rsidRPr="004254A0">
        <w:rPr>
          <w:u w:val="single"/>
        </w:rPr>
        <w:t xml:space="preserve"> </w:t>
      </w:r>
      <w:r w:rsidRPr="0082664C">
        <w:rPr>
          <w:rStyle w:val="Emphasis"/>
        </w:rPr>
        <w:t xml:space="preserve">timbre of the </w:t>
      </w:r>
      <w:r w:rsidRPr="00B844AE">
        <w:rPr>
          <w:rStyle w:val="Emphasis"/>
          <w:highlight w:val="green"/>
        </w:rPr>
        <w:t>space domain</w:t>
      </w:r>
      <w:r w:rsidRPr="0082664C">
        <w:rPr>
          <w:rStyle w:val="Emphasis"/>
        </w:rPr>
        <w:t>.</w:t>
      </w:r>
    </w:p>
    <w:p w14:paraId="38AF76B2" w14:textId="77777777" w:rsidR="006175D9" w:rsidRPr="004254A0" w:rsidRDefault="006175D9" w:rsidP="006175D9">
      <w:pPr>
        <w:rPr>
          <w:sz w:val="14"/>
        </w:rPr>
      </w:pPr>
      <w:r w:rsidRPr="004254A0">
        <w:rPr>
          <w:sz w:val="14"/>
        </w:rPr>
        <w:t>This leads to challenges in discussing space security issues: Space is a shared, international domain; if we cannot include all the stakeholders in the discussions, we will not come to complete solutions to the problems. But first, some background.</w:t>
      </w:r>
    </w:p>
    <w:p w14:paraId="3E695777" w14:textId="77777777" w:rsidR="006175D9" w:rsidRPr="004254A0" w:rsidRDefault="006175D9" w:rsidP="006175D9">
      <w:pPr>
        <w:rPr>
          <w:sz w:val="14"/>
        </w:rPr>
      </w:pPr>
      <w:r w:rsidRPr="004254A0">
        <w:rPr>
          <w:sz w:val="14"/>
        </w:rPr>
        <w:t>A little history</w:t>
      </w:r>
    </w:p>
    <w:p w14:paraId="6A4D5109" w14:textId="77777777" w:rsidR="006175D9" w:rsidRPr="004254A0" w:rsidRDefault="006175D9" w:rsidP="006175D9">
      <w:pPr>
        <w:rPr>
          <w:sz w:val="14"/>
        </w:rPr>
      </w:pPr>
      <w:r w:rsidRPr="004254A0">
        <w:rPr>
          <w:sz w:val="14"/>
        </w:rPr>
        <w:t xml:space="preserve">The commercial sector is not new to space. </w:t>
      </w:r>
      <w:r w:rsidRPr="004254A0">
        <w:rPr>
          <w:u w:val="single"/>
        </w:rPr>
        <w:t>Commercial entities have been active in space for decades now</w:t>
      </w:r>
      <w:r w:rsidRPr="004254A0">
        <w:rPr>
          <w:sz w:val="14"/>
        </w:rPr>
        <w:t>; in fact, it was a dispute over what should be the extent of their role in space that shaped part of the 1967 Outer Space Treaty. Article VI of that treaty notes:</w:t>
      </w:r>
    </w:p>
    <w:p w14:paraId="332ABA2F" w14:textId="77777777" w:rsidR="006175D9" w:rsidRPr="004254A0" w:rsidRDefault="006175D9" w:rsidP="006175D9">
      <w:pPr>
        <w:rPr>
          <w:sz w:val="14"/>
        </w:rPr>
      </w:pPr>
      <w:r w:rsidRPr="004254A0">
        <w:rPr>
          <w:sz w:val="14"/>
        </w:rPr>
        <w:t>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w:t>
      </w:r>
    </w:p>
    <w:p w14:paraId="093576D8" w14:textId="77777777" w:rsidR="006175D9" w:rsidRPr="004254A0" w:rsidRDefault="006175D9" w:rsidP="006175D9">
      <w:pPr>
        <w:rPr>
          <w:sz w:val="14"/>
        </w:rPr>
      </w:pPr>
      <w:r w:rsidRPr="004254A0">
        <w:rPr>
          <w:sz w:val="14"/>
        </w:rPr>
        <w:t>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w:t>
      </w:r>
    </w:p>
    <w:p w14:paraId="631CE0CF" w14:textId="77777777" w:rsidR="006175D9" w:rsidRPr="004254A0" w:rsidRDefault="006175D9" w:rsidP="006175D9">
      <w:pPr>
        <w:rPr>
          <w:sz w:val="14"/>
        </w:rPr>
      </w:pPr>
      <w:r w:rsidRPr="004254A0">
        <w:rPr>
          <w:sz w:val="14"/>
        </w:rPr>
        <w:t>A lack of coordination</w:t>
      </w:r>
    </w:p>
    <w:p w14:paraId="65E942B5" w14:textId="77777777" w:rsidR="006175D9" w:rsidRPr="004254A0" w:rsidRDefault="006175D9" w:rsidP="006175D9">
      <w:pPr>
        <w:rPr>
          <w:u w:val="single"/>
        </w:rPr>
      </w:pPr>
      <w:r w:rsidRPr="004254A0">
        <w:rPr>
          <w:u w:val="single"/>
        </w:rPr>
        <w:lastRenderedPageBreak/>
        <w:t>One way</w:t>
      </w:r>
      <w:r w:rsidRPr="004254A0">
        <w:rPr>
          <w:sz w:val="14"/>
        </w:rPr>
        <w:t xml:space="preserve"> in which the rise of these </w:t>
      </w:r>
      <w:r w:rsidRPr="00911040">
        <w:rPr>
          <w:rStyle w:val="Emphasis"/>
          <w:highlight w:val="cyan"/>
        </w:rPr>
        <w:t>mega-constellations</w:t>
      </w:r>
      <w:r w:rsidRPr="004254A0">
        <w:rPr>
          <w:u w:val="single"/>
        </w:rPr>
        <w:t xml:space="preserve"> may </w:t>
      </w:r>
      <w:r w:rsidRPr="0082664C">
        <w:rPr>
          <w:rStyle w:val="Emphasis"/>
        </w:rPr>
        <w:t>complicate</w:t>
      </w:r>
      <w:r w:rsidRPr="004254A0">
        <w:rPr>
          <w:u w:val="single"/>
        </w:rPr>
        <w:t xml:space="preserve"> international security in space is through concerns about these satellites </w:t>
      </w:r>
      <w:r w:rsidRPr="00B844AE">
        <w:rPr>
          <w:rStyle w:val="Emphasis"/>
          <w:highlight w:val="green"/>
        </w:rPr>
        <w:t>hamper</w:t>
      </w:r>
      <w:r w:rsidRPr="0082664C">
        <w:rPr>
          <w:rStyle w:val="Emphasis"/>
        </w:rPr>
        <w:t>ing</w:t>
      </w:r>
      <w:r w:rsidRPr="004254A0">
        <w:rPr>
          <w:u w:val="single"/>
        </w:rPr>
        <w:t xml:space="preserve"> </w:t>
      </w:r>
      <w:r w:rsidRPr="00B844AE">
        <w:rPr>
          <w:highlight w:val="green"/>
          <w:u w:val="single"/>
        </w:rPr>
        <w:t>access to</w:t>
      </w:r>
      <w:r w:rsidRPr="004254A0">
        <w:rPr>
          <w:u w:val="single"/>
        </w:rPr>
        <w:t xml:space="preserve"> </w:t>
      </w:r>
      <w:r w:rsidRPr="0082664C">
        <w:rPr>
          <w:rStyle w:val="Emphasis"/>
        </w:rPr>
        <w:t>certain</w:t>
      </w:r>
      <w:r w:rsidRPr="004254A0">
        <w:rPr>
          <w:u w:val="single"/>
        </w:rPr>
        <w:t xml:space="preserve"> </w:t>
      </w:r>
      <w:r w:rsidRPr="00B844AE">
        <w:rPr>
          <w:rStyle w:val="Emphasis"/>
          <w:highlight w:val="green"/>
        </w:rPr>
        <w:t>orbits</w:t>
      </w:r>
      <w:r w:rsidRPr="004254A0">
        <w:rPr>
          <w:u w:val="single"/>
        </w:rPr>
        <w:t>. While slots in geosynchronous Earth orbit are set</w:t>
      </w:r>
      <w:r w:rsidRPr="004254A0">
        <w:rPr>
          <w:sz w:val="14"/>
        </w:rPr>
        <w:t xml:space="preserve"> by the International Telecommunication Union, </w:t>
      </w:r>
      <w:r w:rsidRPr="00B844AE">
        <w:rPr>
          <w:highlight w:val="green"/>
          <w:u w:val="single"/>
        </w:rPr>
        <w:t>there is no</w:t>
      </w:r>
      <w:r w:rsidRPr="004254A0">
        <w:rPr>
          <w:u w:val="single"/>
        </w:rPr>
        <w:t xml:space="preserve"> </w:t>
      </w:r>
      <w:r w:rsidRPr="0082664C">
        <w:rPr>
          <w:rStyle w:val="Emphasis"/>
        </w:rPr>
        <w:t>international</w:t>
      </w:r>
      <w:r w:rsidRPr="004254A0">
        <w:rPr>
          <w:u w:val="single"/>
        </w:rPr>
        <w:t xml:space="preserve"> </w:t>
      </w:r>
      <w:r w:rsidRPr="00B844AE">
        <w:rPr>
          <w:highlight w:val="green"/>
          <w:u w:val="single"/>
        </w:rPr>
        <w:t xml:space="preserve">entity </w:t>
      </w:r>
      <w:r w:rsidRPr="00B844AE">
        <w:rPr>
          <w:rStyle w:val="Emphasis"/>
          <w:highlight w:val="green"/>
        </w:rPr>
        <w:t>coordinating</w:t>
      </w:r>
      <w:r w:rsidRPr="00B844AE">
        <w:rPr>
          <w:highlight w:val="green"/>
          <w:u w:val="single"/>
        </w:rPr>
        <w:t xml:space="preserve"> orbital slots</w:t>
      </w:r>
      <w:r w:rsidRPr="004254A0">
        <w:rPr>
          <w:u w:val="single"/>
        </w:rPr>
        <w:t xml:space="preserve"> at low Earth orbit. This means that</w:t>
      </w:r>
      <w:r w:rsidRPr="004254A0">
        <w:rPr>
          <w:sz w:val="14"/>
        </w:rPr>
        <w:t xml:space="preserve">, </w:t>
      </w:r>
      <w:r w:rsidRPr="004254A0">
        <w:rPr>
          <w:u w:val="single"/>
        </w:rPr>
        <w:t xml:space="preserve">given the potentially tens of thousands of satellites that could be launched given company plans, </w:t>
      </w:r>
      <w:r w:rsidRPr="00B844AE">
        <w:rPr>
          <w:highlight w:val="green"/>
          <w:u w:val="single"/>
        </w:rPr>
        <w:t>certain orbits</w:t>
      </w:r>
      <w:r w:rsidRPr="004254A0">
        <w:rPr>
          <w:u w:val="single"/>
        </w:rPr>
        <w:t xml:space="preserve"> could be </w:t>
      </w:r>
      <w:r w:rsidRPr="00B844AE">
        <w:rPr>
          <w:highlight w:val="green"/>
          <w:u w:val="single"/>
        </w:rPr>
        <w:t>de facto ceded to</w:t>
      </w:r>
      <w:r w:rsidRPr="004254A0">
        <w:rPr>
          <w:u w:val="single"/>
        </w:rPr>
        <w:t xml:space="preserve"> a handful of </w:t>
      </w:r>
      <w:r w:rsidRPr="00B844AE">
        <w:rPr>
          <w:highlight w:val="green"/>
          <w:u w:val="single"/>
        </w:rPr>
        <w:t>entities</w:t>
      </w:r>
      <w:r w:rsidRPr="004254A0">
        <w:rPr>
          <w:sz w:val="14"/>
        </w:rPr>
        <w:t xml:space="preserve"> – </w:t>
      </w:r>
      <w:r w:rsidRPr="004254A0">
        <w:rPr>
          <w:u w:val="single"/>
        </w:rPr>
        <w:t xml:space="preserve">in defiance of </w:t>
      </w:r>
      <w:r w:rsidRPr="0082664C">
        <w:rPr>
          <w:rStyle w:val="Emphasis"/>
        </w:rPr>
        <w:t>Article</w:t>
      </w:r>
      <w:r w:rsidRPr="004254A0">
        <w:rPr>
          <w:u w:val="single"/>
        </w:rPr>
        <w:t xml:space="preserve"> II of the Outer Space Treaty, which says that space “is </w:t>
      </w:r>
      <w:r w:rsidRPr="0082664C">
        <w:rPr>
          <w:rStyle w:val="Emphasis"/>
        </w:rPr>
        <w:t>not subject to national appropriation</w:t>
      </w:r>
      <w:r w:rsidRPr="004254A0">
        <w:rPr>
          <w:u w:val="single"/>
        </w:rPr>
        <w:t>.”</w:t>
      </w:r>
      <w:r w:rsidRPr="004254A0">
        <w:rPr>
          <w:sz w:val="14"/>
        </w:rPr>
        <w:t xml:space="preserve"> Consequently, </w:t>
      </w:r>
      <w:r w:rsidRPr="004254A0">
        <w:rPr>
          <w:u w:val="single"/>
        </w:rPr>
        <w:t>this could lead to strife or competition over certain orbits.</w:t>
      </w:r>
    </w:p>
    <w:p w14:paraId="40B10DF8" w14:textId="77777777" w:rsidR="006175D9" w:rsidRPr="004254A0" w:rsidRDefault="006175D9" w:rsidP="006175D9">
      <w:pPr>
        <w:rPr>
          <w:u w:val="single"/>
        </w:rPr>
      </w:pPr>
      <w:r w:rsidRPr="004254A0">
        <w:rPr>
          <w:sz w:val="14"/>
        </w:rPr>
        <w:t xml:space="preserve">It is possible that, given the number of satellites that companies are asking the United States’ Federal Communications Commission for broadcasting rights to, </w:t>
      </w:r>
      <w:r w:rsidRPr="004254A0">
        <w:rPr>
          <w:u w:val="single"/>
        </w:rPr>
        <w:t xml:space="preserve">certain orbits may </w:t>
      </w:r>
      <w:r w:rsidRPr="00B844AE">
        <w:rPr>
          <w:highlight w:val="green"/>
          <w:u w:val="single"/>
        </w:rPr>
        <w:t>reach their</w:t>
      </w:r>
      <w:r w:rsidRPr="004254A0">
        <w:rPr>
          <w:u w:val="single"/>
        </w:rPr>
        <w:t xml:space="preserve"> </w:t>
      </w:r>
      <w:r w:rsidRPr="0082664C">
        <w:rPr>
          <w:rStyle w:val="Emphasis"/>
        </w:rPr>
        <w:t xml:space="preserve">carrying </w:t>
      </w:r>
      <w:r w:rsidRPr="00B844AE">
        <w:rPr>
          <w:rStyle w:val="Emphasis"/>
          <w:highlight w:val="green"/>
        </w:rPr>
        <w:t>capacities</w:t>
      </w:r>
      <w:r w:rsidRPr="004254A0">
        <w:rPr>
          <w:u w:val="single"/>
        </w:rPr>
        <w:t xml:space="preserve"> – meaning that they are at the maximum number of satellites that can be operated, as defined by </w:t>
      </w:r>
      <w:r w:rsidRPr="0082664C">
        <w:rPr>
          <w:rStyle w:val="Emphasis"/>
        </w:rPr>
        <w:t>physical</w:t>
      </w:r>
      <w:r w:rsidRPr="004254A0">
        <w:rPr>
          <w:u w:val="single"/>
        </w:rPr>
        <w:t xml:space="preserve"> and </w:t>
      </w:r>
      <w:r w:rsidRPr="0082664C">
        <w:rPr>
          <w:rStyle w:val="Emphasis"/>
        </w:rPr>
        <w:t>radiofrequency</w:t>
      </w:r>
      <w:r w:rsidRPr="004254A0">
        <w:rPr>
          <w:u w:val="single"/>
        </w:rPr>
        <w:t xml:space="preserve"> interference aspects. This could </w:t>
      </w:r>
      <w:r w:rsidRPr="00B844AE">
        <w:rPr>
          <w:highlight w:val="green"/>
          <w:u w:val="single"/>
        </w:rPr>
        <w:t>lead to disputes over</w:t>
      </w:r>
      <w:r w:rsidRPr="004254A0">
        <w:rPr>
          <w:u w:val="single"/>
        </w:rPr>
        <w:t xml:space="preserve"> which country has the </w:t>
      </w:r>
      <w:r w:rsidRPr="00B844AE">
        <w:rPr>
          <w:highlight w:val="green"/>
          <w:u w:val="single"/>
        </w:rPr>
        <w:t>right to</w:t>
      </w:r>
      <w:r w:rsidRPr="004254A0">
        <w:rPr>
          <w:u w:val="single"/>
        </w:rPr>
        <w:t xml:space="preserve"> use </w:t>
      </w:r>
      <w:r w:rsidRPr="0082664C">
        <w:rPr>
          <w:rStyle w:val="Emphasis"/>
        </w:rPr>
        <w:t xml:space="preserve">certain </w:t>
      </w:r>
      <w:r w:rsidRPr="00B844AE">
        <w:rPr>
          <w:rStyle w:val="Emphasis"/>
          <w:highlight w:val="green"/>
        </w:rPr>
        <w:t>orbits</w:t>
      </w:r>
      <w:r w:rsidRPr="004254A0">
        <w:rPr>
          <w:u w:val="single"/>
        </w:rPr>
        <w:t>, or</w:t>
      </w:r>
      <w:r w:rsidRPr="004254A0">
        <w:rPr>
          <w:sz w:val="14"/>
        </w:rPr>
        <w:t xml:space="preserve">, alternatively, </w:t>
      </w:r>
      <w:r w:rsidRPr="004254A0">
        <w:rPr>
          <w:u w:val="single"/>
        </w:rPr>
        <w:t>resentment when one country’s commercial sector essentially takes over a particular orbit</w:t>
      </w:r>
    </w:p>
    <w:p w14:paraId="6371B25E" w14:textId="77777777" w:rsidR="006175D9" w:rsidRDefault="006175D9" w:rsidP="006175D9">
      <w:pPr>
        <w:rPr>
          <w:sz w:val="14"/>
        </w:rPr>
      </w:pPr>
      <w:r w:rsidRPr="004254A0">
        <w:rPr>
          <w:u w:val="single"/>
        </w:rPr>
        <w:t>Competition</w:t>
      </w:r>
      <w:r w:rsidRPr="004254A0">
        <w:rPr>
          <w:sz w:val="14"/>
        </w:rPr>
        <w:t xml:space="preserve"> over parts of the electromagnetic spectrum </w:t>
      </w:r>
      <w:r w:rsidRPr="004254A0">
        <w:rPr>
          <w:u w:val="single"/>
        </w:rPr>
        <w:t xml:space="preserve">is another possible path for international security issues to arise from </w:t>
      </w:r>
      <w:r w:rsidRPr="0068408B">
        <w:rPr>
          <w:rStyle w:val="Emphasis"/>
          <w:highlight w:val="cyan"/>
        </w:rPr>
        <w:t>mega-constellations</w:t>
      </w:r>
      <w:r w:rsidRPr="004254A0">
        <w:rPr>
          <w:u w:val="single"/>
        </w:rPr>
        <w:t xml:space="preserve">. </w:t>
      </w:r>
      <w:r w:rsidRPr="00B844AE">
        <w:rPr>
          <w:highlight w:val="green"/>
          <w:u w:val="single"/>
        </w:rPr>
        <w:t xml:space="preserve">Satellites </w:t>
      </w:r>
      <w:r w:rsidRPr="0082664C">
        <w:rPr>
          <w:u w:val="single"/>
        </w:rPr>
        <w:t xml:space="preserve">are only </w:t>
      </w:r>
      <w:r w:rsidRPr="00B844AE">
        <w:rPr>
          <w:highlight w:val="green"/>
          <w:u w:val="single"/>
        </w:rPr>
        <w:t>as good as</w:t>
      </w:r>
      <w:r w:rsidRPr="004254A0">
        <w:rPr>
          <w:u w:val="single"/>
        </w:rPr>
        <w:t xml:space="preserve"> their </w:t>
      </w:r>
      <w:r w:rsidRPr="00B844AE">
        <w:rPr>
          <w:highlight w:val="green"/>
          <w:u w:val="single"/>
        </w:rPr>
        <w:t xml:space="preserve">ability to </w:t>
      </w:r>
      <w:r w:rsidRPr="00B844AE">
        <w:rPr>
          <w:rStyle w:val="Emphasis"/>
          <w:highlight w:val="green"/>
        </w:rPr>
        <w:t>receive</w:t>
      </w:r>
      <w:r w:rsidRPr="00B844AE">
        <w:rPr>
          <w:highlight w:val="green"/>
          <w:u w:val="single"/>
        </w:rPr>
        <w:t xml:space="preserve"> and </w:t>
      </w:r>
      <w:r w:rsidRPr="00B844AE">
        <w:rPr>
          <w:rStyle w:val="Emphasis"/>
          <w:highlight w:val="green"/>
        </w:rPr>
        <w:t>communicate</w:t>
      </w:r>
      <w:r w:rsidRPr="004254A0">
        <w:rPr>
          <w:u w:val="single"/>
        </w:rPr>
        <w:t xml:space="preserve"> information, which requires spectrum</w:t>
      </w:r>
      <w:r w:rsidRPr="004254A0">
        <w:rPr>
          <w:sz w:val="14"/>
        </w:rPr>
        <w:t xml:space="preserve">; </w:t>
      </w:r>
      <w:r w:rsidRPr="00B844AE">
        <w:rPr>
          <w:highlight w:val="green"/>
          <w:u w:val="single"/>
        </w:rPr>
        <w:t>if</w:t>
      </w:r>
      <w:r w:rsidRPr="004254A0">
        <w:rPr>
          <w:u w:val="single"/>
        </w:rPr>
        <w:t xml:space="preserve"> </w:t>
      </w:r>
      <w:r w:rsidRPr="0082664C">
        <w:rPr>
          <w:rStyle w:val="Emphasis"/>
        </w:rPr>
        <w:t>one</w:t>
      </w:r>
      <w:r w:rsidRPr="004254A0">
        <w:rPr>
          <w:u w:val="single"/>
        </w:rPr>
        <w:t xml:space="preserve"> or a </w:t>
      </w:r>
      <w:r w:rsidRPr="00B844AE">
        <w:rPr>
          <w:rStyle w:val="Emphasis"/>
          <w:highlight w:val="green"/>
        </w:rPr>
        <w:t>few</w:t>
      </w:r>
      <w:r w:rsidRPr="00B844AE">
        <w:rPr>
          <w:highlight w:val="green"/>
          <w:u w:val="single"/>
        </w:rPr>
        <w:t xml:space="preserve"> entities</w:t>
      </w:r>
      <w:r w:rsidRPr="004254A0">
        <w:rPr>
          <w:u w:val="single"/>
        </w:rPr>
        <w:t xml:space="preserve"> from one country </w:t>
      </w:r>
      <w:r w:rsidRPr="00B844AE">
        <w:rPr>
          <w:highlight w:val="green"/>
          <w:u w:val="single"/>
        </w:rPr>
        <w:t>use up all</w:t>
      </w:r>
      <w:r w:rsidRPr="004254A0">
        <w:rPr>
          <w:u w:val="single"/>
        </w:rPr>
        <w:t xml:space="preserve"> the </w:t>
      </w:r>
      <w:r w:rsidRPr="0082664C">
        <w:rPr>
          <w:rStyle w:val="Emphasis"/>
        </w:rPr>
        <w:t xml:space="preserve">readily </w:t>
      </w:r>
      <w:r w:rsidRPr="00B844AE">
        <w:rPr>
          <w:rStyle w:val="Emphasis"/>
          <w:highlight w:val="green"/>
        </w:rPr>
        <w:t>accessible spectrum</w:t>
      </w:r>
      <w:r w:rsidRPr="0082664C">
        <w:rPr>
          <w:rStyle w:val="Emphasis"/>
        </w:rPr>
        <w:t xml:space="preserve"> for</w:t>
      </w:r>
      <w:r w:rsidRPr="004254A0">
        <w:rPr>
          <w:u w:val="single"/>
        </w:rPr>
        <w:t xml:space="preserve"> specific </w:t>
      </w:r>
      <w:r w:rsidRPr="0082664C">
        <w:rPr>
          <w:rStyle w:val="Emphasis"/>
        </w:rPr>
        <w:t>capabilities</w:t>
      </w:r>
      <w:r w:rsidRPr="004254A0">
        <w:rPr>
          <w:u w:val="single"/>
        </w:rPr>
        <w:t xml:space="preserve"> at certain orbits, </w:t>
      </w:r>
      <w:r w:rsidRPr="00B844AE">
        <w:rPr>
          <w:highlight w:val="green"/>
          <w:u w:val="single"/>
        </w:rPr>
        <w:t>that could</w:t>
      </w:r>
      <w:r w:rsidRPr="004254A0">
        <w:rPr>
          <w:u w:val="single"/>
        </w:rPr>
        <w:t xml:space="preserve"> </w:t>
      </w:r>
      <w:r w:rsidRPr="0082664C">
        <w:rPr>
          <w:rStyle w:val="Emphasis"/>
        </w:rPr>
        <w:t>possibly</w:t>
      </w:r>
      <w:r w:rsidRPr="004254A0">
        <w:rPr>
          <w:u w:val="single"/>
        </w:rPr>
        <w:t xml:space="preserve"> </w:t>
      </w:r>
      <w:r w:rsidRPr="00B844AE">
        <w:rPr>
          <w:highlight w:val="green"/>
          <w:u w:val="single"/>
        </w:rPr>
        <w:t xml:space="preserve">lead to </w:t>
      </w:r>
      <w:r w:rsidRPr="00B844AE">
        <w:rPr>
          <w:rStyle w:val="Emphasis"/>
          <w:highlight w:val="green"/>
        </w:rPr>
        <w:t>confrontation</w:t>
      </w:r>
      <w:r w:rsidRPr="004254A0">
        <w:rPr>
          <w:u w:val="single"/>
        </w:rPr>
        <w:t xml:space="preserve"> as well</w:t>
      </w:r>
      <w:r w:rsidRPr="004254A0">
        <w:rPr>
          <w:sz w:val="14"/>
        </w:rPr>
        <w:t xml:space="preserve">. For the most part, the </w:t>
      </w:r>
      <w:r w:rsidRPr="004254A0">
        <w:rPr>
          <w:u w:val="single"/>
        </w:rPr>
        <w:t xml:space="preserve">companies launching </w:t>
      </w:r>
      <w:r w:rsidRPr="0068408B">
        <w:rPr>
          <w:rStyle w:val="Emphasis"/>
        </w:rPr>
        <w:t>mega-</w:t>
      </w:r>
      <w:r w:rsidRPr="0068408B">
        <w:rPr>
          <w:rStyle w:val="Emphasis"/>
          <w:highlight w:val="cyan"/>
        </w:rPr>
        <w:t>constellations</w:t>
      </w:r>
      <w:r w:rsidRPr="004254A0">
        <w:rPr>
          <w:u w:val="single"/>
        </w:rPr>
        <w:t xml:space="preserve"> are largely based in the West, which can shape the global perception of their effects and intent</w:t>
      </w:r>
      <w:r w:rsidRPr="004254A0">
        <w:rPr>
          <w:sz w:val="14"/>
        </w:rPr>
        <w:t xml:space="preserve"> – although there have been some plans for at least one Chinese company to launch a mega-constellation of potentially 13,000 satellites, and the South Koreans have expressed interest in their own mega-constellation.</w:t>
      </w:r>
    </w:p>
    <w:p w14:paraId="1BD4A0BC" w14:textId="77777777" w:rsidR="006175D9" w:rsidRPr="00461FE9" w:rsidRDefault="006175D9" w:rsidP="006175D9"/>
    <w:p w14:paraId="472704F1" w14:textId="77777777" w:rsidR="006175D9" w:rsidRDefault="006175D9" w:rsidP="006175D9">
      <w:pPr>
        <w:pStyle w:val="Heading2"/>
      </w:pPr>
      <w:r>
        <w:lastRenderedPageBreak/>
        <w:t>Case</w:t>
      </w:r>
    </w:p>
    <w:p w14:paraId="3EF577AE" w14:textId="77777777" w:rsidR="006175D9" w:rsidRPr="00AD33B6" w:rsidRDefault="006175D9" w:rsidP="006175D9">
      <w:pPr>
        <w:pStyle w:val="Heading3"/>
      </w:pPr>
      <w:r>
        <w:lastRenderedPageBreak/>
        <w:t>Framing</w:t>
      </w:r>
    </w:p>
    <w:p w14:paraId="69FD17CA" w14:textId="77777777" w:rsidR="006175D9" w:rsidRDefault="006175D9" w:rsidP="006175D9">
      <w:pPr>
        <w:rPr>
          <w:sz w:val="16"/>
        </w:rPr>
      </w:pPr>
    </w:p>
    <w:p w14:paraId="2D868876" w14:textId="77777777" w:rsidR="006175D9" w:rsidRPr="00BC43CB" w:rsidRDefault="006175D9" w:rsidP="006175D9">
      <w:pPr>
        <w:pStyle w:val="Heading4"/>
      </w:pPr>
      <w:r>
        <w:t xml:space="preserve">Extinction first/consequentlism – </w:t>
      </w:r>
    </w:p>
    <w:p w14:paraId="1D2DD5CF" w14:textId="77777777" w:rsidR="006175D9" w:rsidRDefault="006175D9" w:rsidP="006175D9">
      <w:pPr>
        <w:pStyle w:val="Heading4"/>
      </w:pPr>
      <w:r>
        <w:t>1. Risk of extinction focus paralyzes action – any action has a risk of causing extinction but so does not acting – we’d have to listen to a random person who told us to jump out of the building right now or else extinction would happen</w:t>
      </w:r>
    </w:p>
    <w:p w14:paraId="02702FDC" w14:textId="77777777" w:rsidR="006175D9" w:rsidRPr="0027576A" w:rsidRDefault="006175D9" w:rsidP="006175D9"/>
    <w:p w14:paraId="24E8AD3E" w14:textId="77777777" w:rsidR="006175D9" w:rsidRDefault="006175D9" w:rsidP="006175D9">
      <w:pPr>
        <w:pStyle w:val="Heading4"/>
      </w:pPr>
      <w:r>
        <w:t>2. This assumes we don’t know what’s ethically bad but we don’t need more time to morally figure out that structural violence like racism is wrong – if there’s a high risk of that vote NEG</w:t>
      </w:r>
    </w:p>
    <w:p w14:paraId="0D4ADE59" w14:textId="77777777" w:rsidR="006175D9" w:rsidRPr="0027576A" w:rsidRDefault="006175D9" w:rsidP="006175D9"/>
    <w:p w14:paraId="0C40B701" w14:textId="77777777" w:rsidR="006175D9" w:rsidRDefault="006175D9" w:rsidP="006175D9">
      <w:pPr>
        <w:pStyle w:val="Heading4"/>
      </w:pPr>
      <w:r>
        <w:t>3. This is another link – it justifies the 1% risk cheney doctrine of intervening in the middle east for a false threat, which was a worse political solution and caused massive suffering – this is the exact fear based politics that all of the K criticizes</w:t>
      </w:r>
    </w:p>
    <w:p w14:paraId="29B95D75" w14:textId="77777777" w:rsidR="006175D9" w:rsidRDefault="006175D9" w:rsidP="006175D9"/>
    <w:p w14:paraId="47431EE8" w14:textId="77777777" w:rsidR="006175D9" w:rsidRDefault="006175D9" w:rsidP="006175D9"/>
    <w:p w14:paraId="7505761B" w14:textId="77777777" w:rsidR="006175D9" w:rsidRDefault="006175D9" w:rsidP="006175D9"/>
    <w:p w14:paraId="6D90E31D" w14:textId="77777777" w:rsidR="006175D9" w:rsidRDefault="006175D9" w:rsidP="006175D9">
      <w:pPr>
        <w:pStyle w:val="Heading4"/>
      </w:pPr>
      <w:r>
        <w:t>Reject MacAskill – cut in the middle of a para – drop their card and presume our framework is true – rest inserted in red</w:t>
      </w:r>
    </w:p>
    <w:p w14:paraId="6A65D2BB" w14:textId="77777777" w:rsidR="006175D9" w:rsidRPr="002D44DC" w:rsidRDefault="006175D9" w:rsidP="006175D9">
      <w:r w:rsidRPr="002D44DC">
        <w:rPr>
          <w:rStyle w:val="Heading4Char"/>
          <w:rFonts w:cs="Calibri"/>
        </w:rPr>
        <w:t>MacAskill 14</w:t>
      </w:r>
      <w:r w:rsidRPr="002D44DC">
        <w:t xml:space="preserve"> [William, Oxford Philosopher and youngest tenured philosopher in the world, Normative Uncertainty, 2014]</w:t>
      </w:r>
    </w:p>
    <w:p w14:paraId="5F52523B" w14:textId="77777777" w:rsidR="006175D9" w:rsidRPr="00D7010B" w:rsidRDefault="006175D9" w:rsidP="006175D9">
      <w:pPr>
        <w:rPr>
          <w:color w:val="FF0000"/>
        </w:rPr>
      </w:pPr>
      <w:r w:rsidRPr="002D44DC">
        <w:rPr>
          <w:rStyle w:val="StyleUnderline"/>
        </w:rPr>
        <w:t xml:space="preserve">The human race might go extinct </w:t>
      </w:r>
      <w:r w:rsidRPr="002D44DC">
        <w:rPr>
          <w:sz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2D44DC">
        <w:rPr>
          <w:rStyle w:val="StyleUnderline"/>
        </w:rPr>
        <w:t xml:space="preserve">different moral views give opposing answers to question of whether this would be a </w:t>
      </w:r>
      <w:r w:rsidRPr="002D44DC">
        <w:rPr>
          <w:sz w:val="14"/>
        </w:rPr>
        <w:t>good</w:t>
      </w:r>
      <w:r w:rsidRPr="002D44DC">
        <w:rPr>
          <w:rStyle w:val="StyleUnderline"/>
        </w:rPr>
        <w:t xml:space="preserve"> </w:t>
      </w:r>
      <w:r w:rsidRPr="002D44DC">
        <w:rPr>
          <w:sz w:val="14"/>
        </w:rPr>
        <w:t xml:space="preserve">or a </w:t>
      </w:r>
      <w:r w:rsidRPr="002D44DC">
        <w:rPr>
          <w:rStyle w:val="StyleUnderline"/>
        </w:rPr>
        <w:t>bad thing</w:t>
      </w:r>
      <w:r w:rsidRPr="002D44DC">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2D44DC">
        <w:rPr>
          <w:rStyle w:val="StyleUnderline"/>
        </w:rPr>
        <w:t xml:space="preserve">However, even if we believe in a moral view </w:t>
      </w:r>
      <w:r w:rsidRPr="002D44DC">
        <w:rPr>
          <w:sz w:val="14"/>
        </w:rPr>
        <w:t xml:space="preserve">according to </w:t>
      </w:r>
      <w:r w:rsidRPr="002D44DC">
        <w:rPr>
          <w:rStyle w:val="StyleUnderline"/>
        </w:rPr>
        <w:t xml:space="preserve">which human extinction would be a good thing, </w:t>
      </w:r>
      <w:r w:rsidRPr="00E74140">
        <w:rPr>
          <w:rStyle w:val="StyleUnderline"/>
          <w:highlight w:val="green"/>
        </w:rPr>
        <w:t xml:space="preserve">we </w:t>
      </w:r>
      <w:r w:rsidRPr="002D44DC">
        <w:rPr>
          <w:rStyle w:val="StyleUnderline"/>
        </w:rPr>
        <w:t xml:space="preserve">still </w:t>
      </w:r>
      <w:r w:rsidRPr="00E74140">
        <w:rPr>
          <w:rStyle w:val="StyleUnderline"/>
          <w:highlight w:val="green"/>
        </w:rPr>
        <w:t xml:space="preserve">have </w:t>
      </w:r>
      <w:r w:rsidRPr="002D44DC">
        <w:rPr>
          <w:rStyle w:val="Emphasis"/>
        </w:rPr>
        <w:t xml:space="preserve">strong </w:t>
      </w:r>
      <w:r w:rsidRPr="00E74140">
        <w:rPr>
          <w:rStyle w:val="Emphasis"/>
          <w:highlight w:val="green"/>
        </w:rPr>
        <w:t xml:space="preserve">reason to prevent </w:t>
      </w:r>
      <w:r w:rsidRPr="002D44DC">
        <w:rPr>
          <w:rStyle w:val="Emphasis"/>
        </w:rPr>
        <w:t xml:space="preserve">near-term human </w:t>
      </w:r>
      <w:r w:rsidRPr="00E74140">
        <w:rPr>
          <w:rStyle w:val="Emphasis"/>
          <w:highlight w:val="green"/>
        </w:rPr>
        <w:t>extinction</w:t>
      </w:r>
      <w:r w:rsidRPr="002D44DC">
        <w:rPr>
          <w:sz w:val="14"/>
        </w:rPr>
        <w:t xml:space="preserve">. To see this, we must note three points. </w:t>
      </w:r>
      <w:r w:rsidRPr="002D44DC">
        <w:rPr>
          <w:rStyle w:val="StyleUnderline"/>
        </w:rPr>
        <w:t>First</w:t>
      </w:r>
      <w:r w:rsidRPr="002D44DC">
        <w:rPr>
          <w:sz w:val="14"/>
        </w:rPr>
        <w:t xml:space="preserve">, we should note that the </w:t>
      </w:r>
      <w:r w:rsidRPr="002D44DC">
        <w:rPr>
          <w:rStyle w:val="StyleUnderline"/>
        </w:rPr>
        <w:t>extinction</w:t>
      </w:r>
      <w:r w:rsidRPr="002D44DC">
        <w:rPr>
          <w:sz w:val="14"/>
        </w:rPr>
        <w:t xml:space="preserve"> of the human race </w:t>
      </w:r>
      <w:r w:rsidRPr="002D44DC">
        <w:rPr>
          <w:rStyle w:val="StyleUnderline"/>
        </w:rPr>
        <w:t xml:space="preserve">is </w:t>
      </w:r>
      <w:r w:rsidRPr="002D44DC">
        <w:rPr>
          <w:sz w:val="14"/>
        </w:rPr>
        <w:t xml:space="preserve">an </w:t>
      </w:r>
      <w:r w:rsidRPr="00E74140">
        <w:rPr>
          <w:rStyle w:val="StyleUnderline"/>
          <w:highlight w:val="green"/>
        </w:rPr>
        <w:t xml:space="preserve">extremely </w:t>
      </w:r>
      <w:r w:rsidRPr="00E74140">
        <w:rPr>
          <w:rStyle w:val="Emphasis"/>
          <w:highlight w:val="green"/>
        </w:rPr>
        <w:t>high stakes</w:t>
      </w:r>
      <w:r w:rsidRPr="002D44DC">
        <w:rPr>
          <w:sz w:val="14"/>
        </w:rPr>
        <w:t xml:space="preserve"> moral issue. Humanity could be around for a very long time: if humans survive as long as the median mammal species, we will last another two million years. On this estimate, </w:t>
      </w:r>
      <w:r w:rsidRPr="002D44DC">
        <w:rPr>
          <w:rStyle w:val="StyleUnderline"/>
        </w:rPr>
        <w:t xml:space="preserve">the number of humans in existence </w:t>
      </w:r>
      <w:r w:rsidRPr="002D44DC">
        <w:rPr>
          <w:sz w:val="14"/>
        </w:rPr>
        <w:t>in the</w:t>
      </w:r>
      <w:r w:rsidRPr="002D44DC">
        <w:rPr>
          <w:rStyle w:val="StyleUnderline"/>
        </w:rPr>
        <w:t xml:space="preserve"> </w:t>
      </w:r>
      <w:r w:rsidRPr="002D44DC">
        <w:rPr>
          <w:sz w:val="14"/>
        </w:rPr>
        <w:t xml:space="preserve">The future, </w:t>
      </w:r>
      <w:r w:rsidRPr="002D44DC">
        <w:rPr>
          <w:rStyle w:val="StyleUnderline"/>
        </w:rPr>
        <w:t>given that we don’t go extinct</w:t>
      </w:r>
      <w:r w:rsidRPr="002D44DC">
        <w:rPr>
          <w:sz w:val="14"/>
        </w:rPr>
        <w:t xml:space="preserve"> any time soon, </w:t>
      </w:r>
      <w:r w:rsidRPr="002D44DC">
        <w:rPr>
          <w:rStyle w:val="StyleUnderline"/>
        </w:rPr>
        <w:t xml:space="preserve">would be </w:t>
      </w:r>
      <w:r w:rsidRPr="00E74140">
        <w:rPr>
          <w:rStyle w:val="Emphasis"/>
          <w:highlight w:val="green"/>
        </w:rPr>
        <w:t>2×10^14</w:t>
      </w:r>
      <w:r w:rsidRPr="002D44DC">
        <w:rPr>
          <w:sz w:val="14"/>
        </w:rPr>
        <w:t xml:space="preserve">. </w:t>
      </w:r>
      <w:r w:rsidRPr="002D44DC">
        <w:rPr>
          <w:rStyle w:val="StyleUnderline"/>
        </w:rPr>
        <w:t xml:space="preserve">So if it is good to bring new people into existence, then it’s very good to prevent </w:t>
      </w:r>
      <w:r w:rsidRPr="002D44DC">
        <w:rPr>
          <w:sz w:val="14"/>
        </w:rPr>
        <w:t>human</w:t>
      </w:r>
      <w:r w:rsidRPr="002D44DC">
        <w:rPr>
          <w:rStyle w:val="StyleUnderline"/>
        </w:rPr>
        <w:t xml:space="preserve"> extinction. Second</w:t>
      </w:r>
      <w:r w:rsidRPr="002D44DC">
        <w:rPr>
          <w:sz w:val="14"/>
        </w:rPr>
        <w:t xml:space="preserve">, human </w:t>
      </w:r>
      <w:r w:rsidRPr="00E74140">
        <w:rPr>
          <w:rStyle w:val="Emphasis"/>
          <w:highlight w:val="green"/>
        </w:rPr>
        <w:lastRenderedPageBreak/>
        <w:t>extinction is</w:t>
      </w:r>
      <w:r w:rsidRPr="002D44DC">
        <w:rPr>
          <w:rStyle w:val="Emphasis"/>
        </w:rPr>
        <w:t xml:space="preserve"> by its nature an </w:t>
      </w:r>
      <w:r w:rsidRPr="00E74140">
        <w:rPr>
          <w:rStyle w:val="Emphasis"/>
          <w:highlight w:val="green"/>
        </w:rPr>
        <w:t>irreversible</w:t>
      </w:r>
      <w:r w:rsidRPr="002D44DC">
        <w:rPr>
          <w:rStyle w:val="Emphasis"/>
        </w:rPr>
        <w:t xml:space="preserve"> scenario</w:t>
      </w:r>
      <w:r w:rsidRPr="002D44DC">
        <w:rPr>
          <w:sz w:val="14"/>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D44DC">
        <w:rPr>
          <w:rStyle w:val="StyleUnderline"/>
        </w:rPr>
        <w:t>Third, we should expect</w:t>
      </w:r>
      <w:r w:rsidRPr="002D44DC">
        <w:rPr>
          <w:sz w:val="14"/>
        </w:rPr>
        <w:t xml:space="preserve"> ourselves </w:t>
      </w:r>
      <w:r w:rsidRPr="002D44DC">
        <w:rPr>
          <w:rStyle w:val="StyleUnderline"/>
        </w:rPr>
        <w:t>to progress, morally</w:t>
      </w:r>
      <w:r w:rsidRPr="002D44DC">
        <w:rPr>
          <w:sz w:val="14"/>
        </w:rPr>
        <w:t xml:space="preserve">, over the next few centuries, </w:t>
      </w:r>
      <w:r w:rsidRPr="002D44DC">
        <w:rPr>
          <w:rStyle w:val="StyleUnderline"/>
        </w:rPr>
        <w:t>as we have</w:t>
      </w:r>
      <w:r w:rsidRPr="002D44DC">
        <w:rPr>
          <w:sz w:val="14"/>
        </w:rPr>
        <w:t xml:space="preserve"> progressed </w:t>
      </w:r>
      <w:r w:rsidRPr="002D44DC">
        <w:rPr>
          <w:rStyle w:val="StyleUnderline"/>
        </w:rPr>
        <w:t>in the past.</w:t>
      </w:r>
      <w:r w:rsidRPr="002D44DC">
        <w:rPr>
          <w:sz w:val="14"/>
        </w:rPr>
        <w:t xml:space="preserve"> So we should expect that </w:t>
      </w:r>
      <w:r w:rsidRPr="00E74140">
        <w:rPr>
          <w:rStyle w:val="StyleUnderline"/>
          <w:highlight w:val="green"/>
        </w:rPr>
        <w:t xml:space="preserve">in </w:t>
      </w:r>
      <w:r w:rsidRPr="002D44DC">
        <w:rPr>
          <w:rStyle w:val="StyleUnderline"/>
        </w:rPr>
        <w:t xml:space="preserve">a few centuries’ </w:t>
      </w:r>
      <w:r w:rsidRPr="00E74140">
        <w:rPr>
          <w:rStyle w:val="StyleUnderline"/>
          <w:highlight w:val="green"/>
        </w:rPr>
        <w:t xml:space="preserve">time we will have </w:t>
      </w:r>
      <w:r w:rsidRPr="00E74140">
        <w:rPr>
          <w:rStyle w:val="Emphasis"/>
          <w:highlight w:val="green"/>
        </w:rPr>
        <w:t>better evidence about how to evaluate</w:t>
      </w:r>
      <w:r w:rsidRPr="002D44DC">
        <w:rPr>
          <w:rStyle w:val="Emphasis"/>
        </w:rPr>
        <w:t xml:space="preserve"> human </w:t>
      </w:r>
      <w:r w:rsidRPr="00E74140">
        <w:rPr>
          <w:rStyle w:val="Emphasis"/>
          <w:highlight w:val="green"/>
        </w:rPr>
        <w:t>extinction</w:t>
      </w:r>
      <w:r w:rsidRPr="002D44DC">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D44DC">
        <w:rPr>
          <w:rStyle w:val="StyleUnderline"/>
        </w:rPr>
        <w:t>Suppose that we have</w:t>
      </w:r>
      <w:r w:rsidRPr="002D44DC">
        <w:rPr>
          <w:sz w:val="14"/>
        </w:rPr>
        <w:t xml:space="preserve"> 0.8 credence that it is a bad thing to produce new people, and </w:t>
      </w:r>
      <w:r w:rsidRPr="002D44DC">
        <w:rPr>
          <w:rStyle w:val="StyleUnderline"/>
        </w:rPr>
        <w:t>0.2</w:t>
      </w:r>
      <w:r w:rsidRPr="002D44DC">
        <w:rPr>
          <w:sz w:val="14"/>
        </w:rPr>
        <w:t xml:space="preserve"> </w:t>
      </w:r>
      <w:r w:rsidRPr="002D44DC">
        <w:rPr>
          <w:rStyle w:val="StyleUnderline"/>
        </w:rPr>
        <w:t>certain that it’s a good thing to produce new people</w:t>
      </w:r>
      <w:r w:rsidRPr="002D44DC">
        <w:rPr>
          <w:sz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2D44DC">
        <w:rPr>
          <w:rStyle w:val="StyleUnderline"/>
        </w:rPr>
        <w:t xml:space="preserve"> </w:t>
      </w:r>
      <w:r w:rsidRPr="00E74140">
        <w:rPr>
          <w:rStyle w:val="StyleUnderline"/>
          <w:highlight w:val="green"/>
        </w:rPr>
        <w:t>if we</w:t>
      </w:r>
      <w:r w:rsidRPr="002D44DC">
        <w:rPr>
          <w:rStyle w:val="StyleUnderline"/>
        </w:rPr>
        <w:t xml:space="preserve"> </w:t>
      </w:r>
      <w:r w:rsidRPr="002D44DC">
        <w:rPr>
          <w:sz w:val="14"/>
        </w:rPr>
        <w:t>let the human race continue and</w:t>
      </w:r>
      <w:r w:rsidRPr="002D44DC">
        <w:rPr>
          <w:rStyle w:val="StyleUnderline"/>
        </w:rPr>
        <w:t xml:space="preserve"> </w:t>
      </w:r>
      <w:r w:rsidRPr="00E74140">
        <w:rPr>
          <w:rStyle w:val="StyleUnderline"/>
          <w:highlight w:val="green"/>
        </w:rPr>
        <w:t>did research</w:t>
      </w:r>
      <w:r w:rsidRPr="002D44DC">
        <w:rPr>
          <w:rStyle w:val="StyleUnderline"/>
        </w:rPr>
        <w:t xml:space="preserve"> for 300 years, </w:t>
      </w:r>
      <w:r w:rsidRPr="00E74140">
        <w:rPr>
          <w:rStyle w:val="StyleUnderline"/>
          <w:highlight w:val="green"/>
        </w:rPr>
        <w:t xml:space="preserve">we would know </w:t>
      </w:r>
      <w:r w:rsidRPr="00E74140">
        <w:rPr>
          <w:rStyle w:val="Emphasis"/>
          <w:highlight w:val="green"/>
        </w:rPr>
        <w:t>for certain</w:t>
      </w:r>
      <w:r w:rsidRPr="00E74140">
        <w:rPr>
          <w:rStyle w:val="StyleUnderline"/>
          <w:highlight w:val="green"/>
        </w:rPr>
        <w:t xml:space="preserve"> whether </w:t>
      </w:r>
      <w:r w:rsidRPr="002D44DC">
        <w:rPr>
          <w:rStyle w:val="StyleUnderline"/>
        </w:rPr>
        <w:t xml:space="preserve">or not additional </w:t>
      </w:r>
      <w:r w:rsidRPr="00E74140">
        <w:rPr>
          <w:rStyle w:val="StyleUnderline"/>
          <w:highlight w:val="green"/>
        </w:rPr>
        <w:t>people</w:t>
      </w:r>
      <w:r w:rsidRPr="002D44DC">
        <w:rPr>
          <w:rStyle w:val="StyleUnderline"/>
        </w:rPr>
        <w:t xml:space="preserve"> are of </w:t>
      </w:r>
      <w:r w:rsidRPr="00E74140">
        <w:rPr>
          <w:rStyle w:val="Emphasis"/>
          <w:highlight w:val="green"/>
        </w:rPr>
        <w:t>positive</w:t>
      </w:r>
      <w:r w:rsidRPr="002D44DC">
        <w:rPr>
          <w:rStyle w:val="Emphasis"/>
        </w:rPr>
        <w:t xml:space="preserve"> </w:t>
      </w:r>
      <w:r w:rsidRPr="00D7010B">
        <w:rPr>
          <w:rStyle w:val="Emphasis"/>
          <w:color w:val="FF0000"/>
        </w:rPr>
        <w:t>or negative value</w:t>
      </w:r>
      <w:r w:rsidRPr="00D7010B">
        <w:rPr>
          <w:color w:val="FF0000"/>
          <w:sz w:val="12"/>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D7010B">
        <w:rPr>
          <w:rStyle w:val="StyleUnderline"/>
          <w:color w:val="FF0000"/>
        </w:rPr>
        <w:t>there’s</w:t>
      </w:r>
      <w:r w:rsidRPr="00D7010B">
        <w:rPr>
          <w:color w:val="FF0000"/>
          <w:sz w:val="12"/>
        </w:rPr>
        <w:t xml:space="preserve"> also </w:t>
      </w:r>
      <w:r w:rsidRPr="00D7010B">
        <w:rPr>
          <w:rStyle w:val="StyleUnderline"/>
          <w:color w:val="FF0000"/>
        </w:rPr>
        <w:t>a 20% chance of a gain of 2×(10^14),</w:t>
      </w:r>
      <w:r w:rsidRPr="00D7010B">
        <w:rPr>
          <w:color w:val="FF0000"/>
          <w:sz w:val="12"/>
        </w:rPr>
        <w:t xml:space="preserve"> </w:t>
      </w:r>
      <w:r w:rsidRPr="00D7010B">
        <w:rPr>
          <w:rStyle w:val="StyleUnderline"/>
          <w:color w:val="FF0000"/>
        </w:rPr>
        <w:t>the expected value of which is 4×(10^13).</w:t>
      </w:r>
      <w:r w:rsidRPr="00D7010B">
        <w:rPr>
          <w:color w:val="FF0000"/>
          <w:sz w:val="12"/>
        </w:rPr>
        <w:t xml:space="preserve"> That is, </w:t>
      </w:r>
      <w:r w:rsidRPr="00D7010B">
        <w:rPr>
          <w:rStyle w:val="StyleUnderline"/>
          <w:color w:val="FF0000"/>
        </w:rPr>
        <w:t xml:space="preserve">in expected value terms, </w:t>
      </w:r>
      <w:r w:rsidRPr="00D7010B">
        <w:rPr>
          <w:rStyle w:val="StyleUnderline"/>
          <w:color w:val="FF0000"/>
          <w:highlight w:val="green"/>
        </w:rPr>
        <w:t>the cost of waiting</w:t>
      </w:r>
      <w:r w:rsidRPr="00D7010B">
        <w:rPr>
          <w:rStyle w:val="StyleUnderline"/>
          <w:color w:val="FF0000"/>
        </w:rPr>
        <w:t xml:space="preserve"> </w:t>
      </w:r>
      <w:r w:rsidRPr="00D7010B">
        <w:rPr>
          <w:color w:val="FF0000"/>
          <w:sz w:val="12"/>
        </w:rPr>
        <w:t>for a few hundred years</w:t>
      </w:r>
      <w:r w:rsidRPr="00D7010B">
        <w:rPr>
          <w:rStyle w:val="StyleUnderline"/>
          <w:color w:val="FF0000"/>
        </w:rPr>
        <w:t xml:space="preserve"> </w:t>
      </w:r>
      <w:r w:rsidRPr="00D7010B">
        <w:rPr>
          <w:rStyle w:val="StyleUnderline"/>
          <w:color w:val="FF0000"/>
          <w:highlight w:val="green"/>
        </w:rPr>
        <w:t xml:space="preserve">is </w:t>
      </w:r>
      <w:r w:rsidRPr="00D7010B">
        <w:rPr>
          <w:rStyle w:val="Emphasis"/>
          <w:color w:val="FF0000"/>
        </w:rPr>
        <w:t xml:space="preserve">vanishingly </w:t>
      </w:r>
      <w:r w:rsidRPr="00D7010B">
        <w:rPr>
          <w:rStyle w:val="Emphasis"/>
          <w:color w:val="FF0000"/>
          <w:highlight w:val="green"/>
        </w:rPr>
        <w:t>small</w:t>
      </w:r>
      <w:r w:rsidRPr="00D7010B">
        <w:rPr>
          <w:rStyle w:val="StyleUnderline"/>
          <w:color w:val="FF0000"/>
          <w:highlight w:val="green"/>
        </w:rPr>
        <w:t xml:space="preserve"> compared with</w:t>
      </w:r>
      <w:r w:rsidRPr="00D7010B">
        <w:rPr>
          <w:rStyle w:val="StyleUnderline"/>
          <w:color w:val="FF0000"/>
        </w:rPr>
        <w:t xml:space="preserve"> </w:t>
      </w:r>
      <w:r w:rsidRPr="00D7010B">
        <w:rPr>
          <w:color w:val="FF0000"/>
          <w:sz w:val="12"/>
        </w:rPr>
        <w:t xml:space="preserve">the </w:t>
      </w:r>
      <w:r w:rsidRPr="00D7010B">
        <w:rPr>
          <w:rStyle w:val="Emphasis"/>
          <w:color w:val="FF0000"/>
        </w:rPr>
        <w:t xml:space="preserve">benefit of </w:t>
      </w:r>
      <w:r w:rsidRPr="00D7010B">
        <w:rPr>
          <w:rStyle w:val="Emphasis"/>
          <w:color w:val="FF0000"/>
          <w:highlight w:val="green"/>
        </w:rPr>
        <w:t xml:space="preserve">keeping </w:t>
      </w:r>
      <w:r w:rsidRPr="00D7010B">
        <w:rPr>
          <w:rStyle w:val="Emphasis"/>
          <w:color w:val="FF0000"/>
        </w:rPr>
        <w:t xml:space="preserve">one’s </w:t>
      </w:r>
      <w:r w:rsidRPr="00D7010B">
        <w:rPr>
          <w:rStyle w:val="Emphasis"/>
          <w:color w:val="FF0000"/>
          <w:highlight w:val="green"/>
        </w:rPr>
        <w:t>options open</w:t>
      </w:r>
      <w:r w:rsidRPr="00D7010B">
        <w:rPr>
          <w:rStyle w:val="StyleUnderline"/>
          <w:color w:val="FF0000"/>
        </w:rPr>
        <w:t xml:space="preserve"> </w:t>
      </w:r>
      <w:r w:rsidRPr="00D7010B">
        <w:rPr>
          <w:color w:val="FF0000"/>
          <w:sz w:val="12"/>
        </w:rPr>
        <w:t>while one gains new information.</w:t>
      </w:r>
    </w:p>
    <w:p w14:paraId="74299CC3" w14:textId="77777777" w:rsidR="006175D9" w:rsidRDefault="006175D9" w:rsidP="006175D9"/>
    <w:p w14:paraId="7B6FE44A" w14:textId="77777777" w:rsidR="006175D9" w:rsidRPr="001E11C9" w:rsidRDefault="006175D9" w:rsidP="006175D9">
      <w:pPr>
        <w:pStyle w:val="Heading4"/>
      </w:pPr>
      <w:r>
        <w:t xml:space="preserve">Structural violence – extinction is all or nothing vs ontology means it’s a cyclical structure </w:t>
      </w:r>
      <w:r>
        <w:sym w:font="Wingdings" w:char="F0E0"/>
      </w:r>
      <w:r>
        <w:t xml:space="preserve"> neg</w:t>
      </w:r>
    </w:p>
    <w:p w14:paraId="0E95EA0A" w14:textId="77777777" w:rsidR="006175D9" w:rsidRDefault="006175D9" w:rsidP="006175D9"/>
    <w:p w14:paraId="28403E8D" w14:textId="77777777" w:rsidR="006175D9" w:rsidRDefault="006175D9" w:rsidP="006175D9"/>
    <w:p w14:paraId="43AC748C" w14:textId="77777777" w:rsidR="006175D9" w:rsidRDefault="006175D9" w:rsidP="006175D9">
      <w:pPr>
        <w:pStyle w:val="Heading4"/>
      </w:pPr>
      <w:r>
        <w:t>Busbridge</w:t>
      </w:r>
    </w:p>
    <w:p w14:paraId="4A000A15" w14:textId="77777777" w:rsidR="006175D9" w:rsidRDefault="006175D9" w:rsidP="006175D9">
      <w:pPr>
        <w:pStyle w:val="Heading4"/>
      </w:pPr>
      <w:r>
        <w:t xml:space="preserve">1. Busbridge conflates hope in the current bounds of the political and a hope in decolonization. We don’t see progress within politics as it exists right now but don’t cede all hope – our energy ought to be invested in a practice and ethics of decolonization </w:t>
      </w:r>
    </w:p>
    <w:p w14:paraId="7E8F9EB1" w14:textId="77777777" w:rsidR="006175D9" w:rsidRDefault="006175D9" w:rsidP="006175D9"/>
    <w:p w14:paraId="66C7EF0C" w14:textId="77777777" w:rsidR="006175D9" w:rsidRDefault="006175D9" w:rsidP="006175D9">
      <w:pPr>
        <w:pStyle w:val="Heading4"/>
      </w:pPr>
      <w:r>
        <w:t xml:space="preserve">2. This presumes progress without justifying it – indigenous people die at the highest rates in the country with the worst quality of living, their culture is irreparably damaged by being disconnected from their land, and they have no avenue of proper integration into the fake ILO. </w:t>
      </w:r>
    </w:p>
    <w:p w14:paraId="1F2A9E37" w14:textId="77777777" w:rsidR="006175D9" w:rsidRDefault="006175D9" w:rsidP="006175D9"/>
    <w:p w14:paraId="41046B50" w14:textId="77777777" w:rsidR="006175D9" w:rsidRDefault="006175D9" w:rsidP="006175D9">
      <w:pPr>
        <w:pStyle w:val="Heading4"/>
      </w:pPr>
      <w:r>
        <w:t xml:space="preserve">Hurley – </w:t>
      </w:r>
    </w:p>
    <w:p w14:paraId="6195B2E7" w14:textId="77777777" w:rsidR="006175D9" w:rsidRDefault="006175D9" w:rsidP="006175D9"/>
    <w:p w14:paraId="46FD35C3" w14:textId="77777777" w:rsidR="006175D9" w:rsidRDefault="006175D9" w:rsidP="006175D9">
      <w:pPr>
        <w:pStyle w:val="Heading4"/>
      </w:pPr>
      <w:r>
        <w:lastRenderedPageBreak/>
        <w:t xml:space="preserve">1. This presumes that indigenous people are included within the calculus of policymakers and that their lives are viewed as valuable by settler colonial society – they have to win ontology to win this claim </w:t>
      </w:r>
    </w:p>
    <w:p w14:paraId="7B045E9D" w14:textId="77777777" w:rsidR="006175D9" w:rsidRDefault="006175D9" w:rsidP="006175D9"/>
    <w:p w14:paraId="71AEB900" w14:textId="77777777" w:rsidR="006175D9" w:rsidRDefault="006175D9" w:rsidP="006175D9">
      <w:pPr>
        <w:pStyle w:val="Heading4"/>
      </w:pPr>
      <w:r>
        <w:t xml:space="preserve">2. We’ve made a uniqueness argument that indigenous people experience constant genocide and there is no organizing that contributes to a meaningful decol movement from that. Extinction just further allows settler moves to innocence that shifts focus from indigenous struggles to white maintenance of power </w:t>
      </w:r>
    </w:p>
    <w:p w14:paraId="56FC1A87" w14:textId="77777777" w:rsidR="006175D9" w:rsidRDefault="006175D9" w:rsidP="006175D9"/>
    <w:p w14:paraId="20928BAE" w14:textId="77777777" w:rsidR="006175D9" w:rsidRDefault="006175D9" w:rsidP="006175D9">
      <w:pPr>
        <w:pStyle w:val="Heading4"/>
      </w:pPr>
      <w:r>
        <w:t xml:space="preserve">Barker – </w:t>
      </w:r>
    </w:p>
    <w:p w14:paraId="09C47AFF" w14:textId="77777777" w:rsidR="006175D9" w:rsidRPr="00D55956" w:rsidRDefault="006175D9" w:rsidP="006175D9"/>
    <w:p w14:paraId="51AF32D2" w14:textId="77777777" w:rsidR="006175D9" w:rsidRPr="00E066CB" w:rsidRDefault="006175D9" w:rsidP="006175D9"/>
    <w:p w14:paraId="493D863E" w14:textId="77777777" w:rsidR="006175D9" w:rsidRPr="00E066CB" w:rsidRDefault="006175D9" w:rsidP="006175D9"/>
    <w:p w14:paraId="5853DE33" w14:textId="77777777" w:rsidR="006175D9" w:rsidRDefault="006175D9" w:rsidP="006175D9">
      <w:pPr>
        <w:rPr>
          <w:sz w:val="16"/>
        </w:rPr>
      </w:pPr>
    </w:p>
    <w:p w14:paraId="24803707" w14:textId="77777777" w:rsidR="006175D9" w:rsidRDefault="006175D9" w:rsidP="006175D9">
      <w:pPr>
        <w:pStyle w:val="Heading3"/>
      </w:pPr>
      <w:r>
        <w:lastRenderedPageBreak/>
        <w:t>Advantage</w:t>
      </w:r>
    </w:p>
    <w:p w14:paraId="65CBBB9E" w14:textId="77777777" w:rsidR="006175D9" w:rsidRPr="005E142C" w:rsidRDefault="006175D9" w:rsidP="006175D9"/>
    <w:p w14:paraId="53E97F74" w14:textId="77777777" w:rsidR="006175D9" w:rsidRDefault="006175D9" w:rsidP="006175D9">
      <w:pPr>
        <w:pStyle w:val="Heading4"/>
      </w:pPr>
      <w:r>
        <w:t>Companies would just claim that their operations don't produce debris even if they did which takes out the aff</w:t>
      </w:r>
    </w:p>
    <w:p w14:paraId="3FCB63ED" w14:textId="77777777" w:rsidR="006175D9" w:rsidRDefault="006175D9" w:rsidP="006175D9"/>
    <w:p w14:paraId="78C54C51" w14:textId="77777777" w:rsidR="006175D9" w:rsidRPr="00660177" w:rsidRDefault="006175D9" w:rsidP="006175D9"/>
    <w:p w14:paraId="440DBBBB" w14:textId="77777777" w:rsidR="006175D9" w:rsidRDefault="006175D9" w:rsidP="006175D9">
      <w:pPr>
        <w:pStyle w:val="Heading4"/>
      </w:pPr>
      <w:r>
        <w:t xml:space="preserve">Tons of alt causes to debris – ASATs, decaying satellites, launches, and tons of existing material – </w:t>
      </w:r>
    </w:p>
    <w:p w14:paraId="5DE7DBF5" w14:textId="77777777" w:rsidR="006175D9" w:rsidRDefault="006175D9" w:rsidP="006175D9">
      <w:pPr>
        <w:pStyle w:val="Heading4"/>
      </w:pPr>
      <w:r>
        <w:t>1AC ev mentions kessler and cascades like twice - hold the line on 1AR explanation and don't let them weigh the sum total of satellites going away</w:t>
      </w:r>
    </w:p>
    <w:p w14:paraId="22EE3CD8" w14:textId="77777777" w:rsidR="006175D9" w:rsidRPr="00FB73AB" w:rsidRDefault="006175D9" w:rsidP="006175D9"/>
    <w:p w14:paraId="28A0E118" w14:textId="77777777" w:rsidR="006175D9" w:rsidRPr="00F57966" w:rsidRDefault="006175D9" w:rsidP="006175D9">
      <w:pPr>
        <w:pStyle w:val="Heading4"/>
        <w:rPr>
          <w:rFonts w:cs="Times New Roman"/>
        </w:rPr>
      </w:pPr>
      <w:r>
        <w:rPr>
          <w:rFonts w:cs="Times New Roman"/>
        </w:rPr>
        <w:t xml:space="preserve">No Kessler </w:t>
      </w:r>
    </w:p>
    <w:p w14:paraId="3EE81928" w14:textId="77777777" w:rsidR="006175D9" w:rsidRPr="00F57966" w:rsidRDefault="006175D9" w:rsidP="006175D9">
      <w:r w:rsidRPr="00F57966">
        <w:rPr>
          <w:rStyle w:val="Style13ptBold"/>
        </w:rPr>
        <w:t>Drmola</w:t>
      </w:r>
      <w:r w:rsidRPr="00F57966">
        <w:t xml:space="preserve"> and Hubik </w:t>
      </w:r>
      <w:r w:rsidRPr="00F57966">
        <w:rPr>
          <w:rStyle w:val="Style13ptBold"/>
        </w:rPr>
        <w:t>18</w:t>
      </w:r>
      <w:r w:rsidRPr="00F57966">
        <w:t xml:space="preserve"> [Jakub Drmola, Division of Security and Strategic Studies, Department of Political Science at the Faculty of Social Sciences of Masaryk University. Tomas Hubik,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14:paraId="6919D94A" w14:textId="77777777" w:rsidR="006175D9" w:rsidRPr="00F57966" w:rsidRDefault="006175D9" w:rsidP="006175D9">
      <w:pPr>
        <w:rPr>
          <w:sz w:val="16"/>
        </w:rPr>
      </w:pPr>
      <w:r w:rsidRPr="00263FA4">
        <w:rPr>
          <w:u w:val="single"/>
        </w:rPr>
        <w:t>The baseline scenario represents</w:t>
      </w:r>
      <w:r w:rsidRPr="00F57966">
        <w:rPr>
          <w:sz w:val="16"/>
        </w:rPr>
        <w:t xml:space="preserve"> a </w:t>
      </w:r>
      <w:r w:rsidRPr="00152A1C">
        <w:rPr>
          <w:highlight w:val="yellow"/>
          <w:u w:val="single"/>
        </w:rPr>
        <w:t>continuation of</w:t>
      </w:r>
      <w:r w:rsidRPr="00F57966">
        <w:rPr>
          <w:u w:val="single"/>
        </w:rPr>
        <w:t xml:space="preserve"> the </w:t>
      </w:r>
      <w:r w:rsidRPr="00152A1C">
        <w:rPr>
          <w:rStyle w:val="Emphasis"/>
          <w:highlight w:val="yellow"/>
        </w:rPr>
        <w:t>current trends</w:t>
      </w:r>
      <w:r w:rsidRPr="00F57966">
        <w:rPr>
          <w:sz w:val="16"/>
        </w:rPr>
        <w:t xml:space="preserve">, </w:t>
      </w:r>
      <w:r w:rsidRPr="00F57966">
        <w:rPr>
          <w:u w:val="single"/>
        </w:rPr>
        <w:t>which are</w:t>
      </w:r>
      <w:r w:rsidRPr="00F57966">
        <w:rPr>
          <w:sz w:val="16"/>
        </w:rPr>
        <w:t xml:space="preserve"> simply </w:t>
      </w:r>
      <w:r w:rsidRPr="00F57966">
        <w:rPr>
          <w:u w:val="single"/>
        </w:rPr>
        <w:t xml:space="preserve">extended into the </w:t>
      </w:r>
      <w:r w:rsidRPr="00F57966">
        <w:rPr>
          <w:rStyle w:val="Emphasis"/>
        </w:rPr>
        <w:t>future</w:t>
      </w:r>
      <w:r w:rsidRPr="00F57966">
        <w:rPr>
          <w:sz w:val="16"/>
        </w:rPr>
        <w:t xml:space="preserve">. </w:t>
      </w:r>
      <w:r w:rsidRPr="00F57966">
        <w:rPr>
          <w:u w:val="single"/>
        </w:rPr>
        <w:t xml:space="preserve">An average </w:t>
      </w:r>
      <w:r w:rsidRPr="00152A1C">
        <w:rPr>
          <w:rStyle w:val="Emphasis"/>
          <w:highlight w:val="yellow"/>
        </w:rPr>
        <w:t xml:space="preserve">1% </w:t>
      </w:r>
      <w:r w:rsidRPr="00263FA4">
        <w:rPr>
          <w:rStyle w:val="Emphasis"/>
        </w:rPr>
        <w:t>growth rate</w:t>
      </w:r>
      <w:r w:rsidRPr="00263FA4">
        <w:rPr>
          <w:u w:val="single"/>
        </w:rPr>
        <w:t xml:space="preserve"> of </w:t>
      </w:r>
      <w:r w:rsidRPr="00152A1C">
        <w:rPr>
          <w:rStyle w:val="Emphasis"/>
          <w:highlight w:val="yellow"/>
        </w:rPr>
        <w:t xml:space="preserve">yearly </w:t>
      </w:r>
      <w:r w:rsidRPr="00263FA4">
        <w:rPr>
          <w:rStyle w:val="Emphasis"/>
        </w:rPr>
        <w:t>launches</w:t>
      </w:r>
      <w:r w:rsidRPr="00263FA4">
        <w:rPr>
          <w:u w:val="single"/>
        </w:rPr>
        <w:t xml:space="preserve"> of new satellites</w:t>
      </w:r>
      <w:r w:rsidRPr="00F57966">
        <w:rPr>
          <w:sz w:val="16"/>
        </w:rPr>
        <w:t xml:space="preserve"> (starting at 89) </w:t>
      </w:r>
      <w:r w:rsidRPr="00152A1C">
        <w:rPr>
          <w:highlight w:val="yellow"/>
          <w:u w:val="single"/>
        </w:rPr>
        <w:t>is assumed</w:t>
      </w:r>
      <w:r w:rsidRPr="00F57966">
        <w:rPr>
          <w:u w:val="single"/>
        </w:rPr>
        <w:t>, together with constant success rate in satellites’ ability to actively avoid collisions</w:t>
      </w:r>
      <w:r w:rsidRPr="00F57966">
        <w:rPr>
          <w:sz w:val="16"/>
        </w:rPr>
        <w:t xml:space="preserve"> with debris and other satellites, constant lifetime, and failure rate</w:t>
      </w:r>
      <w:r w:rsidRPr="000742B4">
        <w:t xml:space="preserve">. </w:t>
      </w:r>
      <w:r w:rsidRPr="000742B4">
        <w:rPr>
          <w:sz w:val="16"/>
          <w:szCs w:val="16"/>
        </w:rPr>
        <w:t>This basic model lacks any sudden events or major policy changes that would markedly influence the debris propagation. However, it serves both as a foundation for all the following scenarios and as a basis of comparison to see what the impact would be.</w:t>
      </w:r>
    </w:p>
    <w:p w14:paraId="1FB1C9D8" w14:textId="77777777" w:rsidR="006175D9" w:rsidRPr="00F57966" w:rsidRDefault="006175D9" w:rsidP="006175D9">
      <w:pPr>
        <w:rPr>
          <w:sz w:val="16"/>
        </w:rPr>
      </w:pPr>
      <w:r w:rsidRPr="00F57966">
        <w:rPr>
          <w:sz w:val="16"/>
        </w:rPr>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p>
    <w:p w14:paraId="029934C5" w14:textId="77777777" w:rsidR="006175D9" w:rsidRPr="00F57966" w:rsidRDefault="006175D9" w:rsidP="006175D9">
      <w:pPr>
        <w:rPr>
          <w:sz w:val="16"/>
        </w:rPr>
      </w:pPr>
      <w:r w:rsidRPr="00F57966">
        <w:rPr>
          <w:sz w:val="16"/>
        </w:rPr>
        <w:t>Running this model for its full 50 years (2016–2066) yields the expected result of perpetually growing amount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(i.e. powered) satellites. Also please note that throughout the article, the graphs use quite different scales for debris populations because of the considerable variations between scenarios. Using any single scale for all graphs would render some of them unintelligible.</w:t>
      </w:r>
    </w:p>
    <w:p w14:paraId="4A8A201D" w14:textId="77777777" w:rsidR="006175D9" w:rsidRPr="002C16D9" w:rsidRDefault="006175D9" w:rsidP="006175D9">
      <w:pPr>
        <w:rPr>
          <w:sz w:val="16"/>
          <w:szCs w:val="16"/>
        </w:rPr>
      </w:pPr>
      <w:r w:rsidRPr="00F57966">
        <w:rPr>
          <w:sz w:val="16"/>
        </w:rPr>
        <w:t xml:space="preserve">We can see that </w:t>
      </w:r>
      <w:r w:rsidRPr="00F57966">
        <w:rPr>
          <w:u w:val="single"/>
        </w:rPr>
        <w:t xml:space="preserve">this </w:t>
      </w:r>
      <w:r w:rsidRPr="00152A1C">
        <w:rPr>
          <w:rStyle w:val="Emphasis"/>
          <w:highlight w:val="yellow"/>
        </w:rPr>
        <w:t>increase</w:t>
      </w:r>
      <w:r w:rsidRPr="00F57966">
        <w:rPr>
          <w:u w:val="single"/>
        </w:rPr>
        <w:t xml:space="preserve"> in numbers </w:t>
      </w:r>
      <w:r w:rsidRPr="00152A1C">
        <w:rPr>
          <w:rStyle w:val="Emphasis"/>
          <w:highlight w:val="yellow"/>
        </w:rPr>
        <w:t>still does not result</w:t>
      </w:r>
      <w:r w:rsidRPr="00152A1C">
        <w:rPr>
          <w:highlight w:val="yellow"/>
          <w:u w:val="single"/>
        </w:rPr>
        <w:t xml:space="preserve"> in</w:t>
      </w:r>
      <w:r w:rsidRPr="00F57966">
        <w:rPr>
          <w:u w:val="single"/>
        </w:rPr>
        <w:t xml:space="preserve"> realization of the </w:t>
      </w:r>
      <w:r w:rsidRPr="00152A1C">
        <w:rPr>
          <w:rStyle w:val="Emphasis"/>
          <w:highlight w:val="yellow"/>
        </w:rPr>
        <w:t>Kessler</w:t>
      </w:r>
      <w:r w:rsidRPr="00F57966">
        <w:rPr>
          <w:u w:val="single"/>
        </w:rPr>
        <w:t xml:space="preserve"> </w:t>
      </w:r>
      <w:r w:rsidRPr="00263FA4">
        <w:rPr>
          <w:u w:val="single"/>
        </w:rPr>
        <w:t xml:space="preserve">syndrome as most of the </w:t>
      </w:r>
      <w:r w:rsidRPr="00152A1C">
        <w:rPr>
          <w:highlight w:val="yellow"/>
          <w:u w:val="single"/>
        </w:rPr>
        <w:t xml:space="preserve">satellites </w:t>
      </w:r>
      <w:r w:rsidRPr="00263FA4">
        <w:rPr>
          <w:u w:val="single"/>
        </w:rPr>
        <w:t xml:space="preserve">being launched </w:t>
      </w:r>
      <w:r w:rsidRPr="00152A1C">
        <w:rPr>
          <w:highlight w:val="yellow"/>
          <w:u w:val="single"/>
        </w:rPr>
        <w:t xml:space="preserve">remain intact for their full </w:t>
      </w:r>
      <w:r w:rsidRPr="00263FA4">
        <w:rPr>
          <w:u w:val="single"/>
        </w:rPr>
        <w:t xml:space="preserve">expected service </w:t>
      </w:r>
      <w:r w:rsidRPr="00152A1C">
        <w:rPr>
          <w:highlight w:val="yellow"/>
          <w:u w:val="single"/>
        </w:rPr>
        <w:t>life</w:t>
      </w:r>
      <w:r w:rsidRPr="00541602">
        <w:rPr>
          <w:sz w:val="16"/>
          <w:szCs w:val="16"/>
        </w:rPr>
        <w:t>. However, it comes with a considerable increase in risk to satellites, which is manifested by their higher yearly losses, making satellites operations riskier and more expensive for governments and private companies alike. This increased amount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2FFEDB5F" w14:textId="77777777" w:rsidR="006175D9" w:rsidRPr="00F35F0D" w:rsidRDefault="006175D9" w:rsidP="006175D9">
      <w:pPr>
        <w:pStyle w:val="Heading4"/>
        <w:rPr>
          <w:rFonts w:cs="Arial"/>
          <w:u w:val="single"/>
        </w:rPr>
      </w:pPr>
      <w:r w:rsidRPr="00F35F0D">
        <w:rPr>
          <w:rFonts w:cs="Arial"/>
        </w:rPr>
        <w:lastRenderedPageBreak/>
        <w:t xml:space="preserve">Even </w:t>
      </w:r>
      <w:r w:rsidRPr="00F35F0D">
        <w:rPr>
          <w:rFonts w:cs="Arial"/>
          <w:u w:val="single"/>
        </w:rPr>
        <w:t>full-scale ASAT war</w:t>
      </w:r>
      <w:r w:rsidRPr="00F35F0D">
        <w:rPr>
          <w:rFonts w:cs="Arial"/>
        </w:rPr>
        <w:t xml:space="preserve"> can’t trigger Kessler – </w:t>
      </w:r>
      <w:r w:rsidRPr="00F35F0D">
        <w:rPr>
          <w:rFonts w:cs="Arial"/>
          <w:u w:val="single"/>
        </w:rPr>
        <w:t>modelling</w:t>
      </w:r>
    </w:p>
    <w:p w14:paraId="5F328607" w14:textId="77777777" w:rsidR="006175D9" w:rsidRPr="00F35F0D" w:rsidRDefault="006175D9" w:rsidP="006175D9">
      <w:bookmarkStart w:id="0" w:name="_Hlk12631754"/>
      <w:r w:rsidRPr="00F35F0D">
        <w:rPr>
          <w:rStyle w:val="Style13ptBold"/>
        </w:rPr>
        <w:t>Drmola</w:t>
      </w:r>
      <w:r w:rsidRPr="00F35F0D">
        <w:t xml:space="preserve"> and Hubik </w:t>
      </w:r>
      <w:r w:rsidRPr="00F35F0D">
        <w:rPr>
          <w:rStyle w:val="Style13ptBold"/>
        </w:rPr>
        <w:t>18</w:t>
      </w:r>
      <w:r w:rsidRPr="00F35F0D">
        <w:t xml:space="preserve"> [Jakub Drmola, Division of Security and Strategic Studies, Department of Political Science at the Faculty of Social Sciences of Masaryk University. Tomas Hubik,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bookmarkEnd w:id="0"/>
    <w:p w14:paraId="304CB56D" w14:textId="77777777" w:rsidR="006175D9" w:rsidRPr="00F35F0D" w:rsidRDefault="006175D9" w:rsidP="006175D9">
      <w:pPr>
        <w:rPr>
          <w:sz w:val="6"/>
          <w:szCs w:val="6"/>
        </w:rPr>
      </w:pPr>
      <w:r w:rsidRPr="00F35F0D">
        <w:rPr>
          <w:sz w:val="16"/>
        </w:rPr>
        <w:t xml:space="preserve">The </w:t>
      </w:r>
      <w:r w:rsidRPr="00F35F0D">
        <w:rPr>
          <w:rStyle w:val="Emphasis"/>
        </w:rPr>
        <w:t>probabilities</w:t>
      </w:r>
      <w:r w:rsidRPr="00F35F0D">
        <w:rPr>
          <w:sz w:val="16"/>
        </w:rPr>
        <w:t xml:space="preserve"> </w:t>
      </w:r>
      <w:r w:rsidRPr="00F35F0D">
        <w:rPr>
          <w:u w:val="single"/>
        </w:rPr>
        <w:t xml:space="preserve">and </w:t>
      </w:r>
      <w:r w:rsidRPr="00152A1C">
        <w:rPr>
          <w:rStyle w:val="Emphasis"/>
          <w:highlight w:val="yellow"/>
        </w:rPr>
        <w:t>rates</w:t>
      </w:r>
      <w:r w:rsidRPr="00152A1C">
        <w:rPr>
          <w:highlight w:val="yellow"/>
          <w:u w:val="single"/>
        </w:rPr>
        <w:t xml:space="preserve"> of </w:t>
      </w:r>
      <w:r w:rsidRPr="00152A1C">
        <w:rPr>
          <w:rStyle w:val="Emphasis"/>
          <w:highlight w:val="yellow"/>
        </w:rPr>
        <w:t>collisions</w:t>
      </w:r>
      <w:r w:rsidRPr="00F35F0D">
        <w:rPr>
          <w:u w:val="single"/>
        </w:rPr>
        <w:t xml:space="preserve"> of objects from different groups </w:t>
      </w:r>
      <w:r w:rsidRPr="00152A1C">
        <w:rPr>
          <w:highlight w:val="yellow"/>
          <w:u w:val="single"/>
        </w:rPr>
        <w:t xml:space="preserve">were </w:t>
      </w:r>
      <w:r w:rsidRPr="00152A1C">
        <w:rPr>
          <w:rStyle w:val="Emphasis"/>
          <w:highlight w:val="yellow"/>
        </w:rPr>
        <w:t>calculated</w:t>
      </w:r>
      <w:r w:rsidRPr="00152A1C">
        <w:rPr>
          <w:highlight w:val="yellow"/>
          <w:u w:val="single"/>
        </w:rPr>
        <w:t xml:space="preserve"> using a </w:t>
      </w:r>
      <w:r w:rsidRPr="00152A1C">
        <w:rPr>
          <w:rStyle w:val="Emphasis"/>
          <w:highlight w:val="yellow"/>
        </w:rPr>
        <w:t>coefficient</w:t>
      </w:r>
      <w:r w:rsidRPr="00152A1C">
        <w:rPr>
          <w:highlight w:val="yellow"/>
          <w:u w:val="single"/>
        </w:rPr>
        <w:t xml:space="preserve"> converting</w:t>
      </w:r>
      <w:r w:rsidRPr="00F35F0D">
        <w:rPr>
          <w:u w:val="single"/>
        </w:rPr>
        <w:t xml:space="preserve"> the </w:t>
      </w:r>
      <w:r w:rsidRPr="00152A1C">
        <w:rPr>
          <w:rStyle w:val="Emphasis"/>
          <w:highlight w:val="yellow"/>
        </w:rPr>
        <w:t>rate</w:t>
      </w:r>
      <w:r w:rsidRPr="00F35F0D">
        <w:rPr>
          <w:rStyle w:val="Emphasis"/>
        </w:rPr>
        <w:t xml:space="preserve"> of collisions</w:t>
      </w:r>
      <w:r w:rsidRPr="00F35F0D">
        <w:rPr>
          <w:u w:val="single"/>
        </w:rPr>
        <w:t xml:space="preserve"> </w:t>
      </w:r>
      <w:r w:rsidRPr="00152A1C">
        <w:rPr>
          <w:highlight w:val="yellow"/>
          <w:u w:val="single"/>
        </w:rPr>
        <w:t xml:space="preserve">between </w:t>
      </w:r>
      <w:r w:rsidRPr="00152A1C">
        <w:rPr>
          <w:rStyle w:val="Emphasis"/>
          <w:highlight w:val="yellow"/>
        </w:rPr>
        <w:t>objects from one group</w:t>
      </w:r>
      <w:r w:rsidRPr="00152A1C">
        <w:rPr>
          <w:highlight w:val="yellow"/>
          <w:u w:val="single"/>
        </w:rPr>
        <w:t xml:space="preserve"> to</w:t>
      </w:r>
      <w:r w:rsidRPr="00F35F0D">
        <w:rPr>
          <w:u w:val="single"/>
        </w:rPr>
        <w:t xml:space="preserve"> the </w:t>
      </w:r>
      <w:r w:rsidRPr="00F35F0D">
        <w:rPr>
          <w:rStyle w:val="Emphasis"/>
        </w:rPr>
        <w:t>rate of collisions</w:t>
      </w:r>
      <w:r w:rsidRPr="00F35F0D">
        <w:rPr>
          <w:u w:val="single"/>
        </w:rPr>
        <w:t xml:space="preserve"> between </w:t>
      </w:r>
      <w:r w:rsidRPr="00F35F0D">
        <w:rPr>
          <w:rStyle w:val="Emphasis"/>
        </w:rPr>
        <w:t xml:space="preserve">objects from </w:t>
      </w:r>
      <w:r w:rsidRPr="00152A1C">
        <w:rPr>
          <w:rStyle w:val="Emphasis"/>
          <w:highlight w:val="yellow"/>
        </w:rPr>
        <w:t>another group</w:t>
      </w:r>
      <w:r w:rsidRPr="00F35F0D">
        <w:rPr>
          <w:sz w:val="16"/>
        </w:rPr>
        <w:t xml:space="preserve">. </w:t>
      </w:r>
      <w:r w:rsidRPr="00F35F0D">
        <w:rPr>
          <w:u w:val="single"/>
        </w:rPr>
        <w:t xml:space="preserve">The initial </w:t>
      </w:r>
      <w:r w:rsidRPr="00152A1C">
        <w:rPr>
          <w:rStyle w:val="Emphasis"/>
          <w:highlight w:val="yellow"/>
        </w:rPr>
        <w:t>base rate</w:t>
      </w:r>
      <w:r w:rsidRPr="00152A1C">
        <w:rPr>
          <w:highlight w:val="yellow"/>
          <w:u w:val="single"/>
        </w:rPr>
        <w:t xml:space="preserve"> was estimated using</w:t>
      </w:r>
      <w:r w:rsidRPr="00F35F0D">
        <w:rPr>
          <w:u w:val="single"/>
        </w:rPr>
        <w:t xml:space="preserve"> </w:t>
      </w:r>
      <w:r w:rsidRPr="00152A1C">
        <w:rPr>
          <w:rStyle w:val="Emphasis"/>
          <w:highlight w:val="yellow"/>
        </w:rPr>
        <w:t>iterative simulations</w:t>
      </w:r>
      <w:r w:rsidRPr="00152A1C">
        <w:rPr>
          <w:highlight w:val="yellow"/>
          <w:u w:val="single"/>
        </w:rPr>
        <w:t xml:space="preserve"> and </w:t>
      </w:r>
      <w:r w:rsidRPr="00152A1C">
        <w:rPr>
          <w:rStyle w:val="Emphasis"/>
          <w:highlight w:val="yellow"/>
        </w:rPr>
        <w:t>comparison</w:t>
      </w:r>
      <w:r w:rsidRPr="00F35F0D">
        <w:rPr>
          <w:u w:val="single"/>
        </w:rPr>
        <w:t xml:space="preserve"> of the resulting </w:t>
      </w:r>
      <w:r w:rsidRPr="00F35F0D">
        <w:rPr>
          <w:rStyle w:val="Emphasis"/>
        </w:rPr>
        <w:t>runs</w:t>
      </w:r>
      <w:r w:rsidRPr="00F35F0D">
        <w:rPr>
          <w:u w:val="single"/>
        </w:rPr>
        <w:t xml:space="preserve"> </w:t>
      </w:r>
      <w:r w:rsidRPr="00152A1C">
        <w:rPr>
          <w:highlight w:val="yellow"/>
          <w:u w:val="single"/>
        </w:rPr>
        <w:t xml:space="preserve">with </w:t>
      </w:r>
      <w:r w:rsidRPr="00152A1C">
        <w:rPr>
          <w:rStyle w:val="Emphasis"/>
          <w:highlight w:val="yellow"/>
        </w:rPr>
        <w:t>real data</w:t>
      </w:r>
      <w:r w:rsidRPr="00F35F0D">
        <w:rPr>
          <w:u w:val="single"/>
        </w:rPr>
        <w:t xml:space="preserve"> and </w:t>
      </w:r>
      <w:r w:rsidRPr="00F35F0D">
        <w:rPr>
          <w:rStyle w:val="Emphasis"/>
        </w:rPr>
        <w:t>outputs</w:t>
      </w:r>
      <w:r w:rsidRPr="00F35F0D">
        <w:rPr>
          <w:u w:val="single"/>
        </w:rPr>
        <w:t xml:space="preserve"> from </w:t>
      </w:r>
      <w:r w:rsidRPr="00F35F0D">
        <w:rPr>
          <w:rStyle w:val="Emphasis"/>
        </w:rPr>
        <w:t>other models</w:t>
      </w:r>
      <w:r w:rsidRPr="00F35F0D">
        <w:rPr>
          <w:sz w:val="16"/>
        </w:rPr>
        <w:t xml:space="preserve">. </w:t>
      </w:r>
      <w:r w:rsidRPr="00152A1C">
        <w:rPr>
          <w:rStyle w:val="Emphasis"/>
          <w:highlight w:val="yellow"/>
        </w:rPr>
        <w:t>Detailed</w:t>
      </w:r>
      <w:r w:rsidRPr="00F35F0D">
        <w:rPr>
          <w:rStyle w:val="Emphasis"/>
        </w:rPr>
        <w:t xml:space="preserve"> </w:t>
      </w:r>
      <w:r w:rsidRPr="00152A1C">
        <w:rPr>
          <w:rStyle w:val="Emphasis"/>
          <w:highlight w:val="yellow"/>
        </w:rPr>
        <w:t>model</w:t>
      </w:r>
      <w:r w:rsidRPr="00F35F0D">
        <w:rPr>
          <w:u w:val="single"/>
        </w:rPr>
        <w:t xml:space="preserve"> built </w:t>
      </w:r>
      <w:r w:rsidRPr="00152A1C">
        <w:rPr>
          <w:highlight w:val="yellow"/>
          <w:u w:val="single"/>
        </w:rPr>
        <w:t>by</w:t>
      </w:r>
      <w:r w:rsidRPr="00F35F0D">
        <w:rPr>
          <w:u w:val="single"/>
        </w:rPr>
        <w:t xml:space="preserve"> a group of </w:t>
      </w:r>
      <w:r w:rsidRPr="00F35F0D">
        <w:rPr>
          <w:rStyle w:val="Emphasis"/>
        </w:rPr>
        <w:t>researchers</w:t>
      </w:r>
      <w:r w:rsidRPr="00F35F0D">
        <w:rPr>
          <w:u w:val="single"/>
        </w:rPr>
        <w:t xml:space="preserve"> from the </w:t>
      </w:r>
      <w:r w:rsidRPr="00152A1C">
        <w:rPr>
          <w:rStyle w:val="Emphasis"/>
          <w:highlight w:val="yellow"/>
        </w:rPr>
        <w:t>Lawrence</w:t>
      </w:r>
      <w:r w:rsidRPr="00F35F0D">
        <w:rPr>
          <w:u w:val="single"/>
        </w:rPr>
        <w:t xml:space="preserve"> Livermore </w:t>
      </w:r>
      <w:r w:rsidRPr="00152A1C">
        <w:rPr>
          <w:rStyle w:val="Emphasis"/>
          <w:highlight w:val="yellow"/>
        </w:rPr>
        <w:t>National Lab</w:t>
      </w:r>
      <w:r w:rsidRPr="00F35F0D">
        <w:rPr>
          <w:rStyle w:val="Emphasis"/>
        </w:rPr>
        <w:t>oratory</w:t>
      </w:r>
      <w:r w:rsidRPr="00F35F0D">
        <w:rPr>
          <w:u w:val="single"/>
        </w:rPr>
        <w:t xml:space="preserve"> </w:t>
      </w:r>
      <w:r w:rsidRPr="00152A1C">
        <w:rPr>
          <w:highlight w:val="yellow"/>
          <w:u w:val="single"/>
        </w:rPr>
        <w:t>was used</w:t>
      </w:r>
      <w:r w:rsidRPr="00F35F0D">
        <w:rPr>
          <w:u w:val="single"/>
        </w:rPr>
        <w:t xml:space="preserve"> as a </w:t>
      </w:r>
      <w:r w:rsidRPr="00F35F0D">
        <w:rPr>
          <w:rStyle w:val="Emphasis"/>
        </w:rPr>
        <w:t>base</w:t>
      </w:r>
      <w:r w:rsidRPr="00F35F0D">
        <w:rPr>
          <w:u w:val="single"/>
        </w:rPr>
        <w:t xml:space="preserve"> for the </w:t>
      </w:r>
      <w:r w:rsidRPr="00F35F0D">
        <w:rPr>
          <w:rStyle w:val="Emphasis"/>
        </w:rPr>
        <w:t>calibration</w:t>
      </w:r>
      <w:r w:rsidRPr="00F35F0D">
        <w:rPr>
          <w:sz w:val="6"/>
          <w:szCs w:val="6"/>
        </w:rPr>
        <w:t xml:space="preserve"> [see 9]. As the major factor influencing collision probability is size, the probability increases with square of the diameter representing bigger area for possible impact. Speed would be another factor influencing the probability of impacts, but the speed depends on the distance from the Earth and is not influenced by debris size. It means that it will not vary between different debris groups and thus will not influence the collision probability conversion parameters in our model.</w:t>
      </w:r>
    </w:p>
    <w:p w14:paraId="09D8EC3F" w14:textId="77777777" w:rsidR="006175D9" w:rsidRPr="00F35F0D" w:rsidRDefault="006175D9" w:rsidP="006175D9">
      <w:pPr>
        <w:rPr>
          <w:sz w:val="6"/>
          <w:szCs w:val="6"/>
        </w:rPr>
      </w:pPr>
      <w:r w:rsidRPr="00F35F0D">
        <w:rPr>
          <w:sz w:val="6"/>
          <w:szCs w:val="6"/>
        </w:rPr>
        <w:t>One the most important limitations and simplifications of the model is the uncertainty of size, structure, and composition of the satellites—i.e. what debris the satellite will disintegrate into in case of a collision. Perhaps even more crucially, the rate of orbital decay changes significantly with the altitude and eccentricity of the trajectory. The lower the orbital altitude is or the more eccentric it is, the more drag the object experiences as it passes through the last vestiges of our atmosphere. Therefore, objects in the lower or more eccentric orbit will decay significantly faster. Thus, the actual lifetime of a piece of debris can easily vary from days to centuries. It also needs to be noted that while it may take many decades for a satellite to decay (especially from the popular orbits between 500 km and 800 km), we cannot assume the same about debris. That is because while satellite orbits typically have very low eccentricity, collisions result in fragments with velocities and trajectories that vary and differ from the original intact satellite (i.e. are more eccentric and decay faster). This makes estimating rate of orbital decay of debris quite difficult, especially when combined with the ongoing laudable efforts by Inter-Agency Space Debris Coordination Committee (IADC) to shorten the lifetime of satellites after they cease planned operations [14], [15].</w:t>
      </w:r>
    </w:p>
    <w:p w14:paraId="61EBD19A" w14:textId="77777777" w:rsidR="006175D9" w:rsidRPr="00F35F0D" w:rsidRDefault="006175D9" w:rsidP="006175D9">
      <w:pPr>
        <w:rPr>
          <w:sz w:val="6"/>
          <w:szCs w:val="6"/>
        </w:rPr>
      </w:pPr>
      <w:r w:rsidRPr="00F35F0D">
        <w:rPr>
          <w:sz w:val="6"/>
          <w:szCs w:val="6"/>
        </w:rPr>
        <w:t>Therefore, both the orbital and structural parameters used here are (and must be) overall averages designed to represent a “general LEO satellite” and are based on previous fragmentations, of which there are but few. Furthermore, this is getting increasingly more difficult as satellites are getting progressively more diverse, especially with the ongoing boom of the miniaturized CubeSats [16]. This leads to a relatively wide and heterogeneous population of real satellites being represented by a single, homogenized stock of simulated satellites in the model. It is also uncertain and difficult to predict how exactly is this going to evolve in the far future, what proportion of launched satellites will be of which size, and into which orbit they will be placed. Lacking precise information, we simply extrapolate current and expected trends.</w:t>
      </w:r>
    </w:p>
    <w:p w14:paraId="2ED4DAF0" w14:textId="77777777" w:rsidR="006175D9" w:rsidRPr="00F35F0D" w:rsidRDefault="006175D9" w:rsidP="006175D9">
      <w:pPr>
        <w:rPr>
          <w:sz w:val="6"/>
          <w:szCs w:val="6"/>
        </w:rPr>
      </w:pPr>
      <w:r w:rsidRPr="00F35F0D">
        <w:rPr>
          <w:sz w:val="6"/>
          <w:szCs w:val="6"/>
        </w:rPr>
        <w:t>5. Scenarios and simulation results</w:t>
      </w:r>
    </w:p>
    <w:p w14:paraId="36DFE26F" w14:textId="77777777" w:rsidR="006175D9" w:rsidRPr="00F35F0D" w:rsidRDefault="006175D9" w:rsidP="006175D9">
      <w:pPr>
        <w:rPr>
          <w:sz w:val="6"/>
          <w:szCs w:val="6"/>
        </w:rPr>
      </w:pPr>
      <w:r w:rsidRPr="00F35F0D">
        <w:rPr>
          <w:sz w:val="6"/>
          <w:szCs w:val="6"/>
        </w:rPr>
        <w:t>5.1. Business as usual and beyond</w:t>
      </w:r>
    </w:p>
    <w:p w14:paraId="45FE8D79" w14:textId="77777777" w:rsidR="006175D9" w:rsidRPr="00F35F0D" w:rsidRDefault="006175D9" w:rsidP="006175D9">
      <w:pPr>
        <w:rPr>
          <w:sz w:val="6"/>
          <w:szCs w:val="6"/>
        </w:rPr>
      </w:pPr>
      <w:r w:rsidRPr="00F35F0D">
        <w:rPr>
          <w:sz w:val="6"/>
          <w:szCs w:val="6"/>
        </w:rPr>
        <w:t>The baseline scenario represents a continuation of the current trends, which are simply extended into the future. An average 1% growth rate of yearly launches of new satellites (starting at 89) is assumed, together with constant success rate in satellites’ ability to actively avoid collisions with debris and other satellites, constant lifetime, and failure rate. This basic model lacks any sudden events or major policy changes that would markedly influence the debris propagation. However, it serves both as a foundation for all the following scenarios and as a basis of comparison to see what the impact would be.</w:t>
      </w:r>
    </w:p>
    <w:p w14:paraId="518629EE" w14:textId="77777777" w:rsidR="006175D9" w:rsidRPr="00F35F0D" w:rsidRDefault="006175D9" w:rsidP="006175D9">
      <w:pPr>
        <w:rPr>
          <w:sz w:val="6"/>
          <w:szCs w:val="6"/>
        </w:rPr>
      </w:pPr>
      <w:r w:rsidRPr="00F35F0D">
        <w:rPr>
          <w:sz w:val="6"/>
          <w:szCs w:val="6"/>
        </w:rPr>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p>
    <w:p w14:paraId="23037A89" w14:textId="77777777" w:rsidR="006175D9" w:rsidRPr="00F35F0D" w:rsidRDefault="006175D9" w:rsidP="006175D9">
      <w:pPr>
        <w:rPr>
          <w:sz w:val="6"/>
          <w:szCs w:val="6"/>
        </w:rPr>
      </w:pPr>
      <w:r w:rsidRPr="00F35F0D">
        <w:rPr>
          <w:sz w:val="6"/>
          <w:szCs w:val="6"/>
        </w:rPr>
        <w:t>Running this model for its full 50 years (2016–2066) yields the expected result of perpetually growing amount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(i.e. powered) satellites. Also please note that throughout the article, the graphs use quite different scales for debris populations because of the considerable variations between scenarios. Using any single scale for all graphs would render some of them unintelligible.</w:t>
      </w:r>
    </w:p>
    <w:p w14:paraId="5780A2E6" w14:textId="77777777" w:rsidR="006175D9" w:rsidRPr="00F35F0D" w:rsidRDefault="006175D9" w:rsidP="006175D9">
      <w:pPr>
        <w:rPr>
          <w:sz w:val="6"/>
          <w:szCs w:val="6"/>
        </w:rPr>
      </w:pPr>
      <w:r w:rsidRPr="00F35F0D">
        <w:rPr>
          <w:sz w:val="6"/>
          <w:szCs w:val="6"/>
        </w:rPr>
        <w:t>We can see that this increase in numbers still does not result in realization of the Kessler syndrome as most of the satellites being launched remain intact for their full expected service life. However, it comes with a considerable increase in risk to satellites, which is manifested by their higher yearly losses, making satellites operations riskier and more expensive for governments and private companies alike. This increased amount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7CF6362E" w14:textId="77777777" w:rsidR="006175D9" w:rsidRPr="00F35F0D" w:rsidRDefault="006175D9" w:rsidP="006175D9">
      <w:pPr>
        <w:rPr>
          <w:sz w:val="6"/>
          <w:szCs w:val="6"/>
        </w:rPr>
      </w:pPr>
      <w:r w:rsidRPr="00F35F0D">
        <w:rPr>
          <w:sz w:val="6"/>
          <w:szCs w:val="6"/>
        </w:rPr>
        <w:t>This negative development of increasingly risky and costly operation of satellites can also be highlighted and visualized in a graph by comparing the number of satellites launched to the number of satellites lost (to collisions as well as malfunctions) in each given year (Fig. 6). This ratio shows diminishing efficiency of the system, where number of losses per launch increases.</w:t>
      </w:r>
    </w:p>
    <w:p w14:paraId="0C8980BE" w14:textId="77777777" w:rsidR="006175D9" w:rsidRPr="00F35F0D" w:rsidRDefault="006175D9" w:rsidP="006175D9">
      <w:pPr>
        <w:rPr>
          <w:sz w:val="6"/>
          <w:szCs w:val="6"/>
        </w:rPr>
      </w:pPr>
      <w:r w:rsidRPr="00F35F0D">
        <w:rPr>
          <w:sz w:val="6"/>
          <w:szCs w:val="6"/>
        </w:rPr>
        <w:t>After fully acknowledging limitations stemming from inherent uncertainties, we can also try to “make things expectedly worse” by doubling the growth rate of yearly launches (to what it perhaps might end up being because of the boom in satellites industry because of increasing privatization of space, growing demand for communication satellites, etc.) and also extending the simulation timeframe to 200 years (Fig. 7).</w:t>
      </w:r>
    </w:p>
    <w:p w14:paraId="121CC095" w14:textId="77777777" w:rsidR="006175D9" w:rsidRPr="00F35F0D" w:rsidRDefault="006175D9" w:rsidP="006175D9">
      <w:pPr>
        <w:rPr>
          <w:sz w:val="6"/>
          <w:szCs w:val="6"/>
        </w:rPr>
      </w:pPr>
      <w:r w:rsidRPr="00F35F0D">
        <w:rPr>
          <w:sz w:val="6"/>
          <w:szCs w:val="6"/>
        </w:rPr>
        <w:t>It must be stressed that the model was not designed with such long outlooks in mind, and many of the assumptions will certainly not hold over the next 200 years (such as static launch rate growth, size, and structure of the satellites, their lifetime, evasion rates, lack of mitigation, and many others). But in the overwhelmingly unlikely case that these assumptions stay true, the simulated outcome seems to suggest a collapse of sorts around the year 2163. However, it does not look like a suddenly triggered chain reaction leading to widespread fragmentation of the entire LEO but rather like a gradually reached point at which LEO is so full of debris, and the rate of active satellite fragmentation is so high (almost one every day) that the launches cannot keep up anymore. This is consistent with the findings reported by LaFleur and Finkelman, who found the debris system to be unconditionally stable [18], [19], [27].</w:t>
      </w:r>
    </w:p>
    <w:p w14:paraId="7414D982" w14:textId="77777777" w:rsidR="006175D9" w:rsidRPr="00F35F0D" w:rsidRDefault="006175D9" w:rsidP="006175D9">
      <w:pPr>
        <w:rPr>
          <w:sz w:val="6"/>
          <w:szCs w:val="6"/>
        </w:rPr>
      </w:pPr>
      <w:r w:rsidRPr="00F35F0D">
        <w:rPr>
          <w:sz w:val="6"/>
          <w:szCs w:val="6"/>
        </w:rPr>
        <w:t>5.2. Antisatellite weapon system scenario</w:t>
      </w:r>
    </w:p>
    <w:p w14:paraId="5EE95812" w14:textId="77777777" w:rsidR="006175D9" w:rsidRPr="00F35F0D" w:rsidRDefault="006175D9" w:rsidP="006175D9">
      <w:pPr>
        <w:rPr>
          <w:sz w:val="6"/>
          <w:szCs w:val="6"/>
        </w:rPr>
      </w:pPr>
      <w:r w:rsidRPr="00F35F0D">
        <w:rPr>
          <w:sz w:val="6"/>
          <w:szCs w:val="6"/>
        </w:rPr>
        <w:t>Apart from the usual collisional risks that satellites face in the LEO, there has been growing concern regarding the development of antisatellite weapon systems (ASATs) by several world powers (namely China, Russian Federation, and the United States). These weapons are designed to intercept and destroy orbiting satellites and are, for the most part, descended from the antiballistic missile defense systems. While there are some alternative designs under development, the current generation mostly takes form of a boosted missile with a kinetic kill vehicle. This method of destruction (a collision of a missile with a satellite) leads to extensive fragmentation and creation of large debris clouds.</w:t>
      </w:r>
    </w:p>
    <w:p w14:paraId="38E49084" w14:textId="77777777" w:rsidR="006175D9" w:rsidRPr="00F35F0D" w:rsidRDefault="006175D9" w:rsidP="006175D9">
      <w:pPr>
        <w:rPr>
          <w:sz w:val="6"/>
          <w:szCs w:val="6"/>
        </w:rPr>
      </w:pPr>
      <w:r w:rsidRPr="00F35F0D">
        <w:rPr>
          <w:sz w:val="6"/>
          <w:szCs w:val="6"/>
        </w:rPr>
        <w:t>A prime example of this was the Chinese 2007 ASAT test which destroyed China's own decommissioned weather satellite FengYun-1C. This hypervelocity collision created around 3000 pieces of medium to large debris and tens of thousands of smaller pieces, most of which will remain in orbit for decades, thus considerably contributing to overall risk of future orbital collisions [20].</w:t>
      </w:r>
    </w:p>
    <w:p w14:paraId="3388F9F6" w14:textId="77777777" w:rsidR="006175D9" w:rsidRPr="00F35F0D" w:rsidRDefault="006175D9" w:rsidP="006175D9">
      <w:pPr>
        <w:rPr>
          <w:sz w:val="16"/>
        </w:rPr>
      </w:pPr>
      <w:r w:rsidRPr="00F35F0D">
        <w:rPr>
          <w:sz w:val="6"/>
          <w:szCs w:val="6"/>
        </w:rPr>
        <w:t xml:space="preserve">As much as occasional tests of ASATs are increasing the amount of debris in the LEO, </w:t>
      </w:r>
      <w:r w:rsidRPr="00F35F0D">
        <w:rPr>
          <w:u w:val="single"/>
        </w:rPr>
        <w:t xml:space="preserve">a greater danger by far is the possibility of a </w:t>
      </w:r>
      <w:r w:rsidRPr="00152A1C">
        <w:rPr>
          <w:rStyle w:val="Emphasis"/>
          <w:highlight w:val="yellow"/>
        </w:rPr>
        <w:t>large-scale ASAT deployment</w:t>
      </w:r>
      <w:r w:rsidRPr="00152A1C">
        <w:rPr>
          <w:highlight w:val="yellow"/>
          <w:u w:val="single"/>
        </w:rPr>
        <w:t xml:space="preserve"> during</w:t>
      </w:r>
      <w:r w:rsidRPr="00F35F0D">
        <w:rPr>
          <w:u w:val="single"/>
        </w:rPr>
        <w:t xml:space="preserve"> an </w:t>
      </w:r>
      <w:r w:rsidRPr="00F35F0D">
        <w:rPr>
          <w:rStyle w:val="Emphasis"/>
        </w:rPr>
        <w:t xml:space="preserve">armed </w:t>
      </w:r>
      <w:r w:rsidRPr="00152A1C">
        <w:rPr>
          <w:rStyle w:val="Emphasis"/>
          <w:highlight w:val="yellow"/>
        </w:rPr>
        <w:t>conflict</w:t>
      </w:r>
      <w:r w:rsidRPr="00152A1C">
        <w:rPr>
          <w:highlight w:val="yellow"/>
          <w:u w:val="single"/>
        </w:rPr>
        <w:t xml:space="preserve"> between</w:t>
      </w:r>
      <w:r w:rsidRPr="00F35F0D">
        <w:rPr>
          <w:u w:val="single"/>
        </w:rPr>
        <w:t xml:space="preserve"> two or more </w:t>
      </w:r>
      <w:r w:rsidRPr="00152A1C">
        <w:rPr>
          <w:rStyle w:val="Emphasis"/>
          <w:highlight w:val="yellow"/>
        </w:rPr>
        <w:t>major</w:t>
      </w:r>
      <w:r w:rsidRPr="00F35F0D">
        <w:rPr>
          <w:u w:val="single"/>
        </w:rPr>
        <w:t xml:space="preserve">, technologically advanced </w:t>
      </w:r>
      <w:r w:rsidRPr="00152A1C">
        <w:rPr>
          <w:rStyle w:val="Emphasis"/>
          <w:highlight w:val="yellow"/>
        </w:rPr>
        <w:t>powers</w:t>
      </w:r>
      <w:r w:rsidRPr="00F35F0D">
        <w:rPr>
          <w:sz w:val="16"/>
        </w:rPr>
        <w:t xml:space="preserve">. Given the reliance of modern militaries on satellites for intelligence, communication, and navigation, it is generally presumed that </w:t>
      </w:r>
      <w:r w:rsidRPr="00F35F0D">
        <w:rPr>
          <w:u w:val="single"/>
        </w:rPr>
        <w:t>the initial phase</w:t>
      </w:r>
      <w:r w:rsidRPr="00F35F0D">
        <w:rPr>
          <w:sz w:val="16"/>
        </w:rPr>
        <w:t xml:space="preserve"> of any such conflict </w:t>
      </w:r>
      <w:r w:rsidRPr="00152A1C">
        <w:rPr>
          <w:highlight w:val="yellow"/>
          <w:u w:val="single"/>
        </w:rPr>
        <w:t xml:space="preserve">would involve </w:t>
      </w:r>
      <w:r w:rsidRPr="00152A1C">
        <w:rPr>
          <w:rStyle w:val="Emphasis"/>
          <w:highlight w:val="yellow"/>
        </w:rPr>
        <w:t>mutual destruction</w:t>
      </w:r>
      <w:r w:rsidRPr="00152A1C">
        <w:rPr>
          <w:highlight w:val="yellow"/>
          <w:u w:val="single"/>
        </w:rPr>
        <w:t xml:space="preserve"> of</w:t>
      </w:r>
      <w:r w:rsidRPr="00F35F0D">
        <w:rPr>
          <w:u w:val="single"/>
        </w:rPr>
        <w:t xml:space="preserve"> each other's </w:t>
      </w:r>
      <w:r w:rsidRPr="00F35F0D">
        <w:rPr>
          <w:rStyle w:val="Emphasis"/>
        </w:rPr>
        <w:t>satellites</w:t>
      </w:r>
      <w:r w:rsidRPr="00F35F0D">
        <w:rPr>
          <w:sz w:val="16"/>
        </w:rPr>
        <w:t xml:space="preserve"> to blind the enemy and hinder their offensive operations [21], [22]. </w:t>
      </w:r>
      <w:r w:rsidRPr="00F35F0D">
        <w:rPr>
          <w:u w:val="single"/>
        </w:rPr>
        <w:t xml:space="preserve">Such opening salvos could involve </w:t>
      </w:r>
      <w:r w:rsidRPr="00F35F0D">
        <w:rPr>
          <w:rStyle w:val="Emphasis"/>
        </w:rPr>
        <w:t>immediate destruction</w:t>
      </w:r>
      <w:r w:rsidRPr="00F35F0D">
        <w:rPr>
          <w:u w:val="single"/>
        </w:rPr>
        <w:t xml:space="preserve"> of </w:t>
      </w:r>
      <w:r w:rsidRPr="00152A1C">
        <w:rPr>
          <w:rStyle w:val="Emphasis"/>
          <w:highlight w:val="yellow"/>
        </w:rPr>
        <w:t>dozens of satellites</w:t>
      </w:r>
      <w:r w:rsidRPr="00F35F0D">
        <w:rPr>
          <w:sz w:val="16"/>
        </w:rPr>
        <w:t xml:space="preserve">, thus </w:t>
      </w:r>
      <w:r w:rsidRPr="00152A1C">
        <w:rPr>
          <w:highlight w:val="yellow"/>
          <w:u w:val="single"/>
        </w:rPr>
        <w:t xml:space="preserve">creating </w:t>
      </w:r>
      <w:r w:rsidRPr="00152A1C">
        <w:rPr>
          <w:rStyle w:val="Emphasis"/>
          <w:highlight w:val="yellow"/>
        </w:rPr>
        <w:t>massive</w:t>
      </w:r>
      <w:r w:rsidRPr="00F35F0D">
        <w:rPr>
          <w:rStyle w:val="Emphasis"/>
        </w:rPr>
        <w:t xml:space="preserve"> clouds of </w:t>
      </w:r>
      <w:r w:rsidRPr="00152A1C">
        <w:rPr>
          <w:rStyle w:val="Emphasis"/>
          <w:highlight w:val="yellow"/>
        </w:rPr>
        <w:t>debris</w:t>
      </w:r>
      <w:r w:rsidRPr="00F35F0D">
        <w:rPr>
          <w:sz w:val="16"/>
        </w:rPr>
        <w:t xml:space="preserve"> threatening the remaining satellites and possibly leading to cascading disintegration across the entire orbit.</w:t>
      </w:r>
    </w:p>
    <w:p w14:paraId="28EA1C53" w14:textId="77777777" w:rsidR="006175D9" w:rsidRPr="00F35F0D" w:rsidRDefault="006175D9" w:rsidP="006175D9">
      <w:pPr>
        <w:rPr>
          <w:sz w:val="16"/>
        </w:rPr>
      </w:pPr>
      <w:r w:rsidRPr="00152A1C">
        <w:rPr>
          <w:highlight w:val="yellow"/>
          <w:u w:val="single"/>
        </w:rPr>
        <w:t>This</w:t>
      </w:r>
      <w:r w:rsidRPr="00F35F0D">
        <w:rPr>
          <w:u w:val="single"/>
        </w:rPr>
        <w:t xml:space="preserve"> kind of hypothetical event </w:t>
      </w:r>
      <w:r w:rsidRPr="00152A1C">
        <w:rPr>
          <w:highlight w:val="yellow"/>
          <w:u w:val="single"/>
        </w:rPr>
        <w:t xml:space="preserve">is </w:t>
      </w:r>
      <w:r w:rsidRPr="00152A1C">
        <w:rPr>
          <w:rStyle w:val="Emphasis"/>
          <w:highlight w:val="yellow"/>
        </w:rPr>
        <w:t>simulated</w:t>
      </w:r>
      <w:r w:rsidRPr="00F35F0D">
        <w:rPr>
          <w:u w:val="single"/>
        </w:rPr>
        <w:t xml:space="preserve"> in the second scenario</w:t>
      </w:r>
      <w:r w:rsidRPr="00F35F0D">
        <w:rPr>
          <w:sz w:val="16"/>
        </w:rPr>
        <w:t xml:space="preserve">, </w:t>
      </w:r>
      <w:r w:rsidRPr="00152A1C">
        <w:rPr>
          <w:highlight w:val="yellow"/>
          <w:u w:val="single"/>
        </w:rPr>
        <w:t>where</w:t>
      </w:r>
      <w:r w:rsidRPr="00F35F0D">
        <w:rPr>
          <w:u w:val="single"/>
        </w:rPr>
        <w:t xml:space="preserve"> an imaginary </w:t>
      </w:r>
      <w:r w:rsidRPr="00152A1C">
        <w:rPr>
          <w:rStyle w:val="Emphasis"/>
          <w:highlight w:val="yellow"/>
        </w:rPr>
        <w:t>major</w:t>
      </w:r>
      <w:r w:rsidRPr="00F35F0D">
        <w:rPr>
          <w:u w:val="single"/>
        </w:rPr>
        <w:t xml:space="preserve"> military </w:t>
      </w:r>
      <w:r w:rsidRPr="00152A1C">
        <w:rPr>
          <w:rStyle w:val="Emphasis"/>
          <w:highlight w:val="yellow"/>
        </w:rPr>
        <w:t>conflict</w:t>
      </w:r>
      <w:r w:rsidRPr="00152A1C">
        <w:rPr>
          <w:highlight w:val="yellow"/>
          <w:u w:val="single"/>
        </w:rPr>
        <w:t xml:space="preserve"> erupts</w:t>
      </w:r>
      <w:r w:rsidRPr="00F35F0D">
        <w:rPr>
          <w:sz w:val="16"/>
        </w:rPr>
        <w:t xml:space="preserve"> in the year 2040, during which roughly </w:t>
      </w:r>
      <w:r w:rsidRPr="00F35F0D">
        <w:rPr>
          <w:u w:val="single"/>
        </w:rPr>
        <w:t xml:space="preserve">half of all military satellites are destroyed by </w:t>
      </w:r>
      <w:r w:rsidRPr="00F35F0D">
        <w:rPr>
          <w:rStyle w:val="Emphasis"/>
        </w:rPr>
        <w:t>intentional</w:t>
      </w:r>
      <w:r w:rsidRPr="00F35F0D">
        <w:rPr>
          <w:sz w:val="16"/>
        </w:rPr>
        <w:t xml:space="preserve"> kinetic </w:t>
      </w:r>
      <w:r w:rsidRPr="00F35F0D">
        <w:rPr>
          <w:rStyle w:val="Emphasis"/>
        </w:rPr>
        <w:t>impacts</w:t>
      </w:r>
      <w:r w:rsidRPr="00F35F0D">
        <w:rPr>
          <w:sz w:val="16"/>
        </w:rPr>
        <w:t xml:space="preserve"> using antisatellite weapons. With military and dual-use satellites generally representing a little over one-third of all satellites [23] (depending on criteria and the operating country), </w:t>
      </w:r>
      <w:r w:rsidRPr="00152A1C">
        <w:rPr>
          <w:highlight w:val="yellow"/>
          <w:u w:val="single"/>
        </w:rPr>
        <w:t>this results in</w:t>
      </w:r>
      <w:r w:rsidRPr="00F35F0D">
        <w:rPr>
          <w:u w:val="single"/>
        </w:rPr>
        <w:t xml:space="preserve"> some </w:t>
      </w:r>
      <w:r w:rsidRPr="00152A1C">
        <w:rPr>
          <w:rStyle w:val="Emphasis"/>
          <w:highlight w:val="yellow"/>
        </w:rPr>
        <w:t>200 satellites destroyed</w:t>
      </w:r>
      <w:r w:rsidRPr="00F35F0D">
        <w:rPr>
          <w:u w:val="single"/>
        </w:rPr>
        <w:t xml:space="preserve"> by ASATs</w:t>
      </w:r>
      <w:r w:rsidRPr="00F35F0D">
        <w:rPr>
          <w:sz w:val="16"/>
        </w:rPr>
        <w:t xml:space="preserve"> in 2040 (Fig. 8).</w:t>
      </w:r>
    </w:p>
    <w:p w14:paraId="384D5A58" w14:textId="77777777" w:rsidR="006175D9" w:rsidRDefault="006175D9" w:rsidP="006175D9">
      <w:pPr>
        <w:rPr>
          <w:sz w:val="16"/>
        </w:rPr>
      </w:pPr>
      <w:r w:rsidRPr="00152A1C">
        <w:rPr>
          <w:rStyle w:val="Emphasis"/>
          <w:highlight w:val="yellow"/>
        </w:rPr>
        <w:lastRenderedPageBreak/>
        <w:t>However</w:t>
      </w:r>
      <w:r w:rsidRPr="00F35F0D">
        <w:rPr>
          <w:sz w:val="16"/>
        </w:rPr>
        <w:t xml:space="preserve">, </w:t>
      </w:r>
      <w:r w:rsidRPr="00152A1C">
        <w:rPr>
          <w:rStyle w:val="Emphasis"/>
          <w:highlight w:val="yellow"/>
        </w:rPr>
        <w:t>even this sudden event</w:t>
      </w:r>
      <w:r w:rsidRPr="00152A1C">
        <w:rPr>
          <w:highlight w:val="yellow"/>
          <w:u w:val="single"/>
        </w:rPr>
        <w:t xml:space="preserve"> is </w:t>
      </w:r>
      <w:r w:rsidRPr="00152A1C">
        <w:rPr>
          <w:rStyle w:val="Emphasis"/>
          <w:highlight w:val="yellow"/>
        </w:rPr>
        <w:t>not enough</w:t>
      </w:r>
      <w:r w:rsidRPr="00152A1C">
        <w:rPr>
          <w:highlight w:val="yellow"/>
          <w:u w:val="single"/>
        </w:rPr>
        <w:t xml:space="preserve"> to </w:t>
      </w:r>
      <w:r w:rsidRPr="00152A1C">
        <w:rPr>
          <w:rStyle w:val="Emphasis"/>
          <w:highlight w:val="yellow"/>
        </w:rPr>
        <w:t>trigger</w:t>
      </w:r>
      <w:r w:rsidRPr="00152A1C">
        <w:rPr>
          <w:highlight w:val="yellow"/>
          <w:u w:val="single"/>
        </w:rPr>
        <w:t xml:space="preserve"> a </w:t>
      </w:r>
      <w:r w:rsidRPr="00152A1C">
        <w:rPr>
          <w:rStyle w:val="Emphasis"/>
          <w:highlight w:val="yellow"/>
        </w:rPr>
        <w:t>chain reaction</w:t>
      </w:r>
      <w:r w:rsidRPr="00152A1C">
        <w:rPr>
          <w:highlight w:val="yellow"/>
          <w:u w:val="single"/>
        </w:rPr>
        <w:t xml:space="preserve"> of </w:t>
      </w:r>
      <w:r w:rsidRPr="00152A1C">
        <w:rPr>
          <w:rStyle w:val="Emphasis"/>
          <w:highlight w:val="yellow"/>
        </w:rPr>
        <w:t>sat</w:t>
      </w:r>
      <w:r w:rsidRPr="00F35F0D">
        <w:rPr>
          <w:sz w:val="16"/>
          <w:szCs w:val="16"/>
        </w:rPr>
        <w:t>ellite</w:t>
      </w:r>
      <w:r w:rsidRPr="00152A1C">
        <w:rPr>
          <w:rStyle w:val="Emphasis"/>
          <w:highlight w:val="yellow"/>
        </w:rPr>
        <w:t>s</w:t>
      </w:r>
      <w:r w:rsidRPr="00F35F0D">
        <w:t xml:space="preserve"> </w:t>
      </w:r>
      <w:r w:rsidRPr="00152A1C">
        <w:rPr>
          <w:rStyle w:val="Emphasis"/>
          <w:highlight w:val="yellow"/>
        </w:rPr>
        <w:t>disintegrating</w:t>
      </w:r>
      <w:r w:rsidRPr="00F35F0D">
        <w:rPr>
          <w:u w:val="single"/>
        </w:rPr>
        <w:t xml:space="preserve"> in LEO</w:t>
      </w:r>
      <w:r w:rsidRPr="00F35F0D">
        <w:rPr>
          <w:sz w:val="16"/>
        </w:rPr>
        <w:t>, at least according to this model. Nevertheless, the number of collisions with active satellites ends up nearly twice as high at the end of the simulation (i.e. 25 years after the conflict and ASAT strikes) when compared to the previous run. This shows that the damage would be long-term and would negatively affect satellite operations (including commercial and scientific ones) for many years after any conflict involving ASATs</w:t>
      </w:r>
    </w:p>
    <w:p w14:paraId="0A8FB2AC" w14:textId="77777777" w:rsidR="006175D9" w:rsidRPr="00F35F0D" w:rsidRDefault="006175D9" w:rsidP="006175D9">
      <w:pPr>
        <w:pStyle w:val="Heading4"/>
        <w:rPr>
          <w:rFonts w:cs="Arial"/>
          <w:b w:val="0"/>
          <w:bCs w:val="0"/>
        </w:rPr>
      </w:pPr>
      <w:r w:rsidRPr="00F35F0D">
        <w:rPr>
          <w:rFonts w:cs="Arial"/>
        </w:rPr>
        <w:t>No one’s going to war over a downed satellite</w:t>
      </w:r>
    </w:p>
    <w:p w14:paraId="45C615A6" w14:textId="77777777" w:rsidR="006175D9" w:rsidRPr="00F35F0D" w:rsidRDefault="006175D9" w:rsidP="006175D9">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5B395EBD" w14:textId="77777777" w:rsidR="006175D9" w:rsidRPr="00F35F0D" w:rsidRDefault="006175D9" w:rsidP="006175D9">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minimise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42F465E8" w14:textId="77777777" w:rsidR="006175D9" w:rsidRPr="00F47ACC" w:rsidRDefault="006175D9" w:rsidP="006175D9">
      <w:pPr>
        <w:pStyle w:val="Heading4"/>
      </w:pPr>
      <w:r>
        <w:t>Sat attacks don’t cause nuke war</w:t>
      </w:r>
    </w:p>
    <w:p w14:paraId="34F648AD" w14:textId="77777777" w:rsidR="006175D9" w:rsidRPr="00043596" w:rsidRDefault="006175D9" w:rsidP="006175D9">
      <w:r w:rsidRPr="00F47ACC">
        <w:rPr>
          <w:rStyle w:val="Style13ptBold"/>
        </w:rPr>
        <w:t>Zarybnisky 18</w:t>
      </w:r>
      <w:r>
        <w:t xml:space="preserve"> [Eric J</w:t>
      </w:r>
      <w:r w:rsidRPr="00F47ACC">
        <w:t>. Zarybnisky, MA in National</w:t>
      </w:r>
      <w:r>
        <w:t xml:space="preserve"> Security Studies from the Naval War College, PhD in Operations Research from the MIT Sloan School of Management, Lt Col, USAF. Celestial Deterrence: Deterring Aggression in the Global Commons of Space. March 28, 2018. </w:t>
      </w:r>
      <w:hyperlink r:id="rId17" w:history="1">
        <w:r w:rsidRPr="00A405BA">
          <w:rPr>
            <w:rStyle w:val="Hyperlink"/>
          </w:rPr>
          <w:t>https://apps.dtic.mil/dtic/tr/fulltext/u2/1062004.pdf</w:t>
        </w:r>
      </w:hyperlink>
      <w:r>
        <w:t>]</w:t>
      </w:r>
    </w:p>
    <w:p w14:paraId="674EF50E" w14:textId="77777777" w:rsidR="006175D9" w:rsidRPr="00F47ACC" w:rsidRDefault="006175D9" w:rsidP="006175D9">
      <w:pPr>
        <w:rPr>
          <w:sz w:val="16"/>
        </w:rPr>
      </w:pPr>
      <w:r w:rsidRPr="00F47ACC">
        <w:rPr>
          <w:sz w:val="16"/>
        </w:rPr>
        <w:t>PREVENTING AGGRESSION IN SPACE</w:t>
      </w:r>
    </w:p>
    <w:p w14:paraId="5B1BFC9E" w14:textId="77777777" w:rsidR="006175D9" w:rsidRDefault="006175D9" w:rsidP="006175D9">
      <w:pPr>
        <w:rPr>
          <w:sz w:val="16"/>
        </w:rPr>
      </w:pPr>
      <w:r w:rsidRPr="00F47ACC">
        <w:rPr>
          <w:sz w:val="16"/>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152A1C">
        <w:rPr>
          <w:rStyle w:val="StyleUnderline"/>
          <w:highlight w:val="yellow"/>
        </w:rPr>
        <w:t>during the Cold War</w:t>
      </w:r>
      <w:r w:rsidRPr="00F47ACC">
        <w:rPr>
          <w:sz w:val="16"/>
        </w:rPr>
        <w:t xml:space="preserve"> because </w:t>
      </w:r>
      <w:r w:rsidRPr="00152A1C">
        <w:rPr>
          <w:rStyle w:val="StyleUnderline"/>
          <w:highlight w:val="yellow"/>
        </w:rPr>
        <w:t>both sides viewed</w:t>
      </w:r>
      <w:r w:rsidRPr="00F47ACC">
        <w:rPr>
          <w:sz w:val="16"/>
        </w:rPr>
        <w:t xml:space="preserve"> an </w:t>
      </w:r>
      <w:r w:rsidRPr="00152A1C">
        <w:rPr>
          <w:rStyle w:val="StyleUnderline"/>
          <w:highlight w:val="yellow"/>
        </w:rPr>
        <w:t>attack on</w:t>
      </w:r>
      <w:r w:rsidRPr="00F47ACC">
        <w:rPr>
          <w:sz w:val="16"/>
        </w:rPr>
        <w:t xml:space="preserve"> military </w:t>
      </w:r>
      <w:r w:rsidRPr="00152A1C">
        <w:rPr>
          <w:rStyle w:val="Emphasis"/>
          <w:highlight w:val="yellow"/>
        </w:rPr>
        <w:t>sat</w:t>
      </w:r>
      <w:r w:rsidRPr="00F47ACC">
        <w:rPr>
          <w:sz w:val="16"/>
        </w:rPr>
        <w:t>ellite</w:t>
      </w:r>
      <w:r w:rsidRPr="00152A1C">
        <w:rPr>
          <w:rStyle w:val="Emphasis"/>
          <w:highlight w:val="yellow"/>
        </w:rPr>
        <w:t>s</w:t>
      </w:r>
      <w:r w:rsidRPr="00F47ACC">
        <w:rPr>
          <w:rStyle w:val="StyleUnderline"/>
        </w:rPr>
        <w:t xml:space="preserve"> </w:t>
      </w:r>
      <w:r w:rsidRPr="00152A1C">
        <w:rPr>
          <w:rStyle w:val="StyleUnderline"/>
          <w:highlight w:val="yellow"/>
        </w:rPr>
        <w:t>as</w:t>
      </w:r>
      <w:r w:rsidRPr="00F47ACC">
        <w:rPr>
          <w:sz w:val="16"/>
        </w:rPr>
        <w:t xml:space="preserve"> highly </w:t>
      </w:r>
      <w:r w:rsidRPr="00152A1C">
        <w:rPr>
          <w:rStyle w:val="StyleUnderline"/>
          <w:highlight w:val="yellow"/>
        </w:rPr>
        <w:t>escalatory</w:t>
      </w:r>
      <w:r w:rsidRPr="00F47ACC">
        <w:rPr>
          <w:sz w:val="16"/>
        </w:rPr>
        <w:t xml:space="preserve">, and such an action would likely result in general nuclear war.7F 7 </w:t>
      </w:r>
      <w:r w:rsidRPr="00152A1C">
        <w:rPr>
          <w:highlight w:val="yellow"/>
          <w:u w:val="single"/>
        </w:rPr>
        <w:t>In today’s</w:t>
      </w:r>
      <w:r w:rsidRPr="00F47ACC">
        <w:rPr>
          <w:u w:val="single"/>
        </w:rPr>
        <w:t xml:space="preserve"> more </w:t>
      </w:r>
      <w:r w:rsidRPr="00152A1C">
        <w:rPr>
          <w:rStyle w:val="Emphasis"/>
          <w:highlight w:val="yellow"/>
        </w:rPr>
        <w:t>nuanced world</w:t>
      </w:r>
      <w:r w:rsidRPr="00F47ACC">
        <w:rPr>
          <w:sz w:val="16"/>
        </w:rPr>
        <w:t xml:space="preserve">, </w:t>
      </w:r>
      <w:r w:rsidRPr="00152A1C">
        <w:rPr>
          <w:rStyle w:val="Emphasis"/>
          <w:highlight w:val="yellow"/>
        </w:rPr>
        <w:t>attacking</w:t>
      </w:r>
      <w:r w:rsidRPr="00F47ACC">
        <w:rPr>
          <w:sz w:val="16"/>
        </w:rPr>
        <w:t xml:space="preserve"> satellites, including </w:t>
      </w:r>
      <w:r w:rsidRPr="00152A1C">
        <w:rPr>
          <w:rStyle w:val="Emphasis"/>
          <w:highlight w:val="yellow"/>
        </w:rPr>
        <w:t>military</w:t>
      </w:r>
      <w:r w:rsidRPr="00F47ACC">
        <w:rPr>
          <w:sz w:val="16"/>
        </w:rPr>
        <w:t xml:space="preserve"> </w:t>
      </w:r>
      <w:r w:rsidRPr="00152A1C">
        <w:rPr>
          <w:rStyle w:val="Emphasis"/>
          <w:highlight w:val="yellow"/>
        </w:rPr>
        <w:t>sat</w:t>
      </w:r>
      <w:r w:rsidRPr="00F47ACC">
        <w:rPr>
          <w:sz w:val="16"/>
        </w:rPr>
        <w:t>ellite</w:t>
      </w:r>
      <w:r w:rsidRPr="00152A1C">
        <w:rPr>
          <w:rStyle w:val="Emphasis"/>
          <w:highlight w:val="yellow"/>
        </w:rPr>
        <w:t>s</w:t>
      </w:r>
      <w:r w:rsidRPr="00F47ACC">
        <w:rPr>
          <w:sz w:val="16"/>
        </w:rPr>
        <w:t xml:space="preserve">, </w:t>
      </w:r>
      <w:r w:rsidRPr="00152A1C">
        <w:rPr>
          <w:rStyle w:val="Emphasis"/>
          <w:highlight w:val="yellow"/>
        </w:rPr>
        <w:t>does not</w:t>
      </w:r>
      <w:r w:rsidRPr="00F47ACC">
        <w:rPr>
          <w:sz w:val="16"/>
        </w:rPr>
        <w:t xml:space="preserve"> necessarily </w:t>
      </w:r>
      <w:r w:rsidRPr="00152A1C">
        <w:rPr>
          <w:rStyle w:val="Emphasis"/>
          <w:highlight w:val="yellow"/>
        </w:rPr>
        <w:t>result in nuclear war</w:t>
      </w:r>
      <w:r w:rsidRPr="00F47ACC">
        <w:rPr>
          <w:sz w:val="16"/>
        </w:rPr>
        <w:t xml:space="preserve">. For instance, </w:t>
      </w:r>
      <w:r w:rsidRPr="00152A1C">
        <w:rPr>
          <w:rStyle w:val="StyleUnderline"/>
          <w:highlight w:val="yellow"/>
        </w:rPr>
        <w:t>foreign countries</w:t>
      </w:r>
      <w:r w:rsidRPr="00F47ACC">
        <w:rPr>
          <w:sz w:val="16"/>
        </w:rPr>
        <w:t xml:space="preserve"> have </w:t>
      </w:r>
      <w:r w:rsidRPr="00152A1C">
        <w:rPr>
          <w:rStyle w:val="StyleUnderline"/>
          <w:highlight w:val="yellow"/>
        </w:rPr>
        <w:t>used</w:t>
      </w:r>
      <w:r w:rsidRPr="00F47ACC">
        <w:rPr>
          <w:rStyle w:val="StyleUnderline"/>
        </w:rPr>
        <w:t xml:space="preserve"> highpowered </w:t>
      </w:r>
      <w:r w:rsidRPr="00152A1C">
        <w:rPr>
          <w:rStyle w:val="StyleUnderline"/>
          <w:highlight w:val="yellow"/>
        </w:rPr>
        <w:t>lasers against American</w:t>
      </w:r>
      <w:r w:rsidRPr="00F47ACC">
        <w:rPr>
          <w:rStyle w:val="StyleUnderline"/>
        </w:rPr>
        <w:t xml:space="preserve"> intelligence-gathering </w:t>
      </w:r>
      <w:r w:rsidRPr="00152A1C">
        <w:rPr>
          <w:rStyle w:val="Emphasis"/>
          <w:highlight w:val="yellow"/>
        </w:rPr>
        <w:t>sat</w:t>
      </w:r>
      <w:r w:rsidRPr="00F47ACC">
        <w:rPr>
          <w:sz w:val="16"/>
        </w:rPr>
        <w:t>ellite</w:t>
      </w:r>
      <w:r w:rsidRPr="00152A1C">
        <w:rPr>
          <w:rStyle w:val="Emphasis"/>
          <w:highlight w:val="yellow"/>
        </w:rPr>
        <w:t>s</w:t>
      </w:r>
      <w:r w:rsidRPr="00F47ACC">
        <w:rPr>
          <w:sz w:val="16"/>
        </w:rPr>
        <w:t xml:space="preserve">8F 8 </w:t>
      </w:r>
      <w:r w:rsidRPr="00F47ACC">
        <w:rPr>
          <w:rStyle w:val="StyleUnderline"/>
        </w:rPr>
        <w:t xml:space="preserve">and </w:t>
      </w:r>
      <w:r w:rsidRPr="00152A1C">
        <w:rPr>
          <w:rStyle w:val="StyleUnderline"/>
          <w:highlight w:val="yellow"/>
        </w:rPr>
        <w:t xml:space="preserve">the </w:t>
      </w:r>
      <w:r w:rsidRPr="00152A1C">
        <w:rPr>
          <w:rStyle w:val="Emphasis"/>
          <w:highlight w:val="yellow"/>
        </w:rPr>
        <w:t>U</w:t>
      </w:r>
      <w:r w:rsidRPr="00F47ACC">
        <w:rPr>
          <w:sz w:val="16"/>
        </w:rPr>
        <w:t xml:space="preserve">nited </w:t>
      </w:r>
      <w:r w:rsidRPr="00152A1C">
        <w:rPr>
          <w:rStyle w:val="Emphasis"/>
          <w:highlight w:val="yellow"/>
        </w:rPr>
        <w:t>S</w:t>
      </w:r>
      <w:r w:rsidRPr="00F47ACC">
        <w:rPr>
          <w:sz w:val="16"/>
        </w:rPr>
        <w:t xml:space="preserve">tates </w:t>
      </w:r>
      <w:r w:rsidRPr="00152A1C">
        <w:rPr>
          <w:highlight w:val="yellow"/>
          <w:u w:val="single"/>
        </w:rPr>
        <w:t xml:space="preserve">has been </w:t>
      </w:r>
      <w:r w:rsidRPr="00152A1C">
        <w:rPr>
          <w:rStyle w:val="Emphasis"/>
          <w:highlight w:val="yellow"/>
        </w:rPr>
        <w:t>reluctant to respond</w:t>
      </w:r>
      <w:r w:rsidRPr="00F47ACC">
        <w:rPr>
          <w:u w:val="single"/>
        </w:rPr>
        <w:t>, let alone retaliate</w:t>
      </w:r>
      <w:r w:rsidRPr="00F47ACC">
        <w:rPr>
          <w:sz w:val="16"/>
        </w:rPr>
        <w:t xml:space="preserve"> with nuclear weapons. This </w:t>
      </w:r>
      <w:r w:rsidRPr="00152A1C">
        <w:rPr>
          <w:highlight w:val="yellow"/>
          <w:u w:val="single"/>
        </w:rPr>
        <w:t xml:space="preserve">shift in policy is a </w:t>
      </w:r>
      <w:r w:rsidRPr="00152A1C">
        <w:rPr>
          <w:rStyle w:val="StyleUnderline"/>
          <w:highlight w:val="yellow"/>
        </w:rPr>
        <w:t>result of</w:t>
      </w:r>
      <w:r w:rsidRPr="00F47ACC">
        <w:rPr>
          <w:rStyle w:val="StyleUnderline"/>
        </w:rPr>
        <w:t xml:space="preserve"> the </w:t>
      </w:r>
      <w:r w:rsidRPr="00152A1C">
        <w:rPr>
          <w:rStyle w:val="StyleUnderline"/>
          <w:highlight w:val="yellow"/>
        </w:rPr>
        <w:t>broader use of gray zone</w:t>
      </w:r>
      <w:r w:rsidRPr="00152A1C">
        <w:rPr>
          <w:highlight w:val="yellow"/>
          <w:u w:val="single"/>
        </w:rPr>
        <w:t xml:space="preserve"> </w:t>
      </w:r>
      <w:r w:rsidRPr="00152A1C">
        <w:rPr>
          <w:rStyle w:val="Emphasis"/>
          <w:highlight w:val="yellow"/>
        </w:rPr>
        <w:t>op</w:t>
      </w:r>
      <w:r w:rsidRPr="00F47ACC">
        <w:rPr>
          <w:sz w:val="16"/>
        </w:rPr>
        <w:t>eration</w:t>
      </w:r>
      <w:r w:rsidRPr="00152A1C">
        <w:rPr>
          <w:rStyle w:val="Emphasis"/>
          <w:highlight w:val="yellow"/>
        </w:rPr>
        <w:t>s</w:t>
      </w:r>
      <w:r w:rsidRPr="00F47ACC">
        <w:rPr>
          <w:sz w:val="16"/>
        </w:rPr>
        <w:t>, to which countries struggle to respond while limiting escalation. Beginning with the fundamentals of deterrence illuminates how it applies to prevention of aggression in space</w:t>
      </w:r>
      <w:r>
        <w:rPr>
          <w:sz w:val="16"/>
        </w:rPr>
        <w:t>.</w:t>
      </w:r>
    </w:p>
    <w:p w14:paraId="5BB70DC4" w14:textId="77777777" w:rsidR="006175D9" w:rsidRPr="00AD33B6" w:rsidRDefault="006175D9" w:rsidP="006175D9"/>
    <w:p w14:paraId="7A1E9C49" w14:textId="77777777" w:rsidR="006175D9" w:rsidRDefault="006175D9" w:rsidP="006175D9"/>
    <w:p w14:paraId="035E83ED" w14:textId="77777777" w:rsidR="006175D9" w:rsidRDefault="006175D9" w:rsidP="006175D9">
      <w:pPr>
        <w:pStyle w:val="Heading4"/>
        <w:rPr>
          <w:rStyle w:val="Style13ptBold"/>
        </w:rPr>
      </w:pPr>
      <w:r>
        <w:rPr>
          <w:rStyle w:val="Style13ptBold"/>
        </w:rPr>
        <w:t>No credible scenario for extinction—outdated fringe science and well-meaning threat inflation</w:t>
      </w:r>
    </w:p>
    <w:p w14:paraId="5BF7D8C3" w14:textId="77777777" w:rsidR="006175D9" w:rsidRDefault="006175D9" w:rsidP="006175D9">
      <w:r>
        <w:rPr>
          <w:rStyle w:val="Style13ptBold"/>
        </w:rPr>
        <w:t xml:space="preserve">Scouras 19 </w:t>
      </w:r>
      <w:r>
        <w:t>(</w:t>
      </w:r>
      <w:r w:rsidRPr="00673B65">
        <w:t>James Scouras</w:t>
      </w:r>
      <w:r>
        <w:t>,</w:t>
      </w:r>
      <w:r w:rsidRPr="00673B65">
        <w:t xml:space="preserve"> Johns Hopkins University Applied Physics Laboratory, </w:t>
      </w:r>
      <w:r>
        <w:t>formerly served on the congressionally established Comission to Assess the Threat to the United States from Electromagnetic Pulse (EMP) Attack, “</w:t>
      </w:r>
      <w:r w:rsidRPr="00673B65">
        <w:t>Nuclear War as a Global Catastrophic Risk</w:t>
      </w:r>
      <w:r>
        <w:t xml:space="preserve">”, </w:t>
      </w:r>
      <w:r w:rsidRPr="00673B65">
        <w:t>Cambridge Core, 9-2-2019, available at https://www.cambridge.org/core/journals/journal-of-</w:t>
      </w:r>
      <w:r w:rsidRPr="00673B65">
        <w:lastRenderedPageBreak/>
        <w:t>benefit-cost-analysis/article/nuclear-war-as-a-global-catastrophic-risk/EC726528F3A71ED5ED26307677960962, accessed 12-</w:t>
      </w:r>
      <w:r>
        <w:t>1</w:t>
      </w:r>
      <w:r w:rsidRPr="00673B65">
        <w:t>-2019, HKR-cjh)</w:t>
      </w:r>
    </w:p>
    <w:p w14:paraId="4E439D7C" w14:textId="77777777" w:rsidR="006175D9" w:rsidRPr="003672BF" w:rsidRDefault="006175D9" w:rsidP="006175D9">
      <w:pPr>
        <w:rPr>
          <w:rStyle w:val="Style13ptBold"/>
        </w:rPr>
      </w:pPr>
      <w:r>
        <w:rPr>
          <w:rStyle w:val="Style13ptBold"/>
        </w:rPr>
        <w:t>*footnotes 2 and 4 included</w:t>
      </w:r>
    </w:p>
    <w:p w14:paraId="12FD866D" w14:textId="77777777" w:rsidR="006175D9" w:rsidRDefault="006175D9" w:rsidP="006175D9">
      <w:pPr>
        <w:rPr>
          <w:rStyle w:val="Emphasis"/>
        </w:rPr>
      </w:pPr>
      <w:r w:rsidRPr="00673B65">
        <w:rPr>
          <w:rStyle w:val="StyleUnderline"/>
        </w:rPr>
        <w:t xml:space="preserve">It might be thought that we know enough about the risk of nuclear war </w:t>
      </w:r>
      <w:r w:rsidRPr="003672BF">
        <w:rPr>
          <w:sz w:val="16"/>
        </w:rPr>
        <w:t>to appropriately manage that risk.</w:t>
      </w:r>
      <w:r w:rsidRPr="00673B65">
        <w:rPr>
          <w:rStyle w:val="StyleUnderline"/>
        </w:rPr>
        <w:t xml:space="preserve"> The consequences of </w:t>
      </w:r>
      <w:r w:rsidRPr="003672BF">
        <w:rPr>
          <w:rStyle w:val="StyleUnderline"/>
          <w:highlight w:val="cyan"/>
        </w:rPr>
        <w:t>unconstrained nuclear attacks, and</w:t>
      </w:r>
      <w:r w:rsidRPr="00673B65">
        <w:rPr>
          <w:rStyle w:val="StyleUnderline"/>
        </w:rPr>
        <w:t xml:space="preserve"> the </w:t>
      </w:r>
      <w:r w:rsidRPr="003672BF">
        <w:rPr>
          <w:rStyle w:val="StyleUnderline"/>
          <w:highlight w:val="cyan"/>
        </w:rPr>
        <w:t>counterattacks</w:t>
      </w:r>
      <w:r w:rsidRPr="00673B65">
        <w:rPr>
          <w:rStyle w:val="StyleUnderline"/>
        </w:rPr>
        <w:t xml:space="preserve"> that would occur until the major nuclear powers exhaust their arsenals, would </w:t>
      </w:r>
      <w:r w:rsidRPr="003672BF">
        <w:rPr>
          <w:rStyle w:val="StyleUnderline"/>
          <w:highlight w:val="cyan"/>
        </w:rPr>
        <w:t>far exceed any cataclysm humanity has suffered</w:t>
      </w:r>
      <w:r w:rsidRPr="00673B65">
        <w:rPr>
          <w:rStyle w:val="StyleUnderline"/>
        </w:rPr>
        <w:t xml:space="preserve"> in all of recorded history. The likelihood of such a war must, therefore, be reduced as much as possible. </w:t>
      </w:r>
      <w:r w:rsidRPr="003672BF">
        <w:rPr>
          <w:sz w:val="16"/>
        </w:rPr>
        <w:t xml:space="preserve">But </w:t>
      </w:r>
      <w:r w:rsidRPr="003672BF">
        <w:rPr>
          <w:rStyle w:val="Emphasis"/>
        </w:rPr>
        <w:t>this</w:t>
      </w:r>
      <w:r w:rsidRPr="00673B65">
        <w:rPr>
          <w:rStyle w:val="Emphasis"/>
        </w:rPr>
        <w:t xml:space="preserve"> rather </w:t>
      </w:r>
      <w:r w:rsidRPr="003672BF">
        <w:rPr>
          <w:rStyle w:val="Emphasis"/>
          <w:highlight w:val="cyan"/>
        </w:rPr>
        <w:t xml:space="preserve">simplistic logic </w:t>
      </w:r>
      <w:r w:rsidRPr="003672BF">
        <w:rPr>
          <w:rStyle w:val="Emphasis"/>
        </w:rPr>
        <w:t>raises</w:t>
      </w:r>
      <w:r w:rsidRPr="00673B65">
        <w:rPr>
          <w:rStyle w:val="Emphasis"/>
        </w:rPr>
        <w:t xml:space="preserve"> many questions and </w:t>
      </w:r>
      <w:r w:rsidRPr="003672BF">
        <w:rPr>
          <w:rStyle w:val="Emphasis"/>
          <w:highlight w:val="cyan"/>
        </w:rPr>
        <w:t>does not withstand</w:t>
      </w:r>
      <w:r w:rsidRPr="00673B65">
        <w:rPr>
          <w:rStyle w:val="Emphasis"/>
        </w:rPr>
        <w:t xml:space="preserve"> close </w:t>
      </w:r>
      <w:r w:rsidRPr="003672BF">
        <w:rPr>
          <w:rStyle w:val="Emphasis"/>
          <w:highlight w:val="cyan"/>
        </w:rPr>
        <w:t>scrutiny</w:t>
      </w:r>
      <w:r w:rsidRPr="00673B65">
        <w:rPr>
          <w:rStyle w:val="Emphasis"/>
        </w:rPr>
        <w:t>.</w:t>
      </w:r>
      <w:r w:rsidRPr="003672BF">
        <w:rPr>
          <w:sz w:val="16"/>
        </w:rPr>
        <w:t xml:space="preserve"> Regarding consequences, </w:t>
      </w:r>
      <w:r w:rsidRPr="00673B65">
        <w:rPr>
          <w:rStyle w:val="StyleUnderline"/>
        </w:rPr>
        <w:t>does unconstrained nuclear war pose an existential risk to humanity?</w:t>
      </w:r>
      <w:r w:rsidRPr="003672BF">
        <w:rPr>
          <w:sz w:val="16"/>
        </w:rPr>
        <w:t xml:space="preserve"> The consequences of existential risks are truly incalculable, including the lives not only of all human beings currently living but also of all those yet to come; involving not only Homo sapiens but all species that may descend from it. </w:t>
      </w:r>
      <w:r w:rsidRPr="00673B65">
        <w:rPr>
          <w:rStyle w:val="StyleUnderline"/>
        </w:rPr>
        <w:t>At the opposite end of the spectrum of consequences lies the domain of “limited” nuclear wars.</w:t>
      </w:r>
      <w:r w:rsidRPr="003672BF">
        <w:rPr>
          <w:sz w:val="16"/>
        </w:rPr>
        <w:t xml:space="preserve"> Are these also properly considered global catastrophes? After all, </w:t>
      </w:r>
      <w:r w:rsidRPr="00673B65">
        <w:rPr>
          <w:rStyle w:val="StyleUnderline"/>
        </w:rPr>
        <w:t xml:space="preserve">while </w:t>
      </w:r>
      <w:r w:rsidRPr="003672BF">
        <w:rPr>
          <w:rStyle w:val="StyleUnderline"/>
        </w:rPr>
        <w:t>the only nuclear war that has ever occurred devastated Hiroshima and Nagasaki, it was also instrumental in bringing about the end of the Pacific War, thereby saving lives</w:t>
      </w:r>
      <w:r w:rsidRPr="00673B65">
        <w:rPr>
          <w:rStyle w:val="StyleUnderline"/>
        </w:rPr>
        <w:t xml:space="preserve"> that would have been lost in the planned invasion of Japan. Indeed, some scholars similarly argue that </w:t>
      </w:r>
      <w:r w:rsidRPr="003672BF">
        <w:rPr>
          <w:rStyle w:val="StyleUnderline"/>
          <w:highlight w:val="cyan"/>
        </w:rPr>
        <w:t>many lives have been saved</w:t>
      </w:r>
      <w:r w:rsidRPr="00673B65">
        <w:rPr>
          <w:rStyle w:val="StyleUnderline"/>
        </w:rPr>
        <w:t xml:space="preserve"> over the nearly threefourths of a century </w:t>
      </w:r>
      <w:r w:rsidRPr="003672BF">
        <w:rPr>
          <w:rStyle w:val="StyleUnderline"/>
          <w:highlight w:val="cyan"/>
        </w:rPr>
        <w:t>since</w:t>
      </w:r>
      <w:r w:rsidRPr="00673B65">
        <w:rPr>
          <w:rStyle w:val="StyleUnderline"/>
        </w:rPr>
        <w:t xml:space="preserve"> the advent of </w:t>
      </w:r>
      <w:r w:rsidRPr="003672BF">
        <w:rPr>
          <w:rStyle w:val="StyleUnderline"/>
          <w:highlight w:val="cyan"/>
        </w:rPr>
        <w:t>nuclear weapons</w:t>
      </w:r>
      <w:r w:rsidRPr="00673B65">
        <w:rPr>
          <w:rStyle w:val="StyleUnderline"/>
        </w:rPr>
        <w:t xml:space="preserve"> because those weapons have prevented the large conventional wars that otherwise would likely have occurred between the major powers. This is </w:t>
      </w:r>
      <w:r w:rsidRPr="003672BF">
        <w:rPr>
          <w:rStyle w:val="StyleUnderline"/>
          <w:highlight w:val="cyan"/>
        </w:rPr>
        <w:t>perhaps the most significant consequence of</w:t>
      </w:r>
      <w:r w:rsidRPr="00673B65">
        <w:rPr>
          <w:rStyle w:val="StyleUnderline"/>
        </w:rPr>
        <w:t xml:space="preserve"> the </w:t>
      </w:r>
      <w:r w:rsidRPr="003672BF">
        <w:rPr>
          <w:rStyle w:val="StyleUnderline"/>
          <w:highlight w:val="cyan"/>
        </w:rPr>
        <w:t>attacks</w:t>
      </w:r>
      <w:r w:rsidRPr="00673B65">
        <w:rPr>
          <w:rStyle w:val="StyleUnderline"/>
        </w:rPr>
        <w:t xml:space="preserve"> that devastated the two Japanese cities.</w:t>
      </w:r>
      <w:r w:rsidRPr="003672BF">
        <w:rPr>
          <w:sz w:val="16"/>
        </w:rPr>
        <w:t xml:space="preserve"> Regarding likelihood, how do we know what the likelihood of nuclear war is and the degree to which our national policies affect that likelihood, for better or worse? How much confidence should we place in any assessment of likelihood? What levels of likelihood for the broad spectrum of possible consequences pose unacceptable levels of risk? Even a very low (nondecreasing) annual likelihood of the risk of nuclear war would result in near certainty of catastrophe over the course of enough years. Most fundamentally and counterintuitively, are we really sure we want to reduce the risk of nuclear war? The successful operation of deterrence, which has been credited – perhaps too generously – with preventing nuclear war during the Cold War and its aftermath, depends on the risk that any nuclear use might escalate to a nuclear holocaust. Many proposals for reducing risk focus on reducing nuclear weapon arsenals and, therefore, the possible consequences of the most extreme nuclear war. Yet, if we reduce the consequences of nuclear war, might we also inadvertently increase its likelihood? It’s not at all clear that would be a desirable trade-off. This is all to argue that </w:t>
      </w:r>
      <w:r w:rsidRPr="00673B65">
        <w:rPr>
          <w:rStyle w:val="StyleUnderline"/>
        </w:rPr>
        <w:t>the simplistic logic described above is inadequate, even dangerous. A more nuanced understanding of the risk of nuclear war is imperative.</w:t>
      </w:r>
      <w:r w:rsidRPr="003672BF">
        <w:rPr>
          <w:sz w:val="16"/>
        </w:rPr>
        <w:t xml:space="preserve"> </w:t>
      </w:r>
      <w:r w:rsidRPr="00673B65">
        <w:rPr>
          <w:rStyle w:val="StyleUnderline"/>
        </w:rPr>
        <w:t>This paper thus attempts to establish a basis for more rigorously addressing the risk of nuclear war.</w:t>
      </w:r>
      <w:r w:rsidRPr="003672BF">
        <w:rPr>
          <w:sz w:val="16"/>
        </w:rPr>
        <w:t xml:space="preserve"> Rather than trying to assess the risk, a daunting objective, its more modest goals include increasing the awareness of the complexities involved in addressing this topic and evaluating alternative measures proposed for managing nuclear risk. I begin with a clarification of why </w:t>
      </w:r>
      <w:r w:rsidRPr="003672BF">
        <w:rPr>
          <w:rStyle w:val="Emphasis"/>
          <w:highlight w:val="cyan"/>
        </w:rPr>
        <w:t>nuclear war is</w:t>
      </w:r>
      <w:r w:rsidRPr="003672BF">
        <w:rPr>
          <w:rStyle w:val="Emphasis"/>
        </w:rPr>
        <w:t xml:space="preserve"> a</w:t>
      </w:r>
      <w:r w:rsidRPr="00673B65">
        <w:rPr>
          <w:rStyle w:val="Emphasis"/>
        </w:rPr>
        <w:t xml:space="preserve"> global catastrophic risk but </w:t>
      </w:r>
      <w:r w:rsidRPr="003672BF">
        <w:rPr>
          <w:rStyle w:val="Emphasis"/>
          <w:highlight w:val="cyan"/>
        </w:rPr>
        <w:t>not an existential risk</w:t>
      </w:r>
      <w:r w:rsidRPr="003672BF">
        <w:rPr>
          <w:sz w:val="16"/>
        </w:rPr>
        <w:t xml:space="preserve">. Turning to the issue of risk assessment, I then present a variety of assessments by academics and statesmen of the likelihood component of the risk of nuclear war, followed by an overview of what we do and do not know about the consequences of nuclear war, emphasizing uncertainty in both factors. Then, I discuss the difficulties in determining the effects of risk mitigation policies, focusing on nuclear arms reduction. Finally, I address the question of whether nuclear weapons have indeed saved lives. I conclude with recommendations for national security policy and multidisciplinary research. 2 Why is nuclear war a global catastrophic risk? One needs to only view the pictures of Hiroshima and Nagasaki shown in figure 1 and imagine such devastation visited on thousands of cities across warring nations in both hemispheres to recognize that nuclear war is truly a global catastrophic risk. Moreover, many of today’s nuclear weapons are an order of magnitude more destructive than Little Boy and Fat Man, and there are many other significant consequences – prompt radiation, fallout, etc. – not visible in such photographs. Yet, it is also true that </w:t>
      </w:r>
      <w:r w:rsidRPr="00673B65">
        <w:rPr>
          <w:rStyle w:val="StyleUnderline"/>
        </w:rPr>
        <w:t>not all nuclear wars would be so catastrophic; some, perhaps involving electromagnetic pulse</w:t>
      </w:r>
      <w:r w:rsidRPr="003672BF">
        <w:rPr>
          <w:sz w:val="16"/>
        </w:rPr>
        <w:t xml:space="preserve"> (</w:t>
      </w:r>
      <w:r w:rsidRPr="003672BF">
        <w:rPr>
          <w:rStyle w:val="StyleUnderline"/>
          <w:highlight w:val="cyan"/>
        </w:rPr>
        <w:t>EMP</w:t>
      </w:r>
      <w:r w:rsidRPr="003672BF">
        <w:rPr>
          <w:sz w:val="16"/>
        </w:rPr>
        <w:t xml:space="preserve">) </w:t>
      </w:r>
      <w:r w:rsidRPr="003672BF">
        <w:rPr>
          <w:rStyle w:val="StyleUnderline"/>
          <w:highlight w:val="cyan"/>
        </w:rPr>
        <w:t>attacks</w:t>
      </w:r>
      <w:r w:rsidRPr="003672BF">
        <w:rPr>
          <w:sz w:val="16"/>
        </w:rPr>
        <w:t xml:space="preserve"> 2 </w:t>
      </w:r>
      <w:r w:rsidRPr="00673B65">
        <w:rPr>
          <w:rStyle w:val="StyleUnderline"/>
        </w:rPr>
        <w:t>Many mistakenly believe that the congressionally established Commission to Assess the Threat to the United States from Electromagnetic Pulse (EMP) Attack concluded that an EMP attack would, indeed, be catastrophic to electronic systems and consequently to people and societies that vitally depend on those systems</w:t>
      </w:r>
      <w:r w:rsidRPr="003672BF">
        <w:rPr>
          <w:sz w:val="16"/>
        </w:rPr>
        <w:t xml:space="preserve">. However, </w:t>
      </w:r>
      <w:r w:rsidRPr="00673B65">
        <w:rPr>
          <w:rStyle w:val="StyleUnderline"/>
        </w:rPr>
        <w:t xml:space="preserve">the conclusion of the commission, </w:t>
      </w:r>
      <w:r w:rsidRPr="00673B65">
        <w:rPr>
          <w:rStyle w:val="Emphasis"/>
        </w:rPr>
        <w:t>on whose staff I served</w:t>
      </w:r>
      <w:r w:rsidRPr="00673B65">
        <w:rPr>
          <w:rStyle w:val="StyleUnderline"/>
        </w:rPr>
        <w:t xml:space="preserve">, </w:t>
      </w:r>
      <w:r w:rsidRPr="00673B65">
        <w:rPr>
          <w:rStyle w:val="StyleUnderline"/>
        </w:rPr>
        <w:lastRenderedPageBreak/>
        <w:t xml:space="preserve">was only that such a catastrophe </w:t>
      </w:r>
      <w:r w:rsidRPr="00673B65">
        <w:rPr>
          <w:rStyle w:val="Emphasis"/>
        </w:rPr>
        <w:t>could, not would</w:t>
      </w:r>
      <w:r w:rsidRPr="00673B65">
        <w:rPr>
          <w:rStyle w:val="StyleUnderline"/>
        </w:rPr>
        <w:t>, result from an EMP attack.</w:t>
      </w:r>
      <w:r w:rsidRPr="003672BF">
        <w:rPr>
          <w:sz w:val="16"/>
        </w:rPr>
        <w:t xml:space="preserve"> Its executive report states, for example, that “the damage level could be sufficient to be catastrophic to the Nation.” See www.empcommision.org for publicly available reports from the EMP Commission. See also </w:t>
      </w:r>
      <w:r w:rsidRPr="00D82D43">
        <w:rPr>
          <w:sz w:val="16"/>
        </w:rPr>
        <w:t xml:space="preserve">Frankel et al., (2015).2 </w:t>
      </w:r>
      <w:r w:rsidRPr="00D82D43">
        <w:rPr>
          <w:rStyle w:val="StyleUnderline"/>
        </w:rPr>
        <w:t xml:space="preserve">using only a few high-altitude detonations or demonstration strikes of various kinds, could result in </w:t>
      </w:r>
      <w:r w:rsidRPr="00D82D43">
        <w:rPr>
          <w:rStyle w:val="Emphasis"/>
        </w:rPr>
        <w:t>few casualties</w:t>
      </w:r>
      <w:r w:rsidRPr="00D82D43">
        <w:rPr>
          <w:rStyle w:val="StyleUnderline"/>
        </w:rPr>
        <w:t>.</w:t>
      </w:r>
      <w:r w:rsidRPr="00D82D43">
        <w:rPr>
          <w:sz w:val="16"/>
        </w:rPr>
        <w:t xml:space="preserve"> </w:t>
      </w:r>
      <w:r w:rsidRPr="00D82D43">
        <w:rPr>
          <w:rStyle w:val="StyleUnderline"/>
        </w:rPr>
        <w:t xml:space="preserve">Others, such as a war between Israel and one of its potential future nuclear neighbors, might be regionally devastating but have limited global impact, </w:t>
      </w:r>
      <w:r w:rsidRPr="00D82D43">
        <w:rPr>
          <w:sz w:val="16"/>
        </w:rPr>
        <w:t xml:space="preserve">at least if we limit our consideration to direct and immediate physical consequences. Nevertheless, smaller nuclear wars need to be included in any analysis of nuclear war as a global catastrophic risk because they increase the likelihood of larger nuclear wars. This is precisely why the nuclear taboo is so precious and crossing the nuclear threshold into uncharted territory is so dangerous (Schelling, 2005; see also Tannenwald, 2007). While it is clear that nuclear war is a global catastrophic risk, </w:t>
      </w:r>
      <w:r w:rsidRPr="00D82D43">
        <w:rPr>
          <w:rStyle w:val="Emphasis"/>
        </w:rPr>
        <w:t>it is</w:t>
      </w:r>
      <w:r w:rsidRPr="00D82D43">
        <w:rPr>
          <w:sz w:val="16"/>
        </w:rPr>
        <w:t xml:space="preserve"> also </w:t>
      </w:r>
      <w:r w:rsidRPr="00D82D43">
        <w:rPr>
          <w:rStyle w:val="Emphasis"/>
        </w:rPr>
        <w:t>clear that it is not an existential risk.</w:t>
      </w:r>
      <w:r w:rsidRPr="00D82D43">
        <w:rPr>
          <w:sz w:val="16"/>
        </w:rPr>
        <w:t xml:space="preserve"> </w:t>
      </w:r>
      <w:r w:rsidRPr="00D82D43">
        <w:rPr>
          <w:rStyle w:val="StyleUnderline"/>
        </w:rPr>
        <w:t xml:space="preserve">Yet over the course of the nuclear age, a series of mechanisms have been proposed that, it has been </w:t>
      </w:r>
      <w:r w:rsidRPr="00D82D43">
        <w:rPr>
          <w:rStyle w:val="Emphasis"/>
        </w:rPr>
        <w:t>erroneously</w:t>
      </w:r>
      <w:r w:rsidRPr="00D82D43">
        <w:rPr>
          <w:rStyle w:val="StyleUnderline"/>
        </w:rPr>
        <w:t xml:space="preserve"> argued, could lead to human extinction.</w:t>
      </w:r>
      <w:r w:rsidRPr="00D82D43">
        <w:rPr>
          <w:sz w:val="16"/>
        </w:rPr>
        <w:t xml:space="preserve"> </w:t>
      </w:r>
      <w:r w:rsidRPr="00D82D43">
        <w:rPr>
          <w:rStyle w:val="StyleUnderline"/>
        </w:rPr>
        <w:t>The first concern</w:t>
      </w:r>
      <w:r w:rsidRPr="00D82D43">
        <w:rPr>
          <w:sz w:val="16"/>
        </w:rPr>
        <w:t xml:space="preserve">3 </w:t>
      </w:r>
      <w:r w:rsidRPr="00D82D43">
        <w:rPr>
          <w:rStyle w:val="StyleUnderline"/>
        </w:rPr>
        <w:t>arose among physicists on the Manhattan Project</w:t>
      </w:r>
      <w:r w:rsidRPr="00D82D43">
        <w:rPr>
          <w:sz w:val="16"/>
        </w:rPr>
        <w:t xml:space="preserve"> during a 1942 seminar at Berkeley some</w:t>
      </w:r>
      <w:r w:rsidRPr="003672BF">
        <w:rPr>
          <w:sz w:val="16"/>
        </w:rPr>
        <w:t xml:space="preserve"> three years before the first test of an atomic weapon. </w:t>
      </w:r>
      <w:r w:rsidRPr="003672BF">
        <w:rPr>
          <w:rStyle w:val="StyleUnderline"/>
        </w:rPr>
        <w:t>Chaired by Robert Oppenheimer, it was attended by Edward Teller, Hans Bethe, Emil Konopinski, and other theoretical physicists</w:t>
      </w:r>
      <w:r w:rsidRPr="003672BF">
        <w:rPr>
          <w:sz w:val="16"/>
        </w:rPr>
        <w:t xml:space="preserve"> (Rhodes, 1995). They considered the possibility that detonation of an atomic bomb could ignite a self-sustaining nitrogen fusion reaction that might propagate through earth’s atmosphere, thereby extinguishing all air-breathing life on earth. </w:t>
      </w:r>
      <w:r w:rsidRPr="003672BF">
        <w:rPr>
          <w:rStyle w:val="StyleUnderline"/>
        </w:rPr>
        <w:t>Konopinski, Cloyd Margin, and Teller eventually published the calculations that led to the conclusion that the nitrogen-nitrogen reaction was virtually impossible from atomic bomb explosions – calculations that had previously been used to justify going forward with Trinity, the first atomic bomb test</w:t>
      </w:r>
      <w:r w:rsidRPr="003672BF">
        <w:rPr>
          <w:sz w:val="16"/>
        </w:rPr>
        <w:t xml:space="preserve"> (Konopinski et al., 1946). </w:t>
      </w:r>
      <w:r w:rsidRPr="003672BF">
        <w:rPr>
          <w:rStyle w:val="StyleUnderline"/>
        </w:rPr>
        <w:t xml:space="preserve">Of course, the Trinity test was conducted, as well as </w:t>
      </w:r>
      <w:r w:rsidRPr="003672BF">
        <w:rPr>
          <w:rStyle w:val="StyleUnderline"/>
          <w:highlight w:val="cyan"/>
        </w:rPr>
        <w:t xml:space="preserve">over </w:t>
      </w:r>
      <w:r w:rsidRPr="003672BF">
        <w:rPr>
          <w:rStyle w:val="Emphasis"/>
          <w:highlight w:val="cyan"/>
        </w:rPr>
        <w:t>1000 subsequent atomic and thermonuclear tests, and we are</w:t>
      </w:r>
      <w:r w:rsidRPr="003672BF">
        <w:rPr>
          <w:rStyle w:val="Emphasis"/>
        </w:rPr>
        <w:t xml:space="preserve"> fortunately </w:t>
      </w:r>
      <w:r w:rsidRPr="003672BF">
        <w:rPr>
          <w:rStyle w:val="Emphasis"/>
          <w:highlight w:val="cyan"/>
        </w:rPr>
        <w:t>still here</w:t>
      </w:r>
      <w:r w:rsidRPr="003672BF">
        <w:rPr>
          <w:rStyle w:val="StyleUnderline"/>
          <w:highlight w:val="cyan"/>
        </w:rPr>
        <w:t>.</w:t>
      </w:r>
      <w:r w:rsidRPr="003672BF">
        <w:rPr>
          <w:sz w:val="16"/>
        </w:rPr>
        <w:t xml:space="preserve"> After the bomb was used, </w:t>
      </w:r>
      <w:r w:rsidRPr="003672BF">
        <w:rPr>
          <w:rStyle w:val="StyleUnderline"/>
        </w:rPr>
        <w:t xml:space="preserve">extinction </w:t>
      </w:r>
      <w:r w:rsidRPr="003672BF">
        <w:rPr>
          <w:rStyle w:val="StyleUnderline"/>
          <w:highlight w:val="cyan"/>
        </w:rPr>
        <w:t>fear focused on</w:t>
      </w:r>
      <w:r w:rsidRPr="003672BF">
        <w:rPr>
          <w:rStyle w:val="StyleUnderline"/>
        </w:rPr>
        <w:t xml:space="preserve"> invisible and deadly </w:t>
      </w:r>
      <w:r w:rsidRPr="003672BF">
        <w:rPr>
          <w:rStyle w:val="StyleUnderline"/>
          <w:highlight w:val="cyan"/>
        </w:rPr>
        <w:t>fallout</w:t>
      </w:r>
      <w:r w:rsidRPr="003672BF">
        <w:rPr>
          <w:rStyle w:val="StyleUnderline"/>
        </w:rPr>
        <w:t>, unanticipated as a significant consequence of the bombings of Japan that would spread by global air currents to poison the entire planet.</w:t>
      </w:r>
      <w:r w:rsidRPr="003672BF">
        <w:rPr>
          <w:sz w:val="16"/>
        </w:rPr>
        <w:t xml:space="preserve"> </w:t>
      </w:r>
      <w:r w:rsidRPr="003672BF">
        <w:rPr>
          <w:rStyle w:val="StyleUnderline"/>
        </w:rPr>
        <w:t xml:space="preserve">Public dread was </w:t>
      </w:r>
      <w:r w:rsidRPr="003672BF">
        <w:rPr>
          <w:rStyle w:val="StyleUnderline"/>
          <w:highlight w:val="cyan"/>
        </w:rPr>
        <w:t>reinforced by the</w:t>
      </w:r>
      <w:r w:rsidRPr="003672BF">
        <w:rPr>
          <w:rStyle w:val="StyleUnderline"/>
        </w:rPr>
        <w:t xml:space="preserve"> depressing, but </w:t>
      </w:r>
      <w:r w:rsidRPr="003672BF">
        <w:rPr>
          <w:rStyle w:val="StyleUnderline"/>
          <w:highlight w:val="cyan"/>
        </w:rPr>
        <w:t>influential</w:t>
      </w:r>
      <w:r w:rsidRPr="003672BF">
        <w:rPr>
          <w:rStyle w:val="StyleUnderline"/>
        </w:rPr>
        <w:t xml:space="preserve">, 1957 </w:t>
      </w:r>
      <w:r w:rsidRPr="003672BF">
        <w:rPr>
          <w:rStyle w:val="StyleUnderline"/>
          <w:highlight w:val="cyan"/>
        </w:rPr>
        <w:t>novel</w:t>
      </w:r>
      <w:r w:rsidRPr="003672BF">
        <w:rPr>
          <w:rStyle w:val="StyleUnderline"/>
        </w:rPr>
        <w:t xml:space="preserve"> On the Beach by Nevil Shute</w:t>
      </w:r>
      <w:r w:rsidRPr="003672BF">
        <w:rPr>
          <w:sz w:val="16"/>
        </w:rPr>
        <w:t xml:space="preserve"> (1957) and the subsequent 1959 movie version (Kramer, 1959). The story describes survivors in Melbourne, Australia, one of a few remaining human outposts in the Southern Hemisphere, as fallout clouds approached to bring the final blow to humanity. </w:t>
      </w:r>
      <w:r w:rsidRPr="003672BF">
        <w:rPr>
          <w:rStyle w:val="StyleUnderline"/>
        </w:rPr>
        <w:t xml:space="preserve">In the 1970s, </w:t>
      </w:r>
      <w:r w:rsidRPr="003672BF">
        <w:rPr>
          <w:rStyle w:val="StyleUnderline"/>
          <w:highlight w:val="cyan"/>
        </w:rPr>
        <w:t xml:space="preserve">after fallout was better </w:t>
      </w:r>
      <w:r w:rsidRPr="003672BF">
        <w:rPr>
          <w:rStyle w:val="Emphasis"/>
          <w:highlight w:val="cyan"/>
        </w:rPr>
        <w:t>understood</w:t>
      </w:r>
      <w:r w:rsidRPr="003672BF">
        <w:rPr>
          <w:rStyle w:val="StyleUnderline"/>
        </w:rPr>
        <w:t xml:space="preserve"> to be limited in space, time, and magnitude, depletion of the </w:t>
      </w:r>
      <w:r w:rsidRPr="003672BF">
        <w:rPr>
          <w:rStyle w:val="StyleUnderline"/>
          <w:highlight w:val="cyan"/>
        </w:rPr>
        <w:t>ozone</w:t>
      </w:r>
      <w:r w:rsidRPr="003672BF">
        <w:rPr>
          <w:rStyle w:val="StyleUnderline"/>
        </w:rPr>
        <w:t xml:space="preserve"> layer, which would cause increased ultraviolet radiation to fry all humans </w:t>
      </w:r>
      <w:r w:rsidRPr="00372540">
        <w:rPr>
          <w:rStyle w:val="StyleUnderline"/>
        </w:rPr>
        <w:t>who dared to venture outside, became the extinction mechanism of concern. Again, one popular book, The Fate of the Earth by Jonathan Schell</w:t>
      </w:r>
      <w:r w:rsidRPr="00372540">
        <w:rPr>
          <w:sz w:val="16"/>
        </w:rPr>
        <w:t xml:space="preserve"> (1982), which described the nuclear destruction of the ozone layer leaving the earth “a republic of insects and grass,” </w:t>
      </w:r>
      <w:r w:rsidRPr="00372540">
        <w:rPr>
          <w:rStyle w:val="StyleUnderline"/>
        </w:rPr>
        <w:t>promoted this fear. Schell did at times try to cover all bases, however: “To say that human extinction is a certainty would, of course, be a misrepresentation</w:t>
      </w:r>
      <w:r w:rsidRPr="00372540">
        <w:rPr>
          <w:sz w:val="16"/>
        </w:rPr>
        <w:t xml:space="preserve"> – just as it would be a misrepresentation to say that extinction can be ruled out” (Schell, 1982). </w:t>
      </w:r>
      <w:r w:rsidRPr="00372540">
        <w:rPr>
          <w:rStyle w:val="Emphasis"/>
        </w:rPr>
        <w:t>Finally, the current mechanism of concern for extinction is nuclear winter</w:t>
      </w:r>
      <w:r w:rsidRPr="00372540">
        <w:rPr>
          <w:sz w:val="16"/>
        </w:rPr>
        <w:t xml:space="preserve">, the phenomenon by which dust and soot created primarily by the burning of cities would rise to the stratosphere and attenuate sunlight such that surface temperatures would decline dramatically, agriculture would fail, and humans and other animals would perish from famine. </w:t>
      </w:r>
      <w:r w:rsidRPr="00372540">
        <w:rPr>
          <w:rStyle w:val="StyleUnderline"/>
        </w:rPr>
        <w:t>The public first learned of the possibility of nuclear winter in a Parade article by Sagan</w:t>
      </w:r>
      <w:r w:rsidRPr="00372540">
        <w:rPr>
          <w:sz w:val="16"/>
        </w:rPr>
        <w:t xml:space="preserve"> (1983), </w:t>
      </w:r>
      <w:r w:rsidRPr="00372540">
        <w:rPr>
          <w:rStyle w:val="StyleUnderline"/>
        </w:rPr>
        <w:t>published a month or so before its scientific counterpart by Turco et al.</w:t>
      </w:r>
      <w:r w:rsidRPr="00372540">
        <w:rPr>
          <w:sz w:val="16"/>
        </w:rPr>
        <w:t xml:space="preserve"> (1983). </w:t>
      </w:r>
      <w:r w:rsidRPr="00372540">
        <w:rPr>
          <w:rStyle w:val="StyleUnderline"/>
        </w:rPr>
        <w:t xml:space="preserve">While some nuclear disarmament advocates promote the idea that nuclear winter is an extinction threat, and the general public is probably confused to the extent it is not disinterested, </w:t>
      </w:r>
      <w:r w:rsidRPr="00372540">
        <w:rPr>
          <w:rStyle w:val="Emphasis"/>
        </w:rPr>
        <w:t>few scientists seem to consider it an extinction threat.</w:t>
      </w:r>
      <w:r w:rsidRPr="00372540">
        <w:rPr>
          <w:sz w:val="16"/>
        </w:rPr>
        <w:t xml:space="preserve"> </w:t>
      </w:r>
      <w:r w:rsidRPr="00372540">
        <w:rPr>
          <w:rStyle w:val="StyleUnderline"/>
        </w:rPr>
        <w:t xml:space="preserve">It is understandable that some of these extinction </w:t>
      </w:r>
      <w:r w:rsidRPr="00372540">
        <w:rPr>
          <w:rStyle w:val="Emphasis"/>
        </w:rPr>
        <w:t>fears were</w:t>
      </w:r>
      <w:r w:rsidRPr="00372540">
        <w:rPr>
          <w:rStyle w:val="StyleUnderline"/>
        </w:rPr>
        <w:t xml:space="preserve"> </w:t>
      </w:r>
      <w:r w:rsidRPr="00372540">
        <w:rPr>
          <w:rStyle w:val="Emphasis"/>
        </w:rPr>
        <w:t>created by ignorance or uncertainty and treated seriously by worst-case thinking</w:t>
      </w:r>
      <w:r w:rsidRPr="00372540">
        <w:rPr>
          <w:rStyle w:val="StyleUnderline"/>
        </w:rPr>
        <w:t xml:space="preserve">, as seems appropriate for threats of extinction. But nuclear </w:t>
      </w:r>
      <w:r w:rsidRPr="00372540">
        <w:rPr>
          <w:rStyle w:val="Emphasis"/>
        </w:rPr>
        <w:t>doom mongering</w:t>
      </w:r>
      <w:r w:rsidRPr="00372540">
        <w:rPr>
          <w:rStyle w:val="StyleUnderline"/>
        </w:rPr>
        <w:t xml:space="preserve"> also </w:t>
      </w:r>
      <w:r w:rsidRPr="00372540">
        <w:rPr>
          <w:rStyle w:val="Emphasis"/>
        </w:rPr>
        <w:t>seems to be at play</w:t>
      </w:r>
      <w:r w:rsidRPr="00372540">
        <w:rPr>
          <w:rStyle w:val="StyleUnderline"/>
        </w:rPr>
        <w:t xml:space="preserve"> for some of these episodes. For some reason, </w:t>
      </w:r>
      <w:r w:rsidRPr="00372540">
        <w:rPr>
          <w:rStyle w:val="Emphasis"/>
        </w:rPr>
        <w:t>portions of the public active in nuclear issues, as well as some scientists</w:t>
      </w:r>
      <w:r w:rsidRPr="00372540">
        <w:rPr>
          <w:rStyle w:val="StyleUnderline"/>
        </w:rPr>
        <w:t xml:space="preserve">, </w:t>
      </w:r>
      <w:r w:rsidRPr="00372540">
        <w:rPr>
          <w:rStyle w:val="Emphasis"/>
        </w:rPr>
        <w:t xml:space="preserve">appear to think that arguments </w:t>
      </w:r>
      <w:r w:rsidRPr="00372540">
        <w:rPr>
          <w:rStyle w:val="StyleUnderline"/>
        </w:rPr>
        <w:t xml:space="preserve">for nuclear arms reductions or elimination </w:t>
      </w:r>
      <w:r w:rsidRPr="00372540">
        <w:rPr>
          <w:rStyle w:val="Emphasis"/>
        </w:rPr>
        <w:t>will be more persuasive if</w:t>
      </w:r>
      <w:r w:rsidRPr="003672BF">
        <w:rPr>
          <w:rStyle w:val="Emphasis"/>
        </w:rPr>
        <w:t xml:space="preserve"> </w:t>
      </w:r>
      <w:r w:rsidRPr="003672BF">
        <w:rPr>
          <w:rStyle w:val="Emphasis"/>
        </w:rPr>
        <w:lastRenderedPageBreak/>
        <w:t>nuclear war is believed to threaten extinction</w:t>
      </w:r>
      <w:r w:rsidRPr="003672BF">
        <w:rPr>
          <w:rStyle w:val="StyleUnderline"/>
        </w:rPr>
        <w:t xml:space="preserve">, </w:t>
      </w:r>
      <w:r w:rsidRPr="003672BF">
        <w:rPr>
          <w:sz w:val="16"/>
        </w:rPr>
        <w:t xml:space="preserve">rather than merely the horrific cataclysm that it would be in reality (Martin, 1982). 4 </w:t>
      </w:r>
      <w:r w:rsidRPr="003672BF">
        <w:rPr>
          <w:rStyle w:val="StyleUnderline"/>
        </w:rPr>
        <w:t>As summarized by Martin, “</w:t>
      </w:r>
      <w:r w:rsidRPr="003672BF">
        <w:rPr>
          <w:rStyle w:val="StyleUnderline"/>
          <w:highlight w:val="cyan"/>
        </w:rPr>
        <w:t>The idea</w:t>
      </w:r>
      <w:r w:rsidRPr="003672BF">
        <w:rPr>
          <w:rStyle w:val="StyleUnderline"/>
        </w:rPr>
        <w:t xml:space="preserve"> that global nuclear war could kill most or all of the world’s population </w:t>
      </w:r>
      <w:r w:rsidRPr="003672BF">
        <w:rPr>
          <w:rStyle w:val="StyleUnderline"/>
          <w:highlight w:val="cyan"/>
        </w:rPr>
        <w:t>is</w:t>
      </w:r>
      <w:r w:rsidRPr="003672BF">
        <w:rPr>
          <w:rStyle w:val="StyleUnderline"/>
        </w:rPr>
        <w:t xml:space="preserve"> critically examined and </w:t>
      </w:r>
      <w:r w:rsidRPr="003672BF">
        <w:rPr>
          <w:rStyle w:val="StyleUnderline"/>
          <w:highlight w:val="cyan"/>
        </w:rPr>
        <w:t>found to have little or no scientific basis</w:t>
      </w:r>
      <w:r w:rsidRPr="003672BF">
        <w:rPr>
          <w:sz w:val="16"/>
        </w:rPr>
        <w:t xml:space="preserve">.” </w:t>
      </w:r>
      <w:r w:rsidRPr="003672BF">
        <w:rPr>
          <w:rStyle w:val="StyleUnderline"/>
        </w:rPr>
        <w:t>Martin also critiques possible reasons for beliefs or professed beliefs about nuclear extinction, including exaggeration to stimulate action</w:t>
      </w:r>
      <w:r w:rsidRPr="003672BF">
        <w:rPr>
          <w:sz w:val="16"/>
        </w:rPr>
        <w:t xml:space="preserve">.4 To summarize, nuclear war is a global catastrophic risk. Such wars may cause billions of deaths and unfathomable suffering, as well set civilization back centuries. Smaller nuclear wars pose regional catastrophic risks and also national risks in that the continued functioning of, for example, the United States as a constitutional republic is highly dubious after even a relatively limited nuclear attack. But </w:t>
      </w:r>
      <w:r w:rsidRPr="003672BF">
        <w:rPr>
          <w:rStyle w:val="StyleUnderline"/>
        </w:rPr>
        <w:t xml:space="preserve">what nuclear war is not is an existential risk to the human race. </w:t>
      </w:r>
      <w:r w:rsidRPr="003672BF">
        <w:rPr>
          <w:rStyle w:val="Emphasis"/>
          <w:highlight w:val="cyan"/>
        </w:rPr>
        <w:t xml:space="preserve">There is simply no credible scenario in which humans do not </w:t>
      </w:r>
      <w:r w:rsidRPr="003672BF">
        <w:rPr>
          <w:rStyle w:val="Emphasis"/>
        </w:rPr>
        <w:t xml:space="preserve">survive to </w:t>
      </w:r>
      <w:r w:rsidRPr="003672BF">
        <w:rPr>
          <w:rStyle w:val="Emphasis"/>
          <w:highlight w:val="cyan"/>
        </w:rPr>
        <w:t xml:space="preserve">repopulate </w:t>
      </w:r>
      <w:r w:rsidRPr="003672BF">
        <w:rPr>
          <w:rStyle w:val="Emphasis"/>
        </w:rPr>
        <w:t>the earth.</w:t>
      </w:r>
    </w:p>
    <w:p w14:paraId="231AB80D" w14:textId="77777777" w:rsidR="006175D9" w:rsidRDefault="006175D9" w:rsidP="006175D9">
      <w:pPr>
        <w:rPr>
          <w:sz w:val="16"/>
        </w:rPr>
      </w:pPr>
    </w:p>
    <w:p w14:paraId="6AA4CB60" w14:textId="77777777" w:rsidR="006175D9" w:rsidRPr="00C02BA9" w:rsidRDefault="006175D9" w:rsidP="006175D9">
      <w:pPr>
        <w:pStyle w:val="Heading4"/>
      </w:pPr>
      <w:r>
        <w:t>No external to the grid just that other existential threats wouldn't be resolved - haven't identified threats are coming or why grid collapse independently cause extinction</w:t>
      </w:r>
    </w:p>
    <w:p w14:paraId="4F1B1B1C" w14:textId="77777777" w:rsidR="006175D9" w:rsidRPr="00E07C1B" w:rsidRDefault="006175D9" w:rsidP="006175D9">
      <w:pPr>
        <w:pStyle w:val="Heading4"/>
      </w:pPr>
      <w:r w:rsidRPr="00E07C1B">
        <w:t>Grid is resilient and sustainable</w:t>
      </w:r>
    </w:p>
    <w:p w14:paraId="5DEBD6F7" w14:textId="77777777" w:rsidR="006175D9" w:rsidRPr="00E07C1B" w:rsidRDefault="006175D9" w:rsidP="006175D9">
      <w:pPr>
        <w:pStyle w:val="evidencetext"/>
        <w:ind w:left="0"/>
      </w:pPr>
      <w:r w:rsidRPr="00E07C1B">
        <w:rPr>
          <w:rStyle w:val="Style13ptBold"/>
        </w:rPr>
        <w:t>Clark,</w:t>
      </w:r>
      <w:r w:rsidRPr="00E07C1B">
        <w:t xml:space="preserve"> MA candidate – Intelligence Studies @ American Military University, senior analyst – Chenega Federal Systems, 4/28/’</w:t>
      </w:r>
      <w:r w:rsidRPr="00E07C1B">
        <w:rPr>
          <w:rStyle w:val="Style13ptBold"/>
        </w:rPr>
        <w:t>12</w:t>
      </w:r>
      <w:r w:rsidRPr="00E07C1B">
        <w:t xml:space="preserve"> (Paul, “The Risk of Disruption or Destruction of Critical U.S. Infrastructure by an Offensive Cyber Attack,” American Military University)</w:t>
      </w:r>
    </w:p>
    <w:p w14:paraId="3BA29ABF" w14:textId="77777777" w:rsidR="006175D9" w:rsidRPr="00F311C2" w:rsidRDefault="006175D9" w:rsidP="006175D9">
      <w:pPr>
        <w:pStyle w:val="evidencetext"/>
        <w:ind w:left="0"/>
        <w:rPr>
          <w:sz w:val="16"/>
        </w:rPr>
      </w:pPr>
      <w:r w:rsidRPr="00E07C1B">
        <w:rPr>
          <w:rStyle w:val="StyleUnderline"/>
        </w:rPr>
        <w:t>In 2003, a simple physical breakdown occurred</w:t>
      </w:r>
      <w:r w:rsidRPr="00F311C2">
        <w:rPr>
          <w:sz w:val="16"/>
        </w:rPr>
        <w:t xml:space="preserve"> – trees shorted a power line and caused a fault – </w:t>
      </w:r>
      <w:r w:rsidRPr="00E07C1B">
        <w:rPr>
          <w:rStyle w:val="StyleUnderline"/>
        </w:rPr>
        <w:t>that had a cascading effect</w:t>
      </w:r>
      <w:r w:rsidRPr="00F311C2">
        <w:rPr>
          <w:sz w:val="16"/>
        </w:rPr>
        <w:t xml:space="preserve"> and caused a power blackout across the Northeast (Lewis 2010). </w:t>
      </w:r>
      <w:r w:rsidRPr="00E07C1B">
        <w:rPr>
          <w:rStyle w:val="StyleUnderline"/>
        </w:rPr>
        <w:t>This</w:t>
      </w:r>
      <w:r w:rsidRPr="00F311C2">
        <w:rPr>
          <w:sz w:val="16"/>
        </w:rPr>
        <w:t xml:space="preserve"> singular occurrence </w:t>
      </w:r>
      <w:r w:rsidRPr="00E07C1B">
        <w:rPr>
          <w:rStyle w:val="StyleUnderline"/>
        </w:rPr>
        <w:t>has been used as evidence that the electrical grid is fragile and subject to severe disruption</w:t>
      </w:r>
      <w:r w:rsidRPr="00F311C2">
        <w:rPr>
          <w:sz w:val="16"/>
        </w:rPr>
        <w:t xml:space="preserve"> through cyber-attack, a disruption that could cost billions of dollars, brings business to a halt, and could even endanger lives – if compounded by other catastrophic events (Brennan 2012). A power disruption the size of the </w:t>
      </w:r>
      <w:r w:rsidRPr="00E07C1B">
        <w:rPr>
          <w:rStyle w:val="Emphasis"/>
          <w:highlight w:val="green"/>
        </w:rPr>
        <w:t>2003</w:t>
      </w:r>
      <w:r w:rsidRPr="00F311C2">
        <w:rPr>
          <w:sz w:val="16"/>
        </w:rPr>
        <w:t xml:space="preserve"> blackout, the worst in American¶ history at that time (Minkel 2008), </w:t>
      </w:r>
      <w:r w:rsidRPr="00E07C1B">
        <w:rPr>
          <w:rStyle w:val="Emphasis"/>
          <w:highlight w:val="green"/>
        </w:rPr>
        <w:t>is a worst case scenario</w:t>
      </w:r>
      <w:r w:rsidRPr="00F311C2">
        <w:rPr>
          <w:sz w:val="16"/>
        </w:rPr>
        <w:t xml:space="preserve"> and used as an example of the¶ fragility of the U.S. energy grid. </w:t>
      </w:r>
      <w:r w:rsidRPr="00E07C1B">
        <w:rPr>
          <w:rStyle w:val="Emphasis"/>
          <w:highlight w:val="green"/>
        </w:rPr>
        <w:t>This perceived fragility is not real</w:t>
      </w:r>
      <w:r w:rsidRPr="00E07C1B">
        <w:rPr>
          <w:rStyle w:val="Emphasis"/>
        </w:rPr>
        <w:t xml:space="preserve"> when viewed </w:t>
      </w:r>
      <w:r w:rsidRPr="00E07C1B">
        <w:rPr>
          <w:rStyle w:val="Emphasis"/>
          <w:highlight w:val="green"/>
        </w:rPr>
        <w:t>in</w:t>
      </w:r>
      <w:r w:rsidRPr="00E07C1B">
        <w:rPr>
          <w:rStyle w:val="Emphasis"/>
        </w:rPr>
        <w:t xml:space="preserve"> the </w:t>
      </w:r>
      <w:r w:rsidRPr="00E07C1B">
        <w:rPr>
          <w:rStyle w:val="Emphasis"/>
          <w:highlight w:val="green"/>
        </w:rPr>
        <w:t>context</w:t>
      </w:r>
      <w:r w:rsidRPr="00E07C1B">
        <w:rPr>
          <w:rStyle w:val="Emphasis"/>
        </w:rPr>
        <w:t xml:space="preserve">¶ </w:t>
      </w:r>
      <w:r w:rsidRPr="00E07C1B">
        <w:rPr>
          <w:rStyle w:val="Emphasis"/>
          <w:highlight w:val="green"/>
        </w:rPr>
        <w:t>of the robustness of the</w:t>
      </w:r>
      <w:r w:rsidRPr="00E07C1B">
        <w:rPr>
          <w:rStyle w:val="Emphasis"/>
        </w:rPr>
        <w:t xml:space="preserve"> electrical </w:t>
      </w:r>
      <w:r w:rsidRPr="00E07C1B">
        <w:rPr>
          <w:rStyle w:val="Emphasis"/>
          <w:highlight w:val="green"/>
        </w:rPr>
        <w:t>grid</w:t>
      </w:r>
      <w:r w:rsidRPr="00E07C1B">
        <w:rPr>
          <w:rStyle w:val="Emphasis"/>
        </w:rPr>
        <w:t xml:space="preserve">.¶ </w:t>
      </w:r>
      <w:r w:rsidRPr="00F311C2">
        <w:rPr>
          <w:sz w:val="16"/>
        </w:rPr>
        <w:t xml:space="preserve">When asked about cyber-attacks against the electrical grid in April of 2012, the¶ </w:t>
      </w:r>
      <w:r w:rsidRPr="00E07C1B">
        <w:rPr>
          <w:rStyle w:val="StyleUnderline"/>
        </w:rPr>
        <w:t xml:space="preserve">intelligence </w:t>
      </w:r>
      <w:r w:rsidRPr="00E07C1B">
        <w:rPr>
          <w:rStyle w:val="StyleUnderline"/>
          <w:highlight w:val="green"/>
        </w:rPr>
        <w:t xml:space="preserve">chief </w:t>
      </w:r>
      <w:r w:rsidRPr="00F311C2">
        <w:rPr>
          <w:rStyle w:val="StyleUnderline"/>
        </w:rPr>
        <w:t>of U.S. Cyber Command</w:t>
      </w:r>
      <w:r w:rsidRPr="00F311C2">
        <w:rPr>
          <w:sz w:val="16"/>
        </w:rPr>
        <w:t xml:space="preserve"> Rear Admiral Samuel </w:t>
      </w:r>
      <w:r w:rsidRPr="00E07C1B">
        <w:rPr>
          <w:rStyle w:val="StyleUnderline"/>
        </w:rPr>
        <w:t xml:space="preserve">Cox </w:t>
      </w:r>
      <w:r w:rsidRPr="00E07C1B">
        <w:rPr>
          <w:rStyle w:val="StyleUnderline"/>
          <w:highlight w:val="green"/>
        </w:rPr>
        <w:t>stated</w:t>
      </w:r>
      <w:r w:rsidRPr="00E07C1B">
        <w:rPr>
          <w:rStyle w:val="StyleUnderline"/>
        </w:rPr>
        <w:t xml:space="preserve"> that </w:t>
      </w:r>
      <w:r w:rsidRPr="00E07C1B">
        <w:rPr>
          <w:rStyle w:val="StyleUnderline"/>
          <w:highlight w:val="green"/>
        </w:rPr>
        <w:t>an attack was¶ unlikely</w:t>
      </w:r>
      <w:r w:rsidRPr="00E07C1B">
        <w:rPr>
          <w:rStyle w:val="StyleUnderline"/>
        </w:rPr>
        <w:t xml:space="preserve"> to succeed </w:t>
      </w:r>
      <w:r w:rsidRPr="00E07C1B">
        <w:rPr>
          <w:rStyle w:val="StyleUnderline"/>
          <w:highlight w:val="green"/>
        </w:rPr>
        <w:t>because of the “</w:t>
      </w:r>
      <w:r w:rsidRPr="00E07C1B">
        <w:rPr>
          <w:rStyle w:val="Emphasis"/>
          <w:highlight w:val="green"/>
        </w:rPr>
        <w:t>huge amounts of resiliency</w:t>
      </w:r>
      <w:r w:rsidRPr="00E07C1B">
        <w:rPr>
          <w:rStyle w:val="Emphasis"/>
        </w:rPr>
        <w:t xml:space="preserve"> built </w:t>
      </w:r>
      <w:r w:rsidRPr="00E07C1B">
        <w:rPr>
          <w:rStyle w:val="Emphasis"/>
          <w:highlight w:val="green"/>
        </w:rPr>
        <w:t>in</w:t>
      </w:r>
      <w:r w:rsidRPr="00E07C1B">
        <w:rPr>
          <w:rStyle w:val="Emphasis"/>
        </w:rPr>
        <w:t xml:space="preserve">to </w:t>
      </w:r>
      <w:r w:rsidRPr="00E07C1B">
        <w:rPr>
          <w:rStyle w:val="Emphasis"/>
          <w:highlight w:val="green"/>
        </w:rPr>
        <w:t>the</w:t>
      </w:r>
      <w:r w:rsidRPr="00F311C2">
        <w:rPr>
          <w:sz w:val="16"/>
        </w:rPr>
        <w:t xml:space="preserve"> [electrical] </w:t>
      </w:r>
      <w:r w:rsidRPr="00E07C1B">
        <w:rPr>
          <w:rStyle w:val="Emphasis"/>
          <w:highlight w:val="green"/>
        </w:rPr>
        <w:t>system</w:t>
      </w:r>
      <w:r w:rsidRPr="00F311C2">
        <w:rPr>
          <w:sz w:val="16"/>
        </w:rPr>
        <w:t xml:space="preserve">¶ </w:t>
      </w:r>
      <w:r w:rsidRPr="00E07C1B">
        <w:rPr>
          <w:rStyle w:val="Emphasis"/>
        </w:rPr>
        <w:t>that makes that kind of catastrophic thing very difficult</w:t>
      </w:r>
      <w:r w:rsidRPr="00F311C2">
        <w:rPr>
          <w:sz w:val="16"/>
        </w:rPr>
        <w:t xml:space="preserve">” (Capaccio 2012). </w:t>
      </w:r>
      <w:r w:rsidRPr="00E07C1B">
        <w:rPr>
          <w:rStyle w:val="StyleUnderline"/>
          <w:highlight w:val="green"/>
        </w:rPr>
        <w:t>This</w:t>
      </w:r>
      <w:r w:rsidRPr="00E07C1B">
        <w:rPr>
          <w:rStyle w:val="StyleUnderline"/>
        </w:rPr>
        <w:t xml:space="preserve"> optimistic view¶ is supported by an electrical </w:t>
      </w:r>
      <w:r w:rsidRPr="00E07C1B">
        <w:rPr>
          <w:rStyle w:val="StyleUnderline"/>
          <w:highlight w:val="green"/>
        </w:rPr>
        <w:t>grid</w:t>
      </w:r>
      <w:r w:rsidRPr="00E07C1B">
        <w:rPr>
          <w:rStyle w:val="StyleUnderline"/>
        </w:rPr>
        <w:t xml:space="preserve"> that </w:t>
      </w:r>
      <w:r w:rsidRPr="00E07C1B">
        <w:rPr>
          <w:rStyle w:val="StyleUnderline"/>
          <w:highlight w:val="green"/>
        </w:rPr>
        <w:t>has proven</w:t>
      </w:r>
      <w:r w:rsidRPr="00E07C1B">
        <w:rPr>
          <w:rStyle w:val="StyleUnderline"/>
        </w:rPr>
        <w:t xml:space="preserve"> to be </w:t>
      </w:r>
      <w:r w:rsidRPr="00E07C1B">
        <w:rPr>
          <w:rStyle w:val="StyleUnderline"/>
          <w:highlight w:val="green"/>
        </w:rPr>
        <w:t>robust in the face of</w:t>
      </w:r>
      <w:r w:rsidRPr="00E07C1B">
        <w:rPr>
          <w:rStyle w:val="StyleUnderline"/>
        </w:rPr>
        <w:t xml:space="preserve"> large </w:t>
      </w:r>
      <w:r w:rsidRPr="00E07C1B">
        <w:rPr>
          <w:rStyle w:val="StyleUnderline"/>
          <w:highlight w:val="green"/>
        </w:rPr>
        <w:t>natural</w:t>
      </w:r>
      <w:r w:rsidRPr="00E07C1B">
        <w:rPr>
          <w:rStyle w:val="StyleUnderline"/>
        </w:rPr>
        <w:t xml:space="preserve">¶ </w:t>
      </w:r>
      <w:r w:rsidRPr="00E07C1B">
        <w:rPr>
          <w:rStyle w:val="StyleUnderline"/>
          <w:highlight w:val="green"/>
        </w:rPr>
        <w:t>catastrophes.</w:t>
      </w:r>
      <w:r w:rsidRPr="00F311C2">
        <w:rPr>
          <w:sz w:val="16"/>
        </w:rPr>
        <w:t xml:space="preserve"> </w:t>
      </w:r>
      <w:r w:rsidRPr="00E07C1B">
        <w:rPr>
          <w:rStyle w:val="StyleUnderline"/>
        </w:rPr>
        <w:t>Complex systems like the electrical grid</w:t>
      </w:r>
      <w:r w:rsidRPr="00F311C2">
        <w:rPr>
          <w:sz w:val="16"/>
        </w:rPr>
        <w:t xml:space="preserve"> in the U.S. </w:t>
      </w:r>
      <w:r w:rsidRPr="00E07C1B">
        <w:rPr>
          <w:rStyle w:val="StyleUnderline"/>
        </w:rPr>
        <w:t xml:space="preserve">are prone to failures and the¶ U.S. grid fails </w:t>
      </w:r>
      <w:r w:rsidRPr="00FE5243">
        <w:rPr>
          <w:rStyle w:val="StyleUnderline"/>
        </w:rPr>
        <w:t>frequently.</w:t>
      </w:r>
      <w:r w:rsidRPr="00FE5243">
        <w:rPr>
          <w:sz w:val="16"/>
        </w:rPr>
        <w:t xml:space="preserve"> Despite efforts to reduce the risk out power outages, the risk is always¶ present. </w:t>
      </w:r>
      <w:r w:rsidRPr="00FE5243">
        <w:rPr>
          <w:rStyle w:val="StyleUnderline"/>
        </w:rPr>
        <w:t>Power outages</w:t>
      </w:r>
      <w:r w:rsidRPr="00FE5243">
        <w:rPr>
          <w:sz w:val="16"/>
        </w:rPr>
        <w:t xml:space="preserve"> that affect more than 50,000 people </w:t>
      </w:r>
      <w:r w:rsidRPr="00FE5243">
        <w:rPr>
          <w:rStyle w:val="StyleUnderline"/>
        </w:rPr>
        <w:t>have occurred steadily over the last¶ 20 years</w:t>
      </w:r>
      <w:r w:rsidRPr="00FE5243">
        <w:rPr>
          <w:sz w:val="16"/>
        </w:rPr>
        <w:t xml:space="preserve"> at a rate of 12% annually and the frequency of large catastrophes remains relatively¶ high and outages the size of the 2003 blackout are predicted to occur every 25 years (Minkel¶ 2008). In a complex system that is always at risk of disruption, </w:t>
      </w:r>
      <w:r w:rsidRPr="00FE5243">
        <w:rPr>
          <w:rStyle w:val="StyleUnderline"/>
        </w:rPr>
        <w:t>the effect is mitigated by policies¶ and procedures that are meant to restore services as quickly as possible. The most visible of these policies is the interstate Emergency Management</w:t>
      </w:r>
      <w:r w:rsidRPr="00FE5243">
        <w:rPr>
          <w:sz w:val="16"/>
        </w:rPr>
        <w:t xml:space="preserve"> Assistance </w:t>
      </w:r>
      <w:r w:rsidRPr="00FE5243">
        <w:rPr>
          <w:rStyle w:val="StyleUnderline"/>
        </w:rPr>
        <w:t>Compact</w:t>
      </w:r>
      <w:r w:rsidRPr="00FE5243">
        <w:rPr>
          <w:sz w:val="16"/>
        </w:rPr>
        <w:t xml:space="preserve">, a legally binding¶ agreement </w:t>
      </w:r>
      <w:r w:rsidRPr="00FE5243">
        <w:rPr>
          <w:rStyle w:val="StyleUnderline"/>
        </w:rPr>
        <w:t>allowing combined resources to be quickly deployed in response to</w:t>
      </w:r>
      <w:r w:rsidRPr="00FE5243">
        <w:rPr>
          <w:sz w:val="16"/>
        </w:rPr>
        <w:t xml:space="preserve"> a </w:t>
      </w:r>
      <w:r w:rsidRPr="00FE5243">
        <w:rPr>
          <w:rStyle w:val="StyleUnderline"/>
        </w:rPr>
        <w:t>catastrophic</w:t>
      </w:r>
      <w:r w:rsidRPr="00E07C1B">
        <w:rPr>
          <w:rStyle w:val="StyleUnderline"/>
        </w:rPr>
        <w:t xml:space="preserve">¶ </w:t>
      </w:r>
      <w:r w:rsidRPr="00F311C2">
        <w:rPr>
          <w:sz w:val="16"/>
        </w:rPr>
        <w:t xml:space="preserve">disaster such as </w:t>
      </w:r>
      <w:r w:rsidRPr="00E07C1B">
        <w:rPr>
          <w:rStyle w:val="StyleUnderline"/>
        </w:rPr>
        <w:t>power outages</w:t>
      </w:r>
      <w:r w:rsidRPr="00F311C2">
        <w:rPr>
          <w:sz w:val="16"/>
        </w:rPr>
        <w:t xml:space="preserve"> following a severe hurricane (Kapucu, Augustin and Garayev¶ 2009).¶ </w:t>
      </w:r>
      <w:r w:rsidRPr="00E07C1B">
        <w:rPr>
          <w:rStyle w:val="StyleUnderline"/>
        </w:rPr>
        <w:t>The electrical grid suffers service interruptions regularly</w:t>
      </w:r>
      <w:r w:rsidRPr="00F311C2">
        <w:rPr>
          <w:sz w:val="16"/>
        </w:rPr>
        <w:t xml:space="preserve">, it is a large and complex system¶ supporting the largest economy in the world, and yet commerce does not collapse (Lewis 2010).¶ </w:t>
      </w:r>
      <w:r w:rsidRPr="00E07C1B">
        <w:rPr>
          <w:rStyle w:val="StyleUnderline"/>
          <w:highlight w:val="green"/>
        </w:rPr>
        <w:t>Despite blizzards, earthquakes</w:t>
      </w:r>
      <w:r w:rsidRPr="00E07C1B">
        <w:rPr>
          <w:rStyle w:val="StyleUnderline"/>
        </w:rPr>
        <w:t xml:space="preserve">, fires, </w:t>
      </w:r>
      <w:r w:rsidRPr="00E07C1B">
        <w:rPr>
          <w:rStyle w:val="StyleUnderline"/>
          <w:highlight w:val="green"/>
        </w:rPr>
        <w:t>and hurricanes</w:t>
      </w:r>
      <w:r w:rsidRPr="00F311C2">
        <w:rPr>
          <w:sz w:val="16"/>
        </w:rPr>
        <w:t xml:space="preserve"> that cause blackouts, </w:t>
      </w:r>
      <w:r w:rsidRPr="00E07C1B">
        <w:rPr>
          <w:rStyle w:val="Emphasis"/>
          <w:highlight w:val="green"/>
        </w:rPr>
        <w:t>the economy</w:t>
      </w:r>
      <w:r w:rsidRPr="00F311C2">
        <w:rPr>
          <w:sz w:val="16"/>
        </w:rPr>
        <w:t xml:space="preserve"> is¶ affected but </w:t>
      </w:r>
      <w:r w:rsidRPr="00E07C1B">
        <w:rPr>
          <w:rStyle w:val="Emphasis"/>
          <w:highlight w:val="green"/>
        </w:rPr>
        <w:t>does not collapse</w:t>
      </w:r>
      <w:r w:rsidRPr="00F311C2">
        <w:rPr>
          <w:sz w:val="16"/>
        </w:rPr>
        <w:t xml:space="preserve"> and </w:t>
      </w:r>
      <w:r w:rsidRPr="00E07C1B">
        <w:rPr>
          <w:rStyle w:val="StyleUnderline"/>
        </w:rPr>
        <w:t>even after massive damage</w:t>
      </w:r>
      <w:r w:rsidRPr="00F311C2">
        <w:rPr>
          <w:sz w:val="16"/>
        </w:rPr>
        <w:t xml:space="preserve"> like that caused by </w:t>
      </w:r>
      <w:r w:rsidRPr="00F311C2">
        <w:rPr>
          <w:sz w:val="16"/>
        </w:rPr>
        <w:lastRenderedPageBreak/>
        <w:t xml:space="preserve">Hurricane¶ Katrina, </w:t>
      </w:r>
      <w:r w:rsidRPr="00E07C1B">
        <w:rPr>
          <w:rStyle w:val="Emphasis"/>
          <w:highlight w:val="green"/>
        </w:rPr>
        <w:t>national security is not affected</w:t>
      </w:r>
      <w:r w:rsidRPr="00F311C2">
        <w:rPr>
          <w:sz w:val="16"/>
        </w:rPr>
        <w:t xml:space="preserve"> because U.S. military capability is not degraded (Lewis¶ 2010).¶ </w:t>
      </w:r>
      <w:r w:rsidRPr="00E07C1B">
        <w:rPr>
          <w:rStyle w:val="StyleUnderline"/>
        </w:rPr>
        <w:t>Cyber-security is an ever-increasing concern</w:t>
      </w:r>
      <w:r w:rsidRPr="00F311C2">
        <w:rPr>
          <w:sz w:val="16"/>
        </w:rPr>
        <w:t xml:space="preserve"> in an increasingly electronic and¶ interconnected world. </w:t>
      </w:r>
      <w:r w:rsidRPr="00E07C1B">
        <w:rPr>
          <w:rStyle w:val="StyleUnderline"/>
        </w:rPr>
        <w:t>Cyber-security is a high priority “economic and national security¶ challenge</w:t>
      </w:r>
      <w:r w:rsidRPr="00F311C2">
        <w:rPr>
          <w:sz w:val="16"/>
        </w:rPr>
        <w:t xml:space="preserve">” (National Security Council n.d.) because cyber-attacks are expected to become the¶ top national security threat (Robert S. Mueller 2012). </w:t>
      </w:r>
      <w:r w:rsidRPr="00E07C1B">
        <w:rPr>
          <w:rStyle w:val="StyleUnderline"/>
        </w:rPr>
        <w:t>In response to the threat Congress is¶ crafting legislation to enhance cyber-security</w:t>
      </w:r>
      <w:r w:rsidRPr="00F311C2">
        <w:rPr>
          <w:sz w:val="16"/>
        </w:rPr>
        <w:t xml:space="preserve"> (Brito and Watkins 2012) and </w:t>
      </w:r>
      <w:r w:rsidRPr="00E07C1B">
        <w:rPr>
          <w:rStyle w:val="StyleUnderline"/>
        </w:rPr>
        <w:t>the Department of¶ Homeland Security budget</w:t>
      </w:r>
      <w:r w:rsidRPr="00F311C2">
        <w:rPr>
          <w:sz w:val="16"/>
        </w:rPr>
        <w:t xml:space="preserve"> for cyber-security </w:t>
      </w:r>
      <w:r w:rsidRPr="00E07C1B">
        <w:rPr>
          <w:rStyle w:val="StyleUnderline"/>
        </w:rPr>
        <w:t>has been significantly increased</w:t>
      </w:r>
      <w:r w:rsidRPr="00F311C2">
        <w:rPr>
          <w:sz w:val="16"/>
        </w:rPr>
        <w:t xml:space="preserve"> (U.S. Senate¶ Committee on Homeland Security and Governmental Affairs 2012).</w:t>
      </w:r>
    </w:p>
    <w:p w14:paraId="1394DFC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C74958"/>
    <w:multiLevelType w:val="hybridMultilevel"/>
    <w:tmpl w:val="E46EF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1FA3670D"/>
    <w:multiLevelType w:val="hybridMultilevel"/>
    <w:tmpl w:val="0A0E0CD2"/>
    <w:lvl w:ilvl="0" w:tplc="6150C8CE">
      <w:start w:val="3"/>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3C2A5F"/>
    <w:multiLevelType w:val="hybridMultilevel"/>
    <w:tmpl w:val="78A6DE82"/>
    <w:lvl w:ilvl="0" w:tplc="FC0052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5467DD"/>
    <w:multiLevelType w:val="hybridMultilevel"/>
    <w:tmpl w:val="E2BE11DA"/>
    <w:lvl w:ilvl="0" w:tplc="9918D3CC">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084622"/>
    <w:multiLevelType w:val="hybridMultilevel"/>
    <w:tmpl w:val="F70C2C86"/>
    <w:lvl w:ilvl="0" w:tplc="AB78C7C8">
      <w:start w:val="9"/>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62654A"/>
    <w:multiLevelType w:val="hybridMultilevel"/>
    <w:tmpl w:val="2368D740"/>
    <w:lvl w:ilvl="0" w:tplc="B77E028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FA0369"/>
    <w:multiLevelType w:val="hybridMultilevel"/>
    <w:tmpl w:val="21B68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4263444">
    <w:abstractNumId w:val="10"/>
  </w:num>
  <w:num w:numId="2" w16cid:durableId="470513691">
    <w:abstractNumId w:val="8"/>
  </w:num>
  <w:num w:numId="3" w16cid:durableId="1463957467">
    <w:abstractNumId w:val="7"/>
  </w:num>
  <w:num w:numId="4" w16cid:durableId="1073434122">
    <w:abstractNumId w:val="6"/>
  </w:num>
  <w:num w:numId="5" w16cid:durableId="1741556046">
    <w:abstractNumId w:val="5"/>
  </w:num>
  <w:num w:numId="6" w16cid:durableId="861476002">
    <w:abstractNumId w:val="9"/>
  </w:num>
  <w:num w:numId="7" w16cid:durableId="812062956">
    <w:abstractNumId w:val="4"/>
  </w:num>
  <w:num w:numId="8" w16cid:durableId="338393872">
    <w:abstractNumId w:val="3"/>
  </w:num>
  <w:num w:numId="9" w16cid:durableId="517425089">
    <w:abstractNumId w:val="2"/>
  </w:num>
  <w:num w:numId="10" w16cid:durableId="405035573">
    <w:abstractNumId w:val="1"/>
  </w:num>
  <w:num w:numId="11" w16cid:durableId="494492980">
    <w:abstractNumId w:val="0"/>
  </w:num>
  <w:num w:numId="12" w16cid:durableId="223681851">
    <w:abstractNumId w:val="11"/>
  </w:num>
  <w:num w:numId="13" w16cid:durableId="396324295">
    <w:abstractNumId w:val="13"/>
  </w:num>
  <w:num w:numId="14" w16cid:durableId="766315330">
    <w:abstractNumId w:val="18"/>
  </w:num>
  <w:num w:numId="15" w16cid:durableId="472600137">
    <w:abstractNumId w:val="12"/>
  </w:num>
  <w:num w:numId="16" w16cid:durableId="445468552">
    <w:abstractNumId w:val="15"/>
  </w:num>
  <w:num w:numId="17" w16cid:durableId="1695693584">
    <w:abstractNumId w:val="17"/>
  </w:num>
  <w:num w:numId="18" w16cid:durableId="199975766">
    <w:abstractNumId w:val="19"/>
  </w:num>
  <w:num w:numId="19" w16cid:durableId="839387601">
    <w:abstractNumId w:val="16"/>
  </w:num>
  <w:num w:numId="20" w16cid:durableId="14389137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75D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175D9"/>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B1C00B"/>
  <w14:defaultImageDpi w14:val="300"/>
  <w15:docId w15:val="{D378C3F3-C41B-6343-9639-860852F7A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175D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175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Heading 21,Tag / cite,Tags and Cites,Heading 2 Char Char Char1 Char,Heading 2 Char Char2 Char"/>
    <w:basedOn w:val="Normal"/>
    <w:next w:val="Normal"/>
    <w:link w:val="Heading2Char"/>
    <w:uiPriority w:val="9"/>
    <w:unhideWhenUsed/>
    <w:qFormat/>
    <w:rsid w:val="006175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6175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Heading 2 Char Char Char Char"/>
    <w:basedOn w:val="Normal"/>
    <w:next w:val="Normal"/>
    <w:link w:val="Heading4Char"/>
    <w:uiPriority w:val="9"/>
    <w:unhideWhenUsed/>
    <w:qFormat/>
    <w:rsid w:val="006175D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175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75D9"/>
  </w:style>
  <w:style w:type="character" w:customStyle="1" w:styleId="Heading1Char">
    <w:name w:val="Heading 1 Char"/>
    <w:aliases w:val="Pocket Char"/>
    <w:basedOn w:val="DefaultParagraphFont"/>
    <w:link w:val="Heading1"/>
    <w:uiPriority w:val="9"/>
    <w:rsid w:val="006175D9"/>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1,Heading 2 Char Char1 Char1,cite_tag Char,Super Script Char,Heading 21 Char,Tag / cite Char,Tags and Cites Char,Heading 2 Char Char2 Char Char"/>
    <w:basedOn w:val="DefaultParagraphFont"/>
    <w:link w:val="Heading2"/>
    <w:uiPriority w:val="9"/>
    <w:rsid w:val="006175D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6175D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175D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175D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6175D9"/>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175D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175D9"/>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175D9"/>
    <w:rPr>
      <w:color w:val="auto"/>
      <w:u w:val="none"/>
    </w:rPr>
  </w:style>
  <w:style w:type="paragraph" w:styleId="DocumentMap">
    <w:name w:val="Document Map"/>
    <w:basedOn w:val="Normal"/>
    <w:link w:val="DocumentMapChar"/>
    <w:uiPriority w:val="99"/>
    <w:semiHidden/>
    <w:unhideWhenUsed/>
    <w:rsid w:val="006175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75D9"/>
    <w:rPr>
      <w:rFonts w:ascii="Lucida Grande" w:hAnsi="Lucida Grande" w:cs="Lucida Grande"/>
    </w:rPr>
  </w:style>
  <w:style w:type="paragraph" w:customStyle="1" w:styleId="Emphasis1">
    <w:name w:val="Emphasis1"/>
    <w:basedOn w:val="Normal"/>
    <w:link w:val="Emphasis"/>
    <w:autoRedefine/>
    <w:uiPriority w:val="20"/>
    <w:qFormat/>
    <w:rsid w:val="006175D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6175D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6175D9"/>
    <w:pPr>
      <w:ind w:left="720"/>
      <w:jc w:val="both"/>
    </w:pPr>
    <w:rPr>
      <w:rFonts w:eastAsiaTheme="minorHAnsi"/>
      <w:b/>
      <w:iCs/>
      <w:szCs w:val="22"/>
      <w:u w:val="single"/>
    </w:rPr>
  </w:style>
  <w:style w:type="paragraph" w:styleId="ListParagraph">
    <w:name w:val="List Paragraph"/>
    <w:aliases w:val="6 font"/>
    <w:basedOn w:val="Normal"/>
    <w:uiPriority w:val="99"/>
    <w:unhideWhenUsed/>
    <w:qFormat/>
    <w:rsid w:val="006175D9"/>
    <w:pPr>
      <w:ind w:left="720"/>
      <w:contextualSpacing/>
    </w:pPr>
  </w:style>
  <w:style w:type="paragraph" w:customStyle="1" w:styleId="CiteSpacing">
    <w:name w:val="Cite Spacing"/>
    <w:basedOn w:val="Normal"/>
    <w:uiPriority w:val="4"/>
    <w:qFormat/>
    <w:rsid w:val="006175D9"/>
    <w:pPr>
      <w:spacing w:before="60" w:after="60"/>
    </w:pPr>
  </w:style>
  <w:style w:type="paragraph" w:styleId="Title">
    <w:name w:val="Title"/>
    <w:aliases w:val="Cites and Cards,UNDERLINE,Bold Underlined,title,Block Heading,Read This"/>
    <w:basedOn w:val="Normal"/>
    <w:link w:val="TitleChar"/>
    <w:uiPriority w:val="6"/>
    <w:qFormat/>
    <w:rsid w:val="006175D9"/>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6175D9"/>
    <w:rPr>
      <w:rFonts w:ascii="Calibri" w:hAnsi="Calibri"/>
      <w:sz w:val="22"/>
      <w:u w:val="single"/>
    </w:rPr>
  </w:style>
  <w:style w:type="paragraph" w:customStyle="1" w:styleId="UnderlinePara">
    <w:name w:val="Underline Para"/>
    <w:basedOn w:val="Normal"/>
    <w:uiPriority w:val="1"/>
    <w:qFormat/>
    <w:rsid w:val="006175D9"/>
    <w:pPr>
      <w:widowControl w:val="0"/>
      <w:suppressAutoHyphens/>
      <w:spacing w:after="200"/>
      <w:contextualSpacing/>
    </w:pPr>
    <w:rPr>
      <w:rFonts w:asciiTheme="minorHAnsi" w:hAnsiTheme="minorHAnsi"/>
      <w:u w:val="single"/>
    </w:rPr>
  </w:style>
  <w:style w:type="paragraph" w:customStyle="1" w:styleId="PageHeader">
    <w:name w:val="Page Header"/>
    <w:basedOn w:val="Normal"/>
    <w:rsid w:val="006175D9"/>
    <w:pPr>
      <w:widowControl w:val="0"/>
      <w:numPr>
        <w:numId w:val="15"/>
      </w:numPr>
      <w:tabs>
        <w:tab w:val="clear" w:pos="360"/>
        <w:tab w:val="left" w:pos="10080"/>
      </w:tabs>
      <w:suppressAutoHyphens/>
      <w:ind w:left="0" w:firstLine="0"/>
      <w:jc w:val="both"/>
    </w:pPr>
    <w:rPr>
      <w:rFonts w:eastAsia="Times New Roman"/>
      <w:b/>
      <w:szCs w:val="18"/>
    </w:rPr>
  </w:style>
  <w:style w:type="paragraph" w:customStyle="1" w:styleId="evidencetext">
    <w:name w:val="evidence text"/>
    <w:basedOn w:val="Normal"/>
    <w:link w:val="evidencetextChar1"/>
    <w:qFormat/>
    <w:rsid w:val="006175D9"/>
    <w:pPr>
      <w:ind w:left="432" w:right="432"/>
    </w:pPr>
    <w:rPr>
      <w:color w:val="000000"/>
    </w:rPr>
  </w:style>
  <w:style w:type="character" w:customStyle="1" w:styleId="evidencetextChar1">
    <w:name w:val="evidence text Char1"/>
    <w:link w:val="evidencetext"/>
    <w:rsid w:val="006175D9"/>
    <w:rPr>
      <w:rFonts w:ascii="Calibri" w:hAnsi="Calibri"/>
      <w:color w:val="000000"/>
      <w:sz w:val="22"/>
    </w:rPr>
  </w:style>
  <w:style w:type="paragraph" w:styleId="Revision">
    <w:name w:val="Revision"/>
    <w:hidden/>
    <w:uiPriority w:val="99"/>
    <w:semiHidden/>
    <w:rsid w:val="006175D9"/>
    <w:rPr>
      <w:rFonts w:ascii="Times" w:hAnsi="Time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tlanticcouncil.org/images/publications/AC_StrategyPapers_No5_Space_WEB1.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eforum.org/communities/the-future-of-space-technologies" TargetMode="External"/><Relationship Id="rId17" Type="http://schemas.openxmlformats.org/officeDocument/2006/relationships/hyperlink" Target="https://apps.dtic.mil/dtic/tr/fulltext/u2/1062004.pdf" TargetMode="External"/><Relationship Id="rId2" Type="http://schemas.openxmlformats.org/officeDocument/2006/relationships/customXml" Target="../customXml/item2.xml"/><Relationship Id="rId16" Type="http://schemas.openxmlformats.org/officeDocument/2006/relationships/hyperlink" Target="https://www.nature.com/articles/s41598-021-89909-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eforum.org/agenda/2018/04/we-have-a-space-debris-problem-heres-how-to-solve-it/" TargetMode="External"/><Relationship Id="rId5" Type="http://schemas.openxmlformats.org/officeDocument/2006/relationships/numbering" Target="numbering.xml"/><Relationship Id="rId15" Type="http://schemas.openxmlformats.org/officeDocument/2006/relationships/hyperlink" Target="https://astrobites.org/2022/02/24/space-sustainability/" TargetMode="External"/><Relationship Id="rId10" Type="http://schemas.openxmlformats.org/officeDocument/2006/relationships/hyperlink" Target="https://www.weforum.org/agenda/authors/nikolai-khlystov"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spacenews.com/op-ed-smallsat-alliance-is-on-a-path-toward-a-new-space-horizon%5d" TargetMode="External"/><Relationship Id="rId14" Type="http://schemas.openxmlformats.org/officeDocument/2006/relationships/hyperlink" Target="http://digitool.library.mcgill.ca/webclient/StreamGate?folder_id=0&amp;dvs=1569190779049~36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39</Pages>
  <Words>18260</Words>
  <Characters>104087</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122103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1</cp:revision>
  <dcterms:created xsi:type="dcterms:W3CDTF">2022-04-25T18:26:00Z</dcterms:created>
  <dcterms:modified xsi:type="dcterms:W3CDTF">2022-04-25T18:27:00Z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