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C11CC" w14:textId="425831CC" w:rsidR="004430B7" w:rsidRDefault="004430B7" w:rsidP="004430B7">
      <w:pPr>
        <w:pStyle w:val="Heading1"/>
      </w:pPr>
      <w:r>
        <w:t>1NC vs Lexington AG preround</w:t>
      </w:r>
    </w:p>
    <w:p w14:paraId="4C7B410A" w14:textId="77777777" w:rsidR="004430B7" w:rsidRPr="004430B7" w:rsidRDefault="004430B7" w:rsidP="004430B7"/>
    <w:p w14:paraId="3CBB4D5A" w14:textId="351ECEB0" w:rsidR="001176D7" w:rsidRDefault="001176D7" w:rsidP="001176D7">
      <w:pPr>
        <w:pStyle w:val="Heading2"/>
      </w:pPr>
      <w:r>
        <w:lastRenderedPageBreak/>
        <w:t>1</w:t>
      </w:r>
    </w:p>
    <w:p w14:paraId="789350F4" w14:textId="77777777" w:rsidR="001176D7" w:rsidRDefault="001176D7" w:rsidP="001176D7">
      <w:pPr>
        <w:pStyle w:val="Heading3"/>
      </w:pPr>
      <w:r>
        <w:lastRenderedPageBreak/>
        <w:t>1nc – t</w:t>
      </w:r>
    </w:p>
    <w:p w14:paraId="4695A9FC" w14:textId="77777777" w:rsidR="001176D7" w:rsidRPr="002F6541" w:rsidRDefault="001176D7" w:rsidP="001176D7">
      <w:pPr>
        <w:pStyle w:val="Heading4"/>
      </w:pPr>
      <w:r w:rsidRPr="002F6541">
        <w:t xml:space="preserve">Interpretation – topical affs must defend a reduction of intellectual property protections for </w:t>
      </w:r>
      <w:r w:rsidRPr="002F6541">
        <w:rPr>
          <w:i/>
          <w:u w:val="single"/>
        </w:rPr>
        <w:t>medicines</w:t>
      </w:r>
      <w:r w:rsidRPr="002F6541">
        <w:t>.</w:t>
      </w:r>
    </w:p>
    <w:p w14:paraId="76A7006F" w14:textId="77777777" w:rsidR="001176D7" w:rsidRPr="006712CC" w:rsidRDefault="001176D7" w:rsidP="001176D7">
      <w:pPr>
        <w:pStyle w:val="Heading4"/>
      </w:pPr>
      <w:r w:rsidRPr="002F6541">
        <w:t>Violation</w:t>
      </w:r>
      <w:r>
        <w:t xml:space="preserve">: </w:t>
      </w:r>
      <w:r w:rsidRPr="002F6541">
        <w:t xml:space="preserve">they reduce IP protections on </w:t>
      </w:r>
      <w:r w:rsidRPr="002F6541">
        <w:rPr>
          <w:i/>
          <w:u w:val="single"/>
        </w:rPr>
        <w:t>vaccines</w:t>
      </w:r>
      <w:r w:rsidRPr="002F6541">
        <w:rPr>
          <w:i/>
        </w:rPr>
        <w:t xml:space="preserve"> </w:t>
      </w:r>
      <w:r w:rsidRPr="002F6541">
        <w:t xml:space="preserve">which is categorically distinct </w:t>
      </w:r>
    </w:p>
    <w:p w14:paraId="7FC8A4FF" w14:textId="77777777" w:rsidR="001176D7" w:rsidRPr="002F6541" w:rsidRDefault="001176D7" w:rsidP="001176D7">
      <w:pPr>
        <w:pStyle w:val="Heading4"/>
        <w:rPr>
          <w:rFonts w:eastAsia="DengXian Light"/>
        </w:rPr>
      </w:pPr>
      <w:r w:rsidRPr="002F6541">
        <w:rPr>
          <w:rFonts w:eastAsia="DengXian Light"/>
        </w:rPr>
        <w:t>Vaccines are different from medicines in the context of intellectual property</w:t>
      </w:r>
    </w:p>
    <w:p w14:paraId="4F6EC272" w14:textId="77777777" w:rsidR="001176D7" w:rsidRPr="002F6541" w:rsidRDefault="001176D7" w:rsidP="001176D7">
      <w:pPr>
        <w:rPr>
          <w:rFonts w:asciiTheme="majorHAnsi" w:hAnsiTheme="majorHAnsi" w:cstheme="majorHAnsi"/>
        </w:rPr>
      </w:pPr>
      <w:r w:rsidRPr="005D4AB6">
        <w:rPr>
          <w:rStyle w:val="Style13ptBold"/>
        </w:rPr>
        <w:t>Garrison 04</w:t>
      </w:r>
      <w:r w:rsidRPr="002F6541">
        <w:rPr>
          <w:rFonts w:asciiTheme="majorHAnsi" w:hAnsiTheme="majorHAnsi" w:cstheme="majorHAnsi"/>
        </w:rPr>
        <w:t xml:space="preserve"> </w:t>
      </w:r>
      <w:r w:rsidRPr="002F6541">
        <w:rPr>
          <w:rFonts w:asciiTheme="majorHAnsi" w:hAnsiTheme="majorHAnsi" w:cstheme="majorHAnsi"/>
          <w:sz w:val="16"/>
          <w:szCs w:val="16"/>
        </w:rPr>
        <w:t>[Christopher Garrison, Consultant Legal Advisor to WHO. "Intellectual Property Rights and Vaccines in Developing countries," 04-13-2004, accessed 9-2-2021, https://www.who.int/intellectualproperty/events/en/Background_paper.pdf?ua=1] HWIC</w:t>
      </w:r>
    </w:p>
    <w:p w14:paraId="67267A56" w14:textId="77777777" w:rsidR="001176D7" w:rsidRDefault="001176D7" w:rsidP="001176D7">
      <w:pPr>
        <w:rPr>
          <w:rFonts w:asciiTheme="majorHAnsi" w:eastAsia="Calibri" w:hAnsiTheme="majorHAnsi" w:cstheme="majorHAnsi"/>
          <w:sz w:val="16"/>
        </w:rPr>
      </w:pPr>
      <w:r w:rsidRPr="002F6541">
        <w:rPr>
          <w:rFonts w:asciiTheme="majorHAnsi" w:eastAsia="Calibri" w:hAnsiTheme="majorHAnsi" w:cstheme="majorHAnsi"/>
          <w:sz w:val="16"/>
        </w:rPr>
        <w:t xml:space="preserve">In the last few years, there has been a substantial debate about how intellectual property impacts medicines and in particular how the TRIPS Agreement impacts access to medicines in the developing world. </w:t>
      </w:r>
      <w:r w:rsidRPr="002F6541">
        <w:rPr>
          <w:rStyle w:val="StyleUnderline"/>
          <w:rFonts w:asciiTheme="majorHAnsi" w:hAnsiTheme="majorHAnsi" w:cstheme="majorHAnsi"/>
          <w:highlight w:val="green"/>
        </w:rPr>
        <w:t>Vaccines are different from medicines</w:t>
      </w:r>
      <w:r w:rsidRPr="002F6541">
        <w:rPr>
          <w:rStyle w:val="StyleUnderline"/>
          <w:rFonts w:asciiTheme="majorHAnsi" w:hAnsiTheme="majorHAnsi" w:cstheme="majorHAnsi"/>
        </w:rPr>
        <w:t xml:space="preserve"> in a number of important respects</w:t>
      </w:r>
      <w:r w:rsidRPr="002F6541">
        <w:rPr>
          <w:rFonts w:asciiTheme="majorHAnsi" w:eastAsia="Calibri" w:hAnsiTheme="majorHAnsi" w:cstheme="majorHAnsi"/>
          <w:sz w:val="16"/>
        </w:rPr>
        <w:t xml:space="preserve"> however (at least from the small molecule ‘pill’ medicines if not the newer ‘biotech’ medicines). </w:t>
      </w:r>
      <w:r w:rsidRPr="002F6541">
        <w:rPr>
          <w:rStyle w:val="StyleUnderline"/>
          <w:rFonts w:asciiTheme="majorHAnsi" w:hAnsiTheme="majorHAnsi" w:cstheme="majorHAnsi"/>
        </w:rPr>
        <w:t xml:space="preserve">The </w:t>
      </w:r>
      <w:r w:rsidRPr="002F6541">
        <w:rPr>
          <w:rStyle w:val="StyleUnderline"/>
          <w:rFonts w:asciiTheme="majorHAnsi" w:hAnsiTheme="majorHAnsi" w:cstheme="majorHAnsi"/>
          <w:highlight w:val="green"/>
        </w:rPr>
        <w:t>issues raised in the access to medicines debate</w:t>
      </w:r>
      <w:r w:rsidRPr="002F6541">
        <w:rPr>
          <w:rStyle w:val="StyleUnderline"/>
          <w:rFonts w:asciiTheme="majorHAnsi" w:hAnsiTheme="majorHAnsi" w:cstheme="majorHAnsi"/>
        </w:rPr>
        <w:t xml:space="preserve"> may therefore </w:t>
      </w:r>
      <w:r w:rsidRPr="002F6541">
        <w:rPr>
          <w:rStyle w:val="StyleUnderline"/>
          <w:rFonts w:asciiTheme="majorHAnsi" w:hAnsiTheme="majorHAnsi" w:cstheme="majorHAnsi"/>
          <w:highlight w:val="green"/>
        </w:rPr>
        <w:t>apply to a greater or lesser extent for vaccines</w:t>
      </w:r>
      <w:r w:rsidRPr="002F6541">
        <w:rPr>
          <w:rStyle w:val="StyleUnderline"/>
          <w:rFonts w:asciiTheme="majorHAnsi" w:hAnsiTheme="majorHAnsi" w:cstheme="majorHAnsi"/>
        </w:rPr>
        <w:t>,</w:t>
      </w:r>
      <w:r w:rsidRPr="002F6541">
        <w:rPr>
          <w:rFonts w:asciiTheme="majorHAnsi" w:eastAsia="Calibri" w:hAnsiTheme="majorHAnsi" w:cstheme="majorHAnsi"/>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4A3016CC" w14:textId="77777777" w:rsidR="001176D7" w:rsidRPr="002F6541" w:rsidRDefault="001176D7" w:rsidP="001176D7">
      <w:pPr>
        <w:pStyle w:val="Heading4"/>
      </w:pPr>
      <w:r w:rsidRPr="002F6541">
        <w:t xml:space="preserve">Prefer </w:t>
      </w:r>
      <w:r>
        <w:t>for l</w:t>
      </w:r>
      <w:r w:rsidRPr="002F6541">
        <w:t xml:space="preserve">imits – allowing non medicines explodes limits to include affs that defend reducing protections for </w:t>
      </w:r>
      <w:r w:rsidRPr="002F6541">
        <w:rPr>
          <w:u w:val="single"/>
        </w:rPr>
        <w:t>surgeries</w:t>
      </w:r>
      <w:r w:rsidRPr="002F6541">
        <w:t xml:space="preserve">, </w:t>
      </w:r>
      <w:r w:rsidRPr="002F6541">
        <w:rPr>
          <w:u w:val="single"/>
        </w:rPr>
        <w:t>therapy</w:t>
      </w:r>
      <w:r w:rsidRPr="002F6541">
        <w:t xml:space="preserve">, </w:t>
      </w:r>
      <w:r w:rsidRPr="002F6541">
        <w:rPr>
          <w:u w:val="single"/>
        </w:rPr>
        <w:t>injury prevention</w:t>
      </w:r>
      <w:r w:rsidRPr="002F6541">
        <w:t xml:space="preserve">, </w:t>
      </w:r>
      <w:r w:rsidRPr="002F6541">
        <w:rPr>
          <w:u w:val="single"/>
        </w:rPr>
        <w:t>cosmetic procedures</w:t>
      </w:r>
      <w:r w:rsidRPr="002F6541">
        <w:t xml:space="preserve">, etc. – makes neg prep impossible because the case neg to the </w:t>
      </w:r>
      <w:r w:rsidRPr="002F6541">
        <w:rPr>
          <w:u w:val="single"/>
        </w:rPr>
        <w:t>Botox</w:t>
      </w:r>
      <w:r w:rsidRPr="002F6541">
        <w:t xml:space="preserve"> and </w:t>
      </w:r>
      <w:r w:rsidRPr="002F6541">
        <w:rPr>
          <w:u w:val="single"/>
        </w:rPr>
        <w:t>Laser Eye Surgery</w:t>
      </w:r>
      <w:r w:rsidRPr="002F6541">
        <w:t xml:space="preserve"> affs would have no overlap – privileges the aff by stretching pre-tournament neg prep too thin and precluding nuanced rigorous testing of aff</w:t>
      </w:r>
    </w:p>
    <w:p w14:paraId="31E77CFB" w14:textId="77777777" w:rsidR="001176D7" w:rsidRDefault="001176D7" w:rsidP="001176D7"/>
    <w:p w14:paraId="18B2801A" w14:textId="77777777" w:rsidR="001176D7" w:rsidRDefault="001176D7" w:rsidP="001176D7">
      <w:pPr>
        <w:pStyle w:val="Heading4"/>
      </w:pPr>
      <w:r>
        <w:t>Use c/I for norm setting – t is a yes/no question, not a normal theory argument. Being “reasonably topical” doesn’t make sense.</w:t>
      </w:r>
    </w:p>
    <w:p w14:paraId="12E933E6" w14:textId="77777777" w:rsidR="001176D7" w:rsidRPr="00BB4D96" w:rsidRDefault="001176D7" w:rsidP="001176D7">
      <w:pPr>
        <w:pStyle w:val="Heading4"/>
      </w:pPr>
      <w:r>
        <w:t>No rvis – you have a burden to be topical. Anything else incentivizes chilling debate.</w:t>
      </w:r>
    </w:p>
    <w:p w14:paraId="1778B8DA" w14:textId="77777777" w:rsidR="001176D7" w:rsidRDefault="001176D7" w:rsidP="001176D7">
      <w:pPr>
        <w:pStyle w:val="Heading2"/>
      </w:pPr>
      <w:r>
        <w:lastRenderedPageBreak/>
        <w:t>2</w:t>
      </w:r>
    </w:p>
    <w:p w14:paraId="0D5842D0" w14:textId="77777777" w:rsidR="001176D7" w:rsidRPr="00DC37E8" w:rsidRDefault="001176D7" w:rsidP="001176D7">
      <w:pPr>
        <w:pStyle w:val="Heading3"/>
      </w:pPr>
      <w:r>
        <w:lastRenderedPageBreak/>
        <w:t>1nc – t</w:t>
      </w:r>
    </w:p>
    <w:p w14:paraId="0E07E135" w14:textId="77777777" w:rsidR="001176D7" w:rsidRDefault="001176D7" w:rsidP="001176D7">
      <w:pPr>
        <w:pStyle w:val="Heading4"/>
      </w:pPr>
      <w:r w:rsidRPr="00BC4B37">
        <w:t>Interpretation—t</w:t>
      </w:r>
      <w:r>
        <w:t>opical affs</w:t>
      </w:r>
      <w:r w:rsidRPr="00BC4B37">
        <w:t xml:space="preserve"> may not </w:t>
      </w:r>
      <w:r>
        <w:t>specify medicines</w:t>
      </w:r>
    </w:p>
    <w:p w14:paraId="5F577835" w14:textId="77777777" w:rsidR="001176D7" w:rsidRPr="003965CB" w:rsidRDefault="001176D7" w:rsidP="001176D7">
      <w:pPr>
        <w:pStyle w:val="Heading4"/>
      </w:pPr>
      <w:r>
        <w:t xml:space="preserve">Bare plurals imply a generic “rules reading” in the context of </w:t>
      </w:r>
      <w:r>
        <w:rPr>
          <w:u w:val="single"/>
        </w:rPr>
        <w:t>moral statements</w:t>
      </w:r>
    </w:p>
    <w:p w14:paraId="39AB6DCF" w14:textId="77777777" w:rsidR="001176D7" w:rsidRPr="003965CB" w:rsidRDefault="001176D7" w:rsidP="001176D7">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00A06EE7" w14:textId="77777777" w:rsidR="001176D7" w:rsidRPr="003965CB" w:rsidRDefault="001176D7" w:rsidP="001176D7">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25CB3916" w14:textId="77777777" w:rsidR="001176D7" w:rsidRPr="003965CB" w:rsidRDefault="001176D7" w:rsidP="001176D7">
      <w:pPr>
        <w:rPr>
          <w:sz w:val="16"/>
        </w:rPr>
      </w:pPr>
      <w:r w:rsidRPr="003965CB">
        <w:rPr>
          <w:sz w:val="16"/>
        </w:rPr>
        <w:t xml:space="preserve">(40) Bishops move diagonally. </w:t>
      </w:r>
    </w:p>
    <w:p w14:paraId="0059B812" w14:textId="77777777" w:rsidR="001176D7" w:rsidRPr="003965CB" w:rsidRDefault="001176D7" w:rsidP="001176D7">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0CF73690" w14:textId="77777777" w:rsidR="001176D7" w:rsidRPr="003965CB" w:rsidRDefault="001176D7" w:rsidP="001176D7">
      <w:pPr>
        <w:rPr>
          <w:sz w:val="16"/>
        </w:rPr>
      </w:pPr>
      <w:r w:rsidRPr="003965CB">
        <w:rPr>
          <w:sz w:val="16"/>
        </w:rPr>
        <w:t>(41) a. Bananas sell for $0.49/lb.</w:t>
      </w:r>
    </w:p>
    <w:p w14:paraId="02F4EE00" w14:textId="77777777" w:rsidR="001176D7" w:rsidRPr="003965CB" w:rsidRDefault="001176D7" w:rsidP="001176D7">
      <w:pPr>
        <w:rPr>
          <w:sz w:val="16"/>
        </w:rPr>
      </w:pPr>
      <w:r w:rsidRPr="003965CB">
        <w:rPr>
          <w:sz w:val="16"/>
        </w:rPr>
        <w:t>b. Bananas sell for $1.00/lb.</w:t>
      </w:r>
    </w:p>
    <w:p w14:paraId="095B1846" w14:textId="77777777" w:rsidR="001176D7" w:rsidRPr="003965CB" w:rsidRDefault="001176D7" w:rsidP="001176D7">
      <w:pPr>
        <w:rPr>
          <w:sz w:val="16"/>
        </w:rPr>
      </w:pPr>
      <w:r w:rsidRPr="003965CB">
        <w:rPr>
          <w:sz w:val="16"/>
        </w:rPr>
        <w:t>Consequently, Carlson reaches the conclusion that the rules and regulations approach is the correct one, whereas the inductivist view is wrong.</w:t>
      </w:r>
    </w:p>
    <w:p w14:paraId="06BEF0B2" w14:textId="77777777" w:rsidR="001176D7" w:rsidRPr="003965CB" w:rsidRDefault="001176D7" w:rsidP="001176D7">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66248B83" w14:textId="77777777" w:rsidR="001176D7" w:rsidRPr="003965CB" w:rsidRDefault="001176D7" w:rsidP="001176D7">
      <w:pPr>
        <w:rPr>
          <w:sz w:val="16"/>
        </w:rPr>
      </w:pPr>
      <w:r w:rsidRPr="003965CB">
        <w:rPr>
          <w:sz w:val="16"/>
        </w:rPr>
        <w:t>(42) a. Bananas actually sell for $0.49/lb.</w:t>
      </w:r>
    </w:p>
    <w:p w14:paraId="230906BD" w14:textId="77777777" w:rsidR="001176D7" w:rsidRPr="003965CB" w:rsidRDefault="001176D7" w:rsidP="001176D7">
      <w:pPr>
        <w:rPr>
          <w:sz w:val="16"/>
        </w:rPr>
      </w:pPr>
      <w:r w:rsidRPr="003965CB">
        <w:rPr>
          <w:sz w:val="16"/>
        </w:rPr>
        <w:t>b. In fact, bananas sell for $1.00/lb.</w:t>
      </w:r>
    </w:p>
    <w:p w14:paraId="2C544260" w14:textId="77777777" w:rsidR="001176D7" w:rsidRDefault="001176D7" w:rsidP="001176D7">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w:t>
      </w:r>
      <w:r w:rsidRPr="00BB4D96">
        <w:rPr>
          <w:sz w:val="16"/>
        </w:rPr>
        <w:t xml:space="preserve">n they are used in the former sense, they should be analysed by some sort of inductivist account; </w:t>
      </w:r>
      <w:r w:rsidRPr="00BB4D96">
        <w:rPr>
          <w:rStyle w:val="StyleUnderline"/>
        </w:rPr>
        <w:t>when they are used in the latter sense, they ought to be analysed as referring to a rule or a regulation.</w:t>
      </w:r>
      <w:r w:rsidRPr="00BB4D96">
        <w:rPr>
          <w:sz w:val="16"/>
        </w:rPr>
        <w:t xml:space="preserve"> The respective logical forms of the two readings are different; whereas the former reading involves, in some form or another, quantification, </w:t>
      </w:r>
      <w:r w:rsidRPr="00BB4D96">
        <w:rPr>
          <w:rStyle w:val="StyleUnderline"/>
        </w:rPr>
        <w:t>the latter has a simple predicate-argument structure: the argument is the rule or regulation, and the predicate holds of it just in case the rule is ‘in effect’.</w:t>
      </w:r>
    </w:p>
    <w:p w14:paraId="37831BD1" w14:textId="77777777" w:rsidR="001176D7" w:rsidRDefault="001176D7" w:rsidP="001176D7">
      <w:pPr>
        <w:rPr>
          <w:rStyle w:val="StyleUnderline"/>
        </w:rPr>
      </w:pPr>
    </w:p>
    <w:p w14:paraId="3BCEEA95" w14:textId="77777777" w:rsidR="001176D7" w:rsidRDefault="001176D7" w:rsidP="001176D7">
      <w:pPr>
        <w:pStyle w:val="Heading4"/>
      </w:pPr>
      <w:r>
        <w:t>Violation: they specified covid vaccines</w:t>
      </w:r>
    </w:p>
    <w:p w14:paraId="0C0A1ED0" w14:textId="77777777" w:rsidR="001176D7" w:rsidRPr="00EF3EAD" w:rsidRDefault="001176D7" w:rsidP="001176D7"/>
    <w:p w14:paraId="7B4CCC61" w14:textId="77777777" w:rsidR="001176D7" w:rsidRDefault="001176D7" w:rsidP="001176D7">
      <w:pPr>
        <w:pStyle w:val="Heading4"/>
      </w:pPr>
      <w:r>
        <w:lastRenderedPageBreak/>
        <w:t>Vote neg:</w:t>
      </w:r>
    </w:p>
    <w:p w14:paraId="4C4995A1" w14:textId="77777777" w:rsidR="001176D7" w:rsidRDefault="001176D7" w:rsidP="001176D7">
      <w:pPr>
        <w:keepNext/>
        <w:keepLines/>
        <w:spacing w:before="40" w:after="0"/>
        <w:outlineLvl w:val="3"/>
        <w:rPr>
          <w:rFonts w:eastAsia="MS Gothic"/>
          <w:b/>
          <w:iCs/>
          <w:sz w:val="26"/>
        </w:rPr>
      </w:pPr>
      <w:r>
        <w:rPr>
          <w:rFonts w:eastAsia="MS Gothic"/>
          <w:b/>
          <w:iCs/>
          <w:sz w:val="26"/>
        </w:rPr>
        <w:t>1</w:t>
      </w:r>
      <w:r w:rsidRPr="00EE6D45">
        <w:rPr>
          <w:rFonts w:eastAsia="MS Gothic"/>
          <w:b/>
          <w:iCs/>
          <w:sz w:val="26"/>
        </w:rPr>
        <w:t>]</w:t>
      </w:r>
      <w:r>
        <w:rPr>
          <w:rFonts w:eastAsia="MS Gothic"/>
          <w:b/>
          <w:iCs/>
          <w:sz w:val="26"/>
        </w:rPr>
        <w:t xml:space="preserve"> Precision – any deviation justifies a jettisoning of the resolution which destroys negative predictability and prep </w:t>
      </w:r>
    </w:p>
    <w:p w14:paraId="3DFE2D03" w14:textId="77777777" w:rsidR="001176D7" w:rsidRPr="00EE6D45" w:rsidRDefault="001176D7" w:rsidP="001176D7">
      <w:pPr>
        <w:keepNext/>
        <w:keepLines/>
        <w:spacing w:before="40" w:after="0"/>
        <w:outlineLvl w:val="3"/>
        <w:rPr>
          <w:rFonts w:eastAsia="MS Gothic"/>
          <w:b/>
          <w:iCs/>
          <w:sz w:val="26"/>
        </w:rPr>
      </w:pPr>
      <w:r>
        <w:rPr>
          <w:rFonts w:eastAsia="MS Gothic"/>
          <w:b/>
          <w:iCs/>
          <w:sz w:val="26"/>
        </w:rPr>
        <w:t xml:space="preserve">2) </w:t>
      </w:r>
      <w:r w:rsidRPr="00EE6D45">
        <w:rPr>
          <w:rFonts w:eastAsia="MS Gothic"/>
          <w:b/>
          <w:iCs/>
          <w:sz w:val="26"/>
        </w:rPr>
        <w:t xml:space="preserve"> </w:t>
      </w:r>
      <w:r>
        <w:rPr>
          <w:rFonts w:eastAsia="MS Gothic"/>
          <w:b/>
          <w:iCs/>
          <w:sz w:val="26"/>
        </w:rPr>
        <w:t xml:space="preserve">c/a </w:t>
      </w:r>
      <w:r w:rsidRPr="00EE6D45">
        <w:rPr>
          <w:rFonts w:eastAsia="MS Gothic"/>
          <w:b/>
          <w:iCs/>
          <w:sz w:val="26"/>
        </w:rPr>
        <w:t>Limits</w:t>
      </w:r>
      <w:r>
        <w:rPr>
          <w:rFonts w:eastAsia="MS Gothic"/>
          <w:b/>
          <w:iCs/>
          <w:sz w:val="26"/>
        </w:rPr>
        <w:t xml:space="preserve"> impact  - there are an infinite number of affs are possible under their interp which is unpredictable and makes it impossible to be neg.</w:t>
      </w:r>
    </w:p>
    <w:p w14:paraId="5B1198AA" w14:textId="77777777" w:rsidR="001176D7" w:rsidRDefault="001176D7" w:rsidP="001176D7">
      <w:pPr>
        <w:keepNext/>
        <w:keepLines/>
        <w:spacing w:before="40" w:after="0"/>
        <w:outlineLvl w:val="3"/>
        <w:rPr>
          <w:rFonts w:eastAsia="MS Gothic"/>
          <w:b/>
          <w:iCs/>
          <w:sz w:val="26"/>
        </w:rPr>
      </w:pPr>
      <w:r>
        <w:rPr>
          <w:rFonts w:eastAsia="Cambria"/>
        </w:rPr>
        <w:t>3</w:t>
      </w:r>
      <w:r w:rsidRPr="00EE6D45">
        <w:rPr>
          <w:rFonts w:eastAsia="MS Gothic"/>
          <w:b/>
          <w:iCs/>
          <w:sz w:val="26"/>
        </w:rPr>
        <w:t xml:space="preserve">] TVA solves – read the aff as advantage – most authors advocate </w:t>
      </w:r>
      <w:r>
        <w:rPr>
          <w:rFonts w:eastAsia="MS Gothic"/>
          <w:b/>
          <w:iCs/>
          <w:sz w:val="26"/>
        </w:rPr>
        <w:t>for a change in WTO policy broadly and no reason why aff spec is key</w:t>
      </w:r>
    </w:p>
    <w:p w14:paraId="37CECD28" w14:textId="126B6574" w:rsidR="001176D7" w:rsidRDefault="001176D7" w:rsidP="001176D7">
      <w:pPr>
        <w:pStyle w:val="Heading2"/>
      </w:pPr>
      <w:r>
        <w:lastRenderedPageBreak/>
        <w:t>3</w:t>
      </w:r>
    </w:p>
    <w:p w14:paraId="4BB550C4" w14:textId="03D04A58" w:rsidR="001176D7" w:rsidRDefault="001176D7" w:rsidP="001176D7">
      <w:pPr>
        <w:pStyle w:val="Heading3"/>
      </w:pPr>
      <w:r>
        <w:lastRenderedPageBreak/>
        <w:t>1nc – da</w:t>
      </w:r>
    </w:p>
    <w:p w14:paraId="05E858A2" w14:textId="77777777" w:rsidR="001176D7" w:rsidRPr="00D013AB" w:rsidRDefault="001176D7" w:rsidP="001176D7">
      <w:pPr>
        <w:pStyle w:val="Heading4"/>
        <w:rPr>
          <w:rStyle w:val="Style13ptBold"/>
          <w:b/>
        </w:rPr>
      </w:pPr>
      <w:r w:rsidRPr="00D013AB">
        <w:rPr>
          <w:rStyle w:val="Style13ptBold"/>
          <w:b/>
        </w:rPr>
        <w:t>Climate innovation is high and solving warming, but continued investment is key -- reducing IP collapses collaboration and investments.</w:t>
      </w:r>
    </w:p>
    <w:p w14:paraId="3D9CE1C5" w14:textId="77777777" w:rsidR="001176D7" w:rsidRDefault="001176D7" w:rsidP="001176D7">
      <w:r w:rsidRPr="00FB5463">
        <w:rPr>
          <w:rStyle w:val="Style13ptBold"/>
        </w:rPr>
        <w:t>Brand</w:t>
      </w:r>
      <w:r>
        <w:rPr>
          <w:rStyle w:val="Style13ptBold"/>
        </w:rPr>
        <w:t xml:space="preserve"> 5-26</w:t>
      </w:r>
      <w:r w:rsidRPr="00FB5463">
        <w:t xml:space="preserve">, </w:t>
      </w:r>
      <w:r>
        <w:t>[</w:t>
      </w:r>
      <w:r w:rsidRPr="00FB5463">
        <w:t>Melissa. “Trips Ip Waiver Could Establish Dangerous Precedent for Climate Change and Other Biotech Sectors.” IPWatchdog.com | Patents &amp; Patent Law, 26 May 2021, www.ipwatchdog.com/2021/05/26/trips-ip-waiver-establish-dangerous-precedent-climate-change-biotech-sectors/id=133964</w:t>
      </w:r>
      <w:r>
        <w:t>/]</w:t>
      </w:r>
    </w:p>
    <w:p w14:paraId="468E0EC5" w14:textId="77777777" w:rsidR="001176D7" w:rsidRDefault="001176D7" w:rsidP="001176D7">
      <w:pPr>
        <w:rPr>
          <w:u w:val="single"/>
        </w:rPr>
      </w:pPr>
      <w:r w:rsidRPr="00714068">
        <w:rPr>
          <w:u w:val="single"/>
        </w:rPr>
        <w:t>“</w:t>
      </w:r>
      <w:r w:rsidRPr="00714068">
        <w:rPr>
          <w:highlight w:val="cyan"/>
          <w:u w:val="single"/>
        </w:rPr>
        <w:t>If a</w:t>
      </w:r>
      <w:r w:rsidRPr="00714068">
        <w:rPr>
          <w:u w:val="single"/>
        </w:rPr>
        <w:t xml:space="preserve">n IP </w:t>
      </w:r>
      <w:r w:rsidRPr="00714068">
        <w:rPr>
          <w:highlight w:val="cyan"/>
          <w:u w:val="single"/>
        </w:rPr>
        <w:t>waiver is</w:t>
      </w:r>
      <w:r w:rsidRPr="00714068">
        <w:rPr>
          <w:u w:val="single"/>
        </w:rPr>
        <w:t xml:space="preserve"> purportedly </w:t>
      </w:r>
      <w:r w:rsidRPr="00714068">
        <w:rPr>
          <w:highlight w:val="cyan"/>
          <w:u w:val="single"/>
        </w:rPr>
        <w:t>necessary</w:t>
      </w:r>
      <w:r w:rsidRPr="00714068">
        <w:rPr>
          <w:u w:val="single"/>
        </w:rPr>
        <w:t xml:space="preserve"> </w:t>
      </w:r>
      <w:r w:rsidRPr="00E128BA">
        <w:rPr>
          <w:sz w:val="16"/>
        </w:rPr>
        <w:t xml:space="preserve">to solve the COVID-19 global health crisis, can we really feel confident that this or some future Administration will not apply the same logic to the climate crisis? And, without the confidence in the underlying IP for such solutions, </w:t>
      </w:r>
      <w:r w:rsidRPr="00714068">
        <w:rPr>
          <w:highlight w:val="cyan"/>
          <w:u w:val="single"/>
        </w:rPr>
        <w:t>what does this mean for</w:t>
      </w:r>
      <w:r w:rsidRPr="00714068">
        <w:rPr>
          <w:u w:val="single"/>
        </w:rPr>
        <w:t xml:space="preserve"> U.S. </w:t>
      </w:r>
      <w:r w:rsidRPr="00714068">
        <w:rPr>
          <w:highlight w:val="cyan"/>
          <w:u w:val="single"/>
        </w:rPr>
        <w:t>innovation</w:t>
      </w:r>
      <w:r w:rsidRPr="00714068">
        <w:rPr>
          <w:u w:val="single"/>
        </w:rPr>
        <w:t xml:space="preserve"> and economic growth?”</w:t>
      </w:r>
      <w:r w:rsidRPr="00E128BA">
        <w:rPr>
          <w:sz w:val="16"/>
        </w:rPr>
        <w:t xml:space="preserve"> the discussions around waiving intellectual property (IP) rights set forth in the Agreement on Trade-Related Aspects of Intellectual Property Rights (TRIPS) are currently (and somewhat amorphously) limited to COVID-19 related drug and medical products, it is probably shortsighted to ignore the implications for other technologies critical to sustaining our environment and advancing a more healthful world. </w:t>
      </w:r>
      <w:r w:rsidRPr="00714068">
        <w:rPr>
          <w:u w:val="single"/>
        </w:rPr>
        <w:t xml:space="preserve">In fact, if we want </w:t>
      </w:r>
      <w:r w:rsidRPr="00714068">
        <w:rPr>
          <w:highlight w:val="cyan"/>
          <w:u w:val="single"/>
        </w:rPr>
        <w:t xml:space="preserve">to ensure </w:t>
      </w:r>
      <w:r w:rsidRPr="001E62F5">
        <w:rPr>
          <w:u w:val="single"/>
        </w:rPr>
        <w:t xml:space="preserve">continued </w:t>
      </w:r>
      <w:r w:rsidRPr="00714068">
        <w:rPr>
          <w:highlight w:val="cyan"/>
          <w:u w:val="single"/>
        </w:rPr>
        <w:t>investment</w:t>
      </w:r>
      <w:r w:rsidRPr="00714068">
        <w:rPr>
          <w:u w:val="single"/>
        </w:rPr>
        <w:t xml:space="preserve"> in these technologies, </w:t>
      </w:r>
      <w:r w:rsidRPr="001E62F5">
        <w:rPr>
          <w:u w:val="single"/>
        </w:rPr>
        <w:t xml:space="preserve">we should </w:t>
      </w:r>
      <w:r w:rsidRPr="00714068">
        <w:rPr>
          <w:highlight w:val="cyan"/>
          <w:u w:val="single"/>
        </w:rPr>
        <w:t>be</w:t>
      </w:r>
      <w:r w:rsidRPr="00714068">
        <w:rPr>
          <w:u w:val="single"/>
        </w:rPr>
        <w:t xml:space="preserve"> very </w:t>
      </w:r>
      <w:r w:rsidRPr="00714068">
        <w:rPr>
          <w:highlight w:val="cyan"/>
          <w:u w:val="single"/>
        </w:rPr>
        <w:t>concerned about the message conveyed</w:t>
      </w:r>
      <w:r w:rsidRPr="00714068">
        <w:rPr>
          <w:u w:val="single"/>
        </w:rPr>
        <w:t xml:space="preserve"> by the international political tide: if you overcome a challenging scientific problem and your solution has the potential to save lives, </w:t>
      </w:r>
      <w:r w:rsidRPr="001E62F5">
        <w:rPr>
          <w:u w:val="single"/>
        </w:rPr>
        <w:t xml:space="preserve">be </w:t>
      </w:r>
      <w:r w:rsidRPr="00714068">
        <w:rPr>
          <w:highlight w:val="cyan"/>
          <w:u w:val="single"/>
        </w:rPr>
        <w:t>prepare</w:t>
      </w:r>
      <w:r w:rsidRPr="001E62F5">
        <w:rPr>
          <w:u w:val="single"/>
        </w:rPr>
        <w:t xml:space="preserve">d </w:t>
      </w:r>
      <w:r w:rsidRPr="00714068">
        <w:rPr>
          <w:highlight w:val="cyan"/>
          <w:u w:val="single"/>
        </w:rPr>
        <w:t>to</w:t>
      </w:r>
      <w:r w:rsidRPr="00714068">
        <w:rPr>
          <w:u w:val="single"/>
        </w:rPr>
        <w:t xml:space="preserve"> be subjected to intense political pressure and to potentially </w:t>
      </w:r>
      <w:r w:rsidRPr="00714068">
        <w:rPr>
          <w:highlight w:val="cyan"/>
          <w:u w:val="single"/>
        </w:rPr>
        <w:t>hand over your tech</w:t>
      </w:r>
      <w:r w:rsidRPr="00714068">
        <w:rPr>
          <w:u w:val="single"/>
        </w:rPr>
        <w:t xml:space="preserve">nology </w:t>
      </w:r>
      <w:r w:rsidRPr="00714068">
        <w:rPr>
          <w:highlight w:val="cyan"/>
          <w:u w:val="single"/>
        </w:rPr>
        <w:t>without compensation</w:t>
      </w:r>
      <w:r w:rsidRPr="00714068">
        <w:rPr>
          <w:u w:val="single"/>
        </w:rPr>
        <w:t xml:space="preserve"> and regardless of the consequences. The </w:t>
      </w:r>
      <w:r w:rsidRPr="001E62F5">
        <w:rPr>
          <w:highlight w:val="cyan"/>
          <w:u w:val="single"/>
        </w:rPr>
        <w:t>biotech industry</w:t>
      </w:r>
      <w:r w:rsidRPr="00714068">
        <w:rPr>
          <w:u w:val="single"/>
        </w:rPr>
        <w:t xml:space="preserve"> </w:t>
      </w:r>
      <w:r w:rsidRPr="00714068">
        <w:rPr>
          <w:highlight w:val="cyan"/>
          <w:u w:val="single"/>
        </w:rPr>
        <w:t>is making remarkable advances towards climate change</w:t>
      </w:r>
      <w:r w:rsidRPr="00714068">
        <w:rPr>
          <w:u w:val="single"/>
        </w:rPr>
        <w:t xml:space="preserve"> solutions, and it is precisely for this reason that it can expect to be in the crosshairs of potential IP waiver discussions.</w:t>
      </w:r>
      <w:r w:rsidRPr="00E128BA">
        <w:rPr>
          <w:sz w:val="16"/>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If an IP waiver is purportedly necessary to solve the COVID-19 global health crisis (and of course we dispute this notion), can we really feel confident that this or some future Administration will not apply the same logic to the climate crisis? And, without the confidence in the underlying IP for such solutions, what does this mean for U.S. innovation and economic growth? United States Trade Representative (USTR) Katherine Tai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International Pressure May Be Influencing Domestic IP Policy </w:t>
      </w:r>
      <w:r w:rsidRPr="00714068">
        <w:rPr>
          <w:u w:val="single"/>
        </w:rPr>
        <w:t xml:space="preserve">The United States has historically supported </w:t>
      </w:r>
      <w:r w:rsidRPr="001E62F5">
        <w:rPr>
          <w:u w:val="single"/>
        </w:rPr>
        <w:t>robust IP protection. This support is one reason</w:t>
      </w:r>
      <w:r w:rsidRPr="00714068">
        <w:rPr>
          <w:u w:val="single"/>
        </w:rPr>
        <w:t xml:space="preserve"> </w:t>
      </w:r>
      <w:r w:rsidRPr="001E62F5">
        <w:rPr>
          <w:u w:val="single"/>
        </w:rPr>
        <w:t>the United States is the center of biotechnology</w:t>
      </w:r>
      <w:r w:rsidRPr="00714068">
        <w:rPr>
          <w:u w:val="single"/>
        </w:rPr>
        <w:t xml:space="preserve"> innovation and leading the fight against COVID-19.</w:t>
      </w:r>
      <w:r w:rsidRPr="00E128BA">
        <w:rPr>
          <w:sz w:val="16"/>
        </w:rPr>
        <w:t xml:space="preserve">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r w:rsidRPr="00714068">
        <w:rPr>
          <w:u w:val="single"/>
        </w:rPr>
        <w:t xml:space="preserve"> </w:t>
      </w:r>
      <w:r w:rsidRPr="00714068">
        <w:rPr>
          <w:highlight w:val="cyan"/>
          <w:u w:val="single"/>
        </w:rPr>
        <w:t>A</w:t>
      </w:r>
      <w:r w:rsidRPr="00714068">
        <w:rPr>
          <w:u w:val="single"/>
        </w:rPr>
        <w:t xml:space="preserve"> TRIPS IP </w:t>
      </w:r>
      <w:r w:rsidRPr="001E62F5">
        <w:rPr>
          <w:highlight w:val="cyan"/>
          <w:u w:val="single"/>
        </w:rPr>
        <w:t xml:space="preserve">waiver </w:t>
      </w:r>
      <w:r w:rsidRPr="001E62F5">
        <w:rPr>
          <w:u w:val="single"/>
        </w:rPr>
        <w:t xml:space="preserve">would </w:t>
      </w:r>
      <w:r w:rsidRPr="001E62F5">
        <w:rPr>
          <w:highlight w:val="cyan"/>
          <w:u w:val="single"/>
        </w:rPr>
        <w:t xml:space="preserve">operate </w:t>
      </w:r>
      <w:r w:rsidRPr="00714068">
        <w:rPr>
          <w:highlight w:val="cyan"/>
          <w:u w:val="single"/>
        </w:rPr>
        <w:t>outside</w:t>
      </w:r>
      <w:r w:rsidRPr="00714068">
        <w:rPr>
          <w:u w:val="single"/>
        </w:rPr>
        <w:t xml:space="preserve"> of these types of frameworks. There would be no </w:t>
      </w:r>
      <w:r w:rsidRPr="00714068">
        <w:rPr>
          <w:highlight w:val="cyan"/>
          <w:u w:val="single"/>
        </w:rPr>
        <w:t>due process</w:t>
      </w:r>
      <w:r w:rsidRPr="00714068">
        <w:rPr>
          <w:u w:val="single"/>
        </w:rPr>
        <w:t>, no particularized findings, no compensation and no recourse.</w:t>
      </w:r>
      <w:r w:rsidRPr="00E128BA">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w:t>
      </w:r>
      <w:r w:rsidRPr="00714068">
        <w:rPr>
          <w:u w:val="single"/>
        </w:rPr>
        <w:t xml:space="preserve">In other words, Ambassador Tai acknowledged that the scope of the current TRIPS IP waiver </w:t>
      </w:r>
      <w:r w:rsidRPr="00714068">
        <w:rPr>
          <w:highlight w:val="cyan"/>
          <w:u w:val="single"/>
        </w:rPr>
        <w:t xml:space="preserve">discussions </w:t>
      </w:r>
      <w:r w:rsidRPr="00714068">
        <w:rPr>
          <w:highlight w:val="cyan"/>
          <w:u w:val="single"/>
        </w:rPr>
        <w:lastRenderedPageBreak/>
        <w:t>include</w:t>
      </w:r>
      <w:r w:rsidRPr="00714068">
        <w:rPr>
          <w:u w:val="single"/>
        </w:rPr>
        <w:t xml:space="preserve">s the concept of </w:t>
      </w:r>
      <w:r w:rsidRPr="00714068">
        <w:rPr>
          <w:highlight w:val="cyan"/>
          <w:u w:val="single"/>
        </w:rPr>
        <w:t>forced tech transfer</w:t>
      </w:r>
      <w:r w:rsidRPr="00E128BA">
        <w:rPr>
          <w:sz w:val="16"/>
        </w:rPr>
        <w:t xml:space="preserve">. In the context of climate change, the idea would be that companies who develop successful methods for producing new seed technologies and sustainable biomass, reducing greenhouse gases in manufacturing and transportation, capturing and sequestering carbon in soil and products, and more, would be required to turn over their proprietary know-how to global competitors. </w:t>
      </w:r>
      <w:r w:rsidRPr="00714068">
        <w:rPr>
          <w:u w:val="single"/>
        </w:rPr>
        <w:t xml:space="preserve">While it is unclear how this concept would work in practice and under the constitutions of certain countries, </w:t>
      </w:r>
      <w:r w:rsidRPr="00714068">
        <w:rPr>
          <w:highlight w:val="cyan"/>
          <w:u w:val="single"/>
        </w:rPr>
        <w:t xml:space="preserve">the suggestion alone </w:t>
      </w:r>
      <w:r w:rsidRPr="00714068">
        <w:rPr>
          <w:u w:val="single"/>
        </w:rPr>
        <w:t xml:space="preserve">could be </w:t>
      </w:r>
      <w:r w:rsidRPr="00714068">
        <w:rPr>
          <w:highlight w:val="cyan"/>
          <w:u w:val="single"/>
        </w:rPr>
        <w:t xml:space="preserve">devastating to </w:t>
      </w:r>
      <w:r w:rsidRPr="00714068">
        <w:rPr>
          <w:u w:val="single"/>
        </w:rPr>
        <w:t xml:space="preserve">voluntary </w:t>
      </w:r>
      <w:r w:rsidRPr="00714068">
        <w:rPr>
          <w:highlight w:val="cyan"/>
          <w:u w:val="single"/>
        </w:rPr>
        <w:t>international collaboration</w:t>
      </w:r>
      <w:r w:rsidRPr="00714068">
        <w:rPr>
          <w:u w:val="single"/>
        </w:rPr>
        <w:t>s.</w:t>
      </w:r>
      <w:r w:rsidRPr="00E128BA">
        <w:rPr>
          <w:sz w:val="16"/>
        </w:rPr>
        <w:t xml:space="preserve"> Even if </w:t>
      </w:r>
      <w:r w:rsidRPr="000161CB">
        <w:rPr>
          <w:sz w:val="16"/>
        </w:rPr>
        <w:t xml:space="preserve">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t>
      </w:r>
      <w:r w:rsidRPr="000161CB">
        <w:rPr>
          <w:u w:val="single"/>
        </w:rPr>
        <w:t>with a company abroad knowing that the foreign country’s government is on track – with the assent of the U.S. government – to change its laws and seize proprietary materials and know-how that had been voluntarily transferred to the local company</w:t>
      </w:r>
      <w:r w:rsidRPr="00714068">
        <w:rPr>
          <w:u w:val="single"/>
        </w:rPr>
        <w:t xml:space="preserve">. Necessary </w:t>
      </w:r>
      <w:r w:rsidRPr="001E62F5">
        <w:rPr>
          <w:u w:val="single"/>
        </w:rPr>
        <w:t xml:space="preserve">Investment Could Diminish </w:t>
      </w:r>
      <w:r w:rsidRPr="001E62F5">
        <w:rPr>
          <w:rStyle w:val="Emphasis"/>
          <w:b w:val="0"/>
          <w:bCs/>
          <w:highlight w:val="cyan"/>
        </w:rPr>
        <w:t>Developing</w:t>
      </w:r>
      <w:r w:rsidRPr="001E62F5">
        <w:rPr>
          <w:highlight w:val="cyan"/>
          <w:u w:val="single"/>
        </w:rPr>
        <w:t xml:space="preserve"> climate</w:t>
      </w:r>
      <w:r w:rsidRPr="007751FA">
        <w:rPr>
          <w:u w:val="single"/>
        </w:rPr>
        <w:t xml:space="preserve"> change </w:t>
      </w:r>
      <w:r w:rsidRPr="001E62F5">
        <w:rPr>
          <w:highlight w:val="cyan"/>
          <w:u w:val="single"/>
        </w:rPr>
        <w:t>solutions is not</w:t>
      </w:r>
      <w:r w:rsidRPr="007751FA">
        <w:rPr>
          <w:u w:val="single"/>
        </w:rPr>
        <w:t xml:space="preserve"> an </w:t>
      </w:r>
      <w:r w:rsidRPr="001E62F5">
        <w:rPr>
          <w:highlight w:val="cyan"/>
          <w:u w:val="single"/>
        </w:rPr>
        <w:t>easy</w:t>
      </w:r>
      <w:r w:rsidRPr="007751FA">
        <w:rPr>
          <w:u w:val="single"/>
        </w:rPr>
        <w:t xml:space="preserve"> endeavor </w:t>
      </w:r>
      <w:r w:rsidRPr="001E62F5">
        <w:rPr>
          <w:u w:val="single"/>
        </w:rPr>
        <w:t>and</w:t>
      </w:r>
      <w:r w:rsidRPr="007751FA">
        <w:rPr>
          <w:u w:val="single"/>
        </w:rPr>
        <w:t xml:space="preserve"> </w:t>
      </w:r>
      <w:r w:rsidRPr="001E62F5">
        <w:rPr>
          <w:highlight w:val="cyan"/>
          <w:u w:val="single"/>
        </w:rPr>
        <w:t>bad policy</w:t>
      </w:r>
      <w:r w:rsidRPr="00714068">
        <w:rPr>
          <w:u w:val="single"/>
        </w:rPr>
        <w:t xml:space="preserve"> positions </w:t>
      </w:r>
      <w:r w:rsidRPr="00714068">
        <w:rPr>
          <w:highlight w:val="cyan"/>
          <w:u w:val="single"/>
        </w:rPr>
        <w:t>threaten the likelihood</w:t>
      </w:r>
      <w:r w:rsidRPr="00714068">
        <w:rPr>
          <w:u w:val="single"/>
        </w:rPr>
        <w:t xml:space="preserve"> </w:t>
      </w:r>
      <w:r w:rsidRPr="001E62F5">
        <w:rPr>
          <w:u w:val="single"/>
        </w:rPr>
        <w:t>that</w:t>
      </w:r>
      <w:r w:rsidRPr="00714068">
        <w:rPr>
          <w:u w:val="single"/>
        </w:rPr>
        <w:t xml:space="preserve"> </w:t>
      </w:r>
      <w:r w:rsidRPr="00714068">
        <w:rPr>
          <w:highlight w:val="cyan"/>
          <w:u w:val="single"/>
        </w:rPr>
        <w:t>they</w:t>
      </w:r>
      <w:r w:rsidRPr="00714068">
        <w:rPr>
          <w:u w:val="single"/>
        </w:rPr>
        <w:t xml:space="preserve"> will </w:t>
      </w:r>
      <w:r w:rsidRPr="00714068">
        <w:rPr>
          <w:highlight w:val="cyan"/>
          <w:u w:val="single"/>
        </w:rPr>
        <w:t>materialize</w:t>
      </w:r>
      <w:r w:rsidRPr="00714068">
        <w:rPr>
          <w:u w:val="single"/>
        </w:rPr>
        <w:t>.</w:t>
      </w:r>
      <w:r w:rsidRPr="00E128BA">
        <w:rPr>
          <w:sz w:val="16"/>
        </w:rPr>
        <w:t xml:space="preserve"> These products have long lead times from research and development to market introduction, owing not only to a high rate of failure but also rigorous regulatory oversight. </w:t>
      </w:r>
      <w:r w:rsidRPr="00E128BA">
        <w:rPr>
          <w:highlight w:val="cyan"/>
          <w:u w:val="single"/>
        </w:rPr>
        <w:t>Significant investment is required</w:t>
      </w:r>
      <w:r w:rsidRPr="00E128BA">
        <w:rPr>
          <w:u w:val="single"/>
        </w:rPr>
        <w:t xml:space="preserve"> to sustain and drive these challenging and long-enduring endeavors. For example, synthetic biology companies critical to this area of innovation raised over $1 billion in investment in the second quarter of 2019 alone. </w:t>
      </w:r>
      <w:r w:rsidRPr="00E128BA">
        <w:rPr>
          <w:highlight w:val="cyan"/>
          <w:u w:val="single"/>
        </w:rPr>
        <w:t>If investors cannot be confident</w:t>
      </w:r>
      <w:r w:rsidRPr="00E128BA">
        <w:rPr>
          <w:u w:val="single"/>
        </w:rPr>
        <w:t xml:space="preserve"> that </w:t>
      </w:r>
      <w:r w:rsidRPr="001E62F5">
        <w:rPr>
          <w:highlight w:val="cyan"/>
          <w:u w:val="single"/>
        </w:rPr>
        <w:t>IP will be in place</w:t>
      </w:r>
      <w:r w:rsidRPr="00E128BA">
        <w:rPr>
          <w:u w:val="single"/>
        </w:rPr>
        <w:t xml:space="preserve"> to protect important climate change technologies after their long road from bench to market, </w:t>
      </w:r>
      <w:r w:rsidRPr="00E128BA">
        <w:rPr>
          <w:highlight w:val="cyan"/>
          <w:u w:val="single"/>
        </w:rPr>
        <w:t>it is unlikely they will</w:t>
      </w:r>
      <w:r w:rsidRPr="00E128BA">
        <w:rPr>
          <w:u w:val="single"/>
        </w:rPr>
        <w:t xml:space="preserve"> continue to </w:t>
      </w:r>
      <w:r w:rsidRPr="00E128BA">
        <w:rPr>
          <w:highlight w:val="cyan"/>
          <w:u w:val="single"/>
        </w:rPr>
        <w:t>invest at</w:t>
      </w:r>
      <w:r w:rsidRPr="00E128BA">
        <w:rPr>
          <w:u w:val="single"/>
        </w:rPr>
        <w:t xml:space="preserve"> the current and </w:t>
      </w:r>
      <w:r w:rsidRPr="00E128BA">
        <w:rPr>
          <w:highlight w:val="cyan"/>
          <w:u w:val="single"/>
        </w:rPr>
        <w:t>required levels</w:t>
      </w:r>
      <w:r w:rsidRPr="00E128BA">
        <w:rPr>
          <w:sz w:val="16"/>
        </w:rPr>
        <w:t xml:space="preserve">. Next on the Chopping Block It is quite reasonable to be worried about the broad implications of a TRIPS IP waiver precedent. International campaigns to weaken IP rights seem to be taking hold in U.S. domestic policy. </w:t>
      </w:r>
      <w:r w:rsidRPr="00E128BA">
        <w:rPr>
          <w:highlight w:val="cyan"/>
          <w:u w:val="single"/>
        </w:rPr>
        <w:t>The</w:t>
      </w:r>
      <w:r w:rsidRPr="00E128BA">
        <w:rPr>
          <w:u w:val="single"/>
        </w:rPr>
        <w:t xml:space="preserve"> TRIPS IP </w:t>
      </w:r>
      <w:r w:rsidRPr="00E128BA">
        <w:rPr>
          <w:highlight w:val="cyan"/>
          <w:u w:val="single"/>
        </w:rPr>
        <w:t>waiver</w:t>
      </w:r>
      <w:r w:rsidRPr="00E128BA">
        <w:rPr>
          <w:u w:val="single"/>
        </w:rPr>
        <w:t xml:space="preserve"> discussions </w:t>
      </w:r>
      <w:r w:rsidRPr="00E128BA">
        <w:rPr>
          <w:highlight w:val="cyan"/>
          <w:u w:val="single"/>
        </w:rPr>
        <w:t>will</w:t>
      </w:r>
      <w:r w:rsidRPr="00E128BA">
        <w:rPr>
          <w:u w:val="single"/>
        </w:rPr>
        <w:t xml:space="preserve"> not conclude in the near term and will not yield more shots in people’s arms. This is not even truly disputed, as our own administration acknowledges that the goal here is technology transfer abroad. Given the </w:t>
      </w:r>
      <w:r w:rsidRPr="00E128BA">
        <w:rPr>
          <w:highlight w:val="cyan"/>
          <w:u w:val="single"/>
        </w:rPr>
        <w:t>signal</w:t>
      </w:r>
      <w:r w:rsidRPr="00E128BA">
        <w:rPr>
          <w:u w:val="single"/>
        </w:rPr>
        <w:t>ing</w:t>
      </w:r>
      <w:r w:rsidRPr="00E128BA">
        <w:rPr>
          <w:highlight w:val="cyan"/>
          <w:u w:val="single"/>
        </w:rPr>
        <w:t xml:space="preserve"> that</w:t>
      </w:r>
      <w:r w:rsidRPr="00E128BA">
        <w:rPr>
          <w:u w:val="single"/>
        </w:rPr>
        <w:t xml:space="preserve"> our Administration believes </w:t>
      </w:r>
      <w:r w:rsidRPr="00E128BA">
        <w:rPr>
          <w:highlight w:val="cyan"/>
          <w:u w:val="single"/>
        </w:rPr>
        <w:t>waiving IP</w:t>
      </w:r>
      <w:r w:rsidRPr="00E128BA">
        <w:rPr>
          <w:u w:val="single"/>
        </w:rPr>
        <w:t xml:space="preserve"> rights </w:t>
      </w:r>
      <w:r w:rsidRPr="00E128BA">
        <w:rPr>
          <w:highlight w:val="cyan"/>
          <w:u w:val="single"/>
        </w:rPr>
        <w:t xml:space="preserve">is </w:t>
      </w:r>
      <w:r w:rsidRPr="001E62F5">
        <w:rPr>
          <w:u w:val="single"/>
        </w:rPr>
        <w:t xml:space="preserve">an </w:t>
      </w:r>
      <w:r w:rsidRPr="00E128BA">
        <w:rPr>
          <w:highlight w:val="cyan"/>
          <w:u w:val="single"/>
        </w:rPr>
        <w:t xml:space="preserve">appropriate </w:t>
      </w:r>
      <w:r w:rsidRPr="00505CB9">
        <w:rPr>
          <w:highlight w:val="cyan"/>
          <w:u w:val="single"/>
        </w:rPr>
        <w:t>measure</w:t>
      </w:r>
      <w:r w:rsidRPr="00E128BA">
        <w:rPr>
          <w:u w:val="single"/>
        </w:rPr>
        <w:t xml:space="preserve"> to end global crises</w:t>
      </w:r>
      <w:r w:rsidRPr="001E62F5">
        <w:rPr>
          <w:u w:val="single"/>
        </w:rPr>
        <w:t xml:space="preserve">, it is proper to </w:t>
      </w:r>
      <w:r w:rsidRPr="00E128BA">
        <w:rPr>
          <w:highlight w:val="cyan"/>
          <w:u w:val="single"/>
        </w:rPr>
        <w:t>worry</w:t>
      </w:r>
      <w:r w:rsidRPr="00E128BA">
        <w:rPr>
          <w:u w:val="single"/>
        </w:rPr>
        <w:t xml:space="preserve"> that facets of </w:t>
      </w:r>
      <w:r w:rsidRPr="001E62F5">
        <w:rPr>
          <w:highlight w:val="cyan"/>
          <w:u w:val="single"/>
        </w:rPr>
        <w:t>the biotech sec</w:t>
      </w:r>
      <w:r w:rsidRPr="00E128BA">
        <w:rPr>
          <w:highlight w:val="cyan"/>
          <w:u w:val="single"/>
        </w:rPr>
        <w:t xml:space="preserve">tor </w:t>
      </w:r>
      <w:r w:rsidRPr="001E62F5">
        <w:rPr>
          <w:u w:val="single"/>
        </w:rPr>
        <w:t xml:space="preserve">addressing climate change </w:t>
      </w:r>
      <w:r w:rsidRPr="00E128BA">
        <w:rPr>
          <w:highlight w:val="cyan"/>
          <w:u w:val="single"/>
        </w:rPr>
        <w:t>may be next</w:t>
      </w:r>
      <w:r w:rsidRPr="00E128BA">
        <w:rPr>
          <w:u w:val="single"/>
        </w:rPr>
        <w:t xml:space="preserve"> on the chopping block.</w:t>
      </w:r>
    </w:p>
    <w:p w14:paraId="52D96AFD" w14:textId="77777777" w:rsidR="001176D7" w:rsidRDefault="001176D7" w:rsidP="001176D7">
      <w:pPr>
        <w:pStyle w:val="Heading4"/>
      </w:pPr>
      <w:r>
        <w:t>Only a strong private sector can solve climate change</w:t>
      </w:r>
    </w:p>
    <w:p w14:paraId="79EA5A6D" w14:textId="77777777" w:rsidR="001176D7" w:rsidRDefault="001176D7" w:rsidP="001176D7">
      <w:r w:rsidRPr="0051352E">
        <w:rPr>
          <w:rStyle w:val="Heading4Char"/>
        </w:rPr>
        <w:t xml:space="preserve">Gulker 19 </w:t>
      </w:r>
      <w:r>
        <w:t>[</w:t>
      </w:r>
      <w:r w:rsidRPr="0051352E">
        <w:t>Max Gulker, 2-11-2019, "How a Strong Private Sector Will Address Climate Change," AIER, https://www.aier.org/article/how-a-strong-private-sector-will-address-climate-change/</w:t>
      </w:r>
      <w:r>
        <w:t>]</w:t>
      </w:r>
    </w:p>
    <w:p w14:paraId="2E9C04BB" w14:textId="77777777" w:rsidR="001176D7" w:rsidRDefault="001176D7" w:rsidP="001176D7">
      <w:pPr>
        <w:rPr>
          <w:sz w:val="16"/>
        </w:rPr>
      </w:pPr>
      <w:r w:rsidRPr="0051352E">
        <w:rPr>
          <w:sz w:val="16"/>
        </w:rPr>
        <w:t xml:space="preserve">This is where a society </w:t>
      </w:r>
      <w:r w:rsidRPr="0051352E">
        <w:rPr>
          <w:u w:val="single"/>
        </w:rPr>
        <w:t xml:space="preserve">with </w:t>
      </w:r>
      <w:r w:rsidRPr="0051352E">
        <w:rPr>
          <w:highlight w:val="cyan"/>
          <w:u w:val="single"/>
        </w:rPr>
        <w:t>a</w:t>
      </w:r>
      <w:r w:rsidRPr="0051352E">
        <w:rPr>
          <w:u w:val="single"/>
        </w:rPr>
        <w:t xml:space="preserve"> free and </w:t>
      </w:r>
      <w:r w:rsidRPr="0051352E">
        <w:rPr>
          <w:highlight w:val="cyan"/>
          <w:u w:val="single"/>
        </w:rPr>
        <w:t>well-developed private sector</w:t>
      </w:r>
      <w:r w:rsidRPr="0051352E">
        <w:rPr>
          <w:u w:val="single"/>
        </w:rPr>
        <w:t xml:space="preserve"> ought to shine. The engine of entrepreneurship combined with people responding to facts on the ground with which they alone are intimately aware </w:t>
      </w:r>
      <w:r w:rsidRPr="002C030A">
        <w:rPr>
          <w:u w:val="single"/>
        </w:rPr>
        <w:t xml:space="preserve">will </w:t>
      </w:r>
      <w:r w:rsidRPr="0051352E">
        <w:rPr>
          <w:highlight w:val="cyan"/>
          <w:u w:val="single"/>
        </w:rPr>
        <w:t xml:space="preserve">yield countless inventions, </w:t>
      </w:r>
      <w:r w:rsidRPr="002C030A">
        <w:rPr>
          <w:u w:val="single"/>
        </w:rPr>
        <w:t>new construction</w:t>
      </w:r>
      <w:r w:rsidRPr="0051352E">
        <w:rPr>
          <w:highlight w:val="cyan"/>
          <w:u w:val="single"/>
        </w:rPr>
        <w:t>, and</w:t>
      </w:r>
      <w:r w:rsidRPr="0051352E">
        <w:rPr>
          <w:u w:val="single"/>
        </w:rPr>
        <w:t xml:space="preserve"> other </w:t>
      </w:r>
      <w:r w:rsidRPr="0051352E">
        <w:rPr>
          <w:highlight w:val="cyan"/>
          <w:u w:val="single"/>
        </w:rPr>
        <w:t>initiatives</w:t>
      </w:r>
      <w:r w:rsidRPr="0051352E">
        <w:rPr>
          <w:u w:val="single"/>
        </w:rPr>
        <w:t xml:space="preserve"> </w:t>
      </w:r>
      <w:r w:rsidRPr="0051352E">
        <w:rPr>
          <w:sz w:val="16"/>
        </w:rPr>
        <w:t>great and small. “The private sector” as a whole probably won’t get its due from pundits when the world is adapting to climate change since by its very nature its respo</w:t>
      </w:r>
      <w:r w:rsidRPr="00DC37E8">
        <w:rPr>
          <w:sz w:val="16"/>
        </w:rPr>
        <w:t xml:space="preserve">nses will be decentralized </w:t>
      </w:r>
      <w:r w:rsidRPr="00DC37E8">
        <w:rPr>
          <w:u w:val="single"/>
        </w:rPr>
        <w:t>and often hidden in plain sight. We can speculate all we want on entrepreneurial solutions to problems that haven’t yet materialized–but the private sector can shine exactly where our speculation, and that of the public sector, inevitably falls short.</w:t>
      </w:r>
      <w:r w:rsidRPr="00DC37E8">
        <w:rPr>
          <w:sz w:val="16"/>
        </w:rPr>
        <w:t xml:space="preserve"> Forbes contributor Willy Foote writes, “We need a comprehensive global effort to both mitigate </w:t>
      </w:r>
      <w:r w:rsidRPr="00DC37E8">
        <w:rPr>
          <w:u w:val="single"/>
        </w:rPr>
        <w:t>and</w:t>
      </w:r>
      <w:r w:rsidRPr="00DC37E8">
        <w:rPr>
          <w:sz w:val="16"/>
        </w:rPr>
        <w:t xml:space="preserve"> adapt to the impacts of climate change. But the latter is not a secondary challenge that can be put on hold until the world solves the former. </w:t>
      </w:r>
      <w:r w:rsidRPr="00DC37E8">
        <w:rPr>
          <w:u w:val="single"/>
        </w:rPr>
        <w:t xml:space="preserve">It’s an immediate need.” The private sector </w:t>
      </w:r>
      <w:r w:rsidRPr="00DC37E8">
        <w:t>is</w:t>
      </w:r>
      <w:r w:rsidRPr="00DC37E8">
        <w:rPr>
          <w:u w:val="single"/>
        </w:rPr>
        <w:t xml:space="preserve"> where much of this action will happen:</w:t>
      </w:r>
      <w:r w:rsidRPr="0051352E">
        <w:rPr>
          <w:u w:val="single"/>
        </w:rPr>
        <w:t xml:space="preserve"> “Social entrepreneurs, investors, and other </w:t>
      </w:r>
      <w:r w:rsidRPr="0051352E">
        <w:rPr>
          <w:highlight w:val="cyan"/>
          <w:u w:val="single"/>
        </w:rPr>
        <w:t>private actors—unlike</w:t>
      </w:r>
      <w:r w:rsidRPr="0051352E">
        <w:rPr>
          <w:u w:val="single"/>
        </w:rPr>
        <w:t xml:space="preserve"> most </w:t>
      </w:r>
      <w:r w:rsidRPr="0051352E">
        <w:rPr>
          <w:highlight w:val="cyan"/>
          <w:u w:val="single"/>
        </w:rPr>
        <w:t>governments—have</w:t>
      </w:r>
      <w:r w:rsidRPr="0051352E">
        <w:rPr>
          <w:u w:val="single"/>
        </w:rPr>
        <w:t xml:space="preserve"> inherent </w:t>
      </w:r>
      <w:r w:rsidRPr="0051352E">
        <w:rPr>
          <w:highlight w:val="cyan"/>
          <w:u w:val="single"/>
        </w:rPr>
        <w:t>flexibility</w:t>
      </w:r>
      <w:r w:rsidRPr="0051352E">
        <w:rPr>
          <w:u w:val="single"/>
        </w:rPr>
        <w:t xml:space="preserve">. </w:t>
      </w:r>
      <w:r w:rsidRPr="0051352E">
        <w:rPr>
          <w:highlight w:val="cyan"/>
          <w:u w:val="single"/>
        </w:rPr>
        <w:t>They</w:t>
      </w:r>
      <w:r w:rsidRPr="0051352E">
        <w:rPr>
          <w:u w:val="single"/>
        </w:rPr>
        <w:t xml:space="preserve"> can </w:t>
      </w:r>
      <w:r w:rsidRPr="0051352E">
        <w:rPr>
          <w:highlight w:val="cyan"/>
          <w:u w:val="single"/>
        </w:rPr>
        <w:t>experiment, identify the best solutions</w:t>
      </w:r>
      <w:r w:rsidRPr="0051352E">
        <w:rPr>
          <w:u w:val="single"/>
        </w:rPr>
        <w:t xml:space="preserve">, </w:t>
      </w:r>
      <w:r w:rsidRPr="0051352E">
        <w:rPr>
          <w:sz w:val="16"/>
        </w:rPr>
        <w:t xml:space="preserve">and share that knowledge with others.” The environmental left is becoming less shy about wanting to greatly reduce the size and influence of the private sector. Climate change shows why </w:t>
      </w:r>
      <w:r w:rsidRPr="0051352E">
        <w:rPr>
          <w:highlight w:val="cyan"/>
          <w:u w:val="single"/>
        </w:rPr>
        <w:t>we need a strong private sector</w:t>
      </w:r>
      <w:r w:rsidRPr="0051352E">
        <w:rPr>
          <w:u w:val="single"/>
        </w:rPr>
        <w:t xml:space="preserve">–truly unleashing global knowledge and ingenuity </w:t>
      </w:r>
      <w:r w:rsidRPr="0051352E">
        <w:rPr>
          <w:highlight w:val="cyan"/>
          <w:u w:val="single"/>
        </w:rPr>
        <w:t>to address changes</w:t>
      </w:r>
      <w:r w:rsidRPr="0051352E">
        <w:rPr>
          <w:u w:val="single"/>
        </w:rPr>
        <w:t xml:space="preserve"> around the world.</w:t>
      </w:r>
    </w:p>
    <w:p w14:paraId="326E3A99" w14:textId="77777777" w:rsidR="001176D7" w:rsidRPr="00100A2B" w:rsidRDefault="001176D7" w:rsidP="001176D7">
      <w:pPr>
        <w:pStyle w:val="Heading4"/>
      </w:pPr>
      <w:r w:rsidRPr="00100A2B">
        <w:lastRenderedPageBreak/>
        <w:t>Warming causes extinction</w:t>
      </w:r>
    </w:p>
    <w:p w14:paraId="49CAD00E" w14:textId="77777777" w:rsidR="001176D7" w:rsidRPr="00100A2B" w:rsidRDefault="001176D7" w:rsidP="001176D7">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049C8613" w14:textId="68C0B15D" w:rsidR="001176D7" w:rsidRDefault="001176D7" w:rsidP="001176D7">
      <w:r w:rsidRPr="00100A2B">
        <w:t>In a 2012 report, the World Bank laid out the gamble implied by that target. “</w:t>
      </w:r>
      <w:r w:rsidRPr="00100A2B">
        <w:rPr>
          <w:rStyle w:val="StyleUnderline"/>
        </w:rPr>
        <w:t xml:space="preserve">As global </w:t>
      </w:r>
      <w:r w:rsidRPr="00DE2A54">
        <w:rPr>
          <w:rStyle w:val="StyleUnderline"/>
          <w:highlight w:val="cyan"/>
        </w:rPr>
        <w:t>warming</w:t>
      </w:r>
      <w:r w:rsidRPr="00100A2B">
        <w:rPr>
          <w:rStyle w:val="StyleUnderline"/>
        </w:rPr>
        <w:t xml:space="preserve"> approaches and exceeds 2-degrees Celsius, there is a </w:t>
      </w:r>
      <w:r w:rsidRPr="00DE2A54">
        <w:rPr>
          <w:rStyle w:val="StyleUnderline"/>
          <w:highlight w:val="cyan"/>
        </w:rPr>
        <w:t>risk</w:t>
      </w:r>
      <w:r w:rsidRPr="00100A2B">
        <w:rPr>
          <w:rStyle w:val="StyleUnderline"/>
        </w:rPr>
        <w:t xml:space="preserve"> of </w:t>
      </w:r>
      <w:r w:rsidRPr="00DE2A54">
        <w:rPr>
          <w:rStyle w:val="StyleUnderline"/>
          <w:highlight w:val="cyan"/>
        </w:rPr>
        <w:t xml:space="preserve">triggering </w:t>
      </w:r>
      <w:r w:rsidRPr="00DE2A54">
        <w:rPr>
          <w:rStyle w:val="Emphasis"/>
          <w:highlight w:val="cya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100A2B">
        <w:rPr>
          <w:rStyle w:val="StyleUnderline"/>
        </w:rPr>
        <w:t>large-scale Amazon dieback drastically affecting ecosystems, rivers, agriculture, energy production, and livelihoods</w:t>
      </w:r>
      <w:r w:rsidRPr="00100A2B">
        <w:t>. This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DE2A54">
        <w:rPr>
          <w:rStyle w:val="Emphasis"/>
          <w:highlight w:val="cyan"/>
        </w:rPr>
        <w:t>extreme heat waves</w:t>
      </w:r>
      <w:r w:rsidRPr="00100A2B">
        <w:rPr>
          <w:rStyle w:val="StyleUnderline"/>
        </w:rPr>
        <w:t xml:space="preserve">, </w:t>
      </w:r>
      <w:r w:rsidRPr="00100A2B">
        <w:rPr>
          <w:rStyle w:val="Emphasis"/>
        </w:rPr>
        <w:t xml:space="preserve">declining global </w:t>
      </w:r>
      <w:r w:rsidRPr="00DE2A54">
        <w:rPr>
          <w:rStyle w:val="Emphasis"/>
          <w:highlight w:val="cyan"/>
        </w:rPr>
        <w:t>food stocks</w:t>
      </w:r>
      <w:r w:rsidRPr="00DE2A54">
        <w:rPr>
          <w:rStyle w:val="StyleUnderline"/>
          <w:highlight w:val="cyan"/>
        </w:rPr>
        <w:t xml:space="preserve">, </w:t>
      </w:r>
      <w:r w:rsidRPr="00DE2A54">
        <w:rPr>
          <w:rStyle w:val="Emphasis"/>
          <w:highlight w:val="cyan"/>
        </w:rPr>
        <w:t>loss of ecosystems</w:t>
      </w:r>
      <w:r w:rsidRPr="00100A2B">
        <w:rPr>
          <w:rStyle w:val="StyleUnderline"/>
        </w:rPr>
        <w:t xml:space="preserve"> and biodiversity, and </w:t>
      </w:r>
      <w:r w:rsidRPr="00DE2A54">
        <w:rPr>
          <w:rStyle w:val="Emphasis"/>
          <w:highlight w:val="cyan"/>
        </w:rPr>
        <w:t>life-threatening sea level rise</w:t>
      </w:r>
      <w:r w:rsidRPr="00DE2A54">
        <w:rPr>
          <w:highlight w:val="cyan"/>
        </w:rPr>
        <w:t>.”</w:t>
      </w:r>
      <w:r w:rsidRPr="00100A2B">
        <w:t xml:space="preserve"> And the report cautioned that, “</w:t>
      </w:r>
      <w:r w:rsidRPr="00100A2B">
        <w:rPr>
          <w:rStyle w:val="StyleUnderline"/>
        </w:rPr>
        <w:t xml:space="preserve">there is also </w:t>
      </w:r>
      <w:r w:rsidRPr="00DE2A54">
        <w:rPr>
          <w:rStyle w:val="Emphasis"/>
          <w:highlight w:val="cyan"/>
        </w:rPr>
        <w:t>no certainty</w:t>
      </w:r>
      <w:r w:rsidRPr="00100A2B">
        <w:rPr>
          <w:rStyle w:val="Emphasis"/>
        </w:rPr>
        <w:t xml:space="preserve"> that </w:t>
      </w:r>
      <w:r w:rsidRPr="00DE2A54">
        <w:rPr>
          <w:rStyle w:val="Emphasis"/>
          <w:highlight w:val="cyan"/>
        </w:rPr>
        <w:t>adaptation</w:t>
      </w:r>
      <w:r w:rsidRPr="00100A2B">
        <w:rPr>
          <w:rStyle w:val="Emphasis"/>
        </w:rPr>
        <w:t xml:space="preserve"> to a 4-C world </w:t>
      </w:r>
      <w:r w:rsidRPr="00DE2A54">
        <w:rPr>
          <w:rStyle w:val="Emphasis"/>
          <w:highlight w:val="cyan"/>
        </w:rPr>
        <w:t>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w:t>
      </w:r>
      <w:r w:rsidRPr="00DE2A54">
        <w:rPr>
          <w:rStyle w:val="StyleUnderline"/>
          <w:highlight w:val="cyan"/>
        </w:rPr>
        <w:t>incompatible with an organized</w:t>
      </w:r>
      <w:r w:rsidRPr="00100A2B">
        <w:rPr>
          <w:rStyle w:val="StyleUnderline"/>
        </w:rPr>
        <w:t xml:space="preserve">, equitable, and civilized </w:t>
      </w:r>
      <w:r w:rsidRPr="00DE2A54">
        <w:rPr>
          <w:rStyle w:val="StyleUnderline"/>
          <w:highlight w:val="cyan"/>
        </w:rPr>
        <w:t>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brutal heat waves that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B43E87">
        <w:rPr>
          <w:rStyle w:val="StyleUnderline"/>
          <w:highlight w:val="cyan"/>
        </w:rPr>
        <w:t>staple crops</w:t>
      </w:r>
      <w:r w:rsidRPr="00100A2B">
        <w:rPr>
          <w:rStyle w:val="StyleUnderline"/>
        </w:rPr>
        <w:t xml:space="preserve"> to </w:t>
      </w:r>
      <w:r w:rsidRPr="00B43E87">
        <w:rPr>
          <w:rStyle w:val="StyleUnderline"/>
          <w:highlight w:val="cyan"/>
        </w:rPr>
        <w:t xml:space="preserve">suffer </w:t>
      </w:r>
      <w:r w:rsidRPr="00B43E87">
        <w:rPr>
          <w:rStyle w:val="Emphasis"/>
          <w:highlight w:val="cya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B43E87">
        <w:rPr>
          <w:rStyle w:val="StyleUnderline"/>
          <w:highlight w:val="cyan"/>
        </w:rPr>
        <w:t>losses</w:t>
      </w:r>
      <w:r w:rsidRPr="00100A2B">
        <w:rPr>
          <w:rStyle w:val="StyleUnderline"/>
        </w:rPr>
        <w:t xml:space="preserve"> could easily </w:t>
      </w:r>
      <w:r w:rsidRPr="00711962">
        <w:rPr>
          <w:rStyle w:val="StyleUnderline"/>
        </w:rPr>
        <w:t>turn out</w:t>
      </w:r>
      <w:r w:rsidRPr="00100A2B">
        <w:rPr>
          <w:rStyle w:val="StyleUnderline"/>
        </w:rPr>
        <w:t xml:space="preserve"> to be </w:t>
      </w:r>
      <w:r w:rsidRPr="00B43E87">
        <w:rPr>
          <w:rStyle w:val="StyleUnderline"/>
          <w:highlight w:val="cyan"/>
        </w:rPr>
        <w:t>more severe than</w:t>
      </w:r>
      <w:r w:rsidRPr="00100A2B">
        <w:rPr>
          <w:rStyle w:val="StyleUnderline"/>
        </w:rPr>
        <w:t xml:space="preserve"> the models have </w:t>
      </w:r>
      <w:r w:rsidRPr="00B43E87">
        <w:rPr>
          <w:rStyle w:val="StyleUnderline"/>
          <w:highlight w:val="cyan"/>
        </w:rPr>
        <w:t>predicted</w:t>
      </w:r>
      <w:r w:rsidRPr="00100A2B">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t>
      </w:r>
      <w:r w:rsidRPr="00100A2B">
        <w:lastRenderedPageBreak/>
        <w:t xml:space="preserve">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B43E87">
        <w:rPr>
          <w:rStyle w:val="StyleUnderline"/>
          <w:highlight w:val="cyan"/>
        </w:rPr>
        <w:t xml:space="preserve">we are headed for </w:t>
      </w:r>
      <w:r w:rsidRPr="00C30565">
        <w:rPr>
          <w:rStyle w:val="Emphasis"/>
        </w:rPr>
        <w:t xml:space="preserve">even </w:t>
      </w:r>
      <w:r w:rsidRPr="00B43E87">
        <w:rPr>
          <w:rStyle w:val="Emphasis"/>
          <w:highlight w:val="cyan"/>
        </w:rPr>
        <w:t>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 xml:space="preserve">6 degrees of </w:t>
      </w:r>
      <w:r w:rsidRPr="00346793">
        <w:rPr>
          <w:rStyle w:val="StyleUnderline"/>
          <w:highlight w:val="cyan"/>
        </w:rPr>
        <w:t>warming</w:t>
      </w:r>
      <w:r w:rsidRPr="00100A2B">
        <w:rPr>
          <w:rStyle w:val="StyleUnderline"/>
        </w:rPr>
        <w:t xml:space="preserve"> is likely to </w:t>
      </w:r>
      <w:r w:rsidRPr="00346793">
        <w:rPr>
          <w:rStyle w:val="StyleUnderline"/>
          <w:highlight w:val="cyan"/>
        </w:rPr>
        <w:t>set</w:t>
      </w:r>
      <w:r w:rsidRPr="00100A2B">
        <w:rPr>
          <w:rStyle w:val="StyleUnderline"/>
        </w:rPr>
        <w:t xml:space="preserve"> in motion </w:t>
      </w:r>
      <w:r w:rsidRPr="00346793">
        <w:rPr>
          <w:rStyle w:val="StyleUnderline"/>
          <w:highlight w:val="cyan"/>
        </w:rPr>
        <w:t>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346793">
        <w:rPr>
          <w:rStyle w:val="StyleUnderline"/>
          <w:highlight w:val="cyan"/>
        </w:rPr>
        <w:t xml:space="preserve">climate change has </w:t>
      </w:r>
      <w:r w:rsidRPr="00C30565">
        <w:rPr>
          <w:rStyle w:val="StyleUnderline"/>
          <w:highlight w:val="cyan"/>
        </w:rPr>
        <w:t>become</w:t>
      </w:r>
      <w:r w:rsidRPr="00C30565">
        <w:rPr>
          <w:rStyle w:val="StyleUnderline"/>
        </w:rPr>
        <w:t xml:space="preserve"> an </w:t>
      </w:r>
      <w:r w:rsidRPr="00346793">
        <w:rPr>
          <w:rStyle w:val="Emphasis"/>
          <w:highlight w:val="cyan"/>
        </w:rPr>
        <w:t xml:space="preserve">existential </w:t>
      </w:r>
      <w:r w:rsidRPr="00C30565">
        <w:rPr>
          <w:rStyle w:val="Emphasis"/>
        </w:rPr>
        <w:t>crisis for the human species</w:t>
      </w:r>
      <w:r w:rsidRPr="00C30565">
        <w:t>.</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43611ABF" w14:textId="7B1D8E93" w:rsidR="001176D7" w:rsidRDefault="001176D7" w:rsidP="001176D7">
      <w:pPr>
        <w:pStyle w:val="Heading2"/>
      </w:pPr>
      <w:r>
        <w:lastRenderedPageBreak/>
        <w:t>4</w:t>
      </w:r>
    </w:p>
    <w:p w14:paraId="733D9159" w14:textId="0849BECD" w:rsidR="001176D7" w:rsidRPr="001176D7" w:rsidRDefault="001176D7" w:rsidP="001176D7">
      <w:pPr>
        <w:pStyle w:val="Heading3"/>
      </w:pPr>
      <w:r>
        <w:lastRenderedPageBreak/>
        <w:t>1nc – da</w:t>
      </w:r>
    </w:p>
    <w:p w14:paraId="32843862" w14:textId="77777777" w:rsidR="001176D7" w:rsidRDefault="001176D7" w:rsidP="001176D7">
      <w:pPr>
        <w:pStyle w:val="Heading4"/>
      </w:pPr>
      <w:r>
        <w:t xml:space="preserve">Infrastructure and reconciliation are the </w:t>
      </w:r>
      <w:r>
        <w:rPr>
          <w:u w:val="single"/>
        </w:rPr>
        <w:t>priority now</w:t>
      </w:r>
      <w:r>
        <w:t xml:space="preserve">. they’ll </w:t>
      </w:r>
      <w:r>
        <w:rPr>
          <w:u w:val="single"/>
        </w:rPr>
        <w:t xml:space="preserve">pass </w:t>
      </w:r>
      <w:r>
        <w:t>by new deadline</w:t>
      </w:r>
    </w:p>
    <w:p w14:paraId="1573E63D" w14:textId="77777777" w:rsidR="001176D7" w:rsidRPr="005F0F55" w:rsidRDefault="001176D7" w:rsidP="001176D7">
      <w:r w:rsidRPr="005F0F55">
        <w:rPr>
          <w:rStyle w:val="Style13ptBold"/>
        </w:rPr>
        <w:t>Alemany 10/12</w:t>
      </w:r>
      <w:r>
        <w:t xml:space="preserve"> [Jacqueline Alemany and Theodoric Meyer, "The new deadline to pass Biden's agenda is coming up fast", 10/12/21, https://www.washingtonpost.com/politics/2021/10/13/new-deadline-pass-biden-agenda-is-coming-up-fast/]</w:t>
      </w:r>
    </w:p>
    <w:p w14:paraId="1A547573" w14:textId="77777777" w:rsidR="001176D7" w:rsidRDefault="001176D7" w:rsidP="001176D7">
      <w:r w:rsidRPr="005F0F55">
        <w:rPr>
          <w:rStyle w:val="Emphasis"/>
        </w:rPr>
        <w:t>New deadline, old problems</w:t>
      </w:r>
      <w:r>
        <w:t>: Less than two weeks after House Democrats missed a deadline to hold a vote on the infrastructure bill, the party is staring down another one.</w:t>
      </w:r>
    </w:p>
    <w:p w14:paraId="352A749A" w14:textId="77777777" w:rsidR="001176D7" w:rsidRPr="005F0F55" w:rsidRDefault="001176D7" w:rsidP="001176D7">
      <w:pPr>
        <w:rPr>
          <w:rStyle w:val="StyleUnderline"/>
        </w:rPr>
      </w:pPr>
      <w:r w:rsidRPr="005F0F55">
        <w:rPr>
          <w:rStyle w:val="StyleUnderline"/>
        </w:rPr>
        <w:t xml:space="preserve">House Speaker Nancy </w:t>
      </w:r>
      <w:r w:rsidRPr="005F0F55">
        <w:rPr>
          <w:rStyle w:val="StyleUnderline"/>
          <w:highlight w:val="cyan"/>
        </w:rPr>
        <w:t>Pelosi and</w:t>
      </w:r>
      <w:r w:rsidRPr="005F0F55">
        <w:rPr>
          <w:rStyle w:val="StyleUnderline"/>
        </w:rPr>
        <w:t xml:space="preserve"> Senate Majority Leader Chuck </w:t>
      </w:r>
      <w:r w:rsidRPr="005F0F55">
        <w:rPr>
          <w:rStyle w:val="StyleUnderline"/>
          <w:highlight w:val="cyan"/>
        </w:rPr>
        <w:t>Schumer</w:t>
      </w:r>
      <w:r w:rsidRPr="005F0F55">
        <w:rPr>
          <w:rStyle w:val="StyleUnderline"/>
        </w:rPr>
        <w:t xml:space="preserve"> say they’re aiming to </w:t>
      </w:r>
      <w:r w:rsidRPr="005F0F55">
        <w:rPr>
          <w:rStyle w:val="StyleUnderline"/>
          <w:highlight w:val="cyan"/>
        </w:rPr>
        <w:t>pass</w:t>
      </w:r>
      <w:r w:rsidRPr="005F0F55">
        <w:rPr>
          <w:rStyle w:val="StyleUnderline"/>
        </w:rPr>
        <w:t xml:space="preserve"> the </w:t>
      </w:r>
      <w:r w:rsidRPr="005F0F55">
        <w:rPr>
          <w:rStyle w:val="Emphasis"/>
        </w:rPr>
        <w:t xml:space="preserve">$1.2 trillion </w:t>
      </w:r>
      <w:r w:rsidRPr="005F0F55">
        <w:rPr>
          <w:rStyle w:val="Emphasis"/>
          <w:highlight w:val="cyan"/>
        </w:rPr>
        <w:t>infrastructure</w:t>
      </w:r>
      <w:r w:rsidRPr="005F0F55">
        <w:rPr>
          <w:rStyle w:val="Emphasis"/>
        </w:rPr>
        <w:t xml:space="preserve"> bill</w:t>
      </w:r>
      <w:r w:rsidRPr="005F0F55">
        <w:rPr>
          <w:rStyle w:val="StyleUnderline"/>
        </w:rPr>
        <w:t xml:space="preserve"> </w:t>
      </w:r>
      <w:r w:rsidRPr="005F0F55">
        <w:rPr>
          <w:rStyle w:val="StyleUnderline"/>
          <w:highlight w:val="cyan"/>
        </w:rPr>
        <w:t>and</w:t>
      </w:r>
      <w:r w:rsidRPr="005F0F55">
        <w:rPr>
          <w:rStyle w:val="StyleUnderline"/>
        </w:rPr>
        <w:t xml:space="preserve"> a </w:t>
      </w:r>
      <w:r w:rsidRPr="005F0F55">
        <w:rPr>
          <w:rStyle w:val="Emphasis"/>
          <w:highlight w:val="cyan"/>
        </w:rPr>
        <w:t>larger package</w:t>
      </w:r>
      <w:r w:rsidRPr="005F0F55">
        <w:rPr>
          <w:rStyle w:val="StyleUnderline"/>
        </w:rPr>
        <w:t xml:space="preserve"> stuffed full </w:t>
      </w:r>
      <w:r w:rsidRPr="005F0F55">
        <w:rPr>
          <w:rStyle w:val="StyleUnderline"/>
          <w:highlight w:val="cyan"/>
        </w:rPr>
        <w:t>of</w:t>
      </w:r>
      <w:r w:rsidRPr="005F0F55">
        <w:rPr>
          <w:rStyle w:val="StyleUnderline"/>
        </w:rPr>
        <w:t xml:space="preserve"> Democrats’ child care, health care and climate change </w:t>
      </w:r>
      <w:r w:rsidRPr="005F0F55">
        <w:rPr>
          <w:rStyle w:val="StyleUnderline"/>
          <w:highlight w:val="cyan"/>
        </w:rPr>
        <w:t xml:space="preserve">priorities </w:t>
      </w:r>
      <w:r w:rsidRPr="005F0F55">
        <w:rPr>
          <w:rStyle w:val="Emphasis"/>
          <w:highlight w:val="cyan"/>
        </w:rPr>
        <w:t>by Oct. 31</w:t>
      </w:r>
      <w:r w:rsidRPr="005F0F55">
        <w:rPr>
          <w:rStyle w:val="StyleUnderline"/>
        </w:rPr>
        <w:t>, when a short-term extension of highway funding is set to run out.</w:t>
      </w:r>
    </w:p>
    <w:p w14:paraId="38C7F7C9" w14:textId="77777777" w:rsidR="001176D7" w:rsidRDefault="001176D7" w:rsidP="001176D7">
      <w:r>
        <w:t>Coincidentally, Oct. 31 is the day before the much-anticipated United Nations climate summit kicks off in Glasgow, where administration officials are eager to show off legislation that would establish credibility in negotiations with foreign governments. White House press secretary Jen Psaki told reporters last month that Biden expected the reconciliation bill — much of which is focused on fighting climate change — would “move forward in advance of that.”</w:t>
      </w:r>
    </w:p>
    <w:p w14:paraId="6A79AA91" w14:textId="77777777" w:rsidR="001176D7" w:rsidRDefault="001176D7" w:rsidP="001176D7">
      <w:r>
        <w:t>(Asked about it on Tuesday, Psaki said Biden would tout the administration's commitment to combating climate change in Glasgow “regardless of where the package stands.”)</w:t>
      </w:r>
    </w:p>
    <w:p w14:paraId="589160A1" w14:textId="77777777" w:rsidR="001176D7" w:rsidRDefault="001176D7" w:rsidP="001176D7">
      <w:r>
        <w:t>And two days later, Virginians will head to the polls to elect a new governor in a contest lawmakers and the White House are watching closely. Former Democratic Gov. Terry McAuliffe has implored Democrats in Washington to pass the infrastructure bill by Election Day.</w:t>
      </w:r>
    </w:p>
    <w:p w14:paraId="5C34E62A" w14:textId="77777777" w:rsidR="001176D7" w:rsidRDefault="001176D7" w:rsidP="001176D7">
      <w:r>
        <w:t>The 18-day sprint</w:t>
      </w:r>
    </w:p>
    <w:p w14:paraId="746EC5C0" w14:textId="77777777" w:rsidR="001176D7" w:rsidRPr="005F0F55" w:rsidRDefault="001176D7" w:rsidP="001176D7">
      <w:pPr>
        <w:rPr>
          <w:rStyle w:val="StyleUnderline"/>
        </w:rPr>
      </w:pPr>
      <w:r w:rsidRPr="005F0F55">
        <w:rPr>
          <w:rStyle w:val="StyleUnderline"/>
          <w:highlight w:val="cyan"/>
        </w:rPr>
        <w:t>Can Democrats</w:t>
      </w:r>
      <w:r w:rsidRPr="005F0F55">
        <w:rPr>
          <w:rStyle w:val="StyleUnderline"/>
        </w:rPr>
        <w:t xml:space="preserve"> really </w:t>
      </w:r>
      <w:r w:rsidRPr="005F0F55">
        <w:rPr>
          <w:rStyle w:val="StyleUnderline"/>
          <w:highlight w:val="cyan"/>
        </w:rPr>
        <w:t xml:space="preserve">pass two massive bills in </w:t>
      </w:r>
      <w:r w:rsidRPr="005F0F55">
        <w:rPr>
          <w:rStyle w:val="StyleUnderline"/>
        </w:rPr>
        <w:t xml:space="preserve">the next </w:t>
      </w:r>
      <w:r w:rsidRPr="005F0F55">
        <w:rPr>
          <w:rStyle w:val="StyleUnderline"/>
          <w:highlight w:val="cyan"/>
        </w:rPr>
        <w:t>18 days</w:t>
      </w:r>
      <w:r w:rsidRPr="005F0F55">
        <w:rPr>
          <w:rStyle w:val="StyleUnderline"/>
        </w:rPr>
        <w:t>?</w:t>
      </w:r>
    </w:p>
    <w:p w14:paraId="58A5578D" w14:textId="77777777" w:rsidR="001176D7" w:rsidRDefault="001176D7" w:rsidP="001176D7">
      <w:r w:rsidRPr="005F0F55">
        <w:rPr>
          <w:rStyle w:val="Emphasis"/>
        </w:rPr>
        <w:t>“</w:t>
      </w:r>
      <w:r w:rsidRPr="005F0F55">
        <w:rPr>
          <w:rStyle w:val="Emphasis"/>
          <w:highlight w:val="cyan"/>
        </w:rPr>
        <w:t>Yes</w:t>
      </w:r>
      <w:r w:rsidRPr="005F0F55">
        <w:rPr>
          <w:rStyle w:val="Emphasis"/>
        </w:rPr>
        <w:t>,”</w:t>
      </w:r>
      <w:r>
        <w:t xml:space="preserve"> Rep. Gerry Connolly (D-Va.) told The Early yesterday evening. “Will it is a different matter. But can it? Yeah. </w:t>
      </w:r>
      <w:r w:rsidRPr="005F0F55">
        <w:rPr>
          <w:rStyle w:val="StyleUnderline"/>
        </w:rPr>
        <w:t xml:space="preserve">We’re </w:t>
      </w:r>
      <w:r w:rsidRPr="005F0F55">
        <w:rPr>
          <w:rStyle w:val="StyleUnderline"/>
          <w:highlight w:val="cyan"/>
        </w:rPr>
        <w:t xml:space="preserve">experts at coming </w:t>
      </w:r>
      <w:r w:rsidRPr="005F0F55">
        <w:rPr>
          <w:rStyle w:val="Emphasis"/>
          <w:highlight w:val="cyan"/>
        </w:rPr>
        <w:t>right up against the edge</w:t>
      </w:r>
      <w:r w:rsidRPr="005F0F55">
        <w:rPr>
          <w:rStyle w:val="StyleUnderline"/>
          <w:highlight w:val="cyan"/>
        </w:rPr>
        <w:t xml:space="preserve"> and </w:t>
      </w:r>
      <w:r w:rsidRPr="005F0F55">
        <w:rPr>
          <w:rStyle w:val="Emphasis"/>
          <w:highlight w:val="cyan"/>
        </w:rPr>
        <w:t>pulling a miracle</w:t>
      </w:r>
      <w:r w:rsidRPr="005F0F55">
        <w:rPr>
          <w:highlight w:val="cyan"/>
        </w:rPr>
        <w:t>.”</w:t>
      </w:r>
    </w:p>
    <w:p w14:paraId="5A1C9F5A" w14:textId="77777777" w:rsidR="001176D7" w:rsidRDefault="001176D7" w:rsidP="001176D7"/>
    <w:p w14:paraId="171A2573" w14:textId="77777777" w:rsidR="001176D7" w:rsidRDefault="001176D7" w:rsidP="001176D7"/>
    <w:p w14:paraId="611B79E0" w14:textId="77777777" w:rsidR="001176D7" w:rsidRPr="00313318" w:rsidRDefault="001176D7" w:rsidP="001176D7"/>
    <w:p w14:paraId="761F830D" w14:textId="77777777" w:rsidR="001176D7" w:rsidRDefault="001176D7" w:rsidP="001176D7">
      <w:pPr>
        <w:pStyle w:val="Heading4"/>
        <w:rPr>
          <w:rFonts w:ascii="Times New Roman" w:hAnsi="Times New Roman"/>
        </w:rPr>
      </w:pPr>
      <w:r>
        <w:rPr>
          <w:rFonts w:cs="Calibri"/>
          <w:color w:val="000000"/>
        </w:rPr>
        <w:t xml:space="preserve">Pushing a WTO takes </w:t>
      </w:r>
      <w:r>
        <w:rPr>
          <w:rFonts w:cs="Calibri"/>
          <w:color w:val="000000"/>
          <w:u w:val="single"/>
        </w:rPr>
        <w:t>time</w:t>
      </w:r>
      <w:r>
        <w:rPr>
          <w:rFonts w:cs="Calibri"/>
          <w:color w:val="000000"/>
        </w:rPr>
        <w:t xml:space="preserve">, </w:t>
      </w:r>
      <w:r>
        <w:rPr>
          <w:rFonts w:cs="Calibri"/>
          <w:color w:val="000000"/>
          <w:u w:val="single"/>
        </w:rPr>
        <w:t>energy</w:t>
      </w:r>
      <w:r>
        <w:rPr>
          <w:rFonts w:cs="Calibri"/>
          <w:color w:val="000000"/>
        </w:rPr>
        <w:t xml:space="preserve">, and </w:t>
      </w:r>
      <w:r>
        <w:rPr>
          <w:rFonts w:cs="Calibri"/>
          <w:color w:val="000000"/>
          <w:u w:val="single"/>
        </w:rPr>
        <w:t>political capital</w:t>
      </w:r>
      <w:r>
        <w:rPr>
          <w:rFonts w:cs="Calibri"/>
          <w:color w:val="000000"/>
        </w:rPr>
        <w:t xml:space="preserve"> away from </w:t>
      </w:r>
      <w:r>
        <w:rPr>
          <w:rFonts w:cs="Calibri"/>
          <w:color w:val="000000"/>
          <w:u w:val="single"/>
        </w:rPr>
        <w:t xml:space="preserve">domestic legislation </w:t>
      </w:r>
      <w:r>
        <w:rPr>
          <w:rFonts w:cs="Calibri"/>
          <w:color w:val="000000"/>
        </w:rPr>
        <w:t>– big pharma and EU allies </w:t>
      </w:r>
    </w:p>
    <w:p w14:paraId="31F39384" w14:textId="77777777" w:rsidR="001176D7" w:rsidRDefault="001176D7" w:rsidP="001176D7">
      <w:pPr>
        <w:pStyle w:val="NormalWeb"/>
        <w:spacing w:before="0" w:beforeAutospacing="0" w:after="160" w:afterAutospacing="0"/>
      </w:pPr>
      <w:r>
        <w:rPr>
          <w:rFonts w:ascii="Calibri" w:hAnsi="Calibri" w:cs="Calibri"/>
          <w:b/>
          <w:bCs/>
          <w:color w:val="000000"/>
          <w:sz w:val="26"/>
          <w:szCs w:val="26"/>
        </w:rPr>
        <w:t>Bhadrakumar 5/9</w:t>
      </w:r>
      <w:r>
        <w:rPr>
          <w:rFonts w:ascii="Calibri" w:hAnsi="Calibri" w:cs="Calibri"/>
          <w:color w:val="000000"/>
          <w:sz w:val="22"/>
          <w:szCs w:val="22"/>
        </w:rPr>
        <w:t xml:space="preserve"> M K Bhadrakumar is a former Indian diplomat. "Biden’s talk of vaccine IP waiver is political theater." Asia Times, May 9, 2021, asiatimes.com/2021/05/bidens-talk-of-vaccine-ip-waiver-is-political-theater.</w:t>
      </w:r>
    </w:p>
    <w:p w14:paraId="686F0A4A" w14:textId="77777777" w:rsidR="001176D7" w:rsidRDefault="001176D7" w:rsidP="001176D7">
      <w:pPr>
        <w:pStyle w:val="NormalWeb"/>
        <w:spacing w:before="0" w:beforeAutospacing="0" w:after="160" w:afterAutospacing="0"/>
      </w:pPr>
      <w:r>
        <w:rPr>
          <w:rFonts w:ascii="Calibri" w:hAnsi="Calibri" w:cs="Calibri"/>
          <w:color w:val="000000"/>
          <w:sz w:val="16"/>
          <w:szCs w:val="16"/>
        </w:rPr>
        <w:lastRenderedPageBreak/>
        <w:t xml:space="preserve">On the other hand, </w:t>
      </w:r>
      <w:r>
        <w:rPr>
          <w:rFonts w:ascii="Calibri" w:hAnsi="Calibri" w:cs="Calibri"/>
          <w:color w:val="000000"/>
          <w:sz w:val="22"/>
          <w:szCs w:val="22"/>
          <w:u w:val="single"/>
          <w:shd w:val="clear" w:color="auto" w:fill="00FFFF"/>
        </w:rPr>
        <w:t>Biden</w:t>
      </w:r>
      <w:r>
        <w:rPr>
          <w:rFonts w:ascii="Calibri" w:hAnsi="Calibri" w:cs="Calibri"/>
          <w:color w:val="000000"/>
          <w:sz w:val="16"/>
          <w:szCs w:val="16"/>
        </w:rPr>
        <w:t>, whose political life of half a century was largely spent in the US Congress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is</w:t>
      </w:r>
      <w:r>
        <w:rPr>
          <w:rFonts w:ascii="Calibri" w:hAnsi="Calibri" w:cs="Calibri"/>
          <w:color w:val="000000"/>
          <w:sz w:val="22"/>
          <w:szCs w:val="22"/>
          <w:u w:val="single"/>
        </w:rPr>
        <w:t xml:space="preserve"> well </w:t>
      </w:r>
      <w:r>
        <w:rPr>
          <w:rFonts w:ascii="Calibri" w:hAnsi="Calibri" w:cs="Calibri"/>
          <w:color w:val="000000"/>
          <w:sz w:val="22"/>
          <w:szCs w:val="22"/>
          <w:u w:val="single"/>
          <w:shd w:val="clear" w:color="auto" w:fill="00FFFF"/>
        </w:rPr>
        <w:t>aware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of the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awesome </w:t>
      </w:r>
      <w:r>
        <w:rPr>
          <w:rFonts w:ascii="Calibri" w:hAnsi="Calibri" w:cs="Calibri"/>
          <w:b/>
          <w:bCs/>
          <w:color w:val="000000"/>
          <w:sz w:val="22"/>
          <w:szCs w:val="22"/>
          <w:u w:val="single"/>
          <w:shd w:val="clear" w:color="auto" w:fill="00FFFF"/>
        </w:rPr>
        <w:t>clout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of</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pharma</w:t>
      </w:r>
      <w:r>
        <w:rPr>
          <w:rFonts w:ascii="Calibri" w:hAnsi="Calibri" w:cs="Calibri"/>
          <w:color w:val="000000"/>
          <w:sz w:val="22"/>
          <w:szCs w:val="22"/>
          <w:u w:val="single"/>
        </w:rPr>
        <w:t>ceutical companies in American politics</w:t>
      </w:r>
      <w:r>
        <w:rPr>
          <w:rFonts w:ascii="Calibri" w:hAnsi="Calibri" w:cs="Calibri"/>
          <w:color w:val="000000"/>
          <w:sz w:val="16"/>
          <w:szCs w:val="16"/>
        </w:rPr>
        <w:t xml:space="preserve">. From that lobby’s perspective, the </w:t>
      </w:r>
      <w:r>
        <w:rPr>
          <w:rFonts w:ascii="Calibri" w:hAnsi="Calibri" w:cs="Calibri"/>
          <w:color w:val="000000"/>
          <w:sz w:val="22"/>
          <w:szCs w:val="22"/>
          <w:u w:val="single"/>
        </w:rPr>
        <w:t>patent waiver “amounts to the expropriation of the property</w:t>
      </w:r>
      <w:r>
        <w:rPr>
          <w:rFonts w:ascii="Calibri" w:hAnsi="Calibri" w:cs="Calibri"/>
          <w:color w:val="000000"/>
          <w:sz w:val="16"/>
          <w:szCs w:val="16"/>
        </w:rPr>
        <w:t xml:space="preserve"> </w:t>
      </w:r>
      <w:r>
        <w:rPr>
          <w:rFonts w:ascii="Calibri" w:hAnsi="Calibri" w:cs="Calibri"/>
          <w:color w:val="000000"/>
          <w:sz w:val="22"/>
          <w:szCs w:val="22"/>
          <w:u w:val="single"/>
        </w:rPr>
        <w:t>of the pharmaceutical companies</w:t>
      </w:r>
      <w:r>
        <w:rPr>
          <w:rFonts w:ascii="Calibri" w:hAnsi="Calibri" w:cs="Calibri"/>
          <w:color w:val="000000"/>
          <w:sz w:val="16"/>
          <w:szCs w:val="16"/>
        </w:rPr>
        <w:t xml:space="preserve"> whose innovation and financial investments made the development of Covid-19 vaccines possible in the first place,” as a senior scholar at the Johns Hopkins Center for Health Security puts it. </w:t>
      </w:r>
      <w:r>
        <w:rPr>
          <w:rFonts w:ascii="Calibri" w:hAnsi="Calibri" w:cs="Calibri"/>
          <w:color w:val="000000"/>
          <w:sz w:val="22"/>
          <w:szCs w:val="22"/>
          <w:u w:val="single"/>
        </w:rPr>
        <w:t xml:space="preserve">The US pharmaceutical </w:t>
      </w:r>
      <w:r>
        <w:rPr>
          <w:rFonts w:ascii="Calibri" w:hAnsi="Calibri" w:cs="Calibri"/>
          <w:color w:val="000000"/>
          <w:sz w:val="22"/>
          <w:szCs w:val="22"/>
          <w:u w:val="single"/>
          <w:shd w:val="clear" w:color="auto" w:fill="00FFFF"/>
        </w:rPr>
        <w:t>industry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and</w:t>
      </w:r>
      <w:r>
        <w:rPr>
          <w:rFonts w:ascii="Calibri" w:hAnsi="Calibri" w:cs="Calibri"/>
          <w:color w:val="000000"/>
          <w:sz w:val="22"/>
          <w:szCs w:val="22"/>
          <w:u w:val="single"/>
        </w:rPr>
        <w:t xml:space="preserve"> congressional </w:t>
      </w:r>
      <w:r>
        <w:rPr>
          <w:rFonts w:ascii="Calibri" w:hAnsi="Calibri" w:cs="Calibri"/>
          <w:color w:val="000000"/>
          <w:sz w:val="22"/>
          <w:szCs w:val="22"/>
          <w:u w:val="single"/>
          <w:shd w:val="clear" w:color="auto" w:fill="00FFFF"/>
        </w:rPr>
        <w:t>Rep</w:t>
      </w:r>
      <w:r>
        <w:rPr>
          <w:rFonts w:ascii="Calibri" w:hAnsi="Calibri" w:cs="Calibri"/>
          <w:color w:val="000000"/>
          <w:sz w:val="22"/>
          <w:szCs w:val="22"/>
          <w:u w:val="single"/>
        </w:rPr>
        <w:t>ublican</w:t>
      </w:r>
      <w:r>
        <w:rPr>
          <w:rFonts w:ascii="Calibri" w:hAnsi="Calibri" w:cs="Calibri"/>
          <w:color w:val="000000"/>
          <w:sz w:val="22"/>
          <w:szCs w:val="22"/>
          <w:u w:val="single"/>
          <w:shd w:val="clear" w:color="auto" w:fill="00FFFF"/>
        </w:rPr>
        <w:t>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have already</w:t>
      </w:r>
      <w:r>
        <w:rPr>
          <w:rFonts w:ascii="Calibri" w:hAnsi="Calibri" w:cs="Calibri"/>
          <w:color w:val="000000"/>
          <w:sz w:val="22"/>
          <w:szCs w:val="22"/>
          <w:u w:val="single"/>
        </w:rPr>
        <w:t xml:space="preserve"> </w:t>
      </w:r>
      <w:r>
        <w:rPr>
          <w:rFonts w:ascii="Calibri" w:hAnsi="Calibri" w:cs="Calibri"/>
          <w:b/>
          <w:bCs/>
          <w:color w:val="000000"/>
          <w:sz w:val="22"/>
          <w:szCs w:val="22"/>
          <w:u w:val="single"/>
          <w:shd w:val="clear" w:color="auto" w:fill="00FFFF"/>
        </w:rPr>
        <w:t>gone on the offensiv</w:t>
      </w:r>
      <w:r>
        <w:rPr>
          <w:rFonts w:ascii="Calibri" w:hAnsi="Calibri" w:cs="Calibri"/>
          <w:color w:val="000000"/>
          <w:sz w:val="22"/>
          <w:szCs w:val="22"/>
          <w:u w:val="single"/>
        </w:rPr>
        <w:t>e blasting Biden’s announcement</w:t>
      </w:r>
      <w:r>
        <w:rPr>
          <w:rFonts w:ascii="Calibri" w:hAnsi="Calibri" w:cs="Calibri"/>
          <w:color w:val="000000"/>
          <w:sz w:val="16"/>
          <w:szCs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Pr>
          <w:rFonts w:ascii="Calibri" w:hAnsi="Calibri" w:cs="Calibri"/>
          <w:color w:val="000000"/>
          <w:sz w:val="22"/>
          <w:szCs w:val="22"/>
          <w:u w:val="single"/>
        </w:rPr>
        <w:t>Intellectual property protections are part of the reason we have these life-saving products</w:t>
      </w:r>
      <w:r>
        <w:rPr>
          <w:rFonts w:ascii="Calibri" w:hAnsi="Calibri" w:cs="Calibri"/>
          <w:color w:val="000000"/>
          <w:sz w:val="16"/>
          <w:szCs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Pr>
          <w:rFonts w:ascii="Calibri" w:hAnsi="Calibri" w:cs="Calibri"/>
          <w:color w:val="000000"/>
          <w:sz w:val="22"/>
          <w:szCs w:val="22"/>
          <w:u w:val="single"/>
        </w:rPr>
        <w:t xml:space="preserve">Clearly, </w:t>
      </w:r>
      <w:r>
        <w:rPr>
          <w:rFonts w:ascii="Calibri" w:hAnsi="Calibri" w:cs="Calibri"/>
          <w:color w:val="000000"/>
          <w:sz w:val="22"/>
          <w:szCs w:val="22"/>
          <w:u w:val="single"/>
          <w:shd w:val="clear" w:color="auto" w:fill="00FFFF"/>
        </w:rPr>
        <w:t>Biden</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 xml:space="preserve">would rather </w:t>
      </w:r>
      <w:r>
        <w:rPr>
          <w:rFonts w:ascii="Calibri" w:hAnsi="Calibri" w:cs="Calibri"/>
          <w:b/>
          <w:bCs/>
          <w:color w:val="000000"/>
          <w:sz w:val="22"/>
          <w:szCs w:val="22"/>
          <w:u w:val="single"/>
          <w:shd w:val="clear" w:color="auto" w:fill="00FFFF"/>
        </w:rPr>
        <w:t>spend his p</w:t>
      </w:r>
      <w:r>
        <w:rPr>
          <w:rFonts w:ascii="Calibri" w:hAnsi="Calibri" w:cs="Calibri"/>
          <w:b/>
          <w:bCs/>
          <w:color w:val="000000"/>
          <w:sz w:val="22"/>
          <w:szCs w:val="22"/>
          <w:u w:val="single"/>
        </w:rPr>
        <w:t xml:space="preserve">olitical </w:t>
      </w:r>
      <w:r>
        <w:rPr>
          <w:rFonts w:ascii="Calibri" w:hAnsi="Calibri" w:cs="Calibri"/>
          <w:b/>
          <w:bCs/>
          <w:color w:val="000000"/>
          <w:sz w:val="22"/>
          <w:szCs w:val="22"/>
          <w:u w:val="single"/>
          <w:shd w:val="clear" w:color="auto" w:fill="00FFFF"/>
        </w:rPr>
        <w:t>c</w:t>
      </w:r>
      <w:r>
        <w:rPr>
          <w:rFonts w:ascii="Calibri" w:hAnsi="Calibri" w:cs="Calibri"/>
          <w:b/>
          <w:bCs/>
          <w:color w:val="000000"/>
          <w:sz w:val="22"/>
          <w:szCs w:val="22"/>
          <w:u w:val="single"/>
        </w:rPr>
        <w:t>apita</w:t>
      </w:r>
      <w:r>
        <w:rPr>
          <w:rFonts w:ascii="Calibri" w:hAnsi="Calibri" w:cs="Calibri"/>
          <w:b/>
          <w:bCs/>
          <w:color w:val="000000"/>
          <w:sz w:val="22"/>
          <w:szCs w:val="22"/>
          <w:u w:val="single"/>
          <w:shd w:val="clear" w:color="auto" w:fill="00FFFF"/>
        </w:rPr>
        <w:t>l</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on getting</w:t>
      </w:r>
      <w:r>
        <w:rPr>
          <w:rFonts w:ascii="Calibri" w:hAnsi="Calibri" w:cs="Calibri"/>
          <w:b/>
          <w:bCs/>
          <w:color w:val="000000"/>
          <w:sz w:val="22"/>
          <w:szCs w:val="22"/>
          <w:u w:val="single"/>
        </w:rPr>
        <w:t xml:space="preserve"> the necessary </w:t>
      </w:r>
      <w:r>
        <w:rPr>
          <w:rFonts w:ascii="Calibri" w:hAnsi="Calibri" w:cs="Calibri"/>
          <w:b/>
          <w:bCs/>
          <w:color w:val="000000"/>
          <w:sz w:val="22"/>
          <w:szCs w:val="22"/>
          <w:u w:val="single"/>
          <w:shd w:val="clear" w:color="auto" w:fill="00FFFF"/>
        </w:rPr>
        <w:t>legislation</w:t>
      </w:r>
      <w:r>
        <w:rPr>
          <w:rFonts w:ascii="Calibri" w:hAnsi="Calibri" w:cs="Calibri"/>
          <w:b/>
          <w:bCs/>
          <w:color w:val="000000"/>
          <w:sz w:val="22"/>
          <w:szCs w:val="22"/>
          <w:u w:val="single"/>
        </w:rPr>
        <w:t xml:space="preserve"> through Congress </w:t>
      </w:r>
      <w:r>
        <w:rPr>
          <w:rFonts w:ascii="Calibri" w:hAnsi="Calibri" w:cs="Calibri"/>
          <w:b/>
          <w:bCs/>
          <w:color w:val="000000"/>
          <w:sz w:val="22"/>
          <w:szCs w:val="22"/>
          <w:u w:val="single"/>
          <w:shd w:val="clear" w:color="auto" w:fill="00FFFF"/>
        </w:rPr>
        <w:t xml:space="preserve">to advance </w:t>
      </w:r>
      <w:r>
        <w:rPr>
          <w:rFonts w:ascii="Calibri" w:hAnsi="Calibri" w:cs="Calibri"/>
          <w:b/>
          <w:bCs/>
          <w:color w:val="000000"/>
          <w:sz w:val="22"/>
          <w:szCs w:val="22"/>
          <w:u w:val="single"/>
        </w:rPr>
        <w:t xml:space="preserve">his </w:t>
      </w:r>
      <w:r>
        <w:rPr>
          <w:rFonts w:ascii="Calibri" w:hAnsi="Calibri" w:cs="Calibri"/>
          <w:b/>
          <w:bCs/>
          <w:color w:val="000000"/>
          <w:sz w:val="22"/>
          <w:szCs w:val="22"/>
          <w:u w:val="single"/>
          <w:shd w:val="clear" w:color="auto" w:fill="00FFFF"/>
        </w:rPr>
        <w:t xml:space="preserve">domestic reform </w:t>
      </w:r>
      <w:r>
        <w:rPr>
          <w:rFonts w:ascii="Calibri" w:hAnsi="Calibri" w:cs="Calibri"/>
          <w:b/>
          <w:bCs/>
          <w:color w:val="000000"/>
          <w:sz w:val="22"/>
          <w:szCs w:val="22"/>
          <w:u w:val="single"/>
        </w:rPr>
        <w:t xml:space="preserve">agenda </w:t>
      </w:r>
      <w:r>
        <w:rPr>
          <w:rFonts w:ascii="Calibri" w:hAnsi="Calibri" w:cs="Calibri"/>
          <w:b/>
          <w:bCs/>
          <w:color w:val="000000"/>
          <w:sz w:val="22"/>
          <w:szCs w:val="22"/>
          <w:u w:val="single"/>
          <w:shd w:val="clear" w:color="auto" w:fill="00FFFF"/>
        </w:rPr>
        <w:t xml:space="preserve">rather than </w:t>
      </w:r>
      <w:r>
        <w:rPr>
          <w:rFonts w:ascii="Calibri" w:hAnsi="Calibri" w:cs="Calibri"/>
          <w:b/>
          <w:bCs/>
          <w:color w:val="000000"/>
          <w:sz w:val="22"/>
          <w:szCs w:val="22"/>
          <w:u w:val="single"/>
        </w:rPr>
        <w:t xml:space="preserve">spend time and energy </w:t>
      </w:r>
      <w:r>
        <w:rPr>
          <w:rFonts w:ascii="Calibri" w:hAnsi="Calibri" w:cs="Calibri"/>
          <w:b/>
          <w:bCs/>
          <w:color w:val="000000"/>
          <w:sz w:val="22"/>
          <w:szCs w:val="22"/>
          <w:u w:val="single"/>
          <w:shd w:val="clear" w:color="auto" w:fill="00FFFF"/>
        </w:rPr>
        <w:t xml:space="preserve">to take on </w:t>
      </w:r>
      <w:r>
        <w:rPr>
          <w:rFonts w:ascii="Calibri" w:hAnsi="Calibri" w:cs="Calibri"/>
          <w:b/>
          <w:bCs/>
          <w:color w:val="000000"/>
          <w:sz w:val="22"/>
          <w:szCs w:val="22"/>
          <w:u w:val="single"/>
        </w:rPr>
        <w:t xml:space="preserve">the </w:t>
      </w:r>
      <w:r>
        <w:rPr>
          <w:rFonts w:ascii="Calibri" w:hAnsi="Calibri" w:cs="Calibri"/>
          <w:b/>
          <w:bCs/>
          <w:color w:val="000000"/>
          <w:sz w:val="22"/>
          <w:szCs w:val="22"/>
          <w:u w:val="single"/>
          <w:shd w:val="clear" w:color="auto" w:fill="00FFFF"/>
        </w:rPr>
        <w:t>pharma</w:t>
      </w:r>
      <w:r>
        <w:rPr>
          <w:rFonts w:ascii="Calibri" w:hAnsi="Calibri" w:cs="Calibri"/>
          <w:b/>
          <w:bCs/>
          <w:color w:val="000000"/>
          <w:sz w:val="22"/>
          <w:szCs w:val="22"/>
          <w:u w:val="single"/>
        </w:rPr>
        <w:t xml:space="preserve">ceutical </w:t>
      </w:r>
      <w:r>
        <w:rPr>
          <w:rFonts w:ascii="Calibri" w:hAnsi="Calibri" w:cs="Calibri"/>
          <w:b/>
          <w:bCs/>
          <w:color w:val="000000"/>
          <w:sz w:val="22"/>
          <w:szCs w:val="22"/>
          <w:u w:val="single"/>
          <w:shd w:val="clear" w:color="auto" w:fill="00FFFF"/>
        </w:rPr>
        <w:t>industry</w:t>
      </w:r>
      <w:r>
        <w:rPr>
          <w:rFonts w:ascii="Calibri" w:hAnsi="Calibri" w:cs="Calibri"/>
          <w:color w:val="000000"/>
          <w:sz w:val="22"/>
          <w:szCs w:val="22"/>
          <w:u w:val="single"/>
        </w:rPr>
        <w:t xml:space="preserve"> to burnish his image as a good Samaritan on the world stage. </w:t>
      </w:r>
      <w:r>
        <w:rPr>
          <w:rFonts w:ascii="Calibri" w:hAnsi="Calibri" w:cs="Calibri"/>
          <w:color w:val="000000"/>
          <w:sz w:val="16"/>
          <w:szCs w:val="16"/>
        </w:rPr>
        <w:t xml:space="preserve">Conceivably, </w:t>
      </w:r>
      <w:r>
        <w:rPr>
          <w:rFonts w:ascii="Calibri" w:hAnsi="Calibri" w:cs="Calibri"/>
          <w:color w:val="000000"/>
          <w:sz w:val="22"/>
          <w:szCs w:val="22"/>
          <w:u w:val="single"/>
        </w:rPr>
        <w:t>Biden could be counting on the “</w:t>
      </w:r>
      <w:r>
        <w:rPr>
          <w:rFonts w:ascii="Calibri" w:hAnsi="Calibri" w:cs="Calibri"/>
          <w:color w:val="000000"/>
          <w:sz w:val="22"/>
          <w:szCs w:val="22"/>
          <w:u w:val="single"/>
          <w:shd w:val="clear" w:color="auto" w:fill="00FFFF"/>
        </w:rPr>
        <w:t>text-based negotiations”</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at the WTO</w:t>
      </w:r>
      <w:r>
        <w:rPr>
          <w:rFonts w:ascii="Calibri" w:hAnsi="Calibri" w:cs="Calibri"/>
          <w:color w:val="000000"/>
          <w:sz w:val="16"/>
          <w:szCs w:val="16"/>
          <w:shd w:val="clear" w:color="auto" w:fill="00FFFF"/>
        </w:rPr>
        <w:t xml:space="preserve"> </w:t>
      </w:r>
      <w:r>
        <w:rPr>
          <w:rFonts w:ascii="Calibri" w:hAnsi="Calibri" w:cs="Calibri"/>
          <w:b/>
          <w:bCs/>
          <w:color w:val="000000"/>
          <w:sz w:val="22"/>
          <w:szCs w:val="22"/>
          <w:u w:val="single"/>
          <w:shd w:val="clear" w:color="auto" w:fill="00FFFF"/>
        </w:rPr>
        <w:t>dragging on for months, if not years</w:t>
      </w:r>
      <w:r>
        <w:rPr>
          <w:rFonts w:ascii="Calibri" w:hAnsi="Calibri" w:cs="Calibri"/>
          <w:color w:val="000000"/>
          <w:sz w:val="22"/>
          <w:szCs w:val="22"/>
          <w:u w:val="single"/>
        </w:rPr>
        <w:t>, without reaching anywhere</w:t>
      </w:r>
      <w:r>
        <w:rPr>
          <w:rFonts w:ascii="Calibri" w:hAnsi="Calibri" w:cs="Calibri"/>
          <w:color w:val="000000"/>
          <w:sz w:val="16"/>
          <w:szCs w:val="16"/>
        </w:rPr>
        <w:t xml:space="preserve">. </w:t>
      </w:r>
      <w:r>
        <w:rPr>
          <w:rFonts w:ascii="Calibri" w:hAnsi="Calibri" w:cs="Calibri"/>
          <w:color w:val="000000"/>
          <w:sz w:val="22"/>
          <w:szCs w:val="22"/>
          <w:u w:val="single"/>
        </w:rPr>
        <w:t xml:space="preserve">The US support for the waiver could even be a tactic to persuade pharmaceutical firms to back less drastic steps like sharing technology and expanding joint ventures to boost global production quickly. </w:t>
      </w:r>
      <w:r>
        <w:rPr>
          <w:rFonts w:ascii="Calibri" w:hAnsi="Calibri" w:cs="Calibri"/>
          <w:color w:val="000000"/>
          <w:sz w:val="16"/>
          <w:szCs w:val="16"/>
        </w:rPr>
        <w:t xml:space="preserve">So far Covid-19 vaccines have been distributed primarily to the wealthy countries that developed them, while the pandemic sweeps through poorer ones such as India, and the real goal is, after all, expanded vaccine distribution. </w:t>
      </w:r>
      <w:r>
        <w:rPr>
          <w:rFonts w:ascii="Calibri" w:hAnsi="Calibri" w:cs="Calibri"/>
          <w:color w:val="000000"/>
          <w:sz w:val="22"/>
          <w:szCs w:val="22"/>
          <w:u w:val="single"/>
          <w:shd w:val="clear" w:color="auto" w:fill="00FFFF"/>
        </w:rPr>
        <w:t>Biden is well aware</w:t>
      </w:r>
      <w:r>
        <w:rPr>
          <w:rFonts w:ascii="Calibri" w:hAnsi="Calibri" w:cs="Calibri"/>
          <w:color w:val="000000"/>
          <w:sz w:val="22"/>
          <w:szCs w:val="22"/>
          <w:u w:val="single"/>
        </w:rPr>
        <w:t xml:space="preserve"> that </w:t>
      </w:r>
      <w:r>
        <w:rPr>
          <w:rFonts w:ascii="Calibri" w:hAnsi="Calibri" w:cs="Calibri"/>
          <w:color w:val="000000"/>
          <w:sz w:val="22"/>
          <w:szCs w:val="22"/>
          <w:u w:val="single"/>
          <w:shd w:val="clear" w:color="auto" w:fill="00FFFF"/>
        </w:rPr>
        <w:t xml:space="preserve">there will be </w:t>
      </w:r>
      <w:r>
        <w:rPr>
          <w:rFonts w:ascii="Calibri" w:hAnsi="Calibri" w:cs="Calibri"/>
          <w:b/>
          <w:bCs/>
          <w:color w:val="000000"/>
          <w:sz w:val="22"/>
          <w:szCs w:val="22"/>
          <w:u w:val="single"/>
          <w:shd w:val="clear" w:color="auto" w:fill="00FFFF"/>
        </w:rPr>
        <w:t>huge opposition</w:t>
      </w:r>
      <w:r>
        <w:rPr>
          <w:rFonts w:ascii="Calibri" w:hAnsi="Calibri" w:cs="Calibri"/>
          <w:color w:val="000000"/>
          <w:sz w:val="22"/>
          <w:szCs w:val="22"/>
          <w:u w:val="single"/>
        </w:rPr>
        <w:t xml:space="preserve"> to the TRIPS waiver </w:t>
      </w:r>
      <w:r>
        <w:rPr>
          <w:rFonts w:ascii="Calibri" w:hAnsi="Calibri" w:cs="Calibri"/>
          <w:color w:val="000000"/>
          <w:sz w:val="22"/>
          <w:szCs w:val="22"/>
          <w:u w:val="single"/>
          <w:shd w:val="clear" w:color="auto" w:fill="00FFFF"/>
        </w:rPr>
        <w:t>from</w:t>
      </w:r>
      <w:r>
        <w:rPr>
          <w:rFonts w:ascii="Calibri" w:hAnsi="Calibri" w:cs="Calibri"/>
          <w:color w:val="000000"/>
          <w:sz w:val="22"/>
          <w:szCs w:val="22"/>
          <w:u w:val="single"/>
        </w:rPr>
        <w:t xml:space="preserve"> the United States’ </w:t>
      </w:r>
      <w:r>
        <w:rPr>
          <w:rFonts w:ascii="Calibri" w:hAnsi="Calibri" w:cs="Calibri"/>
          <w:b/>
          <w:bCs/>
          <w:color w:val="000000"/>
          <w:sz w:val="22"/>
          <w:szCs w:val="22"/>
          <w:u w:val="single"/>
          <w:shd w:val="clear" w:color="auto" w:fill="00FFFF"/>
        </w:rPr>
        <w:t>European allies</w:t>
      </w:r>
      <w:r>
        <w:rPr>
          <w:rFonts w:ascii="Calibri" w:hAnsi="Calibri" w:cs="Calibri"/>
          <w:b/>
          <w:bCs/>
          <w:color w:val="000000"/>
          <w:sz w:val="22"/>
          <w:szCs w:val="22"/>
          <w:u w:val="single"/>
        </w:rPr>
        <w:t xml:space="preserve"> as well</w:t>
      </w:r>
      <w:r>
        <w:rPr>
          <w:rFonts w:ascii="Calibri" w:hAnsi="Calibri" w:cs="Calibri"/>
          <w:color w:val="000000"/>
          <w:sz w:val="22"/>
          <w:szCs w:val="22"/>
          <w:u w:val="single"/>
        </w:rPr>
        <w:t>.</w:t>
      </w:r>
      <w:r>
        <w:rPr>
          <w:rFonts w:ascii="Calibri" w:hAnsi="Calibri" w:cs="Calibri"/>
          <w:color w:val="000000"/>
          <w:sz w:val="16"/>
          <w:szCs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06EAA2D6" w14:textId="77777777" w:rsidR="001176D7" w:rsidRPr="001F1830" w:rsidRDefault="001176D7" w:rsidP="001176D7">
      <w:pPr>
        <w:pStyle w:val="Heading4"/>
      </w:pPr>
      <w:r>
        <w:rPr>
          <w:u w:val="single"/>
        </w:rPr>
        <w:t>The Bill quickly</w:t>
      </w:r>
      <w:r>
        <w:t xml:space="preserve"> secures the </w:t>
      </w:r>
      <w:r w:rsidRPr="001946EB">
        <w:rPr>
          <w:u w:val="single"/>
        </w:rPr>
        <w:t>vulnerable</w:t>
      </w:r>
      <w:r>
        <w:t xml:space="preserve"> grid.</w:t>
      </w:r>
    </w:p>
    <w:p w14:paraId="72759912" w14:textId="77777777" w:rsidR="001176D7" w:rsidRPr="001F1830" w:rsidRDefault="001176D7" w:rsidP="001176D7">
      <w:r w:rsidRPr="001F1830">
        <w:rPr>
          <w:rStyle w:val="Style13ptBold"/>
        </w:rPr>
        <w:t>Carney 21</w:t>
      </w:r>
      <w:r>
        <w:t xml:space="preserve"> [Chris, August 6; Senior Policy Advisor at Nossaman LLC, former US Representative, Former Professor of Political Science at Penn State University; JD Supra, “The US Senate Infrastructure Bill: Securing Our Electrical Grid Through P3s and Grants,” https://www.jdsupra.com/legalnews/the-us-senate-infrastructure-bill-4989100/]</w:t>
      </w:r>
    </w:p>
    <w:p w14:paraId="247E439F" w14:textId="77777777" w:rsidR="001176D7" w:rsidRPr="001F1830" w:rsidRDefault="001176D7" w:rsidP="001176D7">
      <w:r w:rsidRPr="001F1830">
        <w:t xml:space="preserve">As we begin to better understand the main components of </w:t>
      </w:r>
      <w:r w:rsidRPr="001F1830">
        <w:rPr>
          <w:rStyle w:val="StyleUnderline"/>
        </w:rPr>
        <w:t xml:space="preserve">the </w:t>
      </w:r>
      <w:r w:rsidRPr="008D66F8">
        <w:rPr>
          <w:rStyle w:val="StyleUnderline"/>
          <w:highlight w:val="cyan"/>
        </w:rPr>
        <w:t>Infrastructure</w:t>
      </w:r>
      <w:r w:rsidRPr="001F1830">
        <w:t xml:space="preserve"> Investment and Jobs Act that the US Senate is working to pass this week, it is clear that public-private partnerships ("P3s") are a favored funding mechanism of lawmakers to help offset high costs associated with major infrastructure projects in communities. And while past infrastructure bills have used P3s for more conventional projects, the current bill also </w:t>
      </w:r>
      <w:r w:rsidRPr="001F1830">
        <w:rPr>
          <w:rStyle w:val="StyleUnderline"/>
        </w:rPr>
        <w:t xml:space="preserve">calls for </w:t>
      </w:r>
      <w:r w:rsidRPr="001F1830">
        <w:rPr>
          <w:rStyle w:val="Emphasis"/>
        </w:rPr>
        <w:t>P3s</w:t>
      </w:r>
      <w:r w:rsidRPr="001F1830">
        <w:rPr>
          <w:rStyle w:val="StyleUnderline"/>
        </w:rPr>
        <w:t xml:space="preserve"> to</w:t>
      </w:r>
      <w:r w:rsidRPr="001F1830">
        <w:t xml:space="preserve"> help </w:t>
      </w:r>
      <w:r w:rsidRPr="001F1830">
        <w:rPr>
          <w:rStyle w:val="StyleUnderline"/>
        </w:rPr>
        <w:t xml:space="preserve">pay for </w:t>
      </w:r>
      <w:r w:rsidRPr="008D66F8">
        <w:rPr>
          <w:rStyle w:val="StyleUnderline"/>
          <w:highlight w:val="cyan"/>
        </w:rPr>
        <w:t>protect</w:t>
      </w:r>
      <w:r w:rsidRPr="001F1830">
        <w:rPr>
          <w:rStyle w:val="StyleUnderline"/>
        </w:rPr>
        <w:t xml:space="preserve">ing </w:t>
      </w:r>
      <w:r w:rsidRPr="008D66F8">
        <w:rPr>
          <w:rStyle w:val="Emphasis"/>
          <w:highlight w:val="cyan"/>
        </w:rPr>
        <w:t>the</w:t>
      </w:r>
      <w:r w:rsidRPr="001F1830">
        <w:rPr>
          <w:rStyle w:val="Emphasis"/>
        </w:rPr>
        <w:t xml:space="preserve"> US electric </w:t>
      </w:r>
      <w:r w:rsidRPr="008D66F8">
        <w:rPr>
          <w:rStyle w:val="Emphasis"/>
          <w:highlight w:val="cyan"/>
        </w:rPr>
        <w:t>grid</w:t>
      </w:r>
      <w:r w:rsidRPr="008D66F8">
        <w:rPr>
          <w:rStyle w:val="StyleUnderline"/>
          <w:highlight w:val="cyan"/>
        </w:rPr>
        <w:t xml:space="preserve"> from cyber</w:t>
      </w:r>
      <w:r w:rsidRPr="001F1830">
        <w:rPr>
          <w:rStyle w:val="StyleUnderline"/>
        </w:rPr>
        <w:t xml:space="preserve">attacks. </w:t>
      </w:r>
      <w:r w:rsidRPr="008D66F8">
        <w:rPr>
          <w:rStyle w:val="StyleUnderline"/>
          <w:highlight w:val="cyan"/>
        </w:rPr>
        <w:t>Responding to</w:t>
      </w:r>
      <w:r w:rsidRPr="001F1830">
        <w:rPr>
          <w:rStyle w:val="StyleUnderline"/>
        </w:rPr>
        <w:t xml:space="preserve"> </w:t>
      </w:r>
      <w:r w:rsidRPr="001F1830">
        <w:rPr>
          <w:rStyle w:val="Emphasis"/>
        </w:rPr>
        <w:t xml:space="preserve">the </w:t>
      </w:r>
      <w:r w:rsidRPr="008D66F8">
        <w:rPr>
          <w:rStyle w:val="Emphasis"/>
          <w:highlight w:val="cyan"/>
        </w:rPr>
        <w:t xml:space="preserve">increasing number </w:t>
      </w:r>
      <w:r w:rsidRPr="001F1830">
        <w:rPr>
          <w:rStyle w:val="Emphasis"/>
        </w:rPr>
        <w:t>of cyberattacks</w:t>
      </w:r>
      <w:r w:rsidRPr="001F1830">
        <w:t xml:space="preserve"> on our nation’s infrastructure, </w:t>
      </w:r>
      <w:r w:rsidRPr="001F1830">
        <w:rPr>
          <w:rStyle w:val="StyleUnderline"/>
        </w:rPr>
        <w:t xml:space="preserve">and </w:t>
      </w:r>
      <w:r w:rsidRPr="008D66F8">
        <w:rPr>
          <w:rStyle w:val="StyleUnderline"/>
          <w:highlight w:val="cyan"/>
        </w:rPr>
        <w:t xml:space="preserve">given </w:t>
      </w:r>
      <w:r w:rsidRPr="001F1830">
        <w:rPr>
          <w:rStyle w:val="StyleUnderline"/>
        </w:rPr>
        <w:t xml:space="preserve">the </w:t>
      </w:r>
      <w:r w:rsidRPr="008D66F8">
        <w:rPr>
          <w:rStyle w:val="Emphasis"/>
          <w:highlight w:val="cyan"/>
        </w:rPr>
        <w:t>fragile</w:t>
      </w:r>
      <w:r w:rsidRPr="001F1830">
        <w:rPr>
          <w:rStyle w:val="Emphasis"/>
        </w:rPr>
        <w:t xml:space="preserve"> physical condition</w:t>
      </w:r>
      <w:r w:rsidRPr="001F1830">
        <w:rPr>
          <w:rStyle w:val="StyleUnderline"/>
        </w:rPr>
        <w:t xml:space="preserve"> of </w:t>
      </w:r>
      <w:r w:rsidRPr="001F1830">
        <w:rPr>
          <w:rStyle w:val="Emphasis"/>
        </w:rPr>
        <w:t xml:space="preserve">our electrical </w:t>
      </w:r>
      <w:r w:rsidRPr="008D66F8">
        <w:rPr>
          <w:rStyle w:val="Emphasis"/>
          <w:highlight w:val="cyan"/>
        </w:rPr>
        <w:t>grid</w:t>
      </w:r>
      <w:r w:rsidRPr="001F1830">
        <w:rPr>
          <w:rStyle w:val="StyleUnderline"/>
        </w:rPr>
        <w:t>, the Senate included provisions</w:t>
      </w:r>
      <w:r w:rsidRPr="001F1830">
        <w:t xml:space="preserve"> to help state, local and tribal entities harden electrical grids for which they are responsible. </w:t>
      </w:r>
    </w:p>
    <w:p w14:paraId="1AF4FCD0" w14:textId="77777777" w:rsidR="001176D7" w:rsidRPr="001F1830" w:rsidRDefault="001176D7" w:rsidP="001176D7">
      <w:r w:rsidRPr="001F1830">
        <w:t xml:space="preserve">Section 40121, Enhancing Grid Security Through Public-Private Partnerships, calls for not only physical protections of electrical grids, but also for </w:t>
      </w:r>
      <w:r w:rsidRPr="001F1830">
        <w:rPr>
          <w:rStyle w:val="StyleUnderline"/>
        </w:rPr>
        <w:t xml:space="preserve">enhancing </w:t>
      </w:r>
      <w:r w:rsidRPr="001F1830">
        <w:rPr>
          <w:rStyle w:val="Emphasis"/>
        </w:rPr>
        <w:t>cyber-resilience</w:t>
      </w:r>
      <w:r w:rsidRPr="001F1830">
        <w:t xml:space="preserve">. This section seeks to encourage the various federal, state and local regulatory authorities, as well as industry participants to engage in a program that </w:t>
      </w:r>
      <w:r w:rsidRPr="001F1830">
        <w:rPr>
          <w:rStyle w:val="StyleUnderline"/>
        </w:rPr>
        <w:t>audits</w:t>
      </w:r>
      <w:r w:rsidRPr="001F1830">
        <w:t xml:space="preserve"> and assesses the </w:t>
      </w:r>
      <w:r w:rsidRPr="001F1830">
        <w:rPr>
          <w:rStyle w:val="Emphasis"/>
        </w:rPr>
        <w:t>physical security</w:t>
      </w:r>
      <w:r w:rsidRPr="001F1830">
        <w:rPr>
          <w:rStyle w:val="StyleUnderline"/>
        </w:rPr>
        <w:t xml:space="preserve"> and </w:t>
      </w:r>
      <w:r w:rsidRPr="001F1830">
        <w:rPr>
          <w:rStyle w:val="Emphasis"/>
        </w:rPr>
        <w:t>cybersecurity</w:t>
      </w:r>
      <w:r w:rsidRPr="001F1830">
        <w:t xml:space="preserve"> of utilities, conducts threat assessments to identify </w:t>
      </w:r>
      <w:r w:rsidRPr="001F1830">
        <w:rPr>
          <w:rStyle w:val="StyleUnderline"/>
        </w:rPr>
        <w:t>and mitigate vulnerabilities</w:t>
      </w:r>
      <w:r w:rsidRPr="001F1830">
        <w:t xml:space="preserve">, and provides cybersecurity training to utilities. Further, </w:t>
      </w:r>
      <w:r w:rsidRPr="008D66F8">
        <w:rPr>
          <w:rStyle w:val="StyleUnderline"/>
          <w:highlight w:val="cyan"/>
        </w:rPr>
        <w:t xml:space="preserve">the section </w:t>
      </w:r>
      <w:r w:rsidRPr="001F1830">
        <w:rPr>
          <w:rStyle w:val="StyleUnderline"/>
        </w:rPr>
        <w:t xml:space="preserve">calls for </w:t>
      </w:r>
      <w:r w:rsidRPr="008D66F8">
        <w:rPr>
          <w:rStyle w:val="StyleUnderline"/>
          <w:highlight w:val="cyan"/>
        </w:rPr>
        <w:t>strengthen</w:t>
      </w:r>
      <w:r w:rsidRPr="001F1830">
        <w:rPr>
          <w:rStyle w:val="StyleUnderline"/>
        </w:rPr>
        <w:t xml:space="preserve">ing </w:t>
      </w:r>
      <w:r w:rsidRPr="008D66F8">
        <w:rPr>
          <w:rStyle w:val="Emphasis"/>
          <w:highlight w:val="cyan"/>
        </w:rPr>
        <w:t>supply chain</w:t>
      </w:r>
      <w:r w:rsidRPr="001F1830">
        <w:rPr>
          <w:rStyle w:val="Emphasis"/>
        </w:rPr>
        <w:t xml:space="preserve"> security</w:t>
      </w:r>
      <w:r w:rsidRPr="001F1830">
        <w:rPr>
          <w:rStyle w:val="StyleUnderline"/>
        </w:rPr>
        <w:t xml:space="preserve">, </w:t>
      </w:r>
      <w:r w:rsidRPr="008D66F8">
        <w:rPr>
          <w:rStyle w:val="StyleUnderline"/>
          <w:highlight w:val="cyan"/>
        </w:rPr>
        <w:t>protect</w:t>
      </w:r>
      <w:r w:rsidRPr="001F1830">
        <w:rPr>
          <w:rStyle w:val="StyleUnderline"/>
        </w:rPr>
        <w:t xml:space="preserve">ing </w:t>
      </w:r>
      <w:r w:rsidRPr="008D66F8">
        <w:rPr>
          <w:rStyle w:val="StyleUnderline"/>
          <w:highlight w:val="cyan"/>
        </w:rPr>
        <w:t>“</w:t>
      </w:r>
      <w:r w:rsidRPr="008D66F8">
        <w:rPr>
          <w:rStyle w:val="Emphasis"/>
          <w:highlight w:val="cyan"/>
        </w:rPr>
        <w:t>defense critical</w:t>
      </w:r>
      <w:r w:rsidRPr="008D66F8">
        <w:rPr>
          <w:rStyle w:val="StyleUnderline"/>
          <w:highlight w:val="cyan"/>
        </w:rPr>
        <w:t>”</w:t>
      </w:r>
      <w:r w:rsidRPr="001F1830">
        <w:rPr>
          <w:rStyle w:val="StyleUnderline"/>
        </w:rPr>
        <w:t xml:space="preserve"> electrical </w:t>
      </w:r>
      <w:r w:rsidRPr="008D66F8">
        <w:rPr>
          <w:rStyle w:val="StyleUnderline"/>
          <w:highlight w:val="cyan"/>
        </w:rPr>
        <w:t>infrastructure and buttress</w:t>
      </w:r>
      <w:r w:rsidRPr="001F1830">
        <w:rPr>
          <w:rStyle w:val="StyleUnderline"/>
        </w:rPr>
        <w:t xml:space="preserve">ing </w:t>
      </w:r>
      <w:r w:rsidRPr="008D66F8">
        <w:rPr>
          <w:rStyle w:val="StyleUnderline"/>
          <w:highlight w:val="cyan"/>
        </w:rPr>
        <w:t>against</w:t>
      </w:r>
      <w:r w:rsidRPr="001F1830">
        <w:rPr>
          <w:rStyle w:val="StyleUnderline"/>
        </w:rPr>
        <w:t xml:space="preserve"> a </w:t>
      </w:r>
      <w:r w:rsidRPr="001F1830">
        <w:rPr>
          <w:rStyle w:val="Emphasis"/>
        </w:rPr>
        <w:t xml:space="preserve">constant </w:t>
      </w:r>
      <w:r w:rsidRPr="008D66F8">
        <w:rPr>
          <w:rStyle w:val="Emphasis"/>
          <w:highlight w:val="cyan"/>
        </w:rPr>
        <w:t>barrage of cyberattacks</w:t>
      </w:r>
      <w:r w:rsidRPr="001F1830">
        <w:rPr>
          <w:rStyle w:val="StyleUnderline"/>
        </w:rPr>
        <w:t xml:space="preserve"> on the grid</w:t>
      </w:r>
      <w:r w:rsidRPr="001F1830">
        <w:t xml:space="preserve">. In determining the nature of the </w:t>
      </w:r>
      <w:r w:rsidRPr="001F1830">
        <w:lastRenderedPageBreak/>
        <w:t>partnership arrangement, the size of the utility and the area served will be considered, with priority going to utilities with fewer available resources.</w:t>
      </w:r>
    </w:p>
    <w:p w14:paraId="43936711" w14:textId="77777777" w:rsidR="001176D7" w:rsidRPr="001F1830" w:rsidRDefault="001176D7" w:rsidP="001176D7">
      <w:r w:rsidRPr="001F1830">
        <w:t>Section 40122 compliments the previous section as it seeks to incentivize testing of cybersecurity products meant to be used in the energy sector, including SCADA systems, and to find ways to mitigate any vulnerabilities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w:t>
      </w:r>
    </w:p>
    <w:p w14:paraId="08E5D72A" w14:textId="77777777" w:rsidR="001176D7" w:rsidRPr="001F1830" w:rsidRDefault="001176D7" w:rsidP="001176D7">
      <w:r w:rsidRPr="001F1830">
        <w:t>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w:t>
      </w:r>
    </w:p>
    <w:p w14:paraId="747C0D84" w14:textId="77777777" w:rsidR="001176D7" w:rsidRPr="001F1830" w:rsidRDefault="001176D7" w:rsidP="001176D7">
      <w:r w:rsidRPr="001F1830">
        <w:t xml:space="preserve">While the final outcome of the Infrastructure Investment and Jobs Act may still be weeks or months away, inclusion of these provisions not only demonstrates a positive step forward for the application of federal P3s and grants generally, they also show that Congress recognizes the seriousness of the cyber threats our electrical grids face. Hopefully, </w:t>
      </w:r>
      <w:r w:rsidRPr="008D66F8">
        <w:rPr>
          <w:rStyle w:val="StyleUnderline"/>
          <w:highlight w:val="cyan"/>
        </w:rPr>
        <w:t>through</w:t>
      </w:r>
      <w:r w:rsidRPr="001F1830">
        <w:t xml:space="preserve"> judicious application of both </w:t>
      </w:r>
      <w:r w:rsidRPr="001F1830">
        <w:rPr>
          <w:rStyle w:val="Emphasis"/>
        </w:rPr>
        <w:t xml:space="preserve">public-private </w:t>
      </w:r>
      <w:r w:rsidRPr="008D66F8">
        <w:rPr>
          <w:rStyle w:val="Emphasis"/>
          <w:highlight w:val="cyan"/>
        </w:rPr>
        <w:t>partnerships and grants</w:t>
      </w:r>
      <w:r w:rsidRPr="008D66F8">
        <w:rPr>
          <w:rStyle w:val="StyleUnderline"/>
          <w:highlight w:val="cyan"/>
        </w:rPr>
        <w:t>, the nation can</w:t>
      </w:r>
      <w:r w:rsidRPr="001F1830">
        <w:rPr>
          <w:rStyle w:val="StyleUnderline"/>
        </w:rPr>
        <w:t xml:space="preserve"> </w:t>
      </w:r>
      <w:r w:rsidRPr="001F1830">
        <w:rPr>
          <w:rStyle w:val="Emphasis"/>
        </w:rPr>
        <w:t xml:space="preserve">quickly </w:t>
      </w:r>
      <w:r w:rsidRPr="008D66F8">
        <w:rPr>
          <w:rStyle w:val="Emphasis"/>
          <w:highlight w:val="cyan"/>
        </w:rPr>
        <w:t>secure</w:t>
      </w:r>
      <w:r w:rsidRPr="008D66F8">
        <w:rPr>
          <w:rStyle w:val="StyleUnderline"/>
          <w:highlight w:val="cyan"/>
        </w:rPr>
        <w:t xml:space="preserve"> its infrastructure</w:t>
      </w:r>
      <w:r w:rsidRPr="001F1830">
        <w:rPr>
          <w:rStyle w:val="StyleUnderline"/>
        </w:rPr>
        <w:t xml:space="preserve"> from cyberattacks</w:t>
      </w:r>
      <w:r w:rsidRPr="001F1830">
        <w:t>.</w:t>
      </w:r>
    </w:p>
    <w:p w14:paraId="561F880C" w14:textId="77777777" w:rsidR="001176D7" w:rsidRDefault="001176D7" w:rsidP="001176D7">
      <w:pPr>
        <w:pStyle w:val="Heading4"/>
      </w:pPr>
      <w:r>
        <w:t xml:space="preserve">Grid vulnerabilities </w:t>
      </w:r>
      <w:r>
        <w:rPr>
          <w:u w:val="single"/>
        </w:rPr>
        <w:t>spark</w:t>
      </w:r>
      <w:r>
        <w:t xml:space="preserve"> nuclear war – extinction.</w:t>
      </w:r>
    </w:p>
    <w:p w14:paraId="12B32162" w14:textId="77777777" w:rsidR="001176D7" w:rsidRPr="00407420" w:rsidRDefault="001176D7" w:rsidP="001176D7">
      <w:r w:rsidRPr="00407420">
        <w:rPr>
          <w:rStyle w:val="Style13ptBold"/>
        </w:rPr>
        <w:t>Klare 19</w:t>
      </w:r>
      <w:r>
        <w:t xml:space="preserve"> [Michael; November; Professor Emeritus of Peace and World Security Studies at Hampshire College; Arms Control Association, “Cyber Battles, Nuclear Outcomes? Dangerous New Pathways to Escalation,” https://www.armscontrol.org/act/2019-11/features/cyber-battles-nuclear-outcomes-dangerous-new-pathways-escalation]</w:t>
      </w:r>
    </w:p>
    <w:p w14:paraId="7D146B17" w14:textId="77777777" w:rsidR="001176D7" w:rsidRPr="00407420" w:rsidRDefault="001176D7" w:rsidP="001176D7">
      <w:r w:rsidRPr="00407420">
        <w:t xml:space="preserve">Yet another pathway to </w:t>
      </w:r>
      <w:r w:rsidRPr="008D66F8">
        <w:rPr>
          <w:rStyle w:val="StyleUnderline"/>
          <w:highlight w:val="cyan"/>
        </w:rPr>
        <w:t>escalation</w:t>
      </w:r>
      <w:r w:rsidRPr="00407420">
        <w:rPr>
          <w:rStyle w:val="StyleUnderline"/>
        </w:rPr>
        <w:t xml:space="preserve"> could </w:t>
      </w:r>
      <w:r w:rsidRPr="008D66F8">
        <w:rPr>
          <w:rStyle w:val="StyleUnderline"/>
          <w:highlight w:val="cyan"/>
        </w:rPr>
        <w:t xml:space="preserve">arise from </w:t>
      </w:r>
      <w:r w:rsidRPr="00407420">
        <w:rPr>
          <w:rStyle w:val="StyleUnderline"/>
        </w:rPr>
        <w:t xml:space="preserve">a </w:t>
      </w:r>
      <w:r w:rsidRPr="008D66F8">
        <w:rPr>
          <w:rStyle w:val="Emphasis"/>
          <w:highlight w:val="cyan"/>
        </w:rPr>
        <w:t>cascading</w:t>
      </w:r>
      <w:r w:rsidRPr="00407420">
        <w:rPr>
          <w:rStyle w:val="Emphasis"/>
        </w:rPr>
        <w:t xml:space="preserve"> series</w:t>
      </w:r>
      <w:r w:rsidRPr="00407420">
        <w:rPr>
          <w:rStyle w:val="StyleUnderline"/>
        </w:rPr>
        <w:t xml:space="preserve"> of cyber</w:t>
      </w:r>
      <w:r w:rsidRPr="008D66F8">
        <w:rPr>
          <w:rStyle w:val="StyleUnderline"/>
          <w:highlight w:val="cyan"/>
        </w:rPr>
        <w:t>strikes</w:t>
      </w:r>
      <w:r w:rsidRPr="00407420">
        <w:rPr>
          <w:rStyle w:val="StyleUnderline"/>
        </w:rPr>
        <w:t xml:space="preserve"> and</w:t>
      </w:r>
      <w:r w:rsidRPr="00407420">
        <w:t xml:space="preserve"> counterstrikes </w:t>
      </w:r>
      <w:r w:rsidRPr="008D66F8">
        <w:rPr>
          <w:rStyle w:val="StyleUnderline"/>
          <w:highlight w:val="cyan"/>
        </w:rPr>
        <w:t>against</w:t>
      </w:r>
      <w:r w:rsidRPr="00407420">
        <w:t xml:space="preserve"> vital national </w:t>
      </w:r>
      <w:r w:rsidRPr="008D66F8">
        <w:rPr>
          <w:rStyle w:val="Emphasis"/>
          <w:highlight w:val="cyan"/>
        </w:rPr>
        <w:t>infrastructure</w:t>
      </w:r>
      <w:r w:rsidRPr="00407420">
        <w:t xml:space="preserve"> rather than on military targets. All major powers, along with Iran and North Korea, have developed and deployed cyberweapons designed to disrupt and destroy major elements of an adversary’s key economic systems, </w:t>
      </w:r>
      <w:r w:rsidRPr="008D66F8">
        <w:rPr>
          <w:rStyle w:val="StyleUnderline"/>
          <w:highlight w:val="cyan"/>
        </w:rPr>
        <w:t>such as</w:t>
      </w:r>
      <w:r w:rsidRPr="00407420">
        <w:rPr>
          <w:rStyle w:val="StyleUnderline"/>
        </w:rPr>
        <w:t xml:space="preserve"> </w:t>
      </w:r>
      <w:r w:rsidRPr="00407420">
        <w:rPr>
          <w:rStyle w:val="Emphasis"/>
        </w:rPr>
        <w:t xml:space="preserve">power </w:t>
      </w:r>
      <w:r w:rsidRPr="008D66F8">
        <w:rPr>
          <w:rStyle w:val="Emphasis"/>
          <w:highlight w:val="cyan"/>
        </w:rPr>
        <w:t>grids</w:t>
      </w:r>
      <w:r w:rsidRPr="00407420">
        <w:t xml:space="preserve">, financial systems, </w:t>
      </w:r>
      <w:r w:rsidRPr="00407420">
        <w:rPr>
          <w:rStyle w:val="StyleUnderline"/>
        </w:rPr>
        <w:t xml:space="preserve">and </w:t>
      </w:r>
      <w:r w:rsidRPr="00407420">
        <w:rPr>
          <w:rStyle w:val="Emphasis"/>
        </w:rPr>
        <w:t>transportation networks</w:t>
      </w:r>
      <w:r w:rsidRPr="00407420">
        <w:t>. As noted, Russia has infiltrated the U.S. electrical grid,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w:t>
      </w:r>
    </w:p>
    <w:p w14:paraId="135D3DEE" w14:textId="77777777" w:rsidR="001176D7" w:rsidRDefault="001176D7" w:rsidP="001176D7">
      <w:r w:rsidRPr="00407420">
        <w:t xml:space="preserve">The danger here is that economic </w:t>
      </w:r>
      <w:r w:rsidRPr="008D66F8">
        <w:rPr>
          <w:rStyle w:val="StyleUnderline"/>
          <w:highlight w:val="cyan"/>
        </w:rPr>
        <w:t>attacks</w:t>
      </w:r>
      <w:r w:rsidRPr="00407420">
        <w:t xml:space="preserve"> of this sort, if undertaken during a period of tension and crisis, </w:t>
      </w:r>
      <w:r w:rsidRPr="00407420">
        <w:rPr>
          <w:rStyle w:val="StyleUnderline"/>
        </w:rPr>
        <w:t xml:space="preserve">could </w:t>
      </w:r>
      <w:r w:rsidRPr="008D66F8">
        <w:rPr>
          <w:rStyle w:val="StyleUnderline"/>
          <w:highlight w:val="cyan"/>
        </w:rPr>
        <w:t>lead to</w:t>
      </w:r>
      <w:r w:rsidRPr="00407420">
        <w:rPr>
          <w:rStyle w:val="StyleUnderline"/>
        </w:rPr>
        <w:t xml:space="preserve"> an </w:t>
      </w:r>
      <w:r w:rsidRPr="00407420">
        <w:rPr>
          <w:rStyle w:val="Emphasis"/>
        </w:rPr>
        <w:t>escalating series</w:t>
      </w:r>
      <w:r w:rsidRPr="00407420">
        <w:rPr>
          <w:rStyle w:val="StyleUnderline"/>
        </w:rPr>
        <w:t xml:space="preserve"> of </w:t>
      </w:r>
      <w:r w:rsidRPr="008D66F8">
        <w:rPr>
          <w:rStyle w:val="Emphasis"/>
          <w:highlight w:val="cyan"/>
        </w:rPr>
        <w:t>tit-for-tat</w:t>
      </w:r>
      <w:r w:rsidRPr="00407420">
        <w:rPr>
          <w:rStyle w:val="Emphasis"/>
        </w:rPr>
        <w:t xml:space="preserve"> attacks</w:t>
      </w:r>
      <w:r w:rsidRPr="00407420">
        <w:rPr>
          <w:rStyle w:val="StyleUnderline"/>
        </w:rPr>
        <w:t xml:space="preserve"> against ever </w:t>
      </w:r>
      <w:r w:rsidRPr="00407420">
        <w:rPr>
          <w:rStyle w:val="Emphasis"/>
        </w:rPr>
        <w:t>more vital elements</w:t>
      </w:r>
      <w:r w:rsidRPr="00407420">
        <w:rPr>
          <w:rStyle w:val="StyleUnderline"/>
        </w:rPr>
        <w:t xml:space="preserve"> of </w:t>
      </w:r>
      <w:r w:rsidRPr="00407420">
        <w:rPr>
          <w:rStyle w:val="Emphasis"/>
        </w:rPr>
        <w:t>an adversary’s critical infrastructure</w:t>
      </w:r>
      <w:r w:rsidRPr="00407420">
        <w:rPr>
          <w:rStyle w:val="StyleUnderline"/>
        </w:rPr>
        <w:t xml:space="preserve">, producing </w:t>
      </w:r>
      <w:r w:rsidRPr="00407420">
        <w:rPr>
          <w:rStyle w:val="Emphasis"/>
        </w:rPr>
        <w:t>widespread chaos</w:t>
      </w:r>
      <w:r w:rsidRPr="00407420">
        <w:rPr>
          <w:rStyle w:val="StyleUnderline"/>
        </w:rPr>
        <w:t xml:space="preserve"> and </w:t>
      </w:r>
      <w:r w:rsidRPr="00407420">
        <w:rPr>
          <w:rStyle w:val="Emphasis"/>
        </w:rPr>
        <w:t>harm</w:t>
      </w:r>
      <w:r w:rsidRPr="00407420">
        <w:rPr>
          <w:rStyle w:val="StyleUnderline"/>
        </w:rPr>
        <w:t xml:space="preserve"> and</w:t>
      </w:r>
      <w:r w:rsidRPr="00407420">
        <w:t xml:space="preserve"> </w:t>
      </w:r>
      <w:r w:rsidRPr="00407420">
        <w:lastRenderedPageBreak/>
        <w:t xml:space="preserve">eventually </w:t>
      </w:r>
      <w:r w:rsidRPr="008D66F8">
        <w:rPr>
          <w:rStyle w:val="StyleUnderline"/>
          <w:highlight w:val="cyan"/>
        </w:rPr>
        <w:t>leading</w:t>
      </w:r>
      <w:r w:rsidRPr="00407420">
        <w:rPr>
          <w:rStyle w:val="StyleUnderline"/>
        </w:rPr>
        <w:t xml:space="preserve"> one side </w:t>
      </w:r>
      <w:r w:rsidRPr="008D66F8">
        <w:rPr>
          <w:rStyle w:val="StyleUnderline"/>
          <w:highlight w:val="cyan"/>
        </w:rPr>
        <w:t>to</w:t>
      </w:r>
      <w:r w:rsidRPr="00407420">
        <w:rPr>
          <w:rStyle w:val="StyleUnderline"/>
        </w:rPr>
        <w:t xml:space="preserve"> initiate </w:t>
      </w:r>
      <w:r w:rsidRPr="008D66F8">
        <w:rPr>
          <w:rStyle w:val="Emphasis"/>
          <w:highlight w:val="cyan"/>
        </w:rPr>
        <w:t>kinetic attacks</w:t>
      </w:r>
      <w:r w:rsidRPr="00407420">
        <w:t xml:space="preserve"> on critical military targets, </w:t>
      </w:r>
      <w:r w:rsidRPr="008D66F8">
        <w:rPr>
          <w:rStyle w:val="StyleUnderline"/>
          <w:highlight w:val="cyan"/>
        </w:rPr>
        <w:t>risking</w:t>
      </w:r>
      <w:r w:rsidRPr="00407420">
        <w:rPr>
          <w:rStyle w:val="StyleUnderline"/>
        </w:rPr>
        <w:t xml:space="preserve"> the </w:t>
      </w:r>
      <w:r w:rsidRPr="008D66F8">
        <w:rPr>
          <w:rStyle w:val="StyleUnderline"/>
          <w:highlight w:val="cyan"/>
        </w:rPr>
        <w:t xml:space="preserve">slippery slope to </w:t>
      </w:r>
      <w:r w:rsidRPr="008D66F8">
        <w:rPr>
          <w:rStyle w:val="Emphasis"/>
          <w:highlight w:val="cyan"/>
        </w:rPr>
        <w:t>nuc</w:t>
      </w:r>
      <w:r w:rsidRPr="00407420">
        <w:rPr>
          <w:rStyle w:val="Emphasis"/>
        </w:rPr>
        <w:t>lear</w:t>
      </w:r>
      <w:r w:rsidRPr="008D66F8">
        <w:rPr>
          <w:rStyle w:val="Emphasis"/>
          <w:highlight w:val="cyan"/>
        </w:rPr>
        <w:t xml:space="preserve"> conflict</w:t>
      </w:r>
      <w:r w:rsidRPr="00407420">
        <w:t xml:space="preserve">. For example, a </w:t>
      </w:r>
      <w:r w:rsidRPr="008D66F8">
        <w:rPr>
          <w:rStyle w:val="StyleUnderline"/>
          <w:highlight w:val="cyan"/>
        </w:rPr>
        <w:t>Russian cyberattack on</w:t>
      </w:r>
      <w:r w:rsidRPr="00407420">
        <w:rPr>
          <w:rStyle w:val="StyleUnderline"/>
        </w:rPr>
        <w:t xml:space="preserve"> the U.S. power </w:t>
      </w:r>
      <w:r w:rsidRPr="008D66F8">
        <w:rPr>
          <w:rStyle w:val="StyleUnderline"/>
          <w:highlight w:val="cyan"/>
        </w:rPr>
        <w:t>grid</w:t>
      </w:r>
      <w:r w:rsidRPr="00407420">
        <w:rPr>
          <w:rStyle w:val="StyleUnderline"/>
        </w:rPr>
        <w:t xml:space="preserve"> </w:t>
      </w:r>
      <w:r w:rsidRPr="008D66F8">
        <w:rPr>
          <w:rStyle w:val="StyleUnderline"/>
          <w:highlight w:val="cyan"/>
        </w:rPr>
        <w:t>could trigger</w:t>
      </w:r>
      <w:r w:rsidRPr="00407420">
        <w:rPr>
          <w:rStyle w:val="StyleUnderline"/>
        </w:rPr>
        <w:t xml:space="preserve"> U.S. </w:t>
      </w:r>
      <w:r w:rsidRPr="008D66F8">
        <w:rPr>
          <w:rStyle w:val="StyleUnderline"/>
          <w:highlight w:val="cyan"/>
        </w:rPr>
        <w:t xml:space="preserve">attacks on </w:t>
      </w:r>
      <w:r w:rsidRPr="008D66F8">
        <w:rPr>
          <w:rStyle w:val="Emphasis"/>
          <w:highlight w:val="cyan"/>
        </w:rPr>
        <w:t>Russian</w:t>
      </w:r>
      <w:r w:rsidRPr="00407420">
        <w:rPr>
          <w:rStyle w:val="Emphasis"/>
        </w:rPr>
        <w:t xml:space="preserve"> energy and financial </w:t>
      </w:r>
      <w:r w:rsidRPr="008D66F8">
        <w:rPr>
          <w:rStyle w:val="Emphasis"/>
          <w:highlight w:val="cyan"/>
        </w:rPr>
        <w:t>systems</w:t>
      </w:r>
      <w:r w:rsidRPr="008D66F8">
        <w:rPr>
          <w:rStyle w:val="StyleUnderline"/>
          <w:highlight w:val="cyan"/>
        </w:rPr>
        <w:t>, causing</w:t>
      </w:r>
      <w:r w:rsidRPr="00407420">
        <w:rPr>
          <w:rStyle w:val="StyleUnderline"/>
        </w:rPr>
        <w:t xml:space="preserve"> </w:t>
      </w:r>
      <w:r w:rsidRPr="00407420">
        <w:rPr>
          <w:rStyle w:val="Emphasis"/>
        </w:rPr>
        <w:t xml:space="preserve">widespread </w:t>
      </w:r>
      <w:r w:rsidRPr="008D66F8">
        <w:rPr>
          <w:rStyle w:val="Emphasis"/>
          <w:highlight w:val="cyan"/>
        </w:rPr>
        <w:t>disorder</w:t>
      </w:r>
      <w:r w:rsidRPr="00407420">
        <w:t xml:space="preserve"> in both countries </w:t>
      </w:r>
      <w:r w:rsidRPr="008D66F8">
        <w:rPr>
          <w:rStyle w:val="StyleUnderline"/>
          <w:highlight w:val="cyan"/>
        </w:rPr>
        <w:t>and</w:t>
      </w:r>
      <w:r w:rsidRPr="00407420">
        <w:t xml:space="preserve"> generating an impulse for </w:t>
      </w:r>
      <w:r w:rsidRPr="00407420">
        <w:rPr>
          <w:rStyle w:val="Emphasis"/>
        </w:rPr>
        <w:t xml:space="preserve">even </w:t>
      </w:r>
      <w:r w:rsidRPr="008D66F8">
        <w:rPr>
          <w:rStyle w:val="Emphasis"/>
          <w:highlight w:val="cyan"/>
        </w:rPr>
        <w:t>more devastating attacks</w:t>
      </w:r>
      <w:r w:rsidRPr="00407420">
        <w:t xml:space="preserve">. At some point, such </w:t>
      </w:r>
      <w:r w:rsidRPr="00407420">
        <w:rPr>
          <w:rStyle w:val="StyleUnderline"/>
        </w:rPr>
        <w:t xml:space="preserve">attacks “could </w:t>
      </w:r>
      <w:r w:rsidRPr="008D66F8">
        <w:rPr>
          <w:rStyle w:val="StyleUnderline"/>
          <w:highlight w:val="cyan"/>
        </w:rPr>
        <w:t>lead to</w:t>
      </w:r>
      <w:r w:rsidRPr="00407420">
        <w:rPr>
          <w:rStyle w:val="StyleUnderline"/>
        </w:rPr>
        <w:t xml:space="preserve"> </w:t>
      </w:r>
      <w:r w:rsidRPr="00407420">
        <w:rPr>
          <w:rStyle w:val="Emphasis"/>
        </w:rPr>
        <w:t>major conflict</w:t>
      </w:r>
      <w:r w:rsidRPr="00407420">
        <w:rPr>
          <w:rStyle w:val="StyleUnderline"/>
        </w:rPr>
        <w:t xml:space="preserve"> and </w:t>
      </w:r>
      <w:r w:rsidRPr="00407420">
        <w:rPr>
          <w:rStyle w:val="Emphasis"/>
        </w:rPr>
        <w:t xml:space="preserve">possibly </w:t>
      </w:r>
      <w:r w:rsidRPr="008D66F8">
        <w:rPr>
          <w:rStyle w:val="Emphasis"/>
          <w:highlight w:val="cyan"/>
        </w:rPr>
        <w:t>nuclear war</w:t>
      </w:r>
      <w:r w:rsidRPr="008D66F8">
        <w:rPr>
          <w:rStyle w:val="StyleUnderline"/>
          <w:highlight w:val="cyan"/>
        </w:rPr>
        <w:t>.”</w:t>
      </w:r>
      <w:r w:rsidRPr="00407420">
        <w:t>14</w:t>
      </w:r>
    </w:p>
    <w:p w14:paraId="5C04E7E0" w14:textId="77777777" w:rsidR="001176D7" w:rsidRPr="001176D7" w:rsidRDefault="001176D7" w:rsidP="001176D7"/>
    <w:p w14:paraId="6F0807E9" w14:textId="21EB3E9B" w:rsidR="001176D7" w:rsidRDefault="001176D7" w:rsidP="001176D7">
      <w:pPr>
        <w:pStyle w:val="Heading2"/>
      </w:pPr>
      <w:r>
        <w:lastRenderedPageBreak/>
        <w:t>5</w:t>
      </w:r>
    </w:p>
    <w:p w14:paraId="2AABCE85" w14:textId="402E196E" w:rsidR="001176D7" w:rsidRDefault="001176D7" w:rsidP="001176D7">
      <w:pPr>
        <w:pStyle w:val="Heading3"/>
      </w:pPr>
      <w:r>
        <w:lastRenderedPageBreak/>
        <w:t>1nc – cp</w:t>
      </w:r>
    </w:p>
    <w:p w14:paraId="60D92602" w14:textId="06886FB8" w:rsidR="001176D7" w:rsidRDefault="001176D7" w:rsidP="001176D7">
      <w:pPr>
        <w:pStyle w:val="Heading4"/>
      </w:pPr>
      <w:r>
        <w:t xml:space="preserve">CP: </w:t>
      </w:r>
      <w:r>
        <w:t xml:space="preserve">The EU </w:t>
      </w:r>
      <w:r>
        <w:t>should:</w:t>
      </w:r>
    </w:p>
    <w:p w14:paraId="059406B4" w14:textId="77777777" w:rsidR="001176D7" w:rsidRDefault="001176D7" w:rsidP="001176D7">
      <w:pPr>
        <w:pStyle w:val="ListParagraph"/>
        <w:numPr>
          <w:ilvl w:val="0"/>
          <w:numId w:val="12"/>
        </w:numPr>
      </w:pPr>
      <w:r>
        <w:t>substantially increase COVID vaccine production to meet the global demand</w:t>
      </w:r>
    </w:p>
    <w:p w14:paraId="1AD1D10E" w14:textId="77777777" w:rsidR="001176D7" w:rsidRDefault="001176D7" w:rsidP="001176D7">
      <w:pPr>
        <w:pStyle w:val="ListParagraph"/>
        <w:numPr>
          <w:ilvl w:val="0"/>
          <w:numId w:val="12"/>
        </w:numPr>
      </w:pPr>
      <w:r>
        <w:t xml:space="preserve">sign bilateral intellectual property licensing contracts with low and middle-income countries to share vaccines </w:t>
      </w:r>
    </w:p>
    <w:p w14:paraId="2F8FA7A2" w14:textId="1D863BD0" w:rsidR="004430B7" w:rsidRDefault="001176D7" w:rsidP="008D5091">
      <w:pPr>
        <w:pStyle w:val="ListParagraph"/>
        <w:numPr>
          <w:ilvl w:val="0"/>
          <w:numId w:val="12"/>
        </w:numPr>
      </w:pPr>
      <w:r>
        <w:t xml:space="preserve">donate all necessary vaccines at no cost to low and middle-income nations unable to license intellectual property rights </w:t>
      </w:r>
    </w:p>
    <w:p w14:paraId="3E09AB11" w14:textId="77777777" w:rsidR="001176D7" w:rsidRDefault="001176D7" w:rsidP="001176D7">
      <w:pPr>
        <w:pStyle w:val="Heading4"/>
      </w:pPr>
      <w:r>
        <w:t>EU funding can ramp up vaccine manufacturing globally</w:t>
      </w:r>
    </w:p>
    <w:p w14:paraId="13F473B6" w14:textId="77777777" w:rsidR="001176D7" w:rsidRDefault="001176D7" w:rsidP="001176D7">
      <w:r>
        <w:t xml:space="preserve">Philippe </w:t>
      </w:r>
      <w:r w:rsidRPr="00195A39">
        <w:rPr>
          <w:rStyle w:val="Style13ptBold"/>
        </w:rPr>
        <w:t>Aghion 20,</w:t>
      </w:r>
      <w:r>
        <w:t xml:space="preserve"> Professor, College de France and London School of Economics; CEPR Research Fellow, “How to strengthen European industries’ leadership in vaccine research and innovation,” No Publication, 9-1-2020, https://voxeu.org/article/how-strengthen-european-industries-leadership-vaccine-research-and-innovation</w:t>
      </w:r>
    </w:p>
    <w:p w14:paraId="204E6CA8" w14:textId="0B1F28FD" w:rsidR="008D5091" w:rsidRDefault="001176D7" w:rsidP="00FD1F59">
      <w:r w:rsidRPr="00195A39">
        <w:rPr>
          <w:rStyle w:val="StyleUnderline"/>
        </w:rPr>
        <w:t xml:space="preserve">A renewed </w:t>
      </w:r>
      <w:r w:rsidRPr="004430B7">
        <w:rPr>
          <w:rStyle w:val="StyleUnderline"/>
          <w:highlight w:val="cyan"/>
        </w:rPr>
        <w:t xml:space="preserve">EU support </w:t>
      </w:r>
      <w:r w:rsidRPr="004430B7">
        <w:rPr>
          <w:rStyle w:val="StyleUnderline"/>
        </w:rPr>
        <w:t>strategy</w:t>
      </w:r>
      <w:r w:rsidRPr="00195A39">
        <w:rPr>
          <w:rStyle w:val="StyleUnderline"/>
        </w:rPr>
        <w:t xml:space="preserve"> to the development and commercialisation of innovative technologies </w:t>
      </w:r>
      <w:r w:rsidRPr="004430B7">
        <w:rPr>
          <w:rStyle w:val="StyleUnderline"/>
          <w:highlight w:val="cyan"/>
        </w:rPr>
        <w:t>could be extended to other areas</w:t>
      </w:r>
      <w:r w:rsidRPr="00195A39">
        <w:rPr>
          <w:rStyle w:val="StyleUnderline"/>
        </w:rPr>
        <w:t>, for example, defence-related technologies, on the model of the Defense Advanced Research Projects Agency (DARPA) in the US</w:t>
      </w:r>
      <w:r w:rsidRPr="00195A39">
        <w:rPr>
          <w:sz w:val="12"/>
        </w:rPr>
        <w:t xml:space="preserve">. Interestingly, the latter has been instrumental in a number of non-defence innovations as well. Note that we are not talking here about a renewed industrial policy amounting to ‘picking one winner’ but funding several competing vaccines. The </w:t>
      </w:r>
      <w:r w:rsidRPr="00195A39">
        <w:rPr>
          <w:rStyle w:val="StyleUnderline"/>
        </w:rPr>
        <w:t>DARPA model is one that mixes top-down and bottom-up: government funds are devoted to financing competing teams that work on making new ‘tough technologies’ become operational. Once selected by the government, team leaders have full autonomy in deciding on how to organise the research process and whom to involve in that process.</w:t>
      </w:r>
      <w:r w:rsidRPr="00195A39">
        <w:rPr>
          <w:sz w:val="12"/>
        </w:rPr>
        <w:t xml:space="preserve"> The various teams will typically compete not only within Europe, but also on a more global scale, with the US, but also China and possibly Russia. So, this is about competition-friendly industrial policy, as advocated in Aghion et al. (2015). </w:t>
      </w:r>
      <w:r w:rsidRPr="00195A39">
        <w:rPr>
          <w:rStyle w:val="StyleUnderline"/>
        </w:rPr>
        <w:t>How would a European BARDA work? While there are a number of institutional specifications to address, let us just make two remarks. First, this is an area where joining forces with Britain makes sense, given its (academic and industrial) expertise (the same is true for defence). Second, one wants of course to identify the optimal trade-off between scale and adaptiveness/flexibility, since speed is often key</w:t>
      </w:r>
      <w:r w:rsidRPr="00195A39">
        <w:rPr>
          <w:sz w:val="12"/>
        </w:rPr>
        <w:t xml:space="preserve">. This would plead for an open ‘coalition of the willing’, which can possibly build on insights from EU success stories (like the European Research Council, which includes non-EU partners) but should clearly avoid rigidities (e.g. juste retour, seven-year budgets) enforced by (near) unanimity voting rules. </w:t>
      </w:r>
      <w:r w:rsidRPr="004430B7">
        <w:rPr>
          <w:rStyle w:val="Emphasis"/>
          <w:highlight w:val="cyan"/>
        </w:rPr>
        <w:t xml:space="preserve">Competition between Europe and the US would accelerate vaccine development and supply, </w:t>
      </w:r>
      <w:r w:rsidRPr="004430B7">
        <w:rPr>
          <w:rStyle w:val="Emphasis"/>
        </w:rPr>
        <w:t xml:space="preserve">which can be </w:t>
      </w:r>
      <w:r w:rsidRPr="004430B7">
        <w:rPr>
          <w:rStyle w:val="Emphasis"/>
          <w:highlight w:val="cyan"/>
        </w:rPr>
        <w:t>good for the world as a whole</w:t>
      </w:r>
      <w:r w:rsidRPr="00195A39">
        <w:rPr>
          <w:rStyle w:val="Emphasis"/>
        </w:rPr>
        <w:t>.</w:t>
      </w:r>
      <w:r w:rsidRPr="00195A39">
        <w:rPr>
          <w:rStyle w:val="StyleUnderline"/>
        </w:rPr>
        <w:t xml:space="preserve"> Naturally, ‘</w:t>
      </w:r>
      <w:r w:rsidRPr="004430B7">
        <w:rPr>
          <w:rStyle w:val="StyleUnderline"/>
          <w:highlight w:val="cyan"/>
        </w:rPr>
        <w:t>pressure’ on pharmaceutical companies to avoid excessive profits,</w:t>
      </w:r>
      <w:r w:rsidRPr="00195A39">
        <w:rPr>
          <w:rStyle w:val="StyleUnderline"/>
        </w:rPr>
        <w:t xml:space="preserve"> as well as sufficient international (public and private) aid to ensure global access, </w:t>
      </w:r>
      <w:r w:rsidRPr="004430B7">
        <w:rPr>
          <w:rStyle w:val="StyleUnderline"/>
          <w:highlight w:val="cyan"/>
        </w:rPr>
        <w:t>will be very important</w:t>
      </w:r>
      <w:r w:rsidRPr="00195A39">
        <w:rPr>
          <w:rStyle w:val="StyleUnderline"/>
        </w:rPr>
        <w:t>.</w:t>
      </w:r>
      <w:r>
        <w:rPr>
          <w:rStyle w:val="StyleUnderline"/>
        </w:rPr>
        <w:t xml:space="preserve"> </w:t>
      </w:r>
      <w:r w:rsidRPr="00195A39">
        <w:rPr>
          <w:rStyle w:val="StyleUnderline"/>
        </w:rPr>
        <w:t>To sum up</w:t>
      </w:r>
      <w:r w:rsidRPr="004430B7">
        <w:rPr>
          <w:rStyle w:val="StyleUnderline"/>
          <w:highlight w:val="cyan"/>
        </w:rPr>
        <w:t>, in order to</w:t>
      </w:r>
      <w:r w:rsidRPr="00195A39">
        <w:rPr>
          <w:rStyle w:val="StyleUnderline"/>
        </w:rPr>
        <w:t xml:space="preserve"> strengthen European industries leadership in vaccine r</w:t>
      </w:r>
      <w:r w:rsidRPr="004430B7">
        <w:rPr>
          <w:rStyle w:val="StyleUnderline"/>
          <w:highlight w:val="cyan"/>
        </w:rPr>
        <w:t>esearch and innovation, we recommend the creation of a European BARDA to which EU</w:t>
      </w:r>
      <w:r w:rsidRPr="00195A39">
        <w:rPr>
          <w:rStyle w:val="StyleUnderline"/>
        </w:rPr>
        <w:t xml:space="preserve"> member-states plus the UK </w:t>
      </w:r>
      <w:r w:rsidRPr="004430B7">
        <w:rPr>
          <w:rStyle w:val="StyleUnderline"/>
          <w:highlight w:val="cyan"/>
        </w:rPr>
        <w:t>would</w:t>
      </w:r>
      <w:r w:rsidRPr="00195A39">
        <w:rPr>
          <w:rStyle w:val="StyleUnderline"/>
        </w:rPr>
        <w:t xml:space="preserve"> be welcome to </w:t>
      </w:r>
      <w:r w:rsidRPr="004430B7">
        <w:rPr>
          <w:rStyle w:val="StyleUnderline"/>
          <w:highlight w:val="cyan"/>
        </w:rPr>
        <w:t>participate on</w:t>
      </w:r>
      <w:r w:rsidRPr="004430B7">
        <w:rPr>
          <w:rStyle w:val="StyleUnderline"/>
        </w:rPr>
        <w:t xml:space="preserve"> a voluntary basis</w:t>
      </w:r>
      <w:r w:rsidRPr="00195A39">
        <w:rPr>
          <w:rStyle w:val="StyleUnderline"/>
        </w:rPr>
        <w:t>.</w:t>
      </w:r>
      <w:r w:rsidRPr="00195A39">
        <w:rPr>
          <w:sz w:val="12"/>
        </w:rPr>
        <w:t xml:space="preserve"> </w:t>
      </w:r>
      <w:r w:rsidRPr="00195A39">
        <w:rPr>
          <w:rStyle w:val="StyleUnderline"/>
        </w:rPr>
        <w:t>Although the BARDA model should be adapted to ensure a decision process that is science-based and transparent</w:t>
      </w:r>
      <w:r w:rsidRPr="00195A39">
        <w:rPr>
          <w:sz w:val="12"/>
        </w:rPr>
        <w:t xml:space="preserve">, </w:t>
      </w:r>
      <w:r w:rsidRPr="00195A39">
        <w:rPr>
          <w:rStyle w:val="StyleUnderline"/>
        </w:rPr>
        <w:t>we suggest that the launch of a BARDA-type initiative should be considered in the forthcoming Horizon Europe framework programme for Research and Innovation</w:t>
      </w:r>
      <w:r w:rsidRPr="00195A39">
        <w:rPr>
          <w:sz w:val="12"/>
        </w:rPr>
        <w:t xml:space="preserve">. The strategy we suggest would be complementary to Europe’s other assets when facing epidemiological shocks, namely an evidence-based sanitary policy and a social model that can mitigate such shocks. </w:t>
      </w:r>
    </w:p>
    <w:p w14:paraId="7F84585E" w14:textId="6615DCFC" w:rsidR="008D5091" w:rsidRDefault="008D5091" w:rsidP="001176D7">
      <w:pPr>
        <w:rPr>
          <w:sz w:val="12"/>
        </w:rPr>
      </w:pPr>
    </w:p>
    <w:p w14:paraId="6F3CE2CE" w14:textId="77777777" w:rsidR="008D5091" w:rsidRPr="00822446" w:rsidRDefault="008D5091" w:rsidP="008D5091">
      <w:pPr>
        <w:pStyle w:val="Heading4"/>
      </w:pPr>
      <w:r>
        <w:lastRenderedPageBreak/>
        <w:t xml:space="preserve">Eliminating IPR for vaccines gives China a </w:t>
      </w:r>
      <w:r w:rsidRPr="00B01A2E">
        <w:rPr>
          <w:u w:val="single"/>
        </w:rPr>
        <w:t>massive competitive edge</w:t>
      </w:r>
      <w:r>
        <w:t xml:space="preserve"> on </w:t>
      </w:r>
      <w:r w:rsidRPr="00B01A2E">
        <w:rPr>
          <w:u w:val="single"/>
        </w:rPr>
        <w:t>innovation</w:t>
      </w:r>
      <w:r>
        <w:t xml:space="preserve"> broadly – tanks </w:t>
      </w:r>
      <w:r w:rsidRPr="00B01A2E">
        <w:rPr>
          <w:u w:val="single"/>
        </w:rPr>
        <w:t>pharma</w:t>
      </w:r>
      <w:r>
        <w:t xml:space="preserve">, undermines </w:t>
      </w:r>
      <w:r w:rsidRPr="00B01A2E">
        <w:rPr>
          <w:u w:val="single"/>
        </w:rPr>
        <w:t>pandemic response</w:t>
      </w:r>
      <w:r>
        <w:t xml:space="preserve">, and </w:t>
      </w:r>
      <w:r w:rsidRPr="00B01A2E">
        <w:rPr>
          <w:u w:val="single"/>
        </w:rPr>
        <w:t>tech leadership</w:t>
      </w:r>
      <w:r>
        <w:t xml:space="preserve"> – BUT domestic </w:t>
      </w:r>
      <w:r w:rsidRPr="00B01A2E">
        <w:rPr>
          <w:u w:val="single"/>
        </w:rPr>
        <w:t>production and distribution</w:t>
      </w:r>
      <w:r>
        <w:t xml:space="preserve"> solves </w:t>
      </w:r>
    </w:p>
    <w:p w14:paraId="0DD5F273" w14:textId="77777777" w:rsidR="008D5091" w:rsidRPr="00822446" w:rsidRDefault="008D5091" w:rsidP="008D5091">
      <w:r w:rsidRPr="00827C7B">
        <w:rPr>
          <w:rStyle w:val="Style13ptBold"/>
        </w:rPr>
        <w:t>Okutsu &amp; Sharma 21</w:t>
      </w:r>
      <w:r>
        <w:t xml:space="preserve"> [Akane, staff writer for Nikkei International, and Kiran, LPC, The College of Law, Guildford, 1997 BA (Hons), Law, Gonville &amp; Caius College, Cambridge University, 1996. “Vaccine Patent Waiver: COVID Stopper or Innovation Killer?” https://asia.nikkei.com/Spotlight/Coronavirus/COVID-vaccines/Vaccine-patent-waiver-COVID-stopper-or-innovation-killer]</w:t>
      </w:r>
    </w:p>
    <w:p w14:paraId="63C2D1C2" w14:textId="77777777" w:rsidR="008D5091" w:rsidRDefault="008D5091" w:rsidP="008D5091">
      <w:r w:rsidRPr="00557BCD">
        <w:rPr>
          <w:rStyle w:val="StyleUnderline"/>
        </w:rPr>
        <w:t xml:space="preserve">Western </w:t>
      </w:r>
      <w:r w:rsidRPr="00A3199D">
        <w:rPr>
          <w:rStyle w:val="StyleUnderline"/>
          <w:highlight w:val="cyan"/>
        </w:rPr>
        <w:t>pharma</w:t>
      </w:r>
      <w:r>
        <w:t xml:space="preserve">ceutical </w:t>
      </w:r>
      <w:r w:rsidRPr="00A3199D">
        <w:rPr>
          <w:rStyle w:val="StyleUnderline"/>
          <w:highlight w:val="cyan"/>
        </w:rPr>
        <w:t>companies</w:t>
      </w:r>
      <w:r w:rsidRPr="00557BCD">
        <w:rPr>
          <w:rStyle w:val="StyleUnderline"/>
        </w:rPr>
        <w:t xml:space="preserve"> are telling U.S. officials that they </w:t>
      </w:r>
      <w:r w:rsidRPr="00A3199D">
        <w:rPr>
          <w:rStyle w:val="StyleUnderline"/>
          <w:highlight w:val="cyan"/>
        </w:rPr>
        <w:t xml:space="preserve">fear </w:t>
      </w:r>
      <w:r w:rsidRPr="00A3199D">
        <w:rPr>
          <w:rStyle w:val="Emphasis"/>
          <w:highlight w:val="cyan"/>
        </w:rPr>
        <w:t>exposing their tech</w:t>
      </w:r>
      <w:r w:rsidRPr="00557BCD">
        <w:rPr>
          <w:rStyle w:val="Emphasis"/>
        </w:rPr>
        <w:t>nologies</w:t>
      </w:r>
      <w:r w:rsidRPr="00557BCD">
        <w:rPr>
          <w:rStyle w:val="StyleUnderline"/>
        </w:rPr>
        <w:t xml:space="preserve"> to China</w:t>
      </w:r>
      <w:r>
        <w:t xml:space="preserve">, the Financial Times reported. </w:t>
      </w:r>
      <w:r w:rsidRPr="00557BCD">
        <w:rPr>
          <w:rStyle w:val="StyleUnderline"/>
        </w:rPr>
        <w:t xml:space="preserve">The </w:t>
      </w:r>
      <w:r w:rsidRPr="00A3199D">
        <w:rPr>
          <w:rStyle w:val="Emphasis"/>
          <w:highlight w:val="cyan"/>
        </w:rPr>
        <w:t>still-under-wraps</w:t>
      </w:r>
      <w:r w:rsidRPr="00557BCD">
        <w:rPr>
          <w:rStyle w:val="StyleUnderline"/>
        </w:rPr>
        <w:t xml:space="preserve"> </w:t>
      </w:r>
      <w:r w:rsidRPr="00A3199D">
        <w:rPr>
          <w:rStyle w:val="StyleUnderline"/>
          <w:highlight w:val="cyan"/>
        </w:rPr>
        <w:t>expertise</w:t>
      </w:r>
      <w:r w:rsidRPr="00557BCD">
        <w:rPr>
          <w:rStyle w:val="StyleUnderline"/>
        </w:rPr>
        <w:t xml:space="preserve"> </w:t>
      </w:r>
      <w:r w:rsidRPr="00A3199D">
        <w:rPr>
          <w:rStyle w:val="StyleUnderline"/>
          <w:highlight w:val="cyan"/>
        </w:rPr>
        <w:t>could be used</w:t>
      </w:r>
      <w:r>
        <w:t xml:space="preserve"> </w:t>
      </w:r>
      <w:r w:rsidRPr="00A3199D">
        <w:rPr>
          <w:rStyle w:val="Emphasis"/>
          <w:highlight w:val="cyan"/>
        </w:rPr>
        <w:t>not only for</w:t>
      </w:r>
      <w:r w:rsidRPr="00557BCD">
        <w:rPr>
          <w:rStyle w:val="Emphasis"/>
        </w:rPr>
        <w:t xml:space="preserve"> </w:t>
      </w:r>
      <w:r w:rsidRPr="00A3199D">
        <w:rPr>
          <w:rStyle w:val="Emphasis"/>
          <w:highlight w:val="cyan"/>
        </w:rPr>
        <w:t>COVI</w:t>
      </w:r>
      <w:r w:rsidRPr="00A3199D">
        <w:rPr>
          <w:rStyle w:val="StyleUnderline"/>
          <w:highlight w:val="cyan"/>
        </w:rPr>
        <w:t>D</w:t>
      </w:r>
      <w:r w:rsidRPr="00557BCD">
        <w:rPr>
          <w:rStyle w:val="StyleUnderline"/>
        </w:rPr>
        <w:t>-19 shots</w:t>
      </w:r>
      <w:r>
        <w:t xml:space="preserve"> </w:t>
      </w:r>
      <w:r w:rsidRPr="00A3199D">
        <w:rPr>
          <w:rStyle w:val="StyleUnderline"/>
          <w:highlight w:val="cyan"/>
        </w:rPr>
        <w:t>but other vaccines</w:t>
      </w:r>
      <w:r w:rsidRPr="00557BCD">
        <w:rPr>
          <w:rStyle w:val="StyleUnderline"/>
        </w:rPr>
        <w:t xml:space="preserve"> and therapeutics</w:t>
      </w:r>
      <w:r>
        <w:t xml:space="preserve">, </w:t>
      </w:r>
      <w:r w:rsidRPr="00A3199D">
        <w:rPr>
          <w:rStyle w:val="Emphasis"/>
          <w:highlight w:val="cyan"/>
        </w:rPr>
        <w:t>stripping</w:t>
      </w:r>
      <w:r w:rsidRPr="00557BCD">
        <w:rPr>
          <w:rStyle w:val="Emphasis"/>
        </w:rPr>
        <w:t xml:space="preserve"> the </w:t>
      </w:r>
      <w:r w:rsidRPr="00A3199D">
        <w:rPr>
          <w:rStyle w:val="Emphasis"/>
          <w:highlight w:val="cyan"/>
        </w:rPr>
        <w:t>companies of their competitive edge.</w:t>
      </w:r>
    </w:p>
    <w:p w14:paraId="43F5F138" w14:textId="77777777" w:rsidR="008D5091" w:rsidRPr="00557BCD" w:rsidRDefault="008D5091" w:rsidP="008D5091">
      <w:pPr>
        <w:rPr>
          <w:rStyle w:val="StyleUnderline"/>
        </w:rPr>
      </w:pPr>
      <w:r w:rsidRPr="00557BCD">
        <w:rPr>
          <w:rStyle w:val="StyleUnderline"/>
        </w:rPr>
        <w:t>Pfizer and Moderna have produced what are called messenger RNA vaccines</w:t>
      </w:r>
      <w:r>
        <w:t xml:space="preserve">, </w:t>
      </w:r>
      <w:r w:rsidRPr="00557BCD">
        <w:rPr>
          <w:rStyle w:val="StyleUnderline"/>
        </w:rPr>
        <w:t>a new technology that does not contain live virus and instead instructs</w:t>
      </w:r>
      <w:r>
        <w:t xml:space="preserve"> </w:t>
      </w:r>
      <w:r w:rsidRPr="00557BCD">
        <w:rPr>
          <w:rStyle w:val="StyleUnderline"/>
        </w:rPr>
        <w:t>cells to produce a protein found</w:t>
      </w:r>
      <w:r>
        <w:t xml:space="preserve"> in the coronavirus, </w:t>
      </w:r>
      <w:r w:rsidRPr="00557BCD">
        <w:rPr>
          <w:rStyle w:val="StyleUnderline"/>
        </w:rPr>
        <w:t>creating immun</w:t>
      </w:r>
      <w:r>
        <w:t xml:space="preserve">ity. </w:t>
      </w:r>
      <w:r w:rsidRPr="00A3199D">
        <w:rPr>
          <w:rStyle w:val="StyleUnderline"/>
          <w:highlight w:val="cyan"/>
        </w:rPr>
        <w:t>China's</w:t>
      </w:r>
      <w:r w:rsidRPr="00557BCD">
        <w:rPr>
          <w:rStyle w:val="StyleUnderline"/>
        </w:rPr>
        <w:t xml:space="preserve"> vaccine </w:t>
      </w:r>
      <w:r w:rsidRPr="00A3199D">
        <w:rPr>
          <w:rStyle w:val="StyleUnderline"/>
          <w:highlight w:val="cyan"/>
        </w:rPr>
        <w:t>producers</w:t>
      </w:r>
      <w:r>
        <w:t>, meanwhile</w:t>
      </w:r>
      <w:r w:rsidRPr="00557BCD">
        <w:rPr>
          <w:rStyle w:val="StyleUnderline"/>
        </w:rPr>
        <w:t xml:space="preserve">, have </w:t>
      </w:r>
      <w:r w:rsidRPr="00A3199D">
        <w:rPr>
          <w:rStyle w:val="StyleUnderline"/>
          <w:highlight w:val="cyan"/>
        </w:rPr>
        <w:t xml:space="preserve">relied on </w:t>
      </w:r>
      <w:r w:rsidRPr="00A3199D">
        <w:rPr>
          <w:rStyle w:val="Emphasis"/>
          <w:highlight w:val="cyan"/>
        </w:rPr>
        <w:t>conventional methods</w:t>
      </w:r>
      <w:r w:rsidRPr="00557BCD">
        <w:rPr>
          <w:rStyle w:val="StyleUnderline"/>
        </w:rPr>
        <w:t xml:space="preserve"> using weakened virus.</w:t>
      </w:r>
    </w:p>
    <w:p w14:paraId="4D33C0D8" w14:textId="77777777" w:rsidR="008D5091" w:rsidRPr="000E3216" w:rsidRDefault="008D5091" w:rsidP="008D5091">
      <w:pPr>
        <w:rPr>
          <w:rStyle w:val="StyleUnderline"/>
        </w:rPr>
      </w:pPr>
      <w:r>
        <w:t xml:space="preserve">The Pharmaceutical Research and Manufacturers of America released a statement that </w:t>
      </w:r>
      <w:r w:rsidRPr="000E3216">
        <w:rPr>
          <w:rStyle w:val="StyleUnderline"/>
        </w:rPr>
        <w:t>the U.S. stance on the waiver means "</w:t>
      </w:r>
      <w:r w:rsidRPr="00A3199D">
        <w:rPr>
          <w:rStyle w:val="Emphasis"/>
          <w:highlight w:val="cyan"/>
        </w:rPr>
        <w:t>handing over American innovations</w:t>
      </w:r>
      <w:r w:rsidRPr="000E3216">
        <w:rPr>
          <w:rStyle w:val="StyleUnderline"/>
        </w:rPr>
        <w:t xml:space="preserve"> </w:t>
      </w:r>
      <w:r w:rsidRPr="00A3199D">
        <w:rPr>
          <w:rStyle w:val="StyleUnderline"/>
          <w:highlight w:val="cyan"/>
        </w:rPr>
        <w:t xml:space="preserve">to countries looking to </w:t>
      </w:r>
      <w:r w:rsidRPr="00A3199D">
        <w:rPr>
          <w:rStyle w:val="Emphasis"/>
          <w:highlight w:val="cyan"/>
        </w:rPr>
        <w:t>undermine</w:t>
      </w:r>
      <w:r w:rsidRPr="000E3216">
        <w:rPr>
          <w:rStyle w:val="Emphasis"/>
        </w:rPr>
        <w:t xml:space="preserve"> our </w:t>
      </w:r>
      <w:r w:rsidRPr="00A3199D">
        <w:rPr>
          <w:rStyle w:val="Emphasis"/>
          <w:highlight w:val="cyan"/>
        </w:rPr>
        <w:t>leadership</w:t>
      </w:r>
      <w:r w:rsidRPr="00A3199D">
        <w:rPr>
          <w:rStyle w:val="StyleUnderline"/>
          <w:highlight w:val="cyan"/>
        </w:rPr>
        <w:t xml:space="preserve"> in biomedical</w:t>
      </w:r>
      <w:r w:rsidRPr="000E3216">
        <w:rPr>
          <w:rStyle w:val="StyleUnderline"/>
        </w:rPr>
        <w:t xml:space="preserve"> </w:t>
      </w:r>
      <w:r w:rsidRPr="00A3199D">
        <w:rPr>
          <w:rStyle w:val="StyleUnderline"/>
          <w:highlight w:val="cyan"/>
        </w:rPr>
        <w:t>discovery</w:t>
      </w:r>
      <w:r w:rsidRPr="000E3216">
        <w:rPr>
          <w:rStyle w:val="StyleUnderline"/>
        </w:rPr>
        <w:t>."</w:t>
      </w:r>
    </w:p>
    <w:p w14:paraId="5579ED98" w14:textId="77777777" w:rsidR="008D5091" w:rsidRPr="008D5091" w:rsidRDefault="008D5091" w:rsidP="008D5091">
      <w:r w:rsidRPr="008D5091">
        <w:t>But some say the waiver would not be an automatic win for China.</w:t>
      </w:r>
    </w:p>
    <w:p w14:paraId="419CB2DD" w14:textId="77777777" w:rsidR="008D5091" w:rsidRDefault="008D5091" w:rsidP="008D5091">
      <w:r w:rsidRPr="008D5091">
        <w:t>One reason is that its pharmaceutical companies would not be immune if prices fall. "</w:t>
      </w:r>
      <w:r w:rsidRPr="008D5091">
        <w:rPr>
          <w:rStyle w:val="StyleUnderline"/>
        </w:rPr>
        <w:t xml:space="preserve">There would be </w:t>
      </w:r>
      <w:r w:rsidRPr="008D5091">
        <w:rPr>
          <w:rStyle w:val="Emphasis"/>
        </w:rPr>
        <w:t>competitive pressure</w:t>
      </w:r>
      <w:r w:rsidRPr="008D5091">
        <w:rPr>
          <w:rStyle w:val="StyleUnderline"/>
        </w:rPr>
        <w:t xml:space="preserve"> and a </w:t>
      </w:r>
      <w:r w:rsidRPr="008D5091">
        <w:rPr>
          <w:rStyle w:val="Emphasis"/>
        </w:rPr>
        <w:t>negative impact on pharmaceutical companies</w:t>
      </w:r>
      <w:r w:rsidRPr="008D5091">
        <w:rPr>
          <w:rStyle w:val="StyleUnderline"/>
        </w:rPr>
        <w:t xml:space="preserve"> in and outside of the U</w:t>
      </w:r>
      <w:r w:rsidRPr="008D5091">
        <w:t>.S." including China, said Banri Ito, professor at Japan's</w:t>
      </w:r>
      <w:r>
        <w:t xml:space="preserve"> Aoyama Gakuin University.</w:t>
      </w:r>
    </w:p>
    <w:p w14:paraId="3386AF8A" w14:textId="77777777" w:rsidR="008D5091" w:rsidRDefault="008D5091" w:rsidP="008D5091">
      <w:r>
        <w:t>The stock market seems to agree. Chinese vaccine makers including CanSino Biologics and Shanghai Fosun Pharmaceutical Group fell after the U.S. announcement, just like the shares of Pfizer and Moderna.</w:t>
      </w:r>
    </w:p>
    <w:p w14:paraId="51090026" w14:textId="77777777" w:rsidR="008D5091" w:rsidRDefault="008D5091" w:rsidP="008D5091">
      <w:r>
        <w:t>China's state media has been lukewarm toward the U.S. move, calling it a "political tactic."</w:t>
      </w:r>
    </w:p>
    <w:p w14:paraId="6157826D" w14:textId="77777777" w:rsidR="008D5091" w:rsidRDefault="008D5091" w:rsidP="008D5091">
      <w:r w:rsidRPr="000E3216">
        <w:rPr>
          <w:rStyle w:val="StyleUnderline"/>
        </w:rPr>
        <w:t>How would it affect the pharmaceutical industry over the long term</w:t>
      </w:r>
      <w:r>
        <w:t>?</w:t>
      </w:r>
    </w:p>
    <w:p w14:paraId="75337A84" w14:textId="77777777" w:rsidR="008D5091" w:rsidRPr="000E3216" w:rsidRDefault="008D5091" w:rsidP="008D5091">
      <w:pPr>
        <w:rPr>
          <w:rStyle w:val="Emphasis"/>
        </w:rPr>
      </w:pPr>
      <w:r w:rsidRPr="000E3216">
        <w:rPr>
          <w:rStyle w:val="StyleUnderline"/>
        </w:rPr>
        <w:t xml:space="preserve">One </w:t>
      </w:r>
      <w:r w:rsidRPr="00A3199D">
        <w:rPr>
          <w:rStyle w:val="StyleUnderline"/>
          <w:highlight w:val="cyan"/>
        </w:rPr>
        <w:t xml:space="preserve">major concern is a </w:t>
      </w:r>
      <w:r w:rsidRPr="00A3199D">
        <w:rPr>
          <w:rStyle w:val="Emphasis"/>
          <w:highlight w:val="cyan"/>
        </w:rPr>
        <w:t>loss of incentives</w:t>
      </w:r>
      <w:r w:rsidRPr="000E3216">
        <w:rPr>
          <w:rStyle w:val="StyleUnderline"/>
        </w:rPr>
        <w:t xml:space="preserve"> </w:t>
      </w:r>
      <w:r w:rsidRPr="00A3199D">
        <w:rPr>
          <w:rStyle w:val="StyleUnderline"/>
          <w:highlight w:val="cyan"/>
        </w:rPr>
        <w:t>for</w:t>
      </w:r>
      <w:r w:rsidRPr="000E3216">
        <w:rPr>
          <w:rStyle w:val="StyleUnderline"/>
        </w:rPr>
        <w:t xml:space="preserve"> costly </w:t>
      </w:r>
      <w:r w:rsidRPr="00A3199D">
        <w:rPr>
          <w:rStyle w:val="Emphasis"/>
          <w:highlight w:val="cyan"/>
        </w:rPr>
        <w:t>r</w:t>
      </w:r>
      <w:r w:rsidRPr="000E3216">
        <w:rPr>
          <w:rStyle w:val="Emphasis"/>
        </w:rPr>
        <w:t xml:space="preserve">esearch </w:t>
      </w:r>
      <w:r w:rsidRPr="00A3199D">
        <w:rPr>
          <w:rStyle w:val="Emphasis"/>
          <w:highlight w:val="cyan"/>
        </w:rPr>
        <w:t>and d</w:t>
      </w:r>
      <w:r w:rsidRPr="00A3199D">
        <w:rPr>
          <w:rStyle w:val="Emphasis"/>
        </w:rPr>
        <w:t>evelopment</w:t>
      </w:r>
      <w:r w:rsidRPr="00A3199D">
        <w:rPr>
          <w:rStyle w:val="Emphasis"/>
          <w:highlight w:val="cyan"/>
        </w:rPr>
        <w:t>.</w:t>
      </w:r>
    </w:p>
    <w:p w14:paraId="52F021DF" w14:textId="77777777" w:rsidR="008D5091" w:rsidRPr="000E3216" w:rsidRDefault="008D5091" w:rsidP="008D5091">
      <w:pPr>
        <w:rPr>
          <w:rStyle w:val="StyleUnderline"/>
        </w:rPr>
      </w:pPr>
      <w:r w:rsidRPr="00A3199D">
        <w:rPr>
          <w:rStyle w:val="StyleUnderline"/>
          <w:highlight w:val="cyan"/>
        </w:rPr>
        <w:t>Pharma</w:t>
      </w:r>
      <w:r w:rsidRPr="000E3216">
        <w:rPr>
          <w:rStyle w:val="StyleUnderline"/>
        </w:rPr>
        <w:t>ceutical</w:t>
      </w:r>
      <w:r>
        <w:t xml:space="preserve"> research </w:t>
      </w:r>
      <w:r w:rsidRPr="000E3216">
        <w:rPr>
          <w:rStyle w:val="StyleUnderline"/>
        </w:rPr>
        <w:t xml:space="preserve">has a low success rate and </w:t>
      </w:r>
      <w:r w:rsidRPr="00A3199D">
        <w:rPr>
          <w:rStyle w:val="StyleUnderline"/>
          <w:highlight w:val="cyan"/>
        </w:rPr>
        <w:t xml:space="preserve">requires </w:t>
      </w:r>
      <w:r w:rsidRPr="00A3199D">
        <w:rPr>
          <w:rStyle w:val="Emphasis"/>
          <w:highlight w:val="cyan"/>
        </w:rPr>
        <w:t>enormous sums of money</w:t>
      </w:r>
      <w:r>
        <w:t xml:space="preserve">. </w:t>
      </w:r>
      <w:r w:rsidRPr="00A3199D">
        <w:rPr>
          <w:rStyle w:val="StyleUnderline"/>
          <w:highlight w:val="cyan"/>
        </w:rPr>
        <w:t>Without</w:t>
      </w:r>
      <w:r>
        <w:t xml:space="preserve"> the </w:t>
      </w:r>
      <w:r w:rsidRPr="00A3199D">
        <w:rPr>
          <w:rStyle w:val="Emphasis"/>
          <w:highlight w:val="cyan"/>
        </w:rPr>
        <w:t xml:space="preserve">profits </w:t>
      </w:r>
      <w:r w:rsidRPr="00A3199D">
        <w:rPr>
          <w:rStyle w:val="Emphasis"/>
        </w:rPr>
        <w:t>generated</w:t>
      </w:r>
      <w:r w:rsidRPr="000E3216">
        <w:rPr>
          <w:rStyle w:val="Emphasis"/>
        </w:rPr>
        <w:t xml:space="preserve"> </w:t>
      </w:r>
      <w:r w:rsidRPr="00A3199D">
        <w:rPr>
          <w:rStyle w:val="Emphasis"/>
          <w:highlight w:val="cyan"/>
        </w:rPr>
        <w:t>from i</w:t>
      </w:r>
      <w:r w:rsidRPr="000E3216">
        <w:rPr>
          <w:rStyle w:val="Emphasis"/>
        </w:rPr>
        <w:t xml:space="preserve">ntellectual </w:t>
      </w:r>
      <w:r w:rsidRPr="00A3199D">
        <w:rPr>
          <w:rStyle w:val="Emphasis"/>
          <w:highlight w:val="cyan"/>
        </w:rPr>
        <w:t>p</w:t>
      </w:r>
      <w:r w:rsidRPr="000E3216">
        <w:rPr>
          <w:rStyle w:val="Emphasis"/>
        </w:rPr>
        <w:t>roperty</w:t>
      </w:r>
      <w:r w:rsidRPr="000E3216">
        <w:rPr>
          <w:rStyle w:val="StyleUnderline"/>
        </w:rPr>
        <w:t xml:space="preserve"> rights, "</w:t>
      </w:r>
      <w:r w:rsidRPr="00A3199D">
        <w:rPr>
          <w:rStyle w:val="Emphasis"/>
          <w:highlight w:val="cyan"/>
        </w:rPr>
        <w:t>there would be no new drugs</w:t>
      </w:r>
      <w:r>
        <w:t xml:space="preserve">," </w:t>
      </w:r>
      <w:r w:rsidRPr="000E3216">
        <w:rPr>
          <w:rStyle w:val="StyleUnderline"/>
        </w:rPr>
        <w:t>as companies would have no hope of recouping their investments, a JPMA spokesperson said.</w:t>
      </w:r>
    </w:p>
    <w:p w14:paraId="61505508" w14:textId="77777777" w:rsidR="008D5091" w:rsidRPr="008D5091" w:rsidRDefault="008D5091" w:rsidP="008D5091">
      <w:pPr>
        <w:rPr>
          <w:rStyle w:val="Emphasis"/>
        </w:rPr>
      </w:pPr>
      <w:r w:rsidRPr="008D5091">
        <w:rPr>
          <w:rStyle w:val="StyleUnderline"/>
        </w:rPr>
        <w:t xml:space="preserve">Ito said this raises "concerns about </w:t>
      </w:r>
      <w:r w:rsidRPr="008D5091">
        <w:rPr>
          <w:rStyle w:val="Emphasis"/>
        </w:rPr>
        <w:t>how to respond</w:t>
      </w:r>
      <w:r w:rsidRPr="008D5091">
        <w:rPr>
          <w:rStyle w:val="StyleUnderline"/>
        </w:rPr>
        <w:t xml:space="preserve"> to future pandemics</w:t>
      </w:r>
      <w:r w:rsidRPr="008D5091">
        <w:t xml:space="preserve">." </w:t>
      </w:r>
      <w:r w:rsidRPr="008D5091">
        <w:rPr>
          <w:rStyle w:val="Emphasis"/>
        </w:rPr>
        <w:t>Speedy vaccine development,</w:t>
      </w:r>
      <w:r w:rsidRPr="008D5091">
        <w:rPr>
          <w:rStyle w:val="StyleUnderline"/>
        </w:rPr>
        <w:t xml:space="preserve"> he said, is driven in part by the chance to </w:t>
      </w:r>
      <w:r w:rsidRPr="008D5091">
        <w:rPr>
          <w:rStyle w:val="Emphasis"/>
        </w:rPr>
        <w:t>corner the market.</w:t>
      </w:r>
    </w:p>
    <w:p w14:paraId="61DAF8C2" w14:textId="77777777" w:rsidR="008D5091" w:rsidRPr="00240250" w:rsidRDefault="008D5091" w:rsidP="008D5091">
      <w:pPr>
        <w:rPr>
          <w:rStyle w:val="Emphasis"/>
        </w:rPr>
      </w:pPr>
      <w:r w:rsidRPr="008D5091">
        <w:rPr>
          <w:rStyle w:val="StyleUnderline"/>
        </w:rPr>
        <w:lastRenderedPageBreak/>
        <w:t>If the patents are to be waived, Ito suggested other steps to spur innovation</w:t>
      </w:r>
      <w:r w:rsidRPr="00240250">
        <w:rPr>
          <w:rStyle w:val="StyleUnderline"/>
        </w:rPr>
        <w:t xml:space="preserve"> will be needed,</w:t>
      </w:r>
      <w:r>
        <w:t xml:space="preserve"> such as establishing a fund to buy such knowledge</w:t>
      </w:r>
      <w:r w:rsidRPr="00240250">
        <w:rPr>
          <w:rStyle w:val="StyleUnderline"/>
        </w:rPr>
        <w:t xml:space="preserve">. But setting prices and deciding how to deal with the technical secrets would be </w:t>
      </w:r>
      <w:r w:rsidRPr="00240250">
        <w:rPr>
          <w:rStyle w:val="Emphasis"/>
        </w:rPr>
        <w:t>no easy task.</w:t>
      </w:r>
    </w:p>
    <w:p w14:paraId="2886170D" w14:textId="77777777" w:rsidR="008D5091" w:rsidRPr="00240250" w:rsidRDefault="008D5091" w:rsidP="008D5091">
      <w:pPr>
        <w:rPr>
          <w:rStyle w:val="StyleUnderline"/>
        </w:rPr>
      </w:pPr>
      <w:r>
        <w:t xml:space="preserve">Ito said </w:t>
      </w:r>
      <w:r w:rsidRPr="00A3199D">
        <w:rPr>
          <w:rStyle w:val="StyleUnderline"/>
          <w:highlight w:val="cyan"/>
        </w:rPr>
        <w:t xml:space="preserve">a </w:t>
      </w:r>
      <w:r w:rsidRPr="00A3199D">
        <w:rPr>
          <w:rStyle w:val="Emphasis"/>
          <w:highlight w:val="cyan"/>
        </w:rPr>
        <w:t>quicker solution</w:t>
      </w:r>
      <w:r w:rsidRPr="00240250">
        <w:rPr>
          <w:rStyle w:val="StyleUnderline"/>
        </w:rPr>
        <w:t xml:space="preserve"> </w:t>
      </w:r>
      <w:r w:rsidRPr="00A3199D">
        <w:rPr>
          <w:rStyle w:val="StyleUnderline"/>
          <w:highlight w:val="cyan"/>
        </w:rPr>
        <w:t>might b</w:t>
      </w:r>
      <w:r w:rsidRPr="00240250">
        <w:rPr>
          <w:rStyle w:val="StyleUnderline"/>
        </w:rPr>
        <w:t xml:space="preserve">e for Group of Seven countries to "consider policies to </w:t>
      </w:r>
      <w:r w:rsidRPr="00A3199D">
        <w:rPr>
          <w:rStyle w:val="Emphasis"/>
          <w:highlight w:val="cyan"/>
        </w:rPr>
        <w:t>expand production capacit</w:t>
      </w:r>
      <w:r w:rsidRPr="00A3199D">
        <w:rPr>
          <w:rStyle w:val="StyleUnderline"/>
          <w:highlight w:val="cyan"/>
        </w:rPr>
        <w:t>y and strengthen</w:t>
      </w:r>
      <w:r w:rsidRPr="00240250">
        <w:rPr>
          <w:rStyle w:val="StyleUnderline"/>
        </w:rPr>
        <w:t xml:space="preserve"> </w:t>
      </w:r>
      <w:r w:rsidRPr="00240250">
        <w:t>the</w:t>
      </w:r>
      <w:r>
        <w:t xml:space="preserve"> [World Health Organization's] COVAX </w:t>
      </w:r>
      <w:r w:rsidRPr="00A3199D">
        <w:rPr>
          <w:rStyle w:val="StyleUnderline"/>
          <w:highlight w:val="cyan"/>
        </w:rPr>
        <w:t xml:space="preserve">initiative to </w:t>
      </w:r>
      <w:r w:rsidRPr="00A3199D">
        <w:rPr>
          <w:rStyle w:val="Emphasis"/>
          <w:highlight w:val="cyan"/>
        </w:rPr>
        <w:t>purchase</w:t>
      </w:r>
      <w:r w:rsidRPr="00240250">
        <w:rPr>
          <w:rStyle w:val="Emphasis"/>
        </w:rPr>
        <w:t xml:space="preserve"> </w:t>
      </w:r>
      <w:r w:rsidRPr="00A3199D">
        <w:rPr>
          <w:rStyle w:val="Emphasis"/>
          <w:highlight w:val="cyan"/>
        </w:rPr>
        <w:t>and distribute vaccines</w:t>
      </w:r>
      <w:r w:rsidRPr="00240250">
        <w:rPr>
          <w:rStyle w:val="StyleUnderline"/>
        </w:rPr>
        <w:t xml:space="preserve"> </w:t>
      </w:r>
      <w:r w:rsidRPr="00A3199D">
        <w:rPr>
          <w:rStyle w:val="StyleUnderline"/>
          <w:highlight w:val="cyan"/>
        </w:rPr>
        <w:t>to developing countries</w:t>
      </w:r>
      <w:r w:rsidRPr="00240250">
        <w:rPr>
          <w:rStyle w:val="StyleUnderline"/>
        </w:rPr>
        <w:t>."</w:t>
      </w:r>
    </w:p>
    <w:p w14:paraId="3B2F08C4" w14:textId="77777777" w:rsidR="008D5091" w:rsidRPr="00EC1825" w:rsidRDefault="008D5091" w:rsidP="008D5091">
      <w:pPr>
        <w:pStyle w:val="Heading4"/>
      </w:pPr>
      <w:r>
        <w:t xml:space="preserve">Biopharma </w:t>
      </w:r>
      <w:r w:rsidRPr="00EC1825">
        <w:rPr>
          <w:u w:val="single"/>
        </w:rPr>
        <w:t>innovation</w:t>
      </w:r>
      <w:r>
        <w:t xml:space="preserve"> is key to overall </w:t>
      </w:r>
      <w:r w:rsidRPr="00EC1825">
        <w:rPr>
          <w:u w:val="single"/>
        </w:rPr>
        <w:t>competitiveness</w:t>
      </w:r>
      <w:r>
        <w:t xml:space="preserve"> – US still has a </w:t>
      </w:r>
      <w:r w:rsidRPr="00EC1825">
        <w:rPr>
          <w:u w:val="single"/>
        </w:rPr>
        <w:t>razor thin</w:t>
      </w:r>
      <w:r>
        <w:t xml:space="preserve"> lead but </w:t>
      </w:r>
      <w:r w:rsidRPr="00822446">
        <w:rPr>
          <w:u w:val="single"/>
        </w:rPr>
        <w:t>IP</w:t>
      </w:r>
      <w:r>
        <w:t xml:space="preserve"> is </w:t>
      </w:r>
      <w:r w:rsidRPr="00822446">
        <w:rPr>
          <w:u w:val="single"/>
        </w:rPr>
        <w:t>uniquely key</w:t>
      </w:r>
    </w:p>
    <w:p w14:paraId="16702624" w14:textId="77777777" w:rsidR="008D5091" w:rsidRPr="00783D85" w:rsidRDefault="008D5091" w:rsidP="008D5091">
      <w:r w:rsidRPr="00EC1825">
        <w:rPr>
          <w:rStyle w:val="Style13ptBold"/>
        </w:rPr>
        <w:t>Ezell 20</w:t>
      </w:r>
      <w:r>
        <w:t xml:space="preserve"> [Stephen Ezell, Director of Global Innovation Policy at the Information Technology and Innovation Foundation (ITIF). "Ensuring U.S. Biopharmaceutical Competitiveness." 7/16/20. https://itif.org/publications/2020/07/16/ensuring-us-biopharmaceutical-competitiveness]</w:t>
      </w:r>
    </w:p>
    <w:p w14:paraId="6773EBDF" w14:textId="77777777" w:rsidR="008D5091" w:rsidRDefault="008D5091" w:rsidP="008D5091">
      <w:r w:rsidRPr="009C2AED">
        <w:rPr>
          <w:rStyle w:val="StyleUnderline"/>
          <w:highlight w:val="cyan"/>
        </w:rPr>
        <w:t>Nations are competing for</w:t>
      </w:r>
      <w:r w:rsidRPr="00EC1825">
        <w:rPr>
          <w:rStyle w:val="StyleUnderline"/>
        </w:rPr>
        <w:t xml:space="preserve"> increased </w:t>
      </w:r>
      <w:r w:rsidRPr="009C2AED">
        <w:rPr>
          <w:rStyle w:val="StyleUnderline"/>
          <w:highlight w:val="cyan"/>
        </w:rPr>
        <w:t>market share in</w:t>
      </w:r>
      <w:r w:rsidRPr="00EC1825">
        <w:rPr>
          <w:rStyle w:val="StyleUnderline"/>
        </w:rPr>
        <w:t xml:space="preserve"> a wide array of </w:t>
      </w:r>
      <w:r w:rsidRPr="009C2AED">
        <w:rPr>
          <w:rStyle w:val="StyleUnderline"/>
          <w:highlight w:val="cyan"/>
        </w:rPr>
        <w:t>advanced-innovation industries</w:t>
      </w:r>
      <w:r>
        <w:t xml:space="preserve">, </w:t>
      </w:r>
      <w:r w:rsidRPr="00EC1825">
        <w:rPr>
          <w:rStyle w:val="StyleUnderline"/>
        </w:rPr>
        <w:t xml:space="preserve">understanding that these industries are the </w:t>
      </w:r>
      <w:r w:rsidRPr="009C2AED">
        <w:rPr>
          <w:rStyle w:val="Emphasis"/>
          <w:highlight w:val="cyan"/>
        </w:rPr>
        <w:t>key</w:t>
      </w:r>
      <w:r w:rsidRPr="009C2AED">
        <w:rPr>
          <w:rStyle w:val="StyleUnderline"/>
          <w:highlight w:val="cyan"/>
        </w:rPr>
        <w:t xml:space="preserve"> to</w:t>
      </w:r>
      <w:r w:rsidRPr="00EC1825">
        <w:rPr>
          <w:rStyle w:val="StyleUnderline"/>
        </w:rPr>
        <w:t xml:space="preserve"> </w:t>
      </w:r>
      <w:r w:rsidRPr="009C2AED">
        <w:rPr>
          <w:rStyle w:val="Emphasis"/>
          <w:highlight w:val="cyan"/>
        </w:rPr>
        <w:t>competitiveness</w:t>
      </w:r>
      <w:r w:rsidRPr="009C2AED">
        <w:rPr>
          <w:rStyle w:val="StyleUnderline"/>
          <w:highlight w:val="cyan"/>
        </w:rPr>
        <w:t xml:space="preserve">, </w:t>
      </w:r>
      <w:r w:rsidRPr="009C2AED">
        <w:rPr>
          <w:rStyle w:val="Emphasis"/>
          <w:highlight w:val="cyan"/>
        </w:rPr>
        <w:t>national security,</w:t>
      </w:r>
      <w:r w:rsidRPr="009C2AED">
        <w:rPr>
          <w:rStyle w:val="StyleUnderline"/>
          <w:highlight w:val="cyan"/>
        </w:rPr>
        <w:t xml:space="preserve"> and</w:t>
      </w:r>
      <w:r w:rsidRPr="00EC1825">
        <w:rPr>
          <w:rStyle w:val="StyleUnderline"/>
        </w:rPr>
        <w:t xml:space="preserve"> good </w:t>
      </w:r>
      <w:r w:rsidRPr="009C2AED">
        <w:rPr>
          <w:rStyle w:val="Emphasis"/>
          <w:highlight w:val="cyan"/>
        </w:rPr>
        <w:t>jobs</w:t>
      </w:r>
      <w:r w:rsidRPr="00EC1825">
        <w:rPr>
          <w:rStyle w:val="StyleUnderline"/>
        </w:rPr>
        <w:t>. China’s “Made in China 2025” strategy is perhaps the most visible of these efforts, but by no means the only one</w:t>
      </w:r>
      <w:r>
        <w:t>.</w:t>
      </w:r>
    </w:p>
    <w:p w14:paraId="652CBE13" w14:textId="77777777" w:rsidR="008D5091" w:rsidRDefault="008D5091" w:rsidP="008D5091">
      <w:r w:rsidRPr="00EC1825">
        <w:rPr>
          <w:rStyle w:val="StyleUnderline"/>
        </w:rPr>
        <w:t xml:space="preserve">Many nations, including </w:t>
      </w:r>
      <w:r w:rsidRPr="009C2AED">
        <w:rPr>
          <w:rStyle w:val="StyleUnderline"/>
          <w:highlight w:val="cyan"/>
        </w:rPr>
        <w:t>China</w:t>
      </w:r>
      <w:r w:rsidRPr="00EC1825">
        <w:rPr>
          <w:rStyle w:val="StyleUnderline"/>
        </w:rPr>
        <w:t xml:space="preserve">, have </w:t>
      </w:r>
      <w:r w:rsidRPr="009C2AED">
        <w:rPr>
          <w:rStyle w:val="StyleUnderline"/>
          <w:highlight w:val="cyan"/>
        </w:rPr>
        <w:t>targeted</w:t>
      </w:r>
      <w:r w:rsidRPr="00EC1825">
        <w:rPr>
          <w:rStyle w:val="StyleUnderline"/>
        </w:rPr>
        <w:t xml:space="preserve"> the </w:t>
      </w:r>
      <w:r w:rsidRPr="009C2AED">
        <w:rPr>
          <w:rStyle w:val="StyleUnderline"/>
          <w:highlight w:val="cyan"/>
        </w:rPr>
        <w:t>biopharmaceuticals</w:t>
      </w:r>
      <w:r w:rsidRPr="00EC1825">
        <w:rPr>
          <w:rStyle w:val="StyleUnderline"/>
        </w:rPr>
        <w:t xml:space="preserve"> industry</w:t>
      </w:r>
      <w:r>
        <w:t>—</w:t>
      </w:r>
      <w:r w:rsidRPr="00EC1825">
        <w:rPr>
          <w:rStyle w:val="StyleUnderline"/>
        </w:rPr>
        <w:t xml:space="preserve">an industry which the United States has long led—especially </w:t>
      </w:r>
      <w:r w:rsidRPr="009C2AED">
        <w:rPr>
          <w:rStyle w:val="StyleUnderline"/>
          <w:highlight w:val="cyan"/>
        </w:rPr>
        <w:t xml:space="preserve">in </w:t>
      </w:r>
      <w:r w:rsidRPr="009C2AED">
        <w:rPr>
          <w:rStyle w:val="Emphasis"/>
          <w:highlight w:val="cyan"/>
        </w:rPr>
        <w:t>drug innovation</w:t>
      </w:r>
      <w:r w:rsidRPr="00EC1825">
        <w:rPr>
          <w:rStyle w:val="StyleUnderline"/>
        </w:rPr>
        <w:t>.</w:t>
      </w:r>
      <w:r>
        <w:t xml:space="preserve"> One result has been that </w:t>
      </w:r>
      <w:r w:rsidRPr="00EC1825">
        <w:rPr>
          <w:rStyle w:val="StyleUnderline"/>
        </w:rPr>
        <w:t>over the last decade U.S. biopharmaceutical manufacturing value-added output has fallen by almost one-third, as the U.S. trade deficit in drugs and inputs has increased.</w:t>
      </w:r>
      <w:r>
        <w:t xml:space="preserve"> Fortunately, </w:t>
      </w:r>
      <w:r w:rsidRPr="009C2AED">
        <w:rPr>
          <w:rStyle w:val="StyleUnderline"/>
          <w:highlight w:val="cyan"/>
        </w:rPr>
        <w:t xml:space="preserve">America still leads in </w:t>
      </w:r>
      <w:r w:rsidRPr="009C2AED">
        <w:rPr>
          <w:rStyle w:val="Emphasis"/>
          <w:highlight w:val="cyan"/>
        </w:rPr>
        <w:t>innovation</w:t>
      </w:r>
      <w:r w:rsidRPr="009C2AED">
        <w:rPr>
          <w:rStyle w:val="StyleUnderline"/>
          <w:highlight w:val="cyan"/>
        </w:rPr>
        <w:t xml:space="preserve"> and </w:t>
      </w:r>
      <w:r w:rsidRPr="009C2AED">
        <w:rPr>
          <w:rStyle w:val="Emphasis"/>
          <w:highlight w:val="cyan"/>
        </w:rPr>
        <w:t>drug development</w:t>
      </w:r>
      <w:r w:rsidRPr="00EC1825">
        <w:rPr>
          <w:rStyle w:val="StyleUnderline"/>
        </w:rPr>
        <w:t xml:space="preserve">, in large part </w:t>
      </w:r>
      <w:r w:rsidRPr="009C2AED">
        <w:rPr>
          <w:rStyle w:val="StyleUnderline"/>
          <w:highlight w:val="cyan"/>
        </w:rPr>
        <w:t>due to</w:t>
      </w:r>
      <w:r w:rsidRPr="00EC1825">
        <w:rPr>
          <w:rStyle w:val="StyleUnderline"/>
        </w:rPr>
        <w:t xml:space="preserve"> effective life-science policies, including significant federal investment in life-sciences basic research, robust intellectual property (</w:t>
      </w:r>
      <w:r w:rsidRPr="009C2AED">
        <w:rPr>
          <w:rStyle w:val="Emphasis"/>
          <w:highlight w:val="cyan"/>
        </w:rPr>
        <w:t>IP) protections</w:t>
      </w:r>
      <w:r w:rsidRPr="00EC1825">
        <w:rPr>
          <w:rStyle w:val="StyleUnderline"/>
        </w:rPr>
        <w:t xml:space="preserve">, effective technology transfer policies, investment incentives, and, importantly, drug pricing policies </w:t>
      </w:r>
      <w:r w:rsidRPr="009C2AED">
        <w:rPr>
          <w:rStyle w:val="StyleUnderline"/>
          <w:highlight w:val="cyan"/>
        </w:rPr>
        <w:t>that enable</w:t>
      </w:r>
      <w:r w:rsidRPr="00EC1825">
        <w:rPr>
          <w:rStyle w:val="StyleUnderline"/>
        </w:rPr>
        <w:t xml:space="preserve"> companies to invest in </w:t>
      </w:r>
      <w:r w:rsidRPr="009C2AED">
        <w:rPr>
          <w:rStyle w:val="Emphasis"/>
          <w:highlight w:val="cyan"/>
        </w:rPr>
        <w:t>high-risk</w:t>
      </w:r>
      <w:r w:rsidRPr="009C2AED">
        <w:rPr>
          <w:rStyle w:val="StyleUnderline"/>
          <w:highlight w:val="cyan"/>
        </w:rPr>
        <w:t xml:space="preserve"> drug development</w:t>
      </w:r>
      <w:r>
        <w:t>.</w:t>
      </w:r>
    </w:p>
    <w:p w14:paraId="0084C69B" w14:textId="77777777" w:rsidR="008D5091" w:rsidRDefault="008D5091" w:rsidP="008D5091">
      <w:r>
        <w:t xml:space="preserve">But </w:t>
      </w:r>
      <w:r w:rsidRPr="00EC1825">
        <w:rPr>
          <w:rStyle w:val="StyleUnderline"/>
        </w:rPr>
        <w:t xml:space="preserve">if the story of the past decline, and even loss, of other critical U.S. industries provides any guide, loss of U.S. production will ultimately lead to the loss of </w:t>
      </w:r>
      <w:r w:rsidRPr="00EC1825">
        <w:rPr>
          <w:rStyle w:val="Emphasis"/>
        </w:rPr>
        <w:t>innovation</w:t>
      </w:r>
      <w:r w:rsidRPr="00EC1825">
        <w:rPr>
          <w:rStyle w:val="StyleUnderline"/>
        </w:rPr>
        <w:t xml:space="preserve"> capabilities as well</w:t>
      </w:r>
      <w:r>
        <w:t xml:space="preserve">. It is not enough for the United States to lead in drug development, it must also at least hold its own in drug production. This is especially true given the coming challenge from </w:t>
      </w:r>
      <w:r w:rsidRPr="00EC1825">
        <w:rPr>
          <w:rStyle w:val="StyleUnderline"/>
        </w:rPr>
        <w:t>China</w:t>
      </w:r>
      <w:r>
        <w:t xml:space="preserve">, which </w:t>
      </w:r>
      <w:r w:rsidRPr="00EC1825">
        <w:rPr>
          <w:rStyle w:val="StyleUnderline"/>
        </w:rPr>
        <w:t>intends to dominate the global drug industry, at all phases, from innovation to production to marketing</w:t>
      </w:r>
      <w:r>
        <w:t>.</w:t>
      </w:r>
    </w:p>
    <w:p w14:paraId="00C3EAC6" w14:textId="77777777" w:rsidR="008D5091" w:rsidRDefault="008D5091" w:rsidP="008D5091">
      <w:r w:rsidRPr="009C2AED">
        <w:rPr>
          <w:rStyle w:val="StyleUnderline"/>
          <w:highlight w:val="cyan"/>
        </w:rPr>
        <w:t>Now is not the time for</w:t>
      </w:r>
      <w:r>
        <w:t xml:space="preserve"> free-market complacency, hoping that America’s entrepreneurial spirit and rule of law will somehow suffice (the United States didn’t gain its biopharma lead from a laissez faire approach, and it certainly won’t keep its lead with it alone). Nor is it the time for </w:t>
      </w:r>
      <w:r w:rsidRPr="009C2AED">
        <w:rPr>
          <w:rStyle w:val="Emphasis"/>
          <w:highlight w:val="cyan"/>
        </w:rPr>
        <w:t>drug populism</w:t>
      </w:r>
      <w:r w:rsidRPr="00EC1825">
        <w:rPr>
          <w:rStyle w:val="StyleUnderline"/>
        </w:rPr>
        <w:t>, a political movement that both sides of the aisle, but especially progressives, have unfortunately embraced</w:t>
      </w:r>
      <w:r>
        <w:t xml:space="preserve">. </w:t>
      </w:r>
      <w:r w:rsidRPr="00EC1825">
        <w:rPr>
          <w:rStyle w:val="StyleUnderline"/>
        </w:rPr>
        <w:t xml:space="preserve">Drug populism </w:t>
      </w:r>
      <w:r w:rsidRPr="009C2AED">
        <w:rPr>
          <w:rStyle w:val="StyleUnderline"/>
          <w:highlight w:val="cyan"/>
        </w:rPr>
        <w:t>and</w:t>
      </w:r>
      <w:r w:rsidRPr="00EC1825">
        <w:rPr>
          <w:rStyle w:val="StyleUnderline"/>
        </w:rPr>
        <w:t xml:space="preserve"> its accompanying policies of </w:t>
      </w:r>
      <w:r w:rsidRPr="009C2AED">
        <w:rPr>
          <w:rStyle w:val="StyleUnderline"/>
          <w:highlight w:val="cyan"/>
        </w:rPr>
        <w:t>weaker IP protections</w:t>
      </w:r>
      <w:r w:rsidRPr="00EC1825">
        <w:rPr>
          <w:rStyle w:val="StyleUnderline"/>
        </w:rPr>
        <w:t xml:space="preserve"> and draconian drug price controls would likely result in cheaper drugs. But there should be no confusion that it will lead to a </w:t>
      </w:r>
      <w:r w:rsidRPr="009C2AED">
        <w:rPr>
          <w:rStyle w:val="Emphasis"/>
          <w:highlight w:val="cyan"/>
        </w:rPr>
        <w:t>hollowing out</w:t>
      </w:r>
      <w:r w:rsidRPr="00EC1825">
        <w:rPr>
          <w:rStyle w:val="StyleUnderline"/>
        </w:rPr>
        <w:t xml:space="preserve"> of </w:t>
      </w:r>
      <w:r w:rsidRPr="009C2AED">
        <w:rPr>
          <w:rStyle w:val="StyleUnderline"/>
          <w:highlight w:val="cyan"/>
        </w:rPr>
        <w:t>U.S. capabilities</w:t>
      </w:r>
      <w:r w:rsidRPr="00EC1825">
        <w:rPr>
          <w:rStyle w:val="StyleUnderline"/>
        </w:rPr>
        <w:t xml:space="preserve">, not just in production but also </w:t>
      </w:r>
      <w:r w:rsidRPr="009C2AED">
        <w:rPr>
          <w:rStyle w:val="StyleUnderline"/>
          <w:highlight w:val="cyan"/>
        </w:rPr>
        <w:t>in</w:t>
      </w:r>
      <w:r w:rsidRPr="00EC1825">
        <w:rPr>
          <w:rStyle w:val="StyleUnderline"/>
        </w:rPr>
        <w:t xml:space="preserve"> </w:t>
      </w:r>
      <w:r w:rsidRPr="009C2AED">
        <w:rPr>
          <w:rStyle w:val="StyleUnderline"/>
          <w:highlight w:val="cyan"/>
        </w:rPr>
        <w:t>innovation</w:t>
      </w:r>
      <w:r>
        <w:t xml:space="preserve"> (</w:t>
      </w:r>
      <w:r w:rsidRPr="00EC1825">
        <w:rPr>
          <w:rStyle w:val="StyleUnderline"/>
        </w:rPr>
        <w:t>and, not to mention, fewer new lifesaving drugs</w:t>
      </w:r>
      <w:r>
        <w:t xml:space="preserve">). </w:t>
      </w:r>
      <w:r w:rsidRPr="009C2AED">
        <w:rPr>
          <w:rStyle w:val="StyleUnderline"/>
          <w:highlight w:val="cyan"/>
        </w:rPr>
        <w:t>If the U</w:t>
      </w:r>
      <w:r w:rsidRPr="00EC1825">
        <w:rPr>
          <w:rStyle w:val="StyleUnderline"/>
        </w:rPr>
        <w:t xml:space="preserve">nited </w:t>
      </w:r>
      <w:r w:rsidRPr="009C2AED">
        <w:rPr>
          <w:rStyle w:val="StyleUnderline"/>
          <w:highlight w:val="cyan"/>
        </w:rPr>
        <w:t>S</w:t>
      </w:r>
      <w:r w:rsidRPr="00EC1825">
        <w:rPr>
          <w:rStyle w:val="StyleUnderline"/>
        </w:rPr>
        <w:t xml:space="preserve">tates </w:t>
      </w:r>
      <w:r w:rsidRPr="009C2AED">
        <w:rPr>
          <w:rStyle w:val="StyleUnderline"/>
          <w:highlight w:val="cyan"/>
        </w:rPr>
        <w:t xml:space="preserve">is serious about competitiveness </w:t>
      </w:r>
      <w:r w:rsidRPr="009C2AED">
        <w:rPr>
          <w:rStyle w:val="Emphasis"/>
          <w:highlight w:val="cyan"/>
        </w:rPr>
        <w:t>overall</w:t>
      </w:r>
      <w:r w:rsidRPr="00EC1825">
        <w:rPr>
          <w:rStyle w:val="StyleUnderline"/>
        </w:rPr>
        <w:t>, and competitiveness in the biopharma sector</w:t>
      </w:r>
      <w:r>
        <w:t xml:space="preserve"> specifically, </w:t>
      </w:r>
      <w:r w:rsidRPr="00EC1825">
        <w:rPr>
          <w:rStyle w:val="StyleUnderline"/>
        </w:rPr>
        <w:t xml:space="preserve">an industry that the United States still has strong capabilities in—unlike the </w:t>
      </w:r>
      <w:r w:rsidRPr="00EC1825">
        <w:rPr>
          <w:rStyle w:val="StyleUnderline"/>
        </w:rPr>
        <w:lastRenderedPageBreak/>
        <w:t>telecom equipment or flat-panel display industries, to name just two—then it’s time for Washington to articulate and embrace a robust national biopharmaceutical competitiveness strategy</w:t>
      </w:r>
      <w:r>
        <w:t>.</w:t>
      </w:r>
    </w:p>
    <w:p w14:paraId="771265D3" w14:textId="77777777" w:rsidR="008D5091" w:rsidRPr="004A5DD2" w:rsidRDefault="008D5091" w:rsidP="008D5091">
      <w:pPr>
        <w:pStyle w:val="Heading4"/>
        <w:rPr>
          <w:rFonts w:cs="Times New Roman"/>
        </w:rPr>
      </w:pPr>
      <w:r>
        <w:rPr>
          <w:rFonts w:cs="Times New Roman"/>
        </w:rPr>
        <w:t xml:space="preserve">Chinese tech leadership causes </w:t>
      </w:r>
      <w:r w:rsidRPr="00300723">
        <w:rPr>
          <w:rFonts w:cs="Times New Roman"/>
          <w:u w:val="single"/>
        </w:rPr>
        <w:t>nuke war</w:t>
      </w:r>
      <w:r>
        <w:rPr>
          <w:rFonts w:cs="Times New Roman"/>
        </w:rPr>
        <w:t xml:space="preserve"> </w:t>
      </w:r>
    </w:p>
    <w:p w14:paraId="17D94853" w14:textId="77777777" w:rsidR="008D5091" w:rsidRPr="004A5DD2" w:rsidRDefault="008D5091" w:rsidP="008D5091">
      <w:r w:rsidRPr="004A5DD2">
        <w:rPr>
          <w:rStyle w:val="Style13ptBold"/>
        </w:rPr>
        <w:t>Kroenig</w:t>
      </w:r>
      <w:r w:rsidRPr="004A5DD2">
        <w:t xml:space="preserve"> &amp; Gopalaswamy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05B85C44" w14:textId="77777777" w:rsidR="008D5091" w:rsidRPr="004A5DD2" w:rsidRDefault="008D5091" w:rsidP="008D5091">
      <w:pPr>
        <w:rPr>
          <w:rStyle w:val="Emphasis"/>
        </w:rPr>
      </w:pPr>
      <w:r w:rsidRPr="004A5DD2">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0CB85474" w14:textId="77777777" w:rsidR="008D5091" w:rsidRPr="008D5091" w:rsidRDefault="008D5091" w:rsidP="008D5091">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r w:rsidRPr="004A5DD2">
        <w:t xml:space="preserve">And, </w:t>
      </w:r>
      <w:r w:rsidRPr="004A5DD2">
        <w:rPr>
          <w:rStyle w:val="StyleUnderline"/>
        </w:rPr>
        <w:t xml:space="preserve">a </w:t>
      </w:r>
      <w:r w:rsidRPr="008D5091">
        <w:rPr>
          <w:rStyle w:val="Emphasis"/>
        </w:rPr>
        <w:t>clear understanding</w:t>
      </w:r>
      <w:r w:rsidRPr="008D5091">
        <w:rPr>
          <w:rStyle w:val="StyleUnderline"/>
        </w:rPr>
        <w:t xml:space="preserve"> of the military balance of power can contribute to peace. (Why start a war you are likely to lose?)</w:t>
      </w:r>
      <w:r w:rsidRPr="008D5091">
        <w:t xml:space="preserve"> But </w:t>
      </w:r>
      <w:r w:rsidRPr="008D5091">
        <w:rPr>
          <w:rStyle w:val="StyleUnderline"/>
        </w:rPr>
        <w:t xml:space="preserve">shifts in the balance of power </w:t>
      </w:r>
      <w:r w:rsidRPr="008D5091">
        <w:rPr>
          <w:rStyle w:val="Emphasis"/>
        </w:rPr>
        <w:t>muddy understandings</w:t>
      </w:r>
      <w:r w:rsidRPr="008D5091">
        <w:rPr>
          <w:rStyle w:val="StyleUnderline"/>
        </w:rPr>
        <w:t xml:space="preserve"> of </w:t>
      </w:r>
      <w:r w:rsidRPr="008D5091">
        <w:rPr>
          <w:rStyle w:val="Emphasis"/>
        </w:rPr>
        <w:t>which states have the advantage</w:t>
      </w:r>
      <w:r w:rsidRPr="008D5091">
        <w:rPr>
          <w:rStyle w:val="StyleUnderline"/>
        </w:rPr>
        <w:t>.</w:t>
      </w:r>
    </w:p>
    <w:p w14:paraId="168C9F04" w14:textId="77777777" w:rsidR="008D5091" w:rsidRPr="004A5DD2" w:rsidRDefault="008D5091" w:rsidP="008D5091">
      <w:pPr>
        <w:rPr>
          <w:rStyle w:val="Emphasis"/>
        </w:rPr>
      </w:pPr>
      <w:r w:rsidRPr="008D5091">
        <w:t xml:space="preserve">You may see where this is going. </w:t>
      </w:r>
      <w:r w:rsidRPr="008D5091">
        <w:rPr>
          <w:rStyle w:val="StyleUnderline"/>
        </w:rPr>
        <w:t>New technologies threaten to create</w:t>
      </w:r>
      <w:r w:rsidRPr="008D5091">
        <w:t xml:space="preserve"> potentially </w:t>
      </w:r>
      <w:r w:rsidRPr="008D5091">
        <w:rPr>
          <w:rStyle w:val="Emphasis"/>
        </w:rPr>
        <w:t>destabilizing shifts</w:t>
      </w:r>
      <w:r w:rsidRPr="008D5091">
        <w:rPr>
          <w:rStyle w:val="StyleUnderline"/>
        </w:rPr>
        <w:t xml:space="preserve"> in the </w:t>
      </w:r>
      <w:r w:rsidRPr="008D5091">
        <w:rPr>
          <w:rStyle w:val="Emphasis"/>
        </w:rPr>
        <w:t>balance of power.</w:t>
      </w:r>
    </w:p>
    <w:p w14:paraId="2BBD0AC3" w14:textId="77777777" w:rsidR="008D5091" w:rsidRPr="004A5DD2" w:rsidRDefault="008D5091" w:rsidP="008D5091">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0E52980F" w14:textId="77777777" w:rsidR="008D5091" w:rsidRPr="004A5DD2" w:rsidRDefault="008D5091" w:rsidP="008D5091">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01711D">
        <w:rPr>
          <w:rStyle w:val="StyleUnderline"/>
          <w:highlight w:val="cyan"/>
        </w:rPr>
        <w:t xml:space="preserve">including </w:t>
      </w:r>
      <w:r w:rsidRPr="0001711D">
        <w:rPr>
          <w:rStyle w:val="Emphasis"/>
          <w:highlight w:val="cyan"/>
        </w:rPr>
        <w:t>3D p</w:t>
      </w:r>
      <w:r w:rsidRPr="004A5DD2">
        <w:rPr>
          <w:rStyle w:val="StyleUnderline"/>
        </w:rPr>
        <w:t xml:space="preserve">rinting, </w:t>
      </w:r>
      <w:r w:rsidRPr="0001711D">
        <w:rPr>
          <w:rStyle w:val="Emphasis"/>
          <w:highlight w:val="cyan"/>
        </w:rPr>
        <w:t>hypersonic</w:t>
      </w:r>
      <w:r w:rsidRPr="004A5DD2">
        <w:t xml:space="preserve"> missile</w:t>
      </w:r>
      <w:r w:rsidRPr="0001711D">
        <w:rPr>
          <w:rStyle w:val="Emphasis"/>
          <w:highlight w:val="cyan"/>
        </w:rPr>
        <w:t>s</w:t>
      </w:r>
      <w:r w:rsidRPr="004A5DD2">
        <w:t xml:space="preserve">, </w:t>
      </w:r>
      <w:r w:rsidRPr="0001711D">
        <w:rPr>
          <w:rStyle w:val="Emphasis"/>
          <w:highlight w:val="cyan"/>
        </w:rPr>
        <w:t>quantum</w:t>
      </w:r>
      <w:r w:rsidRPr="004A5DD2">
        <w:t xml:space="preserve"> computing, </w:t>
      </w:r>
      <w:r w:rsidRPr="0001711D">
        <w:rPr>
          <w:rStyle w:val="Emphasis"/>
          <w:highlight w:val="cyan"/>
        </w:rPr>
        <w:t>5G</w:t>
      </w:r>
      <w:r w:rsidRPr="004A5DD2">
        <w:t xml:space="preserve"> wireless connectivity, </w:t>
      </w:r>
      <w:r w:rsidRPr="0001711D">
        <w:rPr>
          <w:rStyle w:val="StyleUnderline"/>
          <w:highlight w:val="cyan"/>
        </w:rPr>
        <w:t>and</w:t>
      </w:r>
      <w:r w:rsidRPr="004A5DD2">
        <w:t xml:space="preserve"> artificial intelligence (</w:t>
      </w:r>
      <w:r w:rsidRPr="0001711D">
        <w:rPr>
          <w:rStyle w:val="Emphasis"/>
          <w:highlight w:val="cyan"/>
        </w:rPr>
        <w:t>AI</w:t>
      </w:r>
      <w:r w:rsidRPr="004A5DD2">
        <w:t>). And Russian President Vladimir Putin is building new unmanned vehicles while ominously declaring, “Whoever leads in AI will rule the world.”</w:t>
      </w:r>
    </w:p>
    <w:p w14:paraId="11A03A4A" w14:textId="77777777" w:rsidR="008D5091" w:rsidRPr="004A5DD2" w:rsidRDefault="008D5091" w:rsidP="008D5091">
      <w:pPr>
        <w:rPr>
          <w:rStyle w:val="StyleUnderline"/>
        </w:rPr>
      </w:pPr>
      <w:r w:rsidRPr="0001711D">
        <w:rPr>
          <w:rStyle w:val="StyleUnderline"/>
          <w:highlight w:val="cyan"/>
        </w:rPr>
        <w:t>If China</w:t>
      </w:r>
      <w:r w:rsidRPr="004A5DD2">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4AE8DD42" w14:textId="77777777" w:rsidR="008D5091" w:rsidRPr="004A5DD2" w:rsidRDefault="008D5091" w:rsidP="008D5091">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w:t>
      </w:r>
      <w:r w:rsidRPr="008D5091">
        <w:t xml:space="preserve">example, </w:t>
      </w:r>
      <w:r w:rsidRPr="008D5091">
        <w:rPr>
          <w:rStyle w:val="StyleUnderline"/>
        </w:rPr>
        <w:t>it may be more willing</w:t>
      </w:r>
      <w:r w:rsidRPr="008D5091">
        <w:t xml:space="preserve"> than previously </w:t>
      </w:r>
      <w:r w:rsidRPr="008D5091">
        <w:rPr>
          <w:rStyle w:val="StyleUnderline"/>
        </w:rPr>
        <w:t xml:space="preserve">to </w:t>
      </w:r>
      <w:r w:rsidRPr="008D5091">
        <w:rPr>
          <w:rStyle w:val="Emphasis"/>
        </w:rPr>
        <w:t>initiate conflict over Taiwan</w:t>
      </w:r>
      <w:r w:rsidRPr="008D5091">
        <w:t xml:space="preserve">. And </w:t>
      </w:r>
      <w:r w:rsidRPr="008D5091">
        <w:rPr>
          <w:rStyle w:val="StyleUnderline"/>
        </w:rPr>
        <w:t xml:space="preserve">if Putin thinks </w:t>
      </w:r>
      <w:r w:rsidRPr="008D5091">
        <w:rPr>
          <w:rStyle w:val="Emphasis"/>
        </w:rPr>
        <w:t>new tech</w:t>
      </w:r>
      <w:r w:rsidRPr="008D5091">
        <w:rPr>
          <w:rStyle w:val="StyleUnderline"/>
        </w:rPr>
        <w:t xml:space="preserve"> has </w:t>
      </w:r>
      <w:r w:rsidRPr="008D5091">
        <w:rPr>
          <w:rStyle w:val="Emphasis"/>
        </w:rPr>
        <w:t>strengthened his hand</w:t>
      </w:r>
      <w:r w:rsidRPr="008D5091">
        <w:t xml:space="preserve">, </w:t>
      </w:r>
      <w:r w:rsidRPr="008D5091">
        <w:rPr>
          <w:rStyle w:val="StyleUnderline"/>
        </w:rPr>
        <w:t xml:space="preserve">he may be more tempted to launch a </w:t>
      </w:r>
      <w:r w:rsidRPr="008D5091">
        <w:rPr>
          <w:rStyle w:val="Emphasis"/>
        </w:rPr>
        <w:t>Ukraine-style invasion</w:t>
      </w:r>
      <w:r w:rsidRPr="008D5091">
        <w:rPr>
          <w:rStyle w:val="StyleUnderline"/>
        </w:rPr>
        <w:t xml:space="preserve"> of a </w:t>
      </w:r>
      <w:r w:rsidRPr="008D5091">
        <w:rPr>
          <w:rStyle w:val="Emphasis"/>
        </w:rPr>
        <w:t>NATO member</w:t>
      </w:r>
      <w:r w:rsidRPr="004A5DD2">
        <w:rPr>
          <w:rStyle w:val="Emphasis"/>
        </w:rPr>
        <w:t>.</w:t>
      </w:r>
    </w:p>
    <w:p w14:paraId="627D058A" w14:textId="77777777" w:rsidR="008D5091" w:rsidRPr="004A5DD2" w:rsidRDefault="008D5091" w:rsidP="008D5091">
      <w:r w:rsidRPr="004A5DD2">
        <w:rPr>
          <w:rStyle w:val="StyleUnderline"/>
        </w:rPr>
        <w:lastRenderedPageBreak/>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714A73CB" w14:textId="77777777" w:rsidR="008D5091" w:rsidRPr="0052242C" w:rsidRDefault="008D5091" w:rsidP="008D5091">
      <w:pPr>
        <w:rPr>
          <w:b/>
          <w:iCs/>
          <w:u w:val="single"/>
          <w:bdr w:val="single" w:sz="8" w:space="0" w:color="auto"/>
        </w:rPr>
      </w:pP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6FCB8F14" w14:textId="44DCD3BC" w:rsidR="008D5091" w:rsidRDefault="008D5091" w:rsidP="001176D7">
      <w:pPr>
        <w:rPr>
          <w:sz w:val="12"/>
        </w:rPr>
      </w:pPr>
    </w:p>
    <w:p w14:paraId="66B3A68A" w14:textId="27AB777F" w:rsidR="0081789B" w:rsidRDefault="0081789B" w:rsidP="0081789B">
      <w:pPr>
        <w:pStyle w:val="Heading4"/>
      </w:pPr>
      <w:r>
        <w:t>Erfani is wrong – aff just says companies can recouple r and d, not the cp is specifically bad</w:t>
      </w:r>
    </w:p>
    <w:p w14:paraId="78141C00" w14:textId="549CA4E3" w:rsidR="00E93A48" w:rsidRPr="00E93A48" w:rsidRDefault="00E93A48" w:rsidP="00E93A48">
      <w:pPr>
        <w:pStyle w:val="Heading4"/>
      </w:pPr>
      <w:r>
        <w:t>Lindsey – no reason why it flips innovation</w:t>
      </w:r>
    </w:p>
    <w:p w14:paraId="099E7C24" w14:textId="1330EB30" w:rsidR="001176D7" w:rsidRDefault="001176D7" w:rsidP="001176D7">
      <w:pPr>
        <w:pStyle w:val="Heading2"/>
      </w:pPr>
      <w:r>
        <w:lastRenderedPageBreak/>
        <w:t>case</w:t>
      </w:r>
    </w:p>
    <w:p w14:paraId="56BB4616" w14:textId="77777777" w:rsidR="00102C2C" w:rsidRPr="00102C2C" w:rsidRDefault="00102C2C" w:rsidP="00102C2C"/>
    <w:p w14:paraId="3EFF489B" w14:textId="058361C8" w:rsidR="00593455" w:rsidRDefault="00593455" w:rsidP="00593455">
      <w:pPr>
        <w:pStyle w:val="Heading3"/>
      </w:pPr>
      <w:r>
        <w:lastRenderedPageBreak/>
        <w:t>solvency</w:t>
      </w:r>
    </w:p>
    <w:p w14:paraId="64E4C17B" w14:textId="483AE0F6" w:rsidR="00593455" w:rsidRPr="00593455" w:rsidRDefault="00593455" w:rsidP="00593455">
      <w:pPr>
        <w:pStyle w:val="Heading4"/>
      </w:pPr>
      <w:r>
        <w:t>we’ll straight turn the entire</w:t>
      </w:r>
      <w:r w:rsidR="00390E20">
        <w:t xml:space="preserve"> aff – the turns destroys all of their advantages since they rely on COVID rates</w:t>
      </w:r>
    </w:p>
    <w:p w14:paraId="1F06399D" w14:textId="2D2351A1" w:rsidR="00593455" w:rsidRDefault="00593455" w:rsidP="00593455">
      <w:pPr>
        <w:pStyle w:val="Heading4"/>
      </w:pPr>
      <w:r>
        <w:t>Here’s the laundry list of reasons IPR counters counterfeit meds – 10 warrants</w:t>
      </w:r>
    </w:p>
    <w:p w14:paraId="4CDCF2CF" w14:textId="77777777" w:rsidR="00593455" w:rsidRPr="005B7ED3" w:rsidRDefault="00593455" w:rsidP="00593455">
      <w:pPr>
        <w:pStyle w:val="NoSpacing"/>
      </w:pPr>
      <w:r w:rsidRPr="005B7ED3">
        <w:rPr>
          <w:rStyle w:val="Style13ptBold"/>
        </w:rPr>
        <w:t>FIFARMA 21</w:t>
      </w:r>
      <w:r w:rsidRPr="005B7ED3">
        <w:t xml:space="preserve"> (FIFARMA - Latin American Federation of the Pharmaceutical Industry that represents 6 research-based biopharmaceutical companies and 11 local associations dedicated to discovering and developing safe health products and services that improve the lives of patients in Latin America and the Caribbean, “</w:t>
      </w:r>
      <w:r w:rsidRPr="005B7ED3">
        <w:rPr>
          <w:rFonts w:eastAsiaTheme="majorEastAsia"/>
        </w:rPr>
        <w:t xml:space="preserve">This is how </w:t>
      </w:r>
      <w:r w:rsidRPr="007B0BE1">
        <w:rPr>
          <w:rStyle w:val="Emphasis"/>
          <w:highlight w:val="yellow"/>
        </w:rPr>
        <w:t>we fight counterfeit medicines with Intellectual Property</w:t>
      </w:r>
      <w:r w:rsidRPr="005B7ED3">
        <w:t>”, https://fifarma.org/en/this-is-how-we-fight-counterfeit-medicines-with-intellectual-property/, 22 April 2021, EmmieeM)</w:t>
      </w:r>
    </w:p>
    <w:p w14:paraId="535BC092" w14:textId="77777777" w:rsidR="00593455" w:rsidRPr="007B0BE1" w:rsidRDefault="00593455" w:rsidP="00593455">
      <w:pPr>
        <w:pStyle w:val="NoSpacing"/>
        <w:rPr>
          <w:sz w:val="16"/>
          <w:szCs w:val="16"/>
        </w:rPr>
      </w:pPr>
      <w:r w:rsidRPr="007B0BE1">
        <w:rPr>
          <w:sz w:val="16"/>
          <w:szCs w:val="16"/>
        </w:rPr>
        <w:t>This is how we fight counterfeit medicines with Intellectual Property</w:t>
      </w:r>
    </w:p>
    <w:p w14:paraId="01F784EC" w14:textId="77777777" w:rsidR="00593455" w:rsidRPr="007B0BE1" w:rsidRDefault="00593455" w:rsidP="00593455">
      <w:pPr>
        <w:pStyle w:val="NoSpacing"/>
        <w:rPr>
          <w:sz w:val="16"/>
          <w:szCs w:val="16"/>
        </w:rPr>
      </w:pPr>
      <w:r w:rsidRPr="007B0BE1">
        <w:rPr>
          <w:sz w:val="16"/>
          <w:szCs w:val="16"/>
        </w:rPr>
        <w:t>There is a threat to health security that is present in every country in the world: counterfeit medicines. These may appear as a promise to cure any disease, but they contain excessive, insufficient or no doses of the active ingredient that treats the disease. Counterfeit medicines also include stolen drugs, drugs that have been stored in poor conditions or are expired, so they may be ineffective or may be contaminated.</w:t>
      </w:r>
    </w:p>
    <w:p w14:paraId="0FB30A15" w14:textId="77777777" w:rsidR="00593455" w:rsidRPr="007B0BE1" w:rsidRDefault="00593455" w:rsidP="00593455">
      <w:pPr>
        <w:pStyle w:val="NoSpacing"/>
        <w:rPr>
          <w:sz w:val="16"/>
          <w:szCs w:val="16"/>
        </w:rPr>
      </w:pPr>
      <w:r w:rsidRPr="007B0BE1">
        <w:rPr>
          <w:sz w:val="16"/>
          <w:szCs w:val="16"/>
        </w:rPr>
        <w:t>In the end, the only goal of counterfeit medicines is to make money, regardless of the consequences they may have on people’s health. In fact, according to the World Health Organization (WHO), this business represents more than $30 billion dollars in low- and middle-income countries.</w:t>
      </w:r>
    </w:p>
    <w:p w14:paraId="629691E2" w14:textId="77777777" w:rsidR="00593455" w:rsidRPr="007B0BE1" w:rsidRDefault="00593455" w:rsidP="00593455">
      <w:pPr>
        <w:pStyle w:val="NoSpacing"/>
        <w:rPr>
          <w:sz w:val="16"/>
          <w:szCs w:val="16"/>
        </w:rPr>
      </w:pPr>
      <w:r w:rsidRPr="007B0BE1">
        <w:rPr>
          <w:sz w:val="16"/>
          <w:szCs w:val="16"/>
        </w:rPr>
        <w:t>Recently, EFPIA did a podcast where it deepens the relationship between the decrease in the distribution of counterfeit medicine and Intellectual Property. You can find it in the following link: Fighting the fakes – what’s industry’s role?</w:t>
      </w:r>
    </w:p>
    <w:p w14:paraId="45677C2B" w14:textId="77777777" w:rsidR="00593455" w:rsidRPr="007B0BE1" w:rsidRDefault="00593455" w:rsidP="00593455">
      <w:pPr>
        <w:pStyle w:val="NoSpacing"/>
        <w:rPr>
          <w:sz w:val="16"/>
          <w:szCs w:val="16"/>
        </w:rPr>
      </w:pPr>
      <w:r w:rsidRPr="007B0BE1">
        <w:rPr>
          <w:sz w:val="16"/>
          <w:szCs w:val="16"/>
        </w:rPr>
        <w:t>Why does this relationship occur?</w:t>
      </w:r>
      <w:r w:rsidRPr="005B7ED3">
        <w:t xml:space="preserve"> </w:t>
      </w:r>
      <w:r w:rsidRPr="007B0BE1">
        <w:rPr>
          <w:rStyle w:val="Emphasis"/>
          <w:sz w:val="26"/>
          <w:szCs w:val="26"/>
          <w:highlight w:val="yellow"/>
        </w:rPr>
        <w:t>Counterfeit medicines</w:t>
      </w:r>
      <w:r w:rsidRPr="005B7ED3">
        <w:t xml:space="preserve"> </w:t>
      </w:r>
      <w:r w:rsidRPr="007B0BE1">
        <w:rPr>
          <w:sz w:val="16"/>
          <w:szCs w:val="16"/>
        </w:rPr>
        <w:t>are more</w:t>
      </w:r>
      <w:r w:rsidRPr="005B7ED3">
        <w:t xml:space="preserve"> </w:t>
      </w:r>
      <w:r w:rsidRPr="007B0BE1">
        <w:rPr>
          <w:rStyle w:val="Emphasis"/>
          <w:sz w:val="26"/>
          <w:szCs w:val="26"/>
          <w:highlight w:val="yellow"/>
        </w:rPr>
        <w:t>present</w:t>
      </w:r>
      <w:r w:rsidRPr="007B0BE1">
        <w:rPr>
          <w:rStyle w:val="StyleUnderline"/>
        </w:rPr>
        <w:t xml:space="preserve"> where there is less strict regulatory control</w:t>
      </w:r>
      <w:r w:rsidRPr="007B0BE1">
        <w:rPr>
          <w:sz w:val="16"/>
          <w:szCs w:val="16"/>
        </w:rPr>
        <w:t>, where there is a lack of basic medicines, where there are</w:t>
      </w:r>
      <w:r w:rsidRPr="005B7ED3">
        <w:t xml:space="preserve"> </w:t>
      </w:r>
      <w:r w:rsidRPr="007B0BE1">
        <w:rPr>
          <w:rStyle w:val="StyleUnderline"/>
        </w:rPr>
        <w:t>unregulated supply chains</w:t>
      </w:r>
      <w:r w:rsidRPr="007B0BE1">
        <w:rPr>
          <w:sz w:val="16"/>
          <w:szCs w:val="16"/>
        </w:rPr>
        <w:t>, where medicines are priced very differently in the market,</w:t>
      </w:r>
      <w:r w:rsidRPr="005B7ED3">
        <w:t xml:space="preserve"> </w:t>
      </w:r>
      <w:r w:rsidRPr="007B0BE1">
        <w:rPr>
          <w:rStyle w:val="Emphasis"/>
          <w:sz w:val="26"/>
          <w:szCs w:val="26"/>
          <w:highlight w:val="yellow"/>
        </w:rPr>
        <w:t>where intellectual property is not protected</w:t>
      </w:r>
      <w:r w:rsidRPr="007B0BE1">
        <w:rPr>
          <w:sz w:val="16"/>
          <w:szCs w:val="16"/>
        </w:rPr>
        <w:t>, and where no attention is paid to quality assurance.</w:t>
      </w:r>
    </w:p>
    <w:p w14:paraId="2E135B22" w14:textId="77777777" w:rsidR="00593455" w:rsidRPr="007B0BE1" w:rsidRDefault="00593455" w:rsidP="00593455">
      <w:pPr>
        <w:pStyle w:val="NoSpacing"/>
        <w:rPr>
          <w:sz w:val="16"/>
          <w:szCs w:val="16"/>
        </w:rPr>
      </w:pPr>
      <w:r w:rsidRPr="007B0BE1">
        <w:rPr>
          <w:sz w:val="16"/>
          <w:szCs w:val="16"/>
        </w:rPr>
        <w:t>Therefore, this is a transversal issue to different sectors outside the health industry. It is necessary for different actors to be part of the solution. Decision-makers can create campaigns to inform people about the existence of these medicines. They must go hand in hand with regulatory agencies, as they are the ones that control the entry of medicines into countries.</w:t>
      </w:r>
    </w:p>
    <w:p w14:paraId="379BF534" w14:textId="77777777" w:rsidR="00593455" w:rsidRPr="007B0BE1" w:rsidRDefault="00593455" w:rsidP="00593455">
      <w:pPr>
        <w:pStyle w:val="NoSpacing"/>
        <w:rPr>
          <w:sz w:val="16"/>
          <w:szCs w:val="16"/>
        </w:rPr>
      </w:pPr>
      <w:r w:rsidRPr="007B0BE1">
        <w:rPr>
          <w:sz w:val="16"/>
          <w:szCs w:val="16"/>
        </w:rPr>
        <w:t>Likewise, the pharmaceutical industry must take action, since they are the ones who research and manufacture products. Thus, the international Fight The Fakes campaign, supported by FIFARMA, aims at raising awareness regarding the dangers of counterfeit medicines.</w:t>
      </w:r>
    </w:p>
    <w:p w14:paraId="751A9B29" w14:textId="77777777" w:rsidR="00593455" w:rsidRPr="007B0BE1" w:rsidRDefault="00593455" w:rsidP="00593455">
      <w:pPr>
        <w:pStyle w:val="NoSpacing"/>
        <w:rPr>
          <w:sz w:val="16"/>
          <w:szCs w:val="16"/>
        </w:rPr>
      </w:pPr>
      <w:r w:rsidRPr="007B0BE1">
        <w:rPr>
          <w:sz w:val="16"/>
          <w:szCs w:val="16"/>
        </w:rPr>
        <w:t>Each actor must play a role, however, without partnerships and collaboration between different parties, it is difficult to fight the problem. Moreover, there are other tools that contribute to the elimination of these threats to public health, such as Intellectual Property (IP).</w:t>
      </w:r>
    </w:p>
    <w:p w14:paraId="18BF7AD8" w14:textId="77777777" w:rsidR="00593455" w:rsidRPr="007B0BE1" w:rsidRDefault="00593455" w:rsidP="00593455">
      <w:pPr>
        <w:pStyle w:val="NoSpacing"/>
        <w:rPr>
          <w:sz w:val="16"/>
          <w:szCs w:val="16"/>
        </w:rPr>
      </w:pPr>
      <w:r w:rsidRPr="007B0BE1">
        <w:rPr>
          <w:sz w:val="16"/>
          <w:szCs w:val="16"/>
        </w:rPr>
        <w:t>The role of IP</w:t>
      </w:r>
    </w:p>
    <w:p w14:paraId="04D86932" w14:textId="77777777" w:rsidR="00593455" w:rsidRPr="007B0BE1" w:rsidRDefault="00593455" w:rsidP="00593455">
      <w:pPr>
        <w:pStyle w:val="NoSpacing"/>
        <w:rPr>
          <w:sz w:val="16"/>
          <w:szCs w:val="16"/>
        </w:rPr>
      </w:pPr>
      <w:r w:rsidRPr="007B0BE1">
        <w:rPr>
          <w:rStyle w:val="StyleUnderline"/>
        </w:rPr>
        <w:t>In addition to functioning as a tool to maintain constant innovation in the industry</w:t>
      </w:r>
      <w:r w:rsidRPr="005B7ED3">
        <w:t xml:space="preserve">, </w:t>
      </w:r>
      <w:r w:rsidRPr="007B0BE1">
        <w:rPr>
          <w:rStyle w:val="Emphasis"/>
        </w:rPr>
        <w:t>IP helps reducing counterfeit medicines</w:t>
      </w:r>
      <w:r w:rsidRPr="007B0BE1">
        <w:rPr>
          <w:rStyle w:val="StyleUnderline"/>
        </w:rPr>
        <w:t xml:space="preserve"> because </w:t>
      </w:r>
      <w:r w:rsidRPr="007B0BE1">
        <w:rPr>
          <w:rStyle w:val="Emphasis"/>
          <w:sz w:val="26"/>
          <w:szCs w:val="26"/>
          <w:highlight w:val="yellow"/>
        </w:rPr>
        <w:t>medicines have better tech</w:t>
      </w:r>
      <w:r w:rsidRPr="007B0BE1">
        <w:rPr>
          <w:rStyle w:val="StyleUnderline"/>
        </w:rPr>
        <w:t xml:space="preserve">nologies </w:t>
      </w:r>
      <w:r w:rsidRPr="007B0BE1">
        <w:rPr>
          <w:rStyle w:val="Emphasis"/>
        </w:rPr>
        <w:t xml:space="preserve">and </w:t>
      </w:r>
      <w:r w:rsidRPr="007B0BE1">
        <w:rPr>
          <w:rStyle w:val="Emphasis"/>
          <w:sz w:val="26"/>
          <w:szCs w:val="26"/>
          <w:highlight w:val="yellow"/>
        </w:rPr>
        <w:t>ingredients are</w:t>
      </w:r>
      <w:r w:rsidRPr="007B0BE1">
        <w:rPr>
          <w:rStyle w:val="Emphasis"/>
          <w:sz w:val="26"/>
          <w:szCs w:val="26"/>
        </w:rPr>
        <w:t xml:space="preserve"> more </w:t>
      </w:r>
      <w:r w:rsidRPr="007B0BE1">
        <w:rPr>
          <w:rStyle w:val="Emphasis"/>
          <w:sz w:val="26"/>
          <w:szCs w:val="26"/>
          <w:highlight w:val="yellow"/>
        </w:rPr>
        <w:t>difficult to copy</w:t>
      </w:r>
      <w:r w:rsidRPr="007B0BE1">
        <w:rPr>
          <w:sz w:val="16"/>
          <w:szCs w:val="16"/>
        </w:rPr>
        <w:t>. This means that,</w:t>
      </w:r>
      <w:r w:rsidRPr="005B7ED3">
        <w:t xml:space="preserve"> </w:t>
      </w:r>
      <w:r w:rsidRPr="007B0BE1">
        <w:rPr>
          <w:rStyle w:val="Emphasis"/>
        </w:rPr>
        <w:t xml:space="preserve">through market incentives, </w:t>
      </w:r>
      <w:r w:rsidRPr="007B0BE1">
        <w:rPr>
          <w:rStyle w:val="Emphasis"/>
          <w:highlight w:val="yellow"/>
        </w:rPr>
        <w:t>the industry manages to have high quality infrastructure</w:t>
      </w:r>
      <w:r w:rsidRPr="007B0BE1">
        <w:rPr>
          <w:rStyle w:val="Emphasis"/>
        </w:rPr>
        <w:t xml:space="preserve">, </w:t>
      </w:r>
      <w:r w:rsidRPr="007B0BE1">
        <w:rPr>
          <w:rStyle w:val="Emphasis"/>
          <w:highlight w:val="yellow"/>
        </w:rPr>
        <w:t>new tech</w:t>
      </w:r>
      <w:r w:rsidRPr="007B0BE1">
        <w:rPr>
          <w:rStyle w:val="StyleUnderline"/>
        </w:rPr>
        <w:t xml:space="preserve">nology </w:t>
      </w:r>
      <w:r w:rsidRPr="007B0BE1">
        <w:rPr>
          <w:rStyle w:val="Emphasis"/>
          <w:highlight w:val="yellow"/>
        </w:rPr>
        <w:t>and trained personnel</w:t>
      </w:r>
      <w:r w:rsidRPr="007B0BE1">
        <w:rPr>
          <w:rStyle w:val="StyleUnderline"/>
        </w:rPr>
        <w:t>, to create specialized and specific medicines and therapies</w:t>
      </w:r>
      <w:r w:rsidRPr="007B0BE1">
        <w:rPr>
          <w:sz w:val="16"/>
          <w:szCs w:val="16"/>
        </w:rPr>
        <w:t>, which is why they are difficult to replicate.</w:t>
      </w:r>
    </w:p>
    <w:p w14:paraId="7D484388" w14:textId="77777777" w:rsidR="00593455" w:rsidRPr="007B0BE1" w:rsidRDefault="00593455" w:rsidP="00593455">
      <w:pPr>
        <w:pStyle w:val="NoSpacing"/>
        <w:rPr>
          <w:sz w:val="16"/>
          <w:szCs w:val="16"/>
        </w:rPr>
      </w:pPr>
      <w:r w:rsidRPr="007B0BE1">
        <w:rPr>
          <w:sz w:val="16"/>
          <w:szCs w:val="16"/>
        </w:rPr>
        <w:t>On the other hand, political will functions as another important axis, as it must prosecute those who are making counterfeit medicines. This is achieved through a constant conversation between industry and governments. Therefore, it will be absolutely clear how to identify the authenticity of medicines.</w:t>
      </w:r>
    </w:p>
    <w:p w14:paraId="5853A43A" w14:textId="77777777" w:rsidR="00593455" w:rsidRPr="007B0BE1" w:rsidRDefault="00593455" w:rsidP="00593455">
      <w:pPr>
        <w:pStyle w:val="NoSpacing"/>
        <w:rPr>
          <w:rStyle w:val="Emphasis"/>
        </w:rPr>
      </w:pPr>
      <w:r w:rsidRPr="007B0BE1">
        <w:rPr>
          <w:sz w:val="16"/>
          <w:szCs w:val="16"/>
        </w:rPr>
        <w:t>In short,</w:t>
      </w:r>
      <w:r w:rsidRPr="005B7ED3">
        <w:t xml:space="preserve"> </w:t>
      </w:r>
      <w:r w:rsidRPr="007B0BE1">
        <w:rPr>
          <w:rStyle w:val="Emphasis"/>
          <w:sz w:val="26"/>
          <w:szCs w:val="26"/>
          <w:highlight w:val="yellow"/>
        </w:rPr>
        <w:t>IP allows quality standards to be clearer and stricter</w:t>
      </w:r>
      <w:r w:rsidRPr="007B0BE1">
        <w:rPr>
          <w:rStyle w:val="Emphasis"/>
        </w:rPr>
        <w:t xml:space="preserve">, and </w:t>
      </w:r>
      <w:r w:rsidRPr="007B0BE1">
        <w:rPr>
          <w:rStyle w:val="Emphasis"/>
          <w:sz w:val="26"/>
          <w:szCs w:val="26"/>
          <w:highlight w:val="yellow"/>
        </w:rPr>
        <w:t>regulators</w:t>
      </w:r>
      <w:r w:rsidRPr="007B0BE1">
        <w:rPr>
          <w:rStyle w:val="Emphasis"/>
          <w:sz w:val="26"/>
          <w:szCs w:val="26"/>
        </w:rPr>
        <w:t xml:space="preserve"> to </w:t>
      </w:r>
      <w:r w:rsidRPr="007B0BE1">
        <w:rPr>
          <w:rStyle w:val="Emphasis"/>
          <w:sz w:val="26"/>
          <w:szCs w:val="26"/>
          <w:highlight w:val="yellow"/>
        </w:rPr>
        <w:t>have greater knowledge and traceability</w:t>
      </w:r>
      <w:r w:rsidRPr="007B0BE1">
        <w:rPr>
          <w:rStyle w:val="Emphasis"/>
        </w:rPr>
        <w:t xml:space="preserve"> of each product that enters the market</w:t>
      </w:r>
      <w:r w:rsidRPr="005B7ED3">
        <w:t xml:space="preserve">. </w:t>
      </w:r>
      <w:r w:rsidRPr="007B0BE1">
        <w:rPr>
          <w:rStyle w:val="Emphasis"/>
        </w:rPr>
        <w:t xml:space="preserve">Through IP, </w:t>
      </w:r>
      <w:r w:rsidRPr="007B0BE1">
        <w:rPr>
          <w:rStyle w:val="Emphasis"/>
          <w:sz w:val="26"/>
          <w:szCs w:val="26"/>
          <w:highlight w:val="yellow"/>
        </w:rPr>
        <w:t>you can establish a record of all products globally</w:t>
      </w:r>
      <w:r w:rsidRPr="007B0BE1">
        <w:rPr>
          <w:rStyle w:val="Emphasis"/>
        </w:rPr>
        <w:t>, which makes it easier to find possible counterfeit medicines.</w:t>
      </w:r>
    </w:p>
    <w:p w14:paraId="1BD02D99" w14:textId="77777777" w:rsidR="00593455" w:rsidRPr="007B0BE1" w:rsidRDefault="00593455" w:rsidP="00593455">
      <w:pPr>
        <w:pStyle w:val="NoSpacing"/>
        <w:rPr>
          <w:sz w:val="16"/>
          <w:szCs w:val="16"/>
        </w:rPr>
      </w:pPr>
      <w:r w:rsidRPr="007B0BE1">
        <w:rPr>
          <w:sz w:val="16"/>
          <w:szCs w:val="16"/>
        </w:rPr>
        <w:t>Consequently, the best way to fight counterfeit medicines is through accessing the best quality medicines and for this to happen, an ecosystem between countries, regulators and industry is needed. This ecosystem shall take into account the structural deficiencies of each country and addresses them in a holistic manner, to provide the best quality medicines.</w:t>
      </w:r>
    </w:p>
    <w:p w14:paraId="1C7208F9" w14:textId="77777777" w:rsidR="00593455" w:rsidRPr="007B0BE1" w:rsidRDefault="00593455" w:rsidP="00593455">
      <w:pPr>
        <w:pStyle w:val="NoSpacing"/>
        <w:rPr>
          <w:rStyle w:val="StyleUnderline"/>
        </w:rPr>
      </w:pPr>
      <w:r w:rsidRPr="007B0BE1">
        <w:rPr>
          <w:sz w:val="16"/>
          <w:szCs w:val="16"/>
        </w:rPr>
        <w:t>In the end,</w:t>
      </w:r>
      <w:r w:rsidRPr="005B7ED3">
        <w:t xml:space="preserve"> </w:t>
      </w:r>
      <w:r w:rsidRPr="007B0BE1">
        <w:rPr>
          <w:rStyle w:val="Emphasis"/>
          <w:highlight w:val="yellow"/>
        </w:rPr>
        <w:t>with</w:t>
      </w:r>
      <w:r w:rsidRPr="005B7ED3">
        <w:t xml:space="preserve"> </w:t>
      </w:r>
      <w:r w:rsidRPr="007B0BE1">
        <w:rPr>
          <w:sz w:val="16"/>
          <w:szCs w:val="16"/>
        </w:rPr>
        <w:t>the</w:t>
      </w:r>
      <w:r w:rsidRPr="005B7ED3">
        <w:t xml:space="preserve"> </w:t>
      </w:r>
      <w:r w:rsidRPr="007B0BE1">
        <w:rPr>
          <w:rStyle w:val="Emphasis"/>
          <w:highlight w:val="yellow"/>
        </w:rPr>
        <w:t>Intellectual Property</w:t>
      </w:r>
      <w:r w:rsidRPr="005B7ED3">
        <w:t xml:space="preserve"> </w:t>
      </w:r>
      <w:r w:rsidRPr="007B0BE1">
        <w:rPr>
          <w:sz w:val="16"/>
          <w:szCs w:val="16"/>
        </w:rPr>
        <w:t>associated with the creation of the product,</w:t>
      </w:r>
      <w:r w:rsidRPr="005B7ED3">
        <w:t xml:space="preserve"> </w:t>
      </w:r>
      <w:r w:rsidRPr="007B0BE1">
        <w:rPr>
          <w:rStyle w:val="Emphasis"/>
          <w:highlight w:val="yellow"/>
        </w:rPr>
        <w:t>there are</w:t>
      </w:r>
      <w:r w:rsidRPr="007B0BE1">
        <w:rPr>
          <w:rStyle w:val="StyleUnderline"/>
        </w:rPr>
        <w:t xml:space="preserve"> also associated </w:t>
      </w:r>
      <w:r w:rsidRPr="007B0BE1">
        <w:rPr>
          <w:rStyle w:val="Emphasis"/>
          <w:sz w:val="26"/>
          <w:szCs w:val="26"/>
          <w:highlight w:val="yellow"/>
        </w:rPr>
        <w:t>standards of transparency</w:t>
      </w:r>
      <w:r w:rsidRPr="007B0BE1">
        <w:rPr>
          <w:rStyle w:val="StyleUnderline"/>
          <w:highlight w:val="yellow"/>
        </w:rPr>
        <w:t xml:space="preserve"> </w:t>
      </w:r>
      <w:r w:rsidRPr="007B0BE1">
        <w:rPr>
          <w:rStyle w:val="Emphasis"/>
          <w:highlight w:val="yellow"/>
        </w:rPr>
        <w:t xml:space="preserve">and </w:t>
      </w:r>
      <w:r w:rsidRPr="007B0BE1">
        <w:rPr>
          <w:rStyle w:val="Emphasis"/>
          <w:sz w:val="26"/>
          <w:szCs w:val="26"/>
          <w:highlight w:val="yellow"/>
        </w:rPr>
        <w:t>detailed information</w:t>
      </w:r>
      <w:r w:rsidRPr="007B0BE1">
        <w:rPr>
          <w:rStyle w:val="Emphasis"/>
        </w:rPr>
        <w:t xml:space="preserve"> that </w:t>
      </w:r>
      <w:r w:rsidRPr="007B0BE1">
        <w:rPr>
          <w:rStyle w:val="Emphasis"/>
          <w:sz w:val="26"/>
          <w:szCs w:val="26"/>
          <w:highlight w:val="yellow"/>
        </w:rPr>
        <w:t xml:space="preserve">every regulatory agency </w:t>
      </w:r>
      <w:r w:rsidRPr="007B0BE1">
        <w:rPr>
          <w:rStyle w:val="Emphasis"/>
          <w:sz w:val="26"/>
          <w:szCs w:val="26"/>
          <w:highlight w:val="yellow"/>
        </w:rPr>
        <w:lastRenderedPageBreak/>
        <w:t>can access</w:t>
      </w:r>
      <w:r w:rsidRPr="007B0BE1">
        <w:rPr>
          <w:sz w:val="16"/>
          <w:szCs w:val="16"/>
        </w:rPr>
        <w:t xml:space="preserve">. Moreover, </w:t>
      </w:r>
      <w:r w:rsidRPr="007B0BE1">
        <w:rPr>
          <w:rStyle w:val="StyleUnderline"/>
        </w:rPr>
        <w:t>the value chains will receive all this information in order to be aware of the appearance of products that are not registered with the standards of a product protected by IP.</w:t>
      </w:r>
    </w:p>
    <w:p w14:paraId="5DCEE962" w14:textId="77777777" w:rsidR="00593455" w:rsidRPr="00A669E2" w:rsidRDefault="00593455" w:rsidP="00593455">
      <w:pPr>
        <w:pStyle w:val="NoSpacing"/>
      </w:pPr>
      <w:r w:rsidRPr="007B0BE1">
        <w:rPr>
          <w:sz w:val="16"/>
          <w:szCs w:val="16"/>
        </w:rPr>
        <w:t>Also,</w:t>
      </w:r>
      <w:r w:rsidRPr="007B0BE1">
        <w:rPr>
          <w:rStyle w:val="Emphasis"/>
          <w:sz w:val="26"/>
          <w:szCs w:val="26"/>
          <w:highlight w:val="yellow"/>
        </w:rPr>
        <w:t>IP helps</w:t>
      </w:r>
      <w:r w:rsidRPr="007B0BE1">
        <w:rPr>
          <w:rStyle w:val="Emphasis"/>
        </w:rPr>
        <w:t xml:space="preserve"> to combat counterfeit medicines </w:t>
      </w:r>
      <w:r w:rsidRPr="007B0BE1">
        <w:rPr>
          <w:rStyle w:val="Emphasis"/>
          <w:sz w:val="26"/>
          <w:szCs w:val="26"/>
          <w:highlight w:val="yellow"/>
        </w:rPr>
        <w:t>internationally</w:t>
      </w:r>
      <w:r w:rsidRPr="007B0BE1">
        <w:rPr>
          <w:sz w:val="16"/>
          <w:szCs w:val="16"/>
        </w:rPr>
        <w:t xml:space="preserve">, since </w:t>
      </w:r>
      <w:r w:rsidRPr="007B0BE1">
        <w:rPr>
          <w:rStyle w:val="Emphasis"/>
        </w:rPr>
        <w:t xml:space="preserve">there are </w:t>
      </w:r>
      <w:r w:rsidRPr="007B0BE1">
        <w:rPr>
          <w:rStyle w:val="Emphasis"/>
          <w:highlight w:val="yellow"/>
        </w:rPr>
        <w:t>laws</w:t>
      </w:r>
      <w:r w:rsidRPr="007B0BE1">
        <w:rPr>
          <w:rStyle w:val="Emphasis"/>
        </w:rPr>
        <w:t xml:space="preserve"> that </w:t>
      </w:r>
      <w:r w:rsidRPr="007B0BE1">
        <w:rPr>
          <w:rStyle w:val="Emphasis"/>
          <w:highlight w:val="yellow"/>
        </w:rPr>
        <w:t>cover all member countries</w:t>
      </w:r>
      <w:r w:rsidRPr="007B0BE1">
        <w:rPr>
          <w:rStyle w:val="StyleUnderline"/>
        </w:rPr>
        <w:t xml:space="preserve"> of the United Nations </w:t>
      </w:r>
      <w:r w:rsidRPr="007B0BE1">
        <w:rPr>
          <w:rStyle w:val="Emphasis"/>
          <w:highlight w:val="yellow"/>
        </w:rPr>
        <w:t>and</w:t>
      </w:r>
      <w:r w:rsidRPr="007B0BE1">
        <w:rPr>
          <w:rStyle w:val="Emphasis"/>
        </w:rPr>
        <w:t xml:space="preserve"> punish more severely</w:t>
      </w:r>
      <w:r w:rsidRPr="007B0BE1">
        <w:rPr>
          <w:rStyle w:val="StyleUnderline"/>
        </w:rPr>
        <w:t xml:space="preserve"> those who commit this crime</w:t>
      </w:r>
      <w:r w:rsidRPr="007B0BE1">
        <w:rPr>
          <w:sz w:val="16"/>
          <w:szCs w:val="16"/>
        </w:rPr>
        <w:t>. Likewise,</w:t>
      </w:r>
      <w:r w:rsidRPr="005B7ED3">
        <w:t xml:space="preserve"> </w:t>
      </w:r>
      <w:r w:rsidRPr="007B0BE1">
        <w:rPr>
          <w:rStyle w:val="Emphasis"/>
        </w:rPr>
        <w:t xml:space="preserve">these </w:t>
      </w:r>
      <w:r w:rsidRPr="007B0BE1">
        <w:rPr>
          <w:rStyle w:val="Emphasis"/>
          <w:sz w:val="26"/>
          <w:szCs w:val="26"/>
        </w:rPr>
        <w:t xml:space="preserve">laws </w:t>
      </w:r>
      <w:r w:rsidRPr="007B0BE1">
        <w:rPr>
          <w:rStyle w:val="Emphasis"/>
          <w:sz w:val="26"/>
          <w:szCs w:val="26"/>
          <w:highlight w:val="yellow"/>
        </w:rPr>
        <w:t>provide</w:t>
      </w:r>
      <w:r w:rsidRPr="007B0BE1">
        <w:rPr>
          <w:rStyle w:val="Emphasis"/>
          <w:sz w:val="26"/>
          <w:szCs w:val="26"/>
        </w:rPr>
        <w:t xml:space="preserve"> countries with </w:t>
      </w:r>
      <w:r w:rsidRPr="007B0BE1">
        <w:rPr>
          <w:rStyle w:val="Emphasis"/>
          <w:sz w:val="26"/>
          <w:szCs w:val="26"/>
          <w:highlight w:val="yellow"/>
        </w:rPr>
        <w:t>the necessary mechanisms to take concrete action</w:t>
      </w:r>
      <w:r w:rsidRPr="007B0BE1">
        <w:rPr>
          <w:rStyle w:val="StyleUnderline"/>
        </w:rPr>
        <w:t xml:space="preserve"> once a counterfeit </w:t>
      </w:r>
      <w:r w:rsidRPr="00A669E2">
        <w:rPr>
          <w:rStyle w:val="StyleUnderline"/>
        </w:rPr>
        <w:t>medicine is discovered</w:t>
      </w:r>
      <w:r w:rsidRPr="00A669E2">
        <w:rPr>
          <w:sz w:val="16"/>
          <w:szCs w:val="16"/>
        </w:rPr>
        <w:t>. This, of course, must go hand in hand with the political will of each country, because only with collaboration between different actors will it be possible to prosecute the entire chain of counterfeit medicines.</w:t>
      </w:r>
    </w:p>
    <w:p w14:paraId="65DC45E4" w14:textId="77777777" w:rsidR="00593455" w:rsidRPr="007B0BE1" w:rsidRDefault="00593455" w:rsidP="00593455">
      <w:pPr>
        <w:pStyle w:val="NoSpacing"/>
        <w:rPr>
          <w:rStyle w:val="StyleUnderline"/>
        </w:rPr>
      </w:pPr>
      <w:r w:rsidRPr="00A669E2">
        <w:rPr>
          <w:sz w:val="16"/>
          <w:szCs w:val="16"/>
        </w:rPr>
        <w:t>Plus</w:t>
      </w:r>
      <w:r w:rsidRPr="00A669E2">
        <w:rPr>
          <w:rStyle w:val="StyleUnderline"/>
          <w:sz w:val="16"/>
          <w:szCs w:val="16"/>
          <w:u w:val="none"/>
        </w:rPr>
        <w:t>,</w:t>
      </w:r>
      <w:r w:rsidRPr="00A669E2">
        <w:rPr>
          <w:rStyle w:val="StyleUnderline"/>
          <w:u w:val="none"/>
        </w:rPr>
        <w:t xml:space="preserve"> </w:t>
      </w:r>
      <w:r w:rsidRPr="00A669E2">
        <w:rPr>
          <w:rStyle w:val="Emphasis"/>
          <w:sz w:val="26"/>
          <w:szCs w:val="26"/>
        </w:rPr>
        <w:t>IP owners</w:t>
      </w:r>
      <w:r w:rsidRPr="00A669E2">
        <w:rPr>
          <w:rStyle w:val="Emphasis"/>
        </w:rPr>
        <w:t xml:space="preserve"> can </w:t>
      </w:r>
      <w:r w:rsidRPr="00A669E2">
        <w:rPr>
          <w:rStyle w:val="Emphasis"/>
          <w:sz w:val="26"/>
          <w:szCs w:val="26"/>
        </w:rPr>
        <w:t>receive electronic notifications worldwide</w:t>
      </w:r>
      <w:r w:rsidRPr="00A669E2">
        <w:rPr>
          <w:rStyle w:val="StyleUnderline"/>
        </w:rPr>
        <w:t xml:space="preserve"> more </w:t>
      </w:r>
      <w:r w:rsidRPr="00A669E2">
        <w:rPr>
          <w:rStyle w:val="Emphasis"/>
        </w:rPr>
        <w:t xml:space="preserve">quickly </w:t>
      </w:r>
      <w:r w:rsidRPr="00A669E2">
        <w:rPr>
          <w:rStyle w:val="Emphasis"/>
          <w:sz w:val="26"/>
          <w:szCs w:val="26"/>
        </w:rPr>
        <w:t>and can take direct communication actions</w:t>
      </w:r>
      <w:r w:rsidRPr="00A669E2">
        <w:rPr>
          <w:sz w:val="16"/>
          <w:szCs w:val="16"/>
        </w:rPr>
        <w:t>. In a nutshell,</w:t>
      </w:r>
      <w:r w:rsidRPr="00A669E2">
        <w:t xml:space="preserve"> </w:t>
      </w:r>
      <w:r w:rsidRPr="00A669E2">
        <w:rPr>
          <w:rStyle w:val="Emphasis"/>
        </w:rPr>
        <w:t xml:space="preserve">IP allows the industry </w:t>
      </w:r>
      <w:r w:rsidRPr="00A669E2">
        <w:rPr>
          <w:rStyle w:val="Emphasis"/>
          <w:sz w:val="26"/>
          <w:szCs w:val="26"/>
        </w:rPr>
        <w:t>to show the public almost immediately</w:t>
      </w:r>
      <w:r w:rsidRPr="00A669E2">
        <w:rPr>
          <w:rStyle w:val="Emphasis"/>
        </w:rPr>
        <w:t xml:space="preserve"> that there is a counterfeit medicine</w:t>
      </w:r>
      <w:r w:rsidRPr="00A669E2">
        <w:rPr>
          <w:rStyle w:val="StyleUnderline"/>
        </w:rPr>
        <w:t xml:space="preserve"> in a country or that a website is selling counterfeit medicines</w:t>
      </w:r>
      <w:r w:rsidRPr="00A669E2">
        <w:rPr>
          <w:sz w:val="16"/>
          <w:szCs w:val="16"/>
        </w:rPr>
        <w:t>. This</w:t>
      </w:r>
      <w:r w:rsidRPr="00A669E2">
        <w:t xml:space="preserve"> </w:t>
      </w:r>
      <w:r w:rsidRPr="00A669E2">
        <w:rPr>
          <w:rStyle w:val="StyleUnderline"/>
        </w:rPr>
        <w:t>is</w:t>
      </w:r>
      <w:r w:rsidRPr="007B0BE1">
        <w:rPr>
          <w:rStyle w:val="StyleUnderline"/>
        </w:rPr>
        <w:t xml:space="preserve"> because legally infringing a product protected by IP allows action to be taken to prosecute the counterfeit products.</w:t>
      </w:r>
    </w:p>
    <w:p w14:paraId="4E722E3E" w14:textId="77777777" w:rsidR="00593455" w:rsidRPr="007B0BE1" w:rsidRDefault="00593455" w:rsidP="00593455">
      <w:pPr>
        <w:pStyle w:val="NoSpacing"/>
        <w:rPr>
          <w:sz w:val="16"/>
          <w:szCs w:val="16"/>
        </w:rPr>
      </w:pPr>
      <w:r w:rsidRPr="007B0BE1">
        <w:rPr>
          <w:sz w:val="16"/>
          <w:szCs w:val="16"/>
        </w:rPr>
        <w:t>This is especially important for those consumers or small organizations that do not have access to information like a hospital or public health center has. However, it is necessary to involve other actors of the health system so that information about counterfeit medicines reaches remote regions or places, which do not have an internet connection.</w:t>
      </w:r>
    </w:p>
    <w:p w14:paraId="0D64E861" w14:textId="77777777" w:rsidR="00593455" w:rsidRPr="007B0BE1" w:rsidRDefault="00593455" w:rsidP="00593455">
      <w:pPr>
        <w:pStyle w:val="NoSpacing"/>
        <w:rPr>
          <w:sz w:val="16"/>
          <w:szCs w:val="16"/>
        </w:rPr>
      </w:pPr>
      <w:r w:rsidRPr="007B0BE1">
        <w:rPr>
          <w:sz w:val="16"/>
          <w:szCs w:val="16"/>
        </w:rPr>
        <w:t>On the other hand,</w:t>
      </w:r>
      <w:r w:rsidRPr="005B7ED3">
        <w:t xml:space="preserve"> </w:t>
      </w:r>
      <w:r w:rsidRPr="007B0BE1">
        <w:rPr>
          <w:rStyle w:val="Emphasis"/>
          <w:highlight w:val="yellow"/>
        </w:rPr>
        <w:t xml:space="preserve">thanks to IP, the industry is creating </w:t>
      </w:r>
      <w:r w:rsidRPr="007B0BE1">
        <w:rPr>
          <w:rStyle w:val="Emphasis"/>
          <w:sz w:val="26"/>
          <w:szCs w:val="26"/>
          <w:highlight w:val="yellow"/>
        </w:rPr>
        <w:t>specialized safety technology</w:t>
      </w:r>
      <w:r w:rsidRPr="007B0BE1">
        <w:rPr>
          <w:rStyle w:val="StyleUnderline"/>
        </w:rPr>
        <w:t xml:space="preserve"> in order for each country to easily identify a drug that comes with a brand but does not belong to that brand</w:t>
      </w:r>
      <w:r w:rsidRPr="007B0BE1">
        <w:rPr>
          <w:sz w:val="16"/>
          <w:szCs w:val="16"/>
        </w:rPr>
        <w:t>. The industry has also used mobile laboratories to test samples of suspected medicines and report them quickly to the value chain. Thus, technology is becoming an important element in fighting this problem.</w:t>
      </w:r>
    </w:p>
    <w:p w14:paraId="73337B45" w14:textId="77777777" w:rsidR="00593455" w:rsidRPr="007B0BE1" w:rsidRDefault="00593455" w:rsidP="00593455">
      <w:pPr>
        <w:pStyle w:val="NoSpacing"/>
        <w:rPr>
          <w:sz w:val="16"/>
          <w:szCs w:val="16"/>
        </w:rPr>
      </w:pPr>
      <w:r w:rsidRPr="007B0BE1">
        <w:rPr>
          <w:sz w:val="16"/>
          <w:szCs w:val="16"/>
        </w:rPr>
        <w:t>Counterfeit medicines have a wide range of negative effects for different actors and especially for the people who fall victim of them. However, more and more governments and industries are creating concrete actions to pursue the entire chain of counterfeiters, as this is the only way to eradicate the problem all together. The tools to combat counterfeiting exist, the important thing is that actors know how to use them for the benefit of the greatest number of people in the world.</w:t>
      </w:r>
    </w:p>
    <w:p w14:paraId="248BB75D" w14:textId="47DA6B56" w:rsidR="00593455" w:rsidRDefault="00593455" w:rsidP="00593455"/>
    <w:p w14:paraId="4892652B" w14:textId="77777777" w:rsidR="00593455" w:rsidRDefault="00593455" w:rsidP="00593455">
      <w:pPr>
        <w:pStyle w:val="Heading4"/>
      </w:pPr>
      <w:r>
        <w:t>Damage from counterfeits outweighs and forms a large part of the issue with access to medications – IPR drastically lowers this – we cite the WHO, OECD, and Senate hearings</w:t>
      </w:r>
    </w:p>
    <w:p w14:paraId="333FFAE3" w14:textId="77777777" w:rsidR="00593455" w:rsidRPr="003D2CDE" w:rsidRDefault="00593455" w:rsidP="00593455">
      <w:pPr>
        <w:pStyle w:val="NoSpacing"/>
      </w:pPr>
      <w:r w:rsidRPr="003D2CDE">
        <w:rPr>
          <w:rStyle w:val="Style13ptBold"/>
        </w:rPr>
        <w:t xml:space="preserve">Acri </w:t>
      </w:r>
      <w:r>
        <w:rPr>
          <w:rStyle w:val="Style13ptBold"/>
        </w:rPr>
        <w:t>16</w:t>
      </w:r>
      <w:r w:rsidRPr="003D2CDE">
        <w:t xml:space="preserve"> (Kristina M.L. Acri – Associate Professor of Economics @ the Department of Economics &amp; Business at Colorado College w/a PhD in </w:t>
      </w:r>
      <w:r>
        <w:t>Economics</w:t>
      </w:r>
      <w:r w:rsidRPr="003D2CDE">
        <w:t xml:space="preserve"> @ UC Berkeley/she focuses on IPRs and has testified in more than a dozed states on the economics of pharmaceutical counterfeiting/received Thomas Edison Innovation Fellowship by the Center for the Protection of Intellectual Property @ the George Mason University School of Law/worked w/the US FDA/Reconnaissance International/PhRMA/the National Peace Foundation/OEDC/Fraster Institute/World Bank/etc, “Counterfeit Medicines and the Role of IP in Patient Safety</w:t>
      </w:r>
      <w:r>
        <w:t xml:space="preserve">”, </w:t>
      </w:r>
      <w:r w:rsidRPr="003D2CDE">
        <w:t>https://www.ipwatchdog.com/2016/06/27/counterfeit-medicines-ip-patient-safety/id=70397/</w:t>
      </w:r>
      <w:r>
        <w:t>, 27 June 2016, EmmieeM)</w:t>
      </w:r>
    </w:p>
    <w:p w14:paraId="3888AF41" w14:textId="77777777" w:rsidR="00593455" w:rsidRPr="00FB30CB" w:rsidRDefault="00593455" w:rsidP="00593455">
      <w:pPr>
        <w:pStyle w:val="NoSpacing"/>
        <w:rPr>
          <w:sz w:val="16"/>
          <w:szCs w:val="16"/>
        </w:rPr>
      </w:pPr>
      <w:r w:rsidRPr="00FB30CB">
        <w:rPr>
          <w:sz w:val="16"/>
          <w:szCs w:val="16"/>
        </w:rPr>
        <w:t>The threat of counterfeit goods took center stage on June 15</w:t>
      </w:r>
      <w:r w:rsidRPr="00FB30CB">
        <w:rPr>
          <w:sz w:val="16"/>
          <w:szCs w:val="16"/>
          <w:vertAlign w:val="superscript"/>
        </w:rPr>
        <w:t>th</w:t>
      </w:r>
      <w:r w:rsidRPr="00FB30CB">
        <w:rPr>
          <w:sz w:val="16"/>
          <w:szCs w:val="16"/>
        </w:rPr>
        <w:t> in a hearing convened by Senate Finance Committee Chairman Orrin Hatch (R-Utah). Focusing on trade opportunities and challenges for American businesses in the digital age, Senator Hatch stated:</w:t>
      </w:r>
    </w:p>
    <w:p w14:paraId="6EB833D1" w14:textId="77777777" w:rsidR="00593455" w:rsidRPr="006C777A" w:rsidRDefault="00593455" w:rsidP="00593455">
      <w:pPr>
        <w:pStyle w:val="NoSpacing"/>
        <w:rPr>
          <w:sz w:val="16"/>
          <w:szCs w:val="16"/>
        </w:rPr>
      </w:pPr>
      <w:r w:rsidRPr="006C777A">
        <w:rPr>
          <w:sz w:val="16"/>
          <w:szCs w:val="16"/>
        </w:rPr>
        <w:t xml:space="preserve">“The Organization for Economic Co-Operation and Development </w:t>
      </w:r>
      <w:r w:rsidRPr="003D2CDE">
        <w:t>(</w:t>
      </w:r>
      <w:r w:rsidRPr="00FB30CB">
        <w:rPr>
          <w:rStyle w:val="StyleUnderline"/>
          <w:highlight w:val="yellow"/>
        </w:rPr>
        <w:t>OECD</w:t>
      </w:r>
      <w:r w:rsidRPr="003D2CDE">
        <w:t>)</w:t>
      </w:r>
      <w:r w:rsidRPr="006C777A">
        <w:rPr>
          <w:sz w:val="16"/>
          <w:szCs w:val="16"/>
        </w:rPr>
        <w:t xml:space="preserve"> recently </w:t>
      </w:r>
      <w:r w:rsidRPr="006C777A">
        <w:rPr>
          <w:rStyle w:val="StyleUnderline"/>
        </w:rPr>
        <w:t xml:space="preserve">released a study that </w:t>
      </w:r>
      <w:r w:rsidRPr="00FB30CB">
        <w:rPr>
          <w:rStyle w:val="StyleUnderline"/>
          <w:highlight w:val="yellow"/>
        </w:rPr>
        <w:t>shows</w:t>
      </w:r>
      <w:r w:rsidRPr="006C777A">
        <w:rPr>
          <w:rStyle w:val="StyleUnderline"/>
        </w:rPr>
        <w:t xml:space="preserve"> that </w:t>
      </w:r>
      <w:r w:rsidRPr="00FB30CB">
        <w:rPr>
          <w:rStyle w:val="Emphasis"/>
          <w:highlight w:val="yellow"/>
        </w:rPr>
        <w:t>counterfeit products accounted for</w:t>
      </w:r>
      <w:r w:rsidRPr="006C777A">
        <w:rPr>
          <w:rStyle w:val="StyleUnderline"/>
        </w:rPr>
        <w:t xml:space="preserve"> up to </w:t>
      </w:r>
      <w:r w:rsidRPr="00FB30CB">
        <w:rPr>
          <w:rStyle w:val="Emphasis"/>
          <w:highlight w:val="yellow"/>
        </w:rPr>
        <w:t>2.5 percent of world trade</w:t>
      </w:r>
      <w:r w:rsidRPr="006C777A">
        <w:rPr>
          <w:sz w:val="16"/>
          <w:szCs w:val="16"/>
        </w:rPr>
        <w:t>, or $461 billion, in 2013.  This is a dramatic increase from a 2008 estimate that showed that fake products accounted for less than half that amount.</w:t>
      </w:r>
      <w:r w:rsidRPr="003D2CDE">
        <w:t xml:space="preserve">  </w:t>
      </w:r>
      <w:r w:rsidRPr="006C777A">
        <w:rPr>
          <w:rStyle w:val="StyleUnderline"/>
        </w:rPr>
        <w:t>Counterfeits are a worldwide problem</w:t>
      </w:r>
      <w:r w:rsidRPr="006C777A">
        <w:rPr>
          <w:sz w:val="16"/>
          <w:szCs w:val="16"/>
        </w:rPr>
        <w:t>, but the OECD estimates that the United States is the hardest hit, followed by Italy and France.</w:t>
      </w:r>
      <w:r w:rsidRPr="003D2CDE">
        <w:t xml:space="preserve">  </w:t>
      </w:r>
      <w:r w:rsidRPr="006C777A">
        <w:rPr>
          <w:rStyle w:val="Emphasis"/>
        </w:rPr>
        <w:t>Of the</w:t>
      </w:r>
      <w:r w:rsidRPr="006C777A">
        <w:rPr>
          <w:rStyle w:val="StyleUnderline"/>
          <w:u w:val="none"/>
        </w:rPr>
        <w:t xml:space="preserve"> </w:t>
      </w:r>
      <w:r w:rsidRPr="006C777A">
        <w:rPr>
          <w:sz w:val="16"/>
          <w:szCs w:val="16"/>
        </w:rPr>
        <w:t>estimated</w:t>
      </w:r>
      <w:r w:rsidRPr="003D2CDE">
        <w:t xml:space="preserve"> </w:t>
      </w:r>
      <w:r w:rsidRPr="006C777A">
        <w:rPr>
          <w:rStyle w:val="Emphasis"/>
        </w:rPr>
        <w:t>$461 billion in counterfeit trade</w:t>
      </w:r>
      <w:r w:rsidRPr="003D2CDE">
        <w:t xml:space="preserve"> </w:t>
      </w:r>
      <w:r w:rsidRPr="006C777A">
        <w:rPr>
          <w:sz w:val="16"/>
          <w:szCs w:val="16"/>
        </w:rPr>
        <w:t>in 2013,</w:t>
      </w:r>
      <w:r w:rsidRPr="003D2CDE">
        <w:t xml:space="preserve"> </w:t>
      </w:r>
      <w:r w:rsidRPr="00FB30CB">
        <w:rPr>
          <w:rStyle w:val="Emphasis"/>
          <w:sz w:val="26"/>
          <w:szCs w:val="26"/>
          <w:highlight w:val="yellow"/>
        </w:rPr>
        <w:t>goods with registered intellectual property rights</w:t>
      </w:r>
      <w:r w:rsidRPr="003D2CDE">
        <w:t xml:space="preserve"> </w:t>
      </w:r>
      <w:r w:rsidRPr="006C777A">
        <w:rPr>
          <w:sz w:val="16"/>
          <w:szCs w:val="16"/>
        </w:rPr>
        <w:t>in the U.S.</w:t>
      </w:r>
      <w:r w:rsidRPr="003D2CDE">
        <w:t xml:space="preserve"> </w:t>
      </w:r>
      <w:r w:rsidRPr="00FB30CB">
        <w:rPr>
          <w:rStyle w:val="Emphasis"/>
          <w:sz w:val="26"/>
          <w:szCs w:val="26"/>
          <w:highlight w:val="yellow"/>
        </w:rPr>
        <w:t>represented 20 percent</w:t>
      </w:r>
      <w:r w:rsidRPr="006C777A">
        <w:rPr>
          <w:sz w:val="16"/>
          <w:szCs w:val="16"/>
        </w:rPr>
        <w:t>, or $92 billion, of the OECD estimate.”[1]</w:t>
      </w:r>
    </w:p>
    <w:p w14:paraId="2BA8C5A6" w14:textId="77777777" w:rsidR="00593455" w:rsidRPr="003D2CDE" w:rsidRDefault="00593455" w:rsidP="00593455">
      <w:pPr>
        <w:pStyle w:val="NoSpacing"/>
      </w:pPr>
      <w:r w:rsidRPr="006C777A">
        <w:rPr>
          <w:sz w:val="16"/>
          <w:szCs w:val="16"/>
        </w:rPr>
        <w:t xml:space="preserve">As the author of the chapter on illicit trade in counterfeit medicines within the OECD report, I worry that global policymakers may be working against each other when it comes to battling counterfeit drugs, especially in the context of intellectual property rights. </w:t>
      </w:r>
      <w:r w:rsidRPr="006C777A">
        <w:rPr>
          <w:sz w:val="16"/>
          <w:szCs w:val="16"/>
        </w:rPr>
        <w:lastRenderedPageBreak/>
        <w:t>While</w:t>
      </w:r>
      <w:r w:rsidRPr="003D2CDE">
        <w:t xml:space="preserve"> </w:t>
      </w:r>
      <w:r w:rsidRPr="006C777A">
        <w:rPr>
          <w:rStyle w:val="StyleUnderline"/>
        </w:rPr>
        <w:t xml:space="preserve">the </w:t>
      </w:r>
      <w:r w:rsidRPr="00FB30CB">
        <w:rPr>
          <w:rStyle w:val="Emphasis"/>
          <w:highlight w:val="yellow"/>
        </w:rPr>
        <w:t>Senate</w:t>
      </w:r>
      <w:r w:rsidRPr="006C777A">
        <w:rPr>
          <w:rStyle w:val="StyleUnderline"/>
        </w:rPr>
        <w:t xml:space="preserve"> Hearing </w:t>
      </w:r>
      <w:r w:rsidRPr="00FB30CB">
        <w:rPr>
          <w:rStyle w:val="Emphasis"/>
          <w:highlight w:val="yellow"/>
        </w:rPr>
        <w:t>and</w:t>
      </w:r>
      <w:r w:rsidRPr="006C777A">
        <w:rPr>
          <w:rStyle w:val="StyleUnderline"/>
        </w:rPr>
        <w:t xml:space="preserve"> the </w:t>
      </w:r>
      <w:r w:rsidRPr="00FB30CB">
        <w:rPr>
          <w:rStyle w:val="Emphasis"/>
          <w:highlight w:val="yellow"/>
        </w:rPr>
        <w:t>OECD</w:t>
      </w:r>
      <w:r w:rsidRPr="006C777A">
        <w:rPr>
          <w:rStyle w:val="StyleUnderline"/>
        </w:rPr>
        <w:t xml:space="preserve"> report </w:t>
      </w:r>
      <w:r w:rsidRPr="00FB30CB">
        <w:rPr>
          <w:rStyle w:val="Emphasis"/>
          <w:highlight w:val="yellow"/>
        </w:rPr>
        <w:t>highlight the importance of strong IP protection</w:t>
      </w:r>
      <w:r w:rsidRPr="006C777A">
        <w:rPr>
          <w:rStyle w:val="Emphasis"/>
        </w:rPr>
        <w:t xml:space="preserve"> in combating</w:t>
      </w:r>
      <w:r w:rsidRPr="006C777A">
        <w:rPr>
          <w:rStyle w:val="StyleUnderline"/>
        </w:rPr>
        <w:t xml:space="preserve"> the growing threat of </w:t>
      </w:r>
      <w:r w:rsidRPr="006C777A">
        <w:rPr>
          <w:rStyle w:val="Emphasis"/>
        </w:rPr>
        <w:t>counterfeit goods</w:t>
      </w:r>
      <w:r w:rsidRPr="006C777A">
        <w:rPr>
          <w:sz w:val="16"/>
          <w:szCs w:val="16"/>
        </w:rPr>
        <w:t>, their efforts coincide with an initiative by the UN Secretary-General that has the potential to greatly worsen the problems of counterfeit pharmaceuticals.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04B33A5D" w14:textId="77777777" w:rsidR="00593455" w:rsidRPr="00FB30CB" w:rsidRDefault="00593455" w:rsidP="00593455">
      <w:pPr>
        <w:pStyle w:val="NoSpacing"/>
        <w:rPr>
          <w:sz w:val="12"/>
          <w:szCs w:val="12"/>
        </w:rPr>
      </w:pPr>
      <w:r w:rsidRPr="006C777A">
        <w:rPr>
          <w:sz w:val="16"/>
          <w:szCs w:val="16"/>
        </w:rPr>
        <w:t xml:space="preserve">While </w:t>
      </w:r>
      <w:r w:rsidRPr="006C777A">
        <w:rPr>
          <w:rStyle w:val="StyleUnderline"/>
        </w:rPr>
        <w:t xml:space="preserve">patents and other forms of </w:t>
      </w:r>
      <w:r w:rsidRPr="00FB30CB">
        <w:rPr>
          <w:rStyle w:val="Emphasis"/>
          <w:highlight w:val="yellow"/>
        </w:rPr>
        <w:t>intellectual property rights</w:t>
      </w:r>
      <w:r w:rsidRPr="003D2CDE">
        <w:t xml:space="preserve"> </w:t>
      </w:r>
      <w:r w:rsidRPr="00FB30CB">
        <w:rPr>
          <w:sz w:val="16"/>
          <w:szCs w:val="16"/>
        </w:rPr>
        <w:t xml:space="preserve">are widely recognized as </w:t>
      </w:r>
      <w:r w:rsidRPr="00FB30CB">
        <w:rPr>
          <w:rStyle w:val="Emphasis"/>
        </w:rPr>
        <w:t>foster</w:t>
      </w:r>
      <w:r w:rsidRPr="00FB30CB">
        <w:rPr>
          <w:sz w:val="16"/>
          <w:szCs w:val="16"/>
        </w:rPr>
        <w:t>ing</w:t>
      </w:r>
      <w:r w:rsidRPr="003D2CDE">
        <w:t xml:space="preserve"> </w:t>
      </w:r>
      <w:r w:rsidRPr="006C777A">
        <w:rPr>
          <w:rStyle w:val="StyleUnderline"/>
        </w:rPr>
        <w:t xml:space="preserve">pharmaceutical </w:t>
      </w:r>
      <w:r w:rsidRPr="00FB30CB">
        <w:rPr>
          <w:rStyle w:val="Emphasis"/>
        </w:rPr>
        <w:t>innovation</w:t>
      </w:r>
      <w:r w:rsidRPr="003D2CDE">
        <w:t xml:space="preserve">, </w:t>
      </w:r>
      <w:r w:rsidRPr="006C777A">
        <w:rPr>
          <w:rStyle w:val="StyleUnderline"/>
        </w:rPr>
        <w:t xml:space="preserve">they also serve to </w:t>
      </w:r>
      <w:r w:rsidRPr="00FB30CB">
        <w:rPr>
          <w:rStyle w:val="Emphasis"/>
          <w:highlight w:val="yellow"/>
        </w:rPr>
        <w:t>inhibit counterfeiting</w:t>
      </w:r>
      <w:r w:rsidRPr="003D2CDE">
        <w:t xml:space="preserve">. </w:t>
      </w:r>
      <w:r w:rsidRPr="006C777A">
        <w:rPr>
          <w:rStyle w:val="StyleUnderline"/>
        </w:rPr>
        <w:t xml:space="preserve">The </w:t>
      </w:r>
      <w:r w:rsidRPr="00FB30CB">
        <w:rPr>
          <w:rStyle w:val="Emphasis"/>
          <w:highlight w:val="yellow"/>
        </w:rPr>
        <w:t>W</w:t>
      </w:r>
      <w:r w:rsidRPr="006C777A">
        <w:rPr>
          <w:rStyle w:val="StyleUnderline"/>
        </w:rPr>
        <w:t xml:space="preserve">orld </w:t>
      </w:r>
      <w:r w:rsidRPr="00FB30CB">
        <w:rPr>
          <w:rStyle w:val="Emphasis"/>
          <w:highlight w:val="yellow"/>
        </w:rPr>
        <w:t>H</w:t>
      </w:r>
      <w:r w:rsidRPr="006C777A">
        <w:rPr>
          <w:rStyle w:val="StyleUnderline"/>
        </w:rPr>
        <w:t xml:space="preserve">ealth </w:t>
      </w:r>
      <w:r w:rsidRPr="00FB30CB">
        <w:rPr>
          <w:rStyle w:val="Emphasis"/>
          <w:highlight w:val="yellow"/>
        </w:rPr>
        <w:t>O</w:t>
      </w:r>
      <w:r w:rsidRPr="006C777A">
        <w:rPr>
          <w:rStyle w:val="StyleUnderline"/>
        </w:rPr>
        <w:t xml:space="preserve">rganization has </w:t>
      </w:r>
      <w:r w:rsidRPr="00FB30CB">
        <w:rPr>
          <w:rStyle w:val="Emphasis"/>
          <w:highlight w:val="yellow"/>
        </w:rPr>
        <w:t>determined</w:t>
      </w:r>
      <w:r w:rsidRPr="00FB30CB">
        <w:rPr>
          <w:rStyle w:val="Emphasis"/>
        </w:rPr>
        <w:t xml:space="preserve"> that </w:t>
      </w:r>
      <w:r w:rsidRPr="00FB30CB">
        <w:rPr>
          <w:rStyle w:val="Emphasis"/>
          <w:highlight w:val="yellow"/>
        </w:rPr>
        <w:t>counterfeiting is facilitated where</w:t>
      </w:r>
      <w:r w:rsidRPr="003D2CDE">
        <w:t xml:space="preserve"> </w:t>
      </w:r>
      <w:r w:rsidRPr="006C777A">
        <w:rPr>
          <w:sz w:val="16"/>
          <w:szCs w:val="16"/>
        </w:rPr>
        <w:t>“there is weak drug regulatory control and enforcement; there is a scarcity and/or erratic supply of basic medicines; there are extended, relatively unregulated markets and distribution chains, both in developing and developed country systems; price differentials create an incentive for drug diversion within and between established channels;</w:t>
      </w:r>
      <w:r w:rsidRPr="003D2CDE">
        <w:t> </w:t>
      </w:r>
      <w:r w:rsidRPr="00FB30CB">
        <w:rPr>
          <w:rStyle w:val="Emphasis"/>
          <w:sz w:val="28"/>
          <w:szCs w:val="28"/>
          <w:highlight w:val="yellow"/>
        </w:rPr>
        <w:t>there is lack of effective intellectual property protection</w:t>
      </w:r>
      <w:r w:rsidRPr="006C777A">
        <w:rPr>
          <w:sz w:val="16"/>
          <w:szCs w:val="16"/>
        </w:rPr>
        <w:t xml:space="preserve">; due regard is not </w:t>
      </w:r>
      <w:r w:rsidRPr="00FB30CB">
        <w:rPr>
          <w:sz w:val="12"/>
          <w:szCs w:val="12"/>
        </w:rPr>
        <w:t>paid to quality assurance”.[3]</w:t>
      </w:r>
    </w:p>
    <w:p w14:paraId="6AD2B914" w14:textId="77777777" w:rsidR="00593455" w:rsidRPr="00FB30CB" w:rsidRDefault="00593455" w:rsidP="00593455">
      <w:pPr>
        <w:pStyle w:val="NoSpacing"/>
        <w:rPr>
          <w:sz w:val="12"/>
          <w:szCs w:val="12"/>
        </w:rPr>
      </w:pPr>
      <w:r w:rsidRPr="00FB30CB">
        <w:rPr>
          <w:sz w:val="12"/>
          <w:szCs w:val="12"/>
        </w:rPr>
        <w:t>[Kristina]</w:t>
      </w:r>
    </w:p>
    <w:p w14:paraId="3113366B" w14:textId="77777777" w:rsidR="00593455" w:rsidRPr="00FB30CB" w:rsidRDefault="00593455" w:rsidP="00593455">
      <w:pPr>
        <w:pStyle w:val="NoSpacing"/>
        <w:rPr>
          <w:sz w:val="12"/>
          <w:szCs w:val="12"/>
        </w:rPr>
      </w:pPr>
      <w:r w:rsidRPr="00FB30CB">
        <w:rPr>
          <w:sz w:val="12"/>
          <w:szCs w:val="12"/>
        </w:rPr>
        <w:t>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widely-cited statistic originates from the World Health Organization, which estimates that 10 percent of the global market for pharmaceuticals is comprised of counterfeits and reports place the share in some developing countries as high as 50-70%.[5]</w:t>
      </w:r>
    </w:p>
    <w:p w14:paraId="491B6DFA" w14:textId="77777777" w:rsidR="00593455" w:rsidRPr="00FB30CB" w:rsidRDefault="00593455" w:rsidP="00593455">
      <w:pPr>
        <w:pStyle w:val="NoSpacing"/>
        <w:rPr>
          <w:sz w:val="12"/>
          <w:szCs w:val="12"/>
        </w:rPr>
      </w:pPr>
      <w:r w:rsidRPr="00FB30CB">
        <w:rPr>
          <w:sz w:val="12"/>
          <w:szCs w:val="12"/>
        </w:rPr>
        <w:t>While difficult to measure, estimates do exist on the extent of the market for counterfeit drugs and the harm done to human health. As noted in my chapter in the OECD report,</w:t>
      </w:r>
    </w:p>
    <w:p w14:paraId="3C56F81F" w14:textId="77777777" w:rsidR="00593455" w:rsidRPr="003D2CDE" w:rsidRDefault="00593455" w:rsidP="00593455">
      <w:pPr>
        <w:pStyle w:val="NoSpacing"/>
      </w:pPr>
      <w:r w:rsidRPr="006C777A">
        <w:rPr>
          <w:sz w:val="16"/>
          <w:szCs w:val="16"/>
        </w:rPr>
        <w:t>“INTERPOL estimates that more than one million people die each year from counterfeit drugs.</w:t>
      </w:r>
      <w:r w:rsidRPr="006C777A">
        <w:rPr>
          <w:sz w:val="16"/>
          <w:szCs w:val="16"/>
          <w:vertAlign w:val="superscript"/>
        </w:rPr>
        <w:t>[6]</w:t>
      </w:r>
      <w:r w:rsidRPr="006C777A">
        <w:rPr>
          <w:sz w:val="16"/>
          <w:szCs w:val="16"/>
        </w:rPr>
        <w:t> While counterfeit drugs seem to primarily originate in Asia, Asian patients are also significantly victimized by the problem. A 2005 study published in PLoS Medicine estimate that</w:t>
      </w:r>
      <w:r w:rsidRPr="003D2CDE">
        <w:t xml:space="preserve"> </w:t>
      </w:r>
      <w:r w:rsidRPr="006C777A">
        <w:rPr>
          <w:rStyle w:val="StyleUnderline"/>
        </w:rPr>
        <w:t>192,000 people are killed in China each year by counterfeit medicines</w:t>
      </w:r>
      <w:r w:rsidRPr="006C777A">
        <w:rPr>
          <w:sz w:val="16"/>
          <w:szCs w:val="16"/>
        </w:rPr>
        <w:t>.</w:t>
      </w:r>
      <w:r w:rsidRPr="006C777A">
        <w:rPr>
          <w:sz w:val="16"/>
          <w:szCs w:val="16"/>
          <w:vertAlign w:val="superscript"/>
        </w:rPr>
        <w:t>[7]</w:t>
      </w:r>
      <w:r w:rsidRPr="006C777A">
        <w:rPr>
          <w:sz w:val="16"/>
          <w:szCs w:val="16"/>
        </w:rPr>
        <w:t xml:space="preserve"> According to work done by the International Policy Network, an estimated </w:t>
      </w:r>
      <w:r w:rsidRPr="006C777A">
        <w:rPr>
          <w:rStyle w:val="StyleUnderline"/>
        </w:rPr>
        <w:t>700,000 deaths from malaria and tuberculosis are attributable to fake drugs</w:t>
      </w:r>
      <w:r w:rsidRPr="006C777A">
        <w:rPr>
          <w:sz w:val="16"/>
          <w:szCs w:val="16"/>
        </w:rPr>
        <w:t>.</w:t>
      </w:r>
      <w:r w:rsidRPr="006C777A">
        <w:rPr>
          <w:sz w:val="16"/>
          <w:szCs w:val="16"/>
          <w:vertAlign w:val="superscript"/>
        </w:rPr>
        <w:t> [8]</w:t>
      </w:r>
      <w:r w:rsidRPr="006C777A">
        <w:rPr>
          <w:sz w:val="16"/>
          <w:szCs w:val="16"/>
        </w:rPr>
        <w:t>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w:t>
      </w:r>
      <w:r w:rsidRPr="006C777A">
        <w:rPr>
          <w:sz w:val="16"/>
          <w:szCs w:val="16"/>
          <w:vertAlign w:val="superscript"/>
        </w:rPr>
        <w:t>[9]</w:t>
      </w:r>
      <w:r w:rsidRPr="006C777A">
        <w:rPr>
          <w:sz w:val="16"/>
          <w:szCs w:val="16"/>
        </w:rPr>
        <w:t> Even this number is double that presented by academic researchers Amir Attaran and Roger Bate who claim that each year more than of 100,000 people around the world may die from substandard and counterfeit medications.</w:t>
      </w:r>
      <w:r w:rsidRPr="006C777A">
        <w:rPr>
          <w:sz w:val="16"/>
          <w:szCs w:val="16"/>
          <w:vertAlign w:val="superscript"/>
        </w:rPr>
        <w:t>[10]</w:t>
      </w:r>
      <w:r w:rsidRPr="006C777A">
        <w:rPr>
          <w:sz w:val="16"/>
          <w:szCs w:val="16"/>
        </w:rPr>
        <w:t>” [11]</w:t>
      </w:r>
    </w:p>
    <w:p w14:paraId="6F79911B" w14:textId="77777777" w:rsidR="00593455" w:rsidRPr="006E12D8" w:rsidRDefault="00593455" w:rsidP="00593455">
      <w:pPr>
        <w:pStyle w:val="NoSpacing"/>
        <w:rPr>
          <w:rStyle w:val="StyleUnderline"/>
        </w:rPr>
      </w:pPr>
      <w:r w:rsidRPr="00FB30CB">
        <w:rPr>
          <w:rStyle w:val="Emphasis"/>
          <w:highlight w:val="yellow"/>
        </w:rPr>
        <w:t>Given the devastating impact of counterfeit medicines</w:t>
      </w:r>
      <w:r w:rsidRPr="00FB30CB">
        <w:rPr>
          <w:rStyle w:val="StyleUnderline"/>
        </w:rPr>
        <w:t xml:space="preserve"> on patients </w:t>
      </w:r>
      <w:r w:rsidRPr="00FB30CB">
        <w:rPr>
          <w:rStyle w:val="Emphasis"/>
        </w:rPr>
        <w:t>and the importance of intellectual property protection in combating pharmaceutical counterfeiting</w:t>
      </w:r>
      <w:r w:rsidRPr="00FB30CB">
        <w:rPr>
          <w:sz w:val="16"/>
          <w:szCs w:val="16"/>
        </w:rPr>
        <w:t xml:space="preserve">, </w:t>
      </w:r>
      <w:r w:rsidRPr="00FB30CB">
        <w:rPr>
          <w:rStyle w:val="Emphasis"/>
          <w:sz w:val="26"/>
          <w:szCs w:val="26"/>
          <w:highlight w:val="yellow"/>
        </w:rPr>
        <w:t>it is troubling</w:t>
      </w:r>
      <w:r w:rsidRPr="003D2CDE">
        <w:t xml:space="preserve"> </w:t>
      </w:r>
      <w:r w:rsidRPr="00FB30CB">
        <w:rPr>
          <w:sz w:val="16"/>
          <w:szCs w:val="16"/>
        </w:rPr>
        <w:t xml:space="preserve">that the UN High Level Panel seems poised </w:t>
      </w:r>
      <w:r w:rsidRPr="00FB30CB">
        <w:rPr>
          <w:rStyle w:val="Emphasis"/>
          <w:sz w:val="26"/>
          <w:szCs w:val="26"/>
          <w:highlight w:val="yellow"/>
        </w:rPr>
        <w:t>to</w:t>
      </w:r>
      <w:r w:rsidRPr="00FB30CB">
        <w:rPr>
          <w:sz w:val="16"/>
          <w:szCs w:val="16"/>
        </w:rPr>
        <w:t xml:space="preserve"> prevent a series of recommendations that will</w:t>
      </w:r>
      <w:r w:rsidRPr="003D2CDE">
        <w:t xml:space="preserve"> </w:t>
      </w:r>
      <w:r w:rsidRPr="00FB30CB">
        <w:rPr>
          <w:rStyle w:val="Emphasis"/>
          <w:sz w:val="26"/>
          <w:szCs w:val="26"/>
          <w:highlight w:val="yellow"/>
        </w:rPr>
        <w:t>undermine public health under the guise of enhancing access</w:t>
      </w:r>
      <w:r w:rsidRPr="003D2CDE">
        <w:t xml:space="preserve">. </w:t>
      </w:r>
      <w:r w:rsidRPr="00FB30CB">
        <w:rPr>
          <w:rStyle w:val="Emphasis"/>
          <w:sz w:val="26"/>
          <w:szCs w:val="26"/>
          <w:highlight w:val="yellow"/>
        </w:rPr>
        <w:t>Without the assurance of quality medicines, access is meaningless</w:t>
      </w:r>
      <w:r w:rsidRPr="00FB30CB">
        <w:rPr>
          <w:sz w:val="16"/>
          <w:szCs w:val="16"/>
        </w:rPr>
        <w:t xml:space="preserve">. Moreover, while </w:t>
      </w:r>
      <w:r w:rsidRPr="00FB30CB">
        <w:rPr>
          <w:rStyle w:val="StyleUnderline"/>
        </w:rPr>
        <w:t xml:space="preserve">falsely </w:t>
      </w:r>
      <w:r w:rsidRPr="00FB30CB">
        <w:rPr>
          <w:rStyle w:val="Emphasis"/>
          <w:highlight w:val="yellow"/>
        </w:rPr>
        <w:t>presenting intellectual property rights as the</w:t>
      </w:r>
      <w:r w:rsidRPr="00FB30CB">
        <w:rPr>
          <w:rStyle w:val="StyleUnderline"/>
        </w:rPr>
        <w:t xml:space="preserve"> primary </w:t>
      </w:r>
      <w:r w:rsidRPr="00FB30CB">
        <w:rPr>
          <w:rStyle w:val="Emphasis"/>
          <w:highlight w:val="yellow"/>
        </w:rPr>
        <w:t>obstacle</w:t>
      </w:r>
      <w:r w:rsidRPr="00FB30CB">
        <w:rPr>
          <w:rStyle w:val="StyleUnderline"/>
          <w:highlight w:val="yellow"/>
        </w:rPr>
        <w:t xml:space="preserve"> </w:t>
      </w:r>
      <w:r w:rsidRPr="006E12D8">
        <w:rPr>
          <w:rStyle w:val="StyleUnderline"/>
        </w:rPr>
        <w:t>to global health care</w:t>
      </w:r>
      <w:r w:rsidRPr="006E12D8">
        <w:rPr>
          <w:sz w:val="16"/>
          <w:szCs w:val="16"/>
        </w:rPr>
        <w:t>, the High Level Panel</w:t>
      </w:r>
      <w:r w:rsidRPr="006E12D8">
        <w:t xml:space="preserve"> </w:t>
      </w:r>
      <w:r w:rsidRPr="006E12D8">
        <w:rPr>
          <w:rStyle w:val="Emphasis"/>
        </w:rPr>
        <w:t>downplays a host of</w:t>
      </w:r>
      <w:r w:rsidRPr="006E12D8">
        <w:t xml:space="preserve"> </w:t>
      </w:r>
      <w:r w:rsidRPr="006E12D8">
        <w:rPr>
          <w:sz w:val="16"/>
          <w:szCs w:val="16"/>
        </w:rPr>
        <w:t>other</w:t>
      </w:r>
      <w:r w:rsidRPr="006E12D8">
        <w:t xml:space="preserve"> </w:t>
      </w:r>
      <w:r w:rsidRPr="006E12D8">
        <w:rPr>
          <w:rStyle w:val="Emphasis"/>
        </w:rPr>
        <w:t xml:space="preserve">factors that prevent </w:t>
      </w:r>
      <w:r w:rsidRPr="006E12D8">
        <w:rPr>
          <w:rStyle w:val="StyleUnderline"/>
        </w:rPr>
        <w:t xml:space="preserve">developing country </w:t>
      </w:r>
      <w:r w:rsidRPr="006E12D8">
        <w:rPr>
          <w:rStyle w:val="Emphasis"/>
        </w:rPr>
        <w:t>patients from getting the drugs they need</w:t>
      </w:r>
      <w:r w:rsidRPr="006E12D8">
        <w:rPr>
          <w:rStyle w:val="StyleUnderline"/>
        </w:rPr>
        <w:t>:  inadequate medical infrastructure, insufficient political will, a shortage of clinical trials in nations where neglected diseases are endemic, poverty, and insufficient market incentives.</w:t>
      </w:r>
    </w:p>
    <w:p w14:paraId="25C09C77" w14:textId="02A58440" w:rsidR="00593455" w:rsidRDefault="00593455" w:rsidP="00593455">
      <w:pPr>
        <w:pStyle w:val="NoSpacing"/>
      </w:pPr>
      <w:r w:rsidRPr="006E12D8">
        <w:rPr>
          <w:rStyle w:val="Emphasis"/>
        </w:rPr>
        <w:t>If the U</w:t>
      </w:r>
      <w:r w:rsidRPr="006E12D8">
        <w:rPr>
          <w:rStyle w:val="StyleUnderline"/>
        </w:rPr>
        <w:t xml:space="preserve">nited </w:t>
      </w:r>
      <w:r w:rsidRPr="006E12D8">
        <w:rPr>
          <w:rStyle w:val="Emphasis"/>
        </w:rPr>
        <w:t>N</w:t>
      </w:r>
      <w:r w:rsidRPr="006E12D8">
        <w:rPr>
          <w:rStyle w:val="StyleUnderline"/>
        </w:rPr>
        <w:t xml:space="preserve">ations </w:t>
      </w:r>
      <w:r w:rsidRPr="006E12D8">
        <w:rPr>
          <w:rStyle w:val="Emphasis"/>
        </w:rPr>
        <w:t>is serious about addressing the critical need for access to medicines</w:t>
      </w:r>
      <w:r w:rsidRPr="006E12D8">
        <w:t xml:space="preserve">, </w:t>
      </w:r>
      <w:r w:rsidRPr="006E12D8">
        <w:rPr>
          <w:rStyle w:val="Emphasis"/>
        </w:rPr>
        <w:t>the Secretary General must come to terms with</w:t>
      </w:r>
      <w:r w:rsidRPr="006E12D8">
        <w:rPr>
          <w:rStyle w:val="StyleUnderline"/>
        </w:rPr>
        <w:t xml:space="preserve"> the </w:t>
      </w:r>
      <w:r w:rsidRPr="006E12D8">
        <w:rPr>
          <w:rStyle w:val="Emphasis"/>
        </w:rPr>
        <w:t>reality</w:t>
      </w:r>
      <w:r w:rsidRPr="006E12D8">
        <w:rPr>
          <w:rStyle w:val="StyleUnderline"/>
        </w:rPr>
        <w:t xml:space="preserve"> surrounding the challenges of access</w:t>
      </w:r>
      <w:r w:rsidRPr="006E12D8">
        <w:t xml:space="preserve"> </w:t>
      </w:r>
      <w:r w:rsidRPr="006E12D8">
        <w:rPr>
          <w:sz w:val="16"/>
          <w:szCs w:val="16"/>
        </w:rPr>
        <w:t>to medicine. Although the international patent system may be in need of improvement,</w:t>
      </w:r>
      <w:r w:rsidRPr="006E12D8">
        <w:t xml:space="preserve"> </w:t>
      </w:r>
      <w:r w:rsidRPr="006E12D8">
        <w:rPr>
          <w:rStyle w:val="StyleUnderline"/>
        </w:rPr>
        <w:t>it is overly simplistic to blame drug patent</w:t>
      </w:r>
      <w:r w:rsidRPr="006E12D8">
        <w:rPr>
          <w:u w:val="single"/>
        </w:rPr>
        <w:t>s</w:t>
      </w:r>
      <w:r w:rsidRPr="006E12D8">
        <w:rPr>
          <w:sz w:val="16"/>
          <w:szCs w:val="16"/>
        </w:rPr>
        <w:t>, international trade agreements and the global pharmaceutical industry for the access problem. The problem is far more nuanced and complicated than portrayed</w:t>
      </w:r>
      <w:r w:rsidRPr="006C777A">
        <w:rPr>
          <w:sz w:val="16"/>
          <w:szCs w:val="16"/>
        </w:rPr>
        <w:t xml:space="preserve"> by the High Level Panel</w:t>
      </w:r>
      <w:r w:rsidRPr="003D2CDE">
        <w:t xml:space="preserve">. </w:t>
      </w:r>
      <w:r w:rsidRPr="00FB30CB">
        <w:rPr>
          <w:rStyle w:val="Emphasis"/>
          <w:highlight w:val="yellow"/>
        </w:rPr>
        <w:t>As the WHO, OECD</w:t>
      </w:r>
      <w:r w:rsidRPr="003D2CDE">
        <w:t xml:space="preserve"> </w:t>
      </w:r>
      <w:r w:rsidRPr="006C777A">
        <w:rPr>
          <w:sz w:val="16"/>
          <w:szCs w:val="16"/>
        </w:rPr>
        <w:t>and Senator Hatch</w:t>
      </w:r>
      <w:r w:rsidRPr="003D2CDE">
        <w:t xml:space="preserve"> </w:t>
      </w:r>
      <w:r w:rsidRPr="00FB30CB">
        <w:rPr>
          <w:rStyle w:val="Emphasis"/>
          <w:highlight w:val="yellow"/>
        </w:rPr>
        <w:t>recognize</w:t>
      </w:r>
      <w:r w:rsidRPr="006C777A">
        <w:rPr>
          <w:sz w:val="16"/>
          <w:szCs w:val="16"/>
        </w:rPr>
        <w:t>,</w:t>
      </w:r>
      <w:r w:rsidRPr="003D2CDE">
        <w:t xml:space="preserve"> </w:t>
      </w:r>
      <w:r w:rsidRPr="00FB30CB">
        <w:rPr>
          <w:rStyle w:val="Emphasis"/>
          <w:sz w:val="26"/>
          <w:szCs w:val="26"/>
          <w:highlight w:val="yellow"/>
        </w:rPr>
        <w:t>intellectual property rights are part of the solution</w:t>
      </w:r>
      <w:r w:rsidRPr="006C777A">
        <w:rPr>
          <w:sz w:val="16"/>
          <w:szCs w:val="16"/>
        </w:rPr>
        <w:t>.</w:t>
      </w:r>
      <w:r w:rsidRPr="003D2CDE">
        <w:t xml:space="preserve"> </w:t>
      </w:r>
      <w:r w:rsidRPr="00FB30CB">
        <w:rPr>
          <w:rStyle w:val="Emphasis"/>
          <w:sz w:val="26"/>
          <w:szCs w:val="26"/>
          <w:highlight w:val="yellow"/>
        </w:rPr>
        <w:t>To truly address</w:t>
      </w:r>
      <w:r w:rsidRPr="006C777A">
        <w:rPr>
          <w:rStyle w:val="Emphasis"/>
          <w:sz w:val="26"/>
          <w:szCs w:val="26"/>
        </w:rPr>
        <w:t xml:space="preserve"> the </w:t>
      </w:r>
      <w:r w:rsidRPr="00FB30CB">
        <w:rPr>
          <w:rStyle w:val="Emphasis"/>
          <w:sz w:val="26"/>
          <w:szCs w:val="26"/>
          <w:highlight w:val="yellow"/>
        </w:rPr>
        <w:t>access</w:t>
      </w:r>
      <w:r w:rsidRPr="006C777A">
        <w:rPr>
          <w:rStyle w:val="Emphasis"/>
          <w:sz w:val="26"/>
          <w:szCs w:val="26"/>
        </w:rPr>
        <w:t xml:space="preserve"> problem, </w:t>
      </w:r>
      <w:r w:rsidRPr="00FB30CB">
        <w:rPr>
          <w:rStyle w:val="Emphasis"/>
          <w:sz w:val="26"/>
          <w:szCs w:val="26"/>
          <w:highlight w:val="yellow"/>
        </w:rPr>
        <w:t>we must move beyond blaming IPR</w:t>
      </w:r>
      <w:r w:rsidRPr="00FB30CB">
        <w:rPr>
          <w:rStyle w:val="Emphasis"/>
          <w:highlight w:val="yellow"/>
        </w:rPr>
        <w:t>s</w:t>
      </w:r>
      <w:r w:rsidRPr="00FB30CB">
        <w:rPr>
          <w:rStyle w:val="StyleUnderline"/>
          <w:highlight w:val="yellow"/>
        </w:rPr>
        <w:t xml:space="preserve"> and begin</w:t>
      </w:r>
      <w:r w:rsidRPr="006C777A">
        <w:rPr>
          <w:rStyle w:val="StyleUnderline"/>
        </w:rPr>
        <w:t xml:space="preserve"> the difficult work of g</w:t>
      </w:r>
      <w:r w:rsidRPr="00FB30CB">
        <w:rPr>
          <w:rStyle w:val="StyleUnderline"/>
          <w:highlight w:val="yellow"/>
        </w:rPr>
        <w:t>rappling with structural deficiencies and poverty</w:t>
      </w:r>
      <w:r w:rsidRPr="003D2CDE">
        <w:t>.</w:t>
      </w:r>
    </w:p>
    <w:p w14:paraId="22CF4B2A" w14:textId="77777777" w:rsidR="00593455" w:rsidRPr="00FB30CB" w:rsidRDefault="00593455" w:rsidP="00593455">
      <w:pPr>
        <w:pStyle w:val="NoSpacing"/>
      </w:pPr>
    </w:p>
    <w:p w14:paraId="3506A5FC" w14:textId="77777777" w:rsidR="00593455" w:rsidRDefault="00593455" w:rsidP="00593455">
      <w:pPr>
        <w:pStyle w:val="Heading4"/>
      </w:pPr>
      <w:r>
        <w:t>Decks COVID vaxx solvency and independently a huge threat to public health, the employment sector, and pharmaceutical innovation</w:t>
      </w:r>
    </w:p>
    <w:p w14:paraId="5B1A7F53" w14:textId="77777777" w:rsidR="00593455" w:rsidRPr="001F583F" w:rsidRDefault="00593455" w:rsidP="00593455">
      <w:pPr>
        <w:pStyle w:val="NoSpacing"/>
        <w:rPr>
          <w:rFonts w:ascii="Times New Roman" w:hAnsi="Times New Roman"/>
          <w:sz w:val="24"/>
        </w:rPr>
      </w:pPr>
      <w:r w:rsidRPr="0092526E">
        <w:rPr>
          <w:rStyle w:val="Style13ptBold"/>
        </w:rPr>
        <w:t>Dechert 21</w:t>
      </w:r>
      <w:r w:rsidRPr="0092526E">
        <w:t xml:space="preserve"> (</w:t>
      </w:r>
      <w:r>
        <w:t xml:space="preserve">Dechert LLP is a global specialist law firm – this was published in JD Supra, which is </w:t>
      </w:r>
      <w:r w:rsidRPr="0092526E">
        <w:rPr>
          <w:shd w:val="clear" w:color="auto" w:fill="FFFFFF"/>
        </w:rPr>
        <w:t xml:space="preserve">a daily source of legal intelligence on all </w:t>
      </w:r>
      <w:r w:rsidRPr="001F583F">
        <w:rPr>
          <w:shd w:val="clear" w:color="auto" w:fill="FFFFFF"/>
        </w:rPr>
        <w:t xml:space="preserve">topics business and personal, distributing news, commentary &amp; analysis from leading lawyers &amp; law firms, </w:t>
      </w:r>
      <w:r w:rsidRPr="001F583F">
        <w:t xml:space="preserve">“UK Life Sciences and Healthcare </w:t>
      </w:r>
      <w:r w:rsidRPr="001F583F">
        <w:lastRenderedPageBreak/>
        <w:t xml:space="preserve">Newsletter: </w:t>
      </w:r>
      <w:r w:rsidRPr="002B04C1">
        <w:rPr>
          <w:rStyle w:val="Emphasis"/>
          <w:highlight w:val="yellow"/>
        </w:rPr>
        <w:t>Counterfeit Medicines</w:t>
      </w:r>
      <w:r w:rsidRPr="001F583F">
        <w:t xml:space="preserve">: </w:t>
      </w:r>
      <w:r w:rsidRPr="002B04C1">
        <w:rPr>
          <w:rStyle w:val="Emphasis"/>
          <w:highlight w:val="yellow"/>
        </w:rPr>
        <w:t>A</w:t>
      </w:r>
      <w:r w:rsidRPr="000F62CA">
        <w:t xml:space="preserve"> </w:t>
      </w:r>
      <w:r w:rsidRPr="001F583F">
        <w:t xml:space="preserve">Growing </w:t>
      </w:r>
      <w:r w:rsidRPr="002B04C1">
        <w:rPr>
          <w:rStyle w:val="Emphasis"/>
          <w:highlight w:val="yellow"/>
        </w:rPr>
        <w:t>Threat to Consumers and Pharmaceutical Companies</w:t>
      </w:r>
      <w:r w:rsidRPr="001F583F">
        <w:t>”, https://www.jdsupra.com/legalnews/counterfeit-medicines-a-growing-threat-5751564/, 28 January 2021, EmmieeM)</w:t>
      </w:r>
    </w:p>
    <w:p w14:paraId="229377A2" w14:textId="77777777" w:rsidR="00593455" w:rsidRPr="00BB5993" w:rsidRDefault="00593455" w:rsidP="00593455">
      <w:pPr>
        <w:pStyle w:val="NoSpacing"/>
        <w:rPr>
          <w:rStyle w:val="StyleUnderline"/>
        </w:rPr>
      </w:pPr>
      <w:r w:rsidRPr="00A02C29">
        <w:rPr>
          <w:rStyle w:val="StyleUnderline"/>
          <w:highlight w:val="yellow"/>
        </w:rPr>
        <w:t>Counterfeit pharmaceuticals pose</w:t>
      </w:r>
      <w:r w:rsidRPr="001F583F">
        <w:t xml:space="preserve"> </w:t>
      </w:r>
      <w:r w:rsidRPr="00BB5993">
        <w:rPr>
          <w:sz w:val="16"/>
          <w:szCs w:val="16"/>
        </w:rPr>
        <w:t xml:space="preserve">a particular </w:t>
      </w:r>
      <w:r w:rsidRPr="00A02C29">
        <w:rPr>
          <w:rStyle w:val="StyleUnderline"/>
          <w:highlight w:val="yellow"/>
        </w:rPr>
        <w:t>risk</w:t>
      </w:r>
      <w:r w:rsidRPr="00BB5993">
        <w:rPr>
          <w:sz w:val="16"/>
          <w:szCs w:val="16"/>
        </w:rPr>
        <w:t>, both</w:t>
      </w:r>
      <w:r w:rsidRPr="001F583F">
        <w:t xml:space="preserve"> </w:t>
      </w:r>
      <w:r w:rsidRPr="00A02C29">
        <w:rPr>
          <w:rStyle w:val="StyleUnderline"/>
          <w:highlight w:val="yellow"/>
        </w:rPr>
        <w:t>in economic and social terms</w:t>
      </w:r>
      <w:r w:rsidRPr="00BB5993">
        <w:rPr>
          <w:sz w:val="16"/>
          <w:szCs w:val="16"/>
        </w:rPr>
        <w:t xml:space="preserve">. </w:t>
      </w:r>
      <w:r w:rsidRPr="00B54813">
        <w:rPr>
          <w:rStyle w:val="StyleUnderline"/>
        </w:rPr>
        <w:t xml:space="preserve">Poorly formulated drugs are </w:t>
      </w:r>
      <w:r w:rsidRPr="00A02C29">
        <w:rPr>
          <w:rStyle w:val="Emphasis"/>
          <w:highlight w:val="yellow"/>
        </w:rPr>
        <w:t>an axiomatic danger to public health</w:t>
      </w:r>
      <w:r w:rsidRPr="001F583F">
        <w:t xml:space="preserve"> </w:t>
      </w:r>
      <w:r w:rsidRPr="00BB5993">
        <w:rPr>
          <w:sz w:val="16"/>
          <w:szCs w:val="16"/>
        </w:rPr>
        <w:t>as</w:t>
      </w:r>
      <w:r w:rsidRPr="001F583F">
        <w:t xml:space="preserve"> </w:t>
      </w:r>
      <w:r w:rsidRPr="00BB5993">
        <w:rPr>
          <w:rStyle w:val="StyleUnderline"/>
        </w:rPr>
        <w:t>th</w:t>
      </w:r>
      <w:r w:rsidRPr="00593455">
        <w:rPr>
          <w:rStyle w:val="StyleUnderline"/>
        </w:rPr>
        <w:t>e</w:t>
      </w:r>
      <w:r w:rsidRPr="00593455">
        <w:t xml:space="preserve"> </w:t>
      </w:r>
      <w:r w:rsidRPr="00593455">
        <w:rPr>
          <w:sz w:val="16"/>
          <w:szCs w:val="16"/>
        </w:rPr>
        <w:t>counterfeit</w:t>
      </w:r>
      <w:r w:rsidRPr="00593455">
        <w:t xml:space="preserve"> </w:t>
      </w:r>
      <w:r w:rsidRPr="00593455">
        <w:rPr>
          <w:rStyle w:val="StyleUnderline"/>
        </w:rPr>
        <w:t>drugs often fail to</w:t>
      </w:r>
      <w:r w:rsidRPr="00593455">
        <w:t xml:space="preserve"> </w:t>
      </w:r>
      <w:r w:rsidRPr="00593455">
        <w:rPr>
          <w:sz w:val="16"/>
          <w:szCs w:val="16"/>
        </w:rPr>
        <w:t>contain the necessary active ingredients</w:t>
      </w:r>
      <w:r w:rsidRPr="00593455">
        <w:t xml:space="preserve"> </w:t>
      </w:r>
      <w:r w:rsidRPr="00593455">
        <w:rPr>
          <w:rStyle w:val="StyleUnderline"/>
        </w:rPr>
        <w:t>to treat the targeted condition and</w:t>
      </w:r>
      <w:r w:rsidRPr="00593455">
        <w:t xml:space="preserve"> </w:t>
      </w:r>
      <w:r w:rsidRPr="00593455">
        <w:rPr>
          <w:sz w:val="16"/>
          <w:szCs w:val="16"/>
        </w:rPr>
        <w:t>also often</w:t>
      </w:r>
      <w:r w:rsidRPr="00593455">
        <w:t xml:space="preserve"> </w:t>
      </w:r>
      <w:r w:rsidRPr="00593455">
        <w:rPr>
          <w:rStyle w:val="StyleUnderline"/>
        </w:rPr>
        <w:t>contain other undeclared and potentially dangerous substances increasing the likelihood of dangerous side effects on individuals already otherwise unwell</w:t>
      </w:r>
      <w:r w:rsidRPr="00593455">
        <w:t>.</w:t>
      </w:r>
      <w:r w:rsidRPr="00BB5993">
        <w:rPr>
          <w:sz w:val="16"/>
          <w:szCs w:val="16"/>
        </w:rPr>
        <w:t xml:space="preserve"> The Report estimates that 72,000 to 169,000 children may die from pneumonia every year after receiving counterfeit drugs. Similarly, </w:t>
      </w:r>
      <w:r w:rsidRPr="00BB5993">
        <w:rPr>
          <w:rStyle w:val="StyleUnderline"/>
        </w:rPr>
        <w:t>fake anti-malaria medication may have been responsible for</w:t>
      </w:r>
      <w:r w:rsidRPr="001F583F">
        <w:t xml:space="preserve"> </w:t>
      </w:r>
      <w:r w:rsidRPr="00BB5993">
        <w:rPr>
          <w:sz w:val="16"/>
          <w:szCs w:val="16"/>
        </w:rPr>
        <w:t xml:space="preserve">an additional </w:t>
      </w:r>
      <w:r w:rsidRPr="00BB5993">
        <w:rPr>
          <w:rStyle w:val="StyleUnderline"/>
        </w:rPr>
        <w:t>116,000 annual deaths</w:t>
      </w:r>
      <w:r w:rsidRPr="00BB5993">
        <w:rPr>
          <w:rStyle w:val="StyleUnderline"/>
          <w:sz w:val="16"/>
          <w:szCs w:val="16"/>
          <w:u w:val="none"/>
        </w:rPr>
        <w:t>.</w:t>
      </w:r>
    </w:p>
    <w:p w14:paraId="0E614B96" w14:textId="77777777" w:rsidR="00593455" w:rsidRPr="001F583F" w:rsidRDefault="00593455" w:rsidP="00593455">
      <w:pPr>
        <w:pStyle w:val="NoSpacing"/>
      </w:pPr>
      <w:r w:rsidRPr="00A02C29">
        <w:rPr>
          <w:rStyle w:val="StyleUnderline"/>
          <w:highlight w:val="yellow"/>
        </w:rPr>
        <w:t>There are</w:t>
      </w:r>
      <w:r w:rsidRPr="001F583F">
        <w:t xml:space="preserve"> </w:t>
      </w:r>
      <w:r w:rsidRPr="000F62CA">
        <w:rPr>
          <w:sz w:val="16"/>
          <w:szCs w:val="16"/>
        </w:rPr>
        <w:t>also</w:t>
      </w:r>
      <w:r w:rsidRPr="001F583F">
        <w:t xml:space="preserve"> </w:t>
      </w:r>
      <w:r w:rsidRPr="00A02C29">
        <w:rPr>
          <w:rStyle w:val="StyleUnderline"/>
          <w:highlight w:val="yellow"/>
        </w:rPr>
        <w:t>costs to the employment sector</w:t>
      </w:r>
      <w:r w:rsidRPr="00BB5993">
        <w:rPr>
          <w:sz w:val="16"/>
          <w:szCs w:val="16"/>
        </w:rPr>
        <w:t>, with the Report stating that more than</w:t>
      </w:r>
      <w:r w:rsidRPr="001F583F">
        <w:t xml:space="preserve"> </w:t>
      </w:r>
      <w:r w:rsidRPr="00A02C29">
        <w:rPr>
          <w:rStyle w:val="Emphasis"/>
          <w:highlight w:val="yellow"/>
        </w:rPr>
        <w:t>80,000 jobs</w:t>
      </w:r>
      <w:r w:rsidRPr="001F583F">
        <w:t xml:space="preserve"> </w:t>
      </w:r>
      <w:r w:rsidRPr="00BB5993">
        <w:rPr>
          <w:sz w:val="16"/>
          <w:szCs w:val="16"/>
        </w:rPr>
        <w:t>are thought to have been</w:t>
      </w:r>
      <w:r w:rsidRPr="001F583F">
        <w:t xml:space="preserve"> </w:t>
      </w:r>
      <w:r w:rsidRPr="00A02C29">
        <w:rPr>
          <w:rStyle w:val="Emphasis"/>
          <w:highlight w:val="yellow"/>
        </w:rPr>
        <w:t>lost in the EU</w:t>
      </w:r>
      <w:r w:rsidRPr="00BB5993">
        <w:rPr>
          <w:rStyle w:val="StyleUnderline"/>
        </w:rPr>
        <w:t xml:space="preserve"> pharmaceuticals sector as a </w:t>
      </w:r>
      <w:r w:rsidRPr="00593455">
        <w:rPr>
          <w:rStyle w:val="StyleUnderline"/>
        </w:rPr>
        <w:t>result of the trade</w:t>
      </w:r>
      <w:r w:rsidRPr="00593455">
        <w:t xml:space="preserve"> </w:t>
      </w:r>
      <w:r w:rsidRPr="00593455">
        <w:rPr>
          <w:sz w:val="16"/>
          <w:szCs w:val="16"/>
        </w:rPr>
        <w:t>in counterfeit pharmaceuticals. Pharmaceutical</w:t>
      </w:r>
      <w:r w:rsidRPr="00593455">
        <w:t xml:space="preserve"> </w:t>
      </w:r>
      <w:r w:rsidRPr="00593455">
        <w:rPr>
          <w:rStyle w:val="StyleUnderline"/>
        </w:rPr>
        <w:t>companies</w:t>
      </w:r>
      <w:r w:rsidRPr="00593455">
        <w:t xml:space="preserve"> </w:t>
      </w:r>
      <w:r w:rsidRPr="00593455">
        <w:rPr>
          <w:sz w:val="16"/>
          <w:szCs w:val="16"/>
        </w:rPr>
        <w:t>in the USA and throughout Europe (France, Germany and Switzerland in particular),</w:t>
      </w:r>
      <w:r w:rsidRPr="00593455">
        <w:t xml:space="preserve"> </w:t>
      </w:r>
      <w:r w:rsidRPr="00593455">
        <w:rPr>
          <w:rStyle w:val="StyleUnderline"/>
        </w:rPr>
        <w:t>have also seen</w:t>
      </w:r>
      <w:r w:rsidRPr="00593455">
        <w:t xml:space="preserve"> </w:t>
      </w:r>
      <w:r w:rsidRPr="00593455">
        <w:rPr>
          <w:sz w:val="16"/>
          <w:szCs w:val="16"/>
        </w:rPr>
        <w:t>their IPR infringed with ostensible impunity leading to</w:t>
      </w:r>
      <w:r w:rsidRPr="00593455">
        <w:t xml:space="preserve"> </w:t>
      </w:r>
      <w:r w:rsidRPr="00593455">
        <w:rPr>
          <w:rStyle w:val="Emphasis"/>
        </w:rPr>
        <w:t>lost sales, loss of reputation</w:t>
      </w:r>
      <w:r w:rsidRPr="00593455">
        <w:rPr>
          <w:rStyle w:val="StyleUnderline"/>
        </w:rPr>
        <w:t xml:space="preserve"> and </w:t>
      </w:r>
      <w:r w:rsidRPr="00593455">
        <w:rPr>
          <w:rStyle w:val="Emphasis"/>
        </w:rPr>
        <w:t>increased expenditure on brand protection and enforcement</w:t>
      </w:r>
      <w:r w:rsidRPr="00593455">
        <w:rPr>
          <w:sz w:val="16"/>
          <w:szCs w:val="16"/>
        </w:rPr>
        <w:t>. Although such commercial concerns may initially seem superficial in comparison to the public health impact, when considering the raison d’être of trade marks to serve as a guarantee of the origin of the products,</w:t>
      </w:r>
      <w:r w:rsidRPr="00593455">
        <w:t xml:space="preserve"> </w:t>
      </w:r>
      <w:r w:rsidRPr="00593455">
        <w:rPr>
          <w:rStyle w:val="StyleUnderline"/>
        </w:rPr>
        <w:t>there is a clear and material nexus between</w:t>
      </w:r>
      <w:r w:rsidRPr="00BB5993">
        <w:rPr>
          <w:rStyle w:val="StyleUnderline"/>
        </w:rPr>
        <w:t xml:space="preserve"> the infringement of</w:t>
      </w:r>
      <w:r w:rsidRPr="001F583F">
        <w:t xml:space="preserve"> </w:t>
      </w:r>
      <w:r w:rsidRPr="00BB5993">
        <w:rPr>
          <w:sz w:val="16"/>
          <w:szCs w:val="16"/>
        </w:rPr>
        <w:t>those</w:t>
      </w:r>
      <w:r w:rsidRPr="001F583F">
        <w:t xml:space="preserve"> </w:t>
      </w:r>
      <w:r w:rsidRPr="00BB5993">
        <w:rPr>
          <w:rStyle w:val="StyleUnderline"/>
        </w:rPr>
        <w:t>IPR and the detriment of public health</w:t>
      </w:r>
      <w:r w:rsidRPr="001F583F">
        <w:t>.</w:t>
      </w:r>
    </w:p>
    <w:p w14:paraId="459D62C7" w14:textId="77777777" w:rsidR="00593455" w:rsidRPr="00A81591" w:rsidRDefault="00593455" w:rsidP="00593455">
      <w:pPr>
        <w:pStyle w:val="NoSpacing"/>
        <w:rPr>
          <w:sz w:val="10"/>
          <w:szCs w:val="10"/>
        </w:rPr>
      </w:pPr>
      <w:r w:rsidRPr="00A81591">
        <w:rPr>
          <w:sz w:val="10"/>
          <w:szCs w:val="10"/>
        </w:rPr>
        <w:t>Intellectual Property and the Pharmaceutical Sector</w:t>
      </w:r>
    </w:p>
    <w:p w14:paraId="41E3495B" w14:textId="77777777" w:rsidR="00593455" w:rsidRPr="00A81591" w:rsidRDefault="00593455" w:rsidP="00593455">
      <w:pPr>
        <w:pStyle w:val="NoSpacing"/>
        <w:rPr>
          <w:sz w:val="10"/>
          <w:szCs w:val="10"/>
        </w:rPr>
      </w:pPr>
      <w:r w:rsidRPr="00A81591">
        <w:rPr>
          <w:sz w:val="10"/>
          <w:szCs w:val="10"/>
        </w:rPr>
        <w:t>The Report states that the global pharmaceutical sector saw estimated sales of US$1.2 trillion in 2018, with a growth of 6.3 percent during the period of 2014 to 2018. The Report attributed this growth, and an expected increase of 3 percent to 6 percent by 2023, to demand driven by the USA and emerging markets in countries such as China. As such, the potential value of transformative pharmaceutical products and the substantial investment that is required in terms of research, development and clinical trials means that the IPR of pharmaceutical products are fiercely protected. In this light, the Report notes that the number of registered trade mark applications covering pharmaceutical products continues to rise, with 390,888 registered in 2016 compared to 282,311 registrations in 2013. In 2016, this accounted for 4.3 percent of the world registered trade mark applications making pharmaceuticals the 4th most intense industry in terms of trade mark applications (the highest number of applications in 2016 were in China followed by India, the USA and the EU). The number of patent applications for products related to the pharmaceutical industry also continues to grow year on year, with the industry now ranking 7th out of the 35 fields of technology found by the World Intellectual Property Office.</w:t>
      </w:r>
    </w:p>
    <w:p w14:paraId="4781F276" w14:textId="77777777" w:rsidR="00593455" w:rsidRPr="001F583F" w:rsidRDefault="00593455" w:rsidP="00593455">
      <w:pPr>
        <w:pStyle w:val="NoSpacing"/>
      </w:pPr>
      <w:r w:rsidRPr="00A81591">
        <w:rPr>
          <w:sz w:val="10"/>
          <w:szCs w:val="10"/>
        </w:rPr>
        <w:t xml:space="preserve">Given the value of trade mark and patent rights to the pharmaceutical industry these statistics are not surprising. Equally unsurprising is the fact that intellectual property infringement in the pharmaceutical sector directly correlates with the locations of the world’s largest pharmaceutical firms, with companies in the USA, Switzerland, the United Kingdom, France, Austria and Germany heavily impacted by the trade in counterfeit pharmaceuticals. As alluded to above, not only does this have a direct impact on consumers by eroding trust in trade marks as badges of origin, the </w:t>
      </w:r>
      <w:r w:rsidRPr="00A81591">
        <w:rPr>
          <w:rStyle w:val="StyleUnderline"/>
        </w:rPr>
        <w:t xml:space="preserve">detrimental financial consequences of the counterfeit trade on a company’s balance sheet have </w:t>
      </w:r>
      <w:r w:rsidRPr="000F62CA">
        <w:rPr>
          <w:rStyle w:val="Emphasis"/>
        </w:rPr>
        <w:t xml:space="preserve">a </w:t>
      </w:r>
      <w:r w:rsidRPr="00A02C29">
        <w:rPr>
          <w:rStyle w:val="Emphasis"/>
          <w:highlight w:val="yellow"/>
        </w:rPr>
        <w:t>material impact on budgets for R&amp;D</w:t>
      </w:r>
      <w:r w:rsidRPr="00A02C29">
        <w:rPr>
          <w:sz w:val="16"/>
          <w:szCs w:val="16"/>
        </w:rPr>
        <w:t>,</w:t>
      </w:r>
      <w:r w:rsidRPr="00A81591">
        <w:rPr>
          <w:sz w:val="16"/>
          <w:szCs w:val="16"/>
        </w:rPr>
        <w:t xml:space="preserve"> which in turn indirectly impacts us all through the</w:t>
      </w:r>
      <w:r w:rsidRPr="001F583F">
        <w:t xml:space="preserve"> </w:t>
      </w:r>
      <w:r w:rsidRPr="00A02C29">
        <w:rPr>
          <w:rStyle w:val="Emphasis"/>
          <w:highlight w:val="yellow"/>
        </w:rPr>
        <w:t>slow</w:t>
      </w:r>
      <w:r w:rsidRPr="000F62CA">
        <w:rPr>
          <w:rStyle w:val="Emphasis"/>
        </w:rPr>
        <w:t>ing</w:t>
      </w:r>
      <w:r w:rsidRPr="001F583F">
        <w:t xml:space="preserve"> </w:t>
      </w:r>
      <w:r w:rsidRPr="00A81591">
        <w:rPr>
          <w:sz w:val="16"/>
          <w:szCs w:val="16"/>
        </w:rPr>
        <w:t xml:space="preserve">of </w:t>
      </w:r>
      <w:r w:rsidRPr="00A02C29">
        <w:rPr>
          <w:rStyle w:val="Emphasis"/>
          <w:highlight w:val="yellow"/>
        </w:rPr>
        <w:t>innovation</w:t>
      </w:r>
      <w:r w:rsidRPr="001F583F">
        <w:t>.</w:t>
      </w:r>
    </w:p>
    <w:p w14:paraId="5F3F80DE" w14:textId="77777777" w:rsidR="00593455" w:rsidRPr="00A81591" w:rsidRDefault="00593455" w:rsidP="00593455">
      <w:pPr>
        <w:pStyle w:val="NoSpacing"/>
        <w:rPr>
          <w:sz w:val="16"/>
          <w:szCs w:val="16"/>
        </w:rPr>
      </w:pPr>
      <w:r w:rsidRPr="00A81591">
        <w:rPr>
          <w:sz w:val="16"/>
          <w:szCs w:val="16"/>
        </w:rPr>
        <w:t>The Significance of the Challenge</w:t>
      </w:r>
    </w:p>
    <w:p w14:paraId="223FA2FC" w14:textId="77777777" w:rsidR="00593455" w:rsidRPr="001F583F" w:rsidRDefault="00593455" w:rsidP="00593455">
      <w:pPr>
        <w:pStyle w:val="NoSpacing"/>
      </w:pPr>
      <w:r w:rsidRPr="00A81591">
        <w:rPr>
          <w:sz w:val="16"/>
          <w:szCs w:val="16"/>
        </w:rPr>
        <w:t>A myriad of</w:t>
      </w:r>
      <w:r w:rsidRPr="001F583F">
        <w:t xml:space="preserve"> </w:t>
      </w:r>
      <w:r w:rsidRPr="00A02C29">
        <w:rPr>
          <w:rStyle w:val="StyleUnderline"/>
          <w:highlight w:val="yellow"/>
        </w:rPr>
        <w:t>counterfeit</w:t>
      </w:r>
      <w:r w:rsidRPr="00A81591">
        <w:rPr>
          <w:rStyle w:val="StyleUnderline"/>
        </w:rPr>
        <w:t xml:space="preserve"> pharmaceutical </w:t>
      </w:r>
      <w:r w:rsidRPr="00A02C29">
        <w:rPr>
          <w:rStyle w:val="StyleUnderline"/>
          <w:highlight w:val="yellow"/>
        </w:rPr>
        <w:t>products are</w:t>
      </w:r>
      <w:r w:rsidRPr="00A02C29">
        <w:rPr>
          <w:rStyle w:val="StyleUnderline"/>
        </w:rPr>
        <w:t xml:space="preserve"> </w:t>
      </w:r>
      <w:r w:rsidRPr="00A81591">
        <w:rPr>
          <w:sz w:val="16"/>
          <w:szCs w:val="16"/>
        </w:rPr>
        <w:t xml:space="preserve">discovered at borders, including many which are </w:t>
      </w:r>
      <w:r w:rsidRPr="00A02C29">
        <w:rPr>
          <w:rStyle w:val="StyleUnderline"/>
          <w:highlight w:val="yellow"/>
        </w:rPr>
        <w:t>purported to treat serious life threatening conditions</w:t>
      </w:r>
      <w:r w:rsidRPr="00A81591">
        <w:rPr>
          <w:rStyle w:val="StyleUnderline"/>
        </w:rPr>
        <w:t xml:space="preserve"> such as, HIV/AIDS, cancer, epilepsy, heart disease and blood pressure</w:t>
      </w:r>
      <w:r w:rsidRPr="001F583F">
        <w:t xml:space="preserve"> </w:t>
      </w:r>
      <w:r w:rsidRPr="00A81591">
        <w:rPr>
          <w:sz w:val="16"/>
          <w:szCs w:val="16"/>
        </w:rPr>
        <w:t>issues. Consequently, the hope remains that the severity of the issue will lead to improved solutions.</w:t>
      </w:r>
    </w:p>
    <w:p w14:paraId="7E5C6B52" w14:textId="77777777" w:rsidR="00593455" w:rsidRPr="00E3610C" w:rsidRDefault="00593455" w:rsidP="00593455">
      <w:pPr>
        <w:pStyle w:val="NoSpacing"/>
        <w:rPr>
          <w:sz w:val="16"/>
          <w:szCs w:val="16"/>
        </w:rPr>
      </w:pPr>
      <w:r w:rsidRPr="00E3610C">
        <w:rPr>
          <w:sz w:val="16"/>
          <w:szCs w:val="16"/>
        </w:rPr>
        <w:t>However,</w:t>
      </w:r>
      <w:r w:rsidRPr="001F583F">
        <w:t xml:space="preserve"> </w:t>
      </w:r>
      <w:r w:rsidRPr="00A81591">
        <w:rPr>
          <w:rStyle w:val="StyleUnderline"/>
        </w:rPr>
        <w:t>the problem appears set to worsen for customs authorities given</w:t>
      </w:r>
      <w:r w:rsidRPr="001F583F">
        <w:t xml:space="preserve"> the </w:t>
      </w:r>
      <w:r w:rsidRPr="00A81591">
        <w:rPr>
          <w:rStyle w:val="StyleUnderline"/>
        </w:rPr>
        <w:t xml:space="preserve">significant challenges in detecting counterfeit pharmaceuticals at international </w:t>
      </w:r>
      <w:r w:rsidRPr="00E3610C">
        <w:rPr>
          <w:rStyle w:val="StyleUnderline"/>
        </w:rPr>
        <w:t>border</w:t>
      </w:r>
      <w:r w:rsidRPr="00E3610C">
        <w:rPr>
          <w:u w:val="single"/>
        </w:rPr>
        <w:t>s</w:t>
      </w:r>
      <w:r w:rsidRPr="00E3610C">
        <w:rPr>
          <w:sz w:val="16"/>
          <w:szCs w:val="16"/>
        </w:rPr>
        <w:t>. Primarily, this is because</w:t>
      </w:r>
      <w:r w:rsidRPr="001F583F">
        <w:t xml:space="preserve"> </w:t>
      </w:r>
      <w:r w:rsidRPr="00A81591">
        <w:rPr>
          <w:rStyle w:val="StyleUnderline"/>
        </w:rPr>
        <w:t>counterfeit medicines mimic the packaging of the authentic products</w:t>
      </w:r>
      <w:r w:rsidRPr="001F583F">
        <w:t xml:space="preserve"> </w:t>
      </w:r>
      <w:r w:rsidRPr="00E3610C">
        <w:rPr>
          <w:sz w:val="16"/>
          <w:szCs w:val="16"/>
        </w:rPr>
        <w:t>and the</w:t>
      </w:r>
      <w:r w:rsidRPr="001F583F">
        <w:t xml:space="preserve"> </w:t>
      </w:r>
      <w:r w:rsidRPr="00A81591">
        <w:rPr>
          <w:rStyle w:val="StyleUnderline"/>
        </w:rPr>
        <w:t xml:space="preserve">counterfeiters are becoming ever more </w:t>
      </w:r>
      <w:r w:rsidRPr="00A02C29">
        <w:rPr>
          <w:rStyle w:val="StyleUnderline"/>
          <w:szCs w:val="22"/>
        </w:rPr>
        <w:t>adept</w:t>
      </w:r>
      <w:r w:rsidRPr="00E3610C">
        <w:rPr>
          <w:sz w:val="16"/>
          <w:szCs w:val="16"/>
        </w:rPr>
        <w:t xml:space="preserve"> at copying the packaging perfectly to cloak their illegitimacy. Depending on the nature of the product, identifying counterfeit medicines can require an expert examination of the product itself to verify its authenticity, or further</w:t>
      </w:r>
      <w:r w:rsidRPr="001F583F">
        <w:t xml:space="preserve"> </w:t>
      </w:r>
      <w:r w:rsidRPr="00A02C29">
        <w:rPr>
          <w:rStyle w:val="Emphasis"/>
          <w:highlight w:val="yellow"/>
        </w:rPr>
        <w:t>scientific testing</w:t>
      </w:r>
      <w:r w:rsidRPr="001F583F">
        <w:t xml:space="preserve"> </w:t>
      </w:r>
      <w:r w:rsidRPr="00E3610C">
        <w:rPr>
          <w:sz w:val="16"/>
          <w:szCs w:val="16"/>
        </w:rPr>
        <w:t>which</w:t>
      </w:r>
      <w:r w:rsidRPr="001F583F">
        <w:t xml:space="preserve"> </w:t>
      </w:r>
      <w:r w:rsidRPr="000F62CA">
        <w:rPr>
          <w:rStyle w:val="Emphasis"/>
        </w:rPr>
        <w:t>i</w:t>
      </w:r>
      <w:r w:rsidRPr="00A02C29">
        <w:rPr>
          <w:rStyle w:val="Emphasis"/>
          <w:highlight w:val="yellow"/>
        </w:rPr>
        <w:t>s</w:t>
      </w:r>
      <w:r w:rsidRPr="000F62CA">
        <w:rPr>
          <w:rStyle w:val="Emphasis"/>
        </w:rPr>
        <w:t xml:space="preserve"> both </w:t>
      </w:r>
      <w:r w:rsidRPr="00A02C29">
        <w:rPr>
          <w:rStyle w:val="Emphasis"/>
          <w:highlight w:val="yellow"/>
        </w:rPr>
        <w:t>time-consuming and costly</w:t>
      </w:r>
      <w:r w:rsidRPr="001F583F">
        <w:rPr>
          <w:sz w:val="20"/>
          <w:szCs w:val="20"/>
          <w:vertAlign w:val="superscript"/>
        </w:rPr>
        <w:t>2</w:t>
      </w:r>
      <w:r w:rsidRPr="00E3610C">
        <w:rPr>
          <w:sz w:val="16"/>
          <w:szCs w:val="16"/>
        </w:rPr>
        <w:t>. In addition, the modernisation of transport, such as small postal shipments, the rise of e-commerce and the growth of free trade zones have compounded the global pharmaceutical supply chain’s vulnerabilities in favour of unscrupulous traders.</w:t>
      </w:r>
      <w:r w:rsidRPr="001F583F">
        <w:t xml:space="preserve"> </w:t>
      </w:r>
      <w:r w:rsidRPr="00A02C29">
        <w:rPr>
          <w:rStyle w:val="StyleUnderline"/>
          <w:highlight w:val="yellow"/>
        </w:rPr>
        <w:t>Time constraints mean</w:t>
      </w:r>
      <w:r w:rsidRPr="00A81591">
        <w:rPr>
          <w:rStyle w:val="StyleUnderline"/>
        </w:rPr>
        <w:t xml:space="preserve"> that </w:t>
      </w:r>
      <w:r w:rsidRPr="00A02C29">
        <w:rPr>
          <w:rStyle w:val="StyleUnderline"/>
          <w:highlight w:val="yellow"/>
        </w:rPr>
        <w:t>smaller packages</w:t>
      </w:r>
      <w:r w:rsidRPr="001F583F">
        <w:t xml:space="preserve"> </w:t>
      </w:r>
      <w:r w:rsidRPr="00E3610C">
        <w:rPr>
          <w:sz w:val="16"/>
          <w:szCs w:val="16"/>
        </w:rPr>
        <w:t>in particular</w:t>
      </w:r>
      <w:r w:rsidRPr="001F583F">
        <w:t xml:space="preserve"> </w:t>
      </w:r>
      <w:r w:rsidRPr="00A02C29">
        <w:rPr>
          <w:rStyle w:val="StyleUnderline"/>
          <w:highlight w:val="yellow"/>
        </w:rPr>
        <w:t>are</w:t>
      </w:r>
      <w:r w:rsidRPr="00A81591">
        <w:rPr>
          <w:rStyle w:val="StyleUnderline"/>
        </w:rPr>
        <w:t xml:space="preserve"> more </w:t>
      </w:r>
      <w:r w:rsidRPr="00A02C29">
        <w:rPr>
          <w:rStyle w:val="StyleUnderline"/>
          <w:highlight w:val="yellow"/>
        </w:rPr>
        <w:t>difficult to detect</w:t>
      </w:r>
      <w:r w:rsidRPr="00A81591">
        <w:rPr>
          <w:rStyle w:val="StyleUnderline"/>
        </w:rPr>
        <w:t xml:space="preserve"> at international borders and have the added cost-benefit to the counterfeiter</w:t>
      </w:r>
      <w:r w:rsidRPr="001F583F">
        <w:t xml:space="preserve"> </w:t>
      </w:r>
      <w:r w:rsidRPr="00E3610C">
        <w:rPr>
          <w:sz w:val="16"/>
          <w:szCs w:val="16"/>
        </w:rPr>
        <w:t>namely that,</w:t>
      </w:r>
      <w:r w:rsidRPr="001F583F">
        <w:t xml:space="preserve"> </w:t>
      </w:r>
      <w:r w:rsidRPr="00A81591">
        <w:rPr>
          <w:rStyle w:val="StyleUnderline"/>
        </w:rPr>
        <w:t>if detected</w:t>
      </w:r>
      <w:r w:rsidRPr="001F583F">
        <w:t xml:space="preserve">, </w:t>
      </w:r>
      <w:r w:rsidRPr="00A81591">
        <w:rPr>
          <w:rStyle w:val="StyleUnderline"/>
        </w:rPr>
        <w:t>only a small volume of counterfeit drug is impounded</w:t>
      </w:r>
      <w:r w:rsidRPr="00E3610C">
        <w:rPr>
          <w:sz w:val="16"/>
          <w:szCs w:val="16"/>
        </w:rPr>
        <w:t>.</w:t>
      </w:r>
    </w:p>
    <w:p w14:paraId="3A8E1775" w14:textId="77777777" w:rsidR="00593455" w:rsidRPr="000F62CA" w:rsidRDefault="00593455" w:rsidP="00593455">
      <w:pPr>
        <w:pStyle w:val="NoSpacing"/>
        <w:rPr>
          <w:sz w:val="6"/>
          <w:szCs w:val="6"/>
        </w:rPr>
      </w:pPr>
      <w:r w:rsidRPr="000F62CA">
        <w:rPr>
          <w:sz w:val="6"/>
          <w:szCs w:val="6"/>
        </w:rPr>
        <w:t>The lifecycle of counterfeit medicinal products also makes them difficult to track. The packaging is often made in a different location to the product, with assembly taking place in a further jurisdiction. In 2016, India was the main provenance economy of counterfeit pharmaceuticals, (accounting for 53 percent) followed by China (accounting for 30 percent between 2014 and 2016), the UAE (4 percent) and Hong Kong (4 percent). During the same period, the main transitional hubs for counterfeit medicines were the UAE, Hong Kong, Egypt, Cameroon, Turkey, Singapore and Iran (with Switzerland and the USA serving as specific transitional jurisdictions for counterfeit medication destined for Europe).</w:t>
      </w:r>
    </w:p>
    <w:p w14:paraId="7826C848" w14:textId="77777777" w:rsidR="00593455" w:rsidRPr="000F62CA" w:rsidRDefault="00593455" w:rsidP="00593455">
      <w:pPr>
        <w:pStyle w:val="NoSpacing"/>
        <w:rPr>
          <w:sz w:val="6"/>
          <w:szCs w:val="6"/>
        </w:rPr>
      </w:pPr>
      <w:r w:rsidRPr="000F62CA">
        <w:rPr>
          <w:sz w:val="6"/>
          <w:szCs w:val="6"/>
        </w:rPr>
        <w:t>Counterfeiters also readily exploit the nature of the medicinal supply chain. Doctors that prescribe medication do not administer it directly to patients and the intermediary pharmacists obtain the drugs from wholesalers creating a complex network. Clearly, when multiple suppliers are used, it becomes easier to mask the origin of goods and facilitates a less onerous route into the supply chain. This problem is exacerbated in developing countries where secure, regulated distribution is less common.</w:t>
      </w:r>
    </w:p>
    <w:p w14:paraId="02DE57C3" w14:textId="77777777" w:rsidR="00593455" w:rsidRPr="000F62CA" w:rsidRDefault="00593455" w:rsidP="00593455">
      <w:pPr>
        <w:pStyle w:val="NoSpacing"/>
        <w:rPr>
          <w:sz w:val="6"/>
          <w:szCs w:val="6"/>
        </w:rPr>
      </w:pPr>
      <w:r w:rsidRPr="000F62CA">
        <w:rPr>
          <w:sz w:val="6"/>
          <w:szCs w:val="6"/>
        </w:rPr>
        <w:t>The scale of the problem has also risen in all territories especially with the proliferation of rogue on-line pharmacies which provide counterfeit products at a discounted price. Consumers have shown a propensity to purchase such products online despite the potential risks of doing so and, critically, this problem has also spread significantly to social media (according to Pfizer, between 2015 and 2018, more than 10,000 Facebook and 1,000 Instagram accounts were identified and reported for selling counterfeit Pfizer products).</w:t>
      </w:r>
    </w:p>
    <w:p w14:paraId="26D99302" w14:textId="77777777" w:rsidR="00593455" w:rsidRPr="000F62CA" w:rsidRDefault="00593455" w:rsidP="00593455">
      <w:pPr>
        <w:pStyle w:val="NoSpacing"/>
        <w:rPr>
          <w:sz w:val="6"/>
          <w:szCs w:val="6"/>
        </w:rPr>
      </w:pPr>
      <w:r w:rsidRPr="000F62CA">
        <w:rPr>
          <w:sz w:val="6"/>
          <w:szCs w:val="6"/>
        </w:rPr>
        <w:t>Preventative Measures</w:t>
      </w:r>
    </w:p>
    <w:p w14:paraId="03E96BEE" w14:textId="77777777" w:rsidR="00593455" w:rsidRPr="000F62CA" w:rsidRDefault="00593455" w:rsidP="00593455">
      <w:pPr>
        <w:pStyle w:val="NoSpacing"/>
        <w:rPr>
          <w:sz w:val="6"/>
          <w:szCs w:val="6"/>
        </w:rPr>
      </w:pPr>
      <w:r w:rsidRPr="000F62CA">
        <w:rPr>
          <w:sz w:val="6"/>
          <w:szCs w:val="6"/>
        </w:rPr>
        <w:t>The trade in counterfeit pharmaceuticals is attractive as it combines high profitability with a low risk of prosecution and weak penalties. As explained above, it is also an incredible challenge to combat. Nevertheless, governments and industry have been working in unison to try to fight the problem through actions including legislation, enforcement and awareness raising campaigns. International initiatives have also been launched including programmes run by Interpol and the World Health Organisation. For example, in 2008 INTERPOL initiated ‘Operation Pangea’ targeting the online sale of counterfeit and illicit medicines and medical devices. Each year participating agencies (the number of countries participating in the operation increased from 8 to 123 between 2008 and 2017) undertake co-ordinated activities in the same week against illegal websites to identify the criminal networks behind the trafficking. In the 2018 operation, authorities from 116 countries made 859 arrests worldwide and seized US$14 million worth of potentially dangerous pharmaceuticals and 500 tonnes of illicit pharmaceuticals.</w:t>
      </w:r>
    </w:p>
    <w:p w14:paraId="2CDE366B" w14:textId="77777777" w:rsidR="00593455" w:rsidRPr="000F62CA" w:rsidRDefault="00593455" w:rsidP="00593455">
      <w:pPr>
        <w:pStyle w:val="NoSpacing"/>
        <w:rPr>
          <w:sz w:val="6"/>
          <w:szCs w:val="6"/>
        </w:rPr>
      </w:pPr>
      <w:r w:rsidRPr="000F62CA">
        <w:rPr>
          <w:sz w:val="6"/>
          <w:szCs w:val="6"/>
        </w:rPr>
        <w:t>From a legislative perspective, the Falsified Medicines Directive (the “Directive”) implemented a number of new steps to tackle the growing counterfeit pharmaceuticals market in the EU, including the requirement of printing a unique identifier encoded in a two-dimensional barcode on each unit of product, together with an anti-tampering device on the outer packaging and obligating those who are authorised to dispense medicines to the public to authenticate the products (requiring them to visually check the anti-tamper device and perform a verification scan of the barcode at the point of supplying the product to the public). To seek to address the panoply of problems posed by online sales, the Directive requires online retailers to display an encrypted logo which enables visitors to check the validity of the website under the Directive (an equivalent encrypted logo operating on similar lines has also been introduced in the UK by the Royal Pharmaceutical Society of Great Britain).</w:t>
      </w:r>
    </w:p>
    <w:p w14:paraId="63DA801C" w14:textId="77777777" w:rsidR="00593455" w:rsidRPr="000F62CA" w:rsidRDefault="00593455" w:rsidP="00593455">
      <w:pPr>
        <w:pStyle w:val="NoSpacing"/>
        <w:rPr>
          <w:sz w:val="6"/>
          <w:szCs w:val="6"/>
        </w:rPr>
      </w:pPr>
      <w:r w:rsidRPr="000F62CA">
        <w:rPr>
          <w:sz w:val="6"/>
          <w:szCs w:val="6"/>
        </w:rPr>
        <w:t>Pharmaceutical companies have also sought to address some of the problems themselves. For example, to seek to combat the social media problems referred to above, Pfizer introduced steps such as blocking and filtering terms associated with their business and developing new technology to identify when a person is trying to sell drugs online.</w:t>
      </w:r>
    </w:p>
    <w:p w14:paraId="507198D3" w14:textId="77777777" w:rsidR="00593455" w:rsidRPr="000F62CA" w:rsidRDefault="00593455" w:rsidP="00593455">
      <w:pPr>
        <w:pStyle w:val="NoSpacing"/>
        <w:rPr>
          <w:sz w:val="6"/>
          <w:szCs w:val="6"/>
        </w:rPr>
      </w:pPr>
      <w:r w:rsidRPr="000F62CA">
        <w:rPr>
          <w:sz w:val="6"/>
          <w:szCs w:val="6"/>
        </w:rPr>
        <w:t>Conclusion and moving forward</w:t>
      </w:r>
    </w:p>
    <w:p w14:paraId="3100AAA6" w14:textId="77777777" w:rsidR="00593455" w:rsidRPr="000F62CA" w:rsidRDefault="00593455" w:rsidP="00593455">
      <w:pPr>
        <w:pStyle w:val="NoSpacing"/>
        <w:rPr>
          <w:sz w:val="6"/>
          <w:szCs w:val="6"/>
        </w:rPr>
      </w:pPr>
      <w:r w:rsidRPr="000F62CA">
        <w:rPr>
          <w:sz w:val="6"/>
          <w:szCs w:val="6"/>
        </w:rPr>
        <w:t>Despite the various measures adopted to date, the continuing threat posed by counterfeit pharmaceuticals to public and social health is staggering. Criminals are continually exploiting weaknesses found both at international borders and in the pharmaceutical supply chain. The accessibility of online pharmacies and the willingness of consumers to purchase pharmaceutical goods from those online outlets without knowing their provenance (or having to attend a pharmacy or obtain a Doctor’s prescription) means that the market for counterfeit pharmaceuticals continues to proliferate. A growing consumer base and unregulated market place online mean that illegal medicinal products will continue to penetrate even the most well-regulated jurisdictions.</w:t>
      </w:r>
    </w:p>
    <w:p w14:paraId="019F6D89" w14:textId="77777777" w:rsidR="00593455" w:rsidRPr="00842B0C" w:rsidRDefault="00593455" w:rsidP="00593455">
      <w:pPr>
        <w:pStyle w:val="NoSpacing"/>
        <w:rPr>
          <w:rStyle w:val="Emphasis"/>
          <w:b w:val="0"/>
          <w:iCs w:val="0"/>
          <w:u w:val="none"/>
        </w:rPr>
      </w:pPr>
      <w:r w:rsidRPr="000F62CA">
        <w:rPr>
          <w:sz w:val="6"/>
          <w:szCs w:val="6"/>
        </w:rPr>
        <w:t>Advances in technology are ostensibly the obvious way to combat the problem, but a lack of financial resources at government level (or a willingness to deploy those resources to confront this issue) may continue to limit their success (and on the flip side, the counterfeiters can also use advances in technology to their own benefit). To this author, educational campaigns at a national and international level targeting users of online pharmacies and highlighting the inherent risks of doing seem worthy of further significant investment (especially in view of their relative simplicity and cost effectiveness, compared to international operations targeting criminal networks) and such schemes can involve joint efforts between governments and pharmaceutical companies.</w:t>
      </w:r>
      <w:r w:rsidRPr="001F583F">
        <w:t xml:space="preserve"> </w:t>
      </w:r>
      <w:r w:rsidRPr="00A02C29">
        <w:rPr>
          <w:rStyle w:val="Emphasis"/>
          <w:highlight w:val="yellow"/>
        </w:rPr>
        <w:t>At a time where various vaccinations are being launched globally</w:t>
      </w:r>
      <w:r w:rsidRPr="00A02C29">
        <w:rPr>
          <w:rStyle w:val="StyleUnderline"/>
          <w:highlight w:val="yellow"/>
        </w:rPr>
        <w:t xml:space="preserve"> to fight COVID-19</w:t>
      </w:r>
      <w:r w:rsidRPr="001F583F">
        <w:t xml:space="preserve">, </w:t>
      </w:r>
      <w:r w:rsidRPr="00A02C29">
        <w:rPr>
          <w:rStyle w:val="Emphasis"/>
          <w:sz w:val="26"/>
          <w:szCs w:val="26"/>
          <w:highlight w:val="yellow"/>
        </w:rPr>
        <w:t>never before has</w:t>
      </w:r>
      <w:r w:rsidRPr="000F62CA">
        <w:rPr>
          <w:rStyle w:val="Emphasis"/>
          <w:sz w:val="26"/>
          <w:szCs w:val="26"/>
        </w:rPr>
        <w:t xml:space="preserve"> the need for</w:t>
      </w:r>
      <w:r w:rsidRPr="001F583F">
        <w:t xml:space="preserve"> </w:t>
      </w:r>
      <w:r w:rsidRPr="000F62CA">
        <w:rPr>
          <w:sz w:val="16"/>
          <w:szCs w:val="16"/>
        </w:rPr>
        <w:t>such</w:t>
      </w:r>
      <w:r w:rsidRPr="001F583F">
        <w:t xml:space="preserve"> </w:t>
      </w:r>
      <w:r w:rsidRPr="00A02C29">
        <w:rPr>
          <w:rStyle w:val="Emphasis"/>
          <w:sz w:val="26"/>
          <w:szCs w:val="26"/>
          <w:highlight w:val="yellow"/>
        </w:rPr>
        <w:t>a campaign been more pressing</w:t>
      </w:r>
      <w:r w:rsidRPr="000F62CA">
        <w:rPr>
          <w:sz w:val="16"/>
          <w:szCs w:val="16"/>
        </w:rPr>
        <w:t xml:space="preserve">. Indeed, </w:t>
      </w:r>
      <w:r w:rsidRPr="00A02C29">
        <w:rPr>
          <w:rStyle w:val="StyleUnderline"/>
          <w:highlight w:val="yellow"/>
        </w:rPr>
        <w:lastRenderedPageBreak/>
        <w:t>given</w:t>
      </w:r>
      <w:r w:rsidRPr="000F62CA">
        <w:rPr>
          <w:rStyle w:val="StyleUnderline"/>
        </w:rPr>
        <w:t xml:space="preserve"> the </w:t>
      </w:r>
      <w:r w:rsidRPr="00A02C29">
        <w:rPr>
          <w:rStyle w:val="StyleUnderline"/>
          <w:highlight w:val="yellow"/>
        </w:rPr>
        <w:t>decimation of</w:t>
      </w:r>
      <w:r w:rsidRPr="000F62CA">
        <w:rPr>
          <w:rStyle w:val="StyleUnderline"/>
        </w:rPr>
        <w:t xml:space="preserve"> the </w:t>
      </w:r>
      <w:r w:rsidRPr="00A02C29">
        <w:rPr>
          <w:rStyle w:val="StyleUnderline"/>
          <w:highlight w:val="yellow"/>
        </w:rPr>
        <w:t>health and economy of</w:t>
      </w:r>
      <w:r w:rsidRPr="000F62CA">
        <w:rPr>
          <w:rStyle w:val="StyleUnderline"/>
        </w:rPr>
        <w:t xml:space="preserve"> almost </w:t>
      </w:r>
      <w:r w:rsidRPr="00A02C29">
        <w:rPr>
          <w:rStyle w:val="StyleUnderline"/>
          <w:highlight w:val="yellow"/>
        </w:rPr>
        <w:t>every nation on the planet</w:t>
      </w:r>
      <w:r w:rsidRPr="000F62CA">
        <w:rPr>
          <w:rStyle w:val="StyleUnderline"/>
        </w:rPr>
        <w:t xml:space="preserve"> from the impact of COVID-19, the </w:t>
      </w:r>
      <w:r w:rsidRPr="00A02C29">
        <w:rPr>
          <w:rStyle w:val="Emphasis"/>
          <w:sz w:val="26"/>
          <w:szCs w:val="26"/>
          <w:highlight w:val="yellow"/>
        </w:rPr>
        <w:t>risk of counterfeit COVID-19 vaccines entering the market is a very clear and present danger</w:t>
      </w:r>
      <w:r w:rsidRPr="000F62CA">
        <w:rPr>
          <w:sz w:val="16"/>
          <w:szCs w:val="16"/>
        </w:rPr>
        <w:t>. This might provide the global community with a renewed impetus to reinforce their efforts to combat the scourge of counterfeit pharmaceuticals.</w:t>
      </w:r>
    </w:p>
    <w:p w14:paraId="5C39E255" w14:textId="77777777" w:rsidR="00593455" w:rsidRPr="00AD2590" w:rsidRDefault="00593455" w:rsidP="00593455"/>
    <w:p w14:paraId="33ACAE3F" w14:textId="77777777" w:rsidR="00593455" w:rsidRPr="00AD2590" w:rsidRDefault="00593455" w:rsidP="00593455"/>
    <w:p w14:paraId="49BEBA87" w14:textId="77777777" w:rsidR="00593455" w:rsidRPr="00593455" w:rsidRDefault="00593455" w:rsidP="00593455"/>
    <w:p w14:paraId="5F75D52D" w14:textId="42BEB417" w:rsidR="00D833C5" w:rsidRDefault="00D833C5" w:rsidP="00D833C5">
      <w:pPr>
        <w:pStyle w:val="Heading3"/>
      </w:pPr>
      <w:r>
        <w:lastRenderedPageBreak/>
        <w:t>adv 1</w:t>
      </w:r>
    </w:p>
    <w:p w14:paraId="290FBF08" w14:textId="77777777" w:rsidR="00AE442A" w:rsidRPr="00AE442A" w:rsidRDefault="00AE442A" w:rsidP="00AE442A"/>
    <w:p w14:paraId="7D4C3F4A" w14:textId="77777777" w:rsidR="00FD3AEB" w:rsidRPr="00FD3AEB" w:rsidRDefault="00FD3AEB" w:rsidP="00FD3AEB"/>
    <w:p w14:paraId="501A358A" w14:textId="34302B93" w:rsidR="00EF25EB" w:rsidRPr="00BC2258" w:rsidRDefault="00FD3AEB" w:rsidP="00EF25EB">
      <w:pPr>
        <w:pStyle w:val="Heading4"/>
      </w:pPr>
      <w:r>
        <w:t>Specifically, c</w:t>
      </w:r>
      <w:r w:rsidR="00EF25EB">
        <w:t xml:space="preserve">ounterfeits link turn their South Africa scenario – </w:t>
      </w:r>
      <w:r w:rsidR="00FD1F59">
        <w:t>they</w:t>
      </w:r>
      <w:r w:rsidR="00EF25EB">
        <w:t xml:space="preserve"> are the most pressing problem, massively destabilizes the entire continent, which outweighs</w:t>
      </w:r>
    </w:p>
    <w:p w14:paraId="1884CB86" w14:textId="77777777" w:rsidR="00EF25EB" w:rsidRPr="00E80740" w:rsidRDefault="00EF25EB" w:rsidP="00EF25EB">
      <w:pPr>
        <w:pStyle w:val="NoSpacing"/>
      </w:pPr>
      <w:r w:rsidRPr="00E80740">
        <w:rPr>
          <w:rStyle w:val="Style13ptBold"/>
        </w:rPr>
        <w:t>Aminu et al 17</w:t>
      </w:r>
      <w:r>
        <w:t xml:space="preserve"> (</w:t>
      </w:r>
      <w:r w:rsidRPr="00E80740">
        <w:t>Nafiu Aminu</w:t>
      </w:r>
      <w:r>
        <w:t xml:space="preserve"> – School of Pharmaceutical Sciences @ Universiti Sains Malaysia;</w:t>
      </w:r>
      <w:r w:rsidRPr="00E80740">
        <w:t xml:space="preserve"> Abubakar Sha’aban</w:t>
      </w:r>
      <w:r>
        <w:t xml:space="preserve"> – Faculty of Pharmaceutical Sciences @ Usmanu Danfodiyo University;</w:t>
      </w:r>
      <w:r w:rsidRPr="00E80740">
        <w:t xml:space="preserve"> Abdulhakim Abubakar</w:t>
      </w:r>
      <w:r>
        <w:t xml:space="preserve"> – Faculty of Pharmaceutical Sciences @ Ahmadu Bello University;</w:t>
      </w:r>
      <w:r w:rsidRPr="00E80740">
        <w:t xml:space="preserve"> Mahmud S. Gwarzo</w:t>
      </w:r>
      <w:r>
        <w:t xml:space="preserve"> – Faculty of Pharmaceurical Sciences @ Bayero University Kano, “</w:t>
      </w:r>
      <w:r w:rsidRPr="00E80740">
        <w:t xml:space="preserve">Unveiling </w:t>
      </w:r>
      <w:r w:rsidRPr="00FD1F59">
        <w:rPr>
          <w:rStyle w:val="Emphasis"/>
          <w:sz w:val="26"/>
          <w:szCs w:val="26"/>
        </w:rPr>
        <w:t>the peril of</w:t>
      </w:r>
      <w:r w:rsidRPr="00E80740">
        <w:t xml:space="preserve"> substandard and </w:t>
      </w:r>
      <w:r w:rsidRPr="00FD1F59">
        <w:rPr>
          <w:rStyle w:val="Emphasis"/>
          <w:sz w:val="26"/>
          <w:szCs w:val="26"/>
        </w:rPr>
        <w:t>falsified medicines to public health and safety in Africa: Need for all-out war to end the menace</w:t>
      </w:r>
      <w:r>
        <w:t xml:space="preserve">”, </w:t>
      </w:r>
      <w:r w:rsidRPr="0062474C">
        <w:rPr>
          <w:rFonts w:ascii="Times New Roman" w:eastAsia="Times New Roman" w:hAnsi="Times New Roman" w:cs="Times New Roman"/>
          <w:sz w:val="24"/>
        </w:rPr>
        <w:t>https://journals.sagepub.com/doi/pdf/10.5301/maapoc.0000023</w:t>
      </w:r>
      <w:r>
        <w:t>, Med Access @ Point Care, e145-e152, 23 December 2017, EmmieeM)</w:t>
      </w:r>
    </w:p>
    <w:p w14:paraId="398085BC" w14:textId="77777777" w:rsidR="00EF25EB" w:rsidRPr="00E80740" w:rsidRDefault="00EF25EB" w:rsidP="00EF25EB">
      <w:pPr>
        <w:pStyle w:val="NoSpacing"/>
      </w:pPr>
      <w:r w:rsidRPr="00557D21">
        <w:rPr>
          <w:rStyle w:val="Emphasis"/>
        </w:rPr>
        <w:t xml:space="preserve">There are many </w:t>
      </w:r>
      <w:r w:rsidRPr="00BC2258">
        <w:rPr>
          <w:rStyle w:val="Emphasis"/>
          <w:highlight w:val="yellow"/>
        </w:rPr>
        <w:t>problems bedeviling</w:t>
      </w:r>
      <w:r w:rsidRPr="00557D21">
        <w:rPr>
          <w:rStyle w:val="Emphasis"/>
        </w:rPr>
        <w:t xml:space="preserve"> most of the </w:t>
      </w:r>
      <w:r w:rsidRPr="00BC2258">
        <w:rPr>
          <w:rStyle w:val="Emphasis"/>
          <w:highlight w:val="yellow"/>
        </w:rPr>
        <w:t>African countries that require</w:t>
      </w:r>
      <w:r w:rsidRPr="00557D21">
        <w:rPr>
          <w:rStyle w:val="StyleUnderline"/>
        </w:rPr>
        <w:t xml:space="preserve"> </w:t>
      </w:r>
      <w:r w:rsidRPr="00557D21">
        <w:rPr>
          <w:sz w:val="16"/>
          <w:szCs w:val="16"/>
        </w:rPr>
        <w:t>holistic and</w:t>
      </w:r>
      <w:r w:rsidRPr="00E80740">
        <w:t xml:space="preserve"> </w:t>
      </w:r>
      <w:r w:rsidRPr="00BC2258">
        <w:rPr>
          <w:rStyle w:val="Emphasis"/>
          <w:sz w:val="26"/>
          <w:szCs w:val="26"/>
          <w:highlight w:val="yellow"/>
        </w:rPr>
        <w:t>urgent attention</w:t>
      </w:r>
      <w:r w:rsidRPr="00557D21">
        <w:rPr>
          <w:sz w:val="16"/>
          <w:szCs w:val="16"/>
        </w:rPr>
        <w:t>, and</w:t>
      </w:r>
      <w:r w:rsidRPr="00E80740">
        <w:t xml:space="preserve"> </w:t>
      </w:r>
      <w:r w:rsidRPr="00557D21">
        <w:rPr>
          <w:rStyle w:val="Emphasis"/>
          <w:sz w:val="26"/>
          <w:szCs w:val="26"/>
        </w:rPr>
        <w:t xml:space="preserve">one of them is the proliferation and circulation of substandard and </w:t>
      </w:r>
      <w:r w:rsidRPr="00BC2258">
        <w:rPr>
          <w:rStyle w:val="Emphasis"/>
          <w:sz w:val="26"/>
          <w:szCs w:val="26"/>
          <w:highlight w:val="yellow"/>
        </w:rPr>
        <w:t>falsified medicines</w:t>
      </w:r>
      <w:r w:rsidRPr="00E80740">
        <w:t xml:space="preserve"> </w:t>
      </w:r>
      <w:r w:rsidRPr="00557D21">
        <w:rPr>
          <w:sz w:val="16"/>
          <w:szCs w:val="16"/>
        </w:rPr>
        <w:t>(SFM).</w:t>
      </w:r>
      <w:r w:rsidRPr="00E80740">
        <w:t xml:space="preserve"> </w:t>
      </w:r>
      <w:r w:rsidRPr="00557D21">
        <w:rPr>
          <w:rStyle w:val="Emphasis"/>
        </w:rPr>
        <w:t xml:space="preserve">This has </w:t>
      </w:r>
      <w:r w:rsidRPr="00557D21">
        <w:rPr>
          <w:rStyle w:val="Emphasis"/>
          <w:sz w:val="26"/>
          <w:szCs w:val="26"/>
        </w:rPr>
        <w:t>grossly affected the healthcare systems and treatment outcomes in the African continent</w:t>
      </w:r>
      <w:r w:rsidRPr="00557D21">
        <w:rPr>
          <w:sz w:val="16"/>
          <w:szCs w:val="16"/>
        </w:rPr>
        <w:t xml:space="preserve">. The menace of </w:t>
      </w:r>
      <w:r w:rsidRPr="00557D21">
        <w:rPr>
          <w:rStyle w:val="Emphasis"/>
        </w:rPr>
        <w:t>SFM is not receiving adequate attention in the region</w:t>
      </w:r>
      <w:r w:rsidRPr="00557D21">
        <w:rPr>
          <w:sz w:val="16"/>
          <w:szCs w:val="16"/>
        </w:rPr>
        <w:t xml:space="preserve"> with regards to decisively abating and tackling it. The United Nations Sustainable Development Goals’ Article No. 3.8. is targeted </w:t>
      </w:r>
      <w:r w:rsidRPr="00BC2258">
        <w:rPr>
          <w:rStyle w:val="Emphasis"/>
          <w:sz w:val="26"/>
          <w:szCs w:val="26"/>
          <w:highlight w:val="yellow"/>
        </w:rPr>
        <w:t>access to safe, effective, quality, and affordable essential medicines</w:t>
      </w:r>
      <w:r w:rsidRPr="00E80740">
        <w:t xml:space="preserve"> </w:t>
      </w:r>
      <w:r w:rsidRPr="00557D21">
        <w:rPr>
          <w:sz w:val="16"/>
          <w:szCs w:val="16"/>
        </w:rPr>
        <w:t xml:space="preserve">(1, 2). However, this goal </w:t>
      </w:r>
      <w:r w:rsidRPr="00BC2258">
        <w:rPr>
          <w:rStyle w:val="Emphasis"/>
          <w:sz w:val="26"/>
          <w:szCs w:val="26"/>
          <w:highlight w:val="yellow"/>
        </w:rPr>
        <w:t>seems</w:t>
      </w:r>
      <w:r w:rsidRPr="00557D21">
        <w:rPr>
          <w:rStyle w:val="Emphasis"/>
          <w:sz w:val="26"/>
          <w:szCs w:val="26"/>
        </w:rPr>
        <w:t xml:space="preserve"> to be </w:t>
      </w:r>
      <w:r w:rsidRPr="00BC2258">
        <w:rPr>
          <w:rStyle w:val="Emphasis"/>
          <w:sz w:val="26"/>
          <w:szCs w:val="26"/>
          <w:highlight w:val="yellow"/>
        </w:rPr>
        <w:t>unachievable</w:t>
      </w:r>
      <w:r w:rsidRPr="00E80740">
        <w:t xml:space="preserve"> </w:t>
      </w:r>
      <w:r w:rsidRPr="00557D21">
        <w:rPr>
          <w:sz w:val="16"/>
          <w:szCs w:val="16"/>
        </w:rPr>
        <w:t xml:space="preserve">in the near future in low income African nations </w:t>
      </w:r>
      <w:r w:rsidRPr="00BC2258">
        <w:rPr>
          <w:rStyle w:val="Emphasis"/>
          <w:sz w:val="26"/>
          <w:szCs w:val="26"/>
          <w:highlight w:val="yellow"/>
        </w:rPr>
        <w:t>because of</w:t>
      </w:r>
      <w:r w:rsidRPr="00557D21">
        <w:rPr>
          <w:rStyle w:val="Emphasis"/>
          <w:sz w:val="26"/>
          <w:szCs w:val="26"/>
        </w:rPr>
        <w:t xml:space="preserve"> the menace of </w:t>
      </w:r>
      <w:r w:rsidRPr="00BC2258">
        <w:rPr>
          <w:rStyle w:val="Emphasis"/>
          <w:sz w:val="26"/>
          <w:szCs w:val="26"/>
          <w:highlight w:val="yellow"/>
        </w:rPr>
        <w:t>SFM</w:t>
      </w:r>
      <w:r w:rsidRPr="00557D21">
        <w:rPr>
          <w:sz w:val="16"/>
          <w:szCs w:val="16"/>
        </w:rPr>
        <w:t>. SFM are still taking a devastating toll on human lives silently and regularly, especially in poor African, Asian, and Latin American countries (3).</w:t>
      </w:r>
    </w:p>
    <w:p w14:paraId="12973DAA" w14:textId="77777777" w:rsidR="00EF25EB" w:rsidRPr="00557D21" w:rsidRDefault="00EF25EB" w:rsidP="00EF25EB">
      <w:pPr>
        <w:pStyle w:val="NoSpacing"/>
        <w:rPr>
          <w:sz w:val="6"/>
          <w:szCs w:val="6"/>
        </w:rPr>
      </w:pPr>
      <w:r w:rsidRPr="00557D21">
        <w:rPr>
          <w:sz w:val="6"/>
          <w:szCs w:val="6"/>
        </w:rPr>
        <w:t>Substandard or sometimes poisonous medicines can harm patients directly by compromising the treatment of many life-threatening diseases in these countries. An estimated 627,000-1,238,000 deaths occur each year as a result of malaria – the majority of which are in Africa (4). A study conducted in the sub-Saharan African countries on the cause of mortalities associated with poor quality medicines, which were referred to as “falsified, substandard, or degraded” antimalarial medicines, revealed that 122,350 children under 5 years old died in 2013 alone due to reliance on poor-quality antimalarial medicines for the treatment of malaria (4).</w:t>
      </w:r>
    </w:p>
    <w:p w14:paraId="4F25575B" w14:textId="77777777" w:rsidR="00EF25EB" w:rsidRPr="00557D21" w:rsidRDefault="00EF25EB" w:rsidP="00EF25EB">
      <w:pPr>
        <w:pStyle w:val="NoSpacing"/>
        <w:rPr>
          <w:sz w:val="6"/>
          <w:szCs w:val="6"/>
        </w:rPr>
      </w:pPr>
      <w:r w:rsidRPr="00557D21">
        <w:rPr>
          <w:sz w:val="6"/>
          <w:szCs w:val="6"/>
        </w:rPr>
        <w:t>Although adulteration, falsification, and fraudulent manufacture of medicines is not a new problem, the recent expansions in industrialization and trade have aggravated the scale of the problem (5). The global sales of falsified medicines are rising significantly, which is evident by the increasing number of countries that report breaches of their supply chain, as well as product falsifications (6). The reported scale of this crime and its potential hazardous effects on the health of the public is quite alarming. In January 2017, it was reported that 113 million potentially dangerous and illicit medicines (estimated to be worth €52 million) were seized during an operation called Action Against Counterfeit and Illicit Medicines (ACIM) which was conducted in the African continent in September 2016 (7). The operation, which lasted 10 days, was jointly organized by the World Customs Organization (WCO) and the International Institute for Research Against Counterfeit Medicines (IRACM), and it involved 16 African customs administrations, with the largest interceptions in Nigeria, Benin Republic, Kenya, and Togo (7). According to the World Health Organization (WHO), between 2005 and 2010, the sales of SFM increased up to 90%, and the market size surpassed US$75 billion (8) – or between US$70 billion and US$200 billion, according to another source (9). It is estimated that about 15% of total medicines sold worldwide are SFM (10). This percentage can be as high as 70% in some parts of Africa and Asia (9). Asia accounts for the largest volume of the trade of SFM (8), with China and India being the major sources (3, 11, 12), and recently Russia became involved (9). Internet marketing of pharmaceuticals through online chemists has further contributed to the pervasion of SFM (10). WHO estimates that up to 50% of the medicines being sold on the internet are fake (9).</w:t>
      </w:r>
    </w:p>
    <w:p w14:paraId="66952B87" w14:textId="77777777" w:rsidR="00EF25EB" w:rsidRPr="00557D21" w:rsidRDefault="00EF25EB" w:rsidP="00EF25EB">
      <w:pPr>
        <w:pStyle w:val="NoSpacing"/>
        <w:rPr>
          <w:sz w:val="6"/>
          <w:szCs w:val="6"/>
        </w:rPr>
      </w:pPr>
      <w:r w:rsidRPr="00557D21">
        <w:rPr>
          <w:sz w:val="6"/>
          <w:szCs w:val="6"/>
        </w:rPr>
        <w:t>Despite the report that a lot of people suffer unnecessarily prolonged illness or become disabled or even die due to lack of adequate access to effective healthcare rather than because of medicine falsification (13), curbing medicine falsification is still pertinent to effective healthcare delivery. A safe, reliable, effective, qualitative and affordable medicine is essential for quality healthcare delivery, but unfortunately, this is largely missing in nations with weak regulatory bodies (14), many of them in Africa. This prompted the call for strengthening the drug regulatory systems, especially in the African continent. Poor-quality medicines lead to a compromise in the therapy of chronic and infectious diseases, which, in turn, could result in drug resistance, worsening of the disease, and ultimately death (5). A strong drug regulatory system is required to overcome the menace of SFM and its consequences (15).</w:t>
      </w:r>
    </w:p>
    <w:p w14:paraId="03B3C259" w14:textId="77777777" w:rsidR="00EF25EB" w:rsidRPr="00557D21" w:rsidRDefault="00EF25EB" w:rsidP="00EF25EB">
      <w:pPr>
        <w:pStyle w:val="NoSpacing"/>
        <w:rPr>
          <w:sz w:val="6"/>
          <w:szCs w:val="6"/>
        </w:rPr>
      </w:pPr>
      <w:r w:rsidRPr="00557D21">
        <w:rPr>
          <w:sz w:val="6"/>
          <w:szCs w:val="6"/>
        </w:rPr>
        <w:t>The problem of SFM is not limited to African continent alone; it is a global phenomenon that has spread to even highly regulated countries in Europe and America (16). This emphasizes the need for sound collaborative efforts between the national drug regulatory authorities in Africa and the rest of the world, along with the WHO, nation states’ governments, pharmacies, pharmaceutical manufacturers, enforcement agencies (e.g. Police, Customs, Immigration), legitimate drug supply organizations and nongovernmental organizations (NGOs), in order to effectively fight the menace of SFM by disrupting its supply chains and bringing the culprits to justice, as well as preventing the medicines from reaching the innocent patients (13, 17, 18).</w:t>
      </w:r>
    </w:p>
    <w:p w14:paraId="22337DD1" w14:textId="77777777" w:rsidR="00EF25EB" w:rsidRPr="00557D21" w:rsidRDefault="00EF25EB" w:rsidP="00EF25EB">
      <w:pPr>
        <w:pStyle w:val="NoSpacing"/>
        <w:rPr>
          <w:sz w:val="6"/>
          <w:szCs w:val="6"/>
        </w:rPr>
      </w:pPr>
      <w:r w:rsidRPr="00557D21">
        <w:rPr>
          <w:sz w:val="6"/>
          <w:szCs w:val="6"/>
        </w:rPr>
        <w:t>However, it is worth mentioning that there have been commendable increased efforts in Africa to counter the menace of SFM in recent years by both national and international regulatory agencies. The inter-governmental operations that led to the seizures of counterfeit and illicit medicines in the continent over the last few years, which amounted to around 900 million packets of SFM, is a good step in the right direction (7). In another development, a recent study conducted to determine substandard and falsified antimicrobial medicines’ prevalence in faith-based and public healthcare centers of part of Malawi revealed some encouraging findings, because out of the 155 samples investigated, only 1 sample was found to be falsified and 6 were found to be substandard medicines (1). The drug regulatory agencies in Nigeria, Ghana, Kenya, Rwanda, and a few other countries have intensified their efforts in curbing the menace by employing state of the art detection instruments and increasing public awareness (3, 15, 18). The recent amendment and passage of falsified related medicines bill in Nigeria into law, which provided tough penalties, such as life imprisonment and expensive fines for SFM offenders, is also a remarkable development (19). Ziemer (20), in his correspondence, argued that although there is a need for regulatory authorities of medicines in Africa to be strengthened, important progress is being made (20). Although these recent developments are highly commendable but the prevailing SFM pandemic signifies that they are grossly inadequate for the attainment of the desired quality of healthcare delivery and for safeguarding the public health in the region.</w:t>
      </w:r>
    </w:p>
    <w:p w14:paraId="2C6E7838" w14:textId="77777777" w:rsidR="00EF25EB" w:rsidRPr="00557D21" w:rsidRDefault="00EF25EB" w:rsidP="00EF25EB">
      <w:pPr>
        <w:pStyle w:val="NoSpacing"/>
        <w:rPr>
          <w:sz w:val="6"/>
          <w:szCs w:val="6"/>
        </w:rPr>
      </w:pPr>
      <w:r w:rsidRPr="00557D21">
        <w:rPr>
          <w:sz w:val="6"/>
          <w:szCs w:val="6"/>
        </w:rPr>
        <w:t>This review was aimed to update its readers on the latest dangers posed by SFM to the African healthcare sector and to public safety. The magnitude and the actions being taken to address the problem have been extensively discussed.</w:t>
      </w:r>
    </w:p>
    <w:p w14:paraId="2506C626" w14:textId="77777777" w:rsidR="00EF25EB" w:rsidRPr="00557D21" w:rsidRDefault="00EF25EB" w:rsidP="00EF25EB">
      <w:pPr>
        <w:pStyle w:val="NoSpacing"/>
        <w:rPr>
          <w:sz w:val="6"/>
          <w:szCs w:val="6"/>
        </w:rPr>
      </w:pPr>
      <w:r w:rsidRPr="00557D21">
        <w:rPr>
          <w:sz w:val="6"/>
          <w:szCs w:val="6"/>
        </w:rPr>
        <w:t>Definitions</w:t>
      </w:r>
    </w:p>
    <w:p w14:paraId="0FEC766D" w14:textId="77777777" w:rsidR="00EF25EB" w:rsidRPr="00557D21" w:rsidRDefault="00EF25EB" w:rsidP="00EF25EB">
      <w:pPr>
        <w:pStyle w:val="NoSpacing"/>
        <w:rPr>
          <w:sz w:val="6"/>
          <w:szCs w:val="6"/>
        </w:rPr>
      </w:pPr>
      <w:r w:rsidRPr="00557D21">
        <w:rPr>
          <w:sz w:val="6"/>
          <w:szCs w:val="6"/>
        </w:rPr>
        <w:t>There is lack of consensus on a common definition of what constitutes falsified/counterfeit medicine, as the current definitions vary from one country to another (21). This disagreement had a negative impact on the efforts to stop the SFM peril in developing countries. According to the WHO, counterfeit medicine is defined as “the one which is deliberately and fraudulently mislabeled with respect to identity and/or source. Counterfeiting can apply to both branded and generic products and counterfeit products may include products with the correct ingredients or with the wrong ingredients, without active ingredients, with an insufficient active ingredient or with fake packaging” (22). The term “counterfeit” is increasingly being replaced with “falsified” because of the argument for emphasis on intellectual property rights and commercial interests rather than public health and safety (23, 24). Therefore, we avoid using “counterfeit” in this article because of these concerns.</w:t>
      </w:r>
    </w:p>
    <w:p w14:paraId="7D87E62C" w14:textId="77777777" w:rsidR="00EF25EB" w:rsidRPr="00557D21" w:rsidRDefault="00EF25EB" w:rsidP="00EF25EB">
      <w:pPr>
        <w:pStyle w:val="NoSpacing"/>
        <w:rPr>
          <w:sz w:val="6"/>
          <w:szCs w:val="6"/>
        </w:rPr>
      </w:pPr>
      <w:r w:rsidRPr="00557D21">
        <w:rPr>
          <w:sz w:val="6"/>
          <w:szCs w:val="6"/>
        </w:rPr>
        <w:t>In a typical expression, falsified medicines were referred to as those medicines that have been fraudulently fabricated and distributed and which failed to meet the quality criterion for that particular medicine (18). The meaning of other related terms has been defined elsewhere, such as substandard (out of specification), unregistered/unlicensed (25), degraded, poor quality (18), and fake medicines (5). Among these terms, counterfeit, falsified, fake and substandard medicines are used interchangeably (11, 26), so we grouped them under the umbrella of “substandard and falsified medicines (SFM),” except in some areas where the original source of information specifically referred to a particular term</w:t>
      </w:r>
    </w:p>
    <w:p w14:paraId="61961720" w14:textId="77777777" w:rsidR="00EF25EB" w:rsidRPr="00557D21" w:rsidRDefault="00EF25EB" w:rsidP="00EF25EB">
      <w:pPr>
        <w:pStyle w:val="NoSpacing"/>
        <w:rPr>
          <w:sz w:val="6"/>
          <w:szCs w:val="6"/>
        </w:rPr>
      </w:pPr>
      <w:r w:rsidRPr="00557D21">
        <w:rPr>
          <w:sz w:val="6"/>
          <w:szCs w:val="6"/>
        </w:rPr>
        <w:t>The WHO, in its 70th World Health Assembly, adopted the term “Substandard and Falsified (SF) medical products” to replace the erstwhile term “substandard/spurious/falselylabelled/falsified/counterfeit (SSFFC)” (25). This is part of its effort to promote a universal understanding of SF, global data comparison and analysis, and to redirect stakeholders to the public health implications of SF rather than debating over intellectual property rights.</w:t>
      </w:r>
    </w:p>
    <w:p w14:paraId="56020B41" w14:textId="77777777" w:rsidR="00EF25EB" w:rsidRPr="00557D21" w:rsidRDefault="00EF25EB" w:rsidP="00EF25EB">
      <w:pPr>
        <w:pStyle w:val="NoSpacing"/>
        <w:rPr>
          <w:sz w:val="6"/>
          <w:szCs w:val="6"/>
        </w:rPr>
      </w:pPr>
      <w:r w:rsidRPr="00557D21">
        <w:rPr>
          <w:sz w:val="6"/>
          <w:szCs w:val="6"/>
        </w:rPr>
        <w:t>Extent of the problem</w:t>
      </w:r>
    </w:p>
    <w:p w14:paraId="27769448" w14:textId="77777777" w:rsidR="00EF25EB" w:rsidRPr="00557D21" w:rsidRDefault="00EF25EB" w:rsidP="00EF25EB">
      <w:pPr>
        <w:pStyle w:val="NoSpacing"/>
        <w:rPr>
          <w:sz w:val="6"/>
          <w:szCs w:val="6"/>
        </w:rPr>
      </w:pPr>
      <w:r w:rsidRPr="00557D21">
        <w:rPr>
          <w:sz w:val="6"/>
          <w:szCs w:val="6"/>
        </w:rPr>
        <w:t>The clinical effect of substandard and falsified medicines in Africa</w:t>
      </w:r>
    </w:p>
    <w:p w14:paraId="0B235591" w14:textId="77777777" w:rsidR="00EF25EB" w:rsidRPr="00E80740" w:rsidRDefault="00EF25EB" w:rsidP="00EF25EB">
      <w:pPr>
        <w:pStyle w:val="NoSpacing"/>
      </w:pPr>
      <w:r w:rsidRPr="00557D21">
        <w:rPr>
          <w:rStyle w:val="StyleUnderline"/>
        </w:rPr>
        <w:t xml:space="preserve">Falsification of medicines may have a number of clinical consequences ranging from </w:t>
      </w:r>
      <w:r w:rsidRPr="00557D21">
        <w:rPr>
          <w:rStyle w:val="Emphasis"/>
        </w:rPr>
        <w:t>poisoning</w:t>
      </w:r>
      <w:r w:rsidRPr="00557D21">
        <w:rPr>
          <w:rStyle w:val="StyleUnderline"/>
        </w:rPr>
        <w:t xml:space="preserve">, </w:t>
      </w:r>
      <w:r w:rsidRPr="00557D21">
        <w:rPr>
          <w:rStyle w:val="Emphasis"/>
        </w:rPr>
        <w:t>drug resistance</w:t>
      </w:r>
      <w:r w:rsidRPr="00557D21">
        <w:rPr>
          <w:rStyle w:val="StyleUnderline"/>
        </w:rPr>
        <w:t xml:space="preserve">, </w:t>
      </w:r>
      <w:r w:rsidRPr="00557D21">
        <w:rPr>
          <w:rStyle w:val="Emphasis"/>
        </w:rPr>
        <w:t>treatment failure</w:t>
      </w:r>
      <w:r w:rsidRPr="00557D21">
        <w:rPr>
          <w:rStyle w:val="StyleUnderline"/>
        </w:rPr>
        <w:t xml:space="preserve">, the masking of clinical symptoms of ailments, and </w:t>
      </w:r>
      <w:r w:rsidRPr="00557D21">
        <w:rPr>
          <w:rStyle w:val="Emphasis"/>
        </w:rPr>
        <w:t>ultimately death</w:t>
      </w:r>
      <w:r w:rsidRPr="00E80740">
        <w:t xml:space="preserve"> </w:t>
      </w:r>
      <w:r w:rsidRPr="00557D21">
        <w:rPr>
          <w:sz w:val="16"/>
          <w:szCs w:val="16"/>
        </w:rPr>
        <w:t>in the worst cases. There are some reported poisoning incidences in Africa, which occurred as a result of the contamination of medicines. In 2008, a tragic incident occurred in Nigeria where many children developed acute kidney injury and later died due to the consumption of a supposed teething problem remedy called “My Pikin,” which was contaminated by the inadvertent or deliberate addition of diethylene glycol (DEG) as a solvent in place of propylene glycol (27-29). DEG is cheap but lethal, and it looks, smells, and tastes like glycols and glycerine, which are harmless but more expensive (27). Similar incidences happened earlier where the same DEG was used instead of propylene glycol in South Africa in 1969 and in Nigeria in 1990, which resulted in 7 and 47 deaths, respectively (27). In another tragic story, a Ghanaian woman developed a serious skin cancer when she consumed SFM that contained a carcinogenic substance (3).</w:t>
      </w:r>
    </w:p>
    <w:p w14:paraId="6596531F" w14:textId="77777777" w:rsidR="00EF25EB" w:rsidRPr="00621F0E" w:rsidRDefault="00EF25EB" w:rsidP="00EF25EB">
      <w:pPr>
        <w:pStyle w:val="NoSpacing"/>
        <w:rPr>
          <w:sz w:val="8"/>
          <w:szCs w:val="8"/>
        </w:rPr>
      </w:pPr>
      <w:r w:rsidRPr="00557D21">
        <w:rPr>
          <w:rStyle w:val="Emphasis"/>
        </w:rPr>
        <w:t xml:space="preserve">Consumption of </w:t>
      </w:r>
      <w:r w:rsidRPr="00BC2258">
        <w:rPr>
          <w:rStyle w:val="Emphasis"/>
          <w:highlight w:val="yellow"/>
        </w:rPr>
        <w:t>SFM</w:t>
      </w:r>
      <w:r w:rsidRPr="00E80740">
        <w:t xml:space="preserve"> </w:t>
      </w:r>
      <w:r w:rsidRPr="00557D21">
        <w:rPr>
          <w:sz w:val="16"/>
          <w:szCs w:val="16"/>
        </w:rPr>
        <w:t>–</w:t>
      </w:r>
      <w:r w:rsidRPr="00E80740">
        <w:t xml:space="preserve"> </w:t>
      </w:r>
      <w:r w:rsidRPr="00557D21">
        <w:rPr>
          <w:rStyle w:val="Emphasis"/>
        </w:rPr>
        <w:t xml:space="preserve">especially </w:t>
      </w:r>
      <w:r w:rsidRPr="00BC2258">
        <w:rPr>
          <w:rStyle w:val="Emphasis"/>
          <w:highlight w:val="yellow"/>
        </w:rPr>
        <w:t>antibiotics, antimalarials, and</w:t>
      </w:r>
      <w:r w:rsidRPr="00557D21">
        <w:rPr>
          <w:rStyle w:val="Emphasis"/>
        </w:rPr>
        <w:t xml:space="preserve"> other </w:t>
      </w:r>
      <w:r w:rsidRPr="00BC2258">
        <w:rPr>
          <w:rStyle w:val="Emphasis"/>
          <w:highlight w:val="yellow"/>
        </w:rPr>
        <w:t>antimicrobials</w:t>
      </w:r>
      <w:r w:rsidRPr="00E80740">
        <w:t xml:space="preserve"> </w:t>
      </w:r>
      <w:r w:rsidRPr="00557D21">
        <w:rPr>
          <w:sz w:val="16"/>
          <w:szCs w:val="16"/>
        </w:rPr>
        <w:t>–</w:t>
      </w:r>
      <w:r w:rsidRPr="00E80740">
        <w:t xml:space="preserve"> </w:t>
      </w:r>
      <w:r w:rsidRPr="00557D21">
        <w:rPr>
          <w:rStyle w:val="StyleUnderline"/>
        </w:rPr>
        <w:t>by patients</w:t>
      </w:r>
      <w:r w:rsidRPr="00E80740">
        <w:t xml:space="preserve"> </w:t>
      </w:r>
      <w:r w:rsidRPr="00557D21">
        <w:rPr>
          <w:sz w:val="16"/>
          <w:szCs w:val="16"/>
        </w:rPr>
        <w:t>may</w:t>
      </w:r>
      <w:r w:rsidRPr="00E80740">
        <w:t xml:space="preserve"> </w:t>
      </w:r>
      <w:r w:rsidRPr="00557D21">
        <w:rPr>
          <w:rStyle w:val="Emphasis"/>
        </w:rPr>
        <w:t>result in</w:t>
      </w:r>
      <w:r w:rsidRPr="00557D21">
        <w:rPr>
          <w:sz w:val="16"/>
          <w:szCs w:val="16"/>
        </w:rPr>
        <w:t xml:space="preserve"> the subtherapeutic blood concentration of such medicines, and that may lead to</w:t>
      </w:r>
      <w:r w:rsidRPr="00E80740">
        <w:t xml:space="preserve"> </w:t>
      </w:r>
      <w:r w:rsidRPr="00BC2258">
        <w:rPr>
          <w:rStyle w:val="Emphasis"/>
          <w:sz w:val="26"/>
          <w:szCs w:val="26"/>
          <w:highlight w:val="yellow"/>
        </w:rPr>
        <w:t>drug resistance</w:t>
      </w:r>
      <w:r w:rsidRPr="00E80740">
        <w:t xml:space="preserve"> </w:t>
      </w:r>
      <w:r w:rsidRPr="00557D21">
        <w:rPr>
          <w:sz w:val="16"/>
          <w:szCs w:val="16"/>
        </w:rPr>
        <w:t xml:space="preserve">(15, 30) and/or treatment failure (31). A study of uterotonic </w:t>
      </w:r>
      <w:r w:rsidRPr="00621F0E">
        <w:rPr>
          <w:sz w:val="8"/>
          <w:szCs w:val="8"/>
        </w:rPr>
        <w:t>medicines in Ghana found that 89% of the analyzed samples were less than the requirements of British Pharmacopoeia for an active pharmaceutical ingredient (API) (32). Postpartum hemorrhage was the primary cause of 16.8% (33) and 22.5% (34) of maternal deaths in Ghanaian hospitals during the study period (33, 34). Although the deaths were not directly linked to SFM, but considering the high level of substandard injectable uterotonic medicines (ergometrine and oxytocin) found in a region of Ghana (32), it may be reasonable to speculate that SFM has contributed to the problem, since it is these medicines that are mainly used for both inducing labor and controlling postpartum hemorrhage in the country.</w:t>
      </w:r>
    </w:p>
    <w:p w14:paraId="52FFB5FC" w14:textId="77777777" w:rsidR="00EF25EB" w:rsidRPr="00621F0E" w:rsidRDefault="00EF25EB" w:rsidP="00EF25EB">
      <w:pPr>
        <w:pStyle w:val="NoSpacing"/>
        <w:rPr>
          <w:sz w:val="8"/>
          <w:szCs w:val="8"/>
        </w:rPr>
      </w:pPr>
      <w:r w:rsidRPr="00621F0E">
        <w:rPr>
          <w:sz w:val="8"/>
          <w:szCs w:val="8"/>
        </w:rPr>
        <w:lastRenderedPageBreak/>
        <w:t>A team of researchers investigated the quality of metformin tablets in Nigeria and found that half of the popular tablet’s products that were sampled failed at least 1 pharmacopoeia test of bioequivalence (5). A similar study, which was conducted to assess the stability of medicines in Rwanda revealed that up to 20% of the medicines sampled was substandard at the time of purchasing them in public and private pharmacies (5). These are the kinds of medicine hazards that could lead to the deterioration of a patient’s condition and to treatment failure. For example, the incidence of recrudescence of seizures and death due to falsified antiepileptic medicines were reported in Guinea-Bissau and Nigeria (35). In Uganda, an appalling incidence of lethal bacterial meningitis, which is likely due to substandard ceftriaxone, was reported (36). A patient (an adolescent boy) failed to respond to the treatment and eventually died after being treated according to the Standard Treatment Guideline. As part of the investigation of what possibly caused the treatment failure and eventual death of the patient, an untampered vial of a similar ceftriaxone product that was used to treat the patient was sent for analysis by mass spectrometry at the University of Ottawa, Canada. The result revealed that the product contained only 0.455 g of the API, which was contrary to the claimed 1 g by its manufacturer (36). This means that a subtherapeutic dose of ceftriaxone had been administered to the patient, if similarly compromised vials of the product were used on him, and this may have contributed to the failure of the treatment (36). The fact that the report highlighted limitations – some of which arose from resource-poor settings, such as deficiency of reliable diagnostic tools, delayed or inadequate interventions, and an uncertainty as to whether the analyzed vial belonged to the same lot as those used to treat the patient – precluded a 100% causal link to the substandard ceftriaxone. However, the finding that the analyzed ceftriaxone contained less than 50% of the stated API cannot be ignored, because therapy of bacterial meningitis with such a product has a high propensity of causing drug resistance, treatment failure, and/or death. Therefore, substandard or falsified ceftriaxone medicine may be a contributing factor to the problem of treatment failure in bacterial meningitis therapy in Africa (36).</w:t>
      </w:r>
    </w:p>
    <w:p w14:paraId="36F569B3" w14:textId="77777777" w:rsidR="00EF25EB" w:rsidRPr="00621F0E" w:rsidRDefault="00EF25EB" w:rsidP="00EF25EB">
      <w:pPr>
        <w:pStyle w:val="NoSpacing"/>
        <w:rPr>
          <w:sz w:val="8"/>
          <w:szCs w:val="8"/>
        </w:rPr>
      </w:pPr>
      <w:r w:rsidRPr="00621F0E">
        <w:rPr>
          <w:sz w:val="8"/>
          <w:szCs w:val="8"/>
        </w:rPr>
        <w:t>Findings from a review article, which included 21 surveys of antimalarial medicines from 21 countries in subSaharan Africa, revealed that from the analyzed samples, 35% (796/2297) failed chemical analysis and 20% (79/389) were identified as falsified medicines (37). Similarly, a survey that was conducted in parts of Africa and Asia to evaluate the level of SFM in 10 faith-based drug supply organizations using a low-cost Global Pharma Health Fund (GPHF) Minilab, revealed that 2.4% (i.e., 21 out of 869) of the tested samples were confirmed to be substandard or falsified medicines (17). GPHF is a charitable organization assisted by a pharmaceutical company from Germany (Merck KGaA), while its Minilab is a detection technology that is capable of analyzing up to 85 different essential medicines by using thin-layer chromatography (TLC). The GPHF Minilab is a simple detection tool that can be used as a field test kit to identify and estimate the amount of API (17). The results of the SFM surveillance shows that Cameroon possessed the highest proportion of SFM, followed by the Democratic Republic (D.R.) of Congo, and Nigeria, and that antimalarial medicines have the highest frequency of falsification among the medicines studied (17). In Malawi, a falsified antimalarial tablet product, which contained a mixture of paracetamol and co-trimoxazole tablets instead of the claimed sulfadoxine/pyrimethamine tablets, was detected by the GPHF Minilab and confirmed by high performance liquid chromatography (HPLC) (33). The absence of the declared antimalarial agent and the presence of another API (paracetamol and co-trimoxazole), which can mask the feverish symptoms of malaria, represented a potential threat to public health (38).</w:t>
      </w:r>
    </w:p>
    <w:p w14:paraId="7FE4DA1B" w14:textId="77777777" w:rsidR="00EF25EB" w:rsidRPr="00621F0E" w:rsidRDefault="00EF25EB" w:rsidP="00EF25EB">
      <w:pPr>
        <w:pStyle w:val="NoSpacing"/>
        <w:rPr>
          <w:sz w:val="8"/>
          <w:szCs w:val="8"/>
        </w:rPr>
      </w:pPr>
      <w:r w:rsidRPr="00621F0E">
        <w:rPr>
          <w:sz w:val="8"/>
          <w:szCs w:val="8"/>
        </w:rPr>
        <w:t>The economic effects of substandard and falsified medicines in Africa</w:t>
      </w:r>
    </w:p>
    <w:p w14:paraId="09903519" w14:textId="77777777" w:rsidR="00EF25EB" w:rsidRPr="00E80740" w:rsidRDefault="00EF25EB" w:rsidP="00EF25EB">
      <w:pPr>
        <w:pStyle w:val="NoSpacing"/>
      </w:pPr>
      <w:r w:rsidRPr="00621F0E">
        <w:rPr>
          <w:sz w:val="16"/>
          <w:szCs w:val="16"/>
        </w:rPr>
        <w:t>Besides the discussed clinical and public health consequence associated with SFM in Africa,</w:t>
      </w:r>
      <w:r w:rsidRPr="00E80740">
        <w:t xml:space="preserve"> </w:t>
      </w:r>
      <w:r w:rsidRPr="00BC2258">
        <w:rPr>
          <w:rStyle w:val="Emphasis"/>
          <w:sz w:val="26"/>
          <w:szCs w:val="26"/>
          <w:highlight w:val="yellow"/>
        </w:rPr>
        <w:t>SFM</w:t>
      </w:r>
      <w:r w:rsidRPr="00621F0E">
        <w:rPr>
          <w:rStyle w:val="Emphasis"/>
          <w:sz w:val="26"/>
          <w:szCs w:val="26"/>
        </w:rPr>
        <w:t xml:space="preserve"> also </w:t>
      </w:r>
      <w:r w:rsidRPr="00BC2258">
        <w:rPr>
          <w:rStyle w:val="Emphasis"/>
          <w:sz w:val="26"/>
          <w:szCs w:val="26"/>
          <w:highlight w:val="yellow"/>
        </w:rPr>
        <w:t>constitutes a substantial</w:t>
      </w:r>
      <w:r w:rsidRPr="00621F0E">
        <w:rPr>
          <w:rStyle w:val="StyleUnderline"/>
        </w:rPr>
        <w:t xml:space="preserve"> economic </w:t>
      </w:r>
      <w:r w:rsidRPr="00BC2258">
        <w:rPr>
          <w:rStyle w:val="Emphasis"/>
          <w:sz w:val="26"/>
          <w:szCs w:val="26"/>
          <w:highlight w:val="yellow"/>
        </w:rPr>
        <w:t>problem for</w:t>
      </w:r>
      <w:r w:rsidRPr="00621F0E">
        <w:rPr>
          <w:rStyle w:val="StyleUnderline"/>
        </w:rPr>
        <w:t xml:space="preserve"> the patients, the pharmaceutical companies, and the </w:t>
      </w:r>
      <w:r w:rsidRPr="00BC2258">
        <w:rPr>
          <w:rStyle w:val="Emphasis"/>
          <w:sz w:val="26"/>
          <w:szCs w:val="26"/>
          <w:highlight w:val="yellow"/>
        </w:rPr>
        <w:t>governments in the continent</w:t>
      </w:r>
      <w:r w:rsidRPr="00BC2258">
        <w:rPr>
          <w:sz w:val="16"/>
          <w:szCs w:val="16"/>
          <w:highlight w:val="yellow"/>
        </w:rPr>
        <w:t>.</w:t>
      </w:r>
      <w:r w:rsidRPr="00621F0E">
        <w:rPr>
          <w:sz w:val="16"/>
          <w:szCs w:val="16"/>
        </w:rPr>
        <w:t xml:space="preserve"> This economic effect is like a chain reaction, whereby one factor may lead to the other. The </w:t>
      </w:r>
      <w:r w:rsidRPr="00BC2258">
        <w:rPr>
          <w:rStyle w:val="Emphasis"/>
          <w:highlight w:val="yellow"/>
        </w:rPr>
        <w:t>SFM</w:t>
      </w:r>
      <w:r w:rsidRPr="00621F0E">
        <w:rPr>
          <w:rStyle w:val="StyleUnderline"/>
        </w:rPr>
        <w:t xml:space="preserve"> may </w:t>
      </w:r>
      <w:r w:rsidRPr="00BC2258">
        <w:rPr>
          <w:rStyle w:val="Emphasis"/>
          <w:highlight w:val="yellow"/>
        </w:rPr>
        <w:t>inflict economic burden on</w:t>
      </w:r>
      <w:r w:rsidRPr="00621F0E">
        <w:rPr>
          <w:sz w:val="16"/>
          <w:szCs w:val="16"/>
        </w:rPr>
        <w:t xml:space="preserve">: (i) </w:t>
      </w:r>
      <w:r w:rsidRPr="00621F0E">
        <w:rPr>
          <w:rStyle w:val="StyleUnderline"/>
        </w:rPr>
        <w:t xml:space="preserve">individual </w:t>
      </w:r>
      <w:r w:rsidRPr="00621F0E">
        <w:rPr>
          <w:rStyle w:val="Emphasis"/>
        </w:rPr>
        <w:t>patients and</w:t>
      </w:r>
      <w:r w:rsidRPr="00621F0E">
        <w:rPr>
          <w:rStyle w:val="StyleUnderline"/>
        </w:rPr>
        <w:t xml:space="preserve"> their </w:t>
      </w:r>
      <w:r w:rsidRPr="00BC2258">
        <w:rPr>
          <w:rStyle w:val="Emphasis"/>
          <w:highlight w:val="yellow"/>
        </w:rPr>
        <w:t>families</w:t>
      </w:r>
      <w:r w:rsidRPr="00621F0E">
        <w:rPr>
          <w:rStyle w:val="StyleUnderline"/>
        </w:rPr>
        <w:t>, by wasting their funds in the purchase of</w:t>
      </w:r>
      <w:r w:rsidRPr="00E80740">
        <w:t xml:space="preserve"> </w:t>
      </w:r>
      <w:r w:rsidRPr="00621F0E">
        <w:rPr>
          <w:sz w:val="16"/>
          <w:szCs w:val="16"/>
        </w:rPr>
        <w:t>useless, if not</w:t>
      </w:r>
      <w:r w:rsidRPr="00E80740">
        <w:t xml:space="preserve"> </w:t>
      </w:r>
      <w:r w:rsidRPr="00621F0E">
        <w:rPr>
          <w:rStyle w:val="StyleUnderline"/>
        </w:rPr>
        <w:t>harmful</w:t>
      </w:r>
      <w:r w:rsidRPr="00621F0E">
        <w:rPr>
          <w:sz w:val="16"/>
          <w:szCs w:val="16"/>
        </w:rPr>
        <w:t>,</w:t>
      </w:r>
      <w:r w:rsidRPr="00E80740">
        <w:t xml:space="preserve"> </w:t>
      </w:r>
      <w:r w:rsidRPr="00621F0E">
        <w:rPr>
          <w:rStyle w:val="StyleUnderline"/>
        </w:rPr>
        <w:t>medicines</w:t>
      </w:r>
      <w:r w:rsidRPr="00621F0E">
        <w:rPr>
          <w:sz w:val="16"/>
          <w:szCs w:val="16"/>
        </w:rPr>
        <w:t xml:space="preserve">, which, unknown to them, are SFM; (ii) </w:t>
      </w:r>
      <w:r w:rsidRPr="00621F0E">
        <w:rPr>
          <w:rStyle w:val="Emphasis"/>
        </w:rPr>
        <w:t xml:space="preserve">legitimate </w:t>
      </w:r>
      <w:r w:rsidRPr="00BC2258">
        <w:rPr>
          <w:rStyle w:val="Emphasis"/>
          <w:highlight w:val="yellow"/>
        </w:rPr>
        <w:t>pharmaceutical companies</w:t>
      </w:r>
      <w:r w:rsidRPr="00621F0E">
        <w:rPr>
          <w:rStyle w:val="StyleUnderline"/>
        </w:rPr>
        <w:t>, by losing huge revenues</w:t>
      </w:r>
      <w:r w:rsidRPr="00E80740">
        <w:t xml:space="preserve"> </w:t>
      </w:r>
      <w:r w:rsidRPr="00621F0E">
        <w:rPr>
          <w:sz w:val="16"/>
          <w:szCs w:val="16"/>
        </w:rPr>
        <w:t xml:space="preserve">due to competition for the market with SFM; and (iii) </w:t>
      </w:r>
      <w:r w:rsidRPr="00BC2258">
        <w:rPr>
          <w:rStyle w:val="Emphasis"/>
          <w:highlight w:val="yellow"/>
        </w:rPr>
        <w:t>the governments</w:t>
      </w:r>
      <w:r w:rsidRPr="00BC2258">
        <w:rPr>
          <w:rStyle w:val="StyleUnderline"/>
          <w:highlight w:val="yellow"/>
        </w:rPr>
        <w:t>, through</w:t>
      </w:r>
      <w:r w:rsidRPr="00621F0E">
        <w:rPr>
          <w:rStyle w:val="StyleUnderline"/>
        </w:rPr>
        <w:t xml:space="preserve"> the </w:t>
      </w:r>
      <w:r w:rsidRPr="00BC2258">
        <w:rPr>
          <w:rStyle w:val="StyleUnderline"/>
          <w:highlight w:val="yellow"/>
        </w:rPr>
        <w:t>loss of revenue from unpaid taxes and spending money in fighting</w:t>
      </w:r>
      <w:r w:rsidRPr="00621F0E">
        <w:rPr>
          <w:rStyle w:val="StyleUnderline"/>
        </w:rPr>
        <w:t xml:space="preserve"> the </w:t>
      </w:r>
      <w:r w:rsidRPr="00BC2258">
        <w:rPr>
          <w:rStyle w:val="StyleUnderline"/>
          <w:highlight w:val="yellow"/>
        </w:rPr>
        <w:t>SFM</w:t>
      </w:r>
      <w:r w:rsidRPr="00621F0E">
        <w:rPr>
          <w:rStyle w:val="StyleUnderline"/>
        </w:rPr>
        <w:t xml:space="preserve"> menace</w:t>
      </w:r>
      <w:r w:rsidRPr="00E80740">
        <w:t xml:space="preserve"> </w:t>
      </w:r>
      <w:r w:rsidRPr="00621F0E">
        <w:rPr>
          <w:sz w:val="16"/>
          <w:szCs w:val="16"/>
        </w:rPr>
        <w:t>(3, 5, 21, 39).</w:t>
      </w:r>
    </w:p>
    <w:p w14:paraId="7C51BA26" w14:textId="77777777" w:rsidR="00EF25EB" w:rsidRPr="00621F0E" w:rsidRDefault="00EF25EB" w:rsidP="00EF25EB">
      <w:pPr>
        <w:pStyle w:val="NoSpacing"/>
        <w:rPr>
          <w:sz w:val="16"/>
          <w:szCs w:val="16"/>
        </w:rPr>
      </w:pPr>
      <w:r w:rsidRPr="00621F0E">
        <w:rPr>
          <w:sz w:val="16"/>
          <w:szCs w:val="16"/>
        </w:rPr>
        <w:t>The global market size of falsified medicines has been estimated to reach about US$75 billion annually (6, 39, 40), which is far less than the estimated 2016 global pharmaceutical market value of US$1,105 billion (41). This could be a potential opportunity cost attributable to global SFM business. In Africa, the estimates of the United Nations Office on Drugs and Crime (UNODC) for the sales of falsified antimalarial medicines in West Africa alone is US$438 million (12), which indicated a huge market loss for pharmaceutical companies that manufacture and trade legitimate antimalarial medicines in this region. This amount, which is being lost for antimalarial medicines alone, has exceeded the Gross Domestic Product (GDP) of Guinea-Bissau (42).</w:t>
      </w:r>
    </w:p>
    <w:p w14:paraId="665F3B3D" w14:textId="77777777" w:rsidR="00EF25EB" w:rsidRPr="00E80740" w:rsidRDefault="00EF25EB" w:rsidP="00EF25EB">
      <w:pPr>
        <w:pStyle w:val="NoSpacing"/>
      </w:pPr>
      <w:r w:rsidRPr="00621F0E">
        <w:rPr>
          <w:sz w:val="16"/>
          <w:szCs w:val="16"/>
        </w:rPr>
        <w:t xml:space="preserve">Falsified medicines have caused governments in African countries to lose tax revenues estimated to be worth hundreds of millions of U.S. dollars. The East African countries, which include Tanzania, Burundi, Kenya, Uganda, and Rwanda, have reported unremitted taxes related to falsified medicines and other goods to be more than US$500 million, and the worst scenario is in Tanzania, which is annually losing up to US$617 million as a result of tax evasion associated with falsified products (42). </w:t>
      </w:r>
      <w:r w:rsidRPr="00621F0E">
        <w:rPr>
          <w:rStyle w:val="StyleUnderline"/>
          <w:szCs w:val="22"/>
        </w:rPr>
        <w:t xml:space="preserve">The </w:t>
      </w:r>
      <w:r w:rsidRPr="00621F0E">
        <w:rPr>
          <w:rStyle w:val="StyleUnderline"/>
        </w:rPr>
        <w:t>overall detrimental effects of SFM in Africa</w:t>
      </w:r>
      <w:r w:rsidRPr="00E80740">
        <w:t xml:space="preserve"> </w:t>
      </w:r>
      <w:r w:rsidRPr="00621F0E">
        <w:rPr>
          <w:sz w:val="16"/>
          <w:szCs w:val="16"/>
        </w:rPr>
        <w:t>could</w:t>
      </w:r>
      <w:r w:rsidRPr="00E80740">
        <w:t xml:space="preserve"> </w:t>
      </w:r>
      <w:r w:rsidRPr="00621F0E">
        <w:rPr>
          <w:rStyle w:val="StyleUnderline"/>
        </w:rPr>
        <w:t>lead to</w:t>
      </w:r>
      <w:r w:rsidRPr="00621F0E">
        <w:rPr>
          <w:sz w:val="16"/>
          <w:szCs w:val="16"/>
        </w:rPr>
        <w:t>: (i)</w:t>
      </w:r>
      <w:r w:rsidRPr="00E80740">
        <w:t xml:space="preserve"> </w:t>
      </w:r>
      <w:r w:rsidRPr="00621F0E">
        <w:rPr>
          <w:rStyle w:val="StyleUnderline"/>
        </w:rPr>
        <w:t>loss of revenues by pharmaceutical firms and governments</w:t>
      </w:r>
      <w:r w:rsidRPr="00621F0E">
        <w:rPr>
          <w:sz w:val="16"/>
          <w:szCs w:val="16"/>
        </w:rPr>
        <w:t xml:space="preserve">; (ii) </w:t>
      </w:r>
      <w:r w:rsidRPr="00621F0E">
        <w:rPr>
          <w:rStyle w:val="StyleUnderline"/>
        </w:rPr>
        <w:t>poor or no investment from industrialized countries due to fear of losing revenue to counterfeiter</w:t>
      </w:r>
      <w:r w:rsidRPr="00621F0E">
        <w:rPr>
          <w:rStyle w:val="StyleUnderline"/>
          <w:sz w:val="16"/>
          <w:szCs w:val="16"/>
        </w:rPr>
        <w:t>s</w:t>
      </w:r>
      <w:r w:rsidRPr="00621F0E">
        <w:rPr>
          <w:sz w:val="16"/>
          <w:szCs w:val="16"/>
        </w:rPr>
        <w:t>;</w:t>
      </w:r>
      <w:r w:rsidRPr="00E80740">
        <w:t xml:space="preserve"> </w:t>
      </w:r>
      <w:r w:rsidRPr="00621F0E">
        <w:rPr>
          <w:rStyle w:val="StyleUnderline"/>
        </w:rPr>
        <w:t>and</w:t>
      </w:r>
      <w:r w:rsidRPr="00E80740">
        <w:t xml:space="preserve"> </w:t>
      </w:r>
      <w:r w:rsidRPr="00621F0E">
        <w:rPr>
          <w:sz w:val="16"/>
          <w:szCs w:val="16"/>
        </w:rPr>
        <w:t>(iii)</w:t>
      </w:r>
      <w:r w:rsidRPr="00E80740">
        <w:t xml:space="preserve"> </w:t>
      </w:r>
      <w:r w:rsidRPr="00621F0E">
        <w:rPr>
          <w:rStyle w:val="StyleUnderline"/>
        </w:rPr>
        <w:t>job losses</w:t>
      </w:r>
      <w:r w:rsidRPr="00621F0E">
        <w:rPr>
          <w:sz w:val="16"/>
          <w:szCs w:val="16"/>
        </w:rPr>
        <w:t>.</w:t>
      </w:r>
    </w:p>
    <w:p w14:paraId="6E7081AD" w14:textId="77777777" w:rsidR="00EF25EB" w:rsidRPr="007C193D" w:rsidRDefault="00EF25EB" w:rsidP="00EF25EB">
      <w:pPr>
        <w:pStyle w:val="NoSpacing"/>
        <w:rPr>
          <w:sz w:val="12"/>
          <w:szCs w:val="12"/>
        </w:rPr>
      </w:pPr>
      <w:r w:rsidRPr="007C193D">
        <w:rPr>
          <w:sz w:val="12"/>
          <w:szCs w:val="12"/>
        </w:rPr>
        <w:t>Inadequate health financing in Africa is another obstacle that has further compounded the healthcare problem in the region. The weaker economy of some African countries, increasing healthcare costs, and the recent economic downturn arising as a result of a crash in the price of crude oil (which was heavily relied upon by some of the African countries such as Nigeria, Angola, D.R. Congo, Sudan, etc.) may have contributed to the acute shortage of funds that prevent adequate financing of healthcare sectors in some African countries. However, lack of commitment by the government of these countries is another key setback, which has further exacerbated poor health financing, as the majority of the countries failed to fulfil the year 2001 adopted Abuja Declaration, which set a target of allocating a minimum of 15% of the annual budget for each member state to its health sector (43). As of 2011, only Rwanda and South Africa were able to achieve the “at least 15%” target of the Abuja Declaration (43). Similarly, a report from the WHO revealed that the average total health expenditure for the year 2010 in African countries to be US$135 per capita, which is more than 20 times less than the one spent (i.e., US$3,150) by affluent countries (44). The majority of African citizens are not covered by a reliable and affordable health insurance scheme. It is reported that household out-of-pocket payments account for 40% or more of the total health expenditure in about half of the African nations, and this may create financial barriers that may block people from accessing health services, and may put them at the risk of impoverishment (44). To address this problem, there is an urgent need for the African countries to significantly improve the funding of their health systems. Affordable insurance schemes should be provided to enhance access to quality health services by the populace. This may reduce demands for cheaper medicines, which in many cases are SFM.</w:t>
      </w:r>
    </w:p>
    <w:p w14:paraId="6D2BC6FA" w14:textId="77777777" w:rsidR="00EF25EB" w:rsidRPr="007C193D" w:rsidRDefault="00EF25EB" w:rsidP="00EF25EB">
      <w:pPr>
        <w:pStyle w:val="NoSpacing"/>
        <w:rPr>
          <w:sz w:val="12"/>
          <w:szCs w:val="12"/>
        </w:rPr>
      </w:pPr>
      <w:r w:rsidRPr="007C193D">
        <w:rPr>
          <w:sz w:val="12"/>
          <w:szCs w:val="12"/>
        </w:rPr>
        <w:t>The social effects of substandard and falsified medicines in Africa</w:t>
      </w:r>
    </w:p>
    <w:p w14:paraId="437D4BD9" w14:textId="77777777" w:rsidR="00EF25EB" w:rsidRPr="00E80740" w:rsidRDefault="00EF25EB" w:rsidP="00EF25EB">
      <w:pPr>
        <w:pStyle w:val="NoSpacing"/>
      </w:pPr>
      <w:r w:rsidRPr="00BC2258">
        <w:rPr>
          <w:sz w:val="16"/>
          <w:szCs w:val="16"/>
        </w:rPr>
        <w:t>The healthcare systems in the majority of African countries are underdeveloped.</w:t>
      </w:r>
      <w:r w:rsidRPr="00E80740">
        <w:t xml:space="preserve"> </w:t>
      </w:r>
      <w:r w:rsidRPr="00BC2258">
        <w:rPr>
          <w:rStyle w:val="Emphasis"/>
          <w:sz w:val="26"/>
          <w:szCs w:val="26"/>
          <w:highlight w:val="yellow"/>
        </w:rPr>
        <w:t>SFM</w:t>
      </w:r>
      <w:r w:rsidRPr="00E80740">
        <w:t xml:space="preserve"> </w:t>
      </w:r>
      <w:r w:rsidRPr="00BC2258">
        <w:rPr>
          <w:sz w:val="16"/>
          <w:szCs w:val="16"/>
        </w:rPr>
        <w:t>further</w:t>
      </w:r>
      <w:r w:rsidRPr="00E80740">
        <w:t xml:space="preserve"> </w:t>
      </w:r>
      <w:r w:rsidRPr="00BC2258">
        <w:rPr>
          <w:rStyle w:val="Emphasis"/>
          <w:sz w:val="26"/>
          <w:szCs w:val="26"/>
          <w:highlight w:val="yellow"/>
        </w:rPr>
        <w:t>undermine</w:t>
      </w:r>
      <w:r w:rsidRPr="007C193D">
        <w:rPr>
          <w:rStyle w:val="Emphasis"/>
          <w:sz w:val="26"/>
          <w:szCs w:val="26"/>
        </w:rPr>
        <w:t xml:space="preserve"> the </w:t>
      </w:r>
      <w:r w:rsidRPr="00BC2258">
        <w:rPr>
          <w:rStyle w:val="Emphasis"/>
          <w:sz w:val="26"/>
          <w:szCs w:val="26"/>
          <w:highlight w:val="yellow"/>
        </w:rPr>
        <w:t>already weak confidence in</w:t>
      </w:r>
      <w:r w:rsidRPr="007C193D">
        <w:rPr>
          <w:rStyle w:val="Emphasis"/>
          <w:sz w:val="26"/>
          <w:szCs w:val="26"/>
        </w:rPr>
        <w:t xml:space="preserve"> all public health institutions as well as </w:t>
      </w:r>
      <w:r w:rsidRPr="00BC2258">
        <w:rPr>
          <w:rStyle w:val="Emphasis"/>
          <w:sz w:val="26"/>
          <w:szCs w:val="26"/>
          <w:highlight w:val="yellow"/>
        </w:rPr>
        <w:t>the entire healthcare system in</w:t>
      </w:r>
      <w:r w:rsidRPr="007C193D">
        <w:rPr>
          <w:rStyle w:val="Emphasis"/>
          <w:sz w:val="26"/>
          <w:szCs w:val="26"/>
        </w:rPr>
        <w:t xml:space="preserve"> many </w:t>
      </w:r>
      <w:r w:rsidRPr="00BC2258">
        <w:rPr>
          <w:rStyle w:val="Emphasis"/>
          <w:sz w:val="26"/>
          <w:szCs w:val="26"/>
          <w:highlight w:val="yellow"/>
        </w:rPr>
        <w:t>African countries</w:t>
      </w:r>
      <w:r w:rsidRPr="007C193D">
        <w:rPr>
          <w:sz w:val="16"/>
          <w:szCs w:val="16"/>
        </w:rPr>
        <w:t>. Victims of SFM are usually unaware they are victims (5); what they often think is that they are not responding well to the treatment. This sometimes creates mistrust in pharmacies, and in the physicians because the patients question the accuracy of their diagnosis.</w:t>
      </w:r>
      <w:r w:rsidRPr="00E80740">
        <w:t xml:space="preserve"> </w:t>
      </w:r>
      <w:r w:rsidRPr="007C193D">
        <w:rPr>
          <w:rStyle w:val="Emphasis"/>
          <w:sz w:val="26"/>
          <w:szCs w:val="26"/>
        </w:rPr>
        <w:t xml:space="preserve">A </w:t>
      </w:r>
      <w:r w:rsidRPr="00BC2258">
        <w:rPr>
          <w:rStyle w:val="Emphasis"/>
          <w:sz w:val="26"/>
          <w:szCs w:val="26"/>
          <w:highlight w:val="yellow"/>
        </w:rPr>
        <w:t>systematic review suggests</w:t>
      </w:r>
      <w:r w:rsidRPr="007C193D">
        <w:rPr>
          <w:sz w:val="16"/>
          <w:szCs w:val="16"/>
        </w:rPr>
        <w:t xml:space="preserve"> that patients in approximately 39 Sub-Saharan African countries and some parts of Asia have a negative impression on their healthcare systems. They are especially doubtful of the staffs’ clinical skills and professional competence, and the availability of medicines (45).</w:t>
      </w:r>
    </w:p>
    <w:p w14:paraId="27F03132" w14:textId="10E17232" w:rsidR="00EF25EB" w:rsidRDefault="00EF25EB" w:rsidP="00A669E2">
      <w:pPr>
        <w:pStyle w:val="NoSpacing"/>
      </w:pPr>
      <w:r w:rsidRPr="007C193D">
        <w:rPr>
          <w:sz w:val="16"/>
          <w:szCs w:val="16"/>
        </w:rPr>
        <w:t>The proliferation and trade of</w:t>
      </w:r>
      <w:r w:rsidRPr="00E80740">
        <w:t xml:space="preserve"> </w:t>
      </w:r>
      <w:r w:rsidRPr="00BC2258">
        <w:rPr>
          <w:rStyle w:val="Emphasis"/>
          <w:sz w:val="26"/>
          <w:szCs w:val="26"/>
          <w:highlight w:val="yellow"/>
        </w:rPr>
        <w:t>SFM</w:t>
      </w:r>
      <w:r w:rsidRPr="007C193D">
        <w:rPr>
          <w:rStyle w:val="Emphasis"/>
          <w:sz w:val="26"/>
          <w:szCs w:val="26"/>
        </w:rPr>
        <w:t xml:space="preserve"> can </w:t>
      </w:r>
      <w:r w:rsidRPr="00BC2258">
        <w:rPr>
          <w:rStyle w:val="Emphasis"/>
          <w:sz w:val="26"/>
          <w:szCs w:val="26"/>
          <w:highlight w:val="yellow"/>
        </w:rPr>
        <w:t>cause</w:t>
      </w:r>
      <w:r w:rsidRPr="007C193D">
        <w:rPr>
          <w:rStyle w:val="Emphasis"/>
          <w:sz w:val="26"/>
          <w:szCs w:val="26"/>
        </w:rPr>
        <w:t xml:space="preserve"> other </w:t>
      </w:r>
      <w:r w:rsidRPr="00BC2258">
        <w:rPr>
          <w:rStyle w:val="Emphasis"/>
          <w:sz w:val="26"/>
          <w:szCs w:val="26"/>
          <w:highlight w:val="yellow"/>
        </w:rPr>
        <w:t>social troubles such as</w:t>
      </w:r>
      <w:r w:rsidRPr="007C193D">
        <w:rPr>
          <w:sz w:val="16"/>
          <w:szCs w:val="16"/>
        </w:rPr>
        <w:t>: (i)</w:t>
      </w:r>
      <w:r w:rsidRPr="00E80740">
        <w:t xml:space="preserve"> </w:t>
      </w:r>
      <w:r w:rsidRPr="00BC2258">
        <w:rPr>
          <w:rStyle w:val="Emphasis"/>
          <w:sz w:val="26"/>
          <w:szCs w:val="26"/>
          <w:highlight w:val="yellow"/>
        </w:rPr>
        <w:t>encouraging corruption</w:t>
      </w:r>
      <w:r w:rsidRPr="007C193D">
        <w:rPr>
          <w:sz w:val="16"/>
          <w:szCs w:val="16"/>
        </w:rPr>
        <w:t xml:space="preserve">, as many </w:t>
      </w:r>
      <w:r w:rsidRPr="007C193D">
        <w:rPr>
          <w:rStyle w:val="Emphasis"/>
        </w:rPr>
        <w:t xml:space="preserve">counterfeiters use </w:t>
      </w:r>
      <w:r w:rsidRPr="000161CB">
        <w:rPr>
          <w:rStyle w:val="Emphasis"/>
        </w:rPr>
        <w:t>bribery to persuade corrupt officials responsible for regulating the import and circulation of medicines</w:t>
      </w:r>
      <w:r w:rsidRPr="000161CB">
        <w:rPr>
          <w:sz w:val="16"/>
          <w:szCs w:val="16"/>
        </w:rPr>
        <w:t>; (ii)</w:t>
      </w:r>
      <w:r w:rsidRPr="000161CB">
        <w:t xml:space="preserve"> </w:t>
      </w:r>
      <w:r w:rsidRPr="000161CB">
        <w:rPr>
          <w:rStyle w:val="Emphasis"/>
          <w:sz w:val="26"/>
          <w:szCs w:val="26"/>
        </w:rPr>
        <w:t>increasing criminal activities</w:t>
      </w:r>
      <w:r w:rsidRPr="000161CB">
        <w:t xml:space="preserve">, </w:t>
      </w:r>
      <w:r w:rsidRPr="000161CB">
        <w:rPr>
          <w:rStyle w:val="Emphasis"/>
        </w:rPr>
        <w:t xml:space="preserve">as the business is often conducted by </w:t>
      </w:r>
      <w:r w:rsidRPr="000161CB">
        <w:rPr>
          <w:rStyle w:val="Emphasis"/>
          <w:sz w:val="26"/>
          <w:szCs w:val="26"/>
        </w:rPr>
        <w:t>criminal cartels</w:t>
      </w:r>
      <w:r w:rsidRPr="00E80740">
        <w:t xml:space="preserve"> that usually </w:t>
      </w:r>
      <w:r w:rsidRPr="00BC2258">
        <w:rPr>
          <w:rStyle w:val="Emphasis"/>
          <w:sz w:val="26"/>
          <w:szCs w:val="26"/>
          <w:highlight w:val="yellow"/>
        </w:rPr>
        <w:t>generate huge amounts of money from the sale</w:t>
      </w:r>
      <w:r w:rsidRPr="007C193D">
        <w:rPr>
          <w:rStyle w:val="Emphasis"/>
          <w:sz w:val="26"/>
          <w:szCs w:val="26"/>
        </w:rPr>
        <w:t xml:space="preserve"> of falsified medicines </w:t>
      </w:r>
      <w:r w:rsidRPr="00BC2258">
        <w:rPr>
          <w:rStyle w:val="Emphasis"/>
          <w:sz w:val="26"/>
          <w:szCs w:val="26"/>
          <w:highlight w:val="yellow"/>
        </w:rPr>
        <w:t>and use it to purchase ammunition, cause public disorder, and influence corrupt officials</w:t>
      </w:r>
      <w:r w:rsidRPr="00E80740">
        <w:t xml:space="preserve"> </w:t>
      </w:r>
      <w:r w:rsidRPr="007C193D">
        <w:rPr>
          <w:sz w:val="16"/>
          <w:szCs w:val="16"/>
        </w:rPr>
        <w:t>(12, 46);</w:t>
      </w:r>
      <w:r w:rsidRPr="00E80740">
        <w:t xml:space="preserve"> </w:t>
      </w:r>
      <w:r w:rsidRPr="007C193D">
        <w:rPr>
          <w:rStyle w:val="Emphasis"/>
          <w:sz w:val="26"/>
          <w:szCs w:val="26"/>
        </w:rPr>
        <w:t>and</w:t>
      </w:r>
      <w:r w:rsidRPr="00E80740">
        <w:t xml:space="preserve"> </w:t>
      </w:r>
      <w:r w:rsidRPr="007C193D">
        <w:rPr>
          <w:sz w:val="16"/>
          <w:szCs w:val="16"/>
        </w:rPr>
        <w:t xml:space="preserve">(iii) </w:t>
      </w:r>
      <w:r w:rsidRPr="00BC2258">
        <w:rPr>
          <w:rStyle w:val="Emphasis"/>
          <w:sz w:val="26"/>
          <w:szCs w:val="26"/>
          <w:highlight w:val="yellow"/>
        </w:rPr>
        <w:t>deteriorating</w:t>
      </w:r>
      <w:r w:rsidRPr="00E80740">
        <w:t xml:space="preserve"> </w:t>
      </w:r>
      <w:r w:rsidRPr="007C193D">
        <w:rPr>
          <w:sz w:val="16"/>
          <w:szCs w:val="16"/>
        </w:rPr>
        <w:lastRenderedPageBreak/>
        <w:t>the</w:t>
      </w:r>
      <w:r w:rsidRPr="00E80740">
        <w:t xml:space="preserve"> </w:t>
      </w:r>
      <w:r w:rsidRPr="00EF25EB">
        <w:rPr>
          <w:rStyle w:val="Emphasis"/>
          <w:sz w:val="26"/>
          <w:szCs w:val="26"/>
          <w:highlight w:val="yellow"/>
        </w:rPr>
        <w:t>already weak political infrastructur</w:t>
      </w:r>
      <w:r w:rsidRPr="007C193D">
        <w:rPr>
          <w:rStyle w:val="Emphasis"/>
          <w:sz w:val="26"/>
          <w:szCs w:val="26"/>
        </w:rPr>
        <w:t>e that permits their continuous circulation</w:t>
      </w:r>
      <w:r w:rsidRPr="007C193D">
        <w:rPr>
          <w:sz w:val="16"/>
          <w:szCs w:val="16"/>
        </w:rPr>
        <w:t xml:space="preserve"> (5).</w:t>
      </w:r>
    </w:p>
    <w:p w14:paraId="33E696FF" w14:textId="2DA0C2C3" w:rsidR="00A669E2" w:rsidRDefault="00A669E2" w:rsidP="00A669E2">
      <w:pPr>
        <w:pStyle w:val="NoSpacing"/>
      </w:pPr>
    </w:p>
    <w:p w14:paraId="09A86A9D" w14:textId="7ADD0B07" w:rsidR="0098447E" w:rsidRDefault="0098447E" w:rsidP="0098447E">
      <w:pPr>
        <w:pStyle w:val="Heading4"/>
      </w:pPr>
      <w:r>
        <w:t>Haven’t read ev about south african war, just african, so doesn’t matter</w:t>
      </w:r>
    </w:p>
    <w:p w14:paraId="751E2874" w14:textId="73FE9BB5" w:rsidR="0098447E" w:rsidRPr="006A53C9" w:rsidRDefault="0098447E" w:rsidP="0098447E">
      <w:pPr>
        <w:keepNext/>
        <w:keepLines/>
        <w:spacing w:before="40" w:after="0"/>
        <w:outlineLvl w:val="3"/>
        <w:rPr>
          <w:rFonts w:eastAsiaTheme="majorEastAsia" w:cstheme="majorBidi"/>
          <w:b/>
          <w:iCs/>
        </w:rPr>
      </w:pPr>
      <w:r w:rsidRPr="006A53C9">
        <w:rPr>
          <w:rFonts w:eastAsiaTheme="majorEastAsia" w:cstheme="majorBidi"/>
          <w:b/>
          <w:iCs/>
        </w:rPr>
        <w:t>No African war – empirics, too expensive, not effective.</w:t>
      </w:r>
    </w:p>
    <w:p w14:paraId="2102E4F3" w14:textId="77777777" w:rsidR="0098447E" w:rsidRPr="006A53C9" w:rsidRDefault="0098447E" w:rsidP="0098447E">
      <w:pPr>
        <w:rPr>
          <w:sz w:val="16"/>
          <w:szCs w:val="20"/>
        </w:rPr>
      </w:pPr>
      <w:r w:rsidRPr="006A53C9">
        <w:rPr>
          <w:b/>
          <w:bCs/>
          <w:szCs w:val="20"/>
          <w:u w:val="single"/>
        </w:rPr>
        <w:t>Hendrix &amp; Salehyan ‘11</w:t>
      </w:r>
      <w:r w:rsidRPr="006A53C9">
        <w:rPr>
          <w:sz w:val="20"/>
          <w:szCs w:val="20"/>
        </w:rPr>
        <w:t xml:space="preserve"> </w:t>
      </w:r>
      <w:r w:rsidRPr="006A53C9">
        <w:rPr>
          <w:sz w:val="16"/>
          <w:szCs w:val="20"/>
        </w:rPr>
        <w:t>(Dr. Cullen Hendrix is Assistant Professor at the University of North Texas, Research Associate at the Centre for the Study of Civil War at the International Peace Research Institute, Oslo, and Associate at the Robert S. Strauss Center for International Security and Law. Dr. Idean Salehyan is Assistant Professor at the University of North Texas and Associate at the John Goodwin Tower Center for Political Studies at Southern Methodist University, the International Peace Research Institute, Oslo, and the Robert S. Strauss Center for International Security and Law. “The Brewing Storm? Climate Change, Rainfall, and Social Conflict in Africa,” February 2011, CCAPS - Climate Change and African Political Stability, http://ccaps.strausscenter.org/system/research_items/pdfs/43/original.pdf?1299598361)</w:t>
      </w:r>
    </w:p>
    <w:p w14:paraId="07160D08" w14:textId="77777777" w:rsidR="0098447E" w:rsidRDefault="0098447E" w:rsidP="0098447E">
      <w:pPr>
        <w:rPr>
          <w:sz w:val="16"/>
        </w:rPr>
      </w:pPr>
      <w:r w:rsidRPr="006A53C9">
        <w:rPr>
          <w:sz w:val="16"/>
        </w:rPr>
        <w:t xml:space="preserve">Traditionally, </w:t>
      </w:r>
      <w:r w:rsidRPr="006A53C9">
        <w:rPr>
          <w:u w:val="single"/>
        </w:rPr>
        <w:t>the study of conflict has been dominated by a focus on international and civil war,</w:t>
      </w:r>
      <w:r w:rsidRPr="006A53C9">
        <w:rPr>
          <w:sz w:val="16"/>
        </w:rPr>
        <w:t xml:space="preserve"> where at least one of the combatants is a government. Yet</w:t>
      </w:r>
      <w:r w:rsidRPr="006A53C9">
        <w:rPr>
          <w:u w:val="single"/>
        </w:rPr>
        <w:t xml:space="preserve">, </w:t>
      </w:r>
      <w:r w:rsidRPr="006A53C9">
        <w:rPr>
          <w:highlight w:val="yellow"/>
          <w:u w:val="single"/>
        </w:rPr>
        <w:t xml:space="preserve">interstate war has been </w:t>
      </w:r>
      <w:r w:rsidRPr="006A53C9">
        <w:rPr>
          <w:b/>
          <w:iCs/>
          <w:highlight w:val="yellow"/>
          <w:u w:val="single"/>
          <w:bdr w:val="single" w:sz="8" w:space="0" w:color="auto"/>
        </w:rPr>
        <w:t>extremely rare</w:t>
      </w:r>
      <w:r w:rsidRPr="006A53C9">
        <w:rPr>
          <w:highlight w:val="yellow"/>
          <w:u w:val="single"/>
        </w:rPr>
        <w:t xml:space="preserve"> in Africa</w:t>
      </w:r>
      <w:r w:rsidRPr="006A53C9">
        <w:rPr>
          <w:u w:val="single"/>
        </w:rPr>
        <w:t>. (</w:t>
      </w:r>
      <w:r w:rsidRPr="006A53C9">
        <w:rPr>
          <w:sz w:val="16"/>
        </w:rPr>
        <w:t xml:space="preserve">One notable exception is the Ethiopia-Eritrea conflict in the late 1990s.) And while </w:t>
      </w:r>
      <w:r w:rsidRPr="006A53C9">
        <w:rPr>
          <w:highlight w:val="yellow"/>
          <w:u w:val="single"/>
        </w:rPr>
        <w:t xml:space="preserve">civil wars </w:t>
      </w:r>
      <w:r w:rsidRPr="006A53C9">
        <w:rPr>
          <w:sz w:val="16"/>
        </w:rPr>
        <w:t xml:space="preserve">and insurgencies have occurred more often than warfare between states, they </w:t>
      </w:r>
      <w:r w:rsidRPr="006A53C9">
        <w:rPr>
          <w:highlight w:val="yellow"/>
          <w:u w:val="single"/>
        </w:rPr>
        <w:t xml:space="preserve">are </w:t>
      </w:r>
      <w:r w:rsidRPr="006A53C9">
        <w:rPr>
          <w:sz w:val="16"/>
        </w:rPr>
        <w:t xml:space="preserve">still relatively </w:t>
      </w:r>
      <w:r w:rsidRPr="006A53C9">
        <w:rPr>
          <w:highlight w:val="yellow"/>
          <w:u w:val="single"/>
        </w:rPr>
        <w:t>uncommon given the high cost of mobilizing</w:t>
      </w:r>
      <w:r w:rsidRPr="006A53C9">
        <w:rPr>
          <w:u w:val="single"/>
        </w:rPr>
        <w:t xml:space="preserve">, financing, </w:t>
      </w:r>
      <w:r w:rsidRPr="006A53C9">
        <w:rPr>
          <w:highlight w:val="yellow"/>
          <w:u w:val="single"/>
        </w:rPr>
        <w:t>and equipping rebel armies</w:t>
      </w:r>
      <w:r w:rsidRPr="006A53C9">
        <w:rPr>
          <w:u w:val="single"/>
        </w:rPr>
        <w:t>. Moreover, civil wars are predicated on people’s belief that the central government is the most appropriate target of action</w:t>
      </w:r>
      <w:r w:rsidRPr="006A53C9">
        <w:rPr>
          <w:sz w:val="16"/>
        </w:rPr>
        <w:t xml:space="preserve">. </w:t>
      </w:r>
      <w:r w:rsidRPr="006A53C9">
        <w:rPr>
          <w:u w:val="single"/>
        </w:rPr>
        <w:t>If conflict is about competition over scarce</w:t>
      </w:r>
      <w:r w:rsidRPr="006A53C9">
        <w:rPr>
          <w:sz w:val="16"/>
        </w:rPr>
        <w:t xml:space="preserve"> </w:t>
      </w:r>
      <w:r w:rsidRPr="006A53C9">
        <w:rPr>
          <w:u w:val="single"/>
        </w:rPr>
        <w:t>water and land, then attacking the government is only useful if the government effectively controls those resources or has the power to redistribute them within society</w:t>
      </w:r>
      <w:r w:rsidRPr="006A53C9">
        <w:rPr>
          <w:sz w:val="16"/>
        </w:rPr>
        <w:t xml:space="preserve">— </w:t>
      </w:r>
      <w:r w:rsidRPr="006A53C9">
        <w:rPr>
          <w:u w:val="single"/>
        </w:rPr>
        <w:t>preconditions that are not met in many African states.</w:t>
      </w:r>
      <w:r w:rsidRPr="006A53C9">
        <w:rPr>
          <w:sz w:val="16"/>
        </w:rPr>
        <w:t xml:space="preserve"> Often, it is easier to take resources from a neighboring community than to challenge the state and its armed forces. And if a constituency is politically important, then </w:t>
      </w:r>
      <w:r w:rsidRPr="006A53C9">
        <w:rPr>
          <w:highlight w:val="yellow"/>
          <w:u w:val="single"/>
        </w:rPr>
        <w:t>peaceful opposition activities are often sufficient to secure the group’s goals</w:t>
      </w:r>
      <w:r w:rsidRPr="006A53C9">
        <w:rPr>
          <w:sz w:val="16"/>
        </w:rPr>
        <w:t xml:space="preserve">. Given the above, </w:t>
      </w:r>
      <w:r w:rsidRPr="006A53C9">
        <w:rPr>
          <w:highlight w:val="yellow"/>
          <w:u w:val="single"/>
        </w:rPr>
        <w:t xml:space="preserve">it seems far from clear that competition over dwindling resources and scarce </w:t>
      </w:r>
      <w:r w:rsidRPr="006A53C9">
        <w:rPr>
          <w:u w:val="single"/>
        </w:rPr>
        <w:t xml:space="preserve">arable </w:t>
      </w:r>
      <w:r w:rsidRPr="006A53C9">
        <w:rPr>
          <w:highlight w:val="yellow"/>
          <w:u w:val="single"/>
        </w:rPr>
        <w:t xml:space="preserve">land will lead </w:t>
      </w:r>
      <w:r w:rsidRPr="006A53C9">
        <w:rPr>
          <w:u w:val="single"/>
        </w:rPr>
        <w:t xml:space="preserve">directly </w:t>
      </w:r>
      <w:r w:rsidRPr="006A53C9">
        <w:rPr>
          <w:highlight w:val="yellow"/>
          <w:u w:val="single"/>
        </w:rPr>
        <w:t xml:space="preserve">to </w:t>
      </w:r>
      <w:r w:rsidRPr="006A53C9">
        <w:rPr>
          <w:u w:val="single"/>
        </w:rPr>
        <w:t xml:space="preserve">interstate </w:t>
      </w:r>
      <w:r w:rsidRPr="006A53C9">
        <w:rPr>
          <w:highlight w:val="yellow"/>
          <w:u w:val="single"/>
        </w:rPr>
        <w:t>war</w:t>
      </w:r>
      <w:r w:rsidRPr="006A53C9">
        <w:rPr>
          <w:u w:val="single"/>
        </w:rPr>
        <w:t xml:space="preserve"> or rebellion in Africa.</w:t>
      </w:r>
      <w:r w:rsidRPr="006A53C9">
        <w:rPr>
          <w:sz w:val="16"/>
        </w:rPr>
        <w:t xml:space="preserve"> More likely, one would expect that environmental stress will provoke economic downturns and food insecurity, which in turn will spark episodic demonstrations, riots, labor unrest, and communal conflicts—and such conflicts may target not only governments but non-state actors too, such as tribal groups, private citizens, and corporations. If not addressed, these conflicts can contribute to long-term state fragility.</w:t>
      </w:r>
    </w:p>
    <w:p w14:paraId="0B5C75C1" w14:textId="77777777" w:rsidR="0098447E" w:rsidRPr="00F601E6" w:rsidRDefault="0098447E" w:rsidP="00A669E2">
      <w:pPr>
        <w:pStyle w:val="NoSpacing"/>
      </w:pPr>
    </w:p>
    <w:p w14:paraId="6340EAE4" w14:textId="41E0D73A" w:rsidR="00AE442A" w:rsidRDefault="00AE442A" w:rsidP="00AE442A">
      <w:pPr>
        <w:pStyle w:val="Heading4"/>
      </w:pPr>
      <w:r>
        <w:t>Impact turn</w:t>
      </w:r>
    </w:p>
    <w:p w14:paraId="4FBFAB4C" w14:textId="4D050E87" w:rsidR="00102C2C" w:rsidRDefault="00102C2C" w:rsidP="00102C2C">
      <w:pPr>
        <w:pStyle w:val="Heading3"/>
      </w:pPr>
      <w:r>
        <w:lastRenderedPageBreak/>
        <w:t>adv 2</w:t>
      </w:r>
    </w:p>
    <w:p w14:paraId="560B2363" w14:textId="69171724" w:rsidR="00390E20" w:rsidRPr="00390E20" w:rsidRDefault="00390E20" w:rsidP="00390E20">
      <w:pPr>
        <w:pStyle w:val="Heading4"/>
      </w:pPr>
      <w:r>
        <w:t>somos is wrong – just says that there could be an increase in conflict, not that the countries would escalate with each other</w:t>
      </w:r>
    </w:p>
    <w:p w14:paraId="2C8BCB0C" w14:textId="77777777" w:rsidR="00390E20" w:rsidRPr="00390E20" w:rsidRDefault="00390E20" w:rsidP="00390E20"/>
    <w:p w14:paraId="79AEDB20" w14:textId="77777777" w:rsidR="0098447E" w:rsidRPr="007672BA" w:rsidRDefault="0098447E" w:rsidP="0098447E">
      <w:pPr>
        <w:pStyle w:val="Heading4"/>
      </w:pPr>
      <w:r>
        <w:t xml:space="preserve">No Indo-Pak war – </w:t>
      </w:r>
      <w:r w:rsidRPr="007C50E6">
        <w:rPr>
          <w:u w:val="single"/>
        </w:rPr>
        <w:t>history</w:t>
      </w:r>
      <w:r>
        <w:t xml:space="preserve"> proves </w:t>
      </w:r>
      <w:r w:rsidRPr="007C50E6">
        <w:rPr>
          <w:u w:val="single"/>
        </w:rPr>
        <w:t>de-escalation</w:t>
      </w:r>
    </w:p>
    <w:p w14:paraId="44194B9E" w14:textId="77777777" w:rsidR="0098447E" w:rsidRDefault="0098447E" w:rsidP="0098447E">
      <w:pPr>
        <w:pStyle w:val="ListParagraph"/>
        <w:numPr>
          <w:ilvl w:val="0"/>
          <w:numId w:val="13"/>
        </w:numPr>
      </w:pPr>
      <w:r w:rsidRPr="000D6D6D">
        <w:rPr>
          <w:u w:val="single"/>
        </w:rPr>
        <w:t>History</w:t>
      </w:r>
      <w:r>
        <w:t xml:space="preserve"> proves:</w:t>
      </w:r>
    </w:p>
    <w:p w14:paraId="1976C2F1" w14:textId="77777777" w:rsidR="0098447E" w:rsidRDefault="0098447E" w:rsidP="0098447E">
      <w:pPr>
        <w:pStyle w:val="ListParagraph"/>
        <w:numPr>
          <w:ilvl w:val="0"/>
          <w:numId w:val="13"/>
        </w:numPr>
      </w:pPr>
      <w:r w:rsidRPr="000D6D6D">
        <w:rPr>
          <w:u w:val="single"/>
        </w:rPr>
        <w:t>Kargil war</w:t>
      </w:r>
      <w:r>
        <w:t xml:space="preserve"> ended without escalation</w:t>
      </w:r>
    </w:p>
    <w:p w14:paraId="7C216985" w14:textId="77777777" w:rsidR="0098447E" w:rsidRDefault="0098447E" w:rsidP="0098447E">
      <w:pPr>
        <w:pStyle w:val="ListParagraph"/>
        <w:numPr>
          <w:ilvl w:val="0"/>
          <w:numId w:val="13"/>
        </w:numPr>
      </w:pPr>
      <w:r w:rsidRPr="000D6D6D">
        <w:rPr>
          <w:u w:val="single"/>
        </w:rPr>
        <w:t>Terror attacks</w:t>
      </w:r>
      <w:r>
        <w:t xml:space="preserve"> in ’01 and ’02 didn’t cause war</w:t>
      </w:r>
    </w:p>
    <w:p w14:paraId="28DA0895" w14:textId="77777777" w:rsidR="0098447E" w:rsidRDefault="0098447E" w:rsidP="0098447E">
      <w:pPr>
        <w:pStyle w:val="ListParagraph"/>
        <w:numPr>
          <w:ilvl w:val="0"/>
          <w:numId w:val="13"/>
        </w:numPr>
      </w:pPr>
      <w:r w:rsidRPr="000D6D6D">
        <w:rPr>
          <w:u w:val="single"/>
        </w:rPr>
        <w:t>Pakistan military</w:t>
      </w:r>
      <w:r>
        <w:t xml:space="preserve"> doesn’t want war, neither does </w:t>
      </w:r>
      <w:r w:rsidRPr="000D6D6D">
        <w:rPr>
          <w:u w:val="single"/>
        </w:rPr>
        <w:t>Modi</w:t>
      </w:r>
    </w:p>
    <w:p w14:paraId="4F87F9F2" w14:textId="77777777" w:rsidR="0098447E" w:rsidRDefault="0098447E" w:rsidP="0098447E">
      <w:pPr>
        <w:pStyle w:val="ListParagraph"/>
        <w:numPr>
          <w:ilvl w:val="0"/>
          <w:numId w:val="13"/>
        </w:numPr>
      </w:pPr>
      <w:r w:rsidRPr="000D6D6D">
        <w:rPr>
          <w:u w:val="single"/>
        </w:rPr>
        <w:t>Both leaders</w:t>
      </w:r>
      <w:r>
        <w:t xml:space="preserve"> understand </w:t>
      </w:r>
      <w:r w:rsidRPr="000D6D6D">
        <w:rPr>
          <w:u w:val="single"/>
        </w:rPr>
        <w:t>MAD</w:t>
      </w:r>
      <w:r>
        <w:t xml:space="preserve"> – speeches prove</w:t>
      </w:r>
    </w:p>
    <w:p w14:paraId="2E8C8D23" w14:textId="77777777" w:rsidR="0098447E" w:rsidRPr="007C50E6" w:rsidRDefault="0098447E" w:rsidP="0098447E">
      <w:pPr>
        <w:pStyle w:val="ListParagraph"/>
        <w:numPr>
          <w:ilvl w:val="0"/>
          <w:numId w:val="13"/>
        </w:numPr>
      </w:pPr>
      <w:r>
        <w:t xml:space="preserve">Current moves are </w:t>
      </w:r>
      <w:r>
        <w:rPr>
          <w:u w:val="single"/>
        </w:rPr>
        <w:t>theatrics</w:t>
      </w:r>
      <w:r>
        <w:t xml:space="preserve"> and </w:t>
      </w:r>
      <w:r>
        <w:rPr>
          <w:u w:val="single"/>
        </w:rPr>
        <w:t>unlikely to escalate</w:t>
      </w:r>
    </w:p>
    <w:p w14:paraId="610F317C" w14:textId="77777777" w:rsidR="0098447E" w:rsidRPr="00D63EF9" w:rsidRDefault="0098447E" w:rsidP="0098447E">
      <w:r w:rsidRPr="00D63EF9">
        <w:rPr>
          <w:rStyle w:val="Style13ptBold"/>
        </w:rPr>
        <w:t>Ganguly</w:t>
      </w:r>
      <w:r w:rsidRPr="00390E20">
        <w:rPr>
          <w:rStyle w:val="Style13ptBold"/>
          <w:b w:val="0"/>
          <w:bCs/>
        </w:rPr>
        <w:t xml:space="preserve"> 3/5</w:t>
      </w:r>
      <w:r w:rsidRPr="00390E20">
        <w:rPr>
          <w:b/>
          <w:bCs/>
        </w:rPr>
        <w:t xml:space="preserve">/19 </w:t>
      </w:r>
      <w:r w:rsidRPr="00D63EF9">
        <w:t>[Sumit Ganguly is Distinguished Professor of Political Science and Rabindranath Tagore Chair in Indian Cultures and Civilizations at Indiana University, Bloomington. Why the India-Pakistan Crisis Isn’t Likely to Turn Nuclear. March 5, 2019. https://www.foreignaffairs.com/articles/india/2019-03-05/why-india-pakistan-crisis-isnt-likely-turn-nuclear</w:t>
      </w:r>
      <w:r>
        <w:t>]</w:t>
      </w:r>
    </w:p>
    <w:p w14:paraId="1EEA3D9D" w14:textId="77777777" w:rsidR="0098447E" w:rsidRPr="00471C0F" w:rsidRDefault="0098447E" w:rsidP="0098447E">
      <w:r w:rsidRPr="00471C0F">
        <w:rPr>
          <w:u w:val="single"/>
        </w:rPr>
        <w:t xml:space="preserve">Worried </w:t>
      </w:r>
      <w:r w:rsidRPr="00471C0F">
        <w:rPr>
          <w:highlight w:val="cyan"/>
          <w:u w:val="single"/>
        </w:rPr>
        <w:t>analysts</w:t>
      </w:r>
      <w:r w:rsidRPr="00471C0F">
        <w:t xml:space="preserve"> now </w:t>
      </w:r>
      <w:r w:rsidRPr="00471C0F">
        <w:rPr>
          <w:highlight w:val="cyan"/>
          <w:u w:val="single"/>
        </w:rPr>
        <w:t>fear</w:t>
      </w:r>
      <w:r w:rsidRPr="00471C0F">
        <w:rPr>
          <w:u w:val="single"/>
        </w:rPr>
        <w:t xml:space="preserve"> that, since </w:t>
      </w:r>
      <w:r w:rsidRPr="00471C0F">
        <w:rPr>
          <w:highlight w:val="cyan"/>
          <w:u w:val="single"/>
        </w:rPr>
        <w:t>India and Pakistan</w:t>
      </w:r>
      <w:r w:rsidRPr="00471C0F">
        <w:rPr>
          <w:u w:val="single"/>
        </w:rPr>
        <w:t xml:space="preserve"> have breached the informal norm against using air power across the border, they </w:t>
      </w:r>
      <w:r w:rsidRPr="00471C0F">
        <w:rPr>
          <w:highlight w:val="cyan"/>
          <w:u w:val="single"/>
        </w:rPr>
        <w:t>will be unable to prevent</w:t>
      </w:r>
      <w:r w:rsidRPr="00471C0F">
        <w:rPr>
          <w:u w:val="single"/>
        </w:rPr>
        <w:t xml:space="preserve"> </w:t>
      </w:r>
      <w:r w:rsidRPr="00471C0F">
        <w:rPr>
          <w:rStyle w:val="Emphasis"/>
        </w:rPr>
        <w:t xml:space="preserve">further </w:t>
      </w:r>
      <w:r w:rsidRPr="00471C0F">
        <w:rPr>
          <w:rStyle w:val="Emphasis"/>
          <w:highlight w:val="cyan"/>
        </w:rPr>
        <w:t>escalation</w:t>
      </w:r>
      <w:r w:rsidRPr="00471C0F">
        <w:t>. Hawkish publics in both countries are calling for retaliation. Can the politicians exercise restraint?</w:t>
      </w:r>
    </w:p>
    <w:p w14:paraId="1B4A622A" w14:textId="77777777" w:rsidR="0098447E" w:rsidRPr="00471C0F" w:rsidRDefault="0098447E" w:rsidP="0098447E">
      <w:r w:rsidRPr="00471C0F">
        <w:t>THE LESSONS OF HISTORY</w:t>
      </w:r>
    </w:p>
    <w:p w14:paraId="0FA4AC98" w14:textId="77777777" w:rsidR="0098447E" w:rsidRPr="00471C0F" w:rsidRDefault="0098447E" w:rsidP="0098447E">
      <w:r w:rsidRPr="00471C0F">
        <w:t xml:space="preserve">No one can say for sure, but </w:t>
      </w:r>
      <w:r w:rsidRPr="00471C0F">
        <w:rPr>
          <w:rStyle w:val="Emphasis"/>
          <w:highlight w:val="cyan"/>
        </w:rPr>
        <w:t>history</w:t>
      </w:r>
      <w:r w:rsidRPr="00471C0F">
        <w:rPr>
          <w:highlight w:val="cyan"/>
          <w:u w:val="single"/>
        </w:rPr>
        <w:t xml:space="preserve"> suggests</w:t>
      </w:r>
      <w:r w:rsidRPr="00471C0F">
        <w:t xml:space="preserve"> that there is </w:t>
      </w:r>
      <w:r w:rsidRPr="00471C0F">
        <w:rPr>
          <w:u w:val="single"/>
        </w:rPr>
        <w:t xml:space="preserve">cause for </w:t>
      </w:r>
      <w:r w:rsidRPr="00471C0F">
        <w:rPr>
          <w:rStyle w:val="Emphasis"/>
          <w:highlight w:val="cyan"/>
        </w:rPr>
        <w:t>optimism</w:t>
      </w:r>
      <w:r w:rsidRPr="00471C0F">
        <w:t xml:space="preserve">. </w:t>
      </w:r>
      <w:r w:rsidRPr="00471C0F">
        <w:rPr>
          <w:u w:val="single"/>
        </w:rPr>
        <w:t xml:space="preserve">During </w:t>
      </w:r>
      <w:r w:rsidRPr="00471C0F">
        <w:rPr>
          <w:highlight w:val="cyan"/>
          <w:u w:val="single"/>
        </w:rPr>
        <w:t xml:space="preserve">the </w:t>
      </w:r>
      <w:r w:rsidRPr="00471C0F">
        <w:rPr>
          <w:rStyle w:val="Emphasis"/>
          <w:highlight w:val="cyan"/>
        </w:rPr>
        <w:t>Kargil War</w:t>
      </w:r>
      <w:r w:rsidRPr="00471C0F">
        <w:t xml:space="preserve">, </w:t>
      </w:r>
      <w:r w:rsidRPr="00471C0F">
        <w:rPr>
          <w:u w:val="single"/>
        </w:rPr>
        <w:t>India worked to contain the fighting to</w:t>
      </w:r>
      <w:r w:rsidRPr="00471C0F">
        <w:t xml:space="preserve"> the </w:t>
      </w:r>
      <w:r w:rsidRPr="00471C0F">
        <w:rPr>
          <w:u w:val="single"/>
        </w:rPr>
        <w:t>regions around Pakistan’s original incursions</w:t>
      </w:r>
      <w:r w:rsidRPr="00471C0F">
        <w:t xml:space="preserve"> and the </w:t>
      </w:r>
      <w:r w:rsidRPr="00471C0F">
        <w:rPr>
          <w:rStyle w:val="Emphasis"/>
        </w:rPr>
        <w:t xml:space="preserve">war </w:t>
      </w:r>
      <w:r w:rsidRPr="00471C0F">
        <w:rPr>
          <w:rStyle w:val="Emphasis"/>
          <w:highlight w:val="cyan"/>
        </w:rPr>
        <w:t>concluded</w:t>
      </w:r>
      <w:r w:rsidRPr="00471C0F">
        <w:rPr>
          <w:highlight w:val="cyan"/>
          <w:u w:val="single"/>
        </w:rPr>
        <w:t xml:space="preserve"> </w:t>
      </w:r>
      <w:r w:rsidRPr="00471C0F">
        <w:rPr>
          <w:rStyle w:val="Emphasis"/>
          <w:highlight w:val="cyan"/>
        </w:rPr>
        <w:t>with no</w:t>
      </w:r>
      <w:r w:rsidRPr="00471C0F">
        <w:rPr>
          <w:rStyle w:val="Emphasis"/>
        </w:rPr>
        <w:t xml:space="preserve"> real </w:t>
      </w:r>
      <w:r w:rsidRPr="00471C0F">
        <w:rPr>
          <w:rStyle w:val="Emphasis"/>
          <w:highlight w:val="cyan"/>
        </w:rPr>
        <w:t>threat</w:t>
      </w:r>
      <w:r w:rsidRPr="00471C0F">
        <w:rPr>
          <w:highlight w:val="cyan"/>
        </w:rPr>
        <w:t xml:space="preserve"> </w:t>
      </w:r>
      <w:r w:rsidRPr="00471C0F">
        <w:rPr>
          <w:highlight w:val="cyan"/>
          <w:u w:val="single"/>
        </w:rPr>
        <w:t xml:space="preserve">of </w:t>
      </w:r>
      <w:r w:rsidRPr="00471C0F">
        <w:rPr>
          <w:rStyle w:val="Emphasis"/>
          <w:highlight w:val="cyan"/>
        </w:rPr>
        <w:t>nuclear escalation</w:t>
      </w:r>
      <w:r w:rsidRPr="00471C0F">
        <w:t>.</w:t>
      </w:r>
    </w:p>
    <w:p w14:paraId="3B7DF3B3" w14:textId="77777777" w:rsidR="0098447E" w:rsidRPr="00471C0F" w:rsidRDefault="0098447E" w:rsidP="0098447E">
      <w:r w:rsidRPr="00471C0F">
        <w:t xml:space="preserve">Less than </w:t>
      </w:r>
      <w:r w:rsidRPr="00471C0F">
        <w:rPr>
          <w:rStyle w:val="Emphasis"/>
        </w:rPr>
        <w:t>two years later</w:t>
      </w:r>
      <w:r w:rsidRPr="00471C0F">
        <w:rPr>
          <w:u w:val="single"/>
        </w:rPr>
        <w:t xml:space="preserve">, the two countries plunged into </w:t>
      </w:r>
      <w:r w:rsidRPr="00471C0F">
        <w:rPr>
          <w:rStyle w:val="Emphasis"/>
        </w:rPr>
        <w:t>crisis</w:t>
      </w:r>
      <w:r w:rsidRPr="00471C0F">
        <w:t xml:space="preserve"> once </w:t>
      </w:r>
      <w:r w:rsidRPr="00471C0F">
        <w:rPr>
          <w:rStyle w:val="Emphasis"/>
        </w:rPr>
        <w:t>again</w:t>
      </w:r>
      <w:r w:rsidRPr="00471C0F">
        <w:t xml:space="preserve">. </w:t>
      </w:r>
      <w:r w:rsidRPr="00471C0F">
        <w:rPr>
          <w:highlight w:val="cyan"/>
          <w:u w:val="single"/>
        </w:rPr>
        <w:t>In</w:t>
      </w:r>
      <w:r w:rsidRPr="00471C0F">
        <w:t xml:space="preserve"> December </w:t>
      </w:r>
      <w:r w:rsidRPr="00471C0F">
        <w:rPr>
          <w:u w:val="single"/>
        </w:rPr>
        <w:t>20</w:t>
      </w:r>
      <w:r w:rsidRPr="00471C0F">
        <w:rPr>
          <w:highlight w:val="cyan"/>
          <w:u w:val="single"/>
        </w:rPr>
        <w:t>01</w:t>
      </w:r>
      <w:r w:rsidRPr="00471C0F">
        <w:t xml:space="preserve">, five </w:t>
      </w:r>
      <w:r w:rsidRPr="00471C0F">
        <w:rPr>
          <w:highlight w:val="cyan"/>
          <w:u w:val="single"/>
        </w:rPr>
        <w:t>terrorists</w:t>
      </w:r>
      <w:r w:rsidRPr="00471C0F">
        <w:rPr>
          <w:highlight w:val="cyan"/>
        </w:rPr>
        <w:t xml:space="preserve"> </w:t>
      </w:r>
      <w:r w:rsidRPr="00471C0F">
        <w:rPr>
          <w:highlight w:val="cyan"/>
          <w:u w:val="single"/>
        </w:rPr>
        <w:t>from</w:t>
      </w:r>
      <w:r w:rsidRPr="00471C0F">
        <w:t xml:space="preserve"> the </w:t>
      </w:r>
      <w:r w:rsidRPr="00471C0F">
        <w:rPr>
          <w:highlight w:val="cyan"/>
          <w:u w:val="single"/>
        </w:rPr>
        <w:t>Pakistan</w:t>
      </w:r>
      <w:r w:rsidRPr="00471C0F">
        <w:t xml:space="preserve">-based groups Lashkar-e-Tabia and Jaish-e-Mohammed </w:t>
      </w:r>
      <w:r w:rsidRPr="00471C0F">
        <w:rPr>
          <w:highlight w:val="cyan"/>
          <w:u w:val="single"/>
        </w:rPr>
        <w:t>attacked</w:t>
      </w:r>
      <w:r w:rsidRPr="00471C0F">
        <w:rPr>
          <w:u w:val="single"/>
        </w:rPr>
        <w:t xml:space="preserve"> the </w:t>
      </w:r>
      <w:r w:rsidRPr="00471C0F">
        <w:rPr>
          <w:highlight w:val="cyan"/>
          <w:u w:val="single"/>
        </w:rPr>
        <w:t>parliament</w:t>
      </w:r>
      <w:r w:rsidRPr="00471C0F">
        <w:rPr>
          <w:u w:val="single"/>
        </w:rPr>
        <w:t xml:space="preserve"> building</w:t>
      </w:r>
      <w:r w:rsidRPr="00471C0F">
        <w:t xml:space="preserve"> in New Delhi with AK-47s, grenades, and homemade bombs, killing eight security guards and a gardener. In response, </w:t>
      </w:r>
      <w:r w:rsidRPr="00471C0F">
        <w:rPr>
          <w:highlight w:val="cyan"/>
          <w:u w:val="single"/>
        </w:rPr>
        <w:t>India</w:t>
      </w:r>
      <w:r w:rsidRPr="00471C0F">
        <w:rPr>
          <w:highlight w:val="cyan"/>
        </w:rPr>
        <w:t xml:space="preserve"> </w:t>
      </w:r>
      <w:r w:rsidRPr="00471C0F">
        <w:rPr>
          <w:highlight w:val="cyan"/>
          <w:u w:val="single"/>
        </w:rPr>
        <w:t>launched</w:t>
      </w:r>
      <w:r w:rsidRPr="00471C0F">
        <w:rPr>
          <w:u w:val="single"/>
        </w:rPr>
        <w:t xml:space="preserve"> a mass military </w:t>
      </w:r>
      <w:r w:rsidRPr="00471C0F">
        <w:rPr>
          <w:highlight w:val="cyan"/>
          <w:u w:val="single"/>
        </w:rPr>
        <w:t>mobilization</w:t>
      </w:r>
      <w:r w:rsidRPr="00471C0F">
        <w:t xml:space="preserve"> designed to induce Pakistan to crack down on terrorist groups. As Indian troops deployed to the border, </w:t>
      </w:r>
      <w:r w:rsidRPr="00471C0F">
        <w:rPr>
          <w:u w:val="single"/>
        </w:rPr>
        <w:t>terrorists from Pakistan struck again</w:t>
      </w:r>
      <w:r w:rsidRPr="00471C0F">
        <w:t xml:space="preserve">. </w:t>
      </w:r>
      <w:r w:rsidRPr="00471C0F">
        <w:rPr>
          <w:highlight w:val="cyan"/>
          <w:u w:val="single"/>
        </w:rPr>
        <w:t>In</w:t>
      </w:r>
      <w:r w:rsidRPr="00471C0F">
        <w:t xml:space="preserve"> May </w:t>
      </w:r>
      <w:r w:rsidRPr="00471C0F">
        <w:rPr>
          <w:u w:val="single"/>
        </w:rPr>
        <w:t>20</w:t>
      </w:r>
      <w:r w:rsidRPr="00471C0F">
        <w:rPr>
          <w:highlight w:val="cyan"/>
          <w:u w:val="single"/>
        </w:rPr>
        <w:t>02</w:t>
      </w:r>
      <w:r w:rsidRPr="00471C0F">
        <w:t xml:space="preserve">, </w:t>
      </w:r>
      <w:r w:rsidRPr="00471C0F">
        <w:rPr>
          <w:u w:val="single"/>
        </w:rPr>
        <w:t xml:space="preserve">three </w:t>
      </w:r>
      <w:r w:rsidRPr="00471C0F">
        <w:rPr>
          <w:highlight w:val="cyan"/>
          <w:u w:val="single"/>
        </w:rPr>
        <w:t>men killed 34</w:t>
      </w:r>
      <w:r w:rsidRPr="00471C0F">
        <w:rPr>
          <w:u w:val="single"/>
        </w:rPr>
        <w:t xml:space="preserve"> people </w:t>
      </w:r>
      <w:r w:rsidRPr="00471C0F">
        <w:rPr>
          <w:highlight w:val="cyan"/>
          <w:u w:val="single"/>
        </w:rPr>
        <w:t>in</w:t>
      </w:r>
      <w:r w:rsidRPr="00471C0F">
        <w:t xml:space="preserve"> the residential area of an </w:t>
      </w:r>
      <w:r w:rsidRPr="00471C0F">
        <w:rPr>
          <w:highlight w:val="cyan"/>
          <w:u w:val="single"/>
        </w:rPr>
        <w:t>India</w:t>
      </w:r>
      <w:r w:rsidRPr="00471C0F">
        <w:t xml:space="preserve">n army camp in Kaluchak, in Jammu and Kashmir. </w:t>
      </w:r>
      <w:r w:rsidRPr="00471C0F">
        <w:rPr>
          <w:highlight w:val="cyan"/>
          <w:u w:val="single"/>
        </w:rPr>
        <w:t>Tensions spiked</w:t>
      </w:r>
      <w:r w:rsidRPr="00471C0F">
        <w:t xml:space="preserve">. India seemed poised to unleash a military assault on Pakistan. Several embassies in New Delhi and Islamabad withdrew their nonessential personnel and issued travel advisories. The </w:t>
      </w:r>
      <w:r w:rsidRPr="00471C0F">
        <w:rPr>
          <w:highlight w:val="cyan"/>
          <w:u w:val="single"/>
        </w:rPr>
        <w:t>standoff</w:t>
      </w:r>
      <w:r w:rsidRPr="00471C0F">
        <w:rPr>
          <w:u w:val="single"/>
        </w:rPr>
        <w:t xml:space="preserve"> lasted for several months, but </w:t>
      </w:r>
      <w:r w:rsidRPr="00471C0F">
        <w:rPr>
          <w:rStyle w:val="Emphasis"/>
          <w:highlight w:val="cyan"/>
        </w:rPr>
        <w:t>dissipated</w:t>
      </w:r>
      <w:r w:rsidRPr="00471C0F">
        <w:t xml:space="preserve"> when it became apparent that India lacked viable military options and that the long mobilization was taking a toll on the Indian military’s men and materiel. The United States also helped ease tensions by urging both sides to start talking. India claimed victory, but it was a Pyrrhic one, as Pakistan failed to sever its ties with a range of terrorist organizations.</w:t>
      </w:r>
    </w:p>
    <w:p w14:paraId="69FAE182" w14:textId="77777777" w:rsidR="0098447E" w:rsidRPr="00F653C3" w:rsidRDefault="0098447E" w:rsidP="0098447E">
      <w:r w:rsidRPr="00471C0F">
        <w:rPr>
          <w:rStyle w:val="Emphasis"/>
          <w:highlight w:val="cyan"/>
        </w:rPr>
        <w:lastRenderedPageBreak/>
        <w:t>Other nuclear states</w:t>
      </w:r>
      <w:r w:rsidRPr="00471C0F">
        <w:rPr>
          <w:highlight w:val="cyan"/>
          <w:u w:val="single"/>
        </w:rPr>
        <w:t xml:space="preserve"> have</w:t>
      </w:r>
      <w:r w:rsidRPr="00471C0F">
        <w:t xml:space="preserve"> also </w:t>
      </w:r>
      <w:r w:rsidRPr="00471C0F">
        <w:rPr>
          <w:highlight w:val="cyan"/>
          <w:u w:val="single"/>
        </w:rPr>
        <w:t xml:space="preserve">clashed </w:t>
      </w:r>
      <w:r w:rsidRPr="00471C0F">
        <w:rPr>
          <w:rStyle w:val="Emphasis"/>
          <w:highlight w:val="cyan"/>
        </w:rPr>
        <w:t>without</w:t>
      </w:r>
      <w:r w:rsidRPr="00471C0F">
        <w:rPr>
          <w:rStyle w:val="Emphasis"/>
        </w:rPr>
        <w:t xml:space="preserve"> resorting</w:t>
      </w:r>
      <w:r w:rsidRPr="00471C0F">
        <w:rPr>
          <w:u w:val="single"/>
        </w:rPr>
        <w:t xml:space="preserve"> to </w:t>
      </w:r>
      <w:r w:rsidRPr="00471C0F">
        <w:rPr>
          <w:rStyle w:val="Emphasis"/>
          <w:highlight w:val="cyan"/>
        </w:rPr>
        <w:t>nuclear weapons</w:t>
      </w:r>
      <w:r w:rsidRPr="00471C0F">
        <w:t xml:space="preserve">. In 1969, China, then an incipient nuclear weapons state, and the Soviet Union, a full-fledged nuclear power, came to blows over islands in the Ussuri River, which runs along the border between the two countries. Several hundred Chinese and Soviet soldiers died in the confrontation. Making matters worse, Chinese leader Mao Zedong had a tendency to run risks and dismissed the significance of nuclear weapons, reportedly telling Indian Prime Minister Jawaharlal Nehru that even if half of mankind died in a nuclear war, the other half would survive and imperialism would have been razed to the ground. Yet despite Mao’s views, the crisis ended without going nuclear, thanks in part to the efforts of Soviet </w:t>
      </w:r>
      <w:r w:rsidRPr="00F653C3">
        <w:t>Prime Minister Alexei Kosygin, who took the first step by travelling to Beijing for talks.</w:t>
      </w:r>
    </w:p>
    <w:p w14:paraId="58AA1D01" w14:textId="77777777" w:rsidR="0098447E" w:rsidRPr="00471C0F" w:rsidRDefault="0098447E" w:rsidP="0098447E">
      <w:r w:rsidRPr="00F653C3">
        <w:rPr>
          <w:u w:val="single"/>
        </w:rPr>
        <w:t xml:space="preserve">There’s reason to believe that the </w:t>
      </w:r>
      <w:r w:rsidRPr="00F653C3">
        <w:rPr>
          <w:rStyle w:val="Emphasis"/>
        </w:rPr>
        <w:t>current situation</w:t>
      </w:r>
      <w:r w:rsidRPr="00F653C3">
        <w:rPr>
          <w:u w:val="single"/>
        </w:rPr>
        <w:t xml:space="preserve"> is </w:t>
      </w:r>
      <w:r w:rsidRPr="00F653C3">
        <w:rPr>
          <w:rStyle w:val="Emphasis"/>
        </w:rPr>
        <w:t>similar</w:t>
      </w:r>
      <w:r w:rsidRPr="00F653C3">
        <w:t xml:space="preserve">. </w:t>
      </w:r>
      <w:r w:rsidRPr="00F653C3">
        <w:rPr>
          <w:u w:val="single"/>
        </w:rPr>
        <w:t>Pakistan’s overweening military establishment undoubtedly harbors an extreme view of India</w:t>
      </w:r>
      <w:r w:rsidRPr="00F653C3">
        <w:t xml:space="preserve"> and determines Pakistan’s policy toward its neighbor. </w:t>
      </w:r>
      <w:r w:rsidRPr="00F653C3">
        <w:rPr>
          <w:u w:val="single"/>
        </w:rPr>
        <w:t xml:space="preserve">The </w:t>
      </w:r>
      <w:r w:rsidRPr="00F653C3">
        <w:rPr>
          <w:rStyle w:val="Emphasis"/>
        </w:rPr>
        <w:t>military</w:t>
      </w:r>
      <w:r w:rsidRPr="00F653C3">
        <w:rPr>
          <w:u w:val="single"/>
        </w:rPr>
        <w:t xml:space="preserve">, however, is </w:t>
      </w:r>
      <w:r w:rsidRPr="00F653C3">
        <w:rPr>
          <w:rStyle w:val="Emphasis"/>
        </w:rPr>
        <w:t>not irrational</w:t>
      </w:r>
      <w:r w:rsidRPr="00F653C3">
        <w:t xml:space="preserve">. In India, </w:t>
      </w:r>
      <w:r w:rsidRPr="00F653C3">
        <w:rPr>
          <w:rStyle w:val="Emphasis"/>
        </w:rPr>
        <w:t>although</w:t>
      </w:r>
      <w:r w:rsidRPr="00F653C3">
        <w:t xml:space="preserve"> Prime Minister Narendra </w:t>
      </w:r>
      <w:r w:rsidRPr="00F653C3">
        <w:rPr>
          <w:rStyle w:val="Emphasis"/>
        </w:rPr>
        <w:t>Modi</w:t>
      </w:r>
      <w:r w:rsidRPr="00F653C3">
        <w:rPr>
          <w:u w:val="single"/>
        </w:rPr>
        <w:t xml:space="preserve"> has a </w:t>
      </w:r>
      <w:r w:rsidRPr="00F653C3">
        <w:rPr>
          <w:rStyle w:val="Emphasis"/>
        </w:rPr>
        <w:t>jingoistic disposition</w:t>
      </w:r>
      <w:r w:rsidRPr="00F653C3">
        <w:t xml:space="preserve">, </w:t>
      </w:r>
      <w:r w:rsidRPr="00F653C3">
        <w:rPr>
          <w:u w:val="single"/>
        </w:rPr>
        <w:t>he</w:t>
      </w:r>
      <w:r w:rsidRPr="00F653C3">
        <w:t xml:space="preserve">, too, </w:t>
      </w:r>
      <w:r w:rsidRPr="00F653C3">
        <w:rPr>
          <w:rStyle w:val="Emphasis"/>
        </w:rPr>
        <w:t>understands</w:t>
      </w:r>
      <w:r w:rsidRPr="00F653C3">
        <w:rPr>
          <w:u w:val="single"/>
        </w:rPr>
        <w:t xml:space="preserve"> the </w:t>
      </w:r>
      <w:r w:rsidRPr="00F653C3">
        <w:rPr>
          <w:rStyle w:val="Emphasis"/>
        </w:rPr>
        <w:t>risks of escalation</w:t>
      </w:r>
      <w:r w:rsidRPr="00F653C3">
        <w:t xml:space="preserve">, </w:t>
      </w:r>
      <w:r w:rsidRPr="00F653C3">
        <w:rPr>
          <w:u w:val="single"/>
        </w:rPr>
        <w:t>and</w:t>
      </w:r>
      <w:r w:rsidRPr="00F653C3">
        <w:t xml:space="preserve"> he </w:t>
      </w:r>
      <w:r w:rsidRPr="00F653C3">
        <w:rPr>
          <w:u w:val="single"/>
        </w:rPr>
        <w:t xml:space="preserve">has a </w:t>
      </w:r>
      <w:r w:rsidRPr="00F653C3">
        <w:rPr>
          <w:rStyle w:val="Emphasis"/>
        </w:rPr>
        <w:t>firm grip</w:t>
      </w:r>
      <w:r w:rsidRPr="00F653C3">
        <w:rPr>
          <w:u w:val="single"/>
        </w:rPr>
        <w:t xml:space="preserve"> on the Indian </w:t>
      </w:r>
      <w:r w:rsidRPr="00F653C3">
        <w:rPr>
          <w:rStyle w:val="Emphasis"/>
        </w:rPr>
        <w:t>military</w:t>
      </w:r>
      <w:r w:rsidRPr="00F653C3">
        <w:t>.</w:t>
      </w:r>
    </w:p>
    <w:p w14:paraId="112794F8" w14:textId="77777777" w:rsidR="0098447E" w:rsidRPr="00471C0F" w:rsidRDefault="0098447E" w:rsidP="0098447E">
      <w:r w:rsidRPr="00471C0F">
        <w:rPr>
          <w:u w:val="single"/>
        </w:rPr>
        <w:t>Another source of optimism comes from what political scientists call the “</w:t>
      </w:r>
      <w:r w:rsidRPr="00471C0F">
        <w:rPr>
          <w:rStyle w:val="Emphasis"/>
        </w:rPr>
        <w:t>nuclear revolution</w:t>
      </w:r>
      <w:r w:rsidRPr="00471C0F">
        <w:rPr>
          <w:u w:val="single"/>
        </w:rPr>
        <w:t xml:space="preserve">,” the idea that the invention of </w:t>
      </w:r>
      <w:r w:rsidRPr="00471C0F">
        <w:rPr>
          <w:highlight w:val="cyan"/>
          <w:u w:val="single"/>
        </w:rPr>
        <w:t>nuclear</w:t>
      </w:r>
      <w:r w:rsidRPr="00471C0F">
        <w:rPr>
          <w:u w:val="single"/>
        </w:rPr>
        <w:t xml:space="preserve"> weapons fundamentally changed the nature of </w:t>
      </w:r>
      <w:r w:rsidRPr="00471C0F">
        <w:rPr>
          <w:highlight w:val="cyan"/>
          <w:u w:val="single"/>
        </w:rPr>
        <w:t>war</w:t>
      </w:r>
      <w:r w:rsidRPr="00471C0F">
        <w:t xml:space="preserve">. Many strategists argue that nuclear weapons’ destructive power is so great that </w:t>
      </w:r>
      <w:r w:rsidRPr="00471C0F">
        <w:rPr>
          <w:rStyle w:val="Emphasis"/>
          <w:highlight w:val="cyan"/>
        </w:rPr>
        <w:t>states understand</w:t>
      </w:r>
      <w:r w:rsidRPr="00471C0F">
        <w:rPr>
          <w:u w:val="single"/>
        </w:rPr>
        <w:t xml:space="preserve"> the</w:t>
      </w:r>
      <w:r w:rsidRPr="00471C0F">
        <w:t xml:space="preserve"> awful </w:t>
      </w:r>
      <w:r w:rsidRPr="00471C0F">
        <w:rPr>
          <w:rStyle w:val="Emphasis"/>
          <w:highlight w:val="cyan"/>
        </w:rPr>
        <w:t>consequences</w:t>
      </w:r>
      <w:r w:rsidRPr="00471C0F">
        <w:t xml:space="preserve"> that would result from using them—</w:t>
      </w:r>
      <w:r w:rsidRPr="00471C0F">
        <w:rPr>
          <w:highlight w:val="cyan"/>
          <w:u w:val="single"/>
        </w:rPr>
        <w:t xml:space="preserve">and </w:t>
      </w:r>
      <w:r w:rsidRPr="00471C0F">
        <w:rPr>
          <w:rStyle w:val="Emphasis"/>
          <w:highlight w:val="cyan"/>
        </w:rPr>
        <w:t>avoid doing so</w:t>
      </w:r>
      <w:r w:rsidRPr="00471C0F">
        <w:rPr>
          <w:highlight w:val="cyan"/>
          <w:u w:val="single"/>
        </w:rPr>
        <w:t xml:space="preserve"> at </w:t>
      </w:r>
      <w:r w:rsidRPr="00471C0F">
        <w:rPr>
          <w:rStyle w:val="Emphasis"/>
          <w:highlight w:val="cyan"/>
        </w:rPr>
        <w:t>all costs</w:t>
      </w:r>
      <w:r w:rsidRPr="00471C0F">
        <w:t xml:space="preserve">. </w:t>
      </w:r>
      <w:r w:rsidRPr="00471C0F">
        <w:rPr>
          <w:u w:val="single"/>
        </w:rPr>
        <w:t>Indian and Pakistani strategists are no different</w:t>
      </w:r>
      <w:r w:rsidRPr="00471C0F">
        <w:t xml:space="preserve"> from their counterparts elsewhere. </w:t>
      </w:r>
      <w:r w:rsidRPr="00471C0F">
        <w:rPr>
          <w:rStyle w:val="Emphasis"/>
          <w:highlight w:val="cyan"/>
        </w:rPr>
        <w:t>Even</w:t>
      </w:r>
      <w:r w:rsidRPr="00471C0F">
        <w:rPr>
          <w:u w:val="single"/>
        </w:rPr>
        <w:t xml:space="preserve"> Pakistani Prime Minister</w:t>
      </w:r>
      <w:r w:rsidRPr="00471C0F">
        <w:t xml:space="preserve"> Imran </w:t>
      </w:r>
      <w:r w:rsidRPr="00471C0F">
        <w:rPr>
          <w:rStyle w:val="Emphasis"/>
          <w:highlight w:val="cyan"/>
        </w:rPr>
        <w:t>Khan</w:t>
      </w:r>
      <w:r w:rsidRPr="00471C0F">
        <w:rPr>
          <w:u w:val="single"/>
        </w:rPr>
        <w:t xml:space="preserve">, a political neophyte, </w:t>
      </w:r>
      <w:r w:rsidRPr="00471C0F">
        <w:rPr>
          <w:highlight w:val="cyan"/>
          <w:u w:val="single"/>
        </w:rPr>
        <w:t>underscored</w:t>
      </w:r>
      <w:r w:rsidRPr="00471C0F">
        <w:rPr>
          <w:u w:val="single"/>
        </w:rPr>
        <w:t xml:space="preserve"> the </w:t>
      </w:r>
      <w:r w:rsidRPr="00471C0F">
        <w:rPr>
          <w:highlight w:val="cyan"/>
          <w:u w:val="single"/>
        </w:rPr>
        <w:t>dangers of nuclear weapons</w:t>
      </w:r>
      <w:r w:rsidRPr="00471C0F">
        <w:rPr>
          <w:u w:val="single"/>
        </w:rPr>
        <w:t xml:space="preserve"> in his speech</w:t>
      </w:r>
      <w:r w:rsidRPr="00471C0F">
        <w:t xml:space="preserve"> addressing the crisis last week. And </w:t>
      </w:r>
      <w:r w:rsidRPr="00471C0F">
        <w:rPr>
          <w:highlight w:val="cyan"/>
          <w:u w:val="single"/>
        </w:rPr>
        <w:t>Modi</w:t>
      </w:r>
      <w:r w:rsidRPr="00471C0F">
        <w:t xml:space="preserve">, for all his chauvinism, has </w:t>
      </w:r>
      <w:r w:rsidRPr="00471C0F">
        <w:rPr>
          <w:u w:val="single"/>
        </w:rPr>
        <w:t xml:space="preserve">scrupulously </w:t>
      </w:r>
      <w:r w:rsidRPr="00471C0F">
        <w:rPr>
          <w:rStyle w:val="Emphasis"/>
          <w:highlight w:val="cyan"/>
        </w:rPr>
        <w:t>avoided referring</w:t>
      </w:r>
      <w:r w:rsidRPr="00471C0F">
        <w:rPr>
          <w:highlight w:val="cyan"/>
          <w:u w:val="single"/>
        </w:rPr>
        <w:t xml:space="preserve"> to India’s </w:t>
      </w:r>
      <w:r w:rsidRPr="00471C0F">
        <w:rPr>
          <w:rStyle w:val="Emphasis"/>
          <w:highlight w:val="cyan"/>
        </w:rPr>
        <w:t>nuclear capabilities</w:t>
      </w:r>
      <w:r w:rsidRPr="00471C0F">
        <w:t>.</w:t>
      </w:r>
    </w:p>
    <w:p w14:paraId="368AAD42" w14:textId="77777777" w:rsidR="0098447E" w:rsidRPr="00D63EF9" w:rsidRDefault="0098447E" w:rsidP="0098447E">
      <w:r w:rsidRPr="00471C0F">
        <w:t xml:space="preserve">The decision by India and Pakistan to allow their jets to cross the border represents a major break with the past. Yet so far </w:t>
      </w:r>
      <w:r w:rsidRPr="00471C0F">
        <w:rPr>
          <w:rStyle w:val="Emphasis"/>
          <w:highlight w:val="cyan"/>
        </w:rPr>
        <w:t>both</w:t>
      </w:r>
      <w:r w:rsidRPr="00471C0F">
        <w:rPr>
          <w:rStyle w:val="Emphasis"/>
        </w:rPr>
        <w:t xml:space="preserve"> countries</w:t>
      </w:r>
      <w:r w:rsidRPr="00471C0F">
        <w:rPr>
          <w:u w:val="single"/>
        </w:rPr>
        <w:t xml:space="preserve"> </w:t>
      </w:r>
      <w:r w:rsidRPr="00471C0F">
        <w:rPr>
          <w:highlight w:val="cyan"/>
          <w:u w:val="single"/>
        </w:rPr>
        <w:t xml:space="preserve">have taken only </w:t>
      </w:r>
      <w:r w:rsidRPr="00471C0F">
        <w:rPr>
          <w:rStyle w:val="Emphasis"/>
          <w:highlight w:val="cyan"/>
        </w:rPr>
        <w:t>limited action</w:t>
      </w:r>
      <w:r w:rsidRPr="00471C0F">
        <w:t xml:space="preserve">. </w:t>
      </w:r>
      <w:r w:rsidRPr="00471C0F">
        <w:rPr>
          <w:highlight w:val="cyan"/>
          <w:u w:val="single"/>
        </w:rPr>
        <w:t>Their</w:t>
      </w:r>
      <w:r w:rsidRPr="00471C0F">
        <w:rPr>
          <w:u w:val="single"/>
        </w:rPr>
        <w:t xml:space="preserve"> principal </w:t>
      </w:r>
      <w:r w:rsidRPr="00471C0F">
        <w:rPr>
          <w:highlight w:val="cyan"/>
          <w:u w:val="single"/>
        </w:rPr>
        <w:t>aim</w:t>
      </w:r>
      <w:r w:rsidRPr="00471C0F">
        <w:t xml:space="preserve">, it appears, </w:t>
      </w:r>
      <w:r w:rsidRPr="00471C0F">
        <w:rPr>
          <w:highlight w:val="cyan"/>
          <w:u w:val="single"/>
        </w:rPr>
        <w:t>is</w:t>
      </w:r>
      <w:r w:rsidRPr="00471C0F">
        <w:t xml:space="preserve"> what the political scientist Murray Edelman once referred to as “dramaturgy”—</w:t>
      </w:r>
      <w:r w:rsidRPr="00471C0F">
        <w:rPr>
          <w:rStyle w:val="Emphasis"/>
          <w:highlight w:val="cyan"/>
        </w:rPr>
        <w:t>theatrical gestures</w:t>
      </w:r>
      <w:r w:rsidRPr="00471C0F">
        <w:t xml:space="preserve"> designed </w:t>
      </w:r>
      <w:r w:rsidRPr="00471C0F">
        <w:rPr>
          <w:u w:val="single"/>
        </w:rPr>
        <w:t>to please domestic audiences</w:t>
      </w:r>
      <w:r w:rsidRPr="00471C0F">
        <w:t xml:space="preserve">. </w:t>
      </w:r>
      <w:r w:rsidRPr="00471C0F">
        <w:rPr>
          <w:u w:val="single"/>
        </w:rPr>
        <w:t xml:space="preserve">Now that both sides have </w:t>
      </w:r>
      <w:r w:rsidRPr="00471C0F">
        <w:rPr>
          <w:rStyle w:val="Emphasis"/>
        </w:rPr>
        <w:t>gone through the motions</w:t>
      </w:r>
      <w:r w:rsidRPr="00471C0F">
        <w:t xml:space="preserve">, </w:t>
      </w:r>
      <w:r w:rsidRPr="00471C0F">
        <w:rPr>
          <w:rStyle w:val="Emphasis"/>
          <w:highlight w:val="cyan"/>
        </w:rPr>
        <w:t>neither is likely to escalate</w:t>
      </w:r>
      <w:r w:rsidRPr="00471C0F">
        <w:rPr>
          <w:u w:val="single"/>
        </w:rPr>
        <w:t xml:space="preserve"> any further</w:t>
      </w:r>
      <w:r w:rsidRPr="00471C0F">
        <w:t xml:space="preserve">. </w:t>
      </w:r>
      <w:r w:rsidRPr="00471C0F">
        <w:rPr>
          <w:rStyle w:val="Emphasis"/>
        </w:rPr>
        <w:t>Peering into the nuclear abyss</w:t>
      </w:r>
      <w:r w:rsidRPr="00471C0F">
        <w:rPr>
          <w:u w:val="single"/>
        </w:rPr>
        <w:t xml:space="preserve"> </w:t>
      </w:r>
      <w:r w:rsidRPr="00471C0F">
        <w:rPr>
          <w:rStyle w:val="Emphasis"/>
        </w:rPr>
        <w:t>concentrates the mind</w:t>
      </w:r>
      <w:r w:rsidRPr="00471C0F">
        <w:rPr>
          <w:u w:val="single"/>
        </w:rPr>
        <w:t xml:space="preserve"> remarkably</w:t>
      </w:r>
      <w:r w:rsidRPr="00471C0F">
        <w:t>.</w:t>
      </w:r>
    </w:p>
    <w:p w14:paraId="01259B8A" w14:textId="77777777" w:rsidR="0098447E" w:rsidRPr="00EF25EB" w:rsidRDefault="0098447E" w:rsidP="0098447E"/>
    <w:p w14:paraId="22CBA613" w14:textId="77777777" w:rsidR="0098447E" w:rsidRPr="006A53C9" w:rsidRDefault="0098447E" w:rsidP="006E12D8">
      <w:pPr>
        <w:rPr>
          <w:sz w:val="16"/>
        </w:rPr>
      </w:pPr>
    </w:p>
    <w:p w14:paraId="1ED1EECB" w14:textId="77777777" w:rsidR="006E12D8" w:rsidRPr="006E12D8" w:rsidRDefault="006E12D8" w:rsidP="006E12D8"/>
    <w:p w14:paraId="41420C8C" w14:textId="3E116264" w:rsidR="00102C2C" w:rsidRDefault="00102C2C" w:rsidP="00102C2C">
      <w:pPr>
        <w:pStyle w:val="Heading3"/>
      </w:pPr>
      <w:r>
        <w:lastRenderedPageBreak/>
        <w:t>adv 3</w:t>
      </w:r>
    </w:p>
    <w:p w14:paraId="3BF872B7" w14:textId="0A34F3B6" w:rsidR="001A186C" w:rsidRPr="001A186C" w:rsidRDefault="001A186C" w:rsidP="001A186C">
      <w:pPr>
        <w:pStyle w:val="Heading4"/>
      </w:pPr>
      <w:r>
        <w:t>not reading jecker and aruire will be their downfall – means they have no reverse causal ev that the aff solves anything so the turn ow/s</w:t>
      </w:r>
    </w:p>
    <w:p w14:paraId="12824F3C" w14:textId="4C92FD6F" w:rsidR="001A186C" w:rsidRPr="001A186C" w:rsidRDefault="001A186C" w:rsidP="001A186C">
      <w:pPr>
        <w:pStyle w:val="Heading4"/>
      </w:pPr>
      <w:r>
        <w:t xml:space="preserve">pro patent arg makes 0 sense against our turn – we don’t need to say </w:t>
      </w:r>
    </w:p>
    <w:p w14:paraId="3E7AF6D7" w14:textId="77777777" w:rsidR="00D833C5" w:rsidRPr="00DD29D2" w:rsidRDefault="00D833C5" w:rsidP="00D833C5">
      <w:pPr>
        <w:pStyle w:val="Heading4"/>
        <w:rPr>
          <w:rFonts w:cs="Arial"/>
        </w:rPr>
      </w:pPr>
      <w:r w:rsidRPr="00DD29D2">
        <w:rPr>
          <w:rFonts w:cs="Arial"/>
        </w:rPr>
        <w:t>Pandemics doesn’t cause extinction.</w:t>
      </w:r>
    </w:p>
    <w:p w14:paraId="0E5C7AF6" w14:textId="77777777" w:rsidR="00D833C5" w:rsidRPr="00DD29D2" w:rsidRDefault="00D833C5" w:rsidP="00D833C5">
      <w:r w:rsidRPr="00DD29D2">
        <w:rPr>
          <w:rStyle w:val="Style13ptBold"/>
        </w:rPr>
        <w:t xml:space="preserve">Halstead 19 </w:t>
      </w:r>
      <w:r w:rsidRPr="00DD29D2">
        <w:t>John Halstead, doctorate in political philosophy. [Cause Area Report: Existential Risk, Founders Pledge, https://founderspledge.com/research/Cause%20Area%20Report%20-%20Existential%20Risk.pdf]//BPS</w:t>
      </w:r>
    </w:p>
    <w:p w14:paraId="0CE5F594" w14:textId="77777777" w:rsidR="00D833C5" w:rsidRPr="00DD29D2" w:rsidRDefault="00D833C5" w:rsidP="00D833C5">
      <w:pPr>
        <w:rPr>
          <w:sz w:val="16"/>
        </w:rPr>
      </w:pPr>
      <w:r w:rsidRPr="00DD29D2">
        <w:rPr>
          <w:sz w:val="16"/>
        </w:rPr>
        <w:t xml:space="preserve">However, there are some reasons to think that naturally occurring </w:t>
      </w:r>
      <w:r w:rsidRPr="00DD29D2">
        <w:rPr>
          <w:rStyle w:val="StyleUnderline"/>
          <w:highlight w:val="cyan"/>
        </w:rPr>
        <w:t xml:space="preserve">pathogens are </w:t>
      </w:r>
      <w:r w:rsidRPr="00DD29D2">
        <w:rPr>
          <w:rStyle w:val="Emphasis"/>
          <w:highlight w:val="cyan"/>
        </w:rPr>
        <w:t>unlikely</w:t>
      </w:r>
      <w:r w:rsidRPr="00DD29D2">
        <w:rPr>
          <w:rStyle w:val="StyleUnderline"/>
          <w:highlight w:val="cyan"/>
        </w:rPr>
        <w:t xml:space="preserve"> to cause</w:t>
      </w:r>
      <w:r w:rsidRPr="00DD29D2">
        <w:rPr>
          <w:rStyle w:val="StyleUnderline"/>
        </w:rPr>
        <w:t xml:space="preserve"> human </w:t>
      </w:r>
      <w:r w:rsidRPr="00DD29D2">
        <w:rPr>
          <w:rStyle w:val="StyleUnderline"/>
          <w:highlight w:val="cyan"/>
        </w:rPr>
        <w:t>extinction</w:t>
      </w:r>
      <w:r w:rsidRPr="00DD29D2">
        <w:rPr>
          <w:sz w:val="16"/>
        </w:rPr>
        <w:t xml:space="preserve">. Firstly, </w:t>
      </w:r>
      <w:r w:rsidRPr="00DD29D2">
        <w:rPr>
          <w:rStyle w:val="StyleUnderline"/>
        </w:rPr>
        <w:t xml:space="preserve">Homo sapiens have been around for </w:t>
      </w:r>
      <w:r w:rsidRPr="00DD29D2">
        <w:rPr>
          <w:rStyle w:val="Emphasis"/>
          <w:highlight w:val="cyan"/>
        </w:rPr>
        <w:t>200,000 years</w:t>
      </w:r>
      <w:r w:rsidRPr="00DD29D2">
        <w:rPr>
          <w:sz w:val="16"/>
        </w:rPr>
        <w:t xml:space="preserve"> and the Homo genus for around six million years </w:t>
      </w:r>
      <w:r w:rsidRPr="00DD29D2">
        <w:rPr>
          <w:rStyle w:val="StyleUnderline"/>
          <w:highlight w:val="cyan"/>
        </w:rPr>
        <w:t>without</w:t>
      </w:r>
      <w:r w:rsidRPr="00DD29D2">
        <w:rPr>
          <w:rStyle w:val="StyleUnderline"/>
        </w:rPr>
        <w:t xml:space="preserve"> being </w:t>
      </w:r>
      <w:r w:rsidRPr="00DD29D2">
        <w:rPr>
          <w:rStyle w:val="StyleUnderline"/>
          <w:highlight w:val="cyan"/>
        </w:rPr>
        <w:t>exterminated</w:t>
      </w:r>
      <w:r w:rsidRPr="00DD29D2">
        <w:rPr>
          <w:rStyle w:val="StyleUnderline"/>
        </w:rPr>
        <w:t xml:space="preserve"> by an infectious disease, which </w:t>
      </w:r>
      <w:r w:rsidRPr="00DD29D2">
        <w:rPr>
          <w:rStyle w:val="StyleUnderline"/>
          <w:highlight w:val="cyan"/>
        </w:rPr>
        <w:t>is evidence</w:t>
      </w:r>
      <w:r w:rsidRPr="00DD29D2">
        <w:rPr>
          <w:sz w:val="16"/>
        </w:rPr>
        <w:t xml:space="preserve"> that </w:t>
      </w:r>
      <w:r w:rsidRPr="00DD29D2">
        <w:rPr>
          <w:rStyle w:val="Emphasis"/>
          <w:highlight w:val="cyan"/>
        </w:rPr>
        <w:t>the</w:t>
      </w:r>
      <w:r w:rsidRPr="00DD29D2">
        <w:rPr>
          <w:rStyle w:val="Emphasis"/>
        </w:rPr>
        <w:t xml:space="preserve"> base </w:t>
      </w:r>
      <w:r w:rsidRPr="00DD29D2">
        <w:rPr>
          <w:rStyle w:val="Emphasis"/>
          <w:highlight w:val="cyan"/>
        </w:rPr>
        <w:t>rate</w:t>
      </w:r>
      <w:r w:rsidRPr="00DD29D2">
        <w:rPr>
          <w:rStyle w:val="Emphasis"/>
        </w:rPr>
        <w:t xml:space="preserve"> of extinction-risk natural pathogens </w:t>
      </w:r>
      <w:r w:rsidRPr="00DD29D2">
        <w:rPr>
          <w:rStyle w:val="Emphasis"/>
          <w:highlight w:val="cyan"/>
        </w:rPr>
        <w:t>is low</w:t>
      </w:r>
      <w:r w:rsidRPr="00DD29D2">
        <w:rPr>
          <w:sz w:val="16"/>
        </w:rPr>
        <w:t xml:space="preserve">.82 Indeed, past disease </w:t>
      </w:r>
      <w:r w:rsidRPr="00DD29D2">
        <w:rPr>
          <w:rStyle w:val="StyleUnderline"/>
          <w:highlight w:val="cyan"/>
        </w:rPr>
        <w:t xml:space="preserve">outbreaks have not </w:t>
      </w:r>
      <w:r w:rsidRPr="00DD29D2">
        <w:rPr>
          <w:rStyle w:val="Emphasis"/>
          <w:highlight w:val="cyan"/>
        </w:rPr>
        <w:t>come close</w:t>
      </w:r>
      <w:r w:rsidRPr="00DD29D2">
        <w:rPr>
          <w:sz w:val="16"/>
        </w:rPr>
        <w:t xml:space="preserve"> </w:t>
      </w:r>
      <w:r w:rsidRPr="00DD29D2">
        <w:rPr>
          <w:rStyle w:val="StyleUnderline"/>
        </w:rPr>
        <w:t>to rendering humans extinct</w:t>
      </w:r>
      <w:r w:rsidRPr="00DD29D2">
        <w:rPr>
          <w:sz w:val="16"/>
        </w:rPr>
        <w:t xml:space="preserve">. Although bodies were piled high in the streets across Europe during the Black Death,83 human extinction was never a serious possibility, and some economists even argue that it was a boon for the European economy.84 Secondly, </w:t>
      </w:r>
      <w:r w:rsidRPr="00DD29D2">
        <w:rPr>
          <w:rStyle w:val="StyleUnderline"/>
        </w:rPr>
        <w:t xml:space="preserve">infectious </w:t>
      </w:r>
      <w:r w:rsidRPr="00DD29D2">
        <w:rPr>
          <w:rStyle w:val="StyleUnderline"/>
          <w:highlight w:val="cyan"/>
        </w:rPr>
        <w:t>disease</w:t>
      </w:r>
      <w:r w:rsidRPr="00DD29D2">
        <w:rPr>
          <w:sz w:val="16"/>
        </w:rPr>
        <w:t xml:space="preserve"> has </w:t>
      </w:r>
      <w:r w:rsidRPr="00DD29D2">
        <w:rPr>
          <w:rStyle w:val="StyleUnderline"/>
        </w:rPr>
        <w:t xml:space="preserve">only </w:t>
      </w:r>
      <w:r w:rsidRPr="00DD29D2">
        <w:rPr>
          <w:rStyle w:val="StyleUnderline"/>
          <w:highlight w:val="cyan"/>
        </w:rPr>
        <w:t>contributed to</w:t>
      </w:r>
      <w:r w:rsidRPr="00DD29D2">
        <w:rPr>
          <w:rStyle w:val="StyleUnderline"/>
        </w:rPr>
        <w:t xml:space="preserve"> the </w:t>
      </w:r>
      <w:r w:rsidRPr="00DD29D2">
        <w:rPr>
          <w:rStyle w:val="StyleUnderline"/>
          <w:highlight w:val="cyan"/>
        </w:rPr>
        <w:t>extinction of a</w:t>
      </w:r>
      <w:r w:rsidRPr="00DD29D2">
        <w:rPr>
          <w:rStyle w:val="StyleUnderline"/>
        </w:rPr>
        <w:t xml:space="preserve"> </w:t>
      </w:r>
      <w:r w:rsidRPr="00DD29D2">
        <w:rPr>
          <w:rStyle w:val="Emphasis"/>
        </w:rPr>
        <w:t xml:space="preserve">small </w:t>
      </w:r>
      <w:r w:rsidRPr="00DD29D2">
        <w:rPr>
          <w:rStyle w:val="Emphasis"/>
          <w:highlight w:val="cyan"/>
        </w:rPr>
        <w:t>minority</w:t>
      </w:r>
      <w:r w:rsidRPr="00DD29D2">
        <w:rPr>
          <w:rStyle w:val="Emphasis"/>
        </w:rPr>
        <w:t xml:space="preserve"> of animal species</w:t>
      </w:r>
      <w:r w:rsidRPr="00DD29D2">
        <w:rPr>
          <w:sz w:val="16"/>
        </w:rPr>
        <w:t xml:space="preserve">.85 </w:t>
      </w:r>
      <w:r w:rsidRPr="00DD29D2">
        <w:rPr>
          <w:rStyle w:val="StyleUnderline"/>
        </w:rPr>
        <w:t xml:space="preserve">The </w:t>
      </w:r>
      <w:r w:rsidRPr="00DD29D2">
        <w:rPr>
          <w:rStyle w:val="StyleUnderline"/>
          <w:highlight w:val="cyan"/>
        </w:rPr>
        <w:t>only confirmed case of</w:t>
      </w:r>
      <w:r w:rsidRPr="00DD29D2">
        <w:rPr>
          <w:rStyle w:val="StyleUnderline"/>
        </w:rPr>
        <w:t xml:space="preserve"> a </w:t>
      </w:r>
      <w:r w:rsidRPr="00DD29D2">
        <w:rPr>
          <w:rStyle w:val="StyleUnderline"/>
          <w:highlight w:val="cyan"/>
        </w:rPr>
        <w:t>mammalian</w:t>
      </w:r>
      <w:r w:rsidRPr="00DD29D2">
        <w:rPr>
          <w:rStyle w:val="StyleUnderline"/>
        </w:rPr>
        <w:t xml:space="preserve"> species </w:t>
      </w:r>
      <w:r w:rsidRPr="00DD29D2">
        <w:rPr>
          <w:rStyle w:val="StyleUnderline"/>
          <w:highlight w:val="cyan"/>
        </w:rPr>
        <w:t>extinction</w:t>
      </w:r>
      <w:r w:rsidRPr="00DD29D2">
        <w:rPr>
          <w:sz w:val="16"/>
        </w:rPr>
        <w:t xml:space="preserve"> being caused by an infectious disease </w:t>
      </w:r>
      <w:r w:rsidRPr="00DD29D2">
        <w:rPr>
          <w:rStyle w:val="StyleUnderline"/>
          <w:highlight w:val="cyan"/>
        </w:rPr>
        <w:t xml:space="preserve">is </w:t>
      </w:r>
      <w:r w:rsidRPr="00DD29D2">
        <w:rPr>
          <w:rStyle w:val="Emphasis"/>
          <w:highlight w:val="cyan"/>
        </w:rPr>
        <w:t>a</w:t>
      </w:r>
      <w:r w:rsidRPr="00DD29D2">
        <w:rPr>
          <w:rStyle w:val="Emphasis"/>
        </w:rPr>
        <w:t xml:space="preserve"> type of </w:t>
      </w:r>
      <w:r w:rsidRPr="00DD29D2">
        <w:rPr>
          <w:rStyle w:val="Emphasis"/>
          <w:highlight w:val="cyan"/>
        </w:rPr>
        <w:t>rat</w:t>
      </w:r>
      <w:r w:rsidRPr="00DD29D2">
        <w:rPr>
          <w:rStyle w:val="StyleUnderline"/>
          <w:highlight w:val="cyan"/>
        </w:rPr>
        <w:t xml:space="preserve"> native</w:t>
      </w:r>
      <w:r w:rsidRPr="00DD29D2">
        <w:rPr>
          <w:rStyle w:val="StyleUnderline"/>
        </w:rPr>
        <w:t xml:space="preserve"> </w:t>
      </w:r>
      <w:r w:rsidRPr="00DD29D2">
        <w:rPr>
          <w:rStyle w:val="Emphasis"/>
        </w:rPr>
        <w:t xml:space="preserve">only </w:t>
      </w:r>
      <w:r w:rsidRPr="00DD29D2">
        <w:rPr>
          <w:rStyle w:val="Emphasis"/>
          <w:highlight w:val="cyan"/>
        </w:rPr>
        <w:t>to Christmas Island</w:t>
      </w:r>
      <w:r w:rsidRPr="00DD29D2">
        <w:rPr>
          <w:sz w:val="16"/>
        </w:rPr>
        <w:t xml:space="preserve">. Having said that, the context may be importantly different for modern day humans, so it is unclear whether the risk is increasing or decreasing. On the one hand, due to globalisation, the world is more interconnected making it easier for pathogens to spread. On the other hand, </w:t>
      </w:r>
      <w:r w:rsidRPr="00DD29D2">
        <w:rPr>
          <w:rStyle w:val="StyleUnderline"/>
          <w:highlight w:val="cyan"/>
        </w:rPr>
        <w:t>interconnectedness could</w:t>
      </w:r>
      <w:r w:rsidRPr="00DD29D2">
        <w:rPr>
          <w:sz w:val="16"/>
        </w:rPr>
        <w:t xml:space="preserve"> also </w:t>
      </w:r>
      <w:r w:rsidRPr="00DD29D2">
        <w:rPr>
          <w:rStyle w:val="Emphasis"/>
          <w:highlight w:val="cyan"/>
        </w:rPr>
        <w:t>increase immunity</w:t>
      </w:r>
      <w:r w:rsidRPr="00DD29D2">
        <w:rPr>
          <w:rStyle w:val="StyleUnderline"/>
        </w:rPr>
        <w:t xml:space="preserve"> by </w:t>
      </w:r>
      <w:r w:rsidRPr="00DD29D2">
        <w:rPr>
          <w:rStyle w:val="Emphasis"/>
          <w:highlight w:val="cyan"/>
        </w:rPr>
        <w:t>increasing exposure</w:t>
      </w:r>
      <w:r w:rsidRPr="00DD29D2">
        <w:rPr>
          <w:rStyle w:val="StyleUnderline"/>
          <w:highlight w:val="cyan"/>
        </w:rPr>
        <w:t xml:space="preserve"> to </w:t>
      </w:r>
      <w:r w:rsidRPr="00DD29D2">
        <w:rPr>
          <w:rStyle w:val="Emphasis"/>
          <w:highlight w:val="cyan"/>
        </w:rPr>
        <w:t>lower virulence strains</w:t>
      </w:r>
      <w:r w:rsidRPr="00DD29D2">
        <w:rPr>
          <w:rStyle w:val="Emphasis"/>
        </w:rPr>
        <w:t xml:space="preserve"> between subpopulations</w:t>
      </w:r>
      <w:r w:rsidRPr="00DD29D2">
        <w:rPr>
          <w:sz w:val="16"/>
        </w:rPr>
        <w:t xml:space="preserve">.87 Moreover, </w:t>
      </w:r>
      <w:r w:rsidRPr="00DD29D2">
        <w:rPr>
          <w:rStyle w:val="StyleUnderline"/>
          <w:highlight w:val="cyan"/>
        </w:rPr>
        <w:t xml:space="preserve">advancements in </w:t>
      </w:r>
      <w:r w:rsidRPr="00DD29D2">
        <w:rPr>
          <w:rStyle w:val="Emphasis"/>
          <w:highlight w:val="cyan"/>
        </w:rPr>
        <w:t>medicine</w:t>
      </w:r>
      <w:r w:rsidRPr="00DD29D2">
        <w:rPr>
          <w:rStyle w:val="StyleUnderline"/>
          <w:highlight w:val="cyan"/>
        </w:rPr>
        <w:t xml:space="preserve"> and </w:t>
      </w:r>
      <w:r w:rsidRPr="00DD29D2">
        <w:rPr>
          <w:rStyle w:val="Emphasis"/>
          <w:highlight w:val="cyan"/>
        </w:rPr>
        <w:t>sanitation</w:t>
      </w:r>
      <w:r w:rsidRPr="00DD29D2">
        <w:rPr>
          <w:rStyle w:val="StyleUnderline"/>
          <w:highlight w:val="cyan"/>
        </w:rPr>
        <w:t xml:space="preserve"> limit the</w:t>
      </w:r>
      <w:r w:rsidRPr="00DD29D2">
        <w:rPr>
          <w:sz w:val="16"/>
        </w:rPr>
        <w:t xml:space="preserve"> potential </w:t>
      </w:r>
      <w:r w:rsidRPr="00DD29D2">
        <w:rPr>
          <w:rStyle w:val="StyleUnderline"/>
          <w:highlight w:val="cyan"/>
        </w:rPr>
        <w:t>damage</w:t>
      </w:r>
      <w:r w:rsidRPr="00DD29D2">
        <w:rPr>
          <w:sz w:val="16"/>
        </w:rPr>
        <w:t xml:space="preserve"> an outbreak might do.</w:t>
      </w:r>
    </w:p>
    <w:p w14:paraId="4EFB0F90" w14:textId="77777777" w:rsidR="00D833C5" w:rsidRPr="001C3430" w:rsidRDefault="00D833C5" w:rsidP="00D833C5">
      <w:pPr>
        <w:shd w:val="clear" w:color="auto" w:fill="FFFFFF"/>
        <w:spacing w:before="40" w:after="0" w:line="278" w:lineRule="atLeast"/>
        <w:outlineLvl w:val="3"/>
        <w:rPr>
          <w:rFonts w:eastAsia="Times New Roman"/>
          <w:b/>
          <w:bCs/>
          <w:color w:val="222222"/>
          <w:sz w:val="26"/>
          <w:szCs w:val="26"/>
        </w:rPr>
      </w:pPr>
      <w:r w:rsidRPr="001C3430">
        <w:rPr>
          <w:rFonts w:eastAsia="Times New Roman"/>
          <w:b/>
          <w:bCs/>
          <w:color w:val="222222"/>
          <w:sz w:val="26"/>
          <w:szCs w:val="26"/>
        </w:rPr>
        <w:t>variations and adaption</w:t>
      </w:r>
      <w:r>
        <w:rPr>
          <w:rFonts w:eastAsia="Times New Roman"/>
          <w:b/>
          <w:bCs/>
          <w:color w:val="222222"/>
          <w:sz w:val="26"/>
          <w:szCs w:val="26"/>
        </w:rPr>
        <w:t xml:space="preserve"> solve any future pandemics</w:t>
      </w:r>
    </w:p>
    <w:p w14:paraId="1090E3B4" w14:textId="77777777" w:rsidR="00D833C5" w:rsidRPr="001C3430" w:rsidRDefault="00D833C5" w:rsidP="00D833C5">
      <w:pPr>
        <w:shd w:val="clear" w:color="auto" w:fill="FFFFFF"/>
        <w:spacing w:line="235" w:lineRule="atLeast"/>
        <w:rPr>
          <w:rFonts w:eastAsia="Times New Roman"/>
          <w:color w:val="222222"/>
        </w:rPr>
      </w:pPr>
      <w:r w:rsidRPr="001C3430">
        <w:rPr>
          <w:rFonts w:eastAsia="Times New Roman"/>
          <w:color w:val="222222"/>
        </w:rPr>
        <w:t>Amesh </w:t>
      </w:r>
      <w:r w:rsidRPr="001C3430">
        <w:rPr>
          <w:rFonts w:eastAsia="Times New Roman"/>
          <w:b/>
          <w:bCs/>
          <w:color w:val="222222"/>
          <w:sz w:val="26"/>
          <w:szCs w:val="26"/>
        </w:rPr>
        <w:t>Adalja 16</w:t>
      </w:r>
      <w:r w:rsidRPr="001C3430">
        <w:rPr>
          <w:rFonts w:eastAsia="Times New Roman"/>
          <w:color w:val="222222"/>
        </w:rPr>
        <w:t>, infectious-disease physician at the University of Pittsburgh, 6/17/16, “Why Hasn't Disease Wiped out the Human Race?,” </w:t>
      </w:r>
      <w:hyperlink r:id="rId9" w:tgtFrame="_blank" w:history="1">
        <w:r w:rsidRPr="001C3430">
          <w:rPr>
            <w:rFonts w:eastAsia="Times New Roman"/>
            <w:color w:val="1155CC"/>
            <w:u w:val="single"/>
          </w:rPr>
          <w:t>https://www.theatlantic.com/health/archive/2016/06/infectious-diseases-extinction/487514/</w:t>
        </w:r>
      </w:hyperlink>
    </w:p>
    <w:p w14:paraId="217C2272" w14:textId="77777777" w:rsidR="00D833C5" w:rsidRPr="00274DAC" w:rsidRDefault="00D833C5" w:rsidP="00D833C5">
      <w:pPr>
        <w:shd w:val="clear" w:color="auto" w:fill="FFFFFF"/>
        <w:spacing w:line="235" w:lineRule="atLeast"/>
      </w:pPr>
      <w:r w:rsidRPr="001C3430">
        <w:rPr>
          <w:rFonts w:eastAsia="Times New Roman"/>
          <w:color w:val="222222"/>
          <w:sz w:val="16"/>
          <w:szCs w:val="16"/>
        </w:rPr>
        <w:t>But </w:t>
      </w:r>
      <w:r w:rsidRPr="001C3430">
        <w:rPr>
          <w:rFonts w:eastAsia="Times New Roman"/>
          <w:color w:val="222222"/>
        </w:rPr>
        <w:t>when people ask</w:t>
      </w:r>
      <w:r w:rsidRPr="001C3430">
        <w:rPr>
          <w:rFonts w:eastAsia="Times New Roman"/>
          <w:color w:val="222222"/>
          <w:sz w:val="16"/>
          <w:szCs w:val="16"/>
        </w:rPr>
        <w:t> me </w:t>
      </w:r>
      <w:r w:rsidRPr="001C3430">
        <w:rPr>
          <w:rFonts w:eastAsia="Times New Roman"/>
          <w:color w:val="222222"/>
        </w:rPr>
        <w:t>if I’m worried about infectious diseases, they’re</w:t>
      </w:r>
      <w:r w:rsidRPr="001C3430">
        <w:rPr>
          <w:rFonts w:eastAsia="Times New Roman"/>
          <w:color w:val="222222"/>
          <w:sz w:val="16"/>
          <w:szCs w:val="16"/>
        </w:rPr>
        <w:t> often </w:t>
      </w:r>
      <w:r w:rsidRPr="001C3430">
        <w:rPr>
          <w:rFonts w:eastAsia="Times New Roman"/>
          <w:color w:val="222222"/>
        </w:rPr>
        <w:t>not asking about the threat to human lives; they’re asking about</w:t>
      </w:r>
      <w:r w:rsidRPr="001C3430">
        <w:rPr>
          <w:rFonts w:eastAsia="Times New Roman"/>
          <w:color w:val="222222"/>
          <w:sz w:val="16"/>
          <w:szCs w:val="16"/>
        </w:rPr>
        <w:t> the threat to </w:t>
      </w:r>
      <w:r w:rsidRPr="001C3430">
        <w:rPr>
          <w:rFonts w:eastAsia="Times New Roman"/>
          <w:b/>
          <w:bCs/>
          <w:color w:val="222222"/>
          <w:bdr w:val="single" w:sz="8" w:space="0" w:color="auto" w:frame="1"/>
        </w:rPr>
        <w:t>human life</w:t>
      </w:r>
      <w:r w:rsidRPr="001C3430">
        <w:rPr>
          <w:rFonts w:eastAsia="Times New Roman"/>
          <w:color w:val="222222"/>
          <w:sz w:val="16"/>
          <w:szCs w:val="16"/>
        </w:rPr>
        <w:t>. With each outbreak of a headline-grabbing emerging infectious disease comes </w:t>
      </w:r>
      <w:r w:rsidRPr="001C3430">
        <w:rPr>
          <w:rFonts w:eastAsia="Times New Roman"/>
          <w:color w:val="222222"/>
        </w:rPr>
        <w:t>a fear of </w:t>
      </w:r>
      <w:r w:rsidRPr="001C3430">
        <w:rPr>
          <w:rFonts w:eastAsia="Times New Roman"/>
          <w:b/>
          <w:bCs/>
          <w:color w:val="222222"/>
          <w:bdr w:val="single" w:sz="8" w:space="0" w:color="auto" w:frame="1"/>
        </w:rPr>
        <w:t>extinction itself</w:t>
      </w:r>
      <w:r w:rsidRPr="001C3430">
        <w:rPr>
          <w:rFonts w:eastAsia="Times New Roman"/>
          <w:color w:val="222222"/>
        </w:rPr>
        <w:t>. The fear envisions a large proportion of humans succumbing to infection, leaving no survivors or so few that the species can’t be sustained</w:t>
      </w:r>
      <w:r w:rsidRPr="001C3430">
        <w:rPr>
          <w:rFonts w:eastAsia="Times New Roman"/>
          <w:color w:val="222222"/>
          <w:sz w:val="16"/>
          <w:szCs w:val="16"/>
        </w:rPr>
        <w:t>. I’m not afraid of this apocalyptic scenario, but I do understand the impulse. </w:t>
      </w:r>
      <w:r w:rsidRPr="001C3430">
        <w:rPr>
          <w:rFonts w:eastAsia="Times New Roman"/>
          <w:color w:val="222222"/>
        </w:rPr>
        <w:t>Worry about the end is a quintessentially human trait</w:t>
      </w:r>
      <w:r w:rsidRPr="001C3430">
        <w:rPr>
          <w:rFonts w:eastAsia="Times New Roman"/>
          <w:color w:val="222222"/>
          <w:sz w:val="16"/>
          <w:szCs w:val="16"/>
        </w:rPr>
        <w:t>. Thankfully, </w:t>
      </w:r>
      <w:r w:rsidRPr="001C3430">
        <w:rPr>
          <w:rFonts w:eastAsia="Times New Roman"/>
          <w:b/>
          <w:bCs/>
          <w:color w:val="222222"/>
          <w:bdr w:val="single" w:sz="8" w:space="0" w:color="auto" w:frame="1"/>
        </w:rPr>
        <w:t>so is our resilience</w:t>
      </w:r>
      <w:r w:rsidRPr="001C3430">
        <w:rPr>
          <w:rFonts w:eastAsia="Times New Roman"/>
          <w:color w:val="222222"/>
          <w:sz w:val="16"/>
          <w:szCs w:val="16"/>
        </w:rPr>
        <w:t>. </w:t>
      </w:r>
      <w:r w:rsidRPr="001C3430">
        <w:rPr>
          <w:rFonts w:eastAsia="Times New Roman"/>
          <w:color w:val="222222"/>
          <w:shd w:val="clear" w:color="auto" w:fill="00FFFF"/>
        </w:rPr>
        <w:t>For most of</w:t>
      </w:r>
      <w:r w:rsidRPr="001C3430">
        <w:rPr>
          <w:rFonts w:eastAsia="Times New Roman"/>
          <w:color w:val="222222"/>
          <w:sz w:val="16"/>
          <w:szCs w:val="16"/>
        </w:rPr>
        <w:t> mankind’s </w:t>
      </w:r>
      <w:r w:rsidRPr="001C3430">
        <w:rPr>
          <w:rFonts w:eastAsia="Times New Roman"/>
          <w:color w:val="222222"/>
          <w:shd w:val="clear" w:color="auto" w:fill="00FFFF"/>
        </w:rPr>
        <w:t>history</w:t>
      </w:r>
      <w:r w:rsidRPr="001C3430">
        <w:rPr>
          <w:rFonts w:eastAsia="Times New Roman"/>
          <w:color w:val="222222"/>
        </w:rPr>
        <w:t>, infectious </w:t>
      </w:r>
      <w:r w:rsidRPr="001C3430">
        <w:rPr>
          <w:rFonts w:eastAsia="Times New Roman"/>
          <w:color w:val="222222"/>
          <w:shd w:val="clear" w:color="auto" w:fill="00FFFF"/>
        </w:rPr>
        <w:t>diseases were the existential threat</w:t>
      </w:r>
      <w:r w:rsidRPr="001C3430">
        <w:rPr>
          <w:rFonts w:eastAsia="Times New Roman"/>
          <w:color w:val="222222"/>
          <w:sz w:val="16"/>
          <w:szCs w:val="16"/>
        </w:rPr>
        <w:t>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 </w:t>
      </w:r>
      <w:r w:rsidRPr="001C3430">
        <w:rPr>
          <w:rFonts w:eastAsia="Times New Roman"/>
          <w:color w:val="222222"/>
        </w:rPr>
        <w:t>Any </w:t>
      </w:r>
      <w:r w:rsidRPr="001C3430">
        <w:rPr>
          <w:rFonts w:eastAsia="Times New Roman"/>
          <w:color w:val="222222"/>
          <w:shd w:val="clear" w:color="auto" w:fill="00FFFF"/>
        </w:rPr>
        <w:t>yet</w:t>
      </w:r>
      <w:r w:rsidRPr="001C3430">
        <w:rPr>
          <w:rFonts w:eastAsia="Times New Roman"/>
          <w:color w:val="222222"/>
          <w:sz w:val="16"/>
          <w:szCs w:val="16"/>
        </w:rPr>
        <w:t>, of course, </w:t>
      </w:r>
      <w:r w:rsidRPr="001C3430">
        <w:rPr>
          <w:rFonts w:eastAsia="Times New Roman"/>
          <w:color w:val="222222"/>
          <w:shd w:val="clear" w:color="auto" w:fill="00FFFF"/>
        </w:rPr>
        <w:t>humanity continued to flourish</w:t>
      </w:r>
      <w:r w:rsidRPr="001C3430">
        <w:rPr>
          <w:rFonts w:eastAsia="Times New Roman"/>
          <w:color w:val="222222"/>
          <w:sz w:val="16"/>
          <w:szCs w:val="16"/>
        </w:rPr>
        <w:t>. Our species’ recent explosion in lifespan is almost exclusively the result of the control of infectious diseases through sanitation, vaccination, and antimicrobial therapies.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So </w:t>
      </w:r>
      <w:r w:rsidRPr="001C3430">
        <w:rPr>
          <w:rFonts w:eastAsia="Times New Roman"/>
          <w:color w:val="222222"/>
        </w:rPr>
        <w:t>what would it take for a disease to wipe out humanity now?</w:t>
      </w:r>
      <w:r w:rsidRPr="001C3430">
        <w:rPr>
          <w:rFonts w:eastAsia="Times New Roman"/>
          <w:color w:val="222222"/>
          <w:sz w:val="16"/>
          <w:szCs w:val="16"/>
        </w:rPr>
        <w:t xml:space="preserve"> In Michael Crichton’s The Andromeda Strain, the canonical book in the disease-outbreak genre, an alien microbe threatens the human race with extinction, and humanity’s best minds are marshaled to combat </w:t>
      </w:r>
      <w:r w:rsidRPr="001C3430">
        <w:rPr>
          <w:rFonts w:eastAsia="Times New Roman"/>
          <w:color w:val="222222"/>
          <w:sz w:val="16"/>
          <w:szCs w:val="16"/>
        </w:rPr>
        <w:lastRenderedPageBreak/>
        <w:t>the enemy organism. Fortunately, outside of fiction, there’s no reason to expect alien pathogens to wage war on the human race any time soon, and my analysis suggests that any real-life domestic microbe reaching an extinction level of threat probably is just as unlikely. </w:t>
      </w:r>
      <w:r w:rsidRPr="001C3430">
        <w:rPr>
          <w:rFonts w:eastAsia="Times New Roman"/>
          <w:color w:val="222222"/>
          <w:shd w:val="clear" w:color="auto" w:fill="00FFFF"/>
        </w:rPr>
        <w:t>Any</w:t>
      </w:r>
      <w:r w:rsidRPr="001C3430">
        <w:rPr>
          <w:rFonts w:eastAsia="Times New Roman"/>
          <w:color w:val="222222"/>
        </w:rPr>
        <w:t> apocalyptic </w:t>
      </w:r>
      <w:r w:rsidRPr="001C3430">
        <w:rPr>
          <w:rFonts w:eastAsia="Times New Roman"/>
          <w:color w:val="222222"/>
          <w:shd w:val="clear" w:color="auto" w:fill="00FFFF"/>
        </w:rPr>
        <w:t>pathogen would need</w:t>
      </w:r>
      <w:r w:rsidRPr="001C3430">
        <w:rPr>
          <w:rFonts w:eastAsia="Times New Roman"/>
          <w:color w:val="222222"/>
          <w:sz w:val="16"/>
          <w:szCs w:val="16"/>
        </w:rPr>
        <w:t> to possess a very special combination of two attributes. First, it would have </w:t>
      </w:r>
      <w:r w:rsidRPr="001C3430">
        <w:rPr>
          <w:rFonts w:eastAsia="Times New Roman"/>
          <w:color w:val="222222"/>
          <w:shd w:val="clear" w:color="auto" w:fill="00FFFF"/>
        </w:rPr>
        <w:t>to be so unfamiliar</w:t>
      </w:r>
      <w:r w:rsidRPr="001C3430">
        <w:rPr>
          <w:rFonts w:eastAsia="Times New Roman"/>
          <w:color w:val="222222"/>
        </w:rPr>
        <w:t> that </w:t>
      </w:r>
      <w:r w:rsidRPr="001C3430">
        <w:rPr>
          <w:rFonts w:eastAsia="Times New Roman"/>
          <w:color w:val="222222"/>
          <w:shd w:val="clear" w:color="auto" w:fill="00FFFF"/>
        </w:rPr>
        <w:t>no</w:t>
      </w:r>
      <w:r w:rsidRPr="001C3430">
        <w:rPr>
          <w:rFonts w:eastAsia="Times New Roman"/>
          <w:color w:val="222222"/>
        </w:rPr>
        <w:t> existing therapy or </w:t>
      </w:r>
      <w:r w:rsidRPr="001C3430">
        <w:rPr>
          <w:rFonts w:eastAsia="Times New Roman"/>
          <w:color w:val="222222"/>
          <w:shd w:val="clear" w:color="auto" w:fill="00FFFF"/>
        </w:rPr>
        <w:t>vaccine could be applied</w:t>
      </w:r>
      <w:r w:rsidRPr="001C3430">
        <w:rPr>
          <w:rFonts w:eastAsia="Times New Roman"/>
          <w:color w:val="222222"/>
          <w:sz w:val="16"/>
          <w:szCs w:val="16"/>
        </w:rPr>
        <w:t> to it. Second, </w:t>
      </w:r>
      <w:r w:rsidRPr="001C3430">
        <w:rPr>
          <w:rFonts w:eastAsia="Times New Roman"/>
          <w:color w:val="222222"/>
          <w:shd w:val="clear" w:color="auto" w:fill="00FFFF"/>
        </w:rPr>
        <w:t>it would need</w:t>
      </w:r>
      <w:r w:rsidRPr="001C3430">
        <w:rPr>
          <w:rFonts w:eastAsia="Times New Roman"/>
          <w:color w:val="222222"/>
        </w:rPr>
        <w:t> to have a </w:t>
      </w:r>
      <w:r w:rsidRPr="001C3430">
        <w:rPr>
          <w:rFonts w:eastAsia="Times New Roman"/>
          <w:color w:val="222222"/>
          <w:shd w:val="clear" w:color="auto" w:fill="00FFFF"/>
        </w:rPr>
        <w:t>high</w:t>
      </w:r>
      <w:r w:rsidRPr="001C3430">
        <w:rPr>
          <w:rFonts w:eastAsia="Times New Roman"/>
          <w:color w:val="222222"/>
        </w:rPr>
        <w:t> and surreptitious </w:t>
      </w:r>
      <w:r w:rsidRPr="001C3430">
        <w:rPr>
          <w:rFonts w:eastAsia="Times New Roman"/>
          <w:color w:val="222222"/>
          <w:shd w:val="clear" w:color="auto" w:fill="00FFFF"/>
        </w:rPr>
        <w:t>transmissibility before symptoms</w:t>
      </w:r>
      <w:r w:rsidRPr="001C3430">
        <w:rPr>
          <w:rFonts w:eastAsia="Times New Roman"/>
          <w:color w:val="222222"/>
          <w:sz w:val="16"/>
          <w:szCs w:val="16"/>
        </w:rPr>
        <w:t> occur. The first is essential because </w:t>
      </w:r>
      <w:r w:rsidRPr="001C3430">
        <w:rPr>
          <w:rFonts w:eastAsia="Times New Roman"/>
          <w:color w:val="222222"/>
          <w:shd w:val="clear" w:color="auto" w:fill="00FFFF"/>
        </w:rPr>
        <w:t>any</w:t>
      </w:r>
      <w:r w:rsidRPr="001C3430">
        <w:rPr>
          <w:rFonts w:eastAsia="Times New Roman"/>
          <w:color w:val="222222"/>
        </w:rPr>
        <w:t> microbe from a </w:t>
      </w:r>
      <w:r w:rsidRPr="001C3430">
        <w:rPr>
          <w:rFonts w:eastAsia="Times New Roman"/>
          <w:color w:val="222222"/>
          <w:shd w:val="clear" w:color="auto" w:fill="00FFFF"/>
        </w:rPr>
        <w:t>known class</w:t>
      </w:r>
      <w:r w:rsidRPr="001C3430">
        <w:rPr>
          <w:rFonts w:eastAsia="Times New Roman"/>
          <w:color w:val="222222"/>
        </w:rPr>
        <w:t> of pathogens </w:t>
      </w:r>
      <w:r w:rsidRPr="001C3430">
        <w:rPr>
          <w:rFonts w:eastAsia="Times New Roman"/>
          <w:color w:val="222222"/>
          <w:shd w:val="clear" w:color="auto" w:fill="00FFFF"/>
        </w:rPr>
        <w:t>would</w:t>
      </w:r>
      <w:r w:rsidRPr="001C3430">
        <w:rPr>
          <w:rFonts w:eastAsia="Times New Roman"/>
          <w:color w:val="222222"/>
        </w:rPr>
        <w:t>,</w:t>
      </w:r>
      <w:r w:rsidRPr="001C3430">
        <w:rPr>
          <w:rFonts w:eastAsia="Times New Roman"/>
          <w:color w:val="222222"/>
          <w:sz w:val="16"/>
          <w:szCs w:val="16"/>
        </w:rPr>
        <w:t> by definition, </w:t>
      </w:r>
      <w:r w:rsidRPr="001C3430">
        <w:rPr>
          <w:rFonts w:eastAsia="Times New Roman"/>
          <w:color w:val="222222"/>
          <w:shd w:val="clear" w:color="auto" w:fill="00FFFF"/>
        </w:rPr>
        <w:t>have</w:t>
      </w:r>
      <w:r w:rsidRPr="001C3430">
        <w:rPr>
          <w:rFonts w:eastAsia="Times New Roman"/>
          <w:color w:val="222222"/>
        </w:rPr>
        <w:t> family members that could serve as </w:t>
      </w:r>
      <w:r w:rsidRPr="001C3430">
        <w:rPr>
          <w:rFonts w:eastAsia="Times New Roman"/>
          <w:color w:val="222222"/>
          <w:shd w:val="clear" w:color="auto" w:fill="00FFFF"/>
        </w:rPr>
        <w:t>models for </w:t>
      </w:r>
      <w:r w:rsidRPr="001C3430">
        <w:rPr>
          <w:rFonts w:eastAsia="Times New Roman"/>
          <w:b/>
          <w:bCs/>
          <w:color w:val="222222"/>
          <w:bdr w:val="single" w:sz="8" w:space="0" w:color="auto" w:frame="1"/>
          <w:shd w:val="clear" w:color="auto" w:fill="00FFFF"/>
        </w:rPr>
        <w:t>containment and countermeasures</w:t>
      </w:r>
      <w:r w:rsidRPr="001C3430">
        <w:rPr>
          <w:rFonts w:eastAsia="Times New Roman"/>
          <w:color w:val="222222"/>
          <w:sz w:val="16"/>
          <w:szCs w:val="16"/>
        </w:rPr>
        <w:t>. The second would allow the hypothetical disease to spread without being detected by even the most astute clinicians. The three infectious diseases most likely to be considered extinction-level threats in the world today—influenza, HIV, and Ebola—don’t meet these two requirements. Influenza, for instance, despite its well-established ability to kill on a large scale, its contagiousness, and its unrivaled ability to shift and drift away from our vaccines, is still what I would call a “known unknown.” </w:t>
      </w:r>
      <w:r w:rsidRPr="001C3430">
        <w:rPr>
          <w:rFonts w:eastAsia="Times New Roman"/>
          <w:color w:val="222222"/>
        </w:rPr>
        <w:t>While there are many mysteries about how new flu strains emerge</w:t>
      </w:r>
      <w:r w:rsidRPr="001C3430">
        <w:rPr>
          <w:rFonts w:eastAsia="Times New Roman"/>
          <w:color w:val="222222"/>
          <w:sz w:val="16"/>
          <w:szCs w:val="16"/>
        </w:rPr>
        <w:t>, from at least the time of Hippocrates, </w:t>
      </w:r>
      <w:r w:rsidRPr="001C3430">
        <w:rPr>
          <w:rFonts w:eastAsia="Times New Roman"/>
          <w:b/>
          <w:bCs/>
          <w:color w:val="222222"/>
          <w:bdr w:val="single" w:sz="8" w:space="0" w:color="auto" w:frame="1"/>
        </w:rPr>
        <w:t>humans have been attuned to its risk</w:t>
      </w:r>
      <w:r w:rsidRPr="001C3430">
        <w:rPr>
          <w:rFonts w:eastAsia="Times New Roman"/>
          <w:color w:val="222222"/>
          <w:sz w:val="16"/>
          <w:szCs w:val="16"/>
        </w:rPr>
        <w:t>. And in the modern era, a full-fledged industry of influenza preparedness exists, with effective vaccine strategies and antiviral therapies. HIV, which has killed 39 million people over several decades, is similarly limited due to several factors. Most importantly, HIV’s dependency on blood and body fluid for transmission (similar to Ebola) requires intimate human-to-human contact, which limits contagion. Highly potent antiviral therapy allows most people to live normally with the disease, and a substantial group of the population has genetic mutations that render them impervious to infection in the first place. Lastly, simple prevention strategies such as needle exchange for injection drug users and barrier contraceptives—when available—can curtail transmission risk. Ebola, for many of the same reasons as HIV as well as several others, also falls short of the mark. This is especially due to the fact that it spreads almost exclusively through people with easily recognizable symptoms, plus the taming of its once unfathomable 90 percent mortality rate by simple supportive care. Beyond those three, </w:t>
      </w:r>
      <w:r w:rsidRPr="001C3430">
        <w:rPr>
          <w:rFonts w:eastAsia="Times New Roman"/>
          <w:b/>
          <w:bCs/>
          <w:color w:val="222222"/>
          <w:bdr w:val="single" w:sz="8" w:space="0" w:color="auto" w:frame="1"/>
          <w:shd w:val="clear" w:color="auto" w:fill="00FFFF"/>
        </w:rPr>
        <w:t>every other</w:t>
      </w:r>
      <w:r w:rsidRPr="001C3430">
        <w:rPr>
          <w:rFonts w:eastAsia="Times New Roman"/>
          <w:b/>
          <w:bCs/>
          <w:color w:val="222222"/>
          <w:bdr w:val="single" w:sz="8" w:space="0" w:color="auto" w:frame="1"/>
        </w:rPr>
        <w:t> known </w:t>
      </w:r>
      <w:r w:rsidRPr="001C3430">
        <w:rPr>
          <w:rFonts w:eastAsia="Times New Roman"/>
          <w:b/>
          <w:bCs/>
          <w:color w:val="222222"/>
          <w:bdr w:val="single" w:sz="8" w:space="0" w:color="auto" w:frame="1"/>
          <w:shd w:val="clear" w:color="auto" w:fill="00FFFF"/>
        </w:rPr>
        <w:t>disease</w:t>
      </w:r>
      <w:r w:rsidRPr="001C3430">
        <w:rPr>
          <w:rFonts w:eastAsia="Times New Roman"/>
          <w:color w:val="222222"/>
          <w:shd w:val="clear" w:color="auto" w:fill="00FFFF"/>
        </w:rPr>
        <w:t> falls short</w:t>
      </w:r>
      <w:r w:rsidRPr="001C3430">
        <w:rPr>
          <w:rFonts w:eastAsia="Times New Roman"/>
          <w:color w:val="222222"/>
        </w:rPr>
        <w:t> of what seems required </w:t>
      </w:r>
      <w:r w:rsidRPr="001C3430">
        <w:rPr>
          <w:rFonts w:eastAsia="Times New Roman"/>
          <w:color w:val="222222"/>
          <w:shd w:val="clear" w:color="auto" w:fill="00FFFF"/>
        </w:rPr>
        <w:t>to wipe out humans</w:t>
      </w:r>
      <w:r w:rsidRPr="001C3430">
        <w:rPr>
          <w:rFonts w:eastAsia="Times New Roman"/>
          <w:color w:val="222222"/>
          <w:sz w:val="16"/>
          <w:szCs w:val="16"/>
        </w:rPr>
        <w:t>—which is, of course, why we’re still here. And </w:t>
      </w:r>
      <w:r w:rsidRPr="001C3430">
        <w:rPr>
          <w:rFonts w:eastAsia="Times New Roman"/>
          <w:color w:val="222222"/>
        </w:rPr>
        <w:t>it’s not that diseases are ineffective</w:t>
      </w:r>
      <w:r w:rsidRPr="001C3430">
        <w:rPr>
          <w:rFonts w:eastAsia="Times New Roman"/>
          <w:color w:val="222222"/>
          <w:sz w:val="16"/>
          <w:szCs w:val="16"/>
        </w:rPr>
        <w:t>. On the contrary, </w:t>
      </w:r>
      <w:r w:rsidRPr="001C3430">
        <w:rPr>
          <w:rFonts w:eastAsia="Times New Roman"/>
          <w:color w:val="222222"/>
        </w:rPr>
        <w:t>diseases’ failure to knock us out is a testament to just how resilient humans are</w:t>
      </w:r>
      <w:r w:rsidRPr="001C3430">
        <w:rPr>
          <w:rFonts w:eastAsia="Times New Roman"/>
          <w:color w:val="222222"/>
          <w:sz w:val="16"/>
          <w:szCs w:val="16"/>
        </w:rPr>
        <w:t>. Part of our evolutionary heritage is </w:t>
      </w:r>
      <w:r w:rsidRPr="001C3430">
        <w:rPr>
          <w:rFonts w:eastAsia="Times New Roman"/>
          <w:color w:val="222222"/>
          <w:shd w:val="clear" w:color="auto" w:fill="00FFFF"/>
        </w:rPr>
        <w:t>our immune system, one of the most complex</w:t>
      </w:r>
      <w:r w:rsidRPr="001C3430">
        <w:rPr>
          <w:rFonts w:eastAsia="Times New Roman"/>
          <w:color w:val="222222"/>
        </w:rPr>
        <w:t> on the planet, </w:t>
      </w:r>
      <w:r w:rsidRPr="001C3430">
        <w:rPr>
          <w:rFonts w:eastAsia="Times New Roman"/>
          <w:color w:val="222222"/>
          <w:shd w:val="clear" w:color="auto" w:fill="00FFFF"/>
        </w:rPr>
        <w:t>even without</w:t>
      </w:r>
      <w:r w:rsidRPr="001C3430">
        <w:rPr>
          <w:rFonts w:eastAsia="Times New Roman"/>
          <w:color w:val="222222"/>
        </w:rPr>
        <w:t> the benefit of vaccines or</w:t>
      </w:r>
      <w:r w:rsidRPr="001C3430">
        <w:rPr>
          <w:rFonts w:eastAsia="Times New Roman"/>
          <w:color w:val="222222"/>
          <w:sz w:val="16"/>
          <w:szCs w:val="16"/>
        </w:rPr>
        <w:t> the helping hand of antimicrobial </w:t>
      </w:r>
      <w:r w:rsidRPr="001C3430">
        <w:rPr>
          <w:rFonts w:eastAsia="Times New Roman"/>
          <w:color w:val="222222"/>
          <w:shd w:val="clear" w:color="auto" w:fill="00FFFF"/>
        </w:rPr>
        <w:t>drugs</w:t>
      </w:r>
    </w:p>
    <w:p w14:paraId="2D717607" w14:textId="77777777" w:rsidR="00102C2C" w:rsidRPr="00102C2C" w:rsidRDefault="00102C2C" w:rsidP="00102C2C"/>
    <w:sectPr w:rsidR="00102C2C" w:rsidRPr="00102C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C8731B"/>
    <w:multiLevelType w:val="hybridMultilevel"/>
    <w:tmpl w:val="D9A897FA"/>
    <w:lvl w:ilvl="0" w:tplc="432C85A0">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204141"/>
    <w:multiLevelType w:val="hybridMultilevel"/>
    <w:tmpl w:val="55C8645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76D7"/>
    <w:rsid w:val="000029E3"/>
    <w:rsid w:val="000029E8"/>
    <w:rsid w:val="00004225"/>
    <w:rsid w:val="000066CA"/>
    <w:rsid w:val="00007264"/>
    <w:rsid w:val="000076A9"/>
    <w:rsid w:val="00014FAD"/>
    <w:rsid w:val="00015D2A"/>
    <w:rsid w:val="000161CB"/>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2C2C"/>
    <w:rsid w:val="00117316"/>
    <w:rsid w:val="001176D7"/>
    <w:rsid w:val="001209B4"/>
    <w:rsid w:val="001761FC"/>
    <w:rsid w:val="00182655"/>
    <w:rsid w:val="001840F2"/>
    <w:rsid w:val="00185134"/>
    <w:rsid w:val="001856C6"/>
    <w:rsid w:val="00191B5F"/>
    <w:rsid w:val="00192487"/>
    <w:rsid w:val="00193416"/>
    <w:rsid w:val="00195073"/>
    <w:rsid w:val="0019668D"/>
    <w:rsid w:val="001A186C"/>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E2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0B7"/>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45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12D8"/>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89B"/>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0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47E"/>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69E2"/>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E442A"/>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3C5"/>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3A48"/>
    <w:rsid w:val="00EA1115"/>
    <w:rsid w:val="00EA39EB"/>
    <w:rsid w:val="00EA58CE"/>
    <w:rsid w:val="00EB33FF"/>
    <w:rsid w:val="00EB3D1A"/>
    <w:rsid w:val="00EC2759"/>
    <w:rsid w:val="00EC7106"/>
    <w:rsid w:val="00ED0120"/>
    <w:rsid w:val="00ED3BBA"/>
    <w:rsid w:val="00ED4E12"/>
    <w:rsid w:val="00EE051B"/>
    <w:rsid w:val="00EE54B4"/>
    <w:rsid w:val="00EF1AD8"/>
    <w:rsid w:val="00EF25EB"/>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3C3"/>
    <w:rsid w:val="00F73954"/>
    <w:rsid w:val="00F94060"/>
    <w:rsid w:val="00FA56F6"/>
    <w:rsid w:val="00FB329D"/>
    <w:rsid w:val="00FC27E3"/>
    <w:rsid w:val="00FC74C7"/>
    <w:rsid w:val="00FD1F59"/>
    <w:rsid w:val="00FD3AEB"/>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6CAE22"/>
  <w14:defaultImageDpi w14:val="300"/>
  <w15:docId w15:val="{D0F55759-3063-E04A-B671-F891196B8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76D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176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176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176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
    <w:basedOn w:val="Normal"/>
    <w:next w:val="Normal"/>
    <w:link w:val="Heading4Char"/>
    <w:uiPriority w:val="9"/>
    <w:unhideWhenUsed/>
    <w:qFormat/>
    <w:rsid w:val="001176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176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76D7"/>
  </w:style>
  <w:style w:type="character" w:customStyle="1" w:styleId="Heading1Char">
    <w:name w:val="Heading 1 Char"/>
    <w:aliases w:val="Pocket Char"/>
    <w:basedOn w:val="DefaultParagraphFont"/>
    <w:link w:val="Heading1"/>
    <w:uiPriority w:val="9"/>
    <w:rsid w:val="001176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176D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176D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1176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176D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S"/>
    <w:basedOn w:val="DefaultParagraphFont"/>
    <w:uiPriority w:val="1"/>
    <w:qFormat/>
    <w:rsid w:val="001176D7"/>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1176D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176D7"/>
    <w:rPr>
      <w:color w:val="auto"/>
      <w:u w:val="none"/>
    </w:rPr>
  </w:style>
  <w:style w:type="character" w:styleId="Hyperlink">
    <w:name w:val="Hyperlink"/>
    <w:basedOn w:val="DefaultParagraphFont"/>
    <w:uiPriority w:val="99"/>
    <w:semiHidden/>
    <w:unhideWhenUsed/>
    <w:rsid w:val="001176D7"/>
    <w:rPr>
      <w:color w:val="auto"/>
      <w:u w:val="none"/>
    </w:rPr>
  </w:style>
  <w:style w:type="paragraph" w:styleId="DocumentMap">
    <w:name w:val="Document Map"/>
    <w:basedOn w:val="Normal"/>
    <w:link w:val="DocumentMapChar"/>
    <w:uiPriority w:val="99"/>
    <w:semiHidden/>
    <w:unhideWhenUsed/>
    <w:rsid w:val="001176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76D7"/>
    <w:rPr>
      <w:rFonts w:ascii="Lucida Grande" w:hAnsi="Lucida Grande" w:cs="Lucida Grande"/>
    </w:rPr>
  </w:style>
  <w:style w:type="paragraph" w:customStyle="1" w:styleId="textbold">
    <w:name w:val="text bold"/>
    <w:basedOn w:val="Normal"/>
    <w:link w:val="Emphasis"/>
    <w:autoRedefine/>
    <w:uiPriority w:val="20"/>
    <w:qFormat/>
    <w:rsid w:val="001176D7"/>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rmalWeb">
    <w:name w:val="Normal (Web)"/>
    <w:basedOn w:val="Normal"/>
    <w:uiPriority w:val="99"/>
    <w:unhideWhenUsed/>
    <w:rsid w:val="001176D7"/>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unhideWhenUsed/>
    <w:qFormat/>
    <w:rsid w:val="001176D7"/>
    <w:pPr>
      <w:ind w:left="720"/>
      <w:contextualSpacing/>
    </w:pPr>
  </w:style>
  <w:style w:type="paragraph" w:customStyle="1" w:styleId="Emphasize">
    <w:name w:val="Emphasize"/>
    <w:basedOn w:val="Normal"/>
    <w:uiPriority w:val="20"/>
    <w:qFormat/>
    <w:rsid w:val="001176D7"/>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NoSpacing">
    <w:name w:val="No Spacing"/>
    <w:uiPriority w:val="1"/>
    <w:qFormat/>
    <w:rsid w:val="00593455"/>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heatlantic.com/health/archive/2016/06/infectious-diseases-extinction/4875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35</Pages>
  <Words>16503</Words>
  <Characters>94073</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110356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12</cp:revision>
  <dcterms:created xsi:type="dcterms:W3CDTF">2021-10-17T21:14:00Z</dcterms:created>
  <dcterms:modified xsi:type="dcterms:W3CDTF">2021-10-17T21:44:00Z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