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6E439" w14:textId="77777777" w:rsidR="00954198" w:rsidRDefault="00954198" w:rsidP="00954198">
      <w:pPr>
        <w:pStyle w:val="Heading2"/>
      </w:pPr>
    </w:p>
    <w:p w14:paraId="2B0F3631" w14:textId="6B9CF355" w:rsidR="00954198" w:rsidRDefault="00954198" w:rsidP="00954198">
      <w:pPr>
        <w:pStyle w:val="Heading1"/>
      </w:pPr>
      <w:r>
        <w:lastRenderedPageBreak/>
        <w:t>1NC vs Harvard-Westlake JH</w:t>
      </w:r>
    </w:p>
    <w:p w14:paraId="56B82DC5" w14:textId="32315ED1" w:rsidR="00954198" w:rsidRDefault="00954198" w:rsidP="00954198">
      <w:pPr>
        <w:pStyle w:val="Heading2"/>
      </w:pPr>
      <w:r>
        <w:lastRenderedPageBreak/>
        <w:t>1</w:t>
      </w:r>
    </w:p>
    <w:p w14:paraId="72C0B4CE" w14:textId="77777777" w:rsidR="00954198" w:rsidRPr="00612A41" w:rsidRDefault="00954198" w:rsidP="00954198">
      <w:pPr>
        <w:pStyle w:val="Heading3"/>
      </w:pPr>
      <w:r>
        <w:lastRenderedPageBreak/>
        <w:t>1nc – t</w:t>
      </w:r>
    </w:p>
    <w:p w14:paraId="65E545A9" w14:textId="77777777" w:rsidR="00954198" w:rsidRDefault="00954198" w:rsidP="00954198">
      <w:pPr>
        <w:pStyle w:val="Heading4"/>
      </w:pPr>
      <w:r w:rsidRPr="00BC4B37">
        <w:t xml:space="preserve">Interpretation—the aff may not </w:t>
      </w:r>
      <w:r>
        <w:t>specify medicines</w:t>
      </w:r>
    </w:p>
    <w:p w14:paraId="27AE43EE" w14:textId="77777777" w:rsidR="00954198" w:rsidRPr="003965CB" w:rsidRDefault="00954198" w:rsidP="00954198">
      <w:pPr>
        <w:pStyle w:val="Heading4"/>
      </w:pPr>
      <w:r>
        <w:t xml:space="preserve">Bare plurals imply a generic “rules reading” in the context of </w:t>
      </w:r>
      <w:r>
        <w:rPr>
          <w:u w:val="single"/>
        </w:rPr>
        <w:t>moral statements</w:t>
      </w:r>
    </w:p>
    <w:p w14:paraId="6370CBA3" w14:textId="77777777" w:rsidR="00954198" w:rsidRPr="003965CB" w:rsidRDefault="00954198" w:rsidP="00954198">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794125AC" w14:textId="77777777" w:rsidR="00954198" w:rsidRPr="003965CB" w:rsidRDefault="00954198" w:rsidP="00954198">
      <w:pPr>
        <w:rPr>
          <w:sz w:val="16"/>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r w:rsidRPr="003965CB">
        <w:rPr>
          <w:rStyle w:val="StyleUnderline"/>
          <w:highlight w:val="yellow"/>
        </w:rPr>
        <w:t xml:space="preserve">with regard to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i.e.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534F222E" w14:textId="77777777" w:rsidR="00954198" w:rsidRPr="003965CB" w:rsidRDefault="00954198" w:rsidP="00954198">
      <w:pPr>
        <w:rPr>
          <w:sz w:val="16"/>
        </w:rPr>
      </w:pPr>
      <w:r w:rsidRPr="003965CB">
        <w:rPr>
          <w:sz w:val="16"/>
        </w:rPr>
        <w:t xml:space="preserve">(40) Bishops move diagonally. </w:t>
      </w:r>
    </w:p>
    <w:p w14:paraId="1DDF31BA" w14:textId="77777777" w:rsidR="00954198" w:rsidRPr="003965CB" w:rsidRDefault="00954198" w:rsidP="00954198">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$0.49/lb,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16837F72" w14:textId="77777777" w:rsidR="00954198" w:rsidRPr="003965CB" w:rsidRDefault="00954198" w:rsidP="00954198">
      <w:pPr>
        <w:rPr>
          <w:sz w:val="16"/>
        </w:rPr>
      </w:pPr>
      <w:r w:rsidRPr="003965CB">
        <w:rPr>
          <w:sz w:val="16"/>
        </w:rPr>
        <w:t>(41) a. Bananas sell for $0.49/lb.</w:t>
      </w:r>
    </w:p>
    <w:p w14:paraId="4DBCE7D8" w14:textId="77777777" w:rsidR="00954198" w:rsidRPr="003965CB" w:rsidRDefault="00954198" w:rsidP="00954198">
      <w:pPr>
        <w:rPr>
          <w:sz w:val="16"/>
        </w:rPr>
      </w:pPr>
      <w:r w:rsidRPr="003965CB">
        <w:rPr>
          <w:sz w:val="16"/>
        </w:rPr>
        <w:t>b. Bananas sell for $1.00/lb.</w:t>
      </w:r>
    </w:p>
    <w:p w14:paraId="6317227B" w14:textId="77777777" w:rsidR="00954198" w:rsidRPr="003965CB" w:rsidRDefault="00954198" w:rsidP="00954198">
      <w:pPr>
        <w:rPr>
          <w:sz w:val="16"/>
        </w:rPr>
      </w:pPr>
      <w:r w:rsidRPr="003965CB">
        <w:rPr>
          <w:sz w:val="16"/>
        </w:rPr>
        <w:t>Consequently, Carlson reaches the conclusion that the rules and regulations approach is the correct one, whereas the inductivist view is wrong.</w:t>
      </w:r>
    </w:p>
    <w:p w14:paraId="0992C0CC" w14:textId="77777777" w:rsidR="00954198" w:rsidRPr="003965CB" w:rsidRDefault="00954198" w:rsidP="00954198">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5DFB0C1A" w14:textId="77777777" w:rsidR="00954198" w:rsidRPr="003965CB" w:rsidRDefault="00954198" w:rsidP="00954198">
      <w:pPr>
        <w:rPr>
          <w:sz w:val="16"/>
        </w:rPr>
      </w:pPr>
      <w:r w:rsidRPr="003965CB">
        <w:rPr>
          <w:sz w:val="16"/>
        </w:rPr>
        <w:t>(42) a. Bananas actually sell for $0.49/lb.</w:t>
      </w:r>
    </w:p>
    <w:p w14:paraId="030C31EB" w14:textId="77777777" w:rsidR="00954198" w:rsidRPr="003965CB" w:rsidRDefault="00954198" w:rsidP="00954198">
      <w:pPr>
        <w:rPr>
          <w:sz w:val="16"/>
        </w:rPr>
      </w:pPr>
      <w:r w:rsidRPr="003965CB">
        <w:rPr>
          <w:sz w:val="16"/>
        </w:rPr>
        <w:t>b. In fact, bananas sell for $1.00/lb.</w:t>
      </w:r>
    </w:p>
    <w:p w14:paraId="05E3AA24" w14:textId="77777777" w:rsidR="00954198" w:rsidRDefault="00954198" w:rsidP="00954198">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When they are used in the former sense, they should be analysed by some sort of inductivist account; </w:t>
      </w:r>
      <w:r w:rsidRPr="003965CB">
        <w:rPr>
          <w:rStyle w:val="StyleUnderline"/>
          <w:highlight w:val="yellow"/>
        </w:rPr>
        <w:t>when</w:t>
      </w:r>
      <w:r w:rsidRPr="003965CB">
        <w:rPr>
          <w:rStyle w:val="StyleUnderline"/>
        </w:rPr>
        <w:t xml:space="preserve"> they are </w:t>
      </w:r>
      <w:r w:rsidRPr="003965CB">
        <w:rPr>
          <w:rStyle w:val="StyleUnderline"/>
          <w:highlight w:val="yellow"/>
        </w:rPr>
        <w:t>used in the latter sense</w:t>
      </w:r>
      <w:r w:rsidRPr="003965CB">
        <w:rPr>
          <w:rStyle w:val="StyleUnderline"/>
        </w:rPr>
        <w:t xml:space="preserve">, </w:t>
      </w:r>
      <w:r w:rsidRPr="003965CB">
        <w:rPr>
          <w:rStyle w:val="StyleUnderline"/>
          <w:highlight w:val="yellow"/>
        </w:rPr>
        <w:t>they ought to be analysed as referring to a rule</w:t>
      </w:r>
      <w:r w:rsidRPr="003965CB">
        <w:rPr>
          <w:rStyle w:val="StyleUnderline"/>
        </w:rPr>
        <w:t xml:space="preserve"> or a regulation.</w:t>
      </w:r>
      <w:r w:rsidRPr="003965CB">
        <w:rPr>
          <w:sz w:val="16"/>
        </w:rPr>
        <w:t xml:space="preserve"> The respective logical forms of the two readings are different; whereas the former reading involves, in some form or another, quantification, </w:t>
      </w:r>
      <w:r w:rsidRPr="003965CB">
        <w:rPr>
          <w:rStyle w:val="StyleUnderline"/>
          <w:highlight w:val="yellow"/>
        </w:rPr>
        <w:t>the latter has a simple predicate-argument structure</w:t>
      </w:r>
      <w:r w:rsidRPr="003965CB">
        <w:rPr>
          <w:rStyle w:val="StyleUnderline"/>
        </w:rPr>
        <w:t>: the argument is the rule or regulation, and the predicate holds of it just in case the rule is ‘in effect’.</w:t>
      </w:r>
    </w:p>
    <w:p w14:paraId="0A02C92D" w14:textId="77777777" w:rsidR="00954198" w:rsidRDefault="00954198" w:rsidP="00954198">
      <w:pPr>
        <w:pStyle w:val="Heading4"/>
      </w:pPr>
      <w:r>
        <w:lastRenderedPageBreak/>
        <w:t>Rules readings are always generalized – specific instances are not consistent. Cohen 01</w:t>
      </w:r>
    </w:p>
    <w:p w14:paraId="27EC8042" w14:textId="77777777" w:rsidR="00954198" w:rsidRPr="00271F77" w:rsidRDefault="00954198" w:rsidP="00954198">
      <w:pPr>
        <w:rPr>
          <w:sz w:val="16"/>
        </w:rPr>
      </w:pPr>
      <w:r w:rsidRPr="00271F77">
        <w:rPr>
          <w:rStyle w:val="Style13ptBold"/>
        </w:rPr>
        <w:t>Ariel Cohen (Ben-Gurion University of the Negev), “On the Generic Use of Indefinite Singulars,” Journal of Semantics 18:3, 2001 https://core.ac.uk/download/pdf/188590876.pdf</w:t>
      </w:r>
    </w:p>
    <w:p w14:paraId="3701220C" w14:textId="77777777" w:rsidR="00954198" w:rsidRPr="004F776C" w:rsidRDefault="00954198" w:rsidP="00954198">
      <w:pPr>
        <w:rPr>
          <w:sz w:val="16"/>
          <w:szCs w:val="16"/>
        </w:rPr>
      </w:pPr>
      <w:r w:rsidRPr="005F6850">
        <w:rPr>
          <w:rStyle w:val="StyleUnderline"/>
        </w:rPr>
        <w:t>In general, as, again, already noted by Aristotle</w:t>
      </w:r>
      <w:r w:rsidRPr="00C972AA">
        <w:rPr>
          <w:rStyle w:val="StyleUnderline"/>
          <w:highlight w:val="yellow"/>
        </w:rPr>
        <w:t>, rules and definitions are not</w:t>
      </w:r>
      <w:r>
        <w:rPr>
          <w:rStyle w:val="StyleUnderline"/>
          <w:highlight w:val="yellow"/>
        </w:rPr>
        <w:t xml:space="preserve"> </w:t>
      </w:r>
      <w:r w:rsidRPr="00C972AA">
        <w:rPr>
          <w:rStyle w:val="StyleUnderline"/>
          <w:highlight w:val="yellow"/>
        </w:rPr>
        <w:t>relativized to particular individuals</w:t>
      </w:r>
      <w:r w:rsidRPr="005F6850">
        <w:rPr>
          <w:rStyle w:val="StyleUnderline"/>
        </w:rPr>
        <w:t xml:space="preserve">; </w:t>
      </w:r>
      <w:r w:rsidRPr="00C972AA">
        <w:rPr>
          <w:rStyle w:val="StyleUnderline"/>
          <w:highlight w:val="yellow"/>
        </w:rPr>
        <w:t>it is rarely the case that a specific individual</w:t>
      </w:r>
      <w:r w:rsidRPr="00557D4E">
        <w:rPr>
          <w:rStyle w:val="StyleUnderline"/>
          <w:sz w:val="12"/>
          <w:highlight w:val="yellow"/>
        </w:rPr>
        <w:t>¶</w:t>
      </w:r>
      <w:r w:rsidRPr="00C972AA">
        <w:rPr>
          <w:rStyle w:val="StyleUnderline"/>
          <w:sz w:val="12"/>
          <w:highlight w:val="yellow"/>
        </w:rPr>
        <w:t xml:space="preserve"> </w:t>
      </w:r>
      <w:r w:rsidRPr="00C972AA">
        <w:rPr>
          <w:rStyle w:val="StyleUnderline"/>
          <w:highlight w:val="yellow"/>
        </w:rPr>
        <w:t>forms part of the description of a general rule</w:t>
      </w:r>
      <w:r w:rsidRPr="00557D4E">
        <w:rPr>
          <w:rStyle w:val="StyleUnderline"/>
          <w:sz w:val="16"/>
          <w:szCs w:val="16"/>
        </w:rPr>
        <w:t xml:space="preserve">.¶ </w:t>
      </w:r>
      <w:r w:rsidRPr="00557D4E">
        <w:rPr>
          <w:sz w:val="16"/>
          <w:szCs w:val="16"/>
        </w:rPr>
        <w:t>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4183F08A" w14:textId="77777777" w:rsidR="00954198" w:rsidRPr="00803826" w:rsidRDefault="00954198" w:rsidP="00954198">
      <w:pPr>
        <w:pStyle w:val="Heading4"/>
        <w:rPr>
          <w:highlight w:val="yellow"/>
          <w:u w:val="single"/>
        </w:rPr>
      </w:pPr>
      <w:r>
        <w:t xml:space="preserve">That outweighs—only our evidence speaks to how bare plurals are interpreted in the context of </w:t>
      </w:r>
      <w:r w:rsidRPr="003965CB">
        <w:rPr>
          <w:u w:val="single"/>
        </w:rPr>
        <w:t>normative</w:t>
      </w:r>
      <w:r>
        <w:t xml:space="preserve"> statements like the resolution. This means throw out aff counter-interpretations that are purely descriptive</w:t>
      </w:r>
    </w:p>
    <w:p w14:paraId="7DAFB13A" w14:textId="77777777" w:rsidR="00954198" w:rsidRPr="006A6C56" w:rsidRDefault="00954198" w:rsidP="00954198">
      <w:pPr>
        <w:pStyle w:val="Heading4"/>
      </w:pPr>
      <w:r>
        <w:t>The upward entailment and adverb quantification determine whether a bare plural is generic or existential</w:t>
      </w:r>
    </w:p>
    <w:p w14:paraId="582EE8C4" w14:textId="77777777" w:rsidR="00954198" w:rsidRDefault="00954198" w:rsidP="00954198">
      <w:r w:rsidRPr="006A6C56">
        <w:rPr>
          <w:rStyle w:val="StyleUnderline"/>
        </w:rPr>
        <w:t xml:space="preserve">Leslie </w:t>
      </w:r>
      <w:r>
        <w:rPr>
          <w:rStyle w:val="StyleUnderline"/>
        </w:rPr>
        <w:t xml:space="preserve">and Lerner </w:t>
      </w:r>
      <w:r w:rsidRPr="006A6C56">
        <w:rPr>
          <w:rStyle w:val="StyleUnderline"/>
        </w:rPr>
        <w:t>16</w:t>
      </w:r>
      <w:r>
        <w:t xml:space="preserve"> [Sarah-Jane, PhD Princeton director of the Program in Linguistics, and Adam, Postgraduate Research Associate in the Department of Philosophy at Princeton] "Generic Generalizations (Stanford Encyclopedia of Philosophy)," No Publication, https://plato.stanford.edu/entries/generics/ 4-24-2016 RE</w:t>
      </w:r>
    </w:p>
    <w:p w14:paraId="1AA49A38" w14:textId="77777777" w:rsidR="00954198" w:rsidRDefault="00954198" w:rsidP="00954198">
      <w:r>
        <w:t>Consider the following pairs of sentences:</w:t>
      </w:r>
    </w:p>
    <w:p w14:paraId="37BD2937" w14:textId="77777777" w:rsidR="00954198" w:rsidRDefault="00954198" w:rsidP="00954198">
      <w:r>
        <w:t>(1)</w:t>
      </w:r>
      <w:r>
        <w:tab/>
        <w:t>a.</w:t>
      </w:r>
      <w:r>
        <w:tab/>
        <w:t>Tigers are striped.</w:t>
      </w:r>
    </w:p>
    <w:p w14:paraId="6EE2F8C5" w14:textId="77777777" w:rsidR="00954198" w:rsidRDefault="00954198" w:rsidP="00954198">
      <w:r>
        <w:t>b.</w:t>
      </w:r>
      <w:r>
        <w:tab/>
        <w:t>Tigers are on the front lawn.</w:t>
      </w:r>
    </w:p>
    <w:p w14:paraId="146E9CF3" w14:textId="77777777" w:rsidR="00954198" w:rsidRDefault="00954198" w:rsidP="00954198">
      <w:r>
        <w:t>(2)</w:t>
      </w:r>
      <w:r>
        <w:tab/>
        <w:t>a.</w:t>
      </w:r>
      <w:r>
        <w:tab/>
        <w:t>A tiger is striped.</w:t>
      </w:r>
    </w:p>
    <w:p w14:paraId="7287C1A8" w14:textId="77777777" w:rsidR="00954198" w:rsidRDefault="00954198" w:rsidP="00954198">
      <w:r>
        <w:t>b.</w:t>
      </w:r>
      <w:r>
        <w:tab/>
        <w:t>A tiger is on the front lawn.</w:t>
      </w:r>
    </w:p>
    <w:p w14:paraId="5D1D50C0" w14:textId="77777777" w:rsidR="00954198" w:rsidRDefault="00954198" w:rsidP="00954198">
      <w:r>
        <w:t>(3)</w:t>
      </w:r>
      <w:r>
        <w:tab/>
        <w:t>a.</w:t>
      </w:r>
      <w:r>
        <w:tab/>
        <w:t>The tiger is striped.</w:t>
      </w:r>
    </w:p>
    <w:p w14:paraId="48AFC65E" w14:textId="77777777" w:rsidR="00954198" w:rsidRDefault="00954198" w:rsidP="00954198">
      <w:r>
        <w:t>b.</w:t>
      </w:r>
      <w:r>
        <w:tab/>
        <w:t>The tiger is on the front lawn.</w:t>
      </w:r>
    </w:p>
    <w:p w14:paraId="1A59DE37" w14:textId="77777777" w:rsidR="00954198" w:rsidRDefault="00954198" w:rsidP="00954198">
      <w:r w:rsidRPr="006A6C56">
        <w:rPr>
          <w:rStyle w:val="StyleUnderline"/>
        </w:rPr>
        <w:t xml:space="preserve">The sentence pairs above are prima facie syntactically parallel—both are subject-predicate sentences whose subjects consist of the same common noun coupled with the same, or no, article. However, </w:t>
      </w:r>
      <w:r w:rsidRPr="00AB4AF8">
        <w:rPr>
          <w:rStyle w:val="StyleUnderline"/>
          <w:highlight w:val="green"/>
        </w:rPr>
        <w:t>the interpretation of first sentence</w:t>
      </w:r>
      <w:r w:rsidRPr="006A6C56">
        <w:rPr>
          <w:rStyle w:val="StyleUnderline"/>
        </w:rPr>
        <w:t xml:space="preserve"> of each pair </w:t>
      </w:r>
      <w:r w:rsidRPr="00AB4AF8">
        <w:rPr>
          <w:rStyle w:val="StyleUnderline"/>
          <w:highlight w:val="green"/>
        </w:rPr>
        <w:t>is intuitively quite different</w:t>
      </w:r>
      <w:r w:rsidRPr="006A6C56">
        <w:rPr>
          <w:rStyle w:val="StyleUnderline"/>
        </w:rPr>
        <w:t xml:space="preserve"> from the interpretation of the second sentence in the pair. </w:t>
      </w:r>
      <w:r w:rsidRPr="00AB4AF8">
        <w:rPr>
          <w:rStyle w:val="StyleUnderline"/>
          <w:highlight w:val="green"/>
        </w:rPr>
        <w:t>In the second</w:t>
      </w:r>
      <w:r w:rsidRPr="006A6C56">
        <w:rPr>
          <w:rStyle w:val="StyleUnderline"/>
        </w:rPr>
        <w:t xml:space="preserve"> sentences, </w:t>
      </w:r>
      <w:r w:rsidRPr="00AB4AF8">
        <w:rPr>
          <w:rStyle w:val="StyleUnderline"/>
          <w:highlight w:val="green"/>
        </w:rPr>
        <w:t>we are talking about some particular tigers</w:t>
      </w:r>
      <w:r>
        <w:t xml:space="preserve">: a group of tigers in (1b), some individual tiger in (2b), and some unique salient or familiar tiger in (3b)—a beloved pet, perhaps. </w:t>
      </w:r>
      <w:r w:rsidRPr="00AB4AF8">
        <w:rPr>
          <w:rStyle w:val="StyleUnderline"/>
          <w:highlight w:val="green"/>
        </w:rPr>
        <w:t>In the first sentences</w:t>
      </w:r>
      <w:r w:rsidRPr="006A6C56">
        <w:rPr>
          <w:rStyle w:val="StyleUnderline"/>
        </w:rPr>
        <w:t xml:space="preserve">, however, </w:t>
      </w:r>
      <w:r w:rsidRPr="00AB4AF8">
        <w:rPr>
          <w:rStyle w:val="StyleUnderline"/>
          <w:highlight w:val="green"/>
        </w:rPr>
        <w:t>we are saying something general.</w:t>
      </w:r>
      <w:r w:rsidRPr="006A6C56">
        <w:rPr>
          <w:rStyle w:val="StyleUnderline"/>
        </w:rPr>
        <w:t xml:space="preserve"> </w:t>
      </w:r>
      <w:r>
        <w:t>There is/are no particular tiger or tigers that we are talking about.</w:t>
      </w:r>
    </w:p>
    <w:p w14:paraId="04AEA433" w14:textId="77777777" w:rsidR="00954198" w:rsidRDefault="00954198" w:rsidP="00954198">
      <w:r w:rsidRPr="006A6C56">
        <w:rPr>
          <w:rStyle w:val="StyleUnderline"/>
        </w:rPr>
        <w:lastRenderedPageBreak/>
        <w:t>The second sentences of the pairs receive what is called an existential interpretation. The hallmark of the existential interpretation of a sentence containing a bare plural or an indefinite singular is that it may be paraphrased with “some” with little or no change in meaning</w:t>
      </w:r>
      <w:r>
        <w:t>;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3ADDDF31" w14:textId="77777777" w:rsidR="00954198" w:rsidRDefault="00954198" w:rsidP="00954198">
      <w:r w:rsidRPr="00AB4AF8">
        <w:rPr>
          <w:rStyle w:val="StyleUnderline"/>
          <w:highlight w:val="green"/>
        </w:rPr>
        <w:t>There are some tests</w:t>
      </w:r>
      <w:r w:rsidRPr="006A6C56">
        <w:rPr>
          <w:rStyle w:val="StyleUnderline"/>
        </w:rPr>
        <w:t xml:space="preserve"> that are helpful in distinguishing these two readings. For example, </w:t>
      </w:r>
      <w:r w:rsidRPr="00AB4AF8">
        <w:rPr>
          <w:rStyle w:val="StyleUnderline"/>
          <w:highlight w:val="green"/>
        </w:rPr>
        <w:t>the existential interpretation is upward entailing, meaning that the statement will always remain true if we replace the subject term with a more inclusive term.</w:t>
      </w:r>
      <w:r w:rsidRPr="006A6C56">
        <w:rPr>
          <w:rStyle w:val="StyleUnderline"/>
        </w:rPr>
        <w:t xml:space="preserve"> </w:t>
      </w:r>
      <w:r>
        <w:t>Consider our examples above. In (1b), we can replace “tiger” with “animal” salva veritate, but in (1a) we cannot. If “tigers are on the lawn” is true, then “animals are on the lawn” must be true. However, “tigers are striped” is true, yet “animals are striped” is false. (1a) does not entail that animals are striped, but (1b) entails that animals are on the front lawn (Lawler 1973; Laca 1990; Krifka et al. 1995).</w:t>
      </w:r>
    </w:p>
    <w:p w14:paraId="6CC82A26" w14:textId="77777777" w:rsidR="00954198" w:rsidRPr="00D202FF" w:rsidRDefault="00954198" w:rsidP="00954198">
      <w:r w:rsidRPr="00AB4AF8">
        <w:rPr>
          <w:rStyle w:val="StyleUnderline"/>
          <w:highlight w:val="green"/>
        </w:rPr>
        <w:t>Another test concerns whether we can insert an adverb of quantification with minimal change of meaning</w:t>
      </w:r>
      <w:r w:rsidRPr="00AB4AF8">
        <w:rPr>
          <w:rStyle w:val="StyleUnderline"/>
        </w:rPr>
        <w:t xml:space="preserve"> (Krifka et al. 1995). </w:t>
      </w:r>
      <w:r w:rsidRPr="00AB4AF8">
        <w:rPr>
          <w:rStyle w:val="StyleUnderline"/>
          <w:highlight w:val="green"/>
        </w:rPr>
        <w:t>For example, inserting “usually”</w:t>
      </w:r>
      <w:r w:rsidRPr="00AB4AF8">
        <w:rPr>
          <w:rStyle w:val="StyleUnderline"/>
        </w:rPr>
        <w:t xml:space="preserve"> in the sentences in (1a) (e.g., “tigers are usually striped”) produces only a small change in meaning, while inserting “usually” in (1b) dramatically alters the meaning of the sentence</w:t>
      </w:r>
      <w:r>
        <w:t xml:space="preserve"> (e.g., “tigers are usually on the front lawn”). (For generics such as “mosquitoes carry malaria”, the adverb “sometimes” is perhaps better used than “usually” to mark off the generic reading.)</w:t>
      </w:r>
    </w:p>
    <w:p w14:paraId="5605DB5B" w14:textId="77777777" w:rsidR="00954198" w:rsidRPr="000A26E9" w:rsidRDefault="00954198" w:rsidP="00954198">
      <w:pPr>
        <w:pStyle w:val="Heading4"/>
      </w:pPr>
      <w:r>
        <w:t xml:space="preserve">This applies to the res – 1] Upward entailment test – “The WTO ought to reduce intellectual property protections for medicines” doesn’t entail that “The WTO ought to reduce intellectual property protections for health treatments” because there are orthopedics, etc that perhaps shouldn’t be reduced 2]Adverb test – "nations generally ought to reduce IPP for medicines" doesn't substantially change the meaning </w:t>
      </w:r>
    </w:p>
    <w:p w14:paraId="39BD0D19" w14:textId="77777777" w:rsidR="00954198" w:rsidRPr="0042625A" w:rsidRDefault="00954198" w:rsidP="00954198">
      <w:pPr>
        <w:pStyle w:val="Heading4"/>
      </w:pPr>
      <w:r>
        <w:t>They have to win counter-definitions to both our Cohen and Leslie evidence—if we win a violation for either it proves they are outside the bounds of the topic</w:t>
      </w:r>
    </w:p>
    <w:p w14:paraId="24AC4629" w14:textId="77777777" w:rsidR="00954198" w:rsidRDefault="00954198" w:rsidP="00954198">
      <w:pPr>
        <w:pStyle w:val="Heading4"/>
      </w:pPr>
      <w:r w:rsidRPr="00BC4B37">
        <w:t>Violation—</w:t>
      </w:r>
      <w:r>
        <w:t>they specified covid vaccines— others like CRISPR, data exlusivity, etc. are ipps that exist</w:t>
      </w:r>
    </w:p>
    <w:p w14:paraId="000C50B7" w14:textId="77777777" w:rsidR="00954198" w:rsidRPr="00EF3EAD" w:rsidRDefault="00954198" w:rsidP="00954198"/>
    <w:p w14:paraId="73812A55" w14:textId="77777777" w:rsidR="00954198" w:rsidRDefault="00954198" w:rsidP="00954198">
      <w:pPr>
        <w:pStyle w:val="Heading4"/>
      </w:pPr>
      <w:r>
        <w:lastRenderedPageBreak/>
        <w:t>Vote neg:</w:t>
      </w:r>
    </w:p>
    <w:p w14:paraId="3D420561" w14:textId="77777777" w:rsidR="00954198" w:rsidRPr="003A22DC" w:rsidRDefault="00954198" w:rsidP="00954198">
      <w:pPr>
        <w:pStyle w:val="Heading4"/>
      </w:pPr>
      <w:r>
        <w:t xml:space="preserve">1] Precision – if we win definitions the aff is not topical. The resolution is the only predictable stasis point for dividing ground—any deviation justifies the aff arbitrarily jettisoning words in the resolution at their whim which decks negative ground and preparation because the aff is no longer bounded by the resolution. </w:t>
      </w:r>
    </w:p>
    <w:p w14:paraId="28D51D27" w14:textId="77777777" w:rsidR="00954198" w:rsidRPr="00EE6D45" w:rsidRDefault="00954198" w:rsidP="00954198">
      <w:pPr>
        <w:keepNext/>
        <w:keepLines/>
        <w:spacing w:before="40" w:after="0"/>
        <w:outlineLvl w:val="3"/>
        <w:rPr>
          <w:rFonts w:eastAsia="MS Gothic"/>
          <w:b/>
          <w:iCs/>
          <w:sz w:val="26"/>
        </w:rPr>
      </w:pPr>
      <w:r w:rsidRPr="00EE6D45">
        <w:rPr>
          <w:rFonts w:eastAsia="MS Gothic"/>
          <w:b/>
          <w:iCs/>
          <w:sz w:val="26"/>
        </w:rPr>
        <w:t>2] Limits:</w:t>
      </w:r>
    </w:p>
    <w:p w14:paraId="12CC1C84" w14:textId="77777777" w:rsidR="00954198" w:rsidRPr="00EE6D45" w:rsidRDefault="00954198" w:rsidP="00954198">
      <w:pPr>
        <w:keepNext/>
        <w:keepLines/>
        <w:spacing w:before="40" w:after="0"/>
        <w:outlineLvl w:val="3"/>
        <w:rPr>
          <w:rFonts w:eastAsia="MS Gothic"/>
          <w:b/>
          <w:iCs/>
          <w:sz w:val="26"/>
        </w:rPr>
      </w:pPr>
      <w:r w:rsidRPr="00EE6D45">
        <w:rPr>
          <w:rFonts w:eastAsia="MS Gothic"/>
          <w:b/>
          <w:iCs/>
          <w:sz w:val="26"/>
        </w:rPr>
        <w:t>A] Quantitative –– unlimited topics incentivize obscure affs that negs won’t have prep on – limits are key to reciprocal prep burden</w:t>
      </w:r>
    </w:p>
    <w:p w14:paraId="3B6EA209" w14:textId="77777777" w:rsidR="00954198" w:rsidRDefault="00954198" w:rsidP="00954198">
      <w:pPr>
        <w:keepNext/>
        <w:keepLines/>
        <w:spacing w:before="40" w:after="0"/>
        <w:outlineLvl w:val="3"/>
        <w:rPr>
          <w:rFonts w:eastAsia="MS Gothic"/>
          <w:b/>
          <w:iCs/>
          <w:sz w:val="26"/>
        </w:rPr>
      </w:pPr>
      <w:r w:rsidRPr="00EE6D45">
        <w:rPr>
          <w:rFonts w:eastAsia="MS Gothic"/>
          <w:b/>
          <w:iCs/>
          <w:sz w:val="26"/>
        </w:rPr>
        <w:t>B] Qualitative –</w:t>
      </w:r>
      <w:r>
        <w:rPr>
          <w:rFonts w:eastAsia="MS Gothic"/>
          <w:b/>
          <w:iCs/>
          <w:sz w:val="26"/>
        </w:rPr>
        <w:t xml:space="preserve"> </w:t>
      </w:r>
      <w:r w:rsidRPr="00EE6D45">
        <w:rPr>
          <w:rFonts w:eastAsia="MS Gothic"/>
          <w:b/>
          <w:iCs/>
          <w:sz w:val="26"/>
        </w:rPr>
        <w:t>they take away generic</w:t>
      </w:r>
      <w:r>
        <w:rPr>
          <w:rFonts w:eastAsia="MS Gothic"/>
          <w:b/>
          <w:iCs/>
          <w:sz w:val="26"/>
        </w:rPr>
        <w:t xml:space="preserve"> turns </w:t>
      </w:r>
      <w:r w:rsidRPr="00EE6D45">
        <w:rPr>
          <w:rFonts w:eastAsia="MS Gothic"/>
          <w:b/>
          <w:iCs/>
          <w:sz w:val="26"/>
        </w:rPr>
        <w:t xml:space="preserve">like </w:t>
      </w:r>
      <w:r>
        <w:rPr>
          <w:rFonts w:eastAsia="MS Gothic"/>
          <w:b/>
          <w:iCs/>
          <w:sz w:val="26"/>
        </w:rPr>
        <w:t>the Innovation DA and functionally jettison medicines from the topic</w:t>
      </w:r>
      <w:r w:rsidRPr="00EE6D45">
        <w:rPr>
          <w:rFonts w:eastAsia="MS Gothic"/>
          <w:b/>
          <w:iCs/>
          <w:sz w:val="26"/>
        </w:rPr>
        <w:t>, which shifts away from the core topic lit of</w:t>
      </w:r>
      <w:r>
        <w:rPr>
          <w:rFonts w:eastAsia="MS Gothic"/>
          <w:b/>
          <w:iCs/>
          <w:sz w:val="26"/>
        </w:rPr>
        <w:t xml:space="preserve"> property protections </w:t>
      </w:r>
      <w:r w:rsidRPr="00EE6D45">
        <w:rPr>
          <w:rFonts w:eastAsia="MS Gothic"/>
          <w:b/>
          <w:iCs/>
          <w:sz w:val="26"/>
        </w:rPr>
        <w:t>– also means there is no universal DA to spec affs</w:t>
      </w:r>
    </w:p>
    <w:p w14:paraId="1E4B01F2" w14:textId="77777777" w:rsidR="00954198" w:rsidRDefault="00954198" w:rsidP="00954198">
      <w:pPr>
        <w:keepNext/>
        <w:keepLines/>
        <w:spacing w:before="40" w:after="0"/>
        <w:outlineLvl w:val="3"/>
        <w:rPr>
          <w:rFonts w:eastAsia="Cambria"/>
        </w:rPr>
      </w:pPr>
    </w:p>
    <w:p w14:paraId="3E96701D" w14:textId="77777777" w:rsidR="00954198" w:rsidRPr="0035195E" w:rsidRDefault="00954198" w:rsidP="00954198">
      <w:pPr>
        <w:keepNext/>
        <w:keepLines/>
        <w:spacing w:before="40" w:after="0"/>
        <w:outlineLvl w:val="3"/>
        <w:rPr>
          <w:rFonts w:eastAsia="MS Gothic"/>
          <w:b/>
          <w:iCs/>
          <w:sz w:val="26"/>
        </w:rPr>
      </w:pPr>
      <w:r w:rsidRPr="00EE6D45">
        <w:rPr>
          <w:rFonts w:eastAsia="MS Gothic"/>
          <w:b/>
          <w:iCs/>
          <w:sz w:val="26"/>
        </w:rPr>
        <w:t xml:space="preserve">3] TVA solves – read the aff as advantage – most authors advocate </w:t>
      </w:r>
      <w:r>
        <w:rPr>
          <w:rFonts w:eastAsia="MS Gothic"/>
          <w:b/>
          <w:iCs/>
          <w:sz w:val="26"/>
        </w:rPr>
        <w:t xml:space="preserve">for a change in WTO policy </w:t>
      </w:r>
    </w:p>
    <w:p w14:paraId="2C57E227" w14:textId="77777777" w:rsidR="00954198" w:rsidRDefault="00954198" w:rsidP="00954198">
      <w:pPr>
        <w:keepNext/>
        <w:keepLines/>
        <w:spacing w:before="40" w:after="0"/>
        <w:outlineLvl w:val="3"/>
        <w:rPr>
          <w:rFonts w:eastAsia="MS Gothic"/>
          <w:b/>
          <w:iCs/>
          <w:sz w:val="26"/>
        </w:rPr>
      </w:pPr>
      <w:r w:rsidRPr="00EE6D45">
        <w:rPr>
          <w:rFonts w:eastAsia="MS Gothic"/>
          <w:b/>
          <w:iCs/>
          <w:sz w:val="26"/>
        </w:rPr>
        <w:t>4] No PICs offense – potential neg abuse doesn’t justify aff abuse because that would permit infinite 1AC abuse</w:t>
      </w:r>
    </w:p>
    <w:p w14:paraId="428BAEEF" w14:textId="77777777" w:rsidR="00954198" w:rsidRDefault="00954198" w:rsidP="00954198">
      <w:pPr>
        <w:keepNext/>
        <w:keepLines/>
        <w:spacing w:before="40" w:after="0"/>
        <w:outlineLvl w:val="3"/>
        <w:rPr>
          <w:rFonts w:eastAsia="Times New Roman"/>
        </w:rPr>
      </w:pPr>
    </w:p>
    <w:p w14:paraId="03C2EC95" w14:textId="77777777" w:rsidR="00954198" w:rsidRPr="003A22DC" w:rsidRDefault="00954198" w:rsidP="00954198">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67FAB6DD" w14:textId="77777777" w:rsidR="00954198" w:rsidRDefault="00954198" w:rsidP="00954198">
      <w:pPr>
        <w:pStyle w:val="Heading4"/>
        <w:rPr>
          <w:rFonts w:eastAsia="Times New Roman"/>
        </w:rPr>
      </w:pPr>
      <w:r w:rsidRPr="00BC4B37">
        <w:rPr>
          <w:rFonts w:eastAsia="Times New Roman"/>
        </w:rPr>
        <w:t xml:space="preserve">No RVIs—it’s your burden to be topical. </w:t>
      </w:r>
    </w:p>
    <w:p w14:paraId="184638F8" w14:textId="77777777" w:rsidR="00954198" w:rsidRDefault="00954198" w:rsidP="00954198">
      <w:pPr>
        <w:pStyle w:val="Heading4"/>
      </w:pPr>
      <w:r w:rsidRPr="00910A32">
        <w:t xml:space="preserve">Evaluate T before 1AR theory – </w:t>
      </w:r>
      <w:r>
        <w:t xml:space="preserve">norms </w:t>
      </w:r>
      <w:r w:rsidRPr="00910A32">
        <w:t>– we only have a couple months to set T norms but can set 1AR theory norms anytime</w:t>
      </w:r>
    </w:p>
    <w:p w14:paraId="59043F29" w14:textId="77777777" w:rsidR="00954198" w:rsidRDefault="00954198" w:rsidP="00954198">
      <w:pPr>
        <w:pStyle w:val="Heading2"/>
      </w:pPr>
      <w:r>
        <w:lastRenderedPageBreak/>
        <w:t>2</w:t>
      </w:r>
    </w:p>
    <w:p w14:paraId="12F7E329" w14:textId="77777777" w:rsidR="00954198" w:rsidRDefault="00954198" w:rsidP="00954198">
      <w:pPr>
        <w:pStyle w:val="Heading3"/>
      </w:pPr>
      <w:r>
        <w:lastRenderedPageBreak/>
        <w:t>1nc – t</w:t>
      </w:r>
    </w:p>
    <w:p w14:paraId="4AD25883" w14:textId="77777777" w:rsidR="00954198" w:rsidRPr="002F6541" w:rsidRDefault="00954198" w:rsidP="00954198">
      <w:pPr>
        <w:pStyle w:val="Heading4"/>
      </w:pPr>
      <w:r w:rsidRPr="002F6541">
        <w:t xml:space="preserve">Interpretation – topical affs must defend a reduction of intellectual property protections for </w:t>
      </w:r>
      <w:r w:rsidRPr="002F6541">
        <w:rPr>
          <w:i/>
          <w:u w:val="single"/>
        </w:rPr>
        <w:t>medicines</w:t>
      </w:r>
      <w:r w:rsidRPr="002F6541">
        <w:t>.</w:t>
      </w:r>
    </w:p>
    <w:p w14:paraId="029A7169" w14:textId="77777777" w:rsidR="00954198" w:rsidRPr="006712CC" w:rsidRDefault="00954198" w:rsidP="00954198">
      <w:pPr>
        <w:pStyle w:val="Heading4"/>
      </w:pPr>
      <w:r w:rsidRPr="002F6541">
        <w:t>Violation</w:t>
      </w:r>
      <w:r>
        <w:t xml:space="preserve">: </w:t>
      </w:r>
      <w:r w:rsidRPr="002F6541">
        <w:t xml:space="preserve">they reduce IP protections on </w:t>
      </w:r>
      <w:r w:rsidRPr="002F6541">
        <w:rPr>
          <w:i/>
          <w:u w:val="single"/>
        </w:rPr>
        <w:t>vaccines</w:t>
      </w:r>
      <w:r w:rsidRPr="002F6541">
        <w:rPr>
          <w:i/>
        </w:rPr>
        <w:t xml:space="preserve"> </w:t>
      </w:r>
      <w:r w:rsidRPr="002F6541">
        <w:t xml:space="preserve">which is categorically distinct </w:t>
      </w:r>
    </w:p>
    <w:p w14:paraId="79FD781F" w14:textId="77777777" w:rsidR="00954198" w:rsidRPr="002F6541" w:rsidRDefault="00954198" w:rsidP="00954198">
      <w:pPr>
        <w:pStyle w:val="Heading4"/>
        <w:rPr>
          <w:rFonts w:eastAsia="DengXian Light"/>
        </w:rPr>
      </w:pPr>
      <w:r w:rsidRPr="002F6541">
        <w:rPr>
          <w:rFonts w:eastAsia="DengXian Light"/>
        </w:rPr>
        <w:t>Vaccines are different from medicines in the context of intellectual property</w:t>
      </w:r>
    </w:p>
    <w:p w14:paraId="0BF63933" w14:textId="77777777" w:rsidR="00954198" w:rsidRPr="002F6541" w:rsidRDefault="00954198" w:rsidP="00954198">
      <w:pPr>
        <w:rPr>
          <w:rFonts w:asciiTheme="majorHAnsi" w:hAnsiTheme="majorHAnsi" w:cstheme="majorHAnsi"/>
        </w:rPr>
      </w:pPr>
      <w:r w:rsidRPr="005D4AB6">
        <w:rPr>
          <w:rStyle w:val="Style13ptBold"/>
        </w:rPr>
        <w:t>Garrison 04</w:t>
      </w:r>
      <w:r w:rsidRPr="002F6541">
        <w:rPr>
          <w:rFonts w:asciiTheme="majorHAnsi" w:hAnsiTheme="majorHAnsi" w:cstheme="majorHAnsi"/>
        </w:rPr>
        <w:t xml:space="preserve"> </w:t>
      </w:r>
      <w:r w:rsidRPr="002F6541">
        <w:rPr>
          <w:rFonts w:asciiTheme="majorHAnsi" w:hAnsiTheme="majorHAnsi" w:cstheme="majorHAnsi"/>
          <w:sz w:val="16"/>
          <w:szCs w:val="16"/>
        </w:rPr>
        <w:t>[Christopher Garrison, Consultant Legal Advisor to WHO. "Intellectual Property Rights and Vaccines in Developing countries," 04-13-2004, accessed 9-2-2021, https://www.who.int/intellectualproperty/events/en/Background_paper.pdf?ua=1] HWIC</w:t>
      </w:r>
    </w:p>
    <w:p w14:paraId="7FFD0E59" w14:textId="77777777" w:rsidR="00954198" w:rsidRDefault="00954198" w:rsidP="00954198">
      <w:pPr>
        <w:rPr>
          <w:rFonts w:asciiTheme="majorHAnsi" w:eastAsia="Calibri" w:hAnsiTheme="majorHAnsi" w:cstheme="majorHAnsi"/>
          <w:sz w:val="16"/>
        </w:rPr>
      </w:pPr>
      <w:r w:rsidRPr="002F6541">
        <w:rPr>
          <w:rFonts w:asciiTheme="majorHAnsi" w:eastAsia="Calibri" w:hAnsiTheme="majorHAnsi" w:cstheme="majorHAnsi"/>
          <w:sz w:val="16"/>
        </w:rPr>
        <w:t xml:space="preserve">In the last few years, there has been a substantial debate about how intellectual property impacts medicines and in particular how the TRIPS Agreement impacts access to medicines in the developing world. </w:t>
      </w:r>
      <w:r w:rsidRPr="002F6541">
        <w:rPr>
          <w:rStyle w:val="StyleUnderline"/>
          <w:rFonts w:asciiTheme="majorHAnsi" w:hAnsiTheme="majorHAnsi" w:cstheme="majorHAnsi"/>
          <w:highlight w:val="green"/>
        </w:rPr>
        <w:t>Vaccines are different from medicines</w:t>
      </w:r>
      <w:r w:rsidRPr="002F6541">
        <w:rPr>
          <w:rStyle w:val="StyleUnderline"/>
          <w:rFonts w:asciiTheme="majorHAnsi" w:hAnsiTheme="majorHAnsi" w:cstheme="majorHAnsi"/>
        </w:rPr>
        <w:t xml:space="preserve"> in a number of important respects</w:t>
      </w:r>
      <w:r w:rsidRPr="002F6541">
        <w:rPr>
          <w:rFonts w:asciiTheme="majorHAnsi" w:eastAsia="Calibri" w:hAnsiTheme="majorHAnsi" w:cstheme="majorHAnsi"/>
          <w:sz w:val="16"/>
        </w:rPr>
        <w:t xml:space="preserve"> however (at least from the small molecule ‘pill’ medicines if not the newer ‘biotech’ medicines). </w:t>
      </w:r>
      <w:r w:rsidRPr="002F6541">
        <w:rPr>
          <w:rStyle w:val="StyleUnderline"/>
          <w:rFonts w:asciiTheme="majorHAnsi" w:hAnsiTheme="majorHAnsi" w:cstheme="majorHAnsi"/>
        </w:rPr>
        <w:t xml:space="preserve">The </w:t>
      </w:r>
      <w:r w:rsidRPr="002F6541">
        <w:rPr>
          <w:rStyle w:val="StyleUnderline"/>
          <w:rFonts w:asciiTheme="majorHAnsi" w:hAnsiTheme="majorHAnsi" w:cstheme="majorHAnsi"/>
          <w:highlight w:val="green"/>
        </w:rPr>
        <w:t>issues raised in the access to medicines debate</w:t>
      </w:r>
      <w:r w:rsidRPr="002F6541">
        <w:rPr>
          <w:rStyle w:val="StyleUnderline"/>
          <w:rFonts w:asciiTheme="majorHAnsi" w:hAnsiTheme="majorHAnsi" w:cstheme="majorHAnsi"/>
        </w:rPr>
        <w:t xml:space="preserve"> may therefore </w:t>
      </w:r>
      <w:r w:rsidRPr="002F6541">
        <w:rPr>
          <w:rStyle w:val="StyleUnderline"/>
          <w:rFonts w:asciiTheme="majorHAnsi" w:hAnsiTheme="majorHAnsi" w:cstheme="majorHAnsi"/>
          <w:highlight w:val="green"/>
        </w:rPr>
        <w:t>apply to a greater or lesser extent for vaccines</w:t>
      </w:r>
      <w:r w:rsidRPr="002F6541">
        <w:rPr>
          <w:rStyle w:val="StyleUnderline"/>
          <w:rFonts w:asciiTheme="majorHAnsi" w:hAnsiTheme="majorHAnsi" w:cstheme="majorHAnsi"/>
        </w:rPr>
        <w:t>,</w:t>
      </w:r>
      <w:r w:rsidRPr="002F6541">
        <w:rPr>
          <w:rFonts w:asciiTheme="majorHAnsi" w:eastAsia="Calibri" w:hAnsiTheme="majorHAnsi" w:cstheme="majorHAnsi"/>
          <w:sz w:val="16"/>
        </w:rPr>
        <w:t xml:space="preserve"> depending on these differences. This section examines a few of the different forms of intellectual property rights that are relevant in the context of vaccines and outlines the impact of some of the differences between vaccines and medicines.</w:t>
      </w:r>
    </w:p>
    <w:p w14:paraId="2A1C6EB5" w14:textId="77777777" w:rsidR="00954198" w:rsidRDefault="00954198" w:rsidP="00954198">
      <w:pPr>
        <w:pStyle w:val="Heading4"/>
      </w:pPr>
      <w:r w:rsidRPr="002F6541">
        <w:t xml:space="preserve">Prefer </w:t>
      </w:r>
      <w:r>
        <w:t>for l</w:t>
      </w:r>
      <w:r w:rsidRPr="002F6541">
        <w:t xml:space="preserve">imits – allowing non medicines explodes limits to include affs that defend reducing protections for </w:t>
      </w:r>
      <w:r w:rsidRPr="002F6541">
        <w:rPr>
          <w:u w:val="single"/>
        </w:rPr>
        <w:t>surgeries</w:t>
      </w:r>
      <w:r w:rsidRPr="002F6541">
        <w:t xml:space="preserve">, </w:t>
      </w:r>
      <w:r w:rsidRPr="002F6541">
        <w:rPr>
          <w:u w:val="single"/>
        </w:rPr>
        <w:t>therapy</w:t>
      </w:r>
      <w:r w:rsidRPr="002F6541">
        <w:t xml:space="preserve">, </w:t>
      </w:r>
      <w:r w:rsidRPr="002F6541">
        <w:rPr>
          <w:u w:val="single"/>
        </w:rPr>
        <w:t>injury prevention</w:t>
      </w:r>
      <w:r w:rsidRPr="002F6541">
        <w:t xml:space="preserve">, </w:t>
      </w:r>
      <w:r w:rsidRPr="002F6541">
        <w:rPr>
          <w:u w:val="single"/>
        </w:rPr>
        <w:t>cosmetic procedures</w:t>
      </w:r>
      <w:r w:rsidRPr="002F6541">
        <w:t xml:space="preserve">, etc. – makes neg prep impossible because the case neg to the </w:t>
      </w:r>
      <w:r w:rsidRPr="002F6541">
        <w:rPr>
          <w:u w:val="single"/>
        </w:rPr>
        <w:t>Botox</w:t>
      </w:r>
      <w:r w:rsidRPr="002F6541">
        <w:t xml:space="preserve"> and </w:t>
      </w:r>
      <w:r w:rsidRPr="002F6541">
        <w:rPr>
          <w:u w:val="single"/>
        </w:rPr>
        <w:t>Laser Eye Surgery</w:t>
      </w:r>
      <w:r w:rsidRPr="002F6541">
        <w:t xml:space="preserve"> affs would have no overlap – privileges the aff by stretching pre-tournament neg prep too thin and precluding nuanced rigorous testing of aff</w:t>
      </w:r>
    </w:p>
    <w:p w14:paraId="1FCFF1B1" w14:textId="77777777" w:rsidR="00954198" w:rsidRDefault="00954198" w:rsidP="00954198">
      <w:pPr>
        <w:pStyle w:val="Heading2"/>
      </w:pPr>
      <w:r>
        <w:lastRenderedPageBreak/>
        <w:t>3</w:t>
      </w:r>
    </w:p>
    <w:p w14:paraId="0777E846" w14:textId="77777777" w:rsidR="00954198" w:rsidRPr="00E10F36" w:rsidRDefault="00954198" w:rsidP="00954198">
      <w:pPr>
        <w:pStyle w:val="Heading3"/>
      </w:pPr>
      <w:r>
        <w:lastRenderedPageBreak/>
        <w:t>1nc – cp</w:t>
      </w:r>
    </w:p>
    <w:p w14:paraId="1E167829" w14:textId="77777777" w:rsidR="00954198" w:rsidRDefault="00954198" w:rsidP="00954198">
      <w:pPr>
        <w:pStyle w:val="Heading4"/>
      </w:pPr>
      <w:r>
        <w:t xml:space="preserve">CP: </w:t>
      </w:r>
    </w:p>
    <w:p w14:paraId="5F0C6F3F" w14:textId="77777777" w:rsidR="00954198" w:rsidRDefault="00954198" w:rsidP="00954198">
      <w:pPr>
        <w:pStyle w:val="Heading4"/>
        <w:numPr>
          <w:ilvl w:val="0"/>
          <w:numId w:val="12"/>
        </w:numPr>
      </w:pPr>
      <w:r>
        <w:t>France, Germany, Sweden, and Italy should:</w:t>
      </w:r>
    </w:p>
    <w:p w14:paraId="7B14A01F" w14:textId="77777777" w:rsidR="00954198" w:rsidRDefault="00954198" w:rsidP="00954198">
      <w:pPr>
        <w:pStyle w:val="ListParagraph"/>
        <w:numPr>
          <w:ilvl w:val="1"/>
          <w:numId w:val="12"/>
        </w:numPr>
      </w:pPr>
      <w:r>
        <w:t>substantially increase COVID vaccine production to meet the global demand</w:t>
      </w:r>
    </w:p>
    <w:p w14:paraId="614FB61A" w14:textId="77777777" w:rsidR="00954198" w:rsidRDefault="00954198" w:rsidP="00954198">
      <w:pPr>
        <w:pStyle w:val="ListParagraph"/>
        <w:numPr>
          <w:ilvl w:val="1"/>
          <w:numId w:val="12"/>
        </w:numPr>
      </w:pPr>
      <w:r>
        <w:t xml:space="preserve">sign bilateral intellectual property licensing contracts with low and middle-income countries to share vaccines </w:t>
      </w:r>
    </w:p>
    <w:p w14:paraId="4A09F290" w14:textId="77777777" w:rsidR="00954198" w:rsidRDefault="00954198" w:rsidP="00954198">
      <w:pPr>
        <w:pStyle w:val="ListParagraph"/>
        <w:numPr>
          <w:ilvl w:val="1"/>
          <w:numId w:val="12"/>
        </w:numPr>
      </w:pPr>
      <w:r>
        <w:t xml:space="preserve">donate all necessary vaccines at no cost to low and middle-income nations unable to license intellectual property rights </w:t>
      </w:r>
    </w:p>
    <w:p w14:paraId="7AAB6676" w14:textId="77777777" w:rsidR="00954198" w:rsidRDefault="00954198" w:rsidP="00954198">
      <w:pPr>
        <w:pStyle w:val="ListParagraph"/>
        <w:numPr>
          <w:ilvl w:val="1"/>
          <w:numId w:val="12"/>
        </w:numPr>
      </w:pPr>
      <w:r>
        <w:t>in future pandemics donate medical equipment and vaccines.</w:t>
      </w:r>
    </w:p>
    <w:p w14:paraId="1C86A924" w14:textId="77777777" w:rsidR="00954198" w:rsidRDefault="00954198" w:rsidP="00954198">
      <w:pPr>
        <w:pStyle w:val="Heading4"/>
        <w:numPr>
          <w:ilvl w:val="0"/>
          <w:numId w:val="12"/>
        </w:numPr>
      </w:pPr>
      <w:r w:rsidRPr="00793644">
        <w:t>The United States federal government should substantially increase defense spending, including promoting naval deployment, deterrence posture, and new military technology.</w:t>
      </w:r>
    </w:p>
    <w:p w14:paraId="75138FAF" w14:textId="77777777" w:rsidR="00954198" w:rsidRDefault="00954198" w:rsidP="00954198">
      <w:pPr>
        <w:pStyle w:val="Heading4"/>
      </w:pPr>
      <w:r>
        <w:t>First plank solves first and third adv– distributes COVID vaccines + revitalizes WTO cred</w:t>
      </w:r>
    </w:p>
    <w:p w14:paraId="1BD37072" w14:textId="180EB389" w:rsidR="00954198" w:rsidRDefault="00954198" w:rsidP="00954198">
      <w:pPr>
        <w:pStyle w:val="Heading4"/>
        <w:rPr>
          <w:rStyle w:val="Style13ptBold"/>
          <w:rFonts w:eastAsiaTheme="minorEastAsia" w:cstheme="minorBidi"/>
          <w:b/>
          <w:bCs w:val="0"/>
          <w:szCs w:val="24"/>
        </w:rPr>
      </w:pPr>
      <w:r>
        <w:t xml:space="preserve">Second plank </w:t>
      </w:r>
      <w:r w:rsidRPr="00793644">
        <w:rPr>
          <w:u w:val="single"/>
        </w:rPr>
        <w:t xml:space="preserve">revitalizes </w:t>
      </w:r>
      <w:r>
        <w:rPr>
          <w:u w:val="single"/>
        </w:rPr>
        <w:t>US primacy – solves second adv</w:t>
      </w:r>
      <w:r w:rsidRPr="00793644">
        <w:t>.</w:t>
      </w:r>
      <w:r>
        <w:t xml:space="preserve"> </w:t>
      </w:r>
      <w:r w:rsidRPr="00793644">
        <w:t xml:space="preserve">  </w:t>
      </w:r>
    </w:p>
    <w:p w14:paraId="070A537C" w14:textId="77777777" w:rsidR="00954198" w:rsidRPr="00954198" w:rsidRDefault="00954198" w:rsidP="00954198"/>
    <w:p w14:paraId="198D88ED" w14:textId="77777777" w:rsidR="00954198" w:rsidRPr="00D013AB" w:rsidRDefault="00954198" w:rsidP="00954198">
      <w:pPr>
        <w:pStyle w:val="Heading4"/>
        <w:rPr>
          <w:rStyle w:val="Style13ptBold"/>
          <w:b/>
        </w:rPr>
      </w:pPr>
      <w:r w:rsidRPr="00D013AB">
        <w:rPr>
          <w:rStyle w:val="Style13ptBold"/>
          <w:b/>
        </w:rPr>
        <w:t>Climate innovation is high and solving warming, but continued investment is key -- reducing IP collapses collaboration and investments.</w:t>
      </w:r>
    </w:p>
    <w:p w14:paraId="65CAB8D2" w14:textId="77777777" w:rsidR="00954198" w:rsidRDefault="00954198" w:rsidP="00954198">
      <w:r w:rsidRPr="00FB5463">
        <w:rPr>
          <w:rStyle w:val="Style13ptBold"/>
        </w:rPr>
        <w:t>Brand</w:t>
      </w:r>
      <w:r>
        <w:rPr>
          <w:rStyle w:val="Style13ptBold"/>
        </w:rPr>
        <w:t xml:space="preserve"> 5-26</w:t>
      </w:r>
      <w:r w:rsidRPr="00FB5463">
        <w:t xml:space="preserve">, </w:t>
      </w:r>
      <w:r>
        <w:t>[</w:t>
      </w:r>
      <w:r w:rsidRPr="00FB5463">
        <w:t>Melissa. “Trips Ip Waiver Could Establish Dangerous Precedent for Climate Change and Other Biotech Sectors.” IPWatchdog.com | Patents &amp; Patent Law, 26 May 2021, www.ipwatchdog.com/2021/05/26/trips-ip-waiver-establish-dangerous-precedent-climate-change-biotech-sectors/id=133964</w:t>
      </w:r>
      <w:r>
        <w:t>/]</w:t>
      </w:r>
    </w:p>
    <w:p w14:paraId="2D21507E" w14:textId="77777777" w:rsidR="00954198" w:rsidRDefault="00954198" w:rsidP="00954198">
      <w:pPr>
        <w:rPr>
          <w:u w:val="single"/>
        </w:rPr>
      </w:pPr>
      <w:r w:rsidRPr="00714068">
        <w:rPr>
          <w:u w:val="single"/>
        </w:rPr>
        <w:t>“</w:t>
      </w:r>
      <w:r w:rsidRPr="00714068">
        <w:rPr>
          <w:highlight w:val="cyan"/>
          <w:u w:val="single"/>
        </w:rPr>
        <w:t>If a</w:t>
      </w:r>
      <w:r w:rsidRPr="00714068">
        <w:rPr>
          <w:u w:val="single"/>
        </w:rPr>
        <w:t xml:space="preserve">n IP </w:t>
      </w:r>
      <w:r w:rsidRPr="00714068">
        <w:rPr>
          <w:highlight w:val="cyan"/>
          <w:u w:val="single"/>
        </w:rPr>
        <w:t>waiver is</w:t>
      </w:r>
      <w:r w:rsidRPr="00714068">
        <w:rPr>
          <w:u w:val="single"/>
        </w:rPr>
        <w:t xml:space="preserve"> purportedly </w:t>
      </w:r>
      <w:r w:rsidRPr="00714068">
        <w:rPr>
          <w:highlight w:val="cyan"/>
          <w:u w:val="single"/>
        </w:rPr>
        <w:t>necessary</w:t>
      </w:r>
      <w:r w:rsidRPr="00714068">
        <w:rPr>
          <w:u w:val="single"/>
        </w:rPr>
        <w:t xml:space="preserve"> </w:t>
      </w:r>
      <w:r w:rsidRPr="00E128BA">
        <w:rPr>
          <w:sz w:val="16"/>
        </w:rPr>
        <w:t xml:space="preserve">to solve the COVID-19 global health crisis, can we really feel confident that this or some future Administration will not apply the same logic to the climate crisis? And, without the confidence in the underlying IP for such solutions, </w:t>
      </w:r>
      <w:r w:rsidRPr="00714068">
        <w:rPr>
          <w:highlight w:val="cyan"/>
          <w:u w:val="single"/>
        </w:rPr>
        <w:t>what does this mean for</w:t>
      </w:r>
      <w:r w:rsidRPr="00714068">
        <w:rPr>
          <w:u w:val="single"/>
        </w:rPr>
        <w:t xml:space="preserve"> U.S. </w:t>
      </w:r>
      <w:r w:rsidRPr="00714068">
        <w:rPr>
          <w:highlight w:val="cyan"/>
          <w:u w:val="single"/>
        </w:rPr>
        <w:t>innovation</w:t>
      </w:r>
      <w:r w:rsidRPr="00714068">
        <w:rPr>
          <w:u w:val="single"/>
        </w:rPr>
        <w:t xml:space="preserve"> and economic growth?”</w:t>
      </w:r>
      <w:r w:rsidRPr="00E128BA">
        <w:rPr>
          <w:sz w:val="16"/>
        </w:rPr>
        <w:t xml:space="preserve"> the discussions around waiving intellectual property (IP) rights set forth in the Agreement on Trade-Related Aspects of Intellectual Property Rights (TRIPS) are currently (and somewhat amorphously) limited to COVID-19 related drug and medical products, it is probably shortsighted to ignore the implications for other technologies critical to sustaining our environment and advancing a more healthful world. </w:t>
      </w:r>
      <w:r w:rsidRPr="00714068">
        <w:rPr>
          <w:u w:val="single"/>
        </w:rPr>
        <w:t xml:space="preserve">In fact, if we want </w:t>
      </w:r>
      <w:r w:rsidRPr="00714068">
        <w:rPr>
          <w:highlight w:val="cyan"/>
          <w:u w:val="single"/>
        </w:rPr>
        <w:t xml:space="preserve">to ensure </w:t>
      </w:r>
      <w:r w:rsidRPr="001E62F5">
        <w:rPr>
          <w:u w:val="single"/>
        </w:rPr>
        <w:t xml:space="preserve">continued </w:t>
      </w:r>
      <w:r w:rsidRPr="00714068">
        <w:rPr>
          <w:highlight w:val="cyan"/>
          <w:u w:val="single"/>
        </w:rPr>
        <w:t>investment</w:t>
      </w:r>
      <w:r w:rsidRPr="00714068">
        <w:rPr>
          <w:u w:val="single"/>
        </w:rPr>
        <w:t xml:space="preserve"> in these technologies, </w:t>
      </w:r>
      <w:r w:rsidRPr="001E62F5">
        <w:rPr>
          <w:u w:val="single"/>
        </w:rPr>
        <w:t xml:space="preserve">we should </w:t>
      </w:r>
      <w:r w:rsidRPr="00714068">
        <w:rPr>
          <w:highlight w:val="cyan"/>
          <w:u w:val="single"/>
        </w:rPr>
        <w:t>be</w:t>
      </w:r>
      <w:r w:rsidRPr="00714068">
        <w:rPr>
          <w:u w:val="single"/>
        </w:rPr>
        <w:t xml:space="preserve"> very </w:t>
      </w:r>
      <w:r w:rsidRPr="00714068">
        <w:rPr>
          <w:highlight w:val="cyan"/>
          <w:u w:val="single"/>
        </w:rPr>
        <w:t>concerned about the message conveyed</w:t>
      </w:r>
      <w:r w:rsidRPr="00714068">
        <w:rPr>
          <w:u w:val="single"/>
        </w:rPr>
        <w:t xml:space="preserve"> by the international political tide: if you overcome a challenging scientific problem and your solution has the potential to save lives, </w:t>
      </w:r>
      <w:r w:rsidRPr="001E62F5">
        <w:rPr>
          <w:u w:val="single"/>
        </w:rPr>
        <w:t xml:space="preserve">be </w:t>
      </w:r>
      <w:r w:rsidRPr="00714068">
        <w:rPr>
          <w:highlight w:val="cyan"/>
          <w:u w:val="single"/>
        </w:rPr>
        <w:t>prepare</w:t>
      </w:r>
      <w:r w:rsidRPr="001E62F5">
        <w:rPr>
          <w:u w:val="single"/>
        </w:rPr>
        <w:t xml:space="preserve">d </w:t>
      </w:r>
      <w:r w:rsidRPr="00714068">
        <w:rPr>
          <w:highlight w:val="cyan"/>
          <w:u w:val="single"/>
        </w:rPr>
        <w:t>to</w:t>
      </w:r>
      <w:r w:rsidRPr="00714068">
        <w:rPr>
          <w:u w:val="single"/>
        </w:rPr>
        <w:t xml:space="preserve"> be subjected to intense political pressure and to potentially </w:t>
      </w:r>
      <w:r w:rsidRPr="00714068">
        <w:rPr>
          <w:highlight w:val="cyan"/>
          <w:u w:val="single"/>
        </w:rPr>
        <w:t>hand over your tech</w:t>
      </w:r>
      <w:r w:rsidRPr="00714068">
        <w:rPr>
          <w:u w:val="single"/>
        </w:rPr>
        <w:t xml:space="preserve">nology </w:t>
      </w:r>
      <w:r w:rsidRPr="00714068">
        <w:rPr>
          <w:highlight w:val="cyan"/>
          <w:u w:val="single"/>
        </w:rPr>
        <w:t>without compensation</w:t>
      </w:r>
      <w:r w:rsidRPr="00714068">
        <w:rPr>
          <w:u w:val="single"/>
        </w:rPr>
        <w:t xml:space="preserve"> and regardless of the consequences. The </w:t>
      </w:r>
      <w:r w:rsidRPr="001E62F5">
        <w:rPr>
          <w:highlight w:val="cyan"/>
          <w:u w:val="single"/>
        </w:rPr>
        <w:t>biotech industry</w:t>
      </w:r>
      <w:r w:rsidRPr="00714068">
        <w:rPr>
          <w:u w:val="single"/>
        </w:rPr>
        <w:t xml:space="preserve"> </w:t>
      </w:r>
      <w:r w:rsidRPr="00714068">
        <w:rPr>
          <w:highlight w:val="cyan"/>
          <w:u w:val="single"/>
        </w:rPr>
        <w:t>is making remarkable advances towards climate change</w:t>
      </w:r>
      <w:r w:rsidRPr="00714068">
        <w:rPr>
          <w:u w:val="single"/>
        </w:rPr>
        <w:t xml:space="preserve"> solutions, and it is precisely for this reason that it can expect to be in the crosshairs of potential IP waiver discussions.</w:t>
      </w:r>
      <w:r w:rsidRPr="00E128BA">
        <w:rPr>
          <w:sz w:val="16"/>
        </w:rPr>
        <w:t xml:space="preserve">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If an IP waiver is purportedly necessary to solve the COVID-19 global health crisis (and of course we dispute this notion), can we really feel confident that this or some future Administration will not apply the same logic to the climate crisis? And, without the confidence in the underlying IP for such solutions, what does this mean for U.S. innovation and economic growth? United States Trade Representative (USTR) Katherine Tai was subject to questioning along this very line during a recent Senate Finance Committee hearing. And while Ambassador Tai did not affirmatively state that an IP waiver would be in the future for climate change technology, she surely did not assuage the </w:t>
      </w:r>
      <w:r w:rsidRPr="00E128BA">
        <w:rPr>
          <w:sz w:val="16"/>
        </w:rPr>
        <w:lastRenderedPageBreak/>
        <w:t xml:space="preserve">concerns of interested parties. International Pressure May Be Influencing Domestic IP Policy </w:t>
      </w:r>
      <w:r w:rsidRPr="00714068">
        <w:rPr>
          <w:u w:val="single"/>
        </w:rPr>
        <w:t xml:space="preserve">The United States has historically supported </w:t>
      </w:r>
      <w:r w:rsidRPr="001E62F5">
        <w:rPr>
          <w:u w:val="single"/>
        </w:rPr>
        <w:t>robust IP protection. This support is one reason</w:t>
      </w:r>
      <w:r w:rsidRPr="00714068">
        <w:rPr>
          <w:u w:val="single"/>
        </w:rPr>
        <w:t xml:space="preserve"> </w:t>
      </w:r>
      <w:r w:rsidRPr="001E62F5">
        <w:rPr>
          <w:u w:val="single"/>
        </w:rPr>
        <w:t>the United States is the center of biotechnology</w:t>
      </w:r>
      <w:r w:rsidRPr="00714068">
        <w:rPr>
          <w:u w:val="single"/>
        </w:rPr>
        <w:t xml:space="preserve"> innovation and leading the fight against COVID-19.</w:t>
      </w:r>
      <w:r w:rsidRPr="00E128BA">
        <w:rPr>
          <w:sz w:val="16"/>
        </w:rPr>
        <w:t xml:space="preserve"> 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w:t>
      </w:r>
      <w:r w:rsidRPr="00714068">
        <w:rPr>
          <w:u w:val="single"/>
        </w:rPr>
        <w:t xml:space="preserve"> </w:t>
      </w:r>
      <w:r w:rsidRPr="00714068">
        <w:rPr>
          <w:highlight w:val="cyan"/>
          <w:u w:val="single"/>
        </w:rPr>
        <w:t>A</w:t>
      </w:r>
      <w:r w:rsidRPr="00714068">
        <w:rPr>
          <w:u w:val="single"/>
        </w:rPr>
        <w:t xml:space="preserve"> TRIPS IP </w:t>
      </w:r>
      <w:r w:rsidRPr="001E62F5">
        <w:rPr>
          <w:highlight w:val="cyan"/>
          <w:u w:val="single"/>
        </w:rPr>
        <w:t xml:space="preserve">waiver </w:t>
      </w:r>
      <w:r w:rsidRPr="001E62F5">
        <w:rPr>
          <w:u w:val="single"/>
        </w:rPr>
        <w:t xml:space="preserve">would </w:t>
      </w:r>
      <w:r w:rsidRPr="001E62F5">
        <w:rPr>
          <w:highlight w:val="cyan"/>
          <w:u w:val="single"/>
        </w:rPr>
        <w:t xml:space="preserve">operate </w:t>
      </w:r>
      <w:r w:rsidRPr="00714068">
        <w:rPr>
          <w:highlight w:val="cyan"/>
          <w:u w:val="single"/>
        </w:rPr>
        <w:t>outside</w:t>
      </w:r>
      <w:r w:rsidRPr="00714068">
        <w:rPr>
          <w:u w:val="single"/>
        </w:rPr>
        <w:t xml:space="preserve"> of these types of frameworks. There would be no </w:t>
      </w:r>
      <w:r w:rsidRPr="00714068">
        <w:rPr>
          <w:highlight w:val="cyan"/>
          <w:u w:val="single"/>
        </w:rPr>
        <w:t>due process</w:t>
      </w:r>
      <w:r w:rsidRPr="00714068">
        <w:rPr>
          <w:u w:val="single"/>
        </w:rPr>
        <w:t>, no particularized findings, no compensation and no recourse.</w:t>
      </w:r>
      <w:r w:rsidRPr="00E128BA">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w:t>
      </w:r>
      <w:r w:rsidRPr="00714068">
        <w:rPr>
          <w:u w:val="single"/>
        </w:rPr>
        <w:t xml:space="preserve">In other words, Ambassador Tai acknowledged that the scope of the current TRIPS IP waiver </w:t>
      </w:r>
      <w:r w:rsidRPr="00714068">
        <w:rPr>
          <w:highlight w:val="cyan"/>
          <w:u w:val="single"/>
        </w:rPr>
        <w:t>discussions include</w:t>
      </w:r>
      <w:r w:rsidRPr="00714068">
        <w:rPr>
          <w:u w:val="single"/>
        </w:rPr>
        <w:t xml:space="preserve">s the concept of </w:t>
      </w:r>
      <w:r w:rsidRPr="00714068">
        <w:rPr>
          <w:highlight w:val="cyan"/>
          <w:u w:val="single"/>
        </w:rPr>
        <w:t>forced tech transfer</w:t>
      </w:r>
      <w:r w:rsidRPr="00E128BA">
        <w:rPr>
          <w:sz w:val="16"/>
        </w:rPr>
        <w:t xml:space="preserve">. In the context of climate change, the idea would be that companies who develop successful methods for producing new seed technologies and sustainable biomass, reducing greenhouse gases in manufacturing and transportation, capturing and sequestering carbon in soil and products, and more, would be required to turn over their proprietary know-how to global competitors. </w:t>
      </w:r>
      <w:r w:rsidRPr="00714068">
        <w:rPr>
          <w:u w:val="single"/>
        </w:rPr>
        <w:t xml:space="preserve">While it is unclear how this concept would work in practice and under the constitutions of certain countries, </w:t>
      </w:r>
      <w:r w:rsidRPr="00714068">
        <w:rPr>
          <w:highlight w:val="cyan"/>
          <w:u w:val="single"/>
        </w:rPr>
        <w:t xml:space="preserve">the suggestion alone </w:t>
      </w:r>
      <w:r w:rsidRPr="00714068">
        <w:rPr>
          <w:u w:val="single"/>
        </w:rPr>
        <w:t xml:space="preserve">could be </w:t>
      </w:r>
      <w:r w:rsidRPr="00714068">
        <w:rPr>
          <w:highlight w:val="cyan"/>
          <w:u w:val="single"/>
        </w:rPr>
        <w:t xml:space="preserve">devastating to </w:t>
      </w:r>
      <w:r w:rsidRPr="00714068">
        <w:rPr>
          <w:u w:val="single"/>
        </w:rPr>
        <w:t xml:space="preserve">voluntary </w:t>
      </w:r>
      <w:r w:rsidRPr="00714068">
        <w:rPr>
          <w:highlight w:val="cyan"/>
          <w:u w:val="single"/>
        </w:rPr>
        <w:t>international collaboration</w:t>
      </w:r>
      <w:r w:rsidRPr="00714068">
        <w:rPr>
          <w:u w:val="single"/>
        </w:rPr>
        <w:t>s.</w:t>
      </w:r>
      <w:r w:rsidRPr="00E128BA">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t>
      </w:r>
      <w:r w:rsidRPr="00F8045C">
        <w:rPr>
          <w:sz w:val="16"/>
        </w:rPr>
        <w:t xml:space="preserve">would be unenthusiastic about partnering </w:t>
      </w:r>
      <w:r w:rsidRPr="00F8045C">
        <w:rPr>
          <w:u w:val="single"/>
        </w:rPr>
        <w:t xml:space="preserve">with a company abroad knowing that the foreign country’s government is on track – with the assent of the U.S. government – to change its laws and seize proprietary materials and know-how that had been voluntarily transferred to the local company. Necessary Investment Could Diminish </w:t>
      </w:r>
      <w:r w:rsidRPr="00F8045C">
        <w:rPr>
          <w:rStyle w:val="Emphasis"/>
          <w:b w:val="0"/>
          <w:bCs/>
        </w:rPr>
        <w:t>Developing</w:t>
      </w:r>
      <w:r w:rsidRPr="00F8045C">
        <w:rPr>
          <w:u w:val="single"/>
        </w:rPr>
        <w:t xml:space="preserve"> climate change solutions is not an easy endeavor and bad policy positions threaten the likelihood that they will materialize.</w:t>
      </w:r>
      <w:r w:rsidRPr="00F8045C">
        <w:rPr>
          <w:sz w:val="16"/>
        </w:rPr>
        <w:t xml:space="preserve"> These products have long lead times from research and development to market introduction, owing not only to a high rate of failure but also rigorous regulatory oversight. </w:t>
      </w:r>
      <w:r w:rsidRPr="00F8045C">
        <w:rPr>
          <w:u w:val="single"/>
        </w:rPr>
        <w:t>Significant investment is required to sustain and drive these challenging and long-enduring endeavors. For example, synthetic biology companies critical to this area of innovation raised over $1 billion in investment in the second quarter of 2019 alone. If investors cannot be confident that IP will be in place to protect important climate change technologies after their long road from bench to market, it is unlikely they will continue to invest at the current and required levels</w:t>
      </w:r>
      <w:r w:rsidRPr="00F8045C">
        <w:rPr>
          <w:sz w:val="16"/>
        </w:rPr>
        <w:t xml:space="preserve">. Next on the Chopping Block It is quite reasonable to be worried about the broad implications of a TRIPS IP waiver precedent. International campaigns to weaken IP rights seem to be taking hold in U.S. domestic policy. </w:t>
      </w:r>
      <w:r w:rsidRPr="00F8045C">
        <w:rPr>
          <w:u w:val="single"/>
        </w:rPr>
        <w:t>The TRIPS IP waiver discussions will not conclude in the near term and will not yield more shots in people’s arms. This is not even truly disputed, as our own administration acknowledges that the goal here is technology transfer abroad. Given the signaling that our Administration believes waiving</w:t>
      </w:r>
      <w:r w:rsidRPr="001650A8">
        <w:rPr>
          <w:u w:val="single"/>
        </w:rPr>
        <w:t xml:space="preserve"> IP rights is an appropriate measure to end global crises, it is proper to worry that facets of the biotech sector addressing climate change may be next on the chopping block.</w:t>
      </w:r>
    </w:p>
    <w:p w14:paraId="7219C371" w14:textId="77777777" w:rsidR="00954198" w:rsidRDefault="00954198" w:rsidP="00954198">
      <w:pPr>
        <w:pStyle w:val="Heading4"/>
      </w:pPr>
      <w:r>
        <w:lastRenderedPageBreak/>
        <w:t>Only a strong private sector can solve climate change</w:t>
      </w:r>
    </w:p>
    <w:p w14:paraId="616BC5CD" w14:textId="77777777" w:rsidR="00954198" w:rsidRDefault="00954198" w:rsidP="00954198">
      <w:r w:rsidRPr="0051352E">
        <w:rPr>
          <w:rStyle w:val="Heading4Char"/>
        </w:rPr>
        <w:t xml:space="preserve">Gulker 19 </w:t>
      </w:r>
      <w:r>
        <w:t>[</w:t>
      </w:r>
      <w:r w:rsidRPr="0051352E">
        <w:t>Max Gulker, 2-11-2019, "How a Strong Private Sector Will Address Climate Change," AIER, https://www.aier.org/article/how-a-strong-private-sector-will-address-climate-change/</w:t>
      </w:r>
      <w:r>
        <w:t>]</w:t>
      </w:r>
    </w:p>
    <w:p w14:paraId="7E903E22" w14:textId="77777777" w:rsidR="00954198" w:rsidRDefault="00954198" w:rsidP="00954198">
      <w:pPr>
        <w:rPr>
          <w:sz w:val="16"/>
        </w:rPr>
      </w:pPr>
      <w:r w:rsidRPr="0051352E">
        <w:rPr>
          <w:sz w:val="16"/>
        </w:rPr>
        <w:t xml:space="preserve">This is where a society </w:t>
      </w:r>
      <w:r w:rsidRPr="0051352E">
        <w:rPr>
          <w:u w:val="single"/>
        </w:rPr>
        <w:t xml:space="preserve">with </w:t>
      </w:r>
      <w:r w:rsidRPr="0051352E">
        <w:rPr>
          <w:highlight w:val="cyan"/>
          <w:u w:val="single"/>
        </w:rPr>
        <w:t>a</w:t>
      </w:r>
      <w:r w:rsidRPr="0051352E">
        <w:rPr>
          <w:u w:val="single"/>
        </w:rPr>
        <w:t xml:space="preserve"> free and </w:t>
      </w:r>
      <w:r w:rsidRPr="0051352E">
        <w:rPr>
          <w:highlight w:val="cyan"/>
          <w:u w:val="single"/>
        </w:rPr>
        <w:t>well-developed private sector</w:t>
      </w:r>
      <w:r w:rsidRPr="0051352E">
        <w:rPr>
          <w:u w:val="single"/>
        </w:rPr>
        <w:t xml:space="preserve"> ought to shine. The engine of entrepreneurship combined with people responding to facts on the ground with which they alone are intimately aware </w:t>
      </w:r>
      <w:r w:rsidRPr="002C030A">
        <w:rPr>
          <w:u w:val="single"/>
        </w:rPr>
        <w:t xml:space="preserve">will </w:t>
      </w:r>
      <w:r w:rsidRPr="0051352E">
        <w:rPr>
          <w:highlight w:val="cyan"/>
          <w:u w:val="single"/>
        </w:rPr>
        <w:t xml:space="preserve">yield countless inventions, </w:t>
      </w:r>
      <w:r w:rsidRPr="002C030A">
        <w:rPr>
          <w:u w:val="single"/>
        </w:rPr>
        <w:t>new construction</w:t>
      </w:r>
      <w:r w:rsidRPr="0051352E">
        <w:rPr>
          <w:highlight w:val="cyan"/>
          <w:u w:val="single"/>
        </w:rPr>
        <w:t>, and</w:t>
      </w:r>
      <w:r w:rsidRPr="0051352E">
        <w:rPr>
          <w:u w:val="single"/>
        </w:rPr>
        <w:t xml:space="preserve"> other </w:t>
      </w:r>
      <w:r w:rsidRPr="0051352E">
        <w:rPr>
          <w:highlight w:val="cyan"/>
          <w:u w:val="single"/>
        </w:rPr>
        <w:t>initiatives</w:t>
      </w:r>
      <w:r w:rsidRPr="0051352E">
        <w:rPr>
          <w:u w:val="single"/>
        </w:rPr>
        <w:t xml:space="preserve"> </w:t>
      </w:r>
      <w:r w:rsidRPr="0051352E">
        <w:rPr>
          <w:sz w:val="16"/>
        </w:rPr>
        <w:t>great and small. “The private sector” as a whole probably won’t get its due from pundits when the world is adapting to climate change since by its very nature its respo</w:t>
      </w:r>
      <w:r w:rsidRPr="00DC37E8">
        <w:rPr>
          <w:sz w:val="16"/>
        </w:rPr>
        <w:t xml:space="preserve">nses will be decentralized </w:t>
      </w:r>
      <w:r w:rsidRPr="00DC37E8">
        <w:rPr>
          <w:u w:val="single"/>
        </w:rPr>
        <w:t>and often hidden in plain sight. We can speculate all we want on entrepreneurial solutions to problems that haven’t yet materialized–but the private sector can shine exactly where our speculation, and that of the public sector, inevitably falls short.</w:t>
      </w:r>
      <w:r w:rsidRPr="00DC37E8">
        <w:rPr>
          <w:sz w:val="16"/>
        </w:rPr>
        <w:t xml:space="preserve"> Forbes contributor Willy Foote writes, “We need a comprehensive global effort to both mitigate </w:t>
      </w:r>
      <w:r w:rsidRPr="00DC37E8">
        <w:rPr>
          <w:u w:val="single"/>
        </w:rPr>
        <w:t>and</w:t>
      </w:r>
      <w:r w:rsidRPr="00DC37E8">
        <w:rPr>
          <w:sz w:val="16"/>
        </w:rPr>
        <w:t xml:space="preserve"> adapt to the impacts of climate change. But the latter is not a secondary challenge that can be put on hold until the world solves the former. </w:t>
      </w:r>
      <w:r w:rsidRPr="00DC37E8">
        <w:rPr>
          <w:u w:val="single"/>
        </w:rPr>
        <w:t xml:space="preserve">It’s an immediate need.” The private sector </w:t>
      </w:r>
      <w:r w:rsidRPr="00DC37E8">
        <w:t>is</w:t>
      </w:r>
      <w:r w:rsidRPr="00DC37E8">
        <w:rPr>
          <w:u w:val="single"/>
        </w:rPr>
        <w:t xml:space="preserve"> where much of this action will happen:</w:t>
      </w:r>
      <w:r w:rsidRPr="0051352E">
        <w:rPr>
          <w:u w:val="single"/>
        </w:rPr>
        <w:t xml:space="preserve"> “Social entrepreneurs, investors, and other </w:t>
      </w:r>
      <w:r w:rsidRPr="0051352E">
        <w:rPr>
          <w:highlight w:val="cyan"/>
          <w:u w:val="single"/>
        </w:rPr>
        <w:t>private actors—unlike</w:t>
      </w:r>
      <w:r w:rsidRPr="0051352E">
        <w:rPr>
          <w:u w:val="single"/>
        </w:rPr>
        <w:t xml:space="preserve"> most </w:t>
      </w:r>
      <w:r w:rsidRPr="0051352E">
        <w:rPr>
          <w:highlight w:val="cyan"/>
          <w:u w:val="single"/>
        </w:rPr>
        <w:t>governments—have</w:t>
      </w:r>
      <w:r w:rsidRPr="0051352E">
        <w:rPr>
          <w:u w:val="single"/>
        </w:rPr>
        <w:t xml:space="preserve"> inherent </w:t>
      </w:r>
      <w:r w:rsidRPr="0051352E">
        <w:rPr>
          <w:highlight w:val="cyan"/>
          <w:u w:val="single"/>
        </w:rPr>
        <w:t>flexibility</w:t>
      </w:r>
      <w:r w:rsidRPr="0051352E">
        <w:rPr>
          <w:u w:val="single"/>
        </w:rPr>
        <w:t xml:space="preserve">. </w:t>
      </w:r>
      <w:r w:rsidRPr="0051352E">
        <w:rPr>
          <w:highlight w:val="cyan"/>
          <w:u w:val="single"/>
        </w:rPr>
        <w:t>They</w:t>
      </w:r>
      <w:r w:rsidRPr="0051352E">
        <w:rPr>
          <w:u w:val="single"/>
        </w:rPr>
        <w:t xml:space="preserve"> can </w:t>
      </w:r>
      <w:r w:rsidRPr="0051352E">
        <w:rPr>
          <w:highlight w:val="cyan"/>
          <w:u w:val="single"/>
        </w:rPr>
        <w:t>experiment, identify the best solutions</w:t>
      </w:r>
      <w:r w:rsidRPr="0051352E">
        <w:rPr>
          <w:u w:val="single"/>
        </w:rPr>
        <w:t xml:space="preserve">, </w:t>
      </w:r>
      <w:r w:rsidRPr="0051352E">
        <w:rPr>
          <w:sz w:val="16"/>
        </w:rPr>
        <w:t xml:space="preserve">and share that knowledge with others.” The environmental left is becoming less shy about wanting to greatly reduce the size and influence of the private sector. Climate change shows why </w:t>
      </w:r>
      <w:r w:rsidRPr="0051352E">
        <w:rPr>
          <w:highlight w:val="cyan"/>
          <w:u w:val="single"/>
        </w:rPr>
        <w:t>we need a strong private sector</w:t>
      </w:r>
      <w:r w:rsidRPr="0051352E">
        <w:rPr>
          <w:u w:val="single"/>
        </w:rPr>
        <w:t xml:space="preserve">–truly unleashing global knowledge and ingenuity </w:t>
      </w:r>
      <w:r w:rsidRPr="0051352E">
        <w:rPr>
          <w:highlight w:val="cyan"/>
          <w:u w:val="single"/>
        </w:rPr>
        <w:t>to address changes</w:t>
      </w:r>
      <w:r w:rsidRPr="0051352E">
        <w:rPr>
          <w:u w:val="single"/>
        </w:rPr>
        <w:t xml:space="preserve"> around the world.</w:t>
      </w:r>
    </w:p>
    <w:p w14:paraId="7EAC976F" w14:textId="77777777" w:rsidR="00954198" w:rsidRPr="00100A2B" w:rsidRDefault="00954198" w:rsidP="00954198">
      <w:pPr>
        <w:pStyle w:val="Heading4"/>
      </w:pPr>
      <w:r w:rsidRPr="00100A2B">
        <w:t>Warming causes extinction</w:t>
      </w:r>
    </w:p>
    <w:p w14:paraId="3E3A6B8B" w14:textId="77777777" w:rsidR="00954198" w:rsidRPr="00100A2B" w:rsidRDefault="00954198" w:rsidP="00954198">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623C94D4" w14:textId="77777777" w:rsidR="00954198" w:rsidRDefault="00954198" w:rsidP="00954198">
      <w:r w:rsidRPr="00100A2B">
        <w:t>In a 2012 report, the World Bank laid out the gamble implied by that target. “</w:t>
      </w:r>
      <w:r w:rsidRPr="00100A2B">
        <w:rPr>
          <w:rStyle w:val="StyleUnderline"/>
        </w:rPr>
        <w:t xml:space="preserve">As global </w:t>
      </w:r>
      <w:r w:rsidRPr="00DE2A54">
        <w:rPr>
          <w:rStyle w:val="StyleUnderline"/>
          <w:highlight w:val="cyan"/>
        </w:rPr>
        <w:t>warming</w:t>
      </w:r>
      <w:r w:rsidRPr="00100A2B">
        <w:rPr>
          <w:rStyle w:val="StyleUnderline"/>
        </w:rPr>
        <w:t xml:space="preserve"> approaches and exceeds 2-degrees Celsius, there is a </w:t>
      </w:r>
      <w:r w:rsidRPr="00DE2A54">
        <w:rPr>
          <w:rStyle w:val="StyleUnderline"/>
          <w:highlight w:val="cyan"/>
        </w:rPr>
        <w:t>risk</w:t>
      </w:r>
      <w:r w:rsidRPr="00100A2B">
        <w:rPr>
          <w:rStyle w:val="StyleUnderline"/>
        </w:rPr>
        <w:t xml:space="preserve"> of </w:t>
      </w:r>
      <w:r w:rsidRPr="00DE2A54">
        <w:rPr>
          <w:rStyle w:val="StyleUnderline"/>
          <w:highlight w:val="cyan"/>
        </w:rPr>
        <w:t xml:space="preserve">triggering </w:t>
      </w:r>
      <w:r w:rsidRPr="00DE2A54">
        <w:rPr>
          <w:rStyle w:val="Emphasis"/>
          <w:highlight w:val="cya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100A2B">
        <w:rPr>
          <w:rStyle w:val="StyleUnderline"/>
        </w:rPr>
        <w:t>large-scale Amazon dieback drastically affecting ecosystems, rivers, agriculture, energy production, and livelihoods</w:t>
      </w:r>
      <w:r w:rsidRPr="00100A2B">
        <w:t>. This would further add to 21</w:t>
      </w:r>
      <w:r w:rsidRPr="00100A2B">
        <w:rPr>
          <w:vertAlign w:val="superscript"/>
        </w:rPr>
        <w:t>st</w:t>
      </w:r>
      <w:r w:rsidRPr="00100A2B">
        <w:t>-century global warming and impact entire continents.” In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DE2A54">
        <w:rPr>
          <w:rStyle w:val="Emphasis"/>
          <w:highlight w:val="cyan"/>
        </w:rPr>
        <w:t>extreme heat waves</w:t>
      </w:r>
      <w:r w:rsidRPr="00100A2B">
        <w:rPr>
          <w:rStyle w:val="StyleUnderline"/>
        </w:rPr>
        <w:t xml:space="preserve">, </w:t>
      </w:r>
      <w:r w:rsidRPr="00100A2B">
        <w:rPr>
          <w:rStyle w:val="Emphasis"/>
        </w:rPr>
        <w:t xml:space="preserve">declining global </w:t>
      </w:r>
      <w:r w:rsidRPr="00DE2A54">
        <w:rPr>
          <w:rStyle w:val="Emphasis"/>
          <w:highlight w:val="cyan"/>
        </w:rPr>
        <w:t>food stocks</w:t>
      </w:r>
      <w:r w:rsidRPr="00DE2A54">
        <w:rPr>
          <w:rStyle w:val="StyleUnderline"/>
          <w:highlight w:val="cyan"/>
        </w:rPr>
        <w:t xml:space="preserve">, </w:t>
      </w:r>
      <w:r w:rsidRPr="00DE2A54">
        <w:rPr>
          <w:rStyle w:val="Emphasis"/>
          <w:highlight w:val="cyan"/>
        </w:rPr>
        <w:t>loss of ecosystems</w:t>
      </w:r>
      <w:r w:rsidRPr="00100A2B">
        <w:rPr>
          <w:rStyle w:val="StyleUnderline"/>
        </w:rPr>
        <w:t xml:space="preserve"> and biodiversity, and </w:t>
      </w:r>
      <w:r w:rsidRPr="00DE2A54">
        <w:rPr>
          <w:rStyle w:val="Emphasis"/>
          <w:highlight w:val="cyan"/>
        </w:rPr>
        <w:t>life-threatening sea level rise</w:t>
      </w:r>
      <w:r w:rsidRPr="00DE2A54">
        <w:rPr>
          <w:highlight w:val="cyan"/>
        </w:rPr>
        <w:t>.”</w:t>
      </w:r>
      <w:r w:rsidRPr="00100A2B">
        <w:t xml:space="preserve"> And the report cautioned that, “</w:t>
      </w:r>
      <w:r w:rsidRPr="00100A2B">
        <w:rPr>
          <w:rStyle w:val="StyleUnderline"/>
        </w:rPr>
        <w:t xml:space="preserve">there is also </w:t>
      </w:r>
      <w:r w:rsidRPr="00DE2A54">
        <w:rPr>
          <w:rStyle w:val="Emphasis"/>
          <w:highlight w:val="cyan"/>
        </w:rPr>
        <w:t>no certainty</w:t>
      </w:r>
      <w:r w:rsidRPr="00100A2B">
        <w:rPr>
          <w:rStyle w:val="Emphasis"/>
        </w:rPr>
        <w:t xml:space="preserve"> that </w:t>
      </w:r>
      <w:r w:rsidRPr="00DE2A54">
        <w:rPr>
          <w:rStyle w:val="Emphasis"/>
          <w:highlight w:val="cyan"/>
        </w:rPr>
        <w:t>adaptation</w:t>
      </w:r>
      <w:r w:rsidRPr="00100A2B">
        <w:rPr>
          <w:rStyle w:val="Emphasis"/>
        </w:rPr>
        <w:t xml:space="preserve"> to a 4-C world </w:t>
      </w:r>
      <w:r w:rsidRPr="00DE2A54">
        <w:rPr>
          <w:rStyle w:val="Emphasis"/>
          <w:highlight w:val="cyan"/>
        </w:rPr>
        <w:t>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w:t>
      </w:r>
      <w:r w:rsidRPr="00DE2A54">
        <w:rPr>
          <w:rStyle w:val="StyleUnderline"/>
          <w:highlight w:val="cyan"/>
        </w:rPr>
        <w:t>incompatible with an organized</w:t>
      </w:r>
      <w:r w:rsidRPr="00100A2B">
        <w:rPr>
          <w:rStyle w:val="StyleUnderline"/>
        </w:rPr>
        <w:t xml:space="preserve">, equitable, and civilized </w:t>
      </w:r>
      <w:r w:rsidRPr="00DE2A54">
        <w:rPr>
          <w:rStyle w:val="StyleUnderline"/>
          <w:highlight w:val="cyan"/>
        </w:rPr>
        <w:t xml:space="preserve">global </w:t>
      </w:r>
      <w:r w:rsidRPr="00DE2A54">
        <w:rPr>
          <w:rStyle w:val="StyleUnderline"/>
          <w:highlight w:val="cyan"/>
        </w:rPr>
        <w:lastRenderedPageBreak/>
        <w:t>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brutal heat waves that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B43E87">
        <w:rPr>
          <w:rStyle w:val="StyleUnderline"/>
          <w:highlight w:val="cyan"/>
        </w:rPr>
        <w:t>staple crops</w:t>
      </w:r>
      <w:r w:rsidRPr="00100A2B">
        <w:rPr>
          <w:rStyle w:val="StyleUnderline"/>
        </w:rPr>
        <w:t xml:space="preserve"> to </w:t>
      </w:r>
      <w:r w:rsidRPr="00B43E87">
        <w:rPr>
          <w:rStyle w:val="StyleUnderline"/>
          <w:highlight w:val="cyan"/>
        </w:rPr>
        <w:t xml:space="preserve">suffer </w:t>
      </w:r>
      <w:r w:rsidRPr="00B43E87">
        <w:rPr>
          <w:rStyle w:val="Emphasis"/>
          <w:highlight w:val="cya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B43E87">
        <w:rPr>
          <w:rStyle w:val="StyleUnderline"/>
          <w:highlight w:val="cyan"/>
        </w:rPr>
        <w:t>losses</w:t>
      </w:r>
      <w:r w:rsidRPr="00100A2B">
        <w:rPr>
          <w:rStyle w:val="StyleUnderline"/>
        </w:rPr>
        <w:t xml:space="preserve"> could easily </w:t>
      </w:r>
      <w:r w:rsidRPr="00711962">
        <w:rPr>
          <w:rStyle w:val="StyleUnderline"/>
        </w:rPr>
        <w:t>turn out</w:t>
      </w:r>
      <w:r w:rsidRPr="00100A2B">
        <w:rPr>
          <w:rStyle w:val="StyleUnderline"/>
        </w:rPr>
        <w:t xml:space="preserve"> to be </w:t>
      </w:r>
      <w:r w:rsidRPr="00B43E87">
        <w:rPr>
          <w:rStyle w:val="StyleUnderline"/>
          <w:highlight w:val="cyan"/>
        </w:rPr>
        <w:t>more severe than</w:t>
      </w:r>
      <w:r w:rsidRPr="00100A2B">
        <w:rPr>
          <w:rStyle w:val="StyleUnderline"/>
        </w:rPr>
        <w:t xml:space="preserve"> the models have </w:t>
      </w:r>
      <w:r w:rsidRPr="00B43E87">
        <w:rPr>
          <w:rStyle w:val="StyleUnderline"/>
          <w:highlight w:val="cyan"/>
        </w:rPr>
        <w:t>predicted</w:t>
      </w:r>
      <w:r w:rsidRPr="00100A2B">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B43E87">
        <w:rPr>
          <w:rStyle w:val="StyleUnderline"/>
          <w:highlight w:val="cyan"/>
        </w:rPr>
        <w:t xml:space="preserve">we are headed for </w:t>
      </w:r>
      <w:r w:rsidRPr="00C30565">
        <w:rPr>
          <w:rStyle w:val="Emphasis"/>
        </w:rPr>
        <w:t xml:space="preserve">even </w:t>
      </w:r>
      <w:r w:rsidRPr="00B43E87">
        <w:rPr>
          <w:rStyle w:val="Emphasis"/>
          <w:highlight w:val="cyan"/>
        </w:rPr>
        <w:t>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 xml:space="preserve">6 degrees of </w:t>
      </w:r>
      <w:r w:rsidRPr="00346793">
        <w:rPr>
          <w:rStyle w:val="StyleUnderline"/>
          <w:highlight w:val="cyan"/>
        </w:rPr>
        <w:t>warming</w:t>
      </w:r>
      <w:r w:rsidRPr="00100A2B">
        <w:rPr>
          <w:rStyle w:val="StyleUnderline"/>
        </w:rPr>
        <w:t xml:space="preserve"> is likely to </w:t>
      </w:r>
      <w:r w:rsidRPr="00346793">
        <w:rPr>
          <w:rStyle w:val="StyleUnderline"/>
          <w:highlight w:val="cyan"/>
        </w:rPr>
        <w:t>set</w:t>
      </w:r>
      <w:r w:rsidRPr="00100A2B">
        <w:rPr>
          <w:rStyle w:val="StyleUnderline"/>
        </w:rPr>
        <w:t xml:space="preserve"> in motion </w:t>
      </w:r>
      <w:r w:rsidRPr="00346793">
        <w:rPr>
          <w:rStyle w:val="StyleUnderline"/>
          <w:highlight w:val="cyan"/>
        </w:rPr>
        <w:t>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w:t>
      </w:r>
      <w:r w:rsidRPr="00100A2B">
        <w:lastRenderedPageBreak/>
        <w:t xml:space="preserve">mean, quite simply, that </w:t>
      </w:r>
      <w:r w:rsidRPr="00346793">
        <w:rPr>
          <w:rStyle w:val="StyleUnderline"/>
          <w:highlight w:val="cyan"/>
        </w:rPr>
        <w:t xml:space="preserve">climate change has </w:t>
      </w:r>
      <w:r w:rsidRPr="00C30565">
        <w:rPr>
          <w:rStyle w:val="StyleUnderline"/>
          <w:highlight w:val="cyan"/>
        </w:rPr>
        <w:t>become</w:t>
      </w:r>
      <w:r w:rsidRPr="00C30565">
        <w:rPr>
          <w:rStyle w:val="StyleUnderline"/>
        </w:rPr>
        <w:t xml:space="preserve"> an </w:t>
      </w:r>
      <w:r w:rsidRPr="00346793">
        <w:rPr>
          <w:rStyle w:val="Emphasis"/>
          <w:highlight w:val="cyan"/>
        </w:rPr>
        <w:t xml:space="preserve">existential </w:t>
      </w:r>
      <w:r w:rsidRPr="00C30565">
        <w:rPr>
          <w:rStyle w:val="Emphasis"/>
        </w:rPr>
        <w:t>crisis for the human species</w:t>
      </w:r>
      <w:r w:rsidRPr="00C30565">
        <w:t>.</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14:paraId="492660FB" w14:textId="77777777" w:rsidR="00954198" w:rsidRDefault="00954198" w:rsidP="00954198">
      <w:pPr>
        <w:pStyle w:val="Heading4"/>
      </w:pPr>
      <w:r>
        <w:t>None of their innovation preempts apply – this isnt your generic innovation DA but rather climate patents which is distinct</w:t>
      </w:r>
    </w:p>
    <w:p w14:paraId="60636076" w14:textId="77777777" w:rsidR="00954198" w:rsidRDefault="00954198" w:rsidP="00954198">
      <w:pPr>
        <w:rPr>
          <w:u w:val="single"/>
        </w:rPr>
      </w:pPr>
    </w:p>
    <w:p w14:paraId="5F78828E" w14:textId="77777777" w:rsidR="00954198" w:rsidRPr="00612A41" w:rsidRDefault="00954198" w:rsidP="00954198"/>
    <w:p w14:paraId="2D356CCF" w14:textId="77777777" w:rsidR="00954198" w:rsidRDefault="00954198" w:rsidP="00954198">
      <w:pPr>
        <w:pStyle w:val="Heading2"/>
      </w:pPr>
      <w:r>
        <w:lastRenderedPageBreak/>
        <w:t>4</w:t>
      </w:r>
    </w:p>
    <w:p w14:paraId="759C1843" w14:textId="77777777" w:rsidR="00954198" w:rsidRDefault="00954198" w:rsidP="00954198">
      <w:pPr>
        <w:pStyle w:val="Heading3"/>
      </w:pPr>
      <w:r>
        <w:lastRenderedPageBreak/>
        <w:t>1nc – da</w:t>
      </w:r>
    </w:p>
    <w:p w14:paraId="005BC518" w14:textId="77777777" w:rsidR="00954198" w:rsidRDefault="00954198" w:rsidP="00954198">
      <w:pPr>
        <w:pStyle w:val="Heading4"/>
      </w:pPr>
      <w:r>
        <w:t xml:space="preserve">Infrastructure and reconciliation are the </w:t>
      </w:r>
      <w:r>
        <w:rPr>
          <w:u w:val="single"/>
        </w:rPr>
        <w:t>priority now</w:t>
      </w:r>
      <w:r>
        <w:t xml:space="preserve">. they’ll </w:t>
      </w:r>
      <w:r>
        <w:rPr>
          <w:u w:val="single"/>
        </w:rPr>
        <w:t xml:space="preserve">pass </w:t>
      </w:r>
      <w:r>
        <w:t>by new deadline</w:t>
      </w:r>
    </w:p>
    <w:p w14:paraId="5BA4DBD8" w14:textId="77777777" w:rsidR="00954198" w:rsidRPr="005F0F55" w:rsidRDefault="00954198" w:rsidP="00954198">
      <w:r w:rsidRPr="005F0F55">
        <w:rPr>
          <w:rStyle w:val="Style13ptBold"/>
        </w:rPr>
        <w:t>Alemany 10/12</w:t>
      </w:r>
      <w:r>
        <w:t xml:space="preserve"> [Jacqueline Alemany and Theodoric Meyer, "The new deadline to pass Biden's agenda is coming up fast", 10/12/21, https://www.washingtonpost.com/politics/2021/10/13/new-deadline-pass-biden-agenda-is-coming-up-fast/]</w:t>
      </w:r>
    </w:p>
    <w:p w14:paraId="5E92DB2A" w14:textId="77777777" w:rsidR="00954198" w:rsidRDefault="00954198" w:rsidP="00954198">
      <w:r w:rsidRPr="005F0F55">
        <w:rPr>
          <w:rStyle w:val="Emphasis"/>
        </w:rPr>
        <w:t>New deadline, old problems</w:t>
      </w:r>
      <w:r>
        <w:t>: Less than two weeks after House Democrats missed a deadline to hold a vote on the infrastructure bill, the party is staring down another one.</w:t>
      </w:r>
    </w:p>
    <w:p w14:paraId="42EEBF7C" w14:textId="77777777" w:rsidR="00954198" w:rsidRPr="005F0F55" w:rsidRDefault="00954198" w:rsidP="00954198">
      <w:pPr>
        <w:rPr>
          <w:rStyle w:val="StyleUnderline"/>
        </w:rPr>
      </w:pPr>
      <w:r w:rsidRPr="005F0F55">
        <w:rPr>
          <w:rStyle w:val="StyleUnderline"/>
        </w:rPr>
        <w:t xml:space="preserve">House Speaker Nancy </w:t>
      </w:r>
      <w:r w:rsidRPr="005F0F55">
        <w:rPr>
          <w:rStyle w:val="StyleUnderline"/>
          <w:highlight w:val="cyan"/>
        </w:rPr>
        <w:t>Pelosi and</w:t>
      </w:r>
      <w:r w:rsidRPr="005F0F55">
        <w:rPr>
          <w:rStyle w:val="StyleUnderline"/>
        </w:rPr>
        <w:t xml:space="preserve"> Senate Majority Leader Chuck </w:t>
      </w:r>
      <w:r w:rsidRPr="005F0F55">
        <w:rPr>
          <w:rStyle w:val="StyleUnderline"/>
          <w:highlight w:val="cyan"/>
        </w:rPr>
        <w:t>Schumer</w:t>
      </w:r>
      <w:r w:rsidRPr="005F0F55">
        <w:rPr>
          <w:rStyle w:val="StyleUnderline"/>
        </w:rPr>
        <w:t xml:space="preserve"> say they’re aiming to </w:t>
      </w:r>
      <w:r w:rsidRPr="005F0F55">
        <w:rPr>
          <w:rStyle w:val="StyleUnderline"/>
          <w:highlight w:val="cyan"/>
        </w:rPr>
        <w:t>pass</w:t>
      </w:r>
      <w:r w:rsidRPr="005F0F55">
        <w:rPr>
          <w:rStyle w:val="StyleUnderline"/>
        </w:rPr>
        <w:t xml:space="preserve"> the </w:t>
      </w:r>
      <w:r w:rsidRPr="005F0F55">
        <w:rPr>
          <w:rStyle w:val="Emphasis"/>
        </w:rPr>
        <w:t xml:space="preserve">$1.2 trillion </w:t>
      </w:r>
      <w:r w:rsidRPr="005F0F55">
        <w:rPr>
          <w:rStyle w:val="Emphasis"/>
          <w:highlight w:val="cyan"/>
        </w:rPr>
        <w:t>infrastructure</w:t>
      </w:r>
      <w:r w:rsidRPr="005F0F55">
        <w:rPr>
          <w:rStyle w:val="Emphasis"/>
        </w:rPr>
        <w:t xml:space="preserve"> bill</w:t>
      </w:r>
      <w:r w:rsidRPr="005F0F55">
        <w:rPr>
          <w:rStyle w:val="StyleUnderline"/>
        </w:rPr>
        <w:t xml:space="preserve"> </w:t>
      </w:r>
      <w:r w:rsidRPr="005F0F55">
        <w:rPr>
          <w:rStyle w:val="StyleUnderline"/>
          <w:highlight w:val="cyan"/>
        </w:rPr>
        <w:t>and</w:t>
      </w:r>
      <w:r w:rsidRPr="005F0F55">
        <w:rPr>
          <w:rStyle w:val="StyleUnderline"/>
        </w:rPr>
        <w:t xml:space="preserve"> a </w:t>
      </w:r>
      <w:r w:rsidRPr="005F0F55">
        <w:rPr>
          <w:rStyle w:val="Emphasis"/>
          <w:highlight w:val="cyan"/>
        </w:rPr>
        <w:t>larger package</w:t>
      </w:r>
      <w:r w:rsidRPr="005F0F55">
        <w:rPr>
          <w:rStyle w:val="StyleUnderline"/>
        </w:rPr>
        <w:t xml:space="preserve"> stuffed full </w:t>
      </w:r>
      <w:r w:rsidRPr="005F0F55">
        <w:rPr>
          <w:rStyle w:val="StyleUnderline"/>
          <w:highlight w:val="cyan"/>
        </w:rPr>
        <w:t>of</w:t>
      </w:r>
      <w:r w:rsidRPr="005F0F55">
        <w:rPr>
          <w:rStyle w:val="StyleUnderline"/>
        </w:rPr>
        <w:t xml:space="preserve"> Democrats’ child care, health care and climate change </w:t>
      </w:r>
      <w:r w:rsidRPr="005F0F55">
        <w:rPr>
          <w:rStyle w:val="StyleUnderline"/>
          <w:highlight w:val="cyan"/>
        </w:rPr>
        <w:t xml:space="preserve">priorities </w:t>
      </w:r>
      <w:r w:rsidRPr="005F0F55">
        <w:rPr>
          <w:rStyle w:val="Emphasis"/>
          <w:highlight w:val="cyan"/>
        </w:rPr>
        <w:t>by Oct. 31</w:t>
      </w:r>
      <w:r w:rsidRPr="005F0F55">
        <w:rPr>
          <w:rStyle w:val="StyleUnderline"/>
        </w:rPr>
        <w:t>, when a short-term extension of highway funding is set to run out.</w:t>
      </w:r>
    </w:p>
    <w:p w14:paraId="5C34E118" w14:textId="77777777" w:rsidR="00954198" w:rsidRDefault="00954198" w:rsidP="00954198">
      <w:r>
        <w:t>Coincidentally, Oct. 31 is the day before the much-anticipated United Nations climate summit kicks off in Glasgow, where administration officials are eager to show off legislation that would establish credibility in negotiations with foreign governments. White House press secretary Jen Psaki told reporters last month that Biden expected the reconciliation bill — much of which is focused on fighting climate change — would “move forward in advance of that.”</w:t>
      </w:r>
    </w:p>
    <w:p w14:paraId="73AC48E1" w14:textId="77777777" w:rsidR="00954198" w:rsidRDefault="00954198" w:rsidP="00954198">
      <w:r>
        <w:t>(Asked about it on Tuesday, Psaki said Biden would tout the administration's commitment to combating climate change in Glasgow “regardless of where the package stands.”)</w:t>
      </w:r>
    </w:p>
    <w:p w14:paraId="3374E6E9" w14:textId="77777777" w:rsidR="00954198" w:rsidRDefault="00954198" w:rsidP="00954198">
      <w:r>
        <w:t>And two days later, Virginians will head to the polls to elect a new governor in a contest lawmakers and the White House are watching closely. Former Democratic Gov. Terry McAuliffe has implored Democrats in Washington to pass the infrastructure bill by Election Day.</w:t>
      </w:r>
    </w:p>
    <w:p w14:paraId="26CB4632" w14:textId="77777777" w:rsidR="00954198" w:rsidRDefault="00954198" w:rsidP="00954198">
      <w:r>
        <w:t>The 18-day sprint</w:t>
      </w:r>
    </w:p>
    <w:p w14:paraId="5F50C5ED" w14:textId="77777777" w:rsidR="00954198" w:rsidRPr="005F0F55" w:rsidRDefault="00954198" w:rsidP="00954198">
      <w:pPr>
        <w:rPr>
          <w:rStyle w:val="StyleUnderline"/>
        </w:rPr>
      </w:pPr>
      <w:r w:rsidRPr="005F0F55">
        <w:rPr>
          <w:rStyle w:val="StyleUnderline"/>
          <w:highlight w:val="cyan"/>
        </w:rPr>
        <w:t>Can Democrats</w:t>
      </w:r>
      <w:r w:rsidRPr="005F0F55">
        <w:rPr>
          <w:rStyle w:val="StyleUnderline"/>
        </w:rPr>
        <w:t xml:space="preserve"> really </w:t>
      </w:r>
      <w:r w:rsidRPr="005F0F55">
        <w:rPr>
          <w:rStyle w:val="StyleUnderline"/>
          <w:highlight w:val="cyan"/>
        </w:rPr>
        <w:t xml:space="preserve">pass two massive bills in </w:t>
      </w:r>
      <w:r w:rsidRPr="005F0F55">
        <w:rPr>
          <w:rStyle w:val="StyleUnderline"/>
        </w:rPr>
        <w:t xml:space="preserve">the next </w:t>
      </w:r>
      <w:r w:rsidRPr="005F0F55">
        <w:rPr>
          <w:rStyle w:val="StyleUnderline"/>
          <w:highlight w:val="cyan"/>
        </w:rPr>
        <w:t>18 days</w:t>
      </w:r>
      <w:r w:rsidRPr="005F0F55">
        <w:rPr>
          <w:rStyle w:val="StyleUnderline"/>
        </w:rPr>
        <w:t>?</w:t>
      </w:r>
    </w:p>
    <w:p w14:paraId="38C6062A" w14:textId="77777777" w:rsidR="00954198" w:rsidRDefault="00954198" w:rsidP="00954198">
      <w:r w:rsidRPr="005F0F55">
        <w:rPr>
          <w:rStyle w:val="Emphasis"/>
        </w:rPr>
        <w:t>“</w:t>
      </w:r>
      <w:r w:rsidRPr="005F0F55">
        <w:rPr>
          <w:rStyle w:val="Emphasis"/>
          <w:highlight w:val="cyan"/>
        </w:rPr>
        <w:t>Yes</w:t>
      </w:r>
      <w:r w:rsidRPr="005F0F55">
        <w:rPr>
          <w:rStyle w:val="Emphasis"/>
        </w:rPr>
        <w:t>,”</w:t>
      </w:r>
      <w:r>
        <w:t xml:space="preserve"> Rep. Gerry Connolly (D-Va.) told The Early yesterday evening. “Will it is a different matter. But can it? Yeah. </w:t>
      </w:r>
      <w:r w:rsidRPr="005F0F55">
        <w:rPr>
          <w:rStyle w:val="StyleUnderline"/>
        </w:rPr>
        <w:t xml:space="preserve">We’re </w:t>
      </w:r>
      <w:r w:rsidRPr="005F0F55">
        <w:rPr>
          <w:rStyle w:val="StyleUnderline"/>
          <w:highlight w:val="cyan"/>
        </w:rPr>
        <w:t xml:space="preserve">experts at coming </w:t>
      </w:r>
      <w:r w:rsidRPr="005F0F55">
        <w:rPr>
          <w:rStyle w:val="Emphasis"/>
          <w:highlight w:val="cyan"/>
        </w:rPr>
        <w:t>right up against the edge</w:t>
      </w:r>
      <w:r w:rsidRPr="005F0F55">
        <w:rPr>
          <w:rStyle w:val="StyleUnderline"/>
          <w:highlight w:val="cyan"/>
        </w:rPr>
        <w:t xml:space="preserve"> and </w:t>
      </w:r>
      <w:r w:rsidRPr="005F0F55">
        <w:rPr>
          <w:rStyle w:val="Emphasis"/>
          <w:highlight w:val="cyan"/>
        </w:rPr>
        <w:t>pulling a miracle</w:t>
      </w:r>
      <w:r w:rsidRPr="005F0F55">
        <w:rPr>
          <w:highlight w:val="cyan"/>
        </w:rPr>
        <w:t>.”</w:t>
      </w:r>
    </w:p>
    <w:p w14:paraId="1FE756C5" w14:textId="77777777" w:rsidR="00954198" w:rsidRDefault="00954198" w:rsidP="00954198"/>
    <w:p w14:paraId="08F8916C" w14:textId="77777777" w:rsidR="00954198" w:rsidRDefault="00954198" w:rsidP="00954198"/>
    <w:p w14:paraId="42EF8525" w14:textId="77777777" w:rsidR="00954198" w:rsidRPr="00313318" w:rsidRDefault="00954198" w:rsidP="00954198"/>
    <w:p w14:paraId="79D3BD05" w14:textId="77777777" w:rsidR="00954198" w:rsidRDefault="00954198" w:rsidP="00954198">
      <w:pPr>
        <w:pStyle w:val="Heading4"/>
        <w:rPr>
          <w:rFonts w:ascii="Times New Roman" w:hAnsi="Times New Roman"/>
        </w:rPr>
      </w:pPr>
      <w:r>
        <w:rPr>
          <w:rFonts w:cs="Calibri"/>
          <w:color w:val="000000"/>
        </w:rPr>
        <w:t xml:space="preserve">Pushing a WTO takes </w:t>
      </w:r>
      <w:r>
        <w:rPr>
          <w:rFonts w:cs="Calibri"/>
          <w:color w:val="000000"/>
          <w:u w:val="single"/>
        </w:rPr>
        <w:t>time</w:t>
      </w:r>
      <w:r>
        <w:rPr>
          <w:rFonts w:cs="Calibri"/>
          <w:color w:val="000000"/>
        </w:rPr>
        <w:t xml:space="preserve">, </w:t>
      </w:r>
      <w:r>
        <w:rPr>
          <w:rFonts w:cs="Calibri"/>
          <w:color w:val="000000"/>
          <w:u w:val="single"/>
        </w:rPr>
        <w:t>energy</w:t>
      </w:r>
      <w:r>
        <w:rPr>
          <w:rFonts w:cs="Calibri"/>
          <w:color w:val="000000"/>
        </w:rPr>
        <w:t xml:space="preserve">, and </w:t>
      </w:r>
      <w:r>
        <w:rPr>
          <w:rFonts w:cs="Calibri"/>
          <w:color w:val="000000"/>
          <w:u w:val="single"/>
        </w:rPr>
        <w:t>political capital</w:t>
      </w:r>
      <w:r>
        <w:rPr>
          <w:rFonts w:cs="Calibri"/>
          <w:color w:val="000000"/>
        </w:rPr>
        <w:t xml:space="preserve"> away from </w:t>
      </w:r>
      <w:r>
        <w:rPr>
          <w:rFonts w:cs="Calibri"/>
          <w:color w:val="000000"/>
          <w:u w:val="single"/>
        </w:rPr>
        <w:t xml:space="preserve">domestic legislation </w:t>
      </w:r>
      <w:r>
        <w:rPr>
          <w:rFonts w:cs="Calibri"/>
          <w:color w:val="000000"/>
        </w:rPr>
        <w:t>– big pharma and EU allies </w:t>
      </w:r>
    </w:p>
    <w:p w14:paraId="4B076E30" w14:textId="77777777" w:rsidR="00954198" w:rsidRDefault="00954198" w:rsidP="00954198">
      <w:pPr>
        <w:pStyle w:val="NormalWeb"/>
        <w:spacing w:before="0" w:beforeAutospacing="0" w:after="160" w:afterAutospacing="0"/>
      </w:pPr>
      <w:r>
        <w:rPr>
          <w:rFonts w:ascii="Calibri" w:hAnsi="Calibri" w:cs="Calibri"/>
          <w:b/>
          <w:bCs/>
          <w:color w:val="000000"/>
          <w:sz w:val="26"/>
          <w:szCs w:val="26"/>
        </w:rPr>
        <w:t>Bhadrakumar 5/9</w:t>
      </w:r>
      <w:r>
        <w:rPr>
          <w:rFonts w:ascii="Calibri" w:hAnsi="Calibri" w:cs="Calibri"/>
          <w:color w:val="000000"/>
          <w:sz w:val="22"/>
          <w:szCs w:val="22"/>
        </w:rPr>
        <w:t xml:space="preserve"> M K Bhadrakumar is a former Indian diplomat. "Biden’s talk of vaccine IP waiver is political theater." Asia Times, May 9, 2021, asiatimes.com/2021/05/bidens-talk-of-vaccine-ip-waiver-is-political-theater.</w:t>
      </w:r>
    </w:p>
    <w:p w14:paraId="771B0D90" w14:textId="77777777" w:rsidR="00954198" w:rsidRDefault="00954198" w:rsidP="00954198">
      <w:pPr>
        <w:pStyle w:val="NormalWeb"/>
        <w:spacing w:before="0" w:beforeAutospacing="0" w:after="160" w:afterAutospacing="0"/>
      </w:pPr>
      <w:r>
        <w:rPr>
          <w:rFonts w:ascii="Calibri" w:hAnsi="Calibri" w:cs="Calibri"/>
          <w:color w:val="000000"/>
          <w:sz w:val="16"/>
          <w:szCs w:val="16"/>
        </w:rPr>
        <w:lastRenderedPageBreak/>
        <w:t xml:space="preserve">On the other hand, </w:t>
      </w:r>
      <w:r>
        <w:rPr>
          <w:rFonts w:ascii="Calibri" w:hAnsi="Calibri" w:cs="Calibri"/>
          <w:color w:val="000000"/>
          <w:sz w:val="22"/>
          <w:szCs w:val="22"/>
          <w:u w:val="single"/>
          <w:shd w:val="clear" w:color="auto" w:fill="00FFFF"/>
        </w:rPr>
        <w:t>Biden</w:t>
      </w:r>
      <w:r>
        <w:rPr>
          <w:rFonts w:ascii="Calibri" w:hAnsi="Calibri" w:cs="Calibri"/>
          <w:color w:val="000000"/>
          <w:sz w:val="16"/>
          <w:szCs w:val="16"/>
        </w:rPr>
        <w:t>, whose political life of half a century was largely spent in the US Congress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is</w:t>
      </w:r>
      <w:r>
        <w:rPr>
          <w:rFonts w:ascii="Calibri" w:hAnsi="Calibri" w:cs="Calibri"/>
          <w:color w:val="000000"/>
          <w:sz w:val="22"/>
          <w:szCs w:val="22"/>
          <w:u w:val="single"/>
        </w:rPr>
        <w:t xml:space="preserve"> well </w:t>
      </w:r>
      <w:r>
        <w:rPr>
          <w:rFonts w:ascii="Calibri" w:hAnsi="Calibri" w:cs="Calibri"/>
          <w:color w:val="000000"/>
          <w:sz w:val="22"/>
          <w:szCs w:val="22"/>
          <w:u w:val="single"/>
          <w:shd w:val="clear" w:color="auto" w:fill="00FFFF"/>
        </w:rPr>
        <w:t>aware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of the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awesome </w:t>
      </w:r>
      <w:r>
        <w:rPr>
          <w:rFonts w:ascii="Calibri" w:hAnsi="Calibri" w:cs="Calibri"/>
          <w:b/>
          <w:bCs/>
          <w:color w:val="000000"/>
          <w:sz w:val="22"/>
          <w:szCs w:val="22"/>
          <w:u w:val="single"/>
          <w:shd w:val="clear" w:color="auto" w:fill="00FFFF"/>
        </w:rPr>
        <w:t>clout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of</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pharma</w:t>
      </w:r>
      <w:r>
        <w:rPr>
          <w:rFonts w:ascii="Calibri" w:hAnsi="Calibri" w:cs="Calibri"/>
          <w:color w:val="000000"/>
          <w:sz w:val="22"/>
          <w:szCs w:val="22"/>
          <w:u w:val="single"/>
        </w:rPr>
        <w:t>ceu</w:t>
      </w:r>
      <w:r w:rsidRPr="00F80D1B">
        <w:rPr>
          <w:rFonts w:ascii="Calibri" w:hAnsi="Calibri" w:cs="Calibri"/>
          <w:color w:val="000000"/>
          <w:sz w:val="22"/>
          <w:szCs w:val="22"/>
          <w:u w:val="single"/>
        </w:rPr>
        <w:t>tical companies in American politics</w:t>
      </w:r>
      <w:r w:rsidRPr="00F80D1B">
        <w:rPr>
          <w:rFonts w:ascii="Calibri" w:hAnsi="Calibri" w:cs="Calibri"/>
          <w:color w:val="000000"/>
          <w:sz w:val="16"/>
          <w:szCs w:val="16"/>
        </w:rPr>
        <w:t xml:space="preserve">. From that lobby’s perspective, the </w:t>
      </w:r>
      <w:r w:rsidRPr="00F80D1B">
        <w:rPr>
          <w:rFonts w:ascii="Calibri" w:hAnsi="Calibri" w:cs="Calibri"/>
          <w:color w:val="000000"/>
          <w:sz w:val="22"/>
          <w:szCs w:val="22"/>
          <w:u w:val="single"/>
        </w:rPr>
        <w:t>patent waiver “amounts to the expropriation of the property</w:t>
      </w:r>
      <w:r w:rsidRPr="00F80D1B">
        <w:rPr>
          <w:rFonts w:ascii="Calibri" w:hAnsi="Calibri" w:cs="Calibri"/>
          <w:color w:val="000000"/>
          <w:sz w:val="16"/>
          <w:szCs w:val="16"/>
        </w:rPr>
        <w:t xml:space="preserve"> </w:t>
      </w:r>
      <w:r w:rsidRPr="00F80D1B">
        <w:rPr>
          <w:rFonts w:ascii="Calibri" w:hAnsi="Calibri" w:cs="Calibri"/>
          <w:color w:val="000000"/>
          <w:sz w:val="22"/>
          <w:szCs w:val="22"/>
          <w:u w:val="single"/>
        </w:rPr>
        <w:t>of the pharmaceutical companies</w:t>
      </w:r>
      <w:r w:rsidRPr="00F80D1B">
        <w:rPr>
          <w:rFonts w:ascii="Calibri" w:hAnsi="Calibri" w:cs="Calibri"/>
          <w:color w:val="000000"/>
          <w:sz w:val="16"/>
          <w:szCs w:val="16"/>
        </w:rPr>
        <w:t xml:space="preserve"> whose innovation and financial investments made the development of Covid-19 vaccines possible in the first place,” as a senior scholar at the Johns Hopkins Center for Health Security puts it. </w:t>
      </w:r>
      <w:r w:rsidRPr="00F80D1B">
        <w:rPr>
          <w:rFonts w:ascii="Calibri" w:hAnsi="Calibri" w:cs="Calibri"/>
          <w:color w:val="000000"/>
          <w:sz w:val="22"/>
          <w:szCs w:val="22"/>
          <w:u w:val="single"/>
        </w:rPr>
        <w:t xml:space="preserve">The US pharmaceutical </w:t>
      </w:r>
      <w:r w:rsidRPr="00F80D1B">
        <w:rPr>
          <w:rFonts w:ascii="Calibri" w:hAnsi="Calibri" w:cs="Calibri"/>
          <w:color w:val="000000"/>
          <w:sz w:val="22"/>
          <w:szCs w:val="22"/>
          <w:u w:val="single"/>
          <w:shd w:val="clear" w:color="auto" w:fill="00FFFF"/>
        </w:rPr>
        <w:t>industry</w:t>
      </w:r>
      <w:r w:rsidRPr="00F80D1B">
        <w:rPr>
          <w:rFonts w:ascii="Calibri" w:hAnsi="Calibri" w:cs="Calibri"/>
          <w:color w:val="000000"/>
          <w:sz w:val="22"/>
          <w:szCs w:val="22"/>
          <w:u w:val="single"/>
        </w:rPr>
        <w:t xml:space="preserve"> </w:t>
      </w:r>
      <w:r w:rsidRPr="00F80D1B">
        <w:rPr>
          <w:rFonts w:ascii="Calibri" w:hAnsi="Calibri" w:cs="Calibri"/>
          <w:color w:val="000000"/>
          <w:sz w:val="22"/>
          <w:szCs w:val="22"/>
          <w:u w:val="single"/>
          <w:shd w:val="clear" w:color="auto" w:fill="00FFFF"/>
        </w:rPr>
        <w:t>and</w:t>
      </w:r>
      <w:r w:rsidRPr="00F80D1B">
        <w:rPr>
          <w:rFonts w:ascii="Calibri" w:hAnsi="Calibri" w:cs="Calibri"/>
          <w:color w:val="000000"/>
          <w:sz w:val="22"/>
          <w:szCs w:val="22"/>
          <w:u w:val="single"/>
        </w:rPr>
        <w:t xml:space="preserve"> congressional </w:t>
      </w:r>
      <w:r w:rsidRPr="00F80D1B">
        <w:rPr>
          <w:rFonts w:ascii="Calibri" w:hAnsi="Calibri" w:cs="Calibri"/>
          <w:color w:val="000000"/>
          <w:sz w:val="22"/>
          <w:szCs w:val="22"/>
          <w:u w:val="single"/>
          <w:shd w:val="clear" w:color="auto" w:fill="00FFFF"/>
        </w:rPr>
        <w:t>Rep</w:t>
      </w:r>
      <w:r w:rsidRPr="00F80D1B">
        <w:rPr>
          <w:rFonts w:ascii="Calibri" w:hAnsi="Calibri" w:cs="Calibri"/>
          <w:color w:val="000000"/>
          <w:sz w:val="22"/>
          <w:szCs w:val="22"/>
          <w:u w:val="single"/>
        </w:rPr>
        <w:t>ublican</w:t>
      </w:r>
      <w:r w:rsidRPr="00F80D1B">
        <w:rPr>
          <w:rFonts w:ascii="Calibri" w:hAnsi="Calibri" w:cs="Calibri"/>
          <w:color w:val="000000"/>
          <w:sz w:val="22"/>
          <w:szCs w:val="22"/>
          <w:u w:val="single"/>
          <w:shd w:val="clear" w:color="auto" w:fill="00FFFF"/>
        </w:rPr>
        <w:t>s</w:t>
      </w:r>
      <w:r w:rsidRPr="00F80D1B">
        <w:rPr>
          <w:rFonts w:ascii="Calibri" w:hAnsi="Calibri" w:cs="Calibri"/>
          <w:color w:val="000000"/>
          <w:sz w:val="22"/>
          <w:szCs w:val="22"/>
          <w:u w:val="single"/>
        </w:rPr>
        <w:t xml:space="preserve"> </w:t>
      </w:r>
      <w:r w:rsidRPr="00F80D1B">
        <w:rPr>
          <w:rFonts w:ascii="Calibri" w:hAnsi="Calibri" w:cs="Calibri"/>
          <w:color w:val="000000"/>
          <w:sz w:val="22"/>
          <w:szCs w:val="22"/>
          <w:u w:val="single"/>
          <w:shd w:val="clear" w:color="auto" w:fill="00FFFF"/>
        </w:rPr>
        <w:t>have already</w:t>
      </w:r>
      <w:r w:rsidRPr="00F80D1B">
        <w:rPr>
          <w:rFonts w:ascii="Calibri" w:hAnsi="Calibri" w:cs="Calibri"/>
          <w:color w:val="000000"/>
          <w:sz w:val="22"/>
          <w:szCs w:val="22"/>
          <w:u w:val="single"/>
        </w:rPr>
        <w:t xml:space="preserve"> </w:t>
      </w:r>
      <w:r w:rsidRPr="00F80D1B">
        <w:rPr>
          <w:rFonts w:ascii="Calibri" w:hAnsi="Calibri" w:cs="Calibri"/>
          <w:b/>
          <w:bCs/>
          <w:color w:val="000000"/>
          <w:sz w:val="22"/>
          <w:szCs w:val="22"/>
          <w:u w:val="single"/>
          <w:shd w:val="clear" w:color="auto" w:fill="00FFFF"/>
        </w:rPr>
        <w:t>gone on the offensiv</w:t>
      </w:r>
      <w:r w:rsidRPr="00F80D1B">
        <w:rPr>
          <w:rFonts w:ascii="Calibri" w:hAnsi="Calibri" w:cs="Calibri"/>
          <w:color w:val="000000"/>
          <w:sz w:val="22"/>
          <w:szCs w:val="22"/>
          <w:u w:val="single"/>
        </w:rPr>
        <w:t>e blasting Biden’s announcement</w:t>
      </w:r>
      <w:r w:rsidRPr="00F80D1B">
        <w:rPr>
          <w:rFonts w:ascii="Calibri" w:hAnsi="Calibri" w:cs="Calibri"/>
          <w:color w:val="000000"/>
          <w:sz w:val="16"/>
          <w:szCs w:val="16"/>
        </w:rPr>
        <w:t>, saying it undermines incentives for American innovation. Besides, the argument goes, even with the</w:t>
      </w:r>
      <w:r>
        <w:rPr>
          <w:rFonts w:ascii="Calibri" w:hAnsi="Calibri" w:cs="Calibri"/>
          <w:color w:val="000000"/>
          <w:sz w:val="16"/>
          <w:szCs w:val="16"/>
        </w:rPr>
        <w:t xml:space="preserve"> patent waiver, vaccine manufacturing is a complex process and is not like simply flipping a switch. Senator Richard Burr, the top Republican on the US Senate Health Committee, denounced Biden’s decision. “</w:t>
      </w:r>
      <w:r>
        <w:rPr>
          <w:rFonts w:ascii="Calibri" w:hAnsi="Calibri" w:cs="Calibri"/>
          <w:color w:val="000000"/>
          <w:sz w:val="22"/>
          <w:szCs w:val="22"/>
          <w:u w:val="single"/>
        </w:rPr>
        <w:t>Intellectual property protections are part of the reason we have these life-saving products</w:t>
      </w:r>
      <w:r>
        <w:rPr>
          <w:rFonts w:ascii="Calibri" w:hAnsi="Calibri" w:cs="Calibri"/>
          <w:color w:val="000000"/>
          <w:sz w:val="16"/>
          <w:szCs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Pr>
          <w:rFonts w:ascii="Calibri" w:hAnsi="Calibri" w:cs="Calibri"/>
          <w:color w:val="000000"/>
          <w:sz w:val="22"/>
          <w:szCs w:val="22"/>
          <w:u w:val="single"/>
        </w:rPr>
        <w:t xml:space="preserve">Clearly, </w:t>
      </w:r>
      <w:r>
        <w:rPr>
          <w:rFonts w:ascii="Calibri" w:hAnsi="Calibri" w:cs="Calibri"/>
          <w:color w:val="000000"/>
          <w:sz w:val="22"/>
          <w:szCs w:val="22"/>
          <w:u w:val="single"/>
          <w:shd w:val="clear" w:color="auto" w:fill="00FFFF"/>
        </w:rPr>
        <w:t>Biden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would rather </w:t>
      </w:r>
      <w:r>
        <w:rPr>
          <w:rFonts w:ascii="Calibri" w:hAnsi="Calibri" w:cs="Calibri"/>
          <w:b/>
          <w:bCs/>
          <w:color w:val="000000"/>
          <w:sz w:val="22"/>
          <w:szCs w:val="22"/>
          <w:u w:val="single"/>
          <w:shd w:val="clear" w:color="auto" w:fill="00FFFF"/>
        </w:rPr>
        <w:t>spend his p</w:t>
      </w:r>
      <w:r>
        <w:rPr>
          <w:rFonts w:ascii="Calibri" w:hAnsi="Calibri" w:cs="Calibri"/>
          <w:b/>
          <w:bCs/>
          <w:color w:val="000000"/>
          <w:sz w:val="22"/>
          <w:szCs w:val="22"/>
          <w:u w:val="single"/>
        </w:rPr>
        <w:t xml:space="preserve">olitical </w:t>
      </w:r>
      <w:r>
        <w:rPr>
          <w:rFonts w:ascii="Calibri" w:hAnsi="Calibri" w:cs="Calibri"/>
          <w:b/>
          <w:bCs/>
          <w:color w:val="000000"/>
          <w:sz w:val="22"/>
          <w:szCs w:val="22"/>
          <w:u w:val="single"/>
          <w:shd w:val="clear" w:color="auto" w:fill="00FFFF"/>
        </w:rPr>
        <w:t>c</w:t>
      </w:r>
      <w:r>
        <w:rPr>
          <w:rFonts w:ascii="Calibri" w:hAnsi="Calibri" w:cs="Calibri"/>
          <w:b/>
          <w:bCs/>
          <w:color w:val="000000"/>
          <w:sz w:val="22"/>
          <w:szCs w:val="22"/>
          <w:u w:val="single"/>
        </w:rPr>
        <w:t>apita</w:t>
      </w:r>
      <w:r>
        <w:rPr>
          <w:rFonts w:ascii="Calibri" w:hAnsi="Calibri" w:cs="Calibri"/>
          <w:b/>
          <w:bCs/>
          <w:color w:val="000000"/>
          <w:sz w:val="22"/>
          <w:szCs w:val="22"/>
          <w:u w:val="single"/>
          <w:shd w:val="clear" w:color="auto" w:fill="00FFFF"/>
        </w:rPr>
        <w:t>l</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on getting</w:t>
      </w:r>
      <w:r>
        <w:rPr>
          <w:rFonts w:ascii="Calibri" w:hAnsi="Calibri" w:cs="Calibri"/>
          <w:b/>
          <w:bCs/>
          <w:color w:val="000000"/>
          <w:sz w:val="22"/>
          <w:szCs w:val="22"/>
          <w:u w:val="single"/>
        </w:rPr>
        <w:t xml:space="preserve"> the necessary </w:t>
      </w:r>
      <w:r>
        <w:rPr>
          <w:rFonts w:ascii="Calibri" w:hAnsi="Calibri" w:cs="Calibri"/>
          <w:b/>
          <w:bCs/>
          <w:color w:val="000000"/>
          <w:sz w:val="22"/>
          <w:szCs w:val="22"/>
          <w:u w:val="single"/>
          <w:shd w:val="clear" w:color="auto" w:fill="00FFFF"/>
        </w:rPr>
        <w:t>legislation</w:t>
      </w:r>
      <w:r>
        <w:rPr>
          <w:rFonts w:ascii="Calibri" w:hAnsi="Calibri" w:cs="Calibri"/>
          <w:b/>
          <w:bCs/>
          <w:color w:val="000000"/>
          <w:sz w:val="22"/>
          <w:szCs w:val="22"/>
          <w:u w:val="single"/>
        </w:rPr>
        <w:t xml:space="preserve"> through Congress </w:t>
      </w:r>
      <w:r>
        <w:rPr>
          <w:rFonts w:ascii="Calibri" w:hAnsi="Calibri" w:cs="Calibri"/>
          <w:b/>
          <w:bCs/>
          <w:color w:val="000000"/>
          <w:sz w:val="22"/>
          <w:szCs w:val="22"/>
          <w:u w:val="single"/>
          <w:shd w:val="clear" w:color="auto" w:fill="00FFFF"/>
        </w:rPr>
        <w:t xml:space="preserve">to advance </w:t>
      </w:r>
      <w:r>
        <w:rPr>
          <w:rFonts w:ascii="Calibri" w:hAnsi="Calibri" w:cs="Calibri"/>
          <w:b/>
          <w:bCs/>
          <w:color w:val="000000"/>
          <w:sz w:val="22"/>
          <w:szCs w:val="22"/>
          <w:u w:val="single"/>
        </w:rPr>
        <w:t xml:space="preserve">his </w:t>
      </w:r>
      <w:r>
        <w:rPr>
          <w:rFonts w:ascii="Calibri" w:hAnsi="Calibri" w:cs="Calibri"/>
          <w:b/>
          <w:bCs/>
          <w:color w:val="000000"/>
          <w:sz w:val="22"/>
          <w:szCs w:val="22"/>
          <w:u w:val="single"/>
          <w:shd w:val="clear" w:color="auto" w:fill="00FFFF"/>
        </w:rPr>
        <w:t xml:space="preserve">domestic reform </w:t>
      </w:r>
      <w:r>
        <w:rPr>
          <w:rFonts w:ascii="Calibri" w:hAnsi="Calibri" w:cs="Calibri"/>
          <w:b/>
          <w:bCs/>
          <w:color w:val="000000"/>
          <w:sz w:val="22"/>
          <w:szCs w:val="22"/>
          <w:u w:val="single"/>
        </w:rPr>
        <w:t xml:space="preserve">agenda </w:t>
      </w:r>
      <w:r>
        <w:rPr>
          <w:rFonts w:ascii="Calibri" w:hAnsi="Calibri" w:cs="Calibri"/>
          <w:b/>
          <w:bCs/>
          <w:color w:val="000000"/>
          <w:sz w:val="22"/>
          <w:szCs w:val="22"/>
          <w:u w:val="single"/>
          <w:shd w:val="clear" w:color="auto" w:fill="00FFFF"/>
        </w:rPr>
        <w:t xml:space="preserve">rather than </w:t>
      </w:r>
      <w:r>
        <w:rPr>
          <w:rFonts w:ascii="Calibri" w:hAnsi="Calibri" w:cs="Calibri"/>
          <w:b/>
          <w:bCs/>
          <w:color w:val="000000"/>
          <w:sz w:val="22"/>
          <w:szCs w:val="22"/>
          <w:u w:val="single"/>
        </w:rPr>
        <w:t xml:space="preserve">spend time and energy </w:t>
      </w:r>
      <w:r>
        <w:rPr>
          <w:rFonts w:ascii="Calibri" w:hAnsi="Calibri" w:cs="Calibri"/>
          <w:b/>
          <w:bCs/>
          <w:color w:val="000000"/>
          <w:sz w:val="22"/>
          <w:szCs w:val="22"/>
          <w:u w:val="single"/>
          <w:shd w:val="clear" w:color="auto" w:fill="00FFFF"/>
        </w:rPr>
        <w:t xml:space="preserve">to take on </w:t>
      </w:r>
      <w:r>
        <w:rPr>
          <w:rFonts w:ascii="Calibri" w:hAnsi="Calibri" w:cs="Calibri"/>
          <w:b/>
          <w:bCs/>
          <w:color w:val="000000"/>
          <w:sz w:val="22"/>
          <w:szCs w:val="22"/>
          <w:u w:val="single"/>
        </w:rPr>
        <w:t xml:space="preserve">the </w:t>
      </w:r>
      <w:r>
        <w:rPr>
          <w:rFonts w:ascii="Calibri" w:hAnsi="Calibri" w:cs="Calibri"/>
          <w:b/>
          <w:bCs/>
          <w:color w:val="000000"/>
          <w:sz w:val="22"/>
          <w:szCs w:val="22"/>
          <w:u w:val="single"/>
          <w:shd w:val="clear" w:color="auto" w:fill="00FFFF"/>
        </w:rPr>
        <w:t>pharma</w:t>
      </w:r>
      <w:r>
        <w:rPr>
          <w:rFonts w:ascii="Calibri" w:hAnsi="Calibri" w:cs="Calibri"/>
          <w:b/>
          <w:bCs/>
          <w:color w:val="000000"/>
          <w:sz w:val="22"/>
          <w:szCs w:val="22"/>
          <w:u w:val="single"/>
        </w:rPr>
        <w:t xml:space="preserve">ceutical </w:t>
      </w:r>
      <w:r>
        <w:rPr>
          <w:rFonts w:ascii="Calibri" w:hAnsi="Calibri" w:cs="Calibri"/>
          <w:b/>
          <w:bCs/>
          <w:color w:val="000000"/>
          <w:sz w:val="22"/>
          <w:szCs w:val="22"/>
          <w:u w:val="single"/>
          <w:shd w:val="clear" w:color="auto" w:fill="00FFFF"/>
        </w:rPr>
        <w:t>industry</w:t>
      </w:r>
      <w:r>
        <w:rPr>
          <w:rFonts w:ascii="Calibri" w:hAnsi="Calibri" w:cs="Calibri"/>
          <w:color w:val="000000"/>
          <w:sz w:val="22"/>
          <w:szCs w:val="22"/>
          <w:u w:val="single"/>
        </w:rPr>
        <w:t xml:space="preserve"> to burnish his image as a good Samaritan on the world stage. </w:t>
      </w:r>
      <w:r>
        <w:rPr>
          <w:rFonts w:ascii="Calibri" w:hAnsi="Calibri" w:cs="Calibri"/>
          <w:color w:val="000000"/>
          <w:sz w:val="16"/>
          <w:szCs w:val="16"/>
        </w:rPr>
        <w:t xml:space="preserve">Conceivably, </w:t>
      </w:r>
      <w:r>
        <w:rPr>
          <w:rFonts w:ascii="Calibri" w:hAnsi="Calibri" w:cs="Calibri"/>
          <w:color w:val="000000"/>
          <w:sz w:val="22"/>
          <w:szCs w:val="22"/>
          <w:u w:val="single"/>
        </w:rPr>
        <w:t>Biden could be counting on the “</w:t>
      </w:r>
      <w:r>
        <w:rPr>
          <w:rFonts w:ascii="Calibri" w:hAnsi="Calibri" w:cs="Calibri"/>
          <w:color w:val="000000"/>
          <w:sz w:val="22"/>
          <w:szCs w:val="22"/>
          <w:u w:val="single"/>
          <w:shd w:val="clear" w:color="auto" w:fill="00FFFF"/>
        </w:rPr>
        <w:t>text-based negotiations”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at the WTO</w:t>
      </w:r>
      <w:r>
        <w:rPr>
          <w:rFonts w:ascii="Calibri" w:hAnsi="Calibri" w:cs="Calibri"/>
          <w:color w:val="000000"/>
          <w:sz w:val="16"/>
          <w:szCs w:val="16"/>
          <w:shd w:val="clear" w:color="auto" w:fill="00FFFF"/>
        </w:rPr>
        <w:t xml:space="preserve"> </w:t>
      </w:r>
      <w:r>
        <w:rPr>
          <w:rFonts w:ascii="Calibri" w:hAnsi="Calibri" w:cs="Calibri"/>
          <w:b/>
          <w:bCs/>
          <w:color w:val="000000"/>
          <w:sz w:val="22"/>
          <w:szCs w:val="22"/>
          <w:u w:val="single"/>
          <w:shd w:val="clear" w:color="auto" w:fill="00FFFF"/>
        </w:rPr>
        <w:t>dragging on for months, if not years</w:t>
      </w:r>
      <w:r>
        <w:rPr>
          <w:rFonts w:ascii="Calibri" w:hAnsi="Calibri" w:cs="Calibri"/>
          <w:color w:val="000000"/>
          <w:sz w:val="22"/>
          <w:szCs w:val="22"/>
          <w:u w:val="single"/>
        </w:rPr>
        <w:t>, without reaching anywhere</w:t>
      </w:r>
      <w:r>
        <w:rPr>
          <w:rFonts w:ascii="Calibri" w:hAnsi="Calibri" w:cs="Calibri"/>
          <w:color w:val="000000"/>
          <w:sz w:val="16"/>
          <w:szCs w:val="16"/>
        </w:rPr>
        <w:t xml:space="preserve">. </w:t>
      </w:r>
      <w:r>
        <w:rPr>
          <w:rFonts w:ascii="Calibri" w:hAnsi="Calibri" w:cs="Calibri"/>
          <w:color w:val="000000"/>
          <w:sz w:val="22"/>
          <w:szCs w:val="22"/>
          <w:u w:val="single"/>
        </w:rPr>
        <w:t xml:space="preserve">The US support for the waiver could even be a tactic to persuade pharmaceutical firms to back less drastic steps like sharing technology and expanding joint ventures to boost global production quickly. </w:t>
      </w:r>
      <w:r>
        <w:rPr>
          <w:rFonts w:ascii="Calibri" w:hAnsi="Calibri" w:cs="Calibri"/>
          <w:color w:val="000000"/>
          <w:sz w:val="16"/>
          <w:szCs w:val="16"/>
        </w:rPr>
        <w:t xml:space="preserve">So far Covid-19 vaccines have been distributed primarily to the wealthy countries that developed them, while the pandemic sweeps through poorer ones such as India, and the real goal is, after all, expanded vaccine distribution. </w:t>
      </w:r>
      <w:r>
        <w:rPr>
          <w:rFonts w:ascii="Calibri" w:hAnsi="Calibri" w:cs="Calibri"/>
          <w:color w:val="000000"/>
          <w:sz w:val="22"/>
          <w:szCs w:val="22"/>
          <w:u w:val="single"/>
          <w:shd w:val="clear" w:color="auto" w:fill="00FFFF"/>
        </w:rPr>
        <w:t>Biden is well aware</w:t>
      </w:r>
      <w:r>
        <w:rPr>
          <w:rFonts w:ascii="Calibri" w:hAnsi="Calibri" w:cs="Calibri"/>
          <w:color w:val="000000"/>
          <w:sz w:val="22"/>
          <w:szCs w:val="22"/>
          <w:u w:val="single"/>
        </w:rPr>
        <w:t xml:space="preserve"> that </w:t>
      </w:r>
      <w:r>
        <w:rPr>
          <w:rFonts w:ascii="Calibri" w:hAnsi="Calibri" w:cs="Calibri"/>
          <w:color w:val="000000"/>
          <w:sz w:val="22"/>
          <w:szCs w:val="22"/>
          <w:u w:val="single"/>
          <w:shd w:val="clear" w:color="auto" w:fill="00FFFF"/>
        </w:rPr>
        <w:t xml:space="preserve">there will be </w:t>
      </w:r>
      <w:r>
        <w:rPr>
          <w:rFonts w:ascii="Calibri" w:hAnsi="Calibri" w:cs="Calibri"/>
          <w:b/>
          <w:bCs/>
          <w:color w:val="000000"/>
          <w:sz w:val="22"/>
          <w:szCs w:val="22"/>
          <w:u w:val="single"/>
          <w:shd w:val="clear" w:color="auto" w:fill="00FFFF"/>
        </w:rPr>
        <w:t>huge opposition</w:t>
      </w:r>
      <w:r>
        <w:rPr>
          <w:rFonts w:ascii="Calibri" w:hAnsi="Calibri" w:cs="Calibri"/>
          <w:color w:val="000000"/>
          <w:sz w:val="22"/>
          <w:szCs w:val="22"/>
          <w:u w:val="single"/>
        </w:rPr>
        <w:t xml:space="preserve"> to the TRIPS waiver </w:t>
      </w:r>
      <w:r>
        <w:rPr>
          <w:rFonts w:ascii="Calibri" w:hAnsi="Calibri" w:cs="Calibri"/>
          <w:color w:val="000000"/>
          <w:sz w:val="22"/>
          <w:szCs w:val="22"/>
          <w:u w:val="single"/>
          <w:shd w:val="clear" w:color="auto" w:fill="00FFFF"/>
        </w:rPr>
        <w:t>from</w:t>
      </w:r>
      <w:r>
        <w:rPr>
          <w:rFonts w:ascii="Calibri" w:hAnsi="Calibri" w:cs="Calibri"/>
          <w:color w:val="000000"/>
          <w:sz w:val="22"/>
          <w:szCs w:val="22"/>
          <w:u w:val="single"/>
        </w:rPr>
        <w:t xml:space="preserve"> the United States’ </w:t>
      </w:r>
      <w:r>
        <w:rPr>
          <w:rFonts w:ascii="Calibri" w:hAnsi="Calibri" w:cs="Calibri"/>
          <w:b/>
          <w:bCs/>
          <w:color w:val="000000"/>
          <w:sz w:val="22"/>
          <w:szCs w:val="22"/>
          <w:u w:val="single"/>
          <w:shd w:val="clear" w:color="auto" w:fill="00FFFF"/>
        </w:rPr>
        <w:t>European allies</w:t>
      </w:r>
      <w:r>
        <w:rPr>
          <w:rFonts w:ascii="Calibri" w:hAnsi="Calibri" w:cs="Calibri"/>
          <w:b/>
          <w:bCs/>
          <w:color w:val="000000"/>
          <w:sz w:val="22"/>
          <w:szCs w:val="22"/>
          <w:u w:val="single"/>
        </w:rPr>
        <w:t xml:space="preserve"> as well</w:t>
      </w:r>
      <w:r>
        <w:rPr>
          <w:rFonts w:ascii="Calibri" w:hAnsi="Calibri" w:cs="Calibri"/>
          <w:color w:val="000000"/>
          <w:sz w:val="22"/>
          <w:szCs w:val="22"/>
          <w:u w:val="single"/>
        </w:rPr>
        <w:t>.</w:t>
      </w:r>
      <w:r>
        <w:rPr>
          <w:rFonts w:ascii="Calibri" w:hAnsi="Calibri" w:cs="Calibri"/>
          <w:color w:val="000000"/>
          <w:sz w:val="16"/>
          <w:szCs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63E43D41" w14:textId="77777777" w:rsidR="00954198" w:rsidRPr="001F1830" w:rsidRDefault="00954198" w:rsidP="00954198">
      <w:pPr>
        <w:pStyle w:val="Heading4"/>
      </w:pPr>
      <w:r>
        <w:rPr>
          <w:u w:val="single"/>
        </w:rPr>
        <w:t>The Bill quickly</w:t>
      </w:r>
      <w:r>
        <w:t xml:space="preserve"> secures the </w:t>
      </w:r>
      <w:r w:rsidRPr="001946EB">
        <w:rPr>
          <w:u w:val="single"/>
        </w:rPr>
        <w:t>vulnerable</w:t>
      </w:r>
      <w:r>
        <w:t xml:space="preserve"> grid.</w:t>
      </w:r>
    </w:p>
    <w:p w14:paraId="460ECED7" w14:textId="77777777" w:rsidR="00954198" w:rsidRPr="001F1830" w:rsidRDefault="00954198" w:rsidP="00954198">
      <w:r w:rsidRPr="001F1830">
        <w:rPr>
          <w:rStyle w:val="Style13ptBold"/>
        </w:rPr>
        <w:t>Carney 21</w:t>
      </w:r>
      <w:r>
        <w:t xml:space="preserve"> [Chris, August 6; Senior Policy Advisor at Nossaman LLC, former US Representative, Former Professor of Political Science at Penn State University; JD Supra, “The US Senate Infrastructure Bill: Securing Our Electrical Grid Through P3s and Grants,” https://www.jdsupra.com/legalnews/the-us-senate-infrastructure-bill-4989100/]</w:t>
      </w:r>
    </w:p>
    <w:p w14:paraId="4121DAFB" w14:textId="77777777" w:rsidR="00954198" w:rsidRPr="001F1830" w:rsidRDefault="00954198" w:rsidP="00954198">
      <w:r w:rsidRPr="001F1830">
        <w:t xml:space="preserve">As we begin to better understand the main components of </w:t>
      </w:r>
      <w:r w:rsidRPr="001F1830">
        <w:rPr>
          <w:rStyle w:val="StyleUnderline"/>
        </w:rPr>
        <w:t xml:space="preserve">the </w:t>
      </w:r>
      <w:r w:rsidRPr="008D66F8">
        <w:rPr>
          <w:rStyle w:val="StyleUnderline"/>
          <w:highlight w:val="cyan"/>
        </w:rPr>
        <w:t>Infrastructure</w:t>
      </w:r>
      <w:r w:rsidRPr="001F1830">
        <w:t xml:space="preserve"> Investment and Jobs Act that the US Senate is working to pass this week, it is clear that public-private partnerships ("P3s") are a favored funding mechanism of lawmakers to help offset high costs associated with major infrastructure projects in communities. And while past infrastructure bills have used P3s for more conventional projects, the current bill also </w:t>
      </w:r>
      <w:r w:rsidRPr="001F1830">
        <w:rPr>
          <w:rStyle w:val="StyleUnderline"/>
        </w:rPr>
        <w:t xml:space="preserve">calls for </w:t>
      </w:r>
      <w:r w:rsidRPr="001F1830">
        <w:rPr>
          <w:rStyle w:val="Emphasis"/>
        </w:rPr>
        <w:t>P3s</w:t>
      </w:r>
      <w:r w:rsidRPr="001F1830">
        <w:rPr>
          <w:rStyle w:val="StyleUnderline"/>
        </w:rPr>
        <w:t xml:space="preserve"> to</w:t>
      </w:r>
      <w:r w:rsidRPr="001F1830">
        <w:t xml:space="preserve"> help </w:t>
      </w:r>
      <w:r w:rsidRPr="001F1830">
        <w:rPr>
          <w:rStyle w:val="StyleUnderline"/>
        </w:rPr>
        <w:t xml:space="preserve">pay for </w:t>
      </w:r>
      <w:r w:rsidRPr="008D66F8">
        <w:rPr>
          <w:rStyle w:val="StyleUnderline"/>
          <w:highlight w:val="cyan"/>
        </w:rPr>
        <w:t>protect</w:t>
      </w:r>
      <w:r w:rsidRPr="001F1830">
        <w:rPr>
          <w:rStyle w:val="StyleUnderline"/>
        </w:rPr>
        <w:t xml:space="preserve">ing </w:t>
      </w:r>
      <w:r w:rsidRPr="008D66F8">
        <w:rPr>
          <w:rStyle w:val="Emphasis"/>
          <w:highlight w:val="cyan"/>
        </w:rPr>
        <w:t>the</w:t>
      </w:r>
      <w:r w:rsidRPr="001F1830">
        <w:rPr>
          <w:rStyle w:val="Emphasis"/>
        </w:rPr>
        <w:t xml:space="preserve"> US electric </w:t>
      </w:r>
      <w:r w:rsidRPr="008D66F8">
        <w:rPr>
          <w:rStyle w:val="Emphasis"/>
          <w:highlight w:val="cyan"/>
        </w:rPr>
        <w:t>grid</w:t>
      </w:r>
      <w:r w:rsidRPr="008D66F8">
        <w:rPr>
          <w:rStyle w:val="StyleUnderline"/>
          <w:highlight w:val="cyan"/>
        </w:rPr>
        <w:t xml:space="preserve"> from cyber</w:t>
      </w:r>
      <w:r w:rsidRPr="001F1830">
        <w:rPr>
          <w:rStyle w:val="StyleUnderline"/>
        </w:rPr>
        <w:t xml:space="preserve">attacks. </w:t>
      </w:r>
      <w:r w:rsidRPr="008D66F8">
        <w:rPr>
          <w:rStyle w:val="StyleUnderline"/>
          <w:highlight w:val="cyan"/>
        </w:rPr>
        <w:t>Responding to</w:t>
      </w:r>
      <w:r w:rsidRPr="001F1830">
        <w:rPr>
          <w:rStyle w:val="StyleUnderline"/>
        </w:rPr>
        <w:t xml:space="preserve"> </w:t>
      </w:r>
      <w:r w:rsidRPr="001F1830">
        <w:rPr>
          <w:rStyle w:val="Emphasis"/>
        </w:rPr>
        <w:t xml:space="preserve">the </w:t>
      </w:r>
      <w:r w:rsidRPr="008D66F8">
        <w:rPr>
          <w:rStyle w:val="Emphasis"/>
          <w:highlight w:val="cyan"/>
        </w:rPr>
        <w:t xml:space="preserve">increasing number </w:t>
      </w:r>
      <w:r w:rsidRPr="001F1830">
        <w:rPr>
          <w:rStyle w:val="Emphasis"/>
        </w:rPr>
        <w:t>of cyberattacks</w:t>
      </w:r>
      <w:r w:rsidRPr="001F1830">
        <w:t xml:space="preserve"> on our nation’s infrastructure, </w:t>
      </w:r>
      <w:r w:rsidRPr="001F1830">
        <w:rPr>
          <w:rStyle w:val="StyleUnderline"/>
        </w:rPr>
        <w:t xml:space="preserve">and </w:t>
      </w:r>
      <w:r w:rsidRPr="008D66F8">
        <w:rPr>
          <w:rStyle w:val="StyleUnderline"/>
          <w:highlight w:val="cyan"/>
        </w:rPr>
        <w:t xml:space="preserve">given </w:t>
      </w:r>
      <w:r w:rsidRPr="001F1830">
        <w:rPr>
          <w:rStyle w:val="StyleUnderline"/>
        </w:rPr>
        <w:t xml:space="preserve">the </w:t>
      </w:r>
      <w:r w:rsidRPr="008D66F8">
        <w:rPr>
          <w:rStyle w:val="Emphasis"/>
          <w:highlight w:val="cyan"/>
        </w:rPr>
        <w:t>fragile</w:t>
      </w:r>
      <w:r w:rsidRPr="001F1830">
        <w:rPr>
          <w:rStyle w:val="Emphasis"/>
        </w:rPr>
        <w:t xml:space="preserve"> physical condition</w:t>
      </w:r>
      <w:r w:rsidRPr="001F1830">
        <w:rPr>
          <w:rStyle w:val="StyleUnderline"/>
        </w:rPr>
        <w:t xml:space="preserve"> of </w:t>
      </w:r>
      <w:r w:rsidRPr="001F1830">
        <w:rPr>
          <w:rStyle w:val="Emphasis"/>
        </w:rPr>
        <w:t xml:space="preserve">our electrical </w:t>
      </w:r>
      <w:r w:rsidRPr="008D66F8">
        <w:rPr>
          <w:rStyle w:val="Emphasis"/>
          <w:highlight w:val="cyan"/>
        </w:rPr>
        <w:t>grid</w:t>
      </w:r>
      <w:r w:rsidRPr="001F1830">
        <w:rPr>
          <w:rStyle w:val="StyleUnderline"/>
        </w:rPr>
        <w:t>, the Senate included provisions</w:t>
      </w:r>
      <w:r w:rsidRPr="001F1830">
        <w:t xml:space="preserve"> to help state, local and tribal entities harden electrical grids for which they are responsible. </w:t>
      </w:r>
    </w:p>
    <w:p w14:paraId="4ADAB6F5" w14:textId="77777777" w:rsidR="00954198" w:rsidRPr="001F1830" w:rsidRDefault="00954198" w:rsidP="00954198">
      <w:r w:rsidRPr="001F1830">
        <w:t xml:space="preserve">Section 40121, Enhancing Grid Security Through Public-Private Partnerships, calls for not only physical protections of electrical grids, but also for </w:t>
      </w:r>
      <w:r w:rsidRPr="001F1830">
        <w:rPr>
          <w:rStyle w:val="StyleUnderline"/>
        </w:rPr>
        <w:t xml:space="preserve">enhancing </w:t>
      </w:r>
      <w:r w:rsidRPr="001F1830">
        <w:rPr>
          <w:rStyle w:val="Emphasis"/>
        </w:rPr>
        <w:t>cyber-resilience</w:t>
      </w:r>
      <w:r w:rsidRPr="001F1830">
        <w:t xml:space="preserve">. This section seeks to encourage the various federal, state and local regulatory authorities, as well as industry participants to engage in a program that </w:t>
      </w:r>
      <w:r w:rsidRPr="001F1830">
        <w:rPr>
          <w:rStyle w:val="StyleUnderline"/>
        </w:rPr>
        <w:t>audits</w:t>
      </w:r>
      <w:r w:rsidRPr="001F1830">
        <w:t xml:space="preserve"> and assesses the </w:t>
      </w:r>
      <w:r w:rsidRPr="001F1830">
        <w:rPr>
          <w:rStyle w:val="Emphasis"/>
        </w:rPr>
        <w:t>physical security</w:t>
      </w:r>
      <w:r w:rsidRPr="001F1830">
        <w:rPr>
          <w:rStyle w:val="StyleUnderline"/>
        </w:rPr>
        <w:t xml:space="preserve"> and </w:t>
      </w:r>
      <w:r w:rsidRPr="001F1830">
        <w:rPr>
          <w:rStyle w:val="Emphasis"/>
        </w:rPr>
        <w:t>cybersecurity</w:t>
      </w:r>
      <w:r w:rsidRPr="001F1830">
        <w:t xml:space="preserve"> of utilities, conducts threat assessments to identify </w:t>
      </w:r>
      <w:r w:rsidRPr="001F1830">
        <w:rPr>
          <w:rStyle w:val="StyleUnderline"/>
        </w:rPr>
        <w:t>and mitigate vulnerabilities</w:t>
      </w:r>
      <w:r w:rsidRPr="001F1830">
        <w:t xml:space="preserve">, and provides cybersecurity training to utilities. Further, </w:t>
      </w:r>
      <w:r w:rsidRPr="008D66F8">
        <w:rPr>
          <w:rStyle w:val="StyleUnderline"/>
          <w:highlight w:val="cyan"/>
        </w:rPr>
        <w:t xml:space="preserve">the section </w:t>
      </w:r>
      <w:r w:rsidRPr="001F1830">
        <w:rPr>
          <w:rStyle w:val="StyleUnderline"/>
        </w:rPr>
        <w:t xml:space="preserve">calls for </w:t>
      </w:r>
      <w:r w:rsidRPr="008D66F8">
        <w:rPr>
          <w:rStyle w:val="StyleUnderline"/>
          <w:highlight w:val="cyan"/>
        </w:rPr>
        <w:t>strengthen</w:t>
      </w:r>
      <w:r w:rsidRPr="001F1830">
        <w:rPr>
          <w:rStyle w:val="StyleUnderline"/>
        </w:rPr>
        <w:t xml:space="preserve">ing </w:t>
      </w:r>
      <w:r w:rsidRPr="008D66F8">
        <w:rPr>
          <w:rStyle w:val="Emphasis"/>
          <w:highlight w:val="cyan"/>
        </w:rPr>
        <w:t>supply chain</w:t>
      </w:r>
      <w:r w:rsidRPr="001F1830">
        <w:rPr>
          <w:rStyle w:val="Emphasis"/>
        </w:rPr>
        <w:t xml:space="preserve"> security</w:t>
      </w:r>
      <w:r w:rsidRPr="001F1830">
        <w:rPr>
          <w:rStyle w:val="StyleUnderline"/>
        </w:rPr>
        <w:t xml:space="preserve">, </w:t>
      </w:r>
      <w:r w:rsidRPr="008D66F8">
        <w:rPr>
          <w:rStyle w:val="StyleUnderline"/>
          <w:highlight w:val="cyan"/>
        </w:rPr>
        <w:t>protect</w:t>
      </w:r>
      <w:r w:rsidRPr="001F1830">
        <w:rPr>
          <w:rStyle w:val="StyleUnderline"/>
        </w:rPr>
        <w:t xml:space="preserve">ing </w:t>
      </w:r>
      <w:r w:rsidRPr="008D66F8">
        <w:rPr>
          <w:rStyle w:val="StyleUnderline"/>
          <w:highlight w:val="cyan"/>
        </w:rPr>
        <w:t>“</w:t>
      </w:r>
      <w:r w:rsidRPr="008D66F8">
        <w:rPr>
          <w:rStyle w:val="Emphasis"/>
          <w:highlight w:val="cyan"/>
        </w:rPr>
        <w:t>defense critical</w:t>
      </w:r>
      <w:r w:rsidRPr="008D66F8">
        <w:rPr>
          <w:rStyle w:val="StyleUnderline"/>
          <w:highlight w:val="cyan"/>
        </w:rPr>
        <w:t>”</w:t>
      </w:r>
      <w:r w:rsidRPr="001F1830">
        <w:rPr>
          <w:rStyle w:val="StyleUnderline"/>
        </w:rPr>
        <w:t xml:space="preserve"> electrical </w:t>
      </w:r>
      <w:r w:rsidRPr="008D66F8">
        <w:rPr>
          <w:rStyle w:val="StyleUnderline"/>
          <w:highlight w:val="cyan"/>
        </w:rPr>
        <w:t>infrastructure and buttress</w:t>
      </w:r>
      <w:r w:rsidRPr="001F1830">
        <w:rPr>
          <w:rStyle w:val="StyleUnderline"/>
        </w:rPr>
        <w:t xml:space="preserve">ing </w:t>
      </w:r>
      <w:r w:rsidRPr="008D66F8">
        <w:rPr>
          <w:rStyle w:val="StyleUnderline"/>
          <w:highlight w:val="cyan"/>
        </w:rPr>
        <w:t>against</w:t>
      </w:r>
      <w:r w:rsidRPr="001F1830">
        <w:rPr>
          <w:rStyle w:val="StyleUnderline"/>
        </w:rPr>
        <w:t xml:space="preserve"> a </w:t>
      </w:r>
      <w:r w:rsidRPr="001F1830">
        <w:rPr>
          <w:rStyle w:val="Emphasis"/>
        </w:rPr>
        <w:t xml:space="preserve">constant </w:t>
      </w:r>
      <w:r w:rsidRPr="008D66F8">
        <w:rPr>
          <w:rStyle w:val="Emphasis"/>
          <w:highlight w:val="cyan"/>
        </w:rPr>
        <w:t>barrage of cyberattacks</w:t>
      </w:r>
      <w:r w:rsidRPr="001F1830">
        <w:rPr>
          <w:rStyle w:val="StyleUnderline"/>
        </w:rPr>
        <w:t xml:space="preserve"> on the grid</w:t>
      </w:r>
      <w:r w:rsidRPr="001F1830">
        <w:t xml:space="preserve">. In determining the nature of the </w:t>
      </w:r>
      <w:r w:rsidRPr="001F1830">
        <w:lastRenderedPageBreak/>
        <w:t>partnership arrangement, the size of the utility and the area served will be considered, with priority going to utilities with fewer available resources.</w:t>
      </w:r>
    </w:p>
    <w:p w14:paraId="43A9C4CC" w14:textId="77777777" w:rsidR="00954198" w:rsidRPr="001F1830" w:rsidRDefault="00954198" w:rsidP="00954198">
      <w:r w:rsidRPr="001F1830">
        <w:t>Section 40122 compliments the previous section as it seeks to incentivize testing of cybersecurity products meant to be used in the energy sector, including SCADA systems, and to find ways to mitigate any vulnerabilities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w:t>
      </w:r>
    </w:p>
    <w:p w14:paraId="62EFA03F" w14:textId="77777777" w:rsidR="00954198" w:rsidRPr="001F1830" w:rsidRDefault="00954198" w:rsidP="00954198">
      <w:r w:rsidRPr="001F1830">
        <w:t>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w:t>
      </w:r>
    </w:p>
    <w:p w14:paraId="1DE37E6F" w14:textId="77777777" w:rsidR="00954198" w:rsidRPr="001F1830" w:rsidRDefault="00954198" w:rsidP="00954198">
      <w:r w:rsidRPr="001F1830">
        <w:t xml:space="preserve">While the final outcome of the Infrastructure Investment and Jobs Act may still be weeks or months away, inclusion of these provisions not only demonstrates a positive step forward for the application of federal P3s and grants generally, they also show that Congress recognizes the seriousness of the cyber threats our electrical grids face. Hopefully, </w:t>
      </w:r>
      <w:r w:rsidRPr="008D66F8">
        <w:rPr>
          <w:rStyle w:val="StyleUnderline"/>
          <w:highlight w:val="cyan"/>
        </w:rPr>
        <w:t>through</w:t>
      </w:r>
      <w:r w:rsidRPr="001F1830">
        <w:t xml:space="preserve"> judicious application of both </w:t>
      </w:r>
      <w:r w:rsidRPr="001F1830">
        <w:rPr>
          <w:rStyle w:val="Emphasis"/>
        </w:rPr>
        <w:t xml:space="preserve">public-private </w:t>
      </w:r>
      <w:r w:rsidRPr="008D66F8">
        <w:rPr>
          <w:rStyle w:val="Emphasis"/>
          <w:highlight w:val="cyan"/>
        </w:rPr>
        <w:t>partnerships and grants</w:t>
      </w:r>
      <w:r w:rsidRPr="008D66F8">
        <w:rPr>
          <w:rStyle w:val="StyleUnderline"/>
          <w:highlight w:val="cyan"/>
        </w:rPr>
        <w:t>, the nation can</w:t>
      </w:r>
      <w:r w:rsidRPr="001F1830">
        <w:rPr>
          <w:rStyle w:val="StyleUnderline"/>
        </w:rPr>
        <w:t xml:space="preserve"> </w:t>
      </w:r>
      <w:r w:rsidRPr="001F1830">
        <w:rPr>
          <w:rStyle w:val="Emphasis"/>
        </w:rPr>
        <w:t xml:space="preserve">quickly </w:t>
      </w:r>
      <w:r w:rsidRPr="008D66F8">
        <w:rPr>
          <w:rStyle w:val="Emphasis"/>
          <w:highlight w:val="cyan"/>
        </w:rPr>
        <w:t>secure</w:t>
      </w:r>
      <w:r w:rsidRPr="008D66F8">
        <w:rPr>
          <w:rStyle w:val="StyleUnderline"/>
          <w:highlight w:val="cyan"/>
        </w:rPr>
        <w:t xml:space="preserve"> its infrastructure</w:t>
      </w:r>
      <w:r w:rsidRPr="001F1830">
        <w:rPr>
          <w:rStyle w:val="StyleUnderline"/>
        </w:rPr>
        <w:t xml:space="preserve"> from cyberattacks</w:t>
      </w:r>
      <w:r w:rsidRPr="001F1830">
        <w:t>.</w:t>
      </w:r>
    </w:p>
    <w:p w14:paraId="3B76313B" w14:textId="77777777" w:rsidR="00954198" w:rsidRDefault="00954198" w:rsidP="00954198">
      <w:pPr>
        <w:pStyle w:val="Heading4"/>
      </w:pPr>
      <w:r>
        <w:t xml:space="preserve">Grid vulnerabilities </w:t>
      </w:r>
      <w:r>
        <w:rPr>
          <w:u w:val="single"/>
        </w:rPr>
        <w:t>spark</w:t>
      </w:r>
      <w:r>
        <w:t xml:space="preserve"> nuclear war – extinction.</w:t>
      </w:r>
    </w:p>
    <w:p w14:paraId="404B7428" w14:textId="77777777" w:rsidR="00954198" w:rsidRPr="00407420" w:rsidRDefault="00954198" w:rsidP="00954198">
      <w:r w:rsidRPr="00407420">
        <w:rPr>
          <w:rStyle w:val="Style13ptBold"/>
        </w:rPr>
        <w:t>Klare 19</w:t>
      </w:r>
      <w:r>
        <w:t xml:space="preserve"> [Michael; November; Professor Emeritus of Peace and World Security Studies at Hampshire College; Arms Control Association, “Cyber Battles, Nuclear Outcomes? Dangerous New Pathways to Escalation,” https://www.armscontrol.org/act/2019-11/features/cyber-battles-nuclear-outcomes-dangerous-new-pathways-escalation]</w:t>
      </w:r>
    </w:p>
    <w:p w14:paraId="29B40690" w14:textId="77777777" w:rsidR="00954198" w:rsidRPr="00407420" w:rsidRDefault="00954198" w:rsidP="00954198">
      <w:r w:rsidRPr="00407420">
        <w:t xml:space="preserve">Yet another pathway to </w:t>
      </w:r>
      <w:r w:rsidRPr="008D66F8">
        <w:rPr>
          <w:rStyle w:val="StyleUnderline"/>
          <w:highlight w:val="cyan"/>
        </w:rPr>
        <w:t>escalation</w:t>
      </w:r>
      <w:r w:rsidRPr="00407420">
        <w:rPr>
          <w:rStyle w:val="StyleUnderline"/>
        </w:rPr>
        <w:t xml:space="preserve"> could </w:t>
      </w:r>
      <w:r w:rsidRPr="008D66F8">
        <w:rPr>
          <w:rStyle w:val="StyleUnderline"/>
          <w:highlight w:val="cyan"/>
        </w:rPr>
        <w:t xml:space="preserve">arise from </w:t>
      </w:r>
      <w:r w:rsidRPr="00407420">
        <w:rPr>
          <w:rStyle w:val="StyleUnderline"/>
        </w:rPr>
        <w:t xml:space="preserve">a </w:t>
      </w:r>
      <w:r w:rsidRPr="008D66F8">
        <w:rPr>
          <w:rStyle w:val="Emphasis"/>
          <w:highlight w:val="cyan"/>
        </w:rPr>
        <w:t>cascading</w:t>
      </w:r>
      <w:r w:rsidRPr="00407420">
        <w:rPr>
          <w:rStyle w:val="Emphasis"/>
        </w:rPr>
        <w:t xml:space="preserve"> series</w:t>
      </w:r>
      <w:r w:rsidRPr="00407420">
        <w:rPr>
          <w:rStyle w:val="StyleUnderline"/>
        </w:rPr>
        <w:t xml:space="preserve"> of cyber</w:t>
      </w:r>
      <w:r w:rsidRPr="008D66F8">
        <w:rPr>
          <w:rStyle w:val="StyleUnderline"/>
          <w:highlight w:val="cyan"/>
        </w:rPr>
        <w:t>strikes</w:t>
      </w:r>
      <w:r w:rsidRPr="00407420">
        <w:rPr>
          <w:rStyle w:val="StyleUnderline"/>
        </w:rPr>
        <w:t xml:space="preserve"> and</w:t>
      </w:r>
      <w:r w:rsidRPr="00407420">
        <w:t xml:space="preserve"> counterstrikes </w:t>
      </w:r>
      <w:r w:rsidRPr="008D66F8">
        <w:rPr>
          <w:rStyle w:val="StyleUnderline"/>
          <w:highlight w:val="cyan"/>
        </w:rPr>
        <w:t>against</w:t>
      </w:r>
      <w:r w:rsidRPr="00407420">
        <w:t xml:space="preserve"> vital national </w:t>
      </w:r>
      <w:r w:rsidRPr="008D66F8">
        <w:rPr>
          <w:rStyle w:val="Emphasis"/>
          <w:highlight w:val="cyan"/>
        </w:rPr>
        <w:t>infrastructure</w:t>
      </w:r>
      <w:r w:rsidRPr="00407420">
        <w:t xml:space="preserve"> rather than on military targets. All major powers, along with Iran and North Korea, have developed and deployed cyberweapons designed to disrupt and destroy major elements of an adversary’s key economic systems, </w:t>
      </w:r>
      <w:r w:rsidRPr="008D66F8">
        <w:rPr>
          <w:rStyle w:val="StyleUnderline"/>
          <w:highlight w:val="cyan"/>
        </w:rPr>
        <w:t>such as</w:t>
      </w:r>
      <w:r w:rsidRPr="00407420">
        <w:rPr>
          <w:rStyle w:val="StyleUnderline"/>
        </w:rPr>
        <w:t xml:space="preserve"> </w:t>
      </w:r>
      <w:r w:rsidRPr="00407420">
        <w:rPr>
          <w:rStyle w:val="Emphasis"/>
        </w:rPr>
        <w:t xml:space="preserve">power </w:t>
      </w:r>
      <w:r w:rsidRPr="008D66F8">
        <w:rPr>
          <w:rStyle w:val="Emphasis"/>
          <w:highlight w:val="cyan"/>
        </w:rPr>
        <w:t>grids</w:t>
      </w:r>
      <w:r w:rsidRPr="00407420">
        <w:t xml:space="preserve">, financial systems, </w:t>
      </w:r>
      <w:r w:rsidRPr="00407420">
        <w:rPr>
          <w:rStyle w:val="StyleUnderline"/>
        </w:rPr>
        <w:t xml:space="preserve">and </w:t>
      </w:r>
      <w:r w:rsidRPr="00407420">
        <w:rPr>
          <w:rStyle w:val="Emphasis"/>
        </w:rPr>
        <w:t>transportation networks</w:t>
      </w:r>
      <w:r w:rsidRPr="00407420">
        <w:t>. As noted, Russia has infiltrated the U.S. electrical grid,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w:t>
      </w:r>
    </w:p>
    <w:p w14:paraId="7A6C8898" w14:textId="77777777" w:rsidR="00954198" w:rsidRDefault="00954198" w:rsidP="00954198">
      <w:r w:rsidRPr="00407420">
        <w:t xml:space="preserve">The danger here is that economic </w:t>
      </w:r>
      <w:r w:rsidRPr="008D66F8">
        <w:rPr>
          <w:rStyle w:val="StyleUnderline"/>
          <w:highlight w:val="cyan"/>
        </w:rPr>
        <w:t>attacks</w:t>
      </w:r>
      <w:r w:rsidRPr="00407420">
        <w:t xml:space="preserve"> of this sort, if undertaken during a period of tension and crisis, </w:t>
      </w:r>
      <w:r w:rsidRPr="00407420">
        <w:rPr>
          <w:rStyle w:val="StyleUnderline"/>
        </w:rPr>
        <w:t xml:space="preserve">could </w:t>
      </w:r>
      <w:r w:rsidRPr="008D66F8">
        <w:rPr>
          <w:rStyle w:val="StyleUnderline"/>
          <w:highlight w:val="cyan"/>
        </w:rPr>
        <w:t>lead to</w:t>
      </w:r>
      <w:r w:rsidRPr="00407420">
        <w:rPr>
          <w:rStyle w:val="StyleUnderline"/>
        </w:rPr>
        <w:t xml:space="preserve"> an </w:t>
      </w:r>
      <w:r w:rsidRPr="00407420">
        <w:rPr>
          <w:rStyle w:val="Emphasis"/>
        </w:rPr>
        <w:t>escalating series</w:t>
      </w:r>
      <w:r w:rsidRPr="00407420">
        <w:rPr>
          <w:rStyle w:val="StyleUnderline"/>
        </w:rPr>
        <w:t xml:space="preserve"> of </w:t>
      </w:r>
      <w:r w:rsidRPr="008D66F8">
        <w:rPr>
          <w:rStyle w:val="Emphasis"/>
          <w:highlight w:val="cyan"/>
        </w:rPr>
        <w:t>tit-for-tat</w:t>
      </w:r>
      <w:r w:rsidRPr="00407420">
        <w:rPr>
          <w:rStyle w:val="Emphasis"/>
        </w:rPr>
        <w:t xml:space="preserve"> attacks</w:t>
      </w:r>
      <w:r w:rsidRPr="00407420">
        <w:rPr>
          <w:rStyle w:val="StyleUnderline"/>
        </w:rPr>
        <w:t xml:space="preserve"> against ever </w:t>
      </w:r>
      <w:r w:rsidRPr="00407420">
        <w:rPr>
          <w:rStyle w:val="Emphasis"/>
        </w:rPr>
        <w:t>more vital elements</w:t>
      </w:r>
      <w:r w:rsidRPr="00407420">
        <w:rPr>
          <w:rStyle w:val="StyleUnderline"/>
        </w:rPr>
        <w:t xml:space="preserve"> of </w:t>
      </w:r>
      <w:r w:rsidRPr="00407420">
        <w:rPr>
          <w:rStyle w:val="Emphasis"/>
        </w:rPr>
        <w:t>an adversary’s critical infrastructure</w:t>
      </w:r>
      <w:r w:rsidRPr="00407420">
        <w:rPr>
          <w:rStyle w:val="StyleUnderline"/>
        </w:rPr>
        <w:t xml:space="preserve">, producing </w:t>
      </w:r>
      <w:r w:rsidRPr="00407420">
        <w:rPr>
          <w:rStyle w:val="Emphasis"/>
        </w:rPr>
        <w:t>widespread chaos</w:t>
      </w:r>
      <w:r w:rsidRPr="00407420">
        <w:rPr>
          <w:rStyle w:val="StyleUnderline"/>
        </w:rPr>
        <w:t xml:space="preserve"> and </w:t>
      </w:r>
      <w:r w:rsidRPr="00407420">
        <w:rPr>
          <w:rStyle w:val="Emphasis"/>
        </w:rPr>
        <w:t>harm</w:t>
      </w:r>
      <w:r w:rsidRPr="00407420">
        <w:rPr>
          <w:rStyle w:val="StyleUnderline"/>
        </w:rPr>
        <w:t xml:space="preserve"> and</w:t>
      </w:r>
      <w:r w:rsidRPr="00407420">
        <w:t xml:space="preserve"> </w:t>
      </w:r>
      <w:r w:rsidRPr="00407420">
        <w:lastRenderedPageBreak/>
        <w:t xml:space="preserve">eventually </w:t>
      </w:r>
      <w:r w:rsidRPr="008D66F8">
        <w:rPr>
          <w:rStyle w:val="StyleUnderline"/>
          <w:highlight w:val="cyan"/>
        </w:rPr>
        <w:t>leading</w:t>
      </w:r>
      <w:r w:rsidRPr="00407420">
        <w:rPr>
          <w:rStyle w:val="StyleUnderline"/>
        </w:rPr>
        <w:t xml:space="preserve"> one side </w:t>
      </w:r>
      <w:r w:rsidRPr="008D66F8">
        <w:rPr>
          <w:rStyle w:val="StyleUnderline"/>
          <w:highlight w:val="cyan"/>
        </w:rPr>
        <w:t>to</w:t>
      </w:r>
      <w:r w:rsidRPr="00407420">
        <w:rPr>
          <w:rStyle w:val="StyleUnderline"/>
        </w:rPr>
        <w:t xml:space="preserve"> initiate </w:t>
      </w:r>
      <w:r w:rsidRPr="008D66F8">
        <w:rPr>
          <w:rStyle w:val="Emphasis"/>
          <w:highlight w:val="cyan"/>
        </w:rPr>
        <w:t>kinetic attacks</w:t>
      </w:r>
      <w:r w:rsidRPr="00407420">
        <w:t xml:space="preserve"> on critical military targets, </w:t>
      </w:r>
      <w:r w:rsidRPr="008D66F8">
        <w:rPr>
          <w:rStyle w:val="StyleUnderline"/>
          <w:highlight w:val="cyan"/>
        </w:rPr>
        <w:t>risking</w:t>
      </w:r>
      <w:r w:rsidRPr="00407420">
        <w:rPr>
          <w:rStyle w:val="StyleUnderline"/>
        </w:rPr>
        <w:t xml:space="preserve"> the </w:t>
      </w:r>
      <w:r w:rsidRPr="008D66F8">
        <w:rPr>
          <w:rStyle w:val="StyleUnderline"/>
          <w:highlight w:val="cyan"/>
        </w:rPr>
        <w:t xml:space="preserve">slippery slope to </w:t>
      </w:r>
      <w:r w:rsidRPr="008D66F8">
        <w:rPr>
          <w:rStyle w:val="Emphasis"/>
          <w:highlight w:val="cyan"/>
        </w:rPr>
        <w:t>nuc</w:t>
      </w:r>
      <w:r w:rsidRPr="00407420">
        <w:rPr>
          <w:rStyle w:val="Emphasis"/>
        </w:rPr>
        <w:t>lear</w:t>
      </w:r>
      <w:r w:rsidRPr="008D66F8">
        <w:rPr>
          <w:rStyle w:val="Emphasis"/>
          <w:highlight w:val="cyan"/>
        </w:rPr>
        <w:t xml:space="preserve"> conflict</w:t>
      </w:r>
      <w:r w:rsidRPr="00407420">
        <w:t xml:space="preserve">. For example, a </w:t>
      </w:r>
      <w:r w:rsidRPr="008D66F8">
        <w:rPr>
          <w:rStyle w:val="StyleUnderline"/>
          <w:highlight w:val="cyan"/>
        </w:rPr>
        <w:t>Russian cyberattack on</w:t>
      </w:r>
      <w:r w:rsidRPr="00407420">
        <w:rPr>
          <w:rStyle w:val="StyleUnderline"/>
        </w:rPr>
        <w:t xml:space="preserve"> the U.S. power </w:t>
      </w:r>
      <w:r w:rsidRPr="008D66F8">
        <w:rPr>
          <w:rStyle w:val="StyleUnderline"/>
          <w:highlight w:val="cyan"/>
        </w:rPr>
        <w:t>grid</w:t>
      </w:r>
      <w:r w:rsidRPr="00407420">
        <w:rPr>
          <w:rStyle w:val="StyleUnderline"/>
        </w:rPr>
        <w:t xml:space="preserve"> </w:t>
      </w:r>
      <w:r w:rsidRPr="008D66F8">
        <w:rPr>
          <w:rStyle w:val="StyleUnderline"/>
          <w:highlight w:val="cyan"/>
        </w:rPr>
        <w:t>could trigger</w:t>
      </w:r>
      <w:r w:rsidRPr="00407420">
        <w:rPr>
          <w:rStyle w:val="StyleUnderline"/>
        </w:rPr>
        <w:t xml:space="preserve"> U.S. </w:t>
      </w:r>
      <w:r w:rsidRPr="008D66F8">
        <w:rPr>
          <w:rStyle w:val="StyleUnderline"/>
          <w:highlight w:val="cyan"/>
        </w:rPr>
        <w:t xml:space="preserve">attacks on </w:t>
      </w:r>
      <w:r w:rsidRPr="008D66F8">
        <w:rPr>
          <w:rStyle w:val="Emphasis"/>
          <w:highlight w:val="cyan"/>
        </w:rPr>
        <w:t>Russian</w:t>
      </w:r>
      <w:r w:rsidRPr="00407420">
        <w:rPr>
          <w:rStyle w:val="Emphasis"/>
        </w:rPr>
        <w:t xml:space="preserve"> energy and financial </w:t>
      </w:r>
      <w:r w:rsidRPr="008D66F8">
        <w:rPr>
          <w:rStyle w:val="Emphasis"/>
          <w:highlight w:val="cyan"/>
        </w:rPr>
        <w:t>systems</w:t>
      </w:r>
      <w:r w:rsidRPr="008D66F8">
        <w:rPr>
          <w:rStyle w:val="StyleUnderline"/>
          <w:highlight w:val="cyan"/>
        </w:rPr>
        <w:t>, causing</w:t>
      </w:r>
      <w:r w:rsidRPr="00407420">
        <w:rPr>
          <w:rStyle w:val="StyleUnderline"/>
        </w:rPr>
        <w:t xml:space="preserve"> </w:t>
      </w:r>
      <w:r w:rsidRPr="00407420">
        <w:rPr>
          <w:rStyle w:val="Emphasis"/>
        </w:rPr>
        <w:t xml:space="preserve">widespread </w:t>
      </w:r>
      <w:r w:rsidRPr="008D66F8">
        <w:rPr>
          <w:rStyle w:val="Emphasis"/>
          <w:highlight w:val="cyan"/>
        </w:rPr>
        <w:t>disorder</w:t>
      </w:r>
      <w:r w:rsidRPr="00407420">
        <w:t xml:space="preserve"> in both countries </w:t>
      </w:r>
      <w:r w:rsidRPr="008D66F8">
        <w:rPr>
          <w:rStyle w:val="StyleUnderline"/>
          <w:highlight w:val="cyan"/>
        </w:rPr>
        <w:t>and</w:t>
      </w:r>
      <w:r w:rsidRPr="00407420">
        <w:t xml:space="preserve"> generating an impulse for </w:t>
      </w:r>
      <w:r w:rsidRPr="00407420">
        <w:rPr>
          <w:rStyle w:val="Emphasis"/>
        </w:rPr>
        <w:t xml:space="preserve">even </w:t>
      </w:r>
      <w:r w:rsidRPr="008D66F8">
        <w:rPr>
          <w:rStyle w:val="Emphasis"/>
          <w:highlight w:val="cyan"/>
        </w:rPr>
        <w:t>more devastating attacks</w:t>
      </w:r>
      <w:r w:rsidRPr="00407420">
        <w:t xml:space="preserve">. At some point, such </w:t>
      </w:r>
      <w:r w:rsidRPr="00407420">
        <w:rPr>
          <w:rStyle w:val="StyleUnderline"/>
        </w:rPr>
        <w:t xml:space="preserve">attacks “could </w:t>
      </w:r>
      <w:r w:rsidRPr="008D66F8">
        <w:rPr>
          <w:rStyle w:val="StyleUnderline"/>
          <w:highlight w:val="cyan"/>
        </w:rPr>
        <w:t>lead to</w:t>
      </w:r>
      <w:r w:rsidRPr="00407420">
        <w:rPr>
          <w:rStyle w:val="StyleUnderline"/>
        </w:rPr>
        <w:t xml:space="preserve"> </w:t>
      </w:r>
      <w:r w:rsidRPr="00407420">
        <w:rPr>
          <w:rStyle w:val="Emphasis"/>
        </w:rPr>
        <w:t>major conflict</w:t>
      </w:r>
      <w:r w:rsidRPr="00407420">
        <w:rPr>
          <w:rStyle w:val="StyleUnderline"/>
        </w:rPr>
        <w:t xml:space="preserve"> and </w:t>
      </w:r>
      <w:r w:rsidRPr="00407420">
        <w:rPr>
          <w:rStyle w:val="Emphasis"/>
        </w:rPr>
        <w:t xml:space="preserve">possibly </w:t>
      </w:r>
      <w:r w:rsidRPr="008D66F8">
        <w:rPr>
          <w:rStyle w:val="Emphasis"/>
          <w:highlight w:val="cyan"/>
        </w:rPr>
        <w:t>nuclear war</w:t>
      </w:r>
      <w:r w:rsidRPr="008D66F8">
        <w:rPr>
          <w:rStyle w:val="StyleUnderline"/>
          <w:highlight w:val="cyan"/>
        </w:rPr>
        <w:t>.”</w:t>
      </w:r>
      <w:r w:rsidRPr="00407420">
        <w:t>14</w:t>
      </w:r>
    </w:p>
    <w:p w14:paraId="30C11798" w14:textId="77777777" w:rsidR="00954198" w:rsidRPr="00612A41" w:rsidRDefault="00954198" w:rsidP="00954198"/>
    <w:p w14:paraId="7AB2FD1A" w14:textId="77777777" w:rsidR="00954198" w:rsidRDefault="00954198" w:rsidP="00954198">
      <w:pPr>
        <w:pStyle w:val="Heading2"/>
      </w:pPr>
      <w:r>
        <w:lastRenderedPageBreak/>
        <w:t>5</w:t>
      </w:r>
    </w:p>
    <w:p w14:paraId="3FA4DB50" w14:textId="77777777" w:rsidR="00954198" w:rsidRDefault="00954198" w:rsidP="00954198">
      <w:pPr>
        <w:pStyle w:val="Heading3"/>
      </w:pPr>
      <w:r>
        <w:lastRenderedPageBreak/>
        <w:t>1nc – cp</w:t>
      </w:r>
    </w:p>
    <w:p w14:paraId="327E521F" w14:textId="77777777" w:rsidR="00954198" w:rsidRPr="00725693" w:rsidRDefault="00954198" w:rsidP="00954198">
      <w:pPr>
        <w:pStyle w:val="Heading4"/>
        <w:rPr>
          <w:bCs w:val="0"/>
        </w:rPr>
      </w:pPr>
      <w:r w:rsidRPr="00725693">
        <w:t xml:space="preserve">Text: </w:t>
      </w:r>
      <w:r w:rsidRPr="006C53E1">
        <w:t xml:space="preserve">The member nations of the World Trade Organization ought to </w:t>
      </w:r>
      <w:r>
        <w:t xml:space="preserve">appoint an </w:t>
      </w:r>
      <w:r w:rsidRPr="00725693">
        <w:t>international panel of scientists including National Academies and corresponding organizations</w:t>
      </w:r>
      <w:r>
        <w:t xml:space="preserve"> to decide if th</w:t>
      </w:r>
      <w:r w:rsidRPr="00DC37E8">
        <w:t>ey should reduce intellectual property protections for medicines for COVID</w:t>
      </w:r>
      <w:r>
        <w:t>-19</w:t>
      </w:r>
      <w:r w:rsidRPr="00DC37E8">
        <w:t xml:space="preserve"> by implementing a one and done approach to patent protections and manage similar conflicts of interest between intellectual property. Member states ought to abide by the ruling produced by the panel.</w:t>
      </w:r>
    </w:p>
    <w:p w14:paraId="332142BC" w14:textId="77777777" w:rsidR="00954198" w:rsidRDefault="00954198" w:rsidP="00954198">
      <w:pPr>
        <w:widowControl w:val="0"/>
      </w:pPr>
      <w:r>
        <w:t xml:space="preserve"> </w:t>
      </w:r>
    </w:p>
    <w:p w14:paraId="1E09E71D" w14:textId="77777777" w:rsidR="00954198" w:rsidRDefault="00954198" w:rsidP="00954198">
      <w:pPr>
        <w:pStyle w:val="Heading4"/>
      </w:pPr>
      <w:r>
        <w:t>International panel of science diplomats can rule over IP---that’s key to science diplomacy.</w:t>
      </w:r>
    </w:p>
    <w:p w14:paraId="7CF3FB94" w14:textId="77777777" w:rsidR="00954198" w:rsidRDefault="00954198" w:rsidP="00954198">
      <w:pPr>
        <w:widowControl w:val="0"/>
      </w:pPr>
      <w:r>
        <w:rPr>
          <w:b/>
          <w:sz w:val="26"/>
          <w:szCs w:val="26"/>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w:t>
      </w:r>
      <w:hyperlink r:id="rId9">
        <w:r>
          <w:t xml:space="preserve"> </w:t>
        </w:r>
      </w:hyperlink>
      <w:hyperlink r:id="rId10">
        <w:r>
          <w:rPr>
            <w:color w:val="1155CC"/>
            <w:u w:val="single"/>
          </w:rPr>
          <w:t>https://americandiplomacy.web.unc.edu/2018/09/leveraging-diplomacy-for-managing-scientific-challenges-an-opportunity-to-navigate-the-future-of-science/</w:t>
        </w:r>
      </w:hyperlink>
      <w:r>
        <w:t>] Justin</w:t>
      </w:r>
    </w:p>
    <w:p w14:paraId="370757E0" w14:textId="77777777" w:rsidR="00954198" w:rsidRDefault="00954198" w:rsidP="00954198">
      <w:pPr>
        <w:widowControl w:val="0"/>
        <w:rPr>
          <w:sz w:val="20"/>
          <w:szCs w:val="20"/>
        </w:rPr>
      </w:pPr>
      <w:r>
        <w:rPr>
          <w:sz w:val="14"/>
          <w:szCs w:val="14"/>
        </w:rPr>
        <w:t xml:space="preserve">At the global level, </w:t>
      </w:r>
      <w:r>
        <w:rPr>
          <w:highlight w:val="cyan"/>
          <w:u w:val="single"/>
        </w:rPr>
        <w:t>science diplomacy</w:t>
      </w:r>
      <w:r>
        <w:rPr>
          <w:u w:val="single"/>
        </w:rPr>
        <w:t xml:space="preserve"> is defined as cooperation among countries in order to solve complex problems through scientific research and education</w:t>
      </w:r>
      <w:r>
        <w:rPr>
          <w:sz w:val="14"/>
          <w:szCs w:val="14"/>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two or three year appointments that may allow them to be more successful in long, protracted negotiations. In any event, we believe that scientists can play more of a role in advancing international scientific cooperation. A key point addressed here is how to balance security concerns against the       </w:t>
      </w:r>
      <w:r>
        <w:rPr>
          <w:sz w:val="14"/>
          <w:szCs w:val="14"/>
        </w:rPr>
        <w:tab/>
        <w:t xml:space="preserve">need for free exchange of information needed for innovation and growth. Both the </w:t>
      </w:r>
      <w:r>
        <w:rPr>
          <w:u w:val="single"/>
        </w:rPr>
        <w:t>National Science Foundation and the National Institutes of Health are already engaged in supporting American science and strengthening collaborations abroad. Such efforts take advantage of international expertise, facilities, and equipment</w:t>
      </w:r>
      <w:r>
        <w:rPr>
          <w:sz w:val="14"/>
          <w:szCs w:val="14"/>
        </w:rPr>
        <w:t xml:space="preserve">. Here, we provide a rationale for the use of diplomacy to address scientific challenges. </w:t>
      </w:r>
      <w:r>
        <w:rPr>
          <w:u w:val="single"/>
        </w:rPr>
        <w:t xml:space="preserve">This approach </w:t>
      </w:r>
      <w:r>
        <w:rPr>
          <w:highlight w:val="cyan"/>
          <w:u w:val="single"/>
        </w:rPr>
        <w:t>allows</w:t>
      </w:r>
      <w:r>
        <w:rPr>
          <w:u w:val="single"/>
        </w:rPr>
        <w:t xml:space="preserve"> some </w:t>
      </w:r>
      <w:r>
        <w:rPr>
          <w:highlight w:val="cyan"/>
          <w:u w:val="single"/>
        </w:rPr>
        <w:t>scientists</w:t>
      </w:r>
      <w:r>
        <w:rPr>
          <w:u w:val="single"/>
        </w:rPr>
        <w:t xml:space="preserve"> working as </w:t>
      </w:r>
      <w:r>
        <w:rPr>
          <w:highlight w:val="cyan"/>
          <w:u w:val="single"/>
        </w:rPr>
        <w:t>diplomats to</w:t>
      </w:r>
      <w:r>
        <w:rPr>
          <w:sz w:val="14"/>
          <w:szCs w:val="14"/>
        </w:rPr>
        <w:t xml:space="preserve"> help </w:t>
      </w:r>
      <w:r>
        <w:rPr>
          <w:highlight w:val="cyan"/>
          <w:u w:val="single"/>
        </w:rPr>
        <w:t>manage complex</w:t>
      </w:r>
      <w:r>
        <w:rPr>
          <w:u w:val="single"/>
        </w:rPr>
        <w:t xml:space="preserve"> and potentially conflicting </w:t>
      </w:r>
      <w:r>
        <w:rPr>
          <w:highlight w:val="cyan"/>
          <w:u w:val="single"/>
        </w:rPr>
        <w:t>situations</w:t>
      </w:r>
      <w:r>
        <w:rPr>
          <w:u w:val="single"/>
        </w:rPr>
        <w:t xml:space="preserve"> that arise between scientific communities and their governments. Such issues </w:t>
      </w:r>
      <w:r>
        <w:rPr>
          <w:highlight w:val="cyan"/>
          <w:u w:val="single"/>
        </w:rPr>
        <w:t>include</w:t>
      </w:r>
      <w:r>
        <w:rPr>
          <w:u w:val="single"/>
        </w:rPr>
        <w:t xml:space="preserve"> managing disputes such as licensing agreements for intellectual property (</w:t>
      </w:r>
      <w:r>
        <w:rPr>
          <w:highlight w:val="cyan"/>
          <w:u w:val="single"/>
        </w:rPr>
        <w:t>IP</w:t>
      </w:r>
      <w:r>
        <w:rPr>
          <w:u w:val="single"/>
        </w:rPr>
        <w:t>) and providing protection of IP. International collaborations can not only support but also accelerate the advancement of science. However, collaborations may carry risk if IP is misappropriated for other purposes. International collaborations should have a basis in strategy and specific goals</w:t>
      </w:r>
      <w:r>
        <w:rPr>
          <w:sz w:val="14"/>
          <w:szCs w:val="14"/>
        </w:rPr>
        <w:t xml:space="preserve"> (for example, drug discovery) in order to justify the use of government and/or corporate funds. About a decade ago, </w:t>
      </w:r>
      <w:r>
        <w:rPr>
          <w:u w:val="single"/>
        </w:rPr>
        <w:t xml:space="preserve">a group of </w:t>
      </w:r>
      <w:r>
        <w:rPr>
          <w:highlight w:val="cyan"/>
          <w:u w:val="single"/>
        </w:rPr>
        <w:t>academics</w:t>
      </w:r>
      <w:r>
        <w:rPr>
          <w:u w:val="single"/>
        </w:rPr>
        <w:t xml:space="preserve"> from the University of </w:t>
      </w:r>
      <w:r>
        <w:rPr>
          <w:u w:val="single"/>
        </w:rPr>
        <w:lastRenderedPageBreak/>
        <w:t xml:space="preserve">Manchester in the United Kingdom assembled the “Manchester Manifesto,” subtitled “Who Owns Science” (6). This document </w:t>
      </w:r>
      <w:r>
        <w:rPr>
          <w:highlight w:val="cyan"/>
          <w:u w:val="single"/>
        </w:rPr>
        <w:t>addressed</w:t>
      </w:r>
      <w:r>
        <w:rPr>
          <w:u w:val="single"/>
        </w:rPr>
        <w:t xml:space="preserve"> the </w:t>
      </w:r>
      <w:r>
        <w:rPr>
          <w:highlight w:val="cyan"/>
          <w:u w:val="single"/>
        </w:rPr>
        <w:t>lack of alignment between</w:t>
      </w:r>
      <w:r>
        <w:rPr>
          <w:u w:val="single"/>
        </w:rPr>
        <w:t xml:space="preserve"> commercial interests, </w:t>
      </w:r>
      <w:r>
        <w:rPr>
          <w:highlight w:val="cyan"/>
          <w:u w:val="single"/>
        </w:rPr>
        <w:t>intellectual rights</w:t>
      </w:r>
      <w:r>
        <w:rPr>
          <w:u w:val="single"/>
        </w:rPr>
        <w:t>, and credit to the researcher</w:t>
      </w:r>
      <w:r>
        <w:rPr>
          <w:sz w:val="14"/>
          <w:szCs w:val="14"/>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cyan"/>
          <w:u w:val="single"/>
        </w:rPr>
        <w:t>issues</w:t>
      </w:r>
      <w:r>
        <w:rPr>
          <w:u w:val="single"/>
        </w:rPr>
        <w:t xml:space="preserve"> such as ownership </w:t>
      </w:r>
      <w:r>
        <w:rPr>
          <w:highlight w:val="cyan"/>
          <w:u w:val="single"/>
        </w:rPr>
        <w:t>of IP</w:t>
      </w:r>
      <w:r>
        <w:rPr>
          <w:u w:val="single"/>
        </w:rPr>
        <w:t xml:space="preserve">, rights to reagents, or use of skilled laboratory personnel from international collaborations may </w:t>
      </w:r>
      <w:r>
        <w:rPr>
          <w:highlight w:val="cyan"/>
          <w:u w:val="single"/>
        </w:rPr>
        <w:t>require</w:t>
      </w:r>
      <w:r>
        <w:rPr>
          <w:u w:val="single"/>
        </w:rPr>
        <w:t xml:space="preserve"> the efforts of </w:t>
      </w:r>
      <w:r>
        <w:rPr>
          <w:highlight w:val="cyan"/>
          <w:u w:val="single"/>
        </w:rPr>
        <w:t>science diplomats</w:t>
      </w:r>
      <w:r>
        <w:rPr>
          <w:sz w:val="14"/>
          <w:szCs w:val="14"/>
        </w:rPr>
        <w:t xml:space="preserve">. There are few international offices or “guardians” to protect junior and senior scientists in corporate or academic sectors from misuse of reagents or piracy. </w:t>
      </w:r>
      <w:r>
        <w:rPr>
          <w:u w:val="single"/>
        </w:rPr>
        <w:t>China’s failure to respect IP rights, and the resulting piracy, has drawn much attention</w:t>
      </w:r>
      <w:r>
        <w:rPr>
          <w:sz w:val="14"/>
          <w:szCs w:val="14"/>
        </w:rPr>
        <w:t xml:space="preserve">. The media have also focused on the failure of watchdog government agencies to detect and manage these unwanted activities. </w:t>
      </w:r>
      <w:r>
        <w:rPr>
          <w:u w:val="single"/>
        </w:rPr>
        <w:t>Industrial espionage compromises U.S. interests.</w:t>
      </w:r>
      <w:r>
        <w:rPr>
          <w:sz w:val="14"/>
          <w:szCs w:val="14"/>
        </w:rPr>
        <w:t xml:space="preserve"> Moreover, </w:t>
      </w:r>
      <w:r>
        <w:rPr>
          <w:u w:val="single"/>
        </w:rPr>
        <w:t>Chinese and Russian hackers have cyberattacked U.S. technology companies, financial institutions, media groups, and defense contractors</w:t>
      </w:r>
      <w:r>
        <w:rPr>
          <w:sz w:val="14"/>
          <w:szCs w:val="14"/>
        </w:rPr>
        <w:t xml:space="preserve">. In 2018, </w:t>
      </w:r>
      <w:r>
        <w:rPr>
          <w:u w:val="single"/>
        </w:rPr>
        <w:t>industrial spying was even reported in a major medical school</w:t>
      </w:r>
      <w:r>
        <w:rPr>
          <w:sz w:val="14"/>
          <w:szCs w:val="14"/>
        </w:rPr>
        <w:t xml:space="preserve"> in New York City where scientists were alleged to have illegally shared research findings with Chinese companies. </w:t>
      </w:r>
      <w:r>
        <w:rPr>
          <w:u w:val="single"/>
        </w:rPr>
        <w:t>The U.S. has a long history of hiring research personnel from other countries to staff its laboratories and industrial R&amp;D centers</w:t>
      </w:r>
      <w:r>
        <w:rPr>
          <w:sz w:val="14"/>
          <w:szCs w:val="14"/>
        </w:rPr>
        <w:t xml:space="preserve">. These </w:t>
      </w:r>
      <w:r>
        <w:rPr>
          <w:u w:val="single"/>
        </w:rPr>
        <w:t>scientists and engineers have made critical contributions to our nation’s well-being and security</w:t>
      </w:r>
      <w:r>
        <w:rPr>
          <w:sz w:val="14"/>
          <w:szCs w:val="14"/>
        </w:rPr>
        <w:t xml:space="preserve">.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 We believe that </w:t>
      </w:r>
      <w:r>
        <w:rPr>
          <w:u w:val="single"/>
        </w:rPr>
        <w:t>foreign scientists can continue to make critical discoveries in the U. S. provided that their talent is nurtured, developed, and harnessed for the common good</w:t>
      </w:r>
      <w:r>
        <w:rPr>
          <w:sz w:val="14"/>
          <w:szCs w:val="14"/>
        </w:rPr>
        <w:t xml:space="preserve">. At the same time, American companies cannot hire foreign scientists if they take the ideas they generate in U.S. laboratories back to their home countries without proper credit or permission. If the advancement of science is to succeed, greater diplomatic cooperation is needed to solve and manage proprietary issues for the benefit of all (5, 6). So, </w:t>
      </w:r>
      <w:r>
        <w:rPr>
          <w:u w:val="single"/>
        </w:rPr>
        <w:t xml:space="preserve">how does one strike the proper balance between security and growth?  </w:t>
      </w:r>
      <w:r>
        <w:rPr>
          <w:highlight w:val="cyan"/>
          <w:u w:val="single"/>
        </w:rPr>
        <w:t>Science</w:t>
      </w:r>
      <w:r>
        <w:rPr>
          <w:u w:val="single"/>
        </w:rPr>
        <w:t xml:space="preserve"> is a universal social enterprise</w:t>
      </w:r>
      <w:r>
        <w:rPr>
          <w:sz w:val="14"/>
          <w:szCs w:val="14"/>
        </w:rPr>
        <w:t xml:space="preserve">; </w:t>
      </w:r>
      <w:r>
        <w:rPr>
          <w:u w:val="single"/>
        </w:rPr>
        <w:t xml:space="preserve">international </w:t>
      </w:r>
      <w:r>
        <w:rPr>
          <w:highlight w:val="cyan"/>
          <w:u w:val="single"/>
        </w:rPr>
        <w:t>conferences lead to</w:t>
      </w:r>
      <w:r>
        <w:rPr>
          <w:u w:val="single"/>
        </w:rPr>
        <w:t xml:space="preserve"> friendships and productive </w:t>
      </w:r>
      <w:r>
        <w:rPr>
          <w:highlight w:val="cyan"/>
          <w:u w:val="single"/>
        </w:rPr>
        <w:t>collaborations</w:t>
      </w:r>
      <w:r>
        <w:rPr>
          <w:u w:val="single"/>
        </w:rPr>
        <w:t xml:space="preserve"> between nations</w:t>
      </w:r>
      <w:r>
        <w:rPr>
          <w:sz w:val="14"/>
          <w:szCs w:val="14"/>
        </w:rPr>
        <w:t xml:space="preserve">. Given that </w:t>
      </w:r>
      <w:r>
        <w:rPr>
          <w:u w:val="single"/>
        </w:rPr>
        <w:t xml:space="preserve">the U.S. and Chinese governments recognize the need for international communication and collaboration then surely there should be a mechanism for adjudicating anticipated conflicts. One approach would be for government, industrial, and academic stakeholders to form an </w:t>
      </w:r>
      <w:r>
        <w:rPr>
          <w:highlight w:val="cyan"/>
          <w:u w:val="single"/>
        </w:rPr>
        <w:t>international panel of scientists</w:t>
      </w:r>
      <w:r>
        <w:rPr>
          <w:u w:val="single"/>
        </w:rPr>
        <w:t xml:space="preserve"> and engineers to </w:t>
      </w:r>
      <w:r>
        <w:rPr>
          <w:highlight w:val="cyan"/>
          <w:u w:val="single"/>
        </w:rPr>
        <w:t>manage</w:t>
      </w:r>
      <w:r>
        <w:rPr>
          <w:u w:val="single"/>
        </w:rPr>
        <w:t xml:space="preserve"> any conflicts of interest between the need to protect proprietary information crucial to a company’s competitive edge</w:t>
      </w:r>
      <w:r>
        <w:rPr>
          <w:sz w:val="14"/>
          <w:szCs w:val="14"/>
        </w:rPr>
        <w:t xml:space="preserve">, </w:t>
      </w:r>
      <w:r>
        <w:rPr>
          <w:u w:val="single"/>
        </w:rPr>
        <w:t>and the need for students and young faculty members to publish their findings.</w:t>
      </w:r>
      <w:r>
        <w:rPr>
          <w:sz w:val="14"/>
          <w:szCs w:val="14"/>
        </w:rPr>
        <w:t xml:space="preserve"> Smaller scale </w:t>
      </w:r>
      <w:r>
        <w:rPr>
          <w:u w:val="single"/>
        </w:rPr>
        <w:t>efforts along these lines have recently given rise to unique global partnerships, such as fellowship support by major pharmaceutical companies, which aim to address these conflicts to the benefit of both parties</w:t>
      </w:r>
      <w:r>
        <w:rPr>
          <w:sz w:val="14"/>
          <w:szCs w:val="14"/>
        </w:rPr>
        <w:t xml:space="preserve">. An added feature of such arrangements is that they often provide corporate financing for research (9). </w:t>
      </w:r>
      <w:r>
        <w:rPr>
          <w:u w:val="single"/>
        </w:rPr>
        <w:t xml:space="preserve">Can this corporate-academic </w:t>
      </w:r>
      <w:r>
        <w:rPr>
          <w:highlight w:val="cyan"/>
          <w:u w:val="single"/>
        </w:rPr>
        <w:t>partnership model</w:t>
      </w:r>
      <w:r>
        <w:rPr>
          <w:u w:val="single"/>
        </w:rPr>
        <w:t xml:space="preserve"> be </w:t>
      </w:r>
      <w:r>
        <w:rPr>
          <w:highlight w:val="cyan"/>
          <w:u w:val="single"/>
        </w:rPr>
        <w:t>adapted to</w:t>
      </w:r>
      <w:r>
        <w:rPr>
          <w:u w:val="single"/>
        </w:rPr>
        <w:t xml:space="preserve"> multinational joint R&amp;D efforts while protecting </w:t>
      </w:r>
      <w:r>
        <w:rPr>
          <w:highlight w:val="cyan"/>
          <w:u w:val="single"/>
        </w:rPr>
        <w:t>IP</w:t>
      </w:r>
      <w:r>
        <w:rPr>
          <w:u w:val="single"/>
        </w:rPr>
        <w:t>? This question falls squarely within the purview of international science diplomacy, whereby science diplomats can establish rules of conduct</w:t>
      </w:r>
      <w:r>
        <w:rPr>
          <w:sz w:val="14"/>
          <w:szCs w:val="14"/>
        </w:rPr>
        <w:t xml:space="preserve"> governing joint global technology development with proper IP protection. 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 In </w:t>
      </w:r>
      <w:r w:rsidRPr="003D2F3C">
        <w:rPr>
          <w:sz w:val="14"/>
          <w:szCs w:val="14"/>
        </w:rPr>
        <w:t xml:space="preserve">summary, we believe that </w:t>
      </w:r>
      <w:r w:rsidRPr="003D2F3C">
        <w:rPr>
          <w:u w:val="single"/>
        </w:rPr>
        <w:t xml:space="preserve">science diplomats could help </w:t>
      </w:r>
      <w:r w:rsidRPr="003D2F3C">
        <w:rPr>
          <w:u w:val="single"/>
        </w:rPr>
        <w:lastRenderedPageBreak/>
        <w:t>address the increasingly complex issues that arise between accelerating scientific and engineering advances, and the need to protect national security and corporate IP. We also propose that this might be accomplished by asking the National Academies to recommend academic, corporate, and government scientific leaders to serve on an international scientific advisory board, and for the corresponding organizations in other countries to do the same. Access to the free flow of information promotes new knowledge and innovation. A return to a more restrictive intellectual environment is not only harmful to progress, but also nearly impossible to manage in the current internet age</w:t>
      </w:r>
      <w:r w:rsidRPr="003D2F3C">
        <w:rPr>
          <w:sz w:val="14"/>
          <w:szCs w:val="14"/>
        </w:rPr>
        <w:t xml:space="preserve">. </w:t>
      </w:r>
      <w:r w:rsidRPr="003D2F3C">
        <w:rPr>
          <w:u w:val="single"/>
        </w:rPr>
        <w:t>A</w:t>
      </w:r>
      <w:r w:rsidRPr="003D2F3C">
        <w:rPr>
          <w:sz w:val="14"/>
          <w:szCs w:val="14"/>
        </w:rPr>
        <w:t xml:space="preserve"> good </w:t>
      </w:r>
      <w:r w:rsidRPr="003D2F3C">
        <w:rPr>
          <w:u w:val="single"/>
        </w:rPr>
        <w:t>place to start</w:t>
      </w:r>
      <w:r w:rsidRPr="003D2F3C">
        <w:rPr>
          <w:sz w:val="14"/>
          <w:szCs w:val="14"/>
        </w:rPr>
        <w:t xml:space="preserve"> would be to </w:t>
      </w:r>
      <w:r w:rsidRPr="003D2F3C">
        <w:rPr>
          <w:u w:val="single"/>
        </w:rPr>
        <w:t>engage the newly appointed head of the White House Office of Science and Technology Policy</w:t>
      </w:r>
      <w:r w:rsidRPr="003D2F3C">
        <w:rPr>
          <w:sz w:val="14"/>
          <w:szCs w:val="14"/>
        </w:rPr>
        <w:t xml:space="preserve"> (the Science Advisor to the President of the United States), </w:t>
      </w:r>
      <w:r w:rsidRPr="003D2F3C">
        <w:rPr>
          <w:u w:val="single"/>
        </w:rPr>
        <w:t>and working groups within established organizations</w:t>
      </w:r>
      <w:r w:rsidRPr="003D2F3C">
        <w:rPr>
          <w:sz w:val="14"/>
          <w:szCs w:val="14"/>
        </w:rPr>
        <w:t xml:space="preserve">. These organizations </w:t>
      </w:r>
      <w:r w:rsidRPr="003D2F3C">
        <w:rPr>
          <w:u w:val="single"/>
        </w:rPr>
        <w:t>include the American Association for the Advancement of Science (AAAS) or the National Academies of Science, Engineering and Medicine, and corresponding international organizations</w:t>
      </w:r>
      <w:r>
        <w:rPr>
          <w:u w:val="single"/>
        </w:rPr>
        <w:t>.</w:t>
      </w:r>
      <w:r>
        <w:rPr>
          <w:sz w:val="14"/>
          <w:szCs w:val="14"/>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 </w:t>
      </w:r>
    </w:p>
    <w:p w14:paraId="2FC2F0A3" w14:textId="77777777" w:rsidR="00954198" w:rsidRDefault="00954198" w:rsidP="00954198">
      <w:pPr>
        <w:pStyle w:val="Heading4"/>
      </w:pPr>
      <w:r>
        <w:t>They’ll say yes – prominent scientists support the aff.</w:t>
      </w:r>
    </w:p>
    <w:p w14:paraId="649662E5" w14:textId="77777777" w:rsidR="00954198" w:rsidRPr="00D31F4F" w:rsidRDefault="00954198" w:rsidP="00954198">
      <w:r w:rsidRPr="00D31F4F">
        <w:rPr>
          <w:rStyle w:val="Style13ptBold"/>
        </w:rPr>
        <w:t>Mint 21</w:t>
      </w:r>
      <w:r>
        <w:t xml:space="preserve"> [Live Mint; “</w:t>
      </w:r>
      <w:r w:rsidRPr="00D31F4F">
        <w:rPr>
          <w:rStyle w:val="Emphasis"/>
          <w:highlight w:val="green"/>
        </w:rPr>
        <w:t xml:space="preserve">WHO </w:t>
      </w:r>
      <w:r w:rsidRPr="003D33E6">
        <w:rPr>
          <w:rStyle w:val="Emphasis"/>
        </w:rPr>
        <w:t>strongly supports TRIPS waiver for Covid</w:t>
      </w:r>
      <w:r w:rsidRPr="00D31F4F">
        <w:rPr>
          <w:rStyle w:val="Emphasis"/>
        </w:rPr>
        <w:t xml:space="preserve">-19 vaccines: </w:t>
      </w:r>
      <w:r w:rsidRPr="00D31F4F">
        <w:rPr>
          <w:rStyle w:val="Emphasis"/>
          <w:highlight w:val="green"/>
        </w:rPr>
        <w:t>Chief Scientist</w:t>
      </w:r>
      <w:r>
        <w:t xml:space="preserve">,” Live Mint; 5/11/21; </w:t>
      </w:r>
      <w:hyperlink r:id="rId11" w:history="1">
        <w:r w:rsidRPr="002C4CB1">
          <w:rPr>
            <w:rStyle w:val="Hyperlink"/>
          </w:rPr>
          <w:t>https://www.livemint.com/news/world/who-strongly-supports-trips-waiver-for-covid-19-vaccines-chief-scientist-11620690233498.html</w:t>
        </w:r>
      </w:hyperlink>
      <w:r>
        <w:t>] Justin</w:t>
      </w:r>
    </w:p>
    <w:p w14:paraId="785CE88B" w14:textId="77777777" w:rsidR="00954198" w:rsidRPr="00D31F4F" w:rsidRDefault="00954198" w:rsidP="00954198">
      <w:pPr>
        <w:rPr>
          <w:sz w:val="16"/>
        </w:rPr>
      </w:pPr>
      <w:r w:rsidRPr="00D31F4F">
        <w:rPr>
          <w:u w:val="single"/>
        </w:rPr>
        <w:t xml:space="preserve">WHO </w:t>
      </w:r>
      <w:r w:rsidRPr="00D31F4F">
        <w:rPr>
          <w:rStyle w:val="Emphasis"/>
          <w:highlight w:val="green"/>
        </w:rPr>
        <w:t>strongly believes</w:t>
      </w:r>
      <w:r w:rsidRPr="00D31F4F">
        <w:rPr>
          <w:rStyle w:val="Emphasis"/>
        </w:rPr>
        <w:t xml:space="preserve"> that </w:t>
      </w:r>
      <w:r w:rsidRPr="00D31F4F">
        <w:rPr>
          <w:rStyle w:val="Emphasis"/>
          <w:highlight w:val="green"/>
        </w:rPr>
        <w:t>the TRIPS waiver</w:t>
      </w:r>
      <w:r w:rsidRPr="00D31F4F">
        <w:rPr>
          <w:sz w:val="16"/>
        </w:rPr>
        <w:t xml:space="preserve"> that has been proposed by India and South Africa </w:t>
      </w:r>
      <w:r w:rsidRPr="003D33E6">
        <w:rPr>
          <w:sz w:val="16"/>
        </w:rPr>
        <w:t xml:space="preserve">should be done, </w:t>
      </w:r>
      <w:r w:rsidRPr="003D33E6">
        <w:rPr>
          <w:u w:val="single"/>
        </w:rPr>
        <w:t xml:space="preserve">said </w:t>
      </w:r>
      <w:r w:rsidRPr="003D33E6">
        <w:rPr>
          <w:rStyle w:val="Emphasis"/>
        </w:rPr>
        <w:t>WHO Chief Scientist</w:t>
      </w:r>
      <w:r w:rsidRPr="003D33E6">
        <w:rPr>
          <w:u w:val="single"/>
        </w:rPr>
        <w:t xml:space="preserve"> Soumya Swaminathan</w:t>
      </w:r>
    </w:p>
    <w:p w14:paraId="1F521848" w14:textId="77777777" w:rsidR="00954198" w:rsidRPr="00D31F4F" w:rsidRDefault="00954198" w:rsidP="00954198">
      <w:pPr>
        <w:rPr>
          <w:sz w:val="16"/>
        </w:rPr>
      </w:pPr>
      <w:r w:rsidRPr="00D31F4F">
        <w:rPr>
          <w:sz w:val="16"/>
        </w:rPr>
        <w:t>World Health Organisation (WHO) Chief Scientist Soumya Swaminathan on Monday (local time) said that the global health body strongly believes that Trade-Related Aspects of Intellectual Property Rights (TRIPS) waiver to COVID-19 vaccines at the World Trade Organisation (WTO) should be done.</w:t>
      </w:r>
    </w:p>
    <w:p w14:paraId="2B7A3855" w14:textId="77777777" w:rsidR="00954198" w:rsidRPr="00D31F4F" w:rsidRDefault="00954198" w:rsidP="00954198">
      <w:pPr>
        <w:rPr>
          <w:sz w:val="16"/>
        </w:rPr>
      </w:pPr>
      <w:r w:rsidRPr="00D31F4F">
        <w:rPr>
          <w:sz w:val="16"/>
        </w:rPr>
        <w:t>In an exclusive interview with ANI, Swaminathan said: "WHO strongly believes that the TRIPS waiver that has been proposed by India and South Africa should be done. DG Tedros has often spoken about this. This is not the time to worry about patents and profits amid the pandemic."</w:t>
      </w:r>
    </w:p>
    <w:p w14:paraId="0ACFD4DF" w14:textId="77777777" w:rsidR="00954198" w:rsidRPr="00D31F4F" w:rsidRDefault="00954198" w:rsidP="00954198">
      <w:pPr>
        <w:rPr>
          <w:sz w:val="16"/>
        </w:rPr>
      </w:pPr>
      <w:r w:rsidRPr="00D31F4F">
        <w:rPr>
          <w:sz w:val="16"/>
        </w:rPr>
        <w:t>In October last year, India and South Africa, along with 57 members of WTO proposed a waiver from certain provisions of the TRIPS agreement for prevention, containment, and treatment of COVID-19.</w:t>
      </w:r>
    </w:p>
    <w:p w14:paraId="62262722" w14:textId="77777777" w:rsidR="00954198" w:rsidRPr="00D31F4F" w:rsidRDefault="00954198" w:rsidP="00954198">
      <w:pPr>
        <w:rPr>
          <w:sz w:val="16"/>
        </w:rPr>
      </w:pPr>
      <w:r w:rsidRPr="00D31F4F">
        <w:rPr>
          <w:sz w:val="16"/>
        </w:rPr>
        <w:t>Trade experts say WTO negotiations on a waiver of intellectual property rights for COVID-19 vaccines could take months - provided they can overcome significant opposition from some member countries. Pointing that this time is crucial, Dr Swaminath said: "So yes, we would like to see that happening very quickly at the WTO that needs to be also accompanied by a technology transfer because vaccines are complex things to manufacture and it will take a long time for a company to learn from scratch if a patent is not implemented."</w:t>
      </w:r>
    </w:p>
    <w:p w14:paraId="6CB81F10" w14:textId="77777777" w:rsidR="00954198" w:rsidRDefault="00954198" w:rsidP="00954198">
      <w:r w:rsidRPr="003D33E6">
        <w:rPr>
          <w:rStyle w:val="Heading3Char"/>
          <w:sz w:val="26"/>
          <w:szCs w:val="26"/>
          <w:highlight w:val="green"/>
        </w:rPr>
        <w:t>Scientists</w:t>
      </w:r>
      <w:r w:rsidRPr="003D33E6">
        <w:rPr>
          <w:rStyle w:val="Heading3Char"/>
          <w:sz w:val="26"/>
          <w:szCs w:val="26"/>
        </w:rPr>
        <w:t xml:space="preserve"> like Swaminathan have </w:t>
      </w:r>
      <w:r w:rsidRPr="003D33E6">
        <w:rPr>
          <w:rStyle w:val="Heading3Char"/>
          <w:sz w:val="26"/>
          <w:szCs w:val="26"/>
          <w:highlight w:val="green"/>
        </w:rPr>
        <w:t>repeatedly said</w:t>
      </w:r>
      <w:r w:rsidRPr="003D33E6">
        <w:rPr>
          <w:rStyle w:val="Heading3Char"/>
          <w:sz w:val="26"/>
          <w:szCs w:val="26"/>
        </w:rPr>
        <w:t xml:space="preserve"> that </w:t>
      </w:r>
      <w:r w:rsidRPr="003D33E6">
        <w:rPr>
          <w:rStyle w:val="Heading3Char"/>
          <w:sz w:val="26"/>
          <w:szCs w:val="26"/>
          <w:highlight w:val="green"/>
        </w:rPr>
        <w:t>the only way to combat this pandemic</w:t>
      </w:r>
      <w:r w:rsidRPr="003D33E6">
        <w:rPr>
          <w:rStyle w:val="Heading3Char"/>
          <w:sz w:val="26"/>
          <w:szCs w:val="26"/>
        </w:rPr>
        <w:t xml:space="preserve"> successfully </w:t>
      </w:r>
      <w:r w:rsidRPr="003D33E6">
        <w:rPr>
          <w:rStyle w:val="Heading3Char"/>
          <w:sz w:val="26"/>
          <w:szCs w:val="26"/>
          <w:highlight w:val="green"/>
        </w:rPr>
        <w:t>is through a massive global vaccination campaign</w:t>
      </w:r>
      <w:r w:rsidRPr="00D31F4F">
        <w:rPr>
          <w:u w:val="single"/>
        </w:rPr>
        <w:t xml:space="preserve"> o</w:t>
      </w:r>
      <w:r w:rsidRPr="00F80D1B">
        <w:rPr>
          <w:u w:val="single"/>
        </w:rPr>
        <w:t xml:space="preserve">n a scale and timeline never before undertaken. This requires the </w:t>
      </w:r>
      <w:r w:rsidRPr="00F80D1B">
        <w:rPr>
          <w:rStyle w:val="Emphasis"/>
        </w:rPr>
        <w:t>production of effective tools and technologies to fight COVID-19 at scale and coordinated global distribution</w:t>
      </w:r>
      <w:r w:rsidRPr="00D31F4F">
        <w:rPr>
          <w:rStyle w:val="Emphasis"/>
        </w:rPr>
        <w:t xml:space="preserve"> efforts.</w:t>
      </w:r>
    </w:p>
    <w:p w14:paraId="6E8C8F3D" w14:textId="77777777" w:rsidR="00954198" w:rsidRDefault="00954198" w:rsidP="00954198">
      <w:pPr>
        <w:pStyle w:val="Heading4"/>
      </w:pPr>
      <w:r>
        <w:t>Solves every existential threat.</w:t>
      </w:r>
    </w:p>
    <w:p w14:paraId="215FFCB1" w14:textId="77777777" w:rsidR="00954198" w:rsidRDefault="00954198" w:rsidP="00954198">
      <w:pPr>
        <w:widowControl w:val="0"/>
      </w:pPr>
      <w:r>
        <w:rPr>
          <w:b/>
          <w:sz w:val="26"/>
          <w:szCs w:val="26"/>
        </w:rPr>
        <w:t>Haynes 18</w:t>
      </w:r>
      <w:r>
        <w:t>—research associate in the Neurobiology Department at Harvard Medical School (Trevor, “Science Diplomacy: Collaboration in a rapidly changing world,”</w:t>
      </w:r>
      <w:hyperlink r:id="rId12">
        <w:r>
          <w:t xml:space="preserve"> </w:t>
        </w:r>
      </w:hyperlink>
      <w:hyperlink r:id="rId13">
        <w:r>
          <w:rPr>
            <w:color w:val="1155CC"/>
            <w:u w:val="single"/>
          </w:rPr>
          <w:t>http://sitn.hms.harvard.edu/flash/2018/science-diplomacy-collaboration-rapidly-changing-world/</w:t>
        </w:r>
      </w:hyperlink>
      <w:r>
        <w:t>, dml) // Re-Cut Justin</w:t>
      </w:r>
    </w:p>
    <w:p w14:paraId="7A6DCA92" w14:textId="77777777" w:rsidR="00954198" w:rsidRDefault="00954198" w:rsidP="00954198">
      <w:pPr>
        <w:widowControl w:val="0"/>
      </w:pPr>
      <w:r>
        <w:rPr>
          <w:u w:val="single"/>
        </w:rPr>
        <w:t>Today’s world is extremely interconnected</w:t>
      </w:r>
      <w:r>
        <w:rPr>
          <w:sz w:val="16"/>
          <w:szCs w:val="16"/>
        </w:rPr>
        <w:t xml:space="preserve">. Most of us take this fact for granted, but its implications cannot be </w:t>
      </w:r>
      <w:r>
        <w:rPr>
          <w:sz w:val="16"/>
          <w:szCs w:val="16"/>
        </w:rPr>
        <w:lastRenderedPageBreak/>
        <w:t xml:space="preserve">overstated. </w:t>
      </w:r>
      <w:r>
        <w:rPr>
          <w:u w:val="single"/>
        </w:rPr>
        <w:t>The rate at which information, resources, and people are able to move from one part of the world to another continues to accelerate at an alarming rate</w:t>
      </w:r>
      <w:r>
        <w:rPr>
          <w:sz w:val="16"/>
          <w:szCs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u w:val="single"/>
        </w:rPr>
        <w:t>human progress rests on a fragile foundation of international cooperation; the challenges presented by an interconnected world are immense. War, natural disasters, and economic collapse</w:t>
      </w:r>
      <w:r>
        <w:rPr>
          <w:sz w:val="16"/>
          <w:szCs w:val="16"/>
        </w:rPr>
        <w:t xml:space="preserve"> now </w:t>
      </w:r>
      <w:r>
        <w:rPr>
          <w:u w:val="single"/>
        </w:rPr>
        <w:t>exert their effects globally, creating economic and ecological disasters and mass human migrations on an unprecedented scale</w:t>
      </w:r>
      <w:r>
        <w:rPr>
          <w:sz w:val="16"/>
          <w:szCs w:val="16"/>
        </w:rPr>
        <w:t xml:space="preserve">. And with the US pulling out of major multilateral agreements on trade, climate change mitigation, and denuclearization, you might wonder if our ability to collaborate across borders productively is really up to the task. </w:t>
      </w:r>
      <w:r>
        <w:rPr>
          <w:u w:val="single"/>
        </w:rPr>
        <w:t xml:space="preserve">Global </w:t>
      </w:r>
      <w:r>
        <w:rPr>
          <w:highlight w:val="cyan"/>
          <w:u w:val="single"/>
        </w:rPr>
        <w:t>challenges require</w:t>
      </w:r>
      <w:r>
        <w:rPr>
          <w:u w:val="single"/>
        </w:rPr>
        <w:t xml:space="preserve"> global solutions, and global solutions require </w:t>
      </w:r>
      <w:r>
        <w:rPr>
          <w:highlight w:val="cyan"/>
          <w:u w:val="single"/>
        </w:rPr>
        <w:t>collaboration</w:t>
      </w:r>
      <w:r>
        <w:rPr>
          <w:u w:val="single"/>
        </w:rPr>
        <w:t xml:space="preserve"> between countries both big and small, rich and poor, authoritative and democratic. There are few human enterprises capable of providing continuity across these differences</w:t>
      </w:r>
      <w:r>
        <w:rPr>
          <w:sz w:val="16"/>
          <w:szCs w:val="16"/>
        </w:rPr>
        <w:t xml:space="preserve">, and as technological solutions are becoming available to some of our most pressing issues, two in particular will be </w:t>
      </w:r>
      <w:r>
        <w:rPr>
          <w:u w:val="single"/>
        </w:rPr>
        <w:t>necessary to getting the job done</w:t>
      </w:r>
      <w:r>
        <w:rPr>
          <w:sz w:val="16"/>
          <w:szCs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Pr>
          <w:u w:val="single"/>
        </w:rPr>
        <w:t>is</w:t>
      </w:r>
      <w:r>
        <w:rPr>
          <w:sz w:val="16"/>
          <w:szCs w:val="16"/>
        </w:rPr>
        <w:t xml:space="preserve"> being undertaken. This effort, which has led to </w:t>
      </w:r>
      <w:r>
        <w:rPr>
          <w:u w:val="single"/>
        </w:rPr>
        <w:t>scientists</w:t>
      </w:r>
      <w:r>
        <w:rPr>
          <w:sz w:val="16"/>
          <w:szCs w:val="16"/>
        </w:rPr>
        <w:t xml:space="preserve"> and academics </w:t>
      </w:r>
      <w:r>
        <w:rPr>
          <w:u w:val="single"/>
        </w:rPr>
        <w:t>playing a direct role in foreign policy development and international relations</w:t>
      </w:r>
      <w:r>
        <w:rPr>
          <w:sz w:val="16"/>
          <w:szCs w:val="16"/>
        </w:rPr>
        <w:t xml:space="preserve">, has given birth of a new branch of diplomacy: </w:t>
      </w:r>
      <w:r>
        <w:rPr>
          <w:u w:val="single"/>
        </w:rPr>
        <w:t>science diplomacy</w:t>
      </w:r>
      <w:r>
        <w:rPr>
          <w:sz w:val="16"/>
          <w:szCs w:val="16"/>
        </w:rPr>
        <w:t xml:space="preserve">. What is science diplomacy? As both the term and concept of science diplomacy have only recently gained traction in scientific and diplomatic circles, it’s been given a variety of definitions. But common to them all is the focus on applying scientific expertise to an international effort. </w:t>
      </w:r>
      <w:r>
        <w:rPr>
          <w:u w:val="single"/>
        </w:rPr>
        <w:t>The focus</w:t>
      </w:r>
      <w:r>
        <w:rPr>
          <w:sz w:val="16"/>
          <w:szCs w:val="16"/>
        </w:rPr>
        <w:t xml:space="preserve"> of these efforts </w:t>
      </w:r>
      <w:r>
        <w:rPr>
          <w:u w:val="single"/>
        </w:rPr>
        <w:t>is to solve international problems collaboratively while balancing economic prosperity, environmental protection, and societal wellbeing</w:t>
      </w:r>
      <w:r>
        <w:rPr>
          <w:sz w:val="16"/>
          <w:szCs w:val="16"/>
        </w:rPr>
        <w:t xml:space="preserve">. The challenge of reaching this balance in the face of a booming global population cannot be understated, but </w:t>
      </w:r>
      <w:r>
        <w:rPr>
          <w:u w:val="single"/>
        </w:rPr>
        <w:t>this new branch of diplomacy is already at work and is producing results</w:t>
      </w:r>
      <w:r>
        <w:rPr>
          <w:sz w:val="16"/>
          <w:szCs w:val="16"/>
        </w:rPr>
        <w:t xml:space="preserve">. International agreements such as </w:t>
      </w:r>
      <w:r>
        <w:rPr>
          <w:u w:val="single"/>
        </w:rPr>
        <w:t>the Paris Climate Agreement and the Iran Nuclear Deal are two famous examples, and science diplomacy is also establishing international collaboration in many other important arenas</w:t>
      </w:r>
      <w:r>
        <w:rPr>
          <w:sz w:val="16"/>
          <w:szCs w:val="16"/>
        </w:rPr>
        <w:t xml:space="preserve">. While these lesser known efforts may not dominate the headlines, </w:t>
      </w:r>
      <w:r>
        <w:rPr>
          <w:u w:val="single"/>
        </w:rPr>
        <w:t>they are quietly tackling the global issues of today and preparing us for those of tomorrow</w:t>
      </w:r>
      <w:r>
        <w:rPr>
          <w:sz w:val="16"/>
          <w:szCs w:val="16"/>
        </w:rPr>
        <w:t xml:space="preserve">. Natural disasters don’t respect national boundaries (and neither does the aftermath) In 2013, the number of refugees displaced by natural disasters—hurricanes, droughts, earthquakes—outnumbered those displaced by war. Current projections estimate </w:t>
      </w:r>
      <w:r>
        <w:rPr>
          <w:u w:val="single"/>
        </w:rPr>
        <w:t xml:space="preserve">as many as 1 billion people may be displaced by </w:t>
      </w:r>
      <w:r>
        <w:rPr>
          <w:highlight w:val="cyan"/>
          <w:u w:val="single"/>
        </w:rPr>
        <w:t>natural disasters</w:t>
      </w:r>
      <w:r>
        <w:rPr>
          <w:u w:val="single"/>
        </w:rPr>
        <w:t xml:space="preserve"> by the year 2050</w:t>
      </w:r>
      <w:r>
        <w:rPr>
          <w:sz w:val="16"/>
          <w:szCs w:val="16"/>
        </w:rPr>
        <w:t xml:space="preserve">. That would mean 1 in 9 people on the planet displaced and looking for a home. Compare this to the estimated 12 million refugees displaced by the war in Syria, and a frightening picture begins to form. </w:t>
      </w:r>
      <w:r>
        <w:rPr>
          <w:u w:val="single"/>
        </w:rPr>
        <w:t xml:space="preserve">As natural disasters continue to increase in both their frequency and intensity, </w:t>
      </w:r>
      <w:r>
        <w:rPr>
          <w:highlight w:val="cyan"/>
          <w:u w:val="single"/>
        </w:rPr>
        <w:t>solutions</w:t>
      </w:r>
      <w:r>
        <w:rPr>
          <w:u w:val="single"/>
        </w:rPr>
        <w:t xml:space="preserve"> for mitigating the risk of total catastrophe will be </w:t>
      </w:r>
      <w:r>
        <w:rPr>
          <w:highlight w:val="cyan"/>
          <w:u w:val="single"/>
        </w:rPr>
        <w:t xml:space="preserve">underpinned by </w:t>
      </w:r>
      <w:r>
        <w:rPr>
          <w:sz w:val="16"/>
          <w:szCs w:val="16"/>
        </w:rPr>
        <w:t xml:space="preserve">science, technology, and the ability of the international community to collaborate. Many organizations are starting to tackle these problems through the use of </w:t>
      </w:r>
      <w:r>
        <w:rPr>
          <w:highlight w:val="cyan"/>
          <w:u w:val="single"/>
        </w:rPr>
        <w:t>science diplomacy</w:t>
      </w:r>
      <w:r>
        <w:rPr>
          <w:sz w:val="16"/>
          <w:szCs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u w:val="single"/>
        </w:rPr>
        <w:t>providing guidance to policy makers</w:t>
      </w:r>
      <w:r>
        <w:rPr>
          <w:sz w:val="16"/>
          <w:szCs w:val="16"/>
        </w:rPr>
        <w:t xml:space="preserve"> charged with implementing disaster prevention and mitigation strategies. IRDR is governed by a committee comprising experienced scientists and natural disaster experts. Its members come from all over the world—the US, China, Uganda, Norway, Mexico, Venezuela, and more. The diversity of this organization starts at the top and </w:t>
      </w:r>
      <w:r>
        <w:rPr>
          <w:u w:val="single"/>
        </w:rPr>
        <w:t>is crucial to developing comprehensive risk-reduction strategies</w:t>
      </w:r>
      <w:r>
        <w:rPr>
          <w:sz w:val="16"/>
          <w:szCs w:val="16"/>
        </w:rPr>
        <w:t xml:space="preserve">.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 The results of </w:t>
      </w:r>
      <w:r>
        <w:rPr>
          <w:u w:val="single"/>
        </w:rPr>
        <w:t>this type of international collaboration</w:t>
      </w:r>
      <w:r>
        <w:rPr>
          <w:sz w:val="16"/>
          <w:szCs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u w:val="single"/>
        </w:rPr>
        <w:t>provides a model for effective collaboration across the geopolitical spectrum in the face of a major global issue</w:t>
      </w:r>
      <w:r>
        <w:rPr>
          <w:sz w:val="16"/>
          <w:szCs w:val="16"/>
        </w:rPr>
        <w:t xml:space="preserve">. Explore or Exploit? Managing </w:t>
      </w:r>
      <w:r>
        <w:rPr>
          <w:sz w:val="16"/>
          <w:szCs w:val="16"/>
        </w:rPr>
        <w:lastRenderedPageBreak/>
        <w:t xml:space="preserve">international spaces Over the last few decades </w:t>
      </w:r>
      <w:r>
        <w:rPr>
          <w:u w:val="single"/>
        </w:rPr>
        <w:t>the polar ice cap that covers much of the Arctic Ocean has been shrinking</w:t>
      </w:r>
      <w:r>
        <w:rPr>
          <w:sz w:val="16"/>
          <w:szCs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Pr>
          <w:u w:val="single"/>
        </w:rPr>
        <w:t>how this territory is managed will determine</w:t>
      </w:r>
      <w:r>
        <w:rPr>
          <w:sz w:val="16"/>
          <w:szCs w:val="16"/>
        </w:rPr>
        <w:t xml:space="preserve"> where you can live, how (and if) you can make a living, and what </w:t>
      </w:r>
      <w:r>
        <w:rPr>
          <w:u w:val="single"/>
        </w:rPr>
        <w:t>the health of the ecosystems that have supported Arctic life for millennia</w:t>
      </w:r>
      <w:r>
        <w:rPr>
          <w:sz w:val="16"/>
          <w:szCs w:val="16"/>
        </w:rPr>
        <w:t xml:space="preserve"> will look like. 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foundation for </w:t>
      </w:r>
      <w:r>
        <w:rPr>
          <w:u w:val="single"/>
        </w:rPr>
        <w:t>the Arctic Council</w:t>
      </w:r>
      <w:r>
        <w:rPr>
          <w:sz w:val="16"/>
          <w:szCs w:val="16"/>
        </w:rPr>
        <w:t xml:space="preserve"> (Figure 1), which </w:t>
      </w:r>
      <w:r>
        <w:rPr>
          <w:u w:val="single"/>
        </w:rPr>
        <w:t>is one of the most successful examples of science diplomacy at work</w:t>
      </w:r>
      <w:r>
        <w:rPr>
          <w:sz w:val="16"/>
          <w:szCs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u w:val="single"/>
        </w:rPr>
        <w:t>The council’s activities are conducted by</w:t>
      </w:r>
      <w:r>
        <w:rPr>
          <w:sz w:val="16"/>
          <w:szCs w:val="16"/>
        </w:rPr>
        <w:t xml:space="preserve"> six </w:t>
      </w:r>
      <w:r>
        <w:rPr>
          <w:u w:val="single"/>
        </w:rPr>
        <w:t>scientific and technology-based working groups who conduct research in the area and provide knowledge and recommendations to the council members. As a result of this research, and allowing scientists to take part in the negotiations, the Arctic council has enacted several legally binding agreements regarding the sustainable development and environmental protection of the Arctic Ocean. These agreements have facilitated cooperation on a number of important issues including search and rescue operations, prevention and containment of maritime oil pollution, and</w:t>
      </w:r>
      <w:r>
        <w:rPr>
          <w:sz w:val="16"/>
          <w:szCs w:val="16"/>
        </w:rPr>
        <w:t xml:space="preserve">, most recently, </w:t>
      </w:r>
      <w:r>
        <w:rPr>
          <w:u w:val="single"/>
        </w:rPr>
        <w:t xml:space="preserve">enhanced data sharing and scientific research collaborations. </w:t>
      </w:r>
      <w:r>
        <w:rPr>
          <w:highlight w:val="cyan"/>
          <w:u w:val="single"/>
        </w:rPr>
        <w:t>Against</w:t>
      </w:r>
      <w:r>
        <w:rPr>
          <w:u w:val="single"/>
        </w:rPr>
        <w:t xml:space="preserve"> a backdrop of rapidly </w:t>
      </w:r>
      <w:r>
        <w:rPr>
          <w:highlight w:val="cyan"/>
          <w:u w:val="single"/>
        </w:rPr>
        <w:t>deteriorating</w:t>
      </w:r>
      <w:r>
        <w:rPr>
          <w:u w:val="single"/>
        </w:rPr>
        <w:t xml:space="preserve"> diplomatic </w:t>
      </w:r>
      <w:r>
        <w:rPr>
          <w:highlight w:val="cyan"/>
          <w:u w:val="single"/>
        </w:rPr>
        <w:t>relations, the US and Russia</w:t>
      </w:r>
      <w:r>
        <w:rPr>
          <w:u w:val="single"/>
        </w:rPr>
        <w:t xml:space="preserve"> have co-chaired task forces that laid the foundation for these </w:t>
      </w:r>
      <w:r>
        <w:rPr>
          <w:highlight w:val="cyan"/>
          <w:u w:val="single"/>
        </w:rPr>
        <w:t>agree</w:t>
      </w:r>
      <w:r>
        <w:rPr>
          <w:u w:val="single"/>
        </w:rPr>
        <w:t xml:space="preserve">ments, </w:t>
      </w:r>
      <w:r>
        <w:rPr>
          <w:highlight w:val="cyan"/>
          <w:u w:val="single"/>
        </w:rPr>
        <w:t>proving</w:t>
      </w:r>
      <w:r>
        <w:rPr>
          <w:sz w:val="16"/>
          <w:szCs w:val="16"/>
        </w:rPr>
        <w:t xml:space="preserve"> to the world </w:t>
      </w:r>
      <w:r>
        <w:rPr>
          <w:u w:val="single"/>
        </w:rPr>
        <w:t xml:space="preserve">that meaningful </w:t>
      </w:r>
      <w:r>
        <w:rPr>
          <w:highlight w:val="cyan"/>
          <w:u w:val="single"/>
        </w:rPr>
        <w:t xml:space="preserve">results </w:t>
      </w:r>
      <w:r>
        <w:rPr>
          <w:u w:val="single"/>
        </w:rPr>
        <w:t xml:space="preserve">can be achieved </w:t>
      </w:r>
      <w:r>
        <w:rPr>
          <w:highlight w:val="cyan"/>
          <w:u w:val="single"/>
        </w:rPr>
        <w:t>through</w:t>
      </w:r>
      <w:r>
        <w:rPr>
          <w:u w:val="single"/>
        </w:rPr>
        <w:t xml:space="preserve"> the avenue of </w:t>
      </w:r>
      <w:r>
        <w:rPr>
          <w:highlight w:val="cyan"/>
          <w:u w:val="single"/>
        </w:rPr>
        <w:t>sci</w:t>
      </w:r>
      <w:r>
        <w:rPr>
          <w:u w:val="single"/>
        </w:rPr>
        <w:t xml:space="preserve">ence </w:t>
      </w:r>
      <w:r>
        <w:rPr>
          <w:highlight w:val="cyan"/>
          <w:u w:val="single"/>
        </w:rPr>
        <w:t>dip</w:t>
      </w:r>
      <w:r>
        <w:rPr>
          <w:u w:val="single"/>
        </w:rPr>
        <w:t>lomacy, regardless of geopolitics</w:t>
      </w:r>
      <w:r>
        <w:rPr>
          <w:sz w:val="16"/>
          <w:szCs w:val="16"/>
        </w:rPr>
        <w:t xml:space="preserve">. Science diplomacy going forward </w:t>
      </w:r>
      <w:r>
        <w:rPr>
          <w:u w:val="single"/>
        </w:rPr>
        <w:t xml:space="preserve">The technical </w:t>
      </w:r>
      <w:r>
        <w:rPr>
          <w:highlight w:val="cyan"/>
          <w:u w:val="single"/>
        </w:rPr>
        <w:t>expertise</w:t>
      </w:r>
      <w:r>
        <w:rPr>
          <w:u w:val="single"/>
        </w:rPr>
        <w:t xml:space="preserve"> that characterizes science diplomacy </w:t>
      </w:r>
      <w:r>
        <w:rPr>
          <w:highlight w:val="cyan"/>
          <w:u w:val="single"/>
        </w:rPr>
        <w:t>will</w:t>
      </w:r>
      <w:r>
        <w:rPr>
          <w:u w:val="single"/>
        </w:rPr>
        <w:t xml:space="preserve"> continue to </w:t>
      </w:r>
      <w:r>
        <w:rPr>
          <w:highlight w:val="cyan"/>
          <w:u w:val="single"/>
        </w:rPr>
        <w:t xml:space="preserve">be in demand </w:t>
      </w:r>
      <w:r>
        <w:rPr>
          <w:u w:val="single"/>
        </w:rPr>
        <w:t>across many realms of foreign policy</w:t>
      </w:r>
      <w:r>
        <w:rPr>
          <w:sz w:val="16"/>
          <w:szCs w:val="16"/>
        </w:rPr>
        <w:t xml:space="preserve">. For example, </w:t>
      </w:r>
      <w:r>
        <w:rPr>
          <w:u w:val="single"/>
        </w:rPr>
        <w:t xml:space="preserve">synthetic </w:t>
      </w:r>
      <w:r>
        <w:rPr>
          <w:highlight w:val="cyan"/>
          <w:u w:val="single"/>
        </w:rPr>
        <w:t>bio</w:t>
      </w:r>
      <w:r>
        <w:rPr>
          <w:u w:val="single"/>
        </w:rPr>
        <w:t xml:space="preserve">logy and </w:t>
      </w:r>
      <w:r>
        <w:rPr>
          <w:highlight w:val="cyan"/>
          <w:u w:val="single"/>
        </w:rPr>
        <w:t>gene-editing</w:t>
      </w:r>
      <w:r>
        <w:rPr>
          <w:u w:val="single"/>
        </w:rPr>
        <w:t xml:space="preserve"> technology continue to factor into matters regarding agriculture and trade</w:t>
      </w:r>
      <w:r>
        <w:rPr>
          <w:sz w:val="16"/>
          <w:szCs w:val="16"/>
        </w:rPr>
        <w:t xml:space="preserve">. Also, </w:t>
      </w:r>
      <w:r>
        <w:rPr>
          <w:u w:val="single"/>
        </w:rPr>
        <w:t>digital currencies, such as bitcoin, have changed</w:t>
      </w:r>
      <w:r>
        <w:rPr>
          <w:sz w:val="16"/>
          <w:szCs w:val="16"/>
        </w:rPr>
        <w:t xml:space="preserve"> the way economists and businesses are approaching </w:t>
      </w:r>
      <w:r>
        <w:rPr>
          <w:u w:val="single"/>
        </w:rPr>
        <w:t>markets</w:t>
      </w:r>
      <w:r>
        <w:rPr>
          <w:sz w:val="16"/>
          <w:szCs w:val="16"/>
        </w:rPr>
        <w:t xml:space="preserve">. Finally, </w:t>
      </w:r>
      <w:r>
        <w:rPr>
          <w:u w:val="single"/>
        </w:rPr>
        <w:t xml:space="preserve">machine learning and </w:t>
      </w:r>
      <w:r>
        <w:rPr>
          <w:highlight w:val="cyan"/>
          <w:u w:val="single"/>
        </w:rPr>
        <w:t>a</w:t>
      </w:r>
      <w:r>
        <w:rPr>
          <w:u w:val="single"/>
        </w:rPr>
        <w:t xml:space="preserve">rtificial </w:t>
      </w:r>
      <w:r>
        <w:rPr>
          <w:highlight w:val="cyan"/>
          <w:u w:val="single"/>
        </w:rPr>
        <w:t>i</w:t>
      </w:r>
      <w:r>
        <w:rPr>
          <w:u w:val="single"/>
        </w:rPr>
        <w:t>ntelligence are being used</w:t>
      </w:r>
      <w:r>
        <w:rPr>
          <w:sz w:val="16"/>
          <w:szCs w:val="16"/>
        </w:rPr>
        <w:t xml:space="preserve"> by governments as a means </w:t>
      </w:r>
      <w:r>
        <w:rPr>
          <w:u w:val="single"/>
        </w:rPr>
        <w:t>for</w:t>
      </w:r>
      <w:r>
        <w:rPr>
          <w:sz w:val="16"/>
          <w:szCs w:val="16"/>
        </w:rPr>
        <w:t xml:space="preserve"> population control, giving rise to a new type of governance—</w:t>
      </w:r>
      <w:r>
        <w:rPr>
          <w:u w:val="single"/>
        </w:rPr>
        <w:t>digital authoritarianism</w:t>
      </w:r>
      <w:r>
        <w:rPr>
          <w:sz w:val="16"/>
          <w:szCs w:val="16"/>
        </w:rPr>
        <w:t xml:space="preserve">. While this expertise will be necessary for managing such issues, building international coalitions can’t be done through a purely scientific and technical lens. </w:t>
      </w:r>
      <w:r>
        <w:rPr>
          <w:u w:val="single"/>
        </w:rPr>
        <w:t>Convincing others to cooperate means providing them with a convincing argument to do so, and in terms they understand and find compelling</w:t>
      </w:r>
      <w:r>
        <w:rPr>
          <w:sz w:val="16"/>
          <w:szCs w:val="16"/>
        </w:rPr>
        <w:t xml:space="preserve">. To achieve this, </w:t>
      </w:r>
      <w:r>
        <w:rPr>
          <w:u w:val="single"/>
        </w:rPr>
        <w:t>scientists must be trained to communicate their expertise in a way that moves stakeholders in policy discussions to act</w:t>
      </w:r>
      <w:r>
        <w:rPr>
          <w:sz w:val="16"/>
          <w:szCs w:val="16"/>
        </w:rPr>
        <w:t xml:space="preserve">. This means appealing to motivations they have been largely taught to put to the side—whether they be political, economic, or emotional in nature—without obscuring the data and insights they have to offer. </w:t>
      </w:r>
      <w:r>
        <w:rPr>
          <w:u w:val="single"/>
        </w:rPr>
        <w:t>For</w:t>
      </w:r>
      <w:r>
        <w:rPr>
          <w:sz w:val="16"/>
          <w:szCs w:val="16"/>
        </w:rPr>
        <w:t xml:space="preserve"> our </w:t>
      </w:r>
      <w:r>
        <w:rPr>
          <w:u w:val="single"/>
        </w:rPr>
        <w:t>leaders</w:t>
      </w:r>
      <w:r>
        <w:rPr>
          <w:sz w:val="16"/>
          <w:szCs w:val="16"/>
        </w:rPr>
        <w:t xml:space="preserve">, policy makers, and diplomats </w:t>
      </w:r>
      <w:r>
        <w:rPr>
          <w:u w:val="single"/>
        </w:rPr>
        <w:t>to effectively understand issues underpinned by science and technology, experts</w:t>
      </w:r>
      <w:r>
        <w:rPr>
          <w:sz w:val="16"/>
          <w:szCs w:val="16"/>
        </w:rPr>
        <w:t xml:space="preserve"> in these fields </w:t>
      </w:r>
      <w:r>
        <w:rPr>
          <w:u w:val="single"/>
        </w:rPr>
        <w:t>must continue to be integrated into the mechanisms of governance</w:t>
      </w:r>
      <w:r>
        <w:rPr>
          <w:sz w:val="16"/>
          <w:szCs w:val="16"/>
        </w:rPr>
        <w:t xml:space="preserve">. With scientists in the US running for elections in numbers like never before, we can expect this trend to continue. </w:t>
      </w:r>
      <w:r>
        <w:rPr>
          <w:u w:val="single"/>
        </w:rPr>
        <w:t xml:space="preserve">And in the face of a rising wave of nationalism across the world, it is crucial that we do everything we can to foster collaboration. The </w:t>
      </w:r>
      <w:r>
        <w:rPr>
          <w:highlight w:val="cyan"/>
          <w:u w:val="single"/>
        </w:rPr>
        <w:t>future of</w:t>
      </w:r>
      <w:r>
        <w:rPr>
          <w:u w:val="single"/>
        </w:rPr>
        <w:t xml:space="preserve"> human </w:t>
      </w:r>
      <w:r>
        <w:rPr>
          <w:highlight w:val="cyan"/>
          <w:u w:val="single"/>
        </w:rPr>
        <w:t>civilization depends on it</w:t>
      </w:r>
      <w:r>
        <w:rPr>
          <w:sz w:val="16"/>
          <w:szCs w:val="16"/>
        </w:rPr>
        <w:t xml:space="preserve">. </w:t>
      </w:r>
    </w:p>
    <w:p w14:paraId="61012CB0" w14:textId="77777777" w:rsidR="00954198" w:rsidRPr="00612A41" w:rsidRDefault="00954198" w:rsidP="00954198"/>
    <w:p w14:paraId="051C3A47" w14:textId="77777777" w:rsidR="00954198" w:rsidRPr="00612A41" w:rsidRDefault="00954198" w:rsidP="00954198"/>
    <w:p w14:paraId="26F45D35" w14:textId="77777777" w:rsidR="00954198" w:rsidRDefault="00954198" w:rsidP="00954198">
      <w:pPr>
        <w:pStyle w:val="Heading2"/>
      </w:pPr>
      <w:r>
        <w:lastRenderedPageBreak/>
        <w:t>Case</w:t>
      </w:r>
    </w:p>
    <w:p w14:paraId="07A88290" w14:textId="77777777" w:rsidR="00954198" w:rsidRDefault="00954198" w:rsidP="00954198">
      <w:pPr>
        <w:pStyle w:val="Heading3"/>
      </w:pPr>
      <w:r>
        <w:lastRenderedPageBreak/>
        <w:t>UV</w:t>
      </w:r>
    </w:p>
    <w:p w14:paraId="66A58CA7" w14:textId="77777777" w:rsidR="00954198" w:rsidRDefault="00954198" w:rsidP="00954198">
      <w:pPr>
        <w:pStyle w:val="Heading4"/>
      </w:pPr>
      <w:r>
        <w:t>They don’t get 1AR theory:</w:t>
      </w:r>
    </w:p>
    <w:p w14:paraId="7811C14D" w14:textId="77777777" w:rsidR="00954198" w:rsidRDefault="00954198" w:rsidP="00954198">
      <w:pPr>
        <w:pStyle w:val="Heading4"/>
      </w:pPr>
      <w:r>
        <w:t>1. Irresolvable – all the 2AR responses are new which means they can blow</w:t>
      </w:r>
    </w:p>
    <w:p w14:paraId="5C31909F" w14:textId="77777777" w:rsidR="00954198" w:rsidRDefault="00954198" w:rsidP="00954198">
      <w:pPr>
        <w:pStyle w:val="Heading4"/>
      </w:pPr>
      <w:r>
        <w:t>up a 15 sec 1AR shell to 3 minutes and the NR can’t reasonably predict –</w:t>
      </w:r>
    </w:p>
    <w:p w14:paraId="74860218" w14:textId="77777777" w:rsidR="00954198" w:rsidRDefault="00954198" w:rsidP="00954198">
      <w:pPr>
        <w:pStyle w:val="Heading4"/>
      </w:pPr>
      <w:r>
        <w:t>means it requires judge intervention to resolve</w:t>
      </w:r>
    </w:p>
    <w:p w14:paraId="540B46DB" w14:textId="77777777" w:rsidR="00954198" w:rsidRDefault="00954198" w:rsidP="00954198">
      <w:pPr>
        <w:pStyle w:val="Heading4"/>
      </w:pPr>
      <w:r>
        <w:t>2. Time skew – it flips time skew aff because they get 7 minutes and to my</w:t>
      </w:r>
    </w:p>
    <w:p w14:paraId="4FAA2E60" w14:textId="77777777" w:rsidR="00954198" w:rsidRDefault="00954198" w:rsidP="00954198">
      <w:pPr>
        <w:pStyle w:val="Heading4"/>
      </w:pPr>
      <w:r>
        <w:t>6 and I have to split my 2NR to respond</w:t>
      </w:r>
    </w:p>
    <w:p w14:paraId="4EC20B84" w14:textId="77777777" w:rsidR="00954198" w:rsidRDefault="00954198" w:rsidP="00954198">
      <w:pPr>
        <w:pStyle w:val="Heading4"/>
      </w:pPr>
      <w:r>
        <w:t>3. 1AC theory solves – read your interps in an underview</w:t>
      </w:r>
    </w:p>
    <w:p w14:paraId="05409D59" w14:textId="77777777" w:rsidR="00954198" w:rsidRDefault="00954198" w:rsidP="00954198">
      <w:pPr>
        <w:pStyle w:val="Heading4"/>
      </w:pPr>
      <w:r>
        <w:t>If they do get 1AR theory,</w:t>
      </w:r>
    </w:p>
    <w:p w14:paraId="1AE1235F" w14:textId="77777777" w:rsidR="00954198" w:rsidRDefault="00954198" w:rsidP="00954198">
      <w:pPr>
        <w:pStyle w:val="Heading4"/>
      </w:pPr>
    </w:p>
    <w:p w14:paraId="4A16A44A" w14:textId="77777777" w:rsidR="00954198" w:rsidRDefault="00954198" w:rsidP="00954198">
      <w:pPr>
        <w:pStyle w:val="Heading4"/>
      </w:pPr>
      <w:r>
        <w:t>First, use reasonability</w:t>
      </w:r>
    </w:p>
    <w:p w14:paraId="61A98E3C" w14:textId="77777777" w:rsidR="00954198" w:rsidRDefault="00954198" w:rsidP="00954198">
      <w:pPr>
        <w:pStyle w:val="Heading4"/>
      </w:pPr>
      <w:r>
        <w:t>1. Aff skew -- 1AR theory is crazy aff biased because the 2AR gets to lbl</w:t>
      </w:r>
    </w:p>
    <w:p w14:paraId="40C28E74" w14:textId="77777777" w:rsidR="00954198" w:rsidRDefault="00954198" w:rsidP="00954198">
      <w:pPr>
        <w:pStyle w:val="Heading4"/>
      </w:pPr>
      <w:r>
        <w:t>every 2NR standard with new answers that never get responded to– the</w:t>
      </w:r>
    </w:p>
    <w:p w14:paraId="02DFDF3F" w14:textId="77777777" w:rsidR="00954198" w:rsidRDefault="00954198" w:rsidP="00954198">
      <w:pPr>
        <w:pStyle w:val="Heading4"/>
      </w:pPr>
      <w:r>
        <w:t>neg needs some strategic advantage in order to check back 2AR</w:t>
      </w:r>
    </w:p>
    <w:p w14:paraId="618424F7" w14:textId="77777777" w:rsidR="00954198" w:rsidRDefault="00954198" w:rsidP="00954198">
      <w:pPr>
        <w:pStyle w:val="Heading4"/>
      </w:pPr>
      <w:r>
        <w:t>sandbagging and reasonability is goldilocks because it prevents crazy</w:t>
      </w:r>
    </w:p>
    <w:p w14:paraId="258AF09A" w14:textId="77777777" w:rsidR="00954198" w:rsidRDefault="00954198" w:rsidP="00954198">
      <w:pPr>
        <w:pStyle w:val="Heading4"/>
      </w:pPr>
      <w:r>
        <w:t>abusive 1NCs cuz they’re unreasonable but also gives the 2N a fighting</w:t>
      </w:r>
    </w:p>
    <w:p w14:paraId="5E3CF865" w14:textId="77777777" w:rsidR="00954198" w:rsidRDefault="00954198" w:rsidP="00954198">
      <w:pPr>
        <w:pStyle w:val="Heading4"/>
      </w:pPr>
      <w:r>
        <w:t>chance</w:t>
      </w:r>
    </w:p>
    <w:p w14:paraId="64121A39" w14:textId="77777777" w:rsidR="00954198" w:rsidRDefault="00954198" w:rsidP="00954198">
      <w:pPr>
        <w:pStyle w:val="Heading4"/>
      </w:pPr>
      <w:r>
        <w:t>2. Winning offense is impossible – they literally get 3 minutes to lbl every</w:t>
      </w:r>
    </w:p>
    <w:p w14:paraId="2584ED40" w14:textId="77777777" w:rsidR="00954198" w:rsidRDefault="00954198" w:rsidP="00954198">
      <w:pPr>
        <w:pStyle w:val="Heading4"/>
      </w:pPr>
      <w:r>
        <w:t>one of our standards and I don’t get a chance to respond to them, which</w:t>
      </w:r>
    </w:p>
    <w:p w14:paraId="778E8358" w14:textId="77777777" w:rsidR="00954198" w:rsidRDefault="00954198" w:rsidP="00954198">
      <w:pPr>
        <w:pStyle w:val="Heading4"/>
      </w:pPr>
      <w:r>
        <w:t>means definitionally it’s impossible to win 2N offense, which means the</w:t>
      </w:r>
    </w:p>
    <w:p w14:paraId="3151B1AB" w14:textId="77777777" w:rsidR="00954198" w:rsidRDefault="00954198" w:rsidP="00954198">
      <w:pPr>
        <w:pStyle w:val="Heading4"/>
      </w:pPr>
      <w:r>
        <w:t>bar should be “have we won defense to 1AR standards” because that’s</w:t>
      </w:r>
    </w:p>
    <w:p w14:paraId="2619B9C6" w14:textId="77777777" w:rsidR="00954198" w:rsidRDefault="00954198" w:rsidP="00954198">
      <w:pPr>
        <w:pStyle w:val="Heading4"/>
      </w:pPr>
      <w:r>
        <w:t>the only fully developed debate</w:t>
      </w:r>
    </w:p>
    <w:p w14:paraId="43F8B3CD" w14:textId="77777777" w:rsidR="00954198" w:rsidRDefault="00954198" w:rsidP="00954198">
      <w:pPr>
        <w:pStyle w:val="Heading4"/>
      </w:pPr>
    </w:p>
    <w:p w14:paraId="37169544" w14:textId="77777777" w:rsidR="00954198" w:rsidRDefault="00954198" w:rsidP="00954198">
      <w:pPr>
        <w:pStyle w:val="Heading4"/>
      </w:pPr>
      <w:r>
        <w:t>Second, drop the arg:</w:t>
      </w:r>
    </w:p>
    <w:p w14:paraId="78692AB7" w14:textId="77777777" w:rsidR="00954198" w:rsidRDefault="00954198" w:rsidP="00954198">
      <w:pPr>
        <w:pStyle w:val="Heading4"/>
      </w:pPr>
      <w:r>
        <w:t>1. They can blow up a blippy 30 shell to 3 min of the 2AR while I have to</w:t>
      </w:r>
    </w:p>
    <w:p w14:paraId="7598A696" w14:textId="77777777" w:rsidR="00954198" w:rsidRDefault="00954198" w:rsidP="00954198">
      <w:pPr>
        <w:pStyle w:val="Heading4"/>
      </w:pPr>
      <w:r>
        <w:t>split my time and can’t preempt or answer 2AR spin which necessitates</w:t>
      </w:r>
    </w:p>
    <w:p w14:paraId="7C3BCF49" w14:textId="77777777" w:rsidR="00954198" w:rsidRDefault="00954198" w:rsidP="00954198">
      <w:pPr>
        <w:pStyle w:val="Heading4"/>
      </w:pPr>
      <w:r>
        <w:t>judge intervention and means 1AR theory is irresolvable so you shouldn’t</w:t>
      </w:r>
    </w:p>
    <w:p w14:paraId="1D8C1B08" w14:textId="77777777" w:rsidR="00954198" w:rsidRDefault="00954198" w:rsidP="00954198">
      <w:pPr>
        <w:pStyle w:val="Heading4"/>
      </w:pPr>
      <w:r>
        <w:t>stake the round on it</w:t>
      </w:r>
    </w:p>
    <w:p w14:paraId="22F5D0F5" w14:textId="77777777" w:rsidR="00954198" w:rsidRDefault="00954198" w:rsidP="00954198">
      <w:pPr>
        <w:pStyle w:val="Heading4"/>
      </w:pPr>
      <w:r>
        <w:t>2. It’s the most reciprocal - no reason why how I debated one flow affects</w:t>
      </w:r>
    </w:p>
    <w:p w14:paraId="4B5E12AE" w14:textId="77777777" w:rsidR="00954198" w:rsidRDefault="00954198" w:rsidP="00954198">
      <w:pPr>
        <w:pStyle w:val="Heading4"/>
      </w:pPr>
      <w:r>
        <w:t>another, and punishment should fit the crime</w:t>
      </w:r>
    </w:p>
    <w:p w14:paraId="72FF8895" w14:textId="77777777" w:rsidR="00954198" w:rsidRPr="00612A41" w:rsidRDefault="00954198" w:rsidP="00954198"/>
    <w:p w14:paraId="5027A122" w14:textId="77777777" w:rsidR="00954198" w:rsidRDefault="00954198" w:rsidP="00954198">
      <w:pPr>
        <w:pStyle w:val="Heading3"/>
      </w:pPr>
      <w:r>
        <w:lastRenderedPageBreak/>
        <w:t>Solvency page</w:t>
      </w:r>
    </w:p>
    <w:p w14:paraId="0D92F718" w14:textId="77777777" w:rsidR="00954198" w:rsidRDefault="00954198" w:rsidP="00954198">
      <w:pPr>
        <w:pStyle w:val="Heading4"/>
        <w:spacing w:before="200"/>
        <w:rPr>
          <w:rFonts w:ascii="Times New Roman" w:hAnsi="Times New Roman"/>
        </w:rPr>
      </w:pPr>
      <w:r>
        <w:rPr>
          <w:color w:val="000000"/>
        </w:rPr>
        <w:t>The aff is only a symbolic move</w:t>
      </w:r>
    </w:p>
    <w:p w14:paraId="5A1E02FF" w14:textId="77777777" w:rsidR="00954198" w:rsidRDefault="00954198" w:rsidP="00954198">
      <w:pPr>
        <w:pStyle w:val="NormalWeb"/>
        <w:spacing w:before="0" w:beforeAutospacing="0" w:after="0" w:afterAutospacing="0"/>
      </w:pPr>
      <w:r>
        <w:rPr>
          <w:color w:val="000000"/>
          <w:sz w:val="20"/>
          <w:szCs w:val="20"/>
        </w:rPr>
        <w:t xml:space="preserve">Damian </w:t>
      </w:r>
      <w:r>
        <w:rPr>
          <w:b/>
          <w:bCs/>
          <w:color w:val="000000"/>
          <w:sz w:val="20"/>
          <w:szCs w:val="20"/>
        </w:rPr>
        <w:t>Garde 21,</w:t>
      </w:r>
      <w:r>
        <w:rPr>
          <w:color w:val="000000"/>
          <w:sz w:val="20"/>
          <w:szCs w:val="20"/>
        </w:rPr>
        <w:t xml:space="preserve"> National Biotech Reporter, “Waiver of patent rights on Covid vaccines may be mostly symbolic, for now,” STAT, 5-6-2021, https://www.statnews.com/2021/05/06/waiver-of-patent-rights-on-covid-19-vaccines-in-near-term-may-be-more-symbolic-than-substantive/</w:t>
      </w:r>
    </w:p>
    <w:p w14:paraId="4C65E214" w14:textId="77777777" w:rsidR="00954198" w:rsidRDefault="00954198" w:rsidP="00954198">
      <w:pPr>
        <w:pStyle w:val="NormalWeb"/>
        <w:spacing w:before="0" w:beforeAutospacing="0" w:after="0" w:afterAutospacing="0"/>
      </w:pPr>
      <w:r>
        <w:rPr>
          <w:color w:val="000000"/>
          <w:sz w:val="20"/>
          <w:szCs w:val="20"/>
          <w:u w:val="single"/>
        </w:rPr>
        <w:t xml:space="preserve">The U.S.’s stunning </w:t>
      </w:r>
      <w:r w:rsidRPr="007C4091">
        <w:rPr>
          <w:color w:val="000000"/>
          <w:sz w:val="20"/>
          <w:szCs w:val="20"/>
          <w:highlight w:val="cyan"/>
          <w:u w:val="single"/>
        </w:rPr>
        <w:t>endorsement of a proposal to</w:t>
      </w:r>
      <w:r>
        <w:rPr>
          <w:color w:val="000000"/>
          <w:sz w:val="20"/>
          <w:szCs w:val="20"/>
          <w:u w:val="single"/>
        </w:rPr>
        <w:t xml:space="preserve"> </w:t>
      </w:r>
      <w:r w:rsidRPr="007C4091">
        <w:rPr>
          <w:color w:val="000000"/>
          <w:sz w:val="20"/>
          <w:szCs w:val="20"/>
          <w:highlight w:val="cyan"/>
          <w:u w:val="single"/>
        </w:rPr>
        <w:t>waive</w:t>
      </w:r>
      <w:r>
        <w:rPr>
          <w:color w:val="000000"/>
          <w:sz w:val="20"/>
          <w:szCs w:val="20"/>
          <w:u w:val="single"/>
        </w:rPr>
        <w:t xml:space="preserve"> Covid-19 </w:t>
      </w:r>
      <w:r w:rsidRPr="007C4091">
        <w:rPr>
          <w:color w:val="000000"/>
          <w:sz w:val="20"/>
          <w:szCs w:val="20"/>
          <w:highlight w:val="cyan"/>
          <w:u w:val="single"/>
        </w:rPr>
        <w:t>vaccine patents</w:t>
      </w:r>
      <w:r>
        <w:rPr>
          <w:color w:val="000000"/>
          <w:sz w:val="20"/>
          <w:szCs w:val="20"/>
          <w:u w:val="single"/>
        </w:rPr>
        <w:t xml:space="preserve"> has won plaudits for President Biden and roiled the global pharmaceutical industry</w:t>
      </w:r>
      <w:r>
        <w:rPr>
          <w:color w:val="000000"/>
          <w:sz w:val="12"/>
          <w:szCs w:val="12"/>
        </w:rPr>
        <w:t xml:space="preserve">. </w:t>
      </w:r>
      <w:r>
        <w:rPr>
          <w:b/>
          <w:bCs/>
          <w:color w:val="000000"/>
          <w:sz w:val="20"/>
          <w:szCs w:val="20"/>
          <w:u w:val="single"/>
        </w:rPr>
        <w:t xml:space="preserve">But, at least in the short term, it’s </w:t>
      </w:r>
      <w:r w:rsidRPr="007C4091">
        <w:rPr>
          <w:b/>
          <w:bCs/>
          <w:color w:val="000000"/>
          <w:sz w:val="20"/>
          <w:szCs w:val="20"/>
          <w:highlight w:val="cyan"/>
          <w:u w:val="single"/>
        </w:rPr>
        <w:t>likely to be more of a</w:t>
      </w:r>
      <w:r>
        <w:rPr>
          <w:b/>
          <w:bCs/>
          <w:color w:val="000000"/>
          <w:sz w:val="20"/>
          <w:szCs w:val="20"/>
          <w:u w:val="single"/>
        </w:rPr>
        <w:t xml:space="preserve"> </w:t>
      </w:r>
      <w:r w:rsidRPr="007C4091">
        <w:rPr>
          <w:b/>
          <w:bCs/>
          <w:color w:val="000000"/>
          <w:sz w:val="20"/>
          <w:szCs w:val="20"/>
          <w:highlight w:val="cyan"/>
          <w:u w:val="single"/>
        </w:rPr>
        <w:t>symbolic milestone than a turning point</w:t>
      </w:r>
      <w:r>
        <w:rPr>
          <w:b/>
          <w:bCs/>
          <w:color w:val="000000"/>
          <w:sz w:val="20"/>
          <w:szCs w:val="20"/>
          <w:u w:val="single"/>
        </w:rPr>
        <w:t xml:space="preserve"> in the pandemic. </w:t>
      </w:r>
      <w:r>
        <w:rPr>
          <w:color w:val="000000"/>
          <w:sz w:val="12"/>
          <w:szCs w:val="12"/>
        </w:rPr>
        <w:t xml:space="preserve">For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w:t>
      </w:r>
      <w:r w:rsidRPr="007C4091">
        <w:rPr>
          <w:color w:val="000000"/>
          <w:sz w:val="20"/>
          <w:szCs w:val="20"/>
          <w:highlight w:val="cyan"/>
          <w:u w:val="single"/>
        </w:rPr>
        <w:t>patents</w:t>
      </w:r>
      <w:r>
        <w:rPr>
          <w:color w:val="000000"/>
          <w:sz w:val="20"/>
          <w:szCs w:val="20"/>
          <w:u w:val="single"/>
        </w:rPr>
        <w:t xml:space="preserve"> alone </w:t>
      </w:r>
      <w:r w:rsidRPr="007C4091">
        <w:rPr>
          <w:color w:val="000000"/>
          <w:sz w:val="20"/>
          <w:szCs w:val="20"/>
          <w:highlight w:val="cyan"/>
          <w:u w:val="single"/>
        </w:rPr>
        <w:t>don’t</w:t>
      </w:r>
      <w:r>
        <w:rPr>
          <w:color w:val="000000"/>
          <w:sz w:val="20"/>
          <w:szCs w:val="20"/>
          <w:u w:val="single"/>
        </w:rPr>
        <w:t xml:space="preserve"> magically </w:t>
      </w:r>
      <w:r w:rsidRPr="007C4091">
        <w:rPr>
          <w:color w:val="000000"/>
          <w:sz w:val="20"/>
          <w:szCs w:val="20"/>
          <w:highlight w:val="cyan"/>
          <w:u w:val="single"/>
        </w:rPr>
        <w:t>produce vaccines</w:t>
      </w:r>
      <w:r>
        <w:rPr>
          <w:color w:val="000000"/>
          <w:sz w:val="20"/>
          <w:szCs w:val="20"/>
          <w:u w:val="single"/>
        </w:rPr>
        <w:t xml:space="preserve">. Experts suggested </w:t>
      </w:r>
      <w:r w:rsidRPr="007C4091">
        <w:rPr>
          <w:color w:val="000000"/>
          <w:sz w:val="20"/>
          <w:szCs w:val="20"/>
          <w:highlight w:val="cyan"/>
          <w:u w:val="single"/>
        </w:rPr>
        <w:t>the earliest the world could</w:t>
      </w:r>
      <w:r>
        <w:rPr>
          <w:color w:val="000000"/>
          <w:sz w:val="20"/>
          <w:szCs w:val="20"/>
          <w:u w:val="single"/>
        </w:rPr>
        <w:t xml:space="preserve"> expect to </w:t>
      </w:r>
      <w:r w:rsidRPr="007C4091">
        <w:rPr>
          <w:color w:val="000000"/>
          <w:sz w:val="20"/>
          <w:szCs w:val="20"/>
          <w:highlight w:val="cyan"/>
          <w:u w:val="single"/>
        </w:rPr>
        <w:t>see additional capacity</w:t>
      </w:r>
      <w:r>
        <w:rPr>
          <w:color w:val="000000"/>
          <w:sz w:val="20"/>
          <w:szCs w:val="20"/>
          <w:u w:val="single"/>
        </w:rPr>
        <w:t xml:space="preserve"> flowing from the waiver — if it’s approved at the World Trade Organization — </w:t>
      </w:r>
      <w:r w:rsidRPr="007C4091">
        <w:rPr>
          <w:color w:val="000000"/>
          <w:sz w:val="20"/>
          <w:szCs w:val="20"/>
          <w:highlight w:val="cyan"/>
          <w:u w:val="single"/>
        </w:rPr>
        <w:t>would be in 2022</w:t>
      </w:r>
      <w:r>
        <w:rPr>
          <w:color w:val="000000"/>
          <w:sz w:val="20"/>
          <w:szCs w:val="20"/>
          <w:u w:val="single"/>
        </w:rPr>
        <w:t>. Pras</w:t>
      </w:r>
      <w:r w:rsidRPr="00DF1718">
        <w:rPr>
          <w:color w:val="000000"/>
          <w:sz w:val="20"/>
          <w:szCs w:val="20"/>
          <w:u w:val="single"/>
        </w:rPr>
        <w:t xml:space="preserve">hant Yadav, a supply chain expert and senior fellow at the Center for Global Development, said the biggest barrier to increasing the global vaccine supply </w:t>
      </w:r>
      <w:r w:rsidRPr="00DF1718">
        <w:rPr>
          <w:b/>
          <w:bCs/>
          <w:color w:val="000000"/>
          <w:sz w:val="20"/>
          <w:szCs w:val="20"/>
          <w:u w:val="single"/>
        </w:rPr>
        <w:t xml:space="preserve">is a </w:t>
      </w:r>
      <w:r w:rsidRPr="00DF1718">
        <w:rPr>
          <w:b/>
          <w:bCs/>
          <w:color w:val="000000"/>
          <w:sz w:val="20"/>
          <w:szCs w:val="20"/>
          <w:highlight w:val="cyan"/>
          <w:u w:val="single"/>
        </w:rPr>
        <w:t xml:space="preserve">lack </w:t>
      </w:r>
      <w:r w:rsidRPr="00DF1718">
        <w:rPr>
          <w:b/>
          <w:bCs/>
          <w:color w:val="000000"/>
          <w:sz w:val="20"/>
          <w:szCs w:val="20"/>
          <w:u w:val="single"/>
        </w:rPr>
        <w:t xml:space="preserve">of </w:t>
      </w:r>
      <w:r w:rsidRPr="00DF1718">
        <w:rPr>
          <w:b/>
          <w:bCs/>
          <w:color w:val="000000"/>
          <w:sz w:val="20"/>
          <w:szCs w:val="20"/>
          <w:highlight w:val="cyan"/>
          <w:u w:val="single"/>
        </w:rPr>
        <w:t xml:space="preserve">raw materials and facilities that manufacture the billions of doses the world needs. </w:t>
      </w:r>
      <w:r w:rsidRPr="00DF1718">
        <w:rPr>
          <w:color w:val="000000"/>
          <w:sz w:val="20"/>
          <w:szCs w:val="20"/>
          <w:u w:val="single"/>
        </w:rPr>
        <w:t xml:space="preserve">Temporarily suspending some intellectual property, as the U.S. proposes to do, </w:t>
      </w:r>
      <w:r w:rsidRPr="00DF1718">
        <w:rPr>
          <w:b/>
          <w:bCs/>
          <w:color w:val="000000"/>
          <w:sz w:val="20"/>
          <w:szCs w:val="20"/>
          <w:u w:val="single"/>
        </w:rPr>
        <w:t>would have little effect on those problems</w:t>
      </w:r>
      <w:r w:rsidRPr="00DF1718">
        <w:rPr>
          <w:color w:val="000000"/>
          <w:sz w:val="20"/>
          <w:szCs w:val="20"/>
          <w:u w:val="single"/>
        </w:rPr>
        <w:t>, he said.</w:t>
      </w:r>
    </w:p>
    <w:p w14:paraId="5499E025" w14:textId="77777777" w:rsidR="00954198" w:rsidRPr="001650A8" w:rsidRDefault="00954198" w:rsidP="00954198"/>
    <w:p w14:paraId="2E38DCA9" w14:textId="77777777" w:rsidR="00954198" w:rsidRDefault="00954198" w:rsidP="00954198"/>
    <w:p w14:paraId="5676047A" w14:textId="77777777" w:rsidR="00954198" w:rsidRPr="00A24362" w:rsidRDefault="00954198" w:rsidP="00954198">
      <w:pPr>
        <w:pStyle w:val="Heading4"/>
        <w:rPr>
          <w:rFonts w:cs="Calibri"/>
        </w:rPr>
      </w:pPr>
      <w:r>
        <w:rPr>
          <w:rFonts w:cs="Calibri"/>
        </w:rPr>
        <w:t xml:space="preserve">the aff uses a temporary waiver – that was cx </w:t>
      </w:r>
    </w:p>
    <w:p w14:paraId="0896A84C" w14:textId="77777777" w:rsidR="00954198" w:rsidRPr="00A24362" w:rsidRDefault="00954198" w:rsidP="00954198"/>
    <w:p w14:paraId="16C31546" w14:textId="77777777" w:rsidR="00954198" w:rsidRPr="00A24362" w:rsidRDefault="00954198" w:rsidP="00954198">
      <w:pPr>
        <w:pStyle w:val="Heading4"/>
        <w:rPr>
          <w:rFonts w:cs="Calibri"/>
        </w:rPr>
      </w:pPr>
      <w:r>
        <w:rPr>
          <w:rFonts w:cs="Calibri"/>
        </w:rPr>
        <w:t>No aff offense because that’s outside of the res – prefer for l</w:t>
      </w:r>
      <w:r w:rsidRPr="00A24362">
        <w:rPr>
          <w:rFonts w:cs="Calibri"/>
        </w:rPr>
        <w:t>imits and topic lit – their model allows adding on infinite random suspensions to IP protections, anything from conditioning IP protections on human rights to monopolistic tendencies – the core of the debate is reducing IP protections, not temporarily suspending them</w:t>
      </w:r>
      <w:r>
        <w:rPr>
          <w:rFonts w:cs="Calibri"/>
        </w:rPr>
        <w:t>. Vote neg on presumption</w:t>
      </w:r>
    </w:p>
    <w:p w14:paraId="5513D19B" w14:textId="77777777" w:rsidR="00954198" w:rsidRPr="00612A41" w:rsidRDefault="00954198" w:rsidP="00954198"/>
    <w:p w14:paraId="745D0378" w14:textId="77777777" w:rsidR="00954198" w:rsidRDefault="00954198" w:rsidP="00954198">
      <w:pPr>
        <w:pStyle w:val="Heading3"/>
      </w:pPr>
      <w:r>
        <w:lastRenderedPageBreak/>
        <w:t>Adv 1</w:t>
      </w:r>
    </w:p>
    <w:p w14:paraId="2F5AFC78" w14:textId="77777777" w:rsidR="00954198" w:rsidRDefault="00954198" w:rsidP="00954198"/>
    <w:p w14:paraId="50945465" w14:textId="77777777" w:rsidR="00954198" w:rsidRPr="00DD29D2" w:rsidRDefault="00954198" w:rsidP="00954198">
      <w:pPr>
        <w:pStyle w:val="Heading4"/>
        <w:rPr>
          <w:rFonts w:cs="Arial"/>
        </w:rPr>
      </w:pPr>
      <w:r w:rsidRPr="00DD29D2">
        <w:rPr>
          <w:rFonts w:cs="Arial"/>
        </w:rPr>
        <w:t>Pandemics solve nuclear war</w:t>
      </w:r>
      <w:r>
        <w:rPr>
          <w:rFonts w:cs="Arial"/>
        </w:rPr>
        <w:t xml:space="preserve"> that spills up to ext</w:t>
      </w:r>
      <w:r w:rsidRPr="00DD29D2">
        <w:rPr>
          <w:rFonts w:cs="Arial"/>
        </w:rPr>
        <w:t>---it’s likely now.</w:t>
      </w:r>
      <w:r>
        <w:rPr>
          <w:rFonts w:cs="Arial"/>
        </w:rPr>
        <w:t xml:space="preserve"> Health inequality has no existential impact and they said ext first</w:t>
      </w:r>
    </w:p>
    <w:p w14:paraId="6576877F" w14:textId="77777777" w:rsidR="00954198" w:rsidRPr="00DD29D2" w:rsidRDefault="00954198" w:rsidP="00954198">
      <w:r w:rsidRPr="00DD29D2">
        <w:t xml:space="preserve">Barry. R. </w:t>
      </w:r>
      <w:r w:rsidRPr="00DD29D2">
        <w:rPr>
          <w:rStyle w:val="Style13ptBold"/>
        </w:rPr>
        <w:t>Posen 20</w:t>
      </w:r>
      <w:r w:rsidRPr="00DD29D2">
        <w:t xml:space="preserve">. Ford International Professor of Political Science at MIT and Director Emeritus of the MIT Security Studies Program. 4/23/2020. “Do Pandemics Promote Peace?” </w:t>
      </w:r>
      <w:hyperlink r:id="rId14" w:history="1">
        <w:r w:rsidRPr="00DD29D2">
          <w:rPr>
            <w:rStyle w:val="Hyperlink"/>
          </w:rPr>
          <w:t>https://www.foreignaffairs.com/articles/china/2020-04-23/do-pandemics-promote-peace</w:t>
        </w:r>
      </w:hyperlink>
      <w:r w:rsidRPr="00DD29D2">
        <w:t>. DOA: 9/2/2020. SIR.</w:t>
      </w:r>
    </w:p>
    <w:p w14:paraId="0F39070E" w14:textId="77777777" w:rsidR="00954198" w:rsidRDefault="00954198" w:rsidP="00954198">
      <w:pPr>
        <w:rPr>
          <w:rStyle w:val="Emphasis"/>
        </w:rPr>
      </w:pPr>
      <w:r w:rsidRPr="00DD29D2">
        <w:rPr>
          <w:sz w:val="16"/>
        </w:rPr>
        <w:t xml:space="preserve">What these analysts miss is that </w:t>
      </w:r>
      <w:r w:rsidRPr="00DD29D2">
        <w:rPr>
          <w:rStyle w:val="Emphasis"/>
          <w:highlight w:val="cyan"/>
        </w:rPr>
        <w:t>COVID</w:t>
      </w:r>
      <w:r w:rsidRPr="00DD29D2">
        <w:rPr>
          <w:rStyle w:val="Emphasis"/>
        </w:rPr>
        <w:t>-19</w:t>
      </w:r>
      <w:r w:rsidRPr="00DD29D2">
        <w:rPr>
          <w:sz w:val="16"/>
        </w:rPr>
        <w:t>, the disease caused by the coronavirus,</w:t>
      </w:r>
      <w:r w:rsidRPr="00DD29D2">
        <w:rPr>
          <w:u w:val="single"/>
        </w:rPr>
        <w:t xml:space="preserve"> </w:t>
      </w:r>
      <w:r w:rsidRPr="00DD29D2">
        <w:rPr>
          <w:highlight w:val="cyan"/>
          <w:u w:val="single"/>
        </w:rPr>
        <w:t xml:space="preserve">is </w:t>
      </w:r>
      <w:r w:rsidRPr="00DD29D2">
        <w:rPr>
          <w:rStyle w:val="Emphasis"/>
          <w:highlight w:val="cyan"/>
        </w:rPr>
        <w:t>weakening</w:t>
      </w:r>
      <w:r w:rsidRPr="00DD29D2">
        <w:rPr>
          <w:u w:val="single"/>
        </w:rPr>
        <w:t xml:space="preserve"> all of the </w:t>
      </w:r>
      <w:r w:rsidRPr="00DD29D2">
        <w:rPr>
          <w:rStyle w:val="Emphasis"/>
        </w:rPr>
        <w:t>great</w:t>
      </w:r>
      <w:r w:rsidRPr="00DD29D2">
        <w:rPr>
          <w:u w:val="single"/>
        </w:rPr>
        <w:t xml:space="preserve"> and </w:t>
      </w:r>
      <w:r w:rsidRPr="00DD29D2">
        <w:rPr>
          <w:rStyle w:val="Emphasis"/>
        </w:rPr>
        <w:t xml:space="preserve">middle </w:t>
      </w:r>
      <w:r w:rsidRPr="00DD29D2">
        <w:rPr>
          <w:rStyle w:val="Emphasis"/>
          <w:highlight w:val="cyan"/>
        </w:rPr>
        <w:t>powers</w:t>
      </w:r>
      <w:r w:rsidRPr="00DD29D2">
        <w:rPr>
          <w:u w:val="single"/>
        </w:rPr>
        <w:t xml:space="preserve"> more or less </w:t>
      </w:r>
      <w:r w:rsidRPr="00DD29D2">
        <w:rPr>
          <w:rStyle w:val="Emphasis"/>
          <w:highlight w:val="cyan"/>
        </w:rPr>
        <w:t>equally</w:t>
      </w:r>
      <w:r w:rsidRPr="00DD29D2">
        <w:rPr>
          <w:u w:val="single"/>
        </w:rPr>
        <w:t xml:space="preserve">. None is likely to gain a </w:t>
      </w:r>
      <w:r w:rsidRPr="00DD29D2">
        <w:rPr>
          <w:rStyle w:val="Emphasis"/>
        </w:rPr>
        <w:t>meaningful advantage</w:t>
      </w:r>
      <w:r w:rsidRPr="00DD29D2">
        <w:rPr>
          <w:u w:val="single"/>
        </w:rPr>
        <w:t xml:space="preserve"> over the others. </w:t>
      </w:r>
      <w:r w:rsidRPr="003F2828">
        <w:rPr>
          <w:u w:val="single"/>
        </w:rPr>
        <w:t xml:space="preserve">All will have ample reason to be </w:t>
      </w:r>
      <w:r w:rsidRPr="003F2828">
        <w:rPr>
          <w:rStyle w:val="Emphasis"/>
        </w:rPr>
        <w:t>pessimistic</w:t>
      </w:r>
      <w:r w:rsidRPr="003F2828">
        <w:rPr>
          <w:u w:val="single"/>
        </w:rPr>
        <w:t xml:space="preserve"> about</w:t>
      </w:r>
      <w:r w:rsidRPr="003F2828">
        <w:rPr>
          <w:sz w:val="16"/>
        </w:rPr>
        <w:t xml:space="preserve"> their </w:t>
      </w:r>
      <w:r w:rsidRPr="003F2828">
        <w:rPr>
          <w:rStyle w:val="Emphasis"/>
        </w:rPr>
        <w:t>military capabilities</w:t>
      </w:r>
      <w:r w:rsidRPr="003F2828">
        <w:rPr>
          <w:u w:val="single"/>
        </w:rPr>
        <w:t xml:space="preserve"> and</w:t>
      </w:r>
      <w:r w:rsidRPr="003F2828">
        <w:rPr>
          <w:sz w:val="16"/>
        </w:rPr>
        <w:t xml:space="preserve"> their</w:t>
      </w:r>
      <w:r w:rsidRPr="003F2828">
        <w:rPr>
          <w:u w:val="single"/>
        </w:rPr>
        <w:t xml:space="preserve"> </w:t>
      </w:r>
      <w:r w:rsidRPr="003F2828">
        <w:rPr>
          <w:rStyle w:val="Emphasis"/>
        </w:rPr>
        <w:t>overall readiness for war</w:t>
      </w:r>
      <w:r w:rsidRPr="003F2828">
        <w:rPr>
          <w:sz w:val="16"/>
        </w:rPr>
        <w:t>. For the duration of the</w:t>
      </w:r>
      <w:r w:rsidRPr="00DD29D2">
        <w:rPr>
          <w:sz w:val="16"/>
        </w:rPr>
        <w:t xml:space="preserve"> pandemic, at least, and </w:t>
      </w:r>
      <w:r w:rsidRPr="00DD29D2">
        <w:rPr>
          <w:u w:val="single"/>
        </w:rPr>
        <w:t xml:space="preserve">probably </w:t>
      </w:r>
      <w:r w:rsidRPr="00DD29D2">
        <w:rPr>
          <w:rStyle w:val="Emphasis"/>
        </w:rPr>
        <w:t>for years afterward</w:t>
      </w:r>
      <w:r w:rsidRPr="00DD29D2">
        <w:rPr>
          <w:u w:val="single"/>
        </w:rPr>
        <w:t xml:space="preserve">, the </w:t>
      </w:r>
      <w:r w:rsidRPr="00DD29D2">
        <w:rPr>
          <w:rStyle w:val="Emphasis"/>
          <w:highlight w:val="cyan"/>
        </w:rPr>
        <w:t>odds of</w:t>
      </w:r>
      <w:r w:rsidRPr="00DD29D2">
        <w:rPr>
          <w:rStyle w:val="Emphasis"/>
        </w:rPr>
        <w:t xml:space="preserve"> a </w:t>
      </w:r>
      <w:r w:rsidRPr="00DD29D2">
        <w:rPr>
          <w:rStyle w:val="Emphasis"/>
          <w:highlight w:val="cyan"/>
        </w:rPr>
        <w:t>war</w:t>
      </w:r>
      <w:r w:rsidRPr="00DD29D2">
        <w:rPr>
          <w:u w:val="single"/>
        </w:rPr>
        <w:t xml:space="preserve"> between </w:t>
      </w:r>
      <w:r w:rsidRPr="00DD29D2">
        <w:rPr>
          <w:rStyle w:val="Emphasis"/>
        </w:rPr>
        <w:t xml:space="preserve">major powers will </w:t>
      </w:r>
      <w:r w:rsidRPr="00DD29D2">
        <w:rPr>
          <w:rStyle w:val="Emphasis"/>
          <w:highlight w:val="cyan"/>
        </w:rPr>
        <w:t>go down</w:t>
      </w:r>
      <w:r w:rsidRPr="00DD29D2">
        <w:rPr>
          <w:u w:val="single"/>
        </w:rPr>
        <w:t xml:space="preserve">, not up. </w:t>
      </w:r>
      <w:r w:rsidRPr="00DD29D2">
        <w:rPr>
          <w:rStyle w:val="Emphasis"/>
          <w:highlight w:val="cyan"/>
        </w:rPr>
        <w:t>PAX EPIDEMICA</w:t>
      </w:r>
      <w:r w:rsidRPr="00DD29D2">
        <w:rPr>
          <w:rStyle w:val="Emphasis"/>
        </w:rPr>
        <w:t xml:space="preserve">? </w:t>
      </w:r>
      <w:r w:rsidRPr="00DD29D2">
        <w:rPr>
          <w:highlight w:val="cyan"/>
          <w:u w:val="single"/>
        </w:rPr>
        <w:t>A</w:t>
      </w:r>
      <w:r w:rsidRPr="00DD29D2">
        <w:rPr>
          <w:u w:val="single"/>
        </w:rPr>
        <w:t xml:space="preserve"> </w:t>
      </w:r>
      <w:r w:rsidRPr="00DD29D2">
        <w:rPr>
          <w:rStyle w:val="Emphasis"/>
        </w:rPr>
        <w:t xml:space="preserve">cursory </w:t>
      </w:r>
      <w:r w:rsidRPr="00DD29D2">
        <w:rPr>
          <w:rStyle w:val="Emphasis"/>
          <w:highlight w:val="cyan"/>
        </w:rPr>
        <w:t>survey</w:t>
      </w:r>
      <w:r w:rsidRPr="00DD29D2">
        <w:rPr>
          <w:highlight w:val="cyan"/>
          <w:u w:val="single"/>
        </w:rPr>
        <w:t xml:space="preserve"> of </w:t>
      </w:r>
      <w:r w:rsidRPr="00DD29D2">
        <w:rPr>
          <w:u w:val="single"/>
        </w:rPr>
        <w:t xml:space="preserve">the </w:t>
      </w:r>
      <w:r w:rsidRPr="00DD29D2">
        <w:rPr>
          <w:rStyle w:val="Emphasis"/>
        </w:rPr>
        <w:t xml:space="preserve">scholarly </w:t>
      </w:r>
      <w:r w:rsidRPr="00DD29D2">
        <w:rPr>
          <w:rStyle w:val="Emphasis"/>
          <w:highlight w:val="cyan"/>
        </w:rPr>
        <w:t>lit</w:t>
      </w:r>
      <w:r w:rsidRPr="00DD29D2">
        <w:rPr>
          <w:u w:val="single"/>
        </w:rPr>
        <w:t xml:space="preserve">erature </w:t>
      </w:r>
      <w:r w:rsidRPr="00DD29D2">
        <w:rPr>
          <w:highlight w:val="cyan"/>
          <w:u w:val="single"/>
        </w:rPr>
        <w:t xml:space="preserve">on </w:t>
      </w:r>
      <w:r w:rsidRPr="00DD29D2">
        <w:rPr>
          <w:rStyle w:val="Emphasis"/>
          <w:highlight w:val="cyan"/>
        </w:rPr>
        <w:t>war and disease</w:t>
      </w:r>
      <w:r w:rsidRPr="00DD29D2">
        <w:rPr>
          <w:u w:val="single"/>
        </w:rPr>
        <w:t xml:space="preserve"> appears to </w:t>
      </w:r>
      <w:r w:rsidRPr="00DD29D2">
        <w:rPr>
          <w:highlight w:val="cyan"/>
          <w:u w:val="single"/>
        </w:rPr>
        <w:t>confirm</w:t>
      </w:r>
      <w:r w:rsidRPr="00DD29D2">
        <w:rPr>
          <w:sz w:val="16"/>
        </w:rPr>
        <w:t xml:space="preserve"> Blainey’s observation </w:t>
      </w:r>
      <w:r w:rsidRPr="00DD29D2">
        <w:rPr>
          <w:u w:val="single"/>
        </w:rPr>
        <w:t xml:space="preserve">that </w:t>
      </w:r>
      <w:r w:rsidRPr="00DD29D2">
        <w:rPr>
          <w:rStyle w:val="Emphasis"/>
          <w:highlight w:val="cyan"/>
        </w:rPr>
        <w:t>pessimism is conducive to peace</w:t>
      </w:r>
      <w:r w:rsidRPr="00DD29D2">
        <w:rPr>
          <w:u w:val="single"/>
        </w:rPr>
        <w:t>. Scholars have documented again and again how war creates permissive conditions for disease—in armies as well as civilians in the fought-over territories</w:t>
      </w:r>
      <w:r w:rsidRPr="00DD29D2">
        <w:rPr>
          <w:sz w:val="16"/>
        </w:rPr>
        <w:t xml:space="preserve">. But one seldom finds any discussion of epidemics causing wars or of wars deliberately started in the middle of widespread outbreaks of infectious disease.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 </w:t>
      </w:r>
      <w:r w:rsidRPr="00DD29D2">
        <w:rPr>
          <w:u w:val="single"/>
        </w:rPr>
        <w:t xml:space="preserve">That </w:t>
      </w:r>
      <w:r w:rsidRPr="00DD29D2">
        <w:rPr>
          <w:rStyle w:val="Emphasis"/>
          <w:highlight w:val="cyan"/>
        </w:rPr>
        <w:t>sickness slows the march to war</w:t>
      </w:r>
      <w:r w:rsidRPr="00DD29D2">
        <w:rPr>
          <w:u w:val="single"/>
        </w:rPr>
        <w:t xml:space="preserve"> is partly due to the fact that war </w:t>
      </w:r>
      <w:r w:rsidRPr="00DD29D2">
        <w:rPr>
          <w:rStyle w:val="Emphasis"/>
        </w:rPr>
        <w:t>depends on people</w:t>
      </w:r>
      <w:r w:rsidRPr="00DD29D2">
        <w:rPr>
          <w:u w:val="single"/>
        </w:rPr>
        <w:t xml:space="preserve">. </w:t>
      </w:r>
      <w:r w:rsidRPr="00DD29D2">
        <w:rPr>
          <w:highlight w:val="cyan"/>
          <w:u w:val="single"/>
        </w:rPr>
        <w:t>When people fall ill, they can’t be</w:t>
      </w:r>
      <w:r w:rsidRPr="00DD29D2">
        <w:rPr>
          <w:u w:val="single"/>
        </w:rPr>
        <w:t xml:space="preserve"> </w:t>
      </w:r>
      <w:r w:rsidRPr="00DD29D2">
        <w:rPr>
          <w:rStyle w:val="Emphasis"/>
        </w:rPr>
        <w:t>counted on</w:t>
      </w:r>
      <w:r w:rsidRPr="00DD29D2">
        <w:rPr>
          <w:sz w:val="16"/>
        </w:rPr>
        <w:t xml:space="preserve"> to perform well </w:t>
      </w:r>
      <w:r w:rsidRPr="00DD29D2">
        <w:rPr>
          <w:highlight w:val="cyan"/>
          <w:u w:val="single"/>
        </w:rPr>
        <w:t>in combat</w:t>
      </w:r>
      <w:r w:rsidRPr="00DD29D2">
        <w:rPr>
          <w:sz w:val="16"/>
        </w:rPr>
        <w:t>. Military medici</w:t>
      </w:r>
      <w:r w:rsidRPr="003F2828">
        <w:rPr>
          <w:sz w:val="16"/>
        </w:rPr>
        <w:t xml:space="preserve">ne made enormous strides in the years leading up to World War I, prior to which armies suffered higher numbers of casualties from disease than from combat. But </w:t>
      </w:r>
      <w:r w:rsidRPr="003F2828">
        <w:rPr>
          <w:u w:val="single"/>
        </w:rPr>
        <w:t xml:space="preserve">pandemics still </w:t>
      </w:r>
      <w:r w:rsidRPr="003F2828">
        <w:rPr>
          <w:rStyle w:val="Emphasis"/>
        </w:rPr>
        <w:t>threaten military units</w:t>
      </w:r>
      <w:r w:rsidRPr="003F2828">
        <w:rPr>
          <w:sz w:val="16"/>
        </w:rPr>
        <w:t>, as those</w:t>
      </w:r>
      <w:r w:rsidRPr="00DD29D2">
        <w:rPr>
          <w:sz w:val="16"/>
        </w:rPr>
        <w:t xml:space="preserve"> onboard U.S. and French aircraft carriers,</w:t>
      </w:r>
      <w:r w:rsidRPr="00DD29D2">
        <w:rPr>
          <w:u w:val="single"/>
        </w:rPr>
        <w:t xml:space="preserve"> </w:t>
      </w:r>
      <w:r w:rsidRPr="00DD29D2">
        <w:rPr>
          <w:rStyle w:val="Emphasis"/>
        </w:rPr>
        <w:t>hundreds</w:t>
      </w:r>
      <w:r w:rsidRPr="00DD29D2">
        <w:rPr>
          <w:u w:val="single"/>
        </w:rPr>
        <w:t xml:space="preserve"> of whom </w:t>
      </w:r>
      <w:r w:rsidRPr="00DD29D2">
        <w:rPr>
          <w:rStyle w:val="Emphasis"/>
        </w:rPr>
        <w:t>tested positive for COVID-19</w:t>
      </w:r>
      <w:r w:rsidRPr="00DD29D2">
        <w:rPr>
          <w:u w:val="single"/>
        </w:rPr>
        <w:t xml:space="preserve">, know well. Sailors and </w:t>
      </w:r>
      <w:r w:rsidRPr="00DD29D2">
        <w:rPr>
          <w:highlight w:val="cyan"/>
          <w:u w:val="single"/>
        </w:rPr>
        <w:t>soldiers</w:t>
      </w:r>
      <w:r w:rsidRPr="00DD29D2">
        <w:rPr>
          <w:u w:val="single"/>
        </w:rPr>
        <w:t xml:space="preserve"> in the field are among the </w:t>
      </w:r>
      <w:r w:rsidRPr="00DD29D2">
        <w:rPr>
          <w:rStyle w:val="Emphasis"/>
        </w:rPr>
        <w:t>most vulnerable</w:t>
      </w:r>
      <w:r w:rsidRPr="00DD29D2">
        <w:rPr>
          <w:sz w:val="16"/>
        </w:rPr>
        <w:t xml:space="preserve"> because they are packed together. But even </w:t>
      </w:r>
      <w:r w:rsidRPr="00DD29D2">
        <w:rPr>
          <w:rStyle w:val="Emphasis"/>
        </w:rPr>
        <w:t xml:space="preserve">airmen are </w:t>
      </w:r>
      <w:r w:rsidRPr="00DD29D2">
        <w:rPr>
          <w:rStyle w:val="Emphasis"/>
          <w:highlight w:val="cyan"/>
        </w:rPr>
        <w:t>at risk</w:t>
      </w:r>
      <w:r w:rsidRPr="00DD29D2">
        <w:rPr>
          <w:u w:val="single"/>
        </w:rPr>
        <w:t xml:space="preserve">, since they must take refuge from air attacks in bunkers, where </w:t>
      </w:r>
      <w:r w:rsidRPr="00DD29D2">
        <w:rPr>
          <w:rStyle w:val="Emphasis"/>
        </w:rPr>
        <w:t>the virus</w:t>
      </w:r>
      <w:r w:rsidRPr="00DD29D2">
        <w:rPr>
          <w:u w:val="single"/>
        </w:rPr>
        <w:t xml:space="preserve"> could </w:t>
      </w:r>
      <w:r w:rsidRPr="00DD29D2">
        <w:rPr>
          <w:rStyle w:val="Emphasis"/>
        </w:rPr>
        <w:t>also spread rapidly</w:t>
      </w:r>
      <w:r w:rsidRPr="00DD29D2">
        <w:rPr>
          <w:u w:val="single"/>
        </w:rPr>
        <w:t xml:space="preserve">. </w:t>
      </w:r>
      <w:r w:rsidRPr="00DD29D2">
        <w:rPr>
          <w:highlight w:val="cyan"/>
          <w:u w:val="single"/>
        </w:rPr>
        <w:t>Ground campaigns</w:t>
      </w:r>
      <w:r w:rsidRPr="00DD29D2">
        <w:rPr>
          <w:u w:val="single"/>
        </w:rPr>
        <w:t xml:space="preserve"> in urban areas </w:t>
      </w:r>
      <w:r w:rsidRPr="00DD29D2">
        <w:rPr>
          <w:highlight w:val="cyan"/>
          <w:u w:val="single"/>
        </w:rPr>
        <w:t xml:space="preserve">pose </w:t>
      </w:r>
      <w:r w:rsidRPr="00DD29D2">
        <w:rPr>
          <w:u w:val="single"/>
        </w:rPr>
        <w:t xml:space="preserve">still </w:t>
      </w:r>
      <w:r w:rsidRPr="00DD29D2">
        <w:rPr>
          <w:rStyle w:val="Emphasis"/>
        </w:rPr>
        <w:t xml:space="preserve">greater </w:t>
      </w:r>
      <w:r w:rsidRPr="00DD29D2">
        <w:rPr>
          <w:rStyle w:val="Emphasis"/>
          <w:highlight w:val="cyan"/>
        </w:rPr>
        <w:t>dangers</w:t>
      </w:r>
      <w:r w:rsidRPr="00DD29D2">
        <w:rPr>
          <w:highlight w:val="cyan"/>
          <w:u w:val="single"/>
        </w:rPr>
        <w:t xml:space="preserve"> in </w:t>
      </w:r>
      <w:r w:rsidRPr="00DD29D2">
        <w:rPr>
          <w:rStyle w:val="Emphasis"/>
          <w:highlight w:val="cyan"/>
        </w:rPr>
        <w:t>pandemic</w:t>
      </w:r>
      <w:r w:rsidRPr="00DD29D2">
        <w:rPr>
          <w:rStyle w:val="Emphasis"/>
        </w:rPr>
        <w:t xml:space="preserve"> times</w:t>
      </w:r>
      <w:r w:rsidRPr="00DD29D2">
        <w:rPr>
          <w:sz w:val="16"/>
        </w:rPr>
        <w:t xml:space="preserve">. </w:t>
      </w:r>
      <w:r w:rsidRPr="00F12107">
        <w:rPr>
          <w:sz w:val="16"/>
        </w:rPr>
        <w:t>Much recent ground combat has been in cities in poor countries with few or no public health resources, environments highly favorable to illness. Ground combat also usually produces prisoners, any of whom can be infected. A vaccine may eventually solve these problems, but</w:t>
      </w:r>
      <w:r w:rsidRPr="00F12107">
        <w:rPr>
          <w:u w:val="single"/>
        </w:rPr>
        <w:t xml:space="preserve"> an </w:t>
      </w:r>
      <w:r w:rsidRPr="00F12107">
        <w:rPr>
          <w:rStyle w:val="Emphasis"/>
        </w:rPr>
        <w:t>abundance of caution</w:t>
      </w:r>
      <w:r w:rsidRPr="00F12107">
        <w:rPr>
          <w:rStyle w:val="StyleUnderline"/>
        </w:rPr>
        <w:t xml:space="preserve"> i</w:t>
      </w:r>
      <w:r w:rsidRPr="00F12107">
        <w:rPr>
          <w:u w:val="single"/>
        </w:rPr>
        <w:t xml:space="preserve">s </w:t>
      </w:r>
      <w:r w:rsidRPr="00F12107">
        <w:rPr>
          <w:rStyle w:val="Emphasis"/>
        </w:rPr>
        <w:t>likely to persist</w:t>
      </w:r>
      <w:r w:rsidRPr="00F12107">
        <w:rPr>
          <w:u w:val="single"/>
        </w:rPr>
        <w:t xml:space="preserve"> for some time after it comes into use. Major outbreaks damage </w:t>
      </w:r>
      <w:r w:rsidRPr="00F12107">
        <w:rPr>
          <w:rStyle w:val="Emphasis"/>
        </w:rPr>
        <w:t>national economies</w:t>
      </w:r>
      <w:r w:rsidRPr="00F12107">
        <w:rPr>
          <w:u w:val="single"/>
        </w:rPr>
        <w:t xml:space="preserve">, which are the </w:t>
      </w:r>
      <w:r w:rsidRPr="00F12107">
        <w:rPr>
          <w:rStyle w:val="Emphasis"/>
        </w:rPr>
        <w:t>source of military power.</w:t>
      </w:r>
      <w:r w:rsidRPr="00F12107">
        <w:rPr>
          <w:u w:val="single"/>
        </w:rPr>
        <w:t xml:space="preserve"> The most important</w:t>
      </w:r>
      <w:r w:rsidRPr="00DD29D2">
        <w:rPr>
          <w:u w:val="single"/>
        </w:rPr>
        <w:t xml:space="preserve"> reason </w:t>
      </w:r>
      <w:r w:rsidRPr="00DD29D2">
        <w:rPr>
          <w:rStyle w:val="Emphasis"/>
          <w:highlight w:val="cyan"/>
        </w:rPr>
        <w:t>disease inhibits war</w:t>
      </w:r>
      <w:r w:rsidRPr="00DD29D2">
        <w:rPr>
          <w:u w:val="single"/>
        </w:rPr>
        <w:t xml:space="preserve"> is economic. Major o</w:t>
      </w:r>
      <w:r w:rsidRPr="00F12107">
        <w:rPr>
          <w:u w:val="single"/>
        </w:rPr>
        <w:t xml:space="preserve">utbreaks damage national economies, which are the source of military power. COVID-19 is a pandemic—by definition a worldwide phenomenon. All great and middle powers appear to be adversely affected, and all have reason to be pessimistic about their </w:t>
      </w:r>
      <w:r w:rsidRPr="00F12107">
        <w:rPr>
          <w:rStyle w:val="Emphasis"/>
        </w:rPr>
        <w:t>military prospects</w:t>
      </w:r>
      <w:r w:rsidRPr="00F12107">
        <w:rPr>
          <w:u w:val="single"/>
        </w:rPr>
        <w:t xml:space="preserve">. Their economies are shrinking fast, and </w:t>
      </w:r>
      <w:r w:rsidRPr="00F12107">
        <w:rPr>
          <w:rStyle w:val="Emphasis"/>
        </w:rPr>
        <w:t>there is great uncertainty</w:t>
      </w:r>
      <w:r w:rsidRPr="00F12107">
        <w:rPr>
          <w:u w:val="single"/>
        </w:rPr>
        <w:t xml:space="preserve"> about when and how quickly they will start growing again. Even China, which has slowed the spread of the disease and begun to reopen its economy, will be hurting for years  to come</w:t>
      </w:r>
      <w:r w:rsidRPr="00F12107">
        <w:rPr>
          <w:sz w:val="16"/>
        </w:rPr>
        <w:t>. It took an enormous hit to GDP in the first quarter of 2020</w:t>
      </w:r>
      <w:r w:rsidRPr="003F2828">
        <w:rPr>
          <w:sz w:val="16"/>
        </w:rPr>
        <w:t xml:space="preserve">, ending 40 years of steady growth. And its trading partners, burned by their dependence on China for much of the equipment needed to fight COVID-19, will surely scale back their imports. An export-dependent China will have to rely more on its domestic market, something it has been attempting for years with only limited success. It is little wonder, then, that the International Monetary Fund </w:t>
      </w:r>
      <w:hyperlink r:id="rId15" w:history="1">
        <w:r w:rsidRPr="003F2828">
          <w:rPr>
            <w:rStyle w:val="Hyperlink"/>
            <w:sz w:val="16"/>
          </w:rPr>
          <w:t>forecasts</w:t>
        </w:r>
      </w:hyperlink>
      <w:r w:rsidRPr="003F2828">
        <w:rPr>
          <w:sz w:val="16"/>
        </w:rPr>
        <w:t xml:space="preserve"> slower growth in China this year than at any time since the 1970s. </w:t>
      </w:r>
      <w:r w:rsidRPr="003F2828">
        <w:rPr>
          <w:u w:val="single"/>
        </w:rPr>
        <w:t xml:space="preserve">Even </w:t>
      </w:r>
      <w:r w:rsidRPr="003F2828">
        <w:rPr>
          <w:rStyle w:val="Emphasis"/>
        </w:rPr>
        <w:t>after a vaccine</w:t>
      </w:r>
      <w:r w:rsidRPr="003F2828">
        <w:rPr>
          <w:u w:val="single"/>
        </w:rPr>
        <w:t xml:space="preserve"> is developed and made widely available, </w:t>
      </w:r>
      <w:r w:rsidRPr="003F2828">
        <w:rPr>
          <w:rStyle w:val="Emphasis"/>
        </w:rPr>
        <w:t>economic troubles may linger</w:t>
      </w:r>
      <w:r w:rsidRPr="003F2828">
        <w:rPr>
          <w:u w:val="single"/>
        </w:rPr>
        <w:t xml:space="preserve"> for years. States will emerge from this crisis with </w:t>
      </w:r>
      <w:r w:rsidRPr="003F2828">
        <w:rPr>
          <w:rStyle w:val="Emphasis"/>
        </w:rPr>
        <w:t>enormous debts</w:t>
      </w:r>
      <w:r w:rsidRPr="003F2828">
        <w:rPr>
          <w:sz w:val="16"/>
        </w:rPr>
        <w:t xml:space="preserve">. They will spend years paying for the bailout and stimulus packages they used to protect citizens and businesses from the economic consequences of social </w:t>
      </w:r>
      <w:r w:rsidRPr="003F2828">
        <w:rPr>
          <w:sz w:val="16"/>
        </w:rPr>
        <w:lastRenderedPageBreak/>
        <w:t xml:space="preserve">distancing. </w:t>
      </w:r>
      <w:r w:rsidRPr="003F2828">
        <w:rPr>
          <w:u w:val="single"/>
        </w:rPr>
        <w:t xml:space="preserve">Drained treasuries will give them one more reason to be </w:t>
      </w:r>
      <w:r w:rsidRPr="003F2828">
        <w:rPr>
          <w:rStyle w:val="Emphasis"/>
        </w:rPr>
        <w:t>pessimistic</w:t>
      </w:r>
      <w:r w:rsidRPr="003F2828">
        <w:rPr>
          <w:u w:val="single"/>
        </w:rPr>
        <w:t xml:space="preserve"> about their military might. </w:t>
      </w:r>
      <w:r w:rsidRPr="003F2828">
        <w:rPr>
          <w:rStyle w:val="Emphasis"/>
        </w:rPr>
        <w:t xml:space="preserve">LESS TRADE, LESS FRICTION </w:t>
      </w:r>
      <w:r w:rsidRPr="003F2828">
        <w:rPr>
          <w:sz w:val="16"/>
        </w:rPr>
        <w:t>How long is the pacifying effect of pessimism likely to last? If a vaccine is developed quickly, enabling a relatively swift economic recovery, the mood may prove short-lived. But it is equally likely that the coronavirus crisis will last long enough to change the world in important</w:t>
      </w:r>
      <w:r w:rsidRPr="00DD29D2">
        <w:rPr>
          <w:sz w:val="16"/>
        </w:rPr>
        <w:t xml:space="preserve"> ways, some of which will likely dampen the appetite for conflict for some time—perhaps up to five or ten years. After all, the world is experiencing both the biggest pandemic and the biggest economic downturn in a century. Most governments have not covered themselves with glory managing the pandemic, and even the most autocratic worry about popular support. Over the next few years, people will want evidence that their governments are working to protect them from disease and economic dislocation. </w:t>
      </w:r>
      <w:r w:rsidRPr="00DD29D2">
        <w:rPr>
          <w:highlight w:val="cyan"/>
          <w:u w:val="single"/>
        </w:rPr>
        <w:t>Citizens</w:t>
      </w:r>
      <w:r w:rsidRPr="00DD29D2">
        <w:rPr>
          <w:sz w:val="16"/>
        </w:rPr>
        <w:t xml:space="preserve"> will see themselves as dependent on the state, and they </w:t>
      </w:r>
      <w:r w:rsidRPr="00DD29D2">
        <w:rPr>
          <w:u w:val="single"/>
        </w:rPr>
        <w:t xml:space="preserve">will be </w:t>
      </w:r>
      <w:r w:rsidRPr="00DD29D2">
        <w:rPr>
          <w:rStyle w:val="Emphasis"/>
          <w:highlight w:val="cyan"/>
        </w:rPr>
        <w:t xml:space="preserve">less </w:t>
      </w:r>
      <w:r w:rsidRPr="00DD29D2">
        <w:rPr>
          <w:rStyle w:val="Emphasis"/>
        </w:rPr>
        <w:t>inclined</w:t>
      </w:r>
      <w:r w:rsidRPr="00DD29D2">
        <w:rPr>
          <w:u w:val="single"/>
        </w:rPr>
        <w:t xml:space="preserve"> to </w:t>
      </w:r>
      <w:r w:rsidRPr="00DD29D2">
        <w:rPr>
          <w:rStyle w:val="Emphasis"/>
          <w:highlight w:val="cyan"/>
        </w:rPr>
        <w:t>support adventures</w:t>
      </w:r>
      <w:r w:rsidRPr="00DD29D2">
        <w:rPr>
          <w:rStyle w:val="Emphasis"/>
        </w:rPr>
        <w:t xml:space="preserve"> abroad</w:t>
      </w:r>
      <w:r w:rsidRPr="00DD29D2">
        <w:rPr>
          <w:u w:val="single"/>
        </w:rPr>
        <w:t xml:space="preserve">. </w:t>
      </w:r>
      <w:r w:rsidRPr="00DD29D2">
        <w:rPr>
          <w:sz w:val="16"/>
        </w:rPr>
        <w:t xml:space="preserve">At the same time, governments and businesses will likely try to reduce their reliance on imports of critical materials, having watched global supply chains break down during the pandemic. </w:t>
      </w:r>
      <w:r w:rsidRPr="00DD29D2">
        <w:rPr>
          <w:u w:val="single"/>
        </w:rPr>
        <w:t xml:space="preserve">The result will probably be </w:t>
      </w:r>
      <w:r w:rsidRPr="00DD29D2">
        <w:rPr>
          <w:rStyle w:val="Emphasis"/>
        </w:rPr>
        <w:t>diminished trade</w:t>
      </w:r>
      <w:r w:rsidRPr="00DD29D2">
        <w:rPr>
          <w:sz w:val="16"/>
        </w:rPr>
        <w:t xml:space="preserve">, something liberal internationalists see as a bad thing. But for the last five years or so, </w:t>
      </w:r>
      <w:r w:rsidRPr="00DD29D2">
        <w:rPr>
          <w:highlight w:val="cyan"/>
          <w:u w:val="single"/>
        </w:rPr>
        <w:t xml:space="preserve">trade </w:t>
      </w:r>
      <w:r w:rsidRPr="00DD29D2">
        <w:rPr>
          <w:u w:val="single"/>
        </w:rPr>
        <w:t xml:space="preserve">has not helped </w:t>
      </w:r>
      <w:r w:rsidRPr="00DD29D2">
        <w:rPr>
          <w:rStyle w:val="Emphasis"/>
        </w:rPr>
        <w:t>improve relations</w:t>
      </w:r>
      <w:r w:rsidRPr="00DD29D2">
        <w:rPr>
          <w:u w:val="single"/>
        </w:rPr>
        <w:t xml:space="preserve"> between states but </w:t>
      </w:r>
      <w:r w:rsidRPr="00DD29D2">
        <w:rPr>
          <w:rStyle w:val="Emphasis"/>
        </w:rPr>
        <w:t xml:space="preserve">rather </w:t>
      </w:r>
      <w:r w:rsidRPr="00DD29D2">
        <w:rPr>
          <w:rStyle w:val="Emphasis"/>
          <w:highlight w:val="cyan"/>
        </w:rPr>
        <w:t>fueled resentment</w:t>
      </w:r>
      <w:r w:rsidRPr="00DD29D2">
        <w:rPr>
          <w:highlight w:val="cyan"/>
          <w:u w:val="single"/>
        </w:rPr>
        <w:t>. Less trade</w:t>
      </w:r>
      <w:r w:rsidRPr="00DD29D2">
        <w:rPr>
          <w:u w:val="single"/>
        </w:rPr>
        <w:t xml:space="preserve"> could mean </w:t>
      </w:r>
      <w:r w:rsidRPr="00DD29D2">
        <w:rPr>
          <w:rStyle w:val="Emphasis"/>
          <w:highlight w:val="cyan"/>
        </w:rPr>
        <w:t>less friction</w:t>
      </w:r>
      <w:r w:rsidRPr="00DD29D2">
        <w:rPr>
          <w:highlight w:val="cyan"/>
          <w:u w:val="single"/>
        </w:rPr>
        <w:t xml:space="preserve"> between </w:t>
      </w:r>
      <w:r w:rsidRPr="00DD29D2">
        <w:rPr>
          <w:u w:val="single"/>
        </w:rPr>
        <w:t xml:space="preserve">major </w:t>
      </w:r>
      <w:r w:rsidRPr="00DD29D2">
        <w:rPr>
          <w:highlight w:val="cyan"/>
          <w:u w:val="single"/>
        </w:rPr>
        <w:t>powers</w:t>
      </w:r>
      <w:r w:rsidRPr="00DD29D2">
        <w:rPr>
          <w:u w:val="single"/>
        </w:rPr>
        <w:t xml:space="preserve">, thereby reducing the </w:t>
      </w:r>
      <w:r w:rsidRPr="00DD29D2">
        <w:rPr>
          <w:rStyle w:val="Emphasis"/>
        </w:rPr>
        <w:t>intensity of their rivalries</w:t>
      </w:r>
      <w:r w:rsidRPr="00DD29D2">
        <w:rPr>
          <w:u w:val="single"/>
        </w:rPr>
        <w:t xml:space="preserve">. </w:t>
      </w:r>
      <w:r w:rsidRPr="00DD29D2">
        <w:rPr>
          <w:sz w:val="16"/>
        </w:rPr>
        <w:t xml:space="preserve">In the Chinese context, less international trade could have positive knock-on effects. Focused on growing the domestic economy, and burdened by hefty bills from fighting the virus, Beijing could be forced to table the Belt and Road Initiative, an ambitious trade and investment project that has unnerved the foreign policy establishments of great and middle powers. The suspension of the BRI would soothe the fears of those who see it as an instrument of Chinese world domination. Interstate wars have become relatively rare since the end of World War II. The United States and the Soviet Union engaged in a four-decade Cold War, which included an intense nuclear and conventional arms race, but they never fought each other directly, even with conventional weapons. Theorists debate the reasons behind the continued rarity of great-power conflict. I am inclined to believe that </w:t>
      </w:r>
      <w:r w:rsidRPr="00DD29D2">
        <w:rPr>
          <w:highlight w:val="cyan"/>
          <w:u w:val="single"/>
        </w:rPr>
        <w:t xml:space="preserve">the risk of </w:t>
      </w:r>
      <w:r w:rsidRPr="00DD29D2">
        <w:rPr>
          <w:u w:val="single"/>
        </w:rPr>
        <w:t xml:space="preserve">escalation to a </w:t>
      </w:r>
      <w:r w:rsidRPr="00DD29D2">
        <w:rPr>
          <w:rStyle w:val="Emphasis"/>
          <w:highlight w:val="cyan"/>
        </w:rPr>
        <w:t>nuclear confrontation</w:t>
      </w:r>
      <w:r w:rsidRPr="00DD29D2">
        <w:rPr>
          <w:highlight w:val="cyan"/>
          <w:u w:val="single"/>
        </w:rPr>
        <w:t xml:space="preserve"> is</w:t>
      </w:r>
      <w:r w:rsidRPr="00DD29D2">
        <w:rPr>
          <w:u w:val="single"/>
        </w:rPr>
        <w:t xml:space="preserve"> simply too </w:t>
      </w:r>
      <w:r w:rsidRPr="00DD29D2">
        <w:rPr>
          <w:highlight w:val="cyan"/>
          <w:u w:val="single"/>
        </w:rPr>
        <w:t>great. COVID</w:t>
      </w:r>
      <w:r w:rsidRPr="00DD29D2">
        <w:rPr>
          <w:u w:val="single"/>
        </w:rPr>
        <w:t>-19 does</w:t>
      </w:r>
      <w:r w:rsidRPr="00DD29D2">
        <w:rPr>
          <w:sz w:val="16"/>
        </w:rPr>
        <w:t xml:space="preserve"> nothing to mitigate such risks for world leaders—and </w:t>
      </w:r>
      <w:r w:rsidRPr="00DD29D2">
        <w:rPr>
          <w:u w:val="single"/>
        </w:rPr>
        <w:t xml:space="preserve">a great deal to </w:t>
      </w:r>
      <w:r w:rsidRPr="00DD29D2">
        <w:rPr>
          <w:highlight w:val="cyan"/>
          <w:u w:val="single"/>
        </w:rPr>
        <w:t>feed</w:t>
      </w:r>
      <w:r w:rsidRPr="00DD29D2">
        <w:rPr>
          <w:u w:val="single"/>
        </w:rPr>
        <w:t xml:space="preserve"> their reasonable </w:t>
      </w:r>
      <w:r w:rsidRPr="00DD29D2">
        <w:rPr>
          <w:rStyle w:val="Emphasis"/>
          <w:highlight w:val="cyan"/>
        </w:rPr>
        <w:t>pessimism</w:t>
      </w:r>
      <w:r w:rsidRPr="00DD29D2">
        <w:rPr>
          <w:highlight w:val="cyan"/>
          <w:u w:val="single"/>
        </w:rPr>
        <w:t xml:space="preserve"> about</w:t>
      </w:r>
      <w:r w:rsidRPr="00DD29D2">
        <w:rPr>
          <w:u w:val="single"/>
        </w:rPr>
        <w:t xml:space="preserve"> the </w:t>
      </w:r>
      <w:r w:rsidRPr="00DD29D2">
        <w:rPr>
          <w:rStyle w:val="Emphasis"/>
        </w:rPr>
        <w:t xml:space="preserve">likely </w:t>
      </w:r>
      <w:r w:rsidRPr="00DD29D2">
        <w:rPr>
          <w:rStyle w:val="Emphasis"/>
          <w:highlight w:val="cyan"/>
        </w:rPr>
        <w:t>outcome</w:t>
      </w:r>
      <w:r w:rsidRPr="00DD29D2">
        <w:rPr>
          <w:highlight w:val="cyan"/>
          <w:u w:val="single"/>
        </w:rPr>
        <w:t xml:space="preserve"> of</w:t>
      </w:r>
      <w:r w:rsidRPr="00DD29D2">
        <w:rPr>
          <w:u w:val="single"/>
        </w:rPr>
        <w:t xml:space="preserve"> even a </w:t>
      </w:r>
      <w:r w:rsidRPr="00DD29D2">
        <w:rPr>
          <w:rStyle w:val="Emphasis"/>
        </w:rPr>
        <w:t xml:space="preserve">conventional </w:t>
      </w:r>
      <w:r w:rsidRPr="00DD29D2">
        <w:rPr>
          <w:rStyle w:val="Emphasis"/>
          <w:highlight w:val="cyan"/>
        </w:rPr>
        <w:t>war.</w:t>
      </w:r>
    </w:p>
    <w:p w14:paraId="19D0577D" w14:textId="77777777" w:rsidR="00954198" w:rsidRDefault="00954198" w:rsidP="00954198">
      <w:pPr>
        <w:pStyle w:val="Heading3"/>
      </w:pPr>
      <w:r>
        <w:lastRenderedPageBreak/>
        <w:t>Adv 2</w:t>
      </w:r>
    </w:p>
    <w:p w14:paraId="68B9211D" w14:textId="77777777" w:rsidR="00954198" w:rsidRDefault="00954198" w:rsidP="00954198">
      <w:pPr>
        <w:pStyle w:val="Heading4"/>
      </w:pPr>
      <w:r>
        <w:t>Impact turned covid on the other page, but heres some def to their ext impact</w:t>
      </w:r>
    </w:p>
    <w:p w14:paraId="2138330C" w14:textId="77777777" w:rsidR="00954198" w:rsidRPr="00DD29D2" w:rsidRDefault="00954198" w:rsidP="00954198">
      <w:pPr>
        <w:pStyle w:val="Heading4"/>
        <w:rPr>
          <w:rFonts w:cs="Arial"/>
        </w:rPr>
      </w:pPr>
      <w:r w:rsidRPr="00DD29D2">
        <w:rPr>
          <w:rFonts w:cs="Arial"/>
        </w:rPr>
        <w:t>Pandemics doesn’t cause extinction</w:t>
      </w:r>
      <w:r>
        <w:rPr>
          <w:rFonts w:cs="Arial"/>
        </w:rPr>
        <w:t xml:space="preserve"> – no real existential impact read in the 1ac</w:t>
      </w:r>
      <w:r w:rsidRPr="00DD29D2">
        <w:rPr>
          <w:rFonts w:cs="Arial"/>
        </w:rPr>
        <w:t>.</w:t>
      </w:r>
    </w:p>
    <w:p w14:paraId="040B2137" w14:textId="77777777" w:rsidR="00954198" w:rsidRPr="00DD29D2" w:rsidRDefault="00954198" w:rsidP="00954198">
      <w:r w:rsidRPr="00DD29D2">
        <w:rPr>
          <w:rStyle w:val="Style13ptBold"/>
        </w:rPr>
        <w:t xml:space="preserve">Halstead 19 </w:t>
      </w:r>
      <w:r w:rsidRPr="00DD29D2">
        <w:t>John Halstead, doctorate in political philosophy. [Cause Area Report: Existential Risk, Founders Pledge, https://founderspledge.com/research/Cause%20Area%20Report%20-%20Existential%20Risk.pdf]//BPS</w:t>
      </w:r>
    </w:p>
    <w:p w14:paraId="3A05E3E4" w14:textId="77777777" w:rsidR="00954198" w:rsidRDefault="00954198" w:rsidP="00954198">
      <w:pPr>
        <w:rPr>
          <w:sz w:val="16"/>
        </w:rPr>
      </w:pPr>
      <w:r w:rsidRPr="00DD29D2">
        <w:rPr>
          <w:sz w:val="16"/>
        </w:rPr>
        <w:t xml:space="preserve">However, there are some reasons to think that naturally occurring </w:t>
      </w:r>
      <w:r w:rsidRPr="00DD29D2">
        <w:rPr>
          <w:rStyle w:val="StyleUnderline"/>
          <w:highlight w:val="cyan"/>
        </w:rPr>
        <w:t xml:space="preserve">pathogens are </w:t>
      </w:r>
      <w:r w:rsidRPr="00DD29D2">
        <w:rPr>
          <w:rStyle w:val="Emphasis"/>
          <w:highlight w:val="cyan"/>
        </w:rPr>
        <w:t>unlikely</w:t>
      </w:r>
      <w:r w:rsidRPr="00DD29D2">
        <w:rPr>
          <w:rStyle w:val="StyleUnderline"/>
          <w:highlight w:val="cyan"/>
        </w:rPr>
        <w:t xml:space="preserve"> to cause</w:t>
      </w:r>
      <w:r w:rsidRPr="00DD29D2">
        <w:rPr>
          <w:rStyle w:val="StyleUnderline"/>
        </w:rPr>
        <w:t xml:space="preserve"> human </w:t>
      </w:r>
      <w:r w:rsidRPr="00DD29D2">
        <w:rPr>
          <w:rStyle w:val="StyleUnderline"/>
          <w:highlight w:val="cyan"/>
        </w:rPr>
        <w:t>extinction</w:t>
      </w:r>
      <w:r w:rsidRPr="00DD29D2">
        <w:rPr>
          <w:sz w:val="16"/>
        </w:rPr>
        <w:t xml:space="preserve">. Firstly, </w:t>
      </w:r>
      <w:r w:rsidRPr="00DD29D2">
        <w:rPr>
          <w:rStyle w:val="StyleUnderline"/>
        </w:rPr>
        <w:t xml:space="preserve">Homo sapiens have been around for </w:t>
      </w:r>
      <w:r w:rsidRPr="00DD29D2">
        <w:rPr>
          <w:rStyle w:val="Emphasis"/>
          <w:highlight w:val="cyan"/>
        </w:rPr>
        <w:t>200,000 years</w:t>
      </w:r>
      <w:r w:rsidRPr="00DD29D2">
        <w:rPr>
          <w:sz w:val="16"/>
        </w:rPr>
        <w:t xml:space="preserve"> and the Homo genus for around six million years </w:t>
      </w:r>
      <w:r w:rsidRPr="00DD29D2">
        <w:rPr>
          <w:rStyle w:val="StyleUnderline"/>
          <w:highlight w:val="cyan"/>
        </w:rPr>
        <w:t>without</w:t>
      </w:r>
      <w:r w:rsidRPr="00DD29D2">
        <w:rPr>
          <w:rStyle w:val="StyleUnderline"/>
        </w:rPr>
        <w:t xml:space="preserve"> being </w:t>
      </w:r>
      <w:r w:rsidRPr="00DD29D2">
        <w:rPr>
          <w:rStyle w:val="StyleUnderline"/>
          <w:highlight w:val="cyan"/>
        </w:rPr>
        <w:t>exterminated</w:t>
      </w:r>
      <w:r w:rsidRPr="00DD29D2">
        <w:rPr>
          <w:rStyle w:val="StyleUnderline"/>
        </w:rPr>
        <w:t xml:space="preserve"> by an infectious disease, which </w:t>
      </w:r>
      <w:r w:rsidRPr="00DD29D2">
        <w:rPr>
          <w:rStyle w:val="StyleUnderline"/>
          <w:highlight w:val="cyan"/>
        </w:rPr>
        <w:t>is evidence</w:t>
      </w:r>
      <w:r w:rsidRPr="00DD29D2">
        <w:rPr>
          <w:sz w:val="16"/>
        </w:rPr>
        <w:t xml:space="preserve"> that </w:t>
      </w:r>
      <w:r w:rsidRPr="00DD29D2">
        <w:rPr>
          <w:rStyle w:val="Emphasis"/>
          <w:highlight w:val="cyan"/>
        </w:rPr>
        <w:t>the</w:t>
      </w:r>
      <w:r w:rsidRPr="00DD29D2">
        <w:rPr>
          <w:rStyle w:val="Emphasis"/>
        </w:rPr>
        <w:t xml:space="preserve"> base </w:t>
      </w:r>
      <w:r w:rsidRPr="00DD29D2">
        <w:rPr>
          <w:rStyle w:val="Emphasis"/>
          <w:highlight w:val="cyan"/>
        </w:rPr>
        <w:t>rate</w:t>
      </w:r>
      <w:r w:rsidRPr="00DD29D2">
        <w:rPr>
          <w:rStyle w:val="Emphasis"/>
        </w:rPr>
        <w:t xml:space="preserve"> of extinction-risk natural pathogens </w:t>
      </w:r>
      <w:r w:rsidRPr="00DD29D2">
        <w:rPr>
          <w:rStyle w:val="Emphasis"/>
          <w:highlight w:val="cyan"/>
        </w:rPr>
        <w:t>is low</w:t>
      </w:r>
      <w:r w:rsidRPr="00DD29D2">
        <w:rPr>
          <w:sz w:val="16"/>
        </w:rPr>
        <w:t xml:space="preserve">.82 Indeed, past disease </w:t>
      </w:r>
      <w:r w:rsidRPr="00DD29D2">
        <w:rPr>
          <w:rStyle w:val="StyleUnderline"/>
          <w:highlight w:val="cyan"/>
        </w:rPr>
        <w:t xml:space="preserve">outbreaks have not </w:t>
      </w:r>
      <w:r w:rsidRPr="00DD29D2">
        <w:rPr>
          <w:rStyle w:val="Emphasis"/>
          <w:highlight w:val="cyan"/>
        </w:rPr>
        <w:t>come close</w:t>
      </w:r>
      <w:r w:rsidRPr="00DD29D2">
        <w:rPr>
          <w:sz w:val="16"/>
        </w:rPr>
        <w:t xml:space="preserve"> </w:t>
      </w:r>
      <w:r w:rsidRPr="00DD29D2">
        <w:rPr>
          <w:rStyle w:val="StyleUnderline"/>
        </w:rPr>
        <w:t>to rendering humans extinct</w:t>
      </w:r>
      <w:r w:rsidRPr="00DD29D2">
        <w:rPr>
          <w:sz w:val="16"/>
        </w:rPr>
        <w:t xml:space="preserve">. Although bodies were piled high in the streets across Europe during the Black Death,83 human extinction was never a serious possibility, and some economists even argue that it was a boon for the European economy.84 Secondly, </w:t>
      </w:r>
      <w:r w:rsidRPr="00DD29D2">
        <w:rPr>
          <w:rStyle w:val="StyleUnderline"/>
        </w:rPr>
        <w:t xml:space="preserve">infectious </w:t>
      </w:r>
      <w:r w:rsidRPr="00DD29D2">
        <w:rPr>
          <w:rStyle w:val="StyleUnderline"/>
          <w:highlight w:val="cyan"/>
        </w:rPr>
        <w:t>disease</w:t>
      </w:r>
      <w:r w:rsidRPr="00DD29D2">
        <w:rPr>
          <w:sz w:val="16"/>
        </w:rPr>
        <w:t xml:space="preserve"> has </w:t>
      </w:r>
      <w:r w:rsidRPr="00DD29D2">
        <w:rPr>
          <w:rStyle w:val="StyleUnderline"/>
        </w:rPr>
        <w:t xml:space="preserve">only </w:t>
      </w:r>
      <w:r w:rsidRPr="00DD29D2">
        <w:rPr>
          <w:rStyle w:val="StyleUnderline"/>
          <w:highlight w:val="cyan"/>
        </w:rPr>
        <w:t>contributed to</w:t>
      </w:r>
      <w:r w:rsidRPr="00DD29D2">
        <w:rPr>
          <w:rStyle w:val="StyleUnderline"/>
        </w:rPr>
        <w:t xml:space="preserve"> the </w:t>
      </w:r>
      <w:r w:rsidRPr="00A51EC5">
        <w:rPr>
          <w:rStyle w:val="StyleUnderline"/>
        </w:rPr>
        <w:t>extinction of a</w:t>
      </w:r>
      <w:r w:rsidRPr="00DD29D2">
        <w:rPr>
          <w:rStyle w:val="StyleUnderline"/>
        </w:rPr>
        <w:t xml:space="preserve"> </w:t>
      </w:r>
      <w:r w:rsidRPr="00DD29D2">
        <w:rPr>
          <w:rStyle w:val="Emphasis"/>
        </w:rPr>
        <w:t xml:space="preserve">small </w:t>
      </w:r>
      <w:r w:rsidRPr="00DD29D2">
        <w:rPr>
          <w:rStyle w:val="Emphasis"/>
          <w:highlight w:val="cyan"/>
        </w:rPr>
        <w:t>minority</w:t>
      </w:r>
      <w:r w:rsidRPr="00DD29D2">
        <w:rPr>
          <w:rStyle w:val="Emphasis"/>
        </w:rPr>
        <w:t xml:space="preserve"> of animal species</w:t>
      </w:r>
      <w:r w:rsidRPr="00DD29D2">
        <w:rPr>
          <w:sz w:val="16"/>
        </w:rPr>
        <w:t xml:space="preserve">.85 </w:t>
      </w:r>
      <w:r w:rsidRPr="00DD29D2">
        <w:rPr>
          <w:rStyle w:val="StyleUnderline"/>
        </w:rPr>
        <w:t xml:space="preserve">The </w:t>
      </w:r>
      <w:r w:rsidRPr="00DD29D2">
        <w:rPr>
          <w:rStyle w:val="StyleUnderline"/>
          <w:highlight w:val="cyan"/>
        </w:rPr>
        <w:t>only confirmed case of</w:t>
      </w:r>
      <w:r w:rsidRPr="00DD29D2">
        <w:rPr>
          <w:rStyle w:val="StyleUnderline"/>
        </w:rPr>
        <w:t xml:space="preserve"> a </w:t>
      </w:r>
      <w:r w:rsidRPr="00DD29D2">
        <w:rPr>
          <w:rStyle w:val="StyleUnderline"/>
          <w:highlight w:val="cyan"/>
        </w:rPr>
        <w:t>mammalian</w:t>
      </w:r>
      <w:r w:rsidRPr="00DD29D2">
        <w:rPr>
          <w:rStyle w:val="StyleUnderline"/>
        </w:rPr>
        <w:t xml:space="preserve"> species </w:t>
      </w:r>
      <w:r w:rsidRPr="00DD29D2">
        <w:rPr>
          <w:rStyle w:val="StyleUnderline"/>
          <w:highlight w:val="cyan"/>
        </w:rPr>
        <w:t>extinction</w:t>
      </w:r>
      <w:r w:rsidRPr="00DD29D2">
        <w:rPr>
          <w:sz w:val="16"/>
        </w:rPr>
        <w:t xml:space="preserve"> being caused by an infectious disease </w:t>
      </w:r>
      <w:r w:rsidRPr="00DD29D2">
        <w:rPr>
          <w:rStyle w:val="StyleUnderline"/>
          <w:highlight w:val="cyan"/>
        </w:rPr>
        <w:t xml:space="preserve">is </w:t>
      </w:r>
      <w:r w:rsidRPr="00DD29D2">
        <w:rPr>
          <w:rStyle w:val="Emphasis"/>
          <w:highlight w:val="cyan"/>
        </w:rPr>
        <w:t>a</w:t>
      </w:r>
      <w:r w:rsidRPr="00DD29D2">
        <w:rPr>
          <w:rStyle w:val="Emphasis"/>
        </w:rPr>
        <w:t xml:space="preserve"> type of </w:t>
      </w:r>
      <w:r w:rsidRPr="00DD29D2">
        <w:rPr>
          <w:rStyle w:val="Emphasis"/>
          <w:highlight w:val="cyan"/>
        </w:rPr>
        <w:t>rat</w:t>
      </w:r>
      <w:r w:rsidRPr="00DD29D2">
        <w:rPr>
          <w:rStyle w:val="StyleUnderline"/>
          <w:highlight w:val="cyan"/>
        </w:rPr>
        <w:t xml:space="preserve"> native</w:t>
      </w:r>
      <w:r w:rsidRPr="00DD29D2">
        <w:rPr>
          <w:rStyle w:val="StyleUnderline"/>
        </w:rPr>
        <w:t xml:space="preserve"> </w:t>
      </w:r>
      <w:r w:rsidRPr="00DD29D2">
        <w:rPr>
          <w:rStyle w:val="Emphasis"/>
        </w:rPr>
        <w:t xml:space="preserve">only </w:t>
      </w:r>
      <w:r w:rsidRPr="00DD29D2">
        <w:rPr>
          <w:rStyle w:val="Emphasis"/>
          <w:highlight w:val="cyan"/>
        </w:rPr>
        <w:t>to Christmas Island</w:t>
      </w:r>
      <w:r w:rsidRPr="00DD29D2">
        <w:rPr>
          <w:sz w:val="16"/>
        </w:rPr>
        <w:t>. Having said that, the context may be importantly different for modern day humans, so it is unclear whether the risk is increasing or decreasing</w:t>
      </w:r>
      <w:r w:rsidRPr="006E6AB1">
        <w:rPr>
          <w:sz w:val="16"/>
        </w:rPr>
        <w:t xml:space="preserve">. On the one hand, due to globalisation, the world is more interconnected making it easier for pathogens to spread. On the other hand, </w:t>
      </w:r>
      <w:r w:rsidRPr="006E6AB1">
        <w:rPr>
          <w:rStyle w:val="StyleUnderline"/>
        </w:rPr>
        <w:t>interconnectedness could</w:t>
      </w:r>
      <w:r w:rsidRPr="006E6AB1">
        <w:rPr>
          <w:sz w:val="16"/>
        </w:rPr>
        <w:t xml:space="preserve"> also </w:t>
      </w:r>
      <w:r w:rsidRPr="006E6AB1">
        <w:rPr>
          <w:rStyle w:val="Emphasis"/>
        </w:rPr>
        <w:t>increase immunity</w:t>
      </w:r>
      <w:r w:rsidRPr="006E6AB1">
        <w:rPr>
          <w:rStyle w:val="StyleUnderline"/>
        </w:rPr>
        <w:t xml:space="preserve"> by </w:t>
      </w:r>
      <w:r w:rsidRPr="006E6AB1">
        <w:rPr>
          <w:rStyle w:val="Emphasis"/>
        </w:rPr>
        <w:t>increasing exposure</w:t>
      </w:r>
      <w:r w:rsidRPr="006E6AB1">
        <w:rPr>
          <w:rStyle w:val="StyleUnderline"/>
        </w:rPr>
        <w:t xml:space="preserve"> to </w:t>
      </w:r>
      <w:r w:rsidRPr="006E6AB1">
        <w:rPr>
          <w:rStyle w:val="Emphasis"/>
        </w:rPr>
        <w:t>lower virulence strains between subpopulations</w:t>
      </w:r>
      <w:r w:rsidRPr="006E6AB1">
        <w:rPr>
          <w:sz w:val="16"/>
        </w:rPr>
        <w:t xml:space="preserve">.87 Moreover, </w:t>
      </w:r>
      <w:r w:rsidRPr="006E6AB1">
        <w:rPr>
          <w:rStyle w:val="StyleUnderline"/>
        </w:rPr>
        <w:t xml:space="preserve">advancements in </w:t>
      </w:r>
      <w:r w:rsidRPr="006E6AB1">
        <w:rPr>
          <w:rStyle w:val="Emphasis"/>
        </w:rPr>
        <w:t>medicine</w:t>
      </w:r>
      <w:r w:rsidRPr="006E6AB1">
        <w:rPr>
          <w:rStyle w:val="StyleUnderline"/>
        </w:rPr>
        <w:t xml:space="preserve"> and </w:t>
      </w:r>
      <w:r w:rsidRPr="006E6AB1">
        <w:rPr>
          <w:rStyle w:val="Emphasis"/>
        </w:rPr>
        <w:t>sanitation</w:t>
      </w:r>
      <w:r w:rsidRPr="006E6AB1">
        <w:rPr>
          <w:rStyle w:val="StyleUnderline"/>
        </w:rPr>
        <w:t xml:space="preserve"> limit the</w:t>
      </w:r>
      <w:r w:rsidRPr="006E6AB1">
        <w:rPr>
          <w:sz w:val="16"/>
        </w:rPr>
        <w:t xml:space="preserve"> potential </w:t>
      </w:r>
      <w:r w:rsidRPr="006E6AB1">
        <w:rPr>
          <w:rStyle w:val="StyleUnderline"/>
        </w:rPr>
        <w:t>damage</w:t>
      </w:r>
      <w:r w:rsidRPr="006E6AB1">
        <w:rPr>
          <w:sz w:val="16"/>
        </w:rPr>
        <w:t xml:space="preserve"> an outbreak might do.</w:t>
      </w:r>
    </w:p>
    <w:p w14:paraId="0F04826A" w14:textId="77777777" w:rsidR="00954198" w:rsidRPr="006729DC" w:rsidRDefault="00954198" w:rsidP="00954198"/>
    <w:p w14:paraId="3B0BD527" w14:textId="77777777" w:rsidR="00954198" w:rsidRDefault="00954198" w:rsidP="00954198">
      <w:pPr>
        <w:pStyle w:val="Heading4"/>
      </w:pPr>
      <w:r>
        <w:t>COVID slows climate change in the long-term – their evidence is about a short-term, volatile effect which is not practical – answers Mcpherson + postdates after pandemic.</w:t>
      </w:r>
    </w:p>
    <w:p w14:paraId="4FFD1F4B" w14:textId="77777777" w:rsidR="00954198" w:rsidRPr="00CF731E" w:rsidRDefault="00954198" w:rsidP="00954198">
      <w:pPr>
        <w:rPr>
          <w:sz w:val="16"/>
        </w:rPr>
      </w:pPr>
      <w:r w:rsidRPr="00CF731E">
        <w:rPr>
          <w:sz w:val="16"/>
        </w:rPr>
        <w:t xml:space="preserve">David </w:t>
      </w:r>
      <w:r w:rsidRPr="00CF731E">
        <w:rPr>
          <w:rStyle w:val="Style13ptBold"/>
        </w:rPr>
        <w:t>Hosansky, MA, 21</w:t>
      </w:r>
      <w:r w:rsidRPr="00CF731E">
        <w:rPr>
          <w:sz w:val="16"/>
        </w:rPr>
        <w:t xml:space="preserve"> [MA Journalism, Director of UCAR Media Relations, internally citing study + NCAR scientist Andrew Gettelman (PhD in Atmospheric Science)], "COVID-19 lockdowns temporarily raised global temperatures," University Corporation for Atmospheric Research, February 2, 2021, </w:t>
      </w:r>
      <w:hyperlink r:id="rId16" w:history="1">
        <w:r w:rsidRPr="00CF731E">
          <w:rPr>
            <w:rStyle w:val="Hyperlink"/>
            <w:sz w:val="16"/>
          </w:rPr>
          <w:t>https://news.ucar.edu/132775/covid-19-lockdowns-temporarily-raised-global-temperatures</w:t>
        </w:r>
      </w:hyperlink>
      <w:r w:rsidRPr="00CF731E">
        <w:rPr>
          <w:sz w:val="16"/>
        </w:rPr>
        <w:t xml:space="preserve"> C.VC</w:t>
      </w:r>
    </w:p>
    <w:p w14:paraId="3CA67031" w14:textId="77777777" w:rsidR="00954198" w:rsidRPr="00971A63" w:rsidRDefault="00954198" w:rsidP="00954198">
      <w:pPr>
        <w:rPr>
          <w:sz w:val="16"/>
        </w:rPr>
      </w:pPr>
      <w:r w:rsidRPr="00A51EC5">
        <w:rPr>
          <w:rStyle w:val="StyleUnderline"/>
          <w:highlight w:val="yellow"/>
        </w:rPr>
        <w:t>Despite the short-term warming effects,</w:t>
      </w:r>
      <w:r w:rsidRPr="00971A63">
        <w:rPr>
          <w:sz w:val="16"/>
        </w:rPr>
        <w:t xml:space="preserve"> Gettelman emphasized that </w:t>
      </w:r>
      <w:r w:rsidRPr="00BB5342">
        <w:rPr>
          <w:rStyle w:val="StyleUnderline"/>
          <w:highlight w:val="yellow"/>
        </w:rPr>
        <w:t xml:space="preserve">the long-term impact of the pandemic may be to </w:t>
      </w:r>
      <w:r w:rsidRPr="00EB42A9">
        <w:rPr>
          <w:rStyle w:val="StyleUnderline"/>
        </w:rPr>
        <w:t xml:space="preserve">slightly </w:t>
      </w:r>
      <w:r w:rsidRPr="00BB5342">
        <w:rPr>
          <w:rStyle w:val="Emphasis"/>
          <w:highlight w:val="yellow"/>
        </w:rPr>
        <w:t>slow climate change</w:t>
      </w:r>
      <w:r w:rsidRPr="00BB5342">
        <w:rPr>
          <w:rStyle w:val="StyleUnderline"/>
          <w:highlight w:val="yellow"/>
        </w:rPr>
        <w:t xml:space="preserve"> because of </w:t>
      </w:r>
      <w:r w:rsidRPr="00BB5342">
        <w:rPr>
          <w:rStyle w:val="Emphasis"/>
          <w:highlight w:val="yellow"/>
        </w:rPr>
        <w:t>reduced emissions of carbon dioxide</w:t>
      </w:r>
      <w:r w:rsidRPr="00BB5342">
        <w:rPr>
          <w:rStyle w:val="StyleUnderline"/>
          <w:highlight w:val="yellow"/>
        </w:rPr>
        <w:t xml:space="preserve">, which lingers </w:t>
      </w:r>
      <w:r w:rsidRPr="00EB42A9">
        <w:rPr>
          <w:rStyle w:val="StyleUnderline"/>
        </w:rPr>
        <w:t xml:space="preserve">in the atmosphere </w:t>
      </w:r>
      <w:r w:rsidRPr="00BB5342">
        <w:rPr>
          <w:rStyle w:val="StyleUnderline"/>
          <w:highlight w:val="yellow"/>
        </w:rPr>
        <w:t xml:space="preserve">for decades and has a </w:t>
      </w:r>
      <w:r w:rsidRPr="00BB5342">
        <w:rPr>
          <w:rStyle w:val="Emphasis"/>
          <w:highlight w:val="yellow"/>
        </w:rPr>
        <w:t>more gradual influence</w:t>
      </w:r>
      <w:r w:rsidRPr="00BB5342">
        <w:rPr>
          <w:rStyle w:val="StyleUnderline"/>
          <w:highlight w:val="yellow"/>
        </w:rPr>
        <w:t xml:space="preserve"> </w:t>
      </w:r>
      <w:r w:rsidRPr="00EB42A9">
        <w:rPr>
          <w:rStyle w:val="StyleUnderline"/>
        </w:rPr>
        <w:t>on climate</w:t>
      </w:r>
      <w:r w:rsidRPr="00971A63">
        <w:rPr>
          <w:sz w:val="16"/>
        </w:rPr>
        <w:t xml:space="preserve">. In contrast, </w:t>
      </w:r>
      <w:r w:rsidRPr="005B2B0E">
        <w:rPr>
          <w:rStyle w:val="StyleUnderline"/>
          <w:highlight w:val="yellow"/>
        </w:rPr>
        <w:t>aerosols</w:t>
      </w:r>
      <w:r w:rsidRPr="005B2B0E">
        <w:rPr>
          <w:sz w:val="16"/>
          <w:highlight w:val="yellow"/>
        </w:rPr>
        <w:t xml:space="preserve"> </w:t>
      </w:r>
      <w:r w:rsidRPr="00971A63">
        <w:rPr>
          <w:sz w:val="16"/>
        </w:rPr>
        <w:t xml:space="preserve">– the focus of the new study – </w:t>
      </w:r>
      <w:r w:rsidRPr="005B2B0E">
        <w:rPr>
          <w:rStyle w:val="StyleUnderline"/>
          <w:highlight w:val="yellow"/>
        </w:rPr>
        <w:t xml:space="preserve">have a more immediate impact that </w:t>
      </w:r>
      <w:r w:rsidRPr="005B2B0E">
        <w:rPr>
          <w:rStyle w:val="Emphasis"/>
          <w:highlight w:val="yellow"/>
        </w:rPr>
        <w:t>fades away within a few years</w:t>
      </w:r>
      <w:r w:rsidRPr="00971A63">
        <w:rPr>
          <w:sz w:val="16"/>
        </w:rPr>
        <w:t>.</w:t>
      </w:r>
    </w:p>
    <w:p w14:paraId="582AC983" w14:textId="77777777" w:rsidR="00954198" w:rsidRPr="00971A63" w:rsidRDefault="00954198" w:rsidP="00954198">
      <w:pPr>
        <w:rPr>
          <w:sz w:val="16"/>
        </w:rPr>
      </w:pPr>
      <w:r w:rsidRPr="00971A63">
        <w:rPr>
          <w:sz w:val="16"/>
        </w:rPr>
        <w:t>The study was published in Geophysical Research Letters. It was funded in part by the National Science Foundation, NCAR’s sponsor. In addition to NCAR scientists, the study was co-authored by scientists at Oxford University, Imperial College, and the University of Leeds.</w:t>
      </w:r>
    </w:p>
    <w:p w14:paraId="7C818BE4" w14:textId="77777777" w:rsidR="00954198" w:rsidRPr="00971A63" w:rsidRDefault="00954198" w:rsidP="00954198">
      <w:pPr>
        <w:rPr>
          <w:sz w:val="16"/>
        </w:rPr>
      </w:pPr>
      <w:r w:rsidRPr="00971A63">
        <w:rPr>
          <w:sz w:val="16"/>
        </w:rPr>
        <w:t>TEASING OUT THE IMPACTS</w:t>
      </w:r>
    </w:p>
    <w:p w14:paraId="10E099D9" w14:textId="77777777" w:rsidR="00954198" w:rsidRPr="00971A63" w:rsidRDefault="00954198" w:rsidP="00954198">
      <w:pPr>
        <w:rPr>
          <w:sz w:val="16"/>
        </w:rPr>
      </w:pPr>
      <w:r w:rsidRPr="00230476">
        <w:rPr>
          <w:rStyle w:val="StyleUnderline"/>
        </w:rPr>
        <w:t xml:space="preserve">Although scientists have long been able to quantify the warming impacts of carbon dioxide, </w:t>
      </w:r>
      <w:r w:rsidRPr="005B2B0E">
        <w:rPr>
          <w:rStyle w:val="StyleUnderline"/>
          <w:highlight w:val="yellow"/>
        </w:rPr>
        <w:t xml:space="preserve">the climatic influence of </w:t>
      </w:r>
      <w:r w:rsidRPr="00230476">
        <w:rPr>
          <w:rStyle w:val="StyleUnderline"/>
        </w:rPr>
        <w:t xml:space="preserve">various types of </w:t>
      </w:r>
      <w:r w:rsidRPr="005B2B0E">
        <w:rPr>
          <w:rStyle w:val="StyleUnderline"/>
          <w:highlight w:val="yellow"/>
        </w:rPr>
        <w:t xml:space="preserve">aerosols </w:t>
      </w:r>
      <w:r w:rsidRPr="00230476">
        <w:rPr>
          <w:rStyle w:val="StyleUnderline"/>
        </w:rPr>
        <w:t xml:space="preserve">– including sulfates, nitrates, black carbon, and dust – </w:t>
      </w:r>
      <w:r w:rsidRPr="005B2B0E">
        <w:rPr>
          <w:rStyle w:val="StyleUnderline"/>
          <w:highlight w:val="yellow"/>
        </w:rPr>
        <w:t xml:space="preserve">has been </w:t>
      </w:r>
      <w:r w:rsidRPr="00230476">
        <w:rPr>
          <w:rStyle w:val="StyleUnderline"/>
        </w:rPr>
        <w:t xml:space="preserve">more </w:t>
      </w:r>
      <w:r w:rsidRPr="005B2B0E">
        <w:rPr>
          <w:rStyle w:val="Emphasis"/>
          <w:highlight w:val="yellow"/>
        </w:rPr>
        <w:t xml:space="preserve">difficult to pin </w:t>
      </w:r>
      <w:r w:rsidRPr="00230476">
        <w:rPr>
          <w:rStyle w:val="Emphasis"/>
        </w:rPr>
        <w:t>down</w:t>
      </w:r>
      <w:r w:rsidRPr="00971A63">
        <w:rPr>
          <w:sz w:val="16"/>
        </w:rPr>
        <w:t>. One of the major challenges for projecting the extent of future climate change is estimating the extent to which society will continue to emit aerosols in the future and the influence of the different types of aerosols on clouds and temperature.</w:t>
      </w:r>
    </w:p>
    <w:p w14:paraId="137AE297" w14:textId="77777777" w:rsidR="00954198" w:rsidRPr="00971A63" w:rsidRDefault="00954198" w:rsidP="00954198">
      <w:pPr>
        <w:rPr>
          <w:sz w:val="16"/>
        </w:rPr>
      </w:pPr>
      <w:r w:rsidRPr="00971A63">
        <w:rPr>
          <w:sz w:val="16"/>
        </w:rPr>
        <w:lastRenderedPageBreak/>
        <w:t>To conduct the research, Gettelman and his co-authors used two of the world’s leading climate models: the NCAR-based Community Earth System Model and a model known as ECHAM-HAMMOZ, which was developed by a consortium of European nations. They ran simulations on both models, adjusting emissions of aerosols and incorporating actual meteorological conditions in 2020, such as winds.</w:t>
      </w:r>
    </w:p>
    <w:p w14:paraId="6C537CA4" w14:textId="77777777" w:rsidR="00954198" w:rsidRPr="00971A63" w:rsidRDefault="00954198" w:rsidP="00954198">
      <w:pPr>
        <w:rPr>
          <w:sz w:val="16"/>
        </w:rPr>
      </w:pPr>
      <w:r w:rsidRPr="00971A63">
        <w:rPr>
          <w:sz w:val="16"/>
        </w:rPr>
        <w:t>This approach enabled them to identify the impact of reduced emissions on temperature changes that were too small to tease out in actual observations, where they could be obscured by the variability in atmospheric conditions.</w:t>
      </w:r>
    </w:p>
    <w:p w14:paraId="59E18BD9" w14:textId="77777777" w:rsidR="00954198" w:rsidRPr="00971A63" w:rsidRDefault="00954198" w:rsidP="00954198">
      <w:pPr>
        <w:rPr>
          <w:sz w:val="16"/>
        </w:rPr>
      </w:pPr>
      <w:r w:rsidRPr="00971A63">
        <w:rPr>
          <w:sz w:val="16"/>
        </w:rPr>
        <w:t>The results showed that the warming effect was strongest in the mid and upper latitudes of the Northern Hemisphere. The effect was mixed in the tropics and comparatively minor in much of the Southern Hemisphere, where aerosol emissions are not as pervasive.</w:t>
      </w:r>
    </w:p>
    <w:p w14:paraId="3CBEEFCE" w14:textId="77777777" w:rsidR="00954198" w:rsidRPr="00971A63" w:rsidRDefault="00954198" w:rsidP="00954198">
      <w:pPr>
        <w:rPr>
          <w:sz w:val="16"/>
        </w:rPr>
      </w:pPr>
      <w:r w:rsidRPr="00971A63">
        <w:rPr>
          <w:sz w:val="16"/>
        </w:rPr>
        <w:t xml:space="preserve">Gettelman said the study will help scientists better understand the influence of various types of aerosols in different atmospheric conditions, helping to inform efforts to minimize climate change. </w:t>
      </w:r>
      <w:r w:rsidRPr="0015320B">
        <w:rPr>
          <w:rStyle w:val="StyleUnderline"/>
        </w:rPr>
        <w:t xml:space="preserve">Although the research illustrates how aerosols counter the warming influence of greenhouse gases, he emphasized that </w:t>
      </w:r>
      <w:r w:rsidRPr="005B2B0E">
        <w:rPr>
          <w:rStyle w:val="StyleUnderline"/>
          <w:highlight w:val="yellow"/>
        </w:rPr>
        <w:t xml:space="preserve">emitting more of them </w:t>
      </w:r>
      <w:r w:rsidRPr="0015320B">
        <w:rPr>
          <w:rStyle w:val="StyleUnderline"/>
        </w:rPr>
        <w:t xml:space="preserve">into the lower atmosphere </w:t>
      </w:r>
      <w:r w:rsidRPr="005B2B0E">
        <w:rPr>
          <w:rStyle w:val="StyleUnderline"/>
          <w:highlight w:val="yellow"/>
        </w:rPr>
        <w:t>is not a viable strategy for slowing climate change</w:t>
      </w:r>
      <w:r w:rsidRPr="00971A63">
        <w:rPr>
          <w:sz w:val="16"/>
        </w:rPr>
        <w:t>.</w:t>
      </w:r>
    </w:p>
    <w:p w14:paraId="040281DD" w14:textId="77777777" w:rsidR="00954198" w:rsidRDefault="00954198" w:rsidP="00954198">
      <w:pPr>
        <w:rPr>
          <w:rStyle w:val="StyleUnderline"/>
        </w:rPr>
      </w:pPr>
      <w:r w:rsidRPr="00A51EC5">
        <w:rPr>
          <w:rStyle w:val="StyleUnderline"/>
        </w:rPr>
        <w:t xml:space="preserve">“Aerosol emissions have major health ramifications,” he said. “Saying we should pollute is </w:t>
      </w:r>
      <w:r w:rsidRPr="00A51EC5">
        <w:rPr>
          <w:rStyle w:val="Emphasis"/>
        </w:rPr>
        <w:t>not practical</w:t>
      </w:r>
      <w:r w:rsidRPr="00A51EC5">
        <w:rPr>
          <w:rStyle w:val="StyleUnderline"/>
        </w:rPr>
        <w:t>.”</w:t>
      </w:r>
    </w:p>
    <w:p w14:paraId="6F3CAE75" w14:textId="77777777" w:rsidR="00954198" w:rsidRPr="00DD29D2" w:rsidRDefault="00954198" w:rsidP="00954198">
      <w:pPr>
        <w:rPr>
          <w:sz w:val="16"/>
        </w:rPr>
      </w:pPr>
    </w:p>
    <w:p w14:paraId="05FDC108" w14:textId="77777777" w:rsidR="00954198" w:rsidRPr="00D4029D" w:rsidRDefault="00954198" w:rsidP="00954198"/>
    <w:p w14:paraId="72E31390" w14:textId="77777777" w:rsidR="00954198" w:rsidRDefault="00954198" w:rsidP="00954198">
      <w:pPr>
        <w:pStyle w:val="Heading4"/>
        <w:rPr>
          <w:rFonts w:cs="Arial"/>
        </w:rPr>
      </w:pPr>
      <w:r w:rsidRPr="002931C6">
        <w:rPr>
          <w:rFonts w:cs="Arial"/>
        </w:rPr>
        <w:t xml:space="preserve">No </w:t>
      </w:r>
      <w:r>
        <w:rPr>
          <w:rFonts w:cs="Arial"/>
        </w:rPr>
        <w:t>heg impact</w:t>
      </w:r>
    </w:p>
    <w:p w14:paraId="0C727C58" w14:textId="77777777" w:rsidR="00954198" w:rsidRDefault="00954198" w:rsidP="00954198">
      <w:pPr>
        <w:pStyle w:val="ListParagraph"/>
        <w:numPr>
          <w:ilvl w:val="0"/>
          <w:numId w:val="14"/>
        </w:numPr>
      </w:pPr>
      <w:r w:rsidRPr="005C21A0">
        <w:rPr>
          <w:u w:val="single"/>
        </w:rPr>
        <w:t>empirics</w:t>
      </w:r>
      <w:r w:rsidRPr="002931C6">
        <w:t xml:space="preserve"> and </w:t>
      </w:r>
      <w:r w:rsidRPr="005C21A0">
        <w:rPr>
          <w:u w:val="single"/>
        </w:rPr>
        <w:t>political psychology</w:t>
      </w:r>
      <w:r w:rsidRPr="002931C6">
        <w:t xml:space="preserve"> prove US posture is unrelated to great power peace</w:t>
      </w:r>
    </w:p>
    <w:p w14:paraId="1F18E75B" w14:textId="77777777" w:rsidR="00954198" w:rsidRPr="002931C6" w:rsidRDefault="00954198" w:rsidP="00954198">
      <w:pPr>
        <w:pStyle w:val="ListParagraph"/>
        <w:numPr>
          <w:ilvl w:val="0"/>
          <w:numId w:val="14"/>
        </w:numPr>
      </w:pPr>
      <w:r w:rsidRPr="005C21A0">
        <w:rPr>
          <w:u w:val="single"/>
        </w:rPr>
        <w:t>other factors</w:t>
      </w:r>
      <w:r>
        <w:t xml:space="preserve"> aren’t accounted for in their analysis</w:t>
      </w:r>
    </w:p>
    <w:p w14:paraId="1970480E" w14:textId="77777777" w:rsidR="00954198" w:rsidRPr="002931C6" w:rsidRDefault="00954198" w:rsidP="00954198">
      <w:r w:rsidRPr="002931C6">
        <w:rPr>
          <w:rStyle w:val="Style13ptBold"/>
        </w:rPr>
        <w:t>Fettweis 17</w:t>
      </w:r>
      <w:r>
        <w:t xml:space="preserve"> [Christopher Fettweis, </w:t>
      </w:r>
      <w:r w:rsidRPr="002931C6">
        <w:t>associate professor of political science at Tulane University. Unipolarity, Hegemony, and the New Peace</w:t>
      </w:r>
      <w:r>
        <w:t xml:space="preserve">. May 8, 2017. </w:t>
      </w:r>
      <w:r w:rsidRPr="002931C6">
        <w:t xml:space="preserve"> http://www.tandfonline.com/doi/pdf/10.1080/09636412.2017.1306394?needAccess=true</w:t>
      </w:r>
      <w:r>
        <w:t>]</w:t>
      </w:r>
    </w:p>
    <w:p w14:paraId="03890B32" w14:textId="77777777" w:rsidR="00954198" w:rsidRPr="00261FDA" w:rsidRDefault="00954198" w:rsidP="00954198">
      <w:pPr>
        <w:rPr>
          <w:sz w:val="16"/>
        </w:rPr>
      </w:pPr>
      <w:r w:rsidRPr="002931C6">
        <w:rPr>
          <w:rStyle w:val="StyleUnderline"/>
        </w:rPr>
        <w:t>After three years in the White House, Ronald Reagan had learned something surprising: “Many people at the top of the Soviet hierarchy were genuinely afraid of America and Americans</w:t>
      </w:r>
      <w:r w:rsidRPr="00261FDA">
        <w:rPr>
          <w:sz w:val="16"/>
        </w:rPr>
        <w:t xml:space="preserve">,” he wrote in his autobiography. He continued: “Perhaps this shouldn’t have surprised me, but it did … I’d always felt that from our deeds it must be clear to anyone that Americans were a moral people who starting at the birth of our nation had always used our power only as a force for good in the world…. </w:t>
      </w:r>
      <w:r w:rsidRPr="002931C6">
        <w:rPr>
          <w:rStyle w:val="StyleUnderline"/>
        </w:rPr>
        <w:t>During my first years in Washington, I think many of us took it for granted that the Russians, like ourselves, considered it unthinkable that the United States would launch a first strike against them</w:t>
      </w:r>
      <w:r w:rsidRPr="00261FDA">
        <w:rPr>
          <w:sz w:val="16"/>
        </w:rPr>
        <w:t xml:space="preserve">.” </w:t>
      </w:r>
      <w:r w:rsidRPr="002931C6">
        <w:rPr>
          <w:rStyle w:val="StyleUnderline"/>
        </w:rPr>
        <w:t xml:space="preserve">100 Reagan is certainly not alone in believing in the essential benevolent image of his nation. While it is common for actors to attribute negative motivations to the behavior of others, it is </w:t>
      </w:r>
      <w:r w:rsidRPr="002931C6">
        <w:rPr>
          <w:rStyle w:val="Emphasis"/>
        </w:rPr>
        <w:t>exceedingly difficult</w:t>
      </w:r>
      <w:r w:rsidRPr="002931C6">
        <w:rPr>
          <w:rStyle w:val="StyleUnderline"/>
        </w:rPr>
        <w:t xml:space="preserve"> for them to accept that anyone could interpret their actions in negative ways. Leaders are well aware of their own motives and tend to assume that their peaceful intentions are obvious and transparent</w:t>
      </w:r>
      <w:r w:rsidRPr="00261FDA">
        <w:rPr>
          <w:sz w:val="16"/>
        </w:rPr>
        <w:t xml:space="preserve">. </w:t>
      </w:r>
    </w:p>
    <w:p w14:paraId="3B7F22EE" w14:textId="77777777" w:rsidR="00954198" w:rsidRPr="00261FDA" w:rsidRDefault="00954198" w:rsidP="00954198">
      <w:pPr>
        <w:rPr>
          <w:sz w:val="16"/>
        </w:rPr>
      </w:pPr>
      <w:r w:rsidRPr="002931C6">
        <w:rPr>
          <w:rStyle w:val="StyleUnderline"/>
        </w:rPr>
        <w:t xml:space="preserve">Both strains of the </w:t>
      </w:r>
      <w:r w:rsidRPr="005C21A0">
        <w:rPr>
          <w:rStyle w:val="StyleUnderline"/>
          <w:highlight w:val="cyan"/>
        </w:rPr>
        <w:t>heg</w:t>
      </w:r>
      <w:r w:rsidRPr="002931C6">
        <w:rPr>
          <w:rStyle w:val="StyleUnderline"/>
        </w:rPr>
        <w:t>emonic-</w:t>
      </w:r>
      <w:r w:rsidRPr="005C21A0">
        <w:rPr>
          <w:rStyle w:val="StyleUnderline"/>
          <w:highlight w:val="cyan"/>
        </w:rPr>
        <w:t xml:space="preserve">stability </w:t>
      </w:r>
      <w:r w:rsidRPr="002931C6">
        <w:rPr>
          <w:rStyle w:val="StyleUnderline"/>
        </w:rPr>
        <w:t xml:space="preserve">explanation </w:t>
      </w:r>
      <w:r w:rsidRPr="005C21A0">
        <w:rPr>
          <w:rStyle w:val="StyleUnderline"/>
          <w:highlight w:val="cyan"/>
        </w:rPr>
        <w:t>assume</w:t>
      </w:r>
      <w:r w:rsidRPr="002931C6">
        <w:rPr>
          <w:rStyle w:val="StyleUnderline"/>
        </w:rPr>
        <w:t xml:space="preserve"> not only that </w:t>
      </w:r>
      <w:r w:rsidRPr="005C21A0">
        <w:rPr>
          <w:rStyle w:val="StyleUnderline"/>
          <w:highlight w:val="cyan"/>
        </w:rPr>
        <w:t>US power is benevolent</w:t>
      </w:r>
      <w:r w:rsidRPr="002931C6">
        <w:rPr>
          <w:rStyle w:val="StyleUnderline"/>
        </w:rPr>
        <w:t xml:space="preserve">, but </w:t>
      </w:r>
      <w:r w:rsidRPr="005C21A0">
        <w:rPr>
          <w:rStyle w:val="StyleUnderline"/>
          <w:highlight w:val="cyan"/>
        </w:rPr>
        <w:t xml:space="preserve">that others </w:t>
      </w:r>
      <w:r w:rsidRPr="005C21A0">
        <w:rPr>
          <w:rStyle w:val="Emphasis"/>
          <w:highlight w:val="cyan"/>
        </w:rPr>
        <w:t>perceive</w:t>
      </w:r>
      <w:r w:rsidRPr="005C21A0">
        <w:rPr>
          <w:rStyle w:val="StyleUnderline"/>
          <w:highlight w:val="cyan"/>
        </w:rPr>
        <w:t xml:space="preserve"> it that way.</w:t>
      </w:r>
      <w:r w:rsidRPr="00261FDA">
        <w:rPr>
          <w:sz w:val="16"/>
          <w:highlight w:val="cyan"/>
        </w:rPr>
        <w:t xml:space="preserve"> </w:t>
      </w:r>
      <w:r w:rsidRPr="005C21A0">
        <w:rPr>
          <w:rStyle w:val="StyleUnderline"/>
          <w:highlight w:val="cyan"/>
        </w:rPr>
        <w:t>Heg</w:t>
      </w:r>
      <w:r w:rsidRPr="002931C6">
        <w:rPr>
          <w:rStyle w:val="StyleUnderline"/>
        </w:rPr>
        <w:t xml:space="preserve">emonic stability </w:t>
      </w:r>
      <w:r w:rsidRPr="005C21A0">
        <w:rPr>
          <w:rStyle w:val="StyleUnderline"/>
          <w:highlight w:val="cyan"/>
        </w:rPr>
        <w:t>depends on</w:t>
      </w:r>
      <w:r w:rsidRPr="002931C6">
        <w:rPr>
          <w:rStyle w:val="StyleUnderline"/>
        </w:rPr>
        <w:t xml:space="preserve"> the </w:t>
      </w:r>
      <w:r w:rsidRPr="005C21A0">
        <w:rPr>
          <w:rStyle w:val="StyleUnderline"/>
          <w:highlight w:val="cyan"/>
        </w:rPr>
        <w:t>perceptions of other states</w:t>
      </w:r>
      <w:r w:rsidRPr="002931C6">
        <w:rPr>
          <w:rStyle w:val="StyleUnderline"/>
        </w:rPr>
        <w:t xml:space="preserve"> to be successful; </w:t>
      </w:r>
      <w:r w:rsidRPr="005C21A0">
        <w:rPr>
          <w:rStyle w:val="Emphasis"/>
          <w:highlight w:val="cyan"/>
        </w:rPr>
        <w:t>it has no hope</w:t>
      </w:r>
      <w:r w:rsidRPr="002931C6">
        <w:rPr>
          <w:rStyle w:val="StyleUnderline"/>
        </w:rPr>
        <w:t xml:space="preserve"> to succeed </w:t>
      </w:r>
      <w:r w:rsidRPr="005C21A0">
        <w:rPr>
          <w:rStyle w:val="StyleUnderline"/>
          <w:highlight w:val="cyan"/>
        </w:rPr>
        <w:t>if it encounters resistance</w:t>
      </w:r>
      <w:r w:rsidRPr="002931C6">
        <w:rPr>
          <w:rStyle w:val="StyleUnderline"/>
        </w:rPr>
        <w:t xml:space="preserve"> from the less powerful members of the system, or even if they simply refuse to follow the rules</w:t>
      </w:r>
      <w:r w:rsidRPr="00261FDA">
        <w:rPr>
          <w:sz w:val="16"/>
        </w:rPr>
        <w:t xml:space="preserve">. </w:t>
      </w:r>
      <w:r w:rsidRPr="002931C6">
        <w:rPr>
          <w:rStyle w:val="StyleUnderline"/>
        </w:rPr>
        <w:t>Relatively small police forces require the general cooperation of large communities to have any chance of establishing order.</w:t>
      </w:r>
      <w:r w:rsidRPr="00261FDA">
        <w:rPr>
          <w:sz w:val="16"/>
        </w:rPr>
        <w:t xml:space="preserve"> </w:t>
      </w:r>
      <w:r w:rsidRPr="002931C6">
        <w:rPr>
          <w:rStyle w:val="StyleUnderline"/>
        </w:rPr>
        <w:t>They must perceive the sheriff as just, rational, and essentially nonthreatening.</w:t>
      </w:r>
      <w:r w:rsidRPr="00261FDA">
        <w:rPr>
          <w:sz w:val="16"/>
        </w:rPr>
        <w:t xml:space="preserve"> The lack of balancing behavior in the system, which has been puzzling to many realists, seems to support the notion of widespread perceptions of benevolent hegemony.101 Were they threatened by the order constructed by </w:t>
      </w:r>
      <w:r w:rsidRPr="00261FDA">
        <w:rPr>
          <w:sz w:val="16"/>
        </w:rPr>
        <w:lastRenderedPageBreak/>
        <w:t xml:space="preserve">the United States, the argument goes, smaller states would react in ways that reflected their fears. Since internal and external balancing accompanied previous attempts to achieve hegemony, the absence of such behavior today suggests that something is different about the US version. </w:t>
      </w:r>
    </w:p>
    <w:p w14:paraId="176BCCEB" w14:textId="77777777" w:rsidR="00954198" w:rsidRPr="005C21A0" w:rsidRDefault="00954198" w:rsidP="00954198">
      <w:pPr>
        <w:rPr>
          <w:rStyle w:val="Emphasis"/>
        </w:rPr>
      </w:pPr>
      <w:r w:rsidRPr="005C21A0">
        <w:rPr>
          <w:rStyle w:val="StyleUnderline"/>
        </w:rPr>
        <w:t>Hegemonic-stability theorists purport to understand the perceptions of others, at times better than those others understand themselves</w:t>
      </w:r>
      <w:r w:rsidRPr="00261FDA">
        <w:rPr>
          <w:sz w:val="16"/>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5C21A0">
        <w:rPr>
          <w:rStyle w:val="StyleUnderline"/>
        </w:rPr>
        <w:t>In the 1990s, Russian protests regarding NATO expansion—though nearly universal—were not taken seriously, since US planners believed the alliance’s benevolent intentions were apparent to all.</w:t>
      </w:r>
      <w:r w:rsidRPr="00261FDA">
        <w:rPr>
          <w:sz w:val="16"/>
        </w:rPr>
        <w:t xml:space="preserve"> Sagacious Russians understood that expansion would actually be beneficial, since it would bring stability to their western border.103 </w:t>
      </w:r>
      <w:r w:rsidRPr="005C21A0">
        <w:rPr>
          <w:rStyle w:val="StyleUnderline"/>
        </w:rPr>
        <w:t>President Clinton and Secretary of State Warren Christopher were caught off guard by the hostility of their counterparts regarding the issue at a summit in Budapest in December 1994</w:t>
      </w:r>
      <w:r w:rsidRPr="00261FDA">
        <w:rPr>
          <w:sz w:val="16"/>
        </w:rPr>
        <w:t xml:space="preserve">.104 </w:t>
      </w:r>
      <w:r w:rsidRPr="005C21A0">
        <w:rPr>
          <w:rStyle w:val="StyleUnderline"/>
        </w:rPr>
        <w:t>Despite warnings from the vast majority of academic and policy experts about the likely Russian reaction and overall wisdom of expansion itself, the administration failed to anticipate Moscow’s position.</w:t>
      </w:r>
      <w:r w:rsidRPr="00261FDA">
        <w:rPr>
          <w:sz w:val="16"/>
        </w:rPr>
        <w:t xml:space="preserve">105 </w:t>
      </w:r>
      <w:r w:rsidRPr="005C21A0">
        <w:rPr>
          <w:rStyle w:val="StyleUnderline"/>
        </w:rPr>
        <w:t xml:space="preserve">The Russians did not seem to believe American assurances that expansion would actually be good for them. </w:t>
      </w:r>
      <w:r w:rsidRPr="005C21A0">
        <w:rPr>
          <w:rStyle w:val="Emphasis"/>
        </w:rPr>
        <w:t xml:space="preserve">The United States overestimated the degree to which others saw it as benevolent. </w:t>
      </w:r>
    </w:p>
    <w:p w14:paraId="1DA11FA7" w14:textId="77777777" w:rsidR="00954198" w:rsidRPr="00261FDA" w:rsidRDefault="00954198" w:rsidP="00954198">
      <w:pPr>
        <w:rPr>
          <w:sz w:val="16"/>
        </w:rPr>
      </w:pPr>
      <w:r w:rsidRPr="005C21A0">
        <w:rPr>
          <w:rStyle w:val="StyleUnderline"/>
        </w:rPr>
        <w:t>Once again, the culture of the United States might make its leaders more vulnerable to this misperception</w:t>
      </w:r>
      <w:r w:rsidRPr="002931C6">
        <w:rPr>
          <w:rStyle w:val="StyleUnderline"/>
        </w:rPr>
        <w:t xml:space="preserve">. The need for </w:t>
      </w:r>
      <w:r w:rsidRPr="005C21A0">
        <w:rPr>
          <w:rStyle w:val="StyleUnderline"/>
          <w:highlight w:val="cyan"/>
        </w:rPr>
        <w:t>positive self-regard appears</w:t>
      </w:r>
      <w:r w:rsidRPr="002931C6">
        <w:rPr>
          <w:rStyle w:val="StyleUnderline"/>
        </w:rPr>
        <w:t xml:space="preserve"> to be particularly </w:t>
      </w:r>
      <w:r w:rsidRPr="005C21A0">
        <w:rPr>
          <w:rStyle w:val="StyleUnderline"/>
          <w:highlight w:val="cyan"/>
        </w:rPr>
        <w:t>strong in North America</w:t>
      </w:r>
      <w:r w:rsidRPr="002931C6">
        <w:rPr>
          <w:rStyle w:val="StyleUnderline"/>
        </w:rPr>
        <w:t>n societies</w:t>
      </w:r>
      <w:r w:rsidRPr="00261FDA">
        <w:rPr>
          <w:sz w:val="16"/>
        </w:rPr>
        <w:t xml:space="preserve"> compared to elsewhere.106 </w:t>
      </w:r>
      <w:r w:rsidRPr="002931C6">
        <w:rPr>
          <w:rStyle w:val="StyleUnderline"/>
        </w:rPr>
        <w:t>Western egos tend to be gratified through self-promotion rather than humility, and independence rather than interdependence</w:t>
      </w:r>
      <w:r w:rsidRPr="00261FDA">
        <w:rPr>
          <w:sz w:val="16"/>
        </w:rPr>
        <w:t xml:space="preserve">. </w:t>
      </w:r>
      <w:r w:rsidRPr="002931C6">
        <w:rPr>
          <w:rStyle w:val="StyleUnderline"/>
        </w:rPr>
        <w:t>Americans are more likely to feel good if they are unique rather than a good cog in society’s wheel, and uniquely good. The need to be perceived as benevolent</w:t>
      </w:r>
      <w:r w:rsidRPr="00261FDA">
        <w:rPr>
          <w:sz w:val="16"/>
        </w:rPr>
        <w:t xml:space="preserve">, though universal, may well exert stronger encouragement for US observers to project their perceptions onto others. </w:t>
      </w:r>
    </w:p>
    <w:p w14:paraId="4947F9B2" w14:textId="77777777" w:rsidR="00954198" w:rsidRPr="001650A8" w:rsidRDefault="00954198" w:rsidP="00954198"/>
    <w:p w14:paraId="69430C0F" w14:textId="77777777" w:rsidR="00954198" w:rsidRDefault="00954198" w:rsidP="00954198">
      <w:pPr>
        <w:pStyle w:val="Heading4"/>
      </w:pPr>
      <w:r>
        <w:t>China rise is peaceful</w:t>
      </w:r>
    </w:p>
    <w:p w14:paraId="4C3298F4" w14:textId="77777777" w:rsidR="00954198" w:rsidRDefault="00954198" w:rsidP="00954198">
      <w:pPr>
        <w:pStyle w:val="ListParagraph"/>
        <w:numPr>
          <w:ilvl w:val="0"/>
          <w:numId w:val="13"/>
        </w:numPr>
        <w:spacing w:after="0" w:line="240" w:lineRule="auto"/>
      </w:pPr>
      <w:r>
        <w:t xml:space="preserve">China seeks </w:t>
      </w:r>
      <w:r>
        <w:rPr>
          <w:u w:val="single"/>
        </w:rPr>
        <w:t>limited predation</w:t>
      </w:r>
      <w:r>
        <w:t xml:space="preserve"> not outright competition</w:t>
      </w:r>
    </w:p>
    <w:p w14:paraId="4C22ABFF" w14:textId="77777777" w:rsidR="00954198" w:rsidRDefault="00954198" w:rsidP="00954198">
      <w:pPr>
        <w:pStyle w:val="ListParagraph"/>
        <w:numPr>
          <w:ilvl w:val="0"/>
          <w:numId w:val="13"/>
        </w:numPr>
        <w:spacing w:after="0" w:line="240" w:lineRule="auto"/>
      </w:pPr>
      <w:r w:rsidRPr="001A5D75">
        <w:rPr>
          <w:u w:val="single"/>
        </w:rPr>
        <w:t>Strategy</w:t>
      </w:r>
      <w:r>
        <w:t xml:space="preserve"> and </w:t>
      </w:r>
      <w:r w:rsidRPr="001A5D75">
        <w:rPr>
          <w:u w:val="single"/>
        </w:rPr>
        <w:t>policy moves</w:t>
      </w:r>
      <w:r>
        <w:t xml:space="preserve"> show </w:t>
      </w:r>
      <w:r w:rsidRPr="001A5D75">
        <w:rPr>
          <w:u w:val="single"/>
        </w:rPr>
        <w:t>coop over conflict</w:t>
      </w:r>
    </w:p>
    <w:p w14:paraId="692D29EE" w14:textId="77777777" w:rsidR="00954198" w:rsidRDefault="00954198" w:rsidP="00954198">
      <w:pPr>
        <w:pStyle w:val="ListParagraph"/>
        <w:numPr>
          <w:ilvl w:val="0"/>
          <w:numId w:val="13"/>
        </w:numPr>
        <w:spacing w:after="0" w:line="240" w:lineRule="auto"/>
      </w:pPr>
      <w:r>
        <w:t xml:space="preserve">Care most about </w:t>
      </w:r>
      <w:r w:rsidRPr="001A5D75">
        <w:rPr>
          <w:u w:val="single"/>
        </w:rPr>
        <w:t>stability</w:t>
      </w:r>
    </w:p>
    <w:p w14:paraId="04AE7691" w14:textId="77777777" w:rsidR="00954198" w:rsidRPr="004C7141" w:rsidRDefault="00954198" w:rsidP="00954198">
      <w:pPr>
        <w:pStyle w:val="ListParagraph"/>
        <w:numPr>
          <w:ilvl w:val="0"/>
          <w:numId w:val="13"/>
        </w:numPr>
        <w:spacing w:after="0" w:line="240" w:lineRule="auto"/>
      </w:pPr>
      <w:r w:rsidRPr="001A5D75">
        <w:rPr>
          <w:u w:val="single"/>
        </w:rPr>
        <w:t>No evidence</w:t>
      </w:r>
      <w:r>
        <w:t xml:space="preserve"> they are focused on </w:t>
      </w:r>
      <w:r w:rsidRPr="001A5D75">
        <w:rPr>
          <w:u w:val="single"/>
        </w:rPr>
        <w:t>heg</w:t>
      </w:r>
      <w:r>
        <w:t xml:space="preserve"> – </w:t>
      </w:r>
      <w:r w:rsidRPr="001A5D75">
        <w:rPr>
          <w:u w:val="single"/>
        </w:rPr>
        <w:t>leaders understand risks</w:t>
      </w:r>
      <w:r>
        <w:t xml:space="preserve"> of competition</w:t>
      </w:r>
    </w:p>
    <w:p w14:paraId="340749C1" w14:textId="77777777" w:rsidR="00954198" w:rsidRPr="001915FC" w:rsidRDefault="00954198" w:rsidP="00954198">
      <w:r w:rsidRPr="001915FC">
        <w:rPr>
          <w:rStyle w:val="Style13ptBold"/>
        </w:rPr>
        <w:t>Shifrinson 19</w:t>
      </w:r>
      <w:r w:rsidRPr="001915FC">
        <w:t xml:space="preserve"> [Joshua Shifrinson is an Assistant Professor of International Relations with the Pardee School of Global Affairs at Boston University. Should the United States Fear China’s Rise? Winter 2019. www.bu.edu/pardeeschool/files/2019/01/Winter-2019_Shifrinson_0.pdf</w:t>
      </w:r>
      <w:r>
        <w:t>]</w:t>
      </w:r>
    </w:p>
    <w:p w14:paraId="088DE4E1" w14:textId="298DF66B" w:rsidR="00954198" w:rsidRDefault="00954198" w:rsidP="00954198">
      <w:r w:rsidRPr="001915FC">
        <w:rPr>
          <w:sz w:val="16"/>
        </w:rPr>
        <w:t xml:space="preserve">In short, </w:t>
      </w:r>
      <w:r w:rsidRPr="00152A1C">
        <w:rPr>
          <w:rStyle w:val="Emphasis"/>
          <w:highlight w:val="yellow"/>
        </w:rPr>
        <w:t>limited predation</w:t>
      </w:r>
      <w:r w:rsidRPr="00152A1C">
        <w:rPr>
          <w:sz w:val="16"/>
          <w:highlight w:val="yellow"/>
        </w:rPr>
        <w:t>—</w:t>
      </w:r>
      <w:r w:rsidRPr="00152A1C">
        <w:rPr>
          <w:rStyle w:val="Emphasis"/>
          <w:highlight w:val="yellow"/>
        </w:rPr>
        <w:t>not</w:t>
      </w:r>
      <w:r w:rsidRPr="001915FC">
        <w:rPr>
          <w:sz w:val="16"/>
        </w:rPr>
        <w:t xml:space="preserve"> an </w:t>
      </w:r>
      <w:r w:rsidRPr="00DC4E35">
        <w:rPr>
          <w:rStyle w:val="Emphasis"/>
        </w:rPr>
        <w:t xml:space="preserve">overt and </w:t>
      </w:r>
      <w:r w:rsidRPr="00152A1C">
        <w:rPr>
          <w:rStyle w:val="Emphasis"/>
          <w:highlight w:val="yellow"/>
        </w:rPr>
        <w:t>outright</w:t>
      </w:r>
      <w:r w:rsidRPr="00152A1C">
        <w:rPr>
          <w:highlight w:val="yellow"/>
          <w:u w:val="single"/>
        </w:rPr>
        <w:t xml:space="preserve"> push to</w:t>
      </w:r>
      <w:r w:rsidRPr="00DC4E35">
        <w:rPr>
          <w:u w:val="single"/>
        </w:rPr>
        <w:t xml:space="preserve"> overtake and </w:t>
      </w:r>
      <w:r w:rsidRPr="00152A1C">
        <w:rPr>
          <w:highlight w:val="yellow"/>
          <w:u w:val="single"/>
        </w:rPr>
        <w:t xml:space="preserve">challenge the </w:t>
      </w:r>
      <w:r w:rsidRPr="00152A1C">
        <w:rPr>
          <w:rStyle w:val="Emphasis"/>
          <w:highlight w:val="yellow"/>
        </w:rPr>
        <w:t>U</w:t>
      </w:r>
      <w:r w:rsidRPr="00DC4E35">
        <w:rPr>
          <w:u w:val="single"/>
        </w:rPr>
        <w:t xml:space="preserve">nited </w:t>
      </w:r>
      <w:r w:rsidRPr="00152A1C">
        <w:rPr>
          <w:rStyle w:val="Emphasis"/>
          <w:highlight w:val="yellow"/>
        </w:rPr>
        <w:t>S</w:t>
      </w:r>
      <w:r w:rsidRPr="00DC4E35">
        <w:rPr>
          <w:u w:val="single"/>
        </w:rPr>
        <w:t>tates</w:t>
      </w:r>
      <w:r w:rsidRPr="001915FC">
        <w:rPr>
          <w:sz w:val="16"/>
        </w:rPr>
        <w:t>—</w:t>
      </w:r>
      <w:r w:rsidRPr="00152A1C">
        <w:rPr>
          <w:highlight w:val="yellow"/>
          <w:u w:val="single"/>
        </w:rPr>
        <w:t>is the</w:t>
      </w:r>
      <w:r w:rsidRPr="00DC4E35">
        <w:rPr>
          <w:u w:val="single"/>
        </w:rPr>
        <w:t xml:space="preserve"> </w:t>
      </w:r>
      <w:r w:rsidRPr="00152A1C">
        <w:rPr>
          <w:highlight w:val="yellow"/>
          <w:u w:val="single"/>
        </w:rPr>
        <w:t xml:space="preserve">name of </w:t>
      </w:r>
      <w:r w:rsidRPr="00152A1C">
        <w:rPr>
          <w:rStyle w:val="Emphasis"/>
          <w:highlight w:val="yellow"/>
        </w:rPr>
        <w:t>China’s</w:t>
      </w:r>
      <w:r w:rsidRPr="00DC4E35">
        <w:rPr>
          <w:u w:val="single"/>
        </w:rPr>
        <w:t xml:space="preserve"> current and </w:t>
      </w:r>
      <w:r w:rsidRPr="00DC4E35">
        <w:rPr>
          <w:rStyle w:val="Emphasis"/>
        </w:rPr>
        <w:t xml:space="preserve">highly </w:t>
      </w:r>
      <w:r w:rsidRPr="00152A1C">
        <w:rPr>
          <w:rStyle w:val="Emphasis"/>
          <w:highlight w:val="yellow"/>
        </w:rPr>
        <w:t>rational game</w:t>
      </w:r>
      <w:r w:rsidRPr="001915FC">
        <w:rPr>
          <w:sz w:val="16"/>
        </w:rPr>
        <w:t xml:space="preserve">. As significantly, it appears </w:t>
      </w:r>
      <w:r w:rsidRPr="00DC4E35">
        <w:rPr>
          <w:u w:val="single"/>
        </w:rPr>
        <w:t>Chinese leaders are aware of the structural logic of the situation</w:t>
      </w:r>
      <w:r w:rsidRPr="001915FC">
        <w:rPr>
          <w:sz w:val="16"/>
        </w:rPr>
        <w:t xml:space="preserve">. Despite ongoing debate over the extent to which China has departed from its long-standing “hide strength, bide time” strategy first formulated by Deng Xiaoping in favor a more assertive course seeking to increase Chinese influence in world affairs, </w:t>
      </w:r>
      <w:r w:rsidRPr="00DC4E35">
        <w:rPr>
          <w:u w:val="single"/>
        </w:rPr>
        <w:t xml:space="preserve">Chinese leaders and China watchers have been at pains to point out that </w:t>
      </w:r>
      <w:r w:rsidRPr="00152A1C">
        <w:rPr>
          <w:rStyle w:val="Emphasis"/>
          <w:highlight w:val="yellow"/>
        </w:rPr>
        <w:t>Chinese strategy</w:t>
      </w:r>
      <w:r w:rsidRPr="00DC4E35">
        <w:rPr>
          <w:u w:val="single"/>
        </w:rPr>
        <w:t xml:space="preserve"> still </w:t>
      </w:r>
      <w:r w:rsidRPr="00152A1C">
        <w:rPr>
          <w:highlight w:val="yellow"/>
          <w:u w:val="single"/>
        </w:rPr>
        <w:t xml:space="preserve">seeks to </w:t>
      </w:r>
      <w:r w:rsidRPr="00152A1C">
        <w:rPr>
          <w:rStyle w:val="Emphasis"/>
          <w:highlight w:val="yellow"/>
        </w:rPr>
        <w:t>avoid</w:t>
      </w:r>
      <w:r w:rsidRPr="00DC4E35">
        <w:rPr>
          <w:u w:val="single"/>
        </w:rPr>
        <w:t xml:space="preserve"> provoking </w:t>
      </w:r>
      <w:r w:rsidRPr="00152A1C">
        <w:rPr>
          <w:rStyle w:val="Emphasis"/>
          <w:highlight w:val="yellow"/>
        </w:rPr>
        <w:t>conflict</w:t>
      </w:r>
      <w:r w:rsidRPr="00DC4E35">
        <w:rPr>
          <w:u w:val="single"/>
        </w:rPr>
        <w:t xml:space="preserve"> with the </w:t>
      </w:r>
      <w:r w:rsidRPr="00DC4E35">
        <w:rPr>
          <w:rStyle w:val="Emphasis"/>
        </w:rPr>
        <w:t>U</w:t>
      </w:r>
      <w:r w:rsidRPr="00DC4E35">
        <w:rPr>
          <w:u w:val="single"/>
        </w:rPr>
        <w:t xml:space="preserve">nited </w:t>
      </w:r>
      <w:r w:rsidRPr="00DC4E35">
        <w:rPr>
          <w:rStyle w:val="Emphasis"/>
        </w:rPr>
        <w:t>S</w:t>
      </w:r>
      <w:r w:rsidRPr="00DC4E35">
        <w:rPr>
          <w:u w:val="single"/>
        </w:rPr>
        <w:t>tates</w:t>
      </w:r>
      <w:r w:rsidRPr="001915FC">
        <w:rPr>
          <w:sz w:val="16"/>
        </w:rPr>
        <w:t xml:space="preserve">.49 As one analyst notes, </w:t>
      </w:r>
      <w:r w:rsidRPr="00152A1C">
        <w:rPr>
          <w:highlight w:val="yellow"/>
          <w:u w:val="single"/>
        </w:rPr>
        <w:t>China’s decision to carve out a</w:t>
      </w:r>
      <w:r w:rsidRPr="00DC4E35">
        <w:rPr>
          <w:u w:val="single"/>
        </w:rPr>
        <w:t xml:space="preserve"> more prominent </w:t>
      </w:r>
      <w:r w:rsidRPr="00152A1C">
        <w:rPr>
          <w:highlight w:val="yellow"/>
          <w:u w:val="single"/>
        </w:rPr>
        <w:t>role for itself</w:t>
      </w:r>
      <w:r w:rsidRPr="00DC4E35">
        <w:rPr>
          <w:u w:val="single"/>
        </w:rPr>
        <w:t xml:space="preserve"> in world politics </w:t>
      </w:r>
      <w:r w:rsidRPr="00152A1C">
        <w:rPr>
          <w:highlight w:val="yellow"/>
          <w:u w:val="single"/>
        </w:rPr>
        <w:t>has been coupled with</w:t>
      </w:r>
      <w:r w:rsidRPr="00DC4E35">
        <w:rPr>
          <w:u w:val="single"/>
        </w:rPr>
        <w:t xml:space="preserve"> an </w:t>
      </w:r>
      <w:r w:rsidRPr="00152A1C">
        <w:rPr>
          <w:highlight w:val="yellow"/>
          <w:u w:val="single"/>
        </w:rPr>
        <w:t xml:space="preserve">effort to </w:t>
      </w:r>
      <w:r w:rsidRPr="00152A1C">
        <w:rPr>
          <w:rStyle w:val="Emphasis"/>
          <w:highlight w:val="yellow"/>
        </w:rPr>
        <w:t>reassure</w:t>
      </w:r>
      <w:r w:rsidRPr="00152A1C">
        <w:rPr>
          <w:highlight w:val="yellow"/>
          <w:u w:val="single"/>
        </w:rPr>
        <w:t xml:space="preserve"> and </w:t>
      </w:r>
      <w:r w:rsidRPr="00152A1C">
        <w:rPr>
          <w:rStyle w:val="Emphasis"/>
          <w:highlight w:val="yellow"/>
        </w:rPr>
        <w:t>engage</w:t>
      </w:r>
      <w:r w:rsidRPr="00152A1C">
        <w:rPr>
          <w:highlight w:val="yellow"/>
          <w:u w:val="single"/>
        </w:rPr>
        <w:t xml:space="preserve"> the </w:t>
      </w:r>
      <w:r w:rsidRPr="00152A1C">
        <w:rPr>
          <w:rStyle w:val="Emphasis"/>
          <w:highlight w:val="yellow"/>
        </w:rPr>
        <w:t>U</w:t>
      </w:r>
      <w:r w:rsidRPr="00DC4E35">
        <w:rPr>
          <w:u w:val="single"/>
        </w:rPr>
        <w:t xml:space="preserve">nited </w:t>
      </w:r>
      <w:r w:rsidRPr="00152A1C">
        <w:rPr>
          <w:rStyle w:val="Emphasis"/>
          <w:highlight w:val="yellow"/>
        </w:rPr>
        <w:t>S</w:t>
      </w:r>
      <w:r w:rsidRPr="00DC4E35">
        <w:rPr>
          <w:u w:val="single"/>
        </w:rPr>
        <w:t>tates</w:t>
      </w:r>
      <w:r w:rsidRPr="001915FC">
        <w:rPr>
          <w:sz w:val="16"/>
        </w:rPr>
        <w:t xml:space="preserve"> so as </w:t>
      </w:r>
      <w:r w:rsidRPr="00152A1C">
        <w:rPr>
          <w:highlight w:val="yellow"/>
          <w:u w:val="single"/>
        </w:rPr>
        <w:t xml:space="preserve">to </w:t>
      </w:r>
      <w:r w:rsidRPr="00152A1C">
        <w:rPr>
          <w:rStyle w:val="Emphasis"/>
          <w:highlight w:val="yellow"/>
        </w:rPr>
        <w:t>avoid</w:t>
      </w:r>
      <w:r w:rsidRPr="00337C28">
        <w:rPr>
          <w:u w:val="single"/>
        </w:rPr>
        <w:t xml:space="preserve"> unneeded </w:t>
      </w:r>
      <w:r w:rsidRPr="00152A1C">
        <w:rPr>
          <w:rStyle w:val="Emphasis"/>
          <w:highlight w:val="yellow"/>
        </w:rPr>
        <w:t>competition</w:t>
      </w:r>
      <w:r w:rsidRPr="001915FC">
        <w:rPr>
          <w:sz w:val="16"/>
        </w:rPr>
        <w:t xml:space="preserve"> </w:t>
      </w:r>
      <w:r w:rsidRPr="00337C28">
        <w:rPr>
          <w:u w:val="single"/>
        </w:rPr>
        <w:t xml:space="preserve">while </w:t>
      </w:r>
      <w:r w:rsidRPr="00152A1C">
        <w:rPr>
          <w:rStyle w:val="Emphasis"/>
          <w:highlight w:val="yellow"/>
        </w:rPr>
        <w:t>facilitating stability</w:t>
      </w:r>
      <w:r w:rsidRPr="001915FC">
        <w:rPr>
          <w:sz w:val="16"/>
        </w:rPr>
        <w:t xml:space="preserve">.50 Chinese leaders echo these themes, with one senior </w:t>
      </w:r>
      <w:r w:rsidRPr="001915FC">
        <w:rPr>
          <w:sz w:val="16"/>
        </w:rPr>
        <w:lastRenderedPageBreak/>
        <w:t xml:space="preserve">official noting in 2014 that </w:t>
      </w:r>
      <w:r w:rsidRPr="00152A1C">
        <w:rPr>
          <w:rStyle w:val="Emphasis"/>
          <w:highlight w:val="yellow"/>
        </w:rPr>
        <w:t>Chinese policy</w:t>
      </w:r>
      <w:r w:rsidRPr="00152A1C">
        <w:rPr>
          <w:highlight w:val="yellow"/>
          <w:u w:val="single"/>
        </w:rPr>
        <w:t xml:space="preserve"> focused on</w:t>
      </w:r>
      <w:r w:rsidRPr="001915FC">
        <w:rPr>
          <w:sz w:val="16"/>
        </w:rPr>
        <w:t xml:space="preserve"> “properly </w:t>
      </w:r>
      <w:r w:rsidRPr="00337C28">
        <w:rPr>
          <w:u w:val="single"/>
        </w:rPr>
        <w:t>add</w:t>
      </w:r>
      <w:r w:rsidRPr="00E10F36">
        <w:rPr>
          <w:u w:val="single"/>
        </w:rPr>
        <w:t>ressing] conflicts</w:t>
      </w:r>
      <w:r w:rsidRPr="00E10F36">
        <w:rPr>
          <w:sz w:val="16"/>
        </w:rPr>
        <w:t xml:space="preserve"> and differences </w:t>
      </w:r>
      <w:r w:rsidRPr="00E10F36">
        <w:rPr>
          <w:u w:val="single"/>
        </w:rPr>
        <w:t xml:space="preserve">through dialogue and </w:t>
      </w:r>
      <w:r w:rsidRPr="00E10F36">
        <w:rPr>
          <w:rStyle w:val="Emphasis"/>
        </w:rPr>
        <w:t>coop</w:t>
      </w:r>
      <w:r w:rsidRPr="00E10F36">
        <w:rPr>
          <w:sz w:val="16"/>
        </w:rPr>
        <w:t xml:space="preserve">eration </w:t>
      </w:r>
      <w:r w:rsidRPr="00E10F36">
        <w:rPr>
          <w:u w:val="single"/>
        </w:rPr>
        <w:t>instead of confrontation</w:t>
      </w:r>
      <w:r w:rsidRPr="00E10F36">
        <w:rPr>
          <w:sz w:val="16"/>
        </w:rPr>
        <w:t xml:space="preserve">al approaches.”51 </w:t>
      </w:r>
      <w:r w:rsidRPr="00E10F36">
        <w:rPr>
          <w:rStyle w:val="Emphasis"/>
        </w:rPr>
        <w:t>Xi</w:t>
      </w:r>
      <w:r w:rsidRPr="00E10F36">
        <w:rPr>
          <w:sz w:val="16"/>
        </w:rPr>
        <w:t xml:space="preserve"> Jinping </w:t>
      </w:r>
      <w:r w:rsidRPr="00E10F36">
        <w:rPr>
          <w:u w:val="single"/>
        </w:rPr>
        <w:t>himself has underlined these currents</w:t>
      </w:r>
      <w:r w:rsidRPr="00E10F36">
        <w:rPr>
          <w:sz w:val="16"/>
        </w:rPr>
        <w:t xml:space="preserve">, arguing even before taking office that U.S.-Chinese relations should be premised on “preventing conflict and confrontation,” and more recently vowing that “China will promote coordination and cooperation with other major countries.”52 Ultimately, </w:t>
      </w:r>
      <w:r w:rsidRPr="00E10F36">
        <w:rPr>
          <w:u w:val="single"/>
        </w:rPr>
        <w:t>as one scholar observes, there is “</w:t>
      </w:r>
      <w:r w:rsidRPr="00E10F36">
        <w:rPr>
          <w:rStyle w:val="Emphasis"/>
        </w:rPr>
        <w:t>hardly evidence</w:t>
      </w:r>
      <w:r w:rsidRPr="00E10F36">
        <w:rPr>
          <w:u w:val="single"/>
        </w:rPr>
        <w:t xml:space="preserve"> that</w:t>
      </w:r>
      <w:r w:rsidRPr="00E10F36">
        <w:rPr>
          <w:sz w:val="16"/>
        </w:rPr>
        <w:t xml:space="preserve"> [... </w:t>
      </w:r>
      <w:r w:rsidRPr="00E10F36">
        <w:rPr>
          <w:rStyle w:val="Emphasis"/>
        </w:rPr>
        <w:t>China</w:t>
      </w:r>
      <w:r w:rsidRPr="00E10F36">
        <w:rPr>
          <w:u w:val="single"/>
        </w:rPr>
        <w:t xml:space="preserve"> has] begun to </w:t>
      </w:r>
      <w:r w:rsidRPr="00E10F36">
        <w:rPr>
          <w:rStyle w:val="Emphasis"/>
        </w:rPr>
        <w:t>focus</w:t>
      </w:r>
      <w:r w:rsidRPr="00E10F36">
        <w:rPr>
          <w:u w:val="single"/>
        </w:rPr>
        <w:t xml:space="preserve"> on </w:t>
      </w:r>
      <w:r w:rsidRPr="00E10F36">
        <w:rPr>
          <w:rStyle w:val="Emphasis"/>
        </w:rPr>
        <w:t>hegemonic competition</w:t>
      </w:r>
      <w:r w:rsidRPr="00E10F36">
        <w:rPr>
          <w:sz w:val="16"/>
        </w:rPr>
        <w:t xml:space="preserve">.”53 Put another way, </w:t>
      </w:r>
      <w:r w:rsidRPr="00E10F36">
        <w:rPr>
          <w:rStyle w:val="Emphasis"/>
        </w:rPr>
        <w:t>China’s leaders</w:t>
      </w:r>
      <w:r w:rsidRPr="00E10F36">
        <w:rPr>
          <w:u w:val="single"/>
        </w:rPr>
        <w:t xml:space="preserve"> appear </w:t>
      </w:r>
      <w:r w:rsidRPr="00E10F36">
        <w:rPr>
          <w:rStyle w:val="Emphasis"/>
        </w:rPr>
        <w:t>aware of</w:t>
      </w:r>
      <w:r w:rsidRPr="00E10F36">
        <w:rPr>
          <w:u w:val="single"/>
        </w:rPr>
        <w:t xml:space="preserve"> the </w:t>
      </w:r>
      <w:r w:rsidRPr="00E10F36">
        <w:rPr>
          <w:rStyle w:val="Emphasis"/>
        </w:rPr>
        <w:t>risks</w:t>
      </w:r>
      <w:r w:rsidRPr="00E10F36">
        <w:rPr>
          <w:u w:val="single"/>
        </w:rPr>
        <w:t xml:space="preserve"> of taking an overly confrontational stance toward a still-potent United States and have scoped</w:t>
      </w:r>
      <w:r w:rsidRPr="00E10F36">
        <w:rPr>
          <w:sz w:val="16"/>
        </w:rPr>
        <w:t xml:space="preserve"> Chinese </w:t>
      </w:r>
      <w:r w:rsidRPr="00E10F36">
        <w:rPr>
          <w:u w:val="single"/>
        </w:rPr>
        <w:t>ambitions accordingly</w:t>
      </w:r>
      <w:r w:rsidRPr="00E10F36">
        <w:rPr>
          <w:sz w:val="16"/>
        </w:rPr>
        <w:t>.</w:t>
      </w:r>
    </w:p>
    <w:p w14:paraId="469232A0" w14:textId="77777777" w:rsidR="00954198" w:rsidRDefault="00954198" w:rsidP="00954198">
      <w:pPr>
        <w:pStyle w:val="Heading3"/>
      </w:pPr>
      <w:r>
        <w:lastRenderedPageBreak/>
        <w:t>Adv 3</w:t>
      </w:r>
    </w:p>
    <w:p w14:paraId="71AD0860" w14:textId="77777777" w:rsidR="00954198" w:rsidRPr="001650A8" w:rsidRDefault="00954198" w:rsidP="00954198">
      <w:pPr>
        <w:pStyle w:val="Heading4"/>
      </w:pPr>
      <w:r>
        <w:t xml:space="preserve">c/a china stuff – literally the exact same adv because their ev is about dampening conflict </w:t>
      </w:r>
    </w:p>
    <w:p w14:paraId="16274C6E" w14:textId="77777777" w:rsidR="00954198" w:rsidRPr="005850FD" w:rsidRDefault="00954198" w:rsidP="00954198">
      <w:pPr>
        <w:pStyle w:val="Heading4"/>
      </w:pPr>
      <w:r>
        <w:t>WTO can’t solve – nations won’t come collaborate and regulate</w:t>
      </w:r>
    </w:p>
    <w:p w14:paraId="7CABCDAE" w14:textId="77777777" w:rsidR="00954198" w:rsidRPr="005850FD" w:rsidRDefault="00954198" w:rsidP="00954198">
      <w:r w:rsidRPr="005850FD">
        <w:rPr>
          <w:rStyle w:val="Style13ptBold"/>
        </w:rPr>
        <w:t>Aaronson</w:t>
      </w:r>
      <w:r>
        <w:t xml:space="preserve">, George Washington University, </w:t>
      </w:r>
      <w:r w:rsidRPr="005850FD">
        <w:rPr>
          <w:rStyle w:val="Style13ptBold"/>
        </w:rPr>
        <w:t>2014</w:t>
      </w:r>
      <w:r>
        <w:t>, Susan, June, “Can Trade Policy Set Information Free” http://www.gwu.edu/~iiep/assets/docs/papers/2014WP/AaronsonIIEPWP20149.pdf</w:t>
      </w:r>
    </w:p>
    <w:p w14:paraId="3BB5432F" w14:textId="46333519" w:rsidR="00954198" w:rsidRPr="001650A8" w:rsidRDefault="00954198" w:rsidP="00954198">
      <w:r w:rsidRPr="005850FD">
        <w:rPr>
          <w:rStyle w:val="StyleUnderline"/>
        </w:rPr>
        <w:t>In theory, the WTO should be an appropriate venue</w:t>
      </w:r>
      <w:r w:rsidRPr="005850FD">
        <w:rPr>
          <w:sz w:val="16"/>
        </w:rPr>
        <w:t xml:space="preserve"> for such discussions. WTO members agreed not to place tariffs on data flows. </w:t>
      </w:r>
      <w:r w:rsidRPr="005850FD">
        <w:rPr>
          <w:rStyle w:val="StyleUnderline"/>
        </w:rPr>
        <w:t xml:space="preserve">However, the </w:t>
      </w:r>
      <w:r w:rsidRPr="00BF285A">
        <w:rPr>
          <w:rStyle w:val="StyleUnderline"/>
          <w:highlight w:val="cyan"/>
        </w:rPr>
        <w:t xml:space="preserve">member states </w:t>
      </w:r>
      <w:r w:rsidRPr="00BF285A">
        <w:rPr>
          <w:rStyle w:val="Emphasis"/>
          <w:highlight w:val="cyan"/>
        </w:rPr>
        <w:t>have not found common ground</w:t>
      </w:r>
      <w:r w:rsidRPr="005850FD">
        <w:rPr>
          <w:sz w:val="16"/>
        </w:rPr>
        <w:t xml:space="preserve"> </w:t>
      </w:r>
      <w:r w:rsidRPr="005850FD">
        <w:rPr>
          <w:rStyle w:val="StyleUnderline"/>
        </w:rPr>
        <w:t>on how to reduce new trade barriers to information flows.</w:t>
      </w:r>
      <w:r w:rsidRPr="005850FD">
        <w:rPr>
          <w:sz w:val="16"/>
        </w:rPr>
        <w:t xml:space="preserve"> In 2011, several nations nixed a US and EU proposal that members agree not to block Internet service providers or impede the free flow of information online. Moreover, </w:t>
      </w:r>
      <w:r w:rsidRPr="005850FD">
        <w:rPr>
          <w:rStyle w:val="StyleUnderline"/>
        </w:rPr>
        <w:t xml:space="preserve">the </w:t>
      </w:r>
      <w:r w:rsidRPr="00BF285A">
        <w:rPr>
          <w:rStyle w:val="StyleUnderline"/>
          <w:highlight w:val="cyan"/>
        </w:rPr>
        <w:t xml:space="preserve">members of the WTO have </w:t>
      </w:r>
      <w:r w:rsidRPr="00BF285A">
        <w:rPr>
          <w:rStyle w:val="Emphasis"/>
          <w:highlight w:val="cyan"/>
        </w:rPr>
        <w:t>made little progress on adding new regulatory issues</w:t>
      </w:r>
      <w:r w:rsidRPr="00BF285A">
        <w:rPr>
          <w:sz w:val="16"/>
          <w:highlight w:val="cyan"/>
        </w:rPr>
        <w:t xml:space="preserve"> </w:t>
      </w:r>
      <w:r w:rsidRPr="00BF285A">
        <w:rPr>
          <w:rStyle w:val="StyleUnderline"/>
          <w:highlight w:val="cyan"/>
        </w:rPr>
        <w:t>such as privacy and cyber security</w:t>
      </w:r>
      <w:r w:rsidRPr="005850FD">
        <w:rPr>
          <w:rStyle w:val="StyleUnderline"/>
        </w:rPr>
        <w:t xml:space="preserve"> that challenge Internet policymakers</w:t>
      </w:r>
      <w:r w:rsidRPr="005850FD">
        <w:rPr>
          <w:sz w:val="16"/>
        </w:rPr>
        <w:t xml:space="preserve">. However, many new online activities will require cooperative global regulation on issues that transcend market access -- the traditional turf of the WTO. </w:t>
      </w:r>
      <w:r w:rsidRPr="00BF285A">
        <w:rPr>
          <w:rStyle w:val="StyleUnderline"/>
          <w:highlight w:val="cyan"/>
        </w:rPr>
        <w:t>These</w:t>
      </w:r>
      <w:r w:rsidRPr="005850FD">
        <w:rPr>
          <w:rStyle w:val="StyleUnderline"/>
        </w:rPr>
        <w:t xml:space="preserve"> issues will </w:t>
      </w:r>
      <w:r w:rsidRPr="00BF285A">
        <w:rPr>
          <w:rStyle w:val="StyleUnderline"/>
          <w:highlight w:val="cyan"/>
        </w:rPr>
        <w:t>require policymakers to think less about ensuring that their model of regulation is adopted globally but more about</w:t>
      </w:r>
      <w:r w:rsidRPr="005850FD">
        <w:rPr>
          <w:rStyle w:val="StyleUnderline"/>
        </w:rPr>
        <w:t xml:space="preserve"> achieving </w:t>
      </w:r>
      <w:r w:rsidRPr="00BF285A">
        <w:rPr>
          <w:rStyle w:val="StyleUnderline"/>
          <w:highlight w:val="cyan"/>
        </w:rPr>
        <w:t>interoperability</w:t>
      </w:r>
      <w:r w:rsidRPr="005850FD">
        <w:rPr>
          <w:sz w:val="16"/>
        </w:rPr>
        <w:t xml:space="preserve"> among different governance approaches. </w:t>
      </w:r>
      <w:r w:rsidRPr="00BF285A">
        <w:rPr>
          <w:rStyle w:val="Emphasis"/>
          <w:highlight w:val="cyan"/>
        </w:rPr>
        <w:t>Alas, policymakers are not consistently collaborating to achieve interoperability</w:t>
      </w:r>
      <w:r>
        <w:rPr>
          <w:rStyle w:val="Emphasis"/>
        </w:rPr>
        <w:t xml:space="preserve"> </w:t>
      </w:r>
      <w:r w:rsidRPr="005850FD">
        <w:rPr>
          <w:rStyle w:val="StyleUnderline"/>
        </w:rPr>
        <w:t>The US, the EU, and Canada use</w:t>
      </w:r>
      <w:r w:rsidRPr="005850FD">
        <w:rPr>
          <w:sz w:val="16"/>
        </w:rPr>
        <w:t xml:space="preserve"> trade policies to govern the Internet at home and across borders. The three trade giants use </w:t>
      </w:r>
      <w:r w:rsidRPr="00E10F36">
        <w:rPr>
          <w:rStyle w:val="StyleUnderline"/>
        </w:rPr>
        <w:t>bilateral and regional trade agreements to encourage e-commerce</w:t>
      </w:r>
      <w:r w:rsidRPr="00E10F36">
        <w:rPr>
          <w:sz w:val="16"/>
        </w:rPr>
        <w:t xml:space="preserve">, reduce online barriers to trade, and to develop shared policies </w:t>
      </w:r>
      <w:r w:rsidRPr="00E10F36">
        <w:rPr>
          <w:rStyle w:val="StyleUnderline"/>
        </w:rPr>
        <w:t xml:space="preserve">in a world </w:t>
      </w:r>
      <w:r w:rsidRPr="00E10F36">
        <w:rPr>
          <w:sz w:val="16"/>
        </w:rPr>
        <w:t xml:space="preserve">where technology is rapidly changing and </w:t>
      </w:r>
      <w:r w:rsidRPr="00E10F36">
        <w:rPr>
          <w:rStyle w:val="Emphasis"/>
        </w:rPr>
        <w:t>where governments compete to disseminate their regulatory approaches</w:t>
      </w:r>
      <w:r w:rsidRPr="00E10F36">
        <w:rPr>
          <w:sz w:val="16"/>
        </w:rPr>
        <w:t xml:space="preserve">. </w:t>
      </w:r>
      <w:r w:rsidRPr="00E10F36">
        <w:rPr>
          <w:rStyle w:val="StyleUnderline"/>
        </w:rPr>
        <w:t xml:space="preserve">Policymakers also use </w:t>
      </w:r>
      <w:r w:rsidRPr="00E10F36">
        <w:rPr>
          <w:rStyle w:val="Emphasis"/>
        </w:rPr>
        <w:t>export controls</w:t>
      </w:r>
      <w:r w:rsidRPr="00E10F36">
        <w:rPr>
          <w:sz w:val="16"/>
        </w:rPr>
        <w:t xml:space="preserve">, trade </w:t>
      </w:r>
      <w:r w:rsidRPr="00E10F36">
        <w:rPr>
          <w:rStyle w:val="Emphasis"/>
        </w:rPr>
        <w:t>bans</w:t>
      </w:r>
      <w:r w:rsidRPr="00E10F36">
        <w:rPr>
          <w:sz w:val="16"/>
        </w:rPr>
        <w:t xml:space="preserve"> </w:t>
      </w:r>
      <w:r w:rsidRPr="00E10F36">
        <w:rPr>
          <w:rStyle w:val="StyleUnderline"/>
        </w:rPr>
        <w:t>or</w:t>
      </w:r>
      <w:r w:rsidRPr="00E10F36">
        <w:rPr>
          <w:sz w:val="16"/>
        </w:rPr>
        <w:t xml:space="preserve"> targeted </w:t>
      </w:r>
      <w:r w:rsidRPr="00E10F36">
        <w:rPr>
          <w:rStyle w:val="Emphasis"/>
        </w:rPr>
        <w:t>sanctions</w:t>
      </w:r>
      <w:r w:rsidRPr="00E10F36">
        <w:rPr>
          <w:sz w:val="16"/>
        </w:rPr>
        <w:t xml:space="preserve"> </w:t>
      </w:r>
      <w:r w:rsidRPr="00E10F36">
        <w:rPr>
          <w:rStyle w:val="StyleUnderline"/>
        </w:rPr>
        <w:t>to protect Internet users</w:t>
      </w:r>
      <w:r w:rsidRPr="00E10F36">
        <w:rPr>
          <w:sz w:val="16"/>
        </w:rPr>
        <w:t xml:space="preserve"> in other countries or to prevent officials of other countries from using Internet related technologies in ways that undermine the rights of individuals abroad. </w:t>
      </w:r>
      <w:r w:rsidRPr="00E10F36">
        <w:rPr>
          <w:rStyle w:val="StyleUnderline"/>
        </w:rPr>
        <w:t xml:space="preserve">Finally, policymakers may use trade agreements </w:t>
      </w:r>
      <w:r w:rsidRPr="00E10F36">
        <w:rPr>
          <w:rStyle w:val="Emphasis"/>
        </w:rPr>
        <w:t>to challenge other governments’ online rules and policies</w:t>
      </w:r>
      <w:r w:rsidRPr="00E10F36">
        <w:rPr>
          <w:sz w:val="16"/>
        </w:rPr>
        <w:t xml:space="preserve"> as trade barriers</w:t>
      </w:r>
      <w:r w:rsidRPr="005850FD">
        <w:rPr>
          <w:sz w:val="16"/>
        </w:rPr>
        <w:t xml:space="preserve">. </w:t>
      </w:r>
    </w:p>
    <w:p w14:paraId="1E01133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C8731B"/>
    <w:multiLevelType w:val="hybridMultilevel"/>
    <w:tmpl w:val="D9A897FA"/>
    <w:lvl w:ilvl="0" w:tplc="432C85A0">
      <w:start w:val="7"/>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5419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AF3"/>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198"/>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A7E34F"/>
  <w14:defaultImageDpi w14:val="300"/>
  <w15:docId w15:val="{4776E76A-E3DE-8341-90F0-6D201861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419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541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41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9541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
    <w:basedOn w:val="Normal"/>
    <w:next w:val="Normal"/>
    <w:link w:val="Heading4Char"/>
    <w:uiPriority w:val="9"/>
    <w:unhideWhenUsed/>
    <w:qFormat/>
    <w:rsid w:val="009541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41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4198"/>
  </w:style>
  <w:style w:type="character" w:customStyle="1" w:styleId="Heading1Char">
    <w:name w:val="Heading 1 Char"/>
    <w:aliases w:val="Pocket Char"/>
    <w:basedOn w:val="DefaultParagraphFont"/>
    <w:link w:val="Heading1"/>
    <w:uiPriority w:val="9"/>
    <w:rsid w:val="009541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4198"/>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95419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9"/>
    <w:rsid w:val="0095419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95419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954198"/>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20"/>
    <w:qFormat/>
    <w:rsid w:val="0095419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5419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954198"/>
    <w:rPr>
      <w:color w:val="auto"/>
      <w:u w:val="none"/>
    </w:rPr>
  </w:style>
  <w:style w:type="paragraph" w:styleId="DocumentMap">
    <w:name w:val="Document Map"/>
    <w:basedOn w:val="Normal"/>
    <w:link w:val="DocumentMapChar"/>
    <w:uiPriority w:val="99"/>
    <w:semiHidden/>
    <w:unhideWhenUsed/>
    <w:rsid w:val="009541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4198"/>
    <w:rPr>
      <w:rFonts w:ascii="Lucida Grande" w:hAnsi="Lucida Grande" w:cs="Lucida Grande"/>
    </w:rPr>
  </w:style>
  <w:style w:type="paragraph" w:customStyle="1" w:styleId="textbold">
    <w:name w:val="text bold"/>
    <w:basedOn w:val="Normal"/>
    <w:link w:val="Emphasis"/>
    <w:autoRedefine/>
    <w:uiPriority w:val="20"/>
    <w:qFormat/>
    <w:rsid w:val="0095419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aliases w:val="6 font"/>
    <w:basedOn w:val="Normal"/>
    <w:uiPriority w:val="34"/>
    <w:unhideWhenUsed/>
    <w:qFormat/>
    <w:rsid w:val="00954198"/>
    <w:pPr>
      <w:ind w:left="720"/>
      <w:contextualSpacing/>
    </w:p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95419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95419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tn.hms.harvard.edu/flash/2018/science-diplomacy-collaboration-rapidly-changing-worl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tn.hms.harvard.edu/flash/2018/science-diplomacy-collaboration-rapidly-changing-worl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ews.ucar.edu/132775/covid-19-lockdowns-temporarily-raised-global-temperatur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vemint.com/news/world/who-strongly-supports-trips-waiver-for-covid-19-vaccines-chief-scientist-11620690233498.html" TargetMode="External"/><Relationship Id="rId5" Type="http://schemas.openxmlformats.org/officeDocument/2006/relationships/numbering" Target="numbering.xml"/><Relationship Id="rId15" Type="http://schemas.openxmlformats.org/officeDocument/2006/relationships/hyperlink" Target="https://www.youtube.com/watch?v=Oz56lV17s9o" TargetMode="External"/><Relationship Id="rId10" Type="http://schemas.openxmlformats.org/officeDocument/2006/relationships/hyperlink" Target="https://americandiplomacy.web.unc.edu/2018/09/leveraging-diplomacy-for-managing-scientific-challenges-an-opportunity-to-navigate-the-future-of-science/" TargetMode="External"/><Relationship Id="rId4" Type="http://schemas.openxmlformats.org/officeDocument/2006/relationships/customXml" Target="../customXml/item4.xml"/><Relationship Id="rId9" Type="http://schemas.openxmlformats.org/officeDocument/2006/relationships/hyperlink" Target="https://americandiplomacy.web.unc.edu/2018/09/leveraging-diplomacy-for-managing-scientific-challenges-an-opportunity-to-navigate-the-future-of-science/" TargetMode="External"/><Relationship Id="rId14" Type="http://schemas.openxmlformats.org/officeDocument/2006/relationships/hyperlink" Target="https://www.foreignaffairs.com/articles/china/2020-04-23/do-pandemics-promote-pe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36</Pages>
  <Words>13487</Words>
  <Characters>76880</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90187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2</cp:revision>
  <dcterms:created xsi:type="dcterms:W3CDTF">2021-10-17T16:38:00Z</dcterms:created>
  <dcterms:modified xsi:type="dcterms:W3CDTF">2021-10-17T16:38:00Z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