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F4987" w14:textId="77777777" w:rsidR="00D174F0" w:rsidRDefault="00D174F0" w:rsidP="00D174F0">
      <w:pPr>
        <w:pStyle w:val="Heading2"/>
      </w:pPr>
      <w:r>
        <w:t>1</w:t>
      </w:r>
    </w:p>
    <w:p w14:paraId="3EB49FF4" w14:textId="77777777" w:rsidR="00D174F0" w:rsidRDefault="00D174F0" w:rsidP="00D174F0">
      <w:pPr>
        <w:pStyle w:val="Heading3"/>
      </w:pPr>
      <w:r>
        <w:lastRenderedPageBreak/>
        <w:t>1nc – t</w:t>
      </w:r>
    </w:p>
    <w:p w14:paraId="326928AF" w14:textId="77777777" w:rsidR="00D174F0" w:rsidRPr="002F6541" w:rsidRDefault="00D174F0" w:rsidP="00D174F0">
      <w:pPr>
        <w:pStyle w:val="Heading4"/>
      </w:pPr>
      <w:r w:rsidRPr="002F6541">
        <w:t xml:space="preserve">Interpretation – topical </w:t>
      </w:r>
      <w:proofErr w:type="spellStart"/>
      <w:r w:rsidRPr="002F6541">
        <w:t>affs</w:t>
      </w:r>
      <w:proofErr w:type="spellEnd"/>
      <w:r w:rsidRPr="002F6541">
        <w:t xml:space="preserve"> must defend a reduction of intellectual property protections for </w:t>
      </w:r>
      <w:r w:rsidRPr="002F6541">
        <w:rPr>
          <w:i/>
          <w:u w:val="single"/>
        </w:rPr>
        <w:t>medicines</w:t>
      </w:r>
      <w:r w:rsidRPr="002F6541">
        <w:t>.</w:t>
      </w:r>
    </w:p>
    <w:p w14:paraId="074AA1A3" w14:textId="77777777" w:rsidR="00D174F0" w:rsidRPr="006712CC" w:rsidRDefault="00D174F0" w:rsidP="00D174F0">
      <w:pPr>
        <w:pStyle w:val="Heading4"/>
      </w:pPr>
      <w:r w:rsidRPr="002F6541">
        <w:t>Violation</w:t>
      </w:r>
      <w:r>
        <w:t xml:space="preserve">: </w:t>
      </w:r>
      <w:r w:rsidRPr="002F6541">
        <w:t xml:space="preserve">they reduce IP protections on </w:t>
      </w:r>
      <w:r w:rsidRPr="002F6541">
        <w:rPr>
          <w:i/>
          <w:u w:val="single"/>
        </w:rPr>
        <w:t>vaccines</w:t>
      </w:r>
      <w:r w:rsidRPr="002F6541">
        <w:rPr>
          <w:i/>
        </w:rPr>
        <w:t xml:space="preserve"> </w:t>
      </w:r>
      <w:r w:rsidRPr="002F6541">
        <w:t xml:space="preserve">which is categorically distinct </w:t>
      </w:r>
    </w:p>
    <w:p w14:paraId="55279872" w14:textId="77777777" w:rsidR="00D174F0" w:rsidRPr="002F6541" w:rsidRDefault="00D174F0" w:rsidP="00D174F0">
      <w:pPr>
        <w:pStyle w:val="Heading4"/>
        <w:rPr>
          <w:rFonts w:eastAsia="DengXian Light"/>
        </w:rPr>
      </w:pPr>
      <w:r w:rsidRPr="002F6541">
        <w:rPr>
          <w:rFonts w:eastAsia="DengXian Light"/>
        </w:rPr>
        <w:t>Vaccines are different from medicines in the context of intellectual property</w:t>
      </w:r>
    </w:p>
    <w:p w14:paraId="6B102A06" w14:textId="77777777" w:rsidR="00D174F0" w:rsidRPr="002F6541" w:rsidRDefault="00D174F0" w:rsidP="00D174F0">
      <w:pPr>
        <w:rPr>
          <w:rFonts w:asciiTheme="majorHAnsi" w:hAnsiTheme="majorHAnsi" w:cstheme="majorHAnsi"/>
        </w:rPr>
      </w:pPr>
      <w:r w:rsidRPr="005D4AB6">
        <w:rPr>
          <w:rStyle w:val="Style13ptBold"/>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66291580" w14:textId="77777777" w:rsidR="00D174F0" w:rsidRDefault="00D174F0" w:rsidP="00D174F0">
      <w:pPr>
        <w:rPr>
          <w:rFonts w:asciiTheme="majorHAnsi" w:eastAsia="Calibri" w:hAnsiTheme="majorHAnsi" w:cstheme="majorHAnsi"/>
          <w:sz w:val="16"/>
        </w:rPr>
      </w:pPr>
      <w:r w:rsidRPr="002F6541">
        <w:rPr>
          <w:rFonts w:asciiTheme="majorHAnsi" w:eastAsia="Calibri" w:hAnsiTheme="majorHAnsi" w:cstheme="majorHAnsi"/>
          <w:sz w:val="16"/>
        </w:rPr>
        <w:t xml:space="preserve">In the last few years, there has been a substantial debate about how intellectual property impacts medicines and </w:t>
      </w:r>
      <w:proofErr w:type="gramStart"/>
      <w:r w:rsidRPr="002F6541">
        <w:rPr>
          <w:rFonts w:asciiTheme="majorHAnsi" w:eastAsia="Calibri" w:hAnsiTheme="majorHAnsi" w:cstheme="majorHAnsi"/>
          <w:sz w:val="16"/>
        </w:rPr>
        <w:t>in particular how</w:t>
      </w:r>
      <w:proofErr w:type="gramEnd"/>
      <w:r w:rsidRPr="002F6541">
        <w:rPr>
          <w:rFonts w:asciiTheme="majorHAnsi" w:eastAsia="Calibri" w:hAnsiTheme="majorHAnsi" w:cstheme="majorHAnsi"/>
          <w:sz w:val="16"/>
        </w:rPr>
        <w:t xml:space="preserve"> the TRIPS Agreement impacts access to medicines in the developing world. </w:t>
      </w:r>
      <w:r w:rsidRPr="002F6541">
        <w:rPr>
          <w:rStyle w:val="StyleUnderline"/>
          <w:rFonts w:asciiTheme="majorHAnsi" w:hAnsiTheme="majorHAnsi" w:cstheme="majorHAnsi"/>
          <w:highlight w:val="green"/>
        </w:rPr>
        <w:t>Vaccines are different from medicines</w:t>
      </w:r>
      <w:r w:rsidRPr="002F6541">
        <w:rPr>
          <w:rStyle w:val="StyleUnderline"/>
          <w:rFonts w:asciiTheme="majorHAnsi" w:hAnsiTheme="majorHAnsi" w:cstheme="majorHAnsi"/>
        </w:rPr>
        <w:t xml:space="preserve"> in </w:t>
      </w:r>
      <w:proofErr w:type="gramStart"/>
      <w:r w:rsidRPr="002F6541">
        <w:rPr>
          <w:rStyle w:val="StyleUnderline"/>
          <w:rFonts w:asciiTheme="majorHAnsi" w:hAnsiTheme="majorHAnsi" w:cstheme="majorHAnsi"/>
        </w:rPr>
        <w:t>a number of</w:t>
      </w:r>
      <w:proofErr w:type="gramEnd"/>
      <w:r w:rsidRPr="002F6541">
        <w:rPr>
          <w:rStyle w:val="StyleUnderline"/>
          <w:rFonts w:asciiTheme="majorHAnsi" w:hAnsiTheme="majorHAnsi" w:cstheme="majorHAnsi"/>
        </w:rPr>
        <w:t xml:space="preserve">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2F6541">
        <w:rPr>
          <w:rStyle w:val="StyleUnderline"/>
          <w:rFonts w:asciiTheme="majorHAnsi" w:hAnsiTheme="majorHAnsi" w:cstheme="majorHAnsi"/>
          <w:highlight w:val="green"/>
        </w:rPr>
        <w:t>issues raised in the access to medicines debate</w:t>
      </w:r>
      <w:r w:rsidRPr="002F6541">
        <w:rPr>
          <w:rStyle w:val="StyleUnderline"/>
          <w:rFonts w:asciiTheme="majorHAnsi" w:hAnsiTheme="majorHAnsi" w:cstheme="majorHAnsi"/>
        </w:rPr>
        <w:t xml:space="preserve"> may therefore </w:t>
      </w:r>
      <w:r w:rsidRPr="002F6541">
        <w:rPr>
          <w:rStyle w:val="StyleUnderline"/>
          <w:rFonts w:asciiTheme="majorHAnsi" w:hAnsiTheme="majorHAnsi" w:cstheme="majorHAnsi"/>
          <w:highlight w:val="gree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41B42A8C" w14:textId="1760B2BC" w:rsidR="00D174F0" w:rsidRPr="002F6541" w:rsidRDefault="00D174F0" w:rsidP="00D174F0">
      <w:pPr>
        <w:pStyle w:val="Heading4"/>
      </w:pPr>
      <w:r w:rsidRPr="002F6541">
        <w:t xml:space="preserve">Prefer </w:t>
      </w:r>
      <w:r>
        <w:t>for l</w:t>
      </w:r>
      <w:r w:rsidRPr="002F6541">
        <w:t xml:space="preserve">imits – allowing non medicines explodes limits to include </w:t>
      </w:r>
      <w:proofErr w:type="spellStart"/>
      <w:r w:rsidRPr="002F6541">
        <w:t>affs</w:t>
      </w:r>
      <w:proofErr w:type="spellEnd"/>
      <w:r w:rsidRPr="002F6541">
        <w:t xml:space="preserve"> that defend reducing protections for </w:t>
      </w:r>
      <w:r w:rsidRPr="002F6541">
        <w:rPr>
          <w:u w:val="single"/>
        </w:rPr>
        <w:t>surgeries</w:t>
      </w:r>
      <w:r w:rsidRPr="002F6541">
        <w:t xml:space="preserve">, </w:t>
      </w:r>
      <w:r w:rsidRPr="002F6541">
        <w:rPr>
          <w:u w:val="single"/>
        </w:rPr>
        <w:t>therapy</w:t>
      </w:r>
      <w:r w:rsidRPr="002F6541">
        <w:t xml:space="preserve">, </w:t>
      </w:r>
      <w:r w:rsidRPr="002F6541">
        <w:rPr>
          <w:u w:val="single"/>
        </w:rPr>
        <w:t>injury prevention</w:t>
      </w:r>
      <w:r w:rsidRPr="002F6541">
        <w:t xml:space="preserve">, </w:t>
      </w:r>
      <w:r w:rsidRPr="002F6541">
        <w:rPr>
          <w:u w:val="single"/>
        </w:rPr>
        <w:t>cosmetic procedures</w:t>
      </w:r>
      <w:r w:rsidRPr="002F6541">
        <w:t xml:space="preserve">, etc. – makes neg prep impossible because the case neg to the </w:t>
      </w:r>
      <w:r w:rsidRPr="002F6541">
        <w:rPr>
          <w:u w:val="single"/>
        </w:rPr>
        <w:t>Botox</w:t>
      </w:r>
      <w:r w:rsidRPr="002F6541">
        <w:t xml:space="preserve"> and </w:t>
      </w:r>
      <w:r w:rsidRPr="002F6541">
        <w:rPr>
          <w:u w:val="single"/>
        </w:rPr>
        <w:t>Laser Eye Surgery</w:t>
      </w:r>
      <w:r w:rsidRPr="002F6541">
        <w:t xml:space="preserve"> </w:t>
      </w:r>
      <w:proofErr w:type="spellStart"/>
      <w:r w:rsidRPr="002F6541">
        <w:t>affs</w:t>
      </w:r>
      <w:proofErr w:type="spellEnd"/>
      <w:r w:rsidRPr="002F6541">
        <w:t xml:space="preserve"> would have no overlap – privileges the aff by stretching pre-tournament neg prep too thin and precluding nuanced rigorous testing of aff</w:t>
      </w:r>
    </w:p>
    <w:p w14:paraId="37D11FB1" w14:textId="77777777" w:rsidR="00D174F0" w:rsidRDefault="00D174F0" w:rsidP="00D174F0"/>
    <w:p w14:paraId="6CB99EA4" w14:textId="77777777" w:rsidR="00D174F0" w:rsidRDefault="00D174F0" w:rsidP="00D174F0">
      <w:pPr>
        <w:pStyle w:val="Heading4"/>
      </w:pPr>
      <w:r>
        <w:t>Use c/I for norm setting – t is a yes/no question</w:t>
      </w:r>
    </w:p>
    <w:p w14:paraId="2807F583" w14:textId="77777777" w:rsidR="00D174F0" w:rsidRPr="00BB4D96" w:rsidRDefault="00D174F0" w:rsidP="00D174F0">
      <w:pPr>
        <w:pStyle w:val="Heading4"/>
      </w:pPr>
      <w:r>
        <w:t xml:space="preserve">No </w:t>
      </w:r>
      <w:proofErr w:type="spellStart"/>
      <w:r>
        <w:t>rvis</w:t>
      </w:r>
      <w:proofErr w:type="spellEnd"/>
      <w:r>
        <w:t xml:space="preserve"> – you have a burden to be topical</w:t>
      </w:r>
    </w:p>
    <w:p w14:paraId="546266D9" w14:textId="77777777" w:rsidR="00D174F0" w:rsidRDefault="00D174F0" w:rsidP="00D174F0">
      <w:pPr>
        <w:pStyle w:val="Heading2"/>
        <w:jc w:val="left"/>
      </w:pPr>
    </w:p>
    <w:p w14:paraId="5E107EE1" w14:textId="77777777" w:rsidR="00D174F0" w:rsidRDefault="00D174F0" w:rsidP="00D174F0">
      <w:pPr>
        <w:pStyle w:val="Heading2"/>
      </w:pPr>
      <w:r>
        <w:lastRenderedPageBreak/>
        <w:t>2</w:t>
      </w:r>
    </w:p>
    <w:p w14:paraId="39E054BB" w14:textId="77777777" w:rsidR="00D174F0" w:rsidRDefault="00D174F0" w:rsidP="00D174F0">
      <w:pPr>
        <w:pStyle w:val="Heading3"/>
      </w:pPr>
      <w:r>
        <w:lastRenderedPageBreak/>
        <w:t>1nc – t</w:t>
      </w:r>
    </w:p>
    <w:p w14:paraId="6E1F5F59" w14:textId="77777777" w:rsidR="00D174F0" w:rsidRDefault="00D174F0" w:rsidP="00D174F0">
      <w:pPr>
        <w:pStyle w:val="Heading4"/>
      </w:pPr>
      <w:r w:rsidRPr="00BC4B37">
        <w:t>Interpretation—t</w:t>
      </w:r>
      <w:r>
        <w:t xml:space="preserve">opical </w:t>
      </w:r>
      <w:proofErr w:type="spellStart"/>
      <w:r>
        <w:t>affs</w:t>
      </w:r>
      <w:proofErr w:type="spellEnd"/>
      <w:r w:rsidRPr="00BC4B37">
        <w:t xml:space="preserve"> may not </w:t>
      </w:r>
      <w:r>
        <w:t>specify medicines</w:t>
      </w:r>
    </w:p>
    <w:p w14:paraId="4499DC3B" w14:textId="77777777" w:rsidR="00D174F0" w:rsidRPr="003965CB" w:rsidRDefault="00D174F0" w:rsidP="00D174F0">
      <w:pPr>
        <w:pStyle w:val="Heading4"/>
      </w:pPr>
      <w:r>
        <w:t xml:space="preserve">Bare plurals imply a generic “rules reading” in the context of </w:t>
      </w:r>
      <w:r>
        <w:rPr>
          <w:u w:val="single"/>
        </w:rPr>
        <w:t>moral statements</w:t>
      </w:r>
    </w:p>
    <w:p w14:paraId="5DA2A9DC" w14:textId="77777777" w:rsidR="00D174F0" w:rsidRPr="003965CB" w:rsidRDefault="00D174F0" w:rsidP="00D174F0">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445B4260" w14:textId="77777777" w:rsidR="00D174F0" w:rsidRPr="003965CB" w:rsidRDefault="00D174F0" w:rsidP="00D174F0">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proofErr w:type="gramStart"/>
      <w:r w:rsidRPr="003965CB">
        <w:rPr>
          <w:rStyle w:val="StyleUnderline"/>
          <w:highlight w:val="yellow"/>
        </w:rPr>
        <w:t>with regard to</w:t>
      </w:r>
      <w:proofErr w:type="gramEnd"/>
      <w:r w:rsidRPr="003965CB">
        <w:rPr>
          <w:rStyle w:val="StyleUnderline"/>
          <w:highlight w:val="yellow"/>
        </w:rPr>
        <w:t xml:space="preserve">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7C0E3476" w14:textId="77777777" w:rsidR="00D174F0" w:rsidRPr="003965CB" w:rsidRDefault="00D174F0" w:rsidP="00D174F0">
      <w:pPr>
        <w:rPr>
          <w:sz w:val="16"/>
        </w:rPr>
      </w:pPr>
      <w:r w:rsidRPr="003965CB">
        <w:rPr>
          <w:sz w:val="16"/>
        </w:rPr>
        <w:t xml:space="preserve">(40) Bishops move diagonally. </w:t>
      </w:r>
    </w:p>
    <w:p w14:paraId="47FFA008" w14:textId="77777777" w:rsidR="00D174F0" w:rsidRPr="003965CB" w:rsidRDefault="00D174F0" w:rsidP="00D174F0">
      <w:pPr>
        <w:rPr>
          <w:sz w:val="16"/>
        </w:rPr>
      </w:pPr>
      <w:r w:rsidRPr="003965CB">
        <w:rPr>
          <w:sz w:val="16"/>
        </w:rPr>
        <w:t xml:space="preserve">Carlson describes the two approaches as a dichotomy: one </w:t>
      </w:r>
      <w:proofErr w:type="gramStart"/>
      <w:r w:rsidRPr="003965CB">
        <w:rPr>
          <w:sz w:val="16"/>
        </w:rPr>
        <w:t>has to</w:t>
      </w:r>
      <w:proofErr w:type="gramEnd"/>
      <w:r w:rsidRPr="003965CB">
        <w:rPr>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34AB34D7" w14:textId="77777777" w:rsidR="00D174F0" w:rsidRPr="003965CB" w:rsidRDefault="00D174F0" w:rsidP="00D174F0">
      <w:pPr>
        <w:rPr>
          <w:sz w:val="16"/>
        </w:rPr>
      </w:pPr>
      <w:r w:rsidRPr="003965CB">
        <w:rPr>
          <w:sz w:val="16"/>
        </w:rPr>
        <w:t>(41) a. Bananas sell for $0.49/lb.</w:t>
      </w:r>
    </w:p>
    <w:p w14:paraId="2716DF18" w14:textId="77777777" w:rsidR="00D174F0" w:rsidRPr="003965CB" w:rsidRDefault="00D174F0" w:rsidP="00D174F0">
      <w:pPr>
        <w:rPr>
          <w:sz w:val="16"/>
        </w:rPr>
      </w:pPr>
      <w:r w:rsidRPr="003965CB">
        <w:rPr>
          <w:sz w:val="16"/>
        </w:rPr>
        <w:t>b. Bananas sell for $1.00/lb.</w:t>
      </w:r>
    </w:p>
    <w:p w14:paraId="33795E08" w14:textId="77777777" w:rsidR="00D174F0" w:rsidRPr="003965CB" w:rsidRDefault="00D174F0" w:rsidP="00D174F0">
      <w:pPr>
        <w:rPr>
          <w:sz w:val="16"/>
        </w:rPr>
      </w:pPr>
      <w:r w:rsidRPr="003965CB">
        <w:rPr>
          <w:sz w:val="16"/>
        </w:rPr>
        <w:t>Consequently, Carlson reaches the conclusion that the rules and regulations approach is the correct one, whereas the inductivist view is wrong.</w:t>
      </w:r>
    </w:p>
    <w:p w14:paraId="5219293B" w14:textId="77777777" w:rsidR="00D174F0" w:rsidRPr="003965CB" w:rsidRDefault="00D174F0" w:rsidP="00D174F0">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2A4F8B7C" w14:textId="77777777" w:rsidR="00D174F0" w:rsidRPr="003965CB" w:rsidRDefault="00D174F0" w:rsidP="00D174F0">
      <w:pPr>
        <w:rPr>
          <w:sz w:val="16"/>
        </w:rPr>
      </w:pPr>
      <w:r w:rsidRPr="003965CB">
        <w:rPr>
          <w:sz w:val="16"/>
        </w:rPr>
        <w:t xml:space="preserve">(42) a. Bananas </w:t>
      </w:r>
      <w:proofErr w:type="gramStart"/>
      <w:r w:rsidRPr="003965CB">
        <w:rPr>
          <w:sz w:val="16"/>
        </w:rPr>
        <w:t>actually sell</w:t>
      </w:r>
      <w:proofErr w:type="gramEnd"/>
      <w:r w:rsidRPr="003965CB">
        <w:rPr>
          <w:sz w:val="16"/>
        </w:rPr>
        <w:t xml:space="preserve"> for $0.49/lb.</w:t>
      </w:r>
    </w:p>
    <w:p w14:paraId="48A6DFB9" w14:textId="77777777" w:rsidR="00D174F0" w:rsidRPr="003965CB" w:rsidRDefault="00D174F0" w:rsidP="00D174F0">
      <w:pPr>
        <w:rPr>
          <w:sz w:val="16"/>
        </w:rPr>
      </w:pPr>
      <w:r w:rsidRPr="003965CB">
        <w:rPr>
          <w:sz w:val="16"/>
        </w:rPr>
        <w:t>b. In fact, bananas sell for $1.00/lb.</w:t>
      </w:r>
    </w:p>
    <w:p w14:paraId="1FE6BDC5" w14:textId="0BB9B45A" w:rsidR="00D174F0" w:rsidRDefault="00D174F0" w:rsidP="00D67F43">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w:t>
      </w:r>
      <w:proofErr w:type="spellStart"/>
      <w:r w:rsidRPr="00BB4D96">
        <w:rPr>
          <w:sz w:val="16"/>
        </w:rPr>
        <w:t>analysed</w:t>
      </w:r>
      <w:proofErr w:type="spellEnd"/>
      <w:r w:rsidRPr="00BB4D96">
        <w:rPr>
          <w:sz w:val="16"/>
        </w:rPr>
        <w:t xml:space="preserve"> by some sort of inductivist account; </w:t>
      </w:r>
      <w:r w:rsidRPr="00BB4D96">
        <w:rPr>
          <w:rStyle w:val="StyleUnderline"/>
        </w:rPr>
        <w:t xml:space="preserve">when they are used in the latter sense, they ought to be </w:t>
      </w:r>
      <w:proofErr w:type="spellStart"/>
      <w:r w:rsidRPr="00BB4D96">
        <w:rPr>
          <w:rStyle w:val="StyleUnderline"/>
        </w:rPr>
        <w:t>analysed</w:t>
      </w:r>
      <w:proofErr w:type="spellEnd"/>
      <w:r w:rsidRPr="00BB4D96">
        <w:rPr>
          <w:rStyle w:val="StyleUnderline"/>
        </w:rPr>
        <w:t xml:space="preserve"> as referring to a rule or a regulation.</w:t>
      </w:r>
      <w:r w:rsidRPr="00BB4D96">
        <w:rPr>
          <w:sz w:val="16"/>
        </w:rPr>
        <w:t xml:space="preserve"> The respective logical forms of the two readings are different; whereas the former reading involves, in some form or another, quantification, </w:t>
      </w:r>
      <w:r w:rsidRPr="00BB4D96">
        <w:rPr>
          <w:rStyle w:val="StyleUnderline"/>
        </w:rPr>
        <w:t>the latter has a simple predicate-argument structure: the argument is the rule or regulation, and the predicate holds of it just in case the rule is ‘in effect’.</w:t>
      </w:r>
    </w:p>
    <w:p w14:paraId="6E489C8F" w14:textId="77777777" w:rsidR="00D67F43" w:rsidRDefault="00D67F43" w:rsidP="00D67F43">
      <w:pPr>
        <w:rPr>
          <w:rStyle w:val="StyleUnderline"/>
        </w:rPr>
      </w:pPr>
    </w:p>
    <w:p w14:paraId="2B73D949" w14:textId="77777777" w:rsidR="00D174F0" w:rsidRDefault="00D174F0" w:rsidP="00D174F0">
      <w:pPr>
        <w:pStyle w:val="Heading4"/>
      </w:pPr>
      <w:r>
        <w:t>Violation: they specified covid vaccines</w:t>
      </w:r>
    </w:p>
    <w:p w14:paraId="16637EFE" w14:textId="77777777" w:rsidR="00D174F0" w:rsidRPr="00EF3EAD" w:rsidRDefault="00D174F0" w:rsidP="00D174F0"/>
    <w:p w14:paraId="020B95F7" w14:textId="77777777" w:rsidR="00D174F0" w:rsidRDefault="00D174F0" w:rsidP="00D174F0">
      <w:pPr>
        <w:pStyle w:val="Heading4"/>
      </w:pPr>
      <w:r>
        <w:lastRenderedPageBreak/>
        <w:t>Vote neg:</w:t>
      </w:r>
    </w:p>
    <w:p w14:paraId="17ABE5E1" w14:textId="071B945B" w:rsidR="00343D79" w:rsidRDefault="00D174F0" w:rsidP="00D174F0">
      <w:pPr>
        <w:keepNext/>
        <w:keepLines/>
        <w:spacing w:before="40" w:after="0"/>
        <w:outlineLvl w:val="3"/>
        <w:rPr>
          <w:rFonts w:eastAsia="MS Gothic"/>
          <w:b/>
          <w:iCs/>
          <w:sz w:val="26"/>
        </w:rPr>
      </w:pPr>
      <w:r>
        <w:rPr>
          <w:rFonts w:eastAsia="MS Gothic"/>
          <w:b/>
          <w:iCs/>
          <w:sz w:val="26"/>
        </w:rPr>
        <w:t>1</w:t>
      </w:r>
      <w:r w:rsidRPr="00EE6D45">
        <w:rPr>
          <w:rFonts w:eastAsia="MS Gothic"/>
          <w:b/>
          <w:iCs/>
          <w:sz w:val="26"/>
        </w:rPr>
        <w:t>]</w:t>
      </w:r>
      <w:r w:rsidR="00343D79">
        <w:rPr>
          <w:rFonts w:eastAsia="MS Gothic"/>
          <w:b/>
          <w:iCs/>
          <w:sz w:val="26"/>
        </w:rPr>
        <w:t xml:space="preserve"> Precision – any deviation justifies a jettisoning of the resolution which destroys negative predictability and prep </w:t>
      </w:r>
    </w:p>
    <w:p w14:paraId="1184E758" w14:textId="3E1FC926" w:rsidR="00D174F0" w:rsidRPr="00EE6D45" w:rsidRDefault="00343D79" w:rsidP="00D174F0">
      <w:pPr>
        <w:keepNext/>
        <w:keepLines/>
        <w:spacing w:before="40" w:after="0"/>
        <w:outlineLvl w:val="3"/>
        <w:rPr>
          <w:rFonts w:eastAsia="MS Gothic"/>
          <w:b/>
          <w:iCs/>
          <w:sz w:val="26"/>
        </w:rPr>
      </w:pPr>
      <w:r>
        <w:rPr>
          <w:rFonts w:eastAsia="MS Gothic"/>
          <w:b/>
          <w:iCs/>
          <w:sz w:val="26"/>
        </w:rPr>
        <w:t xml:space="preserve">2) </w:t>
      </w:r>
      <w:r w:rsidR="00D174F0" w:rsidRPr="00EE6D45">
        <w:rPr>
          <w:rFonts w:eastAsia="MS Gothic"/>
          <w:b/>
          <w:iCs/>
          <w:sz w:val="26"/>
        </w:rPr>
        <w:t xml:space="preserve"> </w:t>
      </w:r>
      <w:r w:rsidR="00D174F0">
        <w:rPr>
          <w:rFonts w:eastAsia="MS Gothic"/>
          <w:b/>
          <w:iCs/>
          <w:sz w:val="26"/>
        </w:rPr>
        <w:t xml:space="preserve">c/a </w:t>
      </w:r>
      <w:r w:rsidR="00D174F0" w:rsidRPr="00EE6D45">
        <w:rPr>
          <w:rFonts w:eastAsia="MS Gothic"/>
          <w:b/>
          <w:iCs/>
          <w:sz w:val="26"/>
        </w:rPr>
        <w:t>Limits</w:t>
      </w:r>
      <w:r w:rsidR="00D174F0">
        <w:rPr>
          <w:rFonts w:eastAsia="MS Gothic"/>
          <w:b/>
          <w:iCs/>
          <w:sz w:val="26"/>
        </w:rPr>
        <w:t xml:space="preserve"> </w:t>
      </w:r>
      <w:proofErr w:type="gramStart"/>
      <w:r w:rsidR="00D174F0">
        <w:rPr>
          <w:rFonts w:eastAsia="MS Gothic"/>
          <w:b/>
          <w:iCs/>
          <w:sz w:val="26"/>
        </w:rPr>
        <w:t>impact  -</w:t>
      </w:r>
      <w:proofErr w:type="gramEnd"/>
      <w:r w:rsidR="00D174F0">
        <w:rPr>
          <w:rFonts w:eastAsia="MS Gothic"/>
          <w:b/>
          <w:iCs/>
          <w:sz w:val="26"/>
        </w:rPr>
        <w:t xml:space="preserve"> infinite number of </w:t>
      </w:r>
      <w:proofErr w:type="spellStart"/>
      <w:r w:rsidR="00D174F0">
        <w:rPr>
          <w:rFonts w:eastAsia="MS Gothic"/>
          <w:b/>
          <w:iCs/>
          <w:sz w:val="26"/>
        </w:rPr>
        <w:t>affs</w:t>
      </w:r>
      <w:proofErr w:type="spellEnd"/>
      <w:r w:rsidR="00D174F0">
        <w:rPr>
          <w:rFonts w:eastAsia="MS Gothic"/>
          <w:b/>
          <w:iCs/>
          <w:sz w:val="26"/>
        </w:rPr>
        <w:t xml:space="preserve"> are possible under their </w:t>
      </w:r>
      <w:proofErr w:type="spellStart"/>
      <w:r w:rsidR="00D174F0">
        <w:rPr>
          <w:rFonts w:eastAsia="MS Gothic"/>
          <w:b/>
          <w:iCs/>
          <w:sz w:val="26"/>
        </w:rPr>
        <w:t>interp</w:t>
      </w:r>
      <w:proofErr w:type="spellEnd"/>
      <w:r w:rsidR="00D174F0">
        <w:rPr>
          <w:rFonts w:eastAsia="MS Gothic"/>
          <w:b/>
          <w:iCs/>
          <w:sz w:val="26"/>
        </w:rPr>
        <w:t xml:space="preserve"> which is unpredictable</w:t>
      </w:r>
    </w:p>
    <w:p w14:paraId="32ABE0CE" w14:textId="77777777" w:rsidR="00D174F0" w:rsidRPr="00EE6D45" w:rsidRDefault="00D174F0" w:rsidP="00D174F0">
      <w:pPr>
        <w:rPr>
          <w:rFonts w:eastAsia="Cambria"/>
        </w:rPr>
      </w:pPr>
    </w:p>
    <w:p w14:paraId="06DC1468" w14:textId="77777777" w:rsidR="00D174F0" w:rsidRDefault="00D174F0" w:rsidP="00D174F0">
      <w:pPr>
        <w:keepNext/>
        <w:keepLines/>
        <w:spacing w:before="40" w:after="0"/>
        <w:outlineLvl w:val="3"/>
        <w:rPr>
          <w:rFonts w:eastAsia="MS Gothic"/>
          <w:b/>
          <w:iCs/>
          <w:sz w:val="26"/>
        </w:rPr>
      </w:pPr>
      <w:r>
        <w:rPr>
          <w:rFonts w:eastAsia="MS Gothic"/>
          <w:b/>
          <w:iCs/>
          <w:sz w:val="26"/>
        </w:rPr>
        <w:t>2</w:t>
      </w:r>
      <w:r w:rsidRPr="00EE6D45">
        <w:rPr>
          <w:rFonts w:eastAsia="MS Gothic"/>
          <w:b/>
          <w:iCs/>
          <w:sz w:val="26"/>
        </w:rPr>
        <w:t xml:space="preserve">] TVA solves – read the aff as advantage – most authors advocate </w:t>
      </w:r>
      <w:r>
        <w:rPr>
          <w:rFonts w:eastAsia="MS Gothic"/>
          <w:b/>
          <w:iCs/>
          <w:sz w:val="26"/>
        </w:rPr>
        <w:t>for a change in WTO policy broadly and no reason why aff spec is key</w:t>
      </w:r>
    </w:p>
    <w:p w14:paraId="44079DE4" w14:textId="77777777" w:rsidR="00D174F0" w:rsidRDefault="00D174F0" w:rsidP="00D174F0">
      <w:pPr>
        <w:pStyle w:val="Heading2"/>
      </w:pPr>
      <w:r>
        <w:lastRenderedPageBreak/>
        <w:t>3</w:t>
      </w:r>
    </w:p>
    <w:p w14:paraId="734111EF" w14:textId="77777777" w:rsidR="00D174F0" w:rsidRDefault="00D174F0" w:rsidP="00D174F0">
      <w:pPr>
        <w:pStyle w:val="Heading3"/>
      </w:pPr>
      <w:r>
        <w:lastRenderedPageBreak/>
        <w:t>1nc – t</w:t>
      </w:r>
    </w:p>
    <w:p w14:paraId="225A036C" w14:textId="292122D8" w:rsidR="00D174F0" w:rsidRDefault="00D174F0" w:rsidP="00D174F0">
      <w:pPr>
        <w:pStyle w:val="Heading4"/>
      </w:pPr>
      <w:proofErr w:type="spellStart"/>
      <w:r>
        <w:t>Interp</w:t>
      </w:r>
      <w:proofErr w:type="spellEnd"/>
      <w:r>
        <w:t xml:space="preserve">: </w:t>
      </w:r>
      <w:r w:rsidR="007E1838">
        <w:t xml:space="preserve">topical affirmatives may not </w:t>
      </w:r>
      <w:r>
        <w:t>specify a state</w:t>
      </w:r>
    </w:p>
    <w:p w14:paraId="72421AFA" w14:textId="77427FDF" w:rsidR="00D174F0" w:rsidRDefault="00D174F0" w:rsidP="00D174F0">
      <w:pPr>
        <w:pStyle w:val="Heading4"/>
      </w:pPr>
      <w:r>
        <w:t xml:space="preserve">c/a the </w:t>
      </w:r>
      <w:proofErr w:type="spellStart"/>
      <w:r>
        <w:t>cohen</w:t>
      </w:r>
      <w:proofErr w:type="spellEnd"/>
      <w:r>
        <w:t xml:space="preserve"> </w:t>
      </w:r>
      <w:proofErr w:type="spellStart"/>
      <w:r>
        <w:t>ev</w:t>
      </w:r>
      <w:proofErr w:type="spellEnd"/>
      <w:r>
        <w:t xml:space="preserve"> here</w:t>
      </w:r>
      <w:r>
        <w:t xml:space="preserve"> – states is still a bare plural</w:t>
      </w:r>
    </w:p>
    <w:p w14:paraId="4D30922F" w14:textId="7A11F43E" w:rsidR="007E1838" w:rsidRDefault="007E1838" w:rsidP="007E1838">
      <w:pPr>
        <w:pStyle w:val="Heading4"/>
      </w:pPr>
      <w:r>
        <w:t xml:space="preserve">violation: they specified the </w:t>
      </w:r>
      <w:proofErr w:type="gramStart"/>
      <w:r>
        <w:t xml:space="preserve">united states of </w:t>
      </w:r>
      <w:proofErr w:type="spellStart"/>
      <w:r>
        <w:t>america</w:t>
      </w:r>
      <w:proofErr w:type="spellEnd"/>
      <w:proofErr w:type="gramEnd"/>
    </w:p>
    <w:p w14:paraId="1DD3DE3E" w14:textId="52981E92" w:rsidR="007E1838" w:rsidRPr="007E1838" w:rsidRDefault="007E1838" w:rsidP="007E1838">
      <w:pPr>
        <w:pStyle w:val="Heading4"/>
      </w:pPr>
      <w:r>
        <w:t>1) c/a precision</w:t>
      </w:r>
    </w:p>
    <w:p w14:paraId="6D11D35E" w14:textId="159BA5CA" w:rsidR="00D174F0" w:rsidRDefault="007E1838" w:rsidP="00D174F0">
      <w:pPr>
        <w:pStyle w:val="Heading4"/>
        <w:rPr>
          <w:sz w:val="16"/>
        </w:rPr>
      </w:pPr>
      <w:r>
        <w:t>2</w:t>
      </w:r>
      <w:r w:rsidR="00D174F0">
        <w:t xml:space="preserve">) the aff can spec states like </w:t>
      </w:r>
      <w:proofErr w:type="spellStart"/>
      <w:r w:rsidR="00D174F0">
        <w:t>jordan</w:t>
      </w:r>
      <w:proofErr w:type="spellEnd"/>
      <w:r w:rsidR="00D174F0">
        <w:t xml:space="preserve">, the us, </w:t>
      </w:r>
      <w:proofErr w:type="spellStart"/>
      <w:r w:rsidR="00D174F0">
        <w:t>eu</w:t>
      </w:r>
      <w:proofErr w:type="spellEnd"/>
      <w:r w:rsidR="00D174F0">
        <w:t xml:space="preserve">, </w:t>
      </w:r>
      <w:r w:rsidR="007F5133">
        <w:t xml:space="preserve">an indigenous nation, </w:t>
      </w:r>
      <w:r w:rsidR="00D174F0">
        <w:t xml:space="preserve">etc. all of which have been read on this topic and destroys specific links to things like </w:t>
      </w:r>
      <w:proofErr w:type="spellStart"/>
      <w:r>
        <w:t>das</w:t>
      </w:r>
      <w:proofErr w:type="spellEnd"/>
      <w:r>
        <w:t xml:space="preserve"> specific to each country like </w:t>
      </w:r>
      <w:proofErr w:type="spellStart"/>
      <w:r>
        <w:t>eu</w:t>
      </w:r>
      <w:proofErr w:type="spellEnd"/>
      <w:r>
        <w:t xml:space="preserve"> </w:t>
      </w:r>
      <w:proofErr w:type="spellStart"/>
      <w:r>
        <w:t>ptx</w:t>
      </w:r>
      <w:proofErr w:type="spellEnd"/>
      <w:r>
        <w:t xml:space="preserve"> or the </w:t>
      </w:r>
      <w:proofErr w:type="spellStart"/>
      <w:r>
        <w:t>modi</w:t>
      </w:r>
      <w:proofErr w:type="spellEnd"/>
      <w:r>
        <w:t xml:space="preserve"> adventurism da </w:t>
      </w:r>
      <w:r w:rsidR="00D174F0">
        <w:t>– that creates unpredictability and destroys core neg ground</w:t>
      </w:r>
    </w:p>
    <w:p w14:paraId="5FE6A260" w14:textId="77777777" w:rsidR="00D174F0" w:rsidRDefault="00D174F0" w:rsidP="00D174F0">
      <w:pPr>
        <w:pStyle w:val="Heading2"/>
      </w:pPr>
      <w:r>
        <w:lastRenderedPageBreak/>
        <w:t>4</w:t>
      </w:r>
    </w:p>
    <w:p w14:paraId="2DF02600" w14:textId="77777777" w:rsidR="00D174F0" w:rsidRDefault="00D174F0" w:rsidP="00D174F0">
      <w:pPr>
        <w:pStyle w:val="Heading3"/>
      </w:pPr>
      <w:r>
        <w:lastRenderedPageBreak/>
        <w:t>1nc – cp</w:t>
      </w:r>
    </w:p>
    <w:p w14:paraId="70EEA1C4" w14:textId="77777777" w:rsidR="00D174F0" w:rsidRPr="003A18C2" w:rsidRDefault="00D174F0" w:rsidP="00D174F0"/>
    <w:p w14:paraId="0DC0DF42" w14:textId="77777777" w:rsidR="00D174F0" w:rsidRDefault="00D174F0" w:rsidP="00D174F0">
      <w:pPr>
        <w:pStyle w:val="Heading4"/>
      </w:pPr>
      <w:r>
        <w:t xml:space="preserve">CP: </w:t>
      </w:r>
    </w:p>
    <w:p w14:paraId="3B418E9D" w14:textId="77777777" w:rsidR="00D174F0" w:rsidRDefault="00D174F0" w:rsidP="00D174F0">
      <w:pPr>
        <w:pStyle w:val="Heading4"/>
        <w:numPr>
          <w:ilvl w:val="0"/>
          <w:numId w:val="12"/>
        </w:numPr>
      </w:pPr>
      <w:r>
        <w:t>France, Germany, Sweden, and Italy should:</w:t>
      </w:r>
    </w:p>
    <w:p w14:paraId="5D08FA3F" w14:textId="77777777" w:rsidR="00D174F0" w:rsidRDefault="00D174F0" w:rsidP="00D174F0">
      <w:pPr>
        <w:pStyle w:val="ListParagraph"/>
        <w:numPr>
          <w:ilvl w:val="1"/>
          <w:numId w:val="12"/>
        </w:numPr>
      </w:pPr>
      <w:r>
        <w:t>substantially increase COVID vaccine production to meet the global demand</w:t>
      </w:r>
    </w:p>
    <w:p w14:paraId="3C751B3A" w14:textId="77777777" w:rsidR="00D174F0" w:rsidRDefault="00D174F0" w:rsidP="00D174F0">
      <w:pPr>
        <w:pStyle w:val="ListParagraph"/>
        <w:numPr>
          <w:ilvl w:val="1"/>
          <w:numId w:val="12"/>
        </w:numPr>
      </w:pPr>
      <w:r>
        <w:t xml:space="preserve">sign bilateral intellectual property licensing contracts with low and middle-income countries to share vaccines </w:t>
      </w:r>
    </w:p>
    <w:p w14:paraId="73A25FD3" w14:textId="77777777" w:rsidR="00D174F0" w:rsidRDefault="00D174F0" w:rsidP="00D174F0">
      <w:pPr>
        <w:pStyle w:val="ListParagraph"/>
        <w:numPr>
          <w:ilvl w:val="1"/>
          <w:numId w:val="12"/>
        </w:numPr>
      </w:pPr>
      <w:r>
        <w:t xml:space="preserve">donate all necessary vaccines at no cost to low and middle-income nations unable to license intellectual property rights </w:t>
      </w:r>
    </w:p>
    <w:p w14:paraId="3743271A" w14:textId="77777777" w:rsidR="00D174F0" w:rsidRDefault="00D174F0" w:rsidP="00D174F0">
      <w:pPr>
        <w:pStyle w:val="ListParagraph"/>
        <w:numPr>
          <w:ilvl w:val="1"/>
          <w:numId w:val="12"/>
        </w:numPr>
      </w:pPr>
      <w:r>
        <w:t>in future pandemics donate medical equipment and vaccines.</w:t>
      </w:r>
    </w:p>
    <w:p w14:paraId="263FD741" w14:textId="77777777" w:rsidR="00D174F0" w:rsidRDefault="00D174F0" w:rsidP="00D174F0">
      <w:pPr>
        <w:pStyle w:val="Heading4"/>
        <w:numPr>
          <w:ilvl w:val="0"/>
          <w:numId w:val="12"/>
        </w:numPr>
      </w:pPr>
      <w:r w:rsidRPr="00793644">
        <w:t>The United States federal government should substantially increase defense spending, including promoting naval deployment, deterrence posture, and new military technology.</w:t>
      </w:r>
    </w:p>
    <w:p w14:paraId="7A31A509" w14:textId="77777777" w:rsidR="00D174F0" w:rsidRDefault="00D174F0" w:rsidP="00D174F0">
      <w:pPr>
        <w:pStyle w:val="Heading4"/>
      </w:pPr>
      <w:r>
        <w:t>First plank solves disease – distributes COVID vaccines</w:t>
      </w:r>
    </w:p>
    <w:p w14:paraId="5D9554F6" w14:textId="59ECCE62" w:rsidR="00D174F0" w:rsidRPr="00793644" w:rsidRDefault="00D174F0" w:rsidP="00D174F0">
      <w:pPr>
        <w:pStyle w:val="Heading4"/>
      </w:pPr>
      <w:r>
        <w:t xml:space="preserve">Second plank </w:t>
      </w:r>
      <w:r w:rsidRPr="00793644">
        <w:rPr>
          <w:u w:val="single"/>
        </w:rPr>
        <w:t xml:space="preserve">revitalizes </w:t>
      </w:r>
      <w:r w:rsidR="004E05D9">
        <w:rPr>
          <w:u w:val="single"/>
        </w:rPr>
        <w:t>primacy</w:t>
      </w:r>
      <w:r w:rsidRPr="00793644">
        <w:t xml:space="preserve">.  </w:t>
      </w:r>
    </w:p>
    <w:p w14:paraId="44E94399" w14:textId="77777777" w:rsidR="00D174F0" w:rsidRPr="00793644" w:rsidRDefault="00D174F0" w:rsidP="00D174F0">
      <w:r w:rsidRPr="00793644">
        <w:rPr>
          <w:rStyle w:val="Style13ptBold"/>
        </w:rPr>
        <w:t>Kagan ’16</w:t>
      </w:r>
      <w:r w:rsidRPr="00793644">
        <w:t xml:space="preserve"> </w:t>
      </w:r>
      <w:r w:rsidRPr="00793644">
        <w:rPr>
          <w:sz w:val="16"/>
          <w:szCs w:val="16"/>
        </w:rPr>
        <w:t xml:space="preserve">(Robert; Winter 2016; Ph.D. in American History from American University, M.P.P. in Government from Harvard University, B.A. in History from Yale University, Senior Fellow with the Project on International Order and Strategy in the Foreign Policy program at the Brookings Institution, former State Department Policy Planner; The Catalyst, “Why America Must Lead,” </w:t>
      </w:r>
      <w:hyperlink r:id="rId9" w:history="1">
        <w:r w:rsidRPr="00793644">
          <w:rPr>
            <w:rStyle w:val="Hyperlink"/>
            <w:sz w:val="16"/>
            <w:szCs w:val="16"/>
          </w:rPr>
          <w:t>http://www.bushcenter.org/catalyst/leadership/why-america-must-lead.html</w:t>
        </w:r>
      </w:hyperlink>
      <w:r w:rsidRPr="00793644">
        <w:rPr>
          <w:sz w:val="16"/>
          <w:szCs w:val="16"/>
        </w:rPr>
        <w:t>; Date Accessed: 7/4/2017; DS)</w:t>
      </w:r>
    </w:p>
    <w:p w14:paraId="43D32371" w14:textId="77777777" w:rsidR="00D174F0" w:rsidRDefault="00D174F0" w:rsidP="00D174F0">
      <w:pPr>
        <w:rPr>
          <w:u w:val="single"/>
        </w:rPr>
      </w:pPr>
      <w:r w:rsidRPr="00793644">
        <w:rPr>
          <w:sz w:val="16"/>
        </w:rPr>
        <w:t xml:space="preserve">Finally, there is the matter of American hard power. What has been true since the time of Rome remains true today: </w:t>
      </w:r>
      <w:r w:rsidRPr="00793644">
        <w:rPr>
          <w:u w:val="single"/>
        </w:rPr>
        <w:t xml:space="preserve">there can be no world order without power to preserve it, to </w:t>
      </w:r>
      <w:r w:rsidRPr="00793644">
        <w:rPr>
          <w:b/>
          <w:u w:val="single"/>
        </w:rPr>
        <w:t>shape its norms</w:t>
      </w:r>
      <w:r w:rsidRPr="00793644">
        <w:rPr>
          <w:u w:val="single"/>
        </w:rPr>
        <w:t xml:space="preserve">, uphold its institutions, defend the sinews of its economic system, and keep the peace. </w:t>
      </w:r>
      <w:r w:rsidRPr="007A5A24">
        <w:rPr>
          <w:highlight w:val="cyan"/>
          <w:u w:val="single"/>
        </w:rPr>
        <w:t>Military power</w:t>
      </w:r>
      <w:r w:rsidRPr="00793644">
        <w:rPr>
          <w:sz w:val="16"/>
        </w:rPr>
        <w:t xml:space="preserve"> can be abused, wielded unwisely and ineffectively. It can be deployed to answer problems that it cannot answer or that have no answer. But it </w:t>
      </w:r>
      <w:r w:rsidRPr="007A5A24">
        <w:rPr>
          <w:highlight w:val="cyan"/>
          <w:u w:val="single"/>
        </w:rPr>
        <w:t>is</w:t>
      </w:r>
      <w:r w:rsidRPr="00793644">
        <w:rPr>
          <w:u w:val="single"/>
        </w:rPr>
        <w:t xml:space="preserve"> also </w:t>
      </w:r>
      <w:r w:rsidRPr="007A5A24">
        <w:rPr>
          <w:b/>
          <w:highlight w:val="cyan"/>
          <w:u w:val="single"/>
        </w:rPr>
        <w:t>essential</w:t>
      </w:r>
      <w:r w:rsidRPr="00793644">
        <w:rPr>
          <w:sz w:val="16"/>
        </w:rPr>
        <w:t xml:space="preserve">. No nation or group of nations that renounced power could expect to maintain any kind of world order. </w:t>
      </w:r>
      <w:r w:rsidRPr="007A5A24">
        <w:rPr>
          <w:highlight w:val="cyan"/>
          <w:u w:val="single"/>
        </w:rPr>
        <w:t xml:space="preserve">If the United States begins to look like a </w:t>
      </w:r>
      <w:r w:rsidRPr="007A5A24">
        <w:rPr>
          <w:b/>
          <w:highlight w:val="cyan"/>
          <w:u w:val="single"/>
        </w:rPr>
        <w:t>less reliable defender</w:t>
      </w:r>
      <w:r w:rsidRPr="00793644">
        <w:rPr>
          <w:u w:val="single"/>
        </w:rPr>
        <w:t xml:space="preserve"> of the present order, </w:t>
      </w:r>
      <w:r w:rsidRPr="007A5A24">
        <w:rPr>
          <w:highlight w:val="cyan"/>
          <w:u w:val="single"/>
        </w:rPr>
        <w:t>that order will</w:t>
      </w:r>
      <w:r w:rsidRPr="00793644">
        <w:rPr>
          <w:u w:val="single"/>
        </w:rPr>
        <w:t xml:space="preserve"> </w:t>
      </w:r>
      <w:r w:rsidRPr="00793644">
        <w:rPr>
          <w:b/>
          <w:u w:val="single"/>
        </w:rPr>
        <w:t xml:space="preserve">begin to </w:t>
      </w:r>
      <w:r w:rsidRPr="007A5A24">
        <w:rPr>
          <w:b/>
          <w:highlight w:val="cyan"/>
          <w:u w:val="single"/>
        </w:rPr>
        <w:t>unravel</w:t>
      </w:r>
      <w:r w:rsidRPr="00793644">
        <w:rPr>
          <w:sz w:val="16"/>
        </w:rPr>
        <w:t xml:space="preserve">. It remains true today as it has since the Second World War that only the United States has the capacity and the unique geographical advantages to provide global security. </w:t>
      </w:r>
      <w:r w:rsidRPr="00793644">
        <w:rPr>
          <w:u w:val="single"/>
        </w:rPr>
        <w:t xml:space="preserve">There can be </w:t>
      </w:r>
      <w:r w:rsidRPr="00793644">
        <w:rPr>
          <w:b/>
          <w:u w:val="single"/>
        </w:rPr>
        <w:t>no stable balance</w:t>
      </w:r>
      <w:r w:rsidRPr="00793644">
        <w:rPr>
          <w:u w:val="single"/>
        </w:rPr>
        <w:t xml:space="preserve"> of power in Europe or Asia without the United States</w:t>
      </w:r>
      <w:r w:rsidRPr="00793644">
        <w:rPr>
          <w:sz w:val="16"/>
        </w:rPr>
        <w:t xml:space="preserve">. And while we can talk about soft power and smart power, they have been and always will be of limited value when confronting raw military power. Despite </w:t>
      </w:r>
      <w:proofErr w:type="gramStart"/>
      <w:r w:rsidRPr="00793644">
        <w:rPr>
          <w:sz w:val="16"/>
        </w:rPr>
        <w:t>all of</w:t>
      </w:r>
      <w:proofErr w:type="gramEnd"/>
      <w:r w:rsidRPr="00793644">
        <w:rPr>
          <w:sz w:val="16"/>
        </w:rPr>
        <w:t xml:space="preserve"> the loose talk of American decline, it is in the military realm where U.S. advantages remain clearest. Even in other great power’s backyards, the United States retains the capacity, along with its powerful allies, to deter challenges to the security order. But </w:t>
      </w:r>
      <w:r w:rsidRPr="00793644">
        <w:rPr>
          <w:u w:val="single"/>
        </w:rPr>
        <w:t xml:space="preserve">without a U.S. willingness to play the role of providing balance in far-flung regions of the world, </w:t>
      </w:r>
      <w:r w:rsidRPr="007A5A24">
        <w:rPr>
          <w:highlight w:val="cyan"/>
          <w:u w:val="single"/>
        </w:rPr>
        <w:t xml:space="preserve">the system will </w:t>
      </w:r>
      <w:r w:rsidRPr="007A5A24">
        <w:rPr>
          <w:b/>
          <w:highlight w:val="cyan"/>
          <w:u w:val="single"/>
        </w:rPr>
        <w:t>buckle under</w:t>
      </w:r>
      <w:r w:rsidRPr="00793644">
        <w:rPr>
          <w:b/>
          <w:u w:val="single"/>
        </w:rPr>
        <w:t xml:space="preserve"> the unrestrained </w:t>
      </w:r>
      <w:r w:rsidRPr="007A5A24">
        <w:rPr>
          <w:b/>
          <w:highlight w:val="cyan"/>
          <w:u w:val="single"/>
        </w:rPr>
        <w:t>military competition</w:t>
      </w:r>
      <w:r w:rsidRPr="00793644">
        <w:rPr>
          <w:u w:val="single"/>
        </w:rPr>
        <w:t xml:space="preserve"> of regional pow</w:t>
      </w:r>
      <w:r w:rsidRPr="00D249E1">
        <w:rPr>
          <w:u w:val="single"/>
        </w:rPr>
        <w:t>ers</w:t>
      </w:r>
      <w:r w:rsidRPr="00D249E1">
        <w:rPr>
          <w:sz w:val="16"/>
        </w:rPr>
        <w:t xml:space="preserve">. Today, </w:t>
      </w:r>
      <w:proofErr w:type="gramStart"/>
      <w:r w:rsidRPr="00D249E1">
        <w:rPr>
          <w:u w:val="single"/>
        </w:rPr>
        <w:t>as a result of</w:t>
      </w:r>
      <w:proofErr w:type="gramEnd"/>
      <w:r w:rsidRPr="00D249E1">
        <w:rPr>
          <w:u w:val="single"/>
        </w:rPr>
        <w:t xml:space="preserve"> the Budget Control Act and a </w:t>
      </w:r>
      <w:r w:rsidRPr="00D249E1">
        <w:rPr>
          <w:b/>
          <w:u w:val="single"/>
        </w:rPr>
        <w:t>general unwillingness to spend adequately</w:t>
      </w:r>
      <w:r w:rsidRPr="00D249E1">
        <w:rPr>
          <w:u w:val="single"/>
        </w:rPr>
        <w:t xml:space="preserve"> on defense, America’s ability to play this vital role is coming increasingly under question. Current defense spending has created a </w:t>
      </w:r>
      <w:r w:rsidRPr="00D249E1">
        <w:rPr>
          <w:b/>
          <w:u w:val="single"/>
        </w:rPr>
        <w:t>readiness crisis</w:t>
      </w:r>
      <w:r w:rsidRPr="00D249E1">
        <w:rPr>
          <w:u w:val="single"/>
        </w:rPr>
        <w:t xml:space="preserve"> within the armed forces</w:t>
      </w:r>
      <w:r w:rsidRPr="00D249E1">
        <w:rPr>
          <w:sz w:val="16"/>
        </w:rPr>
        <w:t xml:space="preserve">. Only a handful of Army brigades are available for use in a crisis. </w:t>
      </w:r>
      <w:r w:rsidRPr="00D249E1">
        <w:rPr>
          <w:u w:val="single"/>
        </w:rPr>
        <w:t>The army is about to be forced to cut 40,000 soldiers from its active force. There are</w:t>
      </w:r>
      <w:r w:rsidRPr="00C33E30">
        <w:rPr>
          <w:u w:val="single"/>
        </w:rPr>
        <w:t xml:space="preserve"> </w:t>
      </w:r>
      <w:r w:rsidRPr="00C33E30">
        <w:rPr>
          <w:b/>
          <w:u w:val="single"/>
        </w:rPr>
        <w:t>too few ships</w:t>
      </w:r>
      <w:r w:rsidRPr="00C33E30">
        <w:rPr>
          <w:u w:val="single"/>
        </w:rPr>
        <w:t xml:space="preserve"> to provide a U.S. presence in the multiple hotspots that have sprouted up around the world</w:t>
      </w:r>
      <w:r w:rsidRPr="00C33E30">
        <w:rPr>
          <w:sz w:val="16"/>
        </w:rPr>
        <w:t xml:space="preserve">. As the bipartisan, </w:t>
      </w:r>
      <w:proofErr w:type="gramStart"/>
      <w:r w:rsidRPr="00C33E30">
        <w:rPr>
          <w:sz w:val="16"/>
        </w:rPr>
        <w:t>congressionally-mandated</w:t>
      </w:r>
      <w:proofErr w:type="gramEnd"/>
      <w:r w:rsidRPr="00C33E30">
        <w:rPr>
          <w:sz w:val="16"/>
        </w:rPr>
        <w:t xml:space="preserve"> National Defense Panel has argued, </w:t>
      </w:r>
      <w:r w:rsidRPr="00C33E30">
        <w:rPr>
          <w:u w:val="single"/>
        </w:rPr>
        <w:t xml:space="preserve">the U.S. military must be able to </w:t>
      </w:r>
      <w:r w:rsidRPr="00C33E30">
        <w:rPr>
          <w:b/>
          <w:u w:val="single"/>
        </w:rPr>
        <w:t>deter or stop aggression</w:t>
      </w:r>
      <w:r w:rsidRPr="00C33E30">
        <w:rPr>
          <w:u w:val="single"/>
        </w:rPr>
        <w:t xml:space="preserve"> in multiple theaters</w:t>
      </w:r>
      <w:r w:rsidRPr="00C33E30">
        <w:rPr>
          <w:sz w:val="16"/>
        </w:rPr>
        <w:t xml:space="preserve">, not just one, even when engaged in a large-scale war. </w:t>
      </w:r>
      <w:r w:rsidRPr="00C33E30">
        <w:rPr>
          <w:u w:val="single"/>
        </w:rPr>
        <w:t xml:space="preserve">It needs to be able to fight ISIS and deter Iran in the Middle East, deter Russia in Europe and Syria, and in Asia deter North Korea and </w:t>
      </w:r>
      <w:r w:rsidRPr="00C33E30">
        <w:rPr>
          <w:b/>
          <w:u w:val="single"/>
        </w:rPr>
        <w:t>maintain stability</w:t>
      </w:r>
      <w:r w:rsidRPr="00C33E30">
        <w:rPr>
          <w:u w:val="single"/>
        </w:rPr>
        <w:t xml:space="preserve"> in the face of a rising China</w:t>
      </w:r>
      <w:r w:rsidRPr="00C33E30">
        <w:rPr>
          <w:sz w:val="16"/>
        </w:rPr>
        <w:t xml:space="preserve">. Consider the threat now posed by Iran. </w:t>
      </w:r>
      <w:r w:rsidRPr="00C33E30">
        <w:rPr>
          <w:sz w:val="16"/>
        </w:rPr>
        <w:lastRenderedPageBreak/>
        <w:t xml:space="preserve">Whatever one thinks about the </w:t>
      </w:r>
      <w:proofErr w:type="gramStart"/>
      <w:r w:rsidRPr="00C33E30">
        <w:rPr>
          <w:sz w:val="16"/>
        </w:rPr>
        <w:t>recently-concluded</w:t>
      </w:r>
      <w:proofErr w:type="gramEnd"/>
      <w:r w:rsidRPr="00C33E30">
        <w:rPr>
          <w:sz w:val="16"/>
        </w:rPr>
        <w:t xml:space="preserve"> nuclear deal, any serious strategy aimed</w:t>
      </w:r>
      <w:r w:rsidRPr="00793644">
        <w:rPr>
          <w:sz w:val="16"/>
        </w:rPr>
        <w:t xml:space="preserve"> at resisting Iranian domination also requires confronting Iran on the several fronts of the Middle East battlefield. In Syria, it requires a determined policy to remove Iran’s close ally, Basher al-Assad, using U.S. air power to provide cover for civilians and creating a safe zone for Syrians willing to fight. In Iraq, it requires using American forces to push back and destroy the forces of the Islamic State so that we do not have to rely, de facto, on Iranian power to do the job. </w:t>
      </w:r>
      <w:r w:rsidRPr="00793644">
        <w:rPr>
          <w:u w:val="single"/>
        </w:rPr>
        <w:t xml:space="preserve">Overall, </w:t>
      </w:r>
      <w:r w:rsidRPr="007A5A24">
        <w:rPr>
          <w:highlight w:val="cyan"/>
          <w:u w:val="single"/>
        </w:rPr>
        <w:t xml:space="preserve">it requires a </w:t>
      </w:r>
      <w:r w:rsidRPr="007A5A24">
        <w:rPr>
          <w:b/>
          <w:highlight w:val="cyan"/>
          <w:u w:val="single"/>
        </w:rPr>
        <w:t>greater U.S. military commitment</w:t>
      </w:r>
      <w:r w:rsidRPr="00793644">
        <w:rPr>
          <w:u w:val="single"/>
        </w:rPr>
        <w:t xml:space="preserve"> to the region, a reversal of both the perceived and the real withdrawal of American power.</w:t>
      </w:r>
      <w:r w:rsidRPr="00793644">
        <w:rPr>
          <w:sz w:val="16"/>
        </w:rPr>
        <w:t xml:space="preserve"> And </w:t>
      </w:r>
      <w:proofErr w:type="gramStart"/>
      <w:r w:rsidRPr="00793644">
        <w:rPr>
          <w:u w:val="single"/>
        </w:rPr>
        <w:t>therefore</w:t>
      </w:r>
      <w:proofErr w:type="gramEnd"/>
      <w:r w:rsidRPr="00793644">
        <w:rPr>
          <w:u w:val="single"/>
        </w:rPr>
        <w:t xml:space="preserve"> it requires </w:t>
      </w:r>
      <w:r w:rsidRPr="007A5A24">
        <w:rPr>
          <w:highlight w:val="cyan"/>
          <w:u w:val="single"/>
        </w:rPr>
        <w:t>a reversal of the downward trend in</w:t>
      </w:r>
      <w:r w:rsidRPr="00793644">
        <w:rPr>
          <w:u w:val="single"/>
        </w:rPr>
        <w:t xml:space="preserve"> U.S. </w:t>
      </w:r>
      <w:r w:rsidRPr="007A5A24">
        <w:rPr>
          <w:highlight w:val="cyan"/>
          <w:u w:val="single"/>
        </w:rPr>
        <w:t>defense spending</w:t>
      </w:r>
      <w:r w:rsidRPr="00793644">
        <w:rPr>
          <w:u w:val="single"/>
        </w:rPr>
        <w:t>, which has made it harder for the military even to think about addressing these challenges, should it be called upon to do so.</w:t>
      </w:r>
    </w:p>
    <w:p w14:paraId="16037E3F" w14:textId="77777777" w:rsidR="00D174F0" w:rsidRPr="00413CDB" w:rsidRDefault="00D174F0" w:rsidP="00D174F0"/>
    <w:p w14:paraId="1F0EE259" w14:textId="77777777" w:rsidR="00D174F0" w:rsidRPr="00413CDB" w:rsidRDefault="00D174F0" w:rsidP="00D174F0"/>
    <w:p w14:paraId="190E314C" w14:textId="77777777" w:rsidR="00D174F0" w:rsidRPr="00822446" w:rsidRDefault="00D174F0" w:rsidP="00D174F0">
      <w:pPr>
        <w:pStyle w:val="Heading4"/>
      </w:pPr>
      <w:r>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5085F697" w14:textId="77777777" w:rsidR="00D174F0" w:rsidRPr="00822446" w:rsidRDefault="00D174F0" w:rsidP="00D174F0">
      <w:proofErr w:type="spellStart"/>
      <w:r w:rsidRPr="00827C7B">
        <w:rPr>
          <w:rStyle w:val="Style13ptBold"/>
        </w:rPr>
        <w:t>Okutsu</w:t>
      </w:r>
      <w:proofErr w:type="spellEnd"/>
      <w:r w:rsidRPr="00827C7B">
        <w:rPr>
          <w:rStyle w:val="Style13ptBold"/>
        </w:rPr>
        <w:t xml:space="preserve"> &amp; Sharma 21</w:t>
      </w:r>
      <w:r>
        <w:t xml:space="preserve"> [</w:t>
      </w:r>
      <w:proofErr w:type="spellStart"/>
      <w:r>
        <w:t>Akane</w:t>
      </w:r>
      <w:proofErr w:type="spellEnd"/>
      <w:r>
        <w:t>,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3E51F1B9" w14:textId="77777777" w:rsidR="00D174F0" w:rsidRDefault="00D174F0" w:rsidP="00D174F0">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68B30B24" w14:textId="77777777" w:rsidR="00D174F0" w:rsidRPr="007A1D9F" w:rsidRDefault="00D174F0" w:rsidP="00D174F0">
      <w:pPr>
        <w:rPr>
          <w:rStyle w:val="StyleUnderline"/>
        </w:rPr>
      </w:pPr>
      <w:r w:rsidRPr="00557BCD">
        <w:rPr>
          <w:rStyle w:val="StyleUnderline"/>
        </w:rPr>
        <w:t xml:space="preserve">Pfizer and </w:t>
      </w:r>
      <w:proofErr w:type="spellStart"/>
      <w:r w:rsidRPr="00557BCD">
        <w:rPr>
          <w:rStyle w:val="StyleUnderline"/>
        </w:rPr>
        <w:t>Moderna</w:t>
      </w:r>
      <w:proofErr w:type="spellEnd"/>
      <w:r w:rsidRPr="00557BCD">
        <w:rPr>
          <w:rStyle w:val="StyleUnderline"/>
        </w:rPr>
        <w:t xml:space="preserve"> have produced what are called messenger RNA vaccines</w:t>
      </w:r>
      <w:r>
        <w:t xml:space="preserve">, </w:t>
      </w:r>
      <w:r w:rsidRPr="00557BCD">
        <w:rPr>
          <w:rStyle w:val="StyleUnderline"/>
        </w:rPr>
        <w:t>a new technology that does not contain live vi</w:t>
      </w:r>
      <w:r w:rsidRPr="007A1D9F">
        <w:rPr>
          <w:rStyle w:val="StyleUnderline"/>
        </w:rPr>
        <w:t>rus and instead instructs</w:t>
      </w:r>
      <w:r w:rsidRPr="007A1D9F">
        <w:t xml:space="preserve"> </w:t>
      </w:r>
      <w:r w:rsidRPr="007A1D9F">
        <w:rPr>
          <w:rStyle w:val="StyleUnderline"/>
        </w:rPr>
        <w:t>cells to produce a protein found</w:t>
      </w:r>
      <w:r w:rsidRPr="007A1D9F">
        <w:t xml:space="preserve"> in the coronavirus, </w:t>
      </w:r>
      <w:r w:rsidRPr="007A1D9F">
        <w:rPr>
          <w:rStyle w:val="StyleUnderline"/>
        </w:rPr>
        <w:t>creating immun</w:t>
      </w:r>
      <w:r w:rsidRPr="007A1D9F">
        <w:t xml:space="preserve">ity. </w:t>
      </w:r>
      <w:r w:rsidRPr="007A1D9F">
        <w:rPr>
          <w:rStyle w:val="StyleUnderline"/>
        </w:rPr>
        <w:t>China's vaccine producers</w:t>
      </w:r>
      <w:r w:rsidRPr="007A1D9F">
        <w:t>, meanwhile</w:t>
      </w:r>
      <w:r w:rsidRPr="007A1D9F">
        <w:rPr>
          <w:rStyle w:val="StyleUnderline"/>
        </w:rPr>
        <w:t xml:space="preserve">, have relied on </w:t>
      </w:r>
      <w:r w:rsidRPr="007A1D9F">
        <w:rPr>
          <w:rStyle w:val="Emphasis"/>
        </w:rPr>
        <w:t>conventional methods</w:t>
      </w:r>
      <w:r w:rsidRPr="007A1D9F">
        <w:rPr>
          <w:rStyle w:val="StyleUnderline"/>
        </w:rPr>
        <w:t xml:space="preserve"> using weakened virus.</w:t>
      </w:r>
    </w:p>
    <w:p w14:paraId="37BF421D" w14:textId="77777777" w:rsidR="00D174F0" w:rsidRPr="000E3216" w:rsidRDefault="00D174F0" w:rsidP="00D174F0">
      <w:pPr>
        <w:rPr>
          <w:rStyle w:val="StyleUnderline"/>
        </w:rPr>
      </w:pPr>
      <w:r w:rsidRPr="007A1D9F">
        <w:t>The Pharmaceutical Research</w:t>
      </w:r>
      <w:r>
        <w:t xml:space="preserve">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3F582ACD" w14:textId="77777777" w:rsidR="00D174F0" w:rsidRDefault="00D174F0" w:rsidP="00D174F0">
      <w:r>
        <w:t>But some say the waiver would not be an automatic win for China.</w:t>
      </w:r>
    </w:p>
    <w:p w14:paraId="346ED344" w14:textId="77777777" w:rsidR="00D174F0" w:rsidRDefault="00D174F0" w:rsidP="00D174F0">
      <w:r>
        <w:t>One reason is that its pharmaceutical companies would not be immune if prices fall. "</w:t>
      </w:r>
      <w:r w:rsidRPr="00A3199D">
        <w:rPr>
          <w:rStyle w:val="StyleUnderline"/>
          <w:highlight w:val="cyan"/>
        </w:rPr>
        <w:t>There would be</w:t>
      </w:r>
      <w:r w:rsidRPr="000E3216">
        <w:rPr>
          <w:rStyle w:val="StyleUnderline"/>
        </w:rPr>
        <w:t xml:space="preserve"> </w:t>
      </w:r>
      <w:r w:rsidRPr="00A3199D">
        <w:rPr>
          <w:rStyle w:val="Emphasis"/>
          <w:highlight w:val="cyan"/>
        </w:rPr>
        <w:t>competitive pressure</w:t>
      </w:r>
      <w:r w:rsidRPr="000E3216">
        <w:rPr>
          <w:rStyle w:val="StyleUnderline"/>
        </w:rPr>
        <w:t xml:space="preserve"> </w:t>
      </w:r>
      <w:r w:rsidRPr="00A3199D">
        <w:rPr>
          <w:rStyle w:val="StyleUnderline"/>
          <w:highlight w:val="cyan"/>
        </w:rPr>
        <w:t xml:space="preserve">and a </w:t>
      </w:r>
      <w:r w:rsidRPr="00A3199D">
        <w:rPr>
          <w:rStyle w:val="Emphasis"/>
          <w:highlight w:val="cyan"/>
        </w:rPr>
        <w:t>negative impact</w:t>
      </w:r>
      <w:r w:rsidRPr="000E3216">
        <w:rPr>
          <w:rStyle w:val="Emphasis"/>
        </w:rPr>
        <w:t xml:space="preserve"> </w:t>
      </w:r>
      <w:r w:rsidRPr="00A3199D">
        <w:rPr>
          <w:rStyle w:val="Emphasis"/>
          <w:highlight w:val="cyan"/>
        </w:rPr>
        <w:t>on</w:t>
      </w:r>
      <w:r w:rsidRPr="000E3216">
        <w:rPr>
          <w:rStyle w:val="Emphasis"/>
        </w:rPr>
        <w:t xml:space="preserve"> </w:t>
      </w:r>
      <w:r w:rsidRPr="00A3199D">
        <w:rPr>
          <w:rStyle w:val="Emphasis"/>
          <w:highlight w:val="cyan"/>
        </w:rPr>
        <w:t>pharma</w:t>
      </w:r>
      <w:r w:rsidRPr="000E3216">
        <w:rPr>
          <w:rStyle w:val="Emphasis"/>
        </w:rPr>
        <w:t>ceutical companies</w:t>
      </w:r>
      <w:r w:rsidRPr="000E3216">
        <w:rPr>
          <w:rStyle w:val="StyleUnderline"/>
        </w:rPr>
        <w:t xml:space="preserve"> in and outside of the U</w:t>
      </w:r>
      <w:r>
        <w:t xml:space="preserve">.S." including China, said </w:t>
      </w:r>
      <w:proofErr w:type="spellStart"/>
      <w:r>
        <w:t>Banri</w:t>
      </w:r>
      <w:proofErr w:type="spellEnd"/>
      <w:r>
        <w:t xml:space="preserve"> Ito, professor at Japan's Aoyama </w:t>
      </w:r>
      <w:proofErr w:type="spellStart"/>
      <w:r>
        <w:t>Gakuin</w:t>
      </w:r>
      <w:proofErr w:type="spellEnd"/>
      <w:r>
        <w:t xml:space="preserve"> University.</w:t>
      </w:r>
    </w:p>
    <w:p w14:paraId="1AAB948C" w14:textId="77777777" w:rsidR="00D174F0" w:rsidRDefault="00D174F0" w:rsidP="00D174F0">
      <w:r>
        <w:t xml:space="preserve">The stock market seems to agree. Chinese vaccine makers including </w:t>
      </w:r>
      <w:proofErr w:type="spellStart"/>
      <w:r>
        <w:t>CanSino</w:t>
      </w:r>
      <w:proofErr w:type="spellEnd"/>
      <w:r>
        <w:t xml:space="preserve"> Biologics and Shanghai </w:t>
      </w:r>
      <w:proofErr w:type="spellStart"/>
      <w:r>
        <w:t>Fosun</w:t>
      </w:r>
      <w:proofErr w:type="spellEnd"/>
      <w:r>
        <w:t xml:space="preserve"> Pharmaceutical Group fell after the U.S. announcement, just like the shares of Pfizer and </w:t>
      </w:r>
      <w:proofErr w:type="spellStart"/>
      <w:r>
        <w:t>Moderna</w:t>
      </w:r>
      <w:proofErr w:type="spellEnd"/>
      <w:r>
        <w:t>.</w:t>
      </w:r>
    </w:p>
    <w:p w14:paraId="436E8538" w14:textId="77777777" w:rsidR="00D174F0" w:rsidRDefault="00D174F0" w:rsidP="00D174F0">
      <w:r>
        <w:t>China's state media has been lukewarm toward the U.S. move, calling it a "political tactic."</w:t>
      </w:r>
    </w:p>
    <w:p w14:paraId="01F97E54" w14:textId="77777777" w:rsidR="00D174F0" w:rsidRDefault="00D174F0" w:rsidP="00D174F0">
      <w:r w:rsidRPr="000E3216">
        <w:rPr>
          <w:rStyle w:val="StyleUnderline"/>
        </w:rPr>
        <w:lastRenderedPageBreak/>
        <w:t>How would it affect the pharmaceutical industry over the long term</w:t>
      </w:r>
      <w:r>
        <w:t>?</w:t>
      </w:r>
    </w:p>
    <w:p w14:paraId="5B700CD8" w14:textId="77777777" w:rsidR="00D174F0" w:rsidRPr="000E3216" w:rsidRDefault="00D174F0" w:rsidP="00D174F0">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74A99A60" w14:textId="77777777" w:rsidR="00D174F0" w:rsidRDefault="00D174F0" w:rsidP="00D174F0">
      <w:pPr>
        <w:rPr>
          <w:rStyle w:val="StyleUnderline"/>
        </w:rPr>
      </w:pPr>
      <w:r w:rsidRPr="006712CC">
        <w:rPr>
          <w:rStyle w:val="StyleUnderline"/>
        </w:rPr>
        <w:t>Pharmaceutical</w:t>
      </w:r>
      <w:r w:rsidRPr="006712CC">
        <w:t xml:space="preserve"> research </w:t>
      </w:r>
      <w:r w:rsidRPr="006712CC">
        <w:rPr>
          <w:rStyle w:val="StyleUnderline"/>
        </w:rPr>
        <w:t xml:space="preserve">has a low success rate and requires </w:t>
      </w:r>
      <w:r w:rsidRPr="006712CC">
        <w:rPr>
          <w:rStyle w:val="Emphasis"/>
        </w:rPr>
        <w:t>enormous sums of money</w:t>
      </w:r>
      <w:r w:rsidRPr="006712CC">
        <w:t xml:space="preserve">. </w:t>
      </w:r>
      <w:r w:rsidRPr="006712CC">
        <w:rPr>
          <w:rStyle w:val="StyleUnderline"/>
        </w:rPr>
        <w:t>Without</w:t>
      </w:r>
      <w:r w:rsidRPr="006712CC">
        <w:t xml:space="preserve"> the </w:t>
      </w:r>
      <w:r w:rsidRPr="006712CC">
        <w:rPr>
          <w:rStyle w:val="Emphasis"/>
        </w:rPr>
        <w:t>profits generated from intellectual property</w:t>
      </w:r>
      <w:r w:rsidRPr="006712CC">
        <w:rPr>
          <w:rStyle w:val="StyleUnderline"/>
        </w:rPr>
        <w:t xml:space="preserve"> rights, "</w:t>
      </w:r>
      <w:r w:rsidRPr="006712CC">
        <w:rPr>
          <w:rStyle w:val="Emphasis"/>
        </w:rPr>
        <w:t>there would be no new drugs</w:t>
      </w:r>
      <w:r w:rsidRPr="006712CC">
        <w:t xml:space="preserve">," </w:t>
      </w:r>
      <w:r w:rsidRPr="006712CC">
        <w:rPr>
          <w:rStyle w:val="StyleUnderline"/>
        </w:rPr>
        <w:t>as companies would have no hope of recouping their investments, a JPMA spokesperson said.</w:t>
      </w:r>
    </w:p>
    <w:p w14:paraId="299458E6" w14:textId="77777777" w:rsidR="00D174F0" w:rsidRPr="00240250" w:rsidRDefault="00D174F0" w:rsidP="00D174F0">
      <w:pPr>
        <w:rPr>
          <w:rStyle w:val="StyleUnderline"/>
        </w:rPr>
      </w:pPr>
    </w:p>
    <w:p w14:paraId="3B234B7E" w14:textId="77777777" w:rsidR="00D174F0" w:rsidRPr="00EC1825" w:rsidRDefault="00D174F0" w:rsidP="00D174F0">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5413F5BE" w14:textId="77777777" w:rsidR="00D174F0" w:rsidRPr="00783D85" w:rsidRDefault="00D174F0" w:rsidP="00D174F0">
      <w:r w:rsidRPr="00EC1825">
        <w:rPr>
          <w:rStyle w:val="Style13ptBold"/>
        </w:rPr>
        <w:t>Ezell 20</w:t>
      </w:r>
      <w:r>
        <w:t xml:space="preserve"> [Stephen Ezell, Director of Global Innovation Policy at the Information </w:t>
      </w:r>
      <w:proofErr w:type="gramStart"/>
      <w:r>
        <w:t>Technology</w:t>
      </w:r>
      <w:proofErr w:type="gramEnd"/>
      <w:r>
        <w:t xml:space="preserve"> and Innovation Foundation (ITIF). "Ensuring U.S. Biopharmaceutical Competitiveness." 7/16/20. https://itif.org/publications/2020/07/16/ensuring-us-biopharmaceutical-competitiveness]</w:t>
      </w:r>
    </w:p>
    <w:p w14:paraId="1CC7531E" w14:textId="77777777" w:rsidR="00D174F0" w:rsidRDefault="00D174F0" w:rsidP="00D174F0">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25CC5841" w14:textId="77777777" w:rsidR="00D174F0" w:rsidRDefault="00D174F0" w:rsidP="00D174F0">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2B626B7D" w14:textId="77777777" w:rsidR="00D174F0" w:rsidRDefault="00D174F0" w:rsidP="00D174F0">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79C264E3" w14:textId="77777777" w:rsidR="00D174F0" w:rsidRDefault="00D174F0" w:rsidP="00D174F0">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 xml:space="preserve">If the </w:t>
      </w:r>
      <w:r w:rsidRPr="009C2AED">
        <w:rPr>
          <w:rStyle w:val="StyleUnderline"/>
          <w:highlight w:val="cyan"/>
        </w:rPr>
        <w:lastRenderedPageBreak/>
        <w:t>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an industry that the United States still has strong capabilities in—unlike the telecom equipment or flat-panel display industries, to name just two—then it’s time for Washington to articulate and embrace a robust national biopharmaceutical competitiveness strategy</w:t>
      </w:r>
      <w:r>
        <w:t>.</w:t>
      </w:r>
    </w:p>
    <w:p w14:paraId="31A5476F" w14:textId="77777777" w:rsidR="00D174F0" w:rsidRPr="004A5DD2" w:rsidRDefault="00D174F0" w:rsidP="00D174F0">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2CB2479D" w14:textId="77777777" w:rsidR="00D174F0" w:rsidRPr="004A5DD2" w:rsidRDefault="00D174F0" w:rsidP="00D174F0">
      <w:proofErr w:type="spellStart"/>
      <w:r w:rsidRPr="004A5DD2">
        <w:rPr>
          <w:rStyle w:val="Style13ptBold"/>
        </w:rPr>
        <w:t>Kroenig</w:t>
      </w:r>
      <w:proofErr w:type="spellEnd"/>
      <w:r w:rsidRPr="004A5DD2">
        <w:t xml:space="preserve"> &amp; </w:t>
      </w:r>
      <w:proofErr w:type="spellStart"/>
      <w:r w:rsidRPr="004A5DD2">
        <w:t>Gopalaswamy</w:t>
      </w:r>
      <w:proofErr w:type="spellEnd"/>
      <w:r w:rsidRPr="004A5DD2">
        <w:t xml:space="preserve">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4E722727" w14:textId="77777777" w:rsidR="00D174F0" w:rsidRPr="004A5DD2" w:rsidRDefault="00D174F0" w:rsidP="00D174F0">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0C54EA33" w14:textId="77777777" w:rsidR="00D174F0" w:rsidRPr="0055794A" w:rsidRDefault="00D174F0" w:rsidP="00D174F0">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proofErr w:type="gramStart"/>
      <w:r w:rsidRPr="004A5DD2">
        <w:t>And,</w:t>
      </w:r>
      <w:proofErr w:type="gramEnd"/>
      <w:r w:rsidRPr="004A5DD2">
        <w:t xml:space="preserve">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w:t>
      </w:r>
      <w:r w:rsidRPr="0055794A">
        <w:rPr>
          <w:rStyle w:val="StyleUnderline"/>
        </w:rPr>
        <w:t xml:space="preserve">power </w:t>
      </w:r>
      <w:r w:rsidRPr="0055794A">
        <w:rPr>
          <w:rStyle w:val="Emphasis"/>
        </w:rPr>
        <w:t>muddy understandings</w:t>
      </w:r>
      <w:r w:rsidRPr="0055794A">
        <w:rPr>
          <w:rStyle w:val="StyleUnderline"/>
        </w:rPr>
        <w:t xml:space="preserve"> of </w:t>
      </w:r>
      <w:r w:rsidRPr="0055794A">
        <w:rPr>
          <w:rStyle w:val="Emphasis"/>
        </w:rPr>
        <w:t>which states have the advantage</w:t>
      </w:r>
      <w:r w:rsidRPr="0055794A">
        <w:rPr>
          <w:rStyle w:val="StyleUnderline"/>
        </w:rPr>
        <w:t>.</w:t>
      </w:r>
    </w:p>
    <w:p w14:paraId="30A950A3" w14:textId="77777777" w:rsidR="00D174F0" w:rsidRPr="0055794A" w:rsidRDefault="00D174F0" w:rsidP="00D174F0">
      <w:pPr>
        <w:rPr>
          <w:rStyle w:val="Emphasis"/>
        </w:rPr>
      </w:pPr>
      <w:r w:rsidRPr="0055794A">
        <w:t xml:space="preserve">You may see where this is going. </w:t>
      </w:r>
      <w:r w:rsidRPr="0055794A">
        <w:rPr>
          <w:rStyle w:val="StyleUnderline"/>
        </w:rPr>
        <w:t>New technologies threaten to create</w:t>
      </w:r>
      <w:r w:rsidRPr="0055794A">
        <w:t xml:space="preserve"> potentially </w:t>
      </w:r>
      <w:r w:rsidRPr="0055794A">
        <w:rPr>
          <w:rStyle w:val="Emphasis"/>
        </w:rPr>
        <w:t>destabilizing shifts</w:t>
      </w:r>
      <w:r w:rsidRPr="0055794A">
        <w:rPr>
          <w:rStyle w:val="StyleUnderline"/>
        </w:rPr>
        <w:t xml:space="preserve"> in the </w:t>
      </w:r>
      <w:r w:rsidRPr="0055794A">
        <w:rPr>
          <w:rStyle w:val="Emphasis"/>
        </w:rPr>
        <w:t>balance of power.</w:t>
      </w:r>
    </w:p>
    <w:p w14:paraId="6A875A33" w14:textId="77777777" w:rsidR="00D174F0" w:rsidRPr="0055794A" w:rsidRDefault="00D174F0" w:rsidP="00D174F0">
      <w:r w:rsidRPr="0055794A">
        <w:t xml:space="preserve">For decades, </w:t>
      </w:r>
      <w:r w:rsidRPr="0055794A">
        <w:rPr>
          <w:rStyle w:val="StyleUnderline"/>
        </w:rPr>
        <w:t xml:space="preserve">stability in Europe and Asia has been </w:t>
      </w:r>
      <w:r w:rsidRPr="0055794A">
        <w:rPr>
          <w:rStyle w:val="Emphasis"/>
        </w:rPr>
        <w:t>supported</w:t>
      </w:r>
      <w:r w:rsidRPr="0055794A">
        <w:rPr>
          <w:rStyle w:val="StyleUnderline"/>
        </w:rPr>
        <w:t xml:space="preserve"> by </w:t>
      </w:r>
      <w:r w:rsidRPr="0055794A">
        <w:rPr>
          <w:rStyle w:val="Emphasis"/>
        </w:rPr>
        <w:t>US military power</w:t>
      </w:r>
      <w:r w:rsidRPr="0055794A">
        <w:t xml:space="preserve">. In recent years, however, </w:t>
      </w:r>
      <w:r w:rsidRPr="0055794A">
        <w:rPr>
          <w:rStyle w:val="StyleUnderline"/>
        </w:rPr>
        <w:t xml:space="preserve">the balance of power in Asia has begun to shift, as </w:t>
      </w:r>
      <w:r w:rsidRPr="0055794A">
        <w:rPr>
          <w:rStyle w:val="Emphasis"/>
        </w:rPr>
        <w:t>China</w:t>
      </w:r>
      <w:r w:rsidRPr="0055794A">
        <w:rPr>
          <w:rStyle w:val="StyleUnderline"/>
        </w:rPr>
        <w:t xml:space="preserve"> has </w:t>
      </w:r>
      <w:r w:rsidRPr="0055794A">
        <w:rPr>
          <w:rStyle w:val="Emphasis"/>
        </w:rPr>
        <w:t>increased its military capabilities</w:t>
      </w:r>
      <w:r w:rsidRPr="0055794A">
        <w:t xml:space="preserve">. </w:t>
      </w:r>
      <w:r w:rsidRPr="0055794A">
        <w:rPr>
          <w:rStyle w:val="StyleUnderline"/>
        </w:rPr>
        <w:t xml:space="preserve">Already, Beijing has become </w:t>
      </w:r>
      <w:r w:rsidRPr="0055794A">
        <w:rPr>
          <w:rStyle w:val="Emphasis"/>
        </w:rPr>
        <w:t>more assertive</w:t>
      </w:r>
      <w:r w:rsidRPr="0055794A">
        <w:rPr>
          <w:rStyle w:val="StyleUnderline"/>
        </w:rPr>
        <w:t xml:space="preserve"> in the region, claiming contested territory in the </w:t>
      </w:r>
      <w:r w:rsidRPr="0055794A">
        <w:rPr>
          <w:rStyle w:val="Emphasis"/>
        </w:rPr>
        <w:t>S</w:t>
      </w:r>
      <w:r w:rsidRPr="0055794A">
        <w:t xml:space="preserve">outh </w:t>
      </w:r>
      <w:r w:rsidRPr="0055794A">
        <w:rPr>
          <w:rStyle w:val="Emphasis"/>
        </w:rPr>
        <w:t>C</w:t>
      </w:r>
      <w:r w:rsidRPr="0055794A">
        <w:t xml:space="preserve">hina </w:t>
      </w:r>
      <w:r w:rsidRPr="0055794A">
        <w:rPr>
          <w:rStyle w:val="Emphasis"/>
        </w:rPr>
        <w:t>S</w:t>
      </w:r>
      <w:r w:rsidRPr="0055794A">
        <w:t>ea. And the results of Russia’s military modernization have been on full display in its ongoing intervention in Ukraine.</w:t>
      </w:r>
    </w:p>
    <w:p w14:paraId="659C4053" w14:textId="77777777" w:rsidR="00D174F0" w:rsidRPr="004A5DD2" w:rsidRDefault="00D174F0" w:rsidP="00D174F0">
      <w:r w:rsidRPr="0055794A">
        <w:t xml:space="preserve">Moreover, </w:t>
      </w:r>
      <w:r w:rsidRPr="0055794A">
        <w:rPr>
          <w:rStyle w:val="StyleUnderline"/>
        </w:rPr>
        <w:t xml:space="preserve">China </w:t>
      </w:r>
      <w:r w:rsidRPr="0055794A">
        <w:rPr>
          <w:rStyle w:val="Emphasis"/>
        </w:rPr>
        <w:t>may have the lead</w:t>
      </w:r>
      <w:r w:rsidRPr="0055794A">
        <w:rPr>
          <w:rStyle w:val="StyleUnderline"/>
        </w:rPr>
        <w:t xml:space="preserve"> over the U</w:t>
      </w:r>
      <w:r w:rsidRPr="0055794A">
        <w:t xml:space="preserve">nited </w:t>
      </w:r>
      <w:r w:rsidRPr="0055794A">
        <w:rPr>
          <w:rStyle w:val="StyleUnderline"/>
        </w:rPr>
        <w:t>S</w:t>
      </w:r>
      <w:r w:rsidRPr="0055794A">
        <w:t xml:space="preserve">tates </w:t>
      </w:r>
      <w:r w:rsidRPr="0055794A">
        <w:rPr>
          <w:rStyle w:val="StyleUnderline"/>
        </w:rPr>
        <w:t xml:space="preserve">in </w:t>
      </w:r>
      <w:r w:rsidRPr="0055794A">
        <w:rPr>
          <w:rStyle w:val="Emphasis"/>
        </w:rPr>
        <w:t>emerging tech</w:t>
      </w:r>
      <w:r w:rsidRPr="0055794A">
        <w:rPr>
          <w:rStyle w:val="StyleUnderline"/>
        </w:rPr>
        <w:t xml:space="preserve">nologies that could be decisive for the future of </w:t>
      </w:r>
      <w:r w:rsidRPr="0055794A">
        <w:rPr>
          <w:rStyle w:val="Emphasis"/>
        </w:rPr>
        <w:t>military acquisitions</w:t>
      </w:r>
      <w:r w:rsidRPr="0055794A">
        <w:rPr>
          <w:rStyle w:val="StyleUnderline"/>
        </w:rPr>
        <w:t xml:space="preserve"> and </w:t>
      </w:r>
      <w:r w:rsidRPr="0055794A">
        <w:rPr>
          <w:rStyle w:val="Emphasis"/>
        </w:rPr>
        <w:t>warfare</w:t>
      </w:r>
      <w:r w:rsidRPr="0055794A">
        <w:rPr>
          <w:rStyle w:val="StyleUnderline"/>
        </w:rPr>
        <w:t xml:space="preserve">, including </w:t>
      </w:r>
      <w:r w:rsidRPr="0055794A">
        <w:rPr>
          <w:rStyle w:val="Emphasis"/>
        </w:rPr>
        <w:t>3D p</w:t>
      </w:r>
      <w:r w:rsidRPr="0055794A">
        <w:rPr>
          <w:rStyle w:val="StyleUnderline"/>
        </w:rPr>
        <w:t xml:space="preserve">rinting, </w:t>
      </w:r>
      <w:r w:rsidRPr="0055794A">
        <w:rPr>
          <w:rStyle w:val="Emphasis"/>
        </w:rPr>
        <w:t>hypersonic</w:t>
      </w:r>
      <w:r w:rsidRPr="0055794A">
        <w:t xml:space="preserve"> missile</w:t>
      </w:r>
      <w:r w:rsidRPr="0055794A">
        <w:rPr>
          <w:rStyle w:val="Emphasis"/>
        </w:rPr>
        <w:t>s</w:t>
      </w:r>
      <w:r w:rsidRPr="0055794A">
        <w:t xml:space="preserve">, </w:t>
      </w:r>
      <w:r w:rsidRPr="0055794A">
        <w:rPr>
          <w:rStyle w:val="Emphasis"/>
        </w:rPr>
        <w:t>quantum</w:t>
      </w:r>
      <w:r w:rsidRPr="0055794A">
        <w:t xml:space="preserve"> computing, </w:t>
      </w:r>
      <w:r w:rsidRPr="0055794A">
        <w:rPr>
          <w:rStyle w:val="Emphasis"/>
        </w:rPr>
        <w:t>5G</w:t>
      </w:r>
      <w:r w:rsidRPr="0055794A">
        <w:t xml:space="preserve"> wireless connectivity, </w:t>
      </w:r>
      <w:r w:rsidRPr="0055794A">
        <w:rPr>
          <w:rStyle w:val="StyleUnderline"/>
        </w:rPr>
        <w:t>and</w:t>
      </w:r>
      <w:r w:rsidRPr="0055794A">
        <w:t xml:space="preserve"> artificial intelligence (</w:t>
      </w:r>
      <w:r w:rsidRPr="0055794A">
        <w:rPr>
          <w:rStyle w:val="Emphasis"/>
        </w:rPr>
        <w:t>AI</w:t>
      </w:r>
      <w:r w:rsidRPr="0055794A">
        <w:t>). And Russian President Vladimir Putin is building new unmanned vehicles while ominously declaring, “Whoever leads in AI will rule the world.”</w:t>
      </w:r>
    </w:p>
    <w:p w14:paraId="365C9C46" w14:textId="77777777" w:rsidR="00D174F0" w:rsidRPr="004A5DD2" w:rsidRDefault="00D174F0" w:rsidP="00D174F0">
      <w:pPr>
        <w:rPr>
          <w:rStyle w:val="StyleUnderline"/>
        </w:rPr>
      </w:pPr>
      <w:r w:rsidRPr="0001711D">
        <w:rPr>
          <w:rStyle w:val="StyleUnderline"/>
          <w:highlight w:val="cyan"/>
        </w:rPr>
        <w:t>If China</w:t>
      </w:r>
      <w:r w:rsidRPr="004A5DD2">
        <w:t xml:space="preserve"> or Russia </w:t>
      </w:r>
      <w:proofErr w:type="gramStart"/>
      <w:r w:rsidRPr="0001711D">
        <w:rPr>
          <w:rStyle w:val="StyleUnderline"/>
          <w:highlight w:val="cyan"/>
        </w:rPr>
        <w:t>are able to</w:t>
      </w:r>
      <w:proofErr w:type="gramEnd"/>
      <w:r w:rsidRPr="0001711D">
        <w:rPr>
          <w:rStyle w:val="StyleUnderline"/>
          <w:highlight w:val="cyan"/>
        </w:rPr>
        <w:t xml:space="preserve">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19E40764" w14:textId="77777777" w:rsidR="00D174F0" w:rsidRPr="00BB4D96" w:rsidRDefault="00D174F0" w:rsidP="00D174F0">
      <w:pPr>
        <w:rPr>
          <w:b/>
          <w:iCs/>
          <w:u w:val="single"/>
          <w:bdr w:val="single" w:sz="8" w:space="0" w:color="auto"/>
        </w:rPr>
      </w:pPr>
      <w:r w:rsidRPr="00BB4D96">
        <w:rPr>
          <w:rStyle w:val="StyleUnderline"/>
        </w:rPr>
        <w:t xml:space="preserve">If Beijing believes </w:t>
      </w:r>
      <w:r w:rsidRPr="00BB4D96">
        <w:rPr>
          <w:rStyle w:val="Emphasis"/>
        </w:rPr>
        <w:t>emerging technologies</w:t>
      </w:r>
      <w:r w:rsidRPr="00BB4D96">
        <w:rPr>
          <w:rStyle w:val="StyleUnderline"/>
        </w:rPr>
        <w:t xml:space="preserve"> provide it with a newfound, local military </w:t>
      </w:r>
      <w:r w:rsidRPr="00BB4D96">
        <w:rPr>
          <w:rStyle w:val="Emphasis"/>
        </w:rPr>
        <w:t>advantage</w:t>
      </w:r>
      <w:r w:rsidRPr="00BB4D96">
        <w:rPr>
          <w:rStyle w:val="StyleUnderline"/>
        </w:rPr>
        <w:t xml:space="preserve"> over the </w:t>
      </w:r>
      <w:r w:rsidRPr="00BB4D96">
        <w:rPr>
          <w:rStyle w:val="Emphasis"/>
        </w:rPr>
        <w:t>U</w:t>
      </w:r>
      <w:r w:rsidRPr="00BB4D96">
        <w:rPr>
          <w:rStyle w:val="StyleUnderline"/>
        </w:rPr>
        <w:t xml:space="preserve">nited </w:t>
      </w:r>
      <w:r w:rsidRPr="00BB4D96">
        <w:rPr>
          <w:rStyle w:val="Emphasis"/>
        </w:rPr>
        <w:t>S</w:t>
      </w:r>
      <w:r w:rsidRPr="00BB4D96">
        <w:rPr>
          <w:rStyle w:val="StyleUnderline"/>
        </w:rPr>
        <w:t>tates</w:t>
      </w:r>
      <w:r w:rsidRPr="00BB4D96">
        <w:t xml:space="preserve">, for example, </w:t>
      </w:r>
      <w:r w:rsidRPr="00BB4D96">
        <w:rPr>
          <w:rStyle w:val="StyleUnderline"/>
        </w:rPr>
        <w:t>it may be more willing</w:t>
      </w:r>
      <w:r w:rsidRPr="00BB4D96">
        <w:t xml:space="preserve"> than previously </w:t>
      </w:r>
      <w:r w:rsidRPr="00BB4D96">
        <w:rPr>
          <w:rStyle w:val="StyleUnderline"/>
        </w:rPr>
        <w:t xml:space="preserve">to </w:t>
      </w:r>
      <w:r w:rsidRPr="00BB4D96">
        <w:rPr>
          <w:rStyle w:val="Emphasis"/>
        </w:rPr>
        <w:t xml:space="preserve">initiate conflict </w:t>
      </w:r>
      <w:r w:rsidRPr="00BB4D96">
        <w:rPr>
          <w:rStyle w:val="Emphasis"/>
        </w:rPr>
        <w:lastRenderedPageBreak/>
        <w:t>over Taiwan</w:t>
      </w:r>
      <w:r w:rsidRPr="00BB4D96">
        <w:t xml:space="preserve">. And </w:t>
      </w:r>
      <w:r w:rsidRPr="00BB4D96">
        <w:rPr>
          <w:rStyle w:val="StyleUnderline"/>
        </w:rPr>
        <w:t xml:space="preserve">if Putin thinks </w:t>
      </w:r>
      <w:r w:rsidRPr="00BB4D96">
        <w:rPr>
          <w:rStyle w:val="Emphasis"/>
        </w:rPr>
        <w:t>new tech</w:t>
      </w:r>
      <w:r w:rsidRPr="00BB4D96">
        <w:rPr>
          <w:rStyle w:val="StyleUnderline"/>
        </w:rPr>
        <w:t xml:space="preserve"> has </w:t>
      </w:r>
      <w:r w:rsidRPr="00BB4D96">
        <w:rPr>
          <w:rStyle w:val="Emphasis"/>
        </w:rPr>
        <w:t>strengthened his hand</w:t>
      </w:r>
      <w:r w:rsidRPr="00BB4D96">
        <w:t xml:space="preserve">, </w:t>
      </w:r>
      <w:r w:rsidRPr="00BB4D96">
        <w:rPr>
          <w:rStyle w:val="StyleUnderline"/>
        </w:rPr>
        <w:t xml:space="preserve">he may be more tempted to launch a </w:t>
      </w:r>
      <w:r w:rsidRPr="00BB4D96">
        <w:rPr>
          <w:rStyle w:val="Emphasis"/>
        </w:rPr>
        <w:t>Ukraine-style invasion</w:t>
      </w:r>
      <w:r w:rsidRPr="00BB4D96">
        <w:rPr>
          <w:rStyle w:val="StyleUnderline"/>
        </w:rPr>
        <w:t xml:space="preserve"> of a </w:t>
      </w:r>
      <w:r w:rsidRPr="00BB4D96">
        <w:rPr>
          <w:rStyle w:val="Emphasis"/>
        </w:rPr>
        <w:t>NATO member.</w:t>
      </w:r>
    </w:p>
    <w:p w14:paraId="5BFC58A0" w14:textId="77777777" w:rsidR="00D174F0" w:rsidRPr="00BB4D96" w:rsidRDefault="00D174F0" w:rsidP="00D174F0">
      <w:r w:rsidRPr="00BB4D96">
        <w:rPr>
          <w:rStyle w:val="StyleUnderline"/>
        </w:rPr>
        <w:t xml:space="preserve">Either scenario could bring these nuclear powers into </w:t>
      </w:r>
      <w:r w:rsidRPr="00BB4D96">
        <w:rPr>
          <w:rStyle w:val="Emphasis"/>
        </w:rPr>
        <w:t>direct conflict</w:t>
      </w:r>
      <w:r w:rsidRPr="00BB4D96">
        <w:rPr>
          <w:rStyle w:val="StyleUnderline"/>
        </w:rPr>
        <w:t xml:space="preserve"> with the </w:t>
      </w:r>
      <w:r w:rsidRPr="00BB4D96">
        <w:rPr>
          <w:rStyle w:val="Emphasis"/>
        </w:rPr>
        <w:t>U</w:t>
      </w:r>
      <w:r w:rsidRPr="00BB4D96">
        <w:t xml:space="preserve">nited </w:t>
      </w:r>
      <w:r w:rsidRPr="00BB4D96">
        <w:rPr>
          <w:rStyle w:val="Emphasis"/>
        </w:rPr>
        <w:t>S</w:t>
      </w:r>
      <w:r w:rsidRPr="00BB4D96">
        <w:t xml:space="preserve">tates, </w:t>
      </w:r>
      <w:r w:rsidRPr="00BB4D96">
        <w:rPr>
          <w:rStyle w:val="StyleUnderline"/>
        </w:rPr>
        <w:t xml:space="preserve">and once </w:t>
      </w:r>
      <w:r w:rsidRPr="00BB4D96">
        <w:rPr>
          <w:rStyle w:val="Emphasis"/>
        </w:rPr>
        <w:t>nuclear armed states</w:t>
      </w:r>
      <w:r w:rsidRPr="00BB4D96">
        <w:rPr>
          <w:rStyle w:val="StyleUnderline"/>
        </w:rPr>
        <w:t xml:space="preserve"> are at </w:t>
      </w:r>
      <w:r w:rsidRPr="00BB4D96">
        <w:rPr>
          <w:rStyle w:val="Emphasis"/>
        </w:rPr>
        <w:t>war</w:t>
      </w:r>
      <w:r w:rsidRPr="00BB4D96">
        <w:rPr>
          <w:rStyle w:val="StyleUnderline"/>
        </w:rPr>
        <w:t xml:space="preserve">, there is an </w:t>
      </w:r>
      <w:r w:rsidRPr="00BB4D96">
        <w:rPr>
          <w:rStyle w:val="Emphasis"/>
        </w:rPr>
        <w:t>inherent risk of nuclear conflict</w:t>
      </w:r>
      <w:r w:rsidRPr="00BB4D96">
        <w:rPr>
          <w:rStyle w:val="StyleUnderline"/>
        </w:rPr>
        <w:t xml:space="preserve"> through </w:t>
      </w:r>
      <w:r w:rsidRPr="00BB4D96">
        <w:rPr>
          <w:rStyle w:val="Emphasis"/>
        </w:rPr>
        <w:t>limited nuclear war</w:t>
      </w:r>
      <w:r w:rsidRPr="00BB4D96">
        <w:rPr>
          <w:rStyle w:val="StyleUnderline"/>
        </w:rPr>
        <w:t xml:space="preserve"> strategies, nuclear </w:t>
      </w:r>
      <w:r w:rsidRPr="00BB4D96">
        <w:rPr>
          <w:rStyle w:val="Emphasis"/>
        </w:rPr>
        <w:t>brink</w:t>
      </w:r>
      <w:r w:rsidRPr="00BB4D96">
        <w:t>man</w:t>
      </w:r>
      <w:r w:rsidRPr="00BB4D96">
        <w:rPr>
          <w:rStyle w:val="Emphasis"/>
        </w:rPr>
        <w:t>ship</w:t>
      </w:r>
      <w:r w:rsidRPr="00BB4D96">
        <w:t xml:space="preserve">, </w:t>
      </w:r>
      <w:r w:rsidRPr="00BB4D96">
        <w:rPr>
          <w:rStyle w:val="StyleUnderline"/>
        </w:rPr>
        <w:t xml:space="preserve">or simple </w:t>
      </w:r>
      <w:r w:rsidRPr="00BB4D96">
        <w:rPr>
          <w:rStyle w:val="Emphasis"/>
        </w:rPr>
        <w:t>accident</w:t>
      </w:r>
      <w:r w:rsidRPr="00BB4D96">
        <w:rPr>
          <w:rStyle w:val="StyleUnderline"/>
        </w:rPr>
        <w:t xml:space="preserve"> or </w:t>
      </w:r>
      <w:r w:rsidRPr="00BB4D96">
        <w:rPr>
          <w:rStyle w:val="Emphasis"/>
        </w:rPr>
        <w:t>inadvertent escalation</w:t>
      </w:r>
      <w:r w:rsidRPr="00BB4D96">
        <w:t>.</w:t>
      </w:r>
    </w:p>
    <w:p w14:paraId="7AE0CF08" w14:textId="77777777" w:rsidR="00D174F0" w:rsidRDefault="00D174F0" w:rsidP="00D174F0">
      <w:pPr>
        <w:rPr>
          <w:bdr w:val="single" w:sz="8" w:space="0" w:color="auto"/>
        </w:rPr>
      </w:pPr>
      <w:r w:rsidRPr="00BB4D96">
        <w:t>This framing of the problem leads to a different set of policy implications. The concern is not simply technologies that threaten to undermine nuclear second-strike capabilities directly, but, rather, any technologies that can result</w:t>
      </w:r>
      <w:r w:rsidRPr="004A5DD2">
        <w:t xml:space="preserve">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1D736F1A" w14:textId="77777777" w:rsidR="00D174F0" w:rsidRPr="003A18C2" w:rsidRDefault="00D174F0" w:rsidP="00D174F0">
      <w:pPr>
        <w:pStyle w:val="Heading2"/>
      </w:pPr>
      <w:r>
        <w:lastRenderedPageBreak/>
        <w:t>5</w:t>
      </w:r>
    </w:p>
    <w:p w14:paraId="707A0266" w14:textId="77777777" w:rsidR="00D174F0" w:rsidRDefault="00D174F0" w:rsidP="00D174F0">
      <w:pPr>
        <w:pStyle w:val="Heading3"/>
      </w:pPr>
      <w:r>
        <w:lastRenderedPageBreak/>
        <w:t>1nc – da</w:t>
      </w:r>
    </w:p>
    <w:p w14:paraId="13BAE79D" w14:textId="77777777" w:rsidR="00D174F0" w:rsidRPr="003A18C2" w:rsidRDefault="00D174F0" w:rsidP="00D174F0"/>
    <w:p w14:paraId="04541C86" w14:textId="483A5269" w:rsidR="00D174F0" w:rsidRPr="00FB5463" w:rsidRDefault="00D174F0" w:rsidP="00D174F0">
      <w:pPr>
        <w:pStyle w:val="Heading4"/>
      </w:pPr>
      <w:r>
        <w:t xml:space="preserve">Climate Patents and Innovation </w:t>
      </w:r>
      <w:r>
        <w:rPr>
          <w:u w:val="single"/>
        </w:rPr>
        <w:t>high now</w:t>
      </w:r>
      <w:r>
        <w:t xml:space="preserve"> and </w:t>
      </w:r>
      <w:r>
        <w:rPr>
          <w:u w:val="single"/>
        </w:rPr>
        <w:t>solv</w:t>
      </w:r>
      <w:r w:rsidR="00773AEA">
        <w:rPr>
          <w:u w:val="single"/>
        </w:rPr>
        <w:t>es</w:t>
      </w:r>
      <w:r>
        <w:rPr>
          <w:u w:val="single"/>
        </w:rPr>
        <w:t xml:space="preserve"> </w:t>
      </w:r>
      <w:r w:rsidR="00773AEA">
        <w:rPr>
          <w:u w:val="single"/>
        </w:rPr>
        <w:t>w</w:t>
      </w:r>
      <w:r>
        <w:rPr>
          <w:u w:val="single"/>
        </w:rPr>
        <w:t>arming</w:t>
      </w:r>
      <w:r>
        <w:t xml:space="preserve"> but patent waivers set a </w:t>
      </w:r>
      <w:r>
        <w:rPr>
          <w:u w:val="single"/>
        </w:rPr>
        <w:t>dangerous precedent</w:t>
      </w:r>
      <w:r>
        <w:t xml:space="preserve"> for appropriations - the mere threat is sufficient is enough to kill investment.</w:t>
      </w:r>
    </w:p>
    <w:p w14:paraId="29D6F3C8" w14:textId="77777777" w:rsidR="00D174F0" w:rsidRPr="00FB5463" w:rsidRDefault="00D174F0" w:rsidP="00D174F0">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65314DA" w14:textId="77777777" w:rsidR="00D174F0" w:rsidRDefault="00D174F0" w:rsidP="00D174F0">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in manufac</w:t>
      </w:r>
      <w:r w:rsidRPr="00AA0E20">
        <w:rPr>
          <w:sz w:val="16"/>
        </w:rPr>
        <w:t xml:space="preserve">turing </w:t>
      </w:r>
      <w:r w:rsidRPr="00AA0E20">
        <w:rPr>
          <w:rStyle w:val="StyleUnderline"/>
        </w:rPr>
        <w:t>and</w:t>
      </w:r>
      <w:r w:rsidRPr="00AA0E20">
        <w:rPr>
          <w:sz w:val="16"/>
        </w:rPr>
        <w:t xml:space="preserve"> transportation, </w:t>
      </w:r>
      <w:r w:rsidRPr="00AA0E20">
        <w:rPr>
          <w:rStyle w:val="StyleUnderline"/>
        </w:rPr>
        <w:t>capturing</w:t>
      </w:r>
      <w:r w:rsidRPr="00AA0E20">
        <w:rPr>
          <w:sz w:val="16"/>
        </w:rPr>
        <w:t xml:space="preserve"> and sequestering </w:t>
      </w:r>
      <w:r w:rsidRPr="00AA0E20">
        <w:rPr>
          <w:rStyle w:val="StyleUnderline"/>
        </w:rPr>
        <w:t>carbon</w:t>
      </w:r>
      <w:r w:rsidRPr="00AA0E20">
        <w:rPr>
          <w:sz w:val="16"/>
        </w:rPr>
        <w:t xml:space="preserve"> in soil and products, and more, </w:t>
      </w:r>
      <w:r w:rsidRPr="00AA0E20">
        <w:rPr>
          <w:rStyle w:val="StyleUnderline"/>
        </w:rPr>
        <w:t>would be required to turn over their proprietary</w:t>
      </w:r>
      <w:r w:rsidRPr="00AA0E20">
        <w:rPr>
          <w:b/>
          <w:bCs/>
          <w:sz w:val="16"/>
        </w:rPr>
        <w:t xml:space="preserve"> </w:t>
      </w:r>
      <w:r w:rsidRPr="00AA0E20">
        <w:rPr>
          <w:rStyle w:val="StyleUnderline"/>
        </w:rPr>
        <w:t>know-how</w:t>
      </w:r>
      <w:r w:rsidRPr="00AA0E20">
        <w:rPr>
          <w:sz w:val="16"/>
        </w:rPr>
        <w:t xml:space="preserve"> to global competitors. While it is unclear how this concept would work in practice and under the constitutions of certain countries, </w:t>
      </w:r>
      <w:r w:rsidRPr="00AA0E20">
        <w:rPr>
          <w:rStyle w:val="StyleUnderline"/>
        </w:rPr>
        <w:t>the suggestion alone could be devastating to voluntary international</w:t>
      </w:r>
      <w:r w:rsidRPr="00AA0E20">
        <w:rPr>
          <w:b/>
          <w:bCs/>
          <w:sz w:val="16"/>
        </w:rPr>
        <w:t xml:space="preserve"> </w:t>
      </w:r>
      <w:r w:rsidRPr="00AA0E20">
        <w:rPr>
          <w:rStyle w:val="StyleUnderline"/>
        </w:rPr>
        <w:t>collaborations</w:t>
      </w:r>
      <w:r w:rsidRPr="00AA0E20">
        <w:rPr>
          <w:sz w:val="16"/>
        </w:rPr>
        <w:t>. Even if one could assume that the United States could not implement forced tech transfer on its own soil, what about the governments</w:t>
      </w:r>
      <w:r w:rsidRPr="00FB5463">
        <w:rPr>
          <w:sz w:val="16"/>
        </w:rPr>
        <w:t xml:space="preserve"> of our international development partners? It is not hard to understand that a U.S.-based </w:t>
      </w:r>
      <w:r w:rsidRPr="00FB5463">
        <w:rPr>
          <w:sz w:val="16"/>
        </w:rPr>
        <w:lastRenderedPageBreak/>
        <w:t xml:space="preserve">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2"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2C53B6D4" w14:textId="77777777" w:rsidR="00D174F0" w:rsidRPr="008C74CB" w:rsidRDefault="00D174F0" w:rsidP="00D174F0">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2299AF5F" w14:textId="77777777" w:rsidR="00D174F0" w:rsidRPr="008C74CB" w:rsidRDefault="00D174F0" w:rsidP="00D174F0">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3" w:history="1">
        <w:r w:rsidRPr="008C74CB">
          <w:rPr>
            <w:color w:val="000000" w:themeColor="text1"/>
          </w:rPr>
          <w:t>https://www.livescience.com/65633-climate-change-dooms-humans-by-2050.html</w:t>
        </w:r>
      </w:hyperlink>
      <w:r w:rsidRPr="008C74CB">
        <w:rPr>
          <w:color w:val="000000" w:themeColor="text1"/>
        </w:rPr>
        <w:t xml:space="preserve"> Justin</w:t>
      </w:r>
    </w:p>
    <w:p w14:paraId="7CE98681" w14:textId="77777777" w:rsidR="00D174F0" w:rsidRPr="00487F34" w:rsidRDefault="00D174F0" w:rsidP="00D174F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4D1AB7">
        <w:rPr>
          <w:color w:val="000000" w:themeColor="text1"/>
          <w:highlight w:val="cyan"/>
          <w:u w:val="single"/>
        </w:rPr>
        <w:t>models</w:t>
      </w:r>
      <w:r w:rsidRPr="0041591F">
        <w:rPr>
          <w:color w:val="000000" w:themeColor="text1"/>
          <w:sz w:val="12"/>
          <w:szCs w:val="12"/>
        </w:rPr>
        <w:t xml:space="preserve"> — like the one that the </w:t>
      </w:r>
      <w:hyperlink r:id="rId14"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4D1AB7">
        <w:rPr>
          <w:color w:val="000000" w:themeColor="text1"/>
          <w:highlight w:val="cya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4D1AB7">
        <w:rPr>
          <w:b/>
          <w:bCs/>
          <w:color w:val="000000" w:themeColor="text1"/>
          <w:highlight w:val="cyan"/>
          <w:u w:val="single"/>
        </w:rPr>
        <w:t xml:space="preserve">interlinked </w:t>
      </w:r>
      <w:r w:rsidRPr="008C74CB">
        <w:rPr>
          <w:b/>
          <w:bCs/>
          <w:color w:val="000000" w:themeColor="text1"/>
          <w:u w:val="single"/>
        </w:rPr>
        <w:t xml:space="preserve">geological </w:t>
      </w:r>
      <w:r w:rsidRPr="004D1AB7">
        <w:rPr>
          <w:b/>
          <w:bCs/>
          <w:color w:val="000000" w:themeColor="text1"/>
          <w:highlight w:val="cya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4D1AB7">
        <w:rPr>
          <w:color w:val="000000" w:themeColor="text1"/>
          <w:highlight w:val="cyan"/>
          <w:u w:val="single"/>
        </w:rPr>
        <w:t>governments</w:t>
      </w:r>
      <w:r w:rsidRPr="008C74CB">
        <w:rPr>
          <w:color w:val="000000" w:themeColor="text1"/>
          <w:u w:val="single"/>
        </w:rPr>
        <w:t xml:space="preserve"> "politely </w:t>
      </w:r>
      <w:r w:rsidRPr="004D1AB7">
        <w:rPr>
          <w:color w:val="000000" w:themeColor="text1"/>
          <w:highlight w:val="cyan"/>
          <w:u w:val="single"/>
        </w:rPr>
        <w:t>ignor</w:t>
      </w:r>
      <w:r w:rsidRPr="008C74CB">
        <w:rPr>
          <w:color w:val="000000" w:themeColor="text1"/>
          <w:u w:val="single"/>
        </w:rPr>
        <w:t>ing"</w:t>
      </w:r>
      <w:r w:rsidRPr="0041591F">
        <w:rPr>
          <w:color w:val="000000" w:themeColor="text1"/>
          <w:sz w:val="12"/>
          <w:szCs w:val="12"/>
        </w:rPr>
        <w:t xml:space="preserve"> the advice of </w:t>
      </w:r>
      <w:r w:rsidRPr="004D1AB7">
        <w:rPr>
          <w:color w:val="000000" w:themeColor="text1"/>
          <w:highlight w:val="cya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4D1AB7">
        <w:rPr>
          <w:color w:val="000000" w:themeColor="text1"/>
          <w:highlight w:val="cya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5"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4D1AB7">
        <w:rPr>
          <w:color w:val="000000" w:themeColor="text1"/>
          <w:highlight w:val="cya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4D1AB7">
        <w:rPr>
          <w:color w:val="000000" w:themeColor="text1"/>
          <w:highlight w:val="cyan"/>
          <w:u w:val="single"/>
        </w:rPr>
        <w:t>Thirty-five percent of</w:t>
      </w:r>
      <w:r w:rsidRPr="008C74CB">
        <w:rPr>
          <w:color w:val="000000" w:themeColor="text1"/>
          <w:u w:val="single"/>
        </w:rPr>
        <w:t xml:space="preserve"> the global </w:t>
      </w:r>
      <w:r w:rsidRPr="004D1AB7">
        <w:rPr>
          <w:color w:val="000000" w:themeColor="text1"/>
          <w:highlight w:val="cyan"/>
          <w:u w:val="single"/>
        </w:rPr>
        <w:t>land</w:t>
      </w:r>
      <w:r w:rsidRPr="008C74CB">
        <w:rPr>
          <w:color w:val="000000" w:themeColor="text1"/>
          <w:u w:val="single"/>
        </w:rPr>
        <w:t xml:space="preserve"> area, </w:t>
      </w:r>
      <w:r w:rsidRPr="004D1AB7">
        <w:rPr>
          <w:color w:val="000000" w:themeColor="text1"/>
          <w:highlight w:val="cyan"/>
          <w:u w:val="single"/>
        </w:rPr>
        <w:t xml:space="preserve">and </w:t>
      </w:r>
      <w:r w:rsidRPr="004D1AB7">
        <w:rPr>
          <w:b/>
          <w:bCs/>
          <w:color w:val="000000" w:themeColor="text1"/>
          <w:highlight w:val="cyan"/>
          <w:u w:val="single"/>
        </w:rPr>
        <w:t xml:space="preserve">55 percent of </w:t>
      </w:r>
      <w:r w:rsidRPr="008C74CB">
        <w:rPr>
          <w:b/>
          <w:bCs/>
          <w:color w:val="000000" w:themeColor="text1"/>
          <w:u w:val="single"/>
        </w:rPr>
        <w:t xml:space="preserve">the global </w:t>
      </w:r>
      <w:r w:rsidRPr="004D1AB7">
        <w:rPr>
          <w:b/>
          <w:bCs/>
          <w:color w:val="000000" w:themeColor="text1"/>
          <w:highlight w:val="cyan"/>
          <w:u w:val="single"/>
        </w:rPr>
        <w:t>population</w:t>
      </w:r>
      <w:r w:rsidRPr="008C74CB">
        <w:rPr>
          <w:b/>
          <w:bCs/>
          <w:color w:val="000000" w:themeColor="text1"/>
          <w:u w:val="single"/>
        </w:rPr>
        <w:t xml:space="preserve">, are </w:t>
      </w:r>
      <w:r w:rsidRPr="004D1AB7">
        <w:rPr>
          <w:b/>
          <w:bCs/>
          <w:color w:val="000000" w:themeColor="text1"/>
          <w:highlight w:val="cyan"/>
          <w:u w:val="single"/>
        </w:rPr>
        <w:t>subject to</w:t>
      </w:r>
      <w:r w:rsidRPr="008C74CB">
        <w:rPr>
          <w:b/>
          <w:bCs/>
          <w:color w:val="000000" w:themeColor="text1"/>
          <w:u w:val="single"/>
        </w:rPr>
        <w:t xml:space="preserve"> more than 20 days a year of </w:t>
      </w:r>
      <w:hyperlink r:id="rId16" w:history="1">
        <w:r w:rsidRPr="004D1AB7">
          <w:rPr>
            <w:rStyle w:val="Hyperlink"/>
            <w:b/>
            <w:bCs/>
            <w:color w:val="000000" w:themeColor="text1"/>
            <w:highlight w:val="cya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4D1AB7">
        <w:rPr>
          <w:color w:val="000000" w:themeColor="text1"/>
          <w:highlight w:val="cyan"/>
          <w:u w:val="single"/>
        </w:rPr>
        <w:t>droughts, floods and wildfires</w:t>
      </w:r>
      <w:r w:rsidRPr="008C74CB">
        <w:rPr>
          <w:color w:val="000000" w:themeColor="text1"/>
          <w:u w:val="single"/>
        </w:rPr>
        <w:t xml:space="preserve"> regularly </w:t>
      </w:r>
      <w:r w:rsidRPr="004D1AB7">
        <w:rPr>
          <w:color w:val="000000" w:themeColor="text1"/>
          <w:highlight w:val="cyan"/>
          <w:u w:val="single"/>
        </w:rPr>
        <w:t>ravage the land</w:t>
      </w:r>
      <w:r w:rsidRPr="008C74CB">
        <w:rPr>
          <w:color w:val="000000" w:themeColor="text1"/>
          <w:u w:val="single"/>
        </w:rPr>
        <w:t xml:space="preserve">. Nearly </w:t>
      </w:r>
      <w:r w:rsidRPr="004D1AB7">
        <w:rPr>
          <w:b/>
          <w:bCs/>
          <w:color w:val="000000" w:themeColor="text1"/>
          <w:highlight w:val="cyan"/>
          <w:u w:val="single"/>
        </w:rPr>
        <w:t xml:space="preserve">one-third </w:t>
      </w:r>
      <w:r w:rsidRPr="008C74CB">
        <w:rPr>
          <w:b/>
          <w:bCs/>
          <w:color w:val="000000" w:themeColor="text1"/>
          <w:u w:val="single"/>
        </w:rPr>
        <w:t xml:space="preserve">of the world's land surface </w:t>
      </w:r>
      <w:r w:rsidRPr="004D1AB7">
        <w:rPr>
          <w:b/>
          <w:bCs/>
          <w:color w:val="000000" w:themeColor="text1"/>
          <w:highlight w:val="cyan"/>
          <w:u w:val="single"/>
        </w:rPr>
        <w:t>turns to desert</w:t>
      </w:r>
      <w:r w:rsidRPr="008C74CB">
        <w:rPr>
          <w:color w:val="000000" w:themeColor="text1"/>
          <w:u w:val="single"/>
        </w:rPr>
        <w:t>.</w:t>
      </w:r>
      <w:r w:rsidRPr="0041591F">
        <w:rPr>
          <w:color w:val="000000" w:themeColor="text1"/>
          <w:sz w:val="12"/>
          <w:szCs w:val="12"/>
        </w:rPr>
        <w:t xml:space="preserve"> Entire </w:t>
      </w:r>
      <w:r w:rsidRPr="004D1AB7">
        <w:rPr>
          <w:b/>
          <w:bCs/>
          <w:color w:val="000000" w:themeColor="text1"/>
          <w:highlight w:val="cya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w:t>
      </w:r>
      <w:r w:rsidRPr="00413CDB">
        <w:rPr>
          <w:color w:val="000000" w:themeColor="text1"/>
          <w:sz w:val="12"/>
          <w:szCs w:val="12"/>
        </w:rPr>
        <w:t xml:space="preserve">ese new climate extremes, </w:t>
      </w:r>
      <w:r w:rsidRPr="00413CDB">
        <w:rPr>
          <w:color w:val="000000" w:themeColor="text1"/>
          <w:u w:val="single"/>
        </w:rPr>
        <w:t xml:space="preserve">destroying the region's </w:t>
      </w:r>
      <w:proofErr w:type="gramStart"/>
      <w:r w:rsidRPr="00413CDB">
        <w:rPr>
          <w:color w:val="000000" w:themeColor="text1"/>
          <w:u w:val="single"/>
        </w:rPr>
        <w:t>agriculture</w:t>
      </w:r>
      <w:proofErr w:type="gramEnd"/>
      <w:r w:rsidRPr="00413CDB">
        <w:rPr>
          <w:color w:val="000000" w:themeColor="text1"/>
          <w:u w:val="single"/>
        </w:rPr>
        <w:t xml:space="preserve"> and turning more than 1 billion people into refugees. </w:t>
      </w:r>
      <w:r w:rsidRPr="00413CDB">
        <w:rPr>
          <w:color w:val="000000" w:themeColor="text1"/>
          <w:sz w:val="12"/>
          <w:szCs w:val="12"/>
        </w:rPr>
        <w:t xml:space="preserve">This mass movement of </w:t>
      </w:r>
      <w:r w:rsidRPr="00413CDB">
        <w:rPr>
          <w:color w:val="000000" w:themeColor="text1"/>
          <w:u w:val="single"/>
        </w:rPr>
        <w:t xml:space="preserve">refugees — coupled with </w:t>
      </w:r>
      <w:hyperlink r:id="rId17" w:history="1">
        <w:r w:rsidRPr="00413CDB">
          <w:rPr>
            <w:rStyle w:val="Hyperlink"/>
            <w:color w:val="000000" w:themeColor="text1"/>
            <w:u w:val="single"/>
          </w:rPr>
          <w:t>shrinking coastlines</w:t>
        </w:r>
      </w:hyperlink>
      <w:r w:rsidRPr="00413CDB">
        <w:rPr>
          <w:color w:val="000000" w:themeColor="text1"/>
          <w:u w:val="single"/>
        </w:rPr>
        <w:t xml:space="preserve"> and severe drops in food and water availability — begin to </w:t>
      </w:r>
      <w:r w:rsidRPr="00413CDB">
        <w:rPr>
          <w:b/>
          <w:bCs/>
          <w:color w:val="000000" w:themeColor="text1"/>
          <w:u w:val="single"/>
        </w:rPr>
        <w:t>stress the fabric of the world's largest nations</w:t>
      </w:r>
      <w:r w:rsidRPr="00413CDB">
        <w:rPr>
          <w:color w:val="000000" w:themeColor="text1"/>
          <w:sz w:val="12"/>
          <w:szCs w:val="12"/>
        </w:rPr>
        <w:t>, including the United States</w:t>
      </w:r>
      <w:r w:rsidRPr="0041591F">
        <w:rPr>
          <w:color w:val="000000" w:themeColor="text1"/>
          <w:sz w:val="12"/>
          <w:szCs w:val="12"/>
        </w:rPr>
        <w:t xml:space="preserve">. </w:t>
      </w:r>
      <w:r w:rsidRPr="008C74CB">
        <w:rPr>
          <w:color w:val="000000" w:themeColor="text1"/>
          <w:u w:val="single"/>
        </w:rPr>
        <w:t xml:space="preserve">Armed conflicts over resources, perhaps culminating in </w:t>
      </w:r>
      <w:r w:rsidRPr="004D1AB7">
        <w:rPr>
          <w:b/>
          <w:bCs/>
          <w:color w:val="000000" w:themeColor="text1"/>
          <w:highlight w:val="cyan"/>
          <w:u w:val="single"/>
        </w:rPr>
        <w:t>nuclear war</w:t>
      </w:r>
      <w:r w:rsidRPr="008C74CB">
        <w:rPr>
          <w:b/>
          <w:bCs/>
          <w:color w:val="000000" w:themeColor="text1"/>
          <w:u w:val="single"/>
        </w:rPr>
        <w:t xml:space="preserve">, are </w:t>
      </w:r>
      <w:r w:rsidRPr="004D1AB7">
        <w:rPr>
          <w:b/>
          <w:bCs/>
          <w:color w:val="000000" w:themeColor="text1"/>
          <w:highlight w:val="cya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4D1AB7">
        <w:rPr>
          <w:color w:val="000000" w:themeColor="text1"/>
          <w:highlight w:val="cyan"/>
          <w:u w:val="single"/>
        </w:rPr>
        <w:t>end of</w:t>
      </w:r>
      <w:r w:rsidRPr="008C74CB">
        <w:rPr>
          <w:color w:val="000000" w:themeColor="text1"/>
          <w:u w:val="single"/>
        </w:rPr>
        <w:t xml:space="preserve"> human global </w:t>
      </w:r>
      <w:r w:rsidRPr="004D1AB7">
        <w:rPr>
          <w:color w:val="000000" w:themeColor="text1"/>
          <w:highlight w:val="cyan"/>
          <w:u w:val="single"/>
        </w:rPr>
        <w:t>civilization</w:t>
      </w:r>
      <w:r w:rsidRPr="008C74CB">
        <w:rPr>
          <w:color w:val="000000" w:themeColor="text1"/>
          <w:u w:val="single"/>
        </w:rPr>
        <w:t xml:space="preserve"> as we know it."</w:t>
      </w:r>
    </w:p>
    <w:p w14:paraId="25DA0F81" w14:textId="77777777" w:rsidR="00D174F0" w:rsidRDefault="00D174F0" w:rsidP="00D174F0">
      <w:pPr>
        <w:pStyle w:val="Heading2"/>
      </w:pPr>
      <w:r>
        <w:lastRenderedPageBreak/>
        <w:t>6</w:t>
      </w:r>
    </w:p>
    <w:p w14:paraId="39919F75" w14:textId="77777777" w:rsidR="00D174F0" w:rsidRPr="001707B4" w:rsidRDefault="00D174F0" w:rsidP="00D174F0">
      <w:pPr>
        <w:pStyle w:val="Heading3"/>
      </w:pPr>
      <w:r>
        <w:lastRenderedPageBreak/>
        <w:t>1nc – da</w:t>
      </w:r>
    </w:p>
    <w:p w14:paraId="229F0BF2" w14:textId="77777777" w:rsidR="00D174F0" w:rsidRPr="00413CDB" w:rsidRDefault="00D174F0" w:rsidP="00D174F0"/>
    <w:p w14:paraId="4A99FE7B" w14:textId="77777777" w:rsidR="00D174F0" w:rsidRDefault="00D174F0" w:rsidP="00D174F0">
      <w:pPr>
        <w:pStyle w:val="Heading4"/>
      </w:pPr>
      <w:r>
        <w:t xml:space="preserve">The Debt Ceiling expansion gives Democrats </w:t>
      </w:r>
      <w:r w:rsidRPr="001242B4">
        <w:rPr>
          <w:u w:val="single"/>
        </w:rPr>
        <w:t xml:space="preserve">two months </w:t>
      </w:r>
      <w:r>
        <w:t xml:space="preserve">to finalize and pass Biden’s spending package – </w:t>
      </w:r>
      <w:r w:rsidRPr="001242B4">
        <w:rPr>
          <w:u w:val="single"/>
        </w:rPr>
        <w:t>every moment</w:t>
      </w:r>
      <w:r>
        <w:t xml:space="preserve"> is necessary to resolve </w:t>
      </w:r>
      <w:r w:rsidRPr="001242B4">
        <w:rPr>
          <w:u w:val="single"/>
        </w:rPr>
        <w:t>intraparty</w:t>
      </w:r>
      <w:r>
        <w:t xml:space="preserve"> disputes </w:t>
      </w:r>
    </w:p>
    <w:p w14:paraId="10C49E09" w14:textId="77777777" w:rsidR="00D174F0" w:rsidRPr="005C0854" w:rsidRDefault="00D174F0" w:rsidP="00D174F0">
      <w:r w:rsidRPr="001242B4">
        <w:rPr>
          <w:rStyle w:val="Style13ptBold"/>
        </w:rPr>
        <w:t>Cochrane 10/7</w:t>
      </w:r>
      <w: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61EF8194" w14:textId="77777777" w:rsidR="00D174F0" w:rsidRDefault="00D174F0" w:rsidP="00D174F0">
      <w:pPr>
        <w:rPr>
          <w:rStyle w:val="StyleUnderline"/>
        </w:rPr>
      </w:pPr>
      <w:r w:rsidRPr="001242B4">
        <w:rPr>
          <w:sz w:val="16"/>
        </w:rPr>
        <w:t xml:space="preserve">Senator Chuck Schumer of New York, the majority leader, announced that he reached an agreement with Senator Mitch McConnell of Kentucky, the minority leader, to raise the federal borrowing limit through early December. </w:t>
      </w:r>
      <w:r w:rsidRPr="001242B4">
        <w:rPr>
          <w:rStyle w:val="StyleUnderline"/>
        </w:rPr>
        <w:t>“</w:t>
      </w:r>
      <w:r w:rsidRPr="001242B4">
        <w:rPr>
          <w:rStyle w:val="StyleUnderline"/>
          <w:highlight w:val="cyan"/>
        </w:rPr>
        <w:t>We</w:t>
      </w:r>
      <w:r w:rsidRPr="001242B4">
        <w:rPr>
          <w:rStyle w:val="StyleUnderline"/>
        </w:rPr>
        <w:t xml:space="preserve"> have </w:t>
      </w:r>
      <w:r w:rsidRPr="001242B4">
        <w:rPr>
          <w:rStyle w:val="StyleUnderline"/>
          <w:highlight w:val="cyan"/>
        </w:rPr>
        <w:t>reached</w:t>
      </w:r>
      <w:r w:rsidRPr="001242B4">
        <w:rPr>
          <w:rStyle w:val="StyleUnderline"/>
        </w:rPr>
        <w:t xml:space="preserve"> </w:t>
      </w:r>
      <w:r w:rsidRPr="001242B4">
        <w:rPr>
          <w:rStyle w:val="StyleUnderline"/>
          <w:highlight w:val="cyan"/>
        </w:rPr>
        <w:t>agreement</w:t>
      </w:r>
      <w:r w:rsidRPr="001242B4">
        <w:rPr>
          <w:rStyle w:val="StyleUnderline"/>
        </w:rPr>
        <w:t xml:space="preserve"> </w:t>
      </w:r>
      <w:r w:rsidRPr="001242B4">
        <w:rPr>
          <w:rStyle w:val="StyleUnderline"/>
          <w:highlight w:val="cyan"/>
        </w:rPr>
        <w:t>to</w:t>
      </w:r>
      <w:r w:rsidRPr="001242B4">
        <w:rPr>
          <w:rStyle w:val="StyleUnderline"/>
        </w:rPr>
        <w:t xml:space="preserve"> </w:t>
      </w:r>
      <w:r w:rsidRPr="001242B4">
        <w:rPr>
          <w:rStyle w:val="StyleUnderline"/>
          <w:highlight w:val="cyan"/>
        </w:rPr>
        <w:t>extend the debt ceiling</w:t>
      </w:r>
      <w:r w:rsidRPr="001242B4">
        <w:rPr>
          <w:rStyle w:val="StyleUnderline"/>
        </w:rPr>
        <w:t xml:space="preserve"> through early December, </w:t>
      </w:r>
      <w:r w:rsidRPr="001242B4">
        <w:rPr>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w:t>
      </w:r>
      <w:proofErr w:type="spellStart"/>
      <w:r w:rsidRPr="001242B4">
        <w:rPr>
          <w:sz w:val="16"/>
        </w:rPr>
        <w:t>December.CreditCredit</w:t>
      </w:r>
      <w:proofErr w:type="spellEnd"/>
      <w:r w:rsidRPr="001242B4">
        <w:rPr>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1242B4">
        <w:rPr>
          <w:rStyle w:val="StyleUnderline"/>
          <w:highlight w:val="cyan"/>
        </w:rPr>
        <w:t>staving off</w:t>
      </w:r>
      <w:r w:rsidRPr="001242B4">
        <w:rPr>
          <w:rStyle w:val="StyleUnderline"/>
        </w:rPr>
        <w:t xml:space="preserve"> the threat of </w:t>
      </w:r>
      <w:r w:rsidRPr="001242B4">
        <w:rPr>
          <w:rStyle w:val="StyleUnderline"/>
          <w:highlight w:val="cyan"/>
        </w:rPr>
        <w:t>a</w:t>
      </w:r>
      <w:r w:rsidRPr="001242B4">
        <w:rPr>
          <w:rStyle w:val="StyleUnderline"/>
        </w:rPr>
        <w:t xml:space="preserve"> first-ever </w:t>
      </w:r>
      <w:r w:rsidRPr="001242B4">
        <w:rPr>
          <w:rStyle w:val="StyleUnderline"/>
          <w:highlight w:val="cyan"/>
        </w:rPr>
        <w:t>default</w:t>
      </w:r>
      <w:r w:rsidRPr="001242B4">
        <w:rPr>
          <w:rStyle w:val="StyleUnderline"/>
        </w:rPr>
        <w:t xml:space="preserve"> on the national debt</w:t>
      </w:r>
      <w:r w:rsidRPr="001242B4">
        <w:rPr>
          <w:sz w:val="16"/>
        </w:rPr>
        <w:t xml:space="preserve"> after the G.O.P. agreed to temporarily drop its blockade of an increase. Senator Chuck Schumer, Democrat of </w:t>
      </w:r>
      <w:proofErr w:type="gramStart"/>
      <w:r w:rsidRPr="001242B4">
        <w:rPr>
          <w:sz w:val="16"/>
        </w:rPr>
        <w:t>New York</w:t>
      </w:r>
      <w:proofErr w:type="gramEnd"/>
      <w:r w:rsidRPr="001242B4">
        <w:rPr>
          <w:sz w:val="16"/>
        </w:rPr>
        <w:t xml:space="preserve"> and the majority leader, announced that he had reached an agreement with Senator Mitch McConnell of Kentucky, the minority leader</w:t>
      </w:r>
      <w:r w:rsidRPr="001242B4">
        <w:rPr>
          <w:rStyle w:val="StyleUnderline"/>
        </w:rPr>
        <w:t>, to clear the way for a vote as early as Thursday on a short-term extension</w:t>
      </w:r>
      <w:r w:rsidRPr="001242B4">
        <w:rPr>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242B4">
        <w:rPr>
          <w:sz w:val="16"/>
        </w:rPr>
        <w:t>gotta</w:t>
      </w:r>
      <w:proofErr w:type="spellEnd"/>
      <w:r w:rsidRPr="001242B4">
        <w:rPr>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w:t>
      </w:r>
      <w:proofErr w:type="gramStart"/>
      <w:r w:rsidRPr="001242B4">
        <w:rPr>
          <w:sz w:val="16"/>
        </w:rPr>
        <w:t>all of</w:t>
      </w:r>
      <w:proofErr w:type="gramEnd"/>
      <w:r w:rsidRPr="001242B4">
        <w:rPr>
          <w:sz w:val="16"/>
        </w:rPr>
        <w:t xml:space="preserve">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242B4">
        <w:rPr>
          <w:sz w:val="16"/>
        </w:rPr>
        <w:t>Akabas</w:t>
      </w:r>
      <w:proofErr w:type="spellEnd"/>
      <w:r w:rsidRPr="001242B4">
        <w:rPr>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242B4">
        <w:rPr>
          <w:rStyle w:val="StyleUnderline"/>
          <w:highlight w:val="cyan"/>
        </w:rPr>
        <w:t>Democrats</w:t>
      </w:r>
      <w:r w:rsidRPr="001242B4">
        <w:rPr>
          <w:rStyle w:val="StyleUnderline"/>
        </w:rPr>
        <w:t xml:space="preserve"> </w:t>
      </w:r>
      <w:r w:rsidRPr="001242B4">
        <w:rPr>
          <w:rStyle w:val="StyleUnderline"/>
          <w:highlight w:val="cyan"/>
        </w:rPr>
        <w:t>hope</w:t>
      </w:r>
      <w:r w:rsidRPr="001242B4">
        <w:rPr>
          <w:rStyle w:val="StyleUnderline"/>
        </w:rPr>
        <w:t xml:space="preserve"> nearly </w:t>
      </w:r>
      <w:r w:rsidRPr="001242B4">
        <w:rPr>
          <w:rStyle w:val="Emphasis"/>
          <w:highlight w:val="cyan"/>
        </w:rPr>
        <w:t>two</w:t>
      </w:r>
      <w:r w:rsidRPr="001242B4">
        <w:rPr>
          <w:rStyle w:val="Emphasis"/>
        </w:rPr>
        <w:t xml:space="preserve"> additional </w:t>
      </w:r>
      <w:r w:rsidRPr="001242B4">
        <w:rPr>
          <w:rStyle w:val="Emphasis"/>
          <w:highlight w:val="cyan"/>
        </w:rPr>
        <w:t>months</w:t>
      </w:r>
      <w:r w:rsidRPr="001242B4">
        <w:rPr>
          <w:rStyle w:val="StyleUnderline"/>
        </w:rPr>
        <w:t xml:space="preserve"> </w:t>
      </w:r>
      <w:r w:rsidRPr="001242B4">
        <w:rPr>
          <w:rStyle w:val="StyleUnderline"/>
          <w:highlight w:val="cyan"/>
        </w:rPr>
        <w:t xml:space="preserve">will give them </w:t>
      </w:r>
      <w:r w:rsidRPr="001242B4">
        <w:rPr>
          <w:rStyle w:val="Emphasis"/>
          <w:highlight w:val="cyan"/>
        </w:rPr>
        <w:t>space</w:t>
      </w:r>
      <w:r w:rsidRPr="001242B4">
        <w:rPr>
          <w:rStyle w:val="StyleUnderline"/>
        </w:rPr>
        <w:t xml:space="preserve"> </w:t>
      </w:r>
      <w:r w:rsidRPr="001242B4">
        <w:rPr>
          <w:rStyle w:val="StyleUnderline"/>
          <w:highlight w:val="cyan"/>
        </w:rPr>
        <w:t>to focus</w:t>
      </w:r>
      <w:r w:rsidRPr="001242B4">
        <w:rPr>
          <w:rStyle w:val="StyleUnderline"/>
        </w:rPr>
        <w:t xml:space="preserve"> </w:t>
      </w:r>
      <w:r w:rsidRPr="001242B4">
        <w:rPr>
          <w:rStyle w:val="StyleUnderline"/>
          <w:highlight w:val="cyan"/>
        </w:rPr>
        <w:t xml:space="preserve">on </w:t>
      </w:r>
      <w:r w:rsidRPr="001242B4">
        <w:rPr>
          <w:rStyle w:val="Emphasis"/>
          <w:highlight w:val="cyan"/>
        </w:rPr>
        <w:t>finalizing and enacting</w:t>
      </w:r>
      <w:r w:rsidRPr="001242B4">
        <w:rPr>
          <w:rStyle w:val="Emphasis"/>
        </w:rPr>
        <w:t xml:space="preserve"> most of President </w:t>
      </w:r>
      <w:r w:rsidRPr="001242B4">
        <w:rPr>
          <w:rStyle w:val="Emphasis"/>
          <w:highlight w:val="cyan"/>
        </w:rPr>
        <w:t>Biden’s</w:t>
      </w:r>
      <w:r w:rsidRPr="001242B4">
        <w:rPr>
          <w:rStyle w:val="Emphasis"/>
        </w:rPr>
        <w:t xml:space="preserve"> </w:t>
      </w:r>
      <w:r w:rsidRPr="001242B4">
        <w:rPr>
          <w:rStyle w:val="Emphasis"/>
          <w:highlight w:val="cyan"/>
        </w:rPr>
        <w:t>domestic agenda</w:t>
      </w:r>
      <w:r w:rsidRPr="001242B4">
        <w:rPr>
          <w:rStyle w:val="StyleUnderline"/>
          <w:highlight w:val="cyan"/>
        </w:rPr>
        <w:t>, including</w:t>
      </w:r>
      <w:r w:rsidRPr="001242B4">
        <w:rPr>
          <w:rStyle w:val="StyleUnderline"/>
        </w:rPr>
        <w:t xml:space="preserve"> </w:t>
      </w:r>
      <w:r w:rsidRPr="001242B4">
        <w:rPr>
          <w:rStyle w:val="Emphasis"/>
          <w:highlight w:val="cyan"/>
        </w:rPr>
        <w:t>hammering out</w:t>
      </w:r>
      <w:r w:rsidRPr="001242B4">
        <w:rPr>
          <w:rStyle w:val="Emphasis"/>
        </w:rPr>
        <w:t xml:space="preserve"> an array of </w:t>
      </w:r>
      <w:r w:rsidRPr="001242B4">
        <w:rPr>
          <w:rStyle w:val="Emphasis"/>
          <w:highlight w:val="cyan"/>
        </w:rPr>
        <w:t>intraparty</w:t>
      </w:r>
      <w:r w:rsidRPr="001242B4">
        <w:rPr>
          <w:rStyle w:val="Emphasis"/>
        </w:rPr>
        <w:t xml:space="preserve"> </w:t>
      </w:r>
      <w:r w:rsidRPr="001242B4">
        <w:rPr>
          <w:rStyle w:val="Emphasis"/>
          <w:highlight w:val="cyan"/>
        </w:rPr>
        <w:t>disagreements</w:t>
      </w:r>
      <w:r w:rsidRPr="001242B4">
        <w:rPr>
          <w:rStyle w:val="StyleUnderline"/>
        </w:rPr>
        <w:t xml:space="preserve"> </w:t>
      </w:r>
      <w:r w:rsidRPr="001242B4">
        <w:rPr>
          <w:rStyle w:val="StyleUnderline"/>
          <w:highlight w:val="cyan"/>
        </w:rPr>
        <w:t>over</w:t>
      </w:r>
      <w:r w:rsidRPr="001242B4">
        <w:rPr>
          <w:rStyle w:val="StyleUnderline"/>
        </w:rPr>
        <w:t xml:space="preserve"> </w:t>
      </w:r>
      <w:r w:rsidRPr="001242B4">
        <w:rPr>
          <w:rStyle w:val="StyleUnderline"/>
          <w:highlight w:val="cyan"/>
        </w:rPr>
        <w:t>an</w:t>
      </w:r>
      <w:r w:rsidRPr="001242B4">
        <w:rPr>
          <w:rStyle w:val="StyleUnderline"/>
        </w:rPr>
        <w:t xml:space="preserve"> </w:t>
      </w:r>
      <w:r w:rsidRPr="001242B4">
        <w:rPr>
          <w:rStyle w:val="StyleUnderline"/>
          <w:highlight w:val="cyan"/>
        </w:rPr>
        <w:t>expansive</w:t>
      </w:r>
      <w:r w:rsidRPr="001242B4">
        <w:rPr>
          <w:rStyle w:val="StyleUnderline"/>
        </w:rPr>
        <w:t xml:space="preserve"> multi-trillion-dollar social safety net and </w:t>
      </w:r>
      <w:r w:rsidRPr="001242B4">
        <w:rPr>
          <w:rStyle w:val="Emphasis"/>
          <w:highlight w:val="cyan"/>
        </w:rPr>
        <w:t>climate</w:t>
      </w:r>
      <w:r w:rsidRPr="001242B4">
        <w:rPr>
          <w:rStyle w:val="StyleUnderline"/>
          <w:highlight w:val="cyan"/>
        </w:rPr>
        <w:t xml:space="preserve"> </w:t>
      </w:r>
      <w:r w:rsidRPr="001242B4">
        <w:rPr>
          <w:rStyle w:val="Emphasis"/>
          <w:highlight w:val="cyan"/>
        </w:rPr>
        <w:t>change package</w:t>
      </w:r>
      <w:r w:rsidRPr="001242B4">
        <w:rPr>
          <w:rStyle w:val="Emphasis"/>
        </w:rPr>
        <w:t>.</w:t>
      </w:r>
      <w:r>
        <w:rPr>
          <w:rStyle w:val="Emphasis"/>
        </w:rPr>
        <w:t xml:space="preserve"> </w:t>
      </w:r>
      <w:r w:rsidRPr="001242B4">
        <w:rPr>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242B4">
        <w:rPr>
          <w:sz w:val="16"/>
        </w:rPr>
        <w:t>objected</w:t>
      </w:r>
      <w:proofErr w:type="gramEnd"/>
      <w:r w:rsidRPr="001242B4">
        <w:rPr>
          <w:sz w:val="16"/>
        </w:rPr>
        <w:t xml:space="preserve"> and leaders toiled to line up the </w:t>
      </w:r>
      <w:r w:rsidRPr="001242B4">
        <w:rPr>
          <w:sz w:val="16"/>
        </w:rPr>
        <w:lastRenderedPageBreak/>
        <w:t xml:space="preserve">votes needed. Should even one senator demand a recorded vote, at least 10 Republicans would be needed to join every Democrat to muster the 60 votes needed to move the bill forward. Image </w:t>
      </w:r>
      <w:r w:rsidRPr="001242B4">
        <w:rPr>
          <w:rStyle w:val="StyleUnderline"/>
        </w:rPr>
        <w:t>The movement on debt ceiling negotiations came the day after Senator Mitch McConnell backed down partially from his refusal to allow any such increase to move forward.</w:t>
      </w:r>
      <w:r>
        <w:rPr>
          <w:rStyle w:val="StyleUnderline"/>
        </w:rPr>
        <w:t xml:space="preserve"> </w:t>
      </w:r>
      <w:r w:rsidRPr="001242B4">
        <w:rPr>
          <w:sz w:val="16"/>
        </w:rPr>
        <w:t xml:space="preserve">Credit...T.J. Kirkpatrick for The New York Times </w:t>
      </w:r>
      <w:r w:rsidRPr="001242B4">
        <w:rPr>
          <w:rStyle w:val="StyleUnderline"/>
        </w:rPr>
        <w:t>“</w:t>
      </w:r>
      <w:r w:rsidRPr="001242B4">
        <w:rPr>
          <w:rStyle w:val="StyleUnderline"/>
          <w:highlight w:val="cyan"/>
        </w:rPr>
        <w:t>We’re having conversations</w:t>
      </w:r>
      <w:r w:rsidRPr="001242B4">
        <w:rPr>
          <w:rStyle w:val="StyleUnderline"/>
        </w:rPr>
        <w:t xml:space="preserve"> </w:t>
      </w:r>
      <w:r w:rsidRPr="001242B4">
        <w:rPr>
          <w:rStyle w:val="StyleUnderline"/>
          <w:highlight w:val="cyan"/>
        </w:rPr>
        <w:t>with our members</w:t>
      </w:r>
      <w:r w:rsidRPr="001242B4">
        <w:rPr>
          <w:rStyle w:val="StyleUnderline"/>
        </w:rPr>
        <w:t xml:space="preserve"> and kind of figuring out where people are, but, as you might expect, </w:t>
      </w:r>
      <w:r w:rsidRPr="001242B4">
        <w:rPr>
          <w:rStyle w:val="StyleUnderline"/>
          <w:highlight w:val="cyan"/>
        </w:rPr>
        <w:t xml:space="preserve">this is not an easy one to </w:t>
      </w:r>
      <w:proofErr w:type="gramStart"/>
      <w:r w:rsidRPr="001242B4">
        <w:rPr>
          <w:rStyle w:val="StyleUnderline"/>
          <w:highlight w:val="cyan"/>
        </w:rPr>
        <w:t>whip</w:t>
      </w:r>
      <w:r w:rsidRPr="001242B4">
        <w:rPr>
          <w:rStyle w:val="StyleUnderline"/>
        </w:rPr>
        <w:t>,,</w:t>
      </w:r>
      <w:proofErr w:type="gramEnd"/>
      <w:r w:rsidRPr="001242B4">
        <w:rPr>
          <w:rStyle w:val="StyleUnderline"/>
        </w:rPr>
        <w:t>” said Senator John Thune of South Dakota, the No. 2 Republican. He added that, “</w:t>
      </w:r>
      <w:r w:rsidRPr="001242B4">
        <w:rPr>
          <w:rStyle w:val="StyleUnderline"/>
          <w:highlight w:val="cyan"/>
        </w:rPr>
        <w:t xml:space="preserve">in the end </w:t>
      </w:r>
      <w:r w:rsidRPr="001242B4">
        <w:rPr>
          <w:rStyle w:val="Emphasis"/>
          <w:highlight w:val="cyan"/>
        </w:rPr>
        <w:t>we’ll be there</w:t>
      </w:r>
      <w:r w:rsidRPr="001242B4">
        <w:rPr>
          <w:rStyle w:val="StyleUnderline"/>
        </w:rPr>
        <w:t xml:space="preserve">, </w:t>
      </w:r>
      <w:r w:rsidRPr="001242B4">
        <w:rPr>
          <w:rStyle w:val="StyleUnderline"/>
          <w:highlight w:val="cyan"/>
        </w:rPr>
        <w:t xml:space="preserve">but </w:t>
      </w:r>
      <w:r w:rsidRPr="001242B4">
        <w:rPr>
          <w:rStyle w:val="Emphasis"/>
          <w:highlight w:val="cyan"/>
        </w:rPr>
        <w:t>it will be</w:t>
      </w:r>
      <w:r w:rsidRPr="001242B4">
        <w:rPr>
          <w:rStyle w:val="Emphasis"/>
        </w:rPr>
        <w:t xml:space="preserve"> a </w:t>
      </w:r>
      <w:r w:rsidRPr="001242B4">
        <w:rPr>
          <w:rStyle w:val="Emphasis"/>
          <w:highlight w:val="cyan"/>
        </w:rPr>
        <w:t>painful</w:t>
      </w:r>
      <w:r w:rsidRPr="001242B4">
        <w:rPr>
          <w:rStyle w:val="Emphasis"/>
        </w:rPr>
        <w:t xml:space="preserve"> birthing process.”</w:t>
      </w:r>
      <w:r>
        <w:rPr>
          <w:rStyle w:val="Emphasis"/>
        </w:rPr>
        <w:t xml:space="preserve"> </w:t>
      </w:r>
      <w:r w:rsidRPr="001242B4">
        <w:rPr>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242B4">
        <w:rPr>
          <w:rStyle w:val="StyleUnderline"/>
          <w:highlight w:val="cyan"/>
        </w:rPr>
        <w:t>Democrats</w:t>
      </w:r>
      <w:r w:rsidRPr="001242B4">
        <w:rPr>
          <w:rStyle w:val="StyleUnderline"/>
        </w:rPr>
        <w:t xml:space="preserve"> ultimately </w:t>
      </w:r>
      <w:r w:rsidRPr="001242B4">
        <w:rPr>
          <w:rStyle w:val="StyleUnderline"/>
          <w:highlight w:val="cyan"/>
        </w:rPr>
        <w:t>use</w:t>
      </w:r>
      <w:r w:rsidRPr="001242B4">
        <w:rPr>
          <w:rStyle w:val="StyleUnderline"/>
        </w:rPr>
        <w:t xml:space="preserve"> an arcane and time-consuming budget process known as </w:t>
      </w:r>
      <w:r w:rsidRPr="001242B4">
        <w:rPr>
          <w:rStyle w:val="StyleUnderline"/>
          <w:highlight w:val="cyan"/>
        </w:rPr>
        <w:t>reconciliation</w:t>
      </w:r>
      <w:r w:rsidRPr="001242B4">
        <w:rPr>
          <w:rStyle w:val="StyleUnderline"/>
        </w:rPr>
        <w:t xml:space="preserve"> </w:t>
      </w:r>
      <w:r w:rsidRPr="001242B4">
        <w:rPr>
          <w:rStyle w:val="StyleUnderline"/>
          <w:highlight w:val="cyan"/>
        </w:rPr>
        <w:t>to</w:t>
      </w:r>
      <w:r w:rsidRPr="001242B4">
        <w:rPr>
          <w:rStyle w:val="StyleUnderline"/>
        </w:rPr>
        <w:t xml:space="preserve"> lift the debt ceiling into next year.</w:t>
      </w:r>
      <w:r>
        <w:rPr>
          <w:rStyle w:val="StyleUnderline"/>
        </w:rPr>
        <w:t xml:space="preserve"> </w:t>
      </w:r>
      <w:r w:rsidRPr="001242B4">
        <w:rPr>
          <w:sz w:val="16"/>
        </w:rPr>
        <w:t xml:space="preserve">Democrats </w:t>
      </w:r>
      <w:r w:rsidRPr="001242B4">
        <w:rPr>
          <w:rStyle w:val="StyleUnderline"/>
        </w:rPr>
        <w:t xml:space="preserve">are currently using that process to steer around Republican opposition and </w:t>
      </w:r>
      <w:r w:rsidRPr="001242B4">
        <w:rPr>
          <w:rStyle w:val="StyleUnderline"/>
          <w:highlight w:val="cyan"/>
        </w:rPr>
        <w:t>push</w:t>
      </w:r>
      <w:r w:rsidRPr="001242B4">
        <w:rPr>
          <w:rStyle w:val="StyleUnderline"/>
        </w:rPr>
        <w:t xml:space="preserve"> through </w:t>
      </w:r>
      <w:r w:rsidRPr="001242B4">
        <w:rPr>
          <w:rStyle w:val="StyleUnderline"/>
          <w:highlight w:val="cyan"/>
        </w:rPr>
        <w:t>a</w:t>
      </w:r>
      <w:r w:rsidRPr="001242B4">
        <w:rPr>
          <w:rStyle w:val="StyleUnderline"/>
        </w:rPr>
        <w:t xml:space="preserve"> </w:t>
      </w:r>
      <w:r w:rsidRPr="001242B4">
        <w:rPr>
          <w:rStyle w:val="Emphasis"/>
        </w:rPr>
        <w:t xml:space="preserve">sprawling </w:t>
      </w:r>
      <w:r w:rsidRPr="001242B4">
        <w:rPr>
          <w:rStyle w:val="Emphasis"/>
          <w:highlight w:val="cyan"/>
        </w:rPr>
        <w:t>domestic package</w:t>
      </w:r>
      <w:r w:rsidRPr="001242B4">
        <w:rPr>
          <w:rStyle w:val="Emphasis"/>
        </w:rPr>
        <w:t xml:space="preserve"> </w:t>
      </w:r>
      <w:r w:rsidRPr="001242B4">
        <w:rPr>
          <w:rStyle w:val="Emphasis"/>
          <w:highlight w:val="cyan"/>
        </w:rPr>
        <w:t>that would address climate change</w:t>
      </w:r>
      <w:r w:rsidRPr="001242B4">
        <w:rPr>
          <w:rStyle w:val="StyleUnderline"/>
        </w:rPr>
        <w:t>, expand the social safety net with more health care and education benefits, and increase taxes on the wealthy and corporations.</w:t>
      </w:r>
      <w:r>
        <w:rPr>
          <w:rStyle w:val="StyleUnderline"/>
        </w:rPr>
        <w:t xml:space="preserve"> </w:t>
      </w:r>
      <w:r w:rsidRPr="001242B4">
        <w:rPr>
          <w:sz w:val="16"/>
        </w:rPr>
        <w:t>“The pathway our Democratic colleagues have accepted will spare the American people any near-term crisis,” Mr. McConnell said on the Senate floor</w:t>
      </w:r>
      <w:r w:rsidRPr="001242B4">
        <w:rPr>
          <w:rStyle w:val="StyleUnderline"/>
        </w:rPr>
        <w:t xml:space="preserve">. </w:t>
      </w:r>
      <w:r w:rsidRPr="001242B4">
        <w:rPr>
          <w:rStyle w:val="Emphasis"/>
          <w:highlight w:val="cyan"/>
        </w:rPr>
        <w:t>The extension</w:t>
      </w:r>
      <w:r w:rsidRPr="001242B4">
        <w:rPr>
          <w:rStyle w:val="Emphasis"/>
        </w:rPr>
        <w:t xml:space="preserve">, he added, also </w:t>
      </w:r>
      <w:r w:rsidRPr="001242B4">
        <w:rPr>
          <w:rStyle w:val="Emphasis"/>
          <w:highlight w:val="cyan"/>
        </w:rPr>
        <w:t>means “there’ll be no</w:t>
      </w:r>
      <w:r w:rsidRPr="001242B4">
        <w:rPr>
          <w:rStyle w:val="Emphasis"/>
        </w:rPr>
        <w:t xml:space="preserve"> </w:t>
      </w:r>
      <w:r w:rsidRPr="001242B4">
        <w:rPr>
          <w:rStyle w:val="Emphasis"/>
          <w:highlight w:val="cyan"/>
        </w:rPr>
        <w:t>question they’ll have plenty of tim</w:t>
      </w:r>
      <w:r w:rsidRPr="001242B4">
        <w:rPr>
          <w:rStyle w:val="StyleUnderline"/>
          <w:highlight w:val="cyan"/>
        </w:rPr>
        <w:t>e</w:t>
      </w:r>
      <w:r w:rsidRPr="001242B4">
        <w:rPr>
          <w:rStyle w:val="StyleUnderline"/>
        </w:rPr>
        <w:t>” to use the reconciliation process to approve a long-term increase.</w:t>
      </w:r>
    </w:p>
    <w:p w14:paraId="3C4B0174" w14:textId="77777777" w:rsidR="00D174F0" w:rsidRPr="00C400E8" w:rsidRDefault="00D174F0" w:rsidP="00D174F0">
      <w:pPr>
        <w:pStyle w:val="Heading4"/>
        <w:rPr>
          <w:rFonts w:cs="Calibri"/>
        </w:rPr>
      </w:pPr>
      <w:r w:rsidRPr="00C400E8">
        <w:rPr>
          <w:rFonts w:cs="Calibri"/>
        </w:rPr>
        <w:t xml:space="preserve">Medical IP takes </w:t>
      </w:r>
      <w:r w:rsidRPr="00C400E8">
        <w:rPr>
          <w:rFonts w:cs="Calibri"/>
          <w:u w:val="single"/>
        </w:rPr>
        <w:t>time</w:t>
      </w:r>
      <w:r w:rsidRPr="00C400E8">
        <w:rPr>
          <w:rFonts w:cs="Calibri"/>
        </w:rPr>
        <w:t xml:space="preserve">, </w:t>
      </w:r>
      <w:r w:rsidRPr="00C400E8">
        <w:rPr>
          <w:rFonts w:cs="Calibri"/>
          <w:u w:val="single"/>
        </w:rPr>
        <w:t>energy</w:t>
      </w:r>
      <w:r w:rsidRPr="00C400E8">
        <w:rPr>
          <w:rFonts w:cs="Calibri"/>
        </w:rPr>
        <w:t xml:space="preserve">, and </w:t>
      </w:r>
      <w:r w:rsidRPr="00C400E8">
        <w:rPr>
          <w:rFonts w:cs="Calibri"/>
          <w:u w:val="single"/>
        </w:rPr>
        <w:t>political capital</w:t>
      </w:r>
      <w:r w:rsidRPr="00C400E8">
        <w:rPr>
          <w:rFonts w:cs="Calibri"/>
        </w:rPr>
        <w:t xml:space="preserve"> away from </w:t>
      </w:r>
      <w:r w:rsidRPr="00C400E8">
        <w:rPr>
          <w:rFonts w:cs="Calibri"/>
          <w:u w:val="single"/>
        </w:rPr>
        <w:t xml:space="preserve">domestic legislation </w:t>
      </w:r>
      <w:r w:rsidRPr="00C400E8">
        <w:rPr>
          <w:rFonts w:cs="Calibri"/>
        </w:rPr>
        <w:t xml:space="preserve">– big pharma and EU allies </w:t>
      </w:r>
    </w:p>
    <w:p w14:paraId="24838E31" w14:textId="77777777" w:rsidR="00D174F0" w:rsidRPr="00C400E8" w:rsidRDefault="00D174F0" w:rsidP="00D174F0">
      <w:pPr>
        <w:rPr>
          <w:rFonts w:cs="Calibri"/>
        </w:rPr>
      </w:pPr>
      <w:proofErr w:type="spellStart"/>
      <w:r w:rsidRPr="00C400E8">
        <w:rPr>
          <w:rStyle w:val="Style13ptBold"/>
          <w:rFonts w:cs="Calibri"/>
        </w:rPr>
        <w:t>Bhadrakumar</w:t>
      </w:r>
      <w:proofErr w:type="spellEnd"/>
      <w:r w:rsidRPr="00C400E8">
        <w:rPr>
          <w:rStyle w:val="Style13ptBold"/>
          <w:rFonts w:cs="Calibri"/>
        </w:rPr>
        <w:t xml:space="preserve"> 5/9</w:t>
      </w:r>
      <w:r w:rsidRPr="00C400E8">
        <w:rPr>
          <w:rFonts w:cs="Calibri"/>
        </w:rPr>
        <w:t xml:space="preserve"> M K </w:t>
      </w:r>
      <w:proofErr w:type="spellStart"/>
      <w:r w:rsidRPr="00C400E8">
        <w:rPr>
          <w:rFonts w:cs="Calibri"/>
        </w:rPr>
        <w:t>Bhadrakumar</w:t>
      </w:r>
      <w:proofErr w:type="spellEnd"/>
      <w:r w:rsidRPr="00C400E8">
        <w:rPr>
          <w:rFonts w:cs="Calibri"/>
        </w:rPr>
        <w:t xml:space="preserve"> is a former Indian diplomat. "Biden’s talk of vaccine IP waiver is political theater." Asia Times, May 9, 2021, asiatimes.com/2021/05/bidens-talk-of-vaccine-ip-waiver-is-political-theater.</w:t>
      </w:r>
    </w:p>
    <w:p w14:paraId="65F2B97A" w14:textId="77777777" w:rsidR="00D174F0" w:rsidRPr="00C400E8" w:rsidRDefault="00D174F0" w:rsidP="00D174F0">
      <w:pPr>
        <w:rPr>
          <w:rFonts w:cs="Calibri"/>
          <w:sz w:val="16"/>
        </w:rPr>
      </w:pPr>
      <w:r w:rsidRPr="00C400E8">
        <w:rPr>
          <w:rFonts w:cs="Calibri"/>
          <w:sz w:val="16"/>
        </w:rPr>
        <w:t xml:space="preserve">On the other hand, </w:t>
      </w:r>
      <w:r w:rsidRPr="00C400E8">
        <w:rPr>
          <w:rStyle w:val="StyleUnderline"/>
          <w:rFonts w:cs="Calibri"/>
          <w:highlight w:val="cyan"/>
        </w:rPr>
        <w:t>Biden</w:t>
      </w:r>
      <w:r w:rsidRPr="00C400E8">
        <w:rPr>
          <w:rFonts w:cs="Calibri"/>
          <w:sz w:val="16"/>
        </w:rPr>
        <w:t>, whose political life of half a century was largely spent in the US Congress</w:t>
      </w:r>
      <w:r w:rsidRPr="00C400E8">
        <w:rPr>
          <w:rStyle w:val="StyleUnderline"/>
          <w:rFonts w:cs="Calibri"/>
        </w:rPr>
        <w:t xml:space="preserve">, </w:t>
      </w:r>
      <w:r w:rsidRPr="00C400E8">
        <w:rPr>
          <w:rStyle w:val="StyleUnderline"/>
          <w:rFonts w:cs="Calibri"/>
          <w:highlight w:val="cyan"/>
        </w:rPr>
        <w:t>is</w:t>
      </w:r>
      <w:r w:rsidRPr="00C400E8">
        <w:rPr>
          <w:rStyle w:val="StyleUnderline"/>
          <w:rFonts w:cs="Calibri"/>
        </w:rPr>
        <w:t xml:space="preserve"> </w:t>
      </w:r>
      <w:proofErr w:type="gramStart"/>
      <w:r w:rsidRPr="00C400E8">
        <w:rPr>
          <w:rStyle w:val="StyleUnderline"/>
          <w:rFonts w:cs="Calibri"/>
        </w:rPr>
        <w:t xml:space="preserve">well </w:t>
      </w:r>
      <w:r w:rsidRPr="00C400E8">
        <w:rPr>
          <w:rStyle w:val="StyleUnderline"/>
          <w:rFonts w:cs="Calibri"/>
          <w:highlight w:val="cyan"/>
        </w:rPr>
        <w:t>aware</w:t>
      </w:r>
      <w:proofErr w:type="gramEnd"/>
      <w:r w:rsidRPr="00C400E8">
        <w:rPr>
          <w:rStyle w:val="StyleUnderline"/>
          <w:rFonts w:cs="Calibri"/>
        </w:rPr>
        <w:t xml:space="preserve"> </w:t>
      </w:r>
      <w:r w:rsidRPr="00C400E8">
        <w:rPr>
          <w:rStyle w:val="StyleUnderline"/>
          <w:rFonts w:cs="Calibri"/>
          <w:highlight w:val="cyan"/>
        </w:rPr>
        <w:t>of the</w:t>
      </w:r>
      <w:r w:rsidRPr="00C400E8">
        <w:rPr>
          <w:rStyle w:val="StyleUnderline"/>
          <w:rFonts w:cs="Calibri"/>
        </w:rPr>
        <w:t xml:space="preserve"> </w:t>
      </w:r>
      <w:r w:rsidRPr="00C400E8">
        <w:rPr>
          <w:rStyle w:val="Emphasis"/>
          <w:rFonts w:cs="Calibri"/>
        </w:rPr>
        <w:t xml:space="preserve">awesome </w:t>
      </w:r>
      <w:r w:rsidRPr="00C400E8">
        <w:rPr>
          <w:rStyle w:val="Emphasis"/>
          <w:rFonts w:cs="Calibri"/>
          <w:highlight w:val="cyan"/>
        </w:rPr>
        <w:t>clout</w:t>
      </w:r>
      <w:r w:rsidRPr="00C400E8">
        <w:rPr>
          <w:rStyle w:val="StyleUnderline"/>
          <w:rFonts w:cs="Calibri"/>
        </w:rPr>
        <w:t xml:space="preserve"> </w:t>
      </w:r>
      <w:r w:rsidRPr="00C400E8">
        <w:rPr>
          <w:rStyle w:val="StyleUnderline"/>
          <w:rFonts w:cs="Calibri"/>
          <w:highlight w:val="cyan"/>
        </w:rPr>
        <w:t>of</w:t>
      </w:r>
      <w:r w:rsidRPr="00C400E8">
        <w:rPr>
          <w:rStyle w:val="StyleUnderline"/>
          <w:rFonts w:cs="Calibri"/>
        </w:rPr>
        <w:t xml:space="preserve"> the </w:t>
      </w:r>
      <w:r w:rsidRPr="00C400E8">
        <w:rPr>
          <w:rStyle w:val="StyleUnderline"/>
          <w:rFonts w:cs="Calibri"/>
          <w:highlight w:val="cyan"/>
        </w:rPr>
        <w:t>pharma</w:t>
      </w:r>
      <w:r w:rsidRPr="00C400E8">
        <w:rPr>
          <w:rStyle w:val="StyleUnderline"/>
          <w:rFonts w:cs="Calibri"/>
        </w:rPr>
        <w:t>ceutical companies in American politics</w:t>
      </w:r>
      <w:r w:rsidRPr="00C400E8">
        <w:rPr>
          <w:rFonts w:cs="Calibri"/>
          <w:sz w:val="16"/>
        </w:rPr>
        <w:t xml:space="preserve">. From that lobby’s perspective, the </w:t>
      </w:r>
      <w:r w:rsidRPr="00C400E8">
        <w:rPr>
          <w:rStyle w:val="StyleUnderline"/>
          <w:rFonts w:cs="Calibri"/>
        </w:rPr>
        <w:t>patent waiver “amounts to the expropriation of the property</w:t>
      </w:r>
      <w:r w:rsidRPr="00C400E8">
        <w:rPr>
          <w:rFonts w:cs="Calibri"/>
          <w:sz w:val="16"/>
        </w:rPr>
        <w:t xml:space="preserve"> </w:t>
      </w:r>
      <w:r w:rsidRPr="00C400E8">
        <w:rPr>
          <w:rStyle w:val="StyleUnderline"/>
          <w:rFonts w:cs="Calibri"/>
        </w:rPr>
        <w:t>of the pharmaceutical companies</w:t>
      </w:r>
      <w:r w:rsidRPr="00C400E8">
        <w:rPr>
          <w:rFonts w:cs="Calibri"/>
          <w:sz w:val="16"/>
        </w:rPr>
        <w:t xml:space="preserve"> whose innovation and financial investments made the development of Covid-19 vaccines possible in the first place,” as a senior scholar at the Johns Hopkins Center for Health Security puts it. </w:t>
      </w:r>
      <w:r w:rsidRPr="00C400E8">
        <w:rPr>
          <w:rStyle w:val="StyleUnderline"/>
          <w:rFonts w:cs="Calibri"/>
        </w:rPr>
        <w:t xml:space="preserve">The US pharmaceutical </w:t>
      </w:r>
      <w:r w:rsidRPr="00C400E8">
        <w:rPr>
          <w:rStyle w:val="StyleUnderline"/>
          <w:rFonts w:cs="Calibri"/>
          <w:highlight w:val="cyan"/>
        </w:rPr>
        <w:t>industry</w:t>
      </w:r>
      <w:r w:rsidRPr="00C400E8">
        <w:rPr>
          <w:rStyle w:val="StyleUnderline"/>
          <w:rFonts w:cs="Calibri"/>
        </w:rPr>
        <w:t xml:space="preserve"> </w:t>
      </w:r>
      <w:r w:rsidRPr="00C400E8">
        <w:rPr>
          <w:rStyle w:val="StyleUnderline"/>
          <w:rFonts w:cs="Calibri"/>
          <w:highlight w:val="cyan"/>
        </w:rPr>
        <w:t>and</w:t>
      </w:r>
      <w:r w:rsidRPr="00C400E8">
        <w:rPr>
          <w:rStyle w:val="StyleUnderline"/>
          <w:rFonts w:cs="Calibri"/>
        </w:rPr>
        <w:t xml:space="preserve"> congressional </w:t>
      </w:r>
      <w:r w:rsidRPr="00C400E8">
        <w:rPr>
          <w:rStyle w:val="StyleUnderline"/>
          <w:rFonts w:cs="Calibri"/>
          <w:highlight w:val="cyan"/>
        </w:rPr>
        <w:t>Rep</w:t>
      </w:r>
      <w:r w:rsidRPr="00C400E8">
        <w:rPr>
          <w:rStyle w:val="StyleUnderline"/>
          <w:rFonts w:cs="Calibri"/>
        </w:rPr>
        <w:t>ublican</w:t>
      </w:r>
      <w:r w:rsidRPr="00C400E8">
        <w:rPr>
          <w:rStyle w:val="StyleUnderline"/>
          <w:rFonts w:cs="Calibri"/>
          <w:highlight w:val="cyan"/>
        </w:rPr>
        <w:t>s</w:t>
      </w:r>
      <w:r w:rsidRPr="00C400E8">
        <w:rPr>
          <w:rStyle w:val="StyleUnderline"/>
          <w:rFonts w:cs="Calibri"/>
        </w:rPr>
        <w:t xml:space="preserve"> </w:t>
      </w:r>
      <w:r w:rsidRPr="00C400E8">
        <w:rPr>
          <w:rStyle w:val="StyleUnderline"/>
          <w:rFonts w:cs="Calibri"/>
          <w:highlight w:val="cyan"/>
        </w:rPr>
        <w:t>have already</w:t>
      </w:r>
      <w:r w:rsidRPr="00C400E8">
        <w:rPr>
          <w:rStyle w:val="StyleUnderline"/>
          <w:rFonts w:cs="Calibri"/>
        </w:rPr>
        <w:t xml:space="preserve"> </w:t>
      </w:r>
      <w:r w:rsidRPr="00C400E8">
        <w:rPr>
          <w:rStyle w:val="Emphasis"/>
          <w:rFonts w:cs="Calibri"/>
          <w:highlight w:val="cyan"/>
        </w:rPr>
        <w:t>gone on the offensiv</w:t>
      </w:r>
      <w:r w:rsidRPr="00C400E8">
        <w:rPr>
          <w:rStyle w:val="StyleUnderline"/>
          <w:rFonts w:cs="Calibri"/>
        </w:rPr>
        <w:t>e blasting Biden’s announcement</w:t>
      </w:r>
      <w:r w:rsidRPr="00C400E8">
        <w:rPr>
          <w:rFonts w:cs="Calibri"/>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C400E8">
        <w:rPr>
          <w:rStyle w:val="StyleUnderline"/>
          <w:rFonts w:cs="Calibri"/>
        </w:rPr>
        <w:t>Intellectual property protections are part of the reason we have these life-saving products</w:t>
      </w:r>
      <w:r w:rsidRPr="00C400E8">
        <w:rPr>
          <w:rFonts w:cs="Calibri"/>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C400E8">
        <w:rPr>
          <w:rStyle w:val="StyleUnderline"/>
          <w:rFonts w:cs="Calibri"/>
        </w:rPr>
        <w:t xml:space="preserve">Clearly, </w:t>
      </w:r>
      <w:r w:rsidRPr="00C400E8">
        <w:rPr>
          <w:rStyle w:val="StyleUnderline"/>
          <w:rFonts w:cs="Calibri"/>
          <w:highlight w:val="cyan"/>
        </w:rPr>
        <w:t>Biden</w:t>
      </w:r>
      <w:r w:rsidRPr="00C400E8">
        <w:rPr>
          <w:rStyle w:val="StyleUnderline"/>
          <w:rFonts w:cs="Calibri"/>
        </w:rPr>
        <w:t xml:space="preserve"> </w:t>
      </w:r>
      <w:r w:rsidRPr="00C400E8">
        <w:rPr>
          <w:rStyle w:val="StyleUnderline"/>
          <w:rFonts w:cs="Calibri"/>
          <w:highlight w:val="cyan"/>
        </w:rPr>
        <w:t xml:space="preserve">would rather </w:t>
      </w:r>
      <w:r w:rsidRPr="00C400E8">
        <w:rPr>
          <w:rStyle w:val="Emphasis"/>
          <w:rFonts w:cs="Calibri"/>
          <w:highlight w:val="cyan"/>
        </w:rPr>
        <w:t>spend his p</w:t>
      </w:r>
      <w:r w:rsidRPr="00C400E8">
        <w:rPr>
          <w:rStyle w:val="Emphasis"/>
          <w:rFonts w:cs="Calibri"/>
        </w:rPr>
        <w:t xml:space="preserve">olitical </w:t>
      </w:r>
      <w:r w:rsidRPr="00C400E8">
        <w:rPr>
          <w:rStyle w:val="Emphasis"/>
          <w:rFonts w:cs="Calibri"/>
          <w:highlight w:val="cyan"/>
        </w:rPr>
        <w:t>c</w:t>
      </w:r>
      <w:r w:rsidRPr="00C400E8">
        <w:rPr>
          <w:rStyle w:val="Emphasis"/>
          <w:rFonts w:cs="Calibri"/>
        </w:rPr>
        <w:t>apita</w:t>
      </w:r>
      <w:r w:rsidRPr="00C400E8">
        <w:rPr>
          <w:rStyle w:val="Emphasis"/>
          <w:rFonts w:cs="Calibri"/>
          <w:highlight w:val="cyan"/>
        </w:rPr>
        <w:t>l</w:t>
      </w:r>
      <w:r w:rsidRPr="00C400E8">
        <w:rPr>
          <w:rStyle w:val="Emphasis"/>
          <w:rFonts w:cs="Calibri"/>
        </w:rPr>
        <w:t xml:space="preserve"> </w:t>
      </w:r>
      <w:r w:rsidRPr="00C400E8">
        <w:rPr>
          <w:rStyle w:val="Emphasis"/>
          <w:rFonts w:cs="Calibri"/>
          <w:highlight w:val="cyan"/>
        </w:rPr>
        <w:t>on getting</w:t>
      </w:r>
      <w:r w:rsidRPr="00C400E8">
        <w:rPr>
          <w:rStyle w:val="Emphasis"/>
          <w:rFonts w:cs="Calibri"/>
        </w:rPr>
        <w:t xml:space="preserve"> the necessary </w:t>
      </w:r>
      <w:r w:rsidRPr="00C400E8">
        <w:rPr>
          <w:rStyle w:val="Emphasis"/>
          <w:rFonts w:cs="Calibri"/>
          <w:highlight w:val="cyan"/>
        </w:rPr>
        <w:t>legislation</w:t>
      </w:r>
      <w:r w:rsidRPr="00C400E8">
        <w:rPr>
          <w:rStyle w:val="Emphasis"/>
          <w:rFonts w:cs="Calibri"/>
        </w:rPr>
        <w:t xml:space="preserve"> through Congress </w:t>
      </w:r>
      <w:r w:rsidRPr="00C400E8">
        <w:rPr>
          <w:rStyle w:val="Emphasis"/>
          <w:rFonts w:cs="Calibri"/>
          <w:highlight w:val="cyan"/>
        </w:rPr>
        <w:t xml:space="preserve">to advance </w:t>
      </w:r>
      <w:r w:rsidRPr="00C400E8">
        <w:rPr>
          <w:rStyle w:val="Emphasis"/>
          <w:rFonts w:cs="Calibri"/>
        </w:rPr>
        <w:t xml:space="preserve">his </w:t>
      </w:r>
      <w:r w:rsidRPr="00C400E8">
        <w:rPr>
          <w:rStyle w:val="Emphasis"/>
          <w:rFonts w:cs="Calibri"/>
          <w:highlight w:val="cyan"/>
        </w:rPr>
        <w:t xml:space="preserve">domestic reform </w:t>
      </w:r>
      <w:r w:rsidRPr="00C400E8">
        <w:rPr>
          <w:rStyle w:val="Emphasis"/>
          <w:rFonts w:cs="Calibri"/>
        </w:rPr>
        <w:t xml:space="preserve">agenda </w:t>
      </w:r>
      <w:r w:rsidRPr="00C400E8">
        <w:rPr>
          <w:rStyle w:val="Emphasis"/>
          <w:rFonts w:cs="Calibri"/>
          <w:highlight w:val="cyan"/>
        </w:rPr>
        <w:t xml:space="preserve">rather than </w:t>
      </w:r>
      <w:r w:rsidRPr="00C400E8">
        <w:rPr>
          <w:rStyle w:val="Emphasis"/>
          <w:rFonts w:cs="Calibri"/>
        </w:rPr>
        <w:t xml:space="preserve">spend time and energy </w:t>
      </w:r>
      <w:r w:rsidRPr="00C400E8">
        <w:rPr>
          <w:rStyle w:val="Emphasis"/>
          <w:rFonts w:cs="Calibri"/>
          <w:highlight w:val="cyan"/>
        </w:rPr>
        <w:t xml:space="preserve">to take on </w:t>
      </w:r>
      <w:r w:rsidRPr="00C400E8">
        <w:rPr>
          <w:rStyle w:val="Emphasis"/>
          <w:rFonts w:cs="Calibri"/>
        </w:rPr>
        <w:t xml:space="preserve">the </w:t>
      </w:r>
      <w:r w:rsidRPr="00C400E8">
        <w:rPr>
          <w:rStyle w:val="Emphasis"/>
          <w:rFonts w:cs="Calibri"/>
          <w:highlight w:val="cyan"/>
        </w:rPr>
        <w:t>pharma</w:t>
      </w:r>
      <w:r w:rsidRPr="00C400E8">
        <w:rPr>
          <w:rStyle w:val="Emphasis"/>
          <w:rFonts w:cs="Calibri"/>
        </w:rPr>
        <w:t xml:space="preserve">ceutical </w:t>
      </w:r>
      <w:r w:rsidRPr="00C400E8">
        <w:rPr>
          <w:rStyle w:val="Emphasis"/>
          <w:rFonts w:cs="Calibri"/>
          <w:highlight w:val="cyan"/>
        </w:rPr>
        <w:t>industry</w:t>
      </w:r>
      <w:r w:rsidRPr="00C400E8">
        <w:rPr>
          <w:rStyle w:val="StyleUnderline"/>
          <w:rFonts w:cs="Calibri"/>
        </w:rPr>
        <w:t xml:space="preserve"> to burnish his image as a good Samaritan on the world stage. </w:t>
      </w:r>
      <w:r w:rsidRPr="00C400E8">
        <w:rPr>
          <w:rFonts w:cs="Calibri"/>
          <w:sz w:val="16"/>
        </w:rPr>
        <w:t xml:space="preserve">Conceivably, </w:t>
      </w:r>
      <w:r w:rsidRPr="00C400E8">
        <w:rPr>
          <w:rStyle w:val="StyleUnderline"/>
          <w:rFonts w:cs="Calibri"/>
        </w:rPr>
        <w:t>Biden could be counting o</w:t>
      </w:r>
      <w:r w:rsidRPr="00E43259">
        <w:rPr>
          <w:rStyle w:val="StyleUnderline"/>
          <w:rFonts w:cs="Calibri"/>
        </w:rPr>
        <w:t>n the “text-based negotiations”</w:t>
      </w:r>
      <w:r w:rsidRPr="00E43259">
        <w:rPr>
          <w:rFonts w:cs="Calibri"/>
          <w:sz w:val="16"/>
        </w:rPr>
        <w:t xml:space="preserve"> </w:t>
      </w:r>
      <w:r w:rsidRPr="00E43259">
        <w:rPr>
          <w:rStyle w:val="StyleUnderline"/>
          <w:rFonts w:cs="Calibri"/>
        </w:rPr>
        <w:t>at the WTO</w:t>
      </w:r>
      <w:r w:rsidRPr="00E43259">
        <w:rPr>
          <w:rFonts w:cs="Calibri"/>
          <w:sz w:val="16"/>
        </w:rPr>
        <w:t xml:space="preserve"> </w:t>
      </w:r>
      <w:r w:rsidRPr="00E43259">
        <w:rPr>
          <w:rStyle w:val="Emphasis"/>
          <w:rFonts w:cs="Calibri"/>
        </w:rPr>
        <w:t>dragging on for months, if not years</w:t>
      </w:r>
      <w:r w:rsidRPr="00E43259">
        <w:rPr>
          <w:rStyle w:val="StyleUnderline"/>
          <w:rFonts w:cs="Calibri"/>
        </w:rPr>
        <w:t>, without reaching anywhere</w:t>
      </w:r>
      <w:r w:rsidRPr="00E43259">
        <w:rPr>
          <w:rFonts w:cs="Calibri"/>
          <w:sz w:val="16"/>
        </w:rPr>
        <w:t xml:space="preserve">. </w:t>
      </w:r>
      <w:r w:rsidRPr="00E43259">
        <w:rPr>
          <w:rStyle w:val="StyleUnderline"/>
          <w:rFonts w:cs="Calibri"/>
        </w:rPr>
        <w:t>The US support for the waiver could even be a tactic to persuade pharmaceutical</w:t>
      </w:r>
      <w:r w:rsidRPr="00C400E8">
        <w:rPr>
          <w:rStyle w:val="StyleUnderline"/>
          <w:rFonts w:cs="Calibri"/>
        </w:rPr>
        <w:t xml:space="preserve"> firms to back less drastic steps like sharing technology and expanding joint ventures to boost global production quickly.</w:t>
      </w:r>
      <w:r w:rsidRPr="00C400E8">
        <w:rPr>
          <w:rFonts w:cs="Calibri"/>
          <w:u w:val="single"/>
        </w:rPr>
        <w:t xml:space="preserve"> </w:t>
      </w:r>
      <w:r w:rsidRPr="00C400E8">
        <w:rPr>
          <w:rFonts w:cs="Calibri"/>
          <w:sz w:val="16"/>
        </w:rPr>
        <w:t xml:space="preserve">So far Covid-19 vaccines have been distributed primarily to the wealthy countries that developed them, while the pandemic sweeps through poorer ones such as India, and the real goal is, after all, expanded vaccine distribution. </w:t>
      </w:r>
      <w:r w:rsidRPr="00C400E8">
        <w:rPr>
          <w:rStyle w:val="StyleUnderline"/>
          <w:rFonts w:cs="Calibri"/>
          <w:highlight w:val="cyan"/>
        </w:rPr>
        <w:t xml:space="preserve">Biden </w:t>
      </w:r>
      <w:proofErr w:type="gramStart"/>
      <w:r w:rsidRPr="00C400E8">
        <w:rPr>
          <w:rStyle w:val="StyleUnderline"/>
          <w:rFonts w:cs="Calibri"/>
          <w:highlight w:val="cyan"/>
        </w:rPr>
        <w:t>is well aware</w:t>
      </w:r>
      <w:r w:rsidRPr="00C400E8">
        <w:rPr>
          <w:rStyle w:val="StyleUnderline"/>
          <w:rFonts w:cs="Calibri"/>
        </w:rPr>
        <w:t xml:space="preserve"> that</w:t>
      </w:r>
      <w:proofErr w:type="gramEnd"/>
      <w:r w:rsidRPr="00C400E8">
        <w:rPr>
          <w:rStyle w:val="StyleUnderline"/>
          <w:rFonts w:cs="Calibri"/>
        </w:rPr>
        <w:t xml:space="preserve"> </w:t>
      </w:r>
      <w:r w:rsidRPr="00C400E8">
        <w:rPr>
          <w:rStyle w:val="StyleUnderline"/>
          <w:rFonts w:cs="Calibri"/>
          <w:highlight w:val="cyan"/>
        </w:rPr>
        <w:t xml:space="preserve">there will be </w:t>
      </w:r>
      <w:r w:rsidRPr="00C400E8">
        <w:rPr>
          <w:rStyle w:val="Emphasis"/>
          <w:rFonts w:cs="Calibri"/>
          <w:highlight w:val="cyan"/>
        </w:rPr>
        <w:t>huge opposition</w:t>
      </w:r>
      <w:r w:rsidRPr="00C400E8">
        <w:rPr>
          <w:rStyle w:val="StyleUnderline"/>
          <w:rFonts w:cs="Calibri"/>
        </w:rPr>
        <w:t xml:space="preserve"> to the TRIPS waiver </w:t>
      </w:r>
      <w:r w:rsidRPr="00C400E8">
        <w:rPr>
          <w:rStyle w:val="StyleUnderline"/>
          <w:rFonts w:cs="Calibri"/>
          <w:highlight w:val="cyan"/>
        </w:rPr>
        <w:t>from</w:t>
      </w:r>
      <w:r w:rsidRPr="00C400E8">
        <w:rPr>
          <w:rStyle w:val="StyleUnderline"/>
          <w:rFonts w:cs="Calibri"/>
        </w:rPr>
        <w:t xml:space="preserve"> the United States’ </w:t>
      </w:r>
      <w:r w:rsidRPr="00C400E8">
        <w:rPr>
          <w:rStyle w:val="Emphasis"/>
          <w:rFonts w:cs="Calibri"/>
          <w:highlight w:val="cyan"/>
        </w:rPr>
        <w:t xml:space="preserve">European </w:t>
      </w:r>
      <w:r w:rsidRPr="00C400E8">
        <w:rPr>
          <w:rStyle w:val="Emphasis"/>
          <w:rFonts w:cs="Calibri"/>
          <w:highlight w:val="cyan"/>
        </w:rPr>
        <w:lastRenderedPageBreak/>
        <w:t>allies</w:t>
      </w:r>
      <w:r w:rsidRPr="00C400E8">
        <w:rPr>
          <w:rStyle w:val="Emphasis"/>
          <w:rFonts w:cs="Calibri"/>
        </w:rPr>
        <w:t xml:space="preserve"> as well</w:t>
      </w:r>
      <w:r w:rsidRPr="00C400E8">
        <w:rPr>
          <w:rStyle w:val="StyleUnderline"/>
          <w:rFonts w:cs="Calibri"/>
        </w:rPr>
        <w:t>.</w:t>
      </w:r>
      <w:r w:rsidRPr="00C400E8">
        <w:rPr>
          <w:rFonts w:cs="Calibri"/>
          <w:sz w:val="16"/>
        </w:rPr>
        <w:t xml:space="preserve"> The British press has reported that the UK has been in closed-door talks at the World Trade Organization in recent months along with the likes of Australia, Canada, Japan, Norway, Singapore, the European </w:t>
      </w:r>
      <w:proofErr w:type="gramStart"/>
      <w:r w:rsidRPr="00C400E8">
        <w:rPr>
          <w:rFonts w:cs="Calibri"/>
          <w:sz w:val="16"/>
        </w:rPr>
        <w:t>Union</w:t>
      </w:r>
      <w:proofErr w:type="gramEnd"/>
      <w:r w:rsidRPr="00C400E8">
        <w:rPr>
          <w:rFonts w:cs="Calibri"/>
          <w:sz w:val="16"/>
        </w:rPr>
        <w:t xml:space="preserve"> and the US, who all opposed the idea. </w:t>
      </w:r>
    </w:p>
    <w:p w14:paraId="2BC268B2" w14:textId="77777777" w:rsidR="00D174F0" w:rsidRPr="00D90D81" w:rsidRDefault="00D174F0" w:rsidP="00D174F0">
      <w:pPr>
        <w:rPr>
          <w:rStyle w:val="StyleUnderline"/>
        </w:rPr>
      </w:pPr>
    </w:p>
    <w:p w14:paraId="5C37334D" w14:textId="77777777" w:rsidR="00D174F0" w:rsidRDefault="00D174F0" w:rsidP="00D174F0"/>
    <w:p w14:paraId="4CB80B7B" w14:textId="77777777" w:rsidR="00D174F0" w:rsidRPr="001F1830" w:rsidRDefault="00D174F0" w:rsidP="00D174F0">
      <w:pPr>
        <w:pStyle w:val="Heading4"/>
      </w:pPr>
      <w:r>
        <w:rPr>
          <w:u w:val="single"/>
        </w:rPr>
        <w:t>Bill quickly</w:t>
      </w:r>
      <w:r>
        <w:t xml:space="preserve"> secures the </w:t>
      </w:r>
      <w:r w:rsidRPr="001946EB">
        <w:rPr>
          <w:u w:val="single"/>
        </w:rPr>
        <w:t>vulnerable</w:t>
      </w:r>
      <w:r>
        <w:t xml:space="preserve"> grid.</w:t>
      </w:r>
    </w:p>
    <w:p w14:paraId="4B9D46D9" w14:textId="77777777" w:rsidR="00D174F0" w:rsidRPr="001F1830" w:rsidRDefault="00D174F0" w:rsidP="00D174F0">
      <w:r w:rsidRPr="001F1830">
        <w:rPr>
          <w:rStyle w:val="Style13ptBold"/>
        </w:rPr>
        <w:t>Carney 21</w:t>
      </w:r>
      <w:r>
        <w:t xml:space="preserve"> [Chris, August 6; Senior Policy Advisor at </w:t>
      </w:r>
      <w:proofErr w:type="spellStart"/>
      <w:r>
        <w:t>Nossaman</w:t>
      </w:r>
      <w:proofErr w:type="spellEnd"/>
      <w:r>
        <w:t xml:space="preserve"> LLC, former US Representative, Former Professor of Political Science at Penn State University; JD Supra, “The US Senate Infrastructure Bill: Securing Our Electrical Grid Through P3s and Grants,” https://www.jdsupra.com/legalnews/the-us-senate-infrastructure-bill-4989100/]</w:t>
      </w:r>
    </w:p>
    <w:p w14:paraId="6BB3D283" w14:textId="77777777" w:rsidR="00D174F0" w:rsidRPr="001F1830" w:rsidRDefault="00D174F0" w:rsidP="00D174F0">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w:t>
      </w:r>
      <w:proofErr w:type="gramStart"/>
      <w:r w:rsidRPr="001F1830">
        <w:t>it is clear that public-private</w:t>
      </w:r>
      <w:proofErr w:type="gramEnd"/>
      <w:r w:rsidRPr="001F1830">
        <w:t xml:space="preserv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w:t>
      </w:r>
      <w:proofErr w:type="gramStart"/>
      <w:r w:rsidRPr="001F1830">
        <w:t xml:space="preserve">infrastructure, </w:t>
      </w:r>
      <w:r w:rsidRPr="001F1830">
        <w:rPr>
          <w:rStyle w:val="StyleUnderline"/>
        </w:rPr>
        <w:t>and</w:t>
      </w:r>
      <w:proofErr w:type="gramEnd"/>
      <w:r w:rsidRPr="001F1830">
        <w:rPr>
          <w:rStyle w:val="StyleUnderline"/>
        </w:rPr>
        <w:t xml:space="preserve">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6C9FEA11" w14:textId="77777777" w:rsidR="00D174F0" w:rsidRPr="001F1830" w:rsidRDefault="00D174F0" w:rsidP="00D174F0">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w:t>
      </w:r>
      <w:proofErr w:type="gramStart"/>
      <w:r w:rsidRPr="001F1830">
        <w:t>state</w:t>
      </w:r>
      <w:proofErr w:type="gramEnd"/>
      <w:r w:rsidRPr="001F1830">
        <w:t xml:space="preserv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In determining the nature of the partnership arrangement, the size of the utility and the area served will be considered, with priority going to utilities with fewer available resources.</w:t>
      </w:r>
    </w:p>
    <w:p w14:paraId="4DE37F64" w14:textId="77777777" w:rsidR="00D174F0" w:rsidRPr="001F1830" w:rsidRDefault="00D174F0" w:rsidP="00D174F0">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2B9B0ADA" w14:textId="77777777" w:rsidR="00D174F0" w:rsidRPr="001F1830" w:rsidRDefault="00D174F0" w:rsidP="00D174F0">
      <w:r w:rsidRPr="001F1830">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w:t>
      </w:r>
      <w:r w:rsidRPr="001F1830">
        <w:lastRenderedPageBreak/>
        <w:t>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75FC19C5" w14:textId="77777777" w:rsidR="00D174F0" w:rsidRPr="001F1830" w:rsidRDefault="00D174F0" w:rsidP="00D174F0">
      <w:r w:rsidRPr="001F1830">
        <w:t xml:space="preserve">While the final outcome of the Infrastructure Investment and Jobs Act may still be weeks or months away, inclusion of these provisions not only demonstrates a positive step forward for the application of federal P3s and grants generally, </w:t>
      </w:r>
      <w:proofErr w:type="gramStart"/>
      <w:r w:rsidRPr="001F1830">
        <w:t>they</w:t>
      </w:r>
      <w:proofErr w:type="gramEnd"/>
      <w:r w:rsidRPr="001F1830">
        <w:t xml:space="preserve">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63758CD5" w14:textId="77777777" w:rsidR="00D174F0" w:rsidRDefault="00D174F0" w:rsidP="00D174F0">
      <w:pPr>
        <w:pStyle w:val="Heading4"/>
      </w:pPr>
      <w:r>
        <w:t xml:space="preserve">Grid vulnerabilities </w:t>
      </w:r>
      <w:r>
        <w:rPr>
          <w:u w:val="single"/>
        </w:rPr>
        <w:t>spark</w:t>
      </w:r>
      <w:r>
        <w:t xml:space="preserve"> nuclear war.</w:t>
      </w:r>
    </w:p>
    <w:p w14:paraId="2FA8A15E" w14:textId="77777777" w:rsidR="00D174F0" w:rsidRPr="00407420" w:rsidRDefault="00D174F0" w:rsidP="00D174F0">
      <w:proofErr w:type="spellStart"/>
      <w:r w:rsidRPr="00407420">
        <w:rPr>
          <w:rStyle w:val="Style13ptBold"/>
        </w:rPr>
        <w:t>Klare</w:t>
      </w:r>
      <w:proofErr w:type="spellEnd"/>
      <w:r w:rsidRPr="00407420">
        <w:rPr>
          <w:rStyle w:val="Style13ptBold"/>
        </w:rPr>
        <w:t xml:space="preserv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734372C1" w14:textId="77777777" w:rsidR="00D174F0" w:rsidRPr="00407420" w:rsidRDefault="00D174F0" w:rsidP="00D174F0">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w:t>
      </w:r>
      <w:proofErr w:type="spellStart"/>
      <w:r w:rsidRPr="00407420">
        <w:rPr>
          <w:rStyle w:val="StyleUnderline"/>
        </w:rPr>
        <w:t>cyber</w:t>
      </w:r>
      <w:r w:rsidRPr="008D66F8">
        <w:rPr>
          <w:rStyle w:val="StyleUnderline"/>
          <w:highlight w:val="cyan"/>
        </w:rPr>
        <w:t>strikes</w:t>
      </w:r>
      <w:proofErr w:type="spellEnd"/>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7D964D9F" w14:textId="77777777" w:rsidR="00D174F0" w:rsidRDefault="00D174F0" w:rsidP="00D174F0">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0A2CC22E" w14:textId="77777777" w:rsidR="00D174F0" w:rsidRDefault="00D174F0" w:rsidP="00D174F0">
      <w:pPr>
        <w:pStyle w:val="Heading2"/>
      </w:pPr>
      <w:r>
        <w:lastRenderedPageBreak/>
        <w:t xml:space="preserve">Case </w:t>
      </w:r>
    </w:p>
    <w:p w14:paraId="72220419" w14:textId="7012E77C" w:rsidR="00D174F0" w:rsidRDefault="00D174F0" w:rsidP="00D174F0">
      <w:pPr>
        <w:pStyle w:val="Heading3"/>
      </w:pPr>
      <w:r>
        <w:lastRenderedPageBreak/>
        <w:t>1NC – Adv 1</w:t>
      </w:r>
    </w:p>
    <w:p w14:paraId="2047851F" w14:textId="41F9F553" w:rsidR="009B2A0E" w:rsidRDefault="009B2A0E" w:rsidP="009B2A0E">
      <w:pPr>
        <w:pStyle w:val="Heading4"/>
      </w:pPr>
      <w:r>
        <w:t>Reduction is not a waiver – that means the aff solves 0% of their advantage since a reduction is permanent whereas a waiver is temporary - prefer for ground anything else allows them to add planks to the res</w:t>
      </w:r>
    </w:p>
    <w:p w14:paraId="5D726F3D" w14:textId="77777777" w:rsidR="009B2A0E" w:rsidRPr="009B2A0E" w:rsidRDefault="009B2A0E" w:rsidP="009B2A0E"/>
    <w:p w14:paraId="63C5B27E" w14:textId="4FFB204C" w:rsidR="009B2A0E" w:rsidRDefault="009B2A0E" w:rsidP="009B2A0E">
      <w:pPr>
        <w:pStyle w:val="Heading4"/>
      </w:pPr>
      <w:r>
        <w:t xml:space="preserve">This adv is like 1 min long – everything is severely </w:t>
      </w:r>
      <w:proofErr w:type="spellStart"/>
      <w:r>
        <w:t>underhighlighted</w:t>
      </w:r>
      <w:proofErr w:type="spellEnd"/>
    </w:p>
    <w:p w14:paraId="1E04256D" w14:textId="62F17295" w:rsidR="00D174F0" w:rsidRDefault="00065BA0" w:rsidP="00D174F0">
      <w:pPr>
        <w:pStyle w:val="Heading4"/>
      </w:pPr>
      <w:r>
        <w:t xml:space="preserve">Their </w:t>
      </w:r>
      <w:proofErr w:type="spellStart"/>
      <w:r>
        <w:t>e</w:t>
      </w:r>
      <w:r w:rsidR="00D174F0">
        <w:t>v</w:t>
      </w:r>
      <w:proofErr w:type="spellEnd"/>
      <w:r>
        <w:t xml:space="preserve"> indicates that</w:t>
      </w:r>
      <w:r w:rsidR="00D174F0">
        <w:t xml:space="preserve"> future pandemics are worse is speculative, not definitive</w:t>
      </w:r>
    </w:p>
    <w:p w14:paraId="201C8145" w14:textId="77777777" w:rsidR="00D174F0" w:rsidRPr="002D287E" w:rsidRDefault="00D174F0" w:rsidP="00D174F0"/>
    <w:p w14:paraId="0097F02A" w14:textId="390C692B" w:rsidR="00D174F0" w:rsidRDefault="00D174F0" w:rsidP="00D174F0">
      <w:pPr>
        <w:pStyle w:val="Heading4"/>
      </w:pPr>
      <w:r>
        <w:t xml:space="preserve">Ceballos lists alt causes – deforestation, trade, lack of international coop </w:t>
      </w:r>
      <w:r w:rsidR="00343D79">
        <w:t xml:space="preserve">– means the aff </w:t>
      </w:r>
      <w:proofErr w:type="spellStart"/>
      <w:proofErr w:type="gramStart"/>
      <w:r w:rsidR="00343D79">
        <w:t>cant</w:t>
      </w:r>
      <w:proofErr w:type="spellEnd"/>
      <w:proofErr w:type="gramEnd"/>
      <w:r w:rsidR="00343D79">
        <w:t xml:space="preserve"> solve</w:t>
      </w:r>
    </w:p>
    <w:p w14:paraId="5FE5224B" w14:textId="77777777" w:rsidR="00D174F0" w:rsidRPr="00685A09" w:rsidRDefault="00D174F0" w:rsidP="00D174F0"/>
    <w:p w14:paraId="7461896F" w14:textId="77777777" w:rsidR="00D174F0" w:rsidRDefault="00D174F0" w:rsidP="00D174F0">
      <w:pPr>
        <w:pStyle w:val="Heading4"/>
      </w:pPr>
      <w:r>
        <w:t>Disease doesn’t cause extinction</w:t>
      </w:r>
    </w:p>
    <w:p w14:paraId="5CE26C19" w14:textId="77777777" w:rsidR="00D174F0" w:rsidRPr="002A2828" w:rsidRDefault="00D174F0" w:rsidP="00D174F0">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7559CFD3" w14:textId="77777777" w:rsidR="00D174F0" w:rsidRPr="002A2828" w:rsidRDefault="00D174F0" w:rsidP="00D174F0">
      <w:pPr>
        <w:rPr>
          <w:sz w:val="16"/>
        </w:rPr>
      </w:pPr>
      <w:r w:rsidRPr="002A2828">
        <w:rPr>
          <w:sz w:val="16"/>
        </w:rPr>
        <w:t xml:space="preserve">But when people ask me if I’m worried about infectious diseases, they’re often not asking about the threat to human lives; they’re asking about the threat to human life. </w:t>
      </w:r>
      <w:r w:rsidRPr="00152A1C">
        <w:rPr>
          <w:highlight w:val="yellow"/>
          <w:u w:val="single"/>
        </w:rPr>
        <w:t>With each outbreak</w:t>
      </w:r>
      <w:r w:rsidRPr="002A2828">
        <w:rPr>
          <w:sz w:val="16"/>
        </w:rPr>
        <w:t xml:space="preserve"> of a headline-grabbing emerging infectious disease </w:t>
      </w:r>
      <w:r w:rsidRPr="00152A1C">
        <w:rPr>
          <w:highlight w:val="yellow"/>
          <w:u w:val="single"/>
        </w:rPr>
        <w:t>comes</w:t>
      </w:r>
      <w:r w:rsidRPr="002A2828">
        <w:rPr>
          <w:sz w:val="16"/>
        </w:rPr>
        <w:t xml:space="preserve"> a </w:t>
      </w:r>
      <w:r w:rsidRPr="00152A1C">
        <w:rPr>
          <w:highlight w:val="yellow"/>
          <w:u w:val="single"/>
        </w:rPr>
        <w:t>fear of</w:t>
      </w:r>
      <w:r w:rsidRPr="00152A1C">
        <w:rPr>
          <w:sz w:val="16"/>
          <w:highlight w:val="yellow"/>
        </w:rPr>
        <w:t xml:space="preserve"> </w:t>
      </w:r>
      <w:r w:rsidRPr="00152A1C">
        <w:rPr>
          <w:rStyle w:val="Emphasis"/>
          <w:highlight w:val="yellow"/>
        </w:rPr>
        <w:t>extinction</w:t>
      </w:r>
      <w:r w:rsidRPr="002A2828">
        <w:rPr>
          <w:sz w:val="16"/>
        </w:rPr>
        <w:t xml:space="preserve"> itself. The fear envisions a large proportion of humans succumbing to infection, leaving no survivors or so few that the species can’t be sustained.</w:t>
      </w:r>
    </w:p>
    <w:p w14:paraId="1186BC34" w14:textId="77777777" w:rsidR="00D174F0" w:rsidRPr="002A2828" w:rsidRDefault="00D174F0" w:rsidP="00D174F0">
      <w:pPr>
        <w:rPr>
          <w:sz w:val="16"/>
        </w:rPr>
      </w:pPr>
      <w:r>
        <w:rPr>
          <w:highlight w:val="yellow"/>
          <w:u w:val="single"/>
        </w:rPr>
        <w:t>I’</w:t>
      </w:r>
      <w:r w:rsidRPr="00152A1C">
        <w:rPr>
          <w:highlight w:val="yellow"/>
          <w:u w:val="single"/>
        </w:rPr>
        <w:t xml:space="preserve">m </w:t>
      </w:r>
      <w:r w:rsidRPr="00152A1C">
        <w:rPr>
          <w:rStyle w:val="Emphasis"/>
          <w:highlight w:val="yellow"/>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78EED5C1" w14:textId="77777777" w:rsidR="00D174F0" w:rsidRPr="002A2828" w:rsidRDefault="00D174F0" w:rsidP="00D174F0">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D8B3629" w14:textId="77777777" w:rsidR="00D174F0" w:rsidRPr="002A2828" w:rsidRDefault="00D174F0" w:rsidP="00D174F0">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152A1C">
        <w:rPr>
          <w:highlight w:val="yellow"/>
          <w:u w:val="single"/>
        </w:rPr>
        <w:t xml:space="preserve">through </w:t>
      </w:r>
      <w:r w:rsidRPr="00152A1C">
        <w:rPr>
          <w:rStyle w:val="Emphasis"/>
          <w:highlight w:val="yellow"/>
        </w:rPr>
        <w:t>sanitation</w:t>
      </w:r>
      <w:r w:rsidRPr="002A2828">
        <w:rPr>
          <w:u w:val="single"/>
        </w:rPr>
        <w:t xml:space="preserve">, </w:t>
      </w:r>
      <w:r w:rsidRPr="00152A1C">
        <w:rPr>
          <w:rStyle w:val="Emphasis"/>
          <w:highlight w:val="yellow"/>
        </w:rPr>
        <w:t>vaccination</w:t>
      </w:r>
      <w:r w:rsidRPr="00152A1C">
        <w:rPr>
          <w:highlight w:val="yellow"/>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152A1C">
        <w:rPr>
          <w:highlight w:val="yellow"/>
          <w:u w:val="single"/>
        </w:rPr>
        <w:t>therapies</w:t>
      </w:r>
      <w:r w:rsidRPr="002A2828">
        <w:rPr>
          <w:sz w:val="16"/>
        </w:rPr>
        <w:t xml:space="preserve">. Only in the modern era, in which many infectious </w:t>
      </w:r>
      <w:r w:rsidRPr="00152A1C">
        <w:rPr>
          <w:highlight w:val="yellow"/>
          <w:u w:val="single"/>
        </w:rPr>
        <w:t xml:space="preserve">diseases have been </w:t>
      </w:r>
      <w:r w:rsidRPr="00152A1C">
        <w:rPr>
          <w:rStyle w:val="Emphasis"/>
          <w:highlight w:val="yellow"/>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60A9B635" w14:textId="77777777" w:rsidR="00D174F0" w:rsidRPr="002A2828" w:rsidRDefault="00D174F0" w:rsidP="00D174F0">
      <w:pPr>
        <w:rPr>
          <w:sz w:val="16"/>
        </w:rPr>
      </w:pPr>
      <w:proofErr w:type="gramStart"/>
      <w:r w:rsidRPr="002A2828">
        <w:rPr>
          <w:sz w:val="16"/>
        </w:rPr>
        <w:t>So</w:t>
      </w:r>
      <w:proofErr w:type="gramEnd"/>
      <w:r w:rsidRPr="002A2828">
        <w:rPr>
          <w:sz w:val="16"/>
        </w:rPr>
        <w:t xml:space="preserve"> what would it take for a disease to wipe out humanity now?</w:t>
      </w:r>
    </w:p>
    <w:p w14:paraId="69BFFE12" w14:textId="77777777" w:rsidR="00D174F0" w:rsidRPr="002A2828" w:rsidRDefault="00D174F0" w:rsidP="00D174F0">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0582EB2F" w14:textId="77777777" w:rsidR="00D174F0" w:rsidRPr="002A2828" w:rsidRDefault="00D174F0" w:rsidP="00D174F0">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152A1C">
        <w:rPr>
          <w:rStyle w:val="Emphasis"/>
          <w:highlight w:val="yellow"/>
        </w:rPr>
        <w:t>unfamiliar</w:t>
      </w:r>
      <w:r w:rsidRPr="002A2828">
        <w:rPr>
          <w:sz w:val="16"/>
        </w:rPr>
        <w:t xml:space="preserve"> that no existing therapy or vaccine could be applied to it. Second, it would need to have a high </w:t>
      </w:r>
      <w:r w:rsidRPr="00152A1C">
        <w:rPr>
          <w:highlight w:val="yellow"/>
          <w:u w:val="single"/>
        </w:rPr>
        <w:t>and</w:t>
      </w:r>
      <w:r w:rsidRPr="002A2828">
        <w:rPr>
          <w:u w:val="single"/>
        </w:rPr>
        <w:t xml:space="preserve"> surreptitious </w:t>
      </w:r>
      <w:r w:rsidRPr="00152A1C">
        <w:rPr>
          <w:rStyle w:val="Emphasis"/>
          <w:highlight w:val="yellow"/>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0A851A1B" w14:textId="77777777" w:rsidR="00D174F0" w:rsidRPr="002A2828" w:rsidRDefault="00D174F0" w:rsidP="00D174F0">
      <w:pPr>
        <w:rPr>
          <w:sz w:val="16"/>
        </w:rPr>
      </w:pPr>
      <w:r w:rsidRPr="002A2828">
        <w:rPr>
          <w:sz w:val="16"/>
        </w:rPr>
        <w:lastRenderedPageBreak/>
        <w:t xml:space="preserve">The three infectious </w:t>
      </w:r>
      <w:r w:rsidRPr="00152A1C">
        <w:rPr>
          <w:highlight w:val="yellow"/>
          <w:u w:val="single"/>
        </w:rPr>
        <w:t>diseases most likely to be</w:t>
      </w:r>
      <w:r w:rsidRPr="002A2828">
        <w:rPr>
          <w:sz w:val="16"/>
        </w:rPr>
        <w:t xml:space="preserve"> considered </w:t>
      </w:r>
      <w:r w:rsidRPr="00152A1C">
        <w:rPr>
          <w:highlight w:val="yellow"/>
          <w:u w:val="single"/>
        </w:rPr>
        <w:t>extinction-level</w:t>
      </w:r>
      <w:r w:rsidRPr="002A2828">
        <w:rPr>
          <w:sz w:val="16"/>
        </w:rPr>
        <w:t xml:space="preserve"> threats in the world today—influenza, HIV, and Ebola—</w:t>
      </w:r>
      <w:r w:rsidRPr="00152A1C">
        <w:rPr>
          <w:rStyle w:val="Emphasis"/>
          <w:highlight w:val="yellow"/>
        </w:rPr>
        <w:t>don’t meet</w:t>
      </w:r>
      <w:r w:rsidRPr="00152A1C">
        <w:rPr>
          <w:sz w:val="16"/>
          <w:highlight w:val="yellow"/>
        </w:rPr>
        <w:t xml:space="preserve"> </w:t>
      </w:r>
      <w:r w:rsidRPr="00152A1C">
        <w:rPr>
          <w:highlight w:val="yellow"/>
          <w:u w:val="single"/>
        </w:rPr>
        <w:t>these</w:t>
      </w:r>
      <w:r w:rsidRPr="002A2828">
        <w:rPr>
          <w:u w:val="single"/>
        </w:rPr>
        <w:t xml:space="preserve"> two </w:t>
      </w:r>
      <w:r w:rsidRPr="00152A1C">
        <w:rPr>
          <w:rStyle w:val="Emphasis"/>
          <w:highlight w:val="yellow"/>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2F4741D8" w14:textId="77777777" w:rsidR="00D174F0" w:rsidRPr="002A2828" w:rsidRDefault="00D174F0" w:rsidP="00D174F0">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152A1C">
        <w:rPr>
          <w:rStyle w:val="Emphasis"/>
          <w:highlight w:val="yellow"/>
        </w:rPr>
        <w:t>human-to-human</w:t>
      </w:r>
      <w:r w:rsidRPr="00152A1C">
        <w:rPr>
          <w:highlight w:val="yellow"/>
          <w:u w:val="single"/>
        </w:rPr>
        <w:t xml:space="preserve"> contact</w:t>
      </w:r>
      <w:r w:rsidRPr="002A2828">
        <w:rPr>
          <w:sz w:val="16"/>
        </w:rPr>
        <w:t xml:space="preserve">, which </w:t>
      </w:r>
      <w:r w:rsidRPr="00152A1C">
        <w:rPr>
          <w:rStyle w:val="Emphasis"/>
          <w:highlight w:val="yellow"/>
        </w:rPr>
        <w:t>limits contagion</w:t>
      </w:r>
      <w:r w:rsidRPr="002A2828">
        <w:rPr>
          <w:sz w:val="16"/>
        </w:rPr>
        <w:t xml:space="preserve">. Highly potent </w:t>
      </w:r>
      <w:r w:rsidRPr="00152A1C">
        <w:rPr>
          <w:rStyle w:val="Emphasis"/>
          <w:highlight w:val="yellow"/>
        </w:rPr>
        <w:t>antiviral therapy</w:t>
      </w:r>
      <w:r w:rsidRPr="00152A1C">
        <w:rPr>
          <w:sz w:val="16"/>
          <w:highlight w:val="yellow"/>
        </w:rPr>
        <w:t xml:space="preserve"> </w:t>
      </w:r>
      <w:r w:rsidRPr="00152A1C">
        <w:rPr>
          <w:highlight w:val="yellow"/>
          <w:u w:val="single"/>
        </w:rPr>
        <w:t>allows most</w:t>
      </w:r>
      <w:r w:rsidRPr="002A2828">
        <w:rPr>
          <w:u w:val="single"/>
        </w:rPr>
        <w:t xml:space="preserve"> people </w:t>
      </w:r>
      <w:r w:rsidRPr="00152A1C">
        <w:rPr>
          <w:highlight w:val="yellow"/>
          <w:u w:val="single"/>
        </w:rPr>
        <w:t>to live</w:t>
      </w:r>
      <w:r w:rsidRPr="002A2828">
        <w:rPr>
          <w:sz w:val="16"/>
        </w:rPr>
        <w:t xml:space="preserve"> normally with the disease, and a substantial group of the population has genetic mutations that render them impervious to infection in the first place. Lastly, </w:t>
      </w:r>
      <w:r w:rsidRPr="00152A1C">
        <w:rPr>
          <w:rStyle w:val="Emphasis"/>
          <w:highlight w:val="yellow"/>
        </w:rPr>
        <w:t>simple prevention strategies</w:t>
      </w:r>
      <w:r w:rsidRPr="002A2828">
        <w:rPr>
          <w:sz w:val="16"/>
        </w:rPr>
        <w:t xml:space="preserve"> such as needle exchange for injection drug users and barrier contraceptives—when available—can </w:t>
      </w:r>
      <w:r w:rsidRPr="00152A1C">
        <w:rPr>
          <w:highlight w:val="yellow"/>
          <w:u w:val="single"/>
        </w:rPr>
        <w:t>curtail</w:t>
      </w:r>
      <w:r w:rsidRPr="002A2828">
        <w:rPr>
          <w:u w:val="single"/>
        </w:rPr>
        <w:t xml:space="preserve"> transmission </w:t>
      </w:r>
      <w:r w:rsidRPr="00152A1C">
        <w:rPr>
          <w:highlight w:val="yellow"/>
          <w:u w:val="single"/>
        </w:rPr>
        <w:t>risk</w:t>
      </w:r>
      <w:r w:rsidRPr="00152A1C">
        <w:rPr>
          <w:sz w:val="16"/>
          <w:highlight w:val="yellow"/>
        </w:rPr>
        <w:t>.</w:t>
      </w:r>
    </w:p>
    <w:p w14:paraId="5BB5D29C" w14:textId="77777777" w:rsidR="00D174F0" w:rsidRPr="00FA16DF" w:rsidRDefault="00D174F0" w:rsidP="00D174F0">
      <w:pPr>
        <w:rPr>
          <w:sz w:val="16"/>
        </w:rPr>
      </w:pPr>
      <w:r w:rsidRPr="00FA16DF">
        <w:rPr>
          <w:u w:val="single"/>
        </w:rPr>
        <w:t>Ebola</w:t>
      </w:r>
      <w:r w:rsidRPr="00FA16DF">
        <w:rPr>
          <w:sz w:val="16"/>
        </w:rPr>
        <w:t xml:space="preserve">, for many of the same reasons as HIV as well as several others, also falls short of the mark. This is especially </w:t>
      </w:r>
      <w:proofErr w:type="gramStart"/>
      <w:r w:rsidRPr="00FA16DF">
        <w:rPr>
          <w:sz w:val="16"/>
        </w:rPr>
        <w:t>due to the fact that</w:t>
      </w:r>
      <w:proofErr w:type="gramEnd"/>
      <w:r w:rsidRPr="00FA16DF">
        <w:rPr>
          <w:sz w:val="16"/>
        </w:rPr>
        <w:t xml:space="preserve"> it </w:t>
      </w:r>
      <w:r w:rsidRPr="00FA16DF">
        <w:rPr>
          <w:u w:val="single"/>
        </w:rPr>
        <w:t>spreads</w:t>
      </w:r>
      <w:r w:rsidRPr="00FA16DF">
        <w:rPr>
          <w:sz w:val="16"/>
        </w:rPr>
        <w:t xml:space="preserve"> almost exclusively </w:t>
      </w:r>
      <w:r w:rsidRPr="00FA16DF">
        <w:rPr>
          <w:u w:val="single"/>
        </w:rPr>
        <w:t xml:space="preserve">through people with </w:t>
      </w:r>
      <w:r w:rsidRPr="00FA16DF">
        <w:rPr>
          <w:rStyle w:val="Emphasis"/>
        </w:rPr>
        <w:t>easily recognizable symptoms</w:t>
      </w:r>
      <w:r w:rsidRPr="00FA16DF">
        <w:rPr>
          <w:sz w:val="16"/>
        </w:rPr>
        <w:t>, plus the taming of its once unfathomable 90 percent mortality rate by simple supportive care.</w:t>
      </w:r>
    </w:p>
    <w:p w14:paraId="695D8E06" w14:textId="77777777" w:rsidR="00D174F0" w:rsidRDefault="00D174F0" w:rsidP="00D174F0">
      <w:pPr>
        <w:rPr>
          <w:sz w:val="16"/>
        </w:rPr>
      </w:pPr>
      <w:r w:rsidRPr="00FA16DF">
        <w:rPr>
          <w:sz w:val="16"/>
        </w:rPr>
        <w:t xml:space="preserve">Beyond those three, </w:t>
      </w:r>
      <w:r w:rsidRPr="00FA16DF">
        <w:rPr>
          <w:rStyle w:val="Emphasis"/>
        </w:rPr>
        <w:t>every</w:t>
      </w:r>
      <w:r w:rsidRPr="00FA16DF">
        <w:rPr>
          <w:sz w:val="16"/>
        </w:rPr>
        <w:t xml:space="preserve"> other </w:t>
      </w:r>
      <w:r w:rsidRPr="00FA16DF">
        <w:rPr>
          <w:rStyle w:val="Emphasis"/>
        </w:rPr>
        <w:t>known disease falls short</w:t>
      </w:r>
      <w:r w:rsidRPr="00FA16DF">
        <w:rPr>
          <w:sz w:val="16"/>
        </w:rPr>
        <w:t xml:space="preserve"> </w:t>
      </w:r>
      <w:r w:rsidRPr="00FA16DF">
        <w:rPr>
          <w:u w:val="single"/>
        </w:rPr>
        <w:t>of what seems required to wipe out humans</w:t>
      </w:r>
      <w:r w:rsidRPr="00FA16DF">
        <w:rPr>
          <w:sz w:val="16"/>
        </w:rPr>
        <w:t xml:space="preserve">—which is, of course, why we’re still here. And it’s not </w:t>
      </w:r>
      <w:proofErr w:type="gramStart"/>
      <w:r w:rsidRPr="00FA16DF">
        <w:rPr>
          <w:sz w:val="16"/>
        </w:rPr>
        <w:t>that diseases</w:t>
      </w:r>
      <w:proofErr w:type="gramEnd"/>
      <w:r w:rsidRPr="00FA16DF">
        <w:rPr>
          <w:sz w:val="16"/>
        </w:rPr>
        <w:t xml:space="preserve"> are ineffective. On the contrary, diseases’ failure to knock us out is a testament to just how resilient humans are. </w:t>
      </w:r>
      <w:r w:rsidRPr="00FA16DF">
        <w:rPr>
          <w:u w:val="single"/>
        </w:rPr>
        <w:t>Part of our evolutionary heritage is our immune system, one of the most complex on the planet, even without the benefit of vaccines or the helping hand of antimicrobial drugs</w:t>
      </w:r>
      <w:r w:rsidRPr="00FA16DF">
        <w:rPr>
          <w:sz w:val="16"/>
        </w:rPr>
        <w:t xml:space="preserve">. This system, when viewed at a species level, </w:t>
      </w:r>
      <w:r w:rsidRPr="00FA16DF">
        <w:rPr>
          <w:u w:val="single"/>
        </w:rPr>
        <w:t>can adapt to</w:t>
      </w:r>
      <w:r w:rsidRPr="00FA16DF">
        <w:rPr>
          <w:sz w:val="16"/>
        </w:rPr>
        <w:t xml:space="preserve"> almost </w:t>
      </w:r>
      <w:r w:rsidRPr="00FA16DF">
        <w:rPr>
          <w:rStyle w:val="Emphasis"/>
        </w:rPr>
        <w:t>any enemy</w:t>
      </w:r>
      <w:r w:rsidRPr="00FA16DF">
        <w:rPr>
          <w:sz w:val="16"/>
        </w:rPr>
        <w:t xml:space="preserve"> imaginable. </w:t>
      </w:r>
      <w:r w:rsidRPr="00FA16DF">
        <w:rPr>
          <w:u w:val="single"/>
        </w:rPr>
        <w:t xml:space="preserve">Coupled to </w:t>
      </w:r>
      <w:r w:rsidRPr="00FA16DF">
        <w:rPr>
          <w:rStyle w:val="Emphasis"/>
        </w:rPr>
        <w:t>genetic variations</w:t>
      </w:r>
      <w:r w:rsidRPr="00FA16DF">
        <w:rPr>
          <w:u w:val="single"/>
        </w:rPr>
        <w:t xml:space="preserve"> amongst humans</w:t>
      </w:r>
      <w:r w:rsidRPr="00FA16DF">
        <w:rPr>
          <w:sz w:val="16"/>
        </w:rPr>
        <w:t xml:space="preserve">—which </w:t>
      </w:r>
      <w:proofErr w:type="gramStart"/>
      <w:r w:rsidRPr="00FA16DF">
        <w:rPr>
          <w:sz w:val="16"/>
        </w:rPr>
        <w:t>open up</w:t>
      </w:r>
      <w:proofErr w:type="gramEnd"/>
      <w:r w:rsidRPr="00FA16DF">
        <w:rPr>
          <w:sz w:val="16"/>
        </w:rPr>
        <w:t xml:space="preserve"> the possibility for a range of advantages, from imperviousness to infection to a tendency for mild symptoms—this </w:t>
      </w:r>
      <w:r w:rsidRPr="00FA16DF">
        <w:rPr>
          <w:u w:val="single"/>
        </w:rPr>
        <w:t>adaptability ensures</w:t>
      </w:r>
      <w:r w:rsidRPr="00FA16DF">
        <w:rPr>
          <w:sz w:val="16"/>
        </w:rPr>
        <w:t xml:space="preserve"> that almost </w:t>
      </w:r>
      <w:r w:rsidRPr="00FA16DF">
        <w:rPr>
          <w:rStyle w:val="Emphasis"/>
        </w:rPr>
        <w:t>any</w:t>
      </w:r>
      <w:r w:rsidRPr="00FA16DF">
        <w:rPr>
          <w:sz w:val="16"/>
        </w:rPr>
        <w:t xml:space="preserve"> infectious </w:t>
      </w:r>
      <w:r w:rsidRPr="00FA16DF">
        <w:rPr>
          <w:rStyle w:val="Emphasis"/>
        </w:rPr>
        <w:t>disease</w:t>
      </w:r>
      <w:r w:rsidRPr="00FA16DF">
        <w:rPr>
          <w:sz w:val="16"/>
        </w:rPr>
        <w:t xml:space="preserve"> onslaught </w:t>
      </w:r>
      <w:r w:rsidRPr="00FA16DF">
        <w:rPr>
          <w:u w:val="single"/>
        </w:rPr>
        <w:t xml:space="preserve">will leave a large proportion </w:t>
      </w:r>
      <w:r w:rsidRPr="00FA16DF">
        <w:rPr>
          <w:sz w:val="16"/>
        </w:rPr>
        <w:t xml:space="preserve">of the population </w:t>
      </w:r>
      <w:r w:rsidRPr="00FA16DF">
        <w:rPr>
          <w:rStyle w:val="Emphasis"/>
        </w:rPr>
        <w:t>alive to rebuild</w:t>
      </w:r>
      <w:r w:rsidRPr="00FA16DF">
        <w:rPr>
          <w:sz w:val="16"/>
        </w:rPr>
        <w:t>, in contrast to the fictional Hollywood versions.</w:t>
      </w:r>
    </w:p>
    <w:p w14:paraId="451E76D6" w14:textId="77777777" w:rsidR="00D174F0" w:rsidRDefault="00D174F0" w:rsidP="00D174F0">
      <w:pPr>
        <w:rPr>
          <w:sz w:val="16"/>
        </w:rPr>
      </w:pPr>
      <w:r>
        <w:rPr>
          <w:sz w:val="16"/>
        </w:rPr>
        <w:br w:type="page"/>
      </w:r>
    </w:p>
    <w:p w14:paraId="3CC1D6D8" w14:textId="77777777" w:rsidR="00D174F0" w:rsidRPr="001E3998" w:rsidRDefault="00D174F0" w:rsidP="00D174F0">
      <w:pPr>
        <w:pStyle w:val="Heading4"/>
      </w:pPr>
      <w:proofErr w:type="spellStart"/>
      <w:r>
        <w:lastRenderedPageBreak/>
        <w:t>Squo</w:t>
      </w:r>
      <w:proofErr w:type="spellEnd"/>
      <w:r>
        <w:t xml:space="preserve"> solves – plan increases price of scarce materials and results in costly, ineffective facilities</w:t>
      </w:r>
    </w:p>
    <w:p w14:paraId="735BF3E8" w14:textId="77777777" w:rsidR="00D174F0" w:rsidRDefault="00D174F0" w:rsidP="00D174F0">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29A90A83" w14:textId="77777777" w:rsidR="00D174F0" w:rsidRPr="00B51ECC" w:rsidRDefault="00D174F0" w:rsidP="00D174F0">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5505078D" w14:textId="77777777" w:rsidR="00D174F0" w:rsidRDefault="00D174F0" w:rsidP="00D174F0">
      <w:r w:rsidRPr="00B51ECC">
        <w:t>Here’s why. Before Covid-19 emerged, the world produced at most</w:t>
      </w:r>
      <w:r>
        <w:t xml:space="preserve"> </w:t>
      </w:r>
      <w:hyperlink r:id="rId18"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9"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3CFF7C65" w14:textId="77777777" w:rsidR="00D174F0" w:rsidRDefault="00D174F0" w:rsidP="00D174F0">
      <w:pPr>
        <w:rPr>
          <w:rFonts w:ascii="Times New Roman" w:eastAsia="Times New Roman" w:hAnsi="Times New Roman" w:cs="Times New Roman"/>
          <w:b/>
          <w:bCs/>
          <w:color w:val="000000"/>
          <w:sz w:val="24"/>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 xml:space="preserve">make Covid-19 vaccines is already doing </w:t>
      </w:r>
      <w:proofErr w:type="gramStart"/>
      <w:r w:rsidRPr="00427A08">
        <w:rPr>
          <w:rStyle w:val="StyleUnderline"/>
          <w:highlight w:val="green"/>
        </w:rPr>
        <w:t>so</w:t>
      </w:r>
      <w:r w:rsidRPr="00B51ECC">
        <w:rPr>
          <w:rStyle w:val="StyleUnderline"/>
        </w:rPr>
        <w:t>, or</w:t>
      </w:r>
      <w:proofErr w:type="gramEnd"/>
      <w:r w:rsidRPr="00B51ECC">
        <w:rPr>
          <w:rStyle w:val="StyleUnderline"/>
        </w:rPr>
        <w:t xml:space="preserve"> will be in the next few months.</w:t>
      </w:r>
    </w:p>
    <w:p w14:paraId="3054162B" w14:textId="77777777" w:rsidR="00D174F0" w:rsidRPr="00731F60" w:rsidRDefault="00D174F0" w:rsidP="00D174F0">
      <w:pPr>
        <w:spacing w:before="200" w:after="0" w:line="240" w:lineRule="auto"/>
        <w:outlineLvl w:val="3"/>
        <w:rPr>
          <w:rFonts w:ascii="Times New Roman" w:eastAsia="Times New Roman" w:hAnsi="Times New Roman" w:cs="Times New Roman"/>
          <w:b/>
          <w:bCs/>
          <w:sz w:val="24"/>
        </w:rPr>
      </w:pPr>
      <w:r>
        <w:rPr>
          <w:rFonts w:ascii="Times New Roman" w:eastAsia="Times New Roman" w:hAnsi="Times New Roman" w:cs="Times New Roman"/>
          <w:b/>
          <w:bCs/>
          <w:color w:val="000000"/>
          <w:sz w:val="24"/>
        </w:rPr>
        <w:t>V</w:t>
      </w:r>
      <w:r w:rsidRPr="00731F60">
        <w:rPr>
          <w:rFonts w:ascii="Times New Roman" w:eastAsia="Times New Roman" w:hAnsi="Times New Roman" w:cs="Times New Roman"/>
          <w:b/>
          <w:bCs/>
          <w:color w:val="000000"/>
          <w:sz w:val="24"/>
        </w:rPr>
        <w:t>accines are too hard to replicate – IP waiver does nothing</w:t>
      </w:r>
    </w:p>
    <w:p w14:paraId="24E3438B" w14:textId="77777777" w:rsidR="00D174F0" w:rsidRPr="00731F60" w:rsidRDefault="00D174F0" w:rsidP="00D174F0">
      <w:pPr>
        <w:spacing w:after="0" w:line="240" w:lineRule="auto"/>
        <w:rPr>
          <w:rFonts w:ascii="Times New Roman" w:eastAsia="Times New Roman" w:hAnsi="Times New Roman" w:cs="Times New Roman"/>
          <w:sz w:val="24"/>
        </w:rPr>
      </w:pPr>
      <w:r w:rsidRPr="00731F60">
        <w:rPr>
          <w:rFonts w:ascii="Times New Roman" w:eastAsia="Times New Roman" w:hAnsi="Times New Roman" w:cs="Times New Roman"/>
          <w:color w:val="000000"/>
          <w:sz w:val="20"/>
          <w:szCs w:val="20"/>
        </w:rPr>
        <w:t xml:space="preserve">Ana Santos </w:t>
      </w:r>
      <w:proofErr w:type="spellStart"/>
      <w:r w:rsidRPr="00731F60">
        <w:rPr>
          <w:rFonts w:ascii="Times New Roman" w:eastAsia="Times New Roman" w:hAnsi="Times New Roman" w:cs="Times New Roman"/>
          <w:b/>
          <w:bCs/>
          <w:color w:val="000000"/>
          <w:sz w:val="20"/>
          <w:szCs w:val="20"/>
        </w:rPr>
        <w:t>Rutschman</w:t>
      </w:r>
      <w:proofErr w:type="spellEnd"/>
      <w:r w:rsidRPr="00731F60">
        <w:rPr>
          <w:rFonts w:ascii="Times New Roman" w:eastAsia="Times New Roman" w:hAnsi="Times New Roman" w:cs="Times New Roman"/>
          <w:b/>
          <w:bCs/>
          <w:color w:val="000000"/>
          <w:sz w:val="20"/>
          <w:szCs w:val="20"/>
        </w:rPr>
        <w:t xml:space="preserve"> 21</w:t>
      </w:r>
      <w:r w:rsidRPr="00731F60">
        <w:rPr>
          <w:rFonts w:ascii="Times New Roman" w:eastAsia="Times New Roman" w:hAnsi="Times New Roman" w:cs="Times New Roman"/>
          <w:color w:val="000000"/>
          <w:sz w:val="20"/>
          <w:szCs w:val="20"/>
        </w:rPr>
        <w:t>, Assistant Professor of Law at Saint Louis University School of Law., “The COVID-19 Vaccine Patent Waiver: The Wrong Tool for the Right Goal,” Bill of Health, 5-5-2021, https://blog.petrieflom.law.harvard.edu/2021/05/05/covid-vaccine-patent-waiver/</w:t>
      </w:r>
    </w:p>
    <w:p w14:paraId="3DA2EFC2" w14:textId="77777777" w:rsidR="00D174F0" w:rsidRDefault="00D174F0" w:rsidP="00D174F0">
      <w:pPr>
        <w:spacing w:after="0" w:line="240" w:lineRule="auto"/>
        <w:rPr>
          <w:rFonts w:ascii="Times New Roman" w:eastAsia="Times New Roman" w:hAnsi="Times New Roman" w:cs="Times New Roman"/>
          <w:b/>
          <w:bCs/>
          <w:color w:val="000000"/>
          <w:sz w:val="20"/>
          <w:szCs w:val="20"/>
          <w:u w:val="single"/>
          <w:shd w:val="clear" w:color="auto" w:fill="00FFFF"/>
        </w:rPr>
      </w:pPr>
      <w:r w:rsidRPr="00731F60">
        <w:rPr>
          <w:rFonts w:ascii="Times New Roman" w:eastAsia="Times New Roman" w:hAnsi="Times New Roman" w:cs="Times New Roman"/>
          <w:color w:val="000000"/>
          <w:sz w:val="20"/>
          <w:szCs w:val="20"/>
          <w:u w:val="single"/>
          <w:shd w:val="clear" w:color="auto" w:fill="00FFFF"/>
        </w:rPr>
        <w:t xml:space="preserve">Unlike vaccines, the drugs at stake then were much less difficult to replicate, </w:t>
      </w:r>
      <w:r w:rsidRPr="00F67CD7">
        <w:rPr>
          <w:rFonts w:ascii="Times New Roman" w:eastAsia="Times New Roman" w:hAnsi="Times New Roman" w:cs="Times New Roman"/>
          <w:color w:val="000000"/>
          <w:sz w:val="20"/>
          <w:szCs w:val="20"/>
          <w:u w:val="single"/>
          <w:shd w:val="clear" w:color="auto" w:fill="00FFFF"/>
        </w:rPr>
        <w:t>and third parties availing themselves of a compulsory license faced no significant knowledge</w:t>
      </w:r>
      <w:r w:rsidRPr="00F67CD7">
        <w:rPr>
          <w:rFonts w:ascii="Times New Roman" w:eastAsia="Times New Roman" w:hAnsi="Times New Roman" w:cs="Times New Roman"/>
          <w:color w:val="000000"/>
          <w:sz w:val="14"/>
          <w:szCs w:val="14"/>
          <w:shd w:val="clear" w:color="auto" w:fill="00FFFF"/>
        </w:rPr>
        <w:t xml:space="preserve"> </w:t>
      </w:r>
      <w:r w:rsidRPr="00F67CD7">
        <w:rPr>
          <w:rFonts w:ascii="Times New Roman" w:eastAsia="Times New Roman" w:hAnsi="Times New Roman" w:cs="Times New Roman"/>
          <w:color w:val="000000"/>
          <w:sz w:val="20"/>
          <w:szCs w:val="20"/>
          <w:u w:val="single"/>
          <w:shd w:val="clear" w:color="auto" w:fill="00FFFF"/>
        </w:rPr>
        <w:t>deficit</w:t>
      </w:r>
      <w:r w:rsidRPr="00731F60">
        <w:rPr>
          <w:rFonts w:ascii="Times New Roman" w:eastAsia="Times New Roman" w:hAnsi="Times New Roman" w:cs="Times New Roman"/>
          <w:color w:val="000000"/>
          <w:sz w:val="20"/>
          <w:szCs w:val="20"/>
          <w:u w:val="single"/>
        </w:rPr>
        <w:t>. Moreover, there was sufficient production capacity and the necessary raw materials for these drugs to be produced and distributed</w:t>
      </w:r>
      <w:r w:rsidRPr="00731F60">
        <w:rPr>
          <w:rFonts w:ascii="Times New Roman" w:eastAsia="Times New Roman" w:hAnsi="Times New Roman" w:cs="Times New Roman"/>
          <w:color w:val="000000"/>
          <w:sz w:val="14"/>
          <w:szCs w:val="14"/>
        </w:rPr>
        <w:t xml:space="preserve">. Compulsory licensing was thus the right tool for this </w:t>
      </w:r>
      <w:proofErr w:type="gramStart"/>
      <w:r w:rsidRPr="00731F60">
        <w:rPr>
          <w:rFonts w:ascii="Times New Roman" w:eastAsia="Times New Roman" w:hAnsi="Times New Roman" w:cs="Times New Roman"/>
          <w:color w:val="000000"/>
          <w:sz w:val="14"/>
          <w:szCs w:val="14"/>
        </w:rPr>
        <w:t>particular public</w:t>
      </w:r>
      <w:proofErr w:type="gramEnd"/>
      <w:r w:rsidRPr="00731F60">
        <w:rPr>
          <w:rFonts w:ascii="Times New Roman" w:eastAsia="Times New Roman" w:hAnsi="Times New Roman" w:cs="Times New Roman"/>
          <w:color w:val="000000"/>
          <w:sz w:val="14"/>
          <w:szCs w:val="14"/>
        </w:rPr>
        <w:t xml:space="preserve"> health problem. </w:t>
      </w:r>
      <w:r w:rsidRPr="00731F60">
        <w:rPr>
          <w:rFonts w:ascii="Times New Roman" w:eastAsia="Times New Roman" w:hAnsi="Times New Roman" w:cs="Times New Roman"/>
          <w:color w:val="000000"/>
          <w:sz w:val="20"/>
          <w:szCs w:val="20"/>
          <w:u w:val="single"/>
          <w:shd w:val="clear" w:color="auto" w:fill="00FFFF"/>
        </w:rPr>
        <w:t xml:space="preserve">By contrast, a waiver of COVID-19 vaccine patents is the wrong legal and policy tool because it does not address the lack of knowledge sharing nor the shortage of raw materials and manufacturing capacity. </w:t>
      </w:r>
      <w:r w:rsidRPr="004F3BFD">
        <w:rPr>
          <w:rFonts w:ascii="Times New Roman" w:eastAsia="Times New Roman" w:hAnsi="Times New Roman" w:cs="Times New Roman"/>
          <w:color w:val="000000"/>
          <w:sz w:val="20"/>
          <w:szCs w:val="20"/>
          <w:u w:val="single"/>
          <w:shd w:val="clear" w:color="auto" w:fill="00FFFF"/>
        </w:rPr>
        <w:t>Furthermore, the use of a waiver is politically fraught — as was the use of compulsory licenses in the context of HIV/AIDS</w:t>
      </w:r>
      <w:r w:rsidRPr="00F67CD7">
        <w:rPr>
          <w:rFonts w:ascii="Times New Roman" w:eastAsia="Times New Roman" w:hAnsi="Times New Roman" w:cs="Times New Roman"/>
          <w:color w:val="000000"/>
          <w:sz w:val="20"/>
          <w:szCs w:val="20"/>
          <w:u w:val="single"/>
        </w:rPr>
        <w:t>. We submit that battles of the political economy are best fought when prevailing on the use of a legal tool that</w:t>
      </w:r>
      <w:r w:rsidRPr="00731F60">
        <w:rPr>
          <w:rFonts w:ascii="Times New Roman" w:eastAsia="Times New Roman" w:hAnsi="Times New Roman" w:cs="Times New Roman"/>
          <w:color w:val="000000"/>
          <w:sz w:val="20"/>
          <w:szCs w:val="20"/>
          <w:u w:val="single"/>
        </w:rPr>
        <w:t xml:space="preserve"> </w:t>
      </w:r>
      <w:proofErr w:type="gramStart"/>
      <w:r w:rsidRPr="00731F60">
        <w:rPr>
          <w:rFonts w:ascii="Times New Roman" w:eastAsia="Times New Roman" w:hAnsi="Times New Roman" w:cs="Times New Roman"/>
          <w:color w:val="000000"/>
          <w:sz w:val="20"/>
          <w:szCs w:val="20"/>
          <w:u w:val="single"/>
        </w:rPr>
        <w:t>actually solves</w:t>
      </w:r>
      <w:proofErr w:type="gramEnd"/>
      <w:r w:rsidRPr="00731F60">
        <w:rPr>
          <w:rFonts w:ascii="Times New Roman" w:eastAsia="Times New Roman" w:hAnsi="Times New Roman" w:cs="Times New Roman"/>
          <w:color w:val="000000"/>
          <w:sz w:val="20"/>
          <w:szCs w:val="20"/>
          <w:u w:val="single"/>
        </w:rPr>
        <w:t xml:space="preserve"> the underlying practical problems</w:t>
      </w:r>
      <w:r w:rsidRPr="00731F60">
        <w:rPr>
          <w:rFonts w:ascii="Times New Roman" w:eastAsia="Times New Roman" w:hAnsi="Times New Roman" w:cs="Times New Roman"/>
          <w:color w:val="000000"/>
          <w:sz w:val="14"/>
          <w:szCs w:val="14"/>
        </w:rPr>
        <w:t xml:space="preserve">. For the reasons stated above, that is not the case with waivers. </w:t>
      </w:r>
      <w:r w:rsidRPr="00731F60">
        <w:rPr>
          <w:rFonts w:ascii="Times New Roman" w:eastAsia="Times New Roman" w:hAnsi="Times New Roman" w:cs="Times New Roman"/>
          <w:b/>
          <w:bCs/>
          <w:color w:val="000000"/>
          <w:sz w:val="20"/>
          <w:szCs w:val="20"/>
          <w:u w:val="single"/>
          <w:shd w:val="clear" w:color="auto" w:fill="00FFFF"/>
        </w:rPr>
        <w:t>It can be appealing to see a patent waiver as an attractive short-term solution. Yet, even the short-term needs are too intense and the challenges too complex for waivers to fully address the infrastructural and knowledge gaps, as well as the additional problem of inequitable distribution of existing vaccines.</w:t>
      </w:r>
    </w:p>
    <w:p w14:paraId="2ED4AB29" w14:textId="77777777" w:rsidR="00D174F0" w:rsidRPr="00990CCB" w:rsidRDefault="00D174F0" w:rsidP="00D174F0">
      <w:pPr>
        <w:pStyle w:val="Heading4"/>
        <w:rPr>
          <w:u w:val="single"/>
        </w:rPr>
      </w:pPr>
      <w:r>
        <w:t xml:space="preserve">Their impact </w:t>
      </w:r>
      <w:r w:rsidRPr="00990CCB">
        <w:rPr>
          <w:u w:val="single"/>
        </w:rPr>
        <w:t>starts at 4%</w:t>
      </w:r>
    </w:p>
    <w:p w14:paraId="2FB71AE3" w14:textId="77777777" w:rsidR="00D174F0" w:rsidRPr="000B5D05" w:rsidRDefault="00D174F0" w:rsidP="00D174F0">
      <w:r w:rsidRPr="00990CCB">
        <w:rPr>
          <w:rStyle w:val="Style13ptBold"/>
        </w:rPr>
        <w:t>Cotton-Barratt 17</w:t>
      </w:r>
      <w:r>
        <w:t xml:space="preserve"> [</w:t>
      </w:r>
      <w:r w:rsidRPr="000B5D05">
        <w:t>Owen Cotton-</w:t>
      </w:r>
      <w:r w:rsidRPr="00990CCB">
        <w:t>Barratt, PhD in Pure Mathematics, Oxford, Lecturer in Mathematics at Oxford, Research Associate at the Future of Humanity Institute, 2/3/2017, Existential Risk: Diplomacy and Governance, https://www.fhi.ox.ac.uk/wp-content/uploads/Existential-Risks-2017-01-23.pdf]</w:t>
      </w:r>
    </w:p>
    <w:p w14:paraId="1E8F4BE3" w14:textId="77777777" w:rsidR="00D174F0" w:rsidRPr="00506B03" w:rsidRDefault="00D174F0" w:rsidP="00D174F0">
      <w:pPr>
        <w:rPr>
          <w:sz w:val="16"/>
        </w:rPr>
      </w:pPr>
      <w:r w:rsidRPr="000B5D05">
        <w:rPr>
          <w:sz w:val="16"/>
        </w:rPr>
        <w:t>For most of human history, natural pandemics have posed the greatest risk of mass global fatalities.37 However, there are some reasons to believe that</w:t>
      </w:r>
      <w:r w:rsidRPr="000B5D05">
        <w:rPr>
          <w:rStyle w:val="StyleUnderline"/>
        </w:rPr>
        <w:t xml:space="preserve"> </w:t>
      </w:r>
      <w:r w:rsidRPr="00D452C9">
        <w:rPr>
          <w:rStyle w:val="StyleUnderline"/>
        </w:rPr>
        <w:t xml:space="preserve">natural </w:t>
      </w:r>
      <w:r w:rsidRPr="00152A1C">
        <w:rPr>
          <w:rStyle w:val="StyleUnderline"/>
          <w:highlight w:val="yellow"/>
        </w:rPr>
        <w:t>pandemics are</w:t>
      </w:r>
      <w:r w:rsidRPr="000B5D05">
        <w:rPr>
          <w:rStyle w:val="StyleUnderline"/>
        </w:rPr>
        <w:t xml:space="preserve"> </w:t>
      </w:r>
      <w:r w:rsidRPr="000B5D05">
        <w:rPr>
          <w:rStyle w:val="Emphasis"/>
        </w:rPr>
        <w:t xml:space="preserve">very </w:t>
      </w:r>
      <w:r w:rsidRPr="00152A1C">
        <w:rPr>
          <w:rStyle w:val="Emphasis"/>
          <w:highlight w:val="yellow"/>
        </w:rPr>
        <w:t xml:space="preserve">unlikely to cause </w:t>
      </w:r>
      <w:r w:rsidRPr="000B5D05">
        <w:rPr>
          <w:rStyle w:val="Emphasis"/>
        </w:rPr>
        <w:t xml:space="preserve">human </w:t>
      </w:r>
      <w:r w:rsidRPr="00152A1C">
        <w:rPr>
          <w:rStyle w:val="Emphasis"/>
          <w:highlight w:val="yellow"/>
        </w:rPr>
        <w:t>extinction</w:t>
      </w:r>
      <w:r w:rsidRPr="00152A1C">
        <w:rPr>
          <w:rStyle w:val="StyleUnderline"/>
          <w:highlight w:val="yellow"/>
        </w:rPr>
        <w:t>.</w:t>
      </w:r>
      <w:r w:rsidRPr="000B5D05">
        <w:rPr>
          <w:sz w:val="16"/>
        </w:rPr>
        <w:t xml:space="preserve"> Analysis of the </w:t>
      </w:r>
      <w:r w:rsidRPr="000B5D05">
        <w:rPr>
          <w:sz w:val="16"/>
        </w:rPr>
        <w:lastRenderedPageBreak/>
        <w:t>International Union for Conservation of Nature (IUCN) red list database has shown that</w:t>
      </w:r>
      <w:r w:rsidRPr="000B5D05">
        <w:rPr>
          <w:rStyle w:val="StyleUnderline"/>
        </w:rPr>
        <w:t xml:space="preserve"> </w:t>
      </w:r>
      <w:r w:rsidRPr="00152A1C">
        <w:rPr>
          <w:rStyle w:val="StyleUnderline"/>
          <w:highlight w:val="yellow"/>
        </w:rPr>
        <w:t>of</w:t>
      </w:r>
      <w:r w:rsidRPr="000B5D05">
        <w:rPr>
          <w:rStyle w:val="StyleUnderline"/>
        </w:rPr>
        <w:t xml:space="preserve"> the </w:t>
      </w:r>
      <w:r w:rsidRPr="00152A1C">
        <w:rPr>
          <w:rStyle w:val="Emphasis"/>
          <w:highlight w:val="yellow"/>
        </w:rPr>
        <w:t>833</w:t>
      </w:r>
      <w:r w:rsidRPr="000B5D05">
        <w:rPr>
          <w:rStyle w:val="StyleUnderline"/>
        </w:rPr>
        <w:t xml:space="preserve"> recorded </w:t>
      </w:r>
      <w:r w:rsidRPr="00D452C9">
        <w:rPr>
          <w:rStyle w:val="StyleUnderline"/>
        </w:rPr>
        <w:t>plant and animal</w:t>
      </w:r>
      <w:r w:rsidRPr="000B5D05">
        <w:rPr>
          <w:rStyle w:val="StyleUnderline"/>
        </w:rPr>
        <w:t xml:space="preserve"> species </w:t>
      </w:r>
      <w:r w:rsidRPr="00152A1C">
        <w:rPr>
          <w:rStyle w:val="StyleUnderline"/>
          <w:highlight w:val="yellow"/>
        </w:rPr>
        <w:t>extinctions</w:t>
      </w:r>
      <w:r w:rsidRPr="000B5D05">
        <w:rPr>
          <w:rStyle w:val="StyleUnderline"/>
        </w:rPr>
        <w:t xml:space="preserve"> known to have occurred </w:t>
      </w:r>
      <w:r w:rsidRPr="00D452C9">
        <w:rPr>
          <w:rStyle w:val="StyleUnderline"/>
        </w:rPr>
        <w:t xml:space="preserve">since 1500, </w:t>
      </w:r>
      <w:r w:rsidRPr="00D452C9">
        <w:rPr>
          <w:rStyle w:val="Emphasis"/>
        </w:rPr>
        <w:t xml:space="preserve">less than </w:t>
      </w:r>
      <w:r w:rsidRPr="00152A1C">
        <w:rPr>
          <w:rStyle w:val="Emphasis"/>
          <w:highlight w:val="yellow"/>
        </w:rPr>
        <w:t>4%</w:t>
      </w:r>
      <w:r w:rsidRPr="000B5D05">
        <w:rPr>
          <w:rStyle w:val="StyleUnderline"/>
        </w:rPr>
        <w:t xml:space="preserve"> (31 species) </w:t>
      </w:r>
      <w:r w:rsidRPr="00152A1C">
        <w:rPr>
          <w:rStyle w:val="StyleUnderline"/>
          <w:highlight w:val="yellow"/>
        </w:rPr>
        <w:t xml:space="preserve">were </w:t>
      </w:r>
      <w:r w:rsidRPr="00D452C9">
        <w:rPr>
          <w:rStyle w:val="StyleUnderline"/>
        </w:rPr>
        <w:t xml:space="preserve">ascribed </w:t>
      </w:r>
      <w:r w:rsidRPr="00152A1C">
        <w:rPr>
          <w:rStyle w:val="StyleUnderline"/>
          <w:highlight w:val="yellow"/>
        </w:rPr>
        <w:t xml:space="preserve">to </w:t>
      </w:r>
      <w:r w:rsidRPr="00D452C9">
        <w:rPr>
          <w:rStyle w:val="StyleUnderline"/>
        </w:rPr>
        <w:t xml:space="preserve">infectious </w:t>
      </w:r>
      <w:r w:rsidRPr="00152A1C">
        <w:rPr>
          <w:rStyle w:val="StyleUnderline"/>
          <w:highlight w:val="yellow"/>
        </w:rPr>
        <w:t>disease</w:t>
      </w:r>
      <w:r w:rsidRPr="00152A1C">
        <w:rPr>
          <w:sz w:val="16"/>
          <w:highlight w:val="yellow"/>
        </w:rPr>
        <w:t>.</w:t>
      </w:r>
      <w:r w:rsidRPr="000B5D05">
        <w:rPr>
          <w:sz w:val="16"/>
        </w:rPr>
        <w:t xml:space="preserve">38 </w:t>
      </w:r>
      <w:r w:rsidRPr="00152A1C">
        <w:rPr>
          <w:rStyle w:val="StyleUnderline"/>
          <w:highlight w:val="yellow"/>
        </w:rPr>
        <w:t>None</w:t>
      </w:r>
      <w:r w:rsidRPr="000B5D05">
        <w:rPr>
          <w:rStyle w:val="StyleUnderline"/>
        </w:rPr>
        <w:t xml:space="preserve"> of the mammals and amphibians on this list </w:t>
      </w:r>
      <w:r w:rsidRPr="00152A1C">
        <w:rPr>
          <w:rStyle w:val="StyleUnderline"/>
          <w:highlight w:val="yellow"/>
        </w:rPr>
        <w:t>were globally dispersed,</w:t>
      </w:r>
      <w:r w:rsidRPr="000B5D05">
        <w:rPr>
          <w:rStyle w:val="StyleUnderline"/>
        </w:rPr>
        <w:t xml:space="preserve"> and </w:t>
      </w:r>
      <w:r w:rsidRPr="00152A1C">
        <w:rPr>
          <w:rStyle w:val="StyleUnderline"/>
          <w:highlight w:val="yellow"/>
        </w:rPr>
        <w:t>other factors</w:t>
      </w:r>
      <w:r w:rsidRPr="000B5D05">
        <w:rPr>
          <w:rStyle w:val="StyleUnderline"/>
        </w:rPr>
        <w:t xml:space="preserve"> aside from infectious disease </w:t>
      </w:r>
      <w:r w:rsidRPr="00D452C9">
        <w:rPr>
          <w:rStyle w:val="StyleUnderline"/>
        </w:rPr>
        <w:t xml:space="preserve">also </w:t>
      </w:r>
      <w:r w:rsidRPr="00152A1C">
        <w:rPr>
          <w:rStyle w:val="StyleUnderline"/>
          <w:highlight w:val="yellow"/>
        </w:rPr>
        <w:t>contributed</w:t>
      </w:r>
      <w:r w:rsidRPr="000B5D05">
        <w:rPr>
          <w:rStyle w:val="StyleUnderline"/>
        </w:rPr>
        <w:t xml:space="preserve"> to their extinction.</w:t>
      </w:r>
      <w:r w:rsidRPr="000B5D05">
        <w:rPr>
          <w:sz w:val="16"/>
        </w:rPr>
        <w:t xml:space="preserve"> </w:t>
      </w:r>
      <w:r w:rsidRPr="000B5D05">
        <w:rPr>
          <w:rStyle w:val="StyleUnderline"/>
        </w:rPr>
        <w:t xml:space="preserve">It </w:t>
      </w:r>
      <w:r w:rsidRPr="000B5D05">
        <w:rPr>
          <w:sz w:val="16"/>
        </w:rPr>
        <w:t xml:space="preserve">therefore </w:t>
      </w:r>
      <w:r w:rsidRPr="000B5D05">
        <w:rPr>
          <w:rStyle w:val="StyleUnderline"/>
        </w:rPr>
        <w:t xml:space="preserve">seems that </w:t>
      </w:r>
      <w:r w:rsidRPr="00152A1C">
        <w:rPr>
          <w:rStyle w:val="StyleUnderline"/>
          <w:highlight w:val="yellow"/>
        </w:rPr>
        <w:t>our</w:t>
      </w:r>
      <w:r w:rsidRPr="000B5D05">
        <w:rPr>
          <w:rStyle w:val="StyleUnderline"/>
        </w:rPr>
        <w:t xml:space="preserve"> own </w:t>
      </w:r>
      <w:r w:rsidRPr="00152A1C">
        <w:rPr>
          <w:rStyle w:val="StyleUnderline"/>
          <w:highlight w:val="yellow"/>
        </w:rPr>
        <w:t>species</w:t>
      </w:r>
      <w:r w:rsidRPr="000B5D05">
        <w:rPr>
          <w:rStyle w:val="StyleUnderline"/>
        </w:rPr>
        <w:t xml:space="preserve">, which </w:t>
      </w:r>
      <w:r w:rsidRPr="00152A1C">
        <w:rPr>
          <w:rStyle w:val="StyleUnderline"/>
          <w:highlight w:val="yellow"/>
        </w:rPr>
        <w:t xml:space="preserve">is </w:t>
      </w:r>
      <w:r w:rsidRPr="00D452C9">
        <w:rPr>
          <w:rStyle w:val="Emphasis"/>
        </w:rPr>
        <w:t xml:space="preserve">very </w:t>
      </w:r>
      <w:r w:rsidRPr="00152A1C">
        <w:rPr>
          <w:rStyle w:val="Emphasis"/>
          <w:highlight w:val="yellow"/>
        </w:rPr>
        <w:t>numerous</w:t>
      </w:r>
      <w:r w:rsidRPr="00152A1C">
        <w:rPr>
          <w:rStyle w:val="StyleUnderline"/>
          <w:highlight w:val="yellow"/>
        </w:rPr>
        <w:t xml:space="preserve">, </w:t>
      </w:r>
      <w:r w:rsidRPr="00152A1C">
        <w:rPr>
          <w:rStyle w:val="Emphasis"/>
          <w:highlight w:val="yellow"/>
        </w:rPr>
        <w:t>globally dispersed</w:t>
      </w:r>
      <w:r w:rsidRPr="00152A1C">
        <w:rPr>
          <w:rStyle w:val="StyleUnderline"/>
          <w:highlight w:val="yellow"/>
        </w:rPr>
        <w:t xml:space="preserve">, and capable of a </w:t>
      </w:r>
      <w:r w:rsidRPr="00152A1C">
        <w:rPr>
          <w:rStyle w:val="Emphasis"/>
          <w:highlight w:val="yellow"/>
        </w:rPr>
        <w:t>rational response</w:t>
      </w:r>
      <w:r w:rsidRPr="000B5D05">
        <w:rPr>
          <w:rStyle w:val="Emphasis"/>
        </w:rPr>
        <w:t xml:space="preserve"> to problem</w:t>
      </w:r>
      <w:r w:rsidRPr="00506B03">
        <w:rPr>
          <w:rStyle w:val="Emphasis"/>
        </w:rPr>
        <w:t>s</w:t>
      </w:r>
      <w:r w:rsidRPr="00506B03">
        <w:rPr>
          <w:rStyle w:val="StyleUnderline"/>
        </w:rPr>
        <w:t>, is very unlikely to be killed off by a natural pandemic.</w:t>
      </w:r>
    </w:p>
    <w:p w14:paraId="7A5EF9A3" w14:textId="77777777" w:rsidR="00D174F0" w:rsidRPr="00990CCB" w:rsidRDefault="00D174F0" w:rsidP="00D174F0">
      <w:pPr>
        <w:rPr>
          <w:sz w:val="16"/>
        </w:rPr>
      </w:pPr>
      <w:r w:rsidRPr="00506B03">
        <w:rPr>
          <w:sz w:val="16"/>
        </w:rPr>
        <w:t xml:space="preserve">One underlying explanation for this is </w:t>
      </w:r>
      <w:r w:rsidRPr="00506B03">
        <w:rPr>
          <w:rStyle w:val="StyleUnderline"/>
        </w:rPr>
        <w:t>that highly lethal pathogens can kill their hosts before they have a chance to spread</w:t>
      </w:r>
      <w:r w:rsidRPr="00506B03">
        <w:rPr>
          <w:sz w:val="16"/>
        </w:rPr>
        <w:t>, so</w:t>
      </w:r>
      <w:r w:rsidRPr="000B5D05">
        <w:rPr>
          <w:sz w:val="16"/>
        </w:rPr>
        <w:t xml:space="preserve"> </w:t>
      </w:r>
      <w:r w:rsidRPr="00152A1C">
        <w:rPr>
          <w:rStyle w:val="StyleUnderline"/>
          <w:highlight w:val="yellow"/>
        </w:rPr>
        <w:t xml:space="preserve">there is a </w:t>
      </w:r>
      <w:r w:rsidRPr="00152A1C">
        <w:rPr>
          <w:rStyle w:val="Emphasis"/>
          <w:highlight w:val="yellow"/>
        </w:rPr>
        <w:t xml:space="preserve">selective pressure for </w:t>
      </w:r>
      <w:r w:rsidRPr="00D452C9">
        <w:rPr>
          <w:rStyle w:val="Emphasis"/>
        </w:rPr>
        <w:t xml:space="preserve">pathogens </w:t>
      </w:r>
      <w:r w:rsidRPr="00152A1C">
        <w:rPr>
          <w:rStyle w:val="Emphasis"/>
          <w:highlight w:val="yellow"/>
        </w:rPr>
        <w:t>not to be</w:t>
      </w:r>
      <w:r w:rsidRPr="000B5D05">
        <w:rPr>
          <w:rStyle w:val="Emphasis"/>
        </w:rPr>
        <w:t xml:space="preserve"> highly </w:t>
      </w:r>
      <w:r w:rsidRPr="00152A1C">
        <w:rPr>
          <w:rStyle w:val="Emphasis"/>
          <w:highlight w:val="yellow"/>
        </w:rPr>
        <w:t>lethal</w:t>
      </w:r>
      <w:r w:rsidRPr="000B5D05">
        <w:rPr>
          <w:sz w:val="16"/>
        </w:rPr>
        <w:t>. Therefore, pathogens are likely to co-evolve with their hosts rather than kill all possible hosts.39</w:t>
      </w:r>
    </w:p>
    <w:p w14:paraId="289BC892" w14:textId="77777777" w:rsidR="00D174F0" w:rsidRDefault="00D174F0" w:rsidP="00D174F0">
      <w:pPr>
        <w:pStyle w:val="Heading4"/>
        <w:spacing w:before="200"/>
        <w:rPr>
          <w:rFonts w:ascii="Times New Roman" w:hAnsi="Times New Roman"/>
        </w:rPr>
      </w:pPr>
      <w:r>
        <w:rPr>
          <w:color w:val="000000"/>
        </w:rPr>
        <w:t>Only a symbolic move</w:t>
      </w:r>
    </w:p>
    <w:p w14:paraId="7B6A414F" w14:textId="77777777" w:rsidR="00D174F0" w:rsidRDefault="00D174F0" w:rsidP="00D174F0">
      <w:pPr>
        <w:pStyle w:val="NormalWeb"/>
        <w:spacing w:before="0" w:beforeAutospacing="0" w:after="0" w:afterAutospacing="0"/>
      </w:pPr>
      <w:r>
        <w:rPr>
          <w:color w:val="000000"/>
          <w:sz w:val="20"/>
          <w:szCs w:val="20"/>
        </w:rPr>
        <w:t xml:space="preserve">Damian </w:t>
      </w:r>
      <w:r>
        <w:rPr>
          <w:b/>
          <w:bCs/>
          <w:color w:val="000000"/>
          <w:sz w:val="20"/>
          <w:szCs w:val="20"/>
        </w:rPr>
        <w:t>Garde 21,</w:t>
      </w:r>
      <w:r>
        <w:rPr>
          <w:color w:val="000000"/>
          <w:sz w:val="20"/>
          <w:szCs w:val="20"/>
        </w:rPr>
        <w:t xml:space="preserve"> National Biotech Reporter, “Waiver of patent rights on Covid vaccines may be mostly symbolic, for now,” STAT, 5-6-2021, https://www.statnews.com/2021/05/06/waiver-of-patent-rights-on-covid-19-vaccines-in-near-term-may-be-more-symbolic-than-substantive/</w:t>
      </w:r>
    </w:p>
    <w:p w14:paraId="36585D59" w14:textId="77777777" w:rsidR="00D174F0" w:rsidRDefault="00D174F0" w:rsidP="00D174F0">
      <w:pPr>
        <w:pStyle w:val="NormalWeb"/>
        <w:spacing w:before="0" w:beforeAutospacing="0" w:after="0" w:afterAutospacing="0"/>
      </w:pPr>
      <w:r>
        <w:rPr>
          <w:color w:val="000000"/>
          <w:sz w:val="20"/>
          <w:szCs w:val="20"/>
          <w:u w:val="single"/>
        </w:rPr>
        <w:t xml:space="preserve">The U.S.’s stunning </w:t>
      </w:r>
      <w:r w:rsidRPr="007C4091">
        <w:rPr>
          <w:color w:val="000000"/>
          <w:sz w:val="20"/>
          <w:szCs w:val="20"/>
          <w:highlight w:val="cyan"/>
          <w:u w:val="single"/>
        </w:rPr>
        <w:t>endorsement of a proposal to</w:t>
      </w:r>
      <w:r>
        <w:rPr>
          <w:color w:val="000000"/>
          <w:sz w:val="20"/>
          <w:szCs w:val="20"/>
          <w:u w:val="single"/>
        </w:rPr>
        <w:t xml:space="preserve"> </w:t>
      </w:r>
      <w:r w:rsidRPr="007C4091">
        <w:rPr>
          <w:color w:val="000000"/>
          <w:sz w:val="20"/>
          <w:szCs w:val="20"/>
          <w:highlight w:val="cyan"/>
          <w:u w:val="single"/>
        </w:rPr>
        <w:t>waive</w:t>
      </w:r>
      <w:r>
        <w:rPr>
          <w:color w:val="000000"/>
          <w:sz w:val="20"/>
          <w:szCs w:val="20"/>
          <w:u w:val="single"/>
        </w:rPr>
        <w:t xml:space="preserve"> Covid-19 </w:t>
      </w:r>
      <w:r w:rsidRPr="007C4091">
        <w:rPr>
          <w:color w:val="000000"/>
          <w:sz w:val="20"/>
          <w:szCs w:val="20"/>
          <w:highlight w:val="cyan"/>
          <w:u w:val="single"/>
        </w:rPr>
        <w:t>vaccine patents</w:t>
      </w:r>
      <w:r>
        <w:rPr>
          <w:color w:val="000000"/>
          <w:sz w:val="20"/>
          <w:szCs w:val="20"/>
          <w:u w:val="single"/>
        </w:rPr>
        <w:t xml:space="preserve"> has won plaudits for President Biden and roiled the global pharmaceutical industry</w:t>
      </w:r>
      <w:r>
        <w:rPr>
          <w:color w:val="000000"/>
          <w:sz w:val="12"/>
          <w:szCs w:val="12"/>
        </w:rPr>
        <w:t xml:space="preserve">. </w:t>
      </w:r>
      <w:r>
        <w:rPr>
          <w:b/>
          <w:bCs/>
          <w:color w:val="000000"/>
          <w:sz w:val="20"/>
          <w:szCs w:val="20"/>
          <w:u w:val="single"/>
        </w:rPr>
        <w:t xml:space="preserve">But, at least in the short term, it’s </w:t>
      </w:r>
      <w:r w:rsidRPr="007C4091">
        <w:rPr>
          <w:b/>
          <w:bCs/>
          <w:color w:val="000000"/>
          <w:sz w:val="20"/>
          <w:szCs w:val="20"/>
          <w:highlight w:val="cyan"/>
          <w:u w:val="single"/>
        </w:rPr>
        <w:t>likely to be more of a</w:t>
      </w:r>
      <w:r>
        <w:rPr>
          <w:b/>
          <w:bCs/>
          <w:color w:val="000000"/>
          <w:sz w:val="20"/>
          <w:szCs w:val="20"/>
          <w:u w:val="single"/>
        </w:rPr>
        <w:t xml:space="preserve"> </w:t>
      </w:r>
      <w:r w:rsidRPr="007C4091">
        <w:rPr>
          <w:b/>
          <w:bCs/>
          <w:color w:val="000000"/>
          <w:sz w:val="20"/>
          <w:szCs w:val="20"/>
          <w:highlight w:val="cyan"/>
          <w:u w:val="single"/>
        </w:rPr>
        <w:t>symbolic milestone than a turning point</w:t>
      </w:r>
      <w:r>
        <w:rPr>
          <w:b/>
          <w:bCs/>
          <w:color w:val="000000"/>
          <w:sz w:val="20"/>
          <w:szCs w:val="20"/>
          <w:u w:val="single"/>
        </w:rPr>
        <w:t xml:space="preserve"> in the pandemic. </w:t>
      </w:r>
      <w:r>
        <w:rPr>
          <w:color w:val="000000"/>
          <w:sz w:val="12"/>
          <w:szCs w:val="12"/>
        </w:rPr>
        <w:t xml:space="preserve">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7C4091">
        <w:rPr>
          <w:color w:val="000000"/>
          <w:sz w:val="20"/>
          <w:szCs w:val="20"/>
          <w:highlight w:val="cyan"/>
          <w:u w:val="single"/>
        </w:rPr>
        <w:t>patents</w:t>
      </w:r>
      <w:r>
        <w:rPr>
          <w:color w:val="000000"/>
          <w:sz w:val="20"/>
          <w:szCs w:val="20"/>
          <w:u w:val="single"/>
        </w:rPr>
        <w:t xml:space="preserve"> alone </w:t>
      </w:r>
      <w:r w:rsidRPr="007C4091">
        <w:rPr>
          <w:color w:val="000000"/>
          <w:sz w:val="20"/>
          <w:szCs w:val="20"/>
          <w:highlight w:val="cyan"/>
          <w:u w:val="single"/>
        </w:rPr>
        <w:t>don’t</w:t>
      </w:r>
      <w:r>
        <w:rPr>
          <w:color w:val="000000"/>
          <w:sz w:val="20"/>
          <w:szCs w:val="20"/>
          <w:u w:val="single"/>
        </w:rPr>
        <w:t xml:space="preserve"> magically </w:t>
      </w:r>
      <w:r w:rsidRPr="007C4091">
        <w:rPr>
          <w:color w:val="000000"/>
          <w:sz w:val="20"/>
          <w:szCs w:val="20"/>
          <w:highlight w:val="cyan"/>
          <w:u w:val="single"/>
        </w:rPr>
        <w:t>produce vaccines</w:t>
      </w:r>
      <w:r>
        <w:rPr>
          <w:color w:val="000000"/>
          <w:sz w:val="20"/>
          <w:szCs w:val="20"/>
          <w:u w:val="single"/>
        </w:rPr>
        <w:t xml:space="preserve">. Experts suggested </w:t>
      </w:r>
      <w:r w:rsidRPr="007C4091">
        <w:rPr>
          <w:color w:val="000000"/>
          <w:sz w:val="20"/>
          <w:szCs w:val="20"/>
          <w:highlight w:val="cyan"/>
          <w:u w:val="single"/>
        </w:rPr>
        <w:t>the earliest the world could</w:t>
      </w:r>
      <w:r>
        <w:rPr>
          <w:color w:val="000000"/>
          <w:sz w:val="20"/>
          <w:szCs w:val="20"/>
          <w:u w:val="single"/>
        </w:rPr>
        <w:t xml:space="preserve"> expect to </w:t>
      </w:r>
      <w:r w:rsidRPr="007C4091">
        <w:rPr>
          <w:color w:val="000000"/>
          <w:sz w:val="20"/>
          <w:szCs w:val="20"/>
          <w:highlight w:val="cyan"/>
          <w:u w:val="single"/>
        </w:rPr>
        <w:t>see additional capacity</w:t>
      </w:r>
      <w:r>
        <w:rPr>
          <w:color w:val="000000"/>
          <w:sz w:val="20"/>
          <w:szCs w:val="20"/>
          <w:u w:val="single"/>
        </w:rPr>
        <w:t xml:space="preserve"> flowing from the waiver — if it’s approved at the World Trade Organization — </w:t>
      </w:r>
      <w:r w:rsidRPr="007C4091">
        <w:rPr>
          <w:color w:val="000000"/>
          <w:sz w:val="20"/>
          <w:szCs w:val="20"/>
          <w:highlight w:val="cyan"/>
          <w:u w:val="single"/>
        </w:rPr>
        <w:t>would be in 2022</w:t>
      </w:r>
      <w:r>
        <w:rPr>
          <w:color w:val="000000"/>
          <w:sz w:val="20"/>
          <w:szCs w:val="20"/>
          <w:u w:val="single"/>
        </w:rPr>
        <w:t>. Pras</w:t>
      </w:r>
      <w:r w:rsidRPr="00DF1718">
        <w:rPr>
          <w:color w:val="000000"/>
          <w:sz w:val="20"/>
          <w:szCs w:val="20"/>
          <w:u w:val="single"/>
        </w:rPr>
        <w:t xml:space="preserve">hant Yadav, a supply chain </w:t>
      </w:r>
      <w:proofErr w:type="gramStart"/>
      <w:r w:rsidRPr="00DF1718">
        <w:rPr>
          <w:color w:val="000000"/>
          <w:sz w:val="20"/>
          <w:szCs w:val="20"/>
          <w:u w:val="single"/>
        </w:rPr>
        <w:t>expert</w:t>
      </w:r>
      <w:proofErr w:type="gramEnd"/>
      <w:r w:rsidRPr="00DF1718">
        <w:rPr>
          <w:color w:val="000000"/>
          <w:sz w:val="20"/>
          <w:szCs w:val="20"/>
          <w:u w:val="single"/>
        </w:rPr>
        <w:t xml:space="preserve"> and senior fellow at the Center for Global Development, said the biggest barrier to increasing the global vaccine supply </w:t>
      </w:r>
      <w:r w:rsidRPr="00DF1718">
        <w:rPr>
          <w:b/>
          <w:bCs/>
          <w:color w:val="000000"/>
          <w:sz w:val="20"/>
          <w:szCs w:val="20"/>
          <w:u w:val="single"/>
        </w:rPr>
        <w:t xml:space="preserve">is a </w:t>
      </w:r>
      <w:r w:rsidRPr="00DF1718">
        <w:rPr>
          <w:b/>
          <w:bCs/>
          <w:color w:val="000000"/>
          <w:sz w:val="20"/>
          <w:szCs w:val="20"/>
          <w:highlight w:val="cyan"/>
          <w:u w:val="single"/>
        </w:rPr>
        <w:t xml:space="preserve">lack </w:t>
      </w:r>
      <w:r w:rsidRPr="00DF1718">
        <w:rPr>
          <w:b/>
          <w:bCs/>
          <w:color w:val="000000"/>
          <w:sz w:val="20"/>
          <w:szCs w:val="20"/>
          <w:u w:val="single"/>
        </w:rPr>
        <w:t xml:space="preserve">of </w:t>
      </w:r>
      <w:r w:rsidRPr="00DF1718">
        <w:rPr>
          <w:b/>
          <w:bCs/>
          <w:color w:val="000000"/>
          <w:sz w:val="20"/>
          <w:szCs w:val="20"/>
          <w:highlight w:val="cyan"/>
          <w:u w:val="single"/>
        </w:rPr>
        <w:t xml:space="preserve">raw materials and facilities that manufacture the billions of doses the world needs. </w:t>
      </w:r>
      <w:r w:rsidRPr="00DF1718">
        <w:rPr>
          <w:color w:val="000000"/>
          <w:sz w:val="20"/>
          <w:szCs w:val="20"/>
          <w:u w:val="single"/>
        </w:rPr>
        <w:t xml:space="preserve">Temporarily suspending some intellectual property, as the U.S. proposes to do, </w:t>
      </w:r>
      <w:r w:rsidRPr="00DF1718">
        <w:rPr>
          <w:b/>
          <w:bCs/>
          <w:color w:val="000000"/>
          <w:sz w:val="20"/>
          <w:szCs w:val="20"/>
          <w:u w:val="single"/>
        </w:rPr>
        <w:t>would have little effect on those problems</w:t>
      </w:r>
      <w:r w:rsidRPr="00DF1718">
        <w:rPr>
          <w:color w:val="000000"/>
          <w:sz w:val="20"/>
          <w:szCs w:val="20"/>
          <w:u w:val="single"/>
        </w:rPr>
        <w:t>, he said.</w:t>
      </w:r>
    </w:p>
    <w:p w14:paraId="7701FDAA" w14:textId="6CAA4825" w:rsidR="00D174F0" w:rsidRDefault="00D174F0" w:rsidP="00D174F0">
      <w:pPr>
        <w:pStyle w:val="Heading3"/>
        <w:spacing w:before="200"/>
        <w:rPr>
          <w:rFonts w:ascii="Times New Roman" w:hAnsi="Times New Roman"/>
        </w:rPr>
      </w:pPr>
      <w:r>
        <w:rPr>
          <w:color w:val="000000"/>
        </w:rPr>
        <w:lastRenderedPageBreak/>
        <w:t>1NC – Adv 2</w:t>
      </w:r>
    </w:p>
    <w:p w14:paraId="226D56E6" w14:textId="77777777" w:rsidR="00D174F0" w:rsidRDefault="00D174F0" w:rsidP="00D174F0">
      <w:pPr>
        <w:pStyle w:val="Heading4"/>
      </w:pPr>
      <w:r>
        <w:t xml:space="preserve">No way vaccine diplomacy overcomes Chinese challenges </w:t>
      </w:r>
      <w:proofErr w:type="spellStart"/>
      <w:r>
        <w:t>ot</w:t>
      </w:r>
      <w:proofErr w:type="spellEnd"/>
      <w:r>
        <w:t xml:space="preserve"> </w:t>
      </w:r>
      <w:proofErr w:type="spellStart"/>
      <w:r>
        <w:t>heg</w:t>
      </w:r>
      <w:proofErr w:type="spellEnd"/>
      <w:r>
        <w:t xml:space="preserve"> now – if it does, </w:t>
      </w:r>
      <w:proofErr w:type="spellStart"/>
      <w:r>
        <w:t>heg</w:t>
      </w:r>
      <w:proofErr w:type="spellEnd"/>
      <w:r>
        <w:t xml:space="preserve"> is inevitable sustainable and resilient, and if not, black swans ensure collapse inevitably </w:t>
      </w:r>
    </w:p>
    <w:p w14:paraId="57AB7E02" w14:textId="77777777" w:rsidR="00D174F0" w:rsidRDefault="00D174F0" w:rsidP="00D174F0">
      <w:pPr>
        <w:pStyle w:val="Heading4"/>
        <w:spacing w:before="200"/>
      </w:pPr>
      <w:r>
        <w:rPr>
          <w:color w:val="000000"/>
        </w:rPr>
        <w:t>Vaccine diplomacy fails---</w:t>
      </w:r>
      <w:r>
        <w:rPr>
          <w:color w:val="000000"/>
          <w:u w:val="single"/>
        </w:rPr>
        <w:t>every empirical example</w:t>
      </w:r>
      <w:r>
        <w:rPr>
          <w:color w:val="000000"/>
        </w:rPr>
        <w:t xml:space="preserve"> shows no impact</w:t>
      </w:r>
    </w:p>
    <w:p w14:paraId="690E055D" w14:textId="77777777" w:rsidR="00D174F0" w:rsidRDefault="00D174F0" w:rsidP="00D174F0">
      <w:pPr>
        <w:pStyle w:val="NormalWeb"/>
        <w:spacing w:before="0" w:beforeAutospacing="0" w:after="0" w:afterAutospacing="0"/>
      </w:pPr>
      <w:proofErr w:type="spellStart"/>
      <w:r>
        <w:rPr>
          <w:color w:val="000000"/>
          <w:sz w:val="20"/>
          <w:szCs w:val="20"/>
        </w:rPr>
        <w:t>Ilan</w:t>
      </w:r>
      <w:proofErr w:type="spellEnd"/>
      <w:r>
        <w:rPr>
          <w:color w:val="000000"/>
          <w:sz w:val="20"/>
          <w:szCs w:val="20"/>
        </w:rPr>
        <w:t xml:space="preserve"> </w:t>
      </w:r>
      <w:proofErr w:type="spellStart"/>
      <w:r w:rsidRPr="00193CC8">
        <w:rPr>
          <w:rStyle w:val="Style13ptBold"/>
        </w:rPr>
        <w:t>Kelman</w:t>
      </w:r>
      <w:proofErr w:type="spellEnd"/>
      <w:r w:rsidRPr="00193CC8">
        <w:rPr>
          <w:rStyle w:val="Style13ptBold"/>
        </w:rPr>
        <w:t xml:space="preserve"> 14,</w:t>
      </w:r>
      <w:r>
        <w:rPr>
          <w:color w:val="000000"/>
          <w:sz w:val="20"/>
          <w:szCs w:val="20"/>
        </w:rPr>
        <w:t xml:space="preserve"> Reader in Risk, Resilience and Global Health at University College London, Senior Research Fellow at the Norwegian Institute of International Affairs, Thematic Director for Global Environmental Sustainability at the UCL Institute of Global Governance, “Does Disaster Diplomacy Improve Inter-State Relations?”, e-International Relations, 11-4, http://www.e-ir.info/2014/11/04/does-disaster-diplomacy-improve-inter-state-relations/</w:t>
      </w:r>
    </w:p>
    <w:p w14:paraId="59F0BD8A" w14:textId="77777777" w:rsidR="00D174F0" w:rsidRDefault="00D174F0" w:rsidP="00D174F0">
      <w:pPr>
        <w:pStyle w:val="NormalWeb"/>
        <w:spacing w:before="0" w:beforeAutospacing="0" w:after="0" w:afterAutospacing="0"/>
      </w:pPr>
      <w:r>
        <w:rPr>
          <w:color w:val="000000"/>
          <w:sz w:val="16"/>
          <w:szCs w:val="16"/>
        </w:rPr>
        <w:t>Does Disaster Diplomacy Work?</w:t>
      </w:r>
    </w:p>
    <w:p w14:paraId="03A44189" w14:textId="77777777" w:rsidR="00D174F0" w:rsidRDefault="00D174F0" w:rsidP="00D174F0">
      <w:pPr>
        <w:pStyle w:val="NormalWeb"/>
        <w:spacing w:before="0" w:beforeAutospacing="0" w:after="0" w:afterAutospacing="0"/>
      </w:pPr>
      <w:r>
        <w:rPr>
          <w:color w:val="000000"/>
          <w:sz w:val="16"/>
          <w:szCs w:val="16"/>
        </w:rPr>
        <w:t xml:space="preserve">Disasters place human suffering on display—of friends and enemies alike. As part of the common human spirit, we often hope </w:t>
      </w:r>
      <w:proofErr w:type="gramStart"/>
      <w:r>
        <w:rPr>
          <w:color w:val="000000"/>
          <w:sz w:val="16"/>
          <w:szCs w:val="16"/>
        </w:rPr>
        <w:t>that,</w:t>
      </w:r>
      <w:proofErr w:type="gramEnd"/>
      <w:r>
        <w:rPr>
          <w:color w:val="000000"/>
          <w:sz w:val="16"/>
          <w:szCs w:val="16"/>
        </w:rPr>
        <w:t xml:space="preserve"> no matter who is troubled by calamity, we would be moved to help and that help would be graciously accepted. That process turns out to be tricky in international politics, when countries experience cataclysms and multilateral relations determine who provides and who accepts humanitarian aid. </w:t>
      </w:r>
      <w:r>
        <w:rPr>
          <w:color w:val="000000"/>
          <w:sz w:val="20"/>
          <w:szCs w:val="20"/>
          <w:u w:val="single"/>
          <w:shd w:val="clear" w:color="auto" w:fill="00FFFF"/>
        </w:rPr>
        <w:t>Research</w:t>
      </w:r>
      <w:r>
        <w:rPr>
          <w:color w:val="000000"/>
          <w:sz w:val="20"/>
          <w:szCs w:val="20"/>
          <w:u w:val="single"/>
        </w:rPr>
        <w:t xml:space="preserve"> into ‘disaster diplomacy’ </w:t>
      </w:r>
      <w:r>
        <w:rPr>
          <w:color w:val="000000"/>
          <w:sz w:val="20"/>
          <w:szCs w:val="20"/>
          <w:u w:val="single"/>
          <w:shd w:val="clear" w:color="auto" w:fill="00FFFF"/>
        </w:rPr>
        <w:t>investigates</w:t>
      </w:r>
      <w:r>
        <w:rPr>
          <w:color w:val="000000"/>
          <w:sz w:val="16"/>
          <w:szCs w:val="16"/>
        </w:rPr>
        <w:t xml:space="preserve"> this topic.</w:t>
      </w:r>
    </w:p>
    <w:p w14:paraId="4F72D58C" w14:textId="77777777" w:rsidR="00D174F0" w:rsidRDefault="00D174F0" w:rsidP="00D174F0">
      <w:pPr>
        <w:pStyle w:val="NormalWeb"/>
        <w:spacing w:before="0" w:beforeAutospacing="0" w:after="0" w:afterAutospacing="0"/>
      </w:pPr>
      <w:r>
        <w:rPr>
          <w:color w:val="000000"/>
          <w:sz w:val="16"/>
          <w:szCs w:val="16"/>
        </w:rPr>
        <w:t>Disaster diplomacy investigates</w:t>
      </w:r>
      <w:r>
        <w:rPr>
          <w:color w:val="000000"/>
          <w:sz w:val="12"/>
          <w:szCs w:val="12"/>
        </w:rPr>
        <w:t xml:space="preserve"> </w:t>
      </w:r>
      <w:r>
        <w:rPr>
          <w:color w:val="000000"/>
          <w:sz w:val="16"/>
          <w:szCs w:val="16"/>
        </w:rPr>
        <w:t>how and why disaster-related activities do and do not influence conflict and cooperation (</w:t>
      </w:r>
      <w:proofErr w:type="spellStart"/>
      <w:r>
        <w:rPr>
          <w:color w:val="000000"/>
          <w:sz w:val="16"/>
          <w:szCs w:val="16"/>
        </w:rPr>
        <w:t>Kelman</w:t>
      </w:r>
      <w:proofErr w:type="spellEnd"/>
      <w:r>
        <w:rPr>
          <w:color w:val="000000"/>
          <w:sz w:val="16"/>
          <w:szCs w:val="16"/>
        </w:rPr>
        <w:t>, 2012). The key phrase is ‘disaster-related activities’ covering (</w:t>
      </w:r>
      <w:proofErr w:type="spellStart"/>
      <w:r>
        <w:rPr>
          <w:color w:val="000000"/>
          <w:sz w:val="16"/>
          <w:szCs w:val="16"/>
        </w:rPr>
        <w:t>i</w:t>
      </w:r>
      <w:proofErr w:type="spellEnd"/>
      <w:r>
        <w:rPr>
          <w:color w:val="000000"/>
          <w:sz w:val="16"/>
          <w:szCs w:val="16"/>
        </w:rPr>
        <w:t>) pre-disaster efforts including prevention, preparedness, planning, and damage mitigation, and (ii) post-disaster actions including response, reconstruction, and recovery. Disaster diplomacy case studies are not just about what happens when a volcano erupts in a war zone (</w:t>
      </w:r>
      <w:proofErr w:type="spellStart"/>
      <w:r>
        <w:rPr>
          <w:color w:val="000000"/>
          <w:sz w:val="16"/>
          <w:szCs w:val="16"/>
        </w:rPr>
        <w:t>Klimesova</w:t>
      </w:r>
      <w:proofErr w:type="spellEnd"/>
      <w:r>
        <w:rPr>
          <w:color w:val="000000"/>
          <w:sz w:val="16"/>
          <w:szCs w:val="16"/>
        </w:rPr>
        <w:t>, 2011) or when enemies consider sending and accepting humanitarian aid (</w:t>
      </w:r>
      <w:proofErr w:type="spellStart"/>
      <w:r>
        <w:rPr>
          <w:color w:val="000000"/>
          <w:sz w:val="16"/>
          <w:szCs w:val="16"/>
        </w:rPr>
        <w:t>Akcinaroglu</w:t>
      </w:r>
      <w:proofErr w:type="spellEnd"/>
      <w:r>
        <w:rPr>
          <w:color w:val="000000"/>
          <w:sz w:val="16"/>
          <w:szCs w:val="16"/>
        </w:rPr>
        <w:t xml:space="preserve"> et al., 2011). They also examine the situation before a disaster manifests, such as how a flood warning system could potentially bring together communities (Ahmad and Ahmed, 2003) or </w:t>
      </w:r>
      <w:r>
        <w:rPr>
          <w:color w:val="000000"/>
          <w:sz w:val="20"/>
          <w:szCs w:val="20"/>
          <w:u w:val="single"/>
          <w:shd w:val="clear" w:color="auto" w:fill="00FFFF"/>
        </w:rPr>
        <w:t xml:space="preserve">how </w:t>
      </w:r>
      <w:r>
        <w:rPr>
          <w:b/>
          <w:bCs/>
          <w:color w:val="000000"/>
          <w:sz w:val="20"/>
          <w:szCs w:val="20"/>
          <w:u w:val="single"/>
          <w:shd w:val="clear" w:color="auto" w:fill="00FFFF"/>
        </w:rPr>
        <w:t>vaccination</w:t>
      </w:r>
      <w:r>
        <w:rPr>
          <w:b/>
          <w:bCs/>
          <w:color w:val="000000"/>
          <w:sz w:val="20"/>
          <w:szCs w:val="20"/>
          <w:u w:val="single"/>
        </w:rPr>
        <w:t xml:space="preserve"> campaigns</w:t>
      </w:r>
      <w:r>
        <w:rPr>
          <w:color w:val="000000"/>
          <w:sz w:val="20"/>
          <w:szCs w:val="20"/>
          <w:u w:val="single"/>
        </w:rPr>
        <w:t xml:space="preserve"> </w:t>
      </w:r>
      <w:r>
        <w:rPr>
          <w:color w:val="000000"/>
          <w:sz w:val="20"/>
          <w:szCs w:val="20"/>
          <w:u w:val="single"/>
          <w:shd w:val="clear" w:color="auto" w:fill="00FFFF"/>
        </w:rPr>
        <w:t>might generate</w:t>
      </w:r>
      <w:r>
        <w:rPr>
          <w:color w:val="000000"/>
          <w:sz w:val="20"/>
          <w:szCs w:val="20"/>
          <w:u w:val="single"/>
        </w:rPr>
        <w:t xml:space="preserve"> lasting </w:t>
      </w:r>
      <w:r>
        <w:rPr>
          <w:color w:val="000000"/>
          <w:sz w:val="20"/>
          <w:szCs w:val="20"/>
          <w:u w:val="single"/>
          <w:shd w:val="clear" w:color="auto" w:fill="00FFFF"/>
        </w:rPr>
        <w:t>ceasefires</w:t>
      </w:r>
      <w:r>
        <w:rPr>
          <w:color w:val="000000"/>
          <w:sz w:val="20"/>
          <w:szCs w:val="20"/>
          <w:u w:val="single"/>
        </w:rPr>
        <w:t xml:space="preserve"> (</w:t>
      </w:r>
      <w:proofErr w:type="spellStart"/>
      <w:r>
        <w:rPr>
          <w:color w:val="000000"/>
          <w:sz w:val="20"/>
          <w:szCs w:val="20"/>
          <w:u w:val="single"/>
        </w:rPr>
        <w:t>Hotez</w:t>
      </w:r>
      <w:proofErr w:type="spellEnd"/>
      <w:r>
        <w:rPr>
          <w:color w:val="000000"/>
          <w:sz w:val="20"/>
          <w:szCs w:val="20"/>
          <w:u w:val="single"/>
        </w:rPr>
        <w:t>, 2010)</w:t>
      </w:r>
      <w:r>
        <w:rPr>
          <w:color w:val="000000"/>
          <w:sz w:val="16"/>
          <w:szCs w:val="16"/>
        </w:rPr>
        <w:t>.</w:t>
      </w:r>
    </w:p>
    <w:p w14:paraId="03773F38" w14:textId="77777777" w:rsidR="00D174F0" w:rsidRDefault="00D174F0" w:rsidP="00D174F0">
      <w:pPr>
        <w:pStyle w:val="NormalWeb"/>
        <w:spacing w:before="0" w:beforeAutospacing="0" w:after="0" w:afterAutospacing="0"/>
      </w:pPr>
      <w:r>
        <w:rPr>
          <w:color w:val="000000"/>
          <w:sz w:val="20"/>
          <w:szCs w:val="20"/>
          <w:u w:val="single"/>
          <w:shd w:val="clear" w:color="auto" w:fill="00FFFF"/>
        </w:rPr>
        <w:t>Based on</w:t>
      </w:r>
      <w:r>
        <w:rPr>
          <w:color w:val="000000"/>
          <w:sz w:val="16"/>
          <w:szCs w:val="16"/>
        </w:rPr>
        <w:t xml:space="preserve"> the </w:t>
      </w:r>
      <w:r>
        <w:rPr>
          <w:b/>
          <w:bCs/>
          <w:color w:val="000000"/>
          <w:sz w:val="20"/>
          <w:szCs w:val="20"/>
          <w:u w:val="single"/>
          <w:shd w:val="clear" w:color="auto" w:fill="00FFFF"/>
        </w:rPr>
        <w:t>empirical evidence</w:t>
      </w:r>
      <w:r>
        <w:rPr>
          <w:color w:val="000000"/>
          <w:sz w:val="16"/>
          <w:szCs w:val="16"/>
        </w:rPr>
        <w:t xml:space="preserve"> of case studies, </w:t>
      </w:r>
      <w:r>
        <w:rPr>
          <w:color w:val="000000"/>
          <w:sz w:val="20"/>
          <w:szCs w:val="20"/>
          <w:u w:val="single"/>
          <w:shd w:val="clear" w:color="auto" w:fill="00FFFF"/>
        </w:rPr>
        <w:t>the</w:t>
      </w:r>
      <w:r>
        <w:rPr>
          <w:color w:val="000000"/>
          <w:sz w:val="20"/>
          <w:szCs w:val="20"/>
          <w:u w:val="single"/>
        </w:rPr>
        <w:t xml:space="preserve"> overall </w:t>
      </w:r>
      <w:r>
        <w:rPr>
          <w:color w:val="000000"/>
          <w:sz w:val="20"/>
          <w:szCs w:val="20"/>
          <w:u w:val="single"/>
          <w:shd w:val="clear" w:color="auto" w:fill="00FFFF"/>
        </w:rPr>
        <w:t>conclusion</w:t>
      </w:r>
      <w:r>
        <w:rPr>
          <w:color w:val="000000"/>
          <w:sz w:val="16"/>
          <w:szCs w:val="16"/>
        </w:rPr>
        <w:t xml:space="preserve"> from disaster diplomacy </w:t>
      </w:r>
      <w:r>
        <w:rPr>
          <w:color w:val="000000"/>
          <w:sz w:val="20"/>
          <w:szCs w:val="20"/>
          <w:u w:val="single"/>
          <w:shd w:val="clear" w:color="auto" w:fill="00FFFF"/>
        </w:rPr>
        <w:t>is</w:t>
      </w:r>
      <w:r>
        <w:rPr>
          <w:color w:val="000000"/>
          <w:sz w:val="20"/>
          <w:szCs w:val="20"/>
          <w:u w:val="single"/>
        </w:rPr>
        <w:t xml:space="preserve"> that</w:t>
      </w:r>
      <w:r>
        <w:rPr>
          <w:color w:val="000000"/>
          <w:sz w:val="16"/>
          <w:szCs w:val="16"/>
        </w:rPr>
        <w:t xml:space="preserve"> disaster-related </w:t>
      </w:r>
      <w:r>
        <w:rPr>
          <w:color w:val="000000"/>
          <w:sz w:val="20"/>
          <w:szCs w:val="20"/>
          <w:u w:val="single"/>
          <w:shd w:val="clear" w:color="auto" w:fill="00FFFF"/>
        </w:rPr>
        <w:t xml:space="preserve">activities do </w:t>
      </w:r>
      <w:r>
        <w:rPr>
          <w:b/>
          <w:bCs/>
          <w:color w:val="000000"/>
          <w:sz w:val="20"/>
          <w:szCs w:val="20"/>
          <w:u w:val="single"/>
          <w:shd w:val="clear" w:color="auto" w:fill="00FFFF"/>
        </w:rPr>
        <w:t>not</w:t>
      </w:r>
      <w:r>
        <w:rPr>
          <w:color w:val="000000"/>
          <w:sz w:val="20"/>
          <w:szCs w:val="20"/>
          <w:u w:val="single"/>
          <w:shd w:val="clear" w:color="auto" w:fill="00FFFF"/>
        </w:rPr>
        <w:t xml:space="preserve"> create</w:t>
      </w:r>
      <w:r>
        <w:rPr>
          <w:color w:val="000000"/>
          <w:sz w:val="20"/>
          <w:szCs w:val="20"/>
          <w:u w:val="single"/>
        </w:rPr>
        <w:t xml:space="preserve"> new initiatives in achieving </w:t>
      </w:r>
      <w:r>
        <w:rPr>
          <w:color w:val="000000"/>
          <w:sz w:val="20"/>
          <w:szCs w:val="20"/>
          <w:u w:val="single"/>
          <w:shd w:val="clear" w:color="auto" w:fill="00FFFF"/>
        </w:rPr>
        <w:t>peace</w:t>
      </w:r>
      <w:r>
        <w:rPr>
          <w:color w:val="000000"/>
          <w:sz w:val="20"/>
          <w:szCs w:val="20"/>
          <w:u w:val="single"/>
        </w:rPr>
        <w:t xml:space="preserve"> or reducing conflict</w:t>
      </w:r>
      <w:r>
        <w:rPr>
          <w:color w:val="000000"/>
          <w:sz w:val="16"/>
          <w:szCs w:val="16"/>
        </w:rPr>
        <w:t xml:space="preserve">, but a diplomatic process with pre-existing conditions can be </w:t>
      </w:r>
      <w:proofErr w:type="spellStart"/>
      <w:r>
        <w:rPr>
          <w:color w:val="000000"/>
          <w:sz w:val="16"/>
          <w:szCs w:val="16"/>
        </w:rPr>
        <w:t>catalysed</w:t>
      </w:r>
      <w:proofErr w:type="spellEnd"/>
      <w:r>
        <w:rPr>
          <w:color w:val="000000"/>
          <w:sz w:val="16"/>
          <w:szCs w:val="16"/>
        </w:rPr>
        <w:t xml:space="preserve"> or supported (</w:t>
      </w:r>
      <w:proofErr w:type="spellStart"/>
      <w:r>
        <w:rPr>
          <w:color w:val="000000"/>
          <w:sz w:val="16"/>
          <w:szCs w:val="16"/>
        </w:rPr>
        <w:t>Kelman</w:t>
      </w:r>
      <w:proofErr w:type="spellEnd"/>
      <w:r>
        <w:rPr>
          <w:color w:val="000000"/>
          <w:sz w:val="16"/>
          <w:szCs w:val="16"/>
        </w:rPr>
        <w:t>, 2012). If that catalysis occurs, then the disaster-related activities influence diplomacy in the short-term, but not in the long-term.</w:t>
      </w:r>
    </w:p>
    <w:p w14:paraId="10C0F547" w14:textId="77777777" w:rsidR="00D174F0" w:rsidRPr="00DF1718" w:rsidRDefault="00D174F0" w:rsidP="00D174F0">
      <w:pPr>
        <w:pStyle w:val="NormalWeb"/>
        <w:spacing w:before="0" w:beforeAutospacing="0" w:after="0" w:afterAutospacing="0"/>
      </w:pPr>
      <w:r>
        <w:rPr>
          <w:color w:val="000000"/>
          <w:sz w:val="16"/>
          <w:szCs w:val="16"/>
        </w:rPr>
        <w:t xml:space="preserve">In the short-term, over weeks and months, all forms of disaster-related activities have the potential to affect diplomacy, such as by spurring it on or by providing a space in which peace efforts can be pursued. For that to occur, a pre-existing basis must exist for the reconciliation. This could be ongoing negotiations, formal or informal cultural connections, or trade links. </w:t>
      </w:r>
      <w:r>
        <w:rPr>
          <w:b/>
          <w:bCs/>
          <w:color w:val="000000"/>
          <w:sz w:val="20"/>
          <w:szCs w:val="20"/>
          <w:u w:val="single"/>
          <w:shd w:val="clear" w:color="auto" w:fill="00FFFF"/>
        </w:rPr>
        <w:t>Even over the short-term</w:t>
      </w:r>
      <w:r>
        <w:rPr>
          <w:color w:val="000000"/>
          <w:sz w:val="20"/>
          <w:szCs w:val="20"/>
          <w:u w:val="single"/>
        </w:rPr>
        <w:t xml:space="preserve">, disaster </w:t>
      </w:r>
      <w:r>
        <w:rPr>
          <w:color w:val="000000"/>
          <w:sz w:val="20"/>
          <w:szCs w:val="20"/>
          <w:u w:val="single"/>
          <w:shd w:val="clear" w:color="auto" w:fill="00FFFF"/>
        </w:rPr>
        <w:t>diplomacy is not</w:t>
      </w:r>
      <w:r>
        <w:rPr>
          <w:color w:val="000000"/>
          <w:sz w:val="20"/>
          <w:szCs w:val="20"/>
          <w:u w:val="single"/>
        </w:rPr>
        <w:t xml:space="preserve"> necessarily </w:t>
      </w:r>
      <w:proofErr w:type="gramStart"/>
      <w:r>
        <w:rPr>
          <w:color w:val="000000"/>
          <w:sz w:val="20"/>
          <w:szCs w:val="20"/>
          <w:u w:val="single"/>
          <w:shd w:val="clear" w:color="auto" w:fill="00FFFF"/>
        </w:rPr>
        <w:t>successful</w:t>
      </w:r>
      <w:r>
        <w:rPr>
          <w:color w:val="000000"/>
          <w:sz w:val="20"/>
          <w:szCs w:val="20"/>
          <w:u w:val="single"/>
        </w:rPr>
        <w:t>, since</w:t>
      </w:r>
      <w:proofErr w:type="gramEnd"/>
      <w:r>
        <w:rPr>
          <w:color w:val="000000"/>
          <w:sz w:val="20"/>
          <w:szCs w:val="20"/>
          <w:u w:val="single"/>
        </w:rPr>
        <w:t xml:space="preserve"> disaster-related </w:t>
      </w:r>
      <w:r>
        <w:rPr>
          <w:color w:val="000000"/>
          <w:sz w:val="20"/>
          <w:szCs w:val="20"/>
          <w:u w:val="single"/>
          <w:shd w:val="clear" w:color="auto" w:fill="00FFFF"/>
        </w:rPr>
        <w:t>activities</w:t>
      </w:r>
      <w:r>
        <w:rPr>
          <w:color w:val="000000"/>
          <w:sz w:val="20"/>
          <w:szCs w:val="20"/>
          <w:u w:val="single"/>
        </w:rPr>
        <w:t xml:space="preserve"> can sometimes foment conflict and reduce diplomatic opportunities—or </w:t>
      </w:r>
      <w:r>
        <w:rPr>
          <w:color w:val="000000"/>
          <w:sz w:val="20"/>
          <w:szCs w:val="20"/>
          <w:u w:val="single"/>
          <w:shd w:val="clear" w:color="auto" w:fill="00FFFF"/>
        </w:rPr>
        <w:t xml:space="preserve">have </w:t>
      </w:r>
      <w:r>
        <w:rPr>
          <w:b/>
          <w:bCs/>
          <w:color w:val="000000"/>
          <w:u w:val="single"/>
          <w:shd w:val="clear" w:color="auto" w:fill="00FFFF"/>
        </w:rPr>
        <w:t>no impact</w:t>
      </w:r>
      <w:r>
        <w:rPr>
          <w:b/>
          <w:bCs/>
          <w:color w:val="000000"/>
          <w:u w:val="single"/>
        </w:rPr>
        <w:t xml:space="preserve"> at all</w:t>
      </w:r>
      <w:r>
        <w:rPr>
          <w:color w:val="000000"/>
          <w:sz w:val="20"/>
          <w:szCs w:val="20"/>
          <w:u w:val="single"/>
        </w:rPr>
        <w:t xml:space="preserve"> on peace and conflict</w:t>
      </w:r>
      <w:r>
        <w:rPr>
          <w:color w:val="000000"/>
          <w:sz w:val="16"/>
          <w:szCs w:val="16"/>
        </w:rPr>
        <w:t xml:space="preserve">. Irrespective of what happens over the short-term, over longer time </w:t>
      </w:r>
      <w:r w:rsidRPr="00DF1718">
        <w:rPr>
          <w:color w:val="000000"/>
          <w:sz w:val="16"/>
          <w:szCs w:val="16"/>
        </w:rPr>
        <w:t xml:space="preserve">periods, </w:t>
      </w:r>
      <w:r w:rsidRPr="00DF1718">
        <w:rPr>
          <w:color w:val="000000"/>
          <w:sz w:val="20"/>
          <w:szCs w:val="20"/>
          <w:u w:val="single"/>
          <w:shd w:val="clear" w:color="auto" w:fill="00FFFF"/>
        </w:rPr>
        <w:t xml:space="preserve">non-disaster factors have a </w:t>
      </w:r>
      <w:r w:rsidRPr="00DF1718">
        <w:rPr>
          <w:b/>
          <w:bCs/>
          <w:color w:val="000000"/>
          <w:sz w:val="20"/>
          <w:szCs w:val="20"/>
          <w:u w:val="single"/>
          <w:shd w:val="clear" w:color="auto" w:fill="00FFFF"/>
        </w:rPr>
        <w:t>more significant impact</w:t>
      </w:r>
      <w:r w:rsidRPr="00DF1718">
        <w:rPr>
          <w:color w:val="000000"/>
          <w:sz w:val="20"/>
          <w:szCs w:val="20"/>
          <w:u w:val="single"/>
        </w:rPr>
        <w:t xml:space="preserve"> on diplomacy than disaster-related activities. </w:t>
      </w:r>
      <w:r w:rsidRPr="00DF1718">
        <w:rPr>
          <w:color w:val="000000"/>
          <w:sz w:val="20"/>
          <w:szCs w:val="20"/>
          <w:u w:val="single"/>
          <w:shd w:val="clear" w:color="auto" w:fill="00FFFF"/>
        </w:rPr>
        <w:t>Examples</w:t>
      </w:r>
      <w:r w:rsidRPr="00DF1718">
        <w:rPr>
          <w:color w:val="000000"/>
          <w:sz w:val="16"/>
          <w:szCs w:val="16"/>
        </w:rPr>
        <w:t xml:space="preserve"> of non-disaster factors </w:t>
      </w:r>
      <w:r w:rsidRPr="00DF1718">
        <w:rPr>
          <w:color w:val="000000"/>
          <w:sz w:val="20"/>
          <w:szCs w:val="20"/>
          <w:u w:val="single"/>
          <w:shd w:val="clear" w:color="auto" w:fill="00FFFF"/>
        </w:rPr>
        <w:t>are</w:t>
      </w:r>
      <w:r w:rsidRPr="00DF1718">
        <w:rPr>
          <w:color w:val="000000"/>
          <w:sz w:val="20"/>
          <w:szCs w:val="20"/>
          <w:u w:val="single"/>
        </w:rPr>
        <w:t xml:space="preserve"> leadership changes, </w:t>
      </w:r>
      <w:r w:rsidRPr="00DF1718">
        <w:rPr>
          <w:b/>
          <w:bCs/>
          <w:color w:val="000000"/>
          <w:sz w:val="20"/>
          <w:szCs w:val="20"/>
          <w:u w:val="single"/>
          <w:shd w:val="clear" w:color="auto" w:fill="00FFFF"/>
        </w:rPr>
        <w:t>mutual distrust</w:t>
      </w:r>
      <w:r w:rsidRPr="00DF1718">
        <w:rPr>
          <w:color w:val="000000"/>
          <w:sz w:val="16"/>
          <w:szCs w:val="16"/>
        </w:rPr>
        <w:t xml:space="preserve">, belief that an </w:t>
      </w:r>
      <w:r w:rsidRPr="00DF1718">
        <w:rPr>
          <w:b/>
          <w:bCs/>
          <w:color w:val="000000"/>
          <w:sz w:val="20"/>
          <w:szCs w:val="20"/>
          <w:u w:val="single"/>
          <w:shd w:val="clear" w:color="auto" w:fill="00FFFF"/>
        </w:rPr>
        <w:t>historical grievance</w:t>
      </w:r>
      <w:r w:rsidRPr="00DF1718">
        <w:rPr>
          <w:color w:val="000000"/>
          <w:sz w:val="16"/>
          <w:szCs w:val="16"/>
        </w:rPr>
        <w:t xml:space="preserve"> should supersede current humanitarian considerations, </w:t>
      </w:r>
      <w:r w:rsidRPr="00DF1718">
        <w:rPr>
          <w:color w:val="000000"/>
          <w:sz w:val="20"/>
          <w:szCs w:val="20"/>
          <w:u w:val="single"/>
          <w:shd w:val="clear" w:color="auto" w:fill="00FFFF"/>
        </w:rPr>
        <w:t>or</w:t>
      </w:r>
      <w:r w:rsidRPr="00DF1718">
        <w:rPr>
          <w:color w:val="000000"/>
          <w:sz w:val="20"/>
          <w:szCs w:val="20"/>
          <w:u w:val="single"/>
        </w:rPr>
        <w:t xml:space="preserve"> a </w:t>
      </w:r>
      <w:r w:rsidRPr="00DF1718">
        <w:rPr>
          <w:color w:val="000000"/>
          <w:sz w:val="20"/>
          <w:szCs w:val="20"/>
          <w:u w:val="single"/>
          <w:shd w:val="clear" w:color="auto" w:fill="00FFFF"/>
        </w:rPr>
        <w:t>desire for conflict due to</w:t>
      </w:r>
      <w:r w:rsidRPr="00DF1718">
        <w:rPr>
          <w:color w:val="000000"/>
          <w:sz w:val="16"/>
          <w:szCs w:val="16"/>
        </w:rPr>
        <w:t xml:space="preserve"> the </w:t>
      </w:r>
      <w:r w:rsidRPr="00DF1718">
        <w:rPr>
          <w:color w:val="000000"/>
          <w:sz w:val="20"/>
          <w:szCs w:val="20"/>
          <w:u w:val="single"/>
          <w:shd w:val="clear" w:color="auto" w:fill="00FFFF"/>
        </w:rPr>
        <w:t>advantages</w:t>
      </w:r>
      <w:r w:rsidRPr="00DF1718">
        <w:rPr>
          <w:color w:val="000000"/>
          <w:sz w:val="20"/>
          <w:szCs w:val="20"/>
          <w:u w:val="single"/>
        </w:rPr>
        <w:t xml:space="preserve"> gained</w:t>
      </w:r>
      <w:r w:rsidRPr="00DF1718">
        <w:rPr>
          <w:color w:val="000000"/>
          <w:sz w:val="16"/>
          <w:szCs w:val="16"/>
        </w:rPr>
        <w:t xml:space="preserve"> from it.</w:t>
      </w:r>
    </w:p>
    <w:p w14:paraId="558E6588" w14:textId="77777777" w:rsidR="00D174F0" w:rsidRDefault="00D174F0" w:rsidP="00D174F0">
      <w:pPr>
        <w:pStyle w:val="NormalWeb"/>
        <w:spacing w:before="0" w:beforeAutospacing="0" w:after="0" w:afterAutospacing="0"/>
      </w:pPr>
      <w:r w:rsidRPr="00DF1718">
        <w:rPr>
          <w:color w:val="000000"/>
          <w:sz w:val="20"/>
          <w:szCs w:val="20"/>
          <w:u w:val="single"/>
        </w:rPr>
        <w:t xml:space="preserve">These </w:t>
      </w:r>
      <w:r w:rsidRPr="00DF1718">
        <w:rPr>
          <w:color w:val="000000"/>
          <w:sz w:val="20"/>
          <w:szCs w:val="20"/>
          <w:u w:val="single"/>
          <w:shd w:val="clear" w:color="auto" w:fill="00FFFF"/>
        </w:rPr>
        <w:t xml:space="preserve">conclusions have been </w:t>
      </w:r>
      <w:r w:rsidRPr="00DF1718">
        <w:rPr>
          <w:b/>
          <w:bCs/>
          <w:color w:val="000000"/>
          <w:sz w:val="20"/>
          <w:szCs w:val="20"/>
          <w:u w:val="single"/>
          <w:shd w:val="clear" w:color="auto" w:fill="00FFFF"/>
        </w:rPr>
        <w:t>corroborated through case studies</w:t>
      </w:r>
      <w:r w:rsidRPr="00DF1718">
        <w:rPr>
          <w:color w:val="000000"/>
          <w:sz w:val="16"/>
          <w:szCs w:val="16"/>
        </w:rPr>
        <w:t xml:space="preserve"> covering inter-state conflict, intra-state conflict, disaster risk reduction, disaster response, bilateral relations, and multilateral relations</w:t>
      </w:r>
      <w:r w:rsidRPr="00464952">
        <w:rPr>
          <w:color w:val="000000"/>
          <w:sz w:val="16"/>
          <w:szCs w:val="16"/>
        </w:rPr>
        <w:t>. The analysis</w:t>
      </w:r>
      <w:r>
        <w:rPr>
          <w:color w:val="000000"/>
          <w:sz w:val="16"/>
          <w:szCs w:val="16"/>
        </w:rPr>
        <w:t xml:space="preserve"> and conclusions have been extended to sub-national case studies, including para-diplomacy (international relations conducted by non-sovereign jurisdictions) and non-state-level relations and conflicts. Thus far, the evidence shows that disaster diplomacy has the potential (not inevitability) for improving inter-state, and other, relations only in the short-term and only if a non-disaster-related pre-existing basis is available.</w:t>
      </w:r>
    </w:p>
    <w:p w14:paraId="52D9E9D9" w14:textId="77777777" w:rsidR="00D174F0" w:rsidRDefault="00D174F0" w:rsidP="00D174F0">
      <w:pPr>
        <w:pStyle w:val="NormalWeb"/>
        <w:spacing w:before="0" w:beforeAutospacing="0" w:after="0" w:afterAutospacing="0"/>
      </w:pPr>
      <w:r>
        <w:rPr>
          <w:color w:val="000000"/>
          <w:sz w:val="14"/>
          <w:szCs w:val="14"/>
        </w:rPr>
        <w:t>Case Study 1: The 26 December 2004 Earthquake and Tsunami</w:t>
      </w:r>
    </w:p>
    <w:p w14:paraId="0CED02B3" w14:textId="77777777" w:rsidR="00D174F0" w:rsidRDefault="00D174F0" w:rsidP="00D174F0">
      <w:pPr>
        <w:pStyle w:val="NormalWeb"/>
        <w:spacing w:before="0" w:beforeAutospacing="0" w:after="0" w:afterAutospacing="0"/>
      </w:pPr>
      <w:r>
        <w:rPr>
          <w:color w:val="000000"/>
          <w:sz w:val="14"/>
          <w:szCs w:val="14"/>
        </w:rPr>
        <w:t xml:space="preserve">On 26 December 2004, a large-magnitude, shallow earthquake shook Aceh, Indonesia, causing tsunamis which raced across the Indian Ocean, inundating communities in more than a dozen countries around Asia and Africa. The two countries with the highest death tolls, </w:t>
      </w:r>
      <w:proofErr w:type="gramStart"/>
      <w:r>
        <w:rPr>
          <w:color w:val="000000"/>
          <w:sz w:val="14"/>
          <w:szCs w:val="14"/>
        </w:rPr>
        <w:t>Indonesia</w:t>
      </w:r>
      <w:proofErr w:type="gramEnd"/>
      <w:r>
        <w:rPr>
          <w:color w:val="000000"/>
          <w:sz w:val="14"/>
          <w:szCs w:val="14"/>
        </w:rPr>
        <w:t xml:space="preserve"> and Sri Lanka, were each embroiled in long-standing, internal political conflicts which had been particularly violent over the previous three decades. Aceh, Indonesia, and eastern Sri Lanka were particularly badly hit by the tsunami and were also </w:t>
      </w:r>
      <w:proofErr w:type="spellStart"/>
      <w:r>
        <w:rPr>
          <w:color w:val="000000"/>
          <w:sz w:val="14"/>
          <w:szCs w:val="14"/>
        </w:rPr>
        <w:t>centres</w:t>
      </w:r>
      <w:proofErr w:type="spellEnd"/>
      <w:r>
        <w:rPr>
          <w:color w:val="000000"/>
          <w:sz w:val="14"/>
          <w:szCs w:val="14"/>
        </w:rPr>
        <w:t xml:space="preserve"> for the violence.</w:t>
      </w:r>
    </w:p>
    <w:p w14:paraId="7B8D50D6" w14:textId="77777777" w:rsidR="00D174F0" w:rsidRDefault="00D174F0" w:rsidP="00D174F0">
      <w:pPr>
        <w:pStyle w:val="NormalWeb"/>
        <w:spacing w:before="0" w:beforeAutospacing="0" w:after="0" w:afterAutospacing="0"/>
      </w:pPr>
      <w:r>
        <w:rPr>
          <w:color w:val="000000"/>
          <w:sz w:val="14"/>
          <w:szCs w:val="14"/>
        </w:rPr>
        <w:t>Consequently, clear disaster diplomacy opportunities emerged. Both areas sorely needed major efforts at post-conflict and post-tsunami reconstruction, neither of which could be completed by the local or national authorities alone. With a large international presence, with the world watching as survivors were assisted, and with the need for extensive efforts to clean up and rebuild from the waves and the wounds, would this disaster bring the warring parties together and reconstruct a society alongside the infrastructure?</w:t>
      </w:r>
    </w:p>
    <w:p w14:paraId="77630A57" w14:textId="77777777" w:rsidR="00D174F0" w:rsidRDefault="00D174F0" w:rsidP="00D174F0">
      <w:pPr>
        <w:pStyle w:val="NormalWeb"/>
        <w:spacing w:before="0" w:beforeAutospacing="0" w:after="0" w:afterAutospacing="0"/>
      </w:pPr>
      <w:r>
        <w:rPr>
          <w:color w:val="000000"/>
          <w:sz w:val="14"/>
          <w:szCs w:val="14"/>
        </w:rPr>
        <w:t xml:space="preserve">Amidst the international humanitarian response, the Indonesian government and militants in Aceh negotiated for and eventually signed a peace deal on 15 August 2005. Despite violence flaring on occasion and, still ten years after, many aspects of the post-tsunami and post-conflict reconstruction being unresolved or incomplete, the peace is lasting in Aceh. Surely this is a classic case of disaster diplomacy </w:t>
      </w:r>
      <w:proofErr w:type="gramStart"/>
      <w:r>
        <w:rPr>
          <w:color w:val="000000"/>
          <w:sz w:val="14"/>
          <w:szCs w:val="14"/>
        </w:rPr>
        <w:t>succeeding?</w:t>
      </w:r>
      <w:proofErr w:type="gramEnd"/>
    </w:p>
    <w:p w14:paraId="2D909B53" w14:textId="77777777" w:rsidR="00D174F0" w:rsidRDefault="00D174F0" w:rsidP="00D174F0">
      <w:pPr>
        <w:pStyle w:val="NormalWeb"/>
        <w:spacing w:before="0" w:beforeAutospacing="0" w:after="0" w:afterAutospacing="0"/>
      </w:pPr>
      <w:r>
        <w:rPr>
          <w:color w:val="000000"/>
          <w:sz w:val="14"/>
          <w:szCs w:val="14"/>
        </w:rPr>
        <w:t xml:space="preserve">The answer is ‘no’ because negotiations had started between the two parties on 24 December 2004, just 48 hours before the earthquake and tsunami (Gaillard et al., 2008). There is no doubt that the catastrophe provided a diplomatic space in which peace could succeed if the parties involved sought that. We will never know if the ongoing negotiations would have succeeded in the absence of a disaster, as many previous efforts had failed. But when the shaking and waves struck Aceh, the conflicting parties were already in the process of reducing conflict and aiming for long-term peace. Consequently, the disaster could be used as an excuse to achieve their long-term goal of an agreement if they wanted it—and that happened (see also </w:t>
      </w:r>
      <w:proofErr w:type="spellStart"/>
      <w:r>
        <w:rPr>
          <w:color w:val="000000"/>
          <w:sz w:val="14"/>
          <w:szCs w:val="14"/>
        </w:rPr>
        <w:t>Enia</w:t>
      </w:r>
      <w:proofErr w:type="spellEnd"/>
      <w:r>
        <w:rPr>
          <w:color w:val="000000"/>
          <w:sz w:val="14"/>
          <w:szCs w:val="14"/>
        </w:rPr>
        <w:t xml:space="preserve">, 2008; </w:t>
      </w:r>
      <w:proofErr w:type="spellStart"/>
      <w:r>
        <w:rPr>
          <w:color w:val="000000"/>
          <w:sz w:val="14"/>
          <w:szCs w:val="14"/>
        </w:rPr>
        <w:t>Klimesova</w:t>
      </w:r>
      <w:proofErr w:type="spellEnd"/>
      <w:r>
        <w:rPr>
          <w:color w:val="000000"/>
          <w:sz w:val="14"/>
          <w:szCs w:val="14"/>
        </w:rPr>
        <w:t xml:space="preserve">, 2011; Le Billon and </w:t>
      </w:r>
      <w:proofErr w:type="spellStart"/>
      <w:r>
        <w:rPr>
          <w:color w:val="000000"/>
          <w:sz w:val="14"/>
          <w:szCs w:val="14"/>
        </w:rPr>
        <w:t>Waizenegger</w:t>
      </w:r>
      <w:proofErr w:type="spellEnd"/>
      <w:r>
        <w:rPr>
          <w:color w:val="000000"/>
          <w:sz w:val="14"/>
          <w:szCs w:val="14"/>
        </w:rPr>
        <w:t>, 2007).</w:t>
      </w:r>
    </w:p>
    <w:p w14:paraId="1FA39266" w14:textId="77777777" w:rsidR="00D174F0" w:rsidRDefault="00D174F0" w:rsidP="00D174F0">
      <w:pPr>
        <w:pStyle w:val="NormalWeb"/>
        <w:spacing w:before="0" w:beforeAutospacing="0" w:after="0" w:afterAutospacing="0"/>
      </w:pPr>
      <w:r>
        <w:rPr>
          <w:color w:val="000000"/>
          <w:sz w:val="14"/>
          <w:szCs w:val="14"/>
        </w:rPr>
        <w:t xml:space="preserve">Simultaneously in Sri Lanka, distribution of the humanitarian aid, access to areas in the north and east of the country which were not under government control, and perceptions that people affected in the south were not being treated fairly led to a </w:t>
      </w:r>
      <w:proofErr w:type="spellStart"/>
      <w:r>
        <w:rPr>
          <w:color w:val="000000"/>
          <w:sz w:val="14"/>
          <w:szCs w:val="14"/>
        </w:rPr>
        <w:t>spiralling</w:t>
      </w:r>
      <w:proofErr w:type="spellEnd"/>
      <w:r>
        <w:rPr>
          <w:color w:val="000000"/>
          <w:sz w:val="14"/>
          <w:szCs w:val="14"/>
        </w:rPr>
        <w:t xml:space="preserve"> of the violent and non-violent conflict. Deals were reached and then broken or overturned. In November 2005, Sri Lanka elected a </w:t>
      </w:r>
      <w:proofErr w:type="spellStart"/>
      <w:r>
        <w:rPr>
          <w:color w:val="000000"/>
          <w:sz w:val="14"/>
          <w:szCs w:val="14"/>
        </w:rPr>
        <w:t>hard-line</w:t>
      </w:r>
      <w:proofErr w:type="spellEnd"/>
      <w:r>
        <w:rPr>
          <w:color w:val="000000"/>
          <w:sz w:val="14"/>
          <w:szCs w:val="14"/>
        </w:rPr>
        <w:t xml:space="preserve"> president who campaigned on pursuing military means for </w:t>
      </w:r>
      <w:r>
        <w:rPr>
          <w:color w:val="000000"/>
          <w:sz w:val="14"/>
          <w:szCs w:val="14"/>
        </w:rPr>
        <w:lastRenderedPageBreak/>
        <w:t>ending the conflict. That was achieved in 2009, when Sri Lanka’s military could finally declare that they had ended the armed struggle against Colombo. An uneasy peace continues in Sri Lanka.</w:t>
      </w:r>
    </w:p>
    <w:p w14:paraId="61342553" w14:textId="77777777" w:rsidR="00D174F0" w:rsidRDefault="00D174F0" w:rsidP="00D174F0">
      <w:pPr>
        <w:pStyle w:val="NormalWeb"/>
        <w:spacing w:before="0" w:beforeAutospacing="0" w:after="0" w:afterAutospacing="0"/>
      </w:pPr>
      <w:r>
        <w:rPr>
          <w:color w:val="000000"/>
          <w:sz w:val="14"/>
          <w:szCs w:val="14"/>
        </w:rPr>
        <w:t xml:space="preserve">Why did disaster diplomacy never take off in Sri Lanka? The major parties involved had other reasons for not seeking peace, with examples being the personal power given by continuing the conflict, concern that dealing with the violent parties in the north and east would </w:t>
      </w:r>
      <w:proofErr w:type="spellStart"/>
      <w:r>
        <w:rPr>
          <w:color w:val="000000"/>
          <w:sz w:val="14"/>
          <w:szCs w:val="14"/>
        </w:rPr>
        <w:t>legitimise</w:t>
      </w:r>
      <w:proofErr w:type="spellEnd"/>
      <w:r>
        <w:rPr>
          <w:color w:val="000000"/>
          <w:sz w:val="14"/>
          <w:szCs w:val="14"/>
        </w:rPr>
        <w:t xml:space="preserve"> them, and mistrust of the other side (see also Beardsley and </w:t>
      </w:r>
      <w:proofErr w:type="spellStart"/>
      <w:r>
        <w:rPr>
          <w:color w:val="000000"/>
          <w:sz w:val="14"/>
          <w:szCs w:val="14"/>
        </w:rPr>
        <w:t>McQuinn</w:t>
      </w:r>
      <w:proofErr w:type="spellEnd"/>
      <w:r>
        <w:rPr>
          <w:color w:val="000000"/>
          <w:sz w:val="14"/>
          <w:szCs w:val="14"/>
        </w:rPr>
        <w:t>, 2009; Hyndman, 2011; Wickremesinghe, 2006). These aspects dominated efforts at conflict resolution through disaster response and further hindered distribution of post-tsunami aid.</w:t>
      </w:r>
    </w:p>
    <w:p w14:paraId="2888CBED" w14:textId="77777777" w:rsidR="00D174F0" w:rsidRDefault="00D174F0" w:rsidP="00D174F0">
      <w:pPr>
        <w:pStyle w:val="NormalWeb"/>
        <w:spacing w:before="0" w:beforeAutospacing="0" w:after="0" w:afterAutospacing="0"/>
      </w:pPr>
      <w:r>
        <w:rPr>
          <w:color w:val="000000"/>
          <w:sz w:val="14"/>
          <w:szCs w:val="14"/>
        </w:rPr>
        <w:t>Case Study 2: Low-lying Islands under Climate Change</w:t>
      </w:r>
    </w:p>
    <w:p w14:paraId="230416B8" w14:textId="77777777" w:rsidR="00D174F0" w:rsidRDefault="00D174F0" w:rsidP="00D174F0">
      <w:pPr>
        <w:pStyle w:val="NormalWeb"/>
        <w:spacing w:before="0" w:beforeAutospacing="0" w:after="0" w:afterAutospacing="0"/>
      </w:pPr>
      <w:r>
        <w:rPr>
          <w:color w:val="000000"/>
          <w:sz w:val="14"/>
          <w:szCs w:val="14"/>
        </w:rPr>
        <w:t>Contemporary climate change is causing major impacts for communities of low-lying island atolls such as in Papua New Guinea, the Maldives, and Tuvalu. While no certainty exists of island disappearance or islander evacuation (</w:t>
      </w:r>
      <w:proofErr w:type="spellStart"/>
      <w:r>
        <w:rPr>
          <w:color w:val="000000"/>
          <w:sz w:val="14"/>
          <w:szCs w:val="14"/>
        </w:rPr>
        <w:t>Kelman</w:t>
      </w:r>
      <w:proofErr w:type="spellEnd"/>
      <w:r>
        <w:rPr>
          <w:color w:val="000000"/>
          <w:sz w:val="14"/>
          <w:szCs w:val="14"/>
        </w:rPr>
        <w:t xml:space="preserve">, 2014; Webb and Kench, 2010), some communities, such as on the Carteret Islands of Papua New Guinea, have been forced to move due to climate change (Connell, 1997). This situation has led to a discourse of so-called ‘climate refugees’ who are said to be waiting in huge hordes to invade other countries, leading to massive ‘climate conflict’—a discourse which is politically constructed and so </w:t>
      </w:r>
      <w:proofErr w:type="gramStart"/>
      <w:r>
        <w:rPr>
          <w:color w:val="000000"/>
          <w:sz w:val="14"/>
          <w:szCs w:val="14"/>
        </w:rPr>
        <w:t>far</w:t>
      </w:r>
      <w:proofErr w:type="gramEnd"/>
      <w:r>
        <w:rPr>
          <w:color w:val="000000"/>
          <w:sz w:val="14"/>
          <w:szCs w:val="14"/>
        </w:rPr>
        <w:t xml:space="preserve"> unsupported by empirical evidence (Hartmann, 2010; </w:t>
      </w:r>
      <w:proofErr w:type="spellStart"/>
      <w:r>
        <w:rPr>
          <w:color w:val="000000"/>
          <w:sz w:val="14"/>
          <w:szCs w:val="14"/>
        </w:rPr>
        <w:t>Kelman</w:t>
      </w:r>
      <w:proofErr w:type="spellEnd"/>
      <w:r>
        <w:rPr>
          <w:color w:val="000000"/>
          <w:sz w:val="14"/>
          <w:szCs w:val="14"/>
        </w:rPr>
        <w:t>, 2014).</w:t>
      </w:r>
    </w:p>
    <w:p w14:paraId="6EE85F97" w14:textId="77777777" w:rsidR="00D174F0" w:rsidRDefault="00D174F0" w:rsidP="00D174F0">
      <w:pPr>
        <w:pStyle w:val="NormalWeb"/>
        <w:spacing w:before="0" w:beforeAutospacing="0" w:after="0" w:afterAutospacing="0"/>
      </w:pPr>
      <w:r>
        <w:rPr>
          <w:color w:val="000000"/>
          <w:sz w:val="14"/>
          <w:szCs w:val="14"/>
        </w:rPr>
        <w:t>Nonetheless, the possibility remains that numerous island communities might need to leave due to climate change impacts, ranging from lack of freshwater and diminishing food supplies to coral reef deaths and sea-level rise. In planning for potential movement, negotiating with other countries is necessary regarding who pays for moving, where to resettle, and how to govern the migrants. Given the global political ramifications of answering these questions and the depth to which identities, cultures, and countries are being affected, it would seem to have strong potential for bringing countries together to seek a common good from the global challenge of climate change to which all of humanity has contributed.</w:t>
      </w:r>
    </w:p>
    <w:p w14:paraId="63A82062" w14:textId="77777777" w:rsidR="00D174F0" w:rsidRDefault="00D174F0" w:rsidP="00D174F0">
      <w:pPr>
        <w:pStyle w:val="NormalWeb"/>
        <w:spacing w:before="0" w:beforeAutospacing="0" w:after="0" w:afterAutospacing="0"/>
      </w:pPr>
      <w:r>
        <w:rPr>
          <w:color w:val="000000"/>
          <w:sz w:val="14"/>
          <w:szCs w:val="14"/>
        </w:rPr>
        <w:t>Yet climate change diplomacy has not yet succeeded. The climate change negotiations under United Nations auspices—the annual United Nations Framework Convention on Climate Change Conference of Parties—is wracked by major disagreements and political conflict. So far, a lasting, legally binding agreement on stemming climate change causes and dealing with its consequences has not emerged, despite twenty years of meetings. Island governments and islanders, frustrated by the lack of progress and worried about the increasingly visible impacts of climate change on their communities and countries, are instead pursuing initiatives of their own, rather than waiting for the world to come together over climate change.</w:t>
      </w:r>
    </w:p>
    <w:p w14:paraId="43EF4B9C" w14:textId="77777777" w:rsidR="00D174F0" w:rsidRDefault="00D174F0" w:rsidP="00D174F0">
      <w:pPr>
        <w:pStyle w:val="NormalWeb"/>
        <w:spacing w:before="0" w:beforeAutospacing="0" w:after="0" w:afterAutospacing="0"/>
      </w:pPr>
      <w:r>
        <w:rPr>
          <w:color w:val="000000"/>
          <w:sz w:val="14"/>
          <w:szCs w:val="14"/>
        </w:rPr>
        <w:t xml:space="preserve">One such initiative is Many Strong Voices, which is about developing and implementing collaborative and strategic actions on climate change for the Arctic and small island developing states (SIDS). </w:t>
      </w:r>
      <w:proofErr w:type="spellStart"/>
      <w:r>
        <w:rPr>
          <w:color w:val="000000"/>
          <w:sz w:val="14"/>
          <w:szCs w:val="14"/>
        </w:rPr>
        <w:t>Recognising</w:t>
      </w:r>
      <w:proofErr w:type="spellEnd"/>
      <w:r>
        <w:rPr>
          <w:color w:val="000000"/>
          <w:sz w:val="14"/>
          <w:szCs w:val="14"/>
        </w:rPr>
        <w:t xml:space="preserve"> the need to act for themselves irrespective of the global political conflict over dealing with climate change, the Arctic and SIDS peoples are pursuing climate change adaptation (one subset of disaster risk reduction) for themselves on their own terms, especially seeking their own choices and pathways for potential migration (</w:t>
      </w:r>
      <w:proofErr w:type="spellStart"/>
      <w:r>
        <w:rPr>
          <w:color w:val="000000"/>
          <w:sz w:val="14"/>
          <w:szCs w:val="14"/>
        </w:rPr>
        <w:t>Kelman</w:t>
      </w:r>
      <w:proofErr w:type="spellEnd"/>
      <w:r>
        <w:rPr>
          <w:color w:val="000000"/>
          <w:sz w:val="14"/>
          <w:szCs w:val="14"/>
        </w:rPr>
        <w:t>, 2010; McNamara and Gibson, 2009). That is difficult, given their small populations and often limited resources, meaning that they are using their ‘Many Strong Voices’ to seek external support—which so far remains limited.</w:t>
      </w:r>
    </w:p>
    <w:p w14:paraId="4E346AC0" w14:textId="77777777" w:rsidR="00D174F0" w:rsidRDefault="00D174F0" w:rsidP="00D174F0">
      <w:pPr>
        <w:pStyle w:val="NormalWeb"/>
        <w:spacing w:before="0" w:beforeAutospacing="0" w:after="0" w:afterAutospacing="0"/>
      </w:pPr>
      <w:r>
        <w:rPr>
          <w:color w:val="000000"/>
          <w:sz w:val="14"/>
          <w:szCs w:val="14"/>
        </w:rPr>
        <w:t xml:space="preserve">This case study illustrates the disaster diplomacy pattern. Despite a long lead-time and a global political mechanism for addressing climate change, agreement has thus far not been reached, forcing those affected to address disaster risk reduction on their own. Even with a pre-existing basis in the form a negotiating forum, trying to prevent disaster emerging from the hazard driver of climate change has not yet </w:t>
      </w:r>
      <w:proofErr w:type="spellStart"/>
      <w:r>
        <w:rPr>
          <w:color w:val="000000"/>
          <w:sz w:val="14"/>
          <w:szCs w:val="14"/>
        </w:rPr>
        <w:t>catalysed</w:t>
      </w:r>
      <w:proofErr w:type="spellEnd"/>
      <w:r>
        <w:rPr>
          <w:color w:val="000000"/>
          <w:sz w:val="14"/>
          <w:szCs w:val="14"/>
        </w:rPr>
        <w:t xml:space="preserve"> climate change diplomacy.</w:t>
      </w:r>
    </w:p>
    <w:p w14:paraId="4BF021BD" w14:textId="77777777" w:rsidR="00D174F0" w:rsidRDefault="00D174F0" w:rsidP="00D174F0">
      <w:pPr>
        <w:pStyle w:val="NormalWeb"/>
        <w:spacing w:before="0" w:beforeAutospacing="0" w:after="0" w:afterAutospacing="0"/>
      </w:pPr>
      <w:r>
        <w:rPr>
          <w:color w:val="000000"/>
          <w:sz w:val="16"/>
          <w:szCs w:val="16"/>
        </w:rPr>
        <w:t>The Disaster Diplomacy Process</w:t>
      </w:r>
    </w:p>
    <w:p w14:paraId="564B2F45" w14:textId="77777777" w:rsidR="00D174F0" w:rsidRDefault="00D174F0" w:rsidP="00D174F0">
      <w:pPr>
        <w:pStyle w:val="NormalWeb"/>
        <w:spacing w:before="0" w:beforeAutospacing="0" w:after="0" w:afterAutospacing="0"/>
      </w:pPr>
      <w:r>
        <w:rPr>
          <w:color w:val="000000"/>
          <w:sz w:val="16"/>
          <w:szCs w:val="16"/>
        </w:rPr>
        <w:t xml:space="preserve">The disaster diplomacy analyses demonstrate that, </w:t>
      </w:r>
      <w:r>
        <w:rPr>
          <w:color w:val="000000"/>
          <w:sz w:val="20"/>
          <w:szCs w:val="20"/>
          <w:u w:val="single"/>
          <w:shd w:val="clear" w:color="auto" w:fill="00FFFF"/>
        </w:rPr>
        <w:t>fundamentally, disa</w:t>
      </w:r>
      <w:r>
        <w:rPr>
          <w:color w:val="000000"/>
          <w:sz w:val="20"/>
          <w:szCs w:val="20"/>
          <w:u w:val="single"/>
        </w:rPr>
        <w:t xml:space="preserve">ster-related </w:t>
      </w:r>
      <w:r>
        <w:rPr>
          <w:color w:val="000000"/>
          <w:sz w:val="20"/>
          <w:szCs w:val="20"/>
          <w:u w:val="single"/>
          <w:shd w:val="clear" w:color="auto" w:fill="00FFFF"/>
        </w:rPr>
        <w:t xml:space="preserve">activities are </w:t>
      </w:r>
      <w:r>
        <w:rPr>
          <w:b/>
          <w:bCs/>
          <w:color w:val="000000"/>
          <w:sz w:val="20"/>
          <w:szCs w:val="20"/>
          <w:u w:val="single"/>
          <w:shd w:val="clear" w:color="auto" w:fill="00FFFF"/>
        </w:rPr>
        <w:t>not a high</w:t>
      </w:r>
      <w:r>
        <w:rPr>
          <w:b/>
          <w:bCs/>
          <w:color w:val="000000"/>
          <w:sz w:val="20"/>
          <w:szCs w:val="20"/>
          <w:u w:val="single"/>
        </w:rPr>
        <w:t xml:space="preserve"> political </w:t>
      </w:r>
      <w:r>
        <w:rPr>
          <w:b/>
          <w:bCs/>
          <w:color w:val="000000"/>
          <w:sz w:val="20"/>
          <w:szCs w:val="20"/>
          <w:u w:val="single"/>
          <w:shd w:val="clear" w:color="auto" w:fill="00FFFF"/>
        </w:rPr>
        <w:t>priority</w:t>
      </w:r>
      <w:r>
        <w:rPr>
          <w:color w:val="000000"/>
          <w:sz w:val="20"/>
          <w:szCs w:val="20"/>
          <w:u w:val="single"/>
        </w:rPr>
        <w:t xml:space="preserve">. </w:t>
      </w:r>
      <w:r>
        <w:rPr>
          <w:b/>
          <w:bCs/>
          <w:color w:val="000000"/>
          <w:sz w:val="20"/>
          <w:szCs w:val="20"/>
          <w:u w:val="single"/>
        </w:rPr>
        <w:t>Perceived historic wrongs</w:t>
      </w:r>
      <w:r>
        <w:rPr>
          <w:color w:val="000000"/>
          <w:sz w:val="20"/>
          <w:szCs w:val="20"/>
          <w:u w:val="single"/>
        </w:rPr>
        <w:t xml:space="preserve"> and </w:t>
      </w:r>
      <w:r>
        <w:rPr>
          <w:b/>
          <w:bCs/>
          <w:color w:val="000000"/>
          <w:sz w:val="20"/>
          <w:szCs w:val="20"/>
          <w:u w:val="single"/>
          <w:shd w:val="clear" w:color="auto" w:fill="00FFFF"/>
        </w:rPr>
        <w:t>domestic politics</w:t>
      </w:r>
      <w:r>
        <w:rPr>
          <w:color w:val="000000"/>
          <w:sz w:val="20"/>
          <w:szCs w:val="20"/>
          <w:u w:val="single"/>
        </w:rPr>
        <w:t xml:space="preserve"> can </w:t>
      </w:r>
      <w:r>
        <w:rPr>
          <w:b/>
          <w:bCs/>
          <w:color w:val="000000"/>
          <w:sz w:val="20"/>
          <w:szCs w:val="20"/>
          <w:u w:val="single"/>
          <w:shd w:val="clear" w:color="auto" w:fill="00FFFF"/>
        </w:rPr>
        <w:t>outweigh</w:t>
      </w:r>
      <w:r>
        <w:rPr>
          <w:color w:val="000000"/>
          <w:sz w:val="20"/>
          <w:szCs w:val="20"/>
          <w:u w:val="single"/>
        </w:rPr>
        <w:t xml:space="preserve"> accepting </w:t>
      </w:r>
      <w:r>
        <w:rPr>
          <w:color w:val="000000"/>
          <w:sz w:val="20"/>
          <w:szCs w:val="20"/>
          <w:u w:val="single"/>
          <w:shd w:val="clear" w:color="auto" w:fill="00FFFF"/>
        </w:rPr>
        <w:t>assistance, as</w:t>
      </w:r>
      <w:r>
        <w:rPr>
          <w:color w:val="000000"/>
          <w:sz w:val="20"/>
          <w:szCs w:val="20"/>
          <w:u w:val="single"/>
        </w:rPr>
        <w:t xml:space="preserve"> shown by </w:t>
      </w:r>
      <w:r>
        <w:rPr>
          <w:color w:val="000000"/>
          <w:sz w:val="20"/>
          <w:szCs w:val="20"/>
          <w:u w:val="single"/>
          <w:shd w:val="clear" w:color="auto" w:fill="00FFFF"/>
        </w:rPr>
        <w:t>Cuba’s refusal</w:t>
      </w:r>
      <w:r>
        <w:rPr>
          <w:color w:val="000000"/>
          <w:sz w:val="20"/>
          <w:szCs w:val="20"/>
          <w:u w:val="single"/>
        </w:rPr>
        <w:t xml:space="preserve"> to accept American aid</w:t>
      </w:r>
      <w:r>
        <w:rPr>
          <w:color w:val="000000"/>
          <w:sz w:val="16"/>
          <w:szCs w:val="16"/>
        </w:rPr>
        <w:t xml:space="preserve"> during the 1998 drought and the USA’s refusal to accept Cuba’s, Venezuela’s, and Iran’s offers of aid following Hurricane Katrina in 2005. </w:t>
      </w:r>
      <w:r>
        <w:rPr>
          <w:color w:val="000000"/>
          <w:sz w:val="20"/>
          <w:szCs w:val="20"/>
          <w:u w:val="single"/>
        </w:rPr>
        <w:t xml:space="preserve">Gaining and retaining political </w:t>
      </w:r>
      <w:r>
        <w:rPr>
          <w:color w:val="000000"/>
          <w:sz w:val="20"/>
          <w:szCs w:val="20"/>
          <w:u w:val="single"/>
          <w:shd w:val="clear" w:color="auto" w:fill="00FFFF"/>
        </w:rPr>
        <w:t xml:space="preserve">power can supersede peace, demonstrated by </w:t>
      </w:r>
      <w:r>
        <w:rPr>
          <w:b/>
          <w:bCs/>
          <w:color w:val="000000"/>
          <w:sz w:val="20"/>
          <w:szCs w:val="20"/>
          <w:u w:val="single"/>
          <w:shd w:val="clear" w:color="auto" w:fill="00FFFF"/>
        </w:rPr>
        <w:t>Ethiopia’s and Eritrea’s intransigence</w:t>
      </w:r>
      <w:r>
        <w:rPr>
          <w:color w:val="000000"/>
          <w:sz w:val="20"/>
          <w:szCs w:val="20"/>
          <w:u w:val="single"/>
        </w:rPr>
        <w:t xml:space="preserve"> to link drought relief to conflict resolution from 1998-2000</w:t>
      </w:r>
      <w:r>
        <w:rPr>
          <w:color w:val="000000"/>
          <w:sz w:val="16"/>
          <w:szCs w:val="16"/>
        </w:rPr>
        <w:t>.</w:t>
      </w:r>
    </w:p>
    <w:p w14:paraId="1D613B37" w14:textId="77777777" w:rsidR="00D174F0" w:rsidRDefault="00D174F0" w:rsidP="00D174F0">
      <w:pPr>
        <w:pStyle w:val="NormalWeb"/>
        <w:spacing w:before="0" w:beforeAutospacing="0" w:after="0" w:afterAutospacing="0"/>
      </w:pPr>
      <w:r>
        <w:rPr>
          <w:color w:val="000000"/>
          <w:sz w:val="16"/>
          <w:szCs w:val="16"/>
        </w:rPr>
        <w:t xml:space="preserve">Such examples emerge from national governments, mainly decisions made by Heads of State, Heads of Government, and their administrations. There might yet be hope for disaster diplomacy when considering diplomacy tracks beyond government-to-government relations. Glantz (2000) details the long history of Cuban and American weather and climate scientists collaborating while Fidel Castro led Cuba. These collaborations fed into disaster risk reduction and occurred most likely because the governments were not aware of them. Ker-Lindsay (2007) explains how the media and vociferous grassroots expectations </w:t>
      </w:r>
      <w:proofErr w:type="spellStart"/>
      <w:r>
        <w:rPr>
          <w:color w:val="000000"/>
          <w:sz w:val="16"/>
          <w:szCs w:val="16"/>
        </w:rPr>
        <w:t>fuelled</w:t>
      </w:r>
      <w:proofErr w:type="spellEnd"/>
      <w:r>
        <w:rPr>
          <w:color w:val="000000"/>
          <w:sz w:val="16"/>
          <w:szCs w:val="16"/>
        </w:rPr>
        <w:t xml:space="preserve"> Greece-Turkey earthquake diplomacy after lethal tremors struck each country three weeks apart in 1999. He then examines how the push from below nearly derailed the careful, measured approaches towards rapprochement which the elites in each country had been enacting before the disasters.</w:t>
      </w:r>
    </w:p>
    <w:p w14:paraId="36297BF5" w14:textId="77777777" w:rsidR="00D174F0" w:rsidRDefault="00D174F0" w:rsidP="00D174F0">
      <w:pPr>
        <w:pStyle w:val="NormalWeb"/>
        <w:spacing w:before="0" w:beforeAutospacing="0" w:after="0" w:afterAutospacing="0"/>
      </w:pPr>
      <w:r>
        <w:rPr>
          <w:color w:val="000000"/>
          <w:sz w:val="16"/>
          <w:szCs w:val="16"/>
        </w:rPr>
        <w:t xml:space="preserve">The complex web of interactions involving all disaster and diplomacy activities means that </w:t>
      </w:r>
      <w:r>
        <w:rPr>
          <w:color w:val="000000"/>
          <w:sz w:val="20"/>
          <w:szCs w:val="20"/>
          <w:u w:val="single"/>
        </w:rPr>
        <w:t xml:space="preserve">any </w:t>
      </w:r>
      <w:r>
        <w:rPr>
          <w:color w:val="000000"/>
          <w:sz w:val="20"/>
          <w:szCs w:val="20"/>
          <w:u w:val="single"/>
          <w:shd w:val="clear" w:color="auto" w:fill="00FFFF"/>
        </w:rPr>
        <w:t>linear analysis of correlations</w:t>
      </w:r>
      <w:r>
        <w:rPr>
          <w:color w:val="000000"/>
          <w:sz w:val="20"/>
          <w:szCs w:val="20"/>
          <w:u w:val="single"/>
        </w:rPr>
        <w:t xml:space="preserve"> and connections </w:t>
      </w:r>
      <w:r>
        <w:rPr>
          <w:color w:val="000000"/>
          <w:sz w:val="20"/>
          <w:szCs w:val="20"/>
          <w:u w:val="single"/>
          <w:shd w:val="clear" w:color="auto" w:fill="00FFFF"/>
        </w:rPr>
        <w:t>is</w:t>
      </w:r>
      <w:r>
        <w:rPr>
          <w:color w:val="000000"/>
          <w:sz w:val="20"/>
          <w:szCs w:val="20"/>
          <w:u w:val="single"/>
        </w:rPr>
        <w:t xml:space="preserve"> likely to be </w:t>
      </w:r>
      <w:r>
        <w:rPr>
          <w:b/>
          <w:bCs/>
          <w:color w:val="000000"/>
          <w:sz w:val="20"/>
          <w:szCs w:val="20"/>
          <w:u w:val="single"/>
          <w:shd w:val="clear" w:color="auto" w:fill="00FFFF"/>
        </w:rPr>
        <w:t>flawed</w:t>
      </w:r>
      <w:r>
        <w:rPr>
          <w:color w:val="000000"/>
          <w:sz w:val="16"/>
          <w:szCs w:val="16"/>
        </w:rPr>
        <w:t xml:space="preserve">. A given starting point for </w:t>
      </w:r>
      <w:proofErr w:type="spellStart"/>
      <w:r>
        <w:rPr>
          <w:color w:val="000000"/>
          <w:sz w:val="16"/>
          <w:szCs w:val="16"/>
        </w:rPr>
        <w:t>analysing</w:t>
      </w:r>
      <w:proofErr w:type="spellEnd"/>
      <w:r>
        <w:rPr>
          <w:color w:val="000000"/>
          <w:sz w:val="16"/>
          <w:szCs w:val="16"/>
        </w:rPr>
        <w:t xml:space="preserve"> disaster diplomacy does not necessarily give a specific, predictable outcome for a case study. Given the importance of pre-existing conditions in determining </w:t>
      </w:r>
      <w:proofErr w:type="gramStart"/>
      <w:r>
        <w:rPr>
          <w:color w:val="000000"/>
          <w:sz w:val="16"/>
          <w:szCs w:val="16"/>
        </w:rPr>
        <w:t>whether or not</w:t>
      </w:r>
      <w:proofErr w:type="gramEnd"/>
      <w:r>
        <w:rPr>
          <w:color w:val="000000"/>
          <w:sz w:val="16"/>
          <w:szCs w:val="16"/>
        </w:rPr>
        <w:t xml:space="preserve"> disaster diplomacy becomes even a short-term catalyst, it is hard to determine where the starting point for analysis should be.</w:t>
      </w:r>
    </w:p>
    <w:p w14:paraId="70852AB6" w14:textId="77777777" w:rsidR="00D174F0" w:rsidRDefault="00D174F0" w:rsidP="00D174F0">
      <w:pPr>
        <w:pStyle w:val="NormalWeb"/>
        <w:spacing w:before="0" w:beforeAutospacing="0" w:after="0" w:afterAutospacing="0"/>
      </w:pPr>
      <w:r>
        <w:rPr>
          <w:color w:val="000000"/>
          <w:sz w:val="16"/>
          <w:szCs w:val="16"/>
        </w:rPr>
        <w:t>Consequently, disaster diplomacy is best viewed as a long-running process with multiple parties interacting, rather than as a snapshot phenomenon which either works or does not work. Disaster-related activities are indeed one influence amongst many on all forms of diplomacy, but trade, resource management, sports, culture, personalities, domestic politics, and non-domestic politics are also major influences.</w:t>
      </w:r>
    </w:p>
    <w:p w14:paraId="3FC4779C" w14:textId="77777777" w:rsidR="00D174F0" w:rsidRDefault="00D174F0" w:rsidP="00D174F0">
      <w:pPr>
        <w:pStyle w:val="NormalWeb"/>
        <w:spacing w:before="0" w:beforeAutospacing="0" w:after="0" w:afterAutospacing="0"/>
      </w:pPr>
      <w:r>
        <w:rPr>
          <w:color w:val="000000"/>
          <w:sz w:val="16"/>
          <w:szCs w:val="16"/>
        </w:rPr>
        <w:t xml:space="preserve">The diplomacy tracks to </w:t>
      </w:r>
      <w:proofErr w:type="spellStart"/>
      <w:r>
        <w:rPr>
          <w:color w:val="000000"/>
          <w:sz w:val="16"/>
          <w:szCs w:val="16"/>
        </w:rPr>
        <w:t>emphasise</w:t>
      </w:r>
      <w:proofErr w:type="spellEnd"/>
      <w:r>
        <w:rPr>
          <w:color w:val="000000"/>
          <w:sz w:val="16"/>
          <w:szCs w:val="16"/>
        </w:rPr>
        <w:t xml:space="preserve"> are choices, deliberate or inadvertent, by all parties, including politicians, civil servants, the media, business leaders, movie and sports stars, and grassroots movements (amongst others). Similarly, the disaster-related activities to pursue are choices. Combining disaster-related and diplomatic-related activities therefore becomes a complex combination of choices and actions by a complex combination of parties. If someone or a group decides that disaster diplomacy is desirable, then actively lobbying for, supporting, and implementing it are pathways to follow. If someone or a group decides that disaster diplomacy is not desirable, then actively lobbying against it and undermining efforts for it are pathways to follow.</w:t>
      </w:r>
    </w:p>
    <w:p w14:paraId="6F2D804C" w14:textId="77777777" w:rsidR="00D174F0" w:rsidRDefault="00D174F0" w:rsidP="00D174F0">
      <w:pPr>
        <w:pStyle w:val="NormalWeb"/>
        <w:spacing w:before="0" w:beforeAutospacing="0" w:after="0" w:afterAutospacing="0"/>
      </w:pPr>
      <w:r>
        <w:rPr>
          <w:color w:val="000000"/>
          <w:sz w:val="16"/>
          <w:szCs w:val="16"/>
        </w:rPr>
        <w:t xml:space="preserve">Attempting to influence disaster diplomacy pathways could backfire. A leader, upon being informed about how to implement disaster diplomacy, could decide that linking disaster-related activities and conflict resolution is not wanted and, consequently, might stop disaster risk reduction </w:t>
      </w:r>
      <w:proofErr w:type="spellStart"/>
      <w:r>
        <w:rPr>
          <w:color w:val="000000"/>
          <w:sz w:val="16"/>
          <w:szCs w:val="16"/>
        </w:rPr>
        <w:t>programmes</w:t>
      </w:r>
      <w:proofErr w:type="spellEnd"/>
      <w:r>
        <w:rPr>
          <w:color w:val="000000"/>
          <w:sz w:val="16"/>
          <w:szCs w:val="16"/>
        </w:rPr>
        <w:t xml:space="preserve"> or avoid humanitarian relief. Open attempts at reconciliation which are rebuffed by the other side would prove to be a political nightmare. Openly blocking disaster diplomacy could </w:t>
      </w:r>
      <w:proofErr w:type="spellStart"/>
      <w:r>
        <w:rPr>
          <w:color w:val="000000"/>
          <w:sz w:val="16"/>
          <w:szCs w:val="16"/>
        </w:rPr>
        <w:t>polarise</w:t>
      </w:r>
      <w:proofErr w:type="spellEnd"/>
      <w:r>
        <w:rPr>
          <w:color w:val="000000"/>
          <w:sz w:val="16"/>
          <w:szCs w:val="16"/>
        </w:rPr>
        <w:t xml:space="preserve"> others who then become determined to make it succeed.</w:t>
      </w:r>
    </w:p>
    <w:p w14:paraId="3F9FE1A4" w14:textId="77777777" w:rsidR="00D174F0" w:rsidRDefault="00D174F0" w:rsidP="00D174F0">
      <w:pPr>
        <w:pStyle w:val="NormalWeb"/>
        <w:spacing w:before="0" w:beforeAutospacing="0" w:after="0" w:afterAutospacing="0"/>
      </w:pPr>
      <w:r>
        <w:rPr>
          <w:color w:val="000000"/>
          <w:sz w:val="16"/>
          <w:szCs w:val="16"/>
        </w:rPr>
        <w:t xml:space="preserve">An overarching challenge is that disaster diplomacy might be attractive because it appears to be a quick fix for solving conflict. </w:t>
      </w:r>
      <w:r>
        <w:rPr>
          <w:color w:val="000000"/>
          <w:sz w:val="20"/>
          <w:szCs w:val="20"/>
          <w:u w:val="single"/>
          <w:shd w:val="clear" w:color="auto" w:fill="00FFFF"/>
        </w:rPr>
        <w:t xml:space="preserve">It is </w:t>
      </w:r>
      <w:r>
        <w:rPr>
          <w:b/>
          <w:bCs/>
          <w:color w:val="000000"/>
          <w:sz w:val="20"/>
          <w:szCs w:val="20"/>
          <w:u w:val="single"/>
          <w:shd w:val="clear" w:color="auto" w:fill="00FFFF"/>
        </w:rPr>
        <w:t>naïve</w:t>
      </w:r>
      <w:r>
        <w:rPr>
          <w:color w:val="000000"/>
          <w:sz w:val="20"/>
          <w:szCs w:val="20"/>
          <w:u w:val="single"/>
          <w:shd w:val="clear" w:color="auto" w:fill="00FFFF"/>
        </w:rPr>
        <w:t xml:space="preserve"> to expect</w:t>
      </w:r>
      <w:r>
        <w:rPr>
          <w:color w:val="000000"/>
          <w:sz w:val="20"/>
          <w:szCs w:val="20"/>
          <w:u w:val="single"/>
        </w:rPr>
        <w:t xml:space="preserve"> that </w:t>
      </w:r>
      <w:r>
        <w:rPr>
          <w:color w:val="000000"/>
          <w:sz w:val="20"/>
          <w:szCs w:val="20"/>
          <w:u w:val="single"/>
          <w:shd w:val="clear" w:color="auto" w:fill="00FFFF"/>
        </w:rPr>
        <w:t>decades</w:t>
      </w:r>
      <w:r>
        <w:rPr>
          <w:color w:val="000000"/>
          <w:sz w:val="20"/>
          <w:szCs w:val="20"/>
          <w:u w:val="single"/>
        </w:rPr>
        <w:t xml:space="preserve"> or centuries </w:t>
      </w:r>
      <w:r>
        <w:rPr>
          <w:color w:val="000000"/>
          <w:sz w:val="20"/>
          <w:szCs w:val="20"/>
          <w:u w:val="single"/>
          <w:shd w:val="clear" w:color="auto" w:fill="00FFFF"/>
        </w:rPr>
        <w:t>of differences</w:t>
      </w:r>
      <w:r>
        <w:rPr>
          <w:color w:val="000000"/>
          <w:sz w:val="20"/>
          <w:szCs w:val="20"/>
          <w:u w:val="single"/>
        </w:rPr>
        <w:t xml:space="preserve"> could be </w:t>
      </w:r>
      <w:r>
        <w:rPr>
          <w:color w:val="000000"/>
          <w:sz w:val="20"/>
          <w:szCs w:val="20"/>
          <w:u w:val="single"/>
          <w:shd w:val="clear" w:color="auto" w:fill="00FFFF"/>
        </w:rPr>
        <w:t>overcome overnight</w:t>
      </w:r>
      <w:r>
        <w:rPr>
          <w:color w:val="000000"/>
          <w:sz w:val="20"/>
          <w:szCs w:val="20"/>
          <w:u w:val="single"/>
        </w:rPr>
        <w:t xml:space="preserve">, simply because a tornado destroyed a </w:t>
      </w:r>
      <w:proofErr w:type="gramStart"/>
      <w:r>
        <w:rPr>
          <w:color w:val="000000"/>
          <w:sz w:val="20"/>
          <w:szCs w:val="20"/>
          <w:u w:val="single"/>
        </w:rPr>
        <w:t>town</w:t>
      </w:r>
      <w:proofErr w:type="gramEnd"/>
      <w:r>
        <w:rPr>
          <w:color w:val="000000"/>
          <w:sz w:val="20"/>
          <w:szCs w:val="20"/>
          <w:u w:val="single"/>
        </w:rPr>
        <w:t xml:space="preserve"> or a multinational building code was promulgated</w:t>
      </w:r>
      <w:r>
        <w:rPr>
          <w:color w:val="000000"/>
          <w:sz w:val="16"/>
          <w:szCs w:val="16"/>
        </w:rPr>
        <w:t xml:space="preserve">. In contrast, it is a truism that successfully dealing with both disaster and diplomacy are long-term processes, requiring thoughtful, careful steps, whilst ensuring that all key parties continue to be on board to support the long-term goals and to serve mutual interests—at least, in theory. In practice, too </w:t>
      </w:r>
      <w:r>
        <w:rPr>
          <w:color w:val="000000"/>
          <w:sz w:val="16"/>
          <w:szCs w:val="16"/>
        </w:rPr>
        <w:lastRenderedPageBreak/>
        <w:t>much of diplomacy and disaster-related activities is done reactively with limited planning—which could mean that a disaster diplomacy case study might eventually succeed through luck.</w:t>
      </w:r>
    </w:p>
    <w:p w14:paraId="61728012" w14:textId="5699337F" w:rsidR="00343D79" w:rsidRDefault="00D174F0" w:rsidP="00CA35EA">
      <w:pPr>
        <w:pStyle w:val="NormalWeb"/>
        <w:spacing w:before="0" w:beforeAutospacing="0" w:after="0" w:afterAutospacing="0"/>
      </w:pPr>
      <w:r>
        <w:rPr>
          <w:color w:val="000000"/>
          <w:sz w:val="16"/>
          <w:szCs w:val="16"/>
        </w:rPr>
        <w:t xml:space="preserve">Because, in the end, the scientific truism holds that absence of evidence is not evidence of absence. </w:t>
      </w:r>
      <w:r>
        <w:rPr>
          <w:b/>
          <w:bCs/>
          <w:color w:val="000000"/>
          <w:u w:val="single"/>
          <w:shd w:val="clear" w:color="auto" w:fill="00FFFF"/>
        </w:rPr>
        <w:t>No successful examples</w:t>
      </w:r>
      <w:r>
        <w:rPr>
          <w:color w:val="000000"/>
          <w:sz w:val="20"/>
          <w:szCs w:val="20"/>
          <w:u w:val="single"/>
        </w:rPr>
        <w:t xml:space="preserve"> of new diplomacy based only on disaster-related activities </w:t>
      </w:r>
      <w:r>
        <w:rPr>
          <w:color w:val="000000"/>
          <w:sz w:val="20"/>
          <w:szCs w:val="20"/>
          <w:u w:val="single"/>
          <w:shd w:val="clear" w:color="auto" w:fill="00FFFF"/>
        </w:rPr>
        <w:t>have</w:t>
      </w:r>
      <w:r>
        <w:rPr>
          <w:color w:val="000000"/>
          <w:sz w:val="20"/>
          <w:szCs w:val="20"/>
          <w:u w:val="single"/>
        </w:rPr>
        <w:t xml:space="preserve"> yet </w:t>
      </w:r>
      <w:r>
        <w:rPr>
          <w:color w:val="000000"/>
          <w:sz w:val="20"/>
          <w:szCs w:val="20"/>
          <w:u w:val="single"/>
          <w:shd w:val="clear" w:color="auto" w:fill="00FFFF"/>
        </w:rPr>
        <w:t>been identified</w:t>
      </w:r>
      <w:r>
        <w:rPr>
          <w:color w:val="000000"/>
          <w:sz w:val="20"/>
          <w:szCs w:val="20"/>
          <w:u w:val="single"/>
        </w:rPr>
        <w:t>,</w:t>
      </w:r>
      <w:r>
        <w:rPr>
          <w:color w:val="000000"/>
          <w:sz w:val="16"/>
          <w:szCs w:val="16"/>
        </w:rPr>
        <w:t xml:space="preserve"> but many historical archives have not been explored while future disaster risk reduction or disasters could overturn the current conclusions. Nonetheless, for the moment, </w:t>
      </w:r>
      <w:r>
        <w:rPr>
          <w:color w:val="000000"/>
          <w:sz w:val="20"/>
          <w:szCs w:val="20"/>
          <w:u w:val="single"/>
        </w:rPr>
        <w:t xml:space="preserve">the </w:t>
      </w:r>
      <w:r>
        <w:rPr>
          <w:color w:val="000000"/>
          <w:sz w:val="20"/>
          <w:szCs w:val="20"/>
          <w:u w:val="single"/>
          <w:shd w:val="clear" w:color="auto" w:fill="00FFFF"/>
        </w:rPr>
        <w:t>evidence</w:t>
      </w:r>
      <w:r>
        <w:rPr>
          <w:color w:val="000000"/>
          <w:sz w:val="20"/>
          <w:szCs w:val="20"/>
          <w:u w:val="single"/>
        </w:rPr>
        <w:t xml:space="preserve"> available </w:t>
      </w:r>
      <w:r>
        <w:rPr>
          <w:color w:val="000000"/>
          <w:sz w:val="20"/>
          <w:szCs w:val="20"/>
          <w:u w:val="single"/>
          <w:shd w:val="clear" w:color="auto" w:fill="00FFFF"/>
        </w:rPr>
        <w:t>shows</w:t>
      </w:r>
      <w:r>
        <w:rPr>
          <w:color w:val="000000"/>
          <w:sz w:val="16"/>
          <w:szCs w:val="16"/>
        </w:rPr>
        <w:t xml:space="preserve"> not only </w:t>
      </w:r>
      <w:r>
        <w:rPr>
          <w:color w:val="000000"/>
          <w:sz w:val="20"/>
          <w:szCs w:val="20"/>
          <w:u w:val="single"/>
        </w:rPr>
        <w:t xml:space="preserve">that </w:t>
      </w:r>
      <w:r>
        <w:rPr>
          <w:color w:val="000000"/>
          <w:sz w:val="20"/>
          <w:szCs w:val="20"/>
          <w:u w:val="single"/>
          <w:shd w:val="clear" w:color="auto" w:fill="00FFFF"/>
        </w:rPr>
        <w:t xml:space="preserve">disaster diplomacy is </w:t>
      </w:r>
      <w:r>
        <w:rPr>
          <w:b/>
          <w:bCs/>
          <w:color w:val="000000"/>
          <w:sz w:val="20"/>
          <w:szCs w:val="20"/>
          <w:u w:val="single"/>
          <w:shd w:val="clear" w:color="auto" w:fill="00FFFF"/>
        </w:rPr>
        <w:t>not</w:t>
      </w:r>
      <w:r>
        <w:rPr>
          <w:b/>
          <w:bCs/>
          <w:color w:val="000000"/>
          <w:sz w:val="20"/>
          <w:szCs w:val="20"/>
          <w:u w:val="single"/>
        </w:rPr>
        <w:t xml:space="preserve"> an </w:t>
      </w:r>
      <w:r>
        <w:rPr>
          <w:b/>
          <w:bCs/>
          <w:color w:val="000000"/>
          <w:sz w:val="20"/>
          <w:szCs w:val="20"/>
          <w:u w:val="single"/>
          <w:shd w:val="clear" w:color="auto" w:fill="00FFFF"/>
        </w:rPr>
        <w:t>effective</w:t>
      </w:r>
      <w:r>
        <w:rPr>
          <w:b/>
          <w:bCs/>
          <w:color w:val="000000"/>
          <w:sz w:val="20"/>
          <w:szCs w:val="20"/>
          <w:u w:val="single"/>
        </w:rPr>
        <w:t xml:space="preserve"> way</w:t>
      </w:r>
      <w:r>
        <w:rPr>
          <w:color w:val="000000"/>
          <w:sz w:val="20"/>
          <w:szCs w:val="20"/>
          <w:u w:val="single"/>
        </w:rPr>
        <w:t xml:space="preserve"> for improving inter-state relations</w:t>
      </w:r>
      <w:r>
        <w:rPr>
          <w:color w:val="000000"/>
          <w:sz w:val="16"/>
          <w:szCs w:val="16"/>
        </w:rPr>
        <w:t>, but also that disaster diplomacy should not be relied on to be effective for improving any relations over the long term.</w:t>
      </w:r>
      <w:bookmarkStart w:id="0" w:name="_Hlk84668755"/>
    </w:p>
    <w:p w14:paraId="4E598453" w14:textId="03635B23" w:rsidR="00CA35EA" w:rsidRDefault="00CA35EA" w:rsidP="00CA35EA">
      <w:pPr>
        <w:pStyle w:val="NormalWeb"/>
        <w:spacing w:before="0" w:beforeAutospacing="0" w:after="0" w:afterAutospacing="0"/>
      </w:pPr>
    </w:p>
    <w:p w14:paraId="011B78F8" w14:textId="2DE8B4B6" w:rsidR="00130A29" w:rsidRDefault="00130A29" w:rsidP="00130A29">
      <w:pPr>
        <w:pStyle w:val="Heading4"/>
      </w:pPr>
      <w:r>
        <w:t xml:space="preserve">Their impact is backwards---prior agreement </w:t>
      </w:r>
      <w:r w:rsidR="00F85442">
        <w:t xml:space="preserve">btw countries </w:t>
      </w:r>
      <w:r>
        <w:t xml:space="preserve">is a </w:t>
      </w:r>
      <w:r>
        <w:rPr>
          <w:u w:val="single"/>
        </w:rPr>
        <w:t>pre-requisite</w:t>
      </w:r>
      <w:r>
        <w:t xml:space="preserve"> to vaccine diplomacy</w:t>
      </w:r>
    </w:p>
    <w:p w14:paraId="15FC82FC" w14:textId="77777777" w:rsidR="00130A29" w:rsidRDefault="00130A29" w:rsidP="00130A29">
      <w:r>
        <w:t xml:space="preserve">David </w:t>
      </w:r>
      <w:r w:rsidRPr="00830286">
        <w:t>Dickson 9</w:t>
      </w:r>
      <w:r>
        <w:t xml:space="preserve">, Director of SciDev.Net, 6/2/2009, </w:t>
      </w:r>
      <w:proofErr w:type="gramStart"/>
      <w:r>
        <w:t>“ Science</w:t>
      </w:r>
      <w:proofErr w:type="gramEnd"/>
      <w:r>
        <w:t xml:space="preserve"> Diplomacy: The Case for Caution,” </w:t>
      </w:r>
      <w:hyperlink r:id="rId20" w:history="1">
        <w:r>
          <w:rPr>
            <w:rStyle w:val="StyleUnderline"/>
          </w:rPr>
          <w:t>http://scidevnet.wordpress.com/category/new-frontiers-in-science-diplomacy-2009/</w:t>
        </w:r>
      </w:hyperlink>
    </w:p>
    <w:p w14:paraId="1339BC91" w14:textId="77777777" w:rsidR="00130A29" w:rsidRDefault="00130A29" w:rsidP="00130A29">
      <w:r>
        <w:t xml:space="preserve">More significantly, </w:t>
      </w:r>
      <w:r w:rsidRPr="004908CC">
        <w:rPr>
          <w:rStyle w:val="StyleUnderline"/>
          <w:highlight w:val="cyan"/>
        </w:rPr>
        <w:t>although</w:t>
      </w:r>
      <w:r w:rsidRPr="004908CC">
        <w:rPr>
          <w:rStyle w:val="StyleUnderline"/>
        </w:rPr>
        <w:t xml:space="preserve"> numerous </w:t>
      </w:r>
      <w:r w:rsidRPr="004908CC">
        <w:rPr>
          <w:rStyle w:val="StyleUnderline"/>
          <w:highlight w:val="cyan"/>
        </w:rPr>
        <w:t>claims were made</w:t>
      </w:r>
      <w:r>
        <w:t xml:space="preserve"> during the conference </w:t>
      </w:r>
      <w:r w:rsidRPr="004908CC">
        <w:rPr>
          <w:rStyle w:val="StyleUnderline"/>
          <w:highlight w:val="cyan"/>
        </w:rPr>
        <w:t>about the broader</w:t>
      </w:r>
      <w:r w:rsidRPr="004908CC">
        <w:rPr>
          <w:rStyle w:val="StyleUnderline"/>
        </w:rPr>
        <w:t xml:space="preserve"> social and </w:t>
      </w:r>
      <w:r w:rsidRPr="004908CC">
        <w:rPr>
          <w:rStyle w:val="StyleUnderline"/>
          <w:highlight w:val="cyan"/>
        </w:rPr>
        <w:t>political value of scientific collaboration</w:t>
      </w:r>
      <w:r>
        <w:t xml:space="preserve"> – </w:t>
      </w:r>
      <w:r w:rsidRPr="004908CC">
        <w:rPr>
          <w:rStyle w:val="StyleUnderline"/>
        </w:rPr>
        <w:t>for example, in establishing</w:t>
      </w:r>
      <w:r>
        <w:t xml:space="preserve"> a framework for collaboration in other areas, and in particular </w:t>
      </w:r>
      <w:r w:rsidRPr="004908CC">
        <w:rPr>
          <w:rStyle w:val="StyleUnderline"/>
        </w:rPr>
        <w:t>reducing tensions between rival countries</w:t>
      </w:r>
      <w:r>
        <w:t xml:space="preserve"> – </w:t>
      </w:r>
      <w:r w:rsidRPr="00CA0C4E">
        <w:rPr>
          <w:rStyle w:val="Emphasis"/>
          <w:highlight w:val="cyan"/>
        </w:rPr>
        <w:t>little was produced</w:t>
      </w:r>
      <w:r w:rsidRPr="004908CC">
        <w:rPr>
          <w:rStyle w:val="StyleUnderline"/>
          <w:highlight w:val="cyan"/>
        </w:rPr>
        <w:t xml:space="preserve"> to demonstrate</w:t>
      </w:r>
      <w:r w:rsidRPr="004908CC">
        <w:rPr>
          <w:rStyle w:val="StyleUnderline"/>
        </w:rPr>
        <w:t xml:space="preserve"> whether </w:t>
      </w:r>
      <w:r w:rsidRPr="004908CC">
        <w:rPr>
          <w:rStyle w:val="StyleUnderline"/>
          <w:highlight w:val="cyan"/>
        </w:rPr>
        <w:t>this</w:t>
      </w:r>
      <w:r w:rsidRPr="004908CC">
        <w:rPr>
          <w:rStyle w:val="StyleUnderline"/>
        </w:rPr>
        <w:t xml:space="preserve"> hypothesis </w:t>
      </w:r>
      <w:r w:rsidRPr="004908CC">
        <w:rPr>
          <w:rStyle w:val="StyleUnderline"/>
          <w:highlight w:val="cyan"/>
        </w:rPr>
        <w:t>is true</w:t>
      </w:r>
      <w:r w:rsidRPr="001C04F8">
        <w:t>.</w:t>
      </w:r>
    </w:p>
    <w:p w14:paraId="2903BC70" w14:textId="77777777" w:rsidR="00130A29" w:rsidRDefault="00130A29" w:rsidP="00130A29">
      <w:r>
        <w:t xml:space="preserve">If it is not, then some of </w:t>
      </w:r>
      <w:r w:rsidRPr="004908CC">
        <w:rPr>
          <w:rStyle w:val="StyleUnderline"/>
        </w:rPr>
        <w:t xml:space="preserve">the </w:t>
      </w:r>
      <w:r w:rsidRPr="001C04F8">
        <w:rPr>
          <w:rStyle w:val="Emphasis"/>
          <w:highlight w:val="cyan"/>
        </w:rPr>
        <w:t>arg</w:t>
      </w:r>
      <w:r w:rsidRPr="004908CC">
        <w:rPr>
          <w:rStyle w:val="StyleUnderline"/>
        </w:rPr>
        <w:t>ument</w:t>
      </w:r>
      <w:r w:rsidRPr="001C04F8">
        <w:rPr>
          <w:rStyle w:val="Emphasis"/>
          <w:highlight w:val="cyan"/>
        </w:rPr>
        <w:t>s</w:t>
      </w:r>
      <w:r w:rsidRPr="004908CC">
        <w:rPr>
          <w:rStyle w:val="StyleUnderline"/>
        </w:rPr>
        <w:t xml:space="preserve"> made </w:t>
      </w:r>
      <w:r w:rsidRPr="004908CC">
        <w:rPr>
          <w:rStyle w:val="StyleUnderline"/>
          <w:highlight w:val="cyan"/>
        </w:rPr>
        <w:t>on behalf of “science diplomacy”</w:t>
      </w:r>
      <w:r w:rsidRPr="004908CC">
        <w:rPr>
          <w:rStyle w:val="StyleUnderline"/>
        </w:rPr>
        <w:t>,</w:t>
      </w:r>
      <w:r>
        <w:t xml:space="preserve"> </w:t>
      </w:r>
      <w:r w:rsidRPr="004908CC">
        <w:rPr>
          <w:rStyle w:val="StyleUnderline"/>
        </w:rPr>
        <w:t xml:space="preserve">and in particular its value as a mechanism for exercising “soft power” in foreign policy, </w:t>
      </w:r>
      <w:r w:rsidRPr="00CA0C4E">
        <w:rPr>
          <w:rStyle w:val="Emphasis"/>
          <w:highlight w:val="cyan"/>
        </w:rPr>
        <w:t>do not stand up to</w:t>
      </w:r>
      <w:r w:rsidRPr="001C04F8">
        <w:rPr>
          <w:rStyle w:val="Emphasis"/>
        </w:rPr>
        <w:t xml:space="preserve"> </w:t>
      </w:r>
      <w:proofErr w:type="gramStart"/>
      <w:r w:rsidRPr="001C04F8">
        <w:rPr>
          <w:rStyle w:val="Emphasis"/>
        </w:rPr>
        <w:t xml:space="preserve">close </w:t>
      </w:r>
      <w:r w:rsidRPr="00CA0C4E">
        <w:rPr>
          <w:rStyle w:val="Emphasis"/>
          <w:highlight w:val="cyan"/>
        </w:rPr>
        <w:t>scrutiny</w:t>
      </w:r>
      <w:proofErr w:type="gramEnd"/>
      <w:r w:rsidRPr="001C04F8">
        <w:t>.</w:t>
      </w:r>
    </w:p>
    <w:p w14:paraId="13AD1E2A" w14:textId="736AE48B" w:rsidR="00130A29" w:rsidRPr="00830286" w:rsidRDefault="00130A29" w:rsidP="00130A29">
      <w:pPr>
        <w:rPr>
          <w:u w:val="single"/>
        </w:rPr>
      </w:pPr>
      <w:r>
        <w:t xml:space="preserve">Indeed, a case can be made that </w:t>
      </w:r>
      <w:r w:rsidRPr="004908CC">
        <w:rPr>
          <w:rStyle w:val="StyleUnderline"/>
          <w:highlight w:val="cyan"/>
        </w:rPr>
        <w:t>where</w:t>
      </w:r>
      <w:r w:rsidRPr="004908CC">
        <w:rPr>
          <w:rStyle w:val="StyleUnderline"/>
        </w:rPr>
        <w:t xml:space="preserve"> scientific </w:t>
      </w:r>
      <w:r w:rsidRPr="004908CC">
        <w:rPr>
          <w:rStyle w:val="StyleUnderline"/>
          <w:highlight w:val="cyan"/>
        </w:rPr>
        <w:t>projects</w:t>
      </w:r>
      <w:r w:rsidRPr="004908CC">
        <w:rPr>
          <w:rStyle w:val="StyleUnderline"/>
        </w:rPr>
        <w:t xml:space="preserve"> have successfully </w:t>
      </w:r>
      <w:r w:rsidRPr="004908CC">
        <w:rPr>
          <w:rStyle w:val="StyleUnderline"/>
          <w:highlight w:val="cyan"/>
        </w:rPr>
        <w:t>involved</w:t>
      </w:r>
      <w:r w:rsidRPr="004908CC">
        <w:rPr>
          <w:rStyle w:val="StyleUnderline"/>
        </w:rPr>
        <w:t xml:space="preserve"> substantial international </w:t>
      </w:r>
      <w:r w:rsidRPr="004908CC">
        <w:rPr>
          <w:rStyle w:val="StyleUnderline"/>
          <w:highlight w:val="cyan"/>
        </w:rPr>
        <w:t>collaboration</w:t>
      </w:r>
      <w:r w:rsidRPr="004908CC">
        <w:rPr>
          <w:rStyle w:val="StyleUnderline"/>
        </w:rPr>
        <w:t xml:space="preserve">, such </w:t>
      </w:r>
      <w:r w:rsidRPr="004908CC">
        <w:rPr>
          <w:rStyle w:val="StyleUnderline"/>
          <w:highlight w:val="cyan"/>
        </w:rPr>
        <w:t>success is</w:t>
      </w:r>
      <w:r w:rsidRPr="004908CC">
        <w:rPr>
          <w:rStyle w:val="StyleUnderline"/>
        </w:rPr>
        <w:t xml:space="preserve"> often heavily </w:t>
      </w:r>
      <w:r w:rsidRPr="00864A3C">
        <w:rPr>
          <w:rStyle w:val="Emphasis"/>
          <w:highlight w:val="cyan"/>
        </w:rPr>
        <w:t>dependent on</w:t>
      </w:r>
      <w:r w:rsidRPr="00864A3C">
        <w:rPr>
          <w:rStyle w:val="Emphasis"/>
        </w:rPr>
        <w:t xml:space="preserve"> a </w:t>
      </w:r>
      <w:r w:rsidRPr="00864A3C">
        <w:rPr>
          <w:rStyle w:val="Emphasis"/>
          <w:highlight w:val="cyan"/>
        </w:rPr>
        <w:t>prior</w:t>
      </w:r>
      <w:r w:rsidRPr="001C04F8">
        <w:rPr>
          <w:rStyle w:val="Emphasis"/>
        </w:rPr>
        <w:t xml:space="preserve"> political </w:t>
      </w:r>
      <w:r w:rsidRPr="00864A3C">
        <w:rPr>
          <w:rStyle w:val="Emphasis"/>
          <w:highlight w:val="cyan"/>
        </w:rPr>
        <w:t>commitment</w:t>
      </w:r>
      <w:r w:rsidRPr="004908CC">
        <w:rPr>
          <w:rStyle w:val="StyleUnderline"/>
        </w:rPr>
        <w:t xml:space="preserve"> to cooperation</w:t>
      </w:r>
      <w:r w:rsidRPr="00864A3C">
        <w:t xml:space="preserve">, </w:t>
      </w:r>
      <w:r w:rsidRPr="004908CC">
        <w:rPr>
          <w:rStyle w:val="StyleUnderline"/>
          <w:highlight w:val="cyan"/>
        </w:rPr>
        <w:t xml:space="preserve">rather than a </w:t>
      </w:r>
      <w:r w:rsidRPr="001C04F8">
        <w:rPr>
          <w:rStyle w:val="Emphasis"/>
          <w:highlight w:val="cyan"/>
        </w:rPr>
        <w:t>mech</w:t>
      </w:r>
      <w:r w:rsidRPr="004908CC">
        <w:rPr>
          <w:rStyle w:val="StyleUnderline"/>
        </w:rPr>
        <w:t xml:space="preserve">anism </w:t>
      </w:r>
      <w:r w:rsidRPr="004908CC">
        <w:rPr>
          <w:rStyle w:val="StyleUnderline"/>
          <w:highlight w:val="cyan"/>
        </w:rPr>
        <w:t xml:space="preserve">for securing </w:t>
      </w:r>
      <w:r w:rsidRPr="001C04F8">
        <w:rPr>
          <w:rStyle w:val="Emphasis"/>
          <w:highlight w:val="cyan"/>
        </w:rPr>
        <w:t>coop</w:t>
      </w:r>
      <w:r w:rsidRPr="004908CC">
        <w:rPr>
          <w:rStyle w:val="StyleUnderline"/>
        </w:rPr>
        <w:t xml:space="preserve">eration </w:t>
      </w:r>
      <w:r w:rsidRPr="00CA0C4E">
        <w:rPr>
          <w:rStyle w:val="Emphasis"/>
          <w:highlight w:val="cyan"/>
        </w:rPr>
        <w:t>where</w:t>
      </w:r>
      <w:r w:rsidRPr="00CA0C4E">
        <w:rPr>
          <w:rStyle w:val="Emphasis"/>
        </w:rPr>
        <w:t xml:space="preserve"> the political </w:t>
      </w:r>
      <w:r w:rsidRPr="00CA0C4E">
        <w:rPr>
          <w:rStyle w:val="Emphasis"/>
          <w:highlight w:val="cyan"/>
        </w:rPr>
        <w:t>will is lacking</w:t>
      </w:r>
      <w:r w:rsidRPr="004908CC">
        <w:rPr>
          <w:rStyle w:val="StyleUnderline"/>
        </w:rPr>
        <w:t xml:space="preserve">. </w:t>
      </w:r>
    </w:p>
    <w:p w14:paraId="15ABF67B" w14:textId="77777777" w:rsidR="00130A29" w:rsidRDefault="00130A29" w:rsidP="00CA35EA">
      <w:pPr>
        <w:pStyle w:val="NormalWeb"/>
        <w:spacing w:before="0" w:beforeAutospacing="0" w:after="0" w:afterAutospacing="0"/>
      </w:pPr>
    </w:p>
    <w:p w14:paraId="4EE6B4C8" w14:textId="6EC34AD5" w:rsidR="00343D79" w:rsidRDefault="00343D79" w:rsidP="00343D79">
      <w:pPr>
        <w:pStyle w:val="Heading4"/>
      </w:pPr>
      <w:r>
        <w:t xml:space="preserve">Beckley </w:t>
      </w:r>
      <w:proofErr w:type="spellStart"/>
      <w:r>
        <w:t>ev</w:t>
      </w:r>
      <w:proofErr w:type="spellEnd"/>
      <w:r>
        <w:t xml:space="preserve"> is wrong </w:t>
      </w:r>
    </w:p>
    <w:p w14:paraId="03B233F4" w14:textId="77777777" w:rsidR="00343D79" w:rsidRPr="00452DC6" w:rsidRDefault="00343D79" w:rsidP="00343D79">
      <w:pPr>
        <w:rPr>
          <w:b/>
          <w:sz w:val="26"/>
          <w:u w:val="single"/>
        </w:rPr>
      </w:pPr>
      <w:r>
        <w:rPr>
          <w:rStyle w:val="Style13ptBold"/>
        </w:rPr>
        <w:t>Preble 16</w:t>
      </w:r>
      <w:r w:rsidRPr="00452DC6">
        <w:t xml:space="preserve"> </w:t>
      </w:r>
      <w:r w:rsidRPr="00452DC6">
        <w:rPr>
          <w:sz w:val="16"/>
          <w:szCs w:val="16"/>
        </w:rPr>
        <w:t>Christopher Preble is the vice president for defense and foreign-policy studies at the Cato Institute, The National Interest, December 21, 2016, “Will Donald Trump Really Bring an End to America's Global Leadership?”, http://nationalinterest.org/blog/the-skeptics/will-donald-trump-really-bring-end-americas-global-18815?page=show</w:t>
      </w:r>
    </w:p>
    <w:p w14:paraId="667FBC34" w14:textId="77777777" w:rsidR="00343D79" w:rsidRPr="00452DC6" w:rsidRDefault="00343D79" w:rsidP="00343D79">
      <w:pPr>
        <w:rPr>
          <w:sz w:val="16"/>
        </w:rPr>
      </w:pPr>
      <w:r w:rsidRPr="00452DC6">
        <w:rPr>
          <w:sz w:val="16"/>
        </w:rPr>
        <w:t xml:space="preserve">And it’s not just Trump supporters who feel that way. </w:t>
      </w:r>
      <w:r w:rsidRPr="00452DC6">
        <w:rPr>
          <w:rStyle w:val="StyleUnderline"/>
          <w:highlight w:val="green"/>
        </w:rPr>
        <w:t xml:space="preserve">Americans seem </w:t>
      </w:r>
      <w:r w:rsidRPr="00452DC6">
        <w:rPr>
          <w:rStyle w:val="Emphasis"/>
          <w:highlight w:val="green"/>
        </w:rPr>
        <w:t>generally disinterested</w:t>
      </w:r>
      <w:r w:rsidRPr="00452DC6">
        <w:rPr>
          <w:rStyle w:val="StyleUnderline"/>
          <w:highlight w:val="green"/>
        </w:rPr>
        <w:t xml:space="preserve"> in</w:t>
      </w:r>
      <w:r w:rsidRPr="00452DC6">
        <w:rPr>
          <w:rStyle w:val="StyleUnderline"/>
        </w:rPr>
        <w:t xml:space="preserve"> paying the costs of </w:t>
      </w:r>
      <w:r w:rsidRPr="00452DC6">
        <w:rPr>
          <w:rStyle w:val="StyleUnderline"/>
          <w:highlight w:val="green"/>
        </w:rPr>
        <w:t>global leadership,</w:t>
      </w:r>
      <w:r w:rsidRPr="00452DC6">
        <w:rPr>
          <w:sz w:val="16"/>
        </w:rPr>
        <w:t xml:space="preserve"> especially if that means foregoing domestic priorities. </w:t>
      </w:r>
      <w:r w:rsidRPr="00452DC6">
        <w:rPr>
          <w:rStyle w:val="StyleUnderline"/>
          <w:highlight w:val="green"/>
        </w:rPr>
        <w:t xml:space="preserve">Deficit spending </w:t>
      </w:r>
      <w:r w:rsidRPr="00452DC6">
        <w:rPr>
          <w:rStyle w:val="StyleUnderline"/>
        </w:rPr>
        <w:t xml:space="preserve">may </w:t>
      </w:r>
      <w:r w:rsidRPr="00452DC6">
        <w:rPr>
          <w:rStyle w:val="StyleUnderline"/>
          <w:highlight w:val="green"/>
        </w:rPr>
        <w:t>conceal the cost of a </w:t>
      </w:r>
      <w:hyperlink r:id="rId21" w:tgtFrame="_blank" w:history="1">
        <w:r w:rsidRPr="00452DC6">
          <w:rPr>
            <w:rStyle w:val="StyleUnderline"/>
            <w:highlight w:val="green"/>
          </w:rPr>
          <w:t xml:space="preserve">huge </w:t>
        </w:r>
        <w:r w:rsidRPr="00452DC6">
          <w:rPr>
            <w:rStyle w:val="Emphasis"/>
            <w:highlight w:val="green"/>
          </w:rPr>
          <w:t>military buildup</w:t>
        </w:r>
      </w:hyperlink>
      <w:r w:rsidRPr="00452DC6">
        <w:rPr>
          <w:rStyle w:val="StyleUnderline"/>
        </w:rPr>
        <w:t> </w:t>
      </w:r>
      <w:r w:rsidRPr="00452DC6">
        <w:rPr>
          <w:sz w:val="16"/>
        </w:rPr>
        <w:t>combined with a </w:t>
      </w:r>
      <w:hyperlink r:id="rId22" w:tgtFrame="_blank" w:history="1">
        <w:r w:rsidRPr="00452DC6">
          <w:rPr>
            <w:sz w:val="16"/>
          </w:rPr>
          <w:t>massive infrastructure package</w:t>
        </w:r>
      </w:hyperlink>
      <w:r w:rsidRPr="00452DC6">
        <w:rPr>
          <w:sz w:val="16"/>
        </w:rPr>
        <w:t xml:space="preserve"> and a slew of other domestic giveaways, </w:t>
      </w:r>
      <w:r w:rsidRPr="00452DC6">
        <w:rPr>
          <w:rStyle w:val="StyleUnderline"/>
        </w:rPr>
        <w:t>but it’s not obvious that greater economic growth will eventually make up the difference</w:t>
      </w:r>
      <w:r w:rsidRPr="00452DC6">
        <w:rPr>
          <w:sz w:val="16"/>
        </w:rPr>
        <w:t>.</w:t>
      </w:r>
    </w:p>
    <w:p w14:paraId="4D64094E" w14:textId="77777777" w:rsidR="00343D79" w:rsidRPr="00452DC6" w:rsidRDefault="00343D79" w:rsidP="00343D79">
      <w:pPr>
        <w:rPr>
          <w:sz w:val="16"/>
          <w:szCs w:val="16"/>
        </w:rPr>
      </w:pPr>
      <w:r w:rsidRPr="00452DC6">
        <w:rPr>
          <w:sz w:val="16"/>
          <w:szCs w:val="16"/>
        </w:rPr>
        <w:t>On the other hand, perhaps American global leadership will persist? After all, the </w:t>
      </w:r>
      <w:hyperlink r:id="rId23" w:tgtFrame="_blank" w:history="1">
        <w:r w:rsidRPr="00452DC6">
          <w:rPr>
            <w:sz w:val="16"/>
            <w:szCs w:val="16"/>
          </w:rPr>
          <w:t>gap</w:t>
        </w:r>
      </w:hyperlink>
      <w:r w:rsidRPr="00452DC6">
        <w:rPr>
          <w:sz w:val="16"/>
          <w:szCs w:val="16"/>
        </w:rPr>
        <w:t> between what the public wants and what the elites are giving them is decades old, and we’ve sustained it before. The people who surround Trump may figure out a way to continue the status quo. Cato’s Ben Friedman </w:t>
      </w:r>
      <w:hyperlink r:id="rId24" w:tgtFrame="_blank" w:history="1">
        <w:r w:rsidRPr="00452DC6">
          <w:rPr>
            <w:sz w:val="16"/>
            <w:szCs w:val="16"/>
          </w:rPr>
          <w:t>argues</w:t>
        </w:r>
      </w:hyperlink>
      <w:r w:rsidRPr="00452DC6">
        <w:rPr>
          <w:sz w:val="16"/>
          <w:szCs w:val="16"/>
        </w:rPr>
        <w:t> that Trump will be hawkish. Ben and my former colleague Justin Logan contend that primacy (aka liberal hegemony or deep engagement) has, well, </w:t>
      </w:r>
      <w:hyperlink r:id="rId25" w:tgtFrame="_blank" w:history="1">
        <w:r w:rsidRPr="00452DC6">
          <w:rPr>
            <w:sz w:val="16"/>
            <w:szCs w:val="16"/>
          </w:rPr>
          <w:t>hegemonic control</w:t>
        </w:r>
      </w:hyperlink>
      <w:r w:rsidRPr="00452DC6">
        <w:rPr>
          <w:sz w:val="16"/>
          <w:szCs w:val="16"/>
        </w:rPr>
        <w:t xml:space="preserve"> over foreign-policy discourse among DC elites. </w:t>
      </w:r>
      <w:r w:rsidRPr="00452DC6">
        <w:rPr>
          <w:rStyle w:val="StyleUnderline"/>
        </w:rPr>
        <w:t xml:space="preserve">Academics debate the flaws and misconceptions of primacy all the time, but many in the </w:t>
      </w:r>
      <w:r w:rsidRPr="00452DC6">
        <w:rPr>
          <w:rStyle w:val="StyleUnderline"/>
          <w:highlight w:val="green"/>
        </w:rPr>
        <w:t>foreign-policy establishment</w:t>
      </w:r>
      <w:r w:rsidRPr="00452DC6">
        <w:rPr>
          <w:rStyle w:val="StyleUnderline"/>
        </w:rPr>
        <w:t xml:space="preserve"> seem blissfully unaware of this academic debate, often even </w:t>
      </w:r>
      <w:r w:rsidRPr="00452DC6">
        <w:rPr>
          <w:rStyle w:val="StyleUnderline"/>
          <w:highlight w:val="green"/>
        </w:rPr>
        <w:t>ignor</w:t>
      </w:r>
      <w:r w:rsidRPr="00452DC6">
        <w:rPr>
          <w:rStyle w:val="StyleUnderline"/>
        </w:rPr>
        <w:t xml:space="preserve">ing the </w:t>
      </w:r>
      <w:r w:rsidRPr="00452DC6">
        <w:rPr>
          <w:rStyle w:val="StyleUnderline"/>
          <w:highlight w:val="green"/>
        </w:rPr>
        <w:t>scholars</w:t>
      </w:r>
      <w:r w:rsidRPr="00452DC6">
        <w:rPr>
          <w:sz w:val="16"/>
          <w:szCs w:val="16"/>
        </w:rPr>
        <w:t xml:space="preserve"> in the academy who agree with them.</w:t>
      </w:r>
    </w:p>
    <w:p w14:paraId="11C5DD31" w14:textId="77777777" w:rsidR="00343D79" w:rsidRPr="00452DC6" w:rsidRDefault="00343D79" w:rsidP="00343D79">
      <w:pPr>
        <w:rPr>
          <w:sz w:val="16"/>
        </w:rPr>
      </w:pPr>
      <w:r w:rsidRPr="00452DC6">
        <w:rPr>
          <w:rStyle w:val="StyleUnderline"/>
          <w:highlight w:val="green"/>
        </w:rPr>
        <w:lastRenderedPageBreak/>
        <w:t>Trump</w:t>
      </w:r>
      <w:r w:rsidRPr="00452DC6">
        <w:rPr>
          <w:sz w:val="16"/>
        </w:rPr>
        <w:t xml:space="preserve"> and Trumpism </w:t>
      </w:r>
      <w:r w:rsidRPr="00452DC6">
        <w:rPr>
          <w:rStyle w:val="Emphasis"/>
          <w:highlight w:val="green"/>
        </w:rPr>
        <w:t>may change all that</w:t>
      </w:r>
      <w:r w:rsidRPr="00452DC6">
        <w:rPr>
          <w:sz w:val="16"/>
        </w:rPr>
        <w:t xml:space="preserve">, compelling primacy advocates to </w:t>
      </w:r>
      <w:proofErr w:type="gramStart"/>
      <w:r w:rsidRPr="00452DC6">
        <w:rPr>
          <w:sz w:val="16"/>
        </w:rPr>
        <w:t>actually make</w:t>
      </w:r>
      <w:proofErr w:type="gramEnd"/>
      <w:r w:rsidRPr="00452DC6">
        <w:rPr>
          <w:sz w:val="16"/>
        </w:rPr>
        <w:t xml:space="preserve"> the case for their preferred strategy. Meanwhile, </w:t>
      </w:r>
      <w:r w:rsidRPr="00452DC6">
        <w:rPr>
          <w:rStyle w:val="StyleUnderline"/>
          <w:highlight w:val="green"/>
        </w:rPr>
        <w:t>Trump’s emergence</w:t>
      </w:r>
      <w:r w:rsidRPr="00452DC6">
        <w:rPr>
          <w:sz w:val="16"/>
        </w:rPr>
        <w:t>—even if he doesn’t follow through on his most </w:t>
      </w:r>
      <w:hyperlink r:id="rId26" w:tgtFrame="_blank" w:history="1">
        <w:r w:rsidRPr="00452DC6">
          <w:rPr>
            <w:sz w:val="16"/>
          </w:rPr>
          <w:t>ham-fisted attempts</w:t>
        </w:r>
      </w:hyperlink>
      <w:r w:rsidRPr="00452DC6">
        <w:rPr>
          <w:sz w:val="16"/>
        </w:rPr>
        <w:t> at burden shifting—</w:t>
      </w:r>
      <w:r w:rsidRPr="00452DC6">
        <w:rPr>
          <w:rStyle w:val="StyleUnderline"/>
          <w:highlight w:val="green"/>
        </w:rPr>
        <w:t>is already inducing</w:t>
      </w:r>
      <w:r w:rsidRPr="00452DC6">
        <w:rPr>
          <w:sz w:val="16"/>
        </w:rPr>
        <w:t xml:space="preserve"> a measure of </w:t>
      </w:r>
      <w:hyperlink r:id="rId27" w:tgtFrame="_blank" w:history="1">
        <w:r w:rsidRPr="00754446">
          <w:rPr>
            <w:rStyle w:val="Emphasis"/>
            <w:highlight w:val="green"/>
          </w:rPr>
          <w:t>hedging</w:t>
        </w:r>
      </w:hyperlink>
      <w:r w:rsidRPr="00452DC6">
        <w:rPr>
          <w:rStyle w:val="StyleUnderline"/>
          <w:highlight w:val="green"/>
        </w:rPr>
        <w:t> on the part of</w:t>
      </w:r>
      <w:r w:rsidRPr="00452DC6">
        <w:rPr>
          <w:rStyle w:val="StyleUnderline"/>
        </w:rPr>
        <w:t xml:space="preserve"> longtime U.S. </w:t>
      </w:r>
      <w:r w:rsidRPr="00452DC6">
        <w:rPr>
          <w:rStyle w:val="StyleUnderline"/>
          <w:highlight w:val="green"/>
        </w:rPr>
        <w:t>allies</w:t>
      </w:r>
      <w:r w:rsidRPr="00452DC6">
        <w:rPr>
          <w:sz w:val="16"/>
        </w:rPr>
        <w:t>.</w:t>
      </w:r>
    </w:p>
    <w:p w14:paraId="0F9B2BA9" w14:textId="77777777" w:rsidR="00343D79" w:rsidRPr="00343D79" w:rsidRDefault="00343D79" w:rsidP="00343D79"/>
    <w:p w14:paraId="0CAA690B" w14:textId="08A306FE" w:rsidR="00D174F0" w:rsidRDefault="00D174F0" w:rsidP="00D174F0">
      <w:r w:rsidRPr="00F3659A">
        <w:t>.</w:t>
      </w:r>
    </w:p>
    <w:bookmarkEnd w:id="0"/>
    <w:p w14:paraId="008C7988" w14:textId="77777777" w:rsidR="00D174F0" w:rsidRDefault="00D174F0" w:rsidP="00D174F0">
      <w:pPr>
        <w:pStyle w:val="Heading4"/>
        <w:spacing w:before="200"/>
      </w:pPr>
      <w:proofErr w:type="gramStart"/>
      <w:r>
        <w:rPr>
          <w:color w:val="000000"/>
        </w:rPr>
        <w:t>Leadership’s</w:t>
      </w:r>
      <w:proofErr w:type="gramEnd"/>
      <w:r>
        <w:rPr>
          <w:color w:val="000000"/>
        </w:rPr>
        <w:t xml:space="preserve"> irrelevant. </w:t>
      </w:r>
    </w:p>
    <w:p w14:paraId="281F022B" w14:textId="77777777" w:rsidR="00D174F0" w:rsidRDefault="00D174F0" w:rsidP="00D174F0">
      <w:pPr>
        <w:pStyle w:val="NormalWeb"/>
        <w:spacing w:before="0" w:beforeAutospacing="0" w:after="0" w:afterAutospacing="0"/>
      </w:pPr>
      <w:r>
        <w:rPr>
          <w:color w:val="000000"/>
          <w:sz w:val="20"/>
          <w:szCs w:val="20"/>
        </w:rPr>
        <w:t xml:space="preserve">Christopher </w:t>
      </w:r>
      <w:proofErr w:type="spellStart"/>
      <w:r>
        <w:rPr>
          <w:b/>
          <w:bCs/>
          <w:color w:val="000000"/>
          <w:sz w:val="20"/>
          <w:szCs w:val="20"/>
        </w:rPr>
        <w:t>Fettweis</w:t>
      </w:r>
      <w:proofErr w:type="spellEnd"/>
      <w:r>
        <w:rPr>
          <w:b/>
          <w:bCs/>
          <w:color w:val="000000"/>
          <w:sz w:val="20"/>
          <w:szCs w:val="20"/>
        </w:rPr>
        <w:t xml:space="preserve"> 17</w:t>
      </w:r>
      <w:r>
        <w:rPr>
          <w:color w:val="000000"/>
          <w:sz w:val="20"/>
          <w:szCs w:val="20"/>
        </w:rPr>
        <w:t>. Associate Professor of Political Science at Tulane University. “Unipolarity, Hegemony, and the New Peace,” Security Studies, 26:3, 423-451, 5-8-2017, http://dx.doi.org/10.1080/09636412.2017.1306394</w:t>
      </w:r>
    </w:p>
    <w:p w14:paraId="48A2E218" w14:textId="77777777" w:rsidR="00D174F0" w:rsidRDefault="00D174F0" w:rsidP="00D174F0">
      <w:pPr>
        <w:pStyle w:val="NormalWeb"/>
        <w:spacing w:before="0" w:beforeAutospacing="0" w:after="0" w:afterAutospacing="0"/>
      </w:pPr>
      <w:r>
        <w:rPr>
          <w:color w:val="000000"/>
          <w:sz w:val="16"/>
          <w:szCs w:val="16"/>
        </w:rPr>
        <w:t xml:space="preserve">Conflict and Hegemony by Region 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Pr>
          <w:b/>
          <w:bCs/>
          <w:color w:val="000000"/>
          <w:sz w:val="20"/>
          <w:szCs w:val="20"/>
          <w:u w:val="single"/>
          <w:shd w:val="clear" w:color="auto" w:fill="00FFFF"/>
        </w:rPr>
        <w:t>Other</w:t>
      </w:r>
      <w:r>
        <w:rPr>
          <w:color w:val="000000"/>
          <w:sz w:val="16"/>
          <w:szCs w:val="16"/>
        </w:rPr>
        <w:t xml:space="preserve">, equally plausible </w:t>
      </w:r>
      <w:r>
        <w:rPr>
          <w:b/>
          <w:bCs/>
          <w:color w:val="000000"/>
          <w:sz w:val="20"/>
          <w:szCs w:val="20"/>
          <w:u w:val="single"/>
          <w:shd w:val="clear" w:color="auto" w:fill="00FFFF"/>
        </w:rPr>
        <w:t>explanations exist for stability</w:t>
      </w:r>
      <w:r>
        <w:rPr>
          <w:color w:val="000000"/>
          <w:sz w:val="16"/>
          <w:szCs w:val="16"/>
        </w:rPr>
        <w:t xml:space="preserve"> in the first world, </w:t>
      </w:r>
      <w:r>
        <w:rPr>
          <w:color w:val="000000"/>
          <w:sz w:val="20"/>
          <w:szCs w:val="20"/>
          <w:u w:val="single"/>
          <w:shd w:val="clear" w:color="auto" w:fill="00FFFF"/>
        </w:rPr>
        <w:t>including</w:t>
      </w:r>
      <w:r>
        <w:rPr>
          <w:color w:val="000000"/>
          <w:sz w:val="16"/>
          <w:szCs w:val="16"/>
        </w:rPr>
        <w:t xml:space="preserve"> the </w:t>
      </w:r>
      <w:r>
        <w:rPr>
          <w:color w:val="000000"/>
          <w:sz w:val="20"/>
          <w:szCs w:val="20"/>
          <w:u w:val="single"/>
        </w:rPr>
        <w:t xml:space="preserve">presence of a </w:t>
      </w:r>
      <w:r>
        <w:rPr>
          <w:color w:val="000000"/>
          <w:sz w:val="20"/>
          <w:szCs w:val="20"/>
          <w:u w:val="single"/>
          <w:shd w:val="clear" w:color="auto" w:fill="00FFFF"/>
        </w:rPr>
        <w:t>common enemy</w:t>
      </w:r>
      <w:r>
        <w:rPr>
          <w:color w:val="000000"/>
          <w:sz w:val="16"/>
          <w:szCs w:val="16"/>
        </w:rPr>
        <w:t xml:space="preserve">, </w:t>
      </w:r>
      <w:r>
        <w:rPr>
          <w:color w:val="000000"/>
          <w:sz w:val="20"/>
          <w:szCs w:val="20"/>
          <w:u w:val="single"/>
          <w:shd w:val="clear" w:color="auto" w:fill="00FFFF"/>
        </w:rPr>
        <w:t>democracy</w:t>
      </w:r>
      <w:r>
        <w:rPr>
          <w:color w:val="000000"/>
          <w:sz w:val="16"/>
          <w:szCs w:val="16"/>
        </w:rPr>
        <w:t xml:space="preserve">, </w:t>
      </w:r>
      <w:r>
        <w:rPr>
          <w:color w:val="000000"/>
          <w:sz w:val="20"/>
          <w:szCs w:val="20"/>
          <w:u w:val="single"/>
          <w:shd w:val="clear" w:color="auto" w:fill="00FFFF"/>
        </w:rPr>
        <w:t>economic interdependence</w:t>
      </w:r>
      <w:r>
        <w:rPr>
          <w:color w:val="000000"/>
          <w:sz w:val="16"/>
          <w:szCs w:val="16"/>
        </w:rPr>
        <w:t xml:space="preserve">, </w:t>
      </w:r>
      <w:r>
        <w:rPr>
          <w:color w:val="000000"/>
          <w:sz w:val="20"/>
          <w:szCs w:val="20"/>
          <w:u w:val="single"/>
          <w:shd w:val="clear" w:color="auto" w:fill="00FFFF"/>
        </w:rPr>
        <w:t>general war aversion</w:t>
      </w:r>
      <w:r>
        <w:rPr>
          <w:color w:val="000000"/>
          <w:sz w:val="20"/>
          <w:szCs w:val="20"/>
          <w:u w:val="single"/>
        </w:rPr>
        <w:t>, etc</w:t>
      </w:r>
      <w:r>
        <w:rPr>
          <w:color w:val="000000"/>
          <w:sz w:val="16"/>
          <w:szCs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Pr>
          <w:color w:val="000000"/>
          <w:sz w:val="20"/>
          <w:szCs w:val="20"/>
          <w:u w:val="single"/>
        </w:rPr>
        <w:t>Unipolarity has</w:t>
      </w:r>
      <w:r>
        <w:rPr>
          <w:color w:val="000000"/>
          <w:sz w:val="16"/>
          <w:szCs w:val="16"/>
        </w:rPr>
        <w:t xml:space="preserve"> generally </w:t>
      </w:r>
      <w:r>
        <w:rPr>
          <w:color w:val="000000"/>
          <w:sz w:val="20"/>
          <w:szCs w:val="20"/>
          <w:u w:val="single"/>
        </w:rPr>
        <w:t>been</w:t>
      </w:r>
      <w:r>
        <w:rPr>
          <w:color w:val="000000"/>
          <w:sz w:val="16"/>
          <w:szCs w:val="16"/>
        </w:rPr>
        <w:t xml:space="preserve"> much </w:t>
      </w:r>
      <w:r>
        <w:rPr>
          <w:color w:val="000000"/>
          <w:sz w:val="20"/>
          <w:szCs w:val="20"/>
          <w:u w:val="single"/>
        </w:rPr>
        <w:t>better</w:t>
      </w:r>
      <w:r>
        <w:rPr>
          <w:color w:val="000000"/>
          <w:sz w:val="16"/>
          <w:szCs w:val="16"/>
        </w:rPr>
        <w:t xml:space="preserve">, </w:t>
      </w:r>
      <w:r>
        <w:rPr>
          <w:color w:val="000000"/>
          <w:sz w:val="20"/>
          <w:szCs w:val="20"/>
          <w:u w:val="single"/>
        </w:rPr>
        <w:t xml:space="preserve">but </w:t>
      </w:r>
      <w:proofErr w:type="gramStart"/>
      <w:r>
        <w:rPr>
          <w:color w:val="000000"/>
          <w:sz w:val="20"/>
          <w:szCs w:val="20"/>
          <w:u w:val="single"/>
        </w:rPr>
        <w:t>whether or not</w:t>
      </w:r>
      <w:proofErr w:type="gramEnd"/>
      <w:r>
        <w:rPr>
          <w:color w:val="000000"/>
          <w:sz w:val="20"/>
          <w:szCs w:val="20"/>
          <w:u w:val="single"/>
        </w:rPr>
        <w:t xml:space="preserve"> this was due to US action is again </w:t>
      </w:r>
      <w:r>
        <w:rPr>
          <w:b/>
          <w:bCs/>
          <w:color w:val="000000"/>
          <w:sz w:val="20"/>
          <w:szCs w:val="20"/>
          <w:u w:val="single"/>
        </w:rPr>
        <w:t>unclear</w:t>
      </w:r>
      <w:r>
        <w:rPr>
          <w:color w:val="000000"/>
          <w:sz w:val="16"/>
          <w:szCs w:val="16"/>
        </w:rPr>
        <w:t xml:space="preserve">. Overall </w:t>
      </w:r>
      <w:r>
        <w:rPr>
          <w:color w:val="000000"/>
          <w:sz w:val="20"/>
          <w:szCs w:val="20"/>
          <w:u w:val="single"/>
        </w:rPr>
        <w:t>US interest in</w:t>
      </w:r>
      <w:r>
        <w:rPr>
          <w:color w:val="000000"/>
          <w:sz w:val="16"/>
          <w:szCs w:val="16"/>
        </w:rPr>
        <w:t xml:space="preserve"> the affairs of </w:t>
      </w:r>
      <w:r>
        <w:rPr>
          <w:color w:val="000000"/>
          <w:sz w:val="20"/>
          <w:szCs w:val="20"/>
          <w:u w:val="single"/>
        </w:rPr>
        <w:t>the Global South</w:t>
      </w:r>
      <w:r>
        <w:rPr>
          <w:color w:val="000000"/>
          <w:sz w:val="16"/>
          <w:szCs w:val="16"/>
        </w:rPr>
        <w:t xml:space="preserve"> has </w:t>
      </w:r>
      <w:r>
        <w:rPr>
          <w:color w:val="000000"/>
          <w:sz w:val="20"/>
          <w:szCs w:val="20"/>
          <w:u w:val="single"/>
        </w:rPr>
        <w:t xml:space="preserve">dropped markedly </w:t>
      </w:r>
      <w:r>
        <w:rPr>
          <w:color w:val="000000"/>
          <w:sz w:val="16"/>
          <w:szCs w:val="16"/>
        </w:rPr>
        <w:t xml:space="preserve">since the end of the Cold War, as has the level of violence in almost all regions. </w:t>
      </w:r>
      <w:r>
        <w:rPr>
          <w:color w:val="000000"/>
          <w:sz w:val="20"/>
          <w:szCs w:val="20"/>
          <w:u w:val="single"/>
        </w:rPr>
        <w:t>There is less US intervention</w:t>
      </w:r>
      <w:r>
        <w:rPr>
          <w:color w:val="000000"/>
          <w:sz w:val="16"/>
          <w:szCs w:val="16"/>
        </w:rPr>
        <w:t xml:space="preserve"> </w:t>
      </w:r>
      <w:r>
        <w:rPr>
          <w:color w:val="000000"/>
          <w:sz w:val="20"/>
          <w:szCs w:val="20"/>
          <w:u w:val="single"/>
        </w:rPr>
        <w:t>in</w:t>
      </w:r>
      <w:r>
        <w:rPr>
          <w:color w:val="000000"/>
          <w:sz w:val="16"/>
          <w:szCs w:val="16"/>
        </w:rPr>
        <w:t xml:space="preserve"> the political and military affairs of </w:t>
      </w:r>
      <w:r>
        <w:rPr>
          <w:color w:val="000000"/>
          <w:sz w:val="20"/>
          <w:szCs w:val="20"/>
          <w:u w:val="single"/>
        </w:rPr>
        <w:t xml:space="preserve">Latin America </w:t>
      </w:r>
      <w:r>
        <w:rPr>
          <w:color w:val="000000"/>
          <w:sz w:val="16"/>
          <w:szCs w:val="16"/>
        </w:rPr>
        <w:t xml:space="preserve">compared to any time in the twentieth century, for instance, </w:t>
      </w:r>
      <w:proofErr w:type="gramStart"/>
      <w:r>
        <w:rPr>
          <w:color w:val="000000"/>
          <w:sz w:val="20"/>
          <w:szCs w:val="20"/>
          <w:u w:val="single"/>
        </w:rPr>
        <w:t>and</w:t>
      </w:r>
      <w:r>
        <w:rPr>
          <w:color w:val="000000"/>
          <w:sz w:val="16"/>
          <w:szCs w:val="16"/>
        </w:rPr>
        <w:t xml:space="preserve"> also</w:t>
      </w:r>
      <w:proofErr w:type="gramEnd"/>
      <w:r>
        <w:rPr>
          <w:color w:val="000000"/>
          <w:sz w:val="16"/>
          <w:szCs w:val="16"/>
        </w:rPr>
        <w:t xml:space="preserve"> </w:t>
      </w:r>
      <w:r>
        <w:rPr>
          <w:color w:val="000000"/>
          <w:sz w:val="20"/>
          <w:szCs w:val="20"/>
          <w:u w:val="single"/>
        </w:rPr>
        <w:t>less conflict</w:t>
      </w:r>
      <w:r>
        <w:rPr>
          <w:color w:val="000000"/>
          <w:sz w:val="16"/>
          <w:szCs w:val="16"/>
        </w:rPr>
        <w:t xml:space="preserve">. </w:t>
      </w:r>
      <w:r>
        <w:rPr>
          <w:color w:val="000000"/>
          <w:sz w:val="20"/>
          <w:szCs w:val="20"/>
          <w:u w:val="single"/>
        </w:rPr>
        <w:t>Warfare in Africa is at an all-time low</w:t>
      </w:r>
      <w:r>
        <w:rPr>
          <w:color w:val="000000"/>
          <w:sz w:val="16"/>
          <w:szCs w:val="16"/>
        </w:rPr>
        <w:t xml:space="preserve">, as is relative US interest outside of counterterrorism and security assistance.66 </w:t>
      </w:r>
      <w:r>
        <w:rPr>
          <w:color w:val="000000"/>
          <w:sz w:val="20"/>
          <w:szCs w:val="20"/>
          <w:u w:val="single"/>
        </w:rPr>
        <w:t>Regional peace and stability exist where there is US active intervention</w:t>
      </w:r>
      <w:r>
        <w:rPr>
          <w:color w:val="000000"/>
          <w:sz w:val="16"/>
          <w:szCs w:val="16"/>
        </w:rPr>
        <w:t xml:space="preserve">, </w:t>
      </w:r>
      <w:r>
        <w:rPr>
          <w:color w:val="000000"/>
          <w:sz w:val="20"/>
          <w:szCs w:val="20"/>
          <w:u w:val="single"/>
        </w:rPr>
        <w:t>as well as where there is not</w:t>
      </w:r>
      <w:r>
        <w:rPr>
          <w:color w:val="000000"/>
          <w:sz w:val="16"/>
          <w:szCs w:val="16"/>
        </w:rPr>
        <w:t xml:space="preserve">. </w:t>
      </w:r>
      <w:r>
        <w:rPr>
          <w:b/>
          <w:bCs/>
          <w:color w:val="000000"/>
          <w:sz w:val="20"/>
          <w:szCs w:val="20"/>
          <w:u w:val="single"/>
        </w:rPr>
        <w:t>No direct relationship seems to exist across regions</w:t>
      </w:r>
      <w:r>
        <w:rPr>
          <w:color w:val="000000"/>
          <w:sz w:val="16"/>
          <w:szCs w:val="16"/>
        </w:rPr>
        <w:t xml:space="preserve">. If intervention can be considered a function of direct and indirect activity, of both political and military action, a regional picture might look like what is outlined in Table 1. These assessments of conflict are by necessity </w:t>
      </w:r>
      <w:proofErr w:type="gramStart"/>
      <w:r>
        <w:rPr>
          <w:color w:val="000000"/>
          <w:sz w:val="16"/>
          <w:szCs w:val="16"/>
        </w:rPr>
        <w:t>relative, because</w:t>
      </w:r>
      <w:proofErr w:type="gramEnd"/>
      <w:r>
        <w:rPr>
          <w:color w:val="000000"/>
          <w:sz w:val="16"/>
          <w:szCs w:val="16"/>
        </w:rPr>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Pr>
          <w:color w:val="000000"/>
          <w:sz w:val="20"/>
          <w:szCs w:val="20"/>
          <w:u w:val="single"/>
          <w:shd w:val="clear" w:color="auto" w:fill="00FFFF"/>
        </w:rPr>
        <w:t xml:space="preserve">US intervention is </w:t>
      </w:r>
      <w:r>
        <w:rPr>
          <w:b/>
          <w:bCs/>
          <w:color w:val="000000"/>
          <w:sz w:val="20"/>
          <w:szCs w:val="20"/>
          <w:u w:val="single"/>
          <w:shd w:val="clear" w:color="auto" w:fill="00FFFF"/>
        </w:rPr>
        <w:t>imperfectly correlated</w:t>
      </w:r>
      <w:r>
        <w:rPr>
          <w:color w:val="000000"/>
          <w:sz w:val="20"/>
          <w:szCs w:val="20"/>
          <w:u w:val="single"/>
          <w:shd w:val="clear" w:color="auto" w:fill="00FFFF"/>
        </w:rPr>
        <w:t xml:space="preserve"> </w:t>
      </w:r>
      <w:r>
        <w:rPr>
          <w:color w:val="000000"/>
          <w:sz w:val="20"/>
          <w:szCs w:val="20"/>
          <w:u w:val="single"/>
        </w:rPr>
        <w:t>with stability</w:t>
      </w:r>
      <w:r>
        <w:rPr>
          <w:color w:val="000000"/>
          <w:sz w:val="16"/>
          <w:szCs w:val="16"/>
        </w:rPr>
        <w:t xml:space="preserve">, however. Indeed, it is conceivable that the relatively </w:t>
      </w:r>
      <w:r>
        <w:rPr>
          <w:color w:val="000000"/>
          <w:sz w:val="20"/>
          <w:szCs w:val="20"/>
          <w:u w:val="single"/>
        </w:rPr>
        <w:t>high level of US</w:t>
      </w:r>
      <w:r>
        <w:rPr>
          <w:color w:val="000000"/>
          <w:sz w:val="16"/>
          <w:szCs w:val="16"/>
        </w:rPr>
        <w:t xml:space="preserve"> interest and </w:t>
      </w:r>
      <w:r>
        <w:rPr>
          <w:color w:val="000000"/>
          <w:sz w:val="20"/>
          <w:szCs w:val="20"/>
          <w:u w:val="single"/>
        </w:rPr>
        <w:t>activity</w:t>
      </w:r>
      <w:r>
        <w:rPr>
          <w:color w:val="000000"/>
          <w:sz w:val="16"/>
          <w:szCs w:val="16"/>
        </w:rPr>
        <w:t xml:space="preserve"> has </w:t>
      </w:r>
      <w:r>
        <w:rPr>
          <w:color w:val="000000"/>
          <w:sz w:val="20"/>
          <w:szCs w:val="20"/>
          <w:u w:val="single"/>
          <w:shd w:val="clear" w:color="auto" w:fill="00FFFF"/>
        </w:rPr>
        <w:t>made</w:t>
      </w:r>
      <w:r>
        <w:rPr>
          <w:color w:val="000000"/>
          <w:sz w:val="16"/>
          <w:szCs w:val="16"/>
          <w:shd w:val="clear" w:color="auto" w:fill="00FFFF"/>
        </w:rPr>
        <w:t xml:space="preserve"> </w:t>
      </w:r>
      <w:r>
        <w:rPr>
          <w:color w:val="000000"/>
          <w:sz w:val="20"/>
          <w:szCs w:val="20"/>
          <w:u w:val="single"/>
          <w:shd w:val="clear" w:color="auto" w:fill="00FFFF"/>
        </w:rPr>
        <w:t>the</w:t>
      </w:r>
      <w:r>
        <w:rPr>
          <w:color w:val="000000"/>
          <w:sz w:val="16"/>
          <w:szCs w:val="16"/>
        </w:rPr>
        <w:t xml:space="preserve"> security situation in the </w:t>
      </w:r>
      <w:r>
        <w:rPr>
          <w:b/>
          <w:bCs/>
          <w:color w:val="000000"/>
          <w:sz w:val="20"/>
          <w:szCs w:val="20"/>
          <w:u w:val="single"/>
          <w:shd w:val="clear" w:color="auto" w:fill="00FFFF"/>
        </w:rPr>
        <w:t>Persian Gulf</w:t>
      </w:r>
      <w:r>
        <w:rPr>
          <w:color w:val="000000"/>
          <w:sz w:val="16"/>
          <w:szCs w:val="16"/>
          <w:shd w:val="clear" w:color="auto" w:fill="00FFFF"/>
        </w:rPr>
        <w:t xml:space="preserve"> </w:t>
      </w:r>
      <w:r>
        <w:rPr>
          <w:color w:val="000000"/>
          <w:sz w:val="20"/>
          <w:szCs w:val="20"/>
          <w:u w:val="single"/>
          <w:shd w:val="clear" w:color="auto" w:fill="00FFFF"/>
        </w:rPr>
        <w:t>and</w:t>
      </w:r>
      <w:r>
        <w:rPr>
          <w:color w:val="000000"/>
          <w:sz w:val="16"/>
          <w:szCs w:val="16"/>
        </w:rPr>
        <w:t xml:space="preserve"> broader </w:t>
      </w:r>
      <w:r>
        <w:rPr>
          <w:b/>
          <w:bCs/>
          <w:color w:val="000000"/>
          <w:sz w:val="20"/>
          <w:szCs w:val="20"/>
          <w:u w:val="single"/>
          <w:shd w:val="clear" w:color="auto" w:fill="00FFFF"/>
        </w:rPr>
        <w:t>Middle East worse</w:t>
      </w:r>
      <w:r>
        <w:rPr>
          <w:color w:val="000000"/>
          <w:sz w:val="16"/>
          <w:szCs w:val="16"/>
        </w:rPr>
        <w:t xml:space="preserve">. In recent years, substantial </w:t>
      </w:r>
      <w:r>
        <w:rPr>
          <w:color w:val="000000"/>
          <w:sz w:val="20"/>
          <w:szCs w:val="20"/>
          <w:u w:val="single"/>
          <w:shd w:val="clear" w:color="auto" w:fill="00FFFF"/>
        </w:rPr>
        <w:t>hard power</w:t>
      </w:r>
      <w:r>
        <w:rPr>
          <w:color w:val="000000"/>
          <w:sz w:val="20"/>
          <w:szCs w:val="20"/>
          <w:u w:val="single"/>
        </w:rPr>
        <w:t xml:space="preserve"> investments</w:t>
      </w:r>
      <w:r>
        <w:rPr>
          <w:color w:val="000000"/>
          <w:sz w:val="16"/>
          <w:szCs w:val="16"/>
        </w:rPr>
        <w:t xml:space="preserve"> (</w:t>
      </w:r>
      <w:r>
        <w:rPr>
          <w:color w:val="000000"/>
          <w:sz w:val="20"/>
          <w:szCs w:val="20"/>
          <w:u w:val="single"/>
        </w:rPr>
        <w:t>Somalia</w:t>
      </w:r>
      <w:r>
        <w:rPr>
          <w:color w:val="000000"/>
          <w:sz w:val="16"/>
          <w:szCs w:val="16"/>
        </w:rPr>
        <w:t xml:space="preserve">, </w:t>
      </w:r>
      <w:r>
        <w:rPr>
          <w:color w:val="000000"/>
          <w:sz w:val="20"/>
          <w:szCs w:val="20"/>
          <w:u w:val="single"/>
        </w:rPr>
        <w:t>Afghanistan</w:t>
      </w:r>
      <w:r>
        <w:rPr>
          <w:color w:val="000000"/>
          <w:sz w:val="16"/>
          <w:szCs w:val="16"/>
        </w:rPr>
        <w:t xml:space="preserve">, </w:t>
      </w:r>
      <w:r>
        <w:rPr>
          <w:color w:val="000000"/>
          <w:sz w:val="20"/>
          <w:szCs w:val="20"/>
          <w:u w:val="single"/>
        </w:rPr>
        <w:t>Iraq</w:t>
      </w:r>
      <w:r>
        <w:rPr>
          <w:color w:val="000000"/>
          <w:sz w:val="16"/>
          <w:szCs w:val="16"/>
        </w:rPr>
        <w:t xml:space="preserve">), </w:t>
      </w:r>
      <w:r>
        <w:rPr>
          <w:color w:val="000000"/>
          <w:sz w:val="20"/>
          <w:szCs w:val="20"/>
          <w:u w:val="single"/>
        </w:rPr>
        <w:t>moderate intervention</w:t>
      </w:r>
      <w:r>
        <w:rPr>
          <w:color w:val="000000"/>
          <w:sz w:val="16"/>
          <w:szCs w:val="16"/>
        </w:rPr>
        <w:t xml:space="preserve"> (</w:t>
      </w:r>
      <w:r>
        <w:rPr>
          <w:color w:val="000000"/>
          <w:sz w:val="20"/>
          <w:szCs w:val="20"/>
          <w:u w:val="single"/>
        </w:rPr>
        <w:t>Libya</w:t>
      </w:r>
      <w:r>
        <w:rPr>
          <w:color w:val="000000"/>
          <w:sz w:val="16"/>
          <w:szCs w:val="16"/>
        </w:rPr>
        <w:t xml:space="preserve">), </w:t>
      </w:r>
      <w:r>
        <w:rPr>
          <w:color w:val="000000"/>
          <w:sz w:val="20"/>
          <w:szCs w:val="20"/>
          <w:u w:val="single"/>
        </w:rPr>
        <w:t>and reliance on diplomacy</w:t>
      </w:r>
      <w:r>
        <w:rPr>
          <w:color w:val="000000"/>
          <w:sz w:val="16"/>
          <w:szCs w:val="16"/>
        </w:rPr>
        <w:t xml:space="preserve"> (</w:t>
      </w:r>
      <w:r>
        <w:rPr>
          <w:color w:val="000000"/>
          <w:sz w:val="20"/>
          <w:szCs w:val="20"/>
          <w:u w:val="single"/>
        </w:rPr>
        <w:t>Syria</w:t>
      </w:r>
      <w:r>
        <w:rPr>
          <w:color w:val="000000"/>
          <w:sz w:val="16"/>
          <w:szCs w:val="16"/>
        </w:rPr>
        <w:t xml:space="preserve">) </w:t>
      </w:r>
      <w:r>
        <w:rPr>
          <w:color w:val="000000"/>
          <w:sz w:val="20"/>
          <w:szCs w:val="20"/>
          <w:u w:val="single"/>
          <w:shd w:val="clear" w:color="auto" w:fill="00FFFF"/>
        </w:rPr>
        <w:t xml:space="preserve">have been </w:t>
      </w:r>
      <w:r>
        <w:rPr>
          <w:b/>
          <w:bCs/>
          <w:color w:val="000000"/>
          <w:sz w:val="20"/>
          <w:szCs w:val="20"/>
          <w:u w:val="single"/>
          <w:shd w:val="clear" w:color="auto" w:fill="00FFFF"/>
        </w:rPr>
        <w:t>equally ineffective</w:t>
      </w:r>
      <w:r>
        <w:rPr>
          <w:color w:val="000000"/>
          <w:sz w:val="16"/>
          <w:szCs w:val="16"/>
        </w:rPr>
        <w:t xml:space="preserve"> in</w:t>
      </w:r>
      <w:r>
        <w:rPr>
          <w:color w:val="000000"/>
          <w:sz w:val="20"/>
          <w:szCs w:val="20"/>
          <w:u w:val="single"/>
        </w:rPr>
        <w:t xml:space="preserve"> stabilizing states torn by conflict</w:t>
      </w:r>
      <w:r>
        <w:rPr>
          <w:color w:val="000000"/>
          <w:sz w:val="16"/>
          <w:szCs w:val="16"/>
        </w:rPr>
        <w:t xml:space="preserve">. While it is possible that the region is essentially unpacifiable and no amount of police work would bring peace to its people, </w:t>
      </w:r>
      <w:r>
        <w:rPr>
          <w:color w:val="000000"/>
          <w:sz w:val="20"/>
          <w:szCs w:val="20"/>
          <w:u w:val="single"/>
        </w:rPr>
        <w:t>it remains hard to make the case</w:t>
      </w:r>
      <w:r>
        <w:rPr>
          <w:color w:val="000000"/>
          <w:sz w:val="16"/>
          <w:szCs w:val="16"/>
        </w:rPr>
        <w:t xml:space="preserve"> </w:t>
      </w:r>
      <w:r>
        <w:rPr>
          <w:color w:val="000000"/>
          <w:sz w:val="20"/>
          <w:szCs w:val="20"/>
          <w:u w:val="single"/>
        </w:rPr>
        <w:t>that</w:t>
      </w:r>
      <w:r>
        <w:rPr>
          <w:color w:val="000000"/>
          <w:sz w:val="16"/>
          <w:szCs w:val="16"/>
        </w:rPr>
        <w:t xml:space="preserve"> the </w:t>
      </w:r>
      <w:r>
        <w:rPr>
          <w:color w:val="000000"/>
          <w:sz w:val="20"/>
          <w:szCs w:val="20"/>
          <w:u w:val="single"/>
        </w:rPr>
        <w:t>US presence</w:t>
      </w:r>
      <w:r>
        <w:rPr>
          <w:color w:val="000000"/>
          <w:sz w:val="16"/>
          <w:szCs w:val="16"/>
        </w:rPr>
        <w:t xml:space="preserve"> has </w:t>
      </w:r>
      <w:r>
        <w:rPr>
          <w:color w:val="000000"/>
          <w:sz w:val="20"/>
          <w:szCs w:val="20"/>
          <w:u w:val="single"/>
        </w:rPr>
        <w:t>improved matters</w:t>
      </w:r>
      <w:r>
        <w:rPr>
          <w:color w:val="000000"/>
          <w:sz w:val="16"/>
          <w:szCs w:val="16"/>
        </w:rPr>
        <w:t xml:space="preserve">. In this “strong point,” at least, </w:t>
      </w:r>
      <w:r>
        <w:rPr>
          <w:b/>
          <w:bCs/>
          <w:color w:val="000000"/>
          <w:sz w:val="20"/>
          <w:szCs w:val="20"/>
          <w:u w:val="single"/>
          <w:shd w:val="clear" w:color="auto" w:fill="00FFFF"/>
        </w:rPr>
        <w:t>US hegemony has failed to bring peace</w:t>
      </w:r>
      <w:r>
        <w:rPr>
          <w:color w:val="000000"/>
          <w:sz w:val="16"/>
          <w:szCs w:val="16"/>
        </w:rPr>
        <w:t xml:space="preserve">. In much of the rest of the world, the United States has not been especially eager to enforce any </w:t>
      </w:r>
      <w:proofErr w:type="gramStart"/>
      <w:r>
        <w:rPr>
          <w:color w:val="000000"/>
          <w:sz w:val="16"/>
          <w:szCs w:val="16"/>
        </w:rPr>
        <w:t>particular rules</w:t>
      </w:r>
      <w:proofErr w:type="gramEnd"/>
      <w:r>
        <w:rPr>
          <w:color w:val="000000"/>
          <w:sz w:val="16"/>
          <w:szCs w:val="16"/>
        </w:rPr>
        <w:t xml:space="preserve">. Even rather incontrovertible evidence of genocide has not been enough to inspire action. </w:t>
      </w:r>
      <w:r>
        <w:rPr>
          <w:color w:val="000000"/>
          <w:sz w:val="20"/>
          <w:szCs w:val="20"/>
          <w:u w:val="single"/>
        </w:rPr>
        <w:t>Washington’s intervention choices have at best been erratic</w:t>
      </w:r>
      <w:r>
        <w:rPr>
          <w:color w:val="000000"/>
          <w:sz w:val="16"/>
          <w:szCs w:val="16"/>
        </w:rPr>
        <w:t xml:space="preserve">; Libya and Kosovo brought about action, but </w:t>
      </w:r>
      <w:r>
        <w:rPr>
          <w:color w:val="000000"/>
          <w:sz w:val="20"/>
          <w:szCs w:val="20"/>
          <w:u w:val="single"/>
        </w:rPr>
        <w:t>much more blood flowed uninterrupted</w:t>
      </w:r>
      <w:r>
        <w:rPr>
          <w:color w:val="000000"/>
          <w:sz w:val="16"/>
          <w:szCs w:val="16"/>
        </w:rPr>
        <w:t xml:space="preserve"> </w:t>
      </w:r>
      <w:r>
        <w:rPr>
          <w:color w:val="000000"/>
          <w:sz w:val="20"/>
          <w:szCs w:val="20"/>
          <w:u w:val="single"/>
        </w:rPr>
        <w:t>in</w:t>
      </w:r>
      <w:r>
        <w:rPr>
          <w:color w:val="000000"/>
          <w:sz w:val="16"/>
          <w:szCs w:val="16"/>
        </w:rPr>
        <w:t xml:space="preserve"> </w:t>
      </w:r>
      <w:r>
        <w:rPr>
          <w:color w:val="000000"/>
          <w:sz w:val="20"/>
          <w:szCs w:val="20"/>
          <w:u w:val="single"/>
        </w:rPr>
        <w:t>Rwanda</w:t>
      </w:r>
      <w:r>
        <w:rPr>
          <w:color w:val="000000"/>
          <w:sz w:val="16"/>
          <w:szCs w:val="16"/>
        </w:rPr>
        <w:t xml:space="preserve">, </w:t>
      </w:r>
      <w:r>
        <w:rPr>
          <w:color w:val="000000"/>
          <w:sz w:val="20"/>
          <w:szCs w:val="20"/>
          <w:u w:val="single"/>
        </w:rPr>
        <w:t>Darfur</w:t>
      </w:r>
      <w:r>
        <w:rPr>
          <w:color w:val="000000"/>
          <w:sz w:val="16"/>
          <w:szCs w:val="16"/>
        </w:rPr>
        <w:t xml:space="preserve">, </w:t>
      </w:r>
      <w:r>
        <w:rPr>
          <w:color w:val="000000"/>
          <w:sz w:val="20"/>
          <w:szCs w:val="20"/>
          <w:u w:val="single"/>
        </w:rPr>
        <w:t>Congo</w:t>
      </w:r>
      <w:r>
        <w:rPr>
          <w:color w:val="000000"/>
          <w:sz w:val="16"/>
          <w:szCs w:val="16"/>
        </w:rPr>
        <w:t xml:space="preserve">, </w:t>
      </w:r>
      <w:r>
        <w:rPr>
          <w:color w:val="000000"/>
          <w:sz w:val="20"/>
          <w:szCs w:val="20"/>
          <w:u w:val="single"/>
        </w:rPr>
        <w:t>Sri Lanka</w:t>
      </w:r>
      <w:r>
        <w:rPr>
          <w:color w:val="000000"/>
          <w:sz w:val="16"/>
          <w:szCs w:val="16"/>
        </w:rPr>
        <w:t xml:space="preserve">, </w:t>
      </w:r>
      <w:r>
        <w:rPr>
          <w:color w:val="000000"/>
          <w:sz w:val="20"/>
          <w:szCs w:val="20"/>
          <w:u w:val="single"/>
        </w:rPr>
        <w:t>and Syria</w:t>
      </w:r>
      <w:r>
        <w:rPr>
          <w:color w:val="000000"/>
          <w:sz w:val="16"/>
          <w:szCs w:val="16"/>
        </w:rPr>
        <w:t xml:space="preserve">. </w:t>
      </w:r>
      <w:r>
        <w:rPr>
          <w:color w:val="000000"/>
          <w:sz w:val="20"/>
          <w:szCs w:val="20"/>
          <w:u w:val="single"/>
        </w:rPr>
        <w:t xml:space="preserve">The US </w:t>
      </w:r>
      <w:r>
        <w:rPr>
          <w:color w:val="000000"/>
          <w:sz w:val="20"/>
          <w:szCs w:val="20"/>
          <w:u w:val="single"/>
          <w:shd w:val="clear" w:color="auto" w:fill="00FFFF"/>
        </w:rPr>
        <w:t xml:space="preserve">record </w:t>
      </w:r>
      <w:r>
        <w:rPr>
          <w:color w:val="000000"/>
          <w:sz w:val="20"/>
          <w:szCs w:val="20"/>
          <w:u w:val="single"/>
        </w:rPr>
        <w:t xml:space="preserve">of peacemaking </w:t>
      </w:r>
      <w:r>
        <w:rPr>
          <w:color w:val="000000"/>
          <w:sz w:val="20"/>
          <w:szCs w:val="20"/>
          <w:u w:val="single"/>
          <w:shd w:val="clear" w:color="auto" w:fill="00FFFF"/>
        </w:rPr>
        <w:t xml:space="preserve">is not </w:t>
      </w:r>
      <w:r>
        <w:rPr>
          <w:color w:val="000000"/>
          <w:sz w:val="20"/>
          <w:szCs w:val="20"/>
          <w:u w:val="single"/>
        </w:rPr>
        <w:t xml:space="preserve">exactly a long </w:t>
      </w:r>
      <w:r>
        <w:rPr>
          <w:color w:val="000000"/>
          <w:sz w:val="20"/>
          <w:szCs w:val="20"/>
          <w:u w:val="single"/>
          <w:shd w:val="clear" w:color="auto" w:fill="00FFFF"/>
        </w:rPr>
        <w:t xml:space="preserve">uninterrupted </w:t>
      </w:r>
      <w:r>
        <w:rPr>
          <w:color w:val="000000"/>
          <w:sz w:val="20"/>
          <w:szCs w:val="20"/>
          <w:u w:val="single"/>
        </w:rPr>
        <w:t xml:space="preserve">string of </w:t>
      </w:r>
      <w:r>
        <w:rPr>
          <w:color w:val="000000"/>
          <w:sz w:val="20"/>
          <w:szCs w:val="20"/>
          <w:u w:val="single"/>
          <w:shd w:val="clear" w:color="auto" w:fill="00FFFF"/>
        </w:rPr>
        <w:t>successes</w:t>
      </w:r>
      <w:r>
        <w:rPr>
          <w:color w:val="000000"/>
          <w:sz w:val="16"/>
          <w:szCs w:val="16"/>
        </w:rPr>
        <w:t xml:space="preserve">. During the turn-of-the-century conventional war between Ethiopia and Eritrea, a </w:t>
      </w:r>
      <w:proofErr w:type="spellStart"/>
      <w:r>
        <w:rPr>
          <w:color w:val="000000"/>
          <w:sz w:val="16"/>
          <w:szCs w:val="16"/>
        </w:rPr>
        <w:t>highlevel</w:t>
      </w:r>
      <w:proofErr w:type="spellEnd"/>
      <w:r>
        <w:rPr>
          <w:color w:val="000000"/>
          <w:sz w:val="16"/>
          <w:szCs w:val="16"/>
        </w:rPr>
        <w:t xml:space="preserve"> US delegation containing former and future National Security Advisors (Anthony Lake and Susan Rice) made a half-dozen trips to the </w:t>
      </w:r>
      <w:proofErr w:type="gramStart"/>
      <w:r>
        <w:rPr>
          <w:color w:val="000000"/>
          <w:sz w:val="16"/>
          <w:szCs w:val="16"/>
        </w:rPr>
        <w:t>region, but</w:t>
      </w:r>
      <w:proofErr w:type="gramEnd"/>
      <w:r>
        <w:rPr>
          <w:color w:val="000000"/>
          <w:sz w:val="16"/>
          <w:szCs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Pr>
          <w:color w:val="000000"/>
          <w:sz w:val="20"/>
          <w:szCs w:val="20"/>
          <w:u w:val="single"/>
        </w:rPr>
        <w:t xml:space="preserve">The Horn of Africa is hardly the only region where states are free to fight </w:t>
      </w:r>
      <w:r>
        <w:rPr>
          <w:color w:val="000000"/>
          <w:sz w:val="16"/>
          <w:szCs w:val="16"/>
        </w:rPr>
        <w:t xml:space="preserve">one another today </w:t>
      </w:r>
      <w:r>
        <w:rPr>
          <w:color w:val="000000"/>
          <w:sz w:val="20"/>
          <w:szCs w:val="20"/>
          <w:u w:val="single"/>
        </w:rPr>
        <w:t>without fear of</w:t>
      </w:r>
      <w:r>
        <w:rPr>
          <w:color w:val="000000"/>
          <w:sz w:val="16"/>
          <w:szCs w:val="16"/>
        </w:rPr>
        <w:t xml:space="preserve"> serious </w:t>
      </w:r>
      <w:r>
        <w:rPr>
          <w:color w:val="000000"/>
          <w:sz w:val="20"/>
          <w:szCs w:val="20"/>
          <w:u w:val="single"/>
        </w:rPr>
        <w:t>US involvement</w:t>
      </w:r>
      <w:r>
        <w:rPr>
          <w:color w:val="000000"/>
          <w:sz w:val="16"/>
          <w:szCs w:val="16"/>
        </w:rPr>
        <w:t xml:space="preserve">. Since they are choosing not to do so with increasing frequency, </w:t>
      </w:r>
      <w:r>
        <w:rPr>
          <w:color w:val="000000"/>
          <w:sz w:val="20"/>
          <w:szCs w:val="20"/>
          <w:u w:val="single"/>
        </w:rPr>
        <w:t>something else is probably affecting their calculations</w:t>
      </w:r>
      <w:r>
        <w:rPr>
          <w:color w:val="000000"/>
          <w:sz w:val="16"/>
          <w:szCs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Pr>
          <w:color w:val="000000"/>
          <w:sz w:val="20"/>
          <w:szCs w:val="20"/>
          <w:u w:val="single"/>
          <w:shd w:val="clear" w:color="auto" w:fill="00FFFF"/>
        </w:rPr>
        <w:t>It seems hard to make the case that</w:t>
      </w:r>
      <w:r>
        <w:rPr>
          <w:color w:val="000000"/>
          <w:sz w:val="16"/>
          <w:szCs w:val="16"/>
        </w:rPr>
        <w:t xml:space="preserve"> the </w:t>
      </w:r>
      <w:r>
        <w:rPr>
          <w:color w:val="000000"/>
          <w:sz w:val="20"/>
          <w:szCs w:val="20"/>
          <w:u w:val="single"/>
          <w:shd w:val="clear" w:color="auto" w:fill="00FFFF"/>
        </w:rPr>
        <w:t>relative peace</w:t>
      </w:r>
      <w:r>
        <w:rPr>
          <w:color w:val="000000"/>
          <w:sz w:val="16"/>
          <w:szCs w:val="16"/>
        </w:rPr>
        <w:t xml:space="preserve"> that has </w:t>
      </w:r>
      <w:r>
        <w:rPr>
          <w:color w:val="000000"/>
          <w:sz w:val="20"/>
          <w:szCs w:val="20"/>
          <w:u w:val="single"/>
          <w:shd w:val="clear" w:color="auto" w:fill="00FFFF"/>
        </w:rPr>
        <w:t>descended on</w:t>
      </w:r>
      <w:r>
        <w:rPr>
          <w:color w:val="000000"/>
          <w:sz w:val="16"/>
          <w:szCs w:val="16"/>
        </w:rPr>
        <w:t xml:space="preserve"> so many </w:t>
      </w:r>
      <w:r>
        <w:rPr>
          <w:color w:val="000000"/>
          <w:sz w:val="20"/>
          <w:szCs w:val="20"/>
          <w:u w:val="single"/>
          <w:shd w:val="clear" w:color="auto" w:fill="00FFFF"/>
        </w:rPr>
        <w:t>regions</w:t>
      </w:r>
      <w:r>
        <w:rPr>
          <w:color w:val="000000"/>
          <w:sz w:val="16"/>
          <w:szCs w:val="16"/>
        </w:rPr>
        <w:t xml:space="preserve"> is primarily </w:t>
      </w:r>
      <w:r>
        <w:rPr>
          <w:color w:val="000000"/>
          <w:sz w:val="20"/>
          <w:szCs w:val="20"/>
          <w:u w:val="single"/>
          <w:shd w:val="clear" w:color="auto" w:fill="00FFFF"/>
        </w:rPr>
        <w:t>due to</w:t>
      </w:r>
      <w:r>
        <w:rPr>
          <w:color w:val="000000"/>
          <w:sz w:val="20"/>
          <w:szCs w:val="20"/>
          <w:u w:val="single"/>
        </w:rPr>
        <w:t xml:space="preserve"> </w:t>
      </w:r>
      <w:r>
        <w:rPr>
          <w:color w:val="000000"/>
          <w:sz w:val="16"/>
          <w:szCs w:val="16"/>
        </w:rPr>
        <w:t xml:space="preserve">the kind of heavy hand of the </w:t>
      </w:r>
      <w:r>
        <w:rPr>
          <w:color w:val="000000"/>
          <w:sz w:val="20"/>
          <w:szCs w:val="20"/>
          <w:u w:val="single"/>
          <w:shd w:val="clear" w:color="auto" w:fill="00FFFF"/>
        </w:rPr>
        <w:t>neoconservative</w:t>
      </w:r>
      <w:r>
        <w:rPr>
          <w:color w:val="000000"/>
          <w:sz w:val="16"/>
          <w:szCs w:val="16"/>
          <w:shd w:val="clear" w:color="auto" w:fill="00FFFF"/>
        </w:rPr>
        <w:t xml:space="preserve"> </w:t>
      </w:r>
      <w:r>
        <w:rPr>
          <w:color w:val="000000"/>
          <w:sz w:val="20"/>
          <w:szCs w:val="20"/>
          <w:u w:val="single"/>
          <w:shd w:val="clear" w:color="auto" w:fill="00FFFF"/>
        </w:rPr>
        <w:t>leviathan</w:t>
      </w:r>
      <w:r>
        <w:rPr>
          <w:color w:val="000000"/>
          <w:sz w:val="16"/>
          <w:szCs w:val="16"/>
        </w:rPr>
        <w:t xml:space="preserve">, or its lighter, more liberal cousin. </w:t>
      </w:r>
      <w:r>
        <w:rPr>
          <w:b/>
          <w:bCs/>
          <w:color w:val="000000"/>
          <w:sz w:val="20"/>
          <w:szCs w:val="20"/>
          <w:u w:val="single"/>
          <w:shd w:val="clear" w:color="auto" w:fill="00FFFF"/>
        </w:rPr>
        <w:t>Something else appears to be at work</w:t>
      </w:r>
      <w:r>
        <w:rPr>
          <w:color w:val="000000"/>
          <w:sz w:val="16"/>
          <w:szCs w:val="16"/>
        </w:rPr>
        <w:t>.</w:t>
      </w:r>
    </w:p>
    <w:p w14:paraId="2BC89A15" w14:textId="77777777" w:rsidR="00D174F0" w:rsidRPr="00193CC8" w:rsidRDefault="00D174F0" w:rsidP="00D174F0"/>
    <w:p w14:paraId="49CBF43D" w14:textId="77777777" w:rsidR="00D174F0" w:rsidRPr="00E44B49" w:rsidRDefault="00D174F0" w:rsidP="00D174F0"/>
    <w:p w14:paraId="5C94735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74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01E"/>
    <w:rsid w:val="00065BA0"/>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A2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D7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5D9"/>
    <w:rsid w:val="004E355B"/>
    <w:rsid w:val="005028E5"/>
    <w:rsid w:val="00503735"/>
    <w:rsid w:val="00506B0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AEA"/>
    <w:rsid w:val="00775694"/>
    <w:rsid w:val="00793F46"/>
    <w:rsid w:val="007A1325"/>
    <w:rsid w:val="007A1A18"/>
    <w:rsid w:val="007A3BAF"/>
    <w:rsid w:val="007B53D8"/>
    <w:rsid w:val="007C22C5"/>
    <w:rsid w:val="007C57E1"/>
    <w:rsid w:val="007C5811"/>
    <w:rsid w:val="007D2DF5"/>
    <w:rsid w:val="007D451A"/>
    <w:rsid w:val="007D5E3E"/>
    <w:rsid w:val="007D7596"/>
    <w:rsid w:val="007E1838"/>
    <w:rsid w:val="007E242C"/>
    <w:rsid w:val="007E6631"/>
    <w:rsid w:val="007F513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05D"/>
    <w:rsid w:val="009A1467"/>
    <w:rsid w:val="009A6464"/>
    <w:rsid w:val="009B2A0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5EA"/>
    <w:rsid w:val="00CA6D6D"/>
    <w:rsid w:val="00CC7A4E"/>
    <w:rsid w:val="00CD1359"/>
    <w:rsid w:val="00CD4C83"/>
    <w:rsid w:val="00D01EDC"/>
    <w:rsid w:val="00D078AA"/>
    <w:rsid w:val="00D10058"/>
    <w:rsid w:val="00D11978"/>
    <w:rsid w:val="00D15E30"/>
    <w:rsid w:val="00D16129"/>
    <w:rsid w:val="00D174F0"/>
    <w:rsid w:val="00D249E1"/>
    <w:rsid w:val="00D25DBD"/>
    <w:rsid w:val="00D26929"/>
    <w:rsid w:val="00D30CBD"/>
    <w:rsid w:val="00D30D9E"/>
    <w:rsid w:val="00D33908"/>
    <w:rsid w:val="00D354F2"/>
    <w:rsid w:val="00D36C30"/>
    <w:rsid w:val="00D37C90"/>
    <w:rsid w:val="00D43A8C"/>
    <w:rsid w:val="00D53072"/>
    <w:rsid w:val="00D61A4E"/>
    <w:rsid w:val="00D634EA"/>
    <w:rsid w:val="00D67F43"/>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718"/>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44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428AE"/>
  <w14:defaultImageDpi w14:val="300"/>
  <w15:docId w15:val="{E125F312-2750-CC4F-9DA1-944368970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74F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74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74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74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D174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74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74F0"/>
  </w:style>
  <w:style w:type="character" w:customStyle="1" w:styleId="Heading1Char">
    <w:name w:val="Heading 1 Char"/>
    <w:aliases w:val="Pocket Char"/>
    <w:basedOn w:val="DefaultParagraphFont"/>
    <w:link w:val="Heading1"/>
    <w:uiPriority w:val="9"/>
    <w:rsid w:val="00D174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74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74F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ta Char"/>
    <w:basedOn w:val="DefaultParagraphFont"/>
    <w:link w:val="Heading4"/>
    <w:uiPriority w:val="9"/>
    <w:rsid w:val="00D174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74F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D174F0"/>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D174F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74F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D174F0"/>
    <w:rPr>
      <w:color w:val="auto"/>
      <w:u w:val="none"/>
    </w:rPr>
  </w:style>
  <w:style w:type="paragraph" w:styleId="DocumentMap">
    <w:name w:val="Document Map"/>
    <w:basedOn w:val="Normal"/>
    <w:link w:val="DocumentMapChar"/>
    <w:uiPriority w:val="99"/>
    <w:semiHidden/>
    <w:unhideWhenUsed/>
    <w:rsid w:val="00D174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74F0"/>
    <w:rPr>
      <w:rFonts w:ascii="Lucida Grande" w:hAnsi="Lucida Grande" w:cs="Lucida Grande"/>
    </w:rPr>
  </w:style>
  <w:style w:type="paragraph" w:customStyle="1" w:styleId="Emphasis1">
    <w:name w:val="Emphasis1"/>
    <w:basedOn w:val="Normal"/>
    <w:link w:val="Emphasis"/>
    <w:autoRedefine/>
    <w:uiPriority w:val="20"/>
    <w:qFormat/>
    <w:rsid w:val="00D174F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D174F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D174F0"/>
    <w:pPr>
      <w:ind w:left="720"/>
      <w:contextualSpacing/>
    </w:pPr>
  </w:style>
  <w:style w:type="paragraph" w:customStyle="1" w:styleId="textbold">
    <w:name w:val="text bold"/>
    <w:basedOn w:val="Normal"/>
    <w:autoRedefine/>
    <w:uiPriority w:val="20"/>
    <w:qFormat/>
    <w:rsid w:val="00D174F0"/>
    <w:rPr>
      <w:rFonts w:eastAsiaTheme="minorHAnsi"/>
      <w:b/>
      <w:iCs/>
      <w:szCs w:val="22"/>
      <w:u w:val="single"/>
    </w:rPr>
  </w:style>
  <w:style w:type="paragraph" w:customStyle="1" w:styleId="Emphasize">
    <w:name w:val="Emphasize"/>
    <w:basedOn w:val="Normal"/>
    <w:uiPriority w:val="20"/>
    <w:qFormat/>
    <w:rsid w:val="00D174F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rmalWeb">
    <w:name w:val="Normal (Web)"/>
    <w:basedOn w:val="Normal"/>
    <w:uiPriority w:val="99"/>
    <w:unhideWhenUsed/>
    <w:rsid w:val="00D174F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barrons.com/articles/a-plan-to-break-the-vaccine-manufacturing-bottleneck-51621952245" TargetMode="External"/><Relationship Id="rId26" Type="http://schemas.openxmlformats.org/officeDocument/2006/relationships/hyperlink" Target="https://www.bostonglobe.com/news/politics/2016/03/26/trump-proposes-putting-first-unless-allies-pay/LW4UEvGnzNYTenwtUNCnRM/story.html" TargetMode="External"/><Relationship Id="rId3" Type="http://schemas.openxmlformats.org/officeDocument/2006/relationships/customXml" Target="../customXml/item3.xml"/><Relationship Id="rId21" Type="http://schemas.openxmlformats.org/officeDocument/2006/relationships/hyperlink" Target="http://foreignpolicy.com/2016/11/17/military-experts-trump-defense-spending-plans-would-break-the-budget/" TargetMode="External"/><Relationship Id="rId7" Type="http://schemas.openxmlformats.org/officeDocument/2006/relationships/settings" Target="settings.xml"/><Relationship Id="rId12" Type="http://schemas.openxmlformats.org/officeDocument/2006/relationships/hyperlink" Target="https://www.bio.org/sites/default/files/2021-04/Climate%20Report_FINAL.pdf" TargetMode="External"/><Relationship Id="rId17" Type="http://schemas.openxmlformats.org/officeDocument/2006/relationships/hyperlink" Target="https://www.livescience.com/51990-sea-level-rise-unknowns.html" TargetMode="External"/><Relationship Id="rId25" Type="http://schemas.openxmlformats.org/officeDocument/2006/relationships/hyperlink" Target="https://object.cato.org/sites/cato.org/files/articles/ssq_1216_friedman.pdf"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cidevnet.wordpress.com/category/new-frontiers-in-science-diplomacy-200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5/05/tai-says-united-states-will-back-india-southafrica-proposal-waive-ip-rights-trips/id=133224/" TargetMode="External"/><Relationship Id="rId24" Type="http://schemas.openxmlformats.org/officeDocument/2006/relationships/hyperlink" Target="http://warontherocks.com/2016/11/the-trump-administration-will-be-hawkish/" TargetMode="Externa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23" Type="http://schemas.openxmlformats.org/officeDocument/2006/relationships/hyperlink" Target="http://warontherocks.com/2015/03/our-unrealistic-foreign-policy/" TargetMode="External"/><Relationship Id="rId28" Type="http://schemas.openxmlformats.org/officeDocument/2006/relationships/fontTable" Target="fontTable.xm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s://www.who.int/director-general/speeches/detail/director-general-s-opening-remarks-at-the-g7-summit---12-june-2021" TargetMode="External"/><Relationship Id="rId4" Type="http://schemas.openxmlformats.org/officeDocument/2006/relationships/customXml" Target="../customXml/item4.xml"/><Relationship Id="rId9" Type="http://schemas.openxmlformats.org/officeDocument/2006/relationships/hyperlink" Target="http://www.bushcenter.org/catalyst/leadership/why-america-must-lead.html" TargetMode="External"/><Relationship Id="rId14" Type="http://schemas.openxmlformats.org/officeDocument/2006/relationships/hyperlink" Target="https://www.ipcc.ch/sr15/" TargetMode="External"/><Relationship Id="rId22" Type="http://schemas.openxmlformats.org/officeDocument/2006/relationships/hyperlink" Target="http://www.cnn.com/2016/11/17/politics/donald-trump-infrastructure-plan-congress/" TargetMode="External"/><Relationship Id="rId27" Type="http://schemas.openxmlformats.org/officeDocument/2006/relationships/hyperlink" Target="http://www.gmfus.org/publications/us-domestic-politics-and-future-prim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32</Pages>
  <Words>12597</Words>
  <Characters>71804</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17</cp:revision>
  <dcterms:created xsi:type="dcterms:W3CDTF">2021-10-10T00:38:00Z</dcterms:created>
  <dcterms:modified xsi:type="dcterms:W3CDTF">2021-10-10T01:33:00Z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