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9E65C" w14:textId="77777777" w:rsidR="006557BF" w:rsidRDefault="006557BF" w:rsidP="006557BF">
      <w:pPr>
        <w:pStyle w:val="Heading1"/>
      </w:pPr>
      <w:r>
        <w:t>1NC vs Harvard-Westlake AW</w:t>
      </w:r>
    </w:p>
    <w:p w14:paraId="4B67116A" w14:textId="77777777" w:rsidR="006557BF" w:rsidRDefault="006557BF" w:rsidP="006557BF">
      <w:pPr>
        <w:pStyle w:val="Heading2"/>
      </w:pPr>
      <w:r>
        <w:lastRenderedPageBreak/>
        <w:t>1</w:t>
      </w:r>
    </w:p>
    <w:p w14:paraId="4C13FFFA" w14:textId="77777777" w:rsidR="006557BF" w:rsidRDefault="006557BF" w:rsidP="006557BF">
      <w:pPr>
        <w:pStyle w:val="Heading3"/>
      </w:pPr>
      <w:r>
        <w:lastRenderedPageBreak/>
        <w:t>1nc – theory</w:t>
      </w:r>
    </w:p>
    <w:p w14:paraId="364FE5F3" w14:textId="6108673E" w:rsidR="006557BF" w:rsidRDefault="006557BF" w:rsidP="006557BF">
      <w:pPr>
        <w:pStyle w:val="Heading4"/>
      </w:pPr>
      <w:r w:rsidRPr="00F22BEF">
        <w:t xml:space="preserve">Interpretation: the affirmative must specify </w:t>
      </w:r>
      <w:r w:rsidR="006D2780">
        <w:t xml:space="preserve">type of appropriation they defend in a </w:t>
      </w:r>
      <w:proofErr w:type="spellStart"/>
      <w:r w:rsidR="006D2780">
        <w:t>delinated</w:t>
      </w:r>
      <w:proofErr w:type="spellEnd"/>
      <w:r w:rsidR="006D2780">
        <w:t xml:space="preserve"> text in the 1AC</w:t>
      </w:r>
    </w:p>
    <w:p w14:paraId="323563BC" w14:textId="77777777" w:rsidR="006557BF" w:rsidRDefault="006557BF" w:rsidP="006557BF">
      <w:pPr>
        <w:pStyle w:val="Heading4"/>
      </w:pPr>
      <w:r>
        <w:t>Violation: they don’t</w:t>
      </w:r>
    </w:p>
    <w:p w14:paraId="453FEF93" w14:textId="77777777" w:rsidR="006557BF" w:rsidRDefault="006557BF" w:rsidP="006557BF">
      <w:pPr>
        <w:pStyle w:val="Heading4"/>
      </w:pPr>
      <w:r>
        <w:t xml:space="preserve">Vote neg for stable predictable ground – letting the aff reclarify their plan text in the 1AR ensures shifty debates that delink from negative offense such as process CPs, PICs, etc. which destroys clash and </w:t>
      </w:r>
      <w:proofErr w:type="spellStart"/>
      <w:r>
        <w:t>indepth</w:t>
      </w:r>
      <w:proofErr w:type="spellEnd"/>
      <w:r>
        <w:t xml:space="preserve"> engagement</w:t>
      </w:r>
    </w:p>
    <w:p w14:paraId="40D6B0CC" w14:textId="77777777" w:rsidR="006557BF" w:rsidRDefault="006557BF" w:rsidP="006557BF">
      <w:pPr>
        <w:pStyle w:val="Heading4"/>
      </w:pPr>
      <w:r>
        <w:t>C/I – reasonability is arbitrary and invites judge intervention</w:t>
      </w:r>
    </w:p>
    <w:p w14:paraId="07494626" w14:textId="77777777" w:rsidR="006557BF" w:rsidRDefault="006557BF" w:rsidP="006557BF">
      <w:pPr>
        <w:pStyle w:val="Heading4"/>
      </w:pPr>
      <w:r>
        <w:t>Reject the team for abuse</w:t>
      </w:r>
    </w:p>
    <w:p w14:paraId="0CB4C38B" w14:textId="59431FAA" w:rsidR="006D2780" w:rsidRDefault="006D2780" w:rsidP="00960185">
      <w:pPr>
        <w:pStyle w:val="Heading2"/>
      </w:pPr>
      <w:r>
        <w:lastRenderedPageBreak/>
        <w:t>2</w:t>
      </w:r>
    </w:p>
    <w:p w14:paraId="7F22AB46" w14:textId="66415A5E" w:rsidR="006D2780" w:rsidRDefault="006D2780" w:rsidP="006D2780">
      <w:pPr>
        <w:pStyle w:val="Heading3"/>
      </w:pPr>
      <w:r>
        <w:lastRenderedPageBreak/>
        <w:t>1nc – t</w:t>
      </w:r>
    </w:p>
    <w:p w14:paraId="419E9DD5" w14:textId="5549C8F8" w:rsidR="00B57842" w:rsidRPr="007D63D5" w:rsidRDefault="00B57842" w:rsidP="00B57842">
      <w:pPr>
        <w:pStyle w:val="Heading4"/>
        <w:rPr>
          <w:rStyle w:val="Emphasis"/>
          <w:bdr w:val="single" w:sz="4" w:space="0" w:color="auto"/>
        </w:rPr>
      </w:pPr>
      <w:r>
        <w:t>I</w:t>
      </w:r>
      <w:r w:rsidRPr="007D63D5">
        <w:t xml:space="preserve">nterpretation - the affirmative </w:t>
      </w:r>
      <w:r w:rsidR="000477AB">
        <w:t>must defend a</w:t>
      </w:r>
      <w:r w:rsidR="006E1AA9">
        <w:t xml:space="preserve">n </w:t>
      </w:r>
      <w:r w:rsidRPr="007D63D5">
        <w:t xml:space="preserve">instrumental implementation </w:t>
      </w:r>
      <w:r w:rsidR="005805E3">
        <w:t>of a policy action that states</w:t>
      </w:r>
      <w:r w:rsidR="000477AB">
        <w:t xml:space="preserve"> that the appropriation </w:t>
      </w:r>
      <w:r>
        <w:t>by private entities is unjust.</w:t>
      </w:r>
    </w:p>
    <w:p w14:paraId="62CBE8FE" w14:textId="77777777" w:rsidR="00B57842" w:rsidRPr="00B57842" w:rsidRDefault="00B57842" w:rsidP="00B57842"/>
    <w:p w14:paraId="664C9520" w14:textId="77777777" w:rsidR="00B57842" w:rsidRPr="007D63D5" w:rsidRDefault="00B57842" w:rsidP="00B57842">
      <w:pPr>
        <w:pStyle w:val="Heading4"/>
      </w:pPr>
      <w:r w:rsidRPr="007D63D5">
        <w:t>“Resolved” means enactment of a law.</w:t>
      </w:r>
    </w:p>
    <w:p w14:paraId="2301C857" w14:textId="77777777" w:rsidR="00B57842" w:rsidRPr="007D63D5" w:rsidRDefault="00B57842" w:rsidP="00B57842">
      <w:r w:rsidRPr="007D63D5">
        <w:rPr>
          <w:rStyle w:val="Heading4Char"/>
        </w:rPr>
        <w:t xml:space="preserve">Words and Phrases 64 </w:t>
      </w:r>
      <w:r w:rsidRPr="007D63D5">
        <w:t>Words and Phrases Permanent Edition (Multi-volume set of judicial definitions). “Resolved”. 1964.</w:t>
      </w:r>
    </w:p>
    <w:p w14:paraId="166F71AC" w14:textId="77777777" w:rsidR="00B57842" w:rsidRDefault="00B57842" w:rsidP="00B57842">
      <w:pPr>
        <w:rPr>
          <w:b/>
          <w:sz w:val="26"/>
          <w:szCs w:val="26"/>
          <w:u w:val="single"/>
        </w:rPr>
      </w:pPr>
      <w:r w:rsidRPr="007D63D5">
        <w:rPr>
          <w:szCs w:val="26"/>
        </w:rPr>
        <w:t xml:space="preserve">Definition of the word </w:t>
      </w:r>
      <w:r w:rsidRPr="007D63D5">
        <w:rPr>
          <w:b/>
          <w:sz w:val="26"/>
          <w:szCs w:val="26"/>
          <w:u w:val="single"/>
        </w:rPr>
        <w:t>“</w:t>
      </w:r>
      <w:r w:rsidRPr="007D63D5">
        <w:rPr>
          <w:b/>
          <w:sz w:val="26"/>
          <w:szCs w:val="26"/>
          <w:highlight w:val="yellow"/>
          <w:u w:val="single"/>
        </w:rPr>
        <w:t>resolve</w:t>
      </w:r>
      <w:r w:rsidRPr="007D63D5">
        <w:rPr>
          <w:b/>
          <w:sz w:val="26"/>
          <w:szCs w:val="26"/>
          <w:u w:val="single"/>
        </w:rPr>
        <w:t>,”</w:t>
      </w:r>
      <w:r w:rsidRPr="007D63D5">
        <w:rPr>
          <w:szCs w:val="26"/>
        </w:rPr>
        <w:t xml:space="preserve"> given by Webster is “to express an opinion or determination by resolution or vote; as ‘it was resolved by the legislature;” It </w:t>
      </w:r>
      <w:r w:rsidRPr="007D63D5">
        <w:rPr>
          <w:b/>
          <w:sz w:val="26"/>
          <w:szCs w:val="26"/>
          <w:highlight w:val="yellow"/>
          <w:u w:val="single"/>
        </w:rPr>
        <w:t>is</w:t>
      </w:r>
      <w:r w:rsidRPr="007D63D5">
        <w:rPr>
          <w:szCs w:val="26"/>
        </w:rPr>
        <w:t xml:space="preserve"> of </w:t>
      </w:r>
      <w:r w:rsidRPr="007D63D5">
        <w:rPr>
          <w:b/>
          <w:sz w:val="26"/>
          <w:szCs w:val="26"/>
          <w:highlight w:val="yellow"/>
          <w:u w:val="single"/>
        </w:rPr>
        <w:t>similar</w:t>
      </w:r>
      <w:r w:rsidRPr="007D63D5">
        <w:rPr>
          <w:szCs w:val="26"/>
        </w:rPr>
        <w:t xml:space="preserve"> force </w:t>
      </w:r>
      <w:r w:rsidRPr="007D63D5">
        <w:rPr>
          <w:b/>
          <w:sz w:val="26"/>
          <w:szCs w:val="26"/>
          <w:highlight w:val="yellow"/>
          <w:u w:val="single"/>
        </w:rPr>
        <w:t xml:space="preserve">to </w:t>
      </w:r>
      <w:r w:rsidRPr="007D63D5">
        <w:rPr>
          <w:b/>
          <w:sz w:val="26"/>
          <w:szCs w:val="26"/>
          <w:u w:val="single"/>
        </w:rPr>
        <w:t xml:space="preserve">the word </w:t>
      </w:r>
      <w:r w:rsidRPr="007D63D5">
        <w:rPr>
          <w:b/>
          <w:sz w:val="26"/>
          <w:szCs w:val="26"/>
          <w:highlight w:val="yellow"/>
          <w:u w:val="single"/>
        </w:rPr>
        <w:t>“enact</w:t>
      </w:r>
      <w:r w:rsidRPr="007D63D5">
        <w:rPr>
          <w:b/>
          <w:sz w:val="26"/>
          <w:szCs w:val="26"/>
          <w:u w:val="single"/>
        </w:rPr>
        <w:t>,”</w:t>
      </w:r>
      <w:r w:rsidRPr="007D63D5">
        <w:rPr>
          <w:szCs w:val="26"/>
        </w:rPr>
        <w:t xml:space="preserve"> which is defined by Bouvier as </w:t>
      </w:r>
      <w:r w:rsidRPr="007D63D5">
        <w:rPr>
          <w:b/>
          <w:sz w:val="26"/>
          <w:szCs w:val="26"/>
          <w:highlight w:val="yellow"/>
          <w:u w:val="single"/>
        </w:rPr>
        <w:t>meaning “to establish by law”.</w:t>
      </w:r>
    </w:p>
    <w:p w14:paraId="36C95EF4" w14:textId="6F2314EC" w:rsidR="00B57842" w:rsidRPr="00B57842" w:rsidRDefault="000477AB" w:rsidP="000477AB">
      <w:pPr>
        <w:pStyle w:val="Heading4"/>
      </w:pPr>
      <w:r>
        <w:t xml:space="preserve">Vote neg for limits – not defending a </w:t>
      </w:r>
      <w:proofErr w:type="gramStart"/>
      <w:r>
        <w:t>policy skirts</w:t>
      </w:r>
      <w:proofErr w:type="gramEnd"/>
      <w:r>
        <w:t xml:space="preserve"> links out of politics DAs, process CPs, etc. that destroy core neg generics.</w:t>
      </w:r>
    </w:p>
    <w:p w14:paraId="25E3CEFF" w14:textId="77777777" w:rsidR="006D2780" w:rsidRPr="006D2780" w:rsidRDefault="006D2780" w:rsidP="006D2780"/>
    <w:p w14:paraId="2114D096" w14:textId="3A39100A" w:rsidR="006557BF" w:rsidRDefault="000477AB" w:rsidP="00960185">
      <w:pPr>
        <w:pStyle w:val="Heading2"/>
      </w:pPr>
      <w:r>
        <w:lastRenderedPageBreak/>
        <w:t>3</w:t>
      </w:r>
    </w:p>
    <w:p w14:paraId="3C9FEE7D" w14:textId="25B05210" w:rsidR="00960185" w:rsidRDefault="00960185" w:rsidP="00960185">
      <w:pPr>
        <w:pStyle w:val="Heading3"/>
      </w:pPr>
      <w:r>
        <w:lastRenderedPageBreak/>
        <w:t>1nc – da</w:t>
      </w:r>
    </w:p>
    <w:p w14:paraId="7849059B" w14:textId="77777777" w:rsidR="00960185" w:rsidRPr="00955C88" w:rsidRDefault="00960185" w:rsidP="00960185">
      <w:pPr>
        <w:pStyle w:val="Heading4"/>
      </w:pPr>
      <w:r w:rsidRPr="00955C88">
        <w:t xml:space="preserve">Strong commercial space catalyzes tech innovation – progress at the margins and spinoff tech change global information networks </w:t>
      </w:r>
    </w:p>
    <w:p w14:paraId="2468F2B6" w14:textId="77777777" w:rsidR="00960185" w:rsidRPr="00604157" w:rsidRDefault="00960185" w:rsidP="00960185">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6933FD11" w14:textId="77777777" w:rsidR="00960185" w:rsidRDefault="00960185" w:rsidP="00960185">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t xml:space="preserve">. At the same time, </w:t>
      </w:r>
      <w:r w:rsidRPr="00996020">
        <w:rPr>
          <w:rStyle w:val="StyleUnderline"/>
        </w:rPr>
        <w:t>the ability to fit more capability into a smaller satellite opens outer space to actors that previously were priced out of the market</w:t>
      </w:r>
      <w:r w:rsidRPr="00996020">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t xml:space="preserve"> 21 </w:t>
      </w:r>
      <w:r w:rsidRPr="00996020">
        <w:rPr>
          <w:rStyle w:val="Emphasis"/>
        </w:rPr>
        <w:t>nanotubes</w:t>
      </w:r>
      <w:r w:rsidRPr="00996020">
        <w:t xml:space="preserve">, useful in protecting astronauts during space exploration, </w:t>
      </w:r>
      <w:r w:rsidRPr="00996020">
        <w:rPr>
          <w:rStyle w:val="Emphasis"/>
        </w:rPr>
        <w:t>are now being tested for applications in emergency response gear and electrical insulation</w:t>
      </w:r>
      <w:r w:rsidRPr="00996020">
        <w:t xml:space="preserve">. </w:t>
      </w:r>
      <w:r w:rsidRPr="00996020">
        <w:rPr>
          <w:rStyle w:val="StyleUnderline"/>
        </w:rPr>
        <w:t>The need for certainty about the resiliency of materials used in space led to the development of an analytics tool useful across a range of industries</w:t>
      </w:r>
      <w:r w:rsidRPr="00996020">
        <w:t xml:space="preserve">. </w:t>
      </w:r>
      <w:r w:rsidRPr="00996020">
        <w:rPr>
          <w:rStyle w:val="StyleUnderline"/>
        </w:rPr>
        <w:t>Temper foam, the material used in memory-foam pillows, was developed for NASA for seat covers.</w:t>
      </w:r>
      <w:r w:rsidRPr="00996020">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t xml:space="preserve">. </w:t>
      </w:r>
      <w:r w:rsidRPr="00996020">
        <w:rPr>
          <w:rStyle w:val="StyleUnderline"/>
        </w:rPr>
        <w:t xml:space="preserve">Deploying satellites into low-Earth orbit, </w:t>
      </w:r>
      <w:r w:rsidRPr="00946CEA">
        <w:rPr>
          <w:rStyle w:val="StyleUnderline"/>
        </w:rPr>
        <w:t xml:space="preserve">as Facebook wants to do, can connect large, </w:t>
      </w:r>
      <w:proofErr w:type="gramStart"/>
      <w:r w:rsidRPr="00946CEA">
        <w:rPr>
          <w:rStyle w:val="StyleUnderline"/>
        </w:rPr>
        <w:t>previously-unreached</w:t>
      </w:r>
      <w:proofErr w:type="gramEnd"/>
      <w:r w:rsidRPr="00946CEA">
        <w:rPr>
          <w:rStyle w:val="StyleUnderline"/>
        </w:rPr>
        <w:t xml:space="preserve"> swathes of 22 humanity to the Internet</w:t>
      </w:r>
      <w:r w:rsidRPr="00946CEA">
        <w:t xml:space="preserve">. </w:t>
      </w:r>
      <w:r w:rsidRPr="00946CEA">
        <w:rPr>
          <w:rStyle w:val="Emphasis"/>
        </w:rPr>
        <w:t>Remote sensing technology could change how whole industries operate, such as crop monitoring, herd management, crisis response, and land evaluation, among others</w:t>
      </w:r>
      <w:r w:rsidRPr="00946CEA">
        <w:t xml:space="preserve">. 23 </w:t>
      </w:r>
      <w:r w:rsidRPr="00946CEA">
        <w:rPr>
          <w:rStyle w:val="StyleUnderline"/>
        </w:rPr>
        <w:t>While satellites cannot provide all essential information for some of these industries, they can fill in some useful gaps and work as part of a wider system of too</w:t>
      </w:r>
      <w:r w:rsidRPr="00946CEA">
        <w:t xml:space="preserve">ls. </w:t>
      </w:r>
      <w:r w:rsidRPr="00946CEA">
        <w:rPr>
          <w:rStyle w:val="Emphasis"/>
        </w:rPr>
        <w:t>Space infrastructure, in helping to change how people connect and perceive Earth, could help spark innovations on the ground as well. These innovations, changes to global networks, and new opportunities could lead</w:t>
      </w:r>
      <w:r w:rsidRPr="00996020">
        <w:rPr>
          <w:rStyle w:val="Emphasis"/>
        </w:rPr>
        <w:t xml:space="preserve"> to wider economic growth.</w:t>
      </w:r>
    </w:p>
    <w:p w14:paraId="0A8063EC" w14:textId="77777777" w:rsidR="00960185" w:rsidRPr="006A7FF4" w:rsidRDefault="00960185" w:rsidP="00960185">
      <w:pPr>
        <w:pStyle w:val="Heading4"/>
      </w:pPr>
      <w:r>
        <w:lastRenderedPageBreak/>
        <w:t xml:space="preserve">Short innovation cycles mean every contract counts </w:t>
      </w:r>
    </w:p>
    <w:p w14:paraId="7A861A0A" w14:textId="77777777" w:rsidR="00960185" w:rsidRPr="006A7FF4" w:rsidRDefault="00960185" w:rsidP="00960185">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05A1F283" w14:textId="77777777" w:rsidR="00960185" w:rsidRDefault="00960185" w:rsidP="00960185">
      <w:r w:rsidRPr="006A7FF4">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30E14F40" w14:textId="77777777" w:rsidR="00960185" w:rsidRDefault="00960185" w:rsidP="00960185">
      <w:pPr>
        <w:pStyle w:val="Heading4"/>
      </w:pPr>
      <w:r>
        <w:t xml:space="preserve">Tech innovation solves every existential threat – cumulative extinction events outweigh the aff </w:t>
      </w:r>
    </w:p>
    <w:p w14:paraId="4EAA24EA" w14:textId="77777777" w:rsidR="00960185" w:rsidRDefault="00960185" w:rsidP="00960185">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7056F69A" w14:textId="77777777" w:rsidR="00960185" w:rsidRPr="008F2F9C" w:rsidRDefault="00960185" w:rsidP="00960185">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w:t>
      </w:r>
      <w:r w:rsidRPr="00946CEA">
        <w:rPr>
          <w:sz w:val="14"/>
        </w:rPr>
        <w:t xml:space="preserve">in 2030 or 2040 but in 3500 or 95000 or even 37 million. </w:t>
      </w:r>
      <w:r w:rsidRPr="00946CEA">
        <w:rPr>
          <w:rStyle w:val="StyleUnderline"/>
        </w:rPr>
        <w:t xml:space="preserve">In other words, caring about the far future </w:t>
      </w:r>
      <w:r w:rsidRPr="00946CEA">
        <w:rPr>
          <w:rStyle w:val="Emphasis"/>
        </w:rPr>
        <w:t>doesn’t mean just paying attention to low-probability risks of total annihilation</w:t>
      </w:r>
      <w:r w:rsidRPr="00946CEA">
        <w:rPr>
          <w:rStyle w:val="StyleUnderline"/>
        </w:rPr>
        <w:t xml:space="preserve">; it also means </w:t>
      </w:r>
      <w:r w:rsidRPr="00946CEA">
        <w:rPr>
          <w:rStyle w:val="Emphasis"/>
        </w:rPr>
        <w:t>acting on pressing needs now</w:t>
      </w:r>
      <w:r w:rsidRPr="00946CEA">
        <w:rPr>
          <w:sz w:val="14"/>
        </w:rPr>
        <w:t xml:space="preserve">. For example: </w:t>
      </w:r>
      <w:r w:rsidRPr="00946CEA">
        <w:rPr>
          <w:rStyle w:val="StyleUnderline"/>
        </w:rPr>
        <w:t xml:space="preserve">We’re going to be </w:t>
      </w:r>
      <w:r w:rsidRPr="00946CEA">
        <w:rPr>
          <w:rStyle w:val="Emphasis"/>
        </w:rPr>
        <w:t>better prepared</w:t>
      </w:r>
      <w:r w:rsidRPr="00946CEA">
        <w:rPr>
          <w:rStyle w:val="StyleUnderline"/>
        </w:rPr>
        <w:t xml:space="preserve"> to prevent extinction from </w:t>
      </w:r>
      <w:r w:rsidRPr="00946CEA">
        <w:rPr>
          <w:rStyle w:val="Emphasis"/>
        </w:rPr>
        <w:t>AI</w:t>
      </w:r>
      <w:r w:rsidRPr="00946CEA">
        <w:rPr>
          <w:rStyle w:val="StyleUnderline"/>
        </w:rPr>
        <w:t xml:space="preserve"> or a </w:t>
      </w:r>
      <w:proofErr w:type="spellStart"/>
      <w:r w:rsidRPr="00946CEA">
        <w:rPr>
          <w:rStyle w:val="Emphasis"/>
        </w:rPr>
        <w:t>supervirus</w:t>
      </w:r>
      <w:proofErr w:type="spellEnd"/>
      <w:r w:rsidRPr="00946CEA">
        <w:rPr>
          <w:rStyle w:val="StyleUnderline"/>
        </w:rPr>
        <w:t xml:space="preserve"> or </w:t>
      </w:r>
      <w:r w:rsidRPr="00946CEA">
        <w:rPr>
          <w:rStyle w:val="Emphasis"/>
        </w:rPr>
        <w:t>global warming</w:t>
      </w:r>
      <w:r w:rsidRPr="00946CEA">
        <w:rPr>
          <w:rStyle w:val="StyleUnderline"/>
        </w:rPr>
        <w:t xml:space="preserve"> if society </w:t>
      </w:r>
      <w:proofErr w:type="gramStart"/>
      <w:r w:rsidRPr="00946CEA">
        <w:rPr>
          <w:rStyle w:val="StyleUnderline"/>
        </w:rPr>
        <w:t xml:space="preserve">as a </w:t>
      </w:r>
      <w:r w:rsidRPr="00946CEA">
        <w:rPr>
          <w:rStyle w:val="StyleUnderline"/>
        </w:rPr>
        <w:lastRenderedPageBreak/>
        <w:t>whole makes</w:t>
      </w:r>
      <w:proofErr w:type="gramEnd"/>
      <w:r w:rsidRPr="00946CEA">
        <w:rPr>
          <w:rStyle w:val="StyleUnderline"/>
        </w:rPr>
        <w:t xml:space="preserve"> </w:t>
      </w:r>
      <w:r w:rsidRPr="00946CEA">
        <w:rPr>
          <w:rStyle w:val="Emphasis"/>
        </w:rPr>
        <w:t>a lot of scientific progress</w:t>
      </w:r>
      <w:r w:rsidRPr="00946CEA">
        <w:rPr>
          <w:sz w:val="14"/>
        </w:rPr>
        <w:t>. And a</w:t>
      </w:r>
      <w:r w:rsidRPr="006421B7">
        <w:rPr>
          <w:sz w:val="14"/>
        </w:rPr>
        <w:t xml:space="preserve">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533F6ABB" w14:textId="77777777" w:rsidR="00960185" w:rsidRPr="006421B7" w:rsidRDefault="00960185" w:rsidP="00960185"/>
    <w:p w14:paraId="42EE5A48" w14:textId="77777777" w:rsidR="00960185" w:rsidRPr="0043753B" w:rsidRDefault="00960185" w:rsidP="00960185"/>
    <w:p w14:paraId="126A4138" w14:textId="7BBA9629" w:rsidR="00585496" w:rsidRDefault="00585496" w:rsidP="00585496">
      <w:pPr>
        <w:pStyle w:val="Heading2"/>
      </w:pPr>
      <w:r>
        <w:lastRenderedPageBreak/>
        <w:t>4</w:t>
      </w:r>
    </w:p>
    <w:p w14:paraId="401FABA4" w14:textId="4CF0EF05" w:rsidR="00585496" w:rsidRDefault="00585496" w:rsidP="00585496">
      <w:pPr>
        <w:pStyle w:val="Heading3"/>
      </w:pPr>
      <w:r>
        <w:lastRenderedPageBreak/>
        <w:t>1nc – da</w:t>
      </w:r>
    </w:p>
    <w:p w14:paraId="520E7CD7" w14:textId="77777777" w:rsidR="00585496" w:rsidRDefault="00585496" w:rsidP="00585496">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10D81EC6" w14:textId="77777777" w:rsidR="00585496" w:rsidRPr="00697DDF" w:rsidRDefault="00585496" w:rsidP="00585496">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4E213D2A" w14:textId="77777777" w:rsidR="00585496" w:rsidRPr="00756A09" w:rsidRDefault="00585496" w:rsidP="00585496">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6C3446AD" w14:textId="77777777" w:rsidR="00585496" w:rsidRPr="00756A09" w:rsidRDefault="00585496" w:rsidP="00585496">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2C88538F" w14:textId="77777777" w:rsidR="00585496" w:rsidRPr="00756A09" w:rsidRDefault="00585496" w:rsidP="00585496">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04FA6068" w14:textId="77777777" w:rsidR="00585496" w:rsidRPr="00C226BA" w:rsidRDefault="00585496" w:rsidP="00585496">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145125E3" w14:textId="77777777" w:rsidR="00585496" w:rsidRPr="00756A09" w:rsidRDefault="00585496" w:rsidP="00585496">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08274079" w14:textId="77777777" w:rsidR="00585496" w:rsidRPr="00756A09" w:rsidRDefault="00585496" w:rsidP="00585496">
      <w:pPr>
        <w:spacing w:line="240" w:lineRule="auto"/>
        <w:contextualSpacing/>
        <w:rPr>
          <w:sz w:val="14"/>
          <w:szCs w:val="14"/>
        </w:rPr>
      </w:pPr>
      <w:r w:rsidRPr="00756A09">
        <w:rPr>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756A09">
        <w:rPr>
          <w:sz w:val="14"/>
          <w:szCs w:val="14"/>
        </w:rPr>
        <w:t>would</w:t>
      </w:r>
      <w:proofErr w:type="gramEnd"/>
      <w:r w:rsidRPr="00756A09">
        <w:rPr>
          <w:sz w:val="14"/>
          <w:szCs w:val="14"/>
        </w:rPr>
        <w:t xml:space="preserve"> return astronauts to the lunar surface by 2024 — four years before NASA believes it will do so. (Incidentally, 2024 is also when China anticipates having a functional base on the moon’s southern pole.)</w:t>
      </w:r>
    </w:p>
    <w:p w14:paraId="64E10E9D" w14:textId="77777777" w:rsidR="00585496" w:rsidRPr="00756A09" w:rsidRDefault="00585496" w:rsidP="00585496">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28FA80C4" w14:textId="77777777" w:rsidR="00585496" w:rsidRPr="00756A09" w:rsidRDefault="00585496" w:rsidP="00585496">
      <w:pPr>
        <w:spacing w:line="240" w:lineRule="auto"/>
        <w:contextualSpacing/>
        <w:rPr>
          <w:sz w:val="14"/>
          <w:szCs w:val="14"/>
        </w:rPr>
      </w:pPr>
      <w:r w:rsidRPr="00756A09">
        <w:rPr>
          <w:sz w:val="14"/>
          <w:szCs w:val="14"/>
        </w:rPr>
        <w:t>Indeed, the next four years could prove decisive in who will be victorious.</w:t>
      </w:r>
    </w:p>
    <w:p w14:paraId="2D2AAFFA" w14:textId="77777777" w:rsidR="00585496" w:rsidRPr="00756A09" w:rsidRDefault="00585496" w:rsidP="00585496">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59ADDC51" w14:textId="77777777" w:rsidR="00585496" w:rsidRPr="00756A09" w:rsidRDefault="00585496" w:rsidP="00585496">
      <w:pPr>
        <w:spacing w:line="240" w:lineRule="auto"/>
        <w:contextualSpacing/>
        <w:rPr>
          <w:sz w:val="14"/>
          <w:szCs w:val="14"/>
        </w:rPr>
      </w:pPr>
      <w:r w:rsidRPr="00756A09">
        <w:rPr>
          <w:sz w:val="14"/>
          <w:szCs w:val="14"/>
        </w:rPr>
        <w:t>Why not?</w:t>
      </w:r>
    </w:p>
    <w:p w14:paraId="7DE9E8BD" w14:textId="77777777" w:rsidR="00585496" w:rsidRPr="00756A09" w:rsidRDefault="00585496" w:rsidP="00585496">
      <w:pPr>
        <w:spacing w:line="240" w:lineRule="auto"/>
        <w:contextualSpacing/>
        <w:rPr>
          <w:sz w:val="14"/>
          <w:szCs w:val="14"/>
        </w:rPr>
      </w:pPr>
      <w:r w:rsidRPr="00756A09">
        <w:rPr>
          <w:sz w:val="14"/>
          <w:szCs w:val="14"/>
        </w:rPr>
        <w:t xml:space="preserve">America’s actions during its western expansion created a dynamic and advanced nation that was well-positioned to dominate the world for the next century. Should we not attempt to emulate this </w:t>
      </w:r>
      <w:proofErr w:type="gramStart"/>
      <w:r w:rsidRPr="00756A09">
        <w:rPr>
          <w:sz w:val="14"/>
          <w:szCs w:val="14"/>
        </w:rPr>
        <w:t>in order to</w:t>
      </w:r>
      <w:proofErr w:type="gramEnd"/>
      <w:r w:rsidRPr="00756A09">
        <w:rPr>
          <w:sz w:val="14"/>
          <w:szCs w:val="14"/>
        </w:rPr>
        <w:t xml:space="preserve"> remain dominant in the next century?</w:t>
      </w:r>
    </w:p>
    <w:p w14:paraId="11928849" w14:textId="77777777" w:rsidR="00585496" w:rsidRPr="00756A09" w:rsidRDefault="00585496" w:rsidP="00585496">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3D83021B" w14:textId="77777777" w:rsidR="00585496" w:rsidRPr="00171C3B" w:rsidRDefault="00585496" w:rsidP="00585496">
      <w:pPr>
        <w:spacing w:line="240" w:lineRule="auto"/>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 xml:space="preserve">today in the space sector after years </w:t>
      </w:r>
      <w:r w:rsidRPr="00171C3B">
        <w:rPr>
          <w:rStyle w:val="StyleUnderline"/>
        </w:rPr>
        <w:t>of its being left in the sclerotic</w:t>
      </w:r>
      <w:r w:rsidRPr="00171C3B">
        <w:rPr>
          <w:sz w:val="16"/>
        </w:rPr>
        <w:t xml:space="preserve"> hands of the </w:t>
      </w:r>
      <w:r w:rsidRPr="00171C3B">
        <w:rPr>
          <w:rStyle w:val="StyleUnderline"/>
        </w:rPr>
        <w:t>U.S. government.</w:t>
      </w:r>
    </w:p>
    <w:p w14:paraId="65F49861" w14:textId="77777777" w:rsidR="00585496" w:rsidRPr="00171C3B" w:rsidRDefault="00585496" w:rsidP="00585496">
      <w:pPr>
        <w:spacing w:line="240" w:lineRule="auto"/>
        <w:contextualSpacing/>
        <w:rPr>
          <w:sz w:val="14"/>
          <w:szCs w:val="14"/>
        </w:rPr>
      </w:pPr>
      <w:r w:rsidRPr="00171C3B">
        <w:rPr>
          <w:sz w:val="14"/>
          <w:szCs w:val="14"/>
        </w:rPr>
        <w:lastRenderedPageBreak/>
        <w:t>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7386A185" w14:textId="77777777" w:rsidR="00585496" w:rsidRPr="00756A09" w:rsidRDefault="00585496" w:rsidP="00585496">
      <w:pPr>
        <w:spacing w:line="240" w:lineRule="auto"/>
        <w:contextualSpacing/>
        <w:rPr>
          <w:u w:val="single"/>
        </w:rPr>
      </w:pPr>
      <w:r w:rsidRPr="00171C3B">
        <w:rPr>
          <w:rStyle w:val="StyleUnderline"/>
        </w:rPr>
        <w:t>Risk aversion is not how one innovates.</w:t>
      </w:r>
      <w:r w:rsidRPr="00171C3B">
        <w:rPr>
          <w:sz w:val="14"/>
        </w:rPr>
        <w:t xml:space="preserve"> Risk is what led Americans to the moon just 66 years after the Wright brothers flew their first airplane. </w:t>
      </w:r>
      <w:r w:rsidRPr="00171C3B">
        <w:rPr>
          <w:rStyle w:val="StyleUnderline"/>
        </w:rPr>
        <w:t>A willingness for risk doesn’t exist today in the federal government — which is why the feds shouldn’t be running space policy.</w:t>
      </w:r>
    </w:p>
    <w:p w14:paraId="0EEF54D2" w14:textId="77777777" w:rsidR="00585496" w:rsidRPr="00756A09" w:rsidRDefault="00585496" w:rsidP="00585496">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0E95A62D" w14:textId="77777777" w:rsidR="00585496" w:rsidRPr="00756A09" w:rsidRDefault="00585496" w:rsidP="00585496">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1E14D46E" w14:textId="04315340" w:rsidR="00585496" w:rsidRPr="00EF3353" w:rsidRDefault="003D2BF7" w:rsidP="00585496">
      <w:pPr>
        <w:pStyle w:val="Heading4"/>
      </w:pPr>
      <w:r>
        <w:t xml:space="preserve">Space </w:t>
      </w:r>
      <w:r w:rsidR="00585496">
        <w:t xml:space="preserve">dominance key to global peace – nuclear and conventional deterrence is </w:t>
      </w:r>
      <w:r w:rsidR="00585496">
        <w:rPr>
          <w:u w:val="single"/>
        </w:rPr>
        <w:t>collapsing</w:t>
      </w:r>
      <w:r w:rsidR="00585496">
        <w:t xml:space="preserve">, which will provoke </w:t>
      </w:r>
      <w:r w:rsidR="00585496" w:rsidRPr="00EF3353">
        <w:rPr>
          <w:u w:val="single"/>
        </w:rPr>
        <w:t>civilization-ending</w:t>
      </w:r>
      <w:r w:rsidR="00585496">
        <w:t xml:space="preserve"> </w:t>
      </w:r>
      <w:r w:rsidR="00585496" w:rsidRPr="00EF3353">
        <w:t>revisionist aggression</w:t>
      </w:r>
      <w:r w:rsidR="00585496">
        <w:t xml:space="preserve"> from Russia and China</w:t>
      </w:r>
    </w:p>
    <w:p w14:paraId="20264FC3" w14:textId="77777777" w:rsidR="00585496" w:rsidRDefault="00585496" w:rsidP="00585496">
      <w:r>
        <w:t xml:space="preserve">Dr. Robert </w:t>
      </w:r>
      <w:proofErr w:type="spellStart"/>
      <w:r w:rsidRPr="008177A8">
        <w:rPr>
          <w:rStyle w:val="Style13ptBold"/>
        </w:rPr>
        <w:t>Zubrin</w:t>
      </w:r>
      <w:proofErr w:type="spellEnd"/>
      <w:r w:rsidRPr="008177A8">
        <w:rPr>
          <w:rStyle w:val="Style13ptBold"/>
        </w:rPr>
        <w:t xml:space="preserve">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78CEB079" w14:textId="77777777" w:rsidR="00585496" w:rsidRPr="002F287C" w:rsidRDefault="00585496" w:rsidP="00585496">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2C54FA7C" w14:textId="77777777" w:rsidR="00585496" w:rsidRPr="002F287C" w:rsidRDefault="00585496" w:rsidP="00585496">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is not</w:t>
      </w:r>
      <w:r w:rsidRPr="004D1F2A">
        <w:rPr>
          <w:rStyle w:val="StyleUnderline"/>
        </w:rPr>
        <w:t xml:space="preserve"> about </w:t>
      </w:r>
      <w:r w:rsidRPr="00D4643B">
        <w:rPr>
          <w:rStyle w:val="StyleUnderline"/>
          <w:highlight w:val="cyan"/>
        </w:rPr>
        <w:t>to 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proofErr w:type="gramStart"/>
      <w:r w:rsidRPr="00D4643B">
        <w:rPr>
          <w:rStyle w:val="StyleUnderline"/>
          <w:highlight w:val="cyan"/>
        </w:rPr>
        <w:t>So</w:t>
      </w:r>
      <w:proofErr w:type="gramEnd"/>
      <w:r w:rsidRPr="00D4643B">
        <w:rPr>
          <w:rStyle w:val="StyleUnderline"/>
          <w:highlight w:val="cyan"/>
        </w:rPr>
        <w:t xml:space="preserve">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531A2982" w14:textId="77777777" w:rsidR="00585496" w:rsidRPr="00946CEA" w:rsidRDefault="00585496" w:rsidP="00585496">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D4643B">
        <w:rPr>
          <w:rStyle w:val="StyleUnderline"/>
          <w:highlight w:val="cyan"/>
        </w:rPr>
        <w:t xml:space="preserve">to </w:t>
      </w:r>
      <w:r w:rsidRPr="00D4643B">
        <w:rPr>
          <w:rStyle w:val="Emphasis"/>
          <w:highlight w:val="cyan"/>
        </w:rPr>
        <w:t>deter aggression</w:t>
      </w:r>
      <w:r w:rsidRPr="00D4643B">
        <w:rPr>
          <w:rStyle w:val="StyleUnderline"/>
          <w:highlight w:val="cyan"/>
        </w:rPr>
        <w:t xml:space="preserve">? </w:t>
      </w:r>
      <w:r w:rsidRPr="00946CEA">
        <w:rPr>
          <w:rStyle w:val="StyleUnderline"/>
        </w:rPr>
        <w:t xml:space="preserve">It won’t be by matching potential </w:t>
      </w:r>
      <w:proofErr w:type="gramStart"/>
      <w:r w:rsidRPr="00946CEA">
        <w:rPr>
          <w:rStyle w:val="StyleUnderline"/>
        </w:rPr>
        <w:t>adversaries</w:t>
      </w:r>
      <w:proofErr w:type="gramEnd"/>
      <w:r w:rsidRPr="00946CEA">
        <w:rPr>
          <w:rStyle w:val="StyleUnderline"/>
        </w:rPr>
        <w:t xml:space="preserve"> tank for tank, division for division, replacement for replacement. Rather, the </w:t>
      </w:r>
      <w:r w:rsidRPr="00946CEA">
        <w:rPr>
          <w:rStyle w:val="Emphasis"/>
        </w:rPr>
        <w:t>U</w:t>
      </w:r>
      <w:r w:rsidRPr="00946CEA">
        <w:rPr>
          <w:sz w:val="16"/>
        </w:rPr>
        <w:t xml:space="preserve">nited </w:t>
      </w:r>
      <w:r w:rsidRPr="00946CEA">
        <w:rPr>
          <w:rStyle w:val="Emphasis"/>
        </w:rPr>
        <w:t>S</w:t>
      </w:r>
      <w:r w:rsidRPr="00946CEA">
        <w:rPr>
          <w:sz w:val="16"/>
        </w:rPr>
        <w:t xml:space="preserve">tates </w:t>
      </w:r>
      <w:r w:rsidRPr="00946CEA">
        <w:rPr>
          <w:rStyle w:val="StyleUnderline"/>
        </w:rPr>
        <w:t xml:space="preserve">must seek to </w:t>
      </w:r>
      <w:r w:rsidRPr="00946CEA">
        <w:rPr>
          <w:rStyle w:val="Emphasis"/>
        </w:rPr>
        <w:t>totally outgun</w:t>
      </w:r>
      <w:r w:rsidRPr="00946CEA">
        <w:rPr>
          <w:rStyle w:val="StyleUnderline"/>
        </w:rPr>
        <w:t xml:space="preserve"> them by obtaining a </w:t>
      </w:r>
      <w:r w:rsidRPr="00946CEA">
        <w:rPr>
          <w:rStyle w:val="Emphasis"/>
        </w:rPr>
        <w:t>radical technological advantage</w:t>
      </w:r>
      <w:r w:rsidRPr="00946CEA">
        <w:rPr>
          <w:rStyle w:val="StyleUnderline"/>
        </w:rPr>
        <w:t xml:space="preserve">. This can be done by achieving </w:t>
      </w:r>
      <w:r w:rsidRPr="00946CEA">
        <w:rPr>
          <w:rStyle w:val="Emphasis"/>
        </w:rPr>
        <w:t>space supremacy</w:t>
      </w:r>
      <w:r w:rsidRPr="00946CEA">
        <w:rPr>
          <w:sz w:val="16"/>
        </w:rPr>
        <w:t>.</w:t>
      </w:r>
    </w:p>
    <w:p w14:paraId="2DB73E7D" w14:textId="77777777" w:rsidR="00585496" w:rsidRPr="00946CEA" w:rsidRDefault="00585496" w:rsidP="00585496">
      <w:pPr>
        <w:rPr>
          <w:sz w:val="16"/>
        </w:rPr>
      </w:pPr>
      <w:r w:rsidRPr="00946CEA">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946CEA">
        <w:rPr>
          <w:rStyle w:val="StyleUnderline"/>
        </w:rPr>
        <w:t xml:space="preserve">In the </w:t>
      </w:r>
      <w:r w:rsidRPr="00946CEA">
        <w:rPr>
          <w:rStyle w:val="Emphasis"/>
        </w:rPr>
        <w:t>21st century</w:t>
      </w:r>
      <w:r w:rsidRPr="00946CEA">
        <w:rPr>
          <w:rStyle w:val="StyleUnderline"/>
        </w:rPr>
        <w:t xml:space="preserve">, victory on land, sea or in the air will go to the power that controls </w:t>
      </w:r>
      <w:r w:rsidRPr="00946CEA">
        <w:rPr>
          <w:rStyle w:val="Emphasis"/>
        </w:rPr>
        <w:t>space</w:t>
      </w:r>
      <w:r w:rsidRPr="00946CEA">
        <w:rPr>
          <w:sz w:val="16"/>
        </w:rPr>
        <w:t>.</w:t>
      </w:r>
    </w:p>
    <w:p w14:paraId="69E50837" w14:textId="77777777" w:rsidR="00585496" w:rsidRPr="002F287C" w:rsidRDefault="00585496" w:rsidP="00585496">
      <w:pPr>
        <w:rPr>
          <w:sz w:val="16"/>
        </w:rPr>
      </w:pPr>
      <w:r w:rsidRPr="00946CEA">
        <w:rPr>
          <w:rStyle w:val="StyleUnderline"/>
        </w:rPr>
        <w:t xml:space="preserve">The </w:t>
      </w:r>
      <w:r w:rsidRPr="00946CEA">
        <w:rPr>
          <w:rStyle w:val="Emphasis"/>
        </w:rPr>
        <w:t>critical military importance</w:t>
      </w:r>
      <w:r w:rsidRPr="00946CEA">
        <w:rPr>
          <w:rStyle w:val="StyleUnderline"/>
        </w:rPr>
        <w:t xml:space="preserve"> of space has been </w:t>
      </w:r>
      <w:r w:rsidRPr="00946CE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w:t>
      </w:r>
      <w:proofErr w:type="gramStart"/>
      <w:r w:rsidRPr="004D1F2A">
        <w:rPr>
          <w:rStyle w:val="StyleUnderline"/>
        </w:rPr>
        <w:t>all of</w:t>
      </w:r>
      <w:proofErr w:type="gramEnd"/>
      <w:r w:rsidRPr="004D1F2A">
        <w:rPr>
          <w:rStyle w:val="StyleUnderline"/>
        </w:rPr>
        <w:t xml:space="preserve">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w:t>
      </w:r>
      <w:proofErr w:type="gramStart"/>
      <w:r w:rsidRPr="002F287C">
        <w:rPr>
          <w:sz w:val="16"/>
        </w:rPr>
        <w:t>the end result</w:t>
      </w:r>
      <w:proofErr w:type="gramEnd"/>
      <w:r w:rsidRPr="002F287C">
        <w:rPr>
          <w:sz w:val="16"/>
        </w:rPr>
        <w:t xml:space="preserve"> would have been just the same. This has given some the impression that space forces are just a frill to real military power — a useful and convenient frill perhaps, but a </w:t>
      </w:r>
      <w:proofErr w:type="gramStart"/>
      <w:r w:rsidRPr="002F287C">
        <w:rPr>
          <w:sz w:val="16"/>
        </w:rPr>
        <w:t>frill</w:t>
      </w:r>
      <w:proofErr w:type="gramEnd"/>
      <w:r w:rsidRPr="002F287C">
        <w:rPr>
          <w:sz w:val="16"/>
        </w:rPr>
        <w:t xml:space="preserve"> nevertheless.</w:t>
      </w:r>
    </w:p>
    <w:p w14:paraId="127918C6" w14:textId="77777777" w:rsidR="00585496" w:rsidRPr="002F287C" w:rsidRDefault="00585496" w:rsidP="00585496">
      <w:pPr>
        <w:rPr>
          <w:sz w:val="16"/>
        </w:rPr>
      </w:pPr>
      <w:r w:rsidRPr="002F287C">
        <w:rPr>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w:t>
      </w:r>
      <w:r w:rsidRPr="002F287C">
        <w:rPr>
          <w:sz w:val="16"/>
        </w:rPr>
        <w:lastRenderedPageBreak/>
        <w:t xml:space="preserve">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2F287C">
        <w:rPr>
          <w:sz w:val="16"/>
        </w:rPr>
        <w:t>very much the other way</w:t>
      </w:r>
      <w:proofErr w:type="gramEnd"/>
      <w:r w:rsidRPr="002F287C">
        <w:rPr>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2F287C">
        <w:rPr>
          <w:sz w:val="16"/>
        </w:rPr>
        <w:t>Australia</w:t>
      </w:r>
      <w:proofErr w:type="gramEnd"/>
      <w:r w:rsidRPr="002F287C">
        <w:rPr>
          <w:sz w:val="16"/>
        </w:rPr>
        <w:t xml:space="preserve"> and New Zealand would then have fallen, and eventually China and India as well. With a monopoly of just one element of space power, the Axis would have won the war.</w:t>
      </w:r>
    </w:p>
    <w:p w14:paraId="4AB821E5" w14:textId="77777777" w:rsidR="00585496" w:rsidRPr="002F287C" w:rsidRDefault="00585496" w:rsidP="00585496">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xml:space="preserve">. Knock out the enemy’s reconnaissance </w:t>
      </w:r>
      <w:proofErr w:type="gramStart"/>
      <w:r w:rsidRPr="002F287C">
        <w:rPr>
          <w:sz w:val="16"/>
        </w:rPr>
        <w:t>satellites</w:t>
      </w:r>
      <w:proofErr w:type="gramEnd"/>
      <w:r w:rsidRPr="002F287C">
        <w:rPr>
          <w:sz w:val="16"/>
        </w:rPr>
        <w:t xml:space="preserve">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14F9305A" w14:textId="77777777" w:rsidR="00585496" w:rsidRPr="002F287C" w:rsidRDefault="00585496" w:rsidP="00585496">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w:t>
      </w:r>
      <w:proofErr w:type="gramStart"/>
      <w:r w:rsidRPr="002F287C">
        <w:rPr>
          <w:sz w:val="16"/>
        </w:rPr>
        <w:t>making</w:t>
      </w:r>
      <w:proofErr w:type="gramEnd"/>
      <w:r w:rsidRPr="002F287C">
        <w:rPr>
          <w:sz w:val="16"/>
        </w:rPr>
        <w:t xml:space="preserve">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36C09E39" w14:textId="77777777" w:rsidR="00585496" w:rsidRPr="00946CEA" w:rsidRDefault="00585496" w:rsidP="00585496">
      <w:pPr>
        <w:rPr>
          <w:sz w:val="16"/>
        </w:rPr>
      </w:pPr>
      <w:r w:rsidRPr="00946CEA">
        <w:rPr>
          <w:i/>
          <w:iCs/>
          <w:sz w:val="16"/>
        </w:rPr>
        <w:t>Space superiority</w:t>
      </w:r>
      <w:r w:rsidRPr="00946CEA">
        <w:rPr>
          <w:sz w:val="16"/>
        </w:rPr>
        <w:t xml:space="preserve"> means having better space assets than an opponent. </w:t>
      </w:r>
      <w:r w:rsidRPr="00946CEA">
        <w:rPr>
          <w:rStyle w:val="StyleUnderline"/>
        </w:rPr>
        <w:t>Space supremacy means</w:t>
      </w:r>
      <w:r w:rsidRPr="00946CEA">
        <w:rPr>
          <w:sz w:val="16"/>
        </w:rPr>
        <w:t xml:space="preserve"> being able to assert </w:t>
      </w:r>
      <w:r w:rsidRPr="00946CEA">
        <w:rPr>
          <w:rStyle w:val="StyleUnderline"/>
        </w:rPr>
        <w:t xml:space="preserve">a </w:t>
      </w:r>
      <w:r w:rsidRPr="00946CEA">
        <w:rPr>
          <w:rStyle w:val="Emphasis"/>
        </w:rPr>
        <w:t>complete monopoly</w:t>
      </w:r>
      <w:r w:rsidRPr="00946CEA">
        <w:rPr>
          <w:rStyle w:val="StyleUnderline"/>
        </w:rPr>
        <w:t xml:space="preserve"> of</w:t>
      </w:r>
      <w:r w:rsidRPr="00946CEA">
        <w:rPr>
          <w:sz w:val="16"/>
        </w:rPr>
        <w:t xml:space="preserve"> such </w:t>
      </w:r>
      <w:r w:rsidRPr="00946CEA">
        <w:rPr>
          <w:rStyle w:val="StyleUnderline"/>
        </w:rPr>
        <w:t>capabilities</w:t>
      </w:r>
      <w:r w:rsidRPr="00946CEA">
        <w:rPr>
          <w:sz w:val="16"/>
        </w:rPr>
        <w:t xml:space="preserve">. The latter is what we must have. If the United States can gain space supremacy, then the capability of any American ally can be multiplied by orders of magnitude, and with the support of the similarly multiplied striking power of </w:t>
      </w:r>
      <w:r w:rsidRPr="00946CEA">
        <w:rPr>
          <w:rStyle w:val="StyleUnderline"/>
        </w:rPr>
        <w:t xml:space="preserve">our own land- and sea-based air and missile forces be made </w:t>
      </w:r>
      <w:r w:rsidRPr="00946CEA">
        <w:rPr>
          <w:rStyle w:val="Emphasis"/>
        </w:rPr>
        <w:t>so formidable</w:t>
      </w:r>
      <w:r w:rsidRPr="00946CEA">
        <w:rPr>
          <w:rStyle w:val="StyleUnderline"/>
        </w:rPr>
        <w:t xml:space="preserve"> as to render any conventional attack </w:t>
      </w:r>
      <w:r w:rsidRPr="00946CEA">
        <w:rPr>
          <w:rStyle w:val="Emphasis"/>
        </w:rPr>
        <w:t>unthinkable</w:t>
      </w:r>
      <w:r w:rsidRPr="00946CEA">
        <w:rPr>
          <w:rStyle w:val="StyleUnderline"/>
        </w:rPr>
        <w:t xml:space="preserve">. On the other hand, should we </w:t>
      </w:r>
      <w:r w:rsidRPr="00946CEA">
        <w:rPr>
          <w:rStyle w:val="Emphasis"/>
        </w:rPr>
        <w:t>fail</w:t>
      </w:r>
      <w:r w:rsidRPr="00946CEA">
        <w:rPr>
          <w:sz w:val="16"/>
        </w:rPr>
        <w:t xml:space="preserve"> to do so, </w:t>
      </w:r>
      <w:r w:rsidRPr="00946CEA">
        <w:rPr>
          <w:rStyle w:val="StyleUnderline"/>
        </w:rPr>
        <w:t xml:space="preserve">we will remain </w:t>
      </w:r>
      <w:r w:rsidRPr="00946CEA">
        <w:rPr>
          <w:rStyle w:val="Emphasis"/>
        </w:rPr>
        <w:t>so vulnerable</w:t>
      </w:r>
      <w:r w:rsidRPr="00946CEA">
        <w:rPr>
          <w:rStyle w:val="StyleUnderline"/>
        </w:rPr>
        <w:t xml:space="preserve"> as to increasingly </w:t>
      </w:r>
      <w:r w:rsidRPr="00946CEA">
        <w:rPr>
          <w:rStyle w:val="Emphasis"/>
        </w:rPr>
        <w:t>invite aggression</w:t>
      </w:r>
      <w:r w:rsidRPr="00946CEA">
        <w:rPr>
          <w:rStyle w:val="StyleUnderline"/>
        </w:rPr>
        <w:t xml:space="preserve"> by ever-more-</w:t>
      </w:r>
      <w:r w:rsidRPr="00946CEA">
        <w:rPr>
          <w:rStyle w:val="Emphasis"/>
        </w:rPr>
        <w:t>emboldened</w:t>
      </w:r>
      <w:r w:rsidRPr="00946CEA">
        <w:rPr>
          <w:rStyle w:val="StyleUnderline"/>
        </w:rPr>
        <w:t xml:space="preserve"> revanchist powers</w:t>
      </w:r>
      <w:r w:rsidRPr="00946CEA">
        <w:rPr>
          <w:sz w:val="16"/>
        </w:rPr>
        <w:t>.</w:t>
      </w:r>
    </w:p>
    <w:p w14:paraId="1682CD06" w14:textId="77777777" w:rsidR="00585496" w:rsidRDefault="00585496" w:rsidP="00585496">
      <w:pPr>
        <w:rPr>
          <w:sz w:val="16"/>
        </w:rPr>
      </w:pPr>
      <w:r w:rsidRPr="00946CEA">
        <w:rPr>
          <w:sz w:val="16"/>
        </w:rPr>
        <w:t xml:space="preserve">For this reason, both </w:t>
      </w:r>
      <w:r w:rsidRPr="00946CEA">
        <w:rPr>
          <w:rStyle w:val="Emphasis"/>
        </w:rPr>
        <w:t>Russia</w:t>
      </w:r>
      <w:r w:rsidRPr="00946CEA">
        <w:rPr>
          <w:rStyle w:val="StyleUnderline"/>
        </w:rPr>
        <w:t xml:space="preserve"> and </w:t>
      </w:r>
      <w:r w:rsidRPr="00946CEA">
        <w:rPr>
          <w:rStyle w:val="Emphasis"/>
        </w:rPr>
        <w:t>China</w:t>
      </w:r>
      <w:r w:rsidRPr="00946CEA">
        <w:rPr>
          <w:rStyle w:val="StyleUnderline"/>
        </w:rPr>
        <w:t xml:space="preserve"> have been developing</w:t>
      </w:r>
      <w:r w:rsidRPr="00946CEA">
        <w:rPr>
          <w:sz w:val="16"/>
        </w:rPr>
        <w:t xml:space="preserve"> and actively testing antisatellite </w:t>
      </w:r>
      <w:r w:rsidRPr="00946CEA">
        <w:rPr>
          <w:rStyle w:val="StyleUnderline"/>
        </w:rPr>
        <w:t>(ASAT) systems</w:t>
      </w:r>
      <w:r w:rsidRPr="00946CEA">
        <w:rPr>
          <w:sz w:val="16"/>
        </w:rPr>
        <w:t>. Up till now, the systems they have been testing have been ground</w:t>
      </w:r>
      <w:r>
        <w:rPr>
          <w:sz w:val="16"/>
        </w:rPr>
        <w:t xml:space="preserve"> launched, designed to orbit a few </w:t>
      </w:r>
      <w:proofErr w:type="gramStart"/>
      <w:r>
        <w:rPr>
          <w:sz w:val="16"/>
        </w:rPr>
        <w:t>times</w:t>
      </w:r>
      <w:proofErr w:type="gramEnd"/>
      <w:r>
        <w:rPr>
          <w:sz w:val="16"/>
        </w:rPr>
        <w:t xml:space="preserve">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33000A44" w14:textId="77777777" w:rsidR="00585496" w:rsidRPr="0023096F" w:rsidRDefault="00585496" w:rsidP="00585496">
      <w:pPr>
        <w:rPr>
          <w:sz w:val="16"/>
        </w:rPr>
      </w:pPr>
      <w:r>
        <w:rPr>
          <w:sz w:val="16"/>
        </w:rPr>
        <w:t xml:space="preserve">The </w:t>
      </w:r>
      <w:r w:rsidRPr="005E7417">
        <w:rPr>
          <w:rStyle w:val="StyleUnderline"/>
          <w:highlight w:val="cyan"/>
        </w:rPr>
        <w:t>Obama</w:t>
      </w:r>
      <w:r>
        <w:rPr>
          <w:sz w:val="16"/>
        </w:rPr>
        <w:t xml:space="preserve"> administration </w:t>
      </w:r>
      <w:r w:rsidRPr="005E7417">
        <w:rPr>
          <w:rStyle w:val="StyleUnderline"/>
          <w:highlight w:val="cyan"/>
        </w:rPr>
        <w:t xml:space="preserve">sought to </w:t>
      </w:r>
      <w:r w:rsidRPr="005E7417">
        <w:rPr>
          <w:rStyle w:val="Emphasis"/>
          <w:highlight w:val="cyan"/>
        </w:rPr>
        <w:t>dissuade</w:t>
      </w:r>
      <w:r w:rsidRPr="00B73B9C">
        <w:rPr>
          <w:rStyle w:val="StyleUnderline"/>
        </w:rPr>
        <w:t xml:space="preserve"> adversaries from developing ASATs </w:t>
      </w:r>
      <w:r w:rsidRPr="005E7417">
        <w:rPr>
          <w:rStyle w:val="StyleUnderline"/>
          <w:highlight w:val="cyan"/>
        </w:rPr>
        <w:t xml:space="preserve">by </w:t>
      </w:r>
      <w:r w:rsidRPr="005E7417">
        <w:rPr>
          <w:rStyle w:val="Emphasis"/>
          <w:highlight w:val="cyan"/>
        </w:rPr>
        <w:t>setting a</w:t>
      </w:r>
      <w:r w:rsidRPr="00B73B9C">
        <w:rPr>
          <w:rStyle w:val="Emphasis"/>
        </w:rPr>
        <w:t xml:space="preserve"> good </w:t>
      </w:r>
      <w:r w:rsidRPr="005E7417">
        <w:rPr>
          <w:rStyle w:val="Emphasis"/>
          <w:highlight w:val="cyan"/>
        </w:rPr>
        <w:t>example</w:t>
      </w:r>
      <w:r w:rsidRPr="005E7417">
        <w:rPr>
          <w:rStyle w:val="StyleUnderline"/>
          <w:highlight w:val="cyan"/>
        </w:rPr>
        <w:t xml:space="preserve"> and </w:t>
      </w:r>
      <w:r w:rsidRPr="005E7417">
        <w:rPr>
          <w:rStyle w:val="Emphasis"/>
          <w:highlight w:val="cyan"/>
        </w:rPr>
        <w:t>not working on them</w:t>
      </w:r>
      <w:r w:rsidRPr="00B73B9C">
        <w:rPr>
          <w:rStyle w:val="Emphasis"/>
        </w:rPr>
        <w:t xml:space="preserve"> ourselves</w:t>
      </w:r>
      <w:r w:rsidRPr="00B73B9C">
        <w:rPr>
          <w:rStyle w:val="StyleUnderline"/>
        </w:rPr>
        <w:t xml:space="preserve">. </w:t>
      </w:r>
      <w:r w:rsidRPr="005E7417">
        <w:rPr>
          <w:rStyle w:val="StyleUnderline"/>
          <w:highlight w:val="cyan"/>
        </w:rPr>
        <w:t>This</w:t>
      </w:r>
      <w:r w:rsidRPr="00B73B9C">
        <w:rPr>
          <w:rStyle w:val="StyleUnderline"/>
        </w:rPr>
        <w:t xml:space="preserve"> approach has </w:t>
      </w:r>
      <w:r w:rsidRPr="005E7417">
        <w:rPr>
          <w:rStyle w:val="Emphasis"/>
          <w:highlight w:val="cyan"/>
        </w:rPr>
        <w:t>failed</w:t>
      </w:r>
      <w:r w:rsidRPr="00B73B9C">
        <w:rPr>
          <w:rStyle w:val="StyleUnderline"/>
        </w:rPr>
        <w:t xml:space="preserve">. </w:t>
      </w:r>
      <w:proofErr w:type="gramStart"/>
      <w:r w:rsidRPr="00B73B9C">
        <w:rPr>
          <w:rStyle w:val="StyleUnderline"/>
        </w:rPr>
        <w:t>As a consequence</w:t>
      </w:r>
      <w:proofErr w:type="gramEnd"/>
      <w:r w:rsidRPr="00B73B9C">
        <w:rPr>
          <w:rStyle w:val="StyleUnderline"/>
        </w:rPr>
        <w:t>, many defense policy makers are now advocating that we move aggressively to develop ASATs of our own</w:t>
      </w:r>
      <w:r w:rsidRPr="0023096F">
        <w:rPr>
          <w:sz w:val="16"/>
        </w:rPr>
        <w:t>. While more hardheaded than the previous policy, such an approach remains entirely inadequate to the situation.</w:t>
      </w:r>
    </w:p>
    <w:p w14:paraId="23969731" w14:textId="77777777" w:rsidR="00585496" w:rsidRPr="0023096F" w:rsidRDefault="00585496" w:rsidP="00585496">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14:paraId="7ADD4FF5" w14:textId="74E47BDC" w:rsidR="00946CEA" w:rsidRPr="00946CEA" w:rsidRDefault="00585496" w:rsidP="00946CEA">
      <w:pPr>
        <w:pStyle w:val="Heading4"/>
      </w:pPr>
      <w:r>
        <w:lastRenderedPageBreak/>
        <w:t xml:space="preserve">Space dominance solves hegemony – deterrence strategies, even rudimentary ones, are perceived as weakness and causes </w:t>
      </w:r>
      <w:r w:rsidR="00946CEA">
        <w:t>aggression</w:t>
      </w:r>
    </w:p>
    <w:p w14:paraId="32D5C22C" w14:textId="77777777" w:rsidR="00585496" w:rsidRPr="00606649" w:rsidRDefault="00585496" w:rsidP="00585496">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9" w:history="1">
        <w:r w:rsidRPr="008D383B">
          <w:rPr>
            <w:rStyle w:val="Hyperlink"/>
          </w:rPr>
          <w:t>https://www.sciencedirect.com/science/article/pii/S0030438717300108</w:t>
        </w:r>
      </w:hyperlink>
      <w:r>
        <w:t>)</w:t>
      </w:r>
    </w:p>
    <w:p w14:paraId="4D86E887" w14:textId="77777777" w:rsidR="00585496" w:rsidRPr="00CD1697" w:rsidRDefault="00585496" w:rsidP="00585496">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w:t>
      </w:r>
      <w:proofErr w:type="gramStart"/>
      <w:r w:rsidRPr="00C87CFE">
        <w:rPr>
          <w:rStyle w:val="StyleUnderline"/>
        </w:rPr>
        <w:t>global commons</w:t>
      </w:r>
      <w:proofErr w:type="gramEnd"/>
      <w:r w:rsidRPr="00C87CFE">
        <w:rPr>
          <w:rStyle w:val="StyleUnderline"/>
        </w:rPr>
        <w:t>,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w:t>
      </w:r>
      <w:proofErr w:type="gramStart"/>
      <w:r w:rsidRPr="00CD1697">
        <w:rPr>
          <w:sz w:val="10"/>
        </w:rPr>
        <w:t>all across</w:t>
      </w:r>
      <w:proofErr w:type="gramEnd"/>
      <w:r w:rsidRPr="00CD1697">
        <w:rPr>
          <w:sz w:val="10"/>
        </w:rPr>
        <w:t xml:space="preserve"> satellites in space). Yet, this model also accepts that current budgetary constraints mean that the United States is unlikely to invest significantly more into unwieldy and expensive space systems.</w:t>
      </w:r>
    </w:p>
    <w:p w14:paraId="4B935504" w14:textId="77777777" w:rsidR="00585496" w:rsidRPr="00DA64D7" w:rsidRDefault="00585496" w:rsidP="00585496">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This is in keeping with the classic deterrence</w:t>
      </w:r>
      <w:r w:rsidRPr="00F32F5F">
        <w:rPr>
          <w:rStyle w:val="StyleUnderline"/>
        </w:rPr>
        <w:t xml:space="preserve"> model of Mutual Assured Destru</w:t>
      </w:r>
      <w:r w:rsidRPr="00DA64D7">
        <w:rPr>
          <w:rStyle w:val="StyleUnderline"/>
        </w:rPr>
        <w:t>ction (MAD).</w:t>
      </w:r>
    </w:p>
    <w:p w14:paraId="6E31495A" w14:textId="77777777" w:rsidR="00585496" w:rsidRPr="00CD1697" w:rsidRDefault="00585496" w:rsidP="00585496">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73D7E5CC" w14:textId="77777777" w:rsidR="00585496" w:rsidRPr="00CD1697" w:rsidRDefault="00585496" w:rsidP="00585496">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3C97B6B9" w14:textId="77777777" w:rsidR="00585496" w:rsidRPr="00CD1697" w:rsidRDefault="00585496" w:rsidP="00585496">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14:paraId="2349BB8A" w14:textId="77777777" w:rsidR="00585496" w:rsidRPr="00606649" w:rsidRDefault="00585496" w:rsidP="00585496">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w:t>
      </w:r>
      <w:proofErr w:type="gramStart"/>
      <w:r w:rsidRPr="00F32F5F">
        <w:rPr>
          <w:rStyle w:val="Emphasis"/>
        </w:rPr>
        <w:t>are able to</w:t>
      </w:r>
      <w:proofErr w:type="gramEnd"/>
      <w:r w:rsidRPr="00F32F5F">
        <w:rPr>
          <w:rStyle w:val="Emphasis"/>
        </w:rPr>
        <w:t xml:space="preserve">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14:paraId="5EAC58ED" w14:textId="77777777" w:rsidR="00585496" w:rsidRPr="00C87CFE" w:rsidRDefault="00585496" w:rsidP="00585496">
      <w:r w:rsidRPr="00C87CFE">
        <w:t>A Hegemonic Model</w:t>
      </w:r>
    </w:p>
    <w:p w14:paraId="14DC53FE" w14:textId="77777777" w:rsidR="00585496" w:rsidRPr="00CD1697" w:rsidRDefault="00585496" w:rsidP="00585496">
      <w:pPr>
        <w:rPr>
          <w:sz w:val="10"/>
        </w:rPr>
      </w:pPr>
      <w:r w:rsidRPr="00DB479A">
        <w:rPr>
          <w:rStyle w:val="StyleUnderline"/>
          <w:highlight w:val="yellow"/>
        </w:rPr>
        <w:lastRenderedPageBreak/>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w:t>
      </w:r>
      <w:proofErr w:type="gramStart"/>
      <w:r w:rsidRPr="00CD1697">
        <w:rPr>
          <w:sz w:val="10"/>
        </w:rPr>
        <w:t>possible</w:t>
      </w:r>
      <w:proofErr w:type="gramEnd"/>
      <w:r w:rsidRPr="00CD1697">
        <w:rPr>
          <w:sz w:val="10"/>
        </w:rPr>
        <w:t xml:space="preserve"> overwhelming the sources of danger rather than fleeing from them. </w:t>
      </w:r>
      <w:r w:rsidRPr="00F32F5F">
        <w:rPr>
          <w:rStyle w:val="StyleUnderline"/>
        </w:rPr>
        <w:t>Expansion, we have assumed, is the path to security</w:t>
      </w:r>
      <w:r w:rsidRPr="00CD1697">
        <w:rPr>
          <w:sz w:val="10"/>
        </w:rPr>
        <w:t>.”8</w:t>
      </w:r>
    </w:p>
    <w:p w14:paraId="638EED38" w14:textId="77777777" w:rsidR="00585496" w:rsidRPr="00CD1697" w:rsidRDefault="00585496" w:rsidP="00585496">
      <w:pPr>
        <w:rPr>
          <w:sz w:val="12"/>
          <w:szCs w:val="12"/>
        </w:rPr>
      </w:pPr>
      <w:r w:rsidRPr="00CD1697">
        <w:rPr>
          <w:sz w:val="12"/>
          <w:szCs w:val="12"/>
        </w:rPr>
        <w:t xml:space="preserve">What of the claim that a deterrence-based space superiority model creates stability? The primary claim of deterrence efficacy is that during the Cold War, the </w:t>
      </w:r>
      <w:proofErr w:type="gramStart"/>
      <w:r w:rsidRPr="00CD1697">
        <w:rPr>
          <w:sz w:val="12"/>
          <w:szCs w:val="12"/>
        </w:rPr>
        <w:t>more or less equal</w:t>
      </w:r>
      <w:proofErr w:type="gramEnd"/>
      <w:r w:rsidRPr="00CD1697">
        <w:rPr>
          <w:sz w:val="12"/>
          <w:szCs w:val="12"/>
        </w:rPr>
        <w:t xml:space="preserve">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w:t>
      </w:r>
      <w:proofErr w:type="gramStart"/>
      <w:r w:rsidRPr="00CD1697">
        <w:rPr>
          <w:sz w:val="12"/>
          <w:szCs w:val="12"/>
        </w:rPr>
        <w:t>all of</w:t>
      </w:r>
      <w:proofErr w:type="gramEnd"/>
      <w:r w:rsidRPr="00CD1697">
        <w:rPr>
          <w:sz w:val="12"/>
          <w:szCs w:val="12"/>
        </w:rPr>
        <w:t xml:space="preserve"> the time that deterrence was employed, American policymakers assured the public that MAD was better than the alternatives—compellence,9 Rollback,10 and hegemony—because it restrained Soviet aggression.</w:t>
      </w:r>
    </w:p>
    <w:p w14:paraId="7D2F7527" w14:textId="77777777" w:rsidR="00585496" w:rsidRPr="00CD1697" w:rsidRDefault="00585496" w:rsidP="00585496">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20AE4405" w14:textId="77777777" w:rsidR="00585496" w:rsidRPr="00CD1697" w:rsidRDefault="00585496" w:rsidP="00585496">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 xml:space="preserve">The Soviets were </w:t>
      </w:r>
      <w:proofErr w:type="gramStart"/>
      <w:r w:rsidRPr="00F32F5F">
        <w:rPr>
          <w:rStyle w:val="StyleUnderline"/>
        </w:rPr>
        <w:t>by definition a</w:t>
      </w:r>
      <w:proofErr w:type="gramEnd"/>
      <w:r w:rsidRPr="00F32F5F">
        <w:rPr>
          <w:rStyle w:val="StyleUnderline"/>
        </w:rPr>
        <w:t xml:space="preserve">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58742831" w14:textId="77777777" w:rsidR="00585496" w:rsidRPr="003D2BF7" w:rsidRDefault="00585496" w:rsidP="00585496">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w:t>
      </w:r>
      <w:proofErr w:type="gramStart"/>
      <w:r w:rsidRPr="00F32F5F">
        <w:rPr>
          <w:rStyle w:val="StyleUnderline"/>
        </w:rPr>
        <w:t>in order to</w:t>
      </w:r>
      <w:proofErr w:type="gramEnd"/>
      <w:r w:rsidRPr="00F32F5F">
        <w:rPr>
          <w:rStyle w:val="StyleUnderline"/>
        </w:rPr>
        <w:t xml:space="preserve"> help defeat the Soviet Union</w:t>
      </w:r>
      <w:r w:rsidRPr="00CD1697">
        <w:rPr>
          <w:sz w:val="12"/>
        </w:rPr>
        <w:t xml:space="preserve">. </w:t>
      </w:r>
      <w:r w:rsidRPr="00F32F5F">
        <w:rPr>
          <w:rStyle w:val="StyleUnderline"/>
        </w:rPr>
        <w:t>Reagan also recognized that the demilitarized sanctuary vie</w:t>
      </w:r>
      <w:r w:rsidRPr="003D2BF7">
        <w:rPr>
          <w:rStyle w:val="StyleUnderline"/>
        </w:rPr>
        <w:t xml:space="preserve">w of space was irrelevant, and he </w:t>
      </w:r>
      <w:r w:rsidRPr="003D2BF7">
        <w:rPr>
          <w:rStyle w:val="Emphasis"/>
        </w:rPr>
        <w:t>eschewed arms control agreements</w:t>
      </w:r>
      <w:r w:rsidRPr="003D2BF7">
        <w:rPr>
          <w:rStyle w:val="StyleUnderline"/>
        </w:rPr>
        <w:t xml:space="preserve"> that sought to counteract the inherent American advantages in space</w:t>
      </w:r>
      <w:r w:rsidRPr="003D2BF7">
        <w:rPr>
          <w:sz w:val="12"/>
        </w:rPr>
        <w:t xml:space="preserve">. </w:t>
      </w:r>
      <w:r w:rsidRPr="003D2BF7">
        <w:rPr>
          <w:rStyle w:val="StyleUnderline"/>
        </w:rPr>
        <w:t>President Reagan not only embraced a militarized view of space, but in 1983, he also called for the weaponization of space with his Strategic Defense Initiative (SDI).</w:t>
      </w:r>
    </w:p>
    <w:p w14:paraId="7B36B85D" w14:textId="77777777" w:rsidR="00585496" w:rsidRPr="003D2BF7" w:rsidRDefault="00585496" w:rsidP="00585496">
      <w:pPr>
        <w:rPr>
          <w:u w:val="single"/>
        </w:rPr>
      </w:pPr>
      <w:r w:rsidRPr="003D2BF7">
        <w:rPr>
          <w:sz w:val="8"/>
        </w:rPr>
        <w:t xml:space="preserve">By the 1980s, the United States was becoming increasingly dependent on space for military purposes (primarily </w:t>
      </w:r>
      <w:proofErr w:type="gramStart"/>
      <w:r w:rsidRPr="003D2BF7">
        <w:rPr>
          <w:sz w:val="8"/>
        </w:rPr>
        <w:t>in the area of</w:t>
      </w:r>
      <w:proofErr w:type="gramEnd"/>
      <w:r w:rsidRPr="003D2BF7">
        <w:rPr>
          <w:sz w:val="8"/>
        </w:rPr>
        <w:t xml:space="preserve">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3D2BF7">
        <w:rPr>
          <w:rStyle w:val="StyleUnderline"/>
        </w:rPr>
        <w:t>, he sought to remove the notion of deterrence through MAD and replace it with the concept of hegemony through “Mutual Assured Survival.”</w:t>
      </w:r>
    </w:p>
    <w:p w14:paraId="7D4BBC72" w14:textId="77777777" w:rsidR="00585496" w:rsidRPr="003D2BF7" w:rsidRDefault="00585496" w:rsidP="00585496">
      <w:pPr>
        <w:rPr>
          <w:sz w:val="10"/>
        </w:rPr>
      </w:pPr>
      <w:r w:rsidRPr="003D2BF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3D2BF7">
        <w:rPr>
          <w:rStyle w:val="StyleUnderline"/>
        </w:rPr>
        <w:t>the Reagan Administration's shift in focus was a key factor in the collapse of the Soviet Union as the Soviet leadership then embarked on a tit-for-tat arms buildup that their economy simply could not sustain</w:t>
      </w:r>
      <w:r w:rsidRPr="003D2BF7">
        <w:rPr>
          <w:sz w:val="10"/>
        </w:rPr>
        <w:t>. 13</w:t>
      </w:r>
    </w:p>
    <w:p w14:paraId="5D895A92" w14:textId="77777777" w:rsidR="00585496" w:rsidRPr="00F32F5F" w:rsidRDefault="00585496" w:rsidP="00585496">
      <w:pPr>
        <w:rPr>
          <w:u w:val="single"/>
        </w:rPr>
      </w:pPr>
      <w:r w:rsidRPr="003D2BF7">
        <w:rPr>
          <w:rStyle w:val="StyleUnderline"/>
        </w:rPr>
        <w:t>Even if deterrence did facilitate a significant reduction in hostility</w:t>
      </w:r>
      <w:r w:rsidRPr="003D2BF7">
        <w:rPr>
          <w:sz w:val="12"/>
        </w:rPr>
        <w:t>—thereby creating the bipolar stability—</w:t>
      </w:r>
      <w:r w:rsidRPr="003D2BF7">
        <w:rPr>
          <w:rStyle w:val="StyleUnderline"/>
        </w:rPr>
        <w:t>no such hope for stability exists in space today</w:t>
      </w:r>
      <w:r w:rsidRPr="003D2BF7">
        <w:rPr>
          <w:sz w:val="12"/>
        </w:rPr>
        <w:t>. As argued earlier, U</w:t>
      </w:r>
      <w:r w:rsidRPr="003D2BF7">
        <w:rPr>
          <w:rStyle w:val="StyleUnderline"/>
        </w:rPr>
        <w:t>.S. reliance on space assets for its most basic functions is far greater than that of other countries. Furthermore, there is no way that the United States can—or should—abandon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space dominance is the only hope to create the stability</w:t>
      </w:r>
      <w:r w:rsidRPr="00F32F5F">
        <w:rPr>
          <w:rStyle w:val="StyleUnderline"/>
        </w:rPr>
        <w:t xml:space="preserve"> that most planners seek, while at the same time defending the American position in space.</w:t>
      </w:r>
    </w:p>
    <w:p w14:paraId="7964884C" w14:textId="77777777" w:rsidR="00585496" w:rsidRPr="00171C3B" w:rsidRDefault="00585496" w:rsidP="00585496">
      <w:pPr>
        <w:rPr>
          <w:sz w:val="10"/>
        </w:rPr>
      </w:pPr>
      <w:r w:rsidRPr="00F32F5F">
        <w:rPr>
          <w:rStyle w:val="StyleUnderline"/>
        </w:rPr>
        <w:t xml:space="preserve">Space dominance as a model for stability is nothing </w:t>
      </w:r>
      <w:r w:rsidRPr="00171C3B">
        <w:rPr>
          <w:rStyle w:val="StyleUnderline"/>
        </w:rPr>
        <w:t>new. Indeed, Hegemonic Stability Theory (HST) asserts</w:t>
      </w:r>
      <w:r w:rsidRPr="00171C3B">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171C3B">
        <w:rPr>
          <w:rStyle w:val="StyleUnderline"/>
        </w:rPr>
        <w:t>hegemonic power can set the agenda and the rules that govern the system. The relative weakness of the other actors in the system is well understood, which then prompts these weak actors to abandon any hope of challenging the hegemonic power's rule.</w:t>
      </w:r>
      <w:r w:rsidRPr="00171C3B">
        <w:rPr>
          <w:sz w:val="10"/>
        </w:rPr>
        <w:t xml:space="preserve"> </w:t>
      </w:r>
      <w:r w:rsidRPr="00171C3B">
        <w:rPr>
          <w:rStyle w:val="StyleUnderline"/>
        </w:rPr>
        <w:t>Eventually, they end up accommodating the hegemonic power. The lack of challenge creates peaceful stability</w:t>
      </w:r>
      <w:r w:rsidRPr="00171C3B">
        <w:rPr>
          <w:sz w:val="10"/>
        </w:rPr>
        <w:t>.14 The fact that one actor is setting the rules means that the system is simple to operate in, as well.</w:t>
      </w:r>
    </w:p>
    <w:p w14:paraId="20CDD614" w14:textId="77777777" w:rsidR="00585496" w:rsidRPr="00946CEA" w:rsidRDefault="00585496" w:rsidP="00585496">
      <w:pPr>
        <w:rPr>
          <w:u w:val="single"/>
        </w:rPr>
      </w:pPr>
      <w:r w:rsidRPr="00171C3B">
        <w:rPr>
          <w:sz w:val="12"/>
        </w:rPr>
        <w:lastRenderedPageBreak/>
        <w:t xml:space="preserve">The same logic that buttresses the HST international relations theory arguably undergirds the military strategy of space dominance. If this claim is so, </w:t>
      </w:r>
      <w:r w:rsidRPr="00171C3B">
        <w:rPr>
          <w:rStyle w:val="StyleUnderline"/>
        </w:rPr>
        <w:t>then American hegemony in space is essential for the continued survival of the</w:t>
      </w:r>
      <w:r w:rsidRPr="00946CEA">
        <w:rPr>
          <w:rStyle w:val="StyleUnderline"/>
        </w:rPr>
        <w:t xml:space="preserve"> United States</w:t>
      </w:r>
      <w:r w:rsidRPr="00946CEA">
        <w:rPr>
          <w:sz w:val="12"/>
        </w:rPr>
        <w:t xml:space="preserve">. Whereas there are legitimate arguments to be made regarding the reliance on deterrence-based models for creating stability during the Cold War, the fact is that </w:t>
      </w:r>
      <w:r w:rsidRPr="00946CEA">
        <w:rPr>
          <w:rStyle w:val="StyleUnderline"/>
        </w:rPr>
        <w:t xml:space="preserve">the world is more multipolar today than it was 25 years ago. Despite what writer Fareed Zakaria has dubbed “the rise of the rest,”15 the United States still retains greater relative power. Therefore, it is </w:t>
      </w:r>
      <w:r w:rsidRPr="00946CEA">
        <w:rPr>
          <w:rStyle w:val="Emphasis"/>
        </w:rPr>
        <w:t>inevitable</w:t>
      </w:r>
      <w:r w:rsidRPr="00946CEA">
        <w:rPr>
          <w:rStyle w:val="StyleUnderline"/>
        </w:rPr>
        <w:t xml:space="preserve"> and logical that the United States should expand its hegemonic position in space, in order to secure its </w:t>
      </w:r>
      <w:proofErr w:type="gramStart"/>
      <w:r w:rsidRPr="00946CEA">
        <w:rPr>
          <w:rStyle w:val="StyleUnderline"/>
        </w:rPr>
        <w:t>place</w:t>
      </w:r>
      <w:proofErr w:type="gramEnd"/>
      <w:r w:rsidRPr="00946CEA">
        <w:rPr>
          <w:rStyle w:val="StyleUnderline"/>
        </w:rPr>
        <w:t xml:space="preserve"> there.</w:t>
      </w:r>
    </w:p>
    <w:p w14:paraId="139A8A85" w14:textId="77777777" w:rsidR="00585496" w:rsidRPr="00F32F5F" w:rsidRDefault="00585496" w:rsidP="00585496">
      <w:pPr>
        <w:rPr>
          <w:u w:val="single"/>
        </w:rPr>
      </w:pPr>
      <w:r w:rsidRPr="00946CEA">
        <w:t>Whereas deterrence-based models, such as space superiority</w:t>
      </w:r>
      <w:r w:rsidRPr="00C87CFE">
        <w:t xml:space="preserve">, may have worked in a less chaotic international system, no such stability can be achieved today. </w:t>
      </w:r>
      <w:r w:rsidRPr="00F32F5F">
        <w:rPr>
          <w:rStyle w:val="StyleUnderline"/>
        </w:rPr>
        <w:t xml:space="preserve">Many of </w:t>
      </w:r>
      <w:r w:rsidRPr="00DB479A">
        <w:rPr>
          <w:rStyle w:val="StyleUnderline"/>
          <w:highlight w:val="yellow"/>
        </w:rPr>
        <w:t xml:space="preserve">America's competitors </w:t>
      </w:r>
      <w:r w:rsidRPr="00171C3B">
        <w:rPr>
          <w:rStyle w:val="StyleUnderline"/>
        </w:rPr>
        <w:t>are revanchist states intent on redefining the world or</w:t>
      </w:r>
      <w:r w:rsidRPr="00171C3B">
        <w:t xml:space="preserve">der. They are not interested in preserving the American position in space. </w:t>
      </w:r>
      <w:r w:rsidRPr="00171C3B">
        <w:rPr>
          <w:rStyle w:val="StyleUnderline"/>
        </w:rPr>
        <w:t>Also, they are not cowed by a U.S. deterrence strategy</w:t>
      </w:r>
      <w:r w:rsidRPr="00F32F5F">
        <w:rPr>
          <w:rStyle w:val="StyleUnderline"/>
        </w:rPr>
        <w:t xml:space="preserve"> in space. Rather, </w:t>
      </w:r>
      <w:r w:rsidRPr="00171C3B">
        <w:rPr>
          <w:rStyle w:val="StyleUnderline"/>
        </w:rPr>
        <w:t xml:space="preserve">they </w:t>
      </w:r>
      <w:r w:rsidRPr="00DB479A">
        <w:rPr>
          <w:rStyle w:val="StyleUnderline"/>
          <w:highlight w:val="yellow"/>
        </w:rPr>
        <w:t xml:space="preserve">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14:paraId="2AC0CE35" w14:textId="77777777" w:rsidR="00585496" w:rsidRPr="00F32F5F" w:rsidRDefault="00585496" w:rsidP="00585496">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14:paraId="41B3A271" w14:textId="77777777" w:rsidR="00585496" w:rsidRPr="00CD1697" w:rsidRDefault="00585496" w:rsidP="00585496">
      <w:pPr>
        <w:rPr>
          <w:sz w:val="10"/>
        </w:rPr>
      </w:pP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236BA511" w14:textId="77777777" w:rsidR="00585496" w:rsidRDefault="00585496" w:rsidP="00585496"/>
    <w:p w14:paraId="73A832BF" w14:textId="77777777" w:rsidR="00585496" w:rsidRDefault="00585496" w:rsidP="00585496"/>
    <w:p w14:paraId="16AFC4B9" w14:textId="77777777" w:rsidR="00585496" w:rsidRDefault="00585496" w:rsidP="00585496">
      <w:pPr>
        <w:pStyle w:val="Heading4"/>
      </w:pPr>
      <w:r>
        <w:t>US hegemony prevents great-power conflicts that escalates to nuclear war</w:t>
      </w:r>
    </w:p>
    <w:p w14:paraId="701AA015" w14:textId="77777777" w:rsidR="00585496" w:rsidRPr="00A01920" w:rsidRDefault="00585496" w:rsidP="00585496">
      <w:r w:rsidRPr="00C1487A">
        <w:rPr>
          <w:rStyle w:val="Style13ptBold"/>
        </w:rPr>
        <w:t xml:space="preserve">Brands and </w:t>
      </w:r>
      <w:proofErr w:type="spellStart"/>
      <w:r w:rsidRPr="00C1487A">
        <w:rPr>
          <w:rStyle w:val="Style13ptBold"/>
        </w:rPr>
        <w:t>Edel</w:t>
      </w:r>
      <w:proofErr w:type="spellEnd"/>
      <w:r w:rsidRPr="00C1487A">
        <w:rPr>
          <w:rStyle w:val="Style13ptBold"/>
        </w:rPr>
        <w:t xml:space="preserve"> 19</w:t>
      </w:r>
      <w:r>
        <w:t xml:space="preserve"> (Hal Brands and Charles </w:t>
      </w:r>
      <w:proofErr w:type="spellStart"/>
      <w:r>
        <w:t>Edel</w:t>
      </w:r>
      <w:proofErr w:type="spellEnd"/>
      <w:r>
        <w:t xml:space="preserve">. Hal Brands is the Henry Kissinger Distinguished Professor of Global Affairs in the Johns Hopkins School of Advanced International Studies and a scholar at the American Enterprise Institute. Charles </w:t>
      </w:r>
      <w:proofErr w:type="spellStart"/>
      <w:r>
        <w:t>Edel</w:t>
      </w:r>
      <w:proofErr w:type="spellEnd"/>
      <w:r>
        <w:t xml:space="preserve">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10" w:history="1">
        <w:r w:rsidRPr="008D383B">
          <w:rPr>
            <w:rStyle w:val="Hyperlink"/>
          </w:rPr>
          <w:t>http://www.jstor.org/stable/j.ctvbnm3r9.11</w:t>
        </w:r>
      </w:hyperlink>
      <w:r>
        <w:t>)</w:t>
      </w:r>
    </w:p>
    <w:p w14:paraId="487C2C48" w14:textId="77777777" w:rsidR="00585496" w:rsidRPr="004C64A1" w:rsidRDefault="00585496" w:rsidP="00585496">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 xml:space="preserve">More broadly, what links these challenges together is their opposition to the constellation of power, norms, and relationships that the U.S.-led order entails, and in their propensity to use violence, coercion, </w:t>
      </w:r>
      <w:r w:rsidRPr="00F75678">
        <w:rPr>
          <w:rStyle w:val="StyleUnderline"/>
        </w:rPr>
        <w:lastRenderedPageBreak/>
        <w:t>and intimidation as means of making that opposition effective</w:t>
      </w:r>
      <w:r w:rsidRPr="004C64A1">
        <w:rPr>
          <w:sz w:val="10"/>
        </w:rPr>
        <w:t>. Taken collectively, these challenges constitute a geopolitical sea change from the post– Cold War era.</w:t>
      </w:r>
    </w:p>
    <w:p w14:paraId="5EBB9A4D" w14:textId="77777777" w:rsidR="00585496" w:rsidRPr="00946CEA" w:rsidRDefault="00585496" w:rsidP="00585496">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w:t>
      </w:r>
      <w:r w:rsidRPr="00946CEA">
        <w:rPr>
          <w:sz w:val="8"/>
        </w:rPr>
        <w:t>that seemed to have followed the Soviet empire onto the ash heap of history.</w:t>
      </w:r>
    </w:p>
    <w:p w14:paraId="5E1B5523" w14:textId="77777777" w:rsidR="00585496" w:rsidRPr="00946CEA" w:rsidRDefault="00585496" w:rsidP="00585496">
      <w:pPr>
        <w:rPr>
          <w:rStyle w:val="StyleUnderline"/>
        </w:rPr>
      </w:pPr>
      <w:r w:rsidRPr="00946CEA">
        <w:rPr>
          <w:rStyle w:val="StyleUnderline"/>
        </w:rPr>
        <w:t>Both Beijing and Moscow ar</w:t>
      </w:r>
      <w:r w:rsidRPr="00946CEA">
        <w:rPr>
          <w:sz w:val="8"/>
        </w:rPr>
        <w:t xml:space="preserve">e, after all, </w:t>
      </w:r>
      <w:r w:rsidRPr="00946CEA">
        <w:rPr>
          <w:rStyle w:val="StyleUnderline"/>
        </w:rPr>
        <w:t>optimizing their forces and exercising aggressively in preparation for potential conflicts with the United States and its allies</w:t>
      </w:r>
      <w:r w:rsidRPr="00946CEA">
        <w:rPr>
          <w:sz w:val="8"/>
        </w:rPr>
        <w:t xml:space="preserve">; </w:t>
      </w:r>
      <w:r w:rsidRPr="00946CEA">
        <w:rPr>
          <w:rStyle w:val="StyleUnderline"/>
        </w:rPr>
        <w:t xml:space="preserve">Russian doctrine explicitly emphasizes the limited use of nuclear weapons to achieve escalation dominance </w:t>
      </w:r>
      <w:r w:rsidRPr="00946CEA">
        <w:rPr>
          <w:sz w:val="8"/>
        </w:rPr>
        <w:t xml:space="preserve">in a war with Washington.35 </w:t>
      </w:r>
      <w:r w:rsidRPr="00946CEA">
        <w:rPr>
          <w:rStyle w:val="StyleUnderline"/>
        </w:rPr>
        <w:t>In Syria, U.S. and Russian forces even came into deadly contact in early 2018</w:t>
      </w:r>
      <w:r w:rsidRPr="00946CEA">
        <w:rPr>
          <w:sz w:val="8"/>
        </w:rPr>
        <w:t xml:space="preserve">. American airpower decimated a contingent of government-sponsored Russian mercenaries that was attacking a base at which U.S. troops were present, </w:t>
      </w:r>
      <w:r w:rsidRPr="00946CEA">
        <w:rPr>
          <w:rStyle w:val="StyleUnderline"/>
        </w:rPr>
        <w:t>an incident demonstrating the increasing boldness of Russian operations and the corresponding potential for escalation.</w:t>
      </w:r>
      <w:r w:rsidRPr="00946CEA">
        <w:rPr>
          <w:sz w:val="8"/>
        </w:rPr>
        <w:t xml:space="preserve">36 The world has not yet returned to the epic clashes for global dominance that characterized the twentieth century, but </w:t>
      </w:r>
      <w:r w:rsidRPr="00946CEA">
        <w:rPr>
          <w:rStyle w:val="StyleUnderline"/>
        </w:rPr>
        <w:t>it has returned to the historical norm of great-power struggle, with all the associated dangers.</w:t>
      </w:r>
    </w:p>
    <w:p w14:paraId="599DFF66" w14:textId="77777777" w:rsidR="00585496" w:rsidRPr="00F75678" w:rsidRDefault="00585496" w:rsidP="00585496">
      <w:pPr>
        <w:rPr>
          <w:rStyle w:val="StyleUnderline"/>
        </w:rPr>
      </w:pPr>
      <w:r w:rsidRPr="00946CEA">
        <w:rPr>
          <w:sz w:val="10"/>
        </w:rPr>
        <w:t xml:space="preserve">Those dangers may be even greater than most observers appreciate, because </w:t>
      </w:r>
      <w:r w:rsidRPr="00946CEA">
        <w:rPr>
          <w:rStyle w:val="StyleUnderline"/>
        </w:rPr>
        <w:t>if today’s great-power competitions are still most intense at the regional level, who is to say where these competitions will end</w:t>
      </w:r>
      <w:r w:rsidRPr="00946CEA">
        <w:rPr>
          <w:sz w:val="10"/>
        </w:rPr>
        <w:t xml:space="preserve">? By all appearances, </w:t>
      </w:r>
      <w:r w:rsidRPr="00946CEA">
        <w:rPr>
          <w:rStyle w:val="Emphasis"/>
        </w:rPr>
        <w:t>Russia does not simply want to be a “regional power</w:t>
      </w:r>
      <w:r w:rsidRPr="00946CEA">
        <w:rPr>
          <w:sz w:val="10"/>
        </w:rPr>
        <w:t xml:space="preserve">” (as Obama cuttingly described it) that dominates South Ossetia and Crimea.37 </w:t>
      </w:r>
      <w:r w:rsidRPr="00946CEA">
        <w:rPr>
          <w:rStyle w:val="StyleUnderline"/>
        </w:rPr>
        <w:t>It aspires to the deep European and extra-regional impact that previous incarnations of the Russian state enjoyed</w:t>
      </w:r>
      <w:r w:rsidRPr="00946CEA">
        <w:rPr>
          <w:sz w:val="10"/>
        </w:rPr>
        <w:t xml:space="preserve">. </w:t>
      </w:r>
      <w:r w:rsidRPr="00946CEA">
        <w:rPr>
          <w:rStyle w:val="StyleUnderline"/>
        </w:rPr>
        <w:t>Why else would Putin boast about how far his troops can drive into Eastern Europe? Why else would Moscow be deploying military power into the Middle East? Why else would it be continuing to cultivate intelligence and military relationships in</w:t>
      </w:r>
      <w:r w:rsidRPr="00DA64D7">
        <w:rPr>
          <w:rStyle w:val="StyleUnderline"/>
        </w:rPr>
        <w:t xml:space="preserve"> regions as remote as Latin America?</w:t>
      </w:r>
    </w:p>
    <w:p w14:paraId="1D5BC42C" w14:textId="77777777" w:rsidR="00585496" w:rsidRPr="004C64A1" w:rsidRDefault="00585496" w:rsidP="00585496">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 for tomorrow are clearly much bolder</w:t>
      </w:r>
      <w:r w:rsidRPr="004C64A1">
        <w:rPr>
          <w:sz w:val="10"/>
        </w:rPr>
        <w:t xml:space="preserve">. Beijing probably does not envision itself fully overthrowing the international order, simply because it has </w:t>
      </w:r>
      <w:proofErr w:type="spellStart"/>
      <w:r w:rsidRPr="004C64A1">
        <w:rPr>
          <w:sz w:val="10"/>
        </w:rPr>
        <w:t>profi</w:t>
      </w:r>
      <w:proofErr w:type="spellEnd"/>
      <w:r w:rsidRPr="004C64A1">
        <w:rPr>
          <w:sz w:val="10"/>
        </w:rPr>
        <w:t xml:space="preserve">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r w:rsidRPr="004C64A1">
        <w:rPr>
          <w:sz w:val="10"/>
        </w:rPr>
        <w:t xml:space="preserve">. Popular Chinese movies depict Beijing replacing Washington as the dominant actor in sub-Saharan Africa—a fi </w:t>
      </w:r>
      <w:proofErr w:type="spellStart"/>
      <w:r w:rsidRPr="004C64A1">
        <w:rPr>
          <w:sz w:val="10"/>
        </w:rPr>
        <w:t>ctional</w:t>
      </w:r>
      <w:proofErr w:type="spellEnd"/>
      <w:r w:rsidRPr="004C64A1">
        <w:rPr>
          <w:sz w:val="10"/>
        </w:rPr>
        <w:t xml:space="preserve">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Jinping</w:t>
      </w:r>
      <w:r w:rsidRPr="00F75678">
        <w:rPr>
          <w:rStyle w:val="StyleUnderline"/>
        </w:rPr>
        <w:t xml:space="preserve"> </w:t>
      </w:r>
      <w:r w:rsidRPr="00DB479A">
        <w:rPr>
          <w:rStyle w:val="StyleUnderline"/>
          <w:highlight w:val="yellow"/>
        </w:rPr>
        <w:t>told</w:t>
      </w:r>
      <w:r w:rsidRPr="00F75678">
        <w:rPr>
          <w:rStyle w:val="StyleUnderline"/>
        </w:rPr>
        <w:t xml:space="preserve"> the Nineteenth National </w:t>
      </w:r>
      <w:r w:rsidRPr="00DB479A">
        <w:rPr>
          <w:rStyle w:val="StyleUnderline"/>
          <w:highlight w:val="yellow"/>
        </w:rPr>
        <w:t>Congress of 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could now “</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as an alternative to U.S. leadership</w:t>
      </w:r>
      <w:r w:rsidRPr="00F75678">
        <w:rPr>
          <w:rStyle w:val="StyleUnderline"/>
        </w:rPr>
        <w:t>.</w:t>
      </w:r>
      <w:r w:rsidRPr="004C64A1">
        <w:rPr>
          <w:sz w:val="10"/>
        </w:rPr>
        <w:t>38</w:t>
      </w:r>
    </w:p>
    <w:p w14:paraId="648196D6" w14:textId="77777777" w:rsidR="00585496" w:rsidRDefault="00585496" w:rsidP="00585496">
      <w:pPr>
        <w:rPr>
          <w:rStyle w:val="StyleUnderline"/>
        </w:rPr>
      </w:pPr>
      <w:r w:rsidRPr="004C64A1">
        <w:rPr>
          <w:sz w:val="10"/>
        </w:rPr>
        <w:t xml:space="preserve">These ambitions may or may not be realistic. </w:t>
      </w:r>
      <w:r w:rsidRPr="00F75678">
        <w:rPr>
          <w:rStyle w:val="StyleUnderline"/>
        </w:rPr>
        <w:t xml:space="preserve">But they demonstrate just how </w:t>
      </w:r>
      <w:proofErr w:type="spellStart"/>
      <w:r w:rsidRPr="00F75678">
        <w:rPr>
          <w:rStyle w:val="StyleUnderline"/>
        </w:rPr>
        <w:t>signifi</w:t>
      </w:r>
      <w:proofErr w:type="spellEnd"/>
      <w:r w:rsidRPr="00F75678">
        <w:rPr>
          <w:rStyle w:val="StyleUnderline"/>
        </w:rPr>
        <w:t xml:space="preserve"> </w:t>
      </w:r>
      <w:proofErr w:type="spellStart"/>
      <w:r w:rsidRPr="00F75678">
        <w:rPr>
          <w:rStyle w:val="StyleUnderline"/>
        </w:rPr>
        <w:t>cantly</w:t>
      </w:r>
      <w:proofErr w:type="spellEnd"/>
      <w:r w:rsidRPr="00F75678">
        <w:rPr>
          <w:rStyle w:val="StyleUnderline"/>
        </w:rPr>
        <w:t xml:space="preserve">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DB479A">
        <w:rPr>
          <w:rStyle w:val="Emphasis"/>
          <w:highlight w:val="yellow"/>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w:t>
      </w:r>
      <w:proofErr w:type="spellStart"/>
      <w:r w:rsidRPr="004C64A1">
        <w:rPr>
          <w:sz w:val="10"/>
        </w:rPr>
        <w:t>Pacifi</w:t>
      </w:r>
      <w:proofErr w:type="spellEnd"/>
      <w:r w:rsidRPr="004C64A1">
        <w:rPr>
          <w:sz w:val="10"/>
        </w:rPr>
        <w:t xml:space="preserve">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 xml:space="preserve">interests expand with </w:t>
      </w:r>
      <w:r w:rsidRPr="00DB479A">
        <w:rPr>
          <w:rStyle w:val="Emphasis"/>
          <w:highlight w:val="yellow"/>
        </w:rPr>
        <w:lastRenderedPageBreak/>
        <w:t>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5A847B30" w14:textId="77777777" w:rsidR="00585496" w:rsidRPr="00403195" w:rsidRDefault="00585496" w:rsidP="00585496"/>
    <w:p w14:paraId="09EC81D7" w14:textId="138CA82C" w:rsidR="00585496" w:rsidRDefault="00585496" w:rsidP="00585496">
      <w:pPr>
        <w:pStyle w:val="Heading2"/>
      </w:pPr>
      <w:r>
        <w:lastRenderedPageBreak/>
        <w:t>5</w:t>
      </w:r>
    </w:p>
    <w:p w14:paraId="161C532A" w14:textId="1CC9145C" w:rsidR="00585496" w:rsidRDefault="00585496" w:rsidP="00585496">
      <w:pPr>
        <w:pStyle w:val="Heading3"/>
      </w:pPr>
      <w:r>
        <w:lastRenderedPageBreak/>
        <w:t>1nc – cp</w:t>
      </w:r>
    </w:p>
    <w:p w14:paraId="1CBD2436" w14:textId="70027675" w:rsidR="00585496" w:rsidRDefault="00585496" w:rsidP="00585496">
      <w:pPr>
        <w:pStyle w:val="Heading4"/>
      </w:pPr>
      <w:r>
        <w:t xml:space="preserve">CP text: </w:t>
      </w:r>
      <w:r w:rsidR="00B57842">
        <w:t>The elimination of the United States’ military is just.</w:t>
      </w:r>
    </w:p>
    <w:p w14:paraId="63BDE0F7" w14:textId="02C1ED5C" w:rsidR="00585496" w:rsidRDefault="00585496" w:rsidP="00585496">
      <w:pPr>
        <w:pStyle w:val="Heading2"/>
      </w:pPr>
      <w:r>
        <w:lastRenderedPageBreak/>
        <w:t>6</w:t>
      </w:r>
    </w:p>
    <w:p w14:paraId="64BB985E" w14:textId="2944A0B1" w:rsidR="00585496" w:rsidRDefault="00585496" w:rsidP="00585496">
      <w:pPr>
        <w:pStyle w:val="Heading3"/>
      </w:pPr>
      <w:r>
        <w:lastRenderedPageBreak/>
        <w:t>1nc – cp</w:t>
      </w:r>
    </w:p>
    <w:p w14:paraId="0617FFF0" w14:textId="11BD68B0" w:rsidR="004665C2" w:rsidRDefault="00585496" w:rsidP="00585496">
      <w:pPr>
        <w:pStyle w:val="Heading4"/>
      </w:pPr>
      <w:r>
        <w:t xml:space="preserve">CP – the 50 states of the United States and all relevant territories </w:t>
      </w:r>
      <w:r w:rsidR="00B57842">
        <w:t>doing</w:t>
      </w:r>
    </w:p>
    <w:p w14:paraId="13E9720E" w14:textId="3F48682A" w:rsidR="00585496" w:rsidRDefault="00585496" w:rsidP="004665C2">
      <w:pPr>
        <w:pStyle w:val="Heading4"/>
        <w:numPr>
          <w:ilvl w:val="0"/>
          <w:numId w:val="12"/>
        </w:numPr>
      </w:pPr>
      <w:r>
        <w:t xml:space="preserve">print </w:t>
      </w:r>
      <w:r w:rsidR="00171C3B">
        <w:t xml:space="preserve">200 trillion USD dollars </w:t>
      </w:r>
    </w:p>
    <w:p w14:paraId="12528816" w14:textId="11A9936C" w:rsidR="004665C2" w:rsidRDefault="004665C2" w:rsidP="004665C2">
      <w:pPr>
        <w:pStyle w:val="Heading4"/>
        <w:numPr>
          <w:ilvl w:val="0"/>
          <w:numId w:val="12"/>
        </w:numPr>
      </w:pPr>
      <w:proofErr w:type="spellStart"/>
      <w:r>
        <w:t>publically</w:t>
      </w:r>
      <w:proofErr w:type="spellEnd"/>
      <w:r>
        <w:t xml:space="preserve"> declare their </w:t>
      </w:r>
      <w:r w:rsidR="00171C3B">
        <w:t>policy</w:t>
      </w:r>
    </w:p>
    <w:p w14:paraId="05AEA38D" w14:textId="2A65E30F" w:rsidR="00171C3B" w:rsidRDefault="00171C3B" w:rsidP="00171C3B">
      <w:pPr>
        <w:pStyle w:val="Heading4"/>
        <w:numPr>
          <w:ilvl w:val="0"/>
          <w:numId w:val="12"/>
        </w:numPr>
      </w:pPr>
      <w:r>
        <w:t xml:space="preserve">burn the money </w:t>
      </w:r>
      <w:r w:rsidR="00F42B2E">
        <w:sym w:font="Wingdings" w:char="F04A"/>
      </w:r>
    </w:p>
    <w:p w14:paraId="21C475FE" w14:textId="5C18C177" w:rsidR="00B57842" w:rsidRPr="00B57842" w:rsidRDefault="00B57842" w:rsidP="00B57842">
      <w:pPr>
        <w:pStyle w:val="Heading4"/>
      </w:pPr>
      <w:r>
        <w:t>is just</w:t>
      </w:r>
    </w:p>
    <w:p w14:paraId="7DC934E9" w14:textId="7765A6F3" w:rsidR="00585496" w:rsidRDefault="004665C2" w:rsidP="00585496">
      <w:pPr>
        <w:pStyle w:val="Heading4"/>
      </w:pPr>
      <w:r>
        <w:t xml:space="preserve">Solves the aff – the </w:t>
      </w:r>
      <w:r w:rsidR="00585496">
        <w:t xml:space="preserve">CP’s asinine </w:t>
      </w:r>
      <w:r w:rsidR="00B27B6C">
        <w:t xml:space="preserve">spending </w:t>
      </w:r>
      <w:proofErr w:type="spellStart"/>
      <w:r w:rsidR="00B27B6C">
        <w:t>dedev’s</w:t>
      </w:r>
      <w:proofErr w:type="spellEnd"/>
      <w:r w:rsidR="00B27B6C">
        <w:t>.</w:t>
      </w:r>
    </w:p>
    <w:p w14:paraId="2AFFC6D5" w14:textId="77777777" w:rsidR="00585496" w:rsidRPr="008F29E4" w:rsidRDefault="00585496" w:rsidP="00585496">
      <w:r w:rsidRPr="008F29E4">
        <w:t xml:space="preserve">Michael </w:t>
      </w:r>
      <w:r w:rsidRPr="008F29E4">
        <w:rPr>
          <w:rStyle w:val="Style13ptBold"/>
        </w:rPr>
        <w:t>Collins 18</w:t>
      </w:r>
      <w:r w:rsidRPr="008F29E4">
        <w:t>, White House correspondent for USA Today. “The national debt and the federal deficit are skyrocketing. How it affects you” October 16, 2018. IB</w:t>
      </w:r>
    </w:p>
    <w:p w14:paraId="317B9A58" w14:textId="77777777" w:rsidR="00585496" w:rsidRPr="00D46D95" w:rsidRDefault="00585496" w:rsidP="00585496">
      <w:r w:rsidRPr="00D46D95">
        <w:t xml:space="preserve">Put simply, </w:t>
      </w:r>
      <w:r w:rsidRPr="00823750">
        <w:rPr>
          <w:rStyle w:val="StyleUnderline"/>
          <w:highlight w:val="cyan"/>
        </w:rPr>
        <w:t>the deficit</w:t>
      </w:r>
      <w:r w:rsidRPr="00430429">
        <w:rPr>
          <w:rStyle w:val="StyleUnderline"/>
        </w:rPr>
        <w:t xml:space="preserve"> refers to the difference between what the federal government spends </w:t>
      </w:r>
      <w:r w:rsidRPr="00823750">
        <w:rPr>
          <w:rStyle w:val="StyleUnderline"/>
          <w:highlight w:val="cyan"/>
        </w:rPr>
        <w:t>and</w:t>
      </w:r>
      <w:r w:rsidRPr="00430429">
        <w:rPr>
          <w:rStyle w:val="StyleUnderline"/>
        </w:rPr>
        <w:t xml:space="preserve"> the revenue it takes in annually</w:t>
      </w:r>
      <w:r w:rsidRPr="00D46D95">
        <w:t xml:space="preserve">. </w:t>
      </w:r>
      <w:r w:rsidRPr="00430429">
        <w:rPr>
          <w:rStyle w:val="StyleUnderline"/>
        </w:rPr>
        <w:t xml:space="preserve">The </w:t>
      </w:r>
      <w:r w:rsidRPr="00823750">
        <w:rPr>
          <w:rStyle w:val="StyleUnderline"/>
          <w:highlight w:val="cyan"/>
        </w:rPr>
        <w:t>debt</w:t>
      </w:r>
      <w:r w:rsidRPr="00430429">
        <w:rPr>
          <w:rStyle w:val="StyleUnderline"/>
        </w:rPr>
        <w:t xml:space="preserve"> is the amount of money the federal government must borrow to cover years of budget deficits</w:t>
      </w:r>
      <w:r w:rsidRPr="00D46D95">
        <w:t>.</w:t>
      </w:r>
      <w:r>
        <w:t xml:space="preserve"> </w:t>
      </w:r>
      <w:r w:rsidRPr="00430429">
        <w:rPr>
          <w:rStyle w:val="StyleUnderline"/>
        </w:rPr>
        <w:t xml:space="preserve">Both </w:t>
      </w:r>
      <w:r w:rsidRPr="00823750">
        <w:rPr>
          <w:rStyle w:val="StyleUnderline"/>
          <w:highlight w:val="cyan"/>
        </w:rPr>
        <w:t>are on the rise</w:t>
      </w:r>
      <w:r w:rsidRPr="00D46D95">
        <w:t>.</w:t>
      </w:r>
      <w:r>
        <w:t xml:space="preserve"> </w:t>
      </w:r>
      <w:r w:rsidRPr="00823750">
        <w:rPr>
          <w:rStyle w:val="StyleUnderline"/>
          <w:highlight w:val="cyan"/>
        </w:rPr>
        <w:t>The deficit hit $779 billion</w:t>
      </w:r>
      <w:r w:rsidRPr="00430429">
        <w:rPr>
          <w:rStyle w:val="StyleUnderline"/>
        </w:rPr>
        <w:t xml:space="preserve"> in the fiscal year that ended Sept. 30 </w:t>
      </w:r>
      <w:r w:rsidRPr="00823750">
        <w:rPr>
          <w:rStyle w:val="StyleUnderline"/>
          <w:highlight w:val="cyan"/>
        </w:rPr>
        <w:t>because tax revenues are not keeping pace with government spending</w:t>
      </w:r>
      <w:r w:rsidRPr="00D46D95">
        <w:t>, the Treasury Department announced Monday. That’s a 17 percent increase over the previous year – the highest deficit in six years.</w:t>
      </w:r>
      <w:r>
        <w:t xml:space="preserve"> </w:t>
      </w:r>
      <w:r w:rsidRPr="00D46D95">
        <w:t>And it could have been worse. The year’s deficit would have been even higher if not for a shift in the timing of certain payments, the Treasury said.</w:t>
      </w:r>
      <w:r>
        <w:t xml:space="preserve"> </w:t>
      </w:r>
      <w:r w:rsidRPr="00D46D95">
        <w:t>Treasury Secretary Steven Mnuchin suggested that the rising deficit was the result of “irresponsible and unnecessary spending.” But a separate report released earlier this month by the nonpartisan Congressional Budget Office said the jump was fueled in part by the tax cuts Congress approved last year.</w:t>
      </w:r>
      <w:r>
        <w:t xml:space="preserve"> </w:t>
      </w:r>
      <w:r w:rsidRPr="00D46D95">
        <w:t xml:space="preserve">As for </w:t>
      </w:r>
      <w:r w:rsidRPr="00823750">
        <w:rPr>
          <w:rStyle w:val="StyleUnderline"/>
          <w:highlight w:val="cyan"/>
        </w:rPr>
        <w:t>the</w:t>
      </w:r>
      <w:r w:rsidRPr="00430429">
        <w:rPr>
          <w:rStyle w:val="StyleUnderline"/>
        </w:rPr>
        <w:t xml:space="preserve"> national </w:t>
      </w:r>
      <w:r w:rsidRPr="00823750">
        <w:rPr>
          <w:rStyle w:val="StyleUnderline"/>
          <w:highlight w:val="cyan"/>
        </w:rPr>
        <w:t>debt,</w:t>
      </w:r>
      <w:r w:rsidRPr="00430429">
        <w:rPr>
          <w:rStyle w:val="StyleUnderline"/>
        </w:rPr>
        <w:t xml:space="preserve"> it </w:t>
      </w:r>
      <w:r w:rsidRPr="00823750">
        <w:rPr>
          <w:rStyle w:val="StyleUnderline"/>
          <w:highlight w:val="cyan"/>
        </w:rPr>
        <w:t>continues to climb</w:t>
      </w:r>
      <w:r w:rsidRPr="00430429">
        <w:rPr>
          <w:rStyle w:val="StyleUnderline"/>
        </w:rPr>
        <w:t xml:space="preserve"> at a staggering pace. Right now, it’s more than $21 trillion and literally soaring by the second</w:t>
      </w:r>
      <w:r w:rsidRPr="00D46D95">
        <w:t>. To keep track, you almost need a clock. Luckily, there are several operated by various groups that show just how fast the debt is piling up.</w:t>
      </w:r>
      <w:r>
        <w:t xml:space="preserve"> </w:t>
      </w:r>
      <w:r w:rsidRPr="00D46D95">
        <w:t>Things haven't always been this bleak. In 2000, the federal government had a surplus of $236 billion and the national debt was less than $6 trillion, according to the Treasury Department.</w:t>
      </w:r>
      <w:r>
        <w:t xml:space="preserve"> </w:t>
      </w:r>
      <w:r w:rsidRPr="00D46D95">
        <w:t>What’s the impact?</w:t>
      </w:r>
      <w:r>
        <w:t xml:space="preserve"> </w:t>
      </w:r>
      <w:r w:rsidRPr="00D46D95">
        <w:t xml:space="preserve">More </w:t>
      </w:r>
      <w:r w:rsidRPr="00823750">
        <w:rPr>
          <w:rStyle w:val="StyleUnderline"/>
          <w:highlight w:val="cyan"/>
        </w:rPr>
        <w:t>debt and higher deficits</w:t>
      </w:r>
      <w:r w:rsidRPr="00D46D95">
        <w:t xml:space="preserve"> not only </w:t>
      </w:r>
      <w:r w:rsidRPr="00823750">
        <w:rPr>
          <w:rStyle w:val="StyleUnderline"/>
          <w:highlight w:val="cyan"/>
        </w:rPr>
        <w:t>harm the economy</w:t>
      </w:r>
      <w:r w:rsidRPr="00D46D95">
        <w:t xml:space="preserve">, </w:t>
      </w:r>
      <w:proofErr w:type="gramStart"/>
      <w:r w:rsidRPr="00D46D95">
        <w:t>they</w:t>
      </w:r>
      <w:proofErr w:type="gramEnd"/>
      <w:r w:rsidRPr="00D46D95">
        <w:t xml:space="preserve"> dip into the pocketbooks of average Americans, said Maya MacGuineas, president of the nonpartisan Committee for a Response Federal Budget.</w:t>
      </w:r>
      <w:r>
        <w:t xml:space="preserve"> </w:t>
      </w:r>
      <w:r w:rsidRPr="00D46D95">
        <w:t xml:space="preserve">For starters, </w:t>
      </w:r>
      <w:r w:rsidRPr="00430429">
        <w:rPr>
          <w:rStyle w:val="StyleUnderline"/>
        </w:rPr>
        <w:t xml:space="preserve">they </w:t>
      </w:r>
      <w:r w:rsidRPr="00823750">
        <w:rPr>
          <w:rStyle w:val="StyleUnderline"/>
          <w:highlight w:val="cyan"/>
        </w:rPr>
        <w:t>drive up interest rates, which leads to slower economic growth</w:t>
      </w:r>
      <w:r w:rsidRPr="00D46D95">
        <w:t>. Slower growth leads to lower wages, which results in a lower standard of living for Americans, MacGuineas said.</w:t>
      </w:r>
      <w:r>
        <w:t xml:space="preserve"> </w:t>
      </w:r>
      <w:r w:rsidRPr="00D46D95">
        <w:t xml:space="preserve">To pay for years of deficits, the federal government must borrow money. Roughly half of the U.S. debt is held by foreign countries, such as China, </w:t>
      </w:r>
      <w:proofErr w:type="gramStart"/>
      <w:r w:rsidRPr="00D46D95">
        <w:t>Japan</w:t>
      </w:r>
      <w:proofErr w:type="gramEnd"/>
      <w:r w:rsidRPr="00D46D95">
        <w:t xml:space="preserve"> and Saudi Arabia. China alone holds more than $1 trillion in U.S. debt.</w:t>
      </w:r>
      <w:r>
        <w:t xml:space="preserve"> </w:t>
      </w:r>
      <w:r w:rsidRPr="00D46D95">
        <w:t>Borrowing at that level is financially irresponsible, MacGuineas said. “We have a global sugar daddy that is allowing us to borrow at an unsustainable level,” she said.</w:t>
      </w:r>
      <w:r>
        <w:t xml:space="preserve"> </w:t>
      </w:r>
      <w:r w:rsidRPr="00D46D95">
        <w:t>Why is it unsustainable? Because the more we borrow, the more we pay in interest to those countries.</w:t>
      </w:r>
      <w:r>
        <w:t xml:space="preserve"> </w:t>
      </w:r>
      <w:r w:rsidRPr="00D46D95">
        <w:t>Interest on U.S. debt is projected to total $7 trillion over the next decade and, by 2026, will become the third largest category of the federal budget, according to the Peter G. Peterson Foundation, a nonpartisan organization dedicated to addressing the country’s long-term fiscal challenges.</w:t>
      </w:r>
      <w:r>
        <w:t xml:space="preserve"> </w:t>
      </w:r>
      <w:r w:rsidRPr="00D46D95">
        <w:t>“That’s $7 trillion going out on the door,” said Michael Peterson, the Peterson Foundation’s chairman and chief executive officer.</w:t>
      </w:r>
      <w:r>
        <w:t xml:space="preserve"> </w:t>
      </w:r>
      <w:r w:rsidRPr="00D46D95">
        <w:t xml:space="preserve">In other words, that’s $7 trillion that could be spent on things like roads, bridges, </w:t>
      </w:r>
      <w:proofErr w:type="gramStart"/>
      <w:r w:rsidRPr="00D46D95">
        <w:t>schools</w:t>
      </w:r>
      <w:proofErr w:type="gramEnd"/>
      <w:r w:rsidRPr="00D46D95">
        <w:t xml:space="preserve"> and other programs that benefit Americans every day.</w:t>
      </w:r>
      <w:r>
        <w:t xml:space="preserve"> </w:t>
      </w:r>
      <w:r w:rsidRPr="00D46D95">
        <w:t>There are other implications, too.</w:t>
      </w:r>
      <w:r>
        <w:t xml:space="preserve"> </w:t>
      </w:r>
      <w:r w:rsidRPr="00823750">
        <w:rPr>
          <w:rStyle w:val="StyleUnderline"/>
          <w:highlight w:val="cyan"/>
        </w:rPr>
        <w:t xml:space="preserve">Higher interest rates reduce the amount of private </w:t>
      </w:r>
      <w:r w:rsidRPr="00823750">
        <w:rPr>
          <w:rStyle w:val="StyleUnderline"/>
          <w:highlight w:val="cyan"/>
        </w:rPr>
        <w:lastRenderedPageBreak/>
        <w:t>capital</w:t>
      </w:r>
      <w:r w:rsidRPr="00D46D95">
        <w:rPr>
          <w:rStyle w:val="StyleUnderline"/>
        </w:rPr>
        <w:t xml:space="preserve"> available </w:t>
      </w:r>
      <w:r w:rsidRPr="00823750">
        <w:rPr>
          <w:rStyle w:val="StyleUnderline"/>
          <w:highlight w:val="cyan"/>
        </w:rPr>
        <w:t>for investments, which hurts economic growth</w:t>
      </w:r>
      <w:r w:rsidRPr="00D46D95">
        <w:t xml:space="preserve"> and wages and leaves the U.S. with less flexibility to respond to a financial crisis like the Great Recession of 2008, Peterson said.</w:t>
      </w:r>
    </w:p>
    <w:p w14:paraId="3692C77C" w14:textId="77777777" w:rsidR="006557BF" w:rsidRDefault="006557BF" w:rsidP="006557BF">
      <w:pPr>
        <w:pStyle w:val="Heading2"/>
      </w:pPr>
      <w:r>
        <w:lastRenderedPageBreak/>
        <w:t>Case</w:t>
      </w:r>
    </w:p>
    <w:p w14:paraId="37FBB458" w14:textId="77777777" w:rsidR="006557BF" w:rsidRDefault="006557BF" w:rsidP="006557BF">
      <w:pPr>
        <w:pStyle w:val="Heading3"/>
      </w:pPr>
      <w:r>
        <w:lastRenderedPageBreak/>
        <w:t>Framing</w:t>
      </w:r>
    </w:p>
    <w:p w14:paraId="4E4254B5" w14:textId="77777777" w:rsidR="006557BF" w:rsidRDefault="006557BF" w:rsidP="006557BF"/>
    <w:p w14:paraId="61B87B32" w14:textId="77777777" w:rsidR="006557BF" w:rsidRPr="008A7C83" w:rsidRDefault="006557BF" w:rsidP="006557BF">
      <w:pPr>
        <w:keepNext/>
        <w:keepLines/>
        <w:spacing w:before="40" w:after="0"/>
        <w:outlineLvl w:val="3"/>
        <w:rPr>
          <w:rFonts w:eastAsiaTheme="majorEastAsia" w:cs="Arial"/>
          <w:b/>
          <w:iCs/>
          <w:szCs w:val="26"/>
        </w:rPr>
      </w:pPr>
      <w:r w:rsidRPr="008A7C83">
        <w:rPr>
          <w:rFonts w:eastAsiaTheme="majorEastAsia" w:cs="Arial"/>
          <w:b/>
          <w:iCs/>
          <w:szCs w:val="26"/>
        </w:rPr>
        <w:t xml:space="preserve">Extinction outweighs – </w:t>
      </w:r>
    </w:p>
    <w:p w14:paraId="7D5B0607" w14:textId="77777777" w:rsidR="006557BF" w:rsidRPr="008A7C83" w:rsidRDefault="006557BF" w:rsidP="006557BF">
      <w:pPr>
        <w:keepNext/>
        <w:keepLines/>
        <w:spacing w:before="40" w:after="0"/>
        <w:outlineLvl w:val="3"/>
        <w:rPr>
          <w:rFonts w:eastAsiaTheme="majorEastAsia" w:cs="Arial"/>
          <w:b/>
          <w:iCs/>
          <w:szCs w:val="26"/>
        </w:rPr>
      </w:pPr>
      <w:r w:rsidRPr="008A7C83">
        <w:rPr>
          <w:rFonts w:eastAsiaTheme="majorEastAsia" w:cs="Arial"/>
          <w:b/>
          <w:iCs/>
          <w:szCs w:val="26"/>
        </w:rPr>
        <w:t>1 – It’s the only irreversible impact and none of their offense is coherent without consciousness</w:t>
      </w:r>
    </w:p>
    <w:p w14:paraId="280324B8" w14:textId="77777777" w:rsidR="006557BF" w:rsidRPr="008A7C83" w:rsidRDefault="006557BF" w:rsidP="006557BF">
      <w:pPr>
        <w:keepNext/>
        <w:keepLines/>
        <w:spacing w:before="40" w:after="0"/>
        <w:outlineLvl w:val="3"/>
        <w:rPr>
          <w:rFonts w:eastAsiaTheme="majorEastAsia" w:cstheme="majorBidi"/>
          <w:b/>
          <w:iCs/>
        </w:rPr>
      </w:pPr>
      <w:r w:rsidRPr="008A7C83">
        <w:rPr>
          <w:rFonts w:eastAsiaTheme="majorEastAsia" w:cs="Arial"/>
          <w:b/>
          <w:iCs/>
          <w:szCs w:val="26"/>
        </w:rPr>
        <w:t xml:space="preserve">2 – Killing everyone for ethics is </w:t>
      </w:r>
      <w:r w:rsidRPr="008A7C83">
        <w:rPr>
          <w:rFonts w:eastAsiaTheme="majorEastAsia" w:cs="Arial"/>
          <w:b/>
          <w:iCs/>
          <w:szCs w:val="26"/>
          <w:u w:val="single"/>
        </w:rPr>
        <w:t>sacrificial logic</w:t>
      </w:r>
      <w:r w:rsidRPr="008A7C83">
        <w:rPr>
          <w:rFonts w:eastAsiaTheme="majorEastAsia" w:cs="Arial"/>
          <w:b/>
          <w:iCs/>
          <w:szCs w:val="26"/>
        </w:rPr>
        <w:t xml:space="preserve"> that </w:t>
      </w:r>
      <w:proofErr w:type="spellStart"/>
      <w:r w:rsidRPr="008A7C83">
        <w:rPr>
          <w:rFonts w:eastAsiaTheme="majorEastAsia" w:cs="Arial"/>
          <w:b/>
          <w:iCs/>
          <w:szCs w:val="26"/>
        </w:rPr>
        <w:t>justifie</w:t>
      </w:r>
      <w:proofErr w:type="spellEnd"/>
      <w:r w:rsidRPr="008A7C83">
        <w:rPr>
          <w:rFonts w:eastAsiaTheme="majorEastAsia" w:cs="Arial"/>
          <w:b/>
          <w:iCs/>
          <w:szCs w:val="26"/>
        </w:rPr>
        <w:t xml:space="preserve"> gulags and genocide – which means </w:t>
      </w:r>
      <w:r w:rsidRPr="008A7C83">
        <w:rPr>
          <w:rFonts w:eastAsiaTheme="majorEastAsia" w:cs="Arial"/>
          <w:b/>
          <w:iCs/>
          <w:szCs w:val="26"/>
          <w:u w:val="single"/>
        </w:rPr>
        <w:t>any other system</w:t>
      </w:r>
      <w:r w:rsidRPr="008A7C83">
        <w:rPr>
          <w:rFonts w:eastAsiaTheme="majorEastAsia" w:cs="Arial"/>
          <w:b/>
          <w:iCs/>
          <w:szCs w:val="26"/>
        </w:rPr>
        <w:t xml:space="preserve"> causes </w:t>
      </w:r>
      <w:r w:rsidRPr="008A7C83">
        <w:rPr>
          <w:rFonts w:eastAsiaTheme="majorEastAsia" w:cs="Arial"/>
          <w:b/>
          <w:iCs/>
          <w:szCs w:val="26"/>
          <w:u w:val="single"/>
        </w:rPr>
        <w:t>evil</w:t>
      </w:r>
      <w:r w:rsidRPr="008A7C83">
        <w:rPr>
          <w:rFonts w:eastAsiaTheme="majorEastAsia" w:cs="Arial"/>
          <w:b/>
          <w:iCs/>
          <w:szCs w:val="26"/>
        </w:rPr>
        <w:t xml:space="preserve">  </w:t>
      </w:r>
    </w:p>
    <w:p w14:paraId="1BA46928" w14:textId="77777777" w:rsidR="006557BF" w:rsidRPr="008A7C83" w:rsidRDefault="006557BF" w:rsidP="006557BF">
      <w:pPr>
        <w:keepNext/>
        <w:keepLines/>
        <w:spacing w:before="40" w:after="0"/>
        <w:outlineLvl w:val="3"/>
        <w:rPr>
          <w:rFonts w:eastAsiaTheme="majorEastAsia" w:cstheme="majorBidi"/>
          <w:b/>
          <w:iCs/>
        </w:rPr>
      </w:pPr>
      <w:r w:rsidRPr="008A7C83">
        <w:rPr>
          <w:rFonts w:eastAsiaTheme="majorEastAsia" w:cstheme="majorBidi"/>
          <w:b/>
          <w:iCs/>
        </w:rPr>
        <w:t xml:space="preserve">3 – Even the most </w:t>
      </w:r>
      <w:r w:rsidRPr="008A7C83">
        <w:rPr>
          <w:rFonts w:eastAsiaTheme="majorEastAsia" w:cstheme="majorBidi"/>
          <w:b/>
          <w:iCs/>
          <w:u w:val="single"/>
        </w:rPr>
        <w:t>conservative estimates</w:t>
      </w:r>
      <w:r w:rsidRPr="008A7C83">
        <w:rPr>
          <w:rFonts w:eastAsiaTheme="majorEastAsia" w:cstheme="majorBidi"/>
          <w:b/>
          <w:iCs/>
        </w:rPr>
        <w:t xml:space="preserve"> prove reducing existential risk outweighs </w:t>
      </w:r>
      <w:r w:rsidRPr="008A7C83">
        <w:rPr>
          <w:rFonts w:eastAsiaTheme="majorEastAsia" w:cstheme="majorBidi"/>
          <w:b/>
          <w:iCs/>
          <w:u w:val="single"/>
        </w:rPr>
        <w:t>all other impacts</w:t>
      </w:r>
      <w:r w:rsidRPr="008A7C83">
        <w:rPr>
          <w:rFonts w:eastAsiaTheme="majorEastAsia" w:cstheme="majorBidi"/>
          <w:b/>
          <w:iCs/>
        </w:rPr>
        <w:t xml:space="preserve">, regardless of probability – actively prioritize our calculus since you are </w:t>
      </w:r>
      <w:r w:rsidRPr="008A7C83">
        <w:rPr>
          <w:rFonts w:eastAsiaTheme="majorEastAsia" w:cstheme="majorBidi"/>
          <w:b/>
          <w:iCs/>
          <w:u w:val="single"/>
        </w:rPr>
        <w:t>cognitively biased</w:t>
      </w:r>
      <w:r w:rsidRPr="008A7C83">
        <w:rPr>
          <w:rFonts w:eastAsiaTheme="majorEastAsia" w:cstheme="majorBidi"/>
          <w:b/>
          <w:iCs/>
        </w:rPr>
        <w:t xml:space="preserve"> against it</w:t>
      </w:r>
    </w:p>
    <w:p w14:paraId="0D62F3DC" w14:textId="77777777" w:rsidR="006557BF" w:rsidRPr="008A7C83" w:rsidRDefault="006557BF" w:rsidP="006557BF">
      <w:proofErr w:type="spellStart"/>
      <w:r w:rsidRPr="008A7C83">
        <w:rPr>
          <w:b/>
          <w:bCs/>
          <w:u w:val="single"/>
        </w:rPr>
        <w:t>Whittlestone</w:t>
      </w:r>
      <w:proofErr w:type="spellEnd"/>
      <w:r w:rsidRPr="008A7C83">
        <w:rPr>
          <w:b/>
          <w:bCs/>
          <w:u w:val="single"/>
        </w:rPr>
        <w:t xml:space="preserve"> 17</w:t>
      </w:r>
      <w:r w:rsidRPr="008A7C83">
        <w:t xml:space="preserve"> – (Jess </w:t>
      </w:r>
      <w:proofErr w:type="spellStart"/>
      <w:r w:rsidRPr="008A7C83">
        <w:t>Whittlestone</w:t>
      </w:r>
      <w:proofErr w:type="spellEnd"/>
      <w:r w:rsidRPr="008A7C83">
        <w:t xml:space="preserve">, PhD in </w:t>
      </w:r>
      <w:proofErr w:type="spellStart"/>
      <w:r w:rsidRPr="008A7C83">
        <w:t>Behavioural</w:t>
      </w:r>
      <w:proofErr w:type="spellEnd"/>
      <w:r w:rsidRPr="008A7C83">
        <w:t xml:space="preserve"> Science and has worked as a policy consultant for government, </w:t>
      </w:r>
      <w:proofErr w:type="spellStart"/>
      <w:r w:rsidRPr="008A7C83">
        <w:t>specialising</w:t>
      </w:r>
      <w:proofErr w:type="spellEnd"/>
      <w:r w:rsidRPr="008A7C83">
        <w:t xml:space="preserve"> in security and foreign policy. She also has experience as a freelance journalist for </w:t>
      </w:r>
      <w:proofErr w:type="gramStart"/>
      <w:r w:rsidRPr="008A7C83">
        <w:t>a number of</w:t>
      </w:r>
      <w:proofErr w:type="gramEnd"/>
      <w:r w:rsidRPr="008A7C83">
        <w:t xml:space="preserve"> online magazines, including Quartz, Vox, and Aeon. Before her PhD, she studied </w:t>
      </w:r>
      <w:proofErr w:type="spellStart"/>
      <w:r w:rsidRPr="008A7C83">
        <w:t>Maths</w:t>
      </w:r>
      <w:proofErr w:type="spellEnd"/>
      <w:r w:rsidRPr="008A7C83">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11" w:history="1">
        <w:r w:rsidRPr="008A7C83">
          <w:t>https://www.effectivealtruism.org/articles/cause-profile-long-run-future/</w:t>
        </w:r>
      </w:hyperlink>
      <w:r w:rsidRPr="008A7C83">
        <w:t>, accessed 12-4-18, HKR-AM)</w:t>
      </w:r>
    </w:p>
    <w:p w14:paraId="2831E79C" w14:textId="77777777" w:rsidR="006557BF" w:rsidRPr="008A7C83" w:rsidRDefault="006557BF" w:rsidP="006557BF">
      <w:pPr>
        <w:rPr>
          <w:sz w:val="16"/>
        </w:rPr>
      </w:pPr>
      <w:r w:rsidRPr="008A7C83">
        <w:rPr>
          <w:b/>
          <w:u w:val="single"/>
        </w:rPr>
        <w:t>The number of people alive today pales in comparison to the number who could exist in the future. It may therefore be extremely important to ensure that human civilization flourishes far into the future</w:t>
      </w:r>
      <w:r w:rsidRPr="008A7C83">
        <w:rPr>
          <w:sz w:val="16"/>
        </w:rPr>
        <w:t>, enjoying fulfilling lives free of suffering.</w:t>
      </w:r>
    </w:p>
    <w:p w14:paraId="1D8F175A" w14:textId="77777777" w:rsidR="006557BF" w:rsidRPr="008A7C83" w:rsidRDefault="006557BF" w:rsidP="006557BF">
      <w:pPr>
        <w:rPr>
          <w:sz w:val="16"/>
        </w:rPr>
      </w:pPr>
      <w:r w:rsidRPr="008A7C83">
        <w:rPr>
          <w:sz w:val="16"/>
        </w:rPr>
        <w:t xml:space="preserve">There are </w:t>
      </w:r>
      <w:proofErr w:type="gramStart"/>
      <w:r w:rsidRPr="008A7C83">
        <w:rPr>
          <w:sz w:val="16"/>
        </w:rPr>
        <w:t>a number of</w:t>
      </w:r>
      <w:proofErr w:type="gramEnd"/>
      <w:r w:rsidRPr="008A7C83">
        <w:rPr>
          <w:sz w:val="16"/>
        </w:rPr>
        <w:t xml:space="preserve"> ways we might work </w:t>
      </w:r>
      <w:r w:rsidRPr="008A7C83">
        <w:rPr>
          <w:b/>
          <w:highlight w:val="yellow"/>
          <w:u w:val="single"/>
        </w:rPr>
        <w:t>to ensure a positive future for humanity</w:t>
      </w:r>
      <w:r w:rsidRPr="008A7C83">
        <w:rPr>
          <w:sz w:val="16"/>
        </w:rPr>
        <w:t xml:space="preserve">. We could </w:t>
      </w:r>
      <w:r w:rsidRPr="008A7C83">
        <w:rPr>
          <w:b/>
          <w:highlight w:val="yellow"/>
          <w:u w:val="single"/>
        </w:rPr>
        <w:t>work</w:t>
      </w:r>
      <w:r w:rsidRPr="008A7C83">
        <w:rPr>
          <w:b/>
          <w:u w:val="single"/>
        </w:rPr>
        <w:t xml:space="preserve"> </w:t>
      </w:r>
      <w:r w:rsidRPr="008A7C83">
        <w:rPr>
          <w:b/>
          <w:highlight w:val="yellow"/>
          <w:u w:val="single"/>
        </w:rPr>
        <w:t>to</w:t>
      </w:r>
      <w:r w:rsidRPr="008A7C83">
        <w:rPr>
          <w:b/>
          <w:u w:val="single"/>
        </w:rPr>
        <w:t xml:space="preserve"> better understand and </w:t>
      </w:r>
      <w:r w:rsidRPr="008A7C83">
        <w:rPr>
          <w:b/>
          <w:highlight w:val="yellow"/>
          <w:u w:val="single"/>
        </w:rPr>
        <w:t>prevent extinction risks</w:t>
      </w:r>
      <w:r w:rsidRPr="008A7C83">
        <w:rPr>
          <w:b/>
          <w:u w:val="single"/>
        </w:rPr>
        <w:t xml:space="preserve"> - catastrophic events that have the potential to destroy all life on this planet</w:t>
      </w:r>
      <w:r w:rsidRPr="008A7C83">
        <w:rPr>
          <w:sz w:val="16"/>
        </w:rPr>
        <w:t>.[1</w:t>
      </w:r>
      <w:r w:rsidRPr="008A7C83">
        <w:rPr>
          <w:b/>
          <w:u w:val="single"/>
        </w:rPr>
        <w:t>] We may want to focus on the broader category of existential risks- events that could dramatically and irreversibly curtail humanity’s potential</w:t>
      </w:r>
      <w:r w:rsidRPr="008A7C83">
        <w:rPr>
          <w:sz w:val="16"/>
        </w:rPr>
        <w:t>.[2] Or we might focus on increasing the chance that the lives of our descendants are positive in other ways: for example, improving democracy or the ability of institutions to make good decisions.</w:t>
      </w:r>
    </w:p>
    <w:p w14:paraId="157F9CB5" w14:textId="77777777" w:rsidR="006557BF" w:rsidRPr="008A7C83" w:rsidRDefault="006557BF" w:rsidP="006557BF">
      <w:pPr>
        <w:rPr>
          <w:sz w:val="16"/>
        </w:rPr>
      </w:pPr>
      <w:r w:rsidRPr="008A7C83">
        <w:rPr>
          <w:b/>
          <w:u w:val="single"/>
        </w:rPr>
        <w:t>Attempts to shape the long-term future seem highly neglected relative to the problems we face today.</w:t>
      </w:r>
      <w:r w:rsidRPr="008A7C83">
        <w:rPr>
          <w:sz w:val="16"/>
        </w:rPr>
        <w:t xml:space="preserve"> There are fewer incentives to address longer-term problems, and they can also be harder for us to take seriously.</w:t>
      </w:r>
    </w:p>
    <w:p w14:paraId="5BAB8A65" w14:textId="77777777" w:rsidR="006557BF" w:rsidRPr="008A7C83" w:rsidRDefault="006557BF" w:rsidP="006557BF">
      <w:pPr>
        <w:rPr>
          <w:b/>
          <w:u w:val="single"/>
        </w:rPr>
      </w:pPr>
      <w:r w:rsidRPr="008A7C83">
        <w:rPr>
          <w:sz w:val="16"/>
        </w:rPr>
        <w:t xml:space="preserve">It is, of course, hard to be certain about the impact of our actions on the very long-term future. </w:t>
      </w:r>
      <w:r w:rsidRPr="008A7C83">
        <w:rPr>
          <w:b/>
          <w:u w:val="single"/>
        </w:rPr>
        <w:t>However, it does seem that there are things we can do - and given the vast scale we are talking about, these actions could therefore have an enormous impact in expectation.</w:t>
      </w:r>
    </w:p>
    <w:p w14:paraId="5EE918D6" w14:textId="77777777" w:rsidR="006557BF" w:rsidRPr="008A7C83" w:rsidRDefault="006557BF" w:rsidP="006557BF">
      <w:pPr>
        <w:rPr>
          <w:sz w:val="16"/>
        </w:rPr>
      </w:pPr>
      <w:r w:rsidRPr="008A7C83">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2F6AA2E8" w14:textId="77777777" w:rsidR="006557BF" w:rsidRPr="008A7C83" w:rsidRDefault="006557BF" w:rsidP="006557BF">
      <w:pPr>
        <w:rPr>
          <w:sz w:val="16"/>
        </w:rPr>
      </w:pPr>
      <w:r w:rsidRPr="008A7C83">
        <w:rPr>
          <w:sz w:val="16"/>
        </w:rPr>
        <w:t>The case for the long-term future as a target of altruism</w:t>
      </w:r>
    </w:p>
    <w:p w14:paraId="28F87DF7" w14:textId="77777777" w:rsidR="006557BF" w:rsidRPr="008A7C83" w:rsidRDefault="006557BF" w:rsidP="006557BF">
      <w:pPr>
        <w:rPr>
          <w:sz w:val="16"/>
        </w:rPr>
      </w:pPr>
      <w:r w:rsidRPr="008A7C83">
        <w:rPr>
          <w:sz w:val="16"/>
        </w:rPr>
        <w:t xml:space="preserve">The case for focusing on the long-term future can be </w:t>
      </w:r>
      <w:proofErr w:type="spellStart"/>
      <w:r w:rsidRPr="008A7C83">
        <w:rPr>
          <w:sz w:val="16"/>
        </w:rPr>
        <w:t>summarised</w:t>
      </w:r>
      <w:proofErr w:type="spellEnd"/>
      <w:r w:rsidRPr="008A7C83">
        <w:rPr>
          <w:sz w:val="16"/>
        </w:rPr>
        <w:t xml:space="preserve"> as follows:</w:t>
      </w:r>
    </w:p>
    <w:p w14:paraId="600544D8" w14:textId="77777777" w:rsidR="006557BF" w:rsidRPr="008A7C83" w:rsidRDefault="006557BF" w:rsidP="006557BF">
      <w:pPr>
        <w:rPr>
          <w:b/>
          <w:u w:val="single"/>
        </w:rPr>
      </w:pPr>
      <w:r w:rsidRPr="008A7C83">
        <w:rPr>
          <w:b/>
          <w:u w:val="single"/>
        </w:rPr>
        <w:t xml:space="preserve">The long-term future has enormous potential for good or evil: our descendants could live for billions or trillions of years, and have very high-quality </w:t>
      </w:r>
      <w:proofErr w:type="gramStart"/>
      <w:r w:rsidRPr="008A7C83">
        <w:rPr>
          <w:b/>
          <w:u w:val="single"/>
        </w:rPr>
        <w:t>lives;</w:t>
      </w:r>
      <w:proofErr w:type="gramEnd"/>
    </w:p>
    <w:p w14:paraId="452F03AF" w14:textId="77777777" w:rsidR="006557BF" w:rsidRPr="008A7C83" w:rsidRDefault="006557BF" w:rsidP="006557BF">
      <w:pPr>
        <w:rPr>
          <w:b/>
          <w:u w:val="single"/>
        </w:rPr>
      </w:pPr>
      <w:r w:rsidRPr="008A7C83">
        <w:rPr>
          <w:b/>
          <w:u w:val="single"/>
        </w:rPr>
        <w:lastRenderedPageBreak/>
        <w:t xml:space="preserve">It seems likely there are things we can do today that will affect the long-term future in non-negligible </w:t>
      </w:r>
      <w:proofErr w:type="gramStart"/>
      <w:r w:rsidRPr="008A7C83">
        <w:rPr>
          <w:b/>
          <w:u w:val="single"/>
        </w:rPr>
        <w:t>ways;</w:t>
      </w:r>
      <w:proofErr w:type="gramEnd"/>
    </w:p>
    <w:p w14:paraId="37AD3C06" w14:textId="77777777" w:rsidR="006557BF" w:rsidRPr="008A7C83" w:rsidRDefault="006557BF" w:rsidP="006557BF">
      <w:pPr>
        <w:rPr>
          <w:b/>
          <w:u w:val="single"/>
        </w:rPr>
      </w:pPr>
      <w:r w:rsidRPr="008A7C83">
        <w:rPr>
          <w:b/>
          <w:u w:val="single"/>
        </w:rPr>
        <w:t xml:space="preserve">Possible ways of shaping the long-term future are currently highly neglected by individuals and </w:t>
      </w:r>
      <w:proofErr w:type="gramStart"/>
      <w:r w:rsidRPr="008A7C83">
        <w:rPr>
          <w:b/>
          <w:u w:val="single"/>
        </w:rPr>
        <w:t>society;</w:t>
      </w:r>
      <w:proofErr w:type="gramEnd"/>
    </w:p>
    <w:p w14:paraId="0BE477CB" w14:textId="77777777" w:rsidR="006557BF" w:rsidRPr="008A7C83" w:rsidRDefault="006557BF" w:rsidP="006557BF">
      <w:pPr>
        <w:rPr>
          <w:sz w:val="16"/>
        </w:rPr>
      </w:pPr>
      <w:r w:rsidRPr="008A7C83">
        <w:rPr>
          <w:b/>
          <w:u w:val="single"/>
        </w:rPr>
        <w:t>Given points 1 to 3 above, actions aimed at shaping the long-term future seem to have extremely high expected value, higher than any actions aiming for more near-term benefits</w:t>
      </w:r>
      <w:r w:rsidRPr="008A7C83">
        <w:rPr>
          <w:sz w:val="16"/>
        </w:rPr>
        <w:t>.</w:t>
      </w:r>
    </w:p>
    <w:p w14:paraId="56D45068" w14:textId="77777777" w:rsidR="006557BF" w:rsidRPr="008A7C83" w:rsidRDefault="006557BF" w:rsidP="006557BF">
      <w:pPr>
        <w:rPr>
          <w:sz w:val="16"/>
        </w:rPr>
      </w:pPr>
      <w:r w:rsidRPr="008A7C83">
        <w:rPr>
          <w:sz w:val="16"/>
        </w:rPr>
        <w:t>Below we discuss each part of this argument in more detail.</w:t>
      </w:r>
    </w:p>
    <w:p w14:paraId="2A1D7F52" w14:textId="77777777" w:rsidR="006557BF" w:rsidRPr="008A7C83" w:rsidRDefault="006557BF" w:rsidP="006557BF">
      <w:pPr>
        <w:rPr>
          <w:sz w:val="16"/>
        </w:rPr>
      </w:pPr>
      <w:r w:rsidRPr="008A7C83">
        <w:rPr>
          <w:sz w:val="16"/>
        </w:rPr>
        <w:t>The long-term future has enormous potential</w:t>
      </w:r>
    </w:p>
    <w:p w14:paraId="48AA48F3" w14:textId="77777777" w:rsidR="006557BF" w:rsidRPr="008A7C83" w:rsidRDefault="006557BF" w:rsidP="006557BF">
      <w:pPr>
        <w:rPr>
          <w:sz w:val="16"/>
        </w:rPr>
      </w:pPr>
      <w:proofErr w:type="spellStart"/>
      <w:r w:rsidRPr="008A7C83">
        <w:rPr>
          <w:b/>
          <w:highlight w:val="yellow"/>
          <w:u w:val="single"/>
        </w:rPr>
        <w:t>Civilisation</w:t>
      </w:r>
      <w:proofErr w:type="spellEnd"/>
      <w:r w:rsidRPr="008A7C83">
        <w:rPr>
          <w:b/>
          <w:highlight w:val="yellow"/>
          <w:u w:val="single"/>
        </w:rPr>
        <w:t xml:space="preserve"> could continue for </w:t>
      </w:r>
      <w:r w:rsidRPr="008A7C83">
        <w:rPr>
          <w:b/>
          <w:u w:val="single"/>
        </w:rPr>
        <w:t>a billion years, until the Earth becomes uninhabitable.[3] It’s hard to say how likely this is, but it certainly seems plausible - and putting less than, say, a 1% chance on this possibility seems overconfident.</w:t>
      </w:r>
      <w:r w:rsidRPr="008A7C83">
        <w:rPr>
          <w:sz w:val="16"/>
        </w:rPr>
        <w:t xml:space="preserve">[4] You may disagree that 1% is a reasonable lower bound here, but changing the figure by an order of magnitude or two would still yield an extremely impressive result. And even if </w:t>
      </w:r>
      <w:proofErr w:type="spellStart"/>
      <w:r w:rsidRPr="008A7C83">
        <w:rPr>
          <w:sz w:val="16"/>
        </w:rPr>
        <w:t>civilisation</w:t>
      </w:r>
      <w:proofErr w:type="spellEnd"/>
      <w:r w:rsidRPr="008A7C83">
        <w:rPr>
          <w:sz w:val="16"/>
        </w:rPr>
        <w:t xml:space="preserve"> only survives for another million years, that still amounts to another ~50,000 generations of people, </w:t>
      </w:r>
      <w:proofErr w:type="gramStart"/>
      <w:r w:rsidRPr="008A7C83">
        <w:rPr>
          <w:sz w:val="16"/>
        </w:rPr>
        <w:t>i.e.</w:t>
      </w:r>
      <w:proofErr w:type="gramEnd"/>
      <w:r w:rsidRPr="008A7C83">
        <w:rPr>
          <w:sz w:val="16"/>
        </w:rPr>
        <w:t xml:space="preserve"> </w:t>
      </w:r>
      <w:r w:rsidRPr="008A7C83">
        <w:rPr>
          <w:b/>
          <w:u w:val="single"/>
        </w:rPr>
        <w:t>trillions of future lives</w:t>
      </w:r>
      <w:r w:rsidRPr="008A7C83">
        <w:rPr>
          <w:sz w:val="16"/>
        </w:rPr>
        <w:t>.[5]</w:t>
      </w:r>
    </w:p>
    <w:p w14:paraId="47BD7C27" w14:textId="77777777" w:rsidR="006557BF" w:rsidRPr="008A7C83" w:rsidRDefault="006557BF" w:rsidP="006557BF">
      <w:pPr>
        <w:rPr>
          <w:sz w:val="16"/>
        </w:rPr>
      </w:pPr>
      <w:r w:rsidRPr="008A7C83">
        <w:rPr>
          <w:b/>
          <w:u w:val="single"/>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8A7C83">
        <w:rPr>
          <w:b/>
          <w:u w:val="single"/>
        </w:rPr>
        <w:t>colonise</w:t>
      </w:r>
      <w:proofErr w:type="spellEnd"/>
      <w:r w:rsidRPr="008A7C83">
        <w:rPr>
          <w:b/>
          <w:u w:val="single"/>
        </w:rPr>
        <w:t xml:space="preserve"> planets outside our solar </w:t>
      </w:r>
      <w:proofErr w:type="gramStart"/>
      <w:r w:rsidRPr="008A7C83">
        <w:rPr>
          <w:b/>
          <w:u w:val="single"/>
        </w:rPr>
        <w:t>system, and</w:t>
      </w:r>
      <w:proofErr w:type="gramEnd"/>
      <w:r w:rsidRPr="008A7C83">
        <w:rPr>
          <w:b/>
          <w:u w:val="single"/>
        </w:rPr>
        <w:t xml:space="preserve"> survive well beyond a billion years.[</w:t>
      </w:r>
      <w:r w:rsidRPr="008A7C83">
        <w:rPr>
          <w:sz w:val="16"/>
        </w:rPr>
        <w:t>6]</w:t>
      </w:r>
    </w:p>
    <w:p w14:paraId="4B50B0E5" w14:textId="77777777" w:rsidR="006557BF" w:rsidRPr="008A7C83" w:rsidRDefault="006557BF" w:rsidP="006557BF">
      <w:pPr>
        <w:rPr>
          <w:b/>
          <w:u w:val="single"/>
        </w:rPr>
      </w:pPr>
      <w:r w:rsidRPr="008A7C83">
        <w:rPr>
          <w:sz w:val="16"/>
        </w:rPr>
        <w:t xml:space="preserve">Let’s say that if we survive until the end of the Earth’s lifespan, there is a 1% chance of space </w:t>
      </w:r>
      <w:proofErr w:type="spellStart"/>
      <w:r w:rsidRPr="008A7C83">
        <w:rPr>
          <w:sz w:val="16"/>
        </w:rPr>
        <w:t>colonisation</w:t>
      </w:r>
      <w:proofErr w:type="spellEnd"/>
      <w:r w:rsidRPr="008A7C83">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8A7C83">
        <w:rPr>
          <w:sz w:val="16"/>
        </w:rPr>
        <w:t>colonisation</w:t>
      </w:r>
      <w:proofErr w:type="spellEnd"/>
      <w:r w:rsidRPr="008A7C83">
        <w:rPr>
          <w:sz w:val="16"/>
        </w:rPr>
        <w:t xml:space="preserve"> could allow our descendants to survive up to 100 trillion </w:t>
      </w:r>
      <w:proofErr w:type="gramStart"/>
      <w:r w:rsidRPr="008A7C83">
        <w:rPr>
          <w:sz w:val="16"/>
        </w:rPr>
        <w:t>years[</w:t>
      </w:r>
      <w:proofErr w:type="gramEnd"/>
      <w:r w:rsidRPr="008A7C83">
        <w:rPr>
          <w:sz w:val="16"/>
        </w:rPr>
        <w:t xml:space="preserve">7]. This suggests we </w:t>
      </w:r>
      <w:r w:rsidRPr="008A7C83">
        <w:rPr>
          <w:b/>
          <w:u w:val="single"/>
        </w:rPr>
        <w:t>could have up</w:t>
      </w:r>
      <w:r w:rsidRPr="008A7C83">
        <w:rPr>
          <w:sz w:val="16"/>
        </w:rPr>
        <w:t xml:space="preserve"> </w:t>
      </w:r>
      <w:r w:rsidRPr="008A7C83">
        <w:rPr>
          <w:b/>
          <w:u w:val="single"/>
        </w:rPr>
        <w:t>to</w:t>
      </w:r>
      <w:r w:rsidRPr="008A7C83">
        <w:rPr>
          <w:sz w:val="16"/>
        </w:rPr>
        <w:t xml:space="preserve"> 1/10,000 x 100 trillion years = </w:t>
      </w:r>
      <w:r w:rsidRPr="008A7C83">
        <w:rPr>
          <w:b/>
          <w:highlight w:val="yellow"/>
          <w:u w:val="single"/>
        </w:rPr>
        <w:t>10 billion</w:t>
      </w:r>
      <w:r w:rsidRPr="008A7C83">
        <w:rPr>
          <w:b/>
          <w:u w:val="single"/>
        </w:rPr>
        <w:t xml:space="preserve"> expected </w:t>
      </w:r>
      <w:r w:rsidRPr="008A7C83">
        <w:rPr>
          <w:b/>
          <w:highlight w:val="yellow"/>
          <w:u w:val="single"/>
        </w:rPr>
        <w:t>years</w:t>
      </w:r>
      <w:r w:rsidRPr="008A7C83">
        <w:rPr>
          <w:b/>
          <w:u w:val="single"/>
        </w:rPr>
        <w:t xml:space="preserve"> of </w:t>
      </w:r>
      <w:proofErr w:type="spellStart"/>
      <w:r w:rsidRPr="008A7C83">
        <w:rPr>
          <w:b/>
          <w:u w:val="single"/>
        </w:rPr>
        <w:t>civilisation</w:t>
      </w:r>
      <w:proofErr w:type="spellEnd"/>
      <w:r w:rsidRPr="008A7C83">
        <w:rPr>
          <w:b/>
          <w:u w:val="single"/>
        </w:rPr>
        <w:t xml:space="preserve"> ahead of us.</w:t>
      </w:r>
    </w:p>
    <w:p w14:paraId="719F1B07" w14:textId="77777777" w:rsidR="006557BF" w:rsidRPr="008A7C83" w:rsidRDefault="006557BF" w:rsidP="006557BF">
      <w:pPr>
        <w:rPr>
          <w:sz w:val="16"/>
        </w:rPr>
      </w:pPr>
      <w:r w:rsidRPr="008A7C83">
        <w:rPr>
          <w:sz w:val="16"/>
        </w:rPr>
        <w:t xml:space="preserve">If we expect life in the future to be, on average, about as good as the present, then </w:t>
      </w:r>
      <w:r w:rsidRPr="008A7C83">
        <w:rPr>
          <w:b/>
          <w:u w:val="single"/>
        </w:rPr>
        <w:t>this would make the whole of the future about 100 million times more important than everything that has happened in the last 100 years</w:t>
      </w:r>
      <w:r w:rsidRPr="008A7C83">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8A7C83">
        <w:rPr>
          <w:sz w:val="16"/>
        </w:rPr>
        <w:t>today[</w:t>
      </w:r>
      <w:proofErr w:type="gramEnd"/>
      <w:r w:rsidRPr="008A7C83">
        <w:rPr>
          <w:sz w:val="16"/>
        </w:rPr>
        <w:t>8] - which also makes it more likely that they will be motivated to create a happy and valuable world.</w:t>
      </w:r>
    </w:p>
    <w:p w14:paraId="7FDCD393" w14:textId="77777777" w:rsidR="006557BF" w:rsidRPr="008A7C83" w:rsidRDefault="006557BF" w:rsidP="006557BF">
      <w:pPr>
        <w:rPr>
          <w:sz w:val="16"/>
        </w:rPr>
      </w:pPr>
      <w:r w:rsidRPr="008A7C83">
        <w:rPr>
          <w:sz w:val="16"/>
        </w:rPr>
        <w:t xml:space="preserve">However, it’s precisely </w:t>
      </w:r>
      <w:r w:rsidRPr="008A7C83">
        <w:rPr>
          <w:b/>
          <w:u w:val="single"/>
        </w:rPr>
        <w:t>because of this enormous potential that it’s so important to ensure that things go as well as possible</w:t>
      </w:r>
      <w:r w:rsidRPr="008A7C83">
        <w:rPr>
          <w:b/>
          <w:highlight w:val="yellow"/>
          <w:u w:val="single"/>
        </w:rPr>
        <w:t>. The loss of potential would be enormous if we end up on a negative trajectory</w:t>
      </w:r>
      <w:r w:rsidRPr="008A7C83">
        <w:rPr>
          <w:b/>
          <w:u w:val="single"/>
        </w:rPr>
        <w:t>. It could result in a great deal of suffering or the end of life.[9] And just as the potential to solve many of the world’s problems is growing, threats seem to be growing too.</w:t>
      </w:r>
      <w:r w:rsidRPr="008A7C83">
        <w:rPr>
          <w:sz w:val="16"/>
        </w:rPr>
        <w:t xml:space="preserve"> </w:t>
      </w:r>
      <w:proofErr w:type="gramStart"/>
      <w:r w:rsidRPr="008A7C83">
        <w:rPr>
          <w:sz w:val="16"/>
        </w:rPr>
        <w:t>In particular, advanced</w:t>
      </w:r>
      <w:proofErr w:type="gramEnd"/>
      <w:r w:rsidRPr="008A7C83">
        <w:rPr>
          <w:sz w:val="16"/>
        </w:rPr>
        <w:t xml:space="preserve"> technologies and increasing interconnectedness pose great risks.[10]</w:t>
      </w:r>
    </w:p>
    <w:p w14:paraId="55ADAE4E" w14:textId="77777777" w:rsidR="006557BF" w:rsidRPr="008A7C83" w:rsidRDefault="006557BF" w:rsidP="006557BF">
      <w:pPr>
        <w:rPr>
          <w:sz w:val="16"/>
        </w:rPr>
      </w:pPr>
      <w:r w:rsidRPr="008A7C83">
        <w:rPr>
          <w:sz w:val="16"/>
        </w:rPr>
        <w:t>There are things we can do today that could affect the long-term future</w:t>
      </w:r>
    </w:p>
    <w:p w14:paraId="0304C294" w14:textId="77777777" w:rsidR="006557BF" w:rsidRPr="008A7C83" w:rsidRDefault="006557BF" w:rsidP="006557BF">
      <w:pPr>
        <w:rPr>
          <w:sz w:val="16"/>
        </w:rPr>
      </w:pPr>
      <w:r w:rsidRPr="008A7C83">
        <w:rPr>
          <w:sz w:val="16"/>
        </w:rPr>
        <w:t xml:space="preserve">There are </w:t>
      </w:r>
      <w:proofErr w:type="gramStart"/>
      <w:r w:rsidRPr="008A7C83">
        <w:rPr>
          <w:sz w:val="16"/>
        </w:rPr>
        <w:t>a number of</w:t>
      </w:r>
      <w:proofErr w:type="gramEnd"/>
      <w:r w:rsidRPr="008A7C83">
        <w:rPr>
          <w:sz w:val="16"/>
        </w:rPr>
        <w:t xml:space="preserve"> things we could work on today that seem likely to influence the long-term future:</w:t>
      </w:r>
    </w:p>
    <w:p w14:paraId="68A94BE1" w14:textId="77777777" w:rsidR="006557BF" w:rsidRPr="008A7C83" w:rsidRDefault="006557BF" w:rsidP="006557BF">
      <w:pPr>
        <w:rPr>
          <w:sz w:val="16"/>
        </w:rPr>
      </w:pPr>
      <w:r w:rsidRPr="008A7C83">
        <w:rPr>
          <w:b/>
          <w:u w:val="single"/>
        </w:rPr>
        <w:t xml:space="preserve">Reducing extinction risks: </w:t>
      </w:r>
      <w:r w:rsidRPr="008A7C83">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41D0E5B6" w14:textId="77777777" w:rsidR="006557BF" w:rsidRPr="008A7C83" w:rsidRDefault="006557BF" w:rsidP="006557BF">
      <w:pPr>
        <w:rPr>
          <w:sz w:val="16"/>
        </w:rPr>
      </w:pPr>
      <w:r w:rsidRPr="008A7C83">
        <w:rPr>
          <w:sz w:val="16"/>
        </w:rPr>
        <w:lastRenderedPageBreak/>
        <w:t xml:space="preserve">Changing the values of a </w:t>
      </w:r>
      <w:proofErr w:type="spellStart"/>
      <w:r w:rsidRPr="008A7C83">
        <w:rPr>
          <w:sz w:val="16"/>
        </w:rPr>
        <w:t>civilisation</w:t>
      </w:r>
      <w:proofErr w:type="spellEnd"/>
      <w:r w:rsidRPr="008A7C83">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060941F9" w14:textId="77777777" w:rsidR="006557BF" w:rsidRPr="008A7C83" w:rsidRDefault="006557BF" w:rsidP="006557BF">
      <w:pPr>
        <w:rPr>
          <w:sz w:val="16"/>
        </w:rPr>
      </w:pPr>
      <w:r w:rsidRPr="008A7C83">
        <w:rPr>
          <w:sz w:val="16"/>
        </w:rPr>
        <w:t>Reducing suffering risks: Historically, technological advances have enabled great welfare improvements (</w:t>
      </w:r>
      <w:proofErr w:type="gramStart"/>
      <w:r w:rsidRPr="008A7C83">
        <w:rPr>
          <w:sz w:val="16"/>
        </w:rPr>
        <w:t>e.g.</w:t>
      </w:r>
      <w:proofErr w:type="gramEnd"/>
      <w:r w:rsidRPr="008A7C83">
        <w:rPr>
          <w:sz w:val="16"/>
        </w:rPr>
        <w:t xml:space="preserve">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2C34B28B" w14:textId="77777777" w:rsidR="006557BF" w:rsidRPr="008A7C83" w:rsidRDefault="006557BF" w:rsidP="006557BF">
      <w:pPr>
        <w:rPr>
          <w:sz w:val="16"/>
        </w:rPr>
      </w:pPr>
      <w:r w:rsidRPr="008A7C83">
        <w:rPr>
          <w:sz w:val="16"/>
        </w:rPr>
        <w:t xml:space="preserve">“Speeding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8A7C83">
        <w:rPr>
          <w:sz w:val="16"/>
        </w:rPr>
        <w:t>threats, but</w:t>
      </w:r>
      <w:proofErr w:type="gramEnd"/>
      <w:r w:rsidRPr="008A7C83">
        <w:rPr>
          <w:sz w:val="16"/>
        </w:rPr>
        <w:t xml:space="preserve"> pose new risks of their own.)</w:t>
      </w:r>
    </w:p>
    <w:p w14:paraId="7CB2441A" w14:textId="77777777" w:rsidR="006557BF" w:rsidRPr="008A7C83" w:rsidRDefault="006557BF" w:rsidP="006557BF">
      <w:pPr>
        <w:rPr>
          <w:sz w:val="16"/>
        </w:rPr>
      </w:pPr>
      <w:r w:rsidRPr="008A7C83">
        <w:rPr>
          <w:sz w:val="16"/>
        </w:rPr>
        <w:t xml:space="preserve">Ripple effects of our ordinary actions: Improvements in health not only benefit individuals directly but allow them to be more economically successful, meaning that society and other individuals </w:t>
      </w:r>
      <w:proofErr w:type="gramStart"/>
      <w:r w:rsidRPr="008A7C83">
        <w:rPr>
          <w:sz w:val="16"/>
        </w:rPr>
        <w:t>have to</w:t>
      </w:r>
      <w:proofErr w:type="gramEnd"/>
      <w:r w:rsidRPr="008A7C83">
        <w:rPr>
          <w:sz w:val="16"/>
        </w:rPr>
        <w:t xml:space="preserve"> invest less in supporting them. In aggregate, this could easily have substantial knock-on effects on the productivity of society, which could affect the future.</w:t>
      </w:r>
    </w:p>
    <w:p w14:paraId="5DEB8FD5" w14:textId="77777777" w:rsidR="006557BF" w:rsidRPr="008A7C83" w:rsidRDefault="006557BF" w:rsidP="006557BF">
      <w:pPr>
        <w:rPr>
          <w:sz w:val="16"/>
        </w:rPr>
      </w:pPr>
      <w:r w:rsidRPr="008A7C83">
        <w:rPr>
          <w:sz w:val="16"/>
        </w:rPr>
        <w:t>Other ways we might create positive trajectory changes: These include improving education, science, and political systems.</w:t>
      </w:r>
    </w:p>
    <w:p w14:paraId="30F9B7EB" w14:textId="77777777" w:rsidR="006557BF" w:rsidRPr="008A7C83" w:rsidRDefault="006557BF" w:rsidP="006557BF">
      <w:pPr>
        <w:rPr>
          <w:sz w:val="16"/>
        </w:rPr>
      </w:pPr>
      <w:r w:rsidRPr="008A7C83">
        <w:rPr>
          <w:sz w:val="16"/>
        </w:rPr>
        <w:t xml:space="preserve">Paul </w:t>
      </w:r>
      <w:proofErr w:type="spellStart"/>
      <w:r w:rsidRPr="008A7C83">
        <w:rPr>
          <w:sz w:val="16"/>
        </w:rPr>
        <w:t>Christiano</w:t>
      </w:r>
      <w:proofErr w:type="spellEnd"/>
      <w:r w:rsidRPr="008A7C83">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77118E88" w14:textId="77777777" w:rsidR="006557BF" w:rsidRPr="008A7C83" w:rsidRDefault="006557BF" w:rsidP="006557BF">
      <w:pPr>
        <w:rPr>
          <w:sz w:val="16"/>
        </w:rPr>
      </w:pPr>
      <w:r w:rsidRPr="008A7C83">
        <w:rPr>
          <w:sz w:val="16"/>
        </w:rPr>
        <w:t>The long-term future is neglected, especially relative to its importance</w:t>
      </w:r>
    </w:p>
    <w:p w14:paraId="7795E147" w14:textId="77777777" w:rsidR="006557BF" w:rsidRPr="008A7C83" w:rsidRDefault="006557BF" w:rsidP="006557BF">
      <w:pPr>
        <w:rPr>
          <w:b/>
          <w:u w:val="single"/>
        </w:rPr>
      </w:pPr>
      <w:r w:rsidRPr="008A7C83">
        <w:rPr>
          <w:b/>
          <w:highlight w:val="yellow"/>
          <w:u w:val="single"/>
        </w:rPr>
        <w:t>Attempts to shape the long-term future are neglected</w:t>
      </w:r>
      <w:r w:rsidRPr="008A7C83">
        <w:rPr>
          <w:b/>
          <w:u w:val="single"/>
        </w:rPr>
        <w:t xml:space="preserve"> </w:t>
      </w:r>
      <w:r w:rsidRPr="008A7C83">
        <w:rPr>
          <w:b/>
          <w:highlight w:val="yellow"/>
          <w:u w:val="single"/>
        </w:rPr>
        <w:t>by</w:t>
      </w:r>
      <w:r w:rsidRPr="008A7C83">
        <w:rPr>
          <w:b/>
          <w:u w:val="single"/>
        </w:rPr>
        <w:t xml:space="preserve"> individuals, </w:t>
      </w:r>
      <w:proofErr w:type="spellStart"/>
      <w:proofErr w:type="gramStart"/>
      <w:r w:rsidRPr="008A7C83">
        <w:rPr>
          <w:b/>
          <w:u w:val="single"/>
        </w:rPr>
        <w:t>organisations</w:t>
      </w:r>
      <w:proofErr w:type="spellEnd"/>
      <w:proofErr w:type="gramEnd"/>
      <w:r w:rsidRPr="008A7C83">
        <w:rPr>
          <w:b/>
          <w:u w:val="single"/>
        </w:rPr>
        <w:t xml:space="preserve"> and </w:t>
      </w:r>
      <w:r w:rsidRPr="008A7C83">
        <w:rPr>
          <w:b/>
          <w:highlight w:val="yellow"/>
          <w:u w:val="single"/>
        </w:rPr>
        <w:t>governments</w:t>
      </w:r>
      <w:r w:rsidRPr="008A7C83">
        <w:rPr>
          <w:b/>
          <w:u w:val="single"/>
        </w:rPr>
        <w:t>.</w:t>
      </w:r>
    </w:p>
    <w:p w14:paraId="4BF053F5" w14:textId="77777777" w:rsidR="006557BF" w:rsidRPr="008A7C83" w:rsidRDefault="006557BF" w:rsidP="006557BF">
      <w:pPr>
        <w:rPr>
          <w:b/>
          <w:u w:val="single"/>
        </w:rPr>
      </w:pPr>
      <w:r w:rsidRPr="008A7C83">
        <w:rPr>
          <w:b/>
          <w:u w:val="single"/>
        </w:rPr>
        <w:t xml:space="preserve">One reason is that </w:t>
      </w:r>
      <w:r w:rsidRPr="008A7C83">
        <w:rPr>
          <w:b/>
          <w:highlight w:val="yellow"/>
          <w:u w:val="single"/>
        </w:rPr>
        <w:t>there is little incentive to focus on far-off, uncertain issues</w:t>
      </w:r>
      <w:r w:rsidRPr="008A7C83">
        <w:rPr>
          <w:b/>
          <w:u w:val="single"/>
        </w:rPr>
        <w:t xml:space="preserve"> compared to more certain, immediate ones. As 80,000 Hours put it, “</w:t>
      </w:r>
      <w:r w:rsidRPr="008A7C83">
        <w:rPr>
          <w:b/>
          <w:highlight w:val="yellow"/>
          <w:u w:val="single"/>
        </w:rPr>
        <w:t xml:space="preserve">Future generations matter, but they can’t vote, </w:t>
      </w:r>
      <w:r w:rsidRPr="008A7C83">
        <w:rPr>
          <w:b/>
          <w:u w:val="single"/>
        </w:rPr>
        <w:t>they can’t buy things, they can’t stand up for their interests.”</w:t>
      </w:r>
    </w:p>
    <w:p w14:paraId="5DD1BEE2" w14:textId="77777777" w:rsidR="006557BF" w:rsidRPr="004665C2" w:rsidRDefault="006557BF" w:rsidP="006557BF">
      <w:pPr>
        <w:rPr>
          <w:sz w:val="16"/>
        </w:rPr>
      </w:pPr>
      <w:r w:rsidRPr="008A7C83">
        <w:rPr>
          <w:b/>
          <w:highlight w:val="yellow"/>
          <w:u w:val="single"/>
        </w:rPr>
        <w:t>Problems</w:t>
      </w:r>
      <w:r w:rsidRPr="008A7C83">
        <w:rPr>
          <w:b/>
          <w:u w:val="single"/>
        </w:rPr>
        <w:t xml:space="preserve"> </w:t>
      </w:r>
      <w:r w:rsidRPr="008A7C83">
        <w:rPr>
          <w:b/>
          <w:highlight w:val="yellow"/>
          <w:u w:val="single"/>
        </w:rPr>
        <w:t>faced by future generations are</w:t>
      </w:r>
      <w:r w:rsidRPr="008A7C83">
        <w:rPr>
          <w:b/>
          <w:u w:val="single"/>
        </w:rPr>
        <w:t xml:space="preserve"> also </w:t>
      </w:r>
      <w:r w:rsidRPr="008A7C83">
        <w:rPr>
          <w:b/>
          <w:highlight w:val="yellow"/>
          <w:u w:val="single"/>
        </w:rPr>
        <w:t>more uncertain</w:t>
      </w:r>
      <w:r w:rsidRPr="008A7C83">
        <w:rPr>
          <w:b/>
          <w:u w:val="single"/>
        </w:rPr>
        <w:t xml:space="preserve"> </w:t>
      </w:r>
      <w:r w:rsidRPr="008A7C83">
        <w:rPr>
          <w:b/>
          <w:highlight w:val="yellow"/>
          <w:u w:val="single"/>
        </w:rPr>
        <w:t>and</w:t>
      </w:r>
      <w:r w:rsidRPr="008A7C83">
        <w:rPr>
          <w:b/>
          <w:u w:val="single"/>
        </w:rPr>
        <w:t xml:space="preserve"> more </w:t>
      </w:r>
      <w:r w:rsidRPr="008A7C83">
        <w:rPr>
          <w:b/>
          <w:highlight w:val="yellow"/>
          <w:u w:val="single"/>
        </w:rPr>
        <w:t>abstract</w:t>
      </w:r>
      <w:r w:rsidRPr="008A7C83">
        <w:rPr>
          <w:b/>
          <w:u w:val="single"/>
        </w:rPr>
        <w:t>, m</w:t>
      </w:r>
      <w:r w:rsidRPr="004665C2">
        <w:rPr>
          <w:b/>
          <w:u w:val="single"/>
        </w:rPr>
        <w:t>aking it harder for us to care about them. There is a well-established phenomenon called temporal discounting, which means that we tend to give less weight to outcomes that are far in the future. This may explain our tendency to neglect long-term risks and problems</w:t>
      </w:r>
      <w:r w:rsidRPr="004665C2">
        <w:rPr>
          <w:sz w:val="16"/>
        </w:rPr>
        <w:t>. For example, it’s a large part of why we seem to have such difficulty tackling climate change.</w:t>
      </w:r>
    </w:p>
    <w:p w14:paraId="5294DEFC" w14:textId="77777777" w:rsidR="006557BF" w:rsidRPr="008A7C83" w:rsidRDefault="006557BF" w:rsidP="006557BF">
      <w:pPr>
        <w:rPr>
          <w:b/>
          <w:u w:val="single"/>
        </w:rPr>
      </w:pPr>
      <w:r w:rsidRPr="004665C2">
        <w:rPr>
          <w:sz w:val="16"/>
        </w:rPr>
        <w:t xml:space="preserve">Generally, </w:t>
      </w:r>
      <w:r w:rsidRPr="004665C2">
        <w:rPr>
          <w:b/>
          <w:u w:val="single"/>
        </w:rPr>
        <w:t>there are diminishing returns to additional</w:t>
      </w:r>
      <w:r w:rsidRPr="008A7C83">
        <w:rPr>
          <w:b/>
          <w:u w:val="single"/>
        </w:rPr>
        <w:t xml:space="preserve"> work in an area. This means that the </w:t>
      </w:r>
      <w:proofErr w:type="spellStart"/>
      <w:r w:rsidRPr="008A7C83">
        <w:rPr>
          <w:b/>
          <w:u w:val="single"/>
        </w:rPr>
        <w:t>neglecttedness</w:t>
      </w:r>
      <w:proofErr w:type="spellEnd"/>
      <w:r w:rsidRPr="008A7C83">
        <w:rPr>
          <w:b/>
          <w:u w:val="single"/>
        </w:rPr>
        <w:t xml:space="preserve"> of the long-term future makes it more likely to be high impact.</w:t>
      </w:r>
    </w:p>
    <w:p w14:paraId="343B3F31" w14:textId="77777777" w:rsidR="006557BF" w:rsidRPr="008A7C83" w:rsidRDefault="006557BF" w:rsidP="006557BF">
      <w:pPr>
        <w:rPr>
          <w:sz w:val="16"/>
        </w:rPr>
      </w:pPr>
      <w:r w:rsidRPr="008A7C83">
        <w:rPr>
          <w:sz w:val="16"/>
        </w:rPr>
        <w:t>Efforts to shape the long-term future could be extremely high in expected value</w:t>
      </w:r>
    </w:p>
    <w:p w14:paraId="5FF405E1" w14:textId="77777777" w:rsidR="006557BF" w:rsidRPr="008A7C83" w:rsidRDefault="006557BF" w:rsidP="006557BF">
      <w:pPr>
        <w:rPr>
          <w:sz w:val="16"/>
        </w:rPr>
      </w:pPr>
      <w:r w:rsidRPr="008A7C83">
        <w:rPr>
          <w:b/>
          <w:u w:val="single"/>
        </w:rPr>
        <w:t xml:space="preserve">Even if the chance of our actions influencing the long-term trajectory of humanity is relatively low, there are extremely large potential benefits, which mean that these actions could still have a very high expected value. For example, decreasing the probability of human extinction by just one in a million could result in an additional 1,000 to 10,000 expected years of </w:t>
      </w:r>
      <w:proofErr w:type="spellStart"/>
      <w:r w:rsidRPr="008A7C83">
        <w:rPr>
          <w:b/>
          <w:u w:val="single"/>
        </w:rPr>
        <w:t>civilisation</w:t>
      </w:r>
      <w:proofErr w:type="spellEnd"/>
      <w:r w:rsidRPr="008A7C83">
        <w:rPr>
          <w:sz w:val="16"/>
        </w:rPr>
        <w:t xml:space="preserve"> (using earlier assumptions).[12]</w:t>
      </w:r>
    </w:p>
    <w:p w14:paraId="2F9262BA" w14:textId="77777777" w:rsidR="006557BF" w:rsidRPr="008A7C83" w:rsidRDefault="006557BF" w:rsidP="006557BF">
      <w:pPr>
        <w:rPr>
          <w:sz w:val="16"/>
        </w:rPr>
      </w:pPr>
      <w:r w:rsidRPr="008A7C83">
        <w:rPr>
          <w:sz w:val="16"/>
        </w:rPr>
        <w:t>Compare this to actions we could take to improve the lives of people alive today, without looking at longer-run effects</w:t>
      </w:r>
      <w:r w:rsidRPr="008A7C83">
        <w:rPr>
          <w:b/>
          <w:u w:val="single"/>
        </w:rPr>
        <w:t xml:space="preserve">. A dramatic victory such as curing the most common and deadly diseases, or ending all war, might only make the current </w:t>
      </w:r>
      <w:proofErr w:type="gramStart"/>
      <w:r w:rsidRPr="008A7C83">
        <w:rPr>
          <w:b/>
          <w:u w:val="single"/>
        </w:rPr>
        <w:t>time period</w:t>
      </w:r>
      <w:proofErr w:type="gramEnd"/>
      <w:r w:rsidRPr="008A7C83">
        <w:rPr>
          <w:b/>
          <w:u w:val="single"/>
        </w:rPr>
        <w:t xml:space="preserve"> (~100 years) about twice as good as otherwise</w:t>
      </w:r>
      <w:r w:rsidRPr="008A7C83">
        <w:rPr>
          <w:sz w:val="16"/>
        </w:rPr>
        <w:t xml:space="preserve">.[13] Though this seems like an enormous success, </w:t>
      </w:r>
      <w:r w:rsidRPr="008A7C83">
        <w:rPr>
          <w:b/>
          <w:u w:val="single"/>
        </w:rPr>
        <w:t>given the calculations above, decreasing the probability of human extinction would be 10 or 100 times better in expectation</w:t>
      </w:r>
      <w:r w:rsidRPr="008A7C83">
        <w:rPr>
          <w:sz w:val="16"/>
        </w:rPr>
        <w:t>.</w:t>
      </w:r>
    </w:p>
    <w:p w14:paraId="1DE2592E" w14:textId="77777777" w:rsidR="006557BF" w:rsidRPr="008A7C83" w:rsidRDefault="006557BF" w:rsidP="006557BF">
      <w:pPr>
        <w:rPr>
          <w:b/>
          <w:u w:val="single"/>
        </w:rPr>
      </w:pPr>
      <w:r w:rsidRPr="008A7C83">
        <w:rPr>
          <w:sz w:val="16"/>
        </w:rPr>
        <w:lastRenderedPageBreak/>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w:t>
      </w:r>
      <w:proofErr w:type="gramStart"/>
      <w:r w:rsidRPr="008A7C83">
        <w:rPr>
          <w:sz w:val="16"/>
        </w:rPr>
        <w:t>diminishing</w:t>
      </w:r>
      <w:proofErr w:type="gramEnd"/>
      <w:r w:rsidRPr="008A7C83">
        <w:rPr>
          <w:sz w:val="16"/>
        </w:rPr>
        <w:t xml:space="preserve"> value, for example.) However, even if we think these estimates should be adjusted downwards substantially, </w:t>
      </w:r>
      <w:r w:rsidRPr="008A7C83">
        <w:rPr>
          <w:b/>
          <w:u w:val="single"/>
        </w:rPr>
        <w:t xml:space="preserve">we might very conservatively imagine that reducing the likelihood of existential risk by one in a million only equates to 100 expected years of civilization. This still suggests that the value of working to reduce existential risk is comparable to the value of the biggest victories we could imagine in the current </w:t>
      </w:r>
      <w:proofErr w:type="gramStart"/>
      <w:r w:rsidRPr="008A7C83">
        <w:rPr>
          <w:b/>
          <w:u w:val="single"/>
        </w:rPr>
        <w:t>time period</w:t>
      </w:r>
      <w:proofErr w:type="gramEnd"/>
      <w:r w:rsidRPr="008A7C83">
        <w:rPr>
          <w:b/>
          <w:u w:val="single"/>
        </w:rPr>
        <w:t xml:space="preserve"> - and so well worth taking seriously.</w:t>
      </w:r>
    </w:p>
    <w:p w14:paraId="0F840ADD" w14:textId="77777777" w:rsidR="006557BF" w:rsidRPr="008A7C83" w:rsidRDefault="006557BF" w:rsidP="006557BF">
      <w:pPr>
        <w:keepNext/>
        <w:keepLines/>
        <w:spacing w:before="40" w:after="0"/>
        <w:outlineLvl w:val="3"/>
        <w:rPr>
          <w:rFonts w:eastAsiaTheme="majorEastAsia" w:cstheme="majorBidi"/>
          <w:b/>
          <w:iCs/>
        </w:rPr>
      </w:pPr>
      <w:r w:rsidRPr="008A7C83">
        <w:rPr>
          <w:rFonts w:eastAsiaTheme="majorEastAsia" w:cstheme="majorBidi"/>
          <w:b/>
          <w:iCs/>
        </w:rPr>
        <w:t>War turns structural violence – results in scapegoating of minorities as responsible for conflict – proven by Japanese internment in WW2</w:t>
      </w:r>
    </w:p>
    <w:p w14:paraId="57A168E5" w14:textId="32CC2E79" w:rsidR="006557BF" w:rsidRDefault="006557BF" w:rsidP="006557BF"/>
    <w:p w14:paraId="5E1FACED" w14:textId="7C03E231" w:rsidR="004665C2" w:rsidRDefault="004665C2" w:rsidP="004665C2">
      <w:pPr>
        <w:pStyle w:val="Heading4"/>
      </w:pPr>
      <w:r>
        <w:t>Capitalist futurism is incorrect – they can’t point to what a future will look like post aff</w:t>
      </w:r>
      <w:r w:rsidR="006E1AA9">
        <w:t xml:space="preserve"> – </w:t>
      </w:r>
      <w:proofErr w:type="spellStart"/>
      <w:r w:rsidR="006E1AA9">
        <w:t>robinson</w:t>
      </w:r>
      <w:proofErr w:type="spellEnd"/>
      <w:r w:rsidR="006E1AA9">
        <w:t xml:space="preserve"> and </w:t>
      </w:r>
      <w:proofErr w:type="spellStart"/>
      <w:r w:rsidR="006E1AA9">
        <w:t>o’keefe</w:t>
      </w:r>
      <w:proofErr w:type="spellEnd"/>
      <w:r w:rsidR="006E1AA9">
        <w:t xml:space="preserve"> would 0 their aff </w:t>
      </w:r>
      <w:proofErr w:type="spellStart"/>
      <w:r w:rsidR="006E1AA9">
        <w:t>cuz</w:t>
      </w:r>
      <w:proofErr w:type="spellEnd"/>
      <w:r w:rsidR="006E1AA9">
        <w:t xml:space="preserve"> it means that </w:t>
      </w:r>
      <w:proofErr w:type="spellStart"/>
      <w:r w:rsidR="006E1AA9">
        <w:t>theres</w:t>
      </w:r>
      <w:proofErr w:type="spellEnd"/>
      <w:r w:rsidR="006E1AA9">
        <w:t xml:space="preserve"> no way for the aff to solve for capitalism writ large anyway</w:t>
      </w:r>
    </w:p>
    <w:p w14:paraId="3C096E1B" w14:textId="50D1E8D6" w:rsidR="006E1AA9" w:rsidRDefault="006E1AA9" w:rsidP="006E1AA9"/>
    <w:p w14:paraId="1FDE2A38" w14:textId="1965C64E" w:rsidR="006E1AA9" w:rsidRDefault="006E1AA9" w:rsidP="006E1AA9">
      <w:pPr>
        <w:pStyle w:val="Heading4"/>
      </w:pPr>
      <w:r>
        <w:t xml:space="preserve">Savage – </w:t>
      </w:r>
    </w:p>
    <w:p w14:paraId="70756DE8" w14:textId="77777777" w:rsidR="006E1AA9" w:rsidRDefault="006E1AA9" w:rsidP="006E1AA9">
      <w:pPr>
        <w:keepNext/>
        <w:keepLines/>
        <w:spacing w:before="40" w:after="0"/>
        <w:outlineLvl w:val="3"/>
        <w:rPr>
          <w:rFonts w:eastAsia="MS Gothic"/>
          <w:b/>
          <w:iCs/>
        </w:rPr>
      </w:pPr>
      <w:r>
        <w:rPr>
          <w:rFonts w:eastAsia="MS Gothic"/>
          <w:b/>
          <w:iCs/>
        </w:rPr>
        <w:t xml:space="preserve">No space industrial complex – they have no evidence that our authors are </w:t>
      </w:r>
      <w:proofErr w:type="gramStart"/>
      <w:r>
        <w:rPr>
          <w:rFonts w:eastAsia="MS Gothic"/>
          <w:b/>
          <w:iCs/>
        </w:rPr>
        <w:t>biased</w:t>
      </w:r>
      <w:proofErr w:type="gramEnd"/>
      <w:r>
        <w:rPr>
          <w:rFonts w:eastAsia="MS Gothic"/>
          <w:b/>
          <w:iCs/>
        </w:rPr>
        <w:t xml:space="preserve"> and you should reject generalizing statements – just as likely that their authors are paid off by anti-space privatization hacks</w:t>
      </w:r>
    </w:p>
    <w:p w14:paraId="5EC17F4E" w14:textId="77777777" w:rsidR="006E1AA9" w:rsidRPr="006E1AA9" w:rsidRDefault="006E1AA9" w:rsidP="006E1AA9"/>
    <w:p w14:paraId="5985C395" w14:textId="7BACFE39" w:rsidR="006E1AA9" w:rsidRDefault="006E1AA9" w:rsidP="006E1AA9"/>
    <w:p w14:paraId="36A1BB68" w14:textId="77777777" w:rsidR="006E1AA9" w:rsidRPr="006E1AA9" w:rsidRDefault="006E1AA9" w:rsidP="006E1AA9"/>
    <w:p w14:paraId="66420443" w14:textId="77777777" w:rsidR="006557BF" w:rsidRDefault="006557BF" w:rsidP="006557BF">
      <w:pPr>
        <w:pStyle w:val="Heading3"/>
      </w:pPr>
      <w:r>
        <w:lastRenderedPageBreak/>
        <w:t>Solvency</w:t>
      </w:r>
    </w:p>
    <w:p w14:paraId="0DAA6DD6" w14:textId="77777777" w:rsidR="006557BF" w:rsidRDefault="006557BF" w:rsidP="006557BF"/>
    <w:p w14:paraId="5E446902" w14:textId="77777777" w:rsidR="006557BF" w:rsidRDefault="006557BF" w:rsidP="006557BF">
      <w:pPr>
        <w:pStyle w:val="Heading4"/>
      </w:pPr>
      <w:r>
        <w:t>Vote neg on presumption – they don’t defend a policy action and instead just says something is unjust, which doesn’t materially resolve any violence.</w:t>
      </w:r>
    </w:p>
    <w:p w14:paraId="017D4966" w14:textId="77777777" w:rsidR="006557BF" w:rsidRPr="00473ECC" w:rsidRDefault="006557BF" w:rsidP="006557BF"/>
    <w:p w14:paraId="3E756F19" w14:textId="77777777" w:rsidR="006557BF" w:rsidRPr="00D54A16" w:rsidRDefault="006557BF" w:rsidP="006557BF">
      <w:proofErr w:type="spellStart"/>
      <w:r>
        <w:t>FIrst</w:t>
      </w:r>
      <w:proofErr w:type="spellEnd"/>
      <w:r>
        <w:t xml:space="preserve"> </w:t>
      </w:r>
      <w:proofErr w:type="spellStart"/>
      <w:r>
        <w:t>ev</w:t>
      </w:r>
      <w:proofErr w:type="spellEnd"/>
    </w:p>
    <w:p w14:paraId="3A33EFE5" w14:textId="77777777" w:rsidR="006557BF" w:rsidRDefault="006557BF" w:rsidP="006557BF">
      <w:pPr>
        <w:pStyle w:val="Heading4"/>
      </w:pPr>
      <w:r>
        <w:t xml:space="preserve">Specific to Musk but our uniqueness </w:t>
      </w:r>
      <w:proofErr w:type="spellStart"/>
      <w:r>
        <w:t>ev</w:t>
      </w:r>
      <w:proofErr w:type="spellEnd"/>
      <w:r>
        <w:t xml:space="preserve"> says that as commercialization expands more and more useful innovations would come out</w:t>
      </w:r>
    </w:p>
    <w:p w14:paraId="7586F303" w14:textId="275DDE75" w:rsidR="006557BF" w:rsidRDefault="006557BF" w:rsidP="006557BF">
      <w:pPr>
        <w:pStyle w:val="Heading4"/>
      </w:pPr>
      <w:r>
        <w:t xml:space="preserve">About broader innovation </w:t>
      </w:r>
      <w:proofErr w:type="gramStart"/>
      <w:r>
        <w:t>i.e.</w:t>
      </w:r>
      <w:proofErr w:type="gramEnd"/>
      <w:r>
        <w:t xml:space="preserve"> apple but just makes a reference to mask so </w:t>
      </w:r>
      <w:proofErr w:type="spellStart"/>
      <w:r>
        <w:t>its</w:t>
      </w:r>
      <w:proofErr w:type="spellEnd"/>
      <w:r>
        <w:t xml:space="preserve"> not space specific</w:t>
      </w:r>
      <w:r>
        <w:br/>
        <w:t xml:space="preserve">No Warrant for why innovation is redundant or bad </w:t>
      </w:r>
      <w:proofErr w:type="spellStart"/>
      <w:r>
        <w:t>its</w:t>
      </w:r>
      <w:proofErr w:type="spellEnd"/>
      <w:r>
        <w:t xml:space="preserve"> just asserted</w:t>
      </w:r>
    </w:p>
    <w:p w14:paraId="572BFADB" w14:textId="4D4380EB" w:rsidR="006E1AA9" w:rsidRDefault="006E1AA9" w:rsidP="006E1AA9"/>
    <w:p w14:paraId="1F6DC0D3" w14:textId="77777777" w:rsidR="006E1AA9" w:rsidRDefault="006E1AA9" w:rsidP="006E1AA9"/>
    <w:p w14:paraId="508B181F" w14:textId="77777777" w:rsidR="006E1AA9" w:rsidRPr="005805E3" w:rsidRDefault="006E1AA9" w:rsidP="006E1AA9">
      <w:pPr>
        <w:pStyle w:val="Heading4"/>
      </w:pPr>
      <w:r>
        <w:t xml:space="preserve">Roberts – this </w:t>
      </w:r>
      <w:proofErr w:type="spellStart"/>
      <w:r>
        <w:t>isnt</w:t>
      </w:r>
      <w:proofErr w:type="spellEnd"/>
      <w:r>
        <w:t xml:space="preserve"> independent “performative” or “pre-fiat” offense for that – any reason we’ve indicated that the aff is bad or capitalism is good is a reason why the aff’s representations are also bad</w:t>
      </w:r>
    </w:p>
    <w:p w14:paraId="31B59DA6" w14:textId="77777777" w:rsidR="006E1AA9" w:rsidRPr="006E1AA9" w:rsidRDefault="006E1AA9" w:rsidP="006E1AA9"/>
    <w:p w14:paraId="6935CCD0" w14:textId="4FFF364E" w:rsidR="006E1AA9" w:rsidRDefault="006E1AA9" w:rsidP="006E1AA9"/>
    <w:p w14:paraId="0CD33A03" w14:textId="41D1DAAD" w:rsidR="006E1AA9" w:rsidRPr="006E1AA9" w:rsidRDefault="006E1AA9" w:rsidP="006E1AA9">
      <w:pPr>
        <w:pStyle w:val="Heading4"/>
      </w:pPr>
      <w:proofErr w:type="spellStart"/>
      <w:r>
        <w:t>Pizzigati</w:t>
      </w:r>
      <w:proofErr w:type="spellEnd"/>
      <w:r>
        <w:t xml:space="preserve"> doesn’t 0 </w:t>
      </w:r>
      <w:proofErr w:type="gramStart"/>
      <w:r>
        <w:t>all of</w:t>
      </w:r>
      <w:proofErr w:type="gramEnd"/>
      <w:r>
        <w:t xml:space="preserve"> our DAs – they’re based on statistical facts, not just written by rich people – make them indict all of our scenarios</w:t>
      </w:r>
    </w:p>
    <w:p w14:paraId="5525BD97" w14:textId="77777777" w:rsidR="006557BF" w:rsidRDefault="006557BF" w:rsidP="006557BF">
      <w:proofErr w:type="spellStart"/>
      <w:r>
        <w:t>Riederer</w:t>
      </w:r>
      <w:proofErr w:type="spellEnd"/>
    </w:p>
    <w:p w14:paraId="23E71B4E" w14:textId="77777777" w:rsidR="006557BF" w:rsidRDefault="006557BF" w:rsidP="006557BF">
      <w:pPr>
        <w:pStyle w:val="Heading4"/>
      </w:pPr>
      <w:r>
        <w:t xml:space="preserve">Does not say that private companies push out the govt just that the </w:t>
      </w:r>
      <w:proofErr w:type="spellStart"/>
      <w:r>
        <w:t>govft</w:t>
      </w:r>
      <w:proofErr w:type="spellEnd"/>
      <w:r>
        <w:t xml:space="preserve"> also helps which </w:t>
      </w:r>
      <w:proofErr w:type="spellStart"/>
      <w:r>
        <w:t>dont</w:t>
      </w:r>
      <w:proofErr w:type="spellEnd"/>
      <w:r>
        <w:t xml:space="preserve"> disagree with</w:t>
      </w:r>
    </w:p>
    <w:p w14:paraId="740F43D1" w14:textId="70BA6904" w:rsidR="006557BF" w:rsidRDefault="006557BF" w:rsidP="006557BF">
      <w:pPr>
        <w:pStyle w:val="Heading4"/>
      </w:pPr>
      <w:r>
        <w:t xml:space="preserve">Highlighted to crumbs barely has a warrant highlighted and </w:t>
      </w:r>
      <w:proofErr w:type="spellStart"/>
      <w:r>
        <w:t>isnt</w:t>
      </w:r>
      <w:proofErr w:type="spellEnd"/>
      <w:r>
        <w:t xml:space="preserve"> really a full argument</w:t>
      </w:r>
      <w:r w:rsidR="006E1AA9">
        <w:t xml:space="preserve"> </w:t>
      </w:r>
    </w:p>
    <w:p w14:paraId="08A9A9E2" w14:textId="77777777" w:rsidR="006557BF" w:rsidRPr="002F10C9" w:rsidRDefault="006557BF" w:rsidP="006557BF">
      <w:pPr>
        <w:pStyle w:val="Heading3"/>
      </w:pPr>
      <w:r>
        <w:lastRenderedPageBreak/>
        <w:t>Contention 1</w:t>
      </w:r>
    </w:p>
    <w:p w14:paraId="11879064" w14:textId="77777777" w:rsidR="002757D1" w:rsidRPr="00C0240D" w:rsidRDefault="002757D1" w:rsidP="002757D1">
      <w:pPr>
        <w:keepNext/>
        <w:keepLines/>
        <w:spacing w:before="40" w:after="0"/>
        <w:outlineLvl w:val="3"/>
      </w:pPr>
    </w:p>
    <w:p w14:paraId="0F13DD2B" w14:textId="77777777" w:rsidR="006557BF" w:rsidRPr="007752DC" w:rsidRDefault="006557BF" w:rsidP="006557BF">
      <w:pPr>
        <w:pStyle w:val="Heading4"/>
      </w:pPr>
      <w:r>
        <w:t>Plan doesn’t get rid of global institutions like the IMF and World Bank and has no way to get rid of the neoliberalism engrained in society – absent a link between “tax some companies a bit more” and “global collapse of capitalism” you should vote neg on presumption since they have no impact outside of removing capitalism entirely.</w:t>
      </w:r>
    </w:p>
    <w:p w14:paraId="08186389" w14:textId="25EE18AD" w:rsidR="006557BF" w:rsidRDefault="006557BF" w:rsidP="006557BF"/>
    <w:p w14:paraId="6D122208" w14:textId="1F5D75B9" w:rsidR="00275A9D" w:rsidRPr="00275A9D" w:rsidRDefault="00275A9D" w:rsidP="00275A9D">
      <w:pPr>
        <w:pStyle w:val="Heading4"/>
      </w:pPr>
      <w:r>
        <w:t xml:space="preserve">LBL aff cards about cap bad – </w:t>
      </w:r>
    </w:p>
    <w:p w14:paraId="66AFAC9D" w14:textId="34F29444" w:rsidR="00275A9D" w:rsidRDefault="00275A9D" w:rsidP="00275A9D">
      <w:pPr>
        <w:pStyle w:val="Heading4"/>
      </w:pPr>
      <w:r>
        <w:t xml:space="preserve">Penny has no terminal impact to colonialism – just vague posturing. Prefer materiality – that was above. </w:t>
      </w:r>
    </w:p>
    <w:p w14:paraId="592EC2B4" w14:textId="43DA3E23" w:rsidR="00246D66" w:rsidRPr="00246D66" w:rsidRDefault="00246D66" w:rsidP="00246D66">
      <w:pPr>
        <w:pStyle w:val="Heading4"/>
      </w:pPr>
      <w:r>
        <w:t xml:space="preserve">Marx </w:t>
      </w:r>
      <w:proofErr w:type="spellStart"/>
      <w:r>
        <w:t>ev</w:t>
      </w:r>
      <w:proofErr w:type="spellEnd"/>
      <w:r>
        <w:t xml:space="preserve"> just says that there is some chance that colonization couldn’t help space, but we won that capitalism is good writ large so that doesn’t matter</w:t>
      </w:r>
    </w:p>
    <w:p w14:paraId="3FBF462F" w14:textId="7E15ADF0" w:rsidR="00275A9D" w:rsidRDefault="00275A9D" w:rsidP="00275A9D">
      <w:pPr>
        <w:pStyle w:val="Heading4"/>
      </w:pPr>
      <w:r>
        <w:t xml:space="preserve">Spencer </w:t>
      </w:r>
      <w:proofErr w:type="spellStart"/>
      <w:r>
        <w:t>ev</w:t>
      </w:r>
      <w:proofErr w:type="spellEnd"/>
      <w:r>
        <w:t xml:space="preserve"> is incorrect – this indicates that the colonization of mars </w:t>
      </w:r>
      <w:r w:rsidR="00246D66">
        <w:t xml:space="preserve">leads to like rich people still joining but </w:t>
      </w:r>
      <w:proofErr w:type="spellStart"/>
      <w:r w:rsidR="00246D66">
        <w:t>whats</w:t>
      </w:r>
      <w:proofErr w:type="spellEnd"/>
      <w:r w:rsidR="00246D66">
        <w:t xml:space="preserve"> the terminal impact to that lol</w:t>
      </w:r>
    </w:p>
    <w:p w14:paraId="20BEDA6F" w14:textId="4AD21326" w:rsidR="00246D66" w:rsidRDefault="00246D66" w:rsidP="00246D66">
      <w:pPr>
        <w:pStyle w:val="Heading4"/>
      </w:pPr>
      <w:r>
        <w:t xml:space="preserve">Gammon </w:t>
      </w:r>
    </w:p>
    <w:p w14:paraId="78358752" w14:textId="4809D4D9" w:rsidR="00246D66" w:rsidRDefault="00246D66" w:rsidP="00246D66">
      <w:pPr>
        <w:pStyle w:val="Heading4"/>
      </w:pPr>
      <w:r>
        <w:t xml:space="preserve">a) we’ll read </w:t>
      </w:r>
      <w:proofErr w:type="spellStart"/>
      <w:r>
        <w:t>ev</w:t>
      </w:r>
      <w:proofErr w:type="spellEnd"/>
      <w:r>
        <w:t xml:space="preserve"> that’s infinitely better</w:t>
      </w:r>
    </w:p>
    <w:p w14:paraId="3C377062" w14:textId="5F6998C1" w:rsidR="00246D66" w:rsidRDefault="00246D66" w:rsidP="00246D66">
      <w:pPr>
        <w:pStyle w:val="Heading4"/>
      </w:pPr>
      <w:r>
        <w:t xml:space="preserve">b) </w:t>
      </w:r>
      <w:r w:rsidR="002757D1">
        <w:t xml:space="preserve">no reason why this would </w:t>
      </w:r>
      <w:proofErr w:type="spellStart"/>
      <w:r w:rsidR="002757D1">
        <w:t>immidiately</w:t>
      </w:r>
      <w:proofErr w:type="spellEnd"/>
      <w:r w:rsidR="002757D1">
        <w:t xml:space="preserve"> lead to climate change, just that there might be some </w:t>
      </w:r>
      <w:proofErr w:type="spellStart"/>
      <w:r w:rsidR="002757D1">
        <w:t>risidual</w:t>
      </w:r>
      <w:proofErr w:type="spellEnd"/>
      <w:r w:rsidR="002757D1">
        <w:t xml:space="preserve"> increase</w:t>
      </w:r>
    </w:p>
    <w:p w14:paraId="71160F8F" w14:textId="6E1FA602" w:rsidR="002757D1" w:rsidRDefault="002757D1" w:rsidP="002757D1">
      <w:pPr>
        <w:pStyle w:val="Heading4"/>
      </w:pPr>
      <w:r>
        <w:t>c) colonization solves lol</w:t>
      </w:r>
    </w:p>
    <w:p w14:paraId="4F3087F9" w14:textId="13DD2F01" w:rsidR="002757D1" w:rsidRDefault="002757D1" w:rsidP="002757D1"/>
    <w:p w14:paraId="27610125" w14:textId="1C699A0F" w:rsidR="002757D1" w:rsidRPr="002757D1" w:rsidRDefault="002757D1" w:rsidP="002757D1">
      <w:pPr>
        <w:pStyle w:val="Heading4"/>
      </w:pPr>
      <w:r>
        <w:t xml:space="preserve">savage </w:t>
      </w:r>
      <w:proofErr w:type="spellStart"/>
      <w:r>
        <w:t>ev</w:t>
      </w:r>
      <w:proofErr w:type="spellEnd"/>
      <w:r w:rsidR="00252E92">
        <w:t xml:space="preserve"> – no existential i9mpact to this lol 1ar would be new also says on a larger scale but they </w:t>
      </w:r>
      <w:proofErr w:type="spellStart"/>
      <w:r w:rsidR="00252E92">
        <w:t>havent</w:t>
      </w:r>
      <w:proofErr w:type="spellEnd"/>
      <w:r w:rsidR="00252E92">
        <w:t xml:space="preserve"> proven that that’s true in the context of the aff</w:t>
      </w:r>
    </w:p>
    <w:p w14:paraId="2AAF38FE" w14:textId="0CF50945" w:rsidR="006557BF" w:rsidRDefault="006557BF" w:rsidP="006557BF">
      <w:pPr>
        <w:pStyle w:val="Heading4"/>
      </w:pPr>
      <w:r>
        <w:t>Capitalism is inevitable</w:t>
      </w:r>
    </w:p>
    <w:p w14:paraId="1F2A20EC" w14:textId="77777777" w:rsidR="006557BF" w:rsidRPr="00AF1246" w:rsidRDefault="006557BF" w:rsidP="006557BF">
      <w:pPr>
        <w:rPr>
          <w:b/>
          <w:bCs/>
          <w:u w:val="single"/>
        </w:rPr>
      </w:pPr>
      <w:proofErr w:type="spellStart"/>
      <w:r w:rsidRPr="00AF1246">
        <w:rPr>
          <w:b/>
          <w:bCs/>
          <w:u w:val="single"/>
        </w:rPr>
        <w:t>Kaletsky</w:t>
      </w:r>
      <w:proofErr w:type="spellEnd"/>
      <w:r w:rsidRPr="00AF1246">
        <w:rPr>
          <w:b/>
          <w:bCs/>
          <w:u w:val="single"/>
        </w:rPr>
        <w:t xml:space="preserve"> ’10 </w:t>
      </w:r>
    </w:p>
    <w:p w14:paraId="2E3DBD80" w14:textId="77777777" w:rsidR="006557BF" w:rsidRPr="00AF1246" w:rsidRDefault="006557BF" w:rsidP="006557BF">
      <w:pPr>
        <w:rPr>
          <w:sz w:val="16"/>
        </w:rPr>
      </w:pPr>
      <w:r w:rsidRPr="00AF1246">
        <w:rPr>
          <w:sz w:val="16"/>
        </w:rPr>
        <w:t xml:space="preserve">Anatole, </w:t>
      </w:r>
      <w:proofErr w:type="gramStart"/>
      <w:r w:rsidRPr="00AF1246">
        <w:rPr>
          <w:sz w:val="16"/>
        </w:rPr>
        <w:t>Masters in Economics</w:t>
      </w:r>
      <w:proofErr w:type="gramEnd"/>
      <w:r w:rsidRPr="00AF1246">
        <w:rPr>
          <w:sz w:val="16"/>
        </w:rPr>
        <w:t xml:space="preserve"> from Harvard, </w:t>
      </w:r>
      <w:proofErr w:type="spellStart"/>
      <w:r w:rsidRPr="00AF1246">
        <w:rPr>
          <w:sz w:val="16"/>
        </w:rPr>
        <w:t>Honour</w:t>
      </w:r>
      <w:proofErr w:type="spellEnd"/>
      <w:r w:rsidRPr="00AF1246">
        <w:rPr>
          <w:sz w:val="16"/>
        </w:rPr>
        <w:t xml:space="preserve">-Degree Graduate at King’s College and </w:t>
      </w:r>
      <w:proofErr w:type="spellStart"/>
      <w:r w:rsidRPr="00AF1246">
        <w:rPr>
          <w:sz w:val="16"/>
        </w:rPr>
        <w:t>Cambrdige</w:t>
      </w:r>
      <w:proofErr w:type="spellEnd"/>
      <w:r w:rsidRPr="00AF1246">
        <w:rPr>
          <w:sz w:val="16"/>
        </w:rPr>
        <w:t xml:space="preserve">, editor-at-large of The Times of London, founding partner and chief economist of </w:t>
      </w:r>
      <w:proofErr w:type="spellStart"/>
      <w:r w:rsidRPr="00AF1246">
        <w:rPr>
          <w:sz w:val="16"/>
        </w:rPr>
        <w:t>GaveKal</w:t>
      </w:r>
      <w:proofErr w:type="spellEnd"/>
      <w:r w:rsidRPr="00AF1246">
        <w:rPr>
          <w:sz w:val="16"/>
        </w:rPr>
        <w:t xml:space="preserve"> Capital, He is on the governing board of the New York– based Institute for New Economic Theory (INET), a nonprofit created after the 2007– 2009 crisis to promote and finance academic research in economics outside the orthodoxy of “efficient markets.” From 1976 to 1990, </w:t>
      </w:r>
      <w:proofErr w:type="spellStart"/>
      <w:r w:rsidRPr="00AF1246">
        <w:rPr>
          <w:sz w:val="16"/>
        </w:rPr>
        <w:t>Kaletsky</w:t>
      </w:r>
      <w:proofErr w:type="spellEnd"/>
      <w:r w:rsidRPr="00AF1246">
        <w:rPr>
          <w:sz w:val="16"/>
        </w:rPr>
        <w:t xml:space="preserve"> was New York bureau chief and Washington correspondent of the Financial Times and a business writer on The Economist, “Capitalism 4 0: The Birth of a New Economy in the Aftermath of Crisis” </w:t>
      </w:r>
    </w:p>
    <w:p w14:paraId="119BA115" w14:textId="12492A46" w:rsidR="006557BF" w:rsidRDefault="006557BF" w:rsidP="006557BF">
      <w:pPr>
        <w:rPr>
          <w:sz w:val="16"/>
        </w:rPr>
      </w:pPr>
      <w:r w:rsidRPr="00AF1246">
        <w:rPr>
          <w:sz w:val="16"/>
        </w:rPr>
        <w:t xml:space="preserve">The world did not end. </w:t>
      </w:r>
      <w:r w:rsidRPr="00AF1246">
        <w:rPr>
          <w:rStyle w:val="StyleUnderline"/>
        </w:rPr>
        <w:t>Despite all the forebodings of disaster</w:t>
      </w:r>
      <w:r w:rsidRPr="00AF1246">
        <w:rPr>
          <w:sz w:val="16"/>
        </w:rPr>
        <w:t xml:space="preserve"> in the 2007– 09 financial crisis, </w:t>
      </w:r>
      <w:r w:rsidRPr="00AF1246">
        <w:rPr>
          <w:rFonts w:ascii="Garamond" w:hAnsi="Garamond" w:cs="Garamond"/>
          <w:bCs/>
          <w:u w:val="single"/>
        </w:rPr>
        <w:t>the first decade of the twenty-first century passed rather uneventfully into the second</w:t>
      </w:r>
      <w:r w:rsidRPr="00AF1246">
        <w:rPr>
          <w:sz w:val="16"/>
        </w:rPr>
        <w:t xml:space="preserve">. </w:t>
      </w:r>
      <w:r w:rsidRPr="00AF1246">
        <w:rPr>
          <w:rFonts w:ascii="Garamond" w:hAnsi="Garamond" w:cs="Garamond"/>
          <w:bCs/>
          <w:u w:val="single"/>
        </w:rPr>
        <w:t>The riots</w:t>
      </w:r>
      <w:r w:rsidRPr="00AF1246">
        <w:rPr>
          <w:sz w:val="16"/>
        </w:rPr>
        <w:t xml:space="preserve">, soup kitchens, and bankruptcies </w:t>
      </w:r>
      <w:r w:rsidRPr="00AF1246">
        <w:rPr>
          <w:b/>
          <w:iCs/>
          <w:u w:val="single"/>
          <w:bdr w:val="single" w:sz="8" w:space="0" w:color="auto"/>
        </w:rPr>
        <w:t>predicted by many</w:t>
      </w:r>
      <w:r w:rsidRPr="00AF1246">
        <w:rPr>
          <w:sz w:val="16"/>
        </w:rPr>
        <w:t xml:space="preserve"> of the world’s most respected economists </w:t>
      </w:r>
      <w:r w:rsidRPr="00AF1246">
        <w:rPr>
          <w:b/>
          <w:iCs/>
          <w:u w:val="single"/>
          <w:bdr w:val="single" w:sz="8" w:space="0" w:color="auto"/>
        </w:rPr>
        <w:t>did not materialize</w:t>
      </w:r>
      <w:r w:rsidRPr="00AF1246">
        <w:rPr>
          <w:sz w:val="16"/>
        </w:rPr>
        <w:t xml:space="preserve">— </w:t>
      </w:r>
      <w:r w:rsidRPr="00AF1246">
        <w:rPr>
          <w:rStyle w:val="StyleUnderline"/>
        </w:rPr>
        <w:t xml:space="preserve">and </w:t>
      </w:r>
      <w:r w:rsidRPr="00AF1246">
        <w:rPr>
          <w:rStyle w:val="StyleUnderline"/>
          <w:highlight w:val="cyan"/>
        </w:rPr>
        <w:t>no one</w:t>
      </w:r>
      <w:r w:rsidRPr="00AF1246">
        <w:rPr>
          <w:sz w:val="16"/>
        </w:rPr>
        <w:t xml:space="preserve"> any longer </w:t>
      </w:r>
      <w:r w:rsidRPr="00AF1246">
        <w:rPr>
          <w:b/>
          <w:iCs/>
          <w:highlight w:val="cyan"/>
          <w:u w:val="single"/>
          <w:bdr w:val="single" w:sz="8" w:space="0" w:color="auto"/>
        </w:rPr>
        <w:t>expects the</w:t>
      </w:r>
      <w:r w:rsidRPr="00AF1246">
        <w:rPr>
          <w:b/>
          <w:iCs/>
          <w:u w:val="single"/>
          <w:bdr w:val="single" w:sz="8" w:space="0" w:color="auto"/>
        </w:rPr>
        <w:t xml:space="preserve"> global </w:t>
      </w:r>
      <w:r w:rsidRPr="00AF1246">
        <w:rPr>
          <w:b/>
          <w:iCs/>
          <w:highlight w:val="cyan"/>
          <w:u w:val="single"/>
          <w:bdr w:val="single" w:sz="8" w:space="0" w:color="auto"/>
        </w:rPr>
        <w:t>capitalist system to collapse</w:t>
      </w:r>
      <w:r w:rsidRPr="00AF1246">
        <w:rPr>
          <w:sz w:val="16"/>
        </w:rPr>
        <w:t xml:space="preserve">, whatever that emotive word might mean. Yet the capitalist system’s survival does not mean that the precrisis faith in the wisdom of financial markets and the efficiency of free enterprise will ever again be what it was before the bankruptcy of Lehman Brothers on September 15, 2008. A return to decent economic growth and normal financial conditions is likely by the middle of 2010, but will this imply a return to business as usual for politicians, economists, and financiers? Although </w:t>
      </w:r>
      <w:r w:rsidRPr="00AF1246">
        <w:rPr>
          <w:b/>
          <w:iCs/>
          <w:highlight w:val="cyan"/>
          <w:u w:val="single"/>
          <w:bdr w:val="single" w:sz="8" w:space="0" w:color="auto"/>
        </w:rPr>
        <w:t>globalization will continue</w:t>
      </w:r>
      <w:r w:rsidRPr="00AF1246">
        <w:rPr>
          <w:sz w:val="16"/>
        </w:rPr>
        <w:t xml:space="preserve"> and many parts of the world will gradually </w:t>
      </w:r>
      <w:r w:rsidRPr="00AF1246">
        <w:rPr>
          <w:sz w:val="16"/>
        </w:rPr>
        <w:lastRenderedPageBreak/>
        <w:t xml:space="preserve">regain their prosperity of the precrisis period, the traumatic effects of 2007– 09 will not be quickly forgotten. And the </w:t>
      </w:r>
      <w:r w:rsidRPr="00AF1246">
        <w:rPr>
          <w:rFonts w:ascii="Garamond" w:hAnsi="Garamond" w:cs="Garamond"/>
          <w:bCs/>
          <w:u w:val="single"/>
        </w:rPr>
        <w:t>economic costs will linger for decades</w:t>
      </w:r>
      <w:r w:rsidRPr="00AF1246">
        <w:rPr>
          <w:sz w:val="16"/>
        </w:rPr>
        <w:t xml:space="preserve"> in the debts squeezing taxpayers and government budgets, the disrupted lives of the jobless, and the vanished dreams of homeowners and investors around the world. For what collapsed on September 15, 2008, was not just a bank or a financial system. What fell apart that day was an entire political philosophy and economic system, a way of thinking about and living in the world. The question now is what will replace the global capitalism that crumbled in the autumn of 2008. The central argument of this book is that global capitalism will be replaced by nothing other than global capitalism. </w:t>
      </w:r>
      <w:r w:rsidRPr="00AF1246">
        <w:rPr>
          <w:rStyle w:val="StyleUnderline"/>
        </w:rPr>
        <w:t xml:space="preserve">The </w:t>
      </w:r>
      <w:r w:rsidRPr="00AF1246">
        <w:rPr>
          <w:rStyle w:val="StyleUnderline"/>
          <w:highlight w:val="cyan"/>
        </w:rPr>
        <w:t>traumatic</w:t>
      </w:r>
      <w:r w:rsidRPr="00AF1246">
        <w:rPr>
          <w:rStyle w:val="StyleUnderline"/>
        </w:rPr>
        <w:t xml:space="preserve"> </w:t>
      </w:r>
      <w:r w:rsidRPr="00AF1246">
        <w:rPr>
          <w:rStyle w:val="StyleUnderline"/>
          <w:highlight w:val="cyan"/>
        </w:rPr>
        <w:t>events</w:t>
      </w:r>
      <w:r w:rsidRPr="00AF1246">
        <w:rPr>
          <w:rStyle w:val="StyleUnderline"/>
        </w:rPr>
        <w:t xml:space="preserve"> of 2007– 09 will </w:t>
      </w:r>
      <w:r w:rsidRPr="00AF1246">
        <w:rPr>
          <w:rStyle w:val="StyleUnderline"/>
          <w:highlight w:val="cyan"/>
        </w:rPr>
        <w:t>neither destroy nor diminish</w:t>
      </w:r>
      <w:r w:rsidRPr="00AF1246">
        <w:rPr>
          <w:rStyle w:val="StyleUnderline"/>
        </w:rPr>
        <w:t xml:space="preserve"> the </w:t>
      </w:r>
      <w:r w:rsidRPr="00AF1246">
        <w:rPr>
          <w:rStyle w:val="StyleUnderline"/>
          <w:highlight w:val="cyan"/>
        </w:rPr>
        <w:t>fundamental</w:t>
      </w:r>
      <w:r w:rsidRPr="00AF1246">
        <w:rPr>
          <w:rStyle w:val="StyleUnderline"/>
        </w:rPr>
        <w:t xml:space="preserve"> human </w:t>
      </w:r>
      <w:r w:rsidRPr="00AF1246">
        <w:rPr>
          <w:rStyle w:val="StyleUnderline"/>
          <w:highlight w:val="cyan"/>
        </w:rPr>
        <w:t xml:space="preserve">urges that </w:t>
      </w:r>
      <w:r w:rsidRPr="00AF1246">
        <w:rPr>
          <w:rStyle w:val="StyleUnderline"/>
        </w:rPr>
        <w:t xml:space="preserve">have always </w:t>
      </w:r>
      <w:r w:rsidRPr="00AF1246">
        <w:rPr>
          <w:rStyle w:val="StyleUnderline"/>
          <w:highlight w:val="cyan"/>
        </w:rPr>
        <w:t>powered the capitalist system</w:t>
      </w:r>
      <w:r w:rsidRPr="00AF1246">
        <w:rPr>
          <w:sz w:val="16"/>
        </w:rPr>
        <w:t xml:space="preserve">— ambition, initiative, individualism, the competitive spirit. </w:t>
      </w:r>
      <w:r w:rsidRPr="00AF1246">
        <w:rPr>
          <w:rStyle w:val="StyleUnderline"/>
        </w:rPr>
        <w:t>These</w:t>
      </w:r>
      <w:r w:rsidRPr="00AF1246">
        <w:rPr>
          <w:sz w:val="16"/>
        </w:rPr>
        <w:t xml:space="preserve"> natural human </w:t>
      </w:r>
      <w:r w:rsidRPr="00AF1246">
        <w:rPr>
          <w:rStyle w:val="StyleUnderline"/>
        </w:rPr>
        <w:t xml:space="preserve">qualities </w:t>
      </w:r>
      <w:r w:rsidRPr="00AF1246">
        <w:rPr>
          <w:rStyle w:val="StyleUnderline"/>
          <w:highlight w:val="cyan"/>
        </w:rPr>
        <w:t>will</w:t>
      </w:r>
      <w:r w:rsidRPr="00AF1246">
        <w:rPr>
          <w:sz w:val="16"/>
        </w:rPr>
        <w:t xml:space="preserve"> instead be </w:t>
      </w:r>
      <w:r w:rsidRPr="00AF1246">
        <w:rPr>
          <w:rFonts w:ascii="Garamond" w:hAnsi="Garamond" w:cs="Garamond"/>
          <w:bCs/>
          <w:u w:val="single"/>
        </w:rPr>
        <w:t>redirected</w:t>
      </w:r>
      <w:r w:rsidRPr="00AF1246">
        <w:rPr>
          <w:sz w:val="16"/>
        </w:rPr>
        <w:t xml:space="preserve"> and reenergized </w:t>
      </w:r>
      <w:r w:rsidRPr="00AF1246">
        <w:rPr>
          <w:b/>
          <w:iCs/>
          <w:u w:val="single"/>
          <w:bdr w:val="single" w:sz="8" w:space="0" w:color="auto"/>
        </w:rPr>
        <w:t xml:space="preserve">to </w:t>
      </w:r>
      <w:r w:rsidRPr="00AF1246">
        <w:rPr>
          <w:b/>
          <w:iCs/>
          <w:highlight w:val="cyan"/>
          <w:u w:val="single"/>
          <w:bdr w:val="single" w:sz="8" w:space="0" w:color="auto"/>
        </w:rPr>
        <w:t>create a new version of capitalism</w:t>
      </w:r>
      <w:r w:rsidRPr="00AF1246">
        <w:rPr>
          <w:sz w:val="16"/>
        </w:rPr>
        <w:t xml:space="preserve"> </w:t>
      </w:r>
      <w:r w:rsidRPr="00AF1246">
        <w:rPr>
          <w:rFonts w:ascii="Garamond" w:hAnsi="Garamond" w:cs="Garamond"/>
          <w:bCs/>
          <w:u w:val="single"/>
        </w:rPr>
        <w:t>that will</w:t>
      </w:r>
      <w:r w:rsidRPr="00AF1246">
        <w:rPr>
          <w:sz w:val="16"/>
        </w:rPr>
        <w:t xml:space="preserve"> ultimately </w:t>
      </w:r>
      <w:r w:rsidRPr="00AF1246">
        <w:rPr>
          <w:rFonts w:ascii="Garamond" w:hAnsi="Garamond" w:cs="Garamond"/>
          <w:bCs/>
          <w:u w:val="single"/>
        </w:rPr>
        <w:t>be</w:t>
      </w:r>
      <w:r w:rsidRPr="00AF1246">
        <w:rPr>
          <w:sz w:val="16"/>
        </w:rPr>
        <w:t xml:space="preserve"> even </w:t>
      </w:r>
      <w:r w:rsidRPr="00AF1246">
        <w:rPr>
          <w:b/>
          <w:iCs/>
          <w:u w:val="single"/>
          <w:bdr w:val="single" w:sz="8" w:space="0" w:color="auto"/>
        </w:rPr>
        <w:t>more successful and productive</w:t>
      </w:r>
      <w:r w:rsidRPr="00AF1246">
        <w:rPr>
          <w:sz w:val="16"/>
        </w:rPr>
        <w:t xml:space="preserve"> </w:t>
      </w:r>
      <w:r w:rsidRPr="00AF1246">
        <w:rPr>
          <w:rFonts w:ascii="Garamond" w:hAnsi="Garamond" w:cs="Garamond"/>
          <w:bCs/>
          <w:u w:val="single"/>
        </w:rPr>
        <w:t>than the system it replaced</w:t>
      </w:r>
      <w:r w:rsidRPr="00AF1246">
        <w:rPr>
          <w:sz w:val="16"/>
        </w:rPr>
        <w:t xml:space="preserve">. To explain this process of </w:t>
      </w:r>
      <w:proofErr w:type="gramStart"/>
      <w:r w:rsidRPr="00AF1246">
        <w:rPr>
          <w:sz w:val="16"/>
        </w:rPr>
        <w:t>renewal, and</w:t>
      </w:r>
      <w:proofErr w:type="gramEnd"/>
      <w:r w:rsidRPr="00AF1246">
        <w:rPr>
          <w:sz w:val="16"/>
        </w:rPr>
        <w:t xml:space="preserve"> identify some of the most important features of the reinvigorated capitalist system, is the ambition of this book. </w:t>
      </w:r>
      <w:r w:rsidRPr="00AF1246">
        <w:rPr>
          <w:rFonts w:ascii="Garamond" w:hAnsi="Garamond" w:cs="Garamond"/>
          <w:bCs/>
          <w:u w:val="single"/>
        </w:rPr>
        <w:t>This transformation will take</w:t>
      </w:r>
      <w:r w:rsidRPr="00AF1246">
        <w:rPr>
          <w:sz w:val="16"/>
        </w:rPr>
        <w:t xml:space="preserve"> many </w:t>
      </w:r>
      <w:r w:rsidRPr="00AF1246">
        <w:rPr>
          <w:rFonts w:ascii="Garamond" w:hAnsi="Garamond" w:cs="Garamond"/>
          <w:bCs/>
          <w:u w:val="single"/>
        </w:rPr>
        <w:t>years</w:t>
      </w:r>
      <w:r w:rsidRPr="00AF1246">
        <w:rPr>
          <w:sz w:val="16"/>
        </w:rPr>
        <w:t xml:space="preserve"> to complete, </w:t>
      </w:r>
      <w:r w:rsidRPr="00AF1246">
        <w:rPr>
          <w:rFonts w:ascii="Garamond" w:hAnsi="Garamond" w:cs="Garamond"/>
          <w:bCs/>
          <w:u w:val="single"/>
        </w:rPr>
        <w:t>but</w:t>
      </w:r>
      <w:r w:rsidRPr="00AF1246">
        <w:rPr>
          <w:sz w:val="16"/>
        </w:rPr>
        <w:t xml:space="preserve"> some of </w:t>
      </w:r>
      <w:r w:rsidRPr="00AF1246">
        <w:rPr>
          <w:rFonts w:ascii="Garamond" w:hAnsi="Garamond" w:cs="Garamond"/>
          <w:bCs/>
          <w:u w:val="single"/>
        </w:rPr>
        <w:t>its consequences can already be discerned</w:t>
      </w:r>
      <w:r w:rsidRPr="00AF1246">
        <w:rPr>
          <w:sz w:val="16"/>
        </w:rPr>
        <w:t xml:space="preserve">. With the benefit of even a year’s hindsight, </w:t>
      </w:r>
      <w:proofErr w:type="gramStart"/>
      <w:r w:rsidRPr="00AF1246">
        <w:rPr>
          <w:sz w:val="16"/>
        </w:rPr>
        <w:t xml:space="preserve">it is clear that </w:t>
      </w:r>
      <w:r w:rsidRPr="00AF1246">
        <w:rPr>
          <w:b/>
          <w:iCs/>
          <w:u w:val="single"/>
          <w:bdr w:val="single" w:sz="8" w:space="0" w:color="auto"/>
        </w:rPr>
        <w:t>these</w:t>
      </w:r>
      <w:proofErr w:type="gramEnd"/>
      <w:r w:rsidRPr="00AF1246">
        <w:rPr>
          <w:b/>
          <w:iCs/>
          <w:u w:val="single"/>
          <w:bdr w:val="single" w:sz="8" w:space="0" w:color="auto"/>
        </w:rPr>
        <w:t xml:space="preserve"> consequences will be different from the nihilistic predictions</w:t>
      </w:r>
      <w:r w:rsidRPr="00AF1246">
        <w:rPr>
          <w:sz w:val="16"/>
        </w:rPr>
        <w:t xml:space="preserve"> from both ends of the political spectrum at the height of the crisis. On the Left, </w:t>
      </w:r>
      <w:proofErr w:type="spellStart"/>
      <w:r w:rsidRPr="00AF1246">
        <w:rPr>
          <w:rFonts w:ascii="Garamond" w:hAnsi="Garamond" w:cs="Garamond"/>
          <w:bCs/>
          <w:u w:val="single"/>
        </w:rPr>
        <w:t>anticapitalist</w:t>
      </w:r>
      <w:proofErr w:type="spellEnd"/>
      <w:r w:rsidRPr="00AF1246">
        <w:rPr>
          <w:rFonts w:ascii="Garamond" w:hAnsi="Garamond" w:cs="Garamond"/>
          <w:bCs/>
          <w:u w:val="single"/>
        </w:rPr>
        <w:t xml:space="preserve"> ideologues seemed honestly to believe that a few weeks of financial chaos could bring</w:t>
      </w:r>
      <w:r w:rsidRPr="00AF1246">
        <w:rPr>
          <w:sz w:val="16"/>
        </w:rPr>
        <w:t xml:space="preserve"> about the </w:t>
      </w:r>
      <w:r w:rsidRPr="00AF1246">
        <w:rPr>
          <w:rFonts w:ascii="Garamond" w:hAnsi="Garamond" w:cs="Garamond"/>
          <w:bCs/>
          <w:u w:val="single"/>
        </w:rPr>
        <w:t>disintegration of a politico-economic system</w:t>
      </w:r>
      <w:r w:rsidRPr="00AF1246">
        <w:rPr>
          <w:sz w:val="16"/>
        </w:rPr>
        <w:t xml:space="preserve"> </w:t>
      </w:r>
      <w:r w:rsidRPr="00AF1246">
        <w:rPr>
          <w:rFonts w:ascii="Garamond" w:hAnsi="Garamond" w:cs="Garamond"/>
          <w:bCs/>
          <w:u w:val="single"/>
        </w:rPr>
        <w:t>that</w:t>
      </w:r>
      <w:r w:rsidRPr="00AF1246">
        <w:rPr>
          <w:sz w:val="16"/>
        </w:rPr>
        <w:t xml:space="preserve"> had </w:t>
      </w:r>
      <w:r w:rsidRPr="00AF1246">
        <w:rPr>
          <w:b/>
          <w:iCs/>
          <w:u w:val="single"/>
          <w:bdr w:val="single" w:sz="8" w:space="0" w:color="auto"/>
        </w:rPr>
        <w:t>survived two hundred years of revolutions</w:t>
      </w:r>
      <w:r w:rsidRPr="00AF1246">
        <w:rPr>
          <w:sz w:val="16"/>
        </w:rPr>
        <w:t xml:space="preserve">, depressions, and world wars. On the Right, free-market zealots insisted that private enterprise would be destroyed by government interventions that were clearly necessary to save the system— and many continue to believe that the crisis could have been resolved much better if governments had simply allowed financial institutions to collapse. A balanced reassessment of the crisis must challenge both left-wing hysteria and right-wing hubris. Rather than blaming the meltdown of the global financial system on greedy bankers, incompetent regulators, gullible homeowners, or foolish Chinese bureaucrats, this book puts what happened into historical and ideological perspective. It reinterprets the crisis in the context of the economic reforms and geopolitical upheavals that have repeatedly transformed the nature of capitalism since the late eighteenth century, most recently in the Thatcher-Reagan revolution of 1979– 89. The central argument is that </w:t>
      </w:r>
      <w:r w:rsidRPr="00AF1246">
        <w:rPr>
          <w:rFonts w:ascii="Garamond" w:hAnsi="Garamond" w:cs="Garamond"/>
          <w:bCs/>
          <w:u w:val="single"/>
        </w:rPr>
        <w:t xml:space="preserve">capitalism has </w:t>
      </w:r>
      <w:r w:rsidRPr="00AF1246">
        <w:rPr>
          <w:b/>
          <w:iCs/>
          <w:u w:val="single"/>
          <w:bdr w:val="single" w:sz="8" w:space="0" w:color="auto"/>
        </w:rPr>
        <w:t>never been a static system</w:t>
      </w:r>
      <w:r w:rsidRPr="00AF1246">
        <w:rPr>
          <w:sz w:val="16"/>
        </w:rPr>
        <w:t xml:space="preserve"> </w:t>
      </w:r>
      <w:r w:rsidRPr="00AF1246">
        <w:rPr>
          <w:rFonts w:ascii="Garamond" w:hAnsi="Garamond" w:cs="Garamond"/>
          <w:bCs/>
          <w:u w:val="single"/>
        </w:rPr>
        <w:t>that follows a fixed set of rules</w:t>
      </w:r>
      <w:r w:rsidRPr="00AF1246">
        <w:rPr>
          <w:sz w:val="16"/>
        </w:rPr>
        <w:t xml:space="preserve">, characterized by a permanent division of responsibilities between private enterprise and governments. Contrary to the teachings of modern economic theory, </w:t>
      </w:r>
      <w:r w:rsidRPr="00AF1246">
        <w:rPr>
          <w:b/>
          <w:iCs/>
          <w:u w:val="single"/>
          <w:bdr w:val="single" w:sz="8" w:space="0" w:color="auto"/>
        </w:rPr>
        <w:t>no immutable laws govern</w:t>
      </w:r>
      <w:r w:rsidRPr="00AF1246">
        <w:rPr>
          <w:sz w:val="16"/>
        </w:rPr>
        <w:t xml:space="preserve"> the behavior of </w:t>
      </w:r>
      <w:r w:rsidRPr="00AF1246">
        <w:rPr>
          <w:b/>
          <w:iCs/>
          <w:u w:val="single"/>
          <w:bdr w:val="single" w:sz="8" w:space="0" w:color="auto"/>
        </w:rPr>
        <w:t>a capitalist economy</w:t>
      </w:r>
      <w:r w:rsidRPr="00AF1246">
        <w:rPr>
          <w:sz w:val="16"/>
        </w:rPr>
        <w:t xml:space="preserve">. Instead, </w:t>
      </w:r>
      <w:r w:rsidRPr="00AF1246">
        <w:rPr>
          <w:rFonts w:ascii="Garamond" w:hAnsi="Garamond" w:cs="Garamond"/>
          <w:bCs/>
          <w:highlight w:val="cyan"/>
          <w:u w:val="single"/>
        </w:rPr>
        <w:t xml:space="preserve">capitalism is an </w:t>
      </w:r>
      <w:r w:rsidRPr="00AF1246">
        <w:rPr>
          <w:b/>
          <w:iCs/>
          <w:highlight w:val="cyan"/>
          <w:u w:val="single"/>
          <w:bdr w:val="single" w:sz="8" w:space="0" w:color="auto"/>
        </w:rPr>
        <w:t xml:space="preserve">adaptive social system </w:t>
      </w:r>
      <w:r w:rsidRPr="00AF1246">
        <w:rPr>
          <w:b/>
          <w:iCs/>
          <w:u w:val="single"/>
          <w:bdr w:val="single" w:sz="8" w:space="0" w:color="auto"/>
        </w:rPr>
        <w:t>that</w:t>
      </w:r>
      <w:r w:rsidRPr="00AF1246">
        <w:rPr>
          <w:sz w:val="16"/>
        </w:rPr>
        <w:t xml:space="preserve"> mutates and </w:t>
      </w:r>
      <w:r w:rsidRPr="00AF1246">
        <w:rPr>
          <w:b/>
          <w:iCs/>
          <w:u w:val="single"/>
          <w:bdr w:val="single" w:sz="8" w:space="0" w:color="auto"/>
        </w:rPr>
        <w:t>evolves</w:t>
      </w:r>
      <w:r w:rsidRPr="00AF1246">
        <w:rPr>
          <w:sz w:val="16"/>
        </w:rPr>
        <w:t xml:space="preserve"> in response to a changing environment. </w:t>
      </w:r>
      <w:r w:rsidRPr="00AF1246">
        <w:rPr>
          <w:b/>
          <w:iCs/>
          <w:highlight w:val="cyan"/>
          <w:u w:val="single"/>
          <w:bdr w:val="single" w:sz="8" w:space="0" w:color="auto"/>
        </w:rPr>
        <w:t xml:space="preserve">When capitalism is </w:t>
      </w:r>
      <w:r w:rsidRPr="00AF1246">
        <w:rPr>
          <w:rStyle w:val="Emphasis"/>
          <w:highlight w:val="cyan"/>
        </w:rPr>
        <w:t>seriously threatened</w:t>
      </w:r>
      <w:r w:rsidRPr="00AF1246">
        <w:rPr>
          <w:rStyle w:val="StyleUnderline"/>
        </w:rPr>
        <w:t xml:space="preserve"> by a systemic crisis, </w:t>
      </w:r>
      <w:r w:rsidRPr="00AF1246">
        <w:rPr>
          <w:rStyle w:val="StyleUnderline"/>
          <w:highlight w:val="cyan"/>
        </w:rPr>
        <w:t xml:space="preserve">a new version emerges that is </w:t>
      </w:r>
      <w:r w:rsidRPr="00AF1246">
        <w:rPr>
          <w:rStyle w:val="Emphasis"/>
          <w:highlight w:val="cyan"/>
        </w:rPr>
        <w:t>better suited to</w:t>
      </w:r>
      <w:r w:rsidRPr="00AF1246">
        <w:rPr>
          <w:b/>
          <w:iCs/>
          <w:highlight w:val="cyan"/>
          <w:u w:val="single"/>
          <w:bdr w:val="single" w:sz="8" w:space="0" w:color="auto"/>
        </w:rPr>
        <w:t xml:space="preserve"> the changing environment</w:t>
      </w:r>
      <w:r w:rsidRPr="00AF1246">
        <w:rPr>
          <w:sz w:val="16"/>
        </w:rPr>
        <w:t xml:space="preserve"> and replaces the previously dominant form. Once we recognize that capitalism is not a static set of institutions, but an evolutionary system that reinvents and reinvigorates itself through crises, we </w:t>
      </w:r>
      <w:r w:rsidRPr="00AF1246">
        <w:rPr>
          <w:rFonts w:ascii="Garamond" w:hAnsi="Garamond" w:cs="Garamond"/>
          <w:bCs/>
          <w:u w:val="single"/>
        </w:rPr>
        <w:t xml:space="preserve">can see the events of </w:t>
      </w:r>
      <w:r w:rsidRPr="00AF1246">
        <w:rPr>
          <w:sz w:val="16"/>
        </w:rPr>
        <w:t xml:space="preserve">2007– </w:t>
      </w:r>
      <w:r w:rsidRPr="00AF1246">
        <w:rPr>
          <w:rFonts w:ascii="Garamond" w:hAnsi="Garamond" w:cs="Garamond"/>
          <w:bCs/>
          <w:u w:val="single"/>
        </w:rPr>
        <w:t>09</w:t>
      </w:r>
      <w:r w:rsidRPr="00AF1246">
        <w:rPr>
          <w:sz w:val="16"/>
        </w:rPr>
        <w:t xml:space="preserve"> in another light: </w:t>
      </w:r>
      <w:r w:rsidRPr="00AF1246">
        <w:rPr>
          <w:rFonts w:ascii="Garamond" w:hAnsi="Garamond" w:cs="Garamond"/>
          <w:bCs/>
          <w:u w:val="single"/>
        </w:rPr>
        <w:t>as the catalyst for the</w:t>
      </w:r>
      <w:r w:rsidRPr="00AF1246">
        <w:rPr>
          <w:sz w:val="16"/>
        </w:rPr>
        <w:t xml:space="preserve"> fourth systemic </w:t>
      </w:r>
      <w:r w:rsidRPr="00AF1246">
        <w:rPr>
          <w:rFonts w:ascii="Garamond" w:hAnsi="Garamond" w:cs="Garamond"/>
          <w:bCs/>
          <w:u w:val="single"/>
        </w:rPr>
        <w:t>transformation of capitalism</w:t>
      </w:r>
      <w:r w:rsidRPr="00AF1246">
        <w:rPr>
          <w:sz w:val="16"/>
        </w:rPr>
        <w:t>, comparable to the transformations triggered by the crises of the 1970s, the crises of the 1930s, and the Napoleonic Wars of 1803– 15. Hence the title of this book.</w:t>
      </w:r>
    </w:p>
    <w:p w14:paraId="18472A6E" w14:textId="77777777" w:rsidR="00960185" w:rsidRDefault="00960185" w:rsidP="00960185"/>
    <w:p w14:paraId="7D338BE2" w14:textId="77777777" w:rsidR="00960185" w:rsidRPr="00D307B4" w:rsidRDefault="00960185" w:rsidP="00960185">
      <w:pPr>
        <w:keepNext/>
        <w:keepLines/>
        <w:spacing w:before="40" w:after="0"/>
        <w:outlineLvl w:val="3"/>
        <w:rPr>
          <w:rFonts w:eastAsia="MS Gothic" w:cs="Times New Roman"/>
          <w:b/>
          <w:iCs/>
        </w:rPr>
      </w:pPr>
      <w:r w:rsidRPr="00D307B4">
        <w:rPr>
          <w:rFonts w:eastAsia="MS Gothic" w:cs="Times New Roman"/>
          <w:b/>
          <w:iCs/>
        </w:rPr>
        <w:t>Be optimistic – world getting better</w:t>
      </w:r>
    </w:p>
    <w:p w14:paraId="3D8A59B5" w14:textId="77777777" w:rsidR="00960185" w:rsidRPr="00D307B4" w:rsidRDefault="00960185" w:rsidP="00960185">
      <w:pPr>
        <w:rPr>
          <w:rFonts w:eastAsia="Cambria"/>
        </w:rPr>
      </w:pPr>
      <w:r w:rsidRPr="00D307B4">
        <w:rPr>
          <w:rFonts w:eastAsia="Cambria"/>
          <w:b/>
          <w:bCs/>
          <w:u w:val="single"/>
        </w:rPr>
        <w:t xml:space="preserve">Cohen and </w:t>
      </w:r>
      <w:proofErr w:type="spellStart"/>
      <w:r w:rsidRPr="00D307B4">
        <w:rPr>
          <w:rFonts w:eastAsia="Cambria"/>
          <w:b/>
          <w:bCs/>
          <w:u w:val="single"/>
        </w:rPr>
        <w:t>Zenko</w:t>
      </w:r>
      <w:proofErr w:type="spellEnd"/>
      <w:r w:rsidRPr="00D307B4">
        <w:rPr>
          <w:rFonts w:eastAsia="Cambria"/>
          <w:b/>
          <w:bCs/>
          <w:u w:val="single"/>
        </w:rPr>
        <w:t xml:space="preserve"> 3/26/19 </w:t>
      </w:r>
      <w:r w:rsidRPr="00D307B4">
        <w:rPr>
          <w:rFonts w:eastAsia="Cambria"/>
        </w:rPr>
        <w:t xml:space="preserve">– (MICHAEL A. COHEN is a columnist for the Boston Globe. MICAH ZENKO is Director of Research and Learning at McChrystal Group. Together, they are authors of Clear and Present Safety: The World Has Never Been Better and Why That Matters for Americans. “The World Is Still Getting Better—Even Under Trump”, Foreign Affairs Postscript, 3-25-19, Available Online at </w:t>
      </w:r>
      <w:hyperlink r:id="rId12" w:history="1">
        <w:r w:rsidRPr="00D307B4">
          <w:rPr>
            <w:rFonts w:eastAsia="Cambria"/>
          </w:rPr>
          <w:t>https://www.foreignaffairs.com/articles/united-states/2019-03-25/world-still-getting-better-even-under-trump</w:t>
        </w:r>
      </w:hyperlink>
      <w:r w:rsidRPr="00D307B4">
        <w:rPr>
          <w:rFonts w:eastAsia="Cambria"/>
        </w:rPr>
        <w:t xml:space="preserve">, accessed 3-26-19, HKR-LWZ) </w:t>
      </w:r>
    </w:p>
    <w:p w14:paraId="7FA05149" w14:textId="77777777" w:rsidR="00960185" w:rsidRPr="00D307B4" w:rsidRDefault="00960185" w:rsidP="00960185">
      <w:pPr>
        <w:rPr>
          <w:rFonts w:eastAsia="Cambria"/>
          <w:b/>
          <w:u w:val="single"/>
        </w:rPr>
      </w:pPr>
      <w:r w:rsidRPr="00D307B4">
        <w:rPr>
          <w:rFonts w:eastAsia="Cambria"/>
        </w:rPr>
        <w:t xml:space="preserve">Our arguments have certainly been tested in the interim. </w:t>
      </w:r>
      <w:r w:rsidRPr="00D307B4">
        <w:rPr>
          <w:rFonts w:eastAsia="Cambria"/>
          <w:b/>
          <w:u w:val="single"/>
        </w:rPr>
        <w:t xml:space="preserve">Events such as </w:t>
      </w:r>
      <w:r w:rsidRPr="00D307B4">
        <w:rPr>
          <w:rFonts w:eastAsia="Cambria"/>
          <w:b/>
          <w:iCs/>
          <w:u w:val="single"/>
          <w:bdr w:val="single" w:sz="8" w:space="0" w:color="auto"/>
        </w:rPr>
        <w:t>Brexit</w:t>
      </w:r>
      <w:r w:rsidRPr="00D307B4">
        <w:rPr>
          <w:rFonts w:eastAsia="Cambria"/>
          <w:b/>
          <w:u w:val="single"/>
        </w:rPr>
        <w:t xml:space="preserve">, the </w:t>
      </w:r>
      <w:r w:rsidRPr="00D307B4">
        <w:rPr>
          <w:rFonts w:eastAsia="Cambria"/>
          <w:b/>
          <w:iCs/>
          <w:u w:val="single"/>
          <w:bdr w:val="single" w:sz="8" w:space="0" w:color="auto"/>
        </w:rPr>
        <w:t>Syrian civil war</w:t>
      </w:r>
      <w:r w:rsidRPr="00D307B4">
        <w:rPr>
          <w:rFonts w:eastAsia="Cambria"/>
          <w:b/>
          <w:u w:val="single"/>
        </w:rPr>
        <w:t xml:space="preserve">, and the election of </w:t>
      </w:r>
      <w:r w:rsidRPr="00D307B4">
        <w:rPr>
          <w:rFonts w:eastAsia="Cambria"/>
        </w:rPr>
        <w:t>U.S. President Donald</w:t>
      </w:r>
      <w:r w:rsidRPr="00D307B4">
        <w:rPr>
          <w:rFonts w:eastAsia="Cambria"/>
          <w:b/>
          <w:u w:val="single"/>
        </w:rPr>
        <w:t xml:space="preserve"> </w:t>
      </w:r>
      <w:r w:rsidRPr="00D307B4">
        <w:rPr>
          <w:rFonts w:eastAsia="Cambria"/>
          <w:b/>
          <w:iCs/>
          <w:u w:val="single"/>
          <w:bdr w:val="single" w:sz="8" w:space="0" w:color="auto"/>
        </w:rPr>
        <w:t>Trump</w:t>
      </w:r>
      <w:r w:rsidRPr="00D307B4">
        <w:rPr>
          <w:rFonts w:eastAsia="Cambria"/>
          <w:b/>
          <w:u w:val="single"/>
        </w:rPr>
        <w:t xml:space="preserve">, alongside such </w:t>
      </w:r>
      <w:r w:rsidRPr="00D307B4">
        <w:rPr>
          <w:rFonts w:eastAsia="Cambria"/>
          <w:b/>
          <w:iCs/>
          <w:u w:val="single"/>
          <w:bdr w:val="single" w:sz="8" w:space="0" w:color="auto"/>
        </w:rPr>
        <w:t>negative trends</w:t>
      </w:r>
      <w:r w:rsidRPr="00D307B4">
        <w:rPr>
          <w:rFonts w:eastAsia="Cambria"/>
          <w:b/>
          <w:u w:val="single"/>
        </w:rPr>
        <w:t xml:space="preserve"> as the global retreat of democracy and </w:t>
      </w:r>
      <w:r w:rsidRPr="00D307B4">
        <w:rPr>
          <w:rFonts w:eastAsia="Cambria"/>
        </w:rPr>
        <w:t>the growing threat of</w:t>
      </w:r>
      <w:r w:rsidRPr="00D307B4">
        <w:rPr>
          <w:rFonts w:eastAsia="Cambria"/>
          <w:b/>
          <w:u w:val="single"/>
        </w:rPr>
        <w:t xml:space="preserve"> climate change, have created an </w:t>
      </w:r>
      <w:r w:rsidRPr="00D307B4">
        <w:rPr>
          <w:rFonts w:eastAsia="Cambria"/>
          <w:b/>
          <w:iCs/>
          <w:u w:val="single"/>
          <w:bdr w:val="single" w:sz="8" w:space="0" w:color="auto"/>
        </w:rPr>
        <w:t>impression</w:t>
      </w:r>
      <w:r w:rsidRPr="00D307B4">
        <w:rPr>
          <w:rFonts w:eastAsia="Cambria"/>
          <w:b/>
          <w:u w:val="single"/>
        </w:rPr>
        <w:t xml:space="preserve"> that the world is indeed getting more dangerous. </w:t>
      </w:r>
      <w:r w:rsidRPr="00D307B4">
        <w:rPr>
          <w:rFonts w:eastAsia="Cambria"/>
          <w:b/>
          <w:iCs/>
          <w:u w:val="single"/>
          <w:bdr w:val="single" w:sz="8" w:space="0" w:color="auto"/>
        </w:rPr>
        <w:t>Does our thesis hold up?</w:t>
      </w:r>
      <w:r w:rsidRPr="00D307B4">
        <w:rPr>
          <w:rFonts w:eastAsia="Cambria"/>
          <w:b/>
          <w:u w:val="single"/>
        </w:rPr>
        <w:t xml:space="preserve"> Is the </w:t>
      </w:r>
      <w:r w:rsidRPr="00D307B4">
        <w:rPr>
          <w:rFonts w:eastAsia="Cambria"/>
          <w:b/>
          <w:u w:val="single"/>
        </w:rPr>
        <w:lastRenderedPageBreak/>
        <w:t xml:space="preserve">world really getting safer, freer, wealthier, healthier, and better educated, and are the dangers to the United States still vastly overstated? As we argue </w:t>
      </w:r>
      <w:r w:rsidRPr="00D307B4">
        <w:rPr>
          <w:rFonts w:eastAsia="Cambria"/>
        </w:rPr>
        <w:t>in our new book, Clear and Present Safety: The World Has Never Been Better and Why That Matters to Americans,</w:t>
      </w:r>
      <w:r w:rsidRPr="00D307B4">
        <w:rPr>
          <w:rFonts w:eastAsia="Cambria"/>
          <w:b/>
          <w:u w:val="single"/>
        </w:rPr>
        <w:t xml:space="preserve"> </w:t>
      </w:r>
      <w:r w:rsidRPr="00D307B4">
        <w:rPr>
          <w:rFonts w:eastAsia="Cambria"/>
          <w:b/>
          <w:highlight w:val="yellow"/>
          <w:u w:val="single"/>
        </w:rPr>
        <w:t xml:space="preserve">the </w:t>
      </w:r>
      <w:r w:rsidRPr="00D307B4">
        <w:rPr>
          <w:rFonts w:eastAsia="Cambria"/>
          <w:b/>
          <w:iCs/>
          <w:highlight w:val="yellow"/>
          <w:u w:val="single"/>
          <w:bdr w:val="single" w:sz="8" w:space="0" w:color="auto"/>
        </w:rPr>
        <w:t>case for optimism remains strong</w:t>
      </w:r>
      <w:r w:rsidRPr="00D307B4">
        <w:rPr>
          <w:rFonts w:eastAsia="Cambria"/>
          <w:b/>
          <w:u w:val="single"/>
        </w:rPr>
        <w:t>.</w:t>
      </w:r>
    </w:p>
    <w:p w14:paraId="445B6A3C" w14:textId="77777777" w:rsidR="00960185" w:rsidRPr="00D307B4" w:rsidRDefault="00960185" w:rsidP="00960185">
      <w:pPr>
        <w:rPr>
          <w:rFonts w:eastAsia="Cambria"/>
          <w:b/>
          <w:u w:val="single"/>
        </w:rPr>
      </w:pPr>
      <w:r w:rsidRPr="00D307B4">
        <w:rPr>
          <w:rFonts w:eastAsia="Cambria"/>
          <w:b/>
          <w:iCs/>
          <w:u w:val="single"/>
          <w:bdr w:val="single" w:sz="8" w:space="0" w:color="auto"/>
        </w:rPr>
        <w:t xml:space="preserve">Global </w:t>
      </w:r>
      <w:r w:rsidRPr="00D307B4">
        <w:rPr>
          <w:rFonts w:eastAsia="Cambria"/>
          <w:b/>
          <w:iCs/>
          <w:highlight w:val="yellow"/>
          <w:u w:val="single"/>
          <w:bdr w:val="single" w:sz="8" w:space="0" w:color="auto"/>
        </w:rPr>
        <w:t>poverty rates</w:t>
      </w:r>
      <w:r w:rsidRPr="00D307B4">
        <w:rPr>
          <w:rFonts w:eastAsia="Cambria"/>
          <w:b/>
          <w:u w:val="single"/>
        </w:rPr>
        <w:t xml:space="preserve"> are still </w:t>
      </w:r>
      <w:r w:rsidRPr="00D307B4">
        <w:rPr>
          <w:rFonts w:eastAsia="Cambria"/>
          <w:b/>
          <w:iCs/>
          <w:highlight w:val="yellow"/>
          <w:u w:val="single"/>
          <w:bdr w:val="single" w:sz="8" w:space="0" w:color="auto"/>
        </w:rPr>
        <w:t>falling</w:t>
      </w:r>
      <w:r w:rsidRPr="00D307B4">
        <w:rPr>
          <w:rFonts w:eastAsia="Cambria"/>
          <w:b/>
          <w:u w:val="single"/>
        </w:rPr>
        <w:t xml:space="preserve">, and </w:t>
      </w:r>
      <w:r w:rsidRPr="00D307B4">
        <w:rPr>
          <w:rFonts w:eastAsia="Cambria"/>
          <w:b/>
          <w:iCs/>
          <w:u w:val="single"/>
          <w:bdr w:val="single" w:sz="8" w:space="0" w:color="auto"/>
        </w:rPr>
        <w:t xml:space="preserve">global </w:t>
      </w:r>
      <w:r w:rsidRPr="00D307B4">
        <w:rPr>
          <w:rFonts w:eastAsia="Cambria"/>
          <w:b/>
          <w:iCs/>
          <w:highlight w:val="yellow"/>
          <w:u w:val="single"/>
          <w:bdr w:val="single" w:sz="8" w:space="0" w:color="auto"/>
        </w:rPr>
        <w:t>life expectancy</w:t>
      </w:r>
      <w:r w:rsidRPr="00D307B4">
        <w:rPr>
          <w:rFonts w:eastAsia="Cambria"/>
          <w:b/>
          <w:u w:val="single"/>
        </w:rPr>
        <w:t xml:space="preserve"> continues to </w:t>
      </w:r>
      <w:r w:rsidRPr="00D307B4">
        <w:rPr>
          <w:rFonts w:eastAsia="Cambria"/>
          <w:b/>
          <w:iCs/>
          <w:highlight w:val="yellow"/>
          <w:u w:val="single"/>
          <w:bdr w:val="single" w:sz="8" w:space="0" w:color="auto"/>
        </w:rPr>
        <w:t>increase</w:t>
      </w:r>
      <w:r w:rsidRPr="00D307B4">
        <w:rPr>
          <w:rFonts w:eastAsia="Cambria"/>
          <w:b/>
          <w:u w:val="single"/>
        </w:rPr>
        <w:t>.</w:t>
      </w:r>
      <w:r w:rsidRPr="00D307B4">
        <w:rPr>
          <w:rFonts w:eastAsia="Cambria"/>
        </w:rPr>
        <w:t xml:space="preserve"> Despite conflicts in Iraq, Syria, and Yemen, </w:t>
      </w:r>
      <w:r w:rsidRPr="00D307B4">
        <w:rPr>
          <w:rFonts w:eastAsia="Cambria"/>
          <w:b/>
          <w:u w:val="single"/>
        </w:rPr>
        <w:t xml:space="preserve">the </w:t>
      </w:r>
      <w:r w:rsidRPr="00D307B4">
        <w:rPr>
          <w:rFonts w:eastAsia="Cambria"/>
          <w:b/>
          <w:iCs/>
          <w:u w:val="single"/>
          <w:bdr w:val="single" w:sz="8" w:space="0" w:color="auto"/>
        </w:rPr>
        <w:t xml:space="preserve">level of </w:t>
      </w:r>
      <w:r w:rsidRPr="00D307B4">
        <w:rPr>
          <w:rFonts w:eastAsia="Cambria"/>
          <w:b/>
          <w:iCs/>
          <w:highlight w:val="yellow"/>
          <w:u w:val="single"/>
          <w:bdr w:val="single" w:sz="8" w:space="0" w:color="auto"/>
        </w:rPr>
        <w:t>violence</w:t>
      </w:r>
      <w:r w:rsidRPr="00D307B4">
        <w:rPr>
          <w:rFonts w:eastAsia="Cambria"/>
          <w:b/>
          <w:u w:val="single"/>
        </w:rPr>
        <w:t xml:space="preserve"> in the world today </w:t>
      </w:r>
      <w:r w:rsidRPr="00D307B4">
        <w:rPr>
          <w:rFonts w:eastAsia="Cambria"/>
          <w:b/>
          <w:highlight w:val="yellow"/>
          <w:u w:val="single"/>
        </w:rPr>
        <w:t xml:space="preserve">is </w:t>
      </w:r>
      <w:r w:rsidRPr="00D307B4">
        <w:rPr>
          <w:rFonts w:eastAsia="Cambria"/>
          <w:b/>
          <w:iCs/>
          <w:highlight w:val="yellow"/>
          <w:u w:val="single"/>
          <w:bdr w:val="single" w:sz="8" w:space="0" w:color="auto"/>
        </w:rPr>
        <w:t>historically low</w:t>
      </w:r>
      <w:r w:rsidRPr="00D307B4">
        <w:rPr>
          <w:rFonts w:eastAsia="Cambria"/>
          <w:b/>
          <w:u w:val="single"/>
        </w:rPr>
        <w:t xml:space="preserve">. </w:t>
      </w:r>
      <w:r w:rsidRPr="00D307B4">
        <w:rPr>
          <w:rFonts w:eastAsia="Cambria"/>
          <w:b/>
          <w:iCs/>
          <w:highlight w:val="yellow"/>
          <w:u w:val="single"/>
          <w:bdr w:val="single" w:sz="8" w:space="0" w:color="auto"/>
        </w:rPr>
        <w:t>Diseases</w:t>
      </w:r>
      <w:r w:rsidRPr="00D307B4">
        <w:rPr>
          <w:rFonts w:eastAsia="Cambria"/>
          <w:b/>
          <w:highlight w:val="yellow"/>
          <w:u w:val="single"/>
        </w:rPr>
        <w:t xml:space="preserve"> and </w:t>
      </w:r>
      <w:r w:rsidRPr="00D307B4">
        <w:rPr>
          <w:rFonts w:eastAsia="Cambria"/>
          <w:b/>
          <w:iCs/>
          <w:highlight w:val="yellow"/>
          <w:u w:val="single"/>
          <w:bdr w:val="single" w:sz="8" w:space="0" w:color="auto"/>
        </w:rPr>
        <w:t>parasites</w:t>
      </w:r>
      <w:r w:rsidRPr="00D307B4">
        <w:rPr>
          <w:rFonts w:eastAsia="Cambria"/>
          <w:b/>
          <w:u w:val="single"/>
        </w:rPr>
        <w:t xml:space="preserve"> that once ravaged poor countries, such as polio and guinea worm, ar</w:t>
      </w:r>
      <w:r w:rsidRPr="00D307B4">
        <w:rPr>
          <w:rFonts w:eastAsia="Cambria"/>
          <w:b/>
          <w:highlight w:val="yellow"/>
          <w:u w:val="single"/>
        </w:rPr>
        <w:t xml:space="preserve">e </w:t>
      </w:r>
      <w:r w:rsidRPr="00D307B4">
        <w:rPr>
          <w:rFonts w:eastAsia="Cambria"/>
          <w:b/>
          <w:iCs/>
          <w:highlight w:val="yellow"/>
          <w:u w:val="single"/>
          <w:bdr w:val="single" w:sz="8" w:space="0" w:color="auto"/>
        </w:rPr>
        <w:t>nearing eradication</w:t>
      </w:r>
      <w:r w:rsidRPr="00D307B4">
        <w:rPr>
          <w:rFonts w:eastAsia="Cambria"/>
          <w:b/>
          <w:u w:val="single"/>
        </w:rPr>
        <w:t xml:space="preserve">. </w:t>
      </w:r>
      <w:r w:rsidRPr="00D307B4">
        <w:rPr>
          <w:rFonts w:eastAsia="Cambria"/>
          <w:b/>
          <w:iCs/>
          <w:u w:val="single"/>
          <w:bdr w:val="single" w:sz="8" w:space="0" w:color="auto"/>
        </w:rPr>
        <w:t>Substantial progress</w:t>
      </w:r>
      <w:r w:rsidRPr="00D307B4">
        <w:rPr>
          <w:rFonts w:eastAsia="Cambria"/>
          <w:b/>
          <w:u w:val="single"/>
        </w:rPr>
        <w:t xml:space="preserve"> has been made in </w:t>
      </w:r>
      <w:r w:rsidRPr="00D307B4">
        <w:rPr>
          <w:rFonts w:eastAsia="Cambria"/>
          <w:b/>
          <w:iCs/>
          <w:u w:val="single"/>
          <w:bdr w:val="single" w:sz="8" w:space="0" w:color="auto"/>
        </w:rPr>
        <w:t>fighting HIV/AIDS and malaria</w:t>
      </w:r>
      <w:r w:rsidRPr="00D307B4">
        <w:rPr>
          <w:rFonts w:eastAsia="Cambria"/>
          <w:b/>
          <w:u w:val="single"/>
        </w:rPr>
        <w:t xml:space="preserve">. </w:t>
      </w:r>
      <w:r w:rsidRPr="00D307B4">
        <w:rPr>
          <w:rFonts w:eastAsia="Cambria"/>
          <w:b/>
          <w:iCs/>
          <w:u w:val="single"/>
          <w:bdr w:val="single" w:sz="8" w:space="0" w:color="auto"/>
        </w:rPr>
        <w:t xml:space="preserve">Maternal and infant </w:t>
      </w:r>
      <w:r w:rsidRPr="00D307B4">
        <w:rPr>
          <w:rFonts w:eastAsia="Cambria"/>
          <w:b/>
          <w:iCs/>
          <w:highlight w:val="yellow"/>
          <w:u w:val="single"/>
          <w:bdr w:val="single" w:sz="8" w:space="0" w:color="auto"/>
        </w:rPr>
        <w:t>mortality</w:t>
      </w:r>
      <w:r w:rsidRPr="00D307B4">
        <w:rPr>
          <w:rFonts w:eastAsia="Cambria"/>
          <w:b/>
          <w:highlight w:val="yellow"/>
          <w:u w:val="single"/>
        </w:rPr>
        <w:t xml:space="preserve"> rates</w:t>
      </w:r>
      <w:r w:rsidRPr="00D307B4">
        <w:rPr>
          <w:rFonts w:eastAsia="Cambria"/>
          <w:b/>
          <w:u w:val="single"/>
        </w:rPr>
        <w:t xml:space="preserve"> are </w:t>
      </w:r>
      <w:r w:rsidRPr="00D307B4">
        <w:rPr>
          <w:rFonts w:eastAsia="Cambria"/>
          <w:b/>
          <w:iCs/>
          <w:highlight w:val="yellow"/>
          <w:u w:val="single"/>
          <w:bdr w:val="single" w:sz="8" w:space="0" w:color="auto"/>
        </w:rPr>
        <w:t>falling</w:t>
      </w:r>
      <w:r w:rsidRPr="00D307B4">
        <w:rPr>
          <w:rFonts w:eastAsia="Cambria"/>
          <w:b/>
          <w:u w:val="single"/>
        </w:rPr>
        <w:t xml:space="preserve">. Today, a </w:t>
      </w:r>
      <w:r w:rsidRPr="00D307B4">
        <w:rPr>
          <w:rFonts w:eastAsia="Cambria"/>
          <w:b/>
          <w:iCs/>
          <w:u w:val="single"/>
          <w:bdr w:val="single" w:sz="8" w:space="0" w:color="auto"/>
        </w:rPr>
        <w:t>greater percentage of girls</w:t>
      </w:r>
      <w:r w:rsidRPr="00D307B4">
        <w:rPr>
          <w:rFonts w:eastAsia="Cambria"/>
          <w:b/>
          <w:u w:val="single"/>
        </w:rPr>
        <w:t xml:space="preserve"> go to </w:t>
      </w:r>
      <w:r w:rsidRPr="00D307B4">
        <w:rPr>
          <w:rFonts w:eastAsia="Cambria"/>
          <w:b/>
          <w:iCs/>
          <w:u w:val="single"/>
          <w:bdr w:val="single" w:sz="8" w:space="0" w:color="auto"/>
        </w:rPr>
        <w:t>school</w:t>
      </w:r>
      <w:r w:rsidRPr="00D307B4">
        <w:rPr>
          <w:rFonts w:eastAsia="Cambria"/>
          <w:b/>
          <w:u w:val="single"/>
        </w:rPr>
        <w:t xml:space="preserve"> than ever before. </w:t>
      </w:r>
      <w:r w:rsidRPr="00D307B4">
        <w:rPr>
          <w:rFonts w:eastAsia="Cambria"/>
          <w:b/>
          <w:iCs/>
          <w:u w:val="single"/>
          <w:bdr w:val="single" w:sz="8" w:space="0" w:color="auto"/>
        </w:rPr>
        <w:t xml:space="preserve">Global </w:t>
      </w:r>
      <w:r w:rsidRPr="00D307B4">
        <w:rPr>
          <w:rFonts w:eastAsia="Cambria"/>
          <w:b/>
          <w:iCs/>
          <w:highlight w:val="yellow"/>
          <w:u w:val="single"/>
          <w:bdr w:val="single" w:sz="8" w:space="0" w:color="auto"/>
        </w:rPr>
        <w:t>literacy</w:t>
      </w:r>
      <w:r w:rsidRPr="00D307B4">
        <w:rPr>
          <w:rFonts w:eastAsia="Cambria"/>
          <w:b/>
          <w:highlight w:val="yellow"/>
          <w:u w:val="single"/>
        </w:rPr>
        <w:t xml:space="preserve"> continues to </w:t>
      </w:r>
      <w:r w:rsidRPr="00D307B4">
        <w:rPr>
          <w:rFonts w:eastAsia="Cambria"/>
          <w:b/>
          <w:iCs/>
          <w:highlight w:val="yellow"/>
          <w:u w:val="single"/>
          <w:bdr w:val="single" w:sz="8" w:space="0" w:color="auto"/>
        </w:rPr>
        <w:t>rise</w:t>
      </w:r>
      <w:r w:rsidRPr="00D307B4">
        <w:rPr>
          <w:rFonts w:eastAsia="Cambria"/>
          <w:b/>
          <w:u w:val="single"/>
        </w:rPr>
        <w:t>.</w:t>
      </w:r>
    </w:p>
    <w:p w14:paraId="02075E6F" w14:textId="77777777" w:rsidR="00960185" w:rsidRPr="00D307B4" w:rsidRDefault="00960185" w:rsidP="00960185">
      <w:pPr>
        <w:rPr>
          <w:rFonts w:eastAsia="Cambria"/>
        </w:rPr>
      </w:pPr>
      <w:r w:rsidRPr="00485A49">
        <w:rPr>
          <w:rFonts w:eastAsia="Cambria"/>
          <w:b/>
          <w:u w:val="single"/>
        </w:rPr>
        <w:t>Trends in the opposite direction</w:t>
      </w:r>
      <w:r w:rsidRPr="00485A49">
        <w:rPr>
          <w:rFonts w:eastAsia="Cambria"/>
        </w:rPr>
        <w:t xml:space="preserve">, however, </w:t>
      </w:r>
      <w:r w:rsidRPr="00485A49">
        <w:rPr>
          <w:rFonts w:eastAsia="Cambria"/>
          <w:b/>
          <w:u w:val="single"/>
        </w:rPr>
        <w:t xml:space="preserve">are </w:t>
      </w:r>
      <w:r w:rsidRPr="00485A49">
        <w:rPr>
          <w:rFonts w:eastAsia="Cambria"/>
          <w:b/>
          <w:iCs/>
          <w:u w:val="single"/>
          <w:bdr w:val="single" w:sz="8" w:space="0" w:color="auto"/>
        </w:rPr>
        <w:t>undeniable</w:t>
      </w:r>
      <w:r w:rsidRPr="00485A49">
        <w:rPr>
          <w:rFonts w:eastAsia="Cambria"/>
          <w:b/>
          <w:u w:val="single"/>
        </w:rPr>
        <w:t>.</w:t>
      </w:r>
      <w:r w:rsidRPr="00485A49">
        <w:rPr>
          <w:rFonts w:eastAsia="Cambria"/>
        </w:rPr>
        <w:t xml:space="preserve"> Three </w:t>
      </w:r>
      <w:proofErr w:type="gramStart"/>
      <w:r w:rsidRPr="00485A49">
        <w:rPr>
          <w:rFonts w:eastAsia="Cambria"/>
        </w:rPr>
        <w:t>in particular give</w:t>
      </w:r>
      <w:proofErr w:type="gramEnd"/>
      <w:r w:rsidRPr="00485A49">
        <w:rPr>
          <w:rFonts w:eastAsia="Cambria"/>
        </w:rPr>
        <w:t xml:space="preserve"> us pause: the retreat of democracy; the fraying of the international system; and increasing social and political dysfunction within the country that has long</w:t>
      </w:r>
      <w:r w:rsidRPr="00D307B4">
        <w:rPr>
          <w:rFonts w:eastAsia="Cambria"/>
        </w:rPr>
        <w:t xml:space="preserve"> played the most important and influential global leadership role—the United States.</w:t>
      </w:r>
    </w:p>
    <w:p w14:paraId="6FBE8B9B" w14:textId="77777777" w:rsidR="00960185" w:rsidRPr="00D307B4" w:rsidRDefault="00960185" w:rsidP="00960185">
      <w:pPr>
        <w:rPr>
          <w:rFonts w:eastAsia="Cambria"/>
          <w:b/>
          <w:u w:val="single"/>
        </w:rPr>
      </w:pPr>
      <w:r w:rsidRPr="00D307B4">
        <w:rPr>
          <w:rFonts w:eastAsia="Cambria"/>
          <w:b/>
          <w:u w:val="single"/>
        </w:rPr>
        <w:t>Still</w:t>
      </w:r>
      <w:r w:rsidRPr="00D307B4">
        <w:rPr>
          <w:rFonts w:eastAsia="Cambria"/>
        </w:rPr>
        <w:t xml:space="preserve">, as was the case in 2012, </w:t>
      </w:r>
      <w:r w:rsidRPr="00D307B4">
        <w:rPr>
          <w:rFonts w:eastAsia="Cambria"/>
          <w:b/>
          <w:highlight w:val="yellow"/>
          <w:u w:val="single"/>
        </w:rPr>
        <w:t xml:space="preserve">the </w:t>
      </w:r>
      <w:r w:rsidRPr="00D307B4">
        <w:rPr>
          <w:rFonts w:eastAsia="Cambria"/>
          <w:b/>
          <w:iCs/>
          <w:highlight w:val="yellow"/>
          <w:u w:val="single"/>
          <w:bdr w:val="single" w:sz="8" w:space="0" w:color="auto"/>
        </w:rPr>
        <w:t>best way</w:t>
      </w:r>
      <w:r w:rsidRPr="00D307B4">
        <w:rPr>
          <w:rFonts w:eastAsia="Cambria"/>
          <w:b/>
          <w:highlight w:val="yellow"/>
          <w:u w:val="single"/>
        </w:rPr>
        <w:t xml:space="preserve"> to deal with such concerns is to </w:t>
      </w:r>
      <w:r w:rsidRPr="00D307B4">
        <w:rPr>
          <w:rFonts w:eastAsia="Cambria"/>
          <w:b/>
          <w:iCs/>
          <w:highlight w:val="yellow"/>
          <w:u w:val="single"/>
          <w:bdr w:val="single" w:sz="8" w:space="0" w:color="auto"/>
        </w:rPr>
        <w:t>put them in perspective</w:t>
      </w:r>
      <w:r w:rsidRPr="00D307B4">
        <w:rPr>
          <w:rFonts w:eastAsia="Cambria"/>
          <w:b/>
          <w:u w:val="single"/>
        </w:rPr>
        <w:t xml:space="preserve">, first by recognizing that </w:t>
      </w:r>
      <w:r w:rsidRPr="00D307B4">
        <w:rPr>
          <w:rFonts w:eastAsia="Cambria"/>
          <w:b/>
          <w:highlight w:val="yellow"/>
          <w:u w:val="single"/>
        </w:rPr>
        <w:t>the U</w:t>
      </w:r>
      <w:r w:rsidRPr="00D307B4">
        <w:rPr>
          <w:rFonts w:eastAsia="Cambria"/>
          <w:b/>
          <w:u w:val="single"/>
        </w:rPr>
        <w:t xml:space="preserve">nited </w:t>
      </w:r>
      <w:r w:rsidRPr="00D307B4">
        <w:rPr>
          <w:rFonts w:eastAsia="Cambria"/>
          <w:b/>
          <w:highlight w:val="yellow"/>
          <w:u w:val="single"/>
        </w:rPr>
        <w:t>S</w:t>
      </w:r>
      <w:r w:rsidRPr="00D307B4">
        <w:rPr>
          <w:rFonts w:eastAsia="Cambria"/>
          <w:b/>
          <w:u w:val="single"/>
        </w:rPr>
        <w:t xml:space="preserve">tates </w:t>
      </w:r>
      <w:r w:rsidRPr="00D307B4">
        <w:rPr>
          <w:rFonts w:eastAsia="Cambria"/>
          <w:b/>
          <w:highlight w:val="yellow"/>
          <w:u w:val="single"/>
        </w:rPr>
        <w:t xml:space="preserve">is a safe country within an </w:t>
      </w:r>
      <w:r w:rsidRPr="00D307B4">
        <w:rPr>
          <w:rFonts w:eastAsia="Cambria"/>
          <w:b/>
          <w:iCs/>
          <w:highlight w:val="yellow"/>
          <w:u w:val="single"/>
          <w:bdr w:val="single" w:sz="8" w:space="0" w:color="auto"/>
        </w:rPr>
        <w:t>ever-safer world</w:t>
      </w:r>
      <w:r w:rsidRPr="00D307B4">
        <w:rPr>
          <w:rFonts w:eastAsia="Cambria"/>
          <w:b/>
          <w:u w:val="single"/>
        </w:rPr>
        <w:t>.</w:t>
      </w:r>
    </w:p>
    <w:p w14:paraId="1BE76CD7" w14:textId="77777777" w:rsidR="00960185" w:rsidRDefault="00960185" w:rsidP="006557BF">
      <w:pPr>
        <w:rPr>
          <w:sz w:val="16"/>
        </w:rPr>
      </w:pPr>
    </w:p>
    <w:p w14:paraId="1A7F6458" w14:textId="77777777" w:rsidR="006557BF" w:rsidRDefault="006557BF" w:rsidP="006557BF">
      <w:pPr>
        <w:pStyle w:val="Heading4"/>
      </w:pPr>
      <w:r>
        <w:t>Capitalism is sustainable and humanity’s only hope against catastrophic climate change</w:t>
      </w:r>
    </w:p>
    <w:p w14:paraId="243942E9" w14:textId="77777777" w:rsidR="006557BF" w:rsidRPr="007F34AF" w:rsidRDefault="006557BF" w:rsidP="006557BF">
      <w:pPr>
        <w:rPr>
          <w:rFonts w:ascii="Helvetica" w:hAnsi="Helvetica" w:cs="Helvetica"/>
          <w:bCs/>
          <w:color w:val="FFFFFF"/>
          <w:sz w:val="27"/>
          <w:szCs w:val="27"/>
        </w:rPr>
      </w:pPr>
      <w:r w:rsidRPr="007F34AF">
        <w:t xml:space="preserve">Shi-Ling </w:t>
      </w:r>
      <w:r w:rsidRPr="00360374">
        <w:rPr>
          <w:rStyle w:val="Style13ptBold"/>
        </w:rPr>
        <w:t>Hsu 21</w:t>
      </w:r>
      <w:r w:rsidRPr="007F34AF">
        <w:t xml:space="preserve">, </w:t>
      </w:r>
      <w:proofErr w:type="spellStart"/>
      <w:r w:rsidRPr="007F34AF">
        <w:t>D'Alemberte</w:t>
      </w:r>
      <w:proofErr w:type="spellEnd"/>
      <w:r w:rsidRPr="007F34AF">
        <w:t xml:space="preserve"> Professor of Law at the Florida State University College of Law, Sept 2021, Capitalism and the Environment</w:t>
      </w:r>
      <w:r>
        <w:t>, Cambridge University Press, p. 50-52</w:t>
      </w:r>
    </w:p>
    <w:p w14:paraId="43C8AE4D" w14:textId="73E95E93" w:rsidR="006557BF" w:rsidRDefault="006557BF" w:rsidP="006557BF">
      <w:pPr>
        <w:rPr>
          <w:sz w:val="16"/>
        </w:rPr>
      </w:pPr>
      <w:r w:rsidRPr="00360374">
        <w:rPr>
          <w:sz w:val="16"/>
        </w:rPr>
        <w:t xml:space="preserve">2.8 CHOOSING CAPITALISM TO SAVE THE ENVIRONMENT: LARGE-SCALE DEPLOYMENT Finally, a third reason that </w:t>
      </w:r>
      <w:r w:rsidRPr="00F22D06">
        <w:rPr>
          <w:rStyle w:val="StyleUnderline"/>
          <w:highlight w:val="yellow"/>
        </w:rPr>
        <w:t xml:space="preserve">capitalism is </w:t>
      </w:r>
      <w:r w:rsidRPr="00F22D06">
        <w:rPr>
          <w:rStyle w:val="Emphasis"/>
          <w:highlight w:val="yellow"/>
        </w:rPr>
        <w:t>suited to</w:t>
      </w:r>
      <w:r w:rsidRPr="00360374">
        <w:rPr>
          <w:rStyle w:val="StyleUnderline"/>
        </w:rPr>
        <w:t xml:space="preserve"> the job of </w:t>
      </w:r>
      <w:r w:rsidRPr="00F22D06">
        <w:rPr>
          <w:rStyle w:val="Emphasis"/>
          <w:highlight w:val="yellow"/>
        </w:rPr>
        <w:t>environmental</w:t>
      </w:r>
      <w:r w:rsidRPr="00360374">
        <w:rPr>
          <w:rStyle w:val="Emphasis"/>
        </w:rPr>
        <w:t xml:space="preserve"> restoration</w:t>
      </w:r>
      <w:r w:rsidRPr="00360374">
        <w:rPr>
          <w:sz w:val="16"/>
        </w:rPr>
        <w:t xml:space="preserve"> </w:t>
      </w:r>
      <w:r w:rsidRPr="00360374">
        <w:rPr>
          <w:rStyle w:val="StyleUnderline"/>
        </w:rPr>
        <w:t>and</w:t>
      </w:r>
      <w:r w:rsidRPr="00360374">
        <w:rPr>
          <w:sz w:val="16"/>
        </w:rPr>
        <w:t xml:space="preserve"> </w:t>
      </w:r>
      <w:r w:rsidRPr="00F22D06">
        <w:rPr>
          <w:rStyle w:val="Emphasis"/>
          <w:highlight w:val="yellow"/>
        </w:rPr>
        <w:t>protection</w:t>
      </w:r>
      <w:r w:rsidRPr="00360374">
        <w:rPr>
          <w:sz w:val="16"/>
        </w:rPr>
        <w:t xml:space="preserve"> </w:t>
      </w:r>
      <w:r w:rsidRPr="00360374">
        <w:rPr>
          <w:rStyle w:val="StyleUnderline"/>
        </w:rPr>
        <w:t xml:space="preserve">is its ability to </w:t>
      </w:r>
      <w:r w:rsidRPr="00360374">
        <w:rPr>
          <w:rStyle w:val="Emphasis"/>
        </w:rPr>
        <w:t>undertake</w:t>
      </w:r>
      <w:r w:rsidRPr="00360374">
        <w:rPr>
          <w:sz w:val="16"/>
        </w:rPr>
        <w:t xml:space="preserve"> </w:t>
      </w:r>
      <w:r w:rsidRPr="00360374">
        <w:rPr>
          <w:rStyle w:val="StyleUnderline"/>
        </w:rPr>
        <w:t>and complete</w:t>
      </w:r>
      <w:r w:rsidRPr="00360374">
        <w:rPr>
          <w:sz w:val="16"/>
        </w:rPr>
        <w:t xml:space="preserve"> </w:t>
      </w:r>
      <w:r w:rsidRPr="00360374">
        <w:rPr>
          <w:rStyle w:val="Emphasis"/>
        </w:rPr>
        <w:t>projects at very large scales</w:t>
      </w:r>
      <w:r w:rsidRPr="00360374">
        <w:rPr>
          <w:sz w:val="16"/>
        </w:rPr>
        <w:t xml:space="preserve">. In keeping with a major thesis of this book, construction at very large scales should give us a little pause, because of the propensity of capital to metastasize into a source of political resistance to change. But some global problems, especially </w:t>
      </w:r>
      <w:r w:rsidRPr="002D0062">
        <w:rPr>
          <w:sz w:val="16"/>
        </w:rPr>
        <w:t>climate change, may require</w:t>
      </w:r>
      <w:r w:rsidRPr="00360374">
        <w:rPr>
          <w:sz w:val="16"/>
        </w:rPr>
        <w:t xml:space="preserve"> </w:t>
      </w:r>
      <w:r w:rsidRPr="002D0062">
        <w:rPr>
          <w:sz w:val="16"/>
        </w:rPr>
        <w:t>very large-scale enterprises</w:t>
      </w:r>
      <w:r w:rsidRPr="00360374">
        <w:rPr>
          <w:sz w:val="16"/>
        </w:rPr>
        <w:t xml:space="preserve">. For example, </w:t>
      </w:r>
      <w:r w:rsidRPr="002D0062">
        <w:rPr>
          <w:sz w:val="16"/>
        </w:rPr>
        <w:t xml:space="preserve">because </w:t>
      </w:r>
      <w:r w:rsidRPr="00F22D06">
        <w:rPr>
          <w:rStyle w:val="Emphasis"/>
          <w:highlight w:val="yellow"/>
        </w:rPr>
        <w:t>g</w:t>
      </w:r>
      <w:r w:rsidRPr="00360374">
        <w:rPr>
          <w:rStyle w:val="Emphasis"/>
        </w:rPr>
        <w:t>reen</w:t>
      </w:r>
      <w:r w:rsidRPr="00F22D06">
        <w:rPr>
          <w:rStyle w:val="Emphasis"/>
          <w:highlight w:val="yellow"/>
        </w:rPr>
        <w:t>h</w:t>
      </w:r>
      <w:r w:rsidRPr="00360374">
        <w:rPr>
          <w:rStyle w:val="Emphasis"/>
        </w:rPr>
        <w:t xml:space="preserve">ouse </w:t>
      </w:r>
      <w:r w:rsidRPr="00F22D06">
        <w:rPr>
          <w:rStyle w:val="Emphasis"/>
          <w:highlight w:val="yellow"/>
        </w:rPr>
        <w:t>g</w:t>
      </w:r>
      <w:r w:rsidRPr="00360374">
        <w:rPr>
          <w:rStyle w:val="Emphasis"/>
        </w:rPr>
        <w:t>a</w:t>
      </w:r>
      <w:r w:rsidRPr="00F22D06">
        <w:rPr>
          <w:rStyle w:val="Emphasis"/>
          <w:highlight w:val="yellow"/>
        </w:rPr>
        <w:t>s</w:t>
      </w:r>
      <w:r w:rsidRPr="00360374">
        <w:rPr>
          <w:rStyle w:val="Emphasis"/>
        </w:rPr>
        <w:t xml:space="preserve"> emissions</w:t>
      </w:r>
      <w:r w:rsidRPr="00360374">
        <w:rPr>
          <w:sz w:val="16"/>
        </w:rPr>
        <w:t xml:space="preserve"> may </w:t>
      </w:r>
      <w:r w:rsidRPr="00F22D06">
        <w:rPr>
          <w:rStyle w:val="Emphasis"/>
          <w:highlight w:val="yellow"/>
        </w:rPr>
        <w:t>already</w:t>
      </w:r>
      <w:r w:rsidRPr="00360374">
        <w:rPr>
          <w:sz w:val="16"/>
        </w:rPr>
        <w:t xml:space="preserve"> have </w:t>
      </w:r>
      <w:r w:rsidRPr="00F22D06">
        <w:rPr>
          <w:rStyle w:val="Emphasis"/>
          <w:highlight w:val="yellow"/>
        </w:rPr>
        <w:t>passed a threshold</w:t>
      </w:r>
      <w:r w:rsidRPr="00360374">
        <w:rPr>
          <w:sz w:val="16"/>
        </w:rPr>
        <w:t xml:space="preserve"> </w:t>
      </w:r>
      <w:r w:rsidRPr="00360374">
        <w:rPr>
          <w:rStyle w:val="StyleUnderline"/>
        </w:rPr>
        <w:t>for</w:t>
      </w:r>
      <w:r w:rsidRPr="00360374">
        <w:rPr>
          <w:sz w:val="16"/>
        </w:rPr>
        <w:t xml:space="preserve"> </w:t>
      </w:r>
      <w:r w:rsidRPr="00360374">
        <w:rPr>
          <w:rStyle w:val="Emphasis"/>
        </w:rPr>
        <w:t>catastrophic climate change</w:t>
      </w:r>
      <w:r w:rsidRPr="00360374">
        <w:rPr>
          <w:sz w:val="16"/>
        </w:rPr>
        <w:t xml:space="preserve">, </w:t>
      </w:r>
      <w:r w:rsidRPr="00F22D06">
        <w:rPr>
          <w:rStyle w:val="Emphasis"/>
          <w:highlight w:val="yellow"/>
        </w:rPr>
        <w:t>technology is</w:t>
      </w:r>
      <w:r w:rsidRPr="00360374">
        <w:rPr>
          <w:sz w:val="16"/>
        </w:rPr>
        <w:t xml:space="preserve"> almost certainly </w:t>
      </w:r>
      <w:r w:rsidRPr="00F22D06">
        <w:rPr>
          <w:rStyle w:val="Emphasis"/>
          <w:highlight w:val="yellow"/>
        </w:rPr>
        <w:t>needed</w:t>
      </w:r>
      <w:r w:rsidRPr="00F22D06">
        <w:rPr>
          <w:sz w:val="16"/>
          <w:highlight w:val="yellow"/>
        </w:rPr>
        <w:t xml:space="preserve"> </w:t>
      </w:r>
      <w:r w:rsidRPr="00F22D06">
        <w:rPr>
          <w:rStyle w:val="StyleUnderline"/>
          <w:highlight w:val="yellow"/>
        </w:rPr>
        <w:t>to</w:t>
      </w:r>
      <w:r w:rsidRPr="00360374">
        <w:rPr>
          <w:rStyle w:val="StyleUnderline"/>
        </w:rPr>
        <w:t xml:space="preserve"> chemically</w:t>
      </w:r>
      <w:r w:rsidRPr="00360374">
        <w:rPr>
          <w:sz w:val="16"/>
        </w:rPr>
        <w:t xml:space="preserve"> </w:t>
      </w:r>
      <w:r w:rsidRPr="00F22D06">
        <w:rPr>
          <w:rStyle w:val="Emphasis"/>
          <w:highlight w:val="yellow"/>
        </w:rPr>
        <w:t>capture carbon dioxide</w:t>
      </w:r>
      <w:r w:rsidRPr="00360374">
        <w:rPr>
          <w:sz w:val="16"/>
        </w:rPr>
        <w:t xml:space="preserve"> </w:t>
      </w:r>
      <w:r w:rsidRPr="00360374">
        <w:rPr>
          <w:rStyle w:val="StyleUnderline"/>
        </w:rPr>
        <w:t>from ambient air.</w:t>
      </w:r>
      <w:r w:rsidRPr="00360374">
        <w:rPr>
          <w:sz w:val="16"/>
        </w:rPr>
        <w:t xml:space="preserve"> But carbon dioxide is only about 0.15% of ambient air by molecular weight, and </w:t>
      </w:r>
      <w:r w:rsidRPr="00360374">
        <w:rPr>
          <w:rStyle w:val="StyleUnderline"/>
        </w:rPr>
        <w:t xml:space="preserve">a tremendous amount of </w:t>
      </w:r>
      <w:r w:rsidRPr="00360374">
        <w:rPr>
          <w:sz w:val="16"/>
        </w:rPr>
        <w:t xml:space="preserve">ambient </w:t>
      </w:r>
      <w:r w:rsidRPr="00360374">
        <w:rPr>
          <w:rStyle w:val="StyleUnderline"/>
        </w:rPr>
        <w:t>air must be processed just to capture a small amount of carbon dioxide</w:t>
      </w:r>
      <w:r w:rsidRPr="00360374">
        <w:rPr>
          <w:sz w:val="16"/>
        </w:rPr>
        <w:t>. This technology has often been referred to as "</w:t>
      </w:r>
      <w:r w:rsidRPr="00360374">
        <w:rPr>
          <w:rStyle w:val="Emphasis"/>
        </w:rPr>
        <w:t>direct air capture</w:t>
      </w:r>
      <w:r w:rsidRPr="00360374">
        <w:rPr>
          <w:sz w:val="16"/>
        </w:rPr>
        <w:t xml:space="preserve">," or "carbon removal." </w:t>
      </w:r>
      <w:r w:rsidRPr="00360374">
        <w:rPr>
          <w:rStyle w:val="StyleUnderline"/>
        </w:rPr>
        <w:t>Given that</w:t>
      </w:r>
      <w:r w:rsidRPr="00360374">
        <w:rPr>
          <w:sz w:val="16"/>
        </w:rPr>
        <w:t xml:space="preserve"> inherent </w:t>
      </w:r>
      <w:r w:rsidRPr="00360374">
        <w:rPr>
          <w:rStyle w:val="StyleUnderline"/>
        </w:rPr>
        <w:t xml:space="preserve">limitation, direct </w:t>
      </w:r>
      <w:r w:rsidRPr="00997F2E">
        <w:rPr>
          <w:rStyle w:val="StyleUnderline"/>
        </w:rPr>
        <w:t xml:space="preserve">air capture technology must be deployed </w:t>
      </w:r>
      <w:r w:rsidRPr="00F22D06">
        <w:rPr>
          <w:rStyle w:val="Emphasis"/>
          <w:highlight w:val="yellow"/>
        </w:rPr>
        <w:t>at vast scales</w:t>
      </w:r>
      <w:r w:rsidRPr="00360374">
        <w:rPr>
          <w:sz w:val="16"/>
        </w:rPr>
        <w:t xml:space="preserve"> </w:t>
      </w:r>
      <w:proofErr w:type="gramStart"/>
      <w:r w:rsidRPr="00360374">
        <w:rPr>
          <w:sz w:val="16"/>
        </w:rPr>
        <w:t>in order to</w:t>
      </w:r>
      <w:proofErr w:type="gramEnd"/>
      <w:r w:rsidRPr="00360374">
        <w:rPr>
          <w:sz w:val="16"/>
        </w:rPr>
        <w:t xml:space="preserve"> make any appreciable difference in greenhouse gas concentrations. There is certainly no guarantee that direct air capture will be a silver bullet. But </w:t>
      </w:r>
      <w:r w:rsidRPr="00360374">
        <w:rPr>
          <w:rStyle w:val="StyleUnderline"/>
        </w:rPr>
        <w:t xml:space="preserve">if it is to be an effectual item on a menu of survival </w:t>
      </w:r>
      <w:r w:rsidRPr="00ED2269">
        <w:rPr>
          <w:rStyle w:val="StyleUnderline"/>
        </w:rPr>
        <w:t>techniques, it will more assuredly</w:t>
      </w:r>
      <w:r w:rsidRPr="00ED2269">
        <w:rPr>
          <w:sz w:val="16"/>
        </w:rPr>
        <w:t xml:space="preserve"> </w:t>
      </w:r>
      <w:r w:rsidRPr="00ED2269">
        <w:rPr>
          <w:rStyle w:val="Emphasis"/>
        </w:rPr>
        <w:t>be accomplished under the</w:t>
      </w:r>
      <w:r w:rsidRPr="00ED2269">
        <w:rPr>
          <w:sz w:val="16"/>
        </w:rPr>
        <w:t xml:space="preserve"> incentives of a </w:t>
      </w:r>
      <w:r w:rsidRPr="00ED2269">
        <w:rPr>
          <w:rStyle w:val="Emphasis"/>
        </w:rPr>
        <w:t>capitalist economy</w:t>
      </w:r>
      <w:r w:rsidRPr="00ED2269">
        <w:rPr>
          <w:sz w:val="16"/>
        </w:rPr>
        <w:t>.</w:t>
      </w:r>
      <w:r w:rsidRPr="00360374">
        <w:rPr>
          <w:sz w:val="16"/>
        </w:rPr>
        <w:t xml:space="preserve"> </w:t>
      </w:r>
      <w:r w:rsidRPr="00F22D06">
        <w:rPr>
          <w:rStyle w:val="StyleUnderline"/>
          <w:highlight w:val="yellow"/>
        </w:rPr>
        <w:t>Capitalism</w:t>
      </w:r>
      <w:r w:rsidRPr="00360374">
        <w:rPr>
          <w:rStyle w:val="StyleUnderline"/>
        </w:rPr>
        <w:t xml:space="preserve"> </w:t>
      </w:r>
      <w:r w:rsidRPr="00F22D06">
        <w:rPr>
          <w:rStyle w:val="StyleUnderline"/>
          <w:highlight w:val="yellow"/>
        </w:rPr>
        <w:t>might</w:t>
      </w:r>
      <w:r w:rsidRPr="00360374">
        <w:rPr>
          <w:sz w:val="16"/>
        </w:rPr>
        <w:t xml:space="preserve"> also </w:t>
      </w:r>
      <w:r w:rsidRPr="00F22D06">
        <w:rPr>
          <w:rStyle w:val="StyleUnderline"/>
          <w:highlight w:val="yellow"/>
        </w:rPr>
        <w:t>help</w:t>
      </w:r>
      <w:r w:rsidRPr="00360374">
        <w:rPr>
          <w:rStyle w:val="StyleUnderline"/>
        </w:rPr>
        <w:t xml:space="preserve"> with the looming crisis of climate change by helping to</w:t>
      </w:r>
      <w:r w:rsidRPr="00360374">
        <w:rPr>
          <w:sz w:val="16"/>
        </w:rPr>
        <w:t xml:space="preserve"> </w:t>
      </w:r>
      <w:r w:rsidRPr="00F22D06">
        <w:rPr>
          <w:rStyle w:val="Emphasis"/>
          <w:highlight w:val="yellow"/>
        </w:rPr>
        <w:t>ensure the supply of</w:t>
      </w:r>
      <w:r w:rsidRPr="00360374">
        <w:rPr>
          <w:sz w:val="16"/>
        </w:rPr>
        <w:t xml:space="preserve"> vital life staples such as </w:t>
      </w:r>
      <w:r w:rsidRPr="00F22D06">
        <w:rPr>
          <w:rStyle w:val="Emphasis"/>
          <w:highlight w:val="yellow"/>
        </w:rPr>
        <w:t>food, water</w:t>
      </w:r>
      <w:r w:rsidRPr="00360374">
        <w:rPr>
          <w:sz w:val="16"/>
        </w:rPr>
        <w:t xml:space="preserve">, </w:t>
      </w:r>
      <w:r w:rsidRPr="00360374">
        <w:rPr>
          <w:rStyle w:val="StyleUnderline"/>
        </w:rPr>
        <w:t>and other basic needs in future shortages</w:t>
      </w:r>
      <w:r w:rsidRPr="00360374">
        <w:rPr>
          <w:sz w:val="16"/>
        </w:rPr>
        <w:t xml:space="preserve"> </w:t>
      </w:r>
      <w:r w:rsidRPr="00360374">
        <w:rPr>
          <w:rStyle w:val="StyleUnderline"/>
        </w:rPr>
        <w:t>caused by climate-change</w:t>
      </w:r>
      <w:r w:rsidRPr="00360374">
        <w:rPr>
          <w:sz w:val="16"/>
        </w:rPr>
        <w:t xml:space="preserve">. </w:t>
      </w:r>
      <w:r w:rsidRPr="00360374">
        <w:rPr>
          <w:rStyle w:val="StyleUnderline"/>
        </w:rPr>
        <w:t>In a climate-changed future, there is the</w:t>
      </w:r>
      <w:r w:rsidRPr="00360374">
        <w:rPr>
          <w:sz w:val="16"/>
        </w:rPr>
        <w:t xml:space="preserve"> distinct </w:t>
      </w:r>
      <w:r w:rsidRPr="00360374">
        <w:rPr>
          <w:rStyle w:val="StyleUnderline"/>
        </w:rPr>
        <w:t>possibility that supplies of vital life staples may run short</w:t>
      </w:r>
      <w:r w:rsidRPr="00360374">
        <w:rPr>
          <w:sz w:val="16"/>
        </w:rPr>
        <w:t xml:space="preserve">, possibly for long periods of time. </w:t>
      </w:r>
      <w:r w:rsidRPr="00ED2269">
        <w:rPr>
          <w:rStyle w:val="StyleUnderline"/>
        </w:rPr>
        <w:t>Droughts are projected</w:t>
      </w:r>
      <w:r w:rsidRPr="00ED2269">
        <w:rPr>
          <w:sz w:val="16"/>
        </w:rPr>
        <w:t xml:space="preserve"> to last longer, with water </w:t>
      </w:r>
      <w:r w:rsidRPr="00ED2269">
        <w:rPr>
          <w:sz w:val="16"/>
        </w:rPr>
        <w:lastRenderedPageBreak/>
        <w:t xml:space="preserve">supplies and growing conditions increasingly precarious. </w:t>
      </w:r>
      <w:r w:rsidRPr="00ED2269">
        <w:rPr>
          <w:rStyle w:val="StyleUnderline"/>
        </w:rPr>
        <w:t>Capitalist enterprise could</w:t>
      </w:r>
      <w:r w:rsidRPr="00ED2269">
        <w:rPr>
          <w:sz w:val="16"/>
        </w:rPr>
        <w:t xml:space="preserve">, </w:t>
      </w:r>
      <w:proofErr w:type="gramStart"/>
      <w:r w:rsidRPr="00ED2269">
        <w:rPr>
          <w:sz w:val="16"/>
        </w:rPr>
        <w:t>first of all</w:t>
      </w:r>
      <w:proofErr w:type="gramEnd"/>
      <w:r w:rsidRPr="00ED2269">
        <w:rPr>
          <w:sz w:val="16"/>
        </w:rPr>
        <w:t xml:space="preserve">, </w:t>
      </w:r>
      <w:r w:rsidRPr="00ED2269">
        <w:rPr>
          <w:rStyle w:val="StyleUnderline"/>
        </w:rPr>
        <w:t>provide the</w:t>
      </w:r>
      <w:r w:rsidRPr="00ED2269">
        <w:rPr>
          <w:sz w:val="16"/>
        </w:rPr>
        <w:t xml:space="preserve"> </w:t>
      </w:r>
      <w:r w:rsidRPr="00ED2269">
        <w:rPr>
          <w:rStyle w:val="Emphasis"/>
        </w:rPr>
        <w:t>impetus to</w:t>
      </w:r>
      <w:r w:rsidRPr="00ED2269">
        <w:rPr>
          <w:rStyle w:val="StyleUnderline"/>
        </w:rPr>
        <w:t xml:space="preserve"> finally </w:t>
      </w:r>
      <w:r w:rsidRPr="00ED2269">
        <w:rPr>
          <w:rStyle w:val="Emphasis"/>
        </w:rPr>
        <w:t>reform</w:t>
      </w:r>
      <w:r w:rsidRPr="00ED2269">
        <w:rPr>
          <w:sz w:val="16"/>
        </w:rPr>
        <w:t xml:space="preserve"> a dizzying multitude of </w:t>
      </w:r>
      <w:r w:rsidRPr="00ED2269">
        <w:rPr>
          <w:rStyle w:val="Emphasis"/>
        </w:rPr>
        <w:t>price distortions</w:t>
      </w:r>
      <w:r w:rsidRPr="00ED2269">
        <w:rPr>
          <w:sz w:val="16"/>
        </w:rPr>
        <w:t xml:space="preserve"> </w:t>
      </w:r>
      <w:r w:rsidRPr="00ED2269">
        <w:rPr>
          <w:rStyle w:val="StyleUnderline"/>
        </w:rPr>
        <w:t>that plague</w:t>
      </w:r>
      <w:r w:rsidRPr="00360374">
        <w:rPr>
          <w:rStyle w:val="StyleUnderline"/>
        </w:rPr>
        <w:t xml:space="preserve"> water supply and agriculture</w:t>
      </w:r>
      <w:r w:rsidRPr="00360374">
        <w:rPr>
          <w:sz w:val="16"/>
        </w:rPr>
        <w:t xml:space="preserve"> worldwide. Second, </w:t>
      </w:r>
      <w:r w:rsidRPr="00F22D06">
        <w:rPr>
          <w:rStyle w:val="Emphasis"/>
          <w:highlight w:val="yellow"/>
        </w:rPr>
        <w:t>capitalist enterprise</w:t>
      </w:r>
      <w:r w:rsidRPr="00F22D06">
        <w:rPr>
          <w:sz w:val="16"/>
          <w:highlight w:val="yellow"/>
        </w:rPr>
        <w:t xml:space="preserve"> </w:t>
      </w:r>
      <w:r w:rsidRPr="00F22D06">
        <w:rPr>
          <w:rStyle w:val="StyleUnderline"/>
          <w:highlight w:val="yellow"/>
        </w:rPr>
        <w:t>can</w:t>
      </w:r>
      <w:r w:rsidRPr="00F22D06">
        <w:rPr>
          <w:sz w:val="16"/>
          <w:highlight w:val="yellow"/>
        </w:rPr>
        <w:t xml:space="preserve"> </w:t>
      </w:r>
      <w:r w:rsidRPr="00F22D06">
        <w:rPr>
          <w:rStyle w:val="Emphasis"/>
          <w:highlight w:val="yellow"/>
        </w:rPr>
        <w:t>undertake scale production</w:t>
      </w:r>
      <w:r w:rsidRPr="00F22D06">
        <w:rPr>
          <w:sz w:val="16"/>
          <w:highlight w:val="yellow"/>
        </w:rPr>
        <w:t xml:space="preserve"> </w:t>
      </w:r>
      <w:r w:rsidRPr="00F22D06">
        <w:rPr>
          <w:rStyle w:val="StyleUnderline"/>
          <w:highlight w:val="yellow"/>
        </w:rPr>
        <w:t>of</w:t>
      </w:r>
      <w:r w:rsidRPr="00360374">
        <w:rPr>
          <w:rStyle w:val="StyleUnderline"/>
        </w:rPr>
        <w:t xml:space="preserve"> some emergent </w:t>
      </w:r>
      <w:r w:rsidRPr="00F22D06">
        <w:rPr>
          <w:rStyle w:val="StyleUnderline"/>
          <w:highlight w:val="yellow"/>
        </w:rPr>
        <w:t>technologies that might alleviate shortages</w:t>
      </w:r>
      <w:r w:rsidRPr="00360374">
        <w:rPr>
          <w:rStyle w:val="StyleUnderline"/>
        </w:rPr>
        <w:t>.</w:t>
      </w:r>
      <w:r w:rsidRPr="00360374">
        <w:rPr>
          <w:sz w:val="16"/>
        </w:rPr>
        <w:t xml:space="preserve"> </w:t>
      </w:r>
      <w:r w:rsidRPr="00F22D06">
        <w:rPr>
          <w:rStyle w:val="Emphasis"/>
          <w:highlight w:val="yellow"/>
        </w:rPr>
        <w:t>Desalination technology</w:t>
      </w:r>
      <w:r w:rsidRPr="00360374">
        <w:rPr>
          <w:sz w:val="16"/>
        </w:rPr>
        <w:t xml:space="preserve"> </w:t>
      </w:r>
      <w:r w:rsidRPr="00360374">
        <w:rPr>
          <w:rStyle w:val="StyleUnderline"/>
        </w:rPr>
        <w:t>can convert salty seawater into</w:t>
      </w:r>
      <w:r w:rsidRPr="00360374">
        <w:rPr>
          <w:sz w:val="16"/>
        </w:rPr>
        <w:t xml:space="preserve"> drinkable </w:t>
      </w:r>
      <w:r w:rsidRPr="00360374">
        <w:rPr>
          <w:rStyle w:val="StyleUnderline"/>
        </w:rPr>
        <w:t>freshwater</w:t>
      </w:r>
      <w:r w:rsidRPr="00360374">
        <w:rPr>
          <w:sz w:val="16"/>
        </w:rPr>
        <w:t xml:space="preserve">.54 </w:t>
      </w:r>
      <w:proofErr w:type="gramStart"/>
      <w:r w:rsidRPr="00360374">
        <w:rPr>
          <w:sz w:val="16"/>
        </w:rPr>
        <w:t>A number of</w:t>
      </w:r>
      <w:proofErr w:type="gramEnd"/>
      <w:r w:rsidRPr="00360374">
        <w:rPr>
          <w:sz w:val="16"/>
        </w:rPr>
        <w:t xml:space="preserve"> environmental and economic issues need to be solved to deploy these technologies at large scales, but </w:t>
      </w:r>
      <w:r w:rsidRPr="00F22D06">
        <w:rPr>
          <w:rStyle w:val="StyleUnderline"/>
          <w:highlight w:val="yellow"/>
        </w:rPr>
        <w:t>in a crisis</w:t>
      </w:r>
      <w:r w:rsidRPr="00F22D06">
        <w:rPr>
          <w:sz w:val="16"/>
          <w:highlight w:val="yellow"/>
        </w:rPr>
        <w:t xml:space="preserve">, </w:t>
      </w:r>
      <w:r w:rsidRPr="00F22D06">
        <w:rPr>
          <w:rStyle w:val="Emphasis"/>
          <w:highlight w:val="yellow"/>
        </w:rPr>
        <w:t>solutions will</w:t>
      </w:r>
      <w:r w:rsidRPr="00360374">
        <w:rPr>
          <w:rStyle w:val="StyleUnderline"/>
        </w:rPr>
        <w:t xml:space="preserve"> be more </w:t>
      </w:r>
      <w:r w:rsidRPr="00360374">
        <w:rPr>
          <w:rStyle w:val="Emphasis"/>
        </w:rPr>
        <w:t xml:space="preserve">likely to </w:t>
      </w:r>
      <w:r w:rsidRPr="00F22D06">
        <w:rPr>
          <w:rStyle w:val="Emphasis"/>
          <w:highlight w:val="yellow"/>
        </w:rPr>
        <w:t>present themselves</w:t>
      </w:r>
      <w:r w:rsidRPr="00360374">
        <w:rPr>
          <w:sz w:val="16"/>
        </w:rPr>
        <w:t xml:space="preserve">. </w:t>
      </w:r>
      <w:r w:rsidRPr="00360374">
        <w:rPr>
          <w:rStyle w:val="StyleUnderline"/>
        </w:rPr>
        <w:t>A technology that is already being adopted</w:t>
      </w:r>
      <w:r w:rsidRPr="00360374">
        <w:rPr>
          <w:sz w:val="16"/>
        </w:rPr>
        <w:t xml:space="preserve"> to produce food </w:t>
      </w:r>
      <w:r w:rsidRPr="00360374">
        <w:rPr>
          <w:rStyle w:val="StyleUnderline"/>
        </w:rPr>
        <w:t>is the modernized version of old-fashioned greenhouses.</w:t>
      </w:r>
      <w:r w:rsidRPr="00360374">
        <w:rPr>
          <w:sz w:val="16"/>
        </w:rPr>
        <w:t xml:space="preserve"> The tiny country of the Netherlands, with its 17 million people crowded onto 13,000 square miles, is the second largest food exporter in the world,55 exporting fully three-quarters that of the </w:t>
      </w:r>
      <w:r w:rsidRPr="00485A49">
        <w:rPr>
          <w:sz w:val="16"/>
        </w:rPr>
        <w:t xml:space="preserve">United States in 2017.56 The secret to Dutch agriculture is its climate-controlled, low-energy </w:t>
      </w:r>
      <w:proofErr w:type="gramStart"/>
      <w:r w:rsidRPr="00485A49">
        <w:rPr>
          <w:sz w:val="16"/>
        </w:rPr>
        <w:t>green-houses</w:t>
      </w:r>
      <w:proofErr w:type="gramEnd"/>
      <w:r w:rsidRPr="00485A49">
        <w:rPr>
          <w:sz w:val="16"/>
        </w:rPr>
        <w:t xml:space="preserve">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485A49">
        <w:rPr>
          <w:rStyle w:val="StyleUnderline"/>
        </w:rPr>
        <w:t>Sustained shortages in a climate-changed future might require that a</w:t>
      </w:r>
      <w:r w:rsidRPr="00485A49">
        <w:rPr>
          <w:sz w:val="16"/>
        </w:rPr>
        <w:t xml:space="preserve"> </w:t>
      </w:r>
      <w:r w:rsidRPr="00485A49">
        <w:rPr>
          <w:rStyle w:val="Emphasis"/>
        </w:rPr>
        <w:t>capitalist</w:t>
      </w:r>
      <w:r w:rsidRPr="00485A49">
        <w:rPr>
          <w:sz w:val="16"/>
        </w:rPr>
        <w:t xml:space="preserve"> </w:t>
      </w:r>
      <w:r w:rsidRPr="00485A49">
        <w:rPr>
          <w:rStyle w:val="StyleUnderline"/>
        </w:rPr>
        <w:t xml:space="preserve">take hold of </w:t>
      </w:r>
      <w:r w:rsidRPr="00485A49">
        <w:rPr>
          <w:rStyle w:val="Emphasis"/>
        </w:rPr>
        <w:t>greenhouse growing and expand production</w:t>
      </w:r>
      <w:r w:rsidRPr="00485A49">
        <w:rPr>
          <w:sz w:val="16"/>
        </w:rPr>
        <w:t xml:space="preserve"> </w:t>
      </w:r>
      <w:r w:rsidRPr="00485A49">
        <w:rPr>
          <w:rStyle w:val="Emphasis"/>
        </w:rPr>
        <w:t>to feed the masses</w:t>
      </w:r>
      <w:r w:rsidRPr="00485A49">
        <w:rPr>
          <w:sz w:val="16"/>
        </w:rPr>
        <w:t xml:space="preserve"> </w:t>
      </w:r>
      <w:r w:rsidRPr="00485A49">
        <w:rPr>
          <w:rStyle w:val="StyleUnderline"/>
        </w:rPr>
        <w:t>that might otherwise revolt</w:t>
      </w:r>
      <w:r w:rsidRPr="00485A49">
        <w:rPr>
          <w:sz w:val="16"/>
        </w:rPr>
        <w:t xml:space="preserve">. 2.9 </w:t>
      </w:r>
      <w:r w:rsidRPr="00485A49">
        <w:rPr>
          <w:rStyle w:val="Emphasis"/>
        </w:rPr>
        <w:t>CHOOSE CAPITALISM</w:t>
      </w:r>
      <w:r w:rsidRPr="00485A49">
        <w:rPr>
          <w:sz w:val="16"/>
        </w:rPr>
        <w:t xml:space="preserve"> </w:t>
      </w:r>
      <w:r w:rsidRPr="00485A49">
        <w:rPr>
          <w:rStyle w:val="StyleUnderline"/>
        </w:rPr>
        <w:t>Clearly, the job</w:t>
      </w:r>
      <w:r w:rsidRPr="00485A49">
        <w:rPr>
          <w:sz w:val="16"/>
        </w:rPr>
        <w:t xml:space="preserve"> in front of humankind </w:t>
      </w:r>
      <w:r w:rsidRPr="00485A49">
        <w:rPr>
          <w:rStyle w:val="StyleUnderline"/>
        </w:rPr>
        <w:t>is enormous, complex, and many-faceted</w:t>
      </w:r>
      <w:r w:rsidRPr="00485A49">
        <w:rPr>
          <w:sz w:val="16"/>
        </w:rPr>
        <w:t xml:space="preserve">. The best hope is to be able to identify certain human impacts that are clearly harmful to the global environment, and to disincentivize them. Getting back to notions of institutions in capitalism, </w:t>
      </w:r>
      <w:r w:rsidRPr="00485A49">
        <w:rPr>
          <w:rStyle w:val="StyleUnderline"/>
        </w:rPr>
        <w:t>what is crucial is aligning the right incentives with profit-making activity</w:t>
      </w:r>
      <w:r w:rsidRPr="00485A49">
        <w:rPr>
          <w:sz w:val="16"/>
        </w:rPr>
        <w:t xml:space="preserve">. </w:t>
      </w:r>
      <w:r w:rsidRPr="00485A49">
        <w:rPr>
          <w:rStyle w:val="StyleUnderline"/>
        </w:rPr>
        <w:t xml:space="preserve">What capitalism does </w:t>
      </w:r>
      <w:r w:rsidRPr="00485A49">
        <w:rPr>
          <w:rStyle w:val="Emphasis"/>
        </w:rPr>
        <w:t>so well</w:t>
      </w:r>
      <w:r w:rsidRPr="00485A49">
        <w:rPr>
          <w:sz w:val="16"/>
        </w:rPr>
        <w:t xml:space="preserve"> — beyond human comprehension — </w:t>
      </w:r>
      <w:r w:rsidRPr="00485A49">
        <w:rPr>
          <w:rStyle w:val="Emphasis"/>
        </w:rPr>
        <w:t>is coordinate activity</w:t>
      </w:r>
      <w:r w:rsidRPr="00485A49">
        <w:rPr>
          <w:sz w:val="16"/>
        </w:rPr>
        <w:t xml:space="preserve"> </w:t>
      </w:r>
      <w:r w:rsidRPr="00485A49">
        <w:rPr>
          <w:rStyle w:val="StyleUnderline"/>
        </w:rPr>
        <w:t>and</w:t>
      </w:r>
      <w:r w:rsidRPr="00485A49">
        <w:rPr>
          <w:sz w:val="16"/>
        </w:rPr>
        <w:t xml:space="preserve"> </w:t>
      </w:r>
      <w:r w:rsidRPr="00485A49">
        <w:rPr>
          <w:rStyle w:val="Emphasis"/>
        </w:rPr>
        <w:t>send broad signals about scarcity</w:t>
      </w:r>
      <w:r w:rsidRPr="00485A49">
        <w:rPr>
          <w:sz w:val="16"/>
        </w:rPr>
        <w:t xml:space="preserve">. </w:t>
      </w:r>
      <w:r w:rsidRPr="00485A49">
        <w:rPr>
          <w:rStyle w:val="StyleUnderline"/>
        </w:rPr>
        <w:t>Information about a wide variety of environmental phenomena is</w:t>
      </w:r>
      <w:r w:rsidRPr="00485A49">
        <w:rPr>
          <w:sz w:val="16"/>
        </w:rPr>
        <w:t xml:space="preserve"> extremely </w:t>
      </w:r>
      <w:r w:rsidRPr="00485A49">
        <w:rPr>
          <w:rStyle w:val="StyleUnderline"/>
        </w:rPr>
        <w:t>difficult to collect and process</w:t>
      </w:r>
      <w:r w:rsidRPr="00485A49">
        <w:rPr>
          <w:sz w:val="16"/>
        </w:rPr>
        <w:t xml:space="preserve">. If a set of environmental taxes can help establish a network of environ-mental prices, then an unfathomably large and complex machinery will have been set in motion in the right direction. Also, </w:t>
      </w:r>
      <w:r w:rsidRPr="00485A49">
        <w:rPr>
          <w:rStyle w:val="StyleUnderline"/>
        </w:rPr>
        <w:t>because of the need for new scientific solutions</w:t>
      </w:r>
      <w:r w:rsidRPr="00485A49">
        <w:rPr>
          <w:sz w:val="16"/>
        </w:rPr>
        <w:t xml:space="preserve"> to this daunting list of problems</w:t>
      </w:r>
      <w:r w:rsidRPr="00485A49">
        <w:rPr>
          <w:rStyle w:val="Emphasis"/>
        </w:rPr>
        <w:t>, new science and technology is desperately needed</w:t>
      </w:r>
      <w:r w:rsidRPr="00485A49">
        <w:rPr>
          <w:sz w:val="16"/>
        </w:rPr>
        <w:t xml:space="preserve">. </w:t>
      </w:r>
      <w:r w:rsidRPr="00485A49">
        <w:rPr>
          <w:rStyle w:val="Emphasis"/>
        </w:rPr>
        <w:t>Capitalism is tried and true</w:t>
      </w:r>
      <w:r w:rsidRPr="00485A49">
        <w:rPr>
          <w:sz w:val="16"/>
        </w:rPr>
        <w:t xml:space="preserve"> </w:t>
      </w:r>
      <w:r w:rsidRPr="00485A49">
        <w:rPr>
          <w:rStyle w:val="StyleUnderline"/>
        </w:rPr>
        <w:t xml:space="preserve">in terms of </w:t>
      </w:r>
      <w:r w:rsidRPr="00485A49">
        <w:rPr>
          <w:rStyle w:val="Emphasis"/>
        </w:rPr>
        <w:t>producing innovation</w:t>
      </w:r>
      <w:r w:rsidRPr="00485A49">
        <w:rPr>
          <w:sz w:val="16"/>
        </w:rPr>
        <w:t xml:space="preserve">. </w:t>
      </w:r>
      <w:proofErr w:type="gramStart"/>
      <w:r w:rsidRPr="00485A49">
        <w:rPr>
          <w:sz w:val="16"/>
        </w:rPr>
        <w:t>Again</w:t>
      </w:r>
      <w:proofErr w:type="gramEnd"/>
      <w:r w:rsidRPr="00485A49">
        <w:rPr>
          <w:sz w:val="16"/>
        </w:rPr>
        <w:t xml:space="preserve"> drawing</w:t>
      </w:r>
      <w:r w:rsidRPr="00360374">
        <w:rPr>
          <w:sz w:val="16"/>
        </w:rPr>
        <w:t xml:space="preserve"> upon the study of institutions, it is not so much that individuals need a profit-motive in order to tinker</w:t>
      </w:r>
      <w:r w:rsidRPr="00F629ED">
        <w:rPr>
          <w:sz w:val="16"/>
        </w:rPr>
        <w:t xml:space="preserve">, but </w:t>
      </w:r>
      <w:r w:rsidRPr="00F629ED">
        <w:rPr>
          <w:rStyle w:val="StyleUnderline"/>
        </w:rPr>
        <w:t xml:space="preserve">the prospect of </w:t>
      </w:r>
      <w:r w:rsidRPr="00F629ED">
        <w:rPr>
          <w:rStyle w:val="Emphasis"/>
        </w:rPr>
        <w:t>profit-making has to be present</w:t>
      </w:r>
      <w:r w:rsidRPr="00F629ED">
        <w:rPr>
          <w:rStyle w:val="StyleUnderline"/>
        </w:rPr>
        <w:t xml:space="preserve"> in order for institutions</w:t>
      </w:r>
      <w:r w:rsidRPr="00F629ED">
        <w:rPr>
          <w:sz w:val="16"/>
        </w:rPr>
        <w:t xml:space="preserve">, including corporations, </w:t>
      </w:r>
      <w:r w:rsidRPr="00F629ED">
        <w:rPr>
          <w:rStyle w:val="StyleUnderline"/>
        </w:rPr>
        <w:t>to devote resources, attention, and energy towards the development of solutions</w:t>
      </w:r>
      <w:r w:rsidRPr="00F629ED">
        <w:rPr>
          <w:sz w:val="16"/>
        </w:rPr>
        <w:t xml:space="preserve"> to environmental problems. Corporations can and should demonstrate social responsibility by attempting to mitigate their impacts on the global environment, but a much more</w:t>
      </w:r>
      <w:r w:rsidRPr="00360374">
        <w:rPr>
          <w:sz w:val="16"/>
        </w:rPr>
        <w:t xml:space="preserve"> conscious push for new knowledge, new techniques, and new solutions are needed. Finally, </w:t>
      </w:r>
      <w:r w:rsidRPr="00F22D06">
        <w:rPr>
          <w:rStyle w:val="Emphasis"/>
          <w:highlight w:val="yellow"/>
        </w:rPr>
        <w:t>the scale of needed change is profound</w:t>
      </w:r>
      <w:r w:rsidRPr="00360374">
        <w:rPr>
          <w:sz w:val="16"/>
        </w:rPr>
        <w:t xml:space="preserve">. </w:t>
      </w:r>
      <w:r w:rsidRPr="00360374">
        <w:rPr>
          <w:rStyle w:val="StyleUnderline"/>
        </w:rPr>
        <w:t>Huge networks of infrastructure</w:t>
      </w:r>
      <w:r w:rsidRPr="00360374">
        <w:rPr>
          <w:sz w:val="16"/>
        </w:rPr>
        <w:t xml:space="preserve"> centered upon a fossil fuel-centered economy </w:t>
      </w:r>
      <w:r w:rsidRPr="00360374">
        <w:rPr>
          <w:rStyle w:val="StyleUnderline"/>
        </w:rPr>
        <w:t>must</w:t>
      </w:r>
      <w:r w:rsidRPr="00360374">
        <w:rPr>
          <w:sz w:val="16"/>
        </w:rPr>
        <w:t xml:space="preserve"> somehow </w:t>
      </w:r>
      <w:r w:rsidRPr="00360374">
        <w:rPr>
          <w:rStyle w:val="StyleUnderline"/>
        </w:rPr>
        <w:t>be replaced or adapted</w:t>
      </w:r>
      <w:r w:rsidRPr="00360374">
        <w:rPr>
          <w:sz w:val="16"/>
        </w:rPr>
        <w:t xml:space="preserve"> to new ways of generating, transmitting, consuming, and storing energy. </w:t>
      </w:r>
      <w:r w:rsidRPr="00360374">
        <w:rPr>
          <w:rStyle w:val="StyleUnderline"/>
        </w:rPr>
        <w:t>A global system of feeding seven billion humans</w:t>
      </w:r>
      <w:r w:rsidRPr="00360374">
        <w:rPr>
          <w:sz w:val="16"/>
        </w:rPr>
        <w:t xml:space="preserve"> (and counting), unsustainable on its face, </w:t>
      </w:r>
      <w:r w:rsidRPr="00360374">
        <w:rPr>
          <w:rStyle w:val="StyleUnderline"/>
        </w:rPr>
        <w:t>must be morphed into something else that</w:t>
      </w:r>
      <w:r w:rsidRPr="00360374">
        <w:rPr>
          <w:sz w:val="16"/>
        </w:rPr>
        <w:t xml:space="preserve"> can fill that huge role. </w:t>
      </w:r>
      <w:r w:rsidRPr="00360374">
        <w:rPr>
          <w:rStyle w:val="StyleUnderline"/>
        </w:rPr>
        <w:t>About a billion and a half cars and trucks</w:t>
      </w:r>
      <w:r w:rsidRPr="00360374">
        <w:rPr>
          <w:sz w:val="16"/>
        </w:rPr>
        <w:t xml:space="preserve"> in the world </w:t>
      </w:r>
      <w:r w:rsidRPr="00360374">
        <w:rPr>
          <w:rStyle w:val="StyleUnderline"/>
        </w:rPr>
        <w:t>must</w:t>
      </w:r>
      <w:r w:rsidRPr="00360374">
        <w:rPr>
          <w:sz w:val="16"/>
        </w:rPr>
        <w:t xml:space="preserve">, over time, </w:t>
      </w:r>
      <w:r w:rsidRPr="00360374">
        <w:rPr>
          <w:rStyle w:val="StyleUnderline"/>
        </w:rPr>
        <w:t>be swapped out</w:t>
      </w:r>
      <w:r w:rsidRPr="00360374">
        <w:rPr>
          <w:sz w:val="16"/>
        </w:rPr>
        <w:t xml:space="preserve"> for vehicles that must be dramatically different. </w:t>
      </w:r>
      <w:r w:rsidRPr="00360374">
        <w:rPr>
          <w:rStyle w:val="StyleUnderline"/>
        </w:rPr>
        <w:t xml:space="preserve">This is a daunting to-do </w:t>
      </w:r>
      <w:proofErr w:type="gramStart"/>
      <w:r w:rsidRPr="00360374">
        <w:rPr>
          <w:rStyle w:val="StyleUnderline"/>
        </w:rPr>
        <w:t>list</w:t>
      </w:r>
      <w:r w:rsidRPr="00360374">
        <w:rPr>
          <w:sz w:val="16"/>
        </w:rPr>
        <w:t xml:space="preserve">, </w:t>
      </w:r>
      <w:r w:rsidRPr="00360374">
        <w:rPr>
          <w:rStyle w:val="Emphasis"/>
        </w:rPr>
        <w:t>but</w:t>
      </w:r>
      <w:proofErr w:type="gramEnd"/>
      <w:r w:rsidRPr="00360374">
        <w:rPr>
          <w:rStyle w:val="Emphasis"/>
        </w:rPr>
        <w:t xml:space="preserve"> look</w:t>
      </w:r>
      <w:r w:rsidRPr="00360374">
        <w:rPr>
          <w:sz w:val="16"/>
        </w:rPr>
        <w:t xml:space="preserve"> a bit more </w:t>
      </w:r>
      <w:r w:rsidRPr="00360374">
        <w:rPr>
          <w:rStyle w:val="Emphasis"/>
        </w:rPr>
        <w:t>carefully</w:t>
      </w:r>
      <w:r w:rsidRPr="00360374">
        <w:rPr>
          <w:sz w:val="16"/>
        </w:rPr>
        <w:t xml:space="preserve"> among the gloomy news. Elon </w:t>
      </w:r>
      <w:r w:rsidRPr="00360374">
        <w:rPr>
          <w:rStyle w:val="StyleUnderline"/>
        </w:rPr>
        <w:t>Musk</w:t>
      </w:r>
      <w:r w:rsidRPr="00360374">
        <w:rPr>
          <w:sz w:val="16"/>
        </w:rPr>
        <w:t xml:space="preserve">, a freewheeling, pot-smoking entrepreneur </w:t>
      </w:r>
      <w:r w:rsidRPr="00360374">
        <w:rPr>
          <w:rStyle w:val="StyleUnderline"/>
        </w:rPr>
        <w:t xml:space="preserve">shows signs of breaking into </w:t>
      </w:r>
      <w:r w:rsidRPr="008045A1">
        <w:rPr>
          <w:rStyle w:val="StyleUnderline"/>
        </w:rPr>
        <w:t>not one, but two industries</w:t>
      </w:r>
      <w:r w:rsidRPr="008045A1">
        <w:rPr>
          <w:sz w:val="16"/>
        </w:rPr>
        <w:t xml:space="preserve"> dominated by behemoths with political power. Thanks to California emissions standards, </w:t>
      </w:r>
      <w:r w:rsidRPr="008045A1">
        <w:rPr>
          <w:rStyle w:val="StyleUnderline"/>
        </w:rPr>
        <w:t>automobile manufacturers have developed cars that emit a fraction of what they did</w:t>
      </w:r>
      <w:r w:rsidRPr="00360374">
        <w:rPr>
          <w:sz w:val="16"/>
        </w:rPr>
        <w:t xml:space="preserve"> less than a generation ago. </w:t>
      </w:r>
      <w:r w:rsidRPr="00F22D06">
        <w:rPr>
          <w:rStyle w:val="StyleUnderline"/>
          <w:highlight w:val="yellow"/>
        </w:rPr>
        <w:t>Hybrid</w:t>
      </w:r>
      <w:r w:rsidRPr="00360374">
        <w:rPr>
          <w:rStyle w:val="StyleUnderline"/>
        </w:rPr>
        <w:t xml:space="preserve"> electric </w:t>
      </w:r>
      <w:r w:rsidRPr="00F22D06">
        <w:rPr>
          <w:rStyle w:val="StyleUnderline"/>
          <w:highlight w:val="yellow"/>
        </w:rPr>
        <w:t xml:space="preserve">vehicles </w:t>
      </w:r>
      <w:r w:rsidRPr="008045A1">
        <w:rPr>
          <w:rStyle w:val="StyleUnderline"/>
        </w:rPr>
        <w:t>have</w:t>
      </w:r>
      <w:r w:rsidRPr="008045A1">
        <w:rPr>
          <w:sz w:val="16"/>
        </w:rPr>
        <w:t xml:space="preserve"> thoroughly </w:t>
      </w:r>
      <w:r w:rsidRPr="008045A1">
        <w:rPr>
          <w:rStyle w:val="StyleUnderline"/>
        </w:rPr>
        <w:t>penetrated an American market that powerful American politicians had tried to cordon off</w:t>
      </w:r>
      <w:r w:rsidRPr="008045A1">
        <w:rPr>
          <w:sz w:val="16"/>
        </w:rPr>
        <w:t xml:space="preserve"> for American manufacturers only. </w:t>
      </w:r>
      <w:r w:rsidRPr="008045A1">
        <w:rPr>
          <w:rStyle w:val="StyleUnderline"/>
        </w:rPr>
        <w:t xml:space="preserve">At least two companies have developed </w:t>
      </w:r>
      <w:r w:rsidRPr="00F22D06">
        <w:rPr>
          <w:rStyle w:val="StyleUnderline"/>
          <w:highlight w:val="yellow"/>
        </w:rPr>
        <w:t>meat substitutes</w:t>
      </w:r>
      <w:r w:rsidRPr="00360374">
        <w:rPr>
          <w:rStyle w:val="StyleUnderline"/>
        </w:rPr>
        <w:t xml:space="preserve"> that are</w:t>
      </w:r>
      <w:r w:rsidRPr="00360374">
        <w:rPr>
          <w:sz w:val="16"/>
        </w:rPr>
        <w:t xml:space="preserve"> now widely judged to be </w:t>
      </w:r>
      <w:r w:rsidRPr="00360374">
        <w:rPr>
          <w:rStyle w:val="StyleUnderline"/>
        </w:rPr>
        <w:t xml:space="preserve">indistinguishable from </w:t>
      </w:r>
      <w:proofErr w:type="gramStart"/>
      <w:r w:rsidRPr="00360374">
        <w:rPr>
          <w:rStyle w:val="StyleUnderline"/>
        </w:rPr>
        <w:t>meat</w:t>
      </w:r>
      <w:r w:rsidRPr="00360374">
        <w:rPr>
          <w:sz w:val="16"/>
        </w:rPr>
        <w:t>, and</w:t>
      </w:r>
      <w:proofErr w:type="gramEnd"/>
      <w:r w:rsidRPr="00360374">
        <w:rPr>
          <w:sz w:val="16"/>
        </w:rPr>
        <w:t xml:space="preserve"> have established product outposts in the ancient power centers of fast food, McDonald's and Burger King. The tiny country of </w:t>
      </w:r>
      <w:r w:rsidRPr="008045A1">
        <w:rPr>
          <w:rStyle w:val="StyleUnderline"/>
        </w:rPr>
        <w:t>the Netherlands</w:t>
      </w:r>
      <w:r w:rsidRPr="008045A1">
        <w:rPr>
          <w:sz w:val="16"/>
        </w:rPr>
        <w:t xml:space="preserve">, about half the size of West Virginia, </w:t>
      </w:r>
      <w:r w:rsidRPr="008045A1">
        <w:rPr>
          <w:rStyle w:val="StyleUnderline"/>
        </w:rPr>
        <w:t>exports almost as much food as</w:t>
      </w:r>
      <w:r w:rsidRPr="00360374">
        <w:rPr>
          <w:rStyle w:val="StyleUnderline"/>
        </w:rPr>
        <w:t xml:space="preserve"> the U</w:t>
      </w:r>
      <w:r w:rsidRPr="00360374">
        <w:rPr>
          <w:sz w:val="16"/>
        </w:rPr>
        <w:t xml:space="preserve">nited </w:t>
      </w:r>
      <w:r w:rsidRPr="00360374">
        <w:rPr>
          <w:rStyle w:val="StyleUnderline"/>
        </w:rPr>
        <w:t>S</w:t>
      </w:r>
      <w:r w:rsidRPr="00360374">
        <w:rPr>
          <w:sz w:val="16"/>
        </w:rPr>
        <w:t xml:space="preserve">tates, able to ship fresh produce all the way to Africa. At bottom, </w:t>
      </w:r>
      <w:proofErr w:type="gramStart"/>
      <w:r w:rsidRPr="00F22D06">
        <w:rPr>
          <w:rStyle w:val="Emphasis"/>
          <w:highlight w:val="yellow"/>
        </w:rPr>
        <w:t>all of</w:t>
      </w:r>
      <w:proofErr w:type="gramEnd"/>
      <w:r w:rsidRPr="00F22D06">
        <w:rPr>
          <w:rStyle w:val="Emphasis"/>
          <w:highlight w:val="yellow"/>
        </w:rPr>
        <w:t xml:space="preserve"> these accomplishments</w:t>
      </w:r>
      <w:r w:rsidRPr="00360374">
        <w:rPr>
          <w:sz w:val="16"/>
        </w:rPr>
        <w:t xml:space="preserve"> and thousands more </w:t>
      </w:r>
      <w:r w:rsidRPr="00F22D06">
        <w:rPr>
          <w:rStyle w:val="Emphasis"/>
          <w:highlight w:val="yellow"/>
        </w:rPr>
        <w:t>are</w:t>
      </w:r>
      <w:r w:rsidRPr="00360374">
        <w:rPr>
          <w:sz w:val="16"/>
        </w:rPr>
        <w:t xml:space="preserve"> and were </w:t>
      </w:r>
      <w:r w:rsidRPr="00F22D06">
        <w:rPr>
          <w:rStyle w:val="Emphasis"/>
          <w:highlight w:val="yellow"/>
        </w:rPr>
        <w:t>capitalist</w:t>
      </w:r>
      <w:r w:rsidRPr="00360374">
        <w:rPr>
          <w:rStyle w:val="Emphasis"/>
        </w:rPr>
        <w:t xml:space="preserve"> in nature.</w:t>
      </w:r>
      <w:r w:rsidRPr="00360374">
        <w:rPr>
          <w:sz w:val="16"/>
        </w:rPr>
        <w:t xml:space="preserve"> While they collectively </w:t>
      </w:r>
      <w:proofErr w:type="spellStart"/>
      <w:r w:rsidRPr="00360374">
        <w:rPr>
          <w:sz w:val="16"/>
        </w:rPr>
        <w:t>repre</w:t>
      </w:r>
      <w:proofErr w:type="spellEnd"/>
      <w:r w:rsidRPr="00360374">
        <w:rPr>
          <w:sz w:val="16"/>
        </w:rPr>
        <w:t xml:space="preserve">-sent a trifle of what still needs to be accomplished, </w:t>
      </w:r>
      <w:r w:rsidRPr="00360374">
        <w:rPr>
          <w:rStyle w:val="StyleUnderline"/>
        </w:rPr>
        <w:t xml:space="preserve">they were also undertaken without the correct incentives in place, </w:t>
      </w:r>
      <w:r w:rsidRPr="00F22D06">
        <w:rPr>
          <w:rStyle w:val="StyleUnderline"/>
          <w:highlight w:val="yellow"/>
        </w:rPr>
        <w:t>and</w:t>
      </w:r>
      <w:r w:rsidRPr="00360374">
        <w:rPr>
          <w:sz w:val="16"/>
        </w:rPr>
        <w:t xml:space="preserve"> thus also </w:t>
      </w:r>
      <w:r w:rsidRPr="00F22D06">
        <w:rPr>
          <w:rStyle w:val="StyleUnderline"/>
          <w:highlight w:val="yellow"/>
        </w:rPr>
        <w:t>represent the</w:t>
      </w:r>
      <w:r w:rsidRPr="00360374">
        <w:rPr>
          <w:sz w:val="16"/>
        </w:rPr>
        <w:t xml:space="preserve"> tremendous </w:t>
      </w:r>
      <w:r w:rsidRPr="00F22D06">
        <w:rPr>
          <w:rStyle w:val="Emphasis"/>
          <w:highlight w:val="yellow"/>
        </w:rPr>
        <w:t>promise of capitalism</w:t>
      </w:r>
      <w:r w:rsidRPr="00360374">
        <w:rPr>
          <w:sz w:val="16"/>
        </w:rPr>
        <w:t>.</w:t>
      </w:r>
    </w:p>
    <w:p w14:paraId="1851C771" w14:textId="77777777" w:rsidR="00585496" w:rsidRDefault="00585496" w:rsidP="00585496">
      <w:pPr>
        <w:pStyle w:val="Heading4"/>
      </w:pPr>
      <w:r>
        <w:lastRenderedPageBreak/>
        <w:t>Here's the math</w:t>
      </w:r>
    </w:p>
    <w:p w14:paraId="145CEEA7" w14:textId="77777777" w:rsidR="00585496" w:rsidRPr="00EF2EED" w:rsidRDefault="00585496" w:rsidP="00585496">
      <w:proofErr w:type="spellStart"/>
      <w:r w:rsidRPr="009A34ED">
        <w:rPr>
          <w:rStyle w:val="Style13ptBold"/>
        </w:rPr>
        <w:t>Hausfather</w:t>
      </w:r>
      <w:proofErr w:type="spellEnd"/>
      <w:r w:rsidRPr="009A34ED">
        <w:rPr>
          <w:rStyle w:val="Style13ptBold"/>
        </w:rPr>
        <w:t xml:space="preserve">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t>Essess</w:t>
      </w:r>
      <w:proofErr w:type="spellEnd"/>
      <w: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t>masters</w:t>
      </w:r>
      <w:proofErr w:type="spellEnd"/>
      <w:r>
        <w:t xml:space="preserve"> degrees in environmental science</w:t>
      </w:r>
      <w:proofErr w:type="gramEnd"/>
      <w: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4C3C43C6" w14:textId="77777777" w:rsidR="00585496" w:rsidRDefault="00585496" w:rsidP="00585496">
      <w:r w:rsidRPr="00EF2EED">
        <w:rPr>
          <w:noProof/>
        </w:rPr>
        <w:drawing>
          <wp:inline distT="0" distB="0" distL="0" distR="0" wp14:anchorId="4F7472E0" wp14:editId="4167D31E">
            <wp:extent cx="3048174" cy="2903220"/>
            <wp:effectExtent l="0" t="0" r="0" b="0"/>
            <wp:docPr id="11" name="Picture 1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3"/>
                    <a:stretch>
                      <a:fillRect/>
                    </a:stretch>
                  </pic:blipFill>
                  <pic:spPr>
                    <a:xfrm>
                      <a:off x="0" y="0"/>
                      <a:ext cx="3061300" cy="2915722"/>
                    </a:xfrm>
                    <a:prstGeom prst="rect">
                      <a:avLst/>
                    </a:prstGeom>
                  </pic:spPr>
                </pic:pic>
              </a:graphicData>
            </a:graphic>
          </wp:inline>
        </w:drawing>
      </w:r>
    </w:p>
    <w:p w14:paraId="3F00EB3B" w14:textId="77777777" w:rsidR="00585496" w:rsidRDefault="00585496" w:rsidP="00585496">
      <w:r>
        <w:t xml:space="preserve">Emissions </w:t>
      </w:r>
      <w:r w:rsidRPr="009207A1">
        <w:rPr>
          <w:rStyle w:val="Emphasis"/>
          <w:highlight w:val="green"/>
        </w:rPr>
        <w:t>reductions in the US</w:t>
      </w:r>
      <w:r>
        <w:t xml:space="preserve"> have been </w:t>
      </w:r>
      <w:r w:rsidRPr="009207A1">
        <w:rPr>
          <w:highlight w:val="green"/>
        </w:rPr>
        <w:t xml:space="preserve">a </w:t>
      </w:r>
      <w:r w:rsidRPr="009207A1">
        <w:rPr>
          <w:rStyle w:val="StyleUnderline"/>
          <w:highlight w:val="green"/>
        </w:rPr>
        <w:t>result of</w:t>
      </w:r>
      <w:r w:rsidRPr="00D91B61">
        <w:rPr>
          <w:rStyle w:val="StyleUnderline"/>
        </w:rPr>
        <w:t xml:space="preserve"> a</w:t>
      </w:r>
      <w:r>
        <w:t xml:space="preserve"> wide variety of factors; this includes the </w:t>
      </w:r>
      <w:r w:rsidRPr="009207A1">
        <w:rPr>
          <w:rStyle w:val="StyleUnderline"/>
          <w:highlight w:val="green"/>
        </w:rPr>
        <w:t>switch from coa</w:t>
      </w:r>
      <w:r w:rsidRPr="00D91B61">
        <w:rPr>
          <w:rStyle w:val="StyleUnderline"/>
        </w:rPr>
        <w:t xml:space="preserve">l generation </w:t>
      </w:r>
      <w:r w:rsidRPr="009207A1">
        <w:rPr>
          <w:rStyle w:val="StyleUnderline"/>
          <w:highlight w:val="green"/>
        </w:rPr>
        <w:t>to</w:t>
      </w:r>
      <w:r w:rsidRPr="00D91B61">
        <w:rPr>
          <w:rStyle w:val="StyleUnderline"/>
        </w:rPr>
        <w:t xml:space="preserve"> lower-carbon </w:t>
      </w:r>
      <w:r w:rsidRPr="009207A1">
        <w:rPr>
          <w:rStyle w:val="StyleUnderline"/>
          <w:highlight w:val="green"/>
        </w:rPr>
        <w:t>natural gas,</w:t>
      </w:r>
      <w:r w:rsidRPr="00D91B61">
        <w:rPr>
          <w:rStyle w:val="StyleUnderline"/>
        </w:rPr>
        <w:t xml:space="preserve"> the rapid expansion of wind and solar generation, reduced industrial energy consumption, reduced electricity use in buildings, and reductions in transportation emissions</w:t>
      </w:r>
      <w:r>
        <w:t xml:space="preserve"> — particularly </w:t>
      </w:r>
      <w:proofErr w:type="gramStart"/>
      <w:r>
        <w:t>as a result of</w:t>
      </w:r>
      <w:proofErr w:type="gramEnd"/>
      <w:r>
        <w:t xml:space="preserve"> increased vehicle fuel economy and reduced miles driven per-capita. Since 2005, </w:t>
      </w:r>
      <w:r w:rsidRPr="00D91B61">
        <w:rPr>
          <w:rStyle w:val="Emphasis"/>
        </w:rPr>
        <w:t xml:space="preserve">US territorial </w:t>
      </w:r>
      <w:r w:rsidRPr="009207A1">
        <w:rPr>
          <w:rStyle w:val="Emphasis"/>
          <w:highlight w:val="green"/>
        </w:rPr>
        <w:t>emissions</w:t>
      </w:r>
      <w:r w:rsidRPr="00D91B61">
        <w:rPr>
          <w:rStyle w:val="Emphasis"/>
        </w:rPr>
        <w:t xml:space="preserve"> have </w:t>
      </w:r>
      <w:r w:rsidRPr="009207A1">
        <w:rPr>
          <w:rStyle w:val="Emphasis"/>
          <w:highlight w:val="green"/>
        </w:rPr>
        <w:t>fallen</w:t>
      </w:r>
      <w:r w:rsidRPr="00D91B61">
        <w:rPr>
          <w:rStyle w:val="Emphasis"/>
        </w:rPr>
        <w:t xml:space="preserve"> around </w:t>
      </w:r>
      <w:r w:rsidRPr="009207A1">
        <w:rPr>
          <w:rStyle w:val="Emphasis"/>
          <w:highlight w:val="green"/>
        </w:rPr>
        <w:t>15%</w:t>
      </w:r>
      <w:r>
        <w:t xml:space="preserve">, with consumption emissions falling around 18% (much larger reductions were seen in 2020, and some of this is expected to persist). At the same time, </w:t>
      </w:r>
      <w:r w:rsidRPr="009207A1">
        <w:rPr>
          <w:rStyle w:val="Emphasis"/>
          <w:highlight w:val="green"/>
        </w:rPr>
        <w:t>GDP</w:t>
      </w:r>
      <w:r w:rsidRPr="00D91B61">
        <w:rPr>
          <w:rStyle w:val="Emphasis"/>
        </w:rPr>
        <w:t xml:space="preserve"> has </w:t>
      </w:r>
      <w:r w:rsidRPr="009207A1">
        <w:rPr>
          <w:rStyle w:val="Emphasis"/>
          <w:highlight w:val="green"/>
        </w:rPr>
        <w:t>increased</w:t>
      </w:r>
      <w:r w:rsidRPr="00D91B61">
        <w:rPr>
          <w:rStyle w:val="Emphasis"/>
        </w:rPr>
        <w:t xml:space="preserve"> by around </w:t>
      </w:r>
      <w:r w:rsidRPr="009207A1">
        <w:rPr>
          <w:rStyle w:val="Emphasis"/>
          <w:highlight w:val="green"/>
        </w:rPr>
        <w:t>29%</w:t>
      </w:r>
      <w:r w:rsidRPr="00D91B61">
        <w:rPr>
          <w:rStyle w:val="Emphasis"/>
        </w:rPr>
        <w:t>.</w:t>
      </w:r>
    </w:p>
    <w:p w14:paraId="214D0A48" w14:textId="77777777" w:rsidR="00585496" w:rsidRDefault="00585496" w:rsidP="00585496">
      <w:r w:rsidRPr="00EF2EED">
        <w:rPr>
          <w:noProof/>
        </w:rPr>
        <w:lastRenderedPageBreak/>
        <w:drawing>
          <wp:inline distT="0" distB="0" distL="0" distR="0" wp14:anchorId="471AF446" wp14:editId="7019FB1E">
            <wp:extent cx="2990269" cy="2827020"/>
            <wp:effectExtent l="0" t="0" r="635" b="0"/>
            <wp:docPr id="12" name="Picture 1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4"/>
                    <a:stretch>
                      <a:fillRect/>
                    </a:stretch>
                  </pic:blipFill>
                  <pic:spPr>
                    <a:xfrm>
                      <a:off x="0" y="0"/>
                      <a:ext cx="3037504" cy="2871676"/>
                    </a:xfrm>
                    <a:prstGeom prst="rect">
                      <a:avLst/>
                    </a:prstGeom>
                  </pic:spPr>
                </pic:pic>
              </a:graphicData>
            </a:graphic>
          </wp:inline>
        </w:drawing>
      </w:r>
    </w:p>
    <w:p w14:paraId="23902973" w14:textId="77777777" w:rsidR="00585496" w:rsidRDefault="00585496" w:rsidP="00585496">
      <w:r>
        <w:t xml:space="preserve">In the </w:t>
      </w:r>
      <w:r w:rsidRPr="009207A1">
        <w:rPr>
          <w:rStyle w:val="Emphasis"/>
          <w:highlight w:val="green"/>
        </w:rPr>
        <w:t>UK</w:t>
      </w:r>
      <w:r>
        <w:t xml:space="preserve">, territorial </w:t>
      </w:r>
      <w:r w:rsidRPr="009207A1">
        <w:rPr>
          <w:rStyle w:val="StyleUnderline"/>
          <w:highlight w:val="green"/>
        </w:rPr>
        <w:t>emissions have fallen</w:t>
      </w:r>
      <w:r w:rsidRPr="00D91B61">
        <w:rPr>
          <w:rStyle w:val="StyleUnderline"/>
        </w:rPr>
        <w:t xml:space="preserve"> by nearly </w:t>
      </w:r>
      <w:r w:rsidRPr="009207A1">
        <w:rPr>
          <w:rStyle w:val="StyleUnderline"/>
          <w:highlight w:val="green"/>
        </w:rPr>
        <w:t>40%</w:t>
      </w:r>
      <w:r>
        <w:t xml:space="preserve"> and consumption emissions have fallen by around 30%, </w:t>
      </w:r>
      <w:r w:rsidRPr="00D91B61">
        <w:rPr>
          <w:rStyle w:val="Emphasis"/>
        </w:rPr>
        <w:t xml:space="preserve">while </w:t>
      </w:r>
      <w:r w:rsidRPr="009207A1">
        <w:rPr>
          <w:rStyle w:val="Emphasis"/>
          <w:highlight w:val="green"/>
        </w:rPr>
        <w:t xml:space="preserve">GDP </w:t>
      </w:r>
      <w:r w:rsidRPr="00D91B61">
        <w:rPr>
          <w:rStyle w:val="Emphasis"/>
        </w:rPr>
        <w:t xml:space="preserve">has </w:t>
      </w:r>
      <w:r w:rsidRPr="009207A1">
        <w:rPr>
          <w:rStyle w:val="Emphasis"/>
          <w:highlight w:val="green"/>
        </w:rPr>
        <w:t xml:space="preserve">increased </w:t>
      </w:r>
      <w:r w:rsidRPr="00D91B61">
        <w:rPr>
          <w:rStyle w:val="Emphasis"/>
        </w:rPr>
        <w:t xml:space="preserve">by </w:t>
      </w:r>
      <w:r w:rsidRPr="009207A1">
        <w:rPr>
          <w:rStyle w:val="Emphasis"/>
          <w:highlight w:val="green"/>
        </w:rPr>
        <w:t>22%</w:t>
      </w:r>
      <w:r w:rsidRPr="00D91B61">
        <w:rPr>
          <w:rStyle w:val="Emphasis"/>
        </w:rPr>
        <w:t>.</w:t>
      </w:r>
      <w:r>
        <w:t xml:space="preserve"> </w:t>
      </w:r>
      <w:proofErr w:type="gramStart"/>
      <w:r>
        <w:t>Similar to</w:t>
      </w:r>
      <w:proofErr w:type="gramEnd"/>
      <w:r>
        <w:t xml:space="preserve"> the US, there are a wide variety of drivers of UK emissions reductions, though renewable energy generation, reductions in electricity use, and reductions in industrial and residential energy use are the largest contributors.</w:t>
      </w:r>
    </w:p>
    <w:p w14:paraId="6C92EA94" w14:textId="77777777" w:rsidR="00585496" w:rsidRDefault="00585496" w:rsidP="00585496">
      <w:r w:rsidRPr="00EF2EED">
        <w:rPr>
          <w:noProof/>
        </w:rPr>
        <w:drawing>
          <wp:inline distT="0" distB="0" distL="0" distR="0" wp14:anchorId="2FC39800" wp14:editId="7DAAF344">
            <wp:extent cx="2667000" cy="2559429"/>
            <wp:effectExtent l="0" t="0" r="0" b="0"/>
            <wp:docPr id="13" name="Picture 1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5"/>
                    <a:stretch>
                      <a:fillRect/>
                    </a:stretch>
                  </pic:blipFill>
                  <pic:spPr>
                    <a:xfrm>
                      <a:off x="0" y="0"/>
                      <a:ext cx="2706237" cy="2597084"/>
                    </a:xfrm>
                    <a:prstGeom prst="rect">
                      <a:avLst/>
                    </a:prstGeom>
                  </pic:spPr>
                </pic:pic>
              </a:graphicData>
            </a:graphic>
          </wp:inline>
        </w:drawing>
      </w:r>
    </w:p>
    <w:p w14:paraId="5B3E2CBF" w14:textId="77777777" w:rsidR="00585496" w:rsidRPr="00D91B61" w:rsidRDefault="00585496" w:rsidP="00585496">
      <w:pPr>
        <w:rPr>
          <w:rStyle w:val="Emphasis"/>
        </w:rPr>
      </w:pPr>
      <w:r>
        <w:t xml:space="preserve">In </w:t>
      </w:r>
      <w:r w:rsidRPr="009207A1">
        <w:rPr>
          <w:rStyle w:val="StyleUnderline"/>
          <w:highlight w:val="green"/>
        </w:rPr>
        <w:t>Germany</w:t>
      </w:r>
      <w:r>
        <w:t xml:space="preserve">, territorial </w:t>
      </w:r>
      <w:r w:rsidRPr="009207A1">
        <w:rPr>
          <w:rStyle w:val="Emphasis"/>
          <w:highlight w:val="green"/>
        </w:rPr>
        <w:t>emissions have fallen</w:t>
      </w:r>
      <w:r w:rsidRPr="00D91B61">
        <w:rPr>
          <w:rStyle w:val="Emphasis"/>
        </w:rPr>
        <w:t xml:space="preserve"> around </w:t>
      </w:r>
      <w:r w:rsidRPr="009207A1">
        <w:rPr>
          <w:rStyle w:val="Emphasis"/>
          <w:highlight w:val="green"/>
        </w:rPr>
        <w:t>15%,</w:t>
      </w:r>
      <w:r>
        <w:t xml:space="preserve"> and consumption emissions have fallen by around 20%, </w:t>
      </w:r>
      <w:r w:rsidRPr="00D91B61">
        <w:rPr>
          <w:rStyle w:val="Emphasis"/>
        </w:rPr>
        <w:t xml:space="preserve">while </w:t>
      </w:r>
      <w:r w:rsidRPr="009207A1">
        <w:rPr>
          <w:rStyle w:val="Emphasis"/>
          <w:highlight w:val="green"/>
        </w:rPr>
        <w:t>GDP</w:t>
      </w:r>
      <w:r w:rsidRPr="00D91B61">
        <w:rPr>
          <w:rStyle w:val="Emphasis"/>
        </w:rPr>
        <w:t xml:space="preserve"> has </w:t>
      </w:r>
      <w:r w:rsidRPr="009207A1">
        <w:rPr>
          <w:rStyle w:val="Emphasis"/>
          <w:highlight w:val="green"/>
        </w:rPr>
        <w:t>increased by 24%</w:t>
      </w:r>
    </w:p>
    <w:p w14:paraId="7B477453" w14:textId="77777777" w:rsidR="00585496" w:rsidRDefault="00585496" w:rsidP="00585496">
      <w:r w:rsidRPr="00EF2EED">
        <w:rPr>
          <w:noProof/>
        </w:rPr>
        <w:lastRenderedPageBreak/>
        <w:drawing>
          <wp:inline distT="0" distB="0" distL="0" distR="0" wp14:anchorId="22436B8B" wp14:editId="0F818672">
            <wp:extent cx="2613660" cy="2296955"/>
            <wp:effectExtent l="0" t="0" r="0" b="8255"/>
            <wp:docPr id="14" name="Picture 1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16"/>
                    <a:stretch>
                      <a:fillRect/>
                    </a:stretch>
                  </pic:blipFill>
                  <pic:spPr>
                    <a:xfrm>
                      <a:off x="0" y="0"/>
                      <a:ext cx="2630926" cy="2312129"/>
                    </a:xfrm>
                    <a:prstGeom prst="rect">
                      <a:avLst/>
                    </a:prstGeom>
                  </pic:spPr>
                </pic:pic>
              </a:graphicData>
            </a:graphic>
          </wp:inline>
        </w:drawing>
      </w:r>
    </w:p>
    <w:p w14:paraId="7F46854A" w14:textId="77777777" w:rsidR="00585496" w:rsidRDefault="00585496" w:rsidP="00585496">
      <w:r>
        <w:t>In</w:t>
      </w:r>
      <w:r w:rsidRPr="00D91B61">
        <w:rPr>
          <w:rStyle w:val="StyleUnderline"/>
        </w:rPr>
        <w:t xml:space="preserve"> </w:t>
      </w:r>
      <w:r w:rsidRPr="009207A1">
        <w:rPr>
          <w:rStyle w:val="StyleUnderline"/>
          <w:highlight w:val="green"/>
        </w:rPr>
        <w:t>France</w:t>
      </w:r>
      <w:r>
        <w:t xml:space="preserve">, territorial </w:t>
      </w:r>
      <w:r w:rsidRPr="009207A1">
        <w:rPr>
          <w:rStyle w:val="Emphasis"/>
          <w:highlight w:val="green"/>
        </w:rPr>
        <w:t>emissions have fallen</w:t>
      </w:r>
      <w:r w:rsidRPr="00D91B61">
        <w:rPr>
          <w:rStyle w:val="Emphasis"/>
        </w:rPr>
        <w:t xml:space="preserve"> by around </w:t>
      </w:r>
      <w:r w:rsidRPr="009207A1">
        <w:rPr>
          <w:rStyle w:val="Emphasis"/>
          <w:highlight w:val="green"/>
        </w:rPr>
        <w:t>25%,</w:t>
      </w:r>
      <w:r>
        <w:t xml:space="preserve"> and consumption emissions have fallen by a similar amount, </w:t>
      </w:r>
      <w:r w:rsidRPr="00D91B61">
        <w:rPr>
          <w:rStyle w:val="Emphasis"/>
        </w:rPr>
        <w:t xml:space="preserve">while </w:t>
      </w:r>
      <w:r w:rsidRPr="009207A1">
        <w:rPr>
          <w:rStyle w:val="Emphasis"/>
          <w:highlight w:val="green"/>
        </w:rPr>
        <w:t>GDP has increased</w:t>
      </w:r>
      <w:r w:rsidRPr="00D91B61">
        <w:rPr>
          <w:rStyle w:val="Emphasis"/>
        </w:rPr>
        <w:t xml:space="preserve"> by </w:t>
      </w:r>
      <w:r w:rsidRPr="009207A1">
        <w:rPr>
          <w:rStyle w:val="Emphasis"/>
          <w:highlight w:val="green"/>
        </w:rPr>
        <w:t>16%.</w:t>
      </w:r>
      <w:r>
        <w:t xml:space="preserve"> It is a bit notable that France has seen larger emission reductions — as a percentage of total emissions — than Germany over this period, likely due in part to Germany’s choice to prioritize shutting down nuclear power plants over coal ones.</w:t>
      </w:r>
    </w:p>
    <w:p w14:paraId="5ADE2C2E" w14:textId="77777777" w:rsidR="00585496" w:rsidRDefault="00585496" w:rsidP="006557BF">
      <w:pPr>
        <w:rPr>
          <w:sz w:val="16"/>
        </w:rPr>
      </w:pPr>
    </w:p>
    <w:p w14:paraId="04D388A8" w14:textId="4D94A8F9" w:rsidR="006557BF" w:rsidRPr="00ED04EF" w:rsidRDefault="006557BF" w:rsidP="006557BF">
      <w:pPr>
        <w:pStyle w:val="Heading4"/>
        <w:rPr>
          <w:rFonts w:cs="Arial"/>
        </w:rPr>
      </w:pPr>
      <w:r>
        <w:rPr>
          <w:rFonts w:cs="Arial"/>
        </w:rPr>
        <w:t>They don’t solve environment</w:t>
      </w:r>
      <w:r w:rsidR="00246D66">
        <w:rPr>
          <w:rFonts w:cs="Arial"/>
        </w:rPr>
        <w:t xml:space="preserve"> and no impact</w:t>
      </w:r>
      <w:r>
        <w:rPr>
          <w:rFonts w:cs="Arial"/>
        </w:rPr>
        <w:t xml:space="preserve"> – it’s incorrect assume synergistic effects of tech</w:t>
      </w:r>
    </w:p>
    <w:p w14:paraId="422E4FDA" w14:textId="77777777" w:rsidR="006557BF" w:rsidRPr="00ED04EF" w:rsidRDefault="006557BF" w:rsidP="006557BF">
      <w:r w:rsidRPr="00ED04EF">
        <w:rPr>
          <w:rStyle w:val="Style13ptBold"/>
          <w:szCs w:val="26"/>
        </w:rPr>
        <w:t>Bailey 18</w:t>
      </w:r>
      <w:r w:rsidRPr="00ED04EF">
        <w:t xml:space="preserve"> [Ronald Bailey, shortlisted by the editors of Nature Biotechnology as one of the personalities who have made the "most significant contributions" to biotechnology. From 1987 to 1990, Bailey was a staff writer for Forbes magazine, covering economic, </w:t>
      </w:r>
      <w:proofErr w:type="gramStart"/>
      <w:r w:rsidRPr="00ED04EF">
        <w:t>scientific</w:t>
      </w:r>
      <w:proofErr w:type="gramEnd"/>
      <w:r w:rsidRPr="00ED04EF">
        <w:t xml:space="preserve"> and business topics. His articles and reviews have appeared in The New York Times, The Wall Street Journal, The Washington Post, Commentary, The Public Interest, Smithsonian, and many other publications. Prior to joining Reason in 1997, Bailey produced several weekly national public television series including Think Tank and </w:t>
      </w:r>
      <w:proofErr w:type="spellStart"/>
      <w:r w:rsidRPr="00ED04EF">
        <w:t>TechnoPolitics</w:t>
      </w:r>
      <w:proofErr w:type="spellEnd"/>
      <w:r w:rsidRPr="00ED04EF">
        <w:t>, as well as several documentaries for PBS television and ABC News. In 1993, he was the Warren T. Brookes Fellow in Environmental Journalism at the Competitive Enterprise Institute. Climate Change Problems Will Be Solved Through Economic Growth. March 12, 2018. https://reason.com/blog/2018/03/12/climate-change-problems-will-be-solved-t]</w:t>
      </w:r>
    </w:p>
    <w:p w14:paraId="05BA283A" w14:textId="77777777" w:rsidR="006557BF" w:rsidRPr="00ED04EF" w:rsidRDefault="006557BF" w:rsidP="006557BF">
      <w:pPr>
        <w:rPr>
          <w:sz w:val="14"/>
        </w:rPr>
      </w:pPr>
      <w:r w:rsidRPr="00ED04EF">
        <w:rPr>
          <w:sz w:val="14"/>
        </w:rPr>
        <w:t xml:space="preserve">In an essay for The Breakthrough Journal, </w:t>
      </w:r>
      <w:r w:rsidRPr="00ED04EF">
        <w:rPr>
          <w:rStyle w:val="StyleUnderline"/>
        </w:rPr>
        <w:t xml:space="preserve">Pinker notes that such </w:t>
      </w:r>
      <w:r w:rsidRPr="00ED04EF">
        <w:rPr>
          <w:rStyle w:val="Emphasis"/>
        </w:rPr>
        <w:t>optimism</w:t>
      </w:r>
      <w:r w:rsidRPr="00ED04EF">
        <w:rPr>
          <w:rStyle w:val="StyleUnderline"/>
        </w:rPr>
        <w:t xml:space="preserve"> "is </w:t>
      </w:r>
      <w:r w:rsidRPr="00ED04EF">
        <w:rPr>
          <w:rStyle w:val="Emphasis"/>
        </w:rPr>
        <w:t>commonly dismissed</w:t>
      </w:r>
      <w:r w:rsidRPr="00ED04EF">
        <w:rPr>
          <w:rStyle w:val="StyleUnderline"/>
        </w:rPr>
        <w:t xml:space="preserve"> as the 'faith that </w:t>
      </w:r>
      <w:r w:rsidRPr="00ED04EF">
        <w:rPr>
          <w:rStyle w:val="Emphasis"/>
        </w:rPr>
        <w:t>tech</w:t>
      </w:r>
      <w:r w:rsidRPr="00ED04EF">
        <w:rPr>
          <w:rStyle w:val="StyleUnderline"/>
        </w:rPr>
        <w:t xml:space="preserve">nology will save us.' In fact, it is a </w:t>
      </w:r>
      <w:r w:rsidRPr="00ED04EF">
        <w:rPr>
          <w:rStyle w:val="Emphasis"/>
        </w:rPr>
        <w:t>skepticism</w:t>
      </w:r>
      <w:r w:rsidRPr="00ED04EF">
        <w:rPr>
          <w:rStyle w:val="StyleUnderline"/>
        </w:rPr>
        <w:t xml:space="preserve"> that the status quo will doom us—that knowledge and behavior will remain </w:t>
      </w:r>
      <w:r w:rsidRPr="00ED04EF">
        <w:rPr>
          <w:rStyle w:val="Emphasis"/>
        </w:rPr>
        <w:t>frozen</w:t>
      </w:r>
      <w:r w:rsidRPr="00ED04EF">
        <w:rPr>
          <w:rStyle w:val="StyleUnderline"/>
        </w:rPr>
        <w:t xml:space="preserve"> in their current state for </w:t>
      </w:r>
      <w:r w:rsidRPr="00ED04EF">
        <w:rPr>
          <w:rStyle w:val="Emphasis"/>
        </w:rPr>
        <w:t>perpetuity</w:t>
      </w:r>
      <w:r w:rsidRPr="00ED04EF">
        <w:rPr>
          <w:rStyle w:val="StyleUnderline"/>
        </w:rPr>
        <w:t>.</w:t>
      </w:r>
      <w:r w:rsidRPr="00ED04EF">
        <w:rPr>
          <w:sz w:val="14"/>
        </w:rPr>
        <w:t xml:space="preserve"> Indeed, </w:t>
      </w:r>
      <w:r w:rsidRPr="00ED04EF">
        <w:rPr>
          <w:rStyle w:val="StyleUnderline"/>
        </w:rPr>
        <w:t xml:space="preserve">a </w:t>
      </w:r>
      <w:r w:rsidRPr="00ED04EF">
        <w:rPr>
          <w:rStyle w:val="Emphasis"/>
        </w:rPr>
        <w:t>naive faith</w:t>
      </w:r>
      <w:r w:rsidRPr="00ED04EF">
        <w:rPr>
          <w:rStyle w:val="StyleUnderline"/>
        </w:rPr>
        <w:t xml:space="preserve"> in </w:t>
      </w:r>
      <w:r w:rsidRPr="00ED04EF">
        <w:rPr>
          <w:rStyle w:val="Emphasis"/>
        </w:rPr>
        <w:t>stasis</w:t>
      </w:r>
      <w:r w:rsidRPr="00ED04EF">
        <w:rPr>
          <w:rStyle w:val="StyleUnderline"/>
        </w:rPr>
        <w:t xml:space="preserve"> has repeatedly led to </w:t>
      </w:r>
      <w:r w:rsidRPr="000927BC">
        <w:rPr>
          <w:rStyle w:val="Emphasis"/>
          <w:highlight w:val="cyan"/>
        </w:rPr>
        <w:t>prophecies</w:t>
      </w:r>
      <w:r w:rsidRPr="000927BC">
        <w:rPr>
          <w:rStyle w:val="StyleUnderline"/>
          <w:highlight w:val="cyan"/>
        </w:rPr>
        <w:t xml:space="preserve"> of </w:t>
      </w:r>
      <w:r w:rsidRPr="000927BC">
        <w:rPr>
          <w:rStyle w:val="Emphasis"/>
          <w:highlight w:val="cyan"/>
        </w:rPr>
        <w:t>environmental doomsdays</w:t>
      </w:r>
      <w:r w:rsidRPr="000927BC">
        <w:rPr>
          <w:rStyle w:val="StyleUnderline"/>
          <w:highlight w:val="cyan"/>
        </w:rPr>
        <w:t xml:space="preserve"> </w:t>
      </w:r>
      <w:r w:rsidRPr="00ED04EF">
        <w:rPr>
          <w:rStyle w:val="StyleUnderline"/>
        </w:rPr>
        <w:t>that never happened</w:t>
      </w:r>
      <w:r w:rsidRPr="00ED04EF">
        <w:rPr>
          <w:sz w:val="14"/>
        </w:rPr>
        <w:t>." In his new book, Enlightenment Now, Pinker points out that "</w:t>
      </w:r>
      <w:r w:rsidRPr="000927BC">
        <w:rPr>
          <w:rStyle w:val="StyleUnderline"/>
          <w:highlight w:val="cyan"/>
        </w:rPr>
        <w:t xml:space="preserve">as the world gets </w:t>
      </w:r>
      <w:r w:rsidRPr="000927BC">
        <w:rPr>
          <w:rStyle w:val="Emphasis"/>
          <w:highlight w:val="cyan"/>
        </w:rPr>
        <w:t>richer</w:t>
      </w:r>
      <w:r w:rsidRPr="000927BC">
        <w:rPr>
          <w:rStyle w:val="StyleUnderline"/>
          <w:highlight w:val="cyan"/>
        </w:rPr>
        <w:t xml:space="preserve"> </w:t>
      </w:r>
      <w:r w:rsidRPr="00ED04EF">
        <w:rPr>
          <w:rStyle w:val="StyleUnderline"/>
        </w:rPr>
        <w:t xml:space="preserve">and more </w:t>
      </w:r>
      <w:r w:rsidRPr="00ED04EF">
        <w:rPr>
          <w:rStyle w:val="Emphasis"/>
        </w:rPr>
        <w:t>tech-savvy</w:t>
      </w:r>
      <w:r w:rsidRPr="00ED04EF">
        <w:rPr>
          <w:rStyle w:val="StyleUnderline"/>
        </w:rPr>
        <w:t xml:space="preserve">, </w:t>
      </w:r>
      <w:r w:rsidRPr="000927BC">
        <w:rPr>
          <w:rStyle w:val="StyleUnderline"/>
          <w:highlight w:val="cyan"/>
        </w:rPr>
        <w:t xml:space="preserve">it </w:t>
      </w:r>
      <w:r w:rsidRPr="00ED04EF">
        <w:rPr>
          <w:rStyle w:val="Emphasis"/>
        </w:rPr>
        <w:t>dematerializes</w:t>
      </w:r>
      <w:r w:rsidRPr="00ED04EF">
        <w:rPr>
          <w:rStyle w:val="StyleUnderline"/>
        </w:rPr>
        <w:t xml:space="preserve">, </w:t>
      </w:r>
      <w:r w:rsidRPr="000927BC">
        <w:rPr>
          <w:rStyle w:val="Emphasis"/>
          <w:highlight w:val="cyan"/>
        </w:rPr>
        <w:t>decarbonizes</w:t>
      </w:r>
      <w:r w:rsidRPr="00ED04EF">
        <w:rPr>
          <w:rStyle w:val="StyleUnderline"/>
        </w:rPr>
        <w:t xml:space="preserve">, and </w:t>
      </w:r>
      <w:r w:rsidRPr="00ED04EF">
        <w:rPr>
          <w:rStyle w:val="Emphasis"/>
        </w:rPr>
        <w:t>densifies</w:t>
      </w:r>
      <w:r w:rsidRPr="00ED04EF">
        <w:rPr>
          <w:rStyle w:val="StyleUnderline"/>
        </w:rPr>
        <w:t xml:space="preserve">, sparing land and species." Economic </w:t>
      </w:r>
      <w:r w:rsidRPr="000927BC">
        <w:rPr>
          <w:rStyle w:val="Emphasis"/>
          <w:highlight w:val="cyan"/>
        </w:rPr>
        <w:t>growth</w:t>
      </w:r>
      <w:r w:rsidRPr="000927BC">
        <w:rPr>
          <w:rStyle w:val="StyleUnderline"/>
          <w:highlight w:val="cyan"/>
        </w:rPr>
        <w:t xml:space="preserve"> and </w:t>
      </w:r>
      <w:r w:rsidRPr="000927BC">
        <w:rPr>
          <w:rStyle w:val="Emphasis"/>
          <w:highlight w:val="cyan"/>
        </w:rPr>
        <w:t>tech</w:t>
      </w:r>
      <w:r w:rsidRPr="00ED04EF">
        <w:rPr>
          <w:rStyle w:val="StyleUnderline"/>
        </w:rPr>
        <w:t xml:space="preserve">nological progress </w:t>
      </w:r>
      <w:r w:rsidRPr="000927BC">
        <w:rPr>
          <w:rStyle w:val="StyleUnderline"/>
          <w:highlight w:val="cyan"/>
        </w:rPr>
        <w:t xml:space="preserve">are the </w:t>
      </w:r>
      <w:r w:rsidRPr="000927BC">
        <w:rPr>
          <w:rStyle w:val="Emphasis"/>
          <w:highlight w:val="cyan"/>
        </w:rPr>
        <w:t>solutions</w:t>
      </w:r>
      <w:r w:rsidRPr="000927BC">
        <w:rPr>
          <w:rStyle w:val="StyleUnderline"/>
          <w:highlight w:val="cyan"/>
        </w:rPr>
        <w:t xml:space="preserve"> </w:t>
      </w:r>
      <w:r w:rsidRPr="00ED04EF">
        <w:rPr>
          <w:rStyle w:val="StyleUnderline"/>
        </w:rPr>
        <w:t xml:space="preserve">not only </w:t>
      </w:r>
      <w:r w:rsidRPr="000927BC">
        <w:rPr>
          <w:rStyle w:val="StyleUnderline"/>
          <w:highlight w:val="cyan"/>
        </w:rPr>
        <w:t xml:space="preserve">to </w:t>
      </w:r>
      <w:r w:rsidRPr="000927BC">
        <w:rPr>
          <w:rStyle w:val="Emphasis"/>
          <w:highlight w:val="cyan"/>
        </w:rPr>
        <w:t>climate change</w:t>
      </w:r>
      <w:r w:rsidRPr="00ED04EF">
        <w:rPr>
          <w:rStyle w:val="Emphasis"/>
        </w:rPr>
        <w:t xml:space="preserve"> </w:t>
      </w:r>
      <w:r w:rsidRPr="00ED04EF">
        <w:rPr>
          <w:rStyle w:val="StyleUnderline"/>
        </w:rPr>
        <w:t xml:space="preserve">but to </w:t>
      </w:r>
      <w:r w:rsidRPr="00ED04EF">
        <w:rPr>
          <w:rStyle w:val="Emphasis"/>
        </w:rPr>
        <w:t>most</w:t>
      </w:r>
      <w:r w:rsidRPr="00ED04EF">
        <w:rPr>
          <w:rStyle w:val="StyleUnderline"/>
        </w:rPr>
        <w:t xml:space="preserve"> of the </w:t>
      </w:r>
      <w:r w:rsidRPr="00ED04EF">
        <w:rPr>
          <w:rStyle w:val="Emphasis"/>
        </w:rPr>
        <w:t>problems</w:t>
      </w:r>
      <w:r w:rsidRPr="00ED04EF">
        <w:rPr>
          <w:rStyle w:val="StyleUnderline"/>
        </w:rPr>
        <w:t xml:space="preserve"> that </w:t>
      </w:r>
      <w:r w:rsidRPr="00ED04EF">
        <w:rPr>
          <w:rStyle w:val="Emphasis"/>
        </w:rPr>
        <w:t>bedevil humanity</w:t>
      </w:r>
      <w:r w:rsidRPr="00ED04EF">
        <w:rPr>
          <w:sz w:val="14"/>
        </w:rPr>
        <w:t>.</w:t>
      </w:r>
    </w:p>
    <w:p w14:paraId="51A5FE3A" w14:textId="77777777" w:rsidR="006557BF" w:rsidRPr="00ED04EF" w:rsidRDefault="006557BF" w:rsidP="006557BF">
      <w:pPr>
        <w:rPr>
          <w:sz w:val="14"/>
        </w:rPr>
      </w:pPr>
      <w:r w:rsidRPr="00ED04EF">
        <w:rPr>
          <w:sz w:val="14"/>
        </w:rPr>
        <w:t xml:space="preserve">Boisvert, meanwhile, tackles and rebuts the apocalyptic prophecies made by eco-pessimists like Wallace-Wells, specifically </w:t>
      </w:r>
      <w:proofErr w:type="gramStart"/>
      <w:r w:rsidRPr="00ED04EF">
        <w:rPr>
          <w:sz w:val="14"/>
        </w:rPr>
        <w:t>with regard to</w:t>
      </w:r>
      <w:proofErr w:type="gramEnd"/>
      <w:r w:rsidRPr="00ED04EF">
        <w:rPr>
          <w:sz w:val="14"/>
        </w:rPr>
        <w:t xml:space="preserve"> food production and </w:t>
      </w:r>
      <w:proofErr w:type="spellStart"/>
      <w:r w:rsidRPr="00ED04EF">
        <w:rPr>
          <w:sz w:val="14"/>
        </w:rPr>
        <w:t>availabilty</w:t>
      </w:r>
      <w:proofErr w:type="spellEnd"/>
      <w:r w:rsidRPr="00ED04EF">
        <w:rPr>
          <w:sz w:val="14"/>
        </w:rPr>
        <w:t>, water supplies, heat waves, and rising seas.</w:t>
      </w:r>
    </w:p>
    <w:p w14:paraId="6816EA02" w14:textId="77777777" w:rsidR="006557BF" w:rsidRPr="00ED04EF" w:rsidRDefault="006557BF" w:rsidP="006557BF">
      <w:pPr>
        <w:rPr>
          <w:rStyle w:val="StyleUnderline"/>
        </w:rPr>
      </w:pPr>
      <w:r w:rsidRPr="00ED04EF">
        <w:rPr>
          <w:sz w:val="14"/>
        </w:rPr>
        <w:lastRenderedPageBreak/>
        <w:t>"No, this isn't a denialist screed," Boisvert writes. "</w:t>
      </w:r>
      <w:r w:rsidRPr="00ED04EF">
        <w:rPr>
          <w:rStyle w:val="StyleUnderline"/>
        </w:rPr>
        <w:t xml:space="preserve">Human </w:t>
      </w:r>
      <w:r w:rsidRPr="00ED04EF">
        <w:rPr>
          <w:rStyle w:val="Emphasis"/>
        </w:rPr>
        <w:t xml:space="preserve">greenhouse </w:t>
      </w:r>
      <w:r w:rsidRPr="000927BC">
        <w:rPr>
          <w:rStyle w:val="Emphasis"/>
          <w:highlight w:val="cyan"/>
        </w:rPr>
        <w:t>emissions</w:t>
      </w:r>
      <w:r w:rsidRPr="00ED04EF">
        <w:rPr>
          <w:rStyle w:val="StyleUnderline"/>
        </w:rPr>
        <w:t xml:space="preserve"> will warm the planet, raise the seas and derange the weather</w:t>
      </w:r>
      <w:r w:rsidRPr="00ED04EF">
        <w:rPr>
          <w:sz w:val="14"/>
        </w:rPr>
        <w:t xml:space="preserve">, and the resulting heat, </w:t>
      </w:r>
      <w:r w:rsidRPr="00ED04EF">
        <w:rPr>
          <w:rStyle w:val="StyleUnderline"/>
        </w:rPr>
        <w:t xml:space="preserve">flood and drought </w:t>
      </w:r>
      <w:r w:rsidRPr="000927BC">
        <w:rPr>
          <w:rStyle w:val="StyleUnderline"/>
          <w:highlight w:val="cyan"/>
        </w:rPr>
        <w:t xml:space="preserve">will </w:t>
      </w:r>
      <w:r w:rsidRPr="00ED04EF">
        <w:rPr>
          <w:rStyle w:val="StyleUnderline"/>
        </w:rPr>
        <w:t xml:space="preserve">be cataclysmic. </w:t>
      </w:r>
      <w:r w:rsidRPr="00ED04EF">
        <w:rPr>
          <w:rStyle w:val="Emphasis"/>
        </w:rPr>
        <w:t>Cataclysmic</w:t>
      </w:r>
      <w:r w:rsidRPr="00ED04EF">
        <w:rPr>
          <w:rStyle w:val="StyleUnderline"/>
        </w:rPr>
        <w:t xml:space="preserve">—but </w:t>
      </w:r>
      <w:r w:rsidRPr="000927BC">
        <w:rPr>
          <w:rStyle w:val="Emphasis"/>
          <w:highlight w:val="cyan"/>
        </w:rPr>
        <w:t>not apocalyptic</w:t>
      </w:r>
      <w:r w:rsidRPr="00ED04EF">
        <w:rPr>
          <w:sz w:val="14"/>
        </w:rPr>
        <w:t xml:space="preserve">. </w:t>
      </w:r>
      <w:r w:rsidRPr="00ED04EF">
        <w:rPr>
          <w:rStyle w:val="StyleUnderline"/>
        </w:rPr>
        <w:t xml:space="preserve">While the climate upheaval will be large, the </w:t>
      </w:r>
      <w:r w:rsidRPr="000927BC">
        <w:rPr>
          <w:rStyle w:val="Emphasis"/>
          <w:highlight w:val="cyan"/>
        </w:rPr>
        <w:t>consequences</w:t>
      </w:r>
      <w:r w:rsidRPr="000927BC">
        <w:rPr>
          <w:rStyle w:val="StyleUnderline"/>
          <w:highlight w:val="cyan"/>
        </w:rPr>
        <w:t xml:space="preserve"> </w:t>
      </w:r>
      <w:r w:rsidRPr="00ED04EF">
        <w:rPr>
          <w:rStyle w:val="StyleUnderline"/>
        </w:rPr>
        <w:t xml:space="preserve">for </w:t>
      </w:r>
      <w:r w:rsidRPr="00ED04EF">
        <w:rPr>
          <w:rStyle w:val="Emphasis"/>
        </w:rPr>
        <w:t>human well-being</w:t>
      </w:r>
      <w:r w:rsidRPr="00ED04EF">
        <w:rPr>
          <w:rStyle w:val="StyleUnderline"/>
        </w:rPr>
        <w:t xml:space="preserve"> </w:t>
      </w:r>
      <w:r w:rsidRPr="000927BC">
        <w:rPr>
          <w:rStyle w:val="StyleUnderline"/>
          <w:highlight w:val="cyan"/>
        </w:rPr>
        <w:t xml:space="preserve">will be </w:t>
      </w:r>
      <w:r w:rsidRPr="000927BC">
        <w:rPr>
          <w:rStyle w:val="Emphasis"/>
          <w:highlight w:val="cyan"/>
        </w:rPr>
        <w:t>small</w:t>
      </w:r>
      <w:r w:rsidRPr="00ED04EF">
        <w:rPr>
          <w:sz w:val="14"/>
        </w:rPr>
        <w:t xml:space="preserve">. Looked at </w:t>
      </w:r>
      <w:r w:rsidRPr="00ED04EF">
        <w:rPr>
          <w:rStyle w:val="StyleUnderline"/>
        </w:rPr>
        <w:t xml:space="preserve">in the broader </w:t>
      </w:r>
      <w:r w:rsidRPr="00ED04EF">
        <w:rPr>
          <w:rStyle w:val="Emphasis"/>
        </w:rPr>
        <w:t>context</w:t>
      </w:r>
      <w:r w:rsidRPr="00ED04EF">
        <w:rPr>
          <w:rStyle w:val="StyleUnderline"/>
        </w:rPr>
        <w:t xml:space="preserve"> of </w:t>
      </w:r>
      <w:r w:rsidRPr="00ED04EF">
        <w:rPr>
          <w:rStyle w:val="Emphasis"/>
        </w:rPr>
        <w:t>economic development</w:t>
      </w:r>
      <w:r w:rsidRPr="00ED04EF">
        <w:rPr>
          <w:rStyle w:val="StyleUnderline"/>
        </w:rPr>
        <w:t xml:space="preserve">, </w:t>
      </w:r>
      <w:r w:rsidRPr="000927BC">
        <w:rPr>
          <w:rStyle w:val="StyleUnderline"/>
          <w:highlight w:val="cyan"/>
        </w:rPr>
        <w:t xml:space="preserve">climate change will </w:t>
      </w:r>
      <w:r w:rsidRPr="000927BC">
        <w:rPr>
          <w:rStyle w:val="Emphasis"/>
          <w:highlight w:val="cyan"/>
        </w:rPr>
        <w:t>barely slow</w:t>
      </w:r>
      <w:r w:rsidRPr="00ED04EF">
        <w:rPr>
          <w:rStyle w:val="StyleUnderline"/>
        </w:rPr>
        <w:t xml:space="preserve"> our </w:t>
      </w:r>
      <w:r w:rsidRPr="000927BC">
        <w:rPr>
          <w:rStyle w:val="Emphasis"/>
          <w:highlight w:val="cyan"/>
        </w:rPr>
        <w:t>progress</w:t>
      </w:r>
      <w:r w:rsidRPr="00ED04EF">
        <w:rPr>
          <w:rStyle w:val="StyleUnderline"/>
        </w:rPr>
        <w:t xml:space="preserve"> in the effort to </w:t>
      </w:r>
      <w:r w:rsidRPr="00ED04EF">
        <w:rPr>
          <w:rStyle w:val="Emphasis"/>
        </w:rPr>
        <w:t>raise living standards</w:t>
      </w:r>
      <w:r w:rsidRPr="00ED04EF">
        <w:rPr>
          <w:rStyle w:val="StyleUnderline"/>
        </w:rPr>
        <w:t>."</w:t>
      </w:r>
    </w:p>
    <w:p w14:paraId="521C40FE" w14:textId="77777777" w:rsidR="006557BF" w:rsidRDefault="006557BF" w:rsidP="006557BF">
      <w:pPr>
        <w:rPr>
          <w:sz w:val="14"/>
        </w:rPr>
      </w:pPr>
      <w:r w:rsidRPr="00ED04EF">
        <w:rPr>
          <w:sz w:val="14"/>
        </w:rPr>
        <w:t xml:space="preserve">Boisvert proceeds to show how </w:t>
      </w:r>
      <w:r w:rsidRPr="00ED04EF">
        <w:rPr>
          <w:rStyle w:val="StyleUnderline"/>
        </w:rPr>
        <w:t xml:space="preserve">a series of </w:t>
      </w:r>
      <w:r w:rsidRPr="000927BC">
        <w:rPr>
          <w:rStyle w:val="Emphasis"/>
          <w:highlight w:val="cyan"/>
        </w:rPr>
        <w:t>tech</w:t>
      </w:r>
      <w:r w:rsidRPr="00ED04EF">
        <w:rPr>
          <w:rStyle w:val="StyleUnderline"/>
        </w:rPr>
        <w:t>nologies</w:t>
      </w:r>
      <w:r w:rsidRPr="00ED04EF">
        <w:rPr>
          <w:sz w:val="14"/>
        </w:rPr>
        <w:t>—</w:t>
      </w:r>
      <w:r w:rsidRPr="000927BC">
        <w:rPr>
          <w:rStyle w:val="Emphasis"/>
          <w:highlight w:val="cyan"/>
        </w:rPr>
        <w:t>drought-resistant crops</w:t>
      </w:r>
      <w:r w:rsidRPr="00ED04EF">
        <w:rPr>
          <w:sz w:val="14"/>
        </w:rPr>
        <w:t xml:space="preserve">, cheap </w:t>
      </w:r>
      <w:r w:rsidRPr="000927BC">
        <w:rPr>
          <w:rStyle w:val="Emphasis"/>
          <w:highlight w:val="cyan"/>
        </w:rPr>
        <w:t>desalination</w:t>
      </w:r>
      <w:r w:rsidRPr="00ED04EF">
        <w:rPr>
          <w:sz w:val="14"/>
        </w:rPr>
        <w:t xml:space="preserve">, widespread adoption of air-conditioning, </w:t>
      </w:r>
      <w:r w:rsidRPr="000927BC">
        <w:rPr>
          <w:rStyle w:val="Emphasis"/>
          <w:highlight w:val="cyan"/>
        </w:rPr>
        <w:t>modern construction</w:t>
      </w:r>
      <w:r w:rsidRPr="00ED04EF">
        <w:rPr>
          <w:sz w:val="14"/>
        </w:rPr>
        <w:t xml:space="preserve"> techniques—</w:t>
      </w:r>
      <w:r w:rsidRPr="000927BC">
        <w:rPr>
          <w:rStyle w:val="StyleUnderline"/>
          <w:highlight w:val="cyan"/>
        </w:rPr>
        <w:t>will</w:t>
      </w:r>
      <w:r w:rsidRPr="00ED04EF">
        <w:rPr>
          <w:rStyle w:val="StyleUnderline"/>
        </w:rPr>
        <w:t xml:space="preserve"> ameliorate and </w:t>
      </w:r>
      <w:r w:rsidRPr="000927BC">
        <w:rPr>
          <w:rStyle w:val="StyleUnderline"/>
          <w:highlight w:val="cyan"/>
        </w:rPr>
        <w:t>overcome</w:t>
      </w:r>
      <w:r w:rsidRPr="00ED04EF">
        <w:rPr>
          <w:rStyle w:val="StyleUnderline"/>
        </w:rPr>
        <w:t xml:space="preserve"> the problems caused by rising </w:t>
      </w:r>
      <w:r w:rsidRPr="000927BC">
        <w:rPr>
          <w:rStyle w:val="Emphasis"/>
          <w:highlight w:val="cyan"/>
        </w:rPr>
        <w:t>temperatures</w:t>
      </w:r>
      <w:r w:rsidRPr="00ED04EF">
        <w:rPr>
          <w:sz w:val="14"/>
        </w:rPr>
        <w:t>. He is entirely correct when he notes, "</w:t>
      </w:r>
      <w:r w:rsidRPr="00ED04EF">
        <w:rPr>
          <w:rStyle w:val="StyleUnderline"/>
        </w:rPr>
        <w:t xml:space="preserve">The most inexorable feature of climate-change modeling isn't the advance of the sea but the </w:t>
      </w:r>
      <w:r w:rsidRPr="000927BC">
        <w:rPr>
          <w:rStyle w:val="Emphasis"/>
          <w:highlight w:val="cyan"/>
        </w:rPr>
        <w:t>steady</w:t>
      </w:r>
      <w:r w:rsidRPr="00ED04EF">
        <w:rPr>
          <w:rStyle w:val="StyleUnderline"/>
        </w:rPr>
        <w:t xml:space="preserve"> economic </w:t>
      </w:r>
      <w:r w:rsidRPr="000927BC">
        <w:rPr>
          <w:rStyle w:val="Emphasis"/>
          <w:highlight w:val="cyan"/>
        </w:rPr>
        <w:t>growth</w:t>
      </w:r>
      <w:r w:rsidRPr="00ED04EF">
        <w:rPr>
          <w:rStyle w:val="StyleUnderline"/>
        </w:rPr>
        <w:t xml:space="preserve"> that </w:t>
      </w:r>
      <w:r w:rsidRPr="000927BC">
        <w:rPr>
          <w:rStyle w:val="StyleUnderline"/>
          <w:highlight w:val="cyan"/>
        </w:rPr>
        <w:t xml:space="preserve">will make life better </w:t>
      </w:r>
      <w:r w:rsidRPr="000927BC">
        <w:rPr>
          <w:rStyle w:val="Emphasis"/>
          <w:highlight w:val="cyan"/>
        </w:rPr>
        <w:t>despite</w:t>
      </w:r>
      <w:r w:rsidRPr="00ED04EF">
        <w:rPr>
          <w:rStyle w:val="StyleUnderline"/>
        </w:rPr>
        <w:t xml:space="preserve"> global </w:t>
      </w:r>
      <w:r w:rsidRPr="000927BC">
        <w:rPr>
          <w:rStyle w:val="Emphasis"/>
          <w:highlight w:val="cyan"/>
        </w:rPr>
        <w:t>warming</w:t>
      </w:r>
      <w:r w:rsidRPr="00ED04EF">
        <w:rPr>
          <w:sz w:val="14"/>
        </w:rPr>
        <w:t>."</w:t>
      </w:r>
    </w:p>
    <w:p w14:paraId="20F62A31" w14:textId="77777777" w:rsidR="006557BF" w:rsidRPr="00360374" w:rsidRDefault="006557BF" w:rsidP="006557BF">
      <w:pPr>
        <w:rPr>
          <w:sz w:val="16"/>
        </w:rPr>
      </w:pPr>
    </w:p>
    <w:p w14:paraId="1EBD4C14" w14:textId="77777777" w:rsidR="006557BF" w:rsidRPr="00DF72C2" w:rsidRDefault="006557BF" w:rsidP="006557BF"/>
    <w:p w14:paraId="5F1C7088" w14:textId="77777777" w:rsidR="006557BF" w:rsidRPr="00194002" w:rsidRDefault="006557BF" w:rsidP="006557BF">
      <w:pPr>
        <w:pStyle w:val="Heading4"/>
      </w:pPr>
      <w:r w:rsidRPr="00194002">
        <w:t xml:space="preserve">We’re past </w:t>
      </w:r>
      <w:r w:rsidRPr="00194002">
        <w:rPr>
          <w:u w:val="single"/>
        </w:rPr>
        <w:t>tipping points</w:t>
      </w:r>
      <w:r w:rsidRPr="00194002">
        <w:t>---</w:t>
      </w:r>
      <w:r>
        <w:t xml:space="preserve">only </w:t>
      </w:r>
      <w:r w:rsidRPr="00194002">
        <w:rPr>
          <w:u w:val="single"/>
        </w:rPr>
        <w:t>tech</w:t>
      </w:r>
      <w:r>
        <w:t xml:space="preserve"> solves---the Aff causes </w:t>
      </w:r>
      <w:r w:rsidRPr="00194002">
        <w:rPr>
          <w:u w:val="single"/>
        </w:rPr>
        <w:t>dictatorship</w:t>
      </w:r>
      <w:r>
        <w:t>.</w:t>
      </w:r>
    </w:p>
    <w:p w14:paraId="6116065E" w14:textId="77777777" w:rsidR="006557BF" w:rsidRPr="00086A6A" w:rsidRDefault="006557BF" w:rsidP="006557BF">
      <w:pPr>
        <w:rPr>
          <w:rStyle w:val="StyleUnderline"/>
          <w:highlight w:val="cyan"/>
          <w:lang w:val="fr-FR"/>
        </w:rPr>
      </w:pPr>
      <w:r w:rsidRPr="001C0B55">
        <w:t xml:space="preserve">Eric </w:t>
      </w:r>
      <w:r w:rsidRPr="001C0B55">
        <w:rPr>
          <w:rStyle w:val="Style13ptBold"/>
        </w:rPr>
        <w:t>Levitz 21</w:t>
      </w:r>
      <w:r w:rsidRPr="001C0B55">
        <w:t>. Senior Writer at New York Magazine</w:t>
      </w:r>
      <w:r>
        <w:t xml:space="preserve">. MA Johns Hopkins. </w:t>
      </w:r>
      <w:r w:rsidRPr="001C0B55">
        <w:t xml:space="preserve">"We’ll Innovate Our Way Out of the Climate Crisis or Die Trying". </w:t>
      </w:r>
      <w:proofErr w:type="spellStart"/>
      <w:r w:rsidRPr="00086A6A">
        <w:rPr>
          <w:lang w:val="fr-FR"/>
        </w:rPr>
        <w:t>Intelligencer</w:t>
      </w:r>
      <w:proofErr w:type="spellEnd"/>
      <w:r w:rsidRPr="00086A6A">
        <w:rPr>
          <w:lang w:val="fr-FR"/>
        </w:rPr>
        <w:t xml:space="preserve">. 5-17-2021. https://nymag.com/intelligencer/2021/05/climate-biden-green-tech-innovation.html </w:t>
      </w:r>
    </w:p>
    <w:p w14:paraId="24FF32BF" w14:textId="77777777" w:rsidR="006557BF" w:rsidRPr="001C0B55" w:rsidRDefault="006557BF" w:rsidP="006557BF">
      <w:pPr>
        <w:rPr>
          <w:sz w:val="16"/>
        </w:rPr>
      </w:pPr>
      <w:r w:rsidRPr="00194002">
        <w:rPr>
          <w:rStyle w:val="StyleUnderline"/>
        </w:rPr>
        <w:t>Today’s best-case ecological scenario was a horror</w:t>
      </w:r>
      <w:r w:rsidRPr="00194002">
        <w:rPr>
          <w:sz w:val="16"/>
        </w:rPr>
        <w:t xml:space="preserve"> story </w:t>
      </w:r>
      <w:r w:rsidRPr="00194002">
        <w:rPr>
          <w:rStyle w:val="StyleUnderline"/>
        </w:rPr>
        <w:t>just three decades ago</w:t>
      </w:r>
      <w:r w:rsidRPr="00194002">
        <w:rPr>
          <w:sz w:val="16"/>
        </w:rPr>
        <w:t xml:space="preserve">. </w:t>
      </w:r>
      <w:r w:rsidRPr="00194002">
        <w:rPr>
          <w:rStyle w:val="StyleUnderline"/>
        </w:rPr>
        <w:t>In 1993</w:t>
      </w:r>
      <w:r w:rsidRPr="00194002">
        <w:rPr>
          <w:sz w:val="16"/>
        </w:rPr>
        <w:t>, Bill Clinton</w:t>
      </w:r>
      <w:r w:rsidRPr="0098065F">
        <w:rPr>
          <w:sz w:val="16"/>
        </w:rPr>
        <w:t xml:space="preserve"> declared that global warming presented such a profound threat to civilization that the U.S. would have to bring its “emissions of greenhouse gases to their 1990 levels by the year 2000.” Instead, we waited until 2020 to do so; in the interim, </w:t>
      </w:r>
      <w:r w:rsidRPr="00787C66">
        <w:rPr>
          <w:rStyle w:val="Emphasis"/>
          <w:highlight w:val="cyan"/>
        </w:rPr>
        <w:t>humanity burned</w:t>
      </w:r>
      <w:r w:rsidRPr="00194002">
        <w:rPr>
          <w:rStyle w:val="Emphasis"/>
        </w:rPr>
        <w:t xml:space="preserve"> more </w:t>
      </w:r>
      <w:r w:rsidRPr="00787C66">
        <w:rPr>
          <w:rStyle w:val="Emphasis"/>
          <w:highlight w:val="cyan"/>
        </w:rPr>
        <w:t>carbon</w:t>
      </w:r>
      <w:r w:rsidRPr="00194002">
        <w:rPr>
          <w:rStyle w:val="Emphasis"/>
        </w:rPr>
        <w:t xml:space="preserve"> </w:t>
      </w:r>
      <w:r w:rsidRPr="001C0B55">
        <w:rPr>
          <w:rStyle w:val="Emphasis"/>
        </w:rPr>
        <w:t>than it had since the advent of agriculture</w:t>
      </w:r>
      <w:r w:rsidRPr="001C0B55">
        <w:rPr>
          <w:sz w:val="16"/>
        </w:rPr>
        <w:t>.</w:t>
      </w:r>
      <w:r w:rsidRPr="0098065F">
        <w:rPr>
          <w:sz w:val="16"/>
        </w:rPr>
        <w:t xml:space="preserve"> </w:t>
      </w:r>
      <w:r w:rsidRPr="00DC26BA">
        <w:rPr>
          <w:rStyle w:val="StyleUnderline"/>
        </w:rPr>
        <w:t xml:space="preserve">Now, </w:t>
      </w:r>
      <w:r w:rsidRPr="00194002">
        <w:rPr>
          <w:rStyle w:val="StyleUnderline"/>
        </w:rPr>
        <w:t xml:space="preserve">it </w:t>
      </w:r>
      <w:r w:rsidRPr="00787C66">
        <w:rPr>
          <w:rStyle w:val="StyleUnderline"/>
          <w:highlight w:val="cyan"/>
        </w:rPr>
        <w:t xml:space="preserve">will take </w:t>
      </w:r>
      <w:r w:rsidRPr="00DC26BA">
        <w:rPr>
          <w:rStyle w:val="StyleUnderline"/>
        </w:rPr>
        <w:t xml:space="preserve">a historically </w:t>
      </w:r>
      <w:r w:rsidRPr="00787C66">
        <w:rPr>
          <w:rStyle w:val="StyleUnderline"/>
          <w:highlight w:val="cyan"/>
        </w:rPr>
        <w:t>unprecedented</w:t>
      </w:r>
      <w:r w:rsidRPr="00DC26BA">
        <w:rPr>
          <w:rStyle w:val="StyleUnderline"/>
        </w:rPr>
        <w:t xml:space="preserve">, worldwide economic </w:t>
      </w:r>
      <w:r w:rsidRPr="00787C66">
        <w:rPr>
          <w:rStyle w:val="StyleUnderline"/>
          <w:highlight w:val="cyan"/>
        </w:rPr>
        <w:t>transformation to freeze</w:t>
      </w:r>
      <w:r w:rsidRPr="00194002">
        <w:rPr>
          <w:rStyle w:val="StyleUnderline"/>
        </w:rPr>
        <w:t xml:space="preserve"> warming </w:t>
      </w:r>
      <w:r w:rsidRPr="00787C66">
        <w:rPr>
          <w:rStyle w:val="StyleUnderline"/>
          <w:highlight w:val="cyan"/>
        </w:rPr>
        <w:t xml:space="preserve">at </w:t>
      </w:r>
      <w:r w:rsidRPr="00787C66">
        <w:rPr>
          <w:rStyle w:val="Emphasis"/>
          <w:highlight w:val="cyan"/>
        </w:rPr>
        <w:t>“only” 2 degrees</w:t>
      </w:r>
      <w:r w:rsidRPr="00194002">
        <w:rPr>
          <w:sz w:val="16"/>
        </w:rPr>
        <w:t xml:space="preserve"> </w:t>
      </w:r>
      <w:r w:rsidRPr="0098065F">
        <w:rPr>
          <w:sz w:val="16"/>
        </w:rPr>
        <w:t xml:space="preserve">— </w:t>
      </w:r>
      <w:r w:rsidRPr="00DC26BA">
        <w:rPr>
          <w:rStyle w:val="StyleUnderline"/>
        </w:rPr>
        <w:t>a level of temperature rise that will turn “</w:t>
      </w:r>
      <w:r w:rsidRPr="00194002">
        <w:rPr>
          <w:rStyle w:val="StyleUnderline"/>
        </w:rPr>
        <w:t xml:space="preserve">once in a century” </w:t>
      </w:r>
      <w:r w:rsidRPr="00787C66">
        <w:rPr>
          <w:rStyle w:val="StyleUnderline"/>
          <w:highlight w:val="cyan"/>
        </w:rPr>
        <w:t>storms</w:t>
      </w:r>
      <w:r w:rsidRPr="00194002">
        <w:rPr>
          <w:sz w:val="16"/>
        </w:rPr>
        <w:t xml:space="preserve"> </w:t>
      </w:r>
      <w:r w:rsidRPr="0098065F">
        <w:rPr>
          <w:sz w:val="16"/>
        </w:rPr>
        <w:t xml:space="preserve">into annual events, </w:t>
      </w:r>
      <w:r w:rsidRPr="00787C66">
        <w:rPr>
          <w:rStyle w:val="Emphasis"/>
          <w:highlight w:val="cyan"/>
        </w:rPr>
        <w:t>drown entire island</w:t>
      </w:r>
      <w:r w:rsidRPr="00194002">
        <w:rPr>
          <w:rStyle w:val="Emphasis"/>
        </w:rPr>
        <w:t xml:space="preserve"> </w:t>
      </w:r>
      <w:r w:rsidRPr="00DC26BA">
        <w:rPr>
          <w:rStyle w:val="Emphasis"/>
        </w:rPr>
        <w:t>nation</w:t>
      </w:r>
      <w:r w:rsidRPr="00787C66">
        <w:rPr>
          <w:rStyle w:val="Emphasis"/>
          <w:highlight w:val="cyan"/>
        </w:rPr>
        <w:t>s</w:t>
      </w:r>
      <w:r w:rsidRPr="0098065F">
        <w:rPr>
          <w:sz w:val="16"/>
        </w:rPr>
        <w:t xml:space="preserve">, </w:t>
      </w:r>
      <w:r w:rsidRPr="00194002">
        <w:rPr>
          <w:rStyle w:val="StyleUnderline"/>
        </w:rPr>
        <w:t xml:space="preserve">and </w:t>
      </w:r>
      <w:r w:rsidRPr="00DC26BA">
        <w:rPr>
          <w:rStyle w:val="StyleUnderline"/>
        </w:rPr>
        <w:t xml:space="preserve">render </w:t>
      </w:r>
      <w:r w:rsidRPr="00787C66">
        <w:rPr>
          <w:rStyle w:val="Emphasis"/>
          <w:highlight w:val="cyan"/>
        </w:rPr>
        <w:t>major cities</w:t>
      </w:r>
      <w:r w:rsidRPr="00194002">
        <w:rPr>
          <w:sz w:val="16"/>
        </w:rPr>
        <w:t xml:space="preserve"> </w:t>
      </w:r>
      <w:r w:rsidRPr="0098065F">
        <w:rPr>
          <w:sz w:val="16"/>
        </w:rPr>
        <w:t xml:space="preserve">in the Middle East </w:t>
      </w:r>
      <w:r w:rsidRPr="00787C66">
        <w:rPr>
          <w:rStyle w:val="Emphasis"/>
          <w:highlight w:val="cyan"/>
        </w:rPr>
        <w:t>uninhabitable</w:t>
      </w:r>
      <w:r w:rsidRPr="00194002">
        <w:rPr>
          <w:sz w:val="16"/>
        </w:rPr>
        <w:t xml:space="preserve"> </w:t>
      </w:r>
      <w:r w:rsidRPr="0098065F">
        <w:rPr>
          <w:sz w:val="16"/>
        </w:rPr>
        <w:t xml:space="preserve">in summertime (at least for those whose lifestyles involve “walking outdoors without dying of heatstroke”). </w:t>
      </w:r>
      <w:r w:rsidRPr="00194002">
        <w:rPr>
          <w:rStyle w:val="StyleUnderline"/>
        </w:rPr>
        <w:t xml:space="preserve">This is </w:t>
      </w:r>
      <w:r w:rsidRPr="00DC26BA">
        <w:rPr>
          <w:rStyle w:val="StyleUnderline"/>
        </w:rPr>
        <w:t xml:space="preserve">what passes for a </w:t>
      </w:r>
      <w:r w:rsidRPr="00787C66">
        <w:rPr>
          <w:rStyle w:val="Emphasis"/>
          <w:highlight w:val="cyan"/>
        </w:rPr>
        <w:t>utopia</w:t>
      </w:r>
      <w:r w:rsidRPr="001C0B55">
        <w:rPr>
          <w:rStyle w:val="Emphasis"/>
        </w:rPr>
        <w:t xml:space="preserve">n </w:t>
      </w:r>
      <w:r w:rsidRPr="00DC26BA">
        <w:rPr>
          <w:rStyle w:val="Emphasis"/>
        </w:rPr>
        <w:t xml:space="preserve">vision </w:t>
      </w:r>
      <w:r w:rsidRPr="00787C66">
        <w:rPr>
          <w:rStyle w:val="Emphasis"/>
          <w:highlight w:val="cyan"/>
        </w:rPr>
        <w:t>in 2021</w:t>
      </w:r>
      <w:r w:rsidRPr="0098065F">
        <w:rPr>
          <w:sz w:val="16"/>
        </w:rPr>
        <w:t xml:space="preserve">. If we confine </w:t>
      </w:r>
      <w:r w:rsidRPr="001C0B55">
        <w:rPr>
          <w:sz w:val="16"/>
        </w:rPr>
        <w:t xml:space="preserve">ourselves to mere </w:t>
      </w:r>
      <w:r w:rsidRPr="001C0B55">
        <w:rPr>
          <w:rStyle w:val="Emphasis"/>
        </w:rPr>
        <w:t>optimism</w:t>
      </w:r>
      <w:r w:rsidRPr="001C0B55">
        <w:rPr>
          <w:sz w:val="16"/>
        </w:rPr>
        <w:t xml:space="preserve"> — and assume that every Paris Agreement signatory meets its current pledged target for decarbonization — then warming </w:t>
      </w:r>
      <w:r w:rsidRPr="001C0B55">
        <w:rPr>
          <w:rStyle w:val="StyleUnderline"/>
        </w:rPr>
        <w:t>will hit 2.4 degrees by century’s end</w:t>
      </w:r>
      <w:r w:rsidRPr="001C0B55">
        <w:rPr>
          <w:sz w:val="16"/>
        </w:rPr>
        <w:t>.</w:t>
      </w:r>
    </w:p>
    <w:p w14:paraId="6D4A80C2" w14:textId="77777777" w:rsidR="006557BF" w:rsidRPr="0098065F" w:rsidRDefault="006557BF" w:rsidP="006557BF">
      <w:pPr>
        <w:rPr>
          <w:sz w:val="16"/>
        </w:rPr>
      </w:pPr>
      <w:r w:rsidRPr="001C0B55">
        <w:rPr>
          <w:sz w:val="16"/>
        </w:rPr>
        <w:t xml:space="preserve">The reality of our ecological predicament invites denial of our political one. Put simply, </w:t>
      </w:r>
      <w:r w:rsidRPr="001C0B55">
        <w:rPr>
          <w:rStyle w:val="StyleUnderline"/>
        </w:rPr>
        <w:t>it is hard</w:t>
      </w:r>
      <w:r w:rsidRPr="00DC26BA">
        <w:rPr>
          <w:rStyle w:val="StyleUnderline"/>
        </w:rPr>
        <w:t xml:space="preserve"> to reconcile the scale of the climate crisis with the limits of</w:t>
      </w:r>
      <w:r w:rsidRPr="0098065F">
        <w:rPr>
          <w:sz w:val="16"/>
        </w:rPr>
        <w:t xml:space="preserve"> contemporary American </w:t>
      </w:r>
      <w:r w:rsidRPr="00DC26BA">
        <w:rPr>
          <w:rStyle w:val="StyleUnderline"/>
        </w:rPr>
        <w:t>politics</w:t>
      </w:r>
      <w:r w:rsidRPr="0098065F">
        <w:rPr>
          <w:sz w:val="16"/>
        </w:rPr>
        <w:t xml:space="preserve">. </w:t>
      </w:r>
      <w:r w:rsidRPr="00194002">
        <w:rPr>
          <w:rStyle w:val="Emphasis"/>
        </w:rPr>
        <w:t>Delusions rush in to fill the gap</w:t>
      </w:r>
      <w:r w:rsidRPr="00194002">
        <w:rPr>
          <w:sz w:val="16"/>
        </w:rPr>
        <w:t>. Among these is the fantasy of national autonomy; the notion that the United States c</w:t>
      </w:r>
      <w:r w:rsidRPr="0098065F">
        <w:rPr>
          <w:sz w:val="16"/>
        </w:rPr>
        <w:t>an save the planet or destroy it, depending on the precise timeline of its domestic decarbonization.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total.</w:t>
      </w:r>
    </w:p>
    <w:p w14:paraId="5E3A753B" w14:textId="77777777" w:rsidR="006557BF" w:rsidRPr="0098065F" w:rsidRDefault="006557BF" w:rsidP="006557BF">
      <w:pPr>
        <w:rPr>
          <w:sz w:val="16"/>
        </w:rPr>
      </w:pPr>
      <w:r w:rsidRPr="0098065F">
        <w:rPr>
          <w:rStyle w:val="StyleUnderline"/>
        </w:rPr>
        <w:t>There is</w:t>
      </w:r>
      <w:r w:rsidRPr="0098065F">
        <w:rPr>
          <w:sz w:val="16"/>
        </w:rPr>
        <w:t xml:space="preserve"> also </w:t>
      </w:r>
      <w:r w:rsidRPr="001C0B55">
        <w:rPr>
          <w:rStyle w:val="StyleUnderline"/>
        </w:rPr>
        <w:t xml:space="preserve">the </w:t>
      </w:r>
      <w:r w:rsidRPr="001C0B55">
        <w:rPr>
          <w:rStyle w:val="Emphasis"/>
        </w:rPr>
        <w:t xml:space="preserve">delusion of </w:t>
      </w:r>
      <w:r w:rsidRPr="00194002">
        <w:rPr>
          <w:rStyle w:val="Emphasis"/>
        </w:rPr>
        <w:t>“</w:t>
      </w:r>
      <w:r w:rsidRPr="00787C66">
        <w:rPr>
          <w:rStyle w:val="Emphasis"/>
          <w:highlight w:val="cyan"/>
        </w:rPr>
        <w:t>de-growth</w:t>
      </w:r>
      <w:r w:rsidRPr="001C0B55">
        <w:rPr>
          <w:rStyle w:val="Emphasis"/>
        </w:rPr>
        <w:t xml:space="preserve">’s” </w:t>
      </w:r>
      <w:r w:rsidRPr="0027561B">
        <w:rPr>
          <w:rStyle w:val="Emphasis"/>
        </w:rPr>
        <w:t>viability</w:t>
      </w:r>
      <w:r w:rsidRPr="0098065F">
        <w:rPr>
          <w:sz w:val="16"/>
        </w:rPr>
        <w:t xml:space="preserve">. </w:t>
      </w:r>
      <w:r w:rsidRPr="0098065F">
        <w:rPr>
          <w:rStyle w:val="StyleUnderline"/>
        </w:rPr>
        <w:t xml:space="preserve">The fact that </w:t>
      </w:r>
      <w:r w:rsidRPr="00194002">
        <w:rPr>
          <w:rStyle w:val="StyleUnderline"/>
        </w:rPr>
        <w:t xml:space="preserve">there is </w:t>
      </w:r>
      <w:r w:rsidRPr="00787C66">
        <w:rPr>
          <w:rStyle w:val="StyleUnderline"/>
          <w:highlight w:val="cyan"/>
        </w:rPr>
        <w:t>no plausible path</w:t>
      </w:r>
      <w:r w:rsidRPr="0098065F">
        <w:rPr>
          <w:rStyle w:val="StyleUnderline"/>
        </w:rPr>
        <w:t xml:space="preserve"> for global economic expansion that won’t entail climate-induced death</w:t>
      </w:r>
      <w:r w:rsidRPr="0098065F">
        <w:rPr>
          <w:sz w:val="16"/>
        </w:rPr>
        <w:t xml:space="preserve"> and displacement </w:t>
      </w:r>
      <w:r w:rsidRPr="0098065F">
        <w:rPr>
          <w:rStyle w:val="StyleUnderline"/>
        </w:rPr>
        <w:t>has led some</w:t>
      </w:r>
      <w:r w:rsidRPr="0098065F">
        <w:rPr>
          <w:sz w:val="16"/>
        </w:rPr>
        <w:t xml:space="preserve"> environmentalists </w:t>
      </w:r>
      <w:r w:rsidRPr="0098065F">
        <w:rPr>
          <w:rStyle w:val="StyleUnderline"/>
        </w:rPr>
        <w:t>to insist on global stagnation</w:t>
      </w:r>
      <w:r w:rsidRPr="0098065F">
        <w:rPr>
          <w:sz w:val="16"/>
        </w:rPr>
        <w:t xml:space="preserve">. Yet </w:t>
      </w:r>
      <w:r w:rsidRPr="00194002">
        <w:rPr>
          <w:rStyle w:val="StyleUnderline"/>
        </w:rPr>
        <w:t xml:space="preserve">there is </w:t>
      </w:r>
      <w:r w:rsidRPr="00787C66">
        <w:rPr>
          <w:rStyle w:val="StyleUnderline"/>
          <w:highlight w:val="cyan"/>
        </w:rPr>
        <w:t>neither</w:t>
      </w:r>
      <w:r w:rsidRPr="00194002">
        <w:rPr>
          <w:rStyle w:val="StyleUnderline"/>
        </w:rPr>
        <w:t xml:space="preserve"> </w:t>
      </w:r>
      <w:r w:rsidRPr="0098065F">
        <w:rPr>
          <w:rStyle w:val="StyleUnderline"/>
        </w:rPr>
        <w:t xml:space="preserve">a mass </w:t>
      </w:r>
      <w:r w:rsidRPr="00787C66">
        <w:rPr>
          <w:rStyle w:val="StyleUnderline"/>
          <w:highlight w:val="cyan"/>
        </w:rPr>
        <w:t>constituency</w:t>
      </w:r>
      <w:r w:rsidRPr="00194002">
        <w:rPr>
          <w:rStyle w:val="StyleUnderline"/>
        </w:rPr>
        <w:t xml:space="preserve"> </w:t>
      </w:r>
      <w:r w:rsidRPr="0098065F">
        <w:rPr>
          <w:rStyle w:val="StyleUnderline"/>
        </w:rPr>
        <w:t xml:space="preserve">for this project, </w:t>
      </w:r>
      <w:r w:rsidRPr="00787C66">
        <w:rPr>
          <w:rStyle w:val="StyleUnderline"/>
          <w:highlight w:val="cyan"/>
        </w:rPr>
        <w:t>nor</w:t>
      </w:r>
      <w:r w:rsidRPr="00194002">
        <w:rPr>
          <w:rStyle w:val="StyleUnderline"/>
        </w:rPr>
        <w:t xml:space="preserve"> </w:t>
      </w:r>
      <w:r w:rsidRPr="00194002">
        <w:rPr>
          <w:rStyle w:val="Emphasis"/>
        </w:rPr>
        <w:t xml:space="preserve">any </w:t>
      </w:r>
      <w:r w:rsidRPr="00787C66">
        <w:rPr>
          <w:rStyle w:val="Emphasis"/>
          <w:highlight w:val="cyan"/>
        </w:rPr>
        <w:t>reason</w:t>
      </w:r>
      <w:r w:rsidRPr="00194002">
        <w:rPr>
          <w:rStyle w:val="Emphasis"/>
        </w:rPr>
        <w:t xml:space="preserve"> </w:t>
      </w:r>
      <w:r w:rsidRPr="001C0B55">
        <w:rPr>
          <w:rStyle w:val="Emphasis"/>
        </w:rPr>
        <w:t xml:space="preserve">to believe that </w:t>
      </w:r>
      <w:r w:rsidRPr="00787C66">
        <w:rPr>
          <w:rStyle w:val="Emphasis"/>
          <w:highlight w:val="cyan"/>
        </w:rPr>
        <w:t>there will be</w:t>
      </w:r>
      <w:r w:rsidRPr="0098065F">
        <w:rPr>
          <w:rStyle w:val="StyleUnderline"/>
        </w:rPr>
        <w:t xml:space="preserve"> any time soon</w:t>
      </w:r>
      <w:r w:rsidRPr="0098065F">
        <w:rPr>
          <w:sz w:val="16"/>
        </w:rPr>
        <w:t xml:space="preserve">. </w:t>
      </w:r>
      <w:r w:rsidRPr="0098065F">
        <w:rPr>
          <w:rStyle w:val="StyleUnderline"/>
        </w:rPr>
        <w:t>Freeze the status-quo</w:t>
      </w:r>
      <w:r w:rsidRPr="0098065F">
        <w:rPr>
          <w:sz w:val="16"/>
        </w:rPr>
        <w:t xml:space="preserve"> economy in amber, </w:t>
      </w:r>
      <w:r w:rsidRPr="0098065F">
        <w:rPr>
          <w:rStyle w:val="StyleUnderline"/>
        </w:rPr>
        <w:t xml:space="preserve">and </w:t>
      </w:r>
      <w:r w:rsidRPr="00194002">
        <w:rPr>
          <w:rStyle w:val="StyleUnderline"/>
        </w:rPr>
        <w:t xml:space="preserve">you’ll </w:t>
      </w:r>
      <w:r w:rsidRPr="00787C66">
        <w:rPr>
          <w:rStyle w:val="Emphasis"/>
          <w:highlight w:val="cyan"/>
        </w:rPr>
        <w:t>condemn</w:t>
      </w:r>
      <w:r w:rsidRPr="00194002">
        <w:rPr>
          <w:rStyle w:val="Emphasis"/>
        </w:rPr>
        <w:t xml:space="preserve"> </w:t>
      </w:r>
      <w:r w:rsidRPr="0098065F">
        <w:rPr>
          <w:rStyle w:val="Emphasis"/>
        </w:rPr>
        <w:t xml:space="preserve">nearly </w:t>
      </w:r>
      <w:r w:rsidRPr="00787C66">
        <w:rPr>
          <w:rStyle w:val="Emphasis"/>
          <w:highlight w:val="cyan"/>
        </w:rPr>
        <w:t>half of humanity to</w:t>
      </w:r>
      <w:r w:rsidRPr="00194002">
        <w:rPr>
          <w:rStyle w:val="Emphasis"/>
        </w:rPr>
        <w:t xml:space="preserve"> permanent </w:t>
      </w:r>
      <w:r w:rsidRPr="00787C66">
        <w:rPr>
          <w:rStyle w:val="Emphasis"/>
          <w:highlight w:val="cyan"/>
        </w:rPr>
        <w:t>poverty</w:t>
      </w:r>
      <w:r w:rsidRPr="0098065F">
        <w:rPr>
          <w:sz w:val="16"/>
        </w:rPr>
        <w:t xml:space="preserve">. </w:t>
      </w:r>
      <w:r w:rsidRPr="0098065F">
        <w:rPr>
          <w:rStyle w:val="StyleUnderline"/>
        </w:rPr>
        <w:t xml:space="preserve">Divide existing GDP into perfectly even slices, and </w:t>
      </w:r>
      <w:r w:rsidRPr="00787C66">
        <w:rPr>
          <w:rStyle w:val="StyleUnderline"/>
          <w:highlight w:val="cyan"/>
        </w:rPr>
        <w:t>every person</w:t>
      </w:r>
      <w:r w:rsidRPr="00194002">
        <w:rPr>
          <w:rStyle w:val="StyleUnderline"/>
        </w:rPr>
        <w:t xml:space="preserve"> </w:t>
      </w:r>
      <w:r w:rsidRPr="0098065F">
        <w:rPr>
          <w:rStyle w:val="StyleUnderline"/>
        </w:rPr>
        <w:t xml:space="preserve">on the planet </w:t>
      </w:r>
      <w:r w:rsidRPr="00194002">
        <w:rPr>
          <w:rStyle w:val="StyleUnderline"/>
        </w:rPr>
        <w:t xml:space="preserve">will live </w:t>
      </w:r>
      <w:r w:rsidRPr="00787C66">
        <w:rPr>
          <w:rStyle w:val="StyleUnderline"/>
          <w:highlight w:val="cyan"/>
        </w:rPr>
        <w:t>on</w:t>
      </w:r>
      <w:r w:rsidRPr="00194002">
        <w:rPr>
          <w:rStyle w:val="StyleUnderline"/>
        </w:rPr>
        <w:t xml:space="preserve"> </w:t>
      </w:r>
      <w:r w:rsidRPr="001C0B55">
        <w:rPr>
          <w:rStyle w:val="StyleUnderline"/>
        </w:rPr>
        <w:t xml:space="preserve">about </w:t>
      </w:r>
      <w:r w:rsidRPr="00787C66">
        <w:rPr>
          <w:rStyle w:val="Emphasis"/>
          <w:highlight w:val="cyan"/>
        </w:rPr>
        <w:t>$5,500 a year</w:t>
      </w:r>
      <w:r w:rsidRPr="0098065F">
        <w:rPr>
          <w:sz w:val="16"/>
        </w:rPr>
        <w:t xml:space="preserve">. American </w:t>
      </w:r>
      <w:r w:rsidRPr="00787C66">
        <w:rPr>
          <w:rStyle w:val="StyleUnderline"/>
          <w:highlight w:val="cyan"/>
        </w:rPr>
        <w:t>voters</w:t>
      </w:r>
      <w:r w:rsidRPr="00194002">
        <w:rPr>
          <w:sz w:val="16"/>
        </w:rPr>
        <w:t xml:space="preserve"> </w:t>
      </w:r>
      <w:r w:rsidRPr="0098065F">
        <w:rPr>
          <w:sz w:val="16"/>
        </w:rPr>
        <w:t xml:space="preserve">may express a generalized concern about the climate in surveys, but they </w:t>
      </w:r>
      <w:r w:rsidRPr="00787C66">
        <w:rPr>
          <w:rStyle w:val="StyleUnderline"/>
          <w:highlight w:val="cyan"/>
        </w:rPr>
        <w:t>don’t</w:t>
      </w:r>
      <w:r w:rsidRPr="00194002">
        <w:rPr>
          <w:rStyle w:val="StyleUnderline"/>
        </w:rPr>
        <w:t xml:space="preserve"> </w:t>
      </w:r>
      <w:r w:rsidRPr="0098065F">
        <w:rPr>
          <w:rStyle w:val="StyleUnderline"/>
        </w:rPr>
        <w:t xml:space="preserve">seem willing to </w:t>
      </w:r>
      <w:r w:rsidRPr="00787C66">
        <w:rPr>
          <w:rStyle w:val="StyleUnderline"/>
          <w:highlight w:val="cyan"/>
        </w:rPr>
        <w:t>accept</w:t>
      </w:r>
      <w:r w:rsidRPr="00194002">
        <w:rPr>
          <w:rStyle w:val="StyleUnderline"/>
        </w:rPr>
        <w:t xml:space="preserve"> </w:t>
      </w:r>
      <w:r w:rsidRPr="001C0B55">
        <w:rPr>
          <w:rStyle w:val="StyleUnderline"/>
        </w:rPr>
        <w:t xml:space="preserve">even </w:t>
      </w:r>
      <w:r w:rsidRPr="00194002">
        <w:rPr>
          <w:rStyle w:val="StyleUnderline"/>
        </w:rPr>
        <w:t xml:space="preserve">a modest </w:t>
      </w:r>
      <w:r w:rsidRPr="00787C66">
        <w:rPr>
          <w:rStyle w:val="StyleUnderline"/>
          <w:highlight w:val="cyan"/>
        </w:rPr>
        <w:t>rise in gas prices</w:t>
      </w:r>
      <w:r w:rsidRPr="00787C66">
        <w:rPr>
          <w:sz w:val="16"/>
          <w:highlight w:val="cyan"/>
        </w:rPr>
        <w:t xml:space="preserve"> — </w:t>
      </w:r>
      <w:r w:rsidRPr="00787C66">
        <w:rPr>
          <w:rStyle w:val="Emphasis"/>
          <w:highlight w:val="cyan"/>
        </w:rPr>
        <w:t>let alone</w:t>
      </w:r>
      <w:r w:rsidRPr="00194002">
        <w:rPr>
          <w:rStyle w:val="Emphasis"/>
        </w:rPr>
        <w:t xml:space="preserve"> </w:t>
      </w:r>
      <w:r w:rsidRPr="0098065F">
        <w:rPr>
          <w:rStyle w:val="Emphasis"/>
        </w:rPr>
        <w:t xml:space="preserve">a </w:t>
      </w:r>
      <w:r w:rsidRPr="00787C66">
        <w:rPr>
          <w:rStyle w:val="Emphasis"/>
          <w:highlight w:val="cyan"/>
        </w:rPr>
        <w:t>total collapse</w:t>
      </w:r>
      <w:r w:rsidRPr="00194002">
        <w:rPr>
          <w:rStyle w:val="Emphasis"/>
        </w:rPr>
        <w:t xml:space="preserve"> in living standards</w:t>
      </w:r>
      <w:r w:rsidRPr="00194002">
        <w:rPr>
          <w:sz w:val="16"/>
        </w:rPr>
        <w:t xml:space="preserve"> </w:t>
      </w:r>
      <w:r w:rsidRPr="0098065F">
        <w:rPr>
          <w:sz w:val="16"/>
        </w:rPr>
        <w:t xml:space="preserve">— to address the issue. Meanwhile, </w:t>
      </w:r>
      <w:r w:rsidRPr="00194002">
        <w:rPr>
          <w:rStyle w:val="StyleUnderline"/>
        </w:rPr>
        <w:t>any Chinese or Indian leader who attempted to stymy income growth</w:t>
      </w:r>
      <w:r w:rsidRPr="00194002">
        <w:rPr>
          <w:sz w:val="16"/>
        </w:rPr>
        <w:t xml:space="preserve"> in the name </w:t>
      </w:r>
      <w:r w:rsidRPr="00194002">
        <w:rPr>
          <w:sz w:val="16"/>
        </w:rPr>
        <w:lastRenderedPageBreak/>
        <w:t xml:space="preserve">of sustainability </w:t>
      </w:r>
      <w:r w:rsidRPr="00194002">
        <w:rPr>
          <w:rStyle w:val="Emphasis"/>
        </w:rPr>
        <w:t>would be ousted</w:t>
      </w:r>
      <w:r w:rsidRPr="00194002">
        <w:rPr>
          <w:sz w:val="16"/>
        </w:rPr>
        <w:t xml:space="preserve"> </w:t>
      </w:r>
      <w:r w:rsidRPr="0098065F">
        <w:rPr>
          <w:sz w:val="16"/>
        </w:rPr>
        <w:t xml:space="preserve">in short order. It’s conceivable that one could radically reorder advanced economies in a manner that enabled living standards to rise even as GDP fell; Americans might well find themselves happier and more secure in an ultra-low-carbon communal economy in which individual car ownership is heavily restricted, and housing, healthcare, and myriad low-carbon leisure activities are social rights. But </w:t>
      </w:r>
      <w:r w:rsidRPr="00787C66">
        <w:rPr>
          <w:rStyle w:val="StyleUnderline"/>
          <w:highlight w:val="cyan"/>
        </w:rPr>
        <w:t>nothing short of</w:t>
      </w:r>
      <w:r w:rsidRPr="00194002">
        <w:rPr>
          <w:rStyle w:val="StyleUnderline"/>
        </w:rPr>
        <w:t xml:space="preserve"> an </w:t>
      </w:r>
      <w:r w:rsidRPr="00787C66">
        <w:rPr>
          <w:rStyle w:val="Emphasis"/>
          <w:highlight w:val="cyan"/>
        </w:rPr>
        <w:t>absolute dictatorship</w:t>
      </w:r>
      <w:r w:rsidRPr="00194002">
        <w:rPr>
          <w:rStyle w:val="StyleUnderline"/>
        </w:rPr>
        <w:t xml:space="preserve"> could </w:t>
      </w:r>
      <w:r w:rsidRPr="00787C66">
        <w:rPr>
          <w:rStyle w:val="StyleUnderline"/>
          <w:highlight w:val="cyan"/>
        </w:rPr>
        <w:t>affect</w:t>
      </w:r>
      <w:r w:rsidRPr="00194002">
        <w:rPr>
          <w:rStyle w:val="StyleUnderline"/>
        </w:rPr>
        <w:t xml:space="preserve"> </w:t>
      </w:r>
      <w:r w:rsidRPr="0098065F">
        <w:rPr>
          <w:rStyle w:val="StyleUnderline"/>
        </w:rPr>
        <w:t xml:space="preserve">such </w:t>
      </w:r>
      <w:r w:rsidRPr="00194002">
        <w:rPr>
          <w:rStyle w:val="StyleUnderline"/>
        </w:rPr>
        <w:t xml:space="preserve">a </w:t>
      </w:r>
      <w:r w:rsidRPr="00787C66">
        <w:rPr>
          <w:rStyle w:val="StyleUnderline"/>
          <w:highlight w:val="cyan"/>
        </w:rPr>
        <w:t>transformation</w:t>
      </w:r>
      <w:r w:rsidRPr="00194002">
        <w:rPr>
          <w:rStyle w:val="StyleUnderline"/>
        </w:rPr>
        <w:t xml:space="preserve"> </w:t>
      </w:r>
      <w:r w:rsidRPr="0098065F">
        <w:rPr>
          <w:rStyle w:val="StyleUnderline"/>
        </w:rPr>
        <w:t>at the necessary speed</w:t>
      </w:r>
      <w:r w:rsidRPr="0098065F">
        <w:rPr>
          <w:sz w:val="16"/>
        </w:rPr>
        <w:t xml:space="preserve">. And the specter of eco-Bolshevism does not haunt the Global North. </w:t>
      </w:r>
      <w:r w:rsidRPr="00194002">
        <w:rPr>
          <w:rStyle w:val="StyleUnderline"/>
        </w:rPr>
        <w:t xml:space="preserve">Humanity is going to find a way to </w:t>
      </w:r>
      <w:r w:rsidRPr="00194002">
        <w:rPr>
          <w:rStyle w:val="Emphasis"/>
        </w:rPr>
        <w:t xml:space="preserve">get rich sustainably, or die </w:t>
      </w:r>
      <w:r w:rsidRPr="001C0B55">
        <w:rPr>
          <w:rStyle w:val="Emphasis"/>
        </w:rPr>
        <w:t>trying</w:t>
      </w:r>
      <w:r w:rsidRPr="0098065F">
        <w:rPr>
          <w:sz w:val="16"/>
        </w:rPr>
        <w:t>.</w:t>
      </w:r>
    </w:p>
    <w:p w14:paraId="1BDB5E34" w14:textId="7F9EC92F" w:rsidR="006557BF" w:rsidRDefault="006557BF" w:rsidP="00960185">
      <w:pPr>
        <w:rPr>
          <w:rFonts w:cs="Arial"/>
        </w:rPr>
      </w:pPr>
      <w:r w:rsidRPr="0098065F">
        <w:rPr>
          <w:sz w:val="16"/>
        </w:rPr>
        <w:t xml:space="preserve">Thus, </w:t>
      </w:r>
      <w:r w:rsidRPr="00194002">
        <w:rPr>
          <w:rStyle w:val="StyleUnderline"/>
        </w:rPr>
        <w:t xml:space="preserve">the </w:t>
      </w:r>
      <w:r w:rsidRPr="00787C66">
        <w:rPr>
          <w:rStyle w:val="StyleUnderline"/>
          <w:highlight w:val="cyan"/>
        </w:rPr>
        <w:t>chasm</w:t>
      </w:r>
      <w:r w:rsidRPr="00194002">
        <w:rPr>
          <w:rStyle w:val="StyleUnderline"/>
        </w:rPr>
        <w:t xml:space="preserve"> </w:t>
      </w:r>
      <w:r w:rsidRPr="0098065F">
        <w:rPr>
          <w:rStyle w:val="StyleUnderline"/>
        </w:rPr>
        <w:t xml:space="preserve">between the ecologically necessary and the politically possible </w:t>
      </w:r>
      <w:r w:rsidRPr="00194002">
        <w:rPr>
          <w:rStyle w:val="StyleUnderline"/>
        </w:rPr>
        <w:t xml:space="preserve">can </w:t>
      </w:r>
      <w:r w:rsidRPr="00787C66">
        <w:rPr>
          <w:rStyle w:val="StyleUnderline"/>
          <w:highlight w:val="cyan"/>
        </w:rPr>
        <w:t>only</w:t>
      </w:r>
      <w:r w:rsidRPr="00194002">
        <w:rPr>
          <w:rStyle w:val="StyleUnderline"/>
        </w:rPr>
        <w:t xml:space="preserve"> be </w:t>
      </w:r>
      <w:r w:rsidRPr="00787C66">
        <w:rPr>
          <w:rStyle w:val="StyleUnderline"/>
          <w:highlight w:val="cyan"/>
        </w:rPr>
        <w:t xml:space="preserve">bridged by </w:t>
      </w:r>
      <w:r w:rsidRPr="00787C66">
        <w:rPr>
          <w:rStyle w:val="Emphasis"/>
          <w:highlight w:val="cyan"/>
        </w:rPr>
        <w:t>tech</w:t>
      </w:r>
      <w:r w:rsidRPr="001C0B55">
        <w:rPr>
          <w:rStyle w:val="Emphasis"/>
        </w:rPr>
        <w:t>nological advance</w:t>
      </w:r>
      <w:r w:rsidRPr="001C0B55">
        <w:rPr>
          <w:sz w:val="16"/>
        </w:rPr>
        <w:t xml:space="preserve">. And on that front, </w:t>
      </w:r>
      <w:r w:rsidRPr="001C0B55">
        <w:rPr>
          <w:rStyle w:val="Emphasis"/>
        </w:rPr>
        <w:t>the U.S.</w:t>
      </w:r>
      <w:r w:rsidRPr="001C0B55">
        <w:rPr>
          <w:sz w:val="16"/>
        </w:rPr>
        <w:t xml:space="preserve"> </w:t>
      </w:r>
      <w:proofErr w:type="gramStart"/>
      <w:r w:rsidRPr="001C0B55">
        <w:rPr>
          <w:sz w:val="16"/>
        </w:rPr>
        <w:t xml:space="preserve">actually </w:t>
      </w:r>
      <w:r w:rsidRPr="001C0B55">
        <w:rPr>
          <w:rStyle w:val="Emphasis"/>
        </w:rPr>
        <w:t>has</w:t>
      </w:r>
      <w:proofErr w:type="gramEnd"/>
      <w:r w:rsidRPr="001C0B55">
        <w:rPr>
          <w:rStyle w:val="Emphasis"/>
        </w:rPr>
        <w:t xml:space="preserve"> the resources</w:t>
      </w:r>
      <w:r w:rsidRPr="001C0B55">
        <w:rPr>
          <w:sz w:val="16"/>
        </w:rPr>
        <w:t xml:space="preserve"> to make a decisive contribution to global decarbonization — </w:t>
      </w:r>
      <w:r w:rsidRPr="001C0B55">
        <w:rPr>
          <w:rStyle w:val="StyleUnderline"/>
        </w:rPr>
        <w:t>a</w:t>
      </w:r>
      <w:r w:rsidRPr="0098065F">
        <w:rPr>
          <w:rStyle w:val="StyleUnderline"/>
        </w:rPr>
        <w:t xml:space="preserve">nd some </w:t>
      </w:r>
      <w:r w:rsidRPr="0098065F">
        <w:rPr>
          <w:rStyle w:val="Emphasis"/>
        </w:rPr>
        <w:t>political will</w:t>
      </w:r>
      <w:r w:rsidRPr="0098065F">
        <w:rPr>
          <w:sz w:val="16"/>
        </w:rPr>
        <w:t xml:space="preserve"> to leverage those resources. Unfortunately, </w:t>
      </w:r>
      <w:r w:rsidRPr="0098065F">
        <w:rPr>
          <w:rStyle w:val="StyleUnderline"/>
        </w:rPr>
        <w:t>due to</w:t>
      </w:r>
      <w:r w:rsidRPr="0098065F">
        <w:rPr>
          <w:sz w:val="16"/>
        </w:rPr>
        <w:t xml:space="preserve"> some combination of fiscal superstitions and </w:t>
      </w:r>
      <w:r w:rsidRPr="0098065F">
        <w:rPr>
          <w:rStyle w:val="StyleUnderline"/>
        </w:rPr>
        <w:t>misplaced priorities</w:t>
      </w:r>
      <w:r w:rsidRPr="0098065F">
        <w:rPr>
          <w:sz w:val="16"/>
        </w:rPr>
        <w:t xml:space="preserve">, the </w:t>
      </w:r>
      <w:r w:rsidRPr="0098065F">
        <w:rPr>
          <w:rStyle w:val="StyleUnderline"/>
        </w:rPr>
        <w:t>Biden</w:t>
      </w:r>
      <w:r w:rsidRPr="0098065F">
        <w:rPr>
          <w:sz w:val="16"/>
        </w:rPr>
        <w:t xml:space="preserve"> administration’s proposed investments in green </w:t>
      </w:r>
      <w:r w:rsidRPr="0098065F">
        <w:rPr>
          <w:rStyle w:val="StyleUnderline"/>
        </w:rPr>
        <w:t>innovation remain paltry</w:t>
      </w:r>
      <w:r w:rsidRPr="0098065F">
        <w:rPr>
          <w:sz w:val="16"/>
        </w:rPr>
        <w:t>. An American Jobs Plan with much higher funding for green R&amp;D is both imminently winnable and environmentally imperative. U.S. climate hawks should make securing such legislation a top priority.</w:t>
      </w:r>
    </w:p>
    <w:p w14:paraId="3F7BDEDD" w14:textId="77777777" w:rsidR="00960185" w:rsidRPr="00951392" w:rsidRDefault="00960185" w:rsidP="00960185">
      <w:pPr>
        <w:keepNext/>
        <w:keepLines/>
        <w:spacing w:before="40" w:after="0"/>
        <w:outlineLvl w:val="3"/>
        <w:rPr>
          <w:rFonts w:eastAsia="MS Gothic" w:cs="Arial"/>
          <w:b/>
          <w:iCs/>
        </w:rPr>
      </w:pPr>
      <w:r w:rsidRPr="00951392">
        <w:rPr>
          <w:rFonts w:eastAsia="MS Gothic" w:cs="Arial"/>
          <w:b/>
          <w:iCs/>
        </w:rPr>
        <w:t>Capitalism leads to successful space operations—4 reasons</w:t>
      </w:r>
    </w:p>
    <w:p w14:paraId="0E218FBE" w14:textId="77777777" w:rsidR="00960185" w:rsidRPr="00951392" w:rsidRDefault="00960185" w:rsidP="00960185">
      <w:pPr>
        <w:rPr>
          <w:rFonts w:eastAsia="Cambria"/>
        </w:rPr>
      </w:pPr>
      <w:r w:rsidRPr="00951392">
        <w:rPr>
          <w:rFonts w:eastAsia="Cambria"/>
          <w:b/>
          <w:bCs/>
          <w:u w:val="single"/>
        </w:rPr>
        <w:t>Zimmerman 17</w:t>
      </w:r>
      <w:r w:rsidRPr="00951392">
        <w:rPr>
          <w:rFonts w:eastAsia="Cambria"/>
        </w:rPr>
        <w:t xml:space="preserve"> - Robert Zimmerman, award-winning independent science journalist and historian who has written four books and innumerable articles on science, engineering, and the history of space exploration and technology for Science, Air &amp; Space, Sky &amp; Telescope, Astronomy, The Wall Street Journal, USA Today, and a host of other publications. He also reports on space, science, and culture on his website, http://behindtheblack.com. He does not work for any aerospace company and has never received any money from NASA for his reporting. His books include Leaving Earth: Space Stations, Rival Superpowers, and the Quest for Interplanetary Travel (Joseph Henry Press), which won the American Astronautical Society’s Eugene M. Emme Astronautical Literature Award in 2003 as that year’s best space history for the </w:t>
      </w:r>
      <w:proofErr w:type="gramStart"/>
      <w:r w:rsidRPr="00951392">
        <w:rPr>
          <w:rFonts w:eastAsia="Cambria"/>
        </w:rPr>
        <w:t>general public</w:t>
      </w:r>
      <w:proofErr w:type="gramEnd"/>
      <w:r w:rsidRPr="00951392">
        <w:rPr>
          <w:rFonts w:eastAsia="Cambria"/>
        </w:rPr>
        <w:t>. He also has written Genesis: The Story of Apollo 8 (Mountain Lake Press) and The Universe in a Mirror: The Saga of the Hubble Space Telescope and the Visionaries Who Built It (Princeton University Press). In 2000 he was co-winner of the David N. Schramm Award, given by the High Energy Astrophysics Division of the American Astronomical Society for Science Journalism, for his essay in The Sciences, “There She Blows,” on the 35-year-old astronomical mystery of gamma ray bursts, 17 ("Capitalism in Space," CNAS, 3-10-2017, Available Online at https://www.cnas.org/publications/reports/capitalism-in-space, Accessed on 7-9-2017 //JJ)</w:t>
      </w:r>
    </w:p>
    <w:p w14:paraId="38941C21" w14:textId="77777777" w:rsidR="00960185" w:rsidRPr="00951392" w:rsidRDefault="00960185" w:rsidP="00960185">
      <w:pPr>
        <w:rPr>
          <w:rFonts w:eastAsia="Cambria"/>
        </w:rPr>
      </w:pPr>
    </w:p>
    <w:p w14:paraId="2507E8FE" w14:textId="77777777" w:rsidR="00960185" w:rsidRPr="00951392" w:rsidRDefault="00960185" w:rsidP="00960185">
      <w:pPr>
        <w:rPr>
          <w:rFonts w:eastAsia="Cambria"/>
          <w:sz w:val="16"/>
        </w:rPr>
      </w:pPr>
      <w:r w:rsidRPr="00951392">
        <w:rPr>
          <w:rFonts w:eastAsia="Cambria"/>
          <w:b/>
          <w:highlight w:val="yellow"/>
          <w:u w:val="single"/>
        </w:rPr>
        <w:t>It is essential for any nation that wishes to thrive</w:t>
      </w:r>
      <w:r w:rsidRPr="00951392">
        <w:rPr>
          <w:rFonts w:eastAsia="Cambria"/>
          <w:b/>
          <w:u w:val="single"/>
        </w:rPr>
        <w:t xml:space="preserve"> and compete </w:t>
      </w:r>
      <w:r w:rsidRPr="00951392">
        <w:rPr>
          <w:rFonts w:eastAsia="Cambria"/>
          <w:b/>
          <w:highlight w:val="yellow"/>
          <w:u w:val="single"/>
        </w:rPr>
        <w:t>on the world stage to have a successful</w:t>
      </w:r>
      <w:r w:rsidRPr="00951392">
        <w:rPr>
          <w:rFonts w:eastAsia="Cambria"/>
          <w:b/>
          <w:u w:val="single"/>
        </w:rPr>
        <w:t xml:space="preserve"> and flourishing </w:t>
      </w:r>
      <w:r w:rsidRPr="00951392">
        <w:rPr>
          <w:rFonts w:eastAsia="Cambria"/>
          <w:b/>
          <w:highlight w:val="yellow"/>
          <w:u w:val="single"/>
        </w:rPr>
        <w:t>aerospace industry</w:t>
      </w:r>
      <w:r w:rsidRPr="00951392">
        <w:rPr>
          <w:rFonts w:eastAsia="Cambria"/>
          <w:b/>
          <w:u w:val="single"/>
        </w:rPr>
        <w:t>, centered on the capability of putting humans and payloads into space affordably and frequently.</w:t>
      </w:r>
      <w:r w:rsidRPr="00951392">
        <w:rPr>
          <w:rFonts w:eastAsia="Cambria"/>
          <w:sz w:val="16"/>
        </w:rPr>
        <w:t xml:space="preserve"> This is a bipartisan position held by elected officials from both American political parties since the Soviet launch of the Sputnik satellite in 1957. </w:t>
      </w:r>
    </w:p>
    <w:p w14:paraId="3B822B4B" w14:textId="77777777" w:rsidR="00960185" w:rsidRPr="00951392" w:rsidRDefault="00960185" w:rsidP="00960185">
      <w:pPr>
        <w:rPr>
          <w:rFonts w:eastAsia="Cambria"/>
          <w:b/>
          <w:u w:val="single"/>
        </w:rPr>
      </w:pPr>
      <w:r w:rsidRPr="00951392">
        <w:rPr>
          <w:rFonts w:eastAsia="Cambria"/>
          <w:b/>
          <w:highlight w:val="yellow"/>
          <w:u w:val="single"/>
        </w:rPr>
        <w:t>The reasons for this are</w:t>
      </w:r>
      <w:r w:rsidRPr="00951392">
        <w:rPr>
          <w:rFonts w:eastAsia="Cambria"/>
          <w:b/>
          <w:u w:val="single"/>
        </w:rPr>
        <w:t xml:space="preserve"> straightforward</w:t>
      </w:r>
      <w:r w:rsidRPr="00951392">
        <w:rPr>
          <w:rFonts w:eastAsia="Cambria"/>
          <w:b/>
          <w:highlight w:val="yellow"/>
          <w:u w:val="single"/>
        </w:rPr>
        <w:t>:</w:t>
      </w:r>
    </w:p>
    <w:p w14:paraId="0BC3BFFB" w14:textId="77777777" w:rsidR="00960185" w:rsidRPr="00951392" w:rsidRDefault="00960185" w:rsidP="00960185">
      <w:pPr>
        <w:rPr>
          <w:rFonts w:eastAsia="Cambria"/>
          <w:b/>
          <w:u w:val="single"/>
        </w:rPr>
      </w:pPr>
      <w:r w:rsidRPr="00951392">
        <w:rPr>
          <w:rFonts w:eastAsia="Cambria"/>
          <w:b/>
          <w:highlight w:val="yellow"/>
          <w:u w:val="single"/>
        </w:rPr>
        <w:t>Military strength</w:t>
      </w:r>
      <w:r w:rsidRPr="00951392">
        <w:rPr>
          <w:rFonts w:eastAsia="Cambria"/>
          <w:b/>
          <w:u w:val="single"/>
        </w:rPr>
        <w:t xml:space="preserve">: For strategic reasons, </w:t>
      </w:r>
      <w:r w:rsidRPr="00951392">
        <w:rPr>
          <w:rFonts w:eastAsia="Cambria"/>
          <w:b/>
          <w:highlight w:val="yellow"/>
          <w:u w:val="single"/>
        </w:rPr>
        <w:t>the military must have the capability of launching satellites into orbit for the purpose of surveillance and reconnaissance.</w:t>
      </w:r>
      <w:r w:rsidRPr="00951392">
        <w:rPr>
          <w:rFonts w:eastAsia="Cambria"/>
          <w:b/>
          <w:u w:val="single"/>
        </w:rPr>
        <w:t xml:space="preserve"> In addition, </w:t>
      </w:r>
      <w:r w:rsidRPr="00951392">
        <w:rPr>
          <w:rFonts w:eastAsia="Cambria"/>
          <w:b/>
          <w:highlight w:val="yellow"/>
          <w:u w:val="single"/>
        </w:rPr>
        <w:t>the country’s missile technology must be state-of-the-art to make this data gathering</w:t>
      </w:r>
      <w:r w:rsidRPr="00951392">
        <w:rPr>
          <w:rFonts w:eastAsia="Cambria"/>
          <w:b/>
          <w:u w:val="single"/>
        </w:rPr>
        <w:t xml:space="preserve"> as </w:t>
      </w:r>
      <w:r w:rsidRPr="00951392">
        <w:rPr>
          <w:rFonts w:eastAsia="Cambria"/>
          <w:b/>
          <w:highlight w:val="yellow"/>
          <w:u w:val="single"/>
        </w:rPr>
        <w:t>effective</w:t>
      </w:r>
      <w:r w:rsidRPr="00951392">
        <w:rPr>
          <w:rFonts w:eastAsia="Cambria"/>
          <w:b/>
          <w:u w:val="single"/>
        </w:rPr>
        <w:t xml:space="preserve"> as possible. </w:t>
      </w:r>
      <w:r w:rsidRPr="00951392">
        <w:rPr>
          <w:rFonts w:eastAsia="Cambria"/>
          <w:b/>
          <w:highlight w:val="yellow"/>
          <w:u w:val="single"/>
        </w:rPr>
        <w:t>A healthy aerospace industry is the</w:t>
      </w:r>
      <w:r w:rsidRPr="00951392">
        <w:rPr>
          <w:rFonts w:eastAsia="Cambria"/>
          <w:b/>
          <w:u w:val="single"/>
        </w:rPr>
        <w:t xml:space="preserve"> only </w:t>
      </w:r>
      <w:r w:rsidRPr="00951392">
        <w:rPr>
          <w:rFonts w:eastAsia="Cambria"/>
          <w:b/>
          <w:highlight w:val="yellow"/>
          <w:u w:val="single"/>
        </w:rPr>
        <w:t>way to achieve both.</w:t>
      </w:r>
    </w:p>
    <w:p w14:paraId="6FA8AA97" w14:textId="77777777" w:rsidR="00960185" w:rsidRPr="00951392" w:rsidRDefault="00960185" w:rsidP="00960185">
      <w:pPr>
        <w:rPr>
          <w:rFonts w:eastAsia="Cambria"/>
          <w:sz w:val="16"/>
        </w:rPr>
      </w:pPr>
      <w:r w:rsidRPr="00951392">
        <w:rPr>
          <w:rFonts w:eastAsia="Cambria"/>
          <w:b/>
          <w:highlight w:val="yellow"/>
          <w:u w:val="single"/>
        </w:rPr>
        <w:t>Natural resources: The resources in space</w:t>
      </w:r>
      <w:r w:rsidRPr="00951392">
        <w:rPr>
          <w:rFonts w:eastAsia="Cambria"/>
          <w:b/>
          <w:u w:val="single"/>
        </w:rPr>
        <w:t xml:space="preserve"> – raw materials from asteroids and the planets as well as energy from the Sun – </w:t>
      </w:r>
      <w:r w:rsidRPr="00951392">
        <w:rPr>
          <w:rFonts w:eastAsia="Cambria"/>
          <w:b/>
          <w:highlight w:val="yellow"/>
          <w:u w:val="single"/>
        </w:rPr>
        <w:t>are there</w:t>
      </w:r>
      <w:r w:rsidRPr="00951392">
        <w:rPr>
          <w:rFonts w:eastAsia="Cambria"/>
          <w:b/>
          <w:u w:val="single"/>
        </w:rPr>
        <w:t xml:space="preserve"> for the taking.</w:t>
      </w:r>
      <w:r w:rsidRPr="00951392">
        <w:rPr>
          <w:rFonts w:eastAsia="Cambria"/>
          <w:sz w:val="16"/>
        </w:rPr>
        <w:t xml:space="preserve"> Other nations are striving to obtain those resources and the wealth those assets will provide for their citizens. </w:t>
      </w:r>
      <w:r w:rsidRPr="00951392">
        <w:rPr>
          <w:rFonts w:eastAsia="Cambria"/>
          <w:b/>
          <w:highlight w:val="yellow"/>
          <w:u w:val="single"/>
        </w:rPr>
        <w:t xml:space="preserve">Without direct access to those resources, American </w:t>
      </w:r>
      <w:r w:rsidRPr="00951392">
        <w:rPr>
          <w:rFonts w:eastAsia="Cambria"/>
          <w:b/>
          <w:highlight w:val="yellow"/>
          <w:u w:val="single"/>
        </w:rPr>
        <w:lastRenderedPageBreak/>
        <w:t>society will have less opportunity for growth and prosperity</w:t>
      </w:r>
      <w:r w:rsidRPr="00951392">
        <w:rPr>
          <w:rFonts w:eastAsia="Cambria"/>
          <w:sz w:val="16"/>
        </w:rPr>
        <w:t>, and the country will eventually fall behind as a major power.</w:t>
      </w:r>
    </w:p>
    <w:p w14:paraId="34A55BB7" w14:textId="77777777" w:rsidR="00960185" w:rsidRPr="00951392" w:rsidRDefault="00960185" w:rsidP="00960185">
      <w:pPr>
        <w:rPr>
          <w:rFonts w:eastAsia="Cambria"/>
          <w:b/>
          <w:u w:val="single"/>
        </w:rPr>
      </w:pPr>
      <w:r w:rsidRPr="00951392">
        <w:rPr>
          <w:rFonts w:eastAsia="Cambria"/>
          <w:b/>
          <w:highlight w:val="yellow"/>
          <w:u w:val="single"/>
        </w:rPr>
        <w:t>Economic growth: A thriving aerospace industry helps fuel the U.S. economy. It develops</w:t>
      </w:r>
      <w:r w:rsidRPr="00951392">
        <w:rPr>
          <w:rFonts w:eastAsia="Cambria"/>
          <w:b/>
          <w:u w:val="single"/>
        </w:rPr>
        <w:t xml:space="preserve"> cutting-edge </w:t>
      </w:r>
      <w:r w:rsidRPr="00951392">
        <w:rPr>
          <w:rFonts w:eastAsia="Cambria"/>
          <w:b/>
          <w:highlight w:val="yellow"/>
          <w:u w:val="single"/>
        </w:rPr>
        <w:t>technology in fields</w:t>
      </w:r>
      <w:r w:rsidRPr="00951392">
        <w:rPr>
          <w:rFonts w:eastAsia="Cambria"/>
          <w:b/>
          <w:u w:val="single"/>
        </w:rPr>
        <w:t xml:space="preserve"> such as computer design, materials research, and miniaturization </w:t>
      </w:r>
      <w:r w:rsidRPr="00951392">
        <w:rPr>
          <w:rFonts w:eastAsia="Cambria"/>
          <w:b/>
          <w:highlight w:val="yellow"/>
          <w:u w:val="single"/>
        </w:rPr>
        <w:t>that drive</w:t>
      </w:r>
      <w:r w:rsidRPr="00951392">
        <w:rPr>
          <w:rFonts w:eastAsia="Cambria"/>
          <w:b/>
          <w:u w:val="single"/>
        </w:rPr>
        <w:t xml:space="preserve">s </w:t>
      </w:r>
      <w:r w:rsidRPr="00951392">
        <w:rPr>
          <w:rFonts w:eastAsia="Cambria"/>
          <w:b/>
          <w:highlight w:val="yellow"/>
          <w:u w:val="single"/>
        </w:rPr>
        <w:t>innovation and invention in every other field.</w:t>
      </w:r>
    </w:p>
    <w:p w14:paraId="46BC54DF" w14:textId="77777777" w:rsidR="00960185" w:rsidRPr="00951392" w:rsidRDefault="00960185" w:rsidP="00960185">
      <w:pPr>
        <w:rPr>
          <w:rFonts w:eastAsia="Cambria"/>
          <w:b/>
          <w:u w:val="single"/>
        </w:rPr>
      </w:pPr>
      <w:r w:rsidRPr="00951392">
        <w:rPr>
          <w:rFonts w:eastAsia="Cambria"/>
          <w:b/>
          <w:highlight w:val="yellow"/>
          <w:u w:val="single"/>
        </w:rPr>
        <w:t>National prestige:</w:t>
      </w:r>
      <w:r w:rsidRPr="00951392">
        <w:rPr>
          <w:rFonts w:eastAsia="Cambria"/>
          <w:sz w:val="16"/>
        </w:rPr>
        <w:t xml:space="preserve"> Even if the previous three reasons did not exist, </w:t>
      </w:r>
      <w:r w:rsidRPr="00951392">
        <w:rPr>
          <w:rFonts w:eastAsia="Cambria"/>
          <w:b/>
          <w:highlight w:val="yellow"/>
          <w:u w:val="single"/>
        </w:rPr>
        <w:t>the prestige of the U</w:t>
      </w:r>
      <w:r w:rsidRPr="00951392">
        <w:rPr>
          <w:rFonts w:eastAsia="Cambria"/>
          <w:b/>
          <w:u w:val="single"/>
        </w:rPr>
        <w:t xml:space="preserve">nited </w:t>
      </w:r>
      <w:r w:rsidRPr="00951392">
        <w:rPr>
          <w:rFonts w:eastAsia="Cambria"/>
          <w:b/>
          <w:highlight w:val="yellow"/>
          <w:u w:val="single"/>
        </w:rPr>
        <w:t>S</w:t>
      </w:r>
      <w:r w:rsidRPr="00951392">
        <w:rPr>
          <w:rFonts w:eastAsia="Cambria"/>
          <w:b/>
          <w:u w:val="single"/>
        </w:rPr>
        <w:t xml:space="preserve">tates </w:t>
      </w:r>
      <w:r w:rsidRPr="00951392">
        <w:rPr>
          <w:rFonts w:eastAsia="Cambria"/>
          <w:b/>
          <w:highlight w:val="yellow"/>
          <w:u w:val="single"/>
        </w:rPr>
        <w:t>requires that we remain competitive in the increasingly global race to explore and settle the solar system. If the U</w:t>
      </w:r>
      <w:r w:rsidRPr="00951392">
        <w:rPr>
          <w:rFonts w:eastAsia="Cambria"/>
          <w:b/>
          <w:u w:val="single"/>
        </w:rPr>
        <w:t xml:space="preserve">nited </w:t>
      </w:r>
      <w:r w:rsidRPr="00951392">
        <w:rPr>
          <w:rFonts w:eastAsia="Cambria"/>
          <w:b/>
          <w:highlight w:val="yellow"/>
          <w:u w:val="single"/>
        </w:rPr>
        <w:t>S</w:t>
      </w:r>
      <w:r w:rsidRPr="00951392">
        <w:rPr>
          <w:rFonts w:eastAsia="Cambria"/>
          <w:b/>
          <w:u w:val="single"/>
        </w:rPr>
        <w:t xml:space="preserve">tates </w:t>
      </w:r>
      <w:r w:rsidRPr="00951392">
        <w:rPr>
          <w:rFonts w:eastAsia="Cambria"/>
          <w:b/>
          <w:highlight w:val="yellow"/>
          <w:u w:val="single"/>
        </w:rPr>
        <w:t>doesn’t compete</w:t>
      </w:r>
      <w:r w:rsidRPr="00951392">
        <w:rPr>
          <w:rFonts w:eastAsia="Cambria"/>
          <w:b/>
          <w:u w:val="single"/>
        </w:rPr>
        <w:t xml:space="preserve"> in this effort</w:t>
      </w:r>
      <w:r w:rsidRPr="00951392">
        <w:rPr>
          <w:rFonts w:eastAsia="Cambria"/>
          <w:b/>
          <w:highlight w:val="yellow"/>
          <w:u w:val="single"/>
        </w:rPr>
        <w:t>, future generations of Americans will be left behind</w:t>
      </w:r>
      <w:r w:rsidRPr="00951392">
        <w:rPr>
          <w:rFonts w:eastAsia="Cambria"/>
          <w:b/>
          <w:u w:val="single"/>
        </w:rPr>
        <w:t xml:space="preserve"> as China, Russia, Europe, India, and an increasing number of other nations establish operations in space and permanent colonies on the Moon, Mars, and the asteroids.</w:t>
      </w:r>
    </w:p>
    <w:p w14:paraId="4210BD3D" w14:textId="77777777" w:rsidR="00960185" w:rsidRPr="00951392" w:rsidRDefault="00960185" w:rsidP="00960185">
      <w:pPr>
        <w:keepNext/>
        <w:keepLines/>
        <w:spacing w:before="40" w:after="0"/>
        <w:outlineLvl w:val="3"/>
        <w:rPr>
          <w:rFonts w:eastAsia="MS Gothic" w:cs="Arial"/>
          <w:b/>
          <w:iCs/>
          <w:u w:val="single"/>
        </w:rPr>
      </w:pPr>
      <w:r w:rsidRPr="00951392">
        <w:rPr>
          <w:rFonts w:eastAsia="MS Gothic" w:cs="Arial"/>
          <w:b/>
          <w:iCs/>
        </w:rPr>
        <w:t xml:space="preserve">Mars colony is </w:t>
      </w:r>
      <w:r w:rsidRPr="00951392">
        <w:rPr>
          <w:rFonts w:eastAsia="MS Gothic" w:cs="Arial"/>
          <w:b/>
          <w:iCs/>
          <w:u w:val="single"/>
        </w:rPr>
        <w:t>feasible</w:t>
      </w:r>
      <w:r w:rsidRPr="00951392">
        <w:rPr>
          <w:rFonts w:eastAsia="MS Gothic" w:cs="Arial"/>
          <w:b/>
          <w:iCs/>
        </w:rPr>
        <w:t xml:space="preserve">, solves a </w:t>
      </w:r>
      <w:r w:rsidRPr="00951392">
        <w:rPr>
          <w:rFonts w:eastAsia="MS Gothic" w:cs="Arial"/>
          <w:b/>
          <w:iCs/>
          <w:u w:val="single"/>
        </w:rPr>
        <w:t>laundry list</w:t>
      </w:r>
      <w:r w:rsidRPr="00951392">
        <w:rPr>
          <w:rFonts w:eastAsia="MS Gothic" w:cs="Arial"/>
          <w:b/>
          <w:iCs/>
        </w:rPr>
        <w:t xml:space="preserve"> of extinction scenarios, and </w:t>
      </w:r>
      <w:r w:rsidRPr="00951392">
        <w:rPr>
          <w:rFonts w:eastAsia="MS Gothic" w:cs="Arial"/>
          <w:b/>
          <w:iCs/>
          <w:u w:val="single"/>
        </w:rPr>
        <w:t>ends war on Earth</w:t>
      </w:r>
      <w:r w:rsidRPr="00951392">
        <w:rPr>
          <w:rFonts w:eastAsia="MS Gothic" w:cs="Arial"/>
          <w:b/>
          <w:iCs/>
        </w:rPr>
        <w:t xml:space="preserve"> </w:t>
      </w:r>
    </w:p>
    <w:p w14:paraId="173898EA" w14:textId="77777777" w:rsidR="00960185" w:rsidRPr="00951392" w:rsidRDefault="00960185" w:rsidP="00960185">
      <w:pPr>
        <w:rPr>
          <w:rFonts w:eastAsia="Cambria"/>
        </w:rPr>
      </w:pPr>
      <w:r w:rsidRPr="00951392">
        <w:rPr>
          <w:rFonts w:eastAsia="Cambria"/>
          <w:b/>
          <w:bCs/>
          <w:u w:val="single"/>
        </w:rPr>
        <w:t>Davies 10</w:t>
      </w:r>
      <w:r w:rsidRPr="00951392">
        <w:rPr>
          <w:rFonts w:eastAsia="Cambria"/>
        </w:rPr>
        <w:t xml:space="preserve"> – Dirk Schulze-</w:t>
      </w:r>
      <w:proofErr w:type="spellStart"/>
      <w:r w:rsidRPr="00951392">
        <w:rPr>
          <w:rFonts w:eastAsia="Cambria"/>
        </w:rPr>
        <w:t>Makuch</w:t>
      </w:r>
      <w:proofErr w:type="spellEnd"/>
      <w:r w:rsidRPr="00951392">
        <w:rPr>
          <w:rFonts w:eastAsia="Cambria"/>
        </w:rPr>
        <w:t>, Ph.D. and Professor of Earth and Environmental Sciences at Washington State University, and Paul Davies, Ph.D. and Professor in the Beyond Center at Arizona State University, “To Boldly Go: A One-Way Human Mission to Mars”, Journal of Cosmology, 12, October / November, http://journalofcosmology.com/Mars108.html</w:t>
      </w:r>
    </w:p>
    <w:p w14:paraId="714F14FB" w14:textId="77777777" w:rsidR="00960185" w:rsidRPr="00951392" w:rsidRDefault="00960185" w:rsidP="00960185">
      <w:pPr>
        <w:rPr>
          <w:rFonts w:eastAsia="Cambria"/>
        </w:rPr>
      </w:pPr>
    </w:p>
    <w:p w14:paraId="01E4E86F" w14:textId="77777777" w:rsidR="00960185" w:rsidRPr="00951392" w:rsidRDefault="00960185" w:rsidP="00960185">
      <w:pPr>
        <w:rPr>
          <w:rFonts w:eastAsia="Cambria"/>
          <w:sz w:val="16"/>
        </w:rPr>
      </w:pPr>
      <w:r w:rsidRPr="00951392">
        <w:rPr>
          <w:rFonts w:eastAsia="Cambria"/>
          <w:sz w:val="16"/>
        </w:rPr>
        <w:t xml:space="preserve">There are </w:t>
      </w:r>
      <w:r w:rsidRPr="00951392">
        <w:rPr>
          <w:rFonts w:eastAsia="Cambria"/>
          <w:b/>
          <w:u w:val="single"/>
        </w:rPr>
        <w:t>several reasons</w:t>
      </w:r>
      <w:r w:rsidRPr="00951392">
        <w:rPr>
          <w:rFonts w:eastAsia="Cambria"/>
          <w:sz w:val="16"/>
        </w:rPr>
        <w:t xml:space="preserve"> that </w:t>
      </w:r>
      <w:r w:rsidRPr="00951392">
        <w:rPr>
          <w:rFonts w:eastAsia="Cambria"/>
          <w:b/>
          <w:u w:val="single"/>
        </w:rPr>
        <w:t>motivate</w:t>
      </w:r>
      <w:r w:rsidRPr="00951392">
        <w:rPr>
          <w:rFonts w:eastAsia="Cambria"/>
          <w:sz w:val="16"/>
        </w:rPr>
        <w:t xml:space="preserve"> the </w:t>
      </w:r>
      <w:r w:rsidRPr="00951392">
        <w:rPr>
          <w:rFonts w:eastAsia="Cambria"/>
          <w:b/>
          <w:u w:val="single"/>
        </w:rPr>
        <w:t>establishment of a permanent Mars colony. We are a vulnerable species</w:t>
      </w:r>
      <w:r w:rsidRPr="00951392">
        <w:rPr>
          <w:rFonts w:eastAsia="Cambria"/>
          <w:sz w:val="16"/>
        </w:rPr>
        <w:t xml:space="preserve"> living in a part of the galaxy where </w:t>
      </w:r>
      <w:r w:rsidRPr="00951392">
        <w:rPr>
          <w:rFonts w:eastAsia="Cambria"/>
          <w:b/>
          <w:u w:val="single"/>
        </w:rPr>
        <w:t xml:space="preserve">cosmic events such as </w:t>
      </w:r>
      <w:r w:rsidRPr="00951392">
        <w:rPr>
          <w:rFonts w:eastAsia="Cambria"/>
          <w:b/>
          <w:iCs/>
          <w:u w:val="single"/>
          <w:bdr w:val="single" w:sz="8" w:space="0" w:color="auto"/>
        </w:rPr>
        <w:t xml:space="preserve">major </w:t>
      </w:r>
      <w:r w:rsidRPr="00951392">
        <w:rPr>
          <w:rFonts w:eastAsia="Cambria"/>
          <w:b/>
          <w:iCs/>
          <w:highlight w:val="yellow"/>
          <w:u w:val="single"/>
          <w:bdr w:val="single" w:sz="8" w:space="0" w:color="auto"/>
        </w:rPr>
        <w:t>asteroid</w:t>
      </w:r>
      <w:r w:rsidRPr="00951392">
        <w:rPr>
          <w:rFonts w:eastAsia="Cambria"/>
          <w:b/>
          <w:u w:val="single"/>
        </w:rPr>
        <w:t xml:space="preserve"> and </w:t>
      </w:r>
      <w:r w:rsidRPr="00951392">
        <w:rPr>
          <w:rFonts w:eastAsia="Cambria"/>
          <w:b/>
          <w:iCs/>
          <w:highlight w:val="yellow"/>
          <w:u w:val="single"/>
          <w:bdr w:val="single" w:sz="8" w:space="0" w:color="auto"/>
        </w:rPr>
        <w:t>comet impacts</w:t>
      </w:r>
      <w:r w:rsidRPr="00951392">
        <w:rPr>
          <w:rFonts w:eastAsia="Cambria"/>
          <w:b/>
          <w:highlight w:val="yellow"/>
          <w:u w:val="single"/>
        </w:rPr>
        <w:t xml:space="preserve"> and </w:t>
      </w:r>
      <w:r w:rsidRPr="00951392">
        <w:rPr>
          <w:rFonts w:eastAsia="Cambria"/>
          <w:b/>
          <w:iCs/>
          <w:highlight w:val="yellow"/>
          <w:u w:val="single"/>
          <w:bdr w:val="single" w:sz="8" w:space="0" w:color="auto"/>
        </w:rPr>
        <w:t>supernova</w:t>
      </w:r>
      <w:r w:rsidRPr="00951392">
        <w:rPr>
          <w:rFonts w:eastAsia="Cambria"/>
          <w:b/>
          <w:iCs/>
          <w:u w:val="single"/>
          <w:bdr w:val="single" w:sz="8" w:space="0" w:color="auto"/>
        </w:rPr>
        <w:t xml:space="preserve"> explosions</w:t>
      </w:r>
      <w:r w:rsidRPr="00951392">
        <w:rPr>
          <w:rFonts w:eastAsia="Cambria"/>
          <w:b/>
          <w:u w:val="single"/>
        </w:rPr>
        <w:t xml:space="preserve"> </w:t>
      </w:r>
      <w:r w:rsidRPr="00951392">
        <w:rPr>
          <w:rFonts w:eastAsia="Cambria"/>
          <w:b/>
          <w:highlight w:val="yellow"/>
          <w:u w:val="single"/>
        </w:rPr>
        <w:t>pose a</w:t>
      </w:r>
      <w:r w:rsidRPr="00951392">
        <w:rPr>
          <w:rFonts w:eastAsia="Cambria"/>
          <w:b/>
          <w:u w:val="single"/>
        </w:rPr>
        <w:t xml:space="preserve"> significant </w:t>
      </w:r>
      <w:r w:rsidRPr="00951392">
        <w:rPr>
          <w:rFonts w:eastAsia="Cambria"/>
          <w:b/>
          <w:highlight w:val="yellow"/>
          <w:u w:val="single"/>
        </w:rPr>
        <w:t>threat</w:t>
      </w:r>
      <w:r w:rsidRPr="00951392">
        <w:rPr>
          <w:rFonts w:eastAsia="Cambria"/>
          <w:b/>
          <w:u w:val="single"/>
        </w:rPr>
        <w:t xml:space="preserve"> to life on Earth</w:t>
      </w:r>
      <w:r w:rsidRPr="00951392">
        <w:rPr>
          <w:rFonts w:eastAsia="Cambria"/>
          <w:sz w:val="16"/>
        </w:rPr>
        <w:t xml:space="preserve">, especially to human life. </w:t>
      </w:r>
      <w:r w:rsidRPr="00951392">
        <w:rPr>
          <w:rFonts w:eastAsia="Cambria"/>
          <w:b/>
          <w:u w:val="single"/>
        </w:rPr>
        <w:t>There are</w:t>
      </w:r>
      <w:r w:rsidRPr="00951392">
        <w:rPr>
          <w:rFonts w:eastAsia="Cambria"/>
          <w:sz w:val="16"/>
        </w:rPr>
        <w:t xml:space="preserve"> also </w:t>
      </w:r>
      <w:r w:rsidRPr="00951392">
        <w:rPr>
          <w:rFonts w:eastAsia="Cambria"/>
          <w:b/>
          <w:u w:val="single"/>
        </w:rPr>
        <w:t xml:space="preserve">more </w:t>
      </w:r>
      <w:r w:rsidRPr="00951392">
        <w:rPr>
          <w:rFonts w:eastAsia="Cambria"/>
          <w:b/>
          <w:iCs/>
          <w:highlight w:val="yellow"/>
          <w:u w:val="single"/>
          <w:bdr w:val="single" w:sz="8" w:space="0" w:color="auto"/>
        </w:rPr>
        <w:t>immediate</w:t>
      </w:r>
      <w:r w:rsidRPr="00951392">
        <w:rPr>
          <w:rFonts w:eastAsia="Cambria"/>
          <w:b/>
          <w:highlight w:val="yellow"/>
          <w:u w:val="single"/>
        </w:rPr>
        <w:t xml:space="preserve"> threats to</w:t>
      </w:r>
      <w:r w:rsidRPr="00951392">
        <w:rPr>
          <w:rFonts w:eastAsia="Cambria"/>
          <w:sz w:val="16"/>
        </w:rPr>
        <w:t xml:space="preserve"> our culture, if not our </w:t>
      </w:r>
      <w:r w:rsidRPr="00951392">
        <w:rPr>
          <w:rFonts w:eastAsia="Cambria"/>
          <w:b/>
          <w:iCs/>
          <w:highlight w:val="yellow"/>
          <w:u w:val="single"/>
          <w:bdr w:val="single" w:sz="8" w:space="0" w:color="auto"/>
        </w:rPr>
        <w:t>survival</w:t>
      </w:r>
      <w:r w:rsidRPr="00951392">
        <w:rPr>
          <w:rFonts w:eastAsia="Cambria"/>
          <w:b/>
          <w:u w:val="single"/>
        </w:rPr>
        <w:t xml:space="preserve"> as a species. These </w:t>
      </w:r>
      <w:r w:rsidRPr="00951392">
        <w:rPr>
          <w:rFonts w:eastAsia="Cambria"/>
          <w:b/>
          <w:highlight w:val="yellow"/>
          <w:u w:val="single"/>
        </w:rPr>
        <w:t xml:space="preserve">include </w:t>
      </w:r>
      <w:r w:rsidRPr="00951392">
        <w:rPr>
          <w:rFonts w:eastAsia="Cambria"/>
          <w:b/>
          <w:iCs/>
          <w:u w:val="single"/>
          <w:bdr w:val="single" w:sz="8" w:space="0" w:color="auto"/>
        </w:rPr>
        <w:t xml:space="preserve">global </w:t>
      </w:r>
      <w:r w:rsidRPr="00951392">
        <w:rPr>
          <w:rFonts w:eastAsia="Cambria"/>
          <w:b/>
          <w:iCs/>
          <w:highlight w:val="yellow"/>
          <w:u w:val="single"/>
          <w:bdr w:val="single" w:sz="8" w:space="0" w:color="auto"/>
        </w:rPr>
        <w:t>pandemics</w:t>
      </w:r>
      <w:r w:rsidRPr="00951392">
        <w:rPr>
          <w:rFonts w:eastAsia="Cambria"/>
          <w:b/>
          <w:highlight w:val="yellow"/>
          <w:u w:val="single"/>
        </w:rPr>
        <w:t xml:space="preserve">, </w:t>
      </w:r>
      <w:r w:rsidRPr="00951392">
        <w:rPr>
          <w:rFonts w:eastAsia="Cambria"/>
          <w:b/>
          <w:iCs/>
          <w:highlight w:val="yellow"/>
          <w:u w:val="single"/>
          <w:bdr w:val="single" w:sz="8" w:space="0" w:color="auto"/>
        </w:rPr>
        <w:t>nuclear or bio</w:t>
      </w:r>
      <w:r w:rsidRPr="00951392">
        <w:rPr>
          <w:rFonts w:eastAsia="Cambria"/>
          <w:b/>
          <w:iCs/>
          <w:u w:val="single"/>
          <w:bdr w:val="single" w:sz="8" w:space="0" w:color="auto"/>
        </w:rPr>
        <w:t xml:space="preserve">logical </w:t>
      </w:r>
      <w:r w:rsidRPr="00951392">
        <w:rPr>
          <w:rFonts w:eastAsia="Cambria"/>
          <w:b/>
          <w:iCs/>
          <w:highlight w:val="yellow"/>
          <w:u w:val="single"/>
          <w:bdr w:val="single" w:sz="8" w:space="0" w:color="auto"/>
        </w:rPr>
        <w:t>war</w:t>
      </w:r>
      <w:r w:rsidRPr="00951392">
        <w:rPr>
          <w:rFonts w:eastAsia="Cambria"/>
          <w:b/>
          <w:iCs/>
          <w:u w:val="single"/>
          <w:bdr w:val="single" w:sz="8" w:space="0" w:color="auto"/>
        </w:rPr>
        <w:t>fare</w:t>
      </w:r>
      <w:r w:rsidRPr="00951392">
        <w:rPr>
          <w:rFonts w:eastAsia="Cambria"/>
          <w:b/>
          <w:u w:val="single"/>
        </w:rPr>
        <w:t xml:space="preserve">, </w:t>
      </w:r>
      <w:r w:rsidRPr="00951392">
        <w:rPr>
          <w:rFonts w:eastAsia="Cambria"/>
          <w:b/>
          <w:iCs/>
          <w:u w:val="single"/>
          <w:bdr w:val="single" w:sz="8" w:space="0" w:color="auto"/>
        </w:rPr>
        <w:t xml:space="preserve">runaway global </w:t>
      </w:r>
      <w:r w:rsidRPr="00951392">
        <w:rPr>
          <w:rFonts w:eastAsia="Cambria"/>
          <w:b/>
          <w:iCs/>
          <w:highlight w:val="yellow"/>
          <w:u w:val="single"/>
          <w:bdr w:val="single" w:sz="8" w:space="0" w:color="auto"/>
        </w:rPr>
        <w:t>warming</w:t>
      </w:r>
      <w:r w:rsidRPr="00951392">
        <w:rPr>
          <w:rFonts w:eastAsia="Cambria"/>
          <w:b/>
          <w:u w:val="single"/>
        </w:rPr>
        <w:t xml:space="preserve">, </w:t>
      </w:r>
      <w:r w:rsidRPr="00951392">
        <w:rPr>
          <w:rFonts w:eastAsia="Cambria"/>
          <w:b/>
          <w:iCs/>
          <w:u w:val="single"/>
          <w:bdr w:val="single" w:sz="8" w:space="0" w:color="auto"/>
        </w:rPr>
        <w:t xml:space="preserve">sudden </w:t>
      </w:r>
      <w:r w:rsidRPr="00951392">
        <w:rPr>
          <w:rFonts w:eastAsia="Cambria"/>
          <w:b/>
          <w:iCs/>
          <w:highlight w:val="yellow"/>
          <w:u w:val="single"/>
          <w:bdr w:val="single" w:sz="8" w:space="0" w:color="auto"/>
        </w:rPr>
        <w:t>eco</w:t>
      </w:r>
      <w:r w:rsidRPr="00951392">
        <w:rPr>
          <w:rFonts w:eastAsia="Cambria"/>
          <w:b/>
          <w:iCs/>
          <w:u w:val="single"/>
          <w:bdr w:val="single" w:sz="8" w:space="0" w:color="auto"/>
        </w:rPr>
        <w:t xml:space="preserve">logical </w:t>
      </w:r>
      <w:r w:rsidRPr="00951392">
        <w:rPr>
          <w:rFonts w:eastAsia="Cambria"/>
          <w:b/>
          <w:iCs/>
          <w:highlight w:val="yellow"/>
          <w:u w:val="single"/>
          <w:bdr w:val="single" w:sz="8" w:space="0" w:color="auto"/>
        </w:rPr>
        <w:t>collapse</w:t>
      </w:r>
      <w:r w:rsidRPr="00951392">
        <w:rPr>
          <w:rFonts w:eastAsia="Cambria"/>
          <w:b/>
          <w:highlight w:val="yellow"/>
          <w:u w:val="single"/>
        </w:rPr>
        <w:t xml:space="preserve"> and </w:t>
      </w:r>
      <w:proofErr w:type="spellStart"/>
      <w:r w:rsidRPr="00951392">
        <w:rPr>
          <w:rFonts w:eastAsia="Cambria"/>
          <w:b/>
          <w:iCs/>
          <w:highlight w:val="yellow"/>
          <w:u w:val="single"/>
          <w:bdr w:val="single" w:sz="8" w:space="0" w:color="auto"/>
        </w:rPr>
        <w:t>supervolcanoes</w:t>
      </w:r>
      <w:proofErr w:type="spellEnd"/>
      <w:r w:rsidRPr="00951392">
        <w:rPr>
          <w:rFonts w:eastAsia="Cambria"/>
          <w:sz w:val="16"/>
        </w:rPr>
        <w:t xml:space="preserve"> (Rees 2004). </w:t>
      </w:r>
      <w:r w:rsidRPr="00951392">
        <w:rPr>
          <w:rFonts w:eastAsia="Cambria"/>
          <w:b/>
          <w:u w:val="single"/>
        </w:rPr>
        <w:t>Thus</w:t>
      </w:r>
      <w:r w:rsidRPr="00951392">
        <w:rPr>
          <w:rFonts w:eastAsia="Cambria"/>
          <w:sz w:val="16"/>
        </w:rPr>
        <w:t>, the</w:t>
      </w:r>
      <w:r w:rsidRPr="00951392">
        <w:rPr>
          <w:rFonts w:eastAsia="Cambria"/>
          <w:sz w:val="12"/>
        </w:rPr>
        <w:t xml:space="preserve"> </w:t>
      </w:r>
      <w:r w:rsidRPr="00951392">
        <w:rPr>
          <w:rFonts w:eastAsia="Cambria"/>
          <w:b/>
          <w:highlight w:val="yellow"/>
          <w:u w:val="single"/>
        </w:rPr>
        <w:t>colonization</w:t>
      </w:r>
      <w:r w:rsidRPr="00951392">
        <w:rPr>
          <w:rFonts w:eastAsia="Cambria"/>
          <w:sz w:val="16"/>
        </w:rPr>
        <w:t xml:space="preserve"> of other worlds </w:t>
      </w:r>
      <w:r w:rsidRPr="00951392">
        <w:rPr>
          <w:rFonts w:eastAsia="Cambria"/>
          <w:b/>
          <w:highlight w:val="yellow"/>
          <w:u w:val="single"/>
        </w:rPr>
        <w:t>is a must if the</w:t>
      </w:r>
      <w:r w:rsidRPr="00951392">
        <w:rPr>
          <w:rFonts w:eastAsia="Cambria"/>
          <w:b/>
          <w:u w:val="single"/>
        </w:rPr>
        <w:t xml:space="preserve"> human </w:t>
      </w:r>
      <w:r w:rsidRPr="00951392">
        <w:rPr>
          <w:rFonts w:eastAsia="Cambria"/>
          <w:b/>
          <w:highlight w:val="yellow"/>
          <w:u w:val="single"/>
        </w:rPr>
        <w:t>species is to survive</w:t>
      </w:r>
      <w:r w:rsidRPr="00951392">
        <w:rPr>
          <w:rFonts w:eastAsia="Cambria"/>
          <w:sz w:val="16"/>
        </w:rPr>
        <w:t xml:space="preserve"> for the long term. The first potential colonization targets would be asteroids, the Moon and Mars. The </w:t>
      </w:r>
      <w:r w:rsidRPr="00951392">
        <w:rPr>
          <w:rFonts w:eastAsia="Cambria"/>
          <w:b/>
          <w:highlight w:val="yellow"/>
          <w:u w:val="single"/>
        </w:rPr>
        <w:t>Moon</w:t>
      </w:r>
      <w:r w:rsidRPr="00951392">
        <w:rPr>
          <w:rFonts w:eastAsia="Cambria"/>
          <w:sz w:val="16"/>
        </w:rPr>
        <w:t xml:space="preserve"> is the closest object and does provide some shelter (e.g., lava tube caves), but in all other respects </w:t>
      </w:r>
      <w:r w:rsidRPr="00951392">
        <w:rPr>
          <w:rFonts w:eastAsia="Cambria"/>
          <w:b/>
          <w:highlight w:val="yellow"/>
          <w:u w:val="single"/>
        </w:rPr>
        <w:t>falls short</w:t>
      </w:r>
      <w:r w:rsidRPr="00951392">
        <w:rPr>
          <w:rFonts w:eastAsia="Cambria"/>
          <w:b/>
          <w:u w:val="single"/>
        </w:rPr>
        <w:t xml:space="preserve"> compared to</w:t>
      </w:r>
      <w:r w:rsidRPr="00951392">
        <w:rPr>
          <w:rFonts w:eastAsia="Cambria"/>
          <w:sz w:val="16"/>
        </w:rPr>
        <w:t xml:space="preserve"> the variety of </w:t>
      </w:r>
      <w:r w:rsidRPr="00951392">
        <w:rPr>
          <w:rFonts w:eastAsia="Cambria"/>
          <w:b/>
          <w:u w:val="single"/>
        </w:rPr>
        <w:t xml:space="preserve">resources available on Mars. The latter is true for </w:t>
      </w:r>
      <w:r w:rsidRPr="00951392">
        <w:rPr>
          <w:rFonts w:eastAsia="Cambria"/>
          <w:b/>
          <w:highlight w:val="yellow"/>
          <w:u w:val="single"/>
        </w:rPr>
        <w:t xml:space="preserve">asteroids as well. Mars is </w:t>
      </w:r>
      <w:r w:rsidRPr="00951392">
        <w:rPr>
          <w:rFonts w:eastAsia="Cambria"/>
          <w:b/>
          <w:iCs/>
          <w:highlight w:val="yellow"/>
          <w:u w:val="single"/>
          <w:bdr w:val="single" w:sz="8" w:space="0" w:color="auto"/>
        </w:rPr>
        <w:t>by far</w:t>
      </w:r>
      <w:r w:rsidRPr="00951392">
        <w:rPr>
          <w:rFonts w:eastAsia="Cambria"/>
          <w:b/>
          <w:iCs/>
          <w:u w:val="single"/>
          <w:bdr w:val="single" w:sz="8" w:space="0" w:color="auto"/>
        </w:rPr>
        <w:t xml:space="preserve"> the </w:t>
      </w:r>
      <w:r w:rsidRPr="00951392">
        <w:rPr>
          <w:rFonts w:eastAsia="Cambria"/>
          <w:b/>
          <w:iCs/>
          <w:highlight w:val="yellow"/>
          <w:u w:val="single"/>
          <w:bdr w:val="single" w:sz="8" w:space="0" w:color="auto"/>
        </w:rPr>
        <w:t>most promising</w:t>
      </w:r>
      <w:r w:rsidRPr="00951392">
        <w:rPr>
          <w:rFonts w:eastAsia="Cambria"/>
          <w:b/>
          <w:u w:val="single"/>
        </w:rPr>
        <w:t xml:space="preserve"> for</w:t>
      </w:r>
      <w:r w:rsidRPr="00951392">
        <w:rPr>
          <w:rFonts w:eastAsia="Cambria"/>
          <w:sz w:val="16"/>
        </w:rPr>
        <w:t xml:space="preserve"> sustained </w:t>
      </w:r>
      <w:r w:rsidRPr="00951392">
        <w:rPr>
          <w:rFonts w:eastAsia="Cambria"/>
          <w:b/>
          <w:u w:val="single"/>
        </w:rPr>
        <w:t>colonization</w:t>
      </w:r>
      <w:r w:rsidRPr="00951392">
        <w:rPr>
          <w:rFonts w:eastAsia="Cambria"/>
          <w:sz w:val="16"/>
        </w:rPr>
        <w:t xml:space="preserve"> and development, </w:t>
      </w:r>
      <w:r w:rsidRPr="00951392">
        <w:rPr>
          <w:rFonts w:eastAsia="Cambria"/>
          <w:b/>
          <w:highlight w:val="yellow"/>
          <w:u w:val="single"/>
        </w:rPr>
        <w:t>because</w:t>
      </w:r>
      <w:r w:rsidRPr="00951392">
        <w:rPr>
          <w:rFonts w:eastAsia="Cambria"/>
          <w:b/>
          <w:u w:val="single"/>
        </w:rPr>
        <w:t xml:space="preserve"> it is </w:t>
      </w:r>
      <w:r w:rsidRPr="00951392">
        <w:rPr>
          <w:rFonts w:eastAsia="Cambria"/>
          <w:b/>
          <w:highlight w:val="yellow"/>
          <w:u w:val="single"/>
        </w:rPr>
        <w:t>similar</w:t>
      </w:r>
      <w:r w:rsidRPr="00951392">
        <w:rPr>
          <w:rFonts w:eastAsia="Cambria"/>
          <w:b/>
          <w:u w:val="single"/>
        </w:rPr>
        <w:t xml:space="preserve"> in many respects </w:t>
      </w:r>
      <w:r w:rsidRPr="00951392">
        <w:rPr>
          <w:rFonts w:eastAsia="Cambria"/>
          <w:b/>
          <w:highlight w:val="yellow"/>
          <w:u w:val="single"/>
        </w:rPr>
        <w:t>to Earth and</w:t>
      </w:r>
      <w:r w:rsidRPr="00951392">
        <w:rPr>
          <w:rFonts w:eastAsia="Cambria"/>
          <w:b/>
          <w:u w:val="single"/>
        </w:rPr>
        <w:t xml:space="preserve">, crucially, </w:t>
      </w:r>
      <w:r w:rsidRPr="00951392">
        <w:rPr>
          <w:rFonts w:eastAsia="Cambria"/>
          <w:b/>
          <w:highlight w:val="yellow"/>
          <w:u w:val="single"/>
        </w:rPr>
        <w:t>possesses</w:t>
      </w:r>
      <w:r w:rsidRPr="00951392">
        <w:rPr>
          <w:rFonts w:eastAsia="Cambria"/>
          <w:b/>
          <w:u w:val="single"/>
        </w:rPr>
        <w:t xml:space="preserve"> a </w:t>
      </w:r>
      <w:r w:rsidRPr="00951392">
        <w:rPr>
          <w:rFonts w:eastAsia="Cambria"/>
          <w:b/>
          <w:iCs/>
          <w:highlight w:val="yellow"/>
          <w:u w:val="single"/>
          <w:bdr w:val="single" w:sz="8" w:space="0" w:color="auto"/>
        </w:rPr>
        <w:t>moderate</w:t>
      </w:r>
      <w:r w:rsidRPr="00951392">
        <w:rPr>
          <w:rFonts w:eastAsia="Cambria"/>
          <w:b/>
          <w:iCs/>
          <w:u w:val="single"/>
          <w:bdr w:val="single" w:sz="8" w:space="0" w:color="auto"/>
        </w:rPr>
        <w:t xml:space="preserve"> surface </w:t>
      </w:r>
      <w:r w:rsidRPr="00951392">
        <w:rPr>
          <w:rFonts w:eastAsia="Cambria"/>
          <w:b/>
          <w:iCs/>
          <w:highlight w:val="yellow"/>
          <w:u w:val="single"/>
          <w:bdr w:val="single" w:sz="8" w:space="0" w:color="auto"/>
        </w:rPr>
        <w:t>gravity</w:t>
      </w:r>
      <w:r w:rsidRPr="00951392">
        <w:rPr>
          <w:rFonts w:eastAsia="Cambria"/>
          <w:b/>
          <w:u w:val="single"/>
        </w:rPr>
        <w:t xml:space="preserve">, an </w:t>
      </w:r>
      <w:r w:rsidRPr="00951392">
        <w:rPr>
          <w:rFonts w:eastAsia="Cambria"/>
          <w:b/>
          <w:iCs/>
          <w:highlight w:val="yellow"/>
          <w:u w:val="single"/>
          <w:bdr w:val="single" w:sz="8" w:space="0" w:color="auto"/>
        </w:rPr>
        <w:t>atmosphere</w:t>
      </w:r>
      <w:r w:rsidRPr="00951392">
        <w:rPr>
          <w:rFonts w:eastAsia="Cambria"/>
          <w:b/>
          <w:highlight w:val="yellow"/>
          <w:u w:val="single"/>
        </w:rPr>
        <w:t xml:space="preserve">, </w:t>
      </w:r>
      <w:r w:rsidRPr="00951392">
        <w:rPr>
          <w:rFonts w:eastAsia="Cambria"/>
          <w:b/>
          <w:iCs/>
          <w:highlight w:val="yellow"/>
          <w:u w:val="single"/>
          <w:bdr w:val="single" w:sz="8" w:space="0" w:color="auto"/>
        </w:rPr>
        <w:t xml:space="preserve">abundant </w:t>
      </w:r>
      <w:proofErr w:type="gramStart"/>
      <w:r w:rsidRPr="00951392">
        <w:rPr>
          <w:rFonts w:eastAsia="Cambria"/>
          <w:b/>
          <w:iCs/>
          <w:highlight w:val="yellow"/>
          <w:u w:val="single"/>
          <w:bdr w:val="single" w:sz="8" w:space="0" w:color="auto"/>
        </w:rPr>
        <w:t>water</w:t>
      </w:r>
      <w:proofErr w:type="gramEnd"/>
      <w:r w:rsidRPr="00951392">
        <w:rPr>
          <w:rFonts w:eastAsia="Cambria"/>
          <w:b/>
          <w:iCs/>
          <w:highlight w:val="yellow"/>
          <w:u w:val="single"/>
          <w:bdr w:val="single" w:sz="8" w:space="0" w:color="auto"/>
        </w:rPr>
        <w:t xml:space="preserve"> and carbon</w:t>
      </w:r>
      <w:r w:rsidRPr="00951392">
        <w:rPr>
          <w:rFonts w:eastAsia="Cambria"/>
          <w:b/>
          <w:iCs/>
          <w:u w:val="single"/>
          <w:bdr w:val="single" w:sz="8" w:space="0" w:color="auto"/>
        </w:rPr>
        <w:t xml:space="preserve"> dioxide</w:t>
      </w:r>
      <w:r w:rsidRPr="00951392">
        <w:rPr>
          <w:rFonts w:eastAsia="Cambria"/>
          <w:b/>
          <w:u w:val="single"/>
        </w:rPr>
        <w:t xml:space="preserve">, together </w:t>
      </w:r>
      <w:r w:rsidRPr="00951392">
        <w:rPr>
          <w:rFonts w:eastAsia="Cambria"/>
          <w:b/>
          <w:highlight w:val="yellow"/>
          <w:u w:val="single"/>
        </w:rPr>
        <w:t>with</w:t>
      </w:r>
      <w:r w:rsidRPr="00951392">
        <w:rPr>
          <w:rFonts w:eastAsia="Cambria"/>
          <w:b/>
          <w:u w:val="single"/>
        </w:rPr>
        <w:t xml:space="preserve"> a range of </w:t>
      </w:r>
      <w:r w:rsidRPr="00951392">
        <w:rPr>
          <w:rFonts w:eastAsia="Cambria"/>
          <w:b/>
          <w:iCs/>
          <w:highlight w:val="yellow"/>
          <w:u w:val="single"/>
          <w:bdr w:val="single" w:sz="8" w:space="0" w:color="auto"/>
        </w:rPr>
        <w:t>essential minerals</w:t>
      </w:r>
      <w:r w:rsidRPr="00951392">
        <w:rPr>
          <w:rFonts w:eastAsia="Cambria"/>
          <w:b/>
          <w:u w:val="single"/>
        </w:rPr>
        <w:t>. Mars is</w:t>
      </w:r>
      <w:r w:rsidRPr="00951392">
        <w:rPr>
          <w:rFonts w:eastAsia="Cambria"/>
          <w:sz w:val="16"/>
        </w:rPr>
        <w:t xml:space="preserve"> our </w:t>
      </w:r>
      <w:r w:rsidRPr="00951392">
        <w:rPr>
          <w:rFonts w:eastAsia="Cambria"/>
          <w:b/>
          <w:u w:val="single"/>
        </w:rPr>
        <w:t>second closest planetary neighbor (after Venus)</w:t>
      </w:r>
      <w:r w:rsidRPr="00951392">
        <w:rPr>
          <w:rFonts w:eastAsia="Cambria"/>
          <w:sz w:val="16"/>
        </w:rPr>
        <w:t xml:space="preserve"> and a trip to Mars at the most favorable launch option takes about six months with current chemical rocket technology.</w:t>
      </w:r>
    </w:p>
    <w:p w14:paraId="72D272D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4544F8"/>
    <w:multiLevelType w:val="hybridMultilevel"/>
    <w:tmpl w:val="E6A4B28E"/>
    <w:lvl w:ilvl="0" w:tplc="DC5422A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57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7A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8E9"/>
    <w:rsid w:val="00100B28"/>
    <w:rsid w:val="00117316"/>
    <w:rsid w:val="001209B4"/>
    <w:rsid w:val="00171C3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D66"/>
    <w:rsid w:val="002502CF"/>
    <w:rsid w:val="00252E92"/>
    <w:rsid w:val="00267EBB"/>
    <w:rsid w:val="0027023B"/>
    <w:rsid w:val="00272F3F"/>
    <w:rsid w:val="00274EDB"/>
    <w:rsid w:val="002757D1"/>
    <w:rsid w:val="00275A9D"/>
    <w:rsid w:val="0027729E"/>
    <w:rsid w:val="002843B2"/>
    <w:rsid w:val="00284ED6"/>
    <w:rsid w:val="00290C5A"/>
    <w:rsid w:val="00290C92"/>
    <w:rsid w:val="0029647A"/>
    <w:rsid w:val="00296504"/>
    <w:rsid w:val="002B5511"/>
    <w:rsid w:val="002B7ACF"/>
    <w:rsid w:val="002C395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BF7"/>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5C2"/>
    <w:rsid w:val="0047482C"/>
    <w:rsid w:val="00475436"/>
    <w:rsid w:val="0048047E"/>
    <w:rsid w:val="00482AF9"/>
    <w:rsid w:val="00485A4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5E3"/>
    <w:rsid w:val="00580BFC"/>
    <w:rsid w:val="00581048"/>
    <w:rsid w:val="00581203"/>
    <w:rsid w:val="0058349C"/>
    <w:rsid w:val="00585496"/>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7BF"/>
    <w:rsid w:val="0065727C"/>
    <w:rsid w:val="00674A78"/>
    <w:rsid w:val="00696A16"/>
    <w:rsid w:val="006A4840"/>
    <w:rsid w:val="006A52A0"/>
    <w:rsid w:val="006A7E1D"/>
    <w:rsid w:val="006C3A56"/>
    <w:rsid w:val="006D13F4"/>
    <w:rsid w:val="006D2780"/>
    <w:rsid w:val="006D6AED"/>
    <w:rsid w:val="006E1AA9"/>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1DE1"/>
    <w:rsid w:val="008D724A"/>
    <w:rsid w:val="008E7A3E"/>
    <w:rsid w:val="008F41FD"/>
    <w:rsid w:val="008F4479"/>
    <w:rsid w:val="008F4BA0"/>
    <w:rsid w:val="00901726"/>
    <w:rsid w:val="00920E6A"/>
    <w:rsid w:val="00931816"/>
    <w:rsid w:val="00932C71"/>
    <w:rsid w:val="00946CEA"/>
    <w:rsid w:val="009509D5"/>
    <w:rsid w:val="009538F5"/>
    <w:rsid w:val="00957187"/>
    <w:rsid w:val="00960185"/>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9E7"/>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B6C"/>
    <w:rsid w:val="00B3569C"/>
    <w:rsid w:val="00B43676"/>
    <w:rsid w:val="00B5602D"/>
    <w:rsid w:val="00B57842"/>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B2E"/>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187D98"/>
  <w14:defaultImageDpi w14:val="300"/>
  <w15:docId w15:val="{4DCDA988-032A-E249-9925-CB91B00BF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557BF"/>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uiPriority w:val="9"/>
    <w:qFormat/>
    <w:rsid w:val="006557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57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557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6557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57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57BF"/>
  </w:style>
  <w:style w:type="character" w:customStyle="1" w:styleId="Heading1Char">
    <w:name w:val="Heading 1 Char"/>
    <w:aliases w:val="Pocket Char"/>
    <w:basedOn w:val="DefaultParagraphFont"/>
    <w:link w:val="Heading1"/>
    <w:uiPriority w:val="9"/>
    <w:rsid w:val="006557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57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557B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6557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557B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B,Intense Emphasis111,8"/>
    <w:basedOn w:val="DefaultParagraphFont"/>
    <w:uiPriority w:val="1"/>
    <w:qFormat/>
    <w:rsid w:val="006557B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6557B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557BF"/>
    <w:rPr>
      <w:color w:val="auto"/>
      <w:u w:val="none"/>
    </w:rPr>
  </w:style>
  <w:style w:type="character" w:styleId="Hyperlink">
    <w:name w:val="Hyperlink"/>
    <w:aliases w:val="heading 1 (block title),Read,Important,Card Text,Analytic Text,Internet link,Internet Link,Underline Char Char Char Char1,Heading 3 Char Char Char Char Char Char Char Char Char Char1,Char Char1,Heading 1 Char1,Pocket Char1,F2 - Heading 1 Char1"/>
    <w:basedOn w:val="DefaultParagraphFont"/>
    <w:link w:val="NoSpacing"/>
    <w:uiPriority w:val="99"/>
    <w:unhideWhenUsed/>
    <w:rsid w:val="006557BF"/>
    <w:rPr>
      <w:color w:val="auto"/>
      <w:u w:val="none"/>
    </w:rPr>
  </w:style>
  <w:style w:type="paragraph" w:styleId="DocumentMap">
    <w:name w:val="Document Map"/>
    <w:basedOn w:val="Normal"/>
    <w:link w:val="DocumentMapChar"/>
    <w:uiPriority w:val="99"/>
    <w:semiHidden/>
    <w:unhideWhenUsed/>
    <w:rsid w:val="006557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57BF"/>
    <w:rPr>
      <w:rFonts w:ascii="Lucida Grande" w:hAnsi="Lucida Grande" w:cs="Lucida Grande"/>
    </w:rPr>
  </w:style>
  <w:style w:type="paragraph" w:customStyle="1" w:styleId="textbold">
    <w:name w:val="text bold"/>
    <w:basedOn w:val="Normal"/>
    <w:link w:val="Emphasis"/>
    <w:uiPriority w:val="20"/>
    <w:qFormat/>
    <w:rsid w:val="006557BF"/>
    <w:pPr>
      <w:ind w:left="720"/>
      <w:jc w:val="both"/>
    </w:pPr>
    <w:rPr>
      <w:rFonts w:eastAsiaTheme="minorEastAsia"/>
      <w:b/>
      <w:iCs/>
      <w:szCs w:val="24"/>
      <w:u w:val="single"/>
    </w:rPr>
  </w:style>
  <w:style w:type="paragraph" w:customStyle="1" w:styleId="card">
    <w:name w:val="card"/>
    <w:aliases w:val="Medium Grid 21"/>
    <w:basedOn w:val="Normal"/>
    <w:next w:val="Normal"/>
    <w:uiPriority w:val="1"/>
    <w:qFormat/>
    <w:rsid w:val="00960185"/>
    <w:pPr>
      <w:ind w:left="288" w:right="288"/>
    </w:pPr>
    <w:rPr>
      <w:rFonts w:asciiTheme="minorHAnsi" w:eastAsiaTheme="minorEastAsia" w:hAnsiTheme="minorHAnsi"/>
      <w:szCs w:val="24"/>
      <w:u w:val="single"/>
    </w:rPr>
  </w:style>
  <w:style w:type="paragraph" w:customStyle="1" w:styleId="Emphasis1">
    <w:name w:val="Emphasis1"/>
    <w:basedOn w:val="Normal"/>
    <w:uiPriority w:val="20"/>
    <w:qFormat/>
    <w:rsid w:val="0058549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46CE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4665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affairs.com/articles/united-states/2019-03-25/world-still-getting-better-even-under-trum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ffectivealtruism.org/articles/cause-profile-long-run-future/"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hyperlink" Target="http://www.jstor.org/stable/j.ctvbnm3r9.11" TargetMode="External"/><Relationship Id="rId4" Type="http://schemas.openxmlformats.org/officeDocument/2006/relationships/customXml" Target="../customXml/item4.xml"/><Relationship Id="rId9" Type="http://schemas.openxmlformats.org/officeDocument/2006/relationships/hyperlink" Target="https://www.sciencedirect.com/science/article/pii/S0030438717300108" TargetMode="Externa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39</Pages>
  <Words>13960</Words>
  <Characters>79577</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93351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19</cp:revision>
  <dcterms:created xsi:type="dcterms:W3CDTF">2022-01-16T19:25:00Z</dcterms:created>
  <dcterms:modified xsi:type="dcterms:W3CDTF">2022-01-16T20:12:00Z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