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888E7" w14:textId="77777777" w:rsidR="000919F3" w:rsidRDefault="000919F3" w:rsidP="000919F3">
      <w:pPr>
        <w:pStyle w:val="Heading1"/>
      </w:pPr>
      <w:r>
        <w:t>1NC vs Stockdale RP</w:t>
      </w:r>
    </w:p>
    <w:p w14:paraId="0D18E4B5" w14:textId="77777777" w:rsidR="000919F3" w:rsidRDefault="000919F3" w:rsidP="000919F3">
      <w:pPr>
        <w:pStyle w:val="Heading2"/>
      </w:pPr>
      <w:r>
        <w:lastRenderedPageBreak/>
        <w:t>1</w:t>
      </w:r>
    </w:p>
    <w:p w14:paraId="0F0A9EB1" w14:textId="77777777" w:rsidR="000919F3" w:rsidRPr="003B6FB1" w:rsidRDefault="000919F3" w:rsidP="000919F3">
      <w:pPr>
        <w:pStyle w:val="Heading3"/>
      </w:pPr>
      <w:r>
        <w:lastRenderedPageBreak/>
        <w:t>1nc – t</w:t>
      </w:r>
    </w:p>
    <w:p w14:paraId="2576A2DA" w14:textId="77777777" w:rsidR="000919F3" w:rsidRDefault="000919F3" w:rsidP="000919F3">
      <w:pPr>
        <w:pStyle w:val="Heading4"/>
      </w:pPr>
      <w:r>
        <w:t>Interpretation: the aff cannot specify a type of space appropriation</w:t>
      </w:r>
    </w:p>
    <w:p w14:paraId="535241A9" w14:textId="77777777" w:rsidR="000919F3" w:rsidRPr="003965CB" w:rsidRDefault="000919F3" w:rsidP="000919F3">
      <w:pPr>
        <w:pStyle w:val="Heading4"/>
      </w:pPr>
      <w:r>
        <w:t xml:space="preserve">Bare plurals imply a generic “rules reading” in the context of </w:t>
      </w:r>
      <w:r>
        <w:rPr>
          <w:u w:val="single"/>
        </w:rPr>
        <w:t>moral statements</w:t>
      </w:r>
    </w:p>
    <w:p w14:paraId="15ADE0A4" w14:textId="77777777" w:rsidR="000919F3" w:rsidRPr="003965CB" w:rsidRDefault="000919F3" w:rsidP="000919F3">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4A8FAACD" w14:textId="77777777" w:rsidR="000919F3" w:rsidRPr="003965CB" w:rsidRDefault="000919F3" w:rsidP="000919F3">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04984F4C" w14:textId="77777777" w:rsidR="000919F3" w:rsidRPr="003965CB" w:rsidRDefault="000919F3" w:rsidP="000919F3">
      <w:pPr>
        <w:rPr>
          <w:sz w:val="16"/>
        </w:rPr>
      </w:pPr>
      <w:r w:rsidRPr="003965CB">
        <w:rPr>
          <w:sz w:val="16"/>
        </w:rPr>
        <w:t xml:space="preserve">(40) Bishops move diagonally. </w:t>
      </w:r>
    </w:p>
    <w:p w14:paraId="6226BB66" w14:textId="77777777" w:rsidR="000919F3" w:rsidRPr="003965CB" w:rsidRDefault="000919F3" w:rsidP="000919F3">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2F01904" w14:textId="77777777" w:rsidR="000919F3" w:rsidRPr="003965CB" w:rsidRDefault="000919F3" w:rsidP="000919F3">
      <w:pPr>
        <w:rPr>
          <w:sz w:val="16"/>
        </w:rPr>
      </w:pPr>
      <w:r w:rsidRPr="003965CB">
        <w:rPr>
          <w:sz w:val="16"/>
        </w:rPr>
        <w:t>(41) a. Bananas sell for $0.49/lb.</w:t>
      </w:r>
    </w:p>
    <w:p w14:paraId="4FFC6394" w14:textId="77777777" w:rsidR="000919F3" w:rsidRPr="003965CB" w:rsidRDefault="000919F3" w:rsidP="000919F3">
      <w:pPr>
        <w:rPr>
          <w:sz w:val="16"/>
        </w:rPr>
      </w:pPr>
      <w:r w:rsidRPr="003965CB">
        <w:rPr>
          <w:sz w:val="16"/>
        </w:rPr>
        <w:t>b. Bananas sell for $1.00/lb.</w:t>
      </w:r>
    </w:p>
    <w:p w14:paraId="2084F64B" w14:textId="77777777" w:rsidR="000919F3" w:rsidRPr="003965CB" w:rsidRDefault="000919F3" w:rsidP="000919F3">
      <w:pPr>
        <w:rPr>
          <w:sz w:val="16"/>
        </w:rPr>
      </w:pPr>
      <w:r w:rsidRPr="003965CB">
        <w:rPr>
          <w:sz w:val="16"/>
        </w:rPr>
        <w:t>Consequently, Carlson reaches the conclusion that the rules and regulations approach is the correct one, whereas the inductivist view is wrong.</w:t>
      </w:r>
    </w:p>
    <w:p w14:paraId="27E95757" w14:textId="77777777" w:rsidR="000919F3" w:rsidRPr="003965CB" w:rsidRDefault="000919F3" w:rsidP="000919F3">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3DC87202" w14:textId="77777777" w:rsidR="000919F3" w:rsidRPr="003965CB" w:rsidRDefault="000919F3" w:rsidP="000919F3">
      <w:pPr>
        <w:rPr>
          <w:sz w:val="16"/>
        </w:rPr>
      </w:pPr>
      <w:r w:rsidRPr="003965CB">
        <w:rPr>
          <w:sz w:val="16"/>
        </w:rPr>
        <w:t>(42) a. Bananas actually sell for $0.49/lb.</w:t>
      </w:r>
    </w:p>
    <w:p w14:paraId="4DCA828E" w14:textId="77777777" w:rsidR="000919F3" w:rsidRPr="003965CB" w:rsidRDefault="000919F3" w:rsidP="000919F3">
      <w:pPr>
        <w:rPr>
          <w:sz w:val="16"/>
        </w:rPr>
      </w:pPr>
      <w:r w:rsidRPr="003965CB">
        <w:rPr>
          <w:sz w:val="16"/>
        </w:rPr>
        <w:t>b. In fact, bananas sell for $1.00/lb.</w:t>
      </w:r>
    </w:p>
    <w:p w14:paraId="6CFF5487" w14:textId="77777777" w:rsidR="000919F3" w:rsidRDefault="000919F3" w:rsidP="000919F3">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analysed by some sort of inductivist account; </w:t>
      </w:r>
      <w:r w:rsidRPr="008809C7">
        <w:rPr>
          <w:rStyle w:val="StyleUnderline"/>
        </w:rPr>
        <w:t>when they are used in the latter sense, they ought to be analysed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1A5AC22C" w14:textId="77777777" w:rsidR="000919F3" w:rsidRDefault="000919F3" w:rsidP="000919F3">
      <w:pPr>
        <w:pStyle w:val="Heading4"/>
      </w:pPr>
      <w:r w:rsidRPr="00BC4B37">
        <w:lastRenderedPageBreak/>
        <w:t>Violation—</w:t>
      </w:r>
      <w:r>
        <w:t>they specified starlink</w:t>
      </w:r>
    </w:p>
    <w:p w14:paraId="26D7C0AB" w14:textId="77777777" w:rsidR="000919F3" w:rsidRDefault="000919F3" w:rsidP="000919F3">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3E0719D1" w14:textId="77777777" w:rsidR="000919F3" w:rsidRPr="00837EEA" w:rsidRDefault="000919F3" w:rsidP="000919F3">
      <w:pPr>
        <w:pStyle w:val="Heading4"/>
      </w:pPr>
      <w:r>
        <w:t>Competing interps – reasonability is arbitrary and invites intervention</w:t>
      </w:r>
    </w:p>
    <w:p w14:paraId="31763B85" w14:textId="77777777" w:rsidR="000919F3" w:rsidRPr="008809C7" w:rsidRDefault="000919F3" w:rsidP="000919F3">
      <w:pPr>
        <w:pStyle w:val="Heading4"/>
      </w:pPr>
      <w:r w:rsidRPr="00A5506B">
        <w:rPr>
          <w:u w:val="single"/>
        </w:rPr>
        <w:t>No RVI’s</w:t>
      </w:r>
      <w:r>
        <w:t xml:space="preserve"> –  Forces the 1NC to go all-in on Theory which kills substance education,</w:t>
      </w:r>
    </w:p>
    <w:p w14:paraId="1FD639EE" w14:textId="77777777" w:rsidR="000919F3" w:rsidRDefault="000919F3" w:rsidP="000919F3">
      <w:pPr>
        <w:pStyle w:val="Heading2"/>
      </w:pPr>
      <w:r>
        <w:lastRenderedPageBreak/>
        <w:t>2</w:t>
      </w:r>
    </w:p>
    <w:p w14:paraId="7879266A" w14:textId="77777777" w:rsidR="000919F3" w:rsidRDefault="000919F3" w:rsidP="000919F3">
      <w:pPr>
        <w:pStyle w:val="Heading3"/>
      </w:pPr>
      <w:r>
        <w:lastRenderedPageBreak/>
        <w:t>1nc – t</w:t>
      </w:r>
    </w:p>
    <w:p w14:paraId="5AC3B13C" w14:textId="77777777" w:rsidR="000919F3" w:rsidRDefault="000919F3" w:rsidP="000919F3">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20732709" w14:textId="77777777" w:rsidR="000919F3" w:rsidRPr="00402762" w:rsidRDefault="000919F3" w:rsidP="000919F3"/>
    <w:p w14:paraId="7CAD4EBF" w14:textId="77777777" w:rsidR="000919F3" w:rsidRPr="00CF064B" w:rsidRDefault="000919F3" w:rsidP="000919F3">
      <w:pPr>
        <w:pStyle w:val="Heading4"/>
      </w:pPr>
      <w:r w:rsidRPr="00CF064B">
        <w:t>Ou</w:t>
      </w:r>
      <w:r>
        <w:t xml:space="preserve">ter space starts 372 miles above the surface of earth. </w:t>
      </w:r>
    </w:p>
    <w:p w14:paraId="1FB2E45C" w14:textId="77777777" w:rsidR="000919F3" w:rsidRPr="006B1489" w:rsidRDefault="000919F3" w:rsidP="000919F3">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Sachin</w:t>
      </w:r>
    </w:p>
    <w:p w14:paraId="2CEF5159" w14:textId="77777777" w:rsidR="000919F3" w:rsidRDefault="000919F3" w:rsidP="000919F3">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a distance of around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The majority of the mass of the entire atmosphere is contained in the troposphere—between approximately 75 and 80 percent. Most of the water vapor in the atmosphere, along with dust and ash particles, are found in the troposphere—explaining why most of Earth’s clouds are located in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that temperatures increase with altitude. Solar radiation makes the upper regions of the thermosphere very hot, reaching temperatures as high as 2,000°C (3,600°F). </w:t>
      </w:r>
      <w:r w:rsidRPr="008B3792">
        <w:rPr>
          <w:rStyle w:val="StyleUnderline"/>
          <w:highlight w:val="green"/>
        </w:rPr>
        <w:t>The uppermost layer</w:t>
      </w:r>
      <w:r w:rsidRPr="008C31BF">
        <w:rPr>
          <w:sz w:val="14"/>
        </w:rPr>
        <w:t xml:space="preserve">, that blends with what is </w:t>
      </w:r>
      <w:r w:rsidRPr="008B3792">
        <w:rPr>
          <w:rStyle w:val="StyleUnderline"/>
          <w:highlight w:val="green"/>
        </w:rPr>
        <w:t>considered to be outer space, is the exosphere.</w:t>
      </w:r>
      <w:r w:rsidRPr="008C31BF">
        <w:rPr>
          <w:sz w:val="14"/>
        </w:rPr>
        <w:t xml:space="preserve"> The pull of Earth’s gravity is so small here that molecules of gas escape into outer space.</w:t>
      </w:r>
    </w:p>
    <w:p w14:paraId="74109873" w14:textId="77777777" w:rsidR="000919F3" w:rsidRPr="008C31BF" w:rsidRDefault="000919F3" w:rsidP="000919F3">
      <w:pPr>
        <w:rPr>
          <w:sz w:val="14"/>
        </w:rPr>
      </w:pPr>
    </w:p>
    <w:p w14:paraId="3BB55ACE" w14:textId="77777777" w:rsidR="000919F3" w:rsidRDefault="000919F3" w:rsidP="000919F3">
      <w:pPr>
        <w:pStyle w:val="Heading4"/>
      </w:pPr>
      <w:r>
        <w:t xml:space="preserve">Starlink’s satelites reach 340 Miles above earth’s surface. </w:t>
      </w:r>
    </w:p>
    <w:p w14:paraId="37696162" w14:textId="77777777" w:rsidR="000919F3" w:rsidRPr="00522F2F" w:rsidRDefault="000919F3" w:rsidP="000919F3">
      <w:r w:rsidRPr="00522F2F">
        <w:rPr>
          <w:rStyle w:val="Style13ptBold"/>
        </w:rPr>
        <w:t>Mann 19</w:t>
      </w:r>
      <w:r>
        <w:t>, [</w:t>
      </w:r>
      <w:r w:rsidRPr="00522F2F">
        <w:t xml:space="preserve">Adam Mann, 5-24-2019, "Starlink: SpaceX's satellite internet project," Space, </w:t>
      </w:r>
      <w:hyperlink r:id="rId10" w:history="1">
        <w:r w:rsidRPr="00944CD2">
          <w:rPr>
            <w:rStyle w:val="Hyperlink"/>
          </w:rPr>
          <w:t>https://www.space.com/spacex-starlink-satellites.html</w:t>
        </w:r>
      </w:hyperlink>
      <w:r>
        <w:t>] Sachin</w:t>
      </w:r>
    </w:p>
    <w:p w14:paraId="60C9D08E" w14:textId="77777777" w:rsidR="000919F3" w:rsidRDefault="000919F3" w:rsidP="000919F3">
      <w:r w:rsidRPr="001C5769">
        <w:t xml:space="preserve">The first 60 </w:t>
      </w:r>
      <w:r w:rsidRPr="008B3792">
        <w:rPr>
          <w:rStyle w:val="StyleUnderline"/>
          <w:highlight w:val="green"/>
        </w:rPr>
        <w:t>Starlink satellites</w:t>
      </w:r>
      <w:r w:rsidRPr="001C5769">
        <w:t xml:space="preserve"> were launched on May 23, 2019, aboard a SpaceX Falcon 9 rocket. The satellites successfully </w:t>
      </w:r>
      <w:r w:rsidRPr="008B3792">
        <w:rPr>
          <w:rStyle w:val="StyleUnderline"/>
          <w:highlight w:val="green"/>
        </w:rPr>
        <w:t>reached t</w:t>
      </w:r>
      <w:r w:rsidRPr="001C5769">
        <w:t xml:space="preserve">heir operational </w:t>
      </w:r>
      <w:r w:rsidRPr="008B3792">
        <w:rPr>
          <w:rStyle w:val="StyleUnderline"/>
          <w:highlight w:val="gree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3952BD44" w14:textId="77777777" w:rsidR="000919F3" w:rsidRDefault="000919F3" w:rsidP="000919F3">
      <w:pPr>
        <w:pStyle w:val="Heading4"/>
      </w:pPr>
      <w:r>
        <w:t>Violation: 340 miles is less than the 372 miles necessary to be considered outer space</w:t>
      </w:r>
    </w:p>
    <w:p w14:paraId="36339FD6" w14:textId="77777777" w:rsidR="000919F3" w:rsidRPr="00D81C52" w:rsidRDefault="000919F3" w:rsidP="000919F3"/>
    <w:p w14:paraId="7587AF2D" w14:textId="77777777" w:rsidR="000919F3" w:rsidRDefault="000919F3" w:rsidP="000919F3">
      <w:pPr>
        <w:pStyle w:val="Heading4"/>
      </w:pPr>
      <w:r>
        <w:lastRenderedPageBreak/>
        <w:t>Vote neg for limits and ground: the aff interpretation explodes the topic to allow any aff about space generally which structurally alters the neg research burden because there’s a qualitative difference between outer space and the atmosohere – kills core neg generics like space col bad and mining that don’t link if you specify a part of space</w:t>
      </w:r>
    </w:p>
    <w:p w14:paraId="71585AC3" w14:textId="77777777" w:rsidR="000919F3" w:rsidRDefault="000919F3" w:rsidP="000919F3">
      <w:pPr>
        <w:pStyle w:val="Heading2"/>
      </w:pPr>
      <w:r>
        <w:lastRenderedPageBreak/>
        <w:t>3</w:t>
      </w:r>
    </w:p>
    <w:p w14:paraId="659EF023" w14:textId="77777777" w:rsidR="000919F3" w:rsidRDefault="000919F3" w:rsidP="000919F3">
      <w:pPr>
        <w:pStyle w:val="Heading3"/>
      </w:pPr>
      <w:r>
        <w:lastRenderedPageBreak/>
        <w:t>1nc – t</w:t>
      </w:r>
    </w:p>
    <w:p w14:paraId="1D6F4DF3" w14:textId="77777777" w:rsidR="000919F3" w:rsidRDefault="000919F3" w:rsidP="000919F3">
      <w:pPr>
        <w:pStyle w:val="Heading4"/>
        <w:rPr>
          <w:sz w:val="16"/>
        </w:rPr>
      </w:pPr>
      <w:r>
        <w:t xml:space="preserve"> </w:t>
      </w:r>
      <w:r w:rsidRPr="003E6DE1">
        <w:rPr>
          <w:u w:val="single"/>
        </w:rPr>
        <w:t>Interp</w:t>
      </w:r>
      <w:r>
        <w:t xml:space="preserve"> – the Affirmative must </w:t>
      </w:r>
      <w:r>
        <w:rPr>
          <w:u w:val="single"/>
        </w:rPr>
        <w:t>only</w:t>
      </w:r>
      <w:r>
        <w:t xml:space="preserve"> defend that appropriation of outer space is unjust.</w:t>
      </w:r>
    </w:p>
    <w:p w14:paraId="520E37F2" w14:textId="77777777" w:rsidR="000919F3" w:rsidRDefault="000919F3" w:rsidP="000919F3">
      <w:pPr>
        <w:pStyle w:val="Heading4"/>
      </w:pPr>
      <w:r>
        <w:t xml:space="preserve">Unjust refers to a </w:t>
      </w:r>
      <w:r>
        <w:rPr>
          <w:u w:val="single"/>
        </w:rPr>
        <w:t>negative action</w:t>
      </w:r>
      <w:r>
        <w:t xml:space="preserve"> – it means </w:t>
      </w:r>
      <w:r>
        <w:rPr>
          <w:u w:val="single"/>
        </w:rPr>
        <w:t>contrary</w:t>
      </w:r>
      <w:r>
        <w:t>.</w:t>
      </w:r>
    </w:p>
    <w:p w14:paraId="0685227F" w14:textId="77777777" w:rsidR="000919F3" w:rsidRPr="00D92843" w:rsidRDefault="000919F3" w:rsidP="000919F3">
      <w:r w:rsidRPr="002B1040">
        <w:rPr>
          <w:rStyle w:val="Style13ptBold"/>
        </w:rPr>
        <w:t>Black Laws No Date</w:t>
      </w:r>
      <w:r w:rsidRPr="002B1040">
        <w:t xml:space="preserve"> "What is Unjust?"</w:t>
      </w:r>
      <w:r>
        <w:t xml:space="preserve"> </w:t>
      </w:r>
      <w:hyperlink r:id="rId11" w:history="1">
        <w:r w:rsidRPr="003650B6">
          <w:rPr>
            <w:rStyle w:val="Hyperlink"/>
          </w:rPr>
          <w:t>https://thelawdictionary.org/unjust/</w:t>
        </w:r>
      </w:hyperlink>
      <w:r>
        <w:t xml:space="preserve"> //Elmer</w:t>
      </w:r>
    </w:p>
    <w:p w14:paraId="3C8924F9" w14:textId="77777777" w:rsidR="000919F3" w:rsidRDefault="000919F3" w:rsidP="000919F3">
      <w:pPr>
        <w:rPr>
          <w:sz w:val="16"/>
        </w:rPr>
      </w:pPr>
      <w:r w:rsidRPr="00244B1F">
        <w:rPr>
          <w:rStyle w:val="Emphasis"/>
          <w:highlight w:val="green"/>
        </w:rPr>
        <w:t>Contrary to right and justice</w:t>
      </w:r>
      <w:r w:rsidRPr="002B1040">
        <w:rPr>
          <w:sz w:val="16"/>
        </w:rPr>
        <w:t>, or to the enjoyment of his rights by another</w:t>
      </w:r>
      <w:r w:rsidRPr="00244B1F">
        <w:rPr>
          <w:rStyle w:val="Emphasis"/>
          <w:highlight w:val="green"/>
        </w:rPr>
        <w:t>, or to the standards of conduct furnished by the laws</w:t>
      </w:r>
      <w:r w:rsidRPr="002B1040">
        <w:rPr>
          <w:sz w:val="16"/>
        </w:rPr>
        <w:t>.</w:t>
      </w:r>
    </w:p>
    <w:p w14:paraId="745C3F31" w14:textId="77777777" w:rsidR="000919F3" w:rsidRPr="000E26F9" w:rsidRDefault="000919F3" w:rsidP="000919F3">
      <w:pPr>
        <w:pStyle w:val="Heading4"/>
      </w:pPr>
      <w:r>
        <w:t>Violation: Their aff section defends that private entities ought not appropriate through megaconstellations, which is extra T</w:t>
      </w:r>
    </w:p>
    <w:p w14:paraId="11F139BC" w14:textId="77777777" w:rsidR="000919F3" w:rsidRDefault="000919F3" w:rsidP="000919F3">
      <w:pPr>
        <w:pStyle w:val="Heading4"/>
      </w:pP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w:t>
      </w:r>
    </w:p>
    <w:p w14:paraId="6E408962" w14:textId="77777777" w:rsidR="000919F3" w:rsidRPr="008809C7" w:rsidRDefault="000919F3" w:rsidP="000919F3"/>
    <w:p w14:paraId="3CE35542" w14:textId="77777777" w:rsidR="000919F3" w:rsidRDefault="000919F3" w:rsidP="000919F3">
      <w:pPr>
        <w:pStyle w:val="Heading2"/>
      </w:pPr>
      <w:r>
        <w:lastRenderedPageBreak/>
        <w:t>4</w:t>
      </w:r>
    </w:p>
    <w:p w14:paraId="784AAB1A" w14:textId="77777777" w:rsidR="000919F3" w:rsidRPr="00C26945" w:rsidRDefault="000919F3" w:rsidP="000919F3">
      <w:pPr>
        <w:pStyle w:val="Heading3"/>
      </w:pPr>
      <w:r>
        <w:lastRenderedPageBreak/>
        <w:t>1nc – k</w:t>
      </w:r>
    </w:p>
    <w:p w14:paraId="6392F463" w14:textId="77777777" w:rsidR="000919F3" w:rsidRPr="006802DC" w:rsidRDefault="000919F3" w:rsidP="000919F3">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17B66231" w14:textId="77777777" w:rsidR="000919F3" w:rsidRPr="006802DC" w:rsidRDefault="000919F3" w:rsidP="000919F3">
      <w:pPr>
        <w:rPr>
          <w:rStyle w:val="Style13ptBold"/>
          <w:rFonts w:cstheme="majorHAnsi"/>
        </w:rPr>
      </w:pPr>
      <w:r w:rsidRPr="006802DC">
        <w:rPr>
          <w:rStyle w:val="Style13ptBold"/>
          <w:rFonts w:cstheme="majorHAnsi"/>
        </w:rPr>
        <w:t>Tuck and Yang 12</w:t>
      </w:r>
    </w:p>
    <w:p w14:paraId="4AE1BEAD" w14:textId="77777777" w:rsidR="000919F3" w:rsidRPr="006802DC" w:rsidRDefault="000919F3" w:rsidP="000919F3">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515CDA9F" w14:textId="77777777" w:rsidR="000919F3" w:rsidRDefault="000919F3" w:rsidP="000919F3">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This is why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Ree,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723BF58D" w14:textId="77777777" w:rsidR="000919F3" w:rsidRPr="00675C1C" w:rsidRDefault="000919F3" w:rsidP="000919F3">
      <w:pPr>
        <w:pStyle w:val="Heading4"/>
      </w:pPr>
      <w:r w:rsidRPr="00675C1C">
        <w:t xml:space="preserve">The 1AC’s descriptions of Space aren’t neutral, but replicate the project of Western rationality and enlightenment </w:t>
      </w:r>
      <w:r>
        <w:t xml:space="preserve">that depend on the ongoing colonization of spacetime and disappearance of the Native as a backwards impediment to progress </w:t>
      </w:r>
    </w:p>
    <w:p w14:paraId="014822BB" w14:textId="77777777" w:rsidR="000919F3" w:rsidRPr="000100B3" w:rsidRDefault="000919F3" w:rsidP="000919F3">
      <w:r w:rsidRPr="000100B3">
        <w:rPr>
          <w:rStyle w:val="Style13ptBold"/>
        </w:rPr>
        <w:t>Sammler and Lynch 21</w:t>
      </w:r>
      <w:r>
        <w:t xml:space="preserve"> </w:t>
      </w:r>
      <w:r w:rsidRPr="0011010F">
        <w:rPr>
          <w:sz w:val="16"/>
          <w:szCs w:val="16"/>
        </w:rPr>
        <w:t xml:space="preserve">– * Assistant Professor California State University, Maritime Academy, **Assistant Professor Department of Geography at University of Nevada-Reno [Katherine, Casey, “Apparatuses of observation and occupation: Settler colonialism and space science in Hawai'I,” 9/2/2021, Environment and Planning D: Society and Space, DKP] </w:t>
      </w:r>
    </w:p>
    <w:p w14:paraId="476900D4" w14:textId="77777777" w:rsidR="000919F3" w:rsidRPr="0011010F" w:rsidRDefault="000919F3" w:rsidP="000919F3">
      <w:pPr>
        <w:spacing w:line="240" w:lineRule="auto"/>
        <w:contextualSpacing/>
        <w:rPr>
          <w:sz w:val="16"/>
          <w:szCs w:val="16"/>
        </w:rPr>
      </w:pPr>
      <w:r w:rsidRPr="0011010F">
        <w:rPr>
          <w:sz w:val="16"/>
          <w:szCs w:val="16"/>
        </w:rPr>
        <w:t>Settling time</w:t>
      </w:r>
    </w:p>
    <w:p w14:paraId="225194E4" w14:textId="77777777" w:rsidR="000919F3" w:rsidRPr="00675C1C" w:rsidRDefault="000919F3" w:rsidP="000919F3">
      <w:pPr>
        <w:spacing w:line="240" w:lineRule="auto"/>
        <w:ind w:left="720"/>
        <w:contextualSpacing/>
        <w:rPr>
          <w:sz w:val="16"/>
          <w:szCs w:val="16"/>
        </w:rPr>
      </w:pPr>
      <w:r w:rsidRPr="0011010F">
        <w:rPr>
          <w:sz w:val="16"/>
          <w:szCs w:val="16"/>
        </w:rPr>
        <w:t>As an empire of time rather than space … many significant American national theorists sought to escape the political paradoxes of space by conquering time. (Allen, 2008: 13)</w:t>
      </w:r>
    </w:p>
    <w:p w14:paraId="2EC9C5E5" w14:textId="77777777" w:rsidR="000919F3" w:rsidRPr="00675C1C" w:rsidRDefault="000919F3" w:rsidP="000919F3">
      <w:pPr>
        <w:spacing w:line="240" w:lineRule="auto"/>
        <w:contextualSpacing/>
        <w:rPr>
          <w:u w:val="single"/>
        </w:rPr>
      </w:pPr>
      <w:r w:rsidRPr="0011010F">
        <w:rPr>
          <w:sz w:val="16"/>
        </w:rPr>
        <w:t xml:space="preserve">Allen examines </w:t>
      </w:r>
      <w:r w:rsidRPr="000100B3">
        <w:rPr>
          <w:rStyle w:val="StyleUnderline"/>
        </w:rPr>
        <w:t>how U.S</w:t>
      </w:r>
      <w:r w:rsidRPr="00675C1C">
        <w:rPr>
          <w:rStyle w:val="StyleUnderline"/>
        </w:rPr>
        <w:t>. empire depends upon</w:t>
      </w:r>
      <w:r w:rsidRPr="00675C1C">
        <w:rPr>
          <w:sz w:val="16"/>
        </w:rPr>
        <w:t xml:space="preserve"> three notions of time: a romanticized historical time recounting myths of the nation’s founding, the geological time of natural history, and the mechanized time of the clock and apparatuses of </w:t>
      </w:r>
      <w:r w:rsidRPr="00675C1C">
        <w:rPr>
          <w:sz w:val="16"/>
        </w:rPr>
        <w:lastRenderedPageBreak/>
        <w:t xml:space="preserve">measurement. The </w:t>
      </w:r>
      <w:r w:rsidRPr="00675C1C">
        <w:rPr>
          <w:rStyle w:val="StyleUnderline"/>
        </w:rPr>
        <w:t xml:space="preserve">organization and </w:t>
      </w:r>
      <w:r w:rsidRPr="00675C1C">
        <w:rPr>
          <w:rStyle w:val="Emphasis"/>
        </w:rPr>
        <w:t>control over</w:t>
      </w:r>
      <w:r w:rsidRPr="00675C1C">
        <w:rPr>
          <w:sz w:val="16"/>
        </w:rPr>
        <w:t xml:space="preserve"> these three</w:t>
      </w:r>
      <w:r w:rsidRPr="00675C1C">
        <w:rPr>
          <w:rStyle w:val="StyleUnderline"/>
        </w:rPr>
        <w:t xml:space="preserve"> temporalities </w:t>
      </w:r>
      <w:r w:rsidRPr="00675C1C">
        <w:rPr>
          <w:sz w:val="16"/>
        </w:rPr>
        <w:t>constitutes a colonial totality (Matson and Nunn, 2017</w:t>
      </w:r>
      <w:r w:rsidRPr="00675C1C">
        <w:rPr>
          <w:rStyle w:val="StyleUnderline"/>
        </w:rPr>
        <w:t>) that works to settle time as much as space in the projection of settler futures.</w:t>
      </w:r>
    </w:p>
    <w:p w14:paraId="0DB9BE95" w14:textId="77777777" w:rsidR="000919F3" w:rsidRPr="00675C1C" w:rsidRDefault="000919F3" w:rsidP="000919F3">
      <w:pPr>
        <w:spacing w:line="240" w:lineRule="auto"/>
        <w:contextualSpacing/>
        <w:rPr>
          <w:sz w:val="16"/>
        </w:rPr>
      </w:pPr>
      <w:r w:rsidRPr="00675C1C">
        <w:rPr>
          <w:rStyle w:val="StyleUnderline"/>
        </w:rPr>
        <w:t xml:space="preserve">The projection of </w:t>
      </w:r>
      <w:r w:rsidRPr="00675C1C">
        <w:rPr>
          <w:rStyle w:val="StyleUnderline"/>
          <w:highlight w:val="green"/>
        </w:rPr>
        <w:t xml:space="preserve">settler futures depends on </w:t>
      </w:r>
      <w:r w:rsidRPr="00675C1C">
        <w:rPr>
          <w:rStyle w:val="StyleUnderline"/>
        </w:rPr>
        <w:t xml:space="preserve">the </w:t>
      </w:r>
      <w:r w:rsidRPr="00675C1C">
        <w:rPr>
          <w:rStyle w:val="StyleUnderline"/>
          <w:highlight w:val="green"/>
        </w:rPr>
        <w:t>ordering of time, constituted by</w:t>
      </w:r>
      <w:r w:rsidRPr="000100B3">
        <w:rPr>
          <w:rStyle w:val="StyleUnderline"/>
        </w:rPr>
        <w:t xml:space="preserve"> ideologies of progress</w:t>
      </w:r>
      <w:r w:rsidRPr="0011010F">
        <w:rPr>
          <w:sz w:val="16"/>
        </w:rPr>
        <w:t xml:space="preserve">, of a mythologized past and present oriented toward the future. </w:t>
      </w:r>
      <w:r w:rsidRPr="00675C1C">
        <w:rPr>
          <w:rStyle w:val="StyleUnderline"/>
          <w:highlight w:val="green"/>
        </w:rPr>
        <w:t>Scientific “progress”</w:t>
      </w:r>
      <w:r w:rsidRPr="000100B3">
        <w:rPr>
          <w:rStyle w:val="StyleUnderline"/>
        </w:rPr>
        <w:t xml:space="preserve"> is </w:t>
      </w:r>
      <w:r w:rsidRPr="00675C1C">
        <w:rPr>
          <w:rStyle w:val="StyleUnderline"/>
          <w:highlight w:val="green"/>
        </w:rPr>
        <w:t>positioned a</w:t>
      </w:r>
      <w:r w:rsidRPr="000100B3">
        <w:rPr>
          <w:rStyle w:val="StyleUnderline"/>
        </w:rPr>
        <w:t xml:space="preserve">s a universal value </w:t>
      </w:r>
      <w:r w:rsidRPr="00675C1C">
        <w:rPr>
          <w:rStyle w:val="StyleUnderline"/>
          <w:highlight w:val="green"/>
        </w:rPr>
        <w:t>key to constructing the future,</w:t>
      </w:r>
      <w:r w:rsidRPr="000100B3">
        <w:rPr>
          <w:rStyle w:val="StyleUnderline"/>
        </w:rPr>
        <w:t xml:space="preserve"> while questioning the actions of Western science is positioned as irrational or reactionary.</w:t>
      </w:r>
      <w:r w:rsidRPr="0011010F">
        <w:rPr>
          <w:sz w:val="16"/>
        </w:rPr>
        <w:t xml:space="preserve"> Concerning the TMT controversy, Casumbal-Salazar writes:</w:t>
      </w:r>
    </w:p>
    <w:p w14:paraId="29D10C2F" w14:textId="77777777" w:rsidR="000919F3" w:rsidRPr="00675C1C" w:rsidRDefault="000919F3" w:rsidP="000919F3">
      <w:pPr>
        <w:spacing w:line="240" w:lineRule="auto"/>
        <w:ind w:left="720"/>
        <w:contextualSpacing/>
        <w:rPr>
          <w:sz w:val="16"/>
        </w:rPr>
      </w:pPr>
      <w:r w:rsidRPr="00675C1C">
        <w:rPr>
          <w:rStyle w:val="StyleUnderline"/>
          <w:highlight w:val="green"/>
        </w:rPr>
        <w:t>Relegated to the ‘dark ages’</w:t>
      </w:r>
      <w:r w:rsidRPr="0011010F">
        <w:rPr>
          <w:sz w:val="16"/>
        </w:rPr>
        <w:t xml:space="preserve"> of tradition, </w:t>
      </w:r>
      <w:r w:rsidRPr="00675C1C">
        <w:rPr>
          <w:rStyle w:val="StyleUnderline"/>
          <w:highlight w:val="green"/>
        </w:rPr>
        <w:t xml:space="preserve">Native peoples appear as the agonistic menace </w:t>
      </w:r>
      <w:r w:rsidRPr="00675C1C">
        <w:rPr>
          <w:rStyle w:val="StyleUnderline"/>
        </w:rPr>
        <w:t xml:space="preserve">of the modern scientific state. </w:t>
      </w:r>
      <w:r w:rsidRPr="00675C1C">
        <w:rPr>
          <w:rStyle w:val="StyleUnderline"/>
          <w:highlight w:val="green"/>
        </w:rPr>
        <w:t>Delegitimized as irrational within</w:t>
      </w:r>
      <w:r w:rsidRPr="00675C1C">
        <w:rPr>
          <w:rStyle w:val="StyleUnderline"/>
        </w:rPr>
        <w:t xml:space="preserve"> the </w:t>
      </w:r>
      <w:r w:rsidRPr="00675C1C">
        <w:rPr>
          <w:rStyle w:val="StyleUnderline"/>
          <w:highlight w:val="green"/>
        </w:rPr>
        <w:t>gendered hierarchies</w:t>
      </w:r>
      <w:r w:rsidRPr="0011010F">
        <w:rPr>
          <w:rStyle w:val="StyleUnderline"/>
        </w:rPr>
        <w:t xml:space="preserve"> </w:t>
      </w:r>
      <w:r w:rsidRPr="00675C1C">
        <w:rPr>
          <w:rStyle w:val="StyleUnderline"/>
          <w:highlight w:val="green"/>
        </w:rPr>
        <w:t>of Western science</w:t>
      </w:r>
      <w:r w:rsidRPr="0011010F">
        <w:rPr>
          <w:rStyle w:val="StyleUnderline"/>
        </w:rPr>
        <w:t xml:space="preserve"> and philosophy … </w:t>
      </w:r>
      <w:r w:rsidRPr="0011010F">
        <w:rPr>
          <w:sz w:val="16"/>
        </w:rPr>
        <w:t>Hawaiians become suspect and subject to institutional anti-Native racism yet fetishized as an archeological remnant within multicultural society. (2017: 2)</w:t>
      </w:r>
    </w:p>
    <w:p w14:paraId="53CD2770" w14:textId="77777777" w:rsidR="000919F3" w:rsidRPr="00675C1C" w:rsidRDefault="000919F3" w:rsidP="000919F3">
      <w:pPr>
        <w:spacing w:line="240" w:lineRule="auto"/>
        <w:contextualSpacing/>
        <w:rPr>
          <w:sz w:val="16"/>
        </w:rPr>
      </w:pPr>
      <w:r w:rsidRPr="00675C1C">
        <w:rPr>
          <w:sz w:val="16"/>
        </w:rPr>
        <w:t xml:space="preserve">In dominant discourses, </w:t>
      </w:r>
      <w:r w:rsidRPr="00675C1C">
        <w:rPr>
          <w:rStyle w:val="StyleUnderline"/>
          <w:highlight w:val="green"/>
        </w:rPr>
        <w:t>Indigenous time is</w:t>
      </w:r>
      <w:r w:rsidRPr="0011010F">
        <w:rPr>
          <w:rStyle w:val="StyleUnderline"/>
        </w:rPr>
        <w:t xml:space="preserve"> linked to the past, with the present </w:t>
      </w:r>
      <w:r w:rsidRPr="00675C1C">
        <w:rPr>
          <w:rStyle w:val="StyleUnderline"/>
          <w:highlight w:val="green"/>
        </w:rPr>
        <w:t>constituted on assimilation and</w:t>
      </w:r>
      <w:r w:rsidRPr="0011010F">
        <w:rPr>
          <w:rStyle w:val="StyleUnderline"/>
        </w:rPr>
        <w:t xml:space="preserve"> the future on complete </w:t>
      </w:r>
      <w:r w:rsidRPr="00675C1C">
        <w:rPr>
          <w:rStyle w:val="StyleUnderline"/>
          <w:highlight w:val="green"/>
        </w:rPr>
        <w:t>erasure</w:t>
      </w:r>
      <w:r w:rsidRPr="00675C1C">
        <w:rPr>
          <w:sz w:val="16"/>
        </w:rPr>
        <w:t xml:space="preserve"> (Rifkin, 2017). </w:t>
      </w:r>
      <w:r w:rsidRPr="0011010F">
        <w:rPr>
          <w:rStyle w:val="StyleUnderline"/>
        </w:rPr>
        <w:t xml:space="preserve">The existence of </w:t>
      </w:r>
      <w:r w:rsidRPr="00675C1C">
        <w:rPr>
          <w:sz w:val="16"/>
        </w:rPr>
        <w:t xml:space="preserve">contemporary </w:t>
      </w:r>
      <w:r w:rsidRPr="0011010F">
        <w:rPr>
          <w:rStyle w:val="StyleUnderline"/>
        </w:rPr>
        <w:t xml:space="preserve">Indigenous peoples poses a challenge to ongoing settler colonial hegemony. </w:t>
      </w:r>
      <w:r w:rsidRPr="00675C1C">
        <w:rPr>
          <w:sz w:val="16"/>
        </w:rPr>
        <w:t xml:space="preserve">Goodyear-Ka‘ōpua explains how </w:t>
      </w:r>
      <w:r w:rsidRPr="0011010F">
        <w:rPr>
          <w:rStyle w:val="StyleUnderline"/>
        </w:rPr>
        <w:t>“settler state officials cast the kiaʻi [land protectors,</w:t>
      </w:r>
      <w:r w:rsidRPr="00675C1C">
        <w:rPr>
          <w:sz w:val="16"/>
        </w:rPr>
        <w:t xml:space="preserve"> caretakers] </w:t>
      </w:r>
      <w:r w:rsidRPr="0011010F">
        <w:rPr>
          <w:rStyle w:val="StyleUnderline"/>
        </w:rPr>
        <w:t>as impediments on the road to ‘progress’ (aka settler futurity) … (</w:t>
      </w:r>
      <w:r w:rsidRPr="00675C1C">
        <w:rPr>
          <w:sz w:val="16"/>
        </w:rPr>
        <w:t xml:space="preserve">mis)representing us as fixed in place, pinned in a remote time” (2017: 191–192). </w:t>
      </w:r>
      <w:r w:rsidRPr="0011010F">
        <w:rPr>
          <w:rStyle w:val="StyleUnderline"/>
        </w:rPr>
        <w:t xml:space="preserve">Enlightenment </w:t>
      </w:r>
      <w:r w:rsidRPr="00B20E38">
        <w:rPr>
          <w:rStyle w:val="StyleUnderline"/>
          <w:highlight w:val="green"/>
        </w:rPr>
        <w:t>notions of universality erase difference and</w:t>
      </w:r>
      <w:r w:rsidRPr="0011010F">
        <w:rPr>
          <w:rStyle w:val="StyleUnderline"/>
        </w:rPr>
        <w:t xml:space="preserve"> thus </w:t>
      </w:r>
      <w:r w:rsidRPr="00B20E38">
        <w:rPr>
          <w:rStyle w:val="StyleUnderline"/>
          <w:highlight w:val="green"/>
        </w:rPr>
        <w:t>Indigenous claims to</w:t>
      </w:r>
      <w:r w:rsidRPr="0011010F">
        <w:rPr>
          <w:rStyle w:val="StyleUnderline"/>
        </w:rPr>
        <w:t xml:space="preserve"> prior rights or </w:t>
      </w:r>
      <w:r w:rsidRPr="00B20E38">
        <w:rPr>
          <w:rStyle w:val="StyleUnderline"/>
          <w:highlight w:val="green"/>
        </w:rPr>
        <w:t>sovereignty.</w:t>
      </w:r>
      <w:r w:rsidRPr="00675C1C">
        <w:rPr>
          <w:sz w:val="16"/>
        </w:rPr>
        <w:t xml:space="preserve"> While these conceptions of time have long been critiqued, they continue to shape the central logics of contemporary Western science, including space science.</w:t>
      </w:r>
    </w:p>
    <w:p w14:paraId="006ECEA8" w14:textId="77777777" w:rsidR="000919F3" w:rsidRPr="00675C1C" w:rsidRDefault="000919F3" w:rsidP="000919F3">
      <w:pPr>
        <w:spacing w:line="240" w:lineRule="auto"/>
        <w:contextualSpacing/>
        <w:rPr>
          <w:sz w:val="16"/>
          <w:szCs w:val="16"/>
        </w:rPr>
      </w:pPr>
      <w:r w:rsidRPr="00675C1C">
        <w:rPr>
          <w:sz w:val="16"/>
          <w:szCs w:val="16"/>
        </w:rPr>
        <w:t>Linear conceptions of time are necessarily produced out of complex practices that organize and control relative and variable spatio-temporal formations. Rifkin posits a multiplicity of temporalities, writing:</w:t>
      </w:r>
    </w:p>
    <w:p w14:paraId="35FAA3C7" w14:textId="77777777" w:rsidR="000919F3" w:rsidRPr="00675C1C" w:rsidRDefault="000919F3" w:rsidP="000919F3">
      <w:pPr>
        <w:spacing w:line="240" w:lineRule="auto"/>
        <w:ind w:left="720"/>
        <w:contextualSpacing/>
        <w:rPr>
          <w:sz w:val="16"/>
          <w:szCs w:val="16"/>
        </w:rPr>
      </w:pPr>
      <w:r w:rsidRPr="00675C1C">
        <w:rPr>
          <w:sz w:val="16"/>
          <w:szCs w:val="16"/>
        </w:rPr>
        <w:t>temporalities need to be understood as having material existence and efficacy in ways that are not reducible to a single, ostensibly neutral vision of time as universal succession. The concept of frames of reference provides a way of breaking up this presumed timeline by challenging the possibility of definitively determining simultaneity … Within Einsteinian relativity, simultaneity depends on one’s perspective based on one’s frame of reference. (2017: 20)</w:t>
      </w:r>
    </w:p>
    <w:p w14:paraId="6B69CB3B" w14:textId="77777777" w:rsidR="000919F3" w:rsidRPr="00675C1C" w:rsidRDefault="000919F3" w:rsidP="000919F3">
      <w:pPr>
        <w:spacing w:line="240" w:lineRule="auto"/>
        <w:contextualSpacing/>
        <w:rPr>
          <w:sz w:val="16"/>
          <w:szCs w:val="16"/>
        </w:rPr>
      </w:pPr>
      <w:r w:rsidRPr="00675C1C">
        <w:rPr>
          <w:sz w:val="16"/>
          <w:szCs w:val="16"/>
        </w:rPr>
        <w:t>Einstein’s theory of relativity demonstrates how time is relative, variable, and dependent on acceleration, which is a function of location within a gravitational field. It is a relationship between space, masses, and matter. As Valentine explains:</w:t>
      </w:r>
    </w:p>
    <w:p w14:paraId="54A675BE" w14:textId="77777777" w:rsidR="000919F3" w:rsidRPr="00675C1C" w:rsidRDefault="000919F3" w:rsidP="000919F3">
      <w:pPr>
        <w:spacing w:line="240" w:lineRule="auto"/>
        <w:ind w:left="720"/>
        <w:contextualSpacing/>
        <w:rPr>
          <w:sz w:val="16"/>
          <w:szCs w:val="16"/>
        </w:rPr>
      </w:pPr>
      <w:r w:rsidRPr="00675C1C">
        <w:rPr>
          <w:sz w:val="16"/>
          <w:szCs w:val="16"/>
        </w:rPr>
        <w:t>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w:t>
      </w:r>
    </w:p>
    <w:p w14:paraId="10FFD5AA" w14:textId="77777777" w:rsidR="000919F3" w:rsidRPr="00675C1C" w:rsidRDefault="000919F3" w:rsidP="000919F3">
      <w:pPr>
        <w:spacing w:line="240" w:lineRule="auto"/>
        <w:contextualSpacing/>
        <w:rPr>
          <w:sz w:val="16"/>
        </w:rPr>
      </w:pPr>
      <w:r w:rsidRPr="0011010F">
        <w:rPr>
          <w:sz w:val="16"/>
        </w:rPr>
        <w:t xml:space="preserve">The </w:t>
      </w:r>
      <w:r w:rsidRPr="0011010F">
        <w:rPr>
          <w:rStyle w:val="StyleUnderline"/>
        </w:rPr>
        <w:t xml:space="preserve">practices of Western </w:t>
      </w:r>
      <w:r w:rsidRPr="00B20E38">
        <w:rPr>
          <w:rStyle w:val="StyleUnderline"/>
          <w:highlight w:val="green"/>
        </w:rPr>
        <w:t>astronomy are dependent on</w:t>
      </w:r>
      <w:r w:rsidRPr="0011010F">
        <w:rPr>
          <w:rStyle w:val="StyleUnderline"/>
        </w:rPr>
        <w:t xml:space="preserve"> variable and relative relations among space and time. Whether it is earth-bound astronomers</w:t>
      </w:r>
      <w:r w:rsidRPr="0011010F">
        <w:rPr>
          <w:sz w:val="16"/>
        </w:rPr>
        <w:t xml:space="preserve"> punching the clock on Martian time (Mirmalek, 2020) </w:t>
      </w:r>
      <w:r w:rsidRPr="0011010F">
        <w:rPr>
          <w:rStyle w:val="StyleUnderline"/>
        </w:rPr>
        <w:t>or the stretching of temporal experience in a gravity well, the location of bodies matters as it produces ‘</w:t>
      </w:r>
      <w:r w:rsidRPr="00B20E38">
        <w:rPr>
          <w:rStyle w:val="StyleUnderline"/>
          <w:highlight w:val="green"/>
        </w:rPr>
        <w:t>differently situated observers,’</w:t>
      </w:r>
      <w:r w:rsidRPr="0011010F">
        <w:rPr>
          <w:rStyle w:val="StyleUnderline"/>
        </w:rPr>
        <w:t xml:space="preserve"> </w:t>
      </w:r>
      <w:r w:rsidRPr="0011010F">
        <w:rPr>
          <w:sz w:val="16"/>
        </w:rPr>
        <w:t xml:space="preserve">who experience time differently based on their frames of reference. Yet, </w:t>
      </w:r>
      <w:r w:rsidRPr="00B20E38">
        <w:rPr>
          <w:rStyle w:val="StyleUnderline"/>
          <w:highlight w:val="green"/>
        </w:rPr>
        <w:t>time is held as a stable fram</w:t>
      </w:r>
      <w:r w:rsidRPr="0011010F">
        <w:rPr>
          <w:rStyle w:val="StyleUnderline"/>
        </w:rPr>
        <w:t xml:space="preserve">e of reference </w:t>
      </w:r>
      <w:r w:rsidRPr="00B20E38">
        <w:rPr>
          <w:rStyle w:val="StyleUnderline"/>
          <w:highlight w:val="green"/>
        </w:rPr>
        <w:t>from which the colonial scientist constitutes the metric for</w:t>
      </w:r>
      <w:r w:rsidRPr="0011010F">
        <w:rPr>
          <w:rStyle w:val="StyleUnderline"/>
        </w:rPr>
        <w:t xml:space="preserve"> a purportedly universal observer </w:t>
      </w:r>
      <w:r w:rsidRPr="00B20E38">
        <w:rPr>
          <w:rStyle w:val="StyleUnderline"/>
        </w:rPr>
        <w:t xml:space="preserve">situated in a neutral position of </w:t>
      </w:r>
      <w:r w:rsidRPr="00B20E38">
        <w:rPr>
          <w:rStyle w:val="StyleUnderline"/>
          <w:highlight w:val="green"/>
        </w:rPr>
        <w:t>observation.</w:t>
      </w:r>
      <w:r w:rsidRPr="0011010F">
        <w:rPr>
          <w:sz w:val="16"/>
        </w:rPr>
        <w:t xml:space="preserve"> Even Western science’s own understanding of time refuses to conform to Enlightenment notions of universality, demonstrating a contradiction between this ontology and the broader political and social ideologies with which it is entangled.</w:t>
      </w:r>
    </w:p>
    <w:p w14:paraId="41B493DA" w14:textId="77777777" w:rsidR="000919F3" w:rsidRPr="00EE2139" w:rsidRDefault="000919F3" w:rsidP="000919F3">
      <w:pPr>
        <w:spacing w:line="240" w:lineRule="auto"/>
        <w:contextualSpacing/>
        <w:rPr>
          <w:b/>
          <w:iCs/>
          <w:u w:val="single"/>
        </w:rPr>
      </w:pPr>
      <w:r w:rsidRPr="0011010F">
        <w:rPr>
          <w:sz w:val="16"/>
        </w:rPr>
        <w:t xml:space="preserve">While notions of linear, progressive time are used to justify settler colonial projects, the relative and contingent relationships among space, time, and matter complicate claims to universality. </w:t>
      </w:r>
      <w:r w:rsidRPr="0011010F">
        <w:rPr>
          <w:rStyle w:val="StyleUnderline"/>
        </w:rPr>
        <w:t>Time, like space</w:t>
      </w:r>
      <w:r w:rsidRPr="00EE2139">
        <w:rPr>
          <w:rStyle w:val="StyleUnderline"/>
        </w:rPr>
        <w:t>, is subject to practices of organization and control that produce subject–object relations key to the Western colonial project.</w:t>
      </w:r>
      <w:r w:rsidRPr="00EE2139">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The deep time of geology historicizes Western civilization as the top layer, the apex of natural history, and thus stands to justify colonialism and its civilizational projects. </w:t>
      </w:r>
      <w:r w:rsidRPr="00EE2139">
        <w:rPr>
          <w:rStyle w:val="Emphasis"/>
        </w:rPr>
        <w:t>The exploration of cosmological time in the space sciences extends the colonial project further into the far expanses of the future and the totality of the universe.</w:t>
      </w:r>
    </w:p>
    <w:p w14:paraId="4798FBC5" w14:textId="77777777" w:rsidR="000919F3" w:rsidRPr="00EE2139" w:rsidRDefault="000919F3" w:rsidP="000919F3">
      <w:pPr>
        <w:spacing w:line="240" w:lineRule="auto"/>
        <w:contextualSpacing/>
        <w:rPr>
          <w:sz w:val="16"/>
          <w:szCs w:val="16"/>
        </w:rPr>
      </w:pPr>
      <w:r w:rsidRPr="00EE2139">
        <w:rPr>
          <w:sz w:val="16"/>
          <w:szCs w:val="16"/>
        </w:rPr>
        <w:t>The apparatus</w:t>
      </w:r>
    </w:p>
    <w:p w14:paraId="52FF8BC8" w14:textId="77777777" w:rsidR="000919F3" w:rsidRPr="00675C1C" w:rsidRDefault="000919F3" w:rsidP="000919F3">
      <w:pPr>
        <w:spacing w:line="240" w:lineRule="auto"/>
        <w:contextualSpacing/>
        <w:rPr>
          <w:sz w:val="16"/>
          <w:szCs w:val="16"/>
        </w:rPr>
      </w:pPr>
      <w:r w:rsidRPr="00EE2139">
        <w:rPr>
          <w:sz w:val="16"/>
          <w:szCs w:val="16"/>
        </w:rPr>
        <w:t>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w:t>
      </w:r>
      <w:r w:rsidRPr="00675C1C">
        <w:rPr>
          <w:sz w:val="16"/>
          <w:szCs w:val="16"/>
        </w:rPr>
        <w:t xml:space="preserve"> reflect-on the world, his fellow man, and himself. A distinct individual, the unit of all measure, finitude made flesh, his separateness is the key. (Barad, 2007: 134, emphasis added)</w:t>
      </w:r>
    </w:p>
    <w:p w14:paraId="30A261FB" w14:textId="77777777" w:rsidR="000919F3" w:rsidRPr="00675C1C" w:rsidRDefault="000919F3" w:rsidP="000919F3">
      <w:pPr>
        <w:spacing w:line="240" w:lineRule="auto"/>
        <w:contextualSpacing/>
        <w:rPr>
          <w:sz w:val="16"/>
        </w:rPr>
      </w:pPr>
      <w:r w:rsidRPr="00675C1C">
        <w:rPr>
          <w:sz w:val="16"/>
        </w:rPr>
        <w:t xml:space="preserve">In Barad’s deconstructive reading of Enlightenment science, </w:t>
      </w:r>
      <w:r w:rsidRPr="0011010F">
        <w:rPr>
          <w:rStyle w:val="StyleUnderline"/>
        </w:rPr>
        <w:t xml:space="preserve">linear time and evacuated space are both the product of active material processes through which a purportedly universal </w:t>
      </w:r>
      <w:r w:rsidRPr="00B20E38">
        <w:rPr>
          <w:rStyle w:val="StyleUnderline"/>
          <w:highlight w:val="green"/>
        </w:rPr>
        <w:t xml:space="preserve">“Man” continually </w:t>
      </w:r>
      <w:r w:rsidRPr="00B20E38">
        <w:rPr>
          <w:rStyle w:val="StyleUnderline"/>
          <w:highlight w:val="green"/>
        </w:rPr>
        <w:lastRenderedPageBreak/>
        <w:t>enacts a separation between himself and the universe</w:t>
      </w:r>
      <w:r w:rsidRPr="0011010F">
        <w:rPr>
          <w:rStyle w:val="StyleUnderline"/>
        </w:rPr>
        <w:t>. It is this</w:t>
      </w:r>
      <w:r w:rsidRPr="00675C1C">
        <w:rPr>
          <w:sz w:val="16"/>
        </w:rPr>
        <w:t xml:space="preserve"> supposed </w:t>
      </w:r>
      <w:r w:rsidRPr="0011010F">
        <w:rPr>
          <w:rStyle w:val="StyleUnderline"/>
        </w:rPr>
        <w:t>separation</w:t>
      </w:r>
      <w:r w:rsidRPr="00675C1C">
        <w:rPr>
          <w:sz w:val="16"/>
        </w:rPr>
        <w:t xml:space="preserve"> from the rest of existence that </w:t>
      </w:r>
      <w:r w:rsidRPr="0011010F">
        <w:rPr>
          <w:rStyle w:val="StyleUnderline"/>
        </w:rPr>
        <w:t xml:space="preserve">constitutes “Man” </w:t>
      </w:r>
      <w:r w:rsidRPr="00B20E38">
        <w:rPr>
          <w:rStyle w:val="StyleUnderline"/>
          <w:highlight w:val="green"/>
        </w:rPr>
        <w:t xml:space="preserve">as the subject of a masculinist science and the remainder of the universe as the object of his will. </w:t>
      </w:r>
      <w:r w:rsidRPr="00B20E38">
        <w:rPr>
          <w:rStyle w:val="Emphasis"/>
          <w:highlight w:val="green"/>
        </w:rPr>
        <w:t>Practices of scientific observation and colonial occupation work in tandem to re-enact</w:t>
      </w:r>
      <w:r w:rsidRPr="0011010F">
        <w:rPr>
          <w:rStyle w:val="Emphasis"/>
        </w:rPr>
        <w:t xml:space="preserve"> a</w:t>
      </w:r>
      <w:r w:rsidRPr="00B20E38">
        <w:rPr>
          <w:rStyle w:val="Emphasis"/>
        </w:rPr>
        <w:t xml:space="preserve">nd reinforce </w:t>
      </w:r>
      <w:r w:rsidRPr="00B20E38">
        <w:rPr>
          <w:rStyle w:val="Emphasis"/>
          <w:highlight w:val="green"/>
        </w:rPr>
        <w:t>this</w:t>
      </w:r>
      <w:r w:rsidRPr="0011010F">
        <w:rPr>
          <w:rStyle w:val="Emphasis"/>
        </w:rPr>
        <w:t xml:space="preserve"> fundamental </w:t>
      </w:r>
      <w:r w:rsidRPr="00B20E38">
        <w:rPr>
          <w:rStyle w:val="Emphasis"/>
          <w:highlight w:val="green"/>
        </w:rPr>
        <w:t>subject–object relationship.</w:t>
      </w:r>
      <w:r w:rsidRPr="00675C1C">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w:t>
      </w:r>
    </w:p>
    <w:p w14:paraId="6095AA5B" w14:textId="77777777" w:rsidR="000919F3" w:rsidRPr="002B5E6D" w:rsidRDefault="000919F3" w:rsidP="000919F3">
      <w:pPr>
        <w:spacing w:line="240" w:lineRule="auto"/>
        <w:contextualSpacing/>
        <w:rPr>
          <w:sz w:val="16"/>
        </w:rPr>
      </w:pPr>
      <w:r w:rsidRPr="002B5E6D">
        <w:rPr>
          <w:sz w:val="16"/>
        </w:rPr>
        <w:t xml:space="preserve">We employ the apparatus to explore how </w:t>
      </w:r>
      <w:r w:rsidRPr="002B5E6D">
        <w:rPr>
          <w:rStyle w:val="Emphasis"/>
        </w:rPr>
        <w:t>subject–object relations of Western colonial science are not universal</w:t>
      </w:r>
      <w:r w:rsidRPr="002B5E6D">
        <w:rPr>
          <w:sz w:val="16"/>
        </w:rPr>
        <w:t xml:space="preserve"> and absolute</w:t>
      </w:r>
      <w:r w:rsidRPr="002B5E6D">
        <w:rPr>
          <w:rStyle w:val="Emphasis"/>
        </w:rPr>
        <w:t>, but rather enacted through material practices that selectively produce the privileged subject positions on which settler colonialism and space science both depend</w:t>
      </w:r>
      <w:r w:rsidRPr="002B5E6D">
        <w:rPr>
          <w:sz w:val="16"/>
        </w:rPr>
        <w:t>. Barad’s theory of spacetime mattering highlights the mutual constitution of space and time through the ongoing material re-configuring of the world. Apparatuses are</w:t>
      </w:r>
    </w:p>
    <w:p w14:paraId="68B54C88" w14:textId="77777777" w:rsidR="000919F3" w:rsidRPr="002B5E6D" w:rsidRDefault="000919F3" w:rsidP="000919F3">
      <w:pPr>
        <w:spacing w:line="240" w:lineRule="auto"/>
        <w:ind w:left="720"/>
        <w:contextualSpacing/>
        <w:rPr>
          <w:sz w:val="16"/>
          <w:szCs w:val="16"/>
        </w:rPr>
      </w:pPr>
      <w:r w:rsidRPr="002B5E6D">
        <w:rPr>
          <w:sz w:val="16"/>
          <w:szCs w:val="16"/>
        </w:rPr>
        <w:t>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w:t>
      </w:r>
    </w:p>
    <w:p w14:paraId="0E45F7B1" w14:textId="77777777" w:rsidR="000919F3" w:rsidRPr="002B5E6D" w:rsidRDefault="000919F3" w:rsidP="000919F3">
      <w:pPr>
        <w:spacing w:line="240" w:lineRule="auto"/>
        <w:contextualSpacing/>
        <w:rPr>
          <w:sz w:val="16"/>
        </w:rPr>
      </w:pPr>
      <w:r w:rsidRPr="002B5E6D">
        <w:rPr>
          <w:rStyle w:val="Emphasis"/>
        </w:rPr>
        <w:t xml:space="preserve">Reconceiving </w:t>
      </w:r>
      <w:r w:rsidRPr="002B5E6D">
        <w:rPr>
          <w:sz w:val="16"/>
        </w:rPr>
        <w:t>subjectivity, objectivity</w:t>
      </w:r>
      <w:r w:rsidRPr="002B5E6D">
        <w:rPr>
          <w:rStyle w:val="Emphasis"/>
        </w:rPr>
        <w:t>, space,</w:t>
      </w:r>
      <w:r w:rsidRPr="002B5E6D">
        <w:rPr>
          <w:sz w:val="16"/>
        </w:rPr>
        <w:t xml:space="preserve"> time, and matter </w:t>
      </w:r>
      <w:r w:rsidRPr="002B5E6D">
        <w:rPr>
          <w:rStyle w:val="Emphasis"/>
        </w:rPr>
        <w:t>in this way implies that questions of ethics are inseparable from apparatuses as practices that produce differences</w:t>
      </w:r>
      <w:r w:rsidRPr="002B5E6D">
        <w:rPr>
          <w:sz w:val="16"/>
        </w:rPr>
        <w:t xml:space="preserve"> and iteratively construct the world. Apparatuses enact material changes through which some possibilities are realized while others are foreclosed.</w:t>
      </w:r>
    </w:p>
    <w:p w14:paraId="2D3C0590" w14:textId="77777777" w:rsidR="000919F3" w:rsidRPr="002B5E6D" w:rsidRDefault="000919F3" w:rsidP="000919F3">
      <w:pPr>
        <w:spacing w:line="240" w:lineRule="auto"/>
        <w:contextualSpacing/>
        <w:rPr>
          <w:b/>
          <w:iCs/>
          <w:u w:val="single"/>
        </w:rPr>
      </w:pPr>
      <w:r w:rsidRPr="002B5E6D">
        <w:rPr>
          <w:rStyle w:val="Emphasis"/>
        </w:rPr>
        <w:t>Ontologically, apparatuses produce spatial, temporal, and material relations that constitute projects of Western colonial science.</w:t>
      </w:r>
      <w:r w:rsidRPr="002B5E6D">
        <w:rPr>
          <w:sz w:val="16"/>
        </w:rPr>
        <w:t xml:space="preserve"> This approach helps elaborate arguments like those of Matson and Nunn that </w:t>
      </w:r>
      <w:r w:rsidRPr="002B5E6D">
        <w:rPr>
          <w:rStyle w:val="Emphasis"/>
        </w:rPr>
        <w:t>“even the most futuristic space telescopes have embedded within them a lineage of Euro-western cultural supremacy”</w:t>
      </w:r>
      <w:r w:rsidRPr="002B5E6D">
        <w:rPr>
          <w:sz w:val="16"/>
        </w:rPr>
        <w:t xml:space="preserve"> (2017: n.p.). This is not to simply claim that telescopes are in some way symbolic of settler colonial relations, but to recognize how </w:t>
      </w:r>
      <w:r w:rsidRPr="002B5E6D">
        <w:rPr>
          <w:rStyle w:val="Emphasis"/>
        </w:rPr>
        <w:t>space science apparatuses actively orient relations of observation and materialize settler colonial relations.</w:t>
      </w:r>
    </w:p>
    <w:p w14:paraId="72AE2AFE" w14:textId="77777777" w:rsidR="000919F3" w:rsidRDefault="000919F3" w:rsidP="000919F3">
      <w:pPr>
        <w:spacing w:line="240" w:lineRule="auto"/>
        <w:contextualSpacing/>
        <w:rPr>
          <w:sz w:val="16"/>
        </w:rPr>
      </w:pPr>
      <w:r w:rsidRPr="002B5E6D">
        <w:rPr>
          <w:sz w:val="16"/>
        </w:rPr>
        <w:t xml:space="preserve">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Temporally, the apparatus stretches beyond contemporary scientific practices, </w:t>
      </w:r>
      <w:r w:rsidRPr="002B5E6D">
        <w:rPr>
          <w:rStyle w:val="Emphasis"/>
        </w:rPr>
        <w:t>drawing on longstanding histories of European imperialism, Western law, and settler colonial logics, and projecting these ideologies into offworld futures.</w:t>
      </w:r>
      <w:r w:rsidRPr="002B5E6D">
        <w:rPr>
          <w:sz w:val="16"/>
        </w:rPr>
        <w:t xml:space="preserve"> Materially, these projects enroll technological</w:t>
      </w:r>
      <w:r w:rsidRPr="00675C1C">
        <w:rPr>
          <w:sz w:val="16"/>
        </w:rPr>
        <w:t>, logistical, and physical systems, including roads, mirrors and lenses, sensors and surveillance devices, electromagnetic waves and domes, the geology of the Hawaiian landscape, and bodies of observer and observed.</w:t>
      </w:r>
    </w:p>
    <w:p w14:paraId="1EB44FA1" w14:textId="77777777" w:rsidR="000919F3" w:rsidRDefault="000919F3" w:rsidP="000919F3">
      <w:pPr>
        <w:spacing w:line="240" w:lineRule="auto"/>
        <w:contextualSpacing/>
        <w:rPr>
          <w:sz w:val="16"/>
        </w:rPr>
      </w:pPr>
    </w:p>
    <w:p w14:paraId="065FA8FC" w14:textId="77777777" w:rsidR="000919F3" w:rsidRPr="00382F9A" w:rsidRDefault="000919F3" w:rsidP="000919F3">
      <w:pPr>
        <w:pStyle w:val="Heading4"/>
        <w:rPr>
          <w:rFonts w:cstheme="majorHAnsi"/>
        </w:rPr>
      </w:pPr>
      <w:r w:rsidRPr="00382F9A">
        <w:rPr>
          <w:rFonts w:cstheme="majorHAnsi"/>
        </w:rPr>
        <w:t>Extinction impacts are fabrica</w:t>
      </w:r>
      <w:r>
        <w:rPr>
          <w:rFonts w:cstheme="majorHAnsi"/>
        </w:rPr>
        <w:t>ted by the settler death drive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r>
        <w:rPr>
          <w:rFonts w:cstheme="majorHAnsi"/>
        </w:rPr>
        <w:t>Every scenario the 1AR inevitably kicks out of is an additional link by depicting the aff’s attempts to leverage the latest, newest advantage to skirt discussions of indigeneity</w:t>
      </w:r>
    </w:p>
    <w:p w14:paraId="1EE288B1" w14:textId="77777777" w:rsidR="000919F3" w:rsidRPr="00382F9A" w:rsidRDefault="000919F3" w:rsidP="000919F3">
      <w:pPr>
        <w:rPr>
          <w:rStyle w:val="Style13ptBold"/>
        </w:rPr>
      </w:pPr>
      <w:r w:rsidRPr="00382F9A">
        <w:rPr>
          <w:rStyle w:val="Style13ptBold"/>
        </w:rPr>
        <w:t>Dalley 16</w:t>
      </w:r>
    </w:p>
    <w:p w14:paraId="73A2AA2A" w14:textId="77777777" w:rsidR="000919F3" w:rsidRPr="00382F9A" w:rsidRDefault="000919F3" w:rsidP="000919F3">
      <w:pPr>
        <w:rPr>
          <w:rStyle w:val="Style13ptBold"/>
          <w:sz w:val="20"/>
          <w:szCs w:val="20"/>
        </w:rPr>
      </w:pPr>
      <w:r w:rsidRPr="00382F9A">
        <w:rPr>
          <w:rStyle w:val="Style13ptBold"/>
          <w:sz w:val="20"/>
          <w:szCs w:val="20"/>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4267127B" w14:textId="77777777" w:rsidR="000919F3" w:rsidRDefault="000919F3" w:rsidP="000919F3">
      <w:pPr>
        <w:rPr>
          <w:sz w:val="16"/>
          <w:szCs w:val="22"/>
        </w:rPr>
      </w:pPr>
      <w:r w:rsidRPr="00382F9A">
        <w:rPr>
          <w:rStyle w:val="Emphasis"/>
          <w:szCs w:val="22"/>
          <w:highlight w:val="green"/>
        </w:rPr>
        <w:lastRenderedPageBreak/>
        <w:t>Settlers love to contemplate</w:t>
      </w:r>
      <w:r w:rsidRPr="00382F9A">
        <w:rPr>
          <w:rStyle w:val="Emphasis"/>
          <w:szCs w:val="22"/>
        </w:rPr>
        <w:t xml:space="preserve"> the </w:t>
      </w:r>
      <w:r w:rsidRPr="00382F9A">
        <w:rPr>
          <w:rStyle w:val="Emphasis"/>
          <w:szCs w:val="22"/>
          <w:highlight w:val="green"/>
        </w:rPr>
        <w:t>possibility of their own extinction</w:t>
      </w:r>
      <w:r w:rsidRPr="00382F9A">
        <w:rPr>
          <w:sz w:val="16"/>
          <w:szCs w:val="22"/>
        </w:rPr>
        <w:t xml:space="preserve">; </w:t>
      </w:r>
      <w:r w:rsidRPr="00382F9A">
        <w:rPr>
          <w:rStyle w:val="StyleUnderline"/>
          <w:szCs w:val="22"/>
        </w:rPr>
        <w:t xml:space="preserve">to read many contemporary literary representations of settler colonialism is to find settlers strangely satisfied in </w:t>
      </w:r>
      <w:r w:rsidRPr="00382F9A">
        <w:rPr>
          <w:rStyle w:val="StyleUnderline"/>
          <w:szCs w:val="22"/>
          <w:highlight w:val="green"/>
        </w:rPr>
        <w:t>dreaming of ends that never come</w:t>
      </w:r>
      <w:r w:rsidRPr="00382F9A">
        <w:rPr>
          <w:rStyle w:val="StyleUnderline"/>
          <w:szCs w:val="22"/>
        </w:rPr>
        <w:t xml:space="preserve">. </w:t>
      </w:r>
      <w:r w:rsidRPr="00382F9A">
        <w:rPr>
          <w:sz w:val="16"/>
          <w:szCs w:val="22"/>
        </w:rPr>
        <w:t xml:space="preserve">This tendency is widely prevalent in English-language representations of settler colonialism produced since the 1980s: </w:t>
      </w:r>
      <w:r w:rsidRPr="00382F9A">
        <w:rPr>
          <w:rStyle w:val="StyleUnderline"/>
          <w:szCs w:val="22"/>
        </w:rPr>
        <w:t>the possibility of an ending – the likelihood that the settler race will one day die out – is a common theme</w:t>
      </w:r>
      <w:r w:rsidRPr="00382F9A">
        <w:rPr>
          <w:sz w:val="16"/>
          <w:szCs w:val="22"/>
        </w:rPr>
        <w:t xml:space="preserve"> in literary and pop </w:t>
      </w:r>
      <w:r w:rsidRPr="000917CC">
        <w:rPr>
          <w:sz w:val="16"/>
          <w:szCs w:val="22"/>
        </w:rPr>
        <w:t xml:space="preserve">culture considerations of colonialism’s future. Yet it has barely been remarked how surprising it is that this theme is so present. </w:t>
      </w:r>
      <w:r w:rsidRPr="000917CC">
        <w:rPr>
          <w:rStyle w:val="StyleUnderline"/>
          <w:szCs w:val="22"/>
        </w:rPr>
        <w:t>For settlers, of all people, to obsessively ruminate on their own finitude is counterintuitive, for few modern social formations have been more resistant to change than settler colonialism</w:t>
      </w:r>
      <w:r w:rsidRPr="000917CC">
        <w:rPr>
          <w:sz w:val="16"/>
          <w:szCs w:val="22"/>
        </w:rPr>
        <w:t>. With a few excep- tions (French Algeria being the largest</w:t>
      </w:r>
      <w:r w:rsidRPr="00382F9A">
        <w:rPr>
          <w:sz w:val="16"/>
          <w:szCs w:val="22"/>
        </w:rPr>
        <w: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382F9A">
        <w:rPr>
          <w:rStyle w:val="StyleUnderline"/>
          <w:szCs w:val="22"/>
        </w:rPr>
        <w:t xml:space="preserve">. Settlers think all the time that they might one day end, even though </w:t>
      </w:r>
      <w:r w:rsidRPr="00382F9A">
        <w:rPr>
          <w:sz w:val="16"/>
          <w:szCs w:val="22"/>
        </w:rPr>
        <w:t xml:space="preserve">(perhaps because) </w:t>
      </w:r>
      <w:r w:rsidRPr="00382F9A">
        <w:rPr>
          <w:rStyle w:val="StyleUnderline"/>
          <w:szCs w:val="22"/>
        </w:rPr>
        <w:t>that ending seems unlikely ever to happen.</w:t>
      </w:r>
      <w:r w:rsidRPr="00382F9A">
        <w:rPr>
          <w:sz w:val="16"/>
          <w:szCs w:val="22"/>
        </w:rPr>
        <w:t xml:space="preserve"> The significance of this paradox for settler-colonial literature is the subject of this article.¶ </w:t>
      </w:r>
      <w:r w:rsidRPr="00382F9A">
        <w:rPr>
          <w:rStyle w:val="StyleUnderline"/>
          <w:szCs w:val="22"/>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2F9A">
        <w:rPr>
          <w:sz w:val="16"/>
          <w:szCs w:val="22"/>
        </w:rPr>
        <w:t>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w:t>
      </w:r>
      <w:r w:rsidRPr="000917CC">
        <w:rPr>
          <w:sz w:val="16"/>
          <w:szCs w:val="22"/>
        </w:rPr>
        <w:t xml:space="preserve">) inscribes the settler’s foreignness, thus reinstating the gap between settler and colony that the narrative was meant to efface.1 </w:t>
      </w:r>
      <w:r w:rsidRPr="000917CC">
        <w:rPr>
          <w:rStyle w:val="StyleUnderline"/>
          <w:szCs w:val="22"/>
        </w:rPr>
        <w:t xml:space="preserve">Settler-colonial narrative is thus shaped around its need to erase and evoke the native, </w:t>
      </w:r>
      <w:r w:rsidRPr="000917CC">
        <w:rPr>
          <w:sz w:val="16"/>
          <w:szCs w:val="22"/>
        </w:rPr>
        <w:t>to make</w:t>
      </w:r>
      <w:r w:rsidRPr="00382F9A">
        <w:rPr>
          <w:sz w:val="16"/>
          <w:szCs w:val="22"/>
        </w:rPr>
        <w:t xml:space="preserve"> the indigene both invisible and present in a contradictory pattern that prevents settlers from </w:t>
      </w:r>
      <w:r w:rsidRPr="000917CC">
        <w:rPr>
          <w:sz w:val="16"/>
          <w:szCs w:val="22"/>
        </w:rPr>
        <w:t xml:space="preserve">ever moving on from the moment of colonization.2 </w:t>
      </w:r>
      <w:r w:rsidRPr="000917CC">
        <w:rPr>
          <w:rStyle w:val="StyleUnderline"/>
          <w:szCs w:val="22"/>
        </w:rPr>
        <w:t>As evidence of this constitutive contradiction, critics have identified in settler-colonial discourse symptoms of psychic distress such as disavowal, inversion, and repression.</w:t>
      </w:r>
      <w:r w:rsidRPr="000917CC">
        <w:rPr>
          <w:sz w:val="16"/>
          <w:szCs w:val="22"/>
        </w:rPr>
        <w:t xml:space="preserve">3 Indeed, </w:t>
      </w:r>
      <w:r w:rsidRPr="000917CC">
        <w:rPr>
          <w:rStyle w:val="StyleUnderline"/>
          <w:szCs w:val="22"/>
        </w:rPr>
        <w:t>the frozen temporality of settler-colonial narrative, fixated on the moment of the frontier, recalls nothing so much as Freud’s description of the ‘repetition compulsion’ attending trauma.</w:t>
      </w:r>
      <w:r w:rsidRPr="000917CC">
        <w:rPr>
          <w:sz w:val="16"/>
          <w:szCs w:val="22"/>
        </w:rPr>
        <w:t>4 As</w:t>
      </w:r>
      <w:r w:rsidRPr="00382F9A">
        <w:rPr>
          <w:sz w:val="16"/>
          <w:szCs w:val="22"/>
        </w:rPr>
        <w:t xml:space="preserve"> Lorenzo Veracini puts it, because:¶ ‘</w:t>
      </w:r>
      <w:r w:rsidRPr="00382F9A">
        <w:rPr>
          <w:rStyle w:val="StyleUnderline"/>
          <w:szCs w:val="22"/>
          <w:highlight w:val="green"/>
        </w:rPr>
        <w:t xml:space="preserve">settler </w:t>
      </w:r>
      <w:r w:rsidRPr="000917CC">
        <w:rPr>
          <w:rStyle w:val="StyleUnderline"/>
          <w:highlight w:val="green"/>
        </w:rPr>
        <w:t>society’ can</w:t>
      </w:r>
      <w:r w:rsidRPr="00382F9A">
        <w:rPr>
          <w:sz w:val="16"/>
          <w:szCs w:val="22"/>
        </w:rPr>
        <w:t xml:space="preserve"> thus </w:t>
      </w:r>
      <w:r w:rsidRPr="000917CC">
        <w:rPr>
          <w:rStyle w:val="StyleUnderline"/>
          <w:highlight w:val="green"/>
        </w:rPr>
        <w:t>be seen as a fantasy</w:t>
      </w:r>
      <w:r w:rsidRPr="000917CC">
        <w:rPr>
          <w:rStyle w:val="StyleUnderline"/>
          <w:szCs w:val="22"/>
          <w:highlight w:val="green"/>
        </w:rPr>
        <w:t xml:space="preserve"> </w:t>
      </w:r>
      <w:r w:rsidRPr="00382F9A">
        <w:rPr>
          <w:rStyle w:val="StyleUnderline"/>
          <w:szCs w:val="22"/>
          <w:highlight w:val="green"/>
        </w:rPr>
        <w:t xml:space="preserve">where </w:t>
      </w:r>
      <w:r w:rsidRPr="00382F9A">
        <w:rPr>
          <w:rStyle w:val="StyleUnderline"/>
          <w:szCs w:val="22"/>
        </w:rPr>
        <w:t xml:space="preserve">a </w:t>
      </w:r>
      <w:r w:rsidRPr="00382F9A">
        <w:rPr>
          <w:rStyle w:val="StyleUnderline"/>
          <w:szCs w:val="22"/>
          <w:highlight w:val="green"/>
        </w:rPr>
        <w:t xml:space="preserve">perception of </w:t>
      </w:r>
      <w:r w:rsidRPr="00382F9A">
        <w:rPr>
          <w:rStyle w:val="StyleUnderline"/>
          <w:szCs w:val="22"/>
        </w:rPr>
        <w:t xml:space="preserve">a </w:t>
      </w:r>
      <w:r w:rsidRPr="00382F9A">
        <w:rPr>
          <w:rStyle w:val="StyleUnderline"/>
          <w:szCs w:val="22"/>
          <w:highlight w:val="green"/>
        </w:rPr>
        <w:t>constant struggle is juxtaposed against</w:t>
      </w:r>
      <w:r w:rsidRPr="00382F9A">
        <w:rPr>
          <w:rStyle w:val="StyleUnderline"/>
          <w:szCs w:val="22"/>
        </w:rPr>
        <w:t xml:space="preserve"> an </w:t>
      </w:r>
      <w:r w:rsidRPr="00382F9A">
        <w:rPr>
          <w:rStyle w:val="StyleUnderline"/>
          <w:szCs w:val="22"/>
          <w:highlight w:val="green"/>
        </w:rPr>
        <w:t>ideal of ‘peace’ that can never be reached, settler projects embrace and reject violence at the same time</w:t>
      </w:r>
      <w:r w:rsidRPr="00382F9A">
        <w:rPr>
          <w:rStyle w:val="StyleUnderline"/>
          <w:szCs w:val="22"/>
        </w:rPr>
        <w:t xml:space="preserve">. </w:t>
      </w:r>
      <w:r w:rsidRPr="00382F9A">
        <w:rPr>
          <w:rStyle w:val="Emphasis"/>
          <w:szCs w:val="22"/>
        </w:rPr>
        <w:t xml:space="preserve">The settler colonial situation is </w:t>
      </w:r>
      <w:r w:rsidRPr="00382F9A">
        <w:rPr>
          <w:sz w:val="16"/>
          <w:szCs w:val="22"/>
        </w:rPr>
        <w:t>thus a</w:t>
      </w:r>
      <w:r w:rsidRPr="00382F9A">
        <w:rPr>
          <w:rStyle w:val="Emphasis"/>
          <w:szCs w:val="22"/>
        </w:rPr>
        <w:t xml:space="preserve"> circumstance where the </w:t>
      </w:r>
      <w:r w:rsidRPr="00382F9A">
        <w:rPr>
          <w:rStyle w:val="Emphasis"/>
          <w:szCs w:val="22"/>
          <w:highlight w:val="green"/>
        </w:rPr>
        <w:t>tension between contradictory impulses produces long-lasting psychic conflicts</w:t>
      </w:r>
      <w:r w:rsidRPr="00382F9A">
        <w:rPr>
          <w:rStyle w:val="Emphasis"/>
          <w:szCs w:val="22"/>
        </w:rPr>
        <w:t xml:space="preserve"> and </w:t>
      </w:r>
      <w:r w:rsidRPr="00382F9A">
        <w:rPr>
          <w:sz w:val="16"/>
          <w:szCs w:val="22"/>
        </w:rPr>
        <w:t>a number of associated</w:t>
      </w:r>
      <w:r w:rsidRPr="00382F9A">
        <w:rPr>
          <w:rStyle w:val="Emphasis"/>
          <w:szCs w:val="22"/>
        </w:rPr>
        <w:t xml:space="preserve"> psychopathologies</w:t>
      </w:r>
      <w:r w:rsidRPr="00382F9A">
        <w:rPr>
          <w:sz w:val="16"/>
          <w:szCs w:val="22"/>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382F9A">
        <w:rPr>
          <w:rStyle w:val="Emphasis"/>
          <w:szCs w:val="22"/>
          <w:highlight w:val="green"/>
        </w:rPr>
        <w:t>settlers</w:t>
      </w:r>
      <w:r w:rsidRPr="00382F9A">
        <w:rPr>
          <w:rStyle w:val="Emphasis"/>
          <w:szCs w:val="22"/>
        </w:rPr>
        <w:t xml:space="preserve"> </w:t>
      </w:r>
      <w:r w:rsidRPr="00382F9A">
        <w:rPr>
          <w:sz w:val="16"/>
          <w:szCs w:val="22"/>
        </w:rPr>
        <w:t>do often</w:t>
      </w:r>
      <w:r w:rsidRPr="00382F9A">
        <w:rPr>
          <w:rStyle w:val="Emphasis"/>
          <w:szCs w:val="22"/>
        </w:rPr>
        <w:t xml:space="preserve"> </w:t>
      </w:r>
      <w:r w:rsidRPr="00382F9A">
        <w:rPr>
          <w:rStyle w:val="Emphasis"/>
          <w:szCs w:val="22"/>
          <w:highlight w:val="green"/>
        </w:rPr>
        <w:t>try to imagine their demise</w:t>
      </w:r>
      <w:r w:rsidRPr="00382F9A">
        <w:rPr>
          <w:rStyle w:val="Emphasis"/>
          <w:szCs w:val="22"/>
        </w:rPr>
        <w:t xml:space="preserve"> </w:t>
      </w:r>
      <w:r w:rsidRPr="00382F9A">
        <w:rPr>
          <w:sz w:val="16"/>
          <w:szCs w:val="22"/>
        </w:rPr>
        <w:t>– but they do so</w:t>
      </w:r>
      <w:r w:rsidRPr="00382F9A">
        <w:rPr>
          <w:rStyle w:val="Emphasis"/>
          <w:szCs w:val="22"/>
        </w:rPr>
        <w:t xml:space="preserve"> </w:t>
      </w:r>
      <w:r w:rsidRPr="00382F9A">
        <w:rPr>
          <w:rStyle w:val="Emphasis"/>
          <w:szCs w:val="22"/>
          <w:highlight w:val="green"/>
        </w:rPr>
        <w:t>in a way that reasserts</w:t>
      </w:r>
      <w:r w:rsidRPr="00382F9A">
        <w:rPr>
          <w:rStyle w:val="Emphasis"/>
          <w:szCs w:val="22"/>
        </w:rPr>
        <w:t xml:space="preserve"> the </w:t>
      </w:r>
      <w:r w:rsidRPr="00382F9A">
        <w:rPr>
          <w:rStyle w:val="Emphasis"/>
          <w:szCs w:val="22"/>
          <w:highlight w:val="green"/>
        </w:rPr>
        <w:t>paradoxes of their founding ideology, with the result</w:t>
      </w:r>
      <w:r w:rsidRPr="00382F9A">
        <w:rPr>
          <w:rStyle w:val="Emphasis"/>
          <w:szCs w:val="22"/>
        </w:rPr>
        <w:t xml:space="preserve"> that the </w:t>
      </w:r>
      <w:r w:rsidRPr="00382F9A">
        <w:rPr>
          <w:rStyle w:val="Emphasis"/>
          <w:szCs w:val="22"/>
          <w:highlight w:val="green"/>
        </w:rPr>
        <w:t>radical potentiality of decolonization is undone</w:t>
      </w:r>
      <w:r w:rsidRPr="00382F9A">
        <w:rPr>
          <w:rStyle w:val="Emphasis"/>
          <w:szCs w:val="22"/>
        </w:rPr>
        <w:t xml:space="preserve"> even </w:t>
      </w:r>
      <w:r w:rsidRPr="00382F9A">
        <w:rPr>
          <w:rStyle w:val="Emphasis"/>
          <w:szCs w:val="22"/>
          <w:highlight w:val="green"/>
        </w:rPr>
        <w:t>as it is invoked</w:t>
      </w:r>
      <w:r w:rsidRPr="00382F9A">
        <w:rPr>
          <w:rStyle w:val="Emphasis"/>
          <w:szCs w:val="22"/>
        </w:rPr>
        <w:t>.</w:t>
      </w:r>
      <w:r w:rsidRPr="00382F9A">
        <w:rPr>
          <w:sz w:val="16"/>
          <w:szCs w:val="22"/>
        </w:rPr>
        <w:t xml:space="preserve">¶ I argue that, notwithstanding Veracini’s analysis, </w:t>
      </w:r>
      <w:r w:rsidRPr="00382F9A">
        <w:rPr>
          <w:rStyle w:val="StyleUnderline"/>
          <w:szCs w:val="22"/>
        </w:rPr>
        <w:t>there is a metaphor via which the end of settler colonialism unspools – the quasi-</w:t>
      </w:r>
      <w:r w:rsidRPr="00382F9A">
        <w:rPr>
          <w:rStyle w:val="StyleUnderline"/>
          <w:szCs w:val="22"/>
          <w:highlight w:val="green"/>
        </w:rPr>
        <w:t>biological</w:t>
      </w:r>
      <w:r w:rsidRPr="00382F9A">
        <w:rPr>
          <w:rStyle w:val="StyleUnderline"/>
          <w:szCs w:val="22"/>
        </w:rPr>
        <w:t xml:space="preserve"> concept of </w:t>
      </w:r>
      <w:r w:rsidRPr="00382F9A">
        <w:rPr>
          <w:rStyle w:val="StyleUnderline"/>
          <w:szCs w:val="22"/>
          <w:highlight w:val="green"/>
        </w:rPr>
        <w:t xml:space="preserve">extinction, </w:t>
      </w:r>
      <w:r w:rsidRPr="00382F9A">
        <w:rPr>
          <w:rStyle w:val="StyleUnderline"/>
          <w:szCs w:val="22"/>
        </w:rPr>
        <w:t xml:space="preserve">which, when deployed as a narrative trope, </w:t>
      </w:r>
      <w:r w:rsidRPr="00382F9A">
        <w:rPr>
          <w:rStyle w:val="StyleUnderline"/>
          <w:szCs w:val="22"/>
          <w:highlight w:val="green"/>
        </w:rPr>
        <w:t>offers settlers a chance to consider and disavow their demise</w:t>
      </w:r>
      <w:r w:rsidRPr="000917CC">
        <w:rPr>
          <w:rStyle w:val="StyleUnderline"/>
          <w:szCs w:val="22"/>
        </w:rPr>
        <w:t xml:space="preserve">, just </w:t>
      </w:r>
      <w:r w:rsidRPr="00382F9A">
        <w:rPr>
          <w:rStyle w:val="StyleUnderline"/>
          <w:szCs w:val="22"/>
          <w:highlight w:val="green"/>
        </w:rPr>
        <w:t xml:space="preserve">as they consider and </w:t>
      </w:r>
      <w:r w:rsidRPr="000917CC">
        <w:rPr>
          <w:rStyle w:val="StyleUnderline"/>
          <w:szCs w:val="22"/>
        </w:rPr>
        <w:t xml:space="preserve">then </w:t>
      </w:r>
      <w:r w:rsidRPr="00382F9A">
        <w:rPr>
          <w:rStyle w:val="StyleUnderline"/>
          <w:szCs w:val="22"/>
          <w:highlight w:val="green"/>
        </w:rPr>
        <w:t>disavow</w:t>
      </w:r>
      <w:r w:rsidRPr="00382F9A">
        <w:rPr>
          <w:rStyle w:val="StyleUnderline"/>
          <w:szCs w:val="22"/>
        </w:rPr>
        <w:t xml:space="preserve"> the </w:t>
      </w:r>
      <w:r w:rsidRPr="00382F9A">
        <w:rPr>
          <w:rStyle w:val="StyleUnderline"/>
          <w:szCs w:val="22"/>
          <w:highlight w:val="green"/>
        </w:rPr>
        <w:t>violence of their origins</w:t>
      </w:r>
      <w:r w:rsidRPr="00382F9A">
        <w:rPr>
          <w:sz w:val="16"/>
          <w:szCs w:val="22"/>
        </w:rPr>
        <w:t xml:space="preserve">. This article traces the importance of the trope of extinction for contemporary settler-colonial litera- ture, with a focus on South Africa, Canada, and Australia. It explores variations in how the death of settler colonialism is </w:t>
      </w:r>
      <w:r w:rsidRPr="00382F9A">
        <w:rPr>
          <w:sz w:val="16"/>
          <w:szCs w:val="22"/>
        </w:rPr>
        <w:lastRenderedPageBreak/>
        <w:t xml:space="preserve">conceptualized, drawing a distinction </w:t>
      </w:r>
      <w:r w:rsidRPr="000917CC">
        <w:rPr>
          <w:sz w:val="16"/>
          <w:szCs w:val="22"/>
        </w:rPr>
        <w:t xml:space="preserve">between his- torio-civilizational narratives of the rise and fall of empires, </w:t>
      </w:r>
      <w:r w:rsidRPr="000917CC">
        <w:rPr>
          <w:rStyle w:val="StyleUnderline"/>
          <w:szCs w:val="22"/>
        </w:rPr>
        <w:t xml:space="preserve">and a species-oriented notion of extinction </w:t>
      </w:r>
      <w:r w:rsidRPr="000917CC">
        <w:rPr>
          <w:sz w:val="16"/>
          <w:szCs w:val="22"/>
        </w:rPr>
        <w:t>that draws force from public anxiety about climate change – an</w:t>
      </w:r>
      <w:r w:rsidRPr="000917CC">
        <w:rPr>
          <w:rStyle w:val="StyleUnderline"/>
          <w:szCs w:val="22"/>
        </w:rPr>
        <w:t xml:space="preserve"> </w:t>
      </w:r>
      <w:r w:rsidRPr="000917CC">
        <w:rPr>
          <w:sz w:val="16"/>
          <w:szCs w:val="22"/>
        </w:rPr>
        <w:t>invocation that</w:t>
      </w:r>
      <w:r w:rsidRPr="000917CC">
        <w:rPr>
          <w:rStyle w:val="StyleUnderline"/>
          <w:szCs w:val="22"/>
        </w:rPr>
        <w:t xml:space="preserve"> adds another level of ambivalence by drawing on ‘rational’ fears for the future </w:t>
      </w:r>
      <w:r w:rsidRPr="000917CC">
        <w:rPr>
          <w:sz w:val="16"/>
          <w:szCs w:val="22"/>
        </w:rPr>
        <w:t>(because climate change may well render the planet uninhabitable to humans</w:t>
      </w:r>
      <w:r w:rsidRPr="000917CC">
        <w:rPr>
          <w:rStyle w:val="StyleUnderline"/>
          <w:szCs w:val="22"/>
        </w:rPr>
        <w:t>) in order to narrativize a form of social death that, strictly speaking, belongs to a different order of knowledge altogether</w:t>
      </w:r>
      <w:r w:rsidRPr="000917CC">
        <w:rPr>
          <w:sz w:val="16"/>
          <w:szCs w:val="22"/>
        </w:rPr>
        <w:t>. As such, my analysis</w:t>
      </w:r>
      <w:r w:rsidRPr="00382F9A">
        <w:rPr>
          <w:sz w:val="16"/>
          <w:szCs w:val="22"/>
        </w:rPr>
        <w:t xml:space="preserve"> is intended to draw the attention of settler- colonial studies toward futurity and the ambivalence of settler paranoia, while highlighting a potential point of cross-</w:t>
      </w:r>
      <w:r w:rsidRPr="000917CC">
        <w:rPr>
          <w:sz w:val="16"/>
          <w:szCs w:val="22"/>
        </w:rPr>
        <w:t xml:space="preserve">fertilization between settler-colonial and eco-critical approaches to contemporary literature.¶ </w:t>
      </w:r>
      <w:r w:rsidRPr="000917CC">
        <w:rPr>
          <w:rStyle w:val="StyleUnderline"/>
          <w:szCs w:val="22"/>
        </w:rPr>
        <w:t>That ‘extinction’ should be a key word in the settler-colonial lexicon is no surprise</w:t>
      </w:r>
      <w:r w:rsidRPr="000917CC">
        <w:rPr>
          <w:sz w:val="16"/>
          <w:szCs w:val="22"/>
        </w:rPr>
        <w:t xml:space="preserve">. In Patrick Wolfe’s phrase,7 </w:t>
      </w:r>
      <w:r w:rsidRPr="000917CC">
        <w:rPr>
          <w:rStyle w:val="StyleUnderline"/>
          <w:szCs w:val="22"/>
        </w:rPr>
        <w:t>settler colonialism is predicated on a ‘logic of elimination’ that tends towards the extermination – by one means or another – of indigenous peoples</w:t>
      </w:r>
      <w:r w:rsidRPr="000917CC">
        <w:rPr>
          <w:sz w:val="16"/>
          <w:szCs w:val="22"/>
        </w:rPr>
        <w:t xml:space="preserve">.8 This logic is apparent in archetypal settler narratives like James Fenimore Cooper’s The Last of the Mohicans (1826), a historical novel whose very title blends the melancholia and triumph </w:t>
      </w:r>
      <w:r w:rsidRPr="000917CC">
        <w:rPr>
          <w:rStyle w:val="StyleUnderline"/>
          <w:szCs w:val="22"/>
        </w:rPr>
        <w:t>that demarcate settlers’ affective responses to the supposed inevitability of indigenous extinction</w:t>
      </w:r>
      <w:r w:rsidRPr="000917CC">
        <w:rPr>
          <w:sz w:val="16"/>
          <w:szCs w:val="22"/>
        </w:rPr>
        <w:t xml:space="preserve">. </w:t>
      </w:r>
      <w:r w:rsidRPr="000917CC">
        <w:rPr>
          <w:rStyle w:val="StyleUnderline"/>
        </w:rPr>
        <w:t>Concepts like</w:t>
      </w:r>
      <w:r w:rsidRPr="000917CC">
        <w:rPr>
          <w:sz w:val="16"/>
          <w:szCs w:val="22"/>
        </w:rPr>
        <w:t xml:space="preserve"> ‘stadial development’ – by which societies progress through stages, progressively eliminating earlier social forms – and ‘fatal impact’ – </w:t>
      </w:r>
      <w:r w:rsidRPr="000917CC">
        <w:rPr>
          <w:rStyle w:val="StyleUnderline"/>
          <w:szCs w:val="22"/>
        </w:rPr>
        <w:t>which names the biological inevitability of strong peoples supplanting weak – all contribute to the notion that settler colonialism is a kind of ‘ecological process’ that necessitates the extinction of inferior races.</w:t>
      </w:r>
      <w:r w:rsidRPr="000917CC">
        <w:rPr>
          <w:sz w:val="16"/>
          <w:szCs w:val="22"/>
        </w:rPr>
        <w:t xml:space="preserve"> What is surprising, though, is how often </w:t>
      </w:r>
      <w:r w:rsidRPr="000917CC">
        <w:rPr>
          <w:rStyle w:val="StyleUnderline"/>
          <w:szCs w:val="22"/>
        </w:rPr>
        <w:t>the trope of extinction also appears with reference to settlers themselves; it makes sense for settlers to narrate how their presence entails others’ destruction, but it is less clear why their attempts</w:t>
      </w:r>
      <w:r w:rsidRPr="00382F9A">
        <w:rPr>
          <w:rStyle w:val="StyleUnderline"/>
          <w:szCs w:val="22"/>
        </w:rPr>
        <w:t xml:space="preserve"> to imagine futures should presume extinction to be their own logical end as well</w:t>
      </w:r>
      <w:r w:rsidRPr="00382F9A">
        <w:rPr>
          <w:sz w:val="16"/>
          <w:szCs w:val="22"/>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w:t>
      </w:r>
      <w:r w:rsidRPr="00382F9A">
        <w:rPr>
          <w:rStyle w:val="StyleUnderline"/>
          <w:szCs w:val="22"/>
          <w:highlight w:val="green"/>
        </w:rPr>
        <w:t xml:space="preserve">fear of looming annihilation </w:t>
      </w:r>
      <w:r w:rsidRPr="00382F9A">
        <w:rPr>
          <w:rStyle w:val="StyleUnderline"/>
          <w:szCs w:val="22"/>
        </w:rPr>
        <w:t xml:space="preserve">serves a powerful ideological function </w:t>
      </w:r>
      <w:r w:rsidRPr="00382F9A">
        <w:rPr>
          <w:rStyle w:val="StyleUnderline"/>
          <w:szCs w:val="22"/>
          <w:highlight w:val="green"/>
        </w:rPr>
        <w:t>in settler communities</w:t>
      </w:r>
      <w:r w:rsidRPr="00382F9A">
        <w:rPr>
          <w:rStyle w:val="StyleUnderline"/>
          <w:szCs w:val="22"/>
        </w:rPr>
        <w:t xml:space="preserve">, working to </w:t>
      </w:r>
      <w:r w:rsidRPr="00382F9A">
        <w:rPr>
          <w:rStyle w:val="StyleUnderline"/>
          <w:szCs w:val="22"/>
          <w:highlight w:val="green"/>
        </w:rPr>
        <w:t>foster racial solidarity, suppress dissent</w:t>
      </w:r>
      <w:r w:rsidRPr="00382F9A">
        <w:rPr>
          <w:rStyle w:val="StyleUnderline"/>
          <w:szCs w:val="22"/>
        </w:rPr>
        <w:t xml:space="preserve">, and </w:t>
      </w:r>
      <w:r w:rsidRPr="00382F9A">
        <w:rPr>
          <w:rStyle w:val="StyleUnderline"/>
          <w:szCs w:val="22"/>
          <w:highlight w:val="green"/>
        </w:rPr>
        <w:t>legitimate violence</w:t>
      </w:r>
      <w:r w:rsidRPr="00FD2DB0">
        <w:rPr>
          <w:rStyle w:val="StyleUnderline"/>
          <w:szCs w:val="22"/>
        </w:rPr>
        <w:t xml:space="preserve"> against indigenous populations who, by any objective measure, are far more at risk of extermination than the settlers who</w:t>
      </w:r>
      <w:r w:rsidRPr="00382F9A">
        <w:rPr>
          <w:rStyle w:val="StyleUnderline"/>
          <w:szCs w:val="22"/>
        </w:rPr>
        <w:t xml:space="preserve"> fear them</w:t>
      </w:r>
      <w:r w:rsidRPr="00382F9A">
        <w:rPr>
          <w:sz w:val="16"/>
          <w:szCs w:val="22"/>
        </w:rPr>
        <w:t xml:space="preserve">. Ann Curthoys and Dirk Moses have traced this pattern in Australia and Israel-Palestine, respectively.12 </w:t>
      </w:r>
      <w:r w:rsidRPr="00382F9A">
        <w:rPr>
          <w:rStyle w:val="Emphasis"/>
          <w:szCs w:val="22"/>
        </w:rPr>
        <w:t xml:space="preserve">This scholarship suggests that </w:t>
      </w:r>
      <w:r w:rsidRPr="00382F9A">
        <w:rPr>
          <w:rStyle w:val="Emphasis"/>
          <w:szCs w:val="22"/>
          <w:highlight w:val="green"/>
        </w:rPr>
        <w:t>narratives of settler extinction are</w:t>
      </w:r>
      <w:r w:rsidRPr="00382F9A">
        <w:rPr>
          <w:rStyle w:val="Emphasis"/>
          <w:szCs w:val="22"/>
        </w:rPr>
        <w:t xml:space="preserve"> acts of </w:t>
      </w:r>
      <w:r w:rsidRPr="00382F9A">
        <w:rPr>
          <w:rStyle w:val="Emphasis"/>
          <w:szCs w:val="22"/>
          <w:highlight w:val="green"/>
        </w:rPr>
        <w:t>ideological mystification, obscuring</w:t>
      </w:r>
      <w:r w:rsidRPr="00382F9A">
        <w:rPr>
          <w:rStyle w:val="Emphasis"/>
          <w:szCs w:val="22"/>
        </w:rPr>
        <w:t xml:space="preserve"> the </w:t>
      </w:r>
      <w:r w:rsidRPr="00382F9A">
        <w:rPr>
          <w:rStyle w:val="Emphasis"/>
          <w:szCs w:val="22"/>
          <w:highlight w:val="green"/>
        </w:rPr>
        <w:t>brutal inequalities of the frontier behind</w:t>
      </w:r>
      <w:r w:rsidRPr="00382F9A">
        <w:rPr>
          <w:rStyle w:val="Emphasis"/>
          <w:szCs w:val="22"/>
        </w:rPr>
        <w:t xml:space="preserve"> a </w:t>
      </w:r>
      <w:r w:rsidRPr="00382F9A">
        <w:rPr>
          <w:rStyle w:val="Emphasis"/>
          <w:szCs w:val="22"/>
          <w:highlight w:val="green"/>
        </w:rPr>
        <w:t>mask of white vulnerability</w:t>
      </w:r>
      <w:r w:rsidRPr="00382F9A">
        <w:rPr>
          <w:sz w:val="16"/>
          <w:szCs w:val="22"/>
        </w:rPr>
        <w:t xml:space="preserve"> – an argument with which I sympathize. However, this article shows how there is more to settler-colonial extinction narratives than bad faith. I argue that </w:t>
      </w:r>
      <w:r w:rsidRPr="00382F9A">
        <w:rPr>
          <w:rStyle w:val="StyleUnderline"/>
          <w:szCs w:val="22"/>
        </w:rPr>
        <w:t xml:space="preserve">we need a more nuanced understanding of how they </w:t>
      </w:r>
      <w:r w:rsidRPr="00FD2DB0">
        <w:rPr>
          <w:rStyle w:val="StyleUnderline"/>
          <w:szCs w:val="22"/>
        </w:rPr>
        <w:t>encode a specifically settler-colonial framework for imagining the future</w:t>
      </w:r>
      <w:r w:rsidRPr="00FD2DB0">
        <w:rPr>
          <w:sz w:val="16"/>
          <w:szCs w:val="22"/>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 ment that to treat decolonization figuratively, as I argue </w:t>
      </w:r>
      <w:r w:rsidRPr="00FD2DB0">
        <w:rPr>
          <w:rStyle w:val="Emphasis"/>
          <w:szCs w:val="22"/>
        </w:rPr>
        <w:t xml:space="preserve">extinction narratives </w:t>
      </w:r>
      <w:r w:rsidRPr="00FD2DB0">
        <w:rPr>
          <w:sz w:val="16"/>
          <w:szCs w:val="22"/>
        </w:rPr>
        <w:t>do, is necessarily to</w:t>
      </w:r>
      <w:r w:rsidRPr="00FD2DB0">
        <w:rPr>
          <w:rStyle w:val="Emphasis"/>
          <w:szCs w:val="22"/>
        </w:rPr>
        <w:t xml:space="preserve"> preclude radical change, creating opportunities for settler ‘moves to innocence’ that re-legitimate racial inequality</w:t>
      </w:r>
      <w:r w:rsidRPr="00FD2DB0">
        <w:rPr>
          <w:sz w:val="16"/>
          <w:szCs w:val="22"/>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w:t>
      </w:r>
      <w:r w:rsidRPr="00FD2DB0">
        <w:rPr>
          <w:sz w:val="16"/>
          <w:szCs w:val="22"/>
        </w:rPr>
        <w:lastRenderedPageBreak/>
        <w:t>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w:t>
      </w:r>
      <w:r w:rsidRPr="00382F9A">
        <w:rPr>
          <w:sz w:val="16"/>
          <w:szCs w:val="22"/>
        </w:rPr>
        <w:t xml:space="preserve">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First, extinc- tion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382F9A">
        <w:rPr>
          <w:rStyle w:val="StyleUnderline"/>
          <w:szCs w:val="22"/>
          <w:highlight w:val="green"/>
        </w:rPr>
        <w:t>biologically oriented extinction narratives rely on a</w:t>
      </w:r>
      <w:r w:rsidRPr="00382F9A">
        <w:rPr>
          <w:rStyle w:val="StyleUnderline"/>
          <w:szCs w:val="22"/>
        </w:rPr>
        <w:t xml:space="preserve"> more or less conscious </w:t>
      </w:r>
      <w:r w:rsidRPr="00382F9A">
        <w:rPr>
          <w:rStyle w:val="StyleUnderline"/>
          <w:szCs w:val="22"/>
          <w:highlight w:val="green"/>
        </w:rPr>
        <w:t>slippage between ‘the settler’ and ‘the human’</w:t>
      </w:r>
      <w:r w:rsidRPr="00382F9A">
        <w:rPr>
          <w:sz w:val="16"/>
          <w:szCs w:val="22"/>
        </w:rPr>
        <w:t xml:space="preserve">. Third, </w:t>
      </w:r>
      <w:r w:rsidRPr="00382F9A">
        <w:rPr>
          <w:rStyle w:val="StyleUnderline"/>
          <w:szCs w:val="22"/>
        </w:rPr>
        <w:t xml:space="preserve">this slippage is ideologically ambivalent: on the one hand, it contains a radical charge that invokes environmentalist discourse and climate-change anxiety to imagine social forms that re-write settler-colonial dynamics; on the other, </w:t>
      </w:r>
      <w:r w:rsidRPr="00382F9A">
        <w:rPr>
          <w:rStyle w:val="StyleUnderline"/>
          <w:szCs w:val="22"/>
          <w:highlight w:val="green"/>
        </w:rPr>
        <w:t>it replicates a core aspect of imperialist ideology by normalizing whiteness as¶ equivalent to humanity</w:t>
      </w:r>
      <w:r w:rsidRPr="00382F9A">
        <w:rPr>
          <w:rStyle w:val="StyleUnderline"/>
          <w:szCs w:val="22"/>
        </w:rPr>
        <w:t xml:space="preserve">. </w:t>
      </w:r>
      <w:r w:rsidRPr="00382F9A">
        <w:rPr>
          <w:sz w:val="16"/>
          <w:szCs w:val="22"/>
        </w:rPr>
        <w:t xml:space="preserve">Fourth, </w:t>
      </w:r>
      <w:r w:rsidRPr="000917CC">
        <w:rPr>
          <w:rStyle w:val="Emphasis"/>
          <w:szCs w:val="22"/>
        </w:rPr>
        <w:t xml:space="preserve">these ideological effects are mediated by gender, </w:t>
      </w:r>
      <w:r w:rsidRPr="000917CC">
        <w:rPr>
          <w:sz w:val="16"/>
          <w:szCs w:val="22"/>
        </w:rPr>
        <w:t>insofar as</w:t>
      </w:r>
      <w:r w:rsidRPr="000917CC">
        <w:rPr>
          <w:rStyle w:val="Emphasis"/>
          <w:szCs w:val="22"/>
        </w:rPr>
        <w:t xml:space="preserve"> extinction narratives invoke issues of biological reproduction, community protection, and violence that function to differentiate and reify masculine and feminine roles in the putative de-colonial future. </w:t>
      </w:r>
      <w:r w:rsidRPr="000917CC">
        <w:rPr>
          <w:sz w:val="16"/>
          <w:szCs w:val="22"/>
        </w:rPr>
        <w:t>Overall, my central claim is that extinction is</w:t>
      </w:r>
      <w:r w:rsidRPr="00382F9A">
        <w:rPr>
          <w:sz w:val="16"/>
          <w:szCs w:val="22"/>
        </w:rPr>
        <w:t xml:space="preserve"> a core trope through which settler futurity emerges, one with crucial narrative and ideological effects that shape much of the contemporary literature emerging from white colonial settings.</w:t>
      </w:r>
    </w:p>
    <w:p w14:paraId="073CD107" w14:textId="77777777" w:rsidR="000919F3" w:rsidRPr="00E26E09" w:rsidRDefault="000919F3" w:rsidP="000919F3">
      <w:pPr>
        <w:pStyle w:val="Heading4"/>
      </w:pPr>
      <w:r>
        <w:t xml:space="preserve">Their invocation of the Asia-Pacific is a manifestation of US imperialism. This community was created to deny the waning of US superiority by integrating outsiders into the democratic universalism of America’s civilizing mission. This is the transition from hegemony as territorial expansion to flexible colonial dominance that operates through non-territorial imperial tactics like the 1ac’s paternalistic oscillations </w:t>
      </w:r>
    </w:p>
    <w:p w14:paraId="432BB2F0" w14:textId="77777777" w:rsidR="000919F3" w:rsidRDefault="000919F3" w:rsidP="000919F3">
      <w:r w:rsidRPr="005D0264">
        <w:rPr>
          <w:rStyle w:val="Style13ptBold"/>
        </w:rPr>
        <w:t>Jungha 14</w:t>
      </w:r>
      <w:r w:rsidRPr="00977B25">
        <w:rPr>
          <w:b/>
        </w:rPr>
        <w:t>.</w:t>
      </w:r>
      <w:r>
        <w:t xml:space="preserve"> Kim, </w:t>
      </w:r>
      <w:r w:rsidRPr="00977B25">
        <w:t>University of Pennsylvania</w:t>
      </w:r>
      <w:r>
        <w:t>, "Trauma Of Empire: Violence, Minor Affect, And The Cold War Transpacific" (2014). Publicly Accessible Penn Dissertations. Paper 1332.</w:t>
      </w:r>
    </w:p>
    <w:p w14:paraId="7E7C8045" w14:textId="77777777" w:rsidR="000919F3" w:rsidRDefault="000919F3" w:rsidP="000919F3">
      <w:pPr>
        <w:rPr>
          <w:rStyle w:val="StyleUnderline"/>
        </w:rPr>
      </w:pPr>
      <w:r w:rsidRPr="001E3280">
        <w:rPr>
          <w:sz w:val="16"/>
        </w:rPr>
        <w:t xml:space="preserve">As Rachel Lee observes, </w:t>
      </w:r>
      <w:r w:rsidRPr="00972C85">
        <w:rPr>
          <w:rStyle w:val="StyleUnderline"/>
        </w:rPr>
        <w:t>the idea of the Asia-Pacific stands on a tension between the global and the local, between economic boundlessness and geographical moorings</w:t>
      </w:r>
      <w:r w:rsidRPr="001E3280">
        <w:rPr>
          <w:sz w:val="16"/>
        </w:rPr>
        <w:t xml:space="preserve">. In one respect, </w:t>
      </w:r>
      <w:r w:rsidRPr="00972C85">
        <w:rPr>
          <w:rStyle w:val="Emphasis"/>
        </w:rPr>
        <w:t>the Asia-Pacific</w:t>
      </w:r>
      <w:r w:rsidRPr="001E3280">
        <w:rPr>
          <w:sz w:val="16"/>
        </w:rPr>
        <w:t xml:space="preserve"> constitutes a particular type of globalism: transnational economism that undermines territorial nationalism.18 In another, it </w:t>
      </w:r>
      <w:r w:rsidRPr="00972C85">
        <w:rPr>
          <w:rStyle w:val="Emphasis"/>
        </w:rPr>
        <w:t>represents an offshoot of a long genealogy of U.S. imperialis</w:t>
      </w:r>
      <w:r w:rsidRPr="001E3280">
        <w:rPr>
          <w:sz w:val="16"/>
        </w:rPr>
        <w:t>m, one that Victor Bascara defines as “</w:t>
      </w:r>
      <w:r w:rsidRPr="00972C85">
        <w:rPr>
          <w:rStyle w:val="StyleUnderline"/>
        </w:rPr>
        <w:t>the ideologies and attendant discourses of how the United States imagined and explained its varieties of growth.</w:t>
      </w:r>
      <w:r w:rsidRPr="001E3280">
        <w:rPr>
          <w:sz w:val="16"/>
        </w:rPr>
        <w:t xml:space="preserve">”19 </w:t>
      </w:r>
      <w:r w:rsidRPr="00737CBB">
        <w:rPr>
          <w:rStyle w:val="StyleUnderline"/>
          <w:highlight w:val="cyan"/>
        </w:rPr>
        <w:t>The concept of the Asia</w:t>
      </w:r>
      <w:r w:rsidRPr="00C26945">
        <w:rPr>
          <w:rStyle w:val="StyleUnderline"/>
        </w:rPr>
        <w:t>-Pacific in the</w:t>
      </w:r>
      <w:r w:rsidRPr="00972C85">
        <w:rPr>
          <w:rStyle w:val="StyleUnderline"/>
        </w:rPr>
        <w:t xml:space="preserve"> late Cold War period </w:t>
      </w:r>
      <w:r w:rsidRPr="00737CBB">
        <w:rPr>
          <w:rStyle w:val="StyleUnderline"/>
          <w:highlight w:val="cyan"/>
        </w:rPr>
        <w:t xml:space="preserve">offered a particular American framework </w:t>
      </w:r>
      <w:r w:rsidRPr="00972C85">
        <w:rPr>
          <w:rStyle w:val="StyleUnderline"/>
        </w:rPr>
        <w:t xml:space="preserve">for the United States </w:t>
      </w:r>
      <w:r w:rsidRPr="00737CBB">
        <w:rPr>
          <w:rStyle w:val="StyleUnderline"/>
          <w:highlight w:val="cyan"/>
        </w:rPr>
        <w:t xml:space="preserve">to respond to </w:t>
      </w:r>
      <w:r w:rsidRPr="00972C85">
        <w:rPr>
          <w:rStyle w:val="StyleUnderline"/>
        </w:rPr>
        <w:t xml:space="preserve">the economic </w:t>
      </w:r>
      <w:r w:rsidRPr="00737CBB">
        <w:rPr>
          <w:rStyle w:val="StyleUnderline"/>
          <w:highlight w:val="cyan"/>
        </w:rPr>
        <w:t xml:space="preserve">successes of </w:t>
      </w:r>
      <w:r w:rsidRPr="00972C85">
        <w:rPr>
          <w:rStyle w:val="StyleUnderline"/>
        </w:rPr>
        <w:t xml:space="preserve">East </w:t>
      </w:r>
      <w:r w:rsidRPr="00737CBB">
        <w:rPr>
          <w:rStyle w:val="StyleUnderline"/>
          <w:highlight w:val="cyan"/>
        </w:rPr>
        <w:t>Asian nations</w:t>
      </w:r>
      <w:r w:rsidRPr="001E3280">
        <w:rPr>
          <w:sz w:val="16"/>
        </w:rPr>
        <w:t>, Japan in particular. As Lee writes, “</w:t>
      </w:r>
      <w:r w:rsidRPr="00972C85">
        <w:rPr>
          <w:rStyle w:val="Emphasis"/>
        </w:rPr>
        <w:t>A primary reason for evoking a postnational community, then, is to deny the waning of U.S. superiority by incorporating “outsider” threats into a new transnational coalition</w:t>
      </w:r>
      <w:r w:rsidRPr="001E3280">
        <w:rPr>
          <w:sz w:val="16"/>
        </w:rPr>
        <w:t xml:space="preserve">.”20 However, the </w:t>
      </w:r>
      <w:r w:rsidRPr="00972C85">
        <w:rPr>
          <w:rStyle w:val="Emphasis"/>
        </w:rPr>
        <w:t>idea of disseminating capitalist universal teleology across the Pacific can also be traced back to U.S. imperial endeavors to incorporate the potential “enemies” of the Cold War to the body of democratic capitalism, from the former Japanese enemy of World War II, and anti-colonialist nationalists of Korea in the early 1950s, to the Vietnamese communists</w:t>
      </w:r>
      <w:r w:rsidRPr="001E3280">
        <w:rPr>
          <w:sz w:val="16"/>
        </w:rPr>
        <w:t xml:space="preserve">. From this perspective, </w:t>
      </w:r>
      <w:r w:rsidRPr="00972C85">
        <w:rPr>
          <w:rStyle w:val="StyleUnderline"/>
        </w:rPr>
        <w:t>the Asia-Pacific is an imaginary Cold War geopolitical entity that is promoted in a particular historical moment of capitalist (not just territorial) expansion; it thus fundamentally characterizes the project of U.S. imperialism in Asia during the latter half of the twentieth century</w:t>
      </w:r>
      <w:r w:rsidRPr="00C26945">
        <w:rPr>
          <w:sz w:val="16"/>
        </w:rPr>
        <w:t xml:space="preserve">. </w:t>
      </w:r>
      <w:r w:rsidRPr="00C26945">
        <w:rPr>
          <w:rStyle w:val="Emphasis"/>
        </w:rPr>
        <w:t>The Asia-Pacific is teleology, but its teleological character</w:t>
      </w:r>
      <w:r w:rsidRPr="00C26945">
        <w:rPr>
          <w:sz w:val="16"/>
        </w:rPr>
        <w:t>, to borrow Connery’s words, “</w:t>
      </w:r>
      <w:r w:rsidRPr="00C26945">
        <w:rPr>
          <w:rStyle w:val="Emphasis"/>
        </w:rPr>
        <w:t>has been shaped</w:t>
      </w:r>
      <w:r w:rsidRPr="00C26945">
        <w:rPr>
          <w:sz w:val="16"/>
        </w:rPr>
        <w:t xml:space="preserve"> in part </w:t>
      </w:r>
      <w:r w:rsidRPr="00C26945">
        <w:rPr>
          <w:rStyle w:val="Emphasis"/>
        </w:rPr>
        <w:t>by a residual American frontierism</w:t>
      </w:r>
      <w:r w:rsidRPr="00C26945">
        <w:rPr>
          <w:sz w:val="16"/>
        </w:rPr>
        <w:t xml:space="preserve">.”21 In this context, my dissertation contrasts an array of Asian American cultural productions with the teleological geographical imagining </w:t>
      </w:r>
      <w:r w:rsidRPr="00C26945">
        <w:rPr>
          <w:sz w:val="16"/>
        </w:rPr>
        <w:lastRenderedPageBreak/>
        <w:t>of the Asia-Pacific and examines how these texts alternatively imagine other temporalities and different linkages across national borders. The writers I explore, including Jessica Hagedorn, Jane Jeong Trenka, Aimee Phan, and Ruth Ozeki, offer the cultural realm of the “Asia/Pacific” with a slash as a sign of tension and contestation against the “</w:t>
      </w:r>
      <w:r w:rsidRPr="00C26945">
        <w:rPr>
          <w:rStyle w:val="Emphasis"/>
        </w:rPr>
        <w:t>Asia-Pacific”</w:t>
      </w:r>
      <w:r w:rsidRPr="00C26945">
        <w:rPr>
          <w:sz w:val="16"/>
        </w:rPr>
        <w:t xml:space="preserve"> as it </w:t>
      </w:r>
      <w:r w:rsidRPr="00C26945">
        <w:rPr>
          <w:rStyle w:val="Emphasis"/>
        </w:rPr>
        <w:t>stands for free market ideology and America’s unique civilizing mission of democratic universalism.</w:t>
      </w:r>
      <w:r w:rsidRPr="00C26945">
        <w:rPr>
          <w:sz w:val="16"/>
        </w:rPr>
        <w:t xml:space="preserve"> These writers present a range of historical scenes of the Cold War across the Pacific, </w:t>
      </w:r>
      <w:r w:rsidRPr="00C26945">
        <w:rPr>
          <w:rStyle w:val="StyleUnderline"/>
        </w:rPr>
        <w:t>from the metropolitanization of Manila in the 1960s, and the refugees and transnational adoptees produced by Cold War’s “hot wars” in Korea and Vietnam, to the economic alliance between Japan and the United States.</w:t>
      </w:r>
      <w:r w:rsidRPr="00C26945">
        <w:rPr>
          <w:sz w:val="16"/>
        </w:rPr>
        <w:t xml:space="preserve"> </w:t>
      </w:r>
      <w:r w:rsidRPr="00C26945">
        <w:rPr>
          <w:rStyle w:val="StyleUnderline"/>
        </w:rPr>
        <w:t xml:space="preserve">These historically and geographically diverse sites are interlinked </w:t>
      </w:r>
      <w:r w:rsidRPr="00C26945">
        <w:rPr>
          <w:sz w:val="16"/>
        </w:rPr>
        <w:t xml:space="preserve">not simply </w:t>
      </w:r>
      <w:r w:rsidRPr="00C26945">
        <w:rPr>
          <w:rStyle w:val="StyleUnderline"/>
        </w:rPr>
        <w:t>through</w:t>
      </w:r>
      <w:r w:rsidRPr="00977B25">
        <w:rPr>
          <w:rStyle w:val="StyleUnderline"/>
        </w:rPr>
        <w:t xml:space="preserve"> the shared experience of U.S. Cold War dominance and neoliberal governance, but also through literary mediations establishing an affective transnational zone: an alternative historical space that at once reveals the contradictions of “liberal empire” and produces an eccentric temporality disrupting its forms of linear progress</w:t>
      </w:r>
      <w:r w:rsidRPr="001E3280">
        <w:rPr>
          <w:sz w:val="16"/>
        </w:rPr>
        <w:t>. Linking the Cold War with the history of American hegemony in Asia, Jodi Kim suggests “</w:t>
      </w:r>
      <w:r w:rsidRPr="00977B25">
        <w:rPr>
          <w:rStyle w:val="StyleUnderline"/>
        </w:rPr>
        <w:t>a critical genealogy of the Cold War as a genealogy of American empire, one that reframes the Manichaean U.S.-Soviet Cold War rivalry and shows how it was…triangulated in Asia</w:t>
      </w:r>
      <w:r w:rsidRPr="001E3280">
        <w:rPr>
          <w:sz w:val="16"/>
        </w:rPr>
        <w:t xml:space="preserve">.”22 </w:t>
      </w:r>
      <w:r w:rsidRPr="00977B25">
        <w:rPr>
          <w:rStyle w:val="StyleUnderline"/>
        </w:rPr>
        <w:t xml:space="preserve">Recasting the </w:t>
      </w:r>
      <w:r w:rsidRPr="00737CBB">
        <w:rPr>
          <w:rStyle w:val="StyleUnderline"/>
          <w:highlight w:val="cyan"/>
        </w:rPr>
        <w:t xml:space="preserve">dominant </w:t>
      </w:r>
      <w:r w:rsidRPr="00977B25">
        <w:rPr>
          <w:rStyle w:val="StyleUnderline"/>
        </w:rPr>
        <w:t xml:space="preserve">Cold War </w:t>
      </w:r>
      <w:r w:rsidRPr="00737CBB">
        <w:rPr>
          <w:rStyle w:val="StyleUnderline"/>
          <w:highlight w:val="cyan"/>
        </w:rPr>
        <w:t>historiography</w:t>
      </w:r>
      <w:r w:rsidRPr="00737CBB">
        <w:rPr>
          <w:sz w:val="16"/>
          <w:highlight w:val="cyan"/>
        </w:rPr>
        <w:t xml:space="preserve"> </w:t>
      </w:r>
      <w:r w:rsidRPr="001E3280">
        <w:rPr>
          <w:sz w:val="16"/>
        </w:rPr>
        <w:t xml:space="preserve">that </w:t>
      </w:r>
      <w:r w:rsidRPr="00977B25">
        <w:rPr>
          <w:rStyle w:val="StyleUnderline"/>
        </w:rPr>
        <w:t>has</w:t>
      </w:r>
      <w:r w:rsidRPr="001E3280">
        <w:rPr>
          <w:sz w:val="16"/>
        </w:rPr>
        <w:t xml:space="preserve"> </w:t>
      </w:r>
      <w:r w:rsidRPr="00737CBB">
        <w:rPr>
          <w:rStyle w:val="StyleUnderline"/>
          <w:highlight w:val="cyan"/>
        </w:rPr>
        <w:t>shed light</w:t>
      </w:r>
      <w:r w:rsidRPr="00737CBB">
        <w:rPr>
          <w:sz w:val="16"/>
          <w:highlight w:val="cyan"/>
        </w:rPr>
        <w:t xml:space="preserve"> </w:t>
      </w:r>
      <w:r w:rsidRPr="001E3280">
        <w:rPr>
          <w:sz w:val="16"/>
        </w:rPr>
        <w:t xml:space="preserve">primarily </w:t>
      </w:r>
      <w:r w:rsidRPr="00737CBB">
        <w:rPr>
          <w:rStyle w:val="StyleUnderline"/>
          <w:highlight w:val="cyan"/>
        </w:rPr>
        <w:t>on</w:t>
      </w:r>
      <w:r w:rsidRPr="00737CBB">
        <w:rPr>
          <w:sz w:val="16"/>
          <w:highlight w:val="cyan"/>
        </w:rPr>
        <w:t xml:space="preserve"> </w:t>
      </w:r>
      <w:r w:rsidRPr="001E3280">
        <w:rPr>
          <w:sz w:val="16"/>
        </w:rPr>
        <w:t xml:space="preserve">the facets of a </w:t>
      </w:r>
      <w:r w:rsidRPr="00977B25">
        <w:rPr>
          <w:rStyle w:val="StyleUnderline"/>
        </w:rPr>
        <w:t>Western inter-imperialist</w:t>
      </w:r>
      <w:r w:rsidRPr="001E3280">
        <w:rPr>
          <w:sz w:val="16"/>
        </w:rPr>
        <w:t xml:space="preserve"> war over “cold” ideologies, Kim turns to multiple </w:t>
      </w:r>
      <w:r w:rsidRPr="00737CBB">
        <w:rPr>
          <w:rStyle w:val="Emphasis"/>
          <w:highlight w:val="cyan"/>
        </w:rPr>
        <w:t xml:space="preserve">scenes of “hot” wars intersecting with </w:t>
      </w:r>
      <w:r w:rsidRPr="00977B25">
        <w:rPr>
          <w:rStyle w:val="Emphasis"/>
        </w:rPr>
        <w:t xml:space="preserve">U.S. </w:t>
      </w:r>
      <w:r w:rsidRPr="00737CBB">
        <w:rPr>
          <w:rStyle w:val="Emphasis"/>
          <w:highlight w:val="cyan"/>
        </w:rPr>
        <w:t xml:space="preserve">Cold War intervention and militarism in Asia </w:t>
      </w:r>
      <w:r w:rsidRPr="00977B25">
        <w:rPr>
          <w:rStyle w:val="Emphasis"/>
        </w:rPr>
        <w:t xml:space="preserve">and </w:t>
      </w:r>
      <w:r w:rsidRPr="00737CBB">
        <w:rPr>
          <w:rStyle w:val="Emphasis"/>
          <w:highlight w:val="cyan"/>
        </w:rPr>
        <w:t xml:space="preserve">to the gendered racial formulation of Cold War epistemology around </w:t>
      </w:r>
      <w:r w:rsidRPr="00977B25">
        <w:rPr>
          <w:rStyle w:val="Emphasis"/>
        </w:rPr>
        <w:t xml:space="preserve">the figure of </w:t>
      </w:r>
      <w:r w:rsidRPr="00737CBB">
        <w:rPr>
          <w:rStyle w:val="Emphasis"/>
          <w:highlight w:val="cyan"/>
        </w:rPr>
        <w:t>Asia</w:t>
      </w:r>
      <w:r w:rsidRPr="00977B25">
        <w:rPr>
          <w:rStyle w:val="Emphasis"/>
        </w:rPr>
        <w:t xml:space="preserve">. </w:t>
      </w:r>
      <w:r w:rsidRPr="00737CBB">
        <w:rPr>
          <w:rStyle w:val="StyleUnderline"/>
          <w:highlight w:val="cyan"/>
        </w:rPr>
        <w:t xml:space="preserve">Not just </w:t>
      </w:r>
      <w:r w:rsidRPr="00977B25">
        <w:rPr>
          <w:rStyle w:val="StyleUnderline"/>
        </w:rPr>
        <w:t xml:space="preserve">as a </w:t>
      </w:r>
      <w:r w:rsidRPr="00737CBB">
        <w:rPr>
          <w:rStyle w:val="StyleUnderline"/>
          <w:highlight w:val="cyan"/>
        </w:rPr>
        <w:t xml:space="preserve">historical </w:t>
      </w:r>
      <w:r w:rsidRPr="00977B25">
        <w:rPr>
          <w:rStyle w:val="StyleUnderline"/>
        </w:rPr>
        <w:t>epoch</w:t>
      </w:r>
      <w:r w:rsidRPr="001E3280">
        <w:rPr>
          <w:sz w:val="16"/>
        </w:rPr>
        <w:t xml:space="preserve"> that ended with the fall of the Berlin Wall in 1989, </w:t>
      </w:r>
      <w:r w:rsidRPr="00737CBB">
        <w:rPr>
          <w:rStyle w:val="StyleUnderline"/>
          <w:highlight w:val="cyan"/>
        </w:rPr>
        <w:t xml:space="preserve">but </w:t>
      </w:r>
      <w:r w:rsidRPr="00977B25">
        <w:rPr>
          <w:rStyle w:val="StyleUnderline"/>
        </w:rPr>
        <w:t>as “a structure of feeling” and “</w:t>
      </w:r>
      <w:r w:rsidRPr="00737CBB">
        <w:rPr>
          <w:rStyle w:val="StyleUnderline"/>
          <w:highlight w:val="cyan"/>
        </w:rPr>
        <w:t>a hermeneutics</w:t>
      </w:r>
      <w:r w:rsidRPr="00977B25">
        <w:rPr>
          <w:rStyle w:val="StyleUnderline"/>
        </w:rPr>
        <w:t>” that has enjoyed its epistemological, affective power for supporting capitalist liberal forms of “developments,”</w:t>
      </w:r>
      <w:r w:rsidRPr="001E3280">
        <w:rPr>
          <w:sz w:val="16"/>
        </w:rPr>
        <w:t xml:space="preserve"> the Cold War represents a particular conjuncture of U.S. liberal empire in Asia. In this revisionist perspective on the Cold War, Kim situates Asian American critique as an analytic, not as an identity category, for understanding the specificity of American imperialist practices in Asia. This dissertation is aligned with Kim’s work in that it attempts to reveal the critical genealogies of American imperialism in the Cold War by excavating the dimension of the repressed in U.S. nationalist ontology. Mobilizing Asian American cultural forms beyond the terrain of liberal multiculturalism, which manifested itself as an institutionalized and commodified appreciation of racial difference within the national, Trauma of Empire ruminates on the way these texts emerge as a transnational minor cultural formation and render temporalities supplemental to the developmental narrative of U.S. imperialism. Put differently, </w:t>
      </w:r>
      <w:r w:rsidRPr="00977B25">
        <w:rPr>
          <w:rStyle w:val="StyleUnderline"/>
        </w:rPr>
        <w:t>rather than offering an aestheticized sign of difference incorporated into the national body, the corpus of Asian American cultural texts I explore presents heterogeneous symptomatic sites where the remainders and reminders of U.S. Cold War trauma testify to their own seething presence and demand their own mode of representation.</w:t>
      </w:r>
      <w:r w:rsidRPr="001E3280">
        <w:rPr>
          <w:sz w:val="16"/>
        </w:rPr>
        <w:t xml:space="preserve"> </w:t>
      </w:r>
      <w:r w:rsidRPr="00977B25">
        <w:rPr>
          <w:rStyle w:val="Emphasis"/>
        </w:rPr>
        <w:t xml:space="preserve">From the perspective of the genealogy of imperial formations, U.S. Cold War </w:t>
      </w:r>
      <w:r w:rsidRPr="00737CBB">
        <w:rPr>
          <w:rStyle w:val="Emphasis"/>
          <w:highlight w:val="cyan"/>
        </w:rPr>
        <w:t xml:space="preserve">hegemony in Asia marks a </w:t>
      </w:r>
      <w:r w:rsidRPr="00977B25">
        <w:rPr>
          <w:rStyle w:val="Emphasis"/>
        </w:rPr>
        <w:t xml:space="preserve">fundamental </w:t>
      </w:r>
      <w:r w:rsidRPr="00737CBB">
        <w:rPr>
          <w:rStyle w:val="Emphasis"/>
          <w:highlight w:val="cyan"/>
        </w:rPr>
        <w:t xml:space="preserve">transition from territorial expansion to </w:t>
      </w:r>
      <w:r w:rsidRPr="00977B25">
        <w:rPr>
          <w:rStyle w:val="Emphasis"/>
        </w:rPr>
        <w:t xml:space="preserve">a </w:t>
      </w:r>
      <w:r w:rsidRPr="00737CBB">
        <w:rPr>
          <w:rStyle w:val="Emphasis"/>
          <w:highlight w:val="cyan"/>
        </w:rPr>
        <w:t xml:space="preserve">more flexible </w:t>
      </w:r>
      <w:r w:rsidRPr="00977B25">
        <w:rPr>
          <w:rStyle w:val="Emphasis"/>
        </w:rPr>
        <w:t xml:space="preserve">and neoliberal </w:t>
      </w:r>
      <w:r w:rsidRPr="00737CBB">
        <w:rPr>
          <w:rStyle w:val="Emphasis"/>
          <w:highlight w:val="cyan"/>
        </w:rPr>
        <w:t>dominance</w:t>
      </w:r>
      <w:r w:rsidRPr="001E3280">
        <w:rPr>
          <w:sz w:val="16"/>
        </w:rPr>
        <w:t xml:space="preserve">. As Kim notes, this does not mean that territorial domination completely lost its controlling power in the Cold War. Rather, it suggests that </w:t>
      </w:r>
      <w:r w:rsidRPr="00977B25">
        <w:rPr>
          <w:rStyle w:val="Emphasis"/>
          <w:sz w:val="24"/>
        </w:rPr>
        <w:t xml:space="preserve">the Cold War opened a </w:t>
      </w:r>
      <w:r w:rsidRPr="00737CBB">
        <w:rPr>
          <w:rStyle w:val="Emphasis"/>
          <w:sz w:val="24"/>
          <w:highlight w:val="cyan"/>
        </w:rPr>
        <w:t xml:space="preserve">new phase of “an imperial governmentality </w:t>
      </w:r>
      <w:r w:rsidRPr="00977B25">
        <w:rPr>
          <w:rStyle w:val="Emphasis"/>
          <w:sz w:val="24"/>
        </w:rPr>
        <w:t xml:space="preserve">whose dominant logics have </w:t>
      </w:r>
      <w:r w:rsidRPr="00737CBB">
        <w:rPr>
          <w:rStyle w:val="Emphasis"/>
          <w:sz w:val="24"/>
          <w:highlight w:val="cyan"/>
        </w:rPr>
        <w:t xml:space="preserve">operated </w:t>
      </w:r>
      <w:r w:rsidRPr="00977B25">
        <w:rPr>
          <w:rStyle w:val="Emphasis"/>
          <w:sz w:val="24"/>
        </w:rPr>
        <w:t xml:space="preserve">(and continue to do so) </w:t>
      </w:r>
      <w:r w:rsidRPr="00737CBB">
        <w:rPr>
          <w:rStyle w:val="Emphasis"/>
          <w:sz w:val="24"/>
          <w:highlight w:val="cyan"/>
        </w:rPr>
        <w:t xml:space="preserve">through a flexible combination of </w:t>
      </w:r>
      <w:r w:rsidRPr="00977B25">
        <w:rPr>
          <w:rStyle w:val="Emphasis"/>
          <w:sz w:val="24"/>
        </w:rPr>
        <w:t xml:space="preserve">16 </w:t>
      </w:r>
      <w:r w:rsidRPr="00737CBB">
        <w:rPr>
          <w:rStyle w:val="Emphasis"/>
          <w:sz w:val="24"/>
          <w:highlight w:val="cyan"/>
        </w:rPr>
        <w:t>nonterritorial imperial tactics</w:t>
      </w:r>
      <w:r w:rsidRPr="00977B25">
        <w:rPr>
          <w:rStyle w:val="Emphasis"/>
          <w:sz w:val="24"/>
        </w:rPr>
        <w:t>.”</w:t>
      </w:r>
      <w:r w:rsidRPr="001E3280">
        <w:rPr>
          <w:sz w:val="16"/>
        </w:rPr>
        <w:t xml:space="preserve">23 </w:t>
      </w:r>
      <w:r w:rsidRPr="00977B25">
        <w:rPr>
          <w:rStyle w:val="StyleUnderline"/>
        </w:rPr>
        <w:t>Following the “loss” of China to Mao’s communist party in 1949, America’s heightened anxiety over “Red Asia” was transformed and translated to an official political language—the well-known domino theory.</w:t>
      </w:r>
      <w:r w:rsidRPr="001E3280">
        <w:rPr>
          <w:sz w:val="16"/>
        </w:rPr>
        <w:t xml:space="preserve"> As an abstract entity consisting of a number of dominos, </w:t>
      </w:r>
      <w:r w:rsidRPr="00977B25">
        <w:rPr>
          <w:rStyle w:val="Emphasis"/>
        </w:rPr>
        <w:t>Asian nations were considered objects that should be checked and protected from the threats of communism</w:t>
      </w:r>
      <w:r w:rsidRPr="00977B25">
        <w:rPr>
          <w:rStyle w:val="StyleUnderline"/>
        </w:rPr>
        <w:t>. This patronizing gesture of the United States</w:t>
      </w:r>
      <w:r w:rsidRPr="001E3280">
        <w:rPr>
          <w:sz w:val="16"/>
        </w:rPr>
        <w:t xml:space="preserve">, however, </w:t>
      </w:r>
      <w:r w:rsidRPr="00977B25">
        <w:rPr>
          <w:rStyle w:val="StyleUnderline"/>
        </w:rPr>
        <w:t>was not politically disinterested: the “democratizing mission</w:t>
      </w:r>
      <w:r w:rsidRPr="001E3280">
        <w:rPr>
          <w:sz w:val="16"/>
        </w:rPr>
        <w:t xml:space="preserve">,” as Kim notes, </w:t>
      </w:r>
      <w:r w:rsidRPr="00977B25">
        <w:rPr>
          <w:rStyle w:val="Emphasis"/>
        </w:rPr>
        <w:t>was “an attempt to install governments and economic systems favorable to U.S. interests in the name of ‘democracy’ and ‘collective security’</w:t>
      </w:r>
      <w:r w:rsidRPr="001E3280">
        <w:rPr>
          <w:sz w:val="16"/>
        </w:rPr>
        <w:t xml:space="preserve">.”24 </w:t>
      </w:r>
      <w:r w:rsidRPr="00977B25">
        <w:rPr>
          <w:rStyle w:val="StyleUnderline"/>
        </w:rPr>
        <w:t>This extraordinary logic of democratic solidarity across the Pacific masking U.S. economic and military interests in the region provides the ground for the workings of liberal empire</w:t>
      </w:r>
      <w:r w:rsidRPr="001E3280">
        <w:rPr>
          <w:sz w:val="16"/>
        </w:rPr>
        <w:t xml:space="preserve">. Each of my chapters highlights specific cultural scenes in which Asian American writers alternately map out and critically index histories of American liberalism as it intersects with U.S. imperialism and its governing tactics for political, economic, and </w:t>
      </w:r>
      <w:r w:rsidRPr="001E3280">
        <w:rPr>
          <w:sz w:val="16"/>
        </w:rPr>
        <w:lastRenderedPageBreak/>
        <w:t xml:space="preserve">cultural domination in the Cold War transpacific. The cultural texts I examine, most of which were produced after the “end” of the Cold War, either critically look back on that era or interrogate the neocolonial and neoliberal global capitalist formations directly or indirectly deriving from Cold War dynamics. Trauma of Empire begins with Hagedorn’s Manila in the 1960s, which represents the fantasy of the AsiaPacific in the form of a project to build a global cultural center in a neocolonial city, and which materializes this fantasy’s constitutive contradiction in the haunting of dead laboring bodies. It ends with Japan-U.S. virtual interconnection in Ozeki’s novel, set against the backdrop of American beef export to Japan in the 1990s and the process of neoliberal subject making embedded within this economic exchange. While Hagedorn’s text presents a neocolonial practice that intensively and extensively extracts surplus value from Filipino labor, Ozeki sheds light on a more invisible and insidious mode of domination involving U.S-led neoliberal globalization. Between these two antipodal scenes of the Asia-Pacific economic “alliance,” neocolonial exploitation of Third World labor and neoliberal regulation of the “faithful” Cold War partner, respectively, I situate stories of diasporic orphans who are uprooted by Cold War’s “hot wars” in Korea and Vietnam. Bracketed by these first and last chapters dealing more directly with the intersection of U.S. imperialism and global capitalism and with subjective responses to that violence, the two chapters in between explore ways exilic subjects of split kinship grapple with historical memories against the post-Cold War discourses of reconciliation and forgetting. As this outline of my dissertation reveals, U.S. imperialism of the Cold War is heterogeneous in its aspects and manifestations. Indeed, </w:t>
      </w:r>
      <w:r w:rsidRPr="00977B25">
        <w:rPr>
          <w:rStyle w:val="Emphasis"/>
        </w:rPr>
        <w:t>U.S. empire is</w:t>
      </w:r>
      <w:r w:rsidRPr="001E3280">
        <w:rPr>
          <w:sz w:val="16"/>
        </w:rPr>
        <w:t xml:space="preserve">, to borrow Ann Laura Stoler’s words, </w:t>
      </w:r>
      <w:r w:rsidRPr="00737CBB">
        <w:rPr>
          <w:rStyle w:val="Emphasis"/>
          <w:highlight w:val="cyan"/>
        </w:rPr>
        <w:t>a “flexible empire</w:t>
      </w:r>
      <w:r w:rsidRPr="00977B25">
        <w:rPr>
          <w:rStyle w:val="Emphasis"/>
        </w:rPr>
        <w:t xml:space="preserve">” in its “active realignment and 18 reformation…[an] empire that </w:t>
      </w:r>
      <w:r w:rsidRPr="00737CBB">
        <w:rPr>
          <w:rStyle w:val="Emphasis"/>
          <w:highlight w:val="cyan"/>
        </w:rPr>
        <w:t>puts movement and oscillation at the center</w:t>
      </w:r>
      <w:r w:rsidRPr="00977B25">
        <w:rPr>
          <w:rStyle w:val="Emphasis"/>
        </w:rPr>
        <w:t>.”</w:t>
      </w:r>
      <w:r w:rsidRPr="001E3280">
        <w:rPr>
          <w:sz w:val="16"/>
        </w:rPr>
        <w:t xml:space="preserve">25 The aim of this dissertation is thus not to narrate a coherent and exhaustive history of U.S. imperialism in the Cold War Asia; as Kim observes, the Cold War was itself “an unruly set of engagements,”26 and attempting to narrate U.S. Cold War history in Asia in a single seamless project would be impractical. This dissertation’s more modest and focused goal is to trace and qualify the various forms of violence that this flexible empire employs and to theorize the way literature registers the effects and aftereffects of adjustable imperial power. While my chapters are organized around specific nation-states of the Philippines, Korea, Vietnam, and Japan, this particular geographical linkage does not indicate that I argue for any historical commonality among these countries other than their shared experience of U.S. influence. My focus is rather on the way the peripheral subjects of the texts I survey, whose physical and </w:t>
      </w:r>
      <w:r w:rsidRPr="00977B25">
        <w:rPr>
          <w:rStyle w:val="StyleUnderline"/>
        </w:rPr>
        <w:t>psychic dislocations stem from Cold War dynamics between Asia and the United States, develop affective modes of reciprocity and intimacy and collectively act out and work through imperial violence.</w:t>
      </w:r>
    </w:p>
    <w:p w14:paraId="0951C42A" w14:textId="77777777" w:rsidR="000919F3" w:rsidRDefault="000919F3" w:rsidP="000919F3">
      <w:pPr>
        <w:rPr>
          <w:rFonts w:cstheme="majorHAnsi"/>
        </w:rPr>
      </w:pPr>
    </w:p>
    <w:p w14:paraId="20DF44B8" w14:textId="77777777" w:rsidR="000919F3" w:rsidRPr="006802DC" w:rsidRDefault="000919F3" w:rsidP="000919F3">
      <w:pPr>
        <w:pStyle w:val="Heading4"/>
        <w:rPr>
          <w:rFonts w:cstheme="majorHAnsi"/>
        </w:rPr>
      </w:pPr>
      <w:r w:rsidRPr="006802DC">
        <w:rPr>
          <w:rFonts w:cstheme="majorHAnsi"/>
        </w:rPr>
        <w:t xml:space="preserve">Thus, the only alternative is </w:t>
      </w:r>
      <w:r>
        <w:rPr>
          <w:rFonts w:cstheme="majorHAnsi"/>
        </w:rPr>
        <w:t>decolonization. The role of the ballot is to center indigenous scholarship and resistance – any ethical commitment requires that the aff places itself in the center of native scholarship and demands.</w:t>
      </w:r>
    </w:p>
    <w:p w14:paraId="305C08EF" w14:textId="77777777" w:rsidR="000919F3" w:rsidRPr="006802DC" w:rsidRDefault="000919F3" w:rsidP="000919F3">
      <w:pPr>
        <w:rPr>
          <w:rStyle w:val="Style13ptBold"/>
          <w:rFonts w:cstheme="majorHAnsi"/>
        </w:rPr>
      </w:pPr>
      <w:r w:rsidRPr="006802DC">
        <w:rPr>
          <w:rStyle w:val="Style13ptBold"/>
          <w:rFonts w:cstheme="majorHAnsi"/>
        </w:rPr>
        <w:t>Tuck and Yang 12</w:t>
      </w:r>
    </w:p>
    <w:p w14:paraId="55CF743E" w14:textId="77777777" w:rsidR="000919F3" w:rsidRPr="006802DC" w:rsidRDefault="000919F3" w:rsidP="000919F3">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12AB49F0" w14:textId="77777777" w:rsidR="000919F3" w:rsidRPr="006802DC" w:rsidRDefault="000919F3" w:rsidP="000919F3">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abolition? </w:t>
      </w:r>
      <w:r w:rsidRPr="00DE24C4">
        <w:rPr>
          <w:rStyle w:val="StyleUnderline"/>
          <w:rFonts w:cstheme="majorHAnsi"/>
          <w:highlight w:val="green"/>
        </w:rPr>
        <w:t xml:space="preserve">What will be the consequences </w:t>
      </w:r>
      <w:r w:rsidRPr="006802DC">
        <w:rPr>
          <w:rFonts w:cstheme="majorHAnsi"/>
          <w:sz w:val="12"/>
        </w:rPr>
        <w:t>of decolonization</w:t>
      </w:r>
      <w:r w:rsidRPr="006802DC">
        <w:rPr>
          <w:rStyle w:val="StyleUnderline"/>
          <w:rFonts w:cstheme="majorHAnsi"/>
        </w:rPr>
        <w:t xml:space="preserve"> </w:t>
      </w:r>
      <w:r w:rsidRPr="00DE24C4">
        <w:rPr>
          <w:rStyle w:val="StyleUnderline"/>
          <w:rFonts w:cstheme="majorHAnsi"/>
          <w:highlight w:val="green"/>
        </w:rPr>
        <w:t>for the settler? Incommensurability acknowledges that 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xml:space="preserve">, “in the exact measure that we can discern the </w:t>
      </w:r>
      <w:r w:rsidRPr="006802DC">
        <w:rPr>
          <w:rStyle w:val="StyleUnderline"/>
          <w:rFonts w:cstheme="majorHAnsi"/>
        </w:rPr>
        <w:lastRenderedPageBreak/>
        <w:t>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504046BE" w14:textId="77777777" w:rsidR="000919F3" w:rsidRDefault="000919F3" w:rsidP="000919F3">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4CE6B699" w14:textId="77777777" w:rsidR="000919F3" w:rsidRDefault="000919F3" w:rsidP="000919F3">
      <w:pPr>
        <w:pStyle w:val="Heading4"/>
        <w:rPr>
          <w:rStyle w:val="Emphasis"/>
          <w:rFonts w:cstheme="majorHAnsi"/>
        </w:rPr>
      </w:pPr>
      <w:r>
        <w:t xml:space="preserve">Our interpretation is that the judge ought to evaluate the 1ac as a research project – they don’t get to weigh the case - The role of the neg </w:t>
      </w:r>
      <w:r w:rsidRPr="00887C4F">
        <w:t>should be to disprove the various meanings of that object. 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which is a unique education ne</w:t>
      </w:r>
      <w:r>
        <w:t>t benefit to our interpretation</w:t>
      </w:r>
    </w:p>
    <w:p w14:paraId="49F7E1AD" w14:textId="77777777" w:rsidR="000919F3" w:rsidRDefault="000919F3" w:rsidP="000919F3">
      <w:pPr>
        <w:pStyle w:val="Heading2"/>
      </w:pPr>
      <w:r>
        <w:lastRenderedPageBreak/>
        <w:t>Case</w:t>
      </w:r>
    </w:p>
    <w:p w14:paraId="4599785F" w14:textId="77777777" w:rsidR="000919F3" w:rsidRPr="00C26945" w:rsidRDefault="000919F3" w:rsidP="000919F3">
      <w:pPr>
        <w:pStyle w:val="Heading3"/>
      </w:pPr>
      <w:r>
        <w:lastRenderedPageBreak/>
        <w:t>framing</w:t>
      </w:r>
    </w:p>
    <w:p w14:paraId="2BABBC24" w14:textId="77777777" w:rsidR="000919F3" w:rsidRPr="00BC43CB" w:rsidRDefault="000919F3" w:rsidP="000919F3">
      <w:pPr>
        <w:pStyle w:val="Heading4"/>
      </w:pPr>
      <w:r>
        <w:t xml:space="preserve">Extinction first/consequentlism – </w:t>
      </w:r>
    </w:p>
    <w:p w14:paraId="765D6C91" w14:textId="77777777" w:rsidR="000919F3" w:rsidRDefault="000919F3" w:rsidP="000919F3">
      <w:pPr>
        <w:pStyle w:val="Heading4"/>
      </w:pPr>
      <w:r>
        <w:t>1. Risk of extinction focus paralyzes action – any action has a risk of causing extinction but so does not acting – we’d have to listen to a random person who told us to jump out of the building right now or else extinction would happen</w:t>
      </w:r>
    </w:p>
    <w:p w14:paraId="791AFF6B" w14:textId="77777777" w:rsidR="000919F3" w:rsidRPr="0027576A" w:rsidRDefault="000919F3" w:rsidP="000919F3"/>
    <w:p w14:paraId="1BC598BF" w14:textId="77777777" w:rsidR="000919F3" w:rsidRDefault="000919F3" w:rsidP="000919F3">
      <w:pPr>
        <w:pStyle w:val="Heading4"/>
      </w:pPr>
      <w:r>
        <w:t>2. This assumes we don’t know what’s ethically bad but we don’t need more time to morally figure out that structural violence like racism is wrong – if there’s a high risk of that vote NEG</w:t>
      </w:r>
    </w:p>
    <w:p w14:paraId="06818805" w14:textId="77777777" w:rsidR="000919F3" w:rsidRPr="0027576A" w:rsidRDefault="000919F3" w:rsidP="000919F3"/>
    <w:p w14:paraId="324BD6DF" w14:textId="77777777" w:rsidR="000919F3" w:rsidRDefault="000919F3" w:rsidP="000919F3">
      <w:pPr>
        <w:pStyle w:val="Heading4"/>
      </w:pPr>
      <w:r>
        <w:t>3. This is another link – it justifies the 1% risk cheney doctrine of intervening in the middle east for a false threat, which was a worse political solution and caused massive suffering – this is the exact fear based politics that all of the K criticizes</w:t>
      </w:r>
    </w:p>
    <w:p w14:paraId="227F058D" w14:textId="77777777" w:rsidR="000919F3" w:rsidRPr="0027576A" w:rsidRDefault="000919F3" w:rsidP="000919F3"/>
    <w:p w14:paraId="7E04B235" w14:textId="77777777" w:rsidR="000919F3" w:rsidRDefault="000919F3" w:rsidP="000919F3">
      <w:pPr>
        <w:pStyle w:val="Heading4"/>
      </w:pPr>
      <w:r>
        <w:t xml:space="preserve">4.  This assumes rational utilitarian ways of calculating body count but that calculative thought is impossible – state actors aren’t purely rational decision making machines – they’re influenced by subjective standpoints </w:t>
      </w:r>
    </w:p>
    <w:p w14:paraId="1535A01B" w14:textId="77777777" w:rsidR="000919F3" w:rsidRPr="0027576A" w:rsidRDefault="000919F3" w:rsidP="000919F3"/>
    <w:p w14:paraId="454BE13C" w14:textId="77777777" w:rsidR="000919F3" w:rsidRDefault="000919F3" w:rsidP="000919F3">
      <w:pPr>
        <w:pStyle w:val="Heading4"/>
      </w:pPr>
      <w:r>
        <w:t>5. Value to life impact outweighs – we can’t experience ethical value in the first place if people are ontologically excluded by the calculative thought of security</w:t>
      </w:r>
    </w:p>
    <w:p w14:paraId="0B0C81D5" w14:textId="77777777" w:rsidR="000919F3" w:rsidRPr="0027576A" w:rsidRDefault="000919F3" w:rsidP="000919F3"/>
    <w:p w14:paraId="79DD8358" w14:textId="77777777" w:rsidR="000919F3" w:rsidRDefault="000919F3" w:rsidP="000919F3">
      <w:pPr>
        <w:pStyle w:val="Heading4"/>
      </w:pPr>
      <w:r>
        <w:t>6. Links are offense – we have indicts of every single one of their scenarios that affect the consequences of their policy and the way it’s implemented. This implicates every piece of aff solvency and means they don’t solve extinction and just further participate in genocidal structures.</w:t>
      </w:r>
    </w:p>
    <w:p w14:paraId="4204C54C" w14:textId="77777777" w:rsidR="000919F3" w:rsidRPr="00385FC5" w:rsidRDefault="000919F3" w:rsidP="000919F3"/>
    <w:p w14:paraId="4C11D80A" w14:textId="77777777" w:rsidR="000919F3" w:rsidRDefault="000919F3" w:rsidP="000919F3"/>
    <w:p w14:paraId="6399D2E5" w14:textId="77777777" w:rsidR="000919F3" w:rsidRDefault="000919F3" w:rsidP="000919F3">
      <w:pPr>
        <w:pStyle w:val="Heading4"/>
      </w:pPr>
      <w:r>
        <w:t>We agree death may be bad, but we have different conceptions of what we should prefer. Also if we win that they arent 100% risk err neg</w:t>
      </w:r>
    </w:p>
    <w:p w14:paraId="1F3C7E2D" w14:textId="77777777" w:rsidR="000919F3" w:rsidRDefault="000919F3" w:rsidP="000919F3"/>
    <w:p w14:paraId="6EC135CC" w14:textId="77777777" w:rsidR="000919F3" w:rsidRDefault="000919F3" w:rsidP="000919F3">
      <w:pPr>
        <w:pStyle w:val="Heading4"/>
      </w:pPr>
      <w:r>
        <w:t>Actor spec doesn’t apply – the res isnt about govns, just private entities and neither is the alt so it doesn’t matter?</w:t>
      </w:r>
    </w:p>
    <w:p w14:paraId="0539CED2" w14:textId="77777777" w:rsidR="000919F3" w:rsidRDefault="000919F3" w:rsidP="000919F3"/>
    <w:p w14:paraId="15BFFD92" w14:textId="77777777" w:rsidR="000919F3" w:rsidRPr="00BC43CB" w:rsidRDefault="000919F3" w:rsidP="000919F3">
      <w:pPr>
        <w:pStyle w:val="Heading4"/>
      </w:pPr>
      <w:r>
        <w:lastRenderedPageBreak/>
        <w:t>Extinction first is already criticized above</w:t>
      </w:r>
    </w:p>
    <w:p w14:paraId="016F951F" w14:textId="77777777" w:rsidR="000919F3" w:rsidRDefault="000919F3" w:rsidP="000919F3">
      <w:pPr>
        <w:pStyle w:val="Heading3"/>
      </w:pPr>
      <w:r>
        <w:lastRenderedPageBreak/>
        <w:t>Advantage</w:t>
      </w:r>
    </w:p>
    <w:p w14:paraId="30B879E3" w14:textId="77777777" w:rsidR="000919F3" w:rsidRDefault="000919F3" w:rsidP="000919F3">
      <w:pPr>
        <w:pStyle w:val="Heading4"/>
      </w:pPr>
      <w:r>
        <w:t>T/L vote neg on presumption the aff doesn’t do anything – they arent a policy action but rather just say it’s unjust which isnt a policy action so you vote neg on presumption since they don’t actually defend anything</w:t>
      </w:r>
    </w:p>
    <w:p w14:paraId="3028D913" w14:textId="77777777" w:rsidR="000919F3" w:rsidRPr="00EE2139" w:rsidRDefault="000919F3" w:rsidP="000919F3"/>
    <w:p w14:paraId="2A1C8A8E" w14:textId="77777777" w:rsidR="000919F3" w:rsidRDefault="000919F3" w:rsidP="000919F3">
      <w:pPr>
        <w:pStyle w:val="Heading4"/>
      </w:pPr>
      <w:r>
        <w:t>plan only removes megaconstellations but all of their debris internal link cards are about normal smaller debris that dont fit into the megaconstellations</w:t>
      </w:r>
    </w:p>
    <w:p w14:paraId="23FC20D9" w14:textId="77777777" w:rsidR="000919F3" w:rsidRDefault="000919F3" w:rsidP="000919F3"/>
    <w:p w14:paraId="1A84E9F5" w14:textId="77777777" w:rsidR="000919F3" w:rsidRPr="00C26945" w:rsidRDefault="000919F3" w:rsidP="000919F3">
      <w:pPr>
        <w:pStyle w:val="Heading4"/>
      </w:pPr>
      <w:r>
        <w:t>Boyle/Byers doesn’t say kessler happening now</w:t>
      </w:r>
    </w:p>
    <w:p w14:paraId="781011E9" w14:textId="77777777" w:rsidR="000919F3" w:rsidRDefault="000919F3" w:rsidP="000919F3">
      <w:pPr>
        <w:pStyle w:val="Heading4"/>
        <w:spacing w:line="240" w:lineRule="auto"/>
        <w:contextualSpacing/>
      </w:pPr>
      <w:r>
        <w:t xml:space="preserve">Squo solves debris – private tracking, surveillance, in-orbit servicing and green satellite tech all happening now – includes Starlink  </w:t>
      </w:r>
    </w:p>
    <w:p w14:paraId="1B8C1F28" w14:textId="77777777" w:rsidR="000919F3" w:rsidRPr="00340C17" w:rsidRDefault="000919F3" w:rsidP="000919F3">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6993F501" w14:textId="77777777" w:rsidR="000919F3" w:rsidRPr="0063721B" w:rsidRDefault="000919F3" w:rsidP="000919F3">
      <w:pPr>
        <w:spacing w:line="240" w:lineRule="auto"/>
        <w:contextualSpacing/>
        <w:rPr>
          <w:sz w:val="16"/>
          <w:szCs w:val="16"/>
        </w:rPr>
      </w:pPr>
      <w:r w:rsidRPr="0063721B">
        <w:rPr>
          <w:sz w:val="16"/>
          <w:szCs w:val="16"/>
        </w:rPr>
        <w:t xml:space="preserve">An  emerging “space  debris  economy”? </w:t>
      </w:r>
    </w:p>
    <w:p w14:paraId="6C2B1F65" w14:textId="77777777" w:rsidR="000919F3" w:rsidRPr="0063721B" w:rsidRDefault="000919F3" w:rsidP="000919F3">
      <w:pPr>
        <w:pStyle w:val="ListParagraph"/>
        <w:spacing w:line="240" w:lineRule="auto"/>
        <w:rPr>
          <w:sz w:val="16"/>
          <w:szCs w:val="16"/>
        </w:rPr>
      </w:pPr>
      <w:r w:rsidRPr="0063721B">
        <w:rPr>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4D606572" w14:textId="77777777" w:rsidR="000919F3" w:rsidRPr="007B312B" w:rsidRDefault="000919F3" w:rsidP="000919F3">
      <w:pPr>
        <w:pStyle w:val="ListParagraph"/>
        <w:spacing w:line="240" w:lineRule="auto"/>
        <w:rPr>
          <w:rStyle w:val="StyleUnderline"/>
        </w:rPr>
      </w:pPr>
      <w:r w:rsidRPr="00340C17">
        <w:rPr>
          <w:rStyle w:val="StyleUnderline"/>
        </w:rPr>
        <w:t xml:space="preserve">Space  </w:t>
      </w:r>
      <w:r w:rsidRPr="007B312B">
        <w:rPr>
          <w:rStyle w:val="StyleUnderline"/>
          <w:highlight w:val="yellow"/>
        </w:rPr>
        <w:t>surveillance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fuelled  by  advances  in  digital  technologies.  </w:t>
      </w:r>
      <w:r w:rsidRPr="007B312B">
        <w:rPr>
          <w:rStyle w:val="Emphasis"/>
          <w:highlight w:val="yellow"/>
        </w:rPr>
        <w:t>Private  sector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Start-ups</w:t>
      </w:r>
      <w:r w:rsidRPr="007B312B">
        <w:rPr>
          <w:rStyle w:val="StyleUnderline"/>
        </w:rPr>
        <w:t xml:space="preserve">  such as  LeoLabs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company</w:t>
      </w:r>
      <w:r w:rsidRPr="007B312B">
        <w:rPr>
          <w:sz w:val="14"/>
        </w:rPr>
        <w:t xml:space="preserve">,  which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A  novel  project  </w:t>
      </w:r>
      <w:r w:rsidRPr="0050573F">
        <w:rPr>
          <w:sz w:val="14"/>
        </w:rPr>
        <w:t xml:space="preserve">called  </w:t>
      </w:r>
      <w:r w:rsidRPr="0050573F">
        <w:rPr>
          <w:rStyle w:val="StyleUnderline"/>
        </w:rPr>
        <w:t>TruSat  intends  to  use blockchain  technology  to  crowdsource  and  validate  satellite  orbital  positions  worldwide  via  open source software</w:t>
      </w:r>
      <w:r w:rsidRPr="0050573F">
        <w:rPr>
          <w:sz w:val="14"/>
        </w:rPr>
        <w:t xml:space="preserve">  (TruSat,  2019[78]). </w:t>
      </w:r>
      <w:r w:rsidRPr="0050573F">
        <w:rPr>
          <w:rStyle w:val="StyleUnderline"/>
        </w:rPr>
        <w:t xml:space="preserve">The US  Air  Force Research Laboratory  has  signed agreements with  several  </w:t>
      </w:r>
      <w:r w:rsidRPr="0050573F">
        <w:rPr>
          <w:rStyle w:val="Emphasis"/>
        </w:rPr>
        <w:t>commercial  s</w:t>
      </w:r>
      <w:r w:rsidRPr="0050573F">
        <w:rPr>
          <w:rStyle w:val="StyleUnderline"/>
        </w:rPr>
        <w:t xml:space="preserve">pace </w:t>
      </w:r>
      <w:r w:rsidRPr="0050573F">
        <w:rPr>
          <w:rStyle w:val="Emphasis"/>
        </w:rPr>
        <w:t>si</w:t>
      </w:r>
      <w:r w:rsidRPr="0050573F">
        <w:rPr>
          <w:rStyle w:val="StyleUnderline"/>
        </w:rPr>
        <w:t xml:space="preserve">tuational  </w:t>
      </w:r>
      <w:r w:rsidRPr="0050573F">
        <w:rPr>
          <w:rStyle w:val="Emphasis"/>
        </w:rPr>
        <w:t>a</w:t>
      </w:r>
      <w:r w:rsidRPr="0050573F">
        <w:rPr>
          <w:rStyle w:val="StyleUnderline"/>
        </w:rPr>
        <w:t>wareness  data  providers</w:t>
      </w:r>
      <w:r w:rsidRPr="0050573F">
        <w:rPr>
          <w:sz w:val="14"/>
        </w:rPr>
        <w:t xml:space="preserve">  (e.g.  Numerica,  LeoLabs, ExoAnalytics</w:t>
      </w:r>
      <w:r w:rsidRPr="0050573F">
        <w:rPr>
          <w:rStyle w:val="StyleUnderline"/>
        </w:rPr>
        <w:t>)  to  get  access  to  sensor  networks  and  algorithms</w:t>
      </w:r>
      <w:r w:rsidRPr="0050573F">
        <w:rPr>
          <w:sz w:val="14"/>
        </w:rPr>
        <w:t xml:space="preserve">  (Numerica,  2019[79]).  The  Space Situational  Awareness  </w:t>
      </w:r>
      <w:r w:rsidRPr="0050573F">
        <w:rPr>
          <w:rStyle w:val="Emphasis"/>
        </w:rPr>
        <w:t xml:space="preserve">(SSA)  </w:t>
      </w:r>
      <w:r w:rsidRPr="0050573F">
        <w:rPr>
          <w:rStyle w:val="StyleUnderline"/>
        </w:rPr>
        <w:t xml:space="preserve">open-architecture  </w:t>
      </w:r>
      <w:r w:rsidRPr="0050573F">
        <w:rPr>
          <w:rStyle w:val="Emphasis"/>
        </w:rPr>
        <w:t>data-sharing</w:t>
      </w:r>
      <w:r w:rsidRPr="0050573F">
        <w:rPr>
          <w:rStyle w:val="StyleUnderline"/>
        </w:rPr>
        <w:t xml:space="preserve">  platform  </w:t>
      </w:r>
      <w:r w:rsidRPr="0050573F">
        <w:rPr>
          <w:rStyle w:val="Emphasis"/>
        </w:rPr>
        <w:t>under  development  by</w:t>
      </w:r>
      <w:r w:rsidRPr="0050573F">
        <w:rPr>
          <w:rStyle w:val="StyleUnderline"/>
        </w:rPr>
        <w:t xml:space="preserve">  the US </w:t>
      </w:r>
      <w:r w:rsidRPr="0050573F">
        <w:rPr>
          <w:rStyle w:val="Emphasis"/>
        </w:rPr>
        <w:t>D</w:t>
      </w:r>
      <w:r w:rsidRPr="0050573F">
        <w:rPr>
          <w:rStyle w:val="StyleUnderline"/>
        </w:rPr>
        <w:t xml:space="preserve">epartment  </w:t>
      </w:r>
      <w:r w:rsidRPr="0050573F">
        <w:rPr>
          <w:rStyle w:val="Emphasis"/>
        </w:rPr>
        <w:t>o</w:t>
      </w:r>
      <w:r w:rsidRPr="0050573F">
        <w:rPr>
          <w:rStyle w:val="StyleUnderline"/>
        </w:rPr>
        <w:t xml:space="preserve">f  </w:t>
      </w:r>
      <w:r w:rsidRPr="0050573F">
        <w:rPr>
          <w:rStyle w:val="Emphasis"/>
        </w:rPr>
        <w:t>C</w:t>
      </w:r>
      <w:r w:rsidRPr="0050573F">
        <w:rPr>
          <w:rStyle w:val="StyleUnderline"/>
        </w:rPr>
        <w:t xml:space="preserve">ommerce,  including  data from  different  government  agencies,  is  also  expected to spur  innovative  </w:t>
      </w:r>
      <w:r w:rsidRPr="0050573F">
        <w:rPr>
          <w:rStyle w:val="Emphasis"/>
        </w:rPr>
        <w:t>value-added</w:t>
      </w:r>
      <w:r w:rsidRPr="0050573F">
        <w:rPr>
          <w:rStyle w:val="StyleUnderline"/>
        </w:rPr>
        <w:t xml:space="preserve">  products  and </w:t>
      </w:r>
      <w:r w:rsidRPr="0050573F">
        <w:rPr>
          <w:rStyle w:val="Emphasis"/>
        </w:rPr>
        <w:t>services.</w:t>
      </w:r>
      <w:r w:rsidRPr="00A37E5B">
        <w:rPr>
          <w:rStyle w:val="Emphasis"/>
        </w:rPr>
        <w:t xml:space="preserve">   </w:t>
      </w:r>
    </w:p>
    <w:p w14:paraId="062094B8" w14:textId="77777777" w:rsidR="000919F3" w:rsidRDefault="000919F3" w:rsidP="000919F3">
      <w:pPr>
        <w:pStyle w:val="Heading4"/>
      </w:pPr>
      <w:r>
        <w:lastRenderedPageBreak/>
        <w:t>Pulatarova is incorrect – no reason for why spacex launches unqiuely cause collisions</w:t>
      </w:r>
    </w:p>
    <w:p w14:paraId="2AF60334" w14:textId="77777777" w:rsidR="000919F3" w:rsidRPr="00EE2139" w:rsidRDefault="000919F3" w:rsidP="000919F3">
      <w:pPr>
        <w:pStyle w:val="Heading4"/>
      </w:pPr>
      <w:r>
        <w:t>Silverman has no implication lol</w:t>
      </w:r>
    </w:p>
    <w:p w14:paraId="3AE5A9BF" w14:textId="77777777" w:rsidR="000919F3" w:rsidRDefault="000919F3" w:rsidP="000919F3">
      <w:pPr>
        <w:pStyle w:val="Heading4"/>
      </w:pPr>
      <w:r>
        <w:t xml:space="preserve">Starlink ACA systems and de-orbiting solves any debris impact – Russian ASAT test proves and also non-uniques their impact </w:t>
      </w:r>
    </w:p>
    <w:p w14:paraId="17ADE5A5" w14:textId="77777777" w:rsidR="000919F3" w:rsidRPr="004C420B" w:rsidRDefault="000919F3" w:rsidP="000919F3">
      <w:r w:rsidRPr="004C420B">
        <w:rPr>
          <w:rStyle w:val="Style13ptBold"/>
        </w:rPr>
        <w:t>Kan 21</w:t>
      </w:r>
      <w:r>
        <w:t xml:space="preserve"> </w:t>
      </w:r>
      <w:r w:rsidRPr="00467C49">
        <w:rPr>
          <w:sz w:val="16"/>
          <w:szCs w:val="16"/>
        </w:rPr>
        <w:t>– [Michael, “Starlink Satellite Orbits Changed to Avoid Debris After Russia's Missile Test,” PC Mag, 12/1/2021, https://www.pcmag.com/news/starlink-satellite-orbits-changed-to-avoid-debris-after-russias-missile]</w:t>
      </w:r>
    </w:p>
    <w:p w14:paraId="054FBBF1" w14:textId="77777777" w:rsidR="000919F3" w:rsidRPr="00467C49" w:rsidRDefault="000919F3" w:rsidP="000919F3">
      <w:pPr>
        <w:spacing w:line="240" w:lineRule="auto"/>
        <w:contextualSpacing/>
        <w:rPr>
          <w:u w:val="single"/>
        </w:rPr>
      </w:pPr>
      <w:r w:rsidRPr="00467C49">
        <w:rPr>
          <w:rStyle w:val="StyleUnderline"/>
          <w:highlight w:val="yellow"/>
        </w:rPr>
        <w:t>SpaceX</w:t>
      </w:r>
      <w:r w:rsidRPr="00467C49">
        <w:rPr>
          <w:rStyle w:val="StyleUnderline"/>
        </w:rPr>
        <w:t xml:space="preserve"> has </w:t>
      </w:r>
      <w:r w:rsidRPr="00467C49">
        <w:rPr>
          <w:rStyle w:val="StyleUnderline"/>
          <w:highlight w:val="yellow"/>
        </w:rPr>
        <w:t>altered the orbits for</w:t>
      </w:r>
      <w:r w:rsidRPr="00467C49">
        <w:rPr>
          <w:rStyle w:val="StyleUnderline"/>
        </w:rPr>
        <w:t xml:space="preserve"> its </w:t>
      </w:r>
      <w:r w:rsidRPr="00467C49">
        <w:rPr>
          <w:rStyle w:val="StyleUnderline"/>
          <w:highlight w:val="yellow"/>
        </w:rPr>
        <w:t>Starlink</w:t>
      </w:r>
      <w:r w:rsidRPr="00467C49">
        <w:rPr>
          <w:rStyle w:val="StyleUnderline"/>
        </w:rPr>
        <w:t xml:space="preserve"> satellites</w:t>
      </w:r>
      <w:r w:rsidRPr="00467C49">
        <w:rPr>
          <w:sz w:val="16"/>
        </w:rPr>
        <w:t xml:space="preserve">, likely </w:t>
      </w:r>
      <w:r w:rsidRPr="00467C49">
        <w:rPr>
          <w:rStyle w:val="StyleUnderline"/>
          <w:highlight w:val="yellow"/>
        </w:rPr>
        <w:t>to prevent them from colliding with debris from Russia’s a</w:t>
      </w:r>
      <w:r w:rsidRPr="00467C49">
        <w:rPr>
          <w:rStyle w:val="StyleUnderline"/>
        </w:rPr>
        <w:t>nti-</w:t>
      </w:r>
      <w:r w:rsidRPr="00467C49">
        <w:rPr>
          <w:rStyle w:val="StyleUnderline"/>
          <w:highlight w:val="yellow"/>
        </w:rPr>
        <w:t>sat</w:t>
      </w:r>
      <w:r w:rsidRPr="00467C49">
        <w:rPr>
          <w:rStyle w:val="StyleUnderline"/>
        </w:rPr>
        <w:t xml:space="preserve">ellite missile </w:t>
      </w:r>
      <w:r w:rsidRPr="00467C49">
        <w:rPr>
          <w:rStyle w:val="StyleUnderline"/>
          <w:highlight w:val="yellow"/>
        </w:rPr>
        <w:t>test.</w:t>
      </w:r>
    </w:p>
    <w:p w14:paraId="5EE9CD96" w14:textId="77777777" w:rsidR="000919F3" w:rsidRPr="00467C49" w:rsidRDefault="000919F3" w:rsidP="000919F3">
      <w:pPr>
        <w:spacing w:line="240" w:lineRule="auto"/>
        <w:contextualSpacing/>
        <w:rPr>
          <w:sz w:val="16"/>
          <w:szCs w:val="16"/>
        </w:rPr>
      </w:pPr>
      <w:r w:rsidRPr="00467C49">
        <w:rPr>
          <w:sz w:val="16"/>
          <w:szCs w:val="16"/>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4A80E6CE" w14:textId="77777777" w:rsidR="000919F3" w:rsidRPr="00467C49" w:rsidRDefault="000919F3" w:rsidP="000919F3">
      <w:pPr>
        <w:spacing w:line="240" w:lineRule="auto"/>
        <w:contextualSpacing/>
        <w:rPr>
          <w:sz w:val="16"/>
          <w:szCs w:val="16"/>
        </w:rPr>
      </w:pPr>
      <w:r w:rsidRPr="00467C49">
        <w:rPr>
          <w:sz w:val="16"/>
          <w:szCs w:val="16"/>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4E235B94" w14:textId="77777777" w:rsidR="000919F3" w:rsidRPr="00467C49" w:rsidRDefault="000919F3" w:rsidP="000919F3">
      <w:pPr>
        <w:spacing w:line="240" w:lineRule="auto"/>
        <w:contextualSpacing/>
        <w:rPr>
          <w:sz w:val="16"/>
          <w:szCs w:val="16"/>
        </w:rPr>
      </w:pPr>
      <w:r w:rsidRPr="00467C49">
        <w:rPr>
          <w:sz w:val="16"/>
          <w:szCs w:val="16"/>
        </w:rPr>
        <w:t xml:space="preserve">Last month, the US was quick to condemn Russia’s anti-satellite missile test, which involved the Kremlin sending up a missile to destroy one of its own defunct satellites. The ensuing impact caused hundreds of thousands of pieces of debris to spill out into orbit, according to the US. </w:t>
      </w:r>
    </w:p>
    <w:p w14:paraId="3D7D2870" w14:textId="77777777" w:rsidR="000919F3" w:rsidRPr="00467C49" w:rsidRDefault="000919F3" w:rsidP="000919F3">
      <w:pPr>
        <w:spacing w:line="240" w:lineRule="auto"/>
        <w:contextualSpacing/>
        <w:rPr>
          <w:sz w:val="16"/>
          <w:szCs w:val="16"/>
        </w:rPr>
      </w:pPr>
      <w:r w:rsidRPr="00467C49">
        <w:rPr>
          <w:sz w:val="16"/>
          <w:szCs w:val="16"/>
        </w:rPr>
        <w:t>Because space debris can travel up to 17,500 miles per hour, even a small artifact can cause serious damage if strikes a spacecraft or an astronaut. "Russia's dangerous and irresponsible behavior jeopardizes the long-term sustainability of outer space,” the US State Department said at the time.</w:t>
      </w:r>
    </w:p>
    <w:p w14:paraId="05852B34" w14:textId="77777777" w:rsidR="000919F3" w:rsidRDefault="000919F3" w:rsidP="000919F3">
      <w:pPr>
        <w:spacing w:line="240" w:lineRule="auto"/>
        <w:contextualSpacing/>
        <w:rPr>
          <w:sz w:val="16"/>
          <w:szCs w:val="16"/>
        </w:rPr>
      </w:pPr>
      <w:r w:rsidRPr="00467C49">
        <w:rPr>
          <w:sz w:val="16"/>
          <w:szCs w:val="16"/>
        </w:rPr>
        <w:t>However, Russia claims the resulting debris poses no danger to any space activity. The Kremlin also points out other countries have embarked on their own anti-satellite missile tests too.</w:t>
      </w:r>
    </w:p>
    <w:p w14:paraId="60D72D8D" w14:textId="77777777" w:rsidR="000919F3" w:rsidRPr="002C0098" w:rsidRDefault="000919F3" w:rsidP="000919F3">
      <w:pPr>
        <w:pStyle w:val="Heading4"/>
      </w:pPr>
      <w:r>
        <w:t xml:space="preserve">Alt causes---most space debris comes from Russian rocket bodies from the Cold War, not private launches. </w:t>
      </w:r>
    </w:p>
    <w:p w14:paraId="39FB54E3" w14:textId="77777777" w:rsidR="000919F3" w:rsidRDefault="000919F3" w:rsidP="000919F3">
      <w:pPr>
        <w:pStyle w:val="Heading4"/>
        <w:rPr>
          <w:u w:val="single"/>
        </w:rPr>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79F45A0F" w14:textId="77777777" w:rsidR="000919F3" w:rsidRDefault="000919F3" w:rsidP="000919F3">
      <w:r>
        <w:t xml:space="preserve">Daniel Von </w:t>
      </w:r>
      <w:r w:rsidRPr="00C27F65">
        <w:rPr>
          <w:rStyle w:val="Style13ptBold"/>
        </w:rPr>
        <w:t>Fange 17</w:t>
      </w:r>
      <w:r>
        <w:t>.</w:t>
      </w:r>
      <w:r w:rsidRPr="00C27F65">
        <w:t xml:space="preserve"> </w:t>
      </w:r>
      <w:r>
        <w:t>Web Application Engineer, Founder and Owner of LeanCoder, Full Stack, Polyglot Web Developer, “Kessler Syndrome is Over Hyped”, 5/21/2017, http://braino.org/essays/kessler_syndrome_is_over_hyped/</w:t>
      </w:r>
    </w:p>
    <w:p w14:paraId="2E2FEA3C" w14:textId="77777777" w:rsidR="000919F3" w:rsidRPr="00EA0686" w:rsidRDefault="000919F3" w:rsidP="000919F3">
      <w:pPr>
        <w:rPr>
          <w:sz w:val="16"/>
        </w:rPr>
      </w:pPr>
      <w:r w:rsidRPr="0015463D">
        <w:rPr>
          <w:rStyle w:val="StyleUnderline"/>
          <w:highlight w:val="green"/>
        </w:rPr>
        <w:t>Kessler</w:t>
      </w:r>
      <w:r w:rsidRPr="00AB73EE">
        <w:rPr>
          <w:rStyle w:val="StyleUnderline"/>
        </w:rPr>
        <w:t xml:space="preserve"> Syndrome </w:t>
      </w:r>
      <w:r w:rsidRPr="0015463D">
        <w:rPr>
          <w:rStyle w:val="StyleUnderline"/>
          <w:highlight w:val="green"/>
        </w:rPr>
        <w:t xml:space="preserve">is </w:t>
      </w:r>
      <w:r w:rsidRPr="0015463D">
        <w:rPr>
          <w:rStyle w:val="Emphasis"/>
          <w:highlight w:val="green"/>
        </w:rPr>
        <w:t>overhyped</w:t>
      </w:r>
      <w:r w:rsidRPr="007E6F79">
        <w:rPr>
          <w:rStyle w:val="StyleUnderline"/>
        </w:rPr>
        <w:t xml:space="preserve">. A </w:t>
      </w:r>
      <w:r w:rsidRPr="007E6F79">
        <w:rPr>
          <w:rStyle w:val="Emphasis"/>
        </w:rPr>
        <w:t>chorus of online commenters</w:t>
      </w:r>
      <w:r w:rsidRPr="007E6F79">
        <w:rPr>
          <w:rStyle w:val="StyleUnderline"/>
        </w:rPr>
        <w:t xml:space="preserve"> great any news of upcoming low earth orbit satellites with worry that humanity will to lose access to space</w:t>
      </w:r>
      <w:r w:rsidRPr="007E6F79">
        <w:rPr>
          <w:sz w:val="16"/>
        </w:rPr>
        <w:t xml:space="preserve">. I now think </w:t>
      </w:r>
      <w:r w:rsidRPr="007E6F79">
        <w:rPr>
          <w:rStyle w:val="StyleUnderline"/>
        </w:rPr>
        <w:t xml:space="preserve">they are </w:t>
      </w:r>
      <w:r w:rsidRPr="007E6F79">
        <w:rPr>
          <w:rStyle w:val="Emphasis"/>
        </w:rPr>
        <w:t>wrong</w:t>
      </w:r>
      <w:r w:rsidRPr="007E6F79">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w:t>
      </w:r>
      <w:r w:rsidRPr="00FA1819">
        <w:rPr>
          <w:sz w:val="16"/>
        </w:rPr>
        <w:t xml:space="preserve"> no longer has access to space nor the benefits of satellites.</w:t>
      </w:r>
      <w:r>
        <w:rPr>
          <w:sz w:val="16"/>
        </w:rPr>
        <w:t xml:space="preserve"> </w:t>
      </w:r>
      <w:r w:rsidRPr="00FA1819">
        <w:rPr>
          <w:sz w:val="16"/>
        </w:rPr>
        <w:t>It is a dark picture.</w:t>
      </w:r>
      <w:r>
        <w:rPr>
          <w:sz w:val="16"/>
        </w:rPr>
        <w:t xml:space="preserve"> </w:t>
      </w:r>
      <w:r w:rsidRPr="00AB73EE">
        <w:rPr>
          <w:rStyle w:val="StyleUnderline"/>
        </w:rPr>
        <w:t>Is Kessler Syndrome likely to happen?</w:t>
      </w:r>
      <w:r>
        <w:rPr>
          <w:rStyle w:val="StyleUnderline"/>
        </w:rPr>
        <w:t xml:space="preserve"> </w:t>
      </w:r>
      <w:r w:rsidRPr="00FA1819">
        <w:rPr>
          <w:sz w:val="16"/>
        </w:rPr>
        <w:t>I had to stop everything and spend an afternoon doing back-of-the-</w:t>
      </w:r>
      <w:r w:rsidRPr="007E6F79">
        <w:rPr>
          <w:sz w:val="16"/>
        </w:rPr>
        <w:t xml:space="preserve">napkin math to know how big the threat is. To estimate, we need to know where the stuff in space is, how much mass is there, and how long it would take to deorbit. </w:t>
      </w:r>
      <w:r w:rsidRPr="007E6F79">
        <w:rPr>
          <w:rStyle w:val="StyleUnderline"/>
        </w:rPr>
        <w:t xml:space="preserve">The orbital area around earth can be broken down into four regions. </w:t>
      </w:r>
      <w:r w:rsidRPr="007E6F79">
        <w:rPr>
          <w:rStyle w:val="Emphasis"/>
        </w:rPr>
        <w:t>Low LEO</w:t>
      </w:r>
      <w:r w:rsidRPr="007E6F79">
        <w:rPr>
          <w:rStyle w:val="StyleUnderline"/>
        </w:rPr>
        <w:t xml:space="preserve"> - Up to about 400km. Things that orbit here burn up in the earth’s atmosphere quickly - between a few months to two years</w:t>
      </w:r>
      <w:r w:rsidRPr="007E6F79">
        <w:rPr>
          <w:sz w:val="16"/>
        </w:rPr>
        <w:t xml:space="preserve">. The space station operates at the high end of this range. It loses about a kilometer of altitude a month and if not pushed higher every few months, would soon burn up. </w:t>
      </w:r>
      <w:r w:rsidRPr="007E6F79">
        <w:rPr>
          <w:rStyle w:val="StyleUnderline"/>
        </w:rPr>
        <w:t xml:space="preserve">For all practical purposes, Low LEO </w:t>
      </w:r>
      <w:r w:rsidRPr="007E6F79">
        <w:rPr>
          <w:rStyle w:val="Emphasis"/>
        </w:rPr>
        <w:t>doesn’t matter</w:t>
      </w:r>
      <w:r w:rsidRPr="007E6F79">
        <w:rPr>
          <w:rStyle w:val="StyleUnderline"/>
        </w:rPr>
        <w:t xml:space="preserve"> for Kessler Syndrome. If Low LEO was ever full of space junk, we’d just wait</w:t>
      </w:r>
      <w:r w:rsidRPr="007E6F79">
        <w:rPr>
          <w:sz w:val="16"/>
        </w:rPr>
        <w:t xml:space="preserve"> a year and a half, </w:t>
      </w:r>
      <w:r w:rsidRPr="007E6F79">
        <w:rPr>
          <w:rStyle w:val="StyleUnderline"/>
        </w:rPr>
        <w:t>and the problem would be over</w:t>
      </w:r>
      <w:r w:rsidRPr="007E6F79">
        <w:rPr>
          <w:sz w:val="16"/>
        </w:rPr>
        <w:t xml:space="preserve">. </w:t>
      </w:r>
      <w:r w:rsidRPr="007E6F79">
        <w:rPr>
          <w:rStyle w:val="Emphasis"/>
        </w:rPr>
        <w:t>High LEO</w:t>
      </w:r>
      <w:r w:rsidRPr="007E6F79">
        <w:rPr>
          <w:rStyle w:val="StyleUnderline"/>
        </w:rPr>
        <w:t xml:space="preserve"> - 400km to 2000km. This where most heavy satellites and most space junk orbits</w:t>
      </w:r>
      <w:r w:rsidRPr="007E6F79">
        <w:rPr>
          <w:sz w:val="16"/>
        </w:rPr>
        <w:t xml:space="preserve">. The air is thin enough here that satellites only go down slowly, and they have a much farther distance to fall. </w:t>
      </w:r>
      <w:r w:rsidRPr="007E6F79">
        <w:rPr>
          <w:rStyle w:val="StyleUnderline"/>
        </w:rPr>
        <w:t xml:space="preserve">It can take 50 years for stuff here to get down. This is </w:t>
      </w:r>
      <w:r w:rsidRPr="007E6F79">
        <w:rPr>
          <w:rStyle w:val="StyleUnderline"/>
        </w:rPr>
        <w:lastRenderedPageBreak/>
        <w:t>where Kessler Syndrome could be an issue</w:t>
      </w:r>
      <w:r w:rsidRPr="007E6F79">
        <w:rPr>
          <w:sz w:val="16"/>
        </w:rPr>
        <w:t xml:space="preserve">. </w:t>
      </w:r>
      <w:r w:rsidRPr="007E6F79">
        <w:rPr>
          <w:rStyle w:val="Emphasis"/>
        </w:rPr>
        <w:t>Mid Orbit</w:t>
      </w:r>
      <w:r w:rsidRPr="007E6F79">
        <w:rPr>
          <w:rStyle w:val="StyleUnderline"/>
        </w:rPr>
        <w:t xml:space="preserve"> - </w:t>
      </w:r>
      <w:r w:rsidRPr="007E6F79">
        <w:rPr>
          <w:rStyle w:val="Emphasis"/>
        </w:rPr>
        <w:t>GPS</w:t>
      </w:r>
      <w:r w:rsidRPr="007E6F79">
        <w:rPr>
          <w:rStyle w:val="StyleUnderline"/>
        </w:rPr>
        <w:t xml:space="preserve"> satellites and other navigation satellites travel here in lonely, long lives. The </w:t>
      </w:r>
      <w:r w:rsidRPr="007E6F79">
        <w:rPr>
          <w:rStyle w:val="Emphasis"/>
        </w:rPr>
        <w:t>volume of space is so huge</w:t>
      </w:r>
      <w:r w:rsidRPr="007E6F79">
        <w:rPr>
          <w:rStyle w:val="StyleUnderline"/>
        </w:rPr>
        <w:t xml:space="preserve">, and the </w:t>
      </w:r>
      <w:r w:rsidRPr="007E6F79">
        <w:rPr>
          <w:rStyle w:val="Emphasis"/>
        </w:rPr>
        <w:t>number of satellites so few</w:t>
      </w:r>
      <w:r w:rsidRPr="007E6F79">
        <w:rPr>
          <w:rStyle w:val="StyleUnderline"/>
        </w:rPr>
        <w:t xml:space="preserve">, that we </w:t>
      </w:r>
      <w:r w:rsidRPr="007E6F79">
        <w:rPr>
          <w:rStyle w:val="Emphasis"/>
        </w:rPr>
        <w:t>don’t need to worry</w:t>
      </w:r>
      <w:r w:rsidRPr="007E6F79">
        <w:rPr>
          <w:rStyle w:val="StyleUnderline"/>
        </w:rPr>
        <w:t xml:space="preserve"> about Kessler </w:t>
      </w:r>
      <w:r w:rsidRPr="007E6F79">
        <w:rPr>
          <w:rStyle w:val="Emphasis"/>
        </w:rPr>
        <w:t>here</w:t>
      </w:r>
      <w:r w:rsidRPr="007E6F79">
        <w:rPr>
          <w:sz w:val="16"/>
        </w:rPr>
        <w:t xml:space="preserve">. </w:t>
      </w:r>
      <w:r w:rsidRPr="007E6F79">
        <w:rPr>
          <w:rStyle w:val="Emphasis"/>
        </w:rPr>
        <w:t>GEO</w:t>
      </w:r>
      <w:r w:rsidRPr="007E6F79">
        <w:rPr>
          <w:rStyle w:val="StyleUnderline"/>
        </w:rPr>
        <w:t xml:space="preserve"> - If you put a satellite far enough out from earth, the speed that the satellite travels around the earth will match the speed of the surface of the earth rotating under it</w:t>
      </w:r>
      <w:r w:rsidRPr="007E6F79">
        <w:rPr>
          <w:sz w:val="16"/>
        </w:rPr>
        <w:t>. From the ground, the satellite will appear to hang motionless. Usually the geostationary orbit is used by big</w:t>
      </w:r>
      <w:r w:rsidRPr="00FA1819">
        <w:rPr>
          <w:sz w:val="16"/>
        </w:rPr>
        <w:t xml:space="preserve"> weather satellites and big TV </w:t>
      </w:r>
      <w:r w:rsidRPr="007E6F79">
        <w:rPr>
          <w:sz w:val="16"/>
        </w:rPr>
        <w:t xml:space="preserve">broadcasting satellites. (This apparent motionlessness is why satellite TV dishes can be mounted pointing in a fixed direction. You can find approximate south just by looking around at the dishes in your northern hemisphere neighborhood.) For Kessler purposes, </w:t>
      </w:r>
      <w:r w:rsidRPr="007E6F79">
        <w:rPr>
          <w:rStyle w:val="StyleUnderline"/>
        </w:rPr>
        <w:t>GEO orbit is roughly a ring 384,400 km around. However, all</w:t>
      </w:r>
      <w:r w:rsidRPr="007E6F79">
        <w:rPr>
          <w:sz w:val="16"/>
        </w:rPr>
        <w:t xml:space="preserve"> the </w:t>
      </w:r>
      <w:r w:rsidRPr="007E6F79">
        <w:rPr>
          <w:rStyle w:val="StyleUnderline"/>
        </w:rPr>
        <w:t>satellites here are moving the same direction at the same speed - debris doesn’t get free velocity</w:t>
      </w:r>
      <w:r w:rsidRPr="007E6F79">
        <w:rPr>
          <w:sz w:val="16"/>
        </w:rPr>
        <w:t xml:space="preserve"> from the speed of the satellites. </w:t>
      </w:r>
      <w:r w:rsidRPr="007E6F79">
        <w:rPr>
          <w:rStyle w:val="StyleUnderline"/>
        </w:rPr>
        <w:t xml:space="preserve">Also, it’s quite expensive to get a satellite here, and so there aren’t many, only about </w:t>
      </w:r>
      <w:r w:rsidRPr="007E6F79">
        <w:rPr>
          <w:rStyle w:val="Emphasis"/>
        </w:rPr>
        <w:t>one satellite per 1000km</w:t>
      </w:r>
      <w:r w:rsidRPr="007E6F79">
        <w:rPr>
          <w:rStyle w:val="StyleUnderline"/>
        </w:rPr>
        <w:t xml:space="preserve"> of the ring. Kessler is </w:t>
      </w:r>
      <w:r w:rsidRPr="007E6F79">
        <w:rPr>
          <w:rStyle w:val="Emphasis"/>
        </w:rPr>
        <w:t>not a problem</w:t>
      </w:r>
      <w:r w:rsidRPr="007E6F79">
        <w:rPr>
          <w:rStyle w:val="StyleUnderline"/>
        </w:rPr>
        <w:t xml:space="preserve"> here</w:t>
      </w:r>
      <w:r w:rsidRPr="007E6F79">
        <w:rPr>
          <w:sz w:val="16"/>
        </w:rPr>
        <w:t>. How bad</w:t>
      </w:r>
      <w:r w:rsidRPr="00FA1819">
        <w:rPr>
          <w:sz w:val="16"/>
        </w:rPr>
        <w:t xml:space="preserve"> could Kessler Syndrome in High LEO be?</w:t>
      </w:r>
      <w:r>
        <w:rPr>
          <w:sz w:val="16"/>
        </w:rPr>
        <w:t xml:space="preserve"> </w:t>
      </w:r>
      <w:r w:rsidRPr="00FA1819">
        <w:rPr>
          <w:sz w:val="16"/>
        </w:rPr>
        <w:t xml:space="preserve">Let’s </w:t>
      </w:r>
      <w:r w:rsidRPr="0015463D">
        <w:rPr>
          <w:rStyle w:val="StyleUnderline"/>
          <w:highlight w:val="green"/>
        </w:rPr>
        <w:t xml:space="preserve">imagine a </w:t>
      </w:r>
      <w:r w:rsidRPr="0015463D">
        <w:rPr>
          <w:rStyle w:val="Emphasis"/>
          <w:highlight w:val="green"/>
        </w:rPr>
        <w:t>worst case</w:t>
      </w:r>
      <w:r w:rsidRPr="0015463D">
        <w:rPr>
          <w:rStyle w:val="StyleUnderline"/>
          <w:highlight w:val="green"/>
        </w:rPr>
        <w:t xml:space="preserve"> scenario</w:t>
      </w:r>
      <w:r w:rsidRPr="00FA1819">
        <w:rPr>
          <w:sz w:val="16"/>
        </w:rPr>
        <w:t>.</w:t>
      </w:r>
      <w:r>
        <w:rPr>
          <w:sz w:val="16"/>
        </w:rPr>
        <w:t xml:space="preserve"> </w:t>
      </w: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r>
        <w:rPr>
          <w:rStyle w:val="StyleUnderline"/>
        </w:rPr>
        <w:t xml:space="preserve"> </w:t>
      </w: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15463D">
        <w:rPr>
          <w:rStyle w:val="StyleUnderline"/>
          <w:highlight w:val="green"/>
        </w:rPr>
        <w:t>a rocket</w:t>
      </w:r>
      <w:r w:rsidRPr="00AB73EE">
        <w:rPr>
          <w:rStyle w:val="StyleUnderline"/>
        </w:rPr>
        <w:t xml:space="preserve"> traveled through that, its </w:t>
      </w:r>
      <w:r w:rsidRPr="0015463D">
        <w:rPr>
          <w:rStyle w:val="StyleUnderline"/>
          <w:highlight w:val="green"/>
        </w:rPr>
        <w:t>odds of hitting</w:t>
      </w:r>
      <w:r w:rsidRPr="00AB73EE">
        <w:rPr>
          <w:rStyle w:val="StyleUnderline"/>
        </w:rPr>
        <w:t xml:space="preserve"> that cube </w:t>
      </w:r>
      <w:r w:rsidRPr="0015463D">
        <w:rPr>
          <w:rStyle w:val="StyleUnderline"/>
          <w:highlight w:val="green"/>
        </w:rPr>
        <w:t xml:space="preserve">are </w:t>
      </w:r>
      <w:r w:rsidRPr="0015463D">
        <w:rPr>
          <w:rStyle w:val="Emphasis"/>
          <w:highlight w:val="green"/>
        </w:rPr>
        <w:t>tiny - less than 1 in 10,000</w:t>
      </w:r>
      <w:r w:rsidRPr="00FA1819">
        <w:rPr>
          <w:sz w:val="16"/>
        </w:rPr>
        <w:t>.</w:t>
      </w:r>
      <w:r>
        <w:rPr>
          <w:sz w:val="16"/>
        </w:rPr>
        <w:t xml:space="preserve"> </w:t>
      </w:r>
      <w:r w:rsidRPr="00FA1819">
        <w:rPr>
          <w:sz w:val="16"/>
        </w:rPr>
        <w:t xml:space="preserve">So </w:t>
      </w:r>
      <w:r w:rsidRPr="00AB73EE">
        <w:rPr>
          <w:rStyle w:val="Emphasis"/>
        </w:rPr>
        <w:t xml:space="preserve">even in the worst case, </w:t>
      </w:r>
      <w:r w:rsidRPr="0015463D">
        <w:rPr>
          <w:rStyle w:val="Emphasis"/>
          <w:highlight w:val="green"/>
        </w:rPr>
        <w:t>we don’t lose access</w:t>
      </w:r>
      <w:r w:rsidRPr="00AB73EE">
        <w:rPr>
          <w:rStyle w:val="Emphasis"/>
        </w:rPr>
        <w:t xml:space="preserve"> to space</w:t>
      </w:r>
      <w:r w:rsidRPr="00FA1819">
        <w:rPr>
          <w:sz w:val="16"/>
        </w:rPr>
        <w:t>.</w:t>
      </w:r>
      <w:r>
        <w:rPr>
          <w:sz w:val="16"/>
        </w:rPr>
        <w:t xml:space="preserve"> </w:t>
      </w: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r>
        <w:rPr>
          <w:sz w:val="16"/>
        </w:rPr>
        <w:t xml:space="preserve"> </w:t>
      </w:r>
      <w:r w:rsidRPr="001E1339">
        <w:rPr>
          <w:rStyle w:val="StyleUnderline"/>
        </w:rPr>
        <w:t xml:space="preserve">In </w:t>
      </w:r>
      <w:r w:rsidRPr="001E1339">
        <w:rPr>
          <w:rStyle w:val="Emphasis"/>
        </w:rPr>
        <w:t>real life</w:t>
      </w:r>
      <w:r w:rsidRPr="001E1339">
        <w:rPr>
          <w:rStyle w:val="StyleUnderline"/>
        </w:rPr>
        <w:t xml:space="preserve">, there’s a </w:t>
      </w:r>
      <w:r w:rsidRPr="0015463D">
        <w:rPr>
          <w:rStyle w:val="Emphasis"/>
          <w:sz w:val="28"/>
          <w:szCs w:val="28"/>
          <w:highlight w:val="green"/>
        </w:rPr>
        <w:t>lot of factors</w:t>
      </w:r>
      <w:r w:rsidRPr="001E1339">
        <w:rPr>
          <w:rStyle w:val="StyleUnderline"/>
          <w:sz w:val="28"/>
          <w:szCs w:val="28"/>
        </w:rPr>
        <w:t xml:space="preserve"> </w:t>
      </w:r>
      <w:r w:rsidRPr="00FA1819">
        <w:rPr>
          <w:rStyle w:val="StyleUnderline"/>
        </w:rPr>
        <w:t xml:space="preserve">that </w:t>
      </w:r>
      <w:r w:rsidRPr="0015463D">
        <w:rPr>
          <w:rStyle w:val="Emphasis"/>
          <w:sz w:val="28"/>
          <w:szCs w:val="28"/>
          <w:highlight w:val="green"/>
        </w:rPr>
        <w:t>make Kessler</w:t>
      </w:r>
      <w:r w:rsidRPr="001E1339">
        <w:rPr>
          <w:rStyle w:val="StyleUnderline"/>
          <w:sz w:val="28"/>
          <w:szCs w:val="28"/>
        </w:rPr>
        <w:t xml:space="preserve"> </w:t>
      </w:r>
      <w:r w:rsidRPr="00FA1819">
        <w:rPr>
          <w:rStyle w:val="StyleUnderline"/>
        </w:rPr>
        <w:t xml:space="preserve">syndrome </w:t>
      </w:r>
      <w:r w:rsidRPr="0015463D">
        <w:rPr>
          <w:rStyle w:val="Emphasis"/>
          <w:sz w:val="28"/>
          <w:szCs w:val="28"/>
          <w:highlight w:val="green"/>
        </w:rPr>
        <w:t>even less of a problem</w:t>
      </w:r>
      <w:r w:rsidRPr="00FA1819">
        <w:rPr>
          <w:rStyle w:val="StyleUnderline"/>
        </w:rPr>
        <w:t xml:space="preserve"> than our worst case though experiment.</w:t>
      </w:r>
      <w:r>
        <w:rPr>
          <w:rStyle w:val="StyleUnderline"/>
        </w:rPr>
        <w:t xml:space="preserve"> </w:t>
      </w:r>
      <w:r w:rsidRPr="0015463D">
        <w:rPr>
          <w:rStyle w:val="StyleUnderline"/>
          <w:highlight w:val="green"/>
        </w:rPr>
        <w:t>Debris</w:t>
      </w:r>
      <w:r w:rsidRPr="00FA1819">
        <w:rPr>
          <w:rStyle w:val="StyleUnderline"/>
        </w:rPr>
        <w:t xml:space="preserve"> would be </w:t>
      </w:r>
      <w:r w:rsidRPr="0015463D">
        <w:rPr>
          <w:rStyle w:val="Emphasis"/>
          <w:highlight w:val="green"/>
        </w:rPr>
        <w:t>spread</w:t>
      </w:r>
      <w:r w:rsidRPr="0015463D">
        <w:rPr>
          <w:rStyle w:val="StyleUnderline"/>
          <w:highlight w:val="green"/>
        </w:rPr>
        <w:t xml:space="preserve"> over</w:t>
      </w:r>
      <w:r w:rsidRPr="00FA1819">
        <w:rPr>
          <w:rStyle w:val="StyleUnderline"/>
        </w:rPr>
        <w:t xml:space="preserve"> a </w:t>
      </w:r>
      <w:r w:rsidRPr="0015463D">
        <w:rPr>
          <w:rStyle w:val="Emphasis"/>
          <w:highlight w:val="green"/>
        </w:rPr>
        <w:t>volume</w:t>
      </w:r>
      <w:r w:rsidRPr="00FA1819">
        <w:rPr>
          <w:rStyle w:val="StyleUnderline"/>
        </w:rPr>
        <w:t xml:space="preserve"> of space, </w:t>
      </w:r>
      <w:r w:rsidRPr="001E1339">
        <w:rPr>
          <w:rStyle w:val="StyleUnderline"/>
        </w:rPr>
        <w:t>not a single orbital surface</w:t>
      </w:r>
      <w:r w:rsidRPr="0015463D">
        <w:rPr>
          <w:rStyle w:val="StyleUnderline"/>
          <w:highlight w:val="green"/>
        </w:rPr>
        <w:t xml:space="preserve">, making collisions </w:t>
      </w:r>
      <w:r w:rsidRPr="0015463D">
        <w:rPr>
          <w:rStyle w:val="Emphasis"/>
          <w:sz w:val="28"/>
          <w:szCs w:val="28"/>
          <w:highlight w:val="green"/>
        </w:rPr>
        <w:t>orders of magnitudes less likely</w:t>
      </w:r>
      <w:r w:rsidRPr="00FA1819">
        <w:rPr>
          <w:sz w:val="16"/>
        </w:rPr>
        <w:t>.</w:t>
      </w:r>
      <w:r>
        <w:rPr>
          <w:sz w:val="16"/>
        </w:rPr>
        <w:t xml:space="preserve"> </w:t>
      </w:r>
      <w:r w:rsidRPr="0093142A">
        <w:rPr>
          <w:rStyle w:val="StyleUnderline"/>
        </w:rPr>
        <w:t xml:space="preserve">Most impact debris will have a </w:t>
      </w:r>
      <w:r w:rsidRPr="0093142A">
        <w:rPr>
          <w:rStyle w:val="Emphasis"/>
        </w:rPr>
        <w:t>slower orbital velocity</w:t>
      </w:r>
      <w:r w:rsidRPr="0093142A">
        <w:rPr>
          <w:rStyle w:val="StyleUnderline"/>
        </w:rPr>
        <w:t xml:space="preserve"> than either of its original pieces - this makes it deorbit </w:t>
      </w:r>
      <w:r w:rsidRPr="0093142A">
        <w:rPr>
          <w:rStyle w:val="Emphasis"/>
        </w:rPr>
        <w:t>much sooner</w:t>
      </w:r>
      <w:r w:rsidRPr="0093142A">
        <w:rPr>
          <w:sz w:val="16"/>
        </w:rPr>
        <w:t xml:space="preserve">. </w:t>
      </w:r>
      <w:r w:rsidRPr="0093142A">
        <w:rPr>
          <w:rStyle w:val="StyleUnderline"/>
        </w:rPr>
        <w:t xml:space="preserve">Any collision will create large and small objects. Small objects are much more affected by atmospheric drag and deorbit faster, even in a </w:t>
      </w:r>
      <w:r w:rsidRPr="0093142A">
        <w:rPr>
          <w:rStyle w:val="Emphasis"/>
        </w:rPr>
        <w:t>few months</w:t>
      </w:r>
      <w:r w:rsidRPr="0093142A">
        <w:rPr>
          <w:rStyle w:val="StyleUnderline"/>
        </w:rPr>
        <w:t xml:space="preserve"> from high LEO. Larger objects can be </w:t>
      </w:r>
      <w:r w:rsidRPr="0093142A">
        <w:rPr>
          <w:rStyle w:val="Emphasis"/>
        </w:rPr>
        <w:t>tracked</w:t>
      </w:r>
      <w:r w:rsidRPr="0093142A">
        <w:rPr>
          <w:rStyle w:val="StyleUnderline"/>
        </w:rPr>
        <w:t xml:space="preserve"> by earth based radar and </w:t>
      </w:r>
      <w:r w:rsidRPr="0093142A">
        <w:rPr>
          <w:rStyle w:val="Emphasis"/>
        </w:rPr>
        <w:t>avoided</w:t>
      </w:r>
      <w:r w:rsidRPr="0093142A">
        <w:rPr>
          <w:sz w:val="16"/>
        </w:rPr>
        <w:t xml:space="preserve">. </w:t>
      </w:r>
      <w:r w:rsidRPr="0093142A">
        <w:rPr>
          <w:rStyle w:val="StyleUnderline"/>
        </w:rPr>
        <w:t xml:space="preserve">The planned big new constellations are </w:t>
      </w:r>
      <w:r w:rsidRPr="0093142A">
        <w:rPr>
          <w:rStyle w:val="Emphasis"/>
        </w:rPr>
        <w:t>not in High LEO</w:t>
      </w:r>
      <w:r w:rsidRPr="0093142A">
        <w:rPr>
          <w:rStyle w:val="StyleUnderline"/>
        </w:rPr>
        <w:t xml:space="preserve">, but in </w:t>
      </w:r>
      <w:r w:rsidRPr="0093142A">
        <w:rPr>
          <w:rStyle w:val="Emphasis"/>
        </w:rPr>
        <w:t>Low LEO</w:t>
      </w:r>
      <w:r w:rsidRPr="0093142A">
        <w:rPr>
          <w:rStyle w:val="StyleUnderline"/>
        </w:rPr>
        <w:t xml:space="preserve"> for faster communications with the earth. They </w:t>
      </w:r>
      <w:r w:rsidRPr="0093142A">
        <w:rPr>
          <w:rStyle w:val="Emphasis"/>
        </w:rPr>
        <w:t>aren’t an issue</w:t>
      </w:r>
      <w:r w:rsidRPr="0093142A">
        <w:rPr>
          <w:rStyle w:val="StyleUnderline"/>
        </w:rPr>
        <w:t xml:space="preserve"> for Kessler</w:t>
      </w:r>
      <w:r w:rsidRPr="0093142A">
        <w:rPr>
          <w:sz w:val="16"/>
        </w:rPr>
        <w:t xml:space="preserve">. </w:t>
      </w:r>
      <w:r w:rsidRPr="0093142A">
        <w:rPr>
          <w:rStyle w:val="StyleUnderline"/>
        </w:rPr>
        <w:t>Most importantly, all new</w:t>
      </w:r>
      <w:r w:rsidRPr="0093142A">
        <w:rPr>
          <w:sz w:val="16"/>
        </w:rPr>
        <w:t xml:space="preserve"> satellite </w:t>
      </w:r>
      <w:r w:rsidRPr="0093142A">
        <w:rPr>
          <w:rStyle w:val="StyleUnderline"/>
        </w:rPr>
        <w:t>launches since the</w:t>
      </w:r>
      <w:r w:rsidRPr="0093142A">
        <w:rPr>
          <w:sz w:val="16"/>
        </w:rPr>
        <w:t xml:space="preserve"> 19</w:t>
      </w:r>
      <w:r w:rsidRPr="0093142A">
        <w:rPr>
          <w:rStyle w:val="Emphasis"/>
        </w:rPr>
        <w:t>90’s</w:t>
      </w:r>
      <w:r w:rsidRPr="0093142A">
        <w:rPr>
          <w:rStyle w:val="StyleUnderline"/>
        </w:rPr>
        <w:t xml:space="preserve"> are required to include a plan to get rid of the satellite at the end of its useful life (usually by deorbiting) </w:t>
      </w:r>
      <w:r w:rsidRPr="0093142A">
        <w:rPr>
          <w:sz w:val="16"/>
        </w:rPr>
        <w:t xml:space="preserve">So </w:t>
      </w:r>
      <w:r w:rsidRPr="0093142A">
        <w:rPr>
          <w:rStyle w:val="StyleUnderline"/>
        </w:rPr>
        <w:t>the realistic worst case is that insurance premiums on satellites go up a bit. Given the current trend toward much smaller, cheaper micro satellites, this wouldn’t even have a huge effect</w:t>
      </w:r>
      <w:r w:rsidRPr="0093142A">
        <w:rPr>
          <w:sz w:val="16"/>
        </w:rPr>
        <w:t>. I’m removing Kessler Syndrome from my list of things to worry about.</w:t>
      </w:r>
    </w:p>
    <w:p w14:paraId="7F39D224" w14:textId="77777777" w:rsidR="000919F3" w:rsidRDefault="000919F3" w:rsidP="000919F3">
      <w:pPr>
        <w:spacing w:line="240" w:lineRule="auto"/>
        <w:contextualSpacing/>
        <w:rPr>
          <w:sz w:val="16"/>
          <w:szCs w:val="16"/>
        </w:rPr>
      </w:pPr>
    </w:p>
    <w:p w14:paraId="683FA0D1" w14:textId="77777777" w:rsidR="000919F3" w:rsidRDefault="000919F3" w:rsidP="000919F3">
      <w:pPr>
        <w:pStyle w:val="Heading4"/>
      </w:pPr>
      <w:r>
        <w:t xml:space="preserve">Hoots </w:t>
      </w:r>
    </w:p>
    <w:p w14:paraId="6C0967EF" w14:textId="77777777" w:rsidR="000919F3" w:rsidRPr="00EE2139" w:rsidRDefault="000919F3" w:rsidP="000919F3">
      <w:pPr>
        <w:pStyle w:val="Heading4"/>
      </w:pPr>
      <w:r>
        <w:t>a) doesn’t have a warrant about the aff</w:t>
      </w:r>
    </w:p>
    <w:p w14:paraId="3FE53F40" w14:textId="77777777" w:rsidR="000919F3" w:rsidRDefault="000919F3" w:rsidP="000919F3">
      <w:pPr>
        <w:pStyle w:val="Heading4"/>
        <w:spacing w:before="30" w:line="235" w:lineRule="atLeast"/>
        <w:rPr>
          <w:rFonts w:ascii="Times New Roman" w:hAnsi="Times New Roman" w:cs="Times New Roman"/>
        </w:rPr>
      </w:pPr>
      <w:r>
        <w:t>b) no miscalc from satellite disruptions or ASAT attacks – empirically denied</w:t>
      </w:r>
    </w:p>
    <w:p w14:paraId="58B844CD" w14:textId="77777777" w:rsidR="000919F3" w:rsidRDefault="000919F3" w:rsidP="000919F3">
      <w:pPr>
        <w:spacing w:after="120" w:line="235" w:lineRule="atLeast"/>
      </w:pPr>
      <w:r>
        <w:rPr>
          <w:b/>
          <w:bCs/>
          <w:sz w:val="26"/>
          <w:szCs w:val="26"/>
        </w:rPr>
        <w:t>Mazur 12</w:t>
      </w:r>
      <w: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30346269" w14:textId="77777777" w:rsidR="000919F3" w:rsidRDefault="000919F3" w:rsidP="000919F3">
      <w:pPr>
        <w:spacing w:line="235" w:lineRule="atLeast"/>
      </w:pPr>
      <w:r>
        <w:rPr>
          <w:b/>
          <w:bCs/>
          <w:u w:val="single"/>
          <w:shd w:val="clear" w:color="auto" w:fill="00FFFF"/>
        </w:rPr>
        <w:t>U.S. Reactions</w:t>
      </w:r>
      <w:r>
        <w:t xml:space="preserve"> </w:t>
      </w:r>
      <w:r>
        <w:rPr>
          <w:u w:val="single"/>
          <w:shd w:val="clear" w:color="auto" w:fill="00FFFF"/>
        </w:rPr>
        <w:t>To</w:t>
      </w:r>
      <w:r>
        <w:t xml:space="preserve"> </w:t>
      </w:r>
      <w:r>
        <w:rPr>
          <w:b/>
          <w:bCs/>
          <w:u w:val="single"/>
          <w:shd w:val="clear" w:color="auto" w:fill="00FFFF"/>
        </w:rPr>
        <w:t>Foreign Disruption</w:t>
      </w:r>
      <w:r>
        <w:t xml:space="preserve"> </w:t>
      </w:r>
      <w:r>
        <w:rPr>
          <w:u w:val="single"/>
        </w:rPr>
        <w:t>Of U.S. Capabilities</w:t>
      </w:r>
    </w:p>
    <w:p w14:paraId="64B02C3C" w14:textId="77777777" w:rsidR="000919F3" w:rsidRDefault="000919F3" w:rsidP="000919F3">
      <w:pPr>
        <w:spacing w:line="235" w:lineRule="atLeast"/>
      </w:pPr>
      <w:r>
        <w:rPr>
          <w:u w:val="single"/>
        </w:rPr>
        <w:lastRenderedPageBreak/>
        <w:t>In the</w:t>
      </w:r>
      <w:r>
        <w:t xml:space="preserve"> </w:t>
      </w:r>
      <w:r>
        <w:rPr>
          <w:u w:val="single"/>
        </w:rPr>
        <w:t>1970s, it was suspected</w:t>
      </w:r>
      <w:r>
        <w:t xml:space="preserve"> that </w:t>
      </w:r>
      <w:r>
        <w:rPr>
          <w:u w:val="single"/>
          <w:shd w:val="clear" w:color="auto" w:fill="00FFFF"/>
        </w:rPr>
        <w:t>a</w:t>
      </w:r>
      <w:r>
        <w:t xml:space="preserve"> </w:t>
      </w:r>
      <w:r>
        <w:rPr>
          <w:u w:val="single"/>
        </w:rPr>
        <w:t>U.S. maritime</w:t>
      </w:r>
      <w:r>
        <w:t xml:space="preserve"> </w:t>
      </w:r>
      <w:r>
        <w:rPr>
          <w:u w:val="single"/>
          <w:shd w:val="clear" w:color="auto" w:fill="00FFFF"/>
        </w:rPr>
        <w:t>comm</w:t>
      </w:r>
      <w:r>
        <w:t xml:space="preserve">unications </w:t>
      </w:r>
      <w:r>
        <w:rPr>
          <w:u w:val="single"/>
          <w:shd w:val="clear" w:color="auto" w:fill="00FFFF"/>
        </w:rPr>
        <w:t>sat</w:t>
      </w:r>
      <w:r>
        <w:t xml:space="preserve">ellite </w:t>
      </w:r>
      <w:r>
        <w:rPr>
          <w:u w:val="single"/>
          <w:shd w:val="clear" w:color="auto" w:fill="00FFFF"/>
        </w:rPr>
        <w:t>was turned off by</w:t>
      </w:r>
      <w:r>
        <w:t xml:space="preserve"> </w:t>
      </w:r>
      <w:r>
        <w:rPr>
          <w:u w:val="single"/>
        </w:rPr>
        <w:t>the</w:t>
      </w:r>
      <w:r>
        <w:t xml:space="preserve"> </w:t>
      </w:r>
      <w:r>
        <w:rPr>
          <w:u w:val="single"/>
          <w:shd w:val="clear" w:color="auto" w:fill="00FFFF"/>
        </w:rPr>
        <w:t>Soviets</w:t>
      </w:r>
      <w:r>
        <w:t xml:space="preserve"> when it was outside of the range of U.S. tracking stations.25 </w:t>
      </w:r>
      <w:r>
        <w:rPr>
          <w:u w:val="single"/>
          <w:shd w:val="clear" w:color="auto" w:fill="00FFFF"/>
        </w:rPr>
        <w:t>There does</w:t>
      </w:r>
      <w:r>
        <w:t xml:space="preserve"> </w:t>
      </w:r>
      <w:r>
        <w:rPr>
          <w:b/>
          <w:bCs/>
          <w:u w:val="single"/>
          <w:shd w:val="clear" w:color="auto" w:fill="00FFFF"/>
        </w:rPr>
        <w:t>not</w:t>
      </w:r>
      <w:r>
        <w:t xml:space="preserve"> </w:t>
      </w:r>
      <w:r>
        <w:rPr>
          <w:u w:val="single"/>
          <w:shd w:val="clear" w:color="auto" w:fill="00FFFF"/>
        </w:rPr>
        <w:t>appear to be</w:t>
      </w:r>
      <w:r>
        <w:t xml:space="preserve"> </w:t>
      </w:r>
      <w:r>
        <w:rPr>
          <w:b/>
          <w:bCs/>
          <w:u w:val="single"/>
          <w:shd w:val="clear" w:color="auto" w:fill="00FFFF"/>
        </w:rPr>
        <w:t>any</w:t>
      </w:r>
      <w:r>
        <w:t xml:space="preserve"> </w:t>
      </w:r>
      <w:r>
        <w:rPr>
          <w:u w:val="single"/>
        </w:rPr>
        <w:t>documented</w:t>
      </w:r>
      <w:r>
        <w:t xml:space="preserve"> </w:t>
      </w:r>
      <w:r>
        <w:rPr>
          <w:b/>
          <w:bCs/>
          <w:u w:val="single"/>
        </w:rPr>
        <w:t>U.S.</w:t>
      </w:r>
      <w:r>
        <w:t xml:space="preserve"> </w:t>
      </w:r>
      <w:r>
        <w:rPr>
          <w:b/>
          <w:bCs/>
          <w:u w:val="single"/>
          <w:shd w:val="clear" w:color="auto" w:fill="00FFFF"/>
        </w:rPr>
        <w:t>reaction</w:t>
      </w:r>
      <w:r>
        <w:t xml:space="preserve">, and I suspect there was none. </w:t>
      </w:r>
      <w:r>
        <w:rPr>
          <w:u w:val="single"/>
        </w:rPr>
        <w:t>In the</w:t>
      </w:r>
      <w:r>
        <w:t xml:space="preserve"> mid-19</w:t>
      </w:r>
      <w:r>
        <w:rPr>
          <w:u w:val="single"/>
        </w:rPr>
        <w:t>90s</w:t>
      </w:r>
      <w:r>
        <w:t xml:space="preserve">, satellite </w:t>
      </w:r>
      <w:r>
        <w:rPr>
          <w:u w:val="single"/>
        </w:rPr>
        <w:t>hackers</w:t>
      </w:r>
      <w:r>
        <w:t xml:space="preserve"> in Brazil </w:t>
      </w:r>
      <w:r>
        <w:rPr>
          <w:u w:val="single"/>
        </w:rPr>
        <w:t>began hijacking U.S. military comm</w:t>
      </w:r>
      <w:r>
        <w:t xml:space="preserve">unication </w:t>
      </w:r>
      <w:r>
        <w:rPr>
          <w:u w:val="single"/>
        </w:rPr>
        <w:t>sat</w:t>
      </w:r>
      <w:r>
        <w:t xml:space="preserve">ellite </w:t>
      </w:r>
      <w:r>
        <w:rPr>
          <w:u w:val="single"/>
        </w:rPr>
        <w:t>signals</w:t>
      </w:r>
      <w:r>
        <w:t xml:space="preserve"> to broadcast their own information, though it took until 2009 for Brazil to crack down on the illegal activity with the support of the DoD.26 </w:t>
      </w:r>
      <w:r>
        <w:rPr>
          <w:u w:val="single"/>
          <w:shd w:val="clear" w:color="auto" w:fill="00FFFF"/>
        </w:rPr>
        <w:t>In</w:t>
      </w:r>
      <w:r>
        <w:t xml:space="preserve"> 19</w:t>
      </w:r>
      <w:r>
        <w:rPr>
          <w:u w:val="single"/>
          <w:shd w:val="clear" w:color="auto" w:fill="00FFFF"/>
        </w:rPr>
        <w:t>98</w:t>
      </w:r>
      <w:r>
        <w:t xml:space="preserve">, </w:t>
      </w:r>
      <w:r>
        <w:rPr>
          <w:u w:val="single"/>
          <w:shd w:val="clear" w:color="auto" w:fill="00FFFF"/>
        </w:rPr>
        <w:t>a U.S.</w:t>
      </w:r>
      <w:r>
        <w:rPr>
          <w:u w:val="single"/>
        </w:rPr>
        <w:t>-German</w:t>
      </w:r>
      <w:r>
        <w:t xml:space="preserve"> </w:t>
      </w:r>
      <w:r>
        <w:rPr>
          <w:u w:val="single"/>
          <w:shd w:val="clear" w:color="auto" w:fill="00FFFF"/>
        </w:rPr>
        <w:t>sat</w:t>
      </w:r>
      <w:r>
        <w:t xml:space="preserve">ellite known as ROSAT </w:t>
      </w:r>
      <w:r>
        <w:rPr>
          <w:u w:val="single"/>
          <w:shd w:val="clear" w:color="auto" w:fill="00FFFF"/>
        </w:rPr>
        <w:t>was rendered useless</w:t>
      </w:r>
      <w:r>
        <w:t xml:space="preserve"> after it turned suddenly toward the sun. NASA investigators later determined the accident was possibly linked to a cyber-intrusion </w:t>
      </w:r>
      <w:r>
        <w:rPr>
          <w:u w:val="single"/>
          <w:shd w:val="clear" w:color="auto" w:fill="00FFFF"/>
        </w:rPr>
        <w:t>by</w:t>
      </w:r>
      <w:r>
        <w:t xml:space="preserve"> </w:t>
      </w:r>
      <w:r>
        <w:rPr>
          <w:b/>
          <w:bCs/>
          <w:u w:val="single"/>
          <w:shd w:val="clear" w:color="auto" w:fill="00FFFF"/>
        </w:rPr>
        <w:t>Russia</w:t>
      </w:r>
      <w:r>
        <w:t>.</w:t>
      </w:r>
    </w:p>
    <w:p w14:paraId="559DEEAF" w14:textId="77777777" w:rsidR="000919F3" w:rsidRDefault="000919F3" w:rsidP="000919F3">
      <w:pPr>
        <w:spacing w:line="235" w:lineRule="atLeast"/>
      </w:pPr>
      <w:r>
        <w:rPr>
          <w:u w:val="single"/>
        </w:rPr>
        <w:t>The fallout? Though there was an ongoing</w:t>
      </w:r>
      <w:r>
        <w:t xml:space="preserve"> criminal </w:t>
      </w:r>
      <w:r>
        <w:rPr>
          <w:u w:val="single"/>
        </w:rPr>
        <w:t>investigation</w:t>
      </w:r>
      <w:r>
        <w:t xml:space="preserve"> as of 2008; </w:t>
      </w:r>
      <w:r>
        <w:rPr>
          <w:u w:val="single"/>
        </w:rPr>
        <w:t>NASA</w:t>
      </w:r>
      <w:r>
        <w:t xml:space="preserve"> </w:t>
      </w:r>
      <w:r>
        <w:rPr>
          <w:b/>
          <w:bCs/>
          <w:u w:val="single"/>
          <w:shd w:val="clear" w:color="auto" w:fill="00FFFF"/>
        </w:rPr>
        <w:t>security officials</w:t>
      </w:r>
      <w:r>
        <w:t xml:space="preserve"> </w:t>
      </w:r>
      <w:r>
        <w:rPr>
          <w:u w:val="single"/>
        </w:rPr>
        <w:t>have</w:t>
      </w:r>
      <w:r>
        <w:t xml:space="preserve"> </w:t>
      </w:r>
      <w:r>
        <w:rPr>
          <w:u w:val="single"/>
          <w:shd w:val="clear" w:color="auto" w:fill="00FFFF"/>
        </w:rPr>
        <w:t>seemed</w:t>
      </w:r>
      <w:r>
        <w:t xml:space="preserve"> </w:t>
      </w:r>
      <w:r>
        <w:rPr>
          <w:b/>
          <w:bCs/>
          <w:u w:val="single"/>
          <w:shd w:val="clear" w:color="auto" w:fill="00FFFF"/>
        </w:rPr>
        <w:t>determined</w:t>
      </w:r>
      <w:r>
        <w:t xml:space="preserve"> </w:t>
      </w:r>
      <w:r>
        <w:rPr>
          <w:u w:val="single"/>
          <w:shd w:val="clear" w:color="auto" w:fill="00FFFF"/>
        </w:rPr>
        <w:t>to</w:t>
      </w:r>
      <w:r>
        <w:t xml:space="preserve"> </w:t>
      </w:r>
      <w:r>
        <w:rPr>
          <w:u w:val="single"/>
        </w:rPr>
        <w:t>publicly</w:t>
      </w:r>
      <w:r>
        <w:t xml:space="preserve"> </w:t>
      </w:r>
      <w:r>
        <w:rPr>
          <w:b/>
          <w:bCs/>
          <w:u w:val="single"/>
          <w:shd w:val="clear" w:color="auto" w:fill="00FFFF"/>
        </w:rPr>
        <w:t>minimize</w:t>
      </w:r>
      <w:r>
        <w:t xml:space="preserve"> </w:t>
      </w:r>
      <w:r>
        <w:rPr>
          <w:u w:val="single"/>
        </w:rPr>
        <w:t>the</w:t>
      </w:r>
      <w:r>
        <w:t xml:space="preserve"> </w:t>
      </w:r>
      <w:r>
        <w:rPr>
          <w:b/>
          <w:bCs/>
          <w:u w:val="single"/>
        </w:rPr>
        <w:t>seriousness of</w:t>
      </w:r>
      <w:r>
        <w:t xml:space="preserve"> </w:t>
      </w:r>
      <w:r>
        <w:rPr>
          <w:b/>
          <w:bCs/>
          <w:u w:val="single"/>
          <w:shd w:val="clear" w:color="auto" w:fill="00FFFF"/>
        </w:rPr>
        <w:t>the threat</w:t>
      </w:r>
      <w:r>
        <w:t xml:space="preserve">.27 In 2003, a signal originating from </w:t>
      </w:r>
      <w:r>
        <w:rPr>
          <w:u w:val="single"/>
        </w:rPr>
        <w:t>Cuba</w:t>
      </w:r>
      <w:r>
        <w:t xml:space="preserve">—later determined to be coming from Iranian embassy property— </w:t>
      </w:r>
      <w:r>
        <w:rPr>
          <w:u w:val="single"/>
        </w:rPr>
        <w:t>was jamming a U.S.</w:t>
      </w:r>
      <w:r>
        <w:t xml:space="preserve"> communications </w:t>
      </w:r>
      <w:r>
        <w:rPr>
          <w:u w:val="single"/>
        </w:rPr>
        <w:t>sat</w:t>
      </w:r>
      <w:r>
        <w:t xml:space="preserve">ellite that was transmitting Voice of America programming over Iran, </w:t>
      </w:r>
      <w:r>
        <w:rPr>
          <w:u w:val="single"/>
        </w:rPr>
        <w:t>which was</w:t>
      </w:r>
      <w:r>
        <w:t xml:space="preserve"> publicly </w:t>
      </w:r>
      <w:r>
        <w:rPr>
          <w:b/>
          <w:bCs/>
          <w:u w:val="single"/>
        </w:rPr>
        <w:t>referred to</w:t>
      </w:r>
      <w:r>
        <w:t xml:space="preserve"> </w:t>
      </w:r>
      <w:r>
        <w:rPr>
          <w:u w:val="single"/>
        </w:rPr>
        <w:t>as an</w:t>
      </w:r>
      <w:r>
        <w:t xml:space="preserve"> </w:t>
      </w:r>
      <w:r>
        <w:rPr>
          <w:b/>
          <w:bCs/>
          <w:u w:val="single"/>
        </w:rPr>
        <w:t>“act of war”</w:t>
      </w:r>
      <w:r>
        <w:t xml:space="preserve"> </w:t>
      </w:r>
      <w:r>
        <w:rPr>
          <w:u w:val="single"/>
        </w:rPr>
        <w:t>by a U.S. official</w:t>
      </w:r>
      <w:r>
        <w:t xml:space="preserve">. 28 Press reporting indicates </w:t>
      </w:r>
      <w:r>
        <w:rPr>
          <w:u w:val="single"/>
        </w:rPr>
        <w:t>the U.S. administration was [frozen]</w:t>
      </w:r>
      <w:r>
        <w:t xml:space="preserve">“paralyzed” </w:t>
      </w:r>
      <w:r>
        <w:rPr>
          <w:u w:val="single"/>
        </w:rPr>
        <w:t>about how to cope with the jamming</w:t>
      </w:r>
      <w: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26DA9734" w14:textId="77777777" w:rsidR="000919F3" w:rsidRDefault="000919F3" w:rsidP="000919F3">
      <w:pPr>
        <w:pStyle w:val="Heading4"/>
      </w:pPr>
      <w:r>
        <w:t xml:space="preserve">Ragoway is wrong – </w:t>
      </w:r>
    </w:p>
    <w:p w14:paraId="2AE76163" w14:textId="77777777" w:rsidR="000919F3" w:rsidRDefault="000919F3" w:rsidP="000919F3">
      <w:pPr>
        <w:pStyle w:val="Heading4"/>
      </w:pPr>
      <w:r>
        <w:t>a) this is about just a constellation, not megaconstellations.</w:t>
      </w:r>
    </w:p>
    <w:p w14:paraId="098FCEFC" w14:textId="77777777" w:rsidR="000919F3" w:rsidRPr="00F35F0D" w:rsidRDefault="000919F3" w:rsidP="000919F3">
      <w:pPr>
        <w:pStyle w:val="Heading4"/>
        <w:rPr>
          <w:rFonts w:cs="Arial"/>
          <w:u w:val="single"/>
        </w:rPr>
      </w:pPr>
      <w:r>
        <w:rPr>
          <w:rFonts w:cs="Arial"/>
        </w:rPr>
        <w:t xml:space="preserve">b) </w:t>
      </w:r>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14:paraId="6D045FFA" w14:textId="77777777" w:rsidR="000919F3" w:rsidRPr="00F35F0D" w:rsidRDefault="000919F3" w:rsidP="000919F3">
      <w:r w:rsidRPr="00F35F0D">
        <w:rPr>
          <w:rStyle w:val="Style13ptBold"/>
        </w:rPr>
        <w:t>Firth 7/1</w:t>
      </w:r>
      <w:r w:rsidRPr="00F35F0D">
        <w:t>/19 [News Editor at MIT Technology Review, was Chief News Editor at New Scientist. How to fight a war in space (and get away with it). July 1, 2019. MIT Technology Review]</w:t>
      </w:r>
    </w:p>
    <w:p w14:paraId="5BE2F021" w14:textId="77777777" w:rsidR="000919F3" w:rsidRDefault="000919F3" w:rsidP="000919F3">
      <w:pPr>
        <w:rPr>
          <w:sz w:val="16"/>
        </w:rPr>
      </w:pPr>
      <w:r w:rsidRPr="00152A1C">
        <w:rPr>
          <w:rStyle w:val="Emphasis"/>
          <w:highlight w:val="yellow"/>
        </w:rPr>
        <w:t>Space</w:t>
      </w:r>
      <w:r w:rsidRPr="00152A1C">
        <w:rPr>
          <w:highlight w:val="yellow"/>
          <w:u w:val="single"/>
        </w:rPr>
        <w:t xml:space="preserve"> is so </w:t>
      </w:r>
      <w:r w:rsidRPr="00152A1C">
        <w:rPr>
          <w:rStyle w:val="Emphasis"/>
          <w:highlight w:val="yellow"/>
        </w:rPr>
        <w:t>intrinsic</w:t>
      </w:r>
      <w:r w:rsidRPr="00152A1C">
        <w:rPr>
          <w:highlight w:val="yellow"/>
          <w:u w:val="single"/>
        </w:rPr>
        <w:t xml:space="preserve"> to how</w:t>
      </w:r>
      <w:r w:rsidRPr="00F35F0D">
        <w:rPr>
          <w:u w:val="single"/>
        </w:rPr>
        <w:t xml:space="preserve"> advanced </w:t>
      </w:r>
      <w:r w:rsidRPr="00152A1C">
        <w:rPr>
          <w:rStyle w:val="Emphasis"/>
          <w:highlight w:val="yellow"/>
        </w:rPr>
        <w:t>militaries fight</w:t>
      </w:r>
      <w:r w:rsidRPr="00152A1C">
        <w:rPr>
          <w:highlight w:val="yellow"/>
          <w:u w:val="single"/>
        </w:rPr>
        <w:t xml:space="preserve"> on the ground that an </w:t>
      </w:r>
      <w:r w:rsidRPr="00152A1C">
        <w:rPr>
          <w:rStyle w:val="Emphasis"/>
          <w:highlight w:val="yellow"/>
        </w:rPr>
        <w:t>attack on a sat</w:t>
      </w:r>
      <w:r w:rsidRPr="00F35F0D">
        <w:rPr>
          <w:u w:val="single"/>
        </w:rPr>
        <w:t xml:space="preserve">ellite need </w:t>
      </w:r>
      <w:r w:rsidRPr="00152A1C">
        <w:rPr>
          <w:rStyle w:val="Emphasis"/>
          <w:highlight w:val="yellow"/>
        </w:rPr>
        <w:t>no longer signal</w:t>
      </w:r>
      <w:r w:rsidRPr="00152A1C">
        <w:rPr>
          <w:highlight w:val="yellow"/>
          <w:u w:val="single"/>
        </w:rPr>
        <w:t xml:space="preserve"> the </w:t>
      </w:r>
      <w:r w:rsidRPr="00152A1C">
        <w:rPr>
          <w:rStyle w:val="Emphasis"/>
          <w:highlight w:val="yellow"/>
        </w:rPr>
        <w:t>opening shot</w:t>
      </w:r>
      <w:r w:rsidRPr="00152A1C">
        <w:rPr>
          <w:highlight w:val="yellow"/>
          <w:u w:val="single"/>
        </w:rPr>
        <w:t xml:space="preserve"> in</w:t>
      </w:r>
      <w:r w:rsidRPr="00F35F0D">
        <w:rPr>
          <w:u w:val="single"/>
        </w:rPr>
        <w:t xml:space="preserve"> a </w:t>
      </w:r>
      <w:r w:rsidRPr="00152A1C">
        <w:rPr>
          <w:rStyle w:val="Emphasis"/>
          <w:highlight w:val="yellow"/>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14:paraId="2C231B00" w14:textId="77777777" w:rsidR="000919F3" w:rsidRDefault="000919F3" w:rsidP="000919F3">
      <w:pPr>
        <w:spacing w:line="240" w:lineRule="auto"/>
        <w:contextualSpacing/>
        <w:rPr>
          <w:sz w:val="16"/>
          <w:szCs w:val="16"/>
        </w:rPr>
      </w:pPr>
    </w:p>
    <w:p w14:paraId="59CF8FE3" w14:textId="77777777" w:rsidR="000919F3" w:rsidRDefault="000919F3" w:rsidP="000919F3">
      <w:pPr>
        <w:pStyle w:val="Heading4"/>
      </w:pPr>
      <w:r>
        <w:t>China miscalc already answered with the link card on the K</w:t>
      </w:r>
    </w:p>
    <w:p w14:paraId="0ACFDCD9" w14:textId="77777777" w:rsidR="000919F3" w:rsidRDefault="000919F3" w:rsidP="000919F3">
      <w:pPr>
        <w:pStyle w:val="Heading4"/>
      </w:pPr>
      <w:r>
        <w:t>No US China war – they shouldve been eascalating rn if that was the case, or it’s just wrong. Also this is about an accident not just debris writ large</w:t>
      </w:r>
    </w:p>
    <w:p w14:paraId="63581B17" w14:textId="77777777" w:rsidR="000919F3" w:rsidRDefault="000919F3" w:rsidP="000919F3"/>
    <w:p w14:paraId="46142C47" w14:textId="77777777" w:rsidR="000919F3" w:rsidRDefault="000919F3" w:rsidP="000919F3">
      <w:pPr>
        <w:pStyle w:val="Heading4"/>
      </w:pPr>
      <w:r>
        <w:lastRenderedPageBreak/>
        <w:t>PND</w:t>
      </w:r>
    </w:p>
    <w:p w14:paraId="0EF3815A" w14:textId="77777777" w:rsidR="000919F3" w:rsidRDefault="000919F3" w:rsidP="000919F3">
      <w:pPr>
        <w:pStyle w:val="Heading4"/>
      </w:pPr>
      <w:r>
        <w:t>a) stopping ag production doesn’t lead to ext – no IL to that whatsoever</w:t>
      </w:r>
    </w:p>
    <w:p w14:paraId="2EB62034" w14:textId="77777777" w:rsidR="000919F3" w:rsidRDefault="000919F3" w:rsidP="000919F3">
      <w:pPr>
        <w:pStyle w:val="Heading4"/>
      </w:pPr>
      <w:r>
        <w:t>b) just says most humans, not all of them so doesn’t cause ext</w:t>
      </w:r>
    </w:p>
    <w:p w14:paraId="1BFE41CF" w14:textId="77777777" w:rsidR="000919F3" w:rsidRPr="00EE2139" w:rsidRDefault="000919F3" w:rsidP="000919F3">
      <w:pPr>
        <w:pStyle w:val="Heading4"/>
      </w:pPr>
      <w:r>
        <w:t>c) very underhighlighted – hold the lien</w:t>
      </w:r>
    </w:p>
    <w:p w14:paraId="042F70A7" w14:textId="77777777" w:rsidR="000919F3" w:rsidRDefault="000919F3" w:rsidP="000919F3">
      <w:pPr>
        <w:pStyle w:val="Heading4"/>
        <w:rPr>
          <w:rStyle w:val="Style13ptBold"/>
        </w:rPr>
      </w:pPr>
      <w:r>
        <w:rPr>
          <w:rStyle w:val="Style13ptBold"/>
        </w:rPr>
        <w:t>d) No credible scenario for extinction—outdated fringe science and well-meaning threat inflation</w:t>
      </w:r>
    </w:p>
    <w:p w14:paraId="2B0170F7" w14:textId="77777777" w:rsidR="000919F3" w:rsidRDefault="000919F3" w:rsidP="000919F3">
      <w:r>
        <w:rPr>
          <w:rStyle w:val="Style13ptBold"/>
        </w:rPr>
        <w:t xml:space="preserve">Scouras 19 </w:t>
      </w:r>
      <w:r>
        <w:t>(</w:t>
      </w:r>
      <w:r w:rsidRPr="00673B65">
        <w:t>James Scouras</w:t>
      </w:r>
      <w:r>
        <w:t>,</w:t>
      </w:r>
      <w:r w:rsidRPr="00673B65">
        <w:t xml:space="preserve"> Johns Hopkins University Applied Physics Laboratory, </w:t>
      </w:r>
      <w:r>
        <w:t>formerly served on the congressionally established Comission to Assess the Threat to the United States from Electromagnetic Pulse (EMP) Attack, “</w:t>
      </w:r>
      <w:r w:rsidRPr="00673B65">
        <w:t>Nuclear War as a Global Catastrophic Risk</w:t>
      </w:r>
      <w:r>
        <w:t xml:space="preserve">”, </w:t>
      </w:r>
      <w:r w:rsidRPr="00673B65">
        <w:t>Cambridge Core, 9-2-2019, available at https://www.cambridge.org/core/journals/journal-of-benefit-cost-analysis/article/nuclear-war-as-a-global-catastrophic-risk/EC726528F3A71ED5ED26307677960962, accessed 12-</w:t>
      </w:r>
      <w:r>
        <w:t>1</w:t>
      </w:r>
      <w:r w:rsidRPr="00673B65">
        <w:t>-2019, HKR-cjh)</w:t>
      </w:r>
    </w:p>
    <w:p w14:paraId="71577358" w14:textId="77777777" w:rsidR="000919F3" w:rsidRPr="003672BF" w:rsidRDefault="000919F3" w:rsidP="000919F3">
      <w:pPr>
        <w:rPr>
          <w:rStyle w:val="Style13ptBold"/>
        </w:rPr>
      </w:pPr>
      <w:r>
        <w:rPr>
          <w:rStyle w:val="Style13ptBold"/>
        </w:rPr>
        <w:t>*footnotes 2 and 4 included</w:t>
      </w:r>
    </w:p>
    <w:p w14:paraId="42F0D8FA" w14:textId="77777777" w:rsidR="000919F3" w:rsidRDefault="000919F3" w:rsidP="000919F3">
      <w:pPr>
        <w:rPr>
          <w:rStyle w:val="Emphasis"/>
        </w:rPr>
      </w:pPr>
      <w:r w:rsidRPr="00673B65">
        <w:rPr>
          <w:rStyle w:val="StyleUnderline"/>
        </w:rPr>
        <w:t xml:space="preserve">It might be thought that we know enough about the risk of nuclear war </w:t>
      </w:r>
      <w:r w:rsidRPr="003672BF">
        <w:rPr>
          <w:sz w:val="16"/>
        </w:rPr>
        <w:t>to appropriately manage that risk.</w:t>
      </w:r>
      <w:r w:rsidRPr="00673B65">
        <w:rPr>
          <w:rStyle w:val="StyleUnderline"/>
        </w:rPr>
        <w:t xml:space="preserve"> The consequences of </w:t>
      </w:r>
      <w:r w:rsidRPr="003672BF">
        <w:rPr>
          <w:rStyle w:val="StyleUnderline"/>
          <w:highlight w:val="cyan"/>
        </w:rPr>
        <w:t>unconstrained nuclear attacks, and</w:t>
      </w:r>
      <w:r w:rsidRPr="00673B65">
        <w:rPr>
          <w:rStyle w:val="StyleUnderline"/>
        </w:rPr>
        <w:t xml:space="preserve"> the </w:t>
      </w:r>
      <w:r w:rsidRPr="003672BF">
        <w:rPr>
          <w:rStyle w:val="StyleUnderline"/>
          <w:highlight w:val="cyan"/>
        </w:rPr>
        <w:t>counterattacks</w:t>
      </w:r>
      <w:r w:rsidRPr="00673B65">
        <w:rPr>
          <w:rStyle w:val="StyleUnderline"/>
        </w:rPr>
        <w:t xml:space="preserve"> that would occur until the major nuclear powers exhaust their arsenals, would </w:t>
      </w:r>
      <w:r w:rsidRPr="003672BF">
        <w:rPr>
          <w:rStyle w:val="StyleUnderline"/>
          <w:highlight w:val="cyan"/>
        </w:rPr>
        <w:t>far exceed any cataclysm humanity has suffered</w:t>
      </w:r>
      <w:r w:rsidRPr="00673B65">
        <w:rPr>
          <w:rStyle w:val="StyleUnderline"/>
        </w:rPr>
        <w:t xml:space="preserve"> in all of recorded history. The likelihood of such a war must, therefore, be reduced as much as possible. </w:t>
      </w:r>
      <w:r w:rsidRPr="003672BF">
        <w:rPr>
          <w:sz w:val="16"/>
        </w:rPr>
        <w:t xml:space="preserve">But </w:t>
      </w:r>
      <w:r w:rsidRPr="003672BF">
        <w:rPr>
          <w:rStyle w:val="Emphasis"/>
        </w:rPr>
        <w:t>this</w:t>
      </w:r>
      <w:r w:rsidRPr="00673B65">
        <w:rPr>
          <w:rStyle w:val="Emphasis"/>
        </w:rPr>
        <w:t xml:space="preserve"> rather </w:t>
      </w:r>
      <w:r w:rsidRPr="003672BF">
        <w:rPr>
          <w:rStyle w:val="Emphasis"/>
          <w:highlight w:val="cyan"/>
        </w:rPr>
        <w:t xml:space="preserve">simplistic logic </w:t>
      </w:r>
      <w:r w:rsidRPr="003672BF">
        <w:rPr>
          <w:rStyle w:val="Emphasis"/>
        </w:rPr>
        <w:t>raises</w:t>
      </w:r>
      <w:r w:rsidRPr="00673B65">
        <w:rPr>
          <w:rStyle w:val="Emphasis"/>
        </w:rPr>
        <w:t xml:space="preserve"> many questions and </w:t>
      </w:r>
      <w:r w:rsidRPr="003672BF">
        <w:rPr>
          <w:rStyle w:val="Emphasis"/>
          <w:highlight w:val="cyan"/>
        </w:rPr>
        <w:t>does not withstand</w:t>
      </w:r>
      <w:r w:rsidRPr="00673B65">
        <w:rPr>
          <w:rStyle w:val="Emphasis"/>
        </w:rPr>
        <w:t xml:space="preserve"> close </w:t>
      </w:r>
      <w:r w:rsidRPr="003672BF">
        <w:rPr>
          <w:rStyle w:val="Emphasis"/>
          <w:highlight w:val="cyan"/>
        </w:rPr>
        <w:t>scrutiny</w:t>
      </w:r>
      <w:r w:rsidRPr="00673B65">
        <w:rPr>
          <w:rStyle w:val="Emphasis"/>
        </w:rPr>
        <w:t>.</w:t>
      </w:r>
      <w:r w:rsidRPr="003672BF">
        <w:rPr>
          <w:sz w:val="16"/>
        </w:rPr>
        <w:t xml:space="preserve"> Regarding consequences, </w:t>
      </w:r>
      <w:r w:rsidRPr="00673B65">
        <w:rPr>
          <w:rStyle w:val="StyleUnderline"/>
        </w:rPr>
        <w:t>does unconstrained nuclear war pose an existential risk to humanity?</w:t>
      </w:r>
      <w:r w:rsidRPr="003672BF">
        <w:rPr>
          <w:sz w:val="1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673B65">
        <w:rPr>
          <w:rStyle w:val="StyleUnderline"/>
        </w:rPr>
        <w:t>At the opposite end of the spectrum of consequences lies the domain of “limited” nuclear wars.</w:t>
      </w:r>
      <w:r w:rsidRPr="003672BF">
        <w:rPr>
          <w:sz w:val="16"/>
        </w:rPr>
        <w:t xml:space="preserve"> Are these also properly considered global catastrophes? After all, </w:t>
      </w:r>
      <w:r w:rsidRPr="00673B65">
        <w:rPr>
          <w:rStyle w:val="StyleUnderline"/>
        </w:rPr>
        <w:t xml:space="preserve">while </w:t>
      </w:r>
      <w:r w:rsidRPr="003672BF">
        <w:rPr>
          <w:rStyle w:val="StyleUnderline"/>
        </w:rPr>
        <w:t>the only nuclear war that has ever occurred devastated Hiroshima and Nagasaki, it was also instrumental in bringing about the end of the Pacific War, thereby saving lives</w:t>
      </w:r>
      <w:r w:rsidRPr="00673B65">
        <w:rPr>
          <w:rStyle w:val="StyleUnderline"/>
        </w:rPr>
        <w:t xml:space="preserve"> that would have been lost in the planned invasion of Japan. Indeed, some scholars similarly argue that </w:t>
      </w:r>
      <w:r w:rsidRPr="003672BF">
        <w:rPr>
          <w:rStyle w:val="StyleUnderline"/>
          <w:highlight w:val="cyan"/>
        </w:rPr>
        <w:t>many lives have been saved</w:t>
      </w:r>
      <w:r w:rsidRPr="00673B65">
        <w:rPr>
          <w:rStyle w:val="StyleUnderline"/>
        </w:rPr>
        <w:t xml:space="preserve"> over the nearly threefourths of a century </w:t>
      </w:r>
      <w:r w:rsidRPr="003672BF">
        <w:rPr>
          <w:rStyle w:val="StyleUnderline"/>
          <w:highlight w:val="cyan"/>
        </w:rPr>
        <w:t>since</w:t>
      </w:r>
      <w:r w:rsidRPr="00673B65">
        <w:rPr>
          <w:rStyle w:val="StyleUnderline"/>
        </w:rPr>
        <w:t xml:space="preserve"> the advent of </w:t>
      </w:r>
      <w:r w:rsidRPr="003672BF">
        <w:rPr>
          <w:rStyle w:val="StyleUnderline"/>
          <w:highlight w:val="cyan"/>
        </w:rPr>
        <w:t>nuclear weapons</w:t>
      </w:r>
      <w:r w:rsidRPr="00673B65">
        <w:rPr>
          <w:rStyle w:val="StyleUnderline"/>
        </w:rPr>
        <w:t xml:space="preserve"> because those weapons have prevented the large conventional wars that otherwise would likely have occurred between the major powers. This is </w:t>
      </w:r>
      <w:r w:rsidRPr="003672BF">
        <w:rPr>
          <w:rStyle w:val="StyleUnderline"/>
          <w:highlight w:val="cyan"/>
        </w:rPr>
        <w:t>perhaps the most significant consequence of</w:t>
      </w:r>
      <w:r w:rsidRPr="00673B65">
        <w:rPr>
          <w:rStyle w:val="StyleUnderline"/>
        </w:rPr>
        <w:t xml:space="preserve"> the </w:t>
      </w:r>
      <w:r w:rsidRPr="003672BF">
        <w:rPr>
          <w:rStyle w:val="StyleUnderline"/>
          <w:highlight w:val="cyan"/>
        </w:rPr>
        <w:t>attacks</w:t>
      </w:r>
      <w:r w:rsidRPr="00673B65">
        <w:rPr>
          <w:rStyle w:val="StyleUnderline"/>
        </w:rPr>
        <w:t xml:space="preserve"> that devastated the two Japanese cities.</w:t>
      </w:r>
      <w:r w:rsidRPr="003672BF">
        <w:rPr>
          <w:sz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673B65">
        <w:rPr>
          <w:rStyle w:val="StyleUnderline"/>
        </w:rPr>
        <w:t>the simplistic logic described above is inadequate, even dangerous. A more nuanced understanding of the risk of nuclear war is imperative.</w:t>
      </w:r>
      <w:r w:rsidRPr="003672BF">
        <w:rPr>
          <w:sz w:val="16"/>
        </w:rPr>
        <w:t xml:space="preserve"> </w:t>
      </w:r>
      <w:r w:rsidRPr="00673B65">
        <w:rPr>
          <w:rStyle w:val="StyleUnderline"/>
        </w:rPr>
        <w:t>This paper thus attempts to establish a basis for more rigorously addressing the risk of nuclear war.</w:t>
      </w:r>
      <w:r w:rsidRPr="003672BF">
        <w:rPr>
          <w:sz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672BF">
        <w:rPr>
          <w:rStyle w:val="Emphasis"/>
          <w:highlight w:val="cyan"/>
        </w:rPr>
        <w:t>nuclear war is</w:t>
      </w:r>
      <w:r w:rsidRPr="003672BF">
        <w:rPr>
          <w:rStyle w:val="Emphasis"/>
        </w:rPr>
        <w:t xml:space="preserve"> a</w:t>
      </w:r>
      <w:r w:rsidRPr="00673B65">
        <w:rPr>
          <w:rStyle w:val="Emphasis"/>
        </w:rPr>
        <w:t xml:space="preserve"> global catastrophic risk but </w:t>
      </w:r>
      <w:r w:rsidRPr="003672BF">
        <w:rPr>
          <w:rStyle w:val="Emphasis"/>
          <w:highlight w:val="cyan"/>
        </w:rPr>
        <w:t>not an existential risk</w:t>
      </w:r>
      <w:r w:rsidRPr="003672BF">
        <w:rPr>
          <w:sz w:val="16"/>
        </w:rPr>
        <w:t xml:space="preserve">. Turning to the issue of risk </w:t>
      </w:r>
      <w:r w:rsidRPr="003672BF">
        <w:rPr>
          <w:sz w:val="16"/>
        </w:rPr>
        <w:lastRenderedPageBreak/>
        <w:t xml:space="preserve">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73B65">
        <w:rPr>
          <w:rStyle w:val="StyleUnderline"/>
        </w:rPr>
        <w:t>not all nuclear wars would be so catastrophic; some, perhaps involving electromagnetic pulse</w:t>
      </w:r>
      <w:r w:rsidRPr="003672BF">
        <w:rPr>
          <w:sz w:val="16"/>
        </w:rPr>
        <w:t xml:space="preserve"> (</w:t>
      </w:r>
      <w:r w:rsidRPr="003672BF">
        <w:rPr>
          <w:rStyle w:val="StyleUnderline"/>
          <w:highlight w:val="cyan"/>
        </w:rPr>
        <w:t>EMP</w:t>
      </w:r>
      <w:r w:rsidRPr="003672BF">
        <w:rPr>
          <w:sz w:val="16"/>
        </w:rPr>
        <w:t xml:space="preserve">) </w:t>
      </w:r>
      <w:r w:rsidRPr="003672BF">
        <w:rPr>
          <w:rStyle w:val="StyleUnderline"/>
          <w:highlight w:val="cyan"/>
        </w:rPr>
        <w:t>attacks</w:t>
      </w:r>
      <w:r w:rsidRPr="003672BF">
        <w:rPr>
          <w:sz w:val="16"/>
        </w:rPr>
        <w:t xml:space="preserve"> 2 </w:t>
      </w:r>
      <w:r w:rsidRPr="00673B65">
        <w:rPr>
          <w:rStyle w:val="StyleUnderline"/>
        </w:rPr>
        <w:t xml:space="preserve">Many mistakenly believe that the congressionally established Commission to Assess the Threat to the United States from Electromagnetic Pulse (EMP) Attack concluded that an EMP attack would, indeed, be catastrophic to electronic systems and </w:t>
      </w:r>
      <w:r w:rsidRPr="00296BE8">
        <w:rPr>
          <w:rStyle w:val="StyleUnderline"/>
        </w:rPr>
        <w:t>consequently to people and societies that vitally depend on those systems</w:t>
      </w:r>
      <w:r w:rsidRPr="00296BE8">
        <w:rPr>
          <w:sz w:val="16"/>
        </w:rPr>
        <w:t xml:space="preserve">. However, </w:t>
      </w:r>
      <w:r w:rsidRPr="00296BE8">
        <w:rPr>
          <w:rStyle w:val="StyleUnderline"/>
        </w:rPr>
        <w:t xml:space="preserve">the conclusion of the commission, </w:t>
      </w:r>
      <w:r w:rsidRPr="00296BE8">
        <w:rPr>
          <w:rStyle w:val="Emphasis"/>
        </w:rPr>
        <w:t>on whose staff I served</w:t>
      </w:r>
      <w:r w:rsidRPr="00296BE8">
        <w:rPr>
          <w:rStyle w:val="StyleUnderline"/>
        </w:rPr>
        <w:t xml:space="preserve">, was only that such a catastrophe </w:t>
      </w:r>
      <w:r w:rsidRPr="00296BE8">
        <w:rPr>
          <w:rStyle w:val="Emphasis"/>
        </w:rPr>
        <w:t>could, not would</w:t>
      </w:r>
      <w:r w:rsidRPr="00296BE8">
        <w:rPr>
          <w:rStyle w:val="StyleUnderline"/>
        </w:rPr>
        <w:t>, result from an EMP attack.</w:t>
      </w:r>
      <w:r w:rsidRPr="00296BE8">
        <w:rPr>
          <w:sz w:val="16"/>
        </w:rPr>
        <w:t xml:space="preserve"> Its executive report states, for example, that “the damage level could be sufficient to be catastrophic to the Nation.” See www.empcommision.org for publicly available reports from the EMP Commission. See also Frankel et al., (2015).2 </w:t>
      </w:r>
      <w:r w:rsidRPr="00296BE8">
        <w:rPr>
          <w:rStyle w:val="StyleUnderline"/>
        </w:rPr>
        <w:t xml:space="preserve">using only a few high-altitude detonations or demonstration strikes of various kinds, could result in </w:t>
      </w:r>
      <w:r w:rsidRPr="00296BE8">
        <w:rPr>
          <w:rStyle w:val="Emphasis"/>
        </w:rPr>
        <w:t>few casualties</w:t>
      </w:r>
      <w:r w:rsidRPr="00296BE8">
        <w:rPr>
          <w:rStyle w:val="StyleUnderline"/>
        </w:rPr>
        <w:t>.</w:t>
      </w:r>
      <w:r w:rsidRPr="00296BE8">
        <w:rPr>
          <w:sz w:val="16"/>
        </w:rPr>
        <w:t xml:space="preserve"> </w:t>
      </w:r>
      <w:r w:rsidRPr="00296BE8">
        <w:rPr>
          <w:rStyle w:val="StyleUnderline"/>
        </w:rPr>
        <w:t xml:space="preserve">Others, such as a war between Israel and one of its potential future nuclear neighbors, might be regionally devastating but have limited global impact, </w:t>
      </w:r>
      <w:r w:rsidRPr="00296BE8">
        <w:rPr>
          <w:sz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sidRPr="00296BE8">
        <w:rPr>
          <w:rStyle w:val="Emphasis"/>
        </w:rPr>
        <w:t>it is</w:t>
      </w:r>
      <w:r w:rsidRPr="00296BE8">
        <w:rPr>
          <w:sz w:val="16"/>
        </w:rPr>
        <w:t xml:space="preserve"> also </w:t>
      </w:r>
      <w:r w:rsidRPr="00296BE8">
        <w:rPr>
          <w:rStyle w:val="Emphasis"/>
        </w:rPr>
        <w:t>clear that it is not an existential risk.</w:t>
      </w:r>
      <w:r w:rsidRPr="00296BE8">
        <w:rPr>
          <w:sz w:val="16"/>
        </w:rPr>
        <w:t xml:space="preserve"> </w:t>
      </w:r>
      <w:r w:rsidRPr="00296BE8">
        <w:rPr>
          <w:rStyle w:val="StyleUnderline"/>
        </w:rPr>
        <w:t xml:space="preserve">Yet over the course of the nuclear age, a series of mechanisms have been proposed that, it has been </w:t>
      </w:r>
      <w:r w:rsidRPr="00296BE8">
        <w:rPr>
          <w:rStyle w:val="Emphasis"/>
        </w:rPr>
        <w:t>erroneously</w:t>
      </w:r>
      <w:r w:rsidRPr="00296BE8">
        <w:rPr>
          <w:rStyle w:val="StyleUnderline"/>
        </w:rPr>
        <w:t xml:space="preserve"> argued, could lead to human extinction.</w:t>
      </w:r>
      <w:r w:rsidRPr="00296BE8">
        <w:rPr>
          <w:sz w:val="16"/>
        </w:rPr>
        <w:t xml:space="preserve"> </w:t>
      </w:r>
      <w:r w:rsidRPr="00296BE8">
        <w:rPr>
          <w:rStyle w:val="StyleUnderline"/>
        </w:rPr>
        <w:t>The first concern</w:t>
      </w:r>
      <w:r w:rsidRPr="00296BE8">
        <w:rPr>
          <w:sz w:val="16"/>
        </w:rPr>
        <w:t xml:space="preserve">3 </w:t>
      </w:r>
      <w:r w:rsidRPr="00296BE8">
        <w:rPr>
          <w:rStyle w:val="StyleUnderline"/>
        </w:rPr>
        <w:t>arose among physicists on the Manhattan Project</w:t>
      </w:r>
      <w:r w:rsidRPr="00296BE8">
        <w:rPr>
          <w:sz w:val="16"/>
        </w:rPr>
        <w:t xml:space="preserve"> during a 1942 seminar at Berkeley some three years before the first test of an atomic weapon. </w:t>
      </w:r>
      <w:r w:rsidRPr="00296BE8">
        <w:rPr>
          <w:rStyle w:val="StyleUnderline"/>
        </w:rPr>
        <w:t>Chaired by Robert Oppenheimer, it was attended by Edward Teller, Hans Bethe, Emil Konopinski, and other theoretical physicists</w:t>
      </w:r>
      <w:r w:rsidRPr="00296BE8">
        <w:rPr>
          <w:sz w:val="16"/>
        </w:rPr>
        <w:t xml:space="preserve"> (Rhodes, 1995). They considered the possibility that detonation of an atomic bomb could ignite a self-sustaining nitrogen fusion reaction that might propagate through earth’s atmosphere, thereby extinguishing all air-breathing life on earth. </w:t>
      </w:r>
      <w:r w:rsidRPr="00296BE8">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296BE8">
        <w:rPr>
          <w:sz w:val="16"/>
        </w:rPr>
        <w:t xml:space="preserve"> (Konopinski et al., 1946). </w:t>
      </w:r>
      <w:r w:rsidRPr="00296BE8">
        <w:rPr>
          <w:rStyle w:val="StyleUnderline"/>
        </w:rPr>
        <w:t xml:space="preserve">Of course, the Trinity test was conducted, as well as over </w:t>
      </w:r>
      <w:r w:rsidRPr="00296BE8">
        <w:rPr>
          <w:rStyle w:val="Emphasis"/>
        </w:rPr>
        <w:t>1000 subsequent atomic and thermonuclear tests, and we are fortunately still here</w:t>
      </w:r>
      <w:r w:rsidRPr="00296BE8">
        <w:rPr>
          <w:rStyle w:val="StyleUnderline"/>
        </w:rPr>
        <w:t>.</w:t>
      </w:r>
      <w:r w:rsidRPr="00296BE8">
        <w:rPr>
          <w:sz w:val="16"/>
        </w:rPr>
        <w:t xml:space="preserve"> After the bomb was used, </w:t>
      </w:r>
      <w:r w:rsidRPr="00296BE8">
        <w:rPr>
          <w:rStyle w:val="StyleUnderline"/>
        </w:rPr>
        <w:t>extinction fear focused on invisible and deadly fallout, unanticipated as a significant consequence of the bombings of Japan that would spread by global air currents to poison the entire planet.</w:t>
      </w:r>
      <w:r w:rsidRPr="00296BE8">
        <w:rPr>
          <w:sz w:val="16"/>
        </w:rPr>
        <w:t xml:space="preserve"> </w:t>
      </w:r>
      <w:r w:rsidRPr="00296BE8">
        <w:rPr>
          <w:rStyle w:val="StyleUnderline"/>
        </w:rPr>
        <w:t>Public dread was reinforced by the depressing, but influential, 1957 novel On the Beach by Nevil Shute</w:t>
      </w:r>
      <w:r w:rsidRPr="003672BF">
        <w:rPr>
          <w:sz w:val="16"/>
        </w:rPr>
        <w:t xml:space="preserve"> (1957) and the subsequent 1959 movie version (Kramer, 1959). The story describes survivors in Melbourne, Australia, one of a few remaining human outposts in the Southern Hemisphere, as fallout clouds approached to bring </w:t>
      </w:r>
      <w:r w:rsidRPr="0093142A">
        <w:rPr>
          <w:sz w:val="16"/>
        </w:rPr>
        <w:t xml:space="preserve">the final blow to humanity. </w:t>
      </w:r>
      <w:r w:rsidRPr="0093142A">
        <w:rPr>
          <w:rStyle w:val="StyleUnderline"/>
        </w:rPr>
        <w:t xml:space="preserve">In the 1970s, after fallout was better </w:t>
      </w:r>
      <w:r w:rsidRPr="0093142A">
        <w:rPr>
          <w:rStyle w:val="Emphasis"/>
        </w:rPr>
        <w:t>understood</w:t>
      </w:r>
      <w:r w:rsidRPr="0093142A">
        <w:rPr>
          <w:rStyle w:val="StyleUnderline"/>
        </w:rPr>
        <w:t xml:space="preserve"> to be limited in space, time, and magnitude, depletion of the ozone layer, which would cause increased ultraviolet radiation to fry all humans who dared to venture outside, became the extinction mechanism of concern. Again, one popular book, The Fate of the Earth by Jonathan Schell</w:t>
      </w:r>
      <w:r w:rsidRPr="0093142A">
        <w:rPr>
          <w:sz w:val="16"/>
        </w:rPr>
        <w:t xml:space="preserve"> (1982), which described the nuclear destruction of the ozone layer leaving the earth “a republic of insects and grass,” </w:t>
      </w:r>
      <w:r w:rsidRPr="0093142A">
        <w:rPr>
          <w:rStyle w:val="StyleUnderline"/>
        </w:rPr>
        <w:t>promoted this fear. Schell did at times try to cover all bases, however: “To say that human extinction is a certainty would, of course, be a misrepresentation</w:t>
      </w:r>
      <w:r w:rsidRPr="0093142A">
        <w:rPr>
          <w:sz w:val="16"/>
        </w:rPr>
        <w:t xml:space="preserve"> – just as it would be a misrepresentation to say that extinction can be ruled out” (Schell, 1982). </w:t>
      </w:r>
      <w:r w:rsidRPr="0093142A">
        <w:rPr>
          <w:rStyle w:val="Emphasis"/>
        </w:rPr>
        <w:t xml:space="preserve">Finally, the current mechanism of concern for </w:t>
      </w:r>
      <w:r w:rsidRPr="0093142A">
        <w:rPr>
          <w:rStyle w:val="Emphasis"/>
        </w:rPr>
        <w:lastRenderedPageBreak/>
        <w:t>extinction is nuclear winter</w:t>
      </w:r>
      <w:r w:rsidRPr="0093142A">
        <w:rPr>
          <w:sz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93142A">
        <w:rPr>
          <w:rStyle w:val="StyleUnderline"/>
        </w:rPr>
        <w:t>The public first learned of the possibility of nuclear winter in a Parade article by Sagan</w:t>
      </w:r>
      <w:r w:rsidRPr="0093142A">
        <w:rPr>
          <w:sz w:val="16"/>
        </w:rPr>
        <w:t xml:space="preserve"> (1983), </w:t>
      </w:r>
      <w:r w:rsidRPr="0093142A">
        <w:rPr>
          <w:rStyle w:val="StyleUnderline"/>
        </w:rPr>
        <w:t>published a month or so before its scientific counterpart by Turco et al.</w:t>
      </w:r>
      <w:r w:rsidRPr="0093142A">
        <w:rPr>
          <w:sz w:val="16"/>
        </w:rPr>
        <w:t xml:space="preserve"> (1983). </w:t>
      </w:r>
      <w:r w:rsidRPr="0093142A">
        <w:rPr>
          <w:rStyle w:val="StyleUnderline"/>
        </w:rPr>
        <w:t xml:space="preserve">While some nuclear disarmament advocates promote the idea that nuclear winter is an extinction threat, and the general public is probably confused to the extent it is not disinterested, </w:t>
      </w:r>
      <w:r w:rsidRPr="0093142A">
        <w:rPr>
          <w:rStyle w:val="Emphasis"/>
        </w:rPr>
        <w:t>few scientists seem to consider it an extinction threat.</w:t>
      </w:r>
      <w:r w:rsidRPr="0093142A">
        <w:rPr>
          <w:sz w:val="16"/>
        </w:rPr>
        <w:t xml:space="preserve"> </w:t>
      </w:r>
      <w:r w:rsidRPr="0093142A">
        <w:rPr>
          <w:rStyle w:val="StyleUnderline"/>
        </w:rPr>
        <w:t xml:space="preserve">It is understandable that some of these extinction </w:t>
      </w:r>
      <w:r w:rsidRPr="0093142A">
        <w:rPr>
          <w:rStyle w:val="Emphasis"/>
        </w:rPr>
        <w:t>fears were</w:t>
      </w:r>
      <w:r w:rsidRPr="0093142A">
        <w:rPr>
          <w:rStyle w:val="StyleUnderline"/>
        </w:rPr>
        <w:t xml:space="preserve"> </w:t>
      </w:r>
      <w:r w:rsidRPr="0093142A">
        <w:rPr>
          <w:rStyle w:val="Emphasis"/>
        </w:rPr>
        <w:t>created by ignorance or uncertainty and treated seriously by worst-case thinking</w:t>
      </w:r>
      <w:r w:rsidRPr="0093142A">
        <w:rPr>
          <w:rStyle w:val="StyleUnderline"/>
        </w:rPr>
        <w:t xml:space="preserve">, as seems appropriate for threats of extinction. But nuclear </w:t>
      </w:r>
      <w:r w:rsidRPr="0093142A">
        <w:rPr>
          <w:rStyle w:val="Emphasis"/>
        </w:rPr>
        <w:t>doom mongering</w:t>
      </w:r>
      <w:r w:rsidRPr="0093142A">
        <w:rPr>
          <w:rStyle w:val="StyleUnderline"/>
        </w:rPr>
        <w:t xml:space="preserve"> also </w:t>
      </w:r>
      <w:r w:rsidRPr="0093142A">
        <w:rPr>
          <w:rStyle w:val="Emphasis"/>
        </w:rPr>
        <w:t>seems</w:t>
      </w:r>
      <w:r w:rsidRPr="003672BF">
        <w:rPr>
          <w:rStyle w:val="Emphasis"/>
        </w:rPr>
        <w:t xml:space="preserve"> to be at play</w:t>
      </w:r>
      <w:r w:rsidRPr="003672BF">
        <w:rPr>
          <w:rStyle w:val="StyleUnderline"/>
        </w:rPr>
        <w:t xml:space="preserve"> for some of these episodes. For some reason, </w:t>
      </w:r>
      <w:r w:rsidRPr="003672BF">
        <w:rPr>
          <w:rStyle w:val="Emphasis"/>
        </w:rPr>
        <w:t xml:space="preserve">portions of </w:t>
      </w:r>
      <w:r w:rsidRPr="003672BF">
        <w:rPr>
          <w:rStyle w:val="Emphasis"/>
          <w:highlight w:val="cyan"/>
        </w:rPr>
        <w:t>the public</w:t>
      </w:r>
      <w:r w:rsidRPr="003672BF">
        <w:rPr>
          <w:rStyle w:val="Emphasis"/>
        </w:rPr>
        <w:t xml:space="preserve"> active in nuclear issues, </w:t>
      </w:r>
      <w:r w:rsidRPr="003672BF">
        <w:rPr>
          <w:rStyle w:val="Emphasis"/>
          <w:highlight w:val="cyan"/>
        </w:rPr>
        <w:t>as well as some scientists</w:t>
      </w:r>
      <w:r w:rsidRPr="003672BF">
        <w:rPr>
          <w:rStyle w:val="StyleUnderline"/>
        </w:rPr>
        <w:t xml:space="preserve">, </w:t>
      </w:r>
      <w:r w:rsidRPr="003672BF">
        <w:rPr>
          <w:rStyle w:val="Emphasis"/>
        </w:rPr>
        <w:t xml:space="preserve">appear to </w:t>
      </w:r>
      <w:r w:rsidRPr="003672BF">
        <w:rPr>
          <w:rStyle w:val="Emphasis"/>
          <w:highlight w:val="cyan"/>
        </w:rPr>
        <w:t>think</w:t>
      </w:r>
      <w:r w:rsidRPr="003672BF">
        <w:rPr>
          <w:rStyle w:val="Emphasis"/>
        </w:rPr>
        <w:t xml:space="preserve"> that </w:t>
      </w:r>
      <w:r w:rsidRPr="003672BF">
        <w:rPr>
          <w:rStyle w:val="Emphasis"/>
          <w:highlight w:val="cyan"/>
        </w:rPr>
        <w:t>arguments</w:t>
      </w:r>
      <w:r w:rsidRPr="003672BF">
        <w:rPr>
          <w:rStyle w:val="Emphasis"/>
        </w:rPr>
        <w:t xml:space="preserve"> </w:t>
      </w:r>
      <w:r w:rsidRPr="003672BF">
        <w:rPr>
          <w:rStyle w:val="StyleUnderline"/>
        </w:rPr>
        <w:t xml:space="preserve">for nuclear arms reductions or elimination </w:t>
      </w:r>
      <w:r w:rsidRPr="003672BF">
        <w:rPr>
          <w:rStyle w:val="Emphasis"/>
          <w:highlight w:val="cyan"/>
        </w:rPr>
        <w:t>will be more persuasive</w:t>
      </w:r>
      <w:r w:rsidRPr="003672BF">
        <w:rPr>
          <w:rStyle w:val="Emphasis"/>
        </w:rPr>
        <w:t xml:space="preserve"> if nuclear war is believed to </w:t>
      </w:r>
      <w:r w:rsidRPr="008775AF">
        <w:rPr>
          <w:rStyle w:val="Emphasis"/>
        </w:rPr>
        <w:t>threaten extinction</w:t>
      </w:r>
      <w:r w:rsidRPr="008775AF">
        <w:rPr>
          <w:rStyle w:val="StyleUnderline"/>
        </w:rPr>
        <w:t xml:space="preserve">, </w:t>
      </w:r>
      <w:r w:rsidRPr="008775AF">
        <w:rPr>
          <w:sz w:val="16"/>
        </w:rPr>
        <w:t xml:space="preserve">rather than merely the horrific cataclysm that it would be in reality (Martin, 1982). 4 </w:t>
      </w:r>
      <w:r w:rsidRPr="008775AF">
        <w:rPr>
          <w:rStyle w:val="StyleUnderline"/>
        </w:rPr>
        <w:t>As summarized by Martin, “The idea that global nuclear war could kill most or all of the world’s population is critically examined and found to have little or no scientific basis</w:t>
      </w:r>
      <w:r w:rsidRPr="008775AF">
        <w:rPr>
          <w:sz w:val="16"/>
        </w:rPr>
        <w:t xml:space="preserve">.” </w:t>
      </w:r>
      <w:r w:rsidRPr="008775AF">
        <w:rPr>
          <w:rStyle w:val="StyleUnderline"/>
        </w:rPr>
        <w:t>Martin also critiques possible reasons for beliefs or professed beliefs about nuclear extinction, including exaggeration to stimulate action</w:t>
      </w:r>
      <w:r w:rsidRPr="008775AF">
        <w:rPr>
          <w:sz w:val="16"/>
        </w:rPr>
        <w:t xml:space="preserve">.4 To summarize, nuclear war is a global catastrophic risk. Such wars may cause billions of deaths and unfathomable suffering, as well set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8775AF">
        <w:rPr>
          <w:rStyle w:val="StyleUnderline"/>
        </w:rPr>
        <w:t xml:space="preserve">what nuclear war is not is an existential risk to the human race. </w:t>
      </w:r>
      <w:r w:rsidRPr="008775AF">
        <w:rPr>
          <w:rStyle w:val="Emphasis"/>
        </w:rPr>
        <w:t>There is simply no credible scenario in which humans do not survive to repopulate the earth.</w:t>
      </w:r>
    </w:p>
    <w:p w14:paraId="2CC0B8C7" w14:textId="77777777" w:rsidR="000919F3" w:rsidRDefault="000919F3" w:rsidP="000919F3">
      <w:pPr>
        <w:pStyle w:val="Heading4"/>
      </w:pPr>
      <w:r>
        <w:t>Group Zaitsev and Grossman doesn’t have a real scenario besides just nukes which was answered above but its also totally fake – this is literally 2 lines and you shouldn’t vote on it</w:t>
      </w:r>
    </w:p>
    <w:p w14:paraId="787D687B" w14:textId="77777777" w:rsidR="000919F3" w:rsidRDefault="000919F3" w:rsidP="000919F3"/>
    <w:p w14:paraId="7E1E2DBE" w14:textId="77777777" w:rsidR="000919F3" w:rsidRDefault="000919F3" w:rsidP="000919F3">
      <w:pPr>
        <w:pStyle w:val="Heading4"/>
      </w:pPr>
      <w:r>
        <w:t>Delbert is wrong – this is just about rockets which the aff can’t solve and is just another alt cause</w:t>
      </w:r>
    </w:p>
    <w:p w14:paraId="66CDC3FD" w14:textId="77777777" w:rsidR="000919F3" w:rsidRPr="008775AF" w:rsidRDefault="000919F3" w:rsidP="000919F3"/>
    <w:p w14:paraId="7EE4A563" w14:textId="77777777" w:rsidR="000919F3" w:rsidRPr="008775AF" w:rsidRDefault="000919F3" w:rsidP="000919F3">
      <w:pPr>
        <w:pStyle w:val="Heading4"/>
      </w:pPr>
      <w:r>
        <w:t>Voosen assumes a large gap which their previous ev wasn’t in the context of!</w:t>
      </w:r>
    </w:p>
    <w:p w14:paraId="24A9B70F" w14:textId="77777777" w:rsidR="000919F3" w:rsidRDefault="000919F3" w:rsidP="000919F3">
      <w:pPr>
        <w:pStyle w:val="Heading4"/>
        <w:spacing w:before="30" w:line="235" w:lineRule="atLeast"/>
        <w:rPr>
          <w:rFonts w:ascii="Times New Roman" w:hAnsi="Times New Roman" w:cs="Times New Roman"/>
        </w:rPr>
      </w:pPr>
      <w:r>
        <w:t>The ozone layer doesn’t matter – empirical ozone holes solve so no ext</w:t>
      </w:r>
    </w:p>
    <w:p w14:paraId="1DE08A1A" w14:textId="77777777" w:rsidR="000919F3" w:rsidRDefault="000919F3" w:rsidP="000919F3">
      <w:pPr>
        <w:spacing w:after="120" w:line="235" w:lineRule="atLeast"/>
      </w:pPr>
      <w:r>
        <w:rPr>
          <w:b/>
          <w:bCs/>
          <w:sz w:val="26"/>
          <w:szCs w:val="26"/>
        </w:rPr>
        <w:t>Ridley 14</w:t>
      </w:r>
      <w:r>
        <w:t xml:space="preserve"> [Matt, DPhil from Oxford, Fellow of the Academy of Medical Sciences, The Times, September 15, 2014, “The ozone hole isn’t fixed. But that’s no worry,” http://www.thetimes.co.uk/tto/opinion/columnists/article4206440.ece]</w:t>
      </w:r>
    </w:p>
    <w:p w14:paraId="4A1EBE25" w14:textId="77777777" w:rsidR="000919F3" w:rsidRDefault="000919F3" w:rsidP="000919F3">
      <w:pPr>
        <w:spacing w:line="235" w:lineRule="atLeast"/>
      </w:pPr>
      <w:r>
        <w:rPr>
          <w:u w:val="single"/>
        </w:rPr>
        <w:t>How much damage did the ozone hole ever threaten to do anyway?</w:t>
      </w:r>
      <w:r>
        <w:t xml:space="preserve"> It is fascinating to go back and read what the usual hyperventilating eco-exaggerators said about ozone thinning in the 1980s. </w:t>
      </w:r>
      <w:r>
        <w:rPr>
          <w:u w:val="single"/>
        </w:rPr>
        <w:t>As a result of the extra ultraviolet light coming through the Antarctic ozone hole,</w:t>
      </w:r>
      <w:r>
        <w:t xml:space="preserve"> </w:t>
      </w:r>
      <w:r>
        <w:rPr>
          <w:u w:val="single"/>
          <w:shd w:val="clear" w:color="auto" w:fill="00FFFF"/>
        </w:rPr>
        <w:t>southernmost parts of Patagonia and New Zealand see about 12 per cent more UV light</w:t>
      </w:r>
      <w:r>
        <w:t xml:space="preserve"> </w:t>
      </w:r>
      <w:r>
        <w:rPr>
          <w:u w:val="single"/>
        </w:rPr>
        <w:t>than expected</w:t>
      </w:r>
      <w:r>
        <w:t xml:space="preserve">. This means that the weak September sunshine, </w:t>
      </w:r>
      <w:r>
        <w:rPr>
          <w:b/>
          <w:bCs/>
          <w:u w:val="single"/>
          <w:shd w:val="clear" w:color="auto" w:fill="00FFFF"/>
        </w:rPr>
        <w:t>though it feels much the same</w:t>
      </w:r>
      <w:r>
        <w:t xml:space="preserve">, has the power to cause sunburn more like that of latitudes a few hundred miles north. </w:t>
      </w:r>
      <w:r>
        <w:rPr>
          <w:b/>
          <w:bCs/>
          <w:u w:val="single"/>
          <w:shd w:val="clear" w:color="auto" w:fill="00FFFF"/>
        </w:rPr>
        <w:t>Hardly Armageddon</w:t>
      </w:r>
      <w:r>
        <w:t xml:space="preserve">. The New York Times reported “an increase in Twilight Zone-type reports of sheep and rabbits with cataracts” in southern Chile. Not to be outdone, Al Gore wrote that “hunters </w:t>
      </w:r>
      <w:r>
        <w:lastRenderedPageBreak/>
        <w:t xml:space="preserve">now report finding blind rabbits; fisherman catch blind salmon”. </w:t>
      </w:r>
      <w:r>
        <w:rPr>
          <w:u w:val="single"/>
          <w:shd w:val="clear" w:color="auto" w:fill="00FFFF"/>
        </w:rPr>
        <w:t>Zoologists</w:t>
      </w:r>
      <w:r>
        <w:t xml:space="preserve"> </w:t>
      </w:r>
      <w:r>
        <w:rPr>
          <w:u w:val="single"/>
        </w:rPr>
        <w:t>briefly</w:t>
      </w:r>
      <w:r>
        <w:t xml:space="preserve"> </w:t>
      </w:r>
      <w:r>
        <w:rPr>
          <w:u w:val="single"/>
          <w:shd w:val="clear" w:color="auto" w:fill="00FFFF"/>
        </w:rPr>
        <w:t>blamed the near extinction of many amphibian species on thin ozone</w:t>
      </w:r>
      <w:r>
        <w:rPr>
          <w:u w:val="single"/>
        </w:rPr>
        <w:t>. Melanoma in people was also said to be on the rise as a result.</w:t>
      </w:r>
      <w:r>
        <w:t xml:space="preserve"> </w:t>
      </w:r>
      <w:r>
        <w:rPr>
          <w:b/>
          <w:bCs/>
          <w:u w:val="single"/>
          <w:shd w:val="clear" w:color="auto" w:fill="00FFFF"/>
        </w:rPr>
        <w:t>This was nonsense</w:t>
      </w:r>
      <w:r>
        <w:t xml:space="preserve">. </w:t>
      </w:r>
      <w:r>
        <w:rPr>
          <w:u w:val="single"/>
        </w:rPr>
        <w:t>Frogs were dying out because of a fungal disease spread from Africa — nothing to do with ozone. Rabbits and fish blinded by</w:t>
      </w:r>
      <w:r>
        <w:t xml:space="preserve"> a little </w:t>
      </w:r>
      <w:r>
        <w:rPr>
          <w:u w:val="single"/>
        </w:rPr>
        <w:t>extra sunlight proved to be</w:t>
      </w:r>
      <w:r>
        <w:t xml:space="preserve"> as </w:t>
      </w:r>
      <w:r>
        <w:rPr>
          <w:u w:val="single"/>
        </w:rPr>
        <w:t>mythical</w:t>
      </w:r>
      <w:r>
        <w:t xml:space="preserve"> as unicorns. An eye disease in Chilean sheep was happening outside the ozone-depleted zone and was caused by an infection called pinkeye — nothing to do with UV light. </w:t>
      </w:r>
      <w:r>
        <w:rPr>
          <w:u w:val="single"/>
        </w:rPr>
        <w:t>And</w:t>
      </w:r>
      <w:r>
        <w:t xml:space="preserve"> </w:t>
      </w:r>
      <w:r>
        <w:rPr>
          <w:u w:val="single"/>
          <w:shd w:val="clear" w:color="auto" w:fill="00FFFF"/>
        </w:rPr>
        <w:t>melanoma incidence in people actually levelled out during the period when the ozone got thinner</w:t>
      </w:r>
      <w:r>
        <w:rPr>
          <w:u w:val="single"/>
        </w:rPr>
        <w:t>.</w:t>
      </w:r>
      <w:r>
        <w:t xml:space="preserve"> Then remember that </w:t>
      </w:r>
      <w:r>
        <w:rPr>
          <w:u w:val="single"/>
        </w:rPr>
        <w:t>the ozone hole appears when the sky is dark all day, and over an uninhabited continent.</w:t>
      </w:r>
      <w:r>
        <w:t xml:space="preserve"> </w:t>
      </w:r>
      <w:r w:rsidRPr="00296BE8">
        <w:rPr>
          <w:b/>
          <w:bCs/>
          <w:u w:val="single"/>
          <w:shd w:val="clear" w:color="auto" w:fill="00FFFF"/>
        </w:rPr>
        <w:t>Even if it persists into the Antarctic spring and spills north briefly, the hole allows 50 times less ultraviolet light through than would hit your skin at the equator at sea level</w:t>
      </w:r>
      <w:r w:rsidRPr="00296BE8">
        <w:t xml:space="preserve"> (let alone at a high altitude) in the tropics. So </w:t>
      </w:r>
      <w:r w:rsidRPr="00296BE8">
        <w:rPr>
          <w:u w:val="single"/>
        </w:rPr>
        <w:t>it would be bonkers to worry about UV as you sailed round Cape Horn in spring, say,</w:t>
      </w:r>
      <w:r>
        <w:rPr>
          <w:u w:val="single"/>
        </w:rPr>
        <w:t xml:space="preserve"> but not when you stopped at the Galapagos: the skin cancer risk is 50 times higher in the latter place.</w:t>
      </w:r>
      <w:r>
        <w:t xml:space="preserve"> </w:t>
      </w:r>
    </w:p>
    <w:p w14:paraId="18715BD9" w14:textId="77777777" w:rsidR="000919F3" w:rsidRDefault="000919F3" w:rsidP="000919F3">
      <w:pPr>
        <w:pStyle w:val="Heading4"/>
      </w:pPr>
    </w:p>
    <w:p w14:paraId="4FDD5578" w14:textId="77777777" w:rsidR="000919F3" w:rsidRDefault="000919F3" w:rsidP="000919F3">
      <w:pPr>
        <w:pStyle w:val="Heading4"/>
      </w:pPr>
      <w:r>
        <w:t>Fish isn’t relevant – no uniqueness scenario for the internal link and is so underhighlighted</w:t>
      </w:r>
    </w:p>
    <w:p w14:paraId="7924BAED" w14:textId="77777777" w:rsidR="000919F3" w:rsidRDefault="000919F3" w:rsidP="000919F3"/>
    <w:p w14:paraId="11240A3D" w14:textId="77777777" w:rsidR="000919F3" w:rsidRDefault="000919F3" w:rsidP="000919F3">
      <w:pPr>
        <w:pStyle w:val="Heading4"/>
      </w:pPr>
      <w:r>
        <w:t>Drier is a speculative scenario of threats from COVID, which doesn’t apply to asteroid detection</w:t>
      </w:r>
    </w:p>
    <w:p w14:paraId="2EA98E9E" w14:textId="77777777" w:rsidR="000919F3" w:rsidRPr="007C7628" w:rsidRDefault="000919F3" w:rsidP="000919F3">
      <w:pPr>
        <w:pStyle w:val="Heading4"/>
      </w:pPr>
      <w:r>
        <w:t>No extinction-size asteroids on collision courses with Earth</w:t>
      </w:r>
    </w:p>
    <w:p w14:paraId="39D10FAD" w14:textId="77777777" w:rsidR="000919F3" w:rsidRDefault="000919F3" w:rsidP="000919F3">
      <w:r w:rsidRPr="007C7628">
        <w:rPr>
          <w:rStyle w:val="Style13ptBold"/>
        </w:rPr>
        <w:t>David 18</w:t>
      </w:r>
      <w:r w:rsidRPr="007C7628">
        <w:t xml:space="preserve"> [Jason, </w:t>
      </w:r>
      <w:r>
        <w:t>digital editor for The Planetary Society, NASA Space Grant graduate fellow</w:t>
      </w:r>
      <w:r w:rsidRPr="007C7628">
        <w:t xml:space="preserve"> “New report explores threat from near-Earth asteroids</w:t>
      </w:r>
      <w:r>
        <w:t xml:space="preserve">”, June 20 2018, </w:t>
      </w:r>
      <w:r w:rsidRPr="007C7628">
        <w:t>http://www.planetary.org/blogs/jason-davis/2018/20180620-new-neo-threat.html</w:t>
      </w:r>
      <w:r>
        <w:t>]</w:t>
      </w:r>
    </w:p>
    <w:p w14:paraId="2453363E" w14:textId="77777777" w:rsidR="000919F3" w:rsidRPr="007C7628" w:rsidRDefault="000919F3" w:rsidP="000919F3">
      <w:pPr>
        <w:rPr>
          <w:sz w:val="16"/>
        </w:rPr>
      </w:pPr>
      <w:r w:rsidRPr="007C7628">
        <w:rPr>
          <w:sz w:val="16"/>
        </w:rPr>
        <w:t xml:space="preserve">The report's best news is that </w:t>
      </w:r>
      <w:r w:rsidRPr="007C7628">
        <w:rPr>
          <w:rStyle w:val="StyleUnderline"/>
          <w:highlight w:val="yellow"/>
        </w:rPr>
        <w:t>when it comes to giant asteroids</w:t>
      </w:r>
      <w:r w:rsidRPr="007C7628">
        <w:rPr>
          <w:sz w:val="16"/>
        </w:rPr>
        <w:t xml:space="preserve"> </w:t>
      </w:r>
      <w:r w:rsidRPr="007C7628">
        <w:rPr>
          <w:rStyle w:val="StyleUnderline"/>
        </w:rPr>
        <w:t>like the</w:t>
      </w:r>
      <w:r w:rsidRPr="007C7628">
        <w:rPr>
          <w:sz w:val="16"/>
        </w:rPr>
        <w:t xml:space="preserve"> 10-kilometer-wide </w:t>
      </w:r>
      <w:r w:rsidRPr="007C7628">
        <w:rPr>
          <w:rStyle w:val="StyleUnderline"/>
        </w:rPr>
        <w:t xml:space="preserve">object that killed the dinosaurs, </w:t>
      </w:r>
      <w:r w:rsidRPr="007C7628">
        <w:rPr>
          <w:rStyle w:val="StyleUnderline"/>
          <w:highlight w:val="yellow"/>
        </w:rPr>
        <w:t>we don't have to be</w:t>
      </w:r>
      <w:r w:rsidRPr="007C7628">
        <w:rPr>
          <w:sz w:val="16"/>
        </w:rPr>
        <w:t xml:space="preserve"> too </w:t>
      </w:r>
      <w:r w:rsidRPr="007C7628">
        <w:rPr>
          <w:rStyle w:val="StyleUnderline"/>
          <w:highlight w:val="yellow"/>
        </w:rPr>
        <w:t>concerned</w:t>
      </w:r>
      <w:r w:rsidRPr="007C7628">
        <w:rPr>
          <w:sz w:val="16"/>
        </w:rPr>
        <w:t>.</w:t>
      </w:r>
    </w:p>
    <w:p w14:paraId="2754AC8F" w14:textId="77777777" w:rsidR="000919F3" w:rsidRPr="007C7628" w:rsidRDefault="000919F3" w:rsidP="000919F3">
      <w:pPr>
        <w:rPr>
          <w:sz w:val="16"/>
        </w:rPr>
      </w:pPr>
      <w:r w:rsidRPr="007C7628">
        <w:rPr>
          <w:sz w:val="16"/>
        </w:rPr>
        <w:t>"</w:t>
      </w:r>
      <w:r w:rsidRPr="007C7628">
        <w:rPr>
          <w:rStyle w:val="StyleUnderline"/>
          <w:highlight w:val="yellow"/>
        </w:rPr>
        <w:t>NASA is confident that</w:t>
      </w:r>
      <w:r w:rsidRPr="007C7628">
        <w:rPr>
          <w:rStyle w:val="StyleUnderline"/>
        </w:rPr>
        <w:t xml:space="preserve"> it has discovered</w:t>
      </w:r>
      <w:r w:rsidRPr="007C7628">
        <w:rPr>
          <w:sz w:val="16"/>
        </w:rPr>
        <w:t xml:space="preserve"> and cataloged </w:t>
      </w:r>
      <w:r w:rsidRPr="007C7628">
        <w:rPr>
          <w:rStyle w:val="Emphasis"/>
          <w:highlight w:val="yellow"/>
        </w:rPr>
        <w:t>all</w:t>
      </w:r>
      <w:r w:rsidRPr="007C7628">
        <w:rPr>
          <w:rStyle w:val="Emphasis"/>
        </w:rPr>
        <w:t xml:space="preserve"> near-Earth </w:t>
      </w:r>
      <w:r w:rsidRPr="007C7628">
        <w:rPr>
          <w:rStyle w:val="Emphasis"/>
          <w:highlight w:val="yellow"/>
        </w:rPr>
        <w:t>asteroids</w:t>
      </w:r>
      <w:r w:rsidRPr="007C7628">
        <w:rPr>
          <w:rStyle w:val="Emphasis"/>
        </w:rPr>
        <w:t xml:space="preserve"> </w:t>
      </w:r>
      <w:r w:rsidRPr="007C7628">
        <w:rPr>
          <w:rStyle w:val="Emphasis"/>
          <w:highlight w:val="yellow"/>
        </w:rPr>
        <w:t>large enough to cause</w:t>
      </w:r>
      <w:r w:rsidRPr="007C7628">
        <w:rPr>
          <w:rStyle w:val="Emphasis"/>
        </w:rPr>
        <w:t xml:space="preserve"> significant </w:t>
      </w:r>
      <w:r w:rsidRPr="007C7628">
        <w:rPr>
          <w:rStyle w:val="Emphasis"/>
          <w:highlight w:val="yellow"/>
        </w:rPr>
        <w:t>global damage</w:t>
      </w:r>
      <w:r w:rsidRPr="007C7628">
        <w:rPr>
          <w:sz w:val="16"/>
        </w:rPr>
        <w:t xml:space="preserve"> and determined that </w:t>
      </w:r>
      <w:r w:rsidRPr="007C7628">
        <w:rPr>
          <w:rStyle w:val="Emphasis"/>
        </w:rPr>
        <w:t xml:space="preserve">they </w:t>
      </w:r>
      <w:r w:rsidRPr="007C7628">
        <w:rPr>
          <w:rStyle w:val="Emphasis"/>
          <w:highlight w:val="yellow"/>
        </w:rPr>
        <w:t>are not on collision courses with Earth</w:t>
      </w:r>
      <w:r w:rsidRPr="007C7628">
        <w:rPr>
          <w:sz w:val="16"/>
        </w:rPr>
        <w:t xml:space="preserve">," the report says, while noting that this does not necessarily include faint comets on the outer reaches of the solar system. (The report does not address the odds of such a comet impacting Earth.) </w:t>
      </w:r>
      <w:r w:rsidRPr="007C7628">
        <w:rPr>
          <w:rStyle w:val="StyleUnderline"/>
          <w:highlight w:val="yellow"/>
        </w:rPr>
        <w:t>NASA</w:t>
      </w:r>
      <w:r w:rsidRPr="007C7628">
        <w:rPr>
          <w:rStyle w:val="StyleUnderline"/>
        </w:rPr>
        <w:t xml:space="preserve"> </w:t>
      </w:r>
      <w:r w:rsidRPr="007C7628">
        <w:rPr>
          <w:sz w:val="16"/>
        </w:rPr>
        <w:t xml:space="preserve">officials also said today </w:t>
      </w:r>
      <w:r w:rsidRPr="007C7628">
        <w:rPr>
          <w:rStyle w:val="StyleUnderline"/>
        </w:rPr>
        <w:t xml:space="preserve">they </w:t>
      </w:r>
      <w:r w:rsidRPr="007C7628">
        <w:rPr>
          <w:rStyle w:val="StyleUnderline"/>
          <w:highlight w:val="yellow"/>
        </w:rPr>
        <w:t>believe they have found 95 percent of</w:t>
      </w:r>
      <w:r w:rsidRPr="007C7628">
        <w:rPr>
          <w:rStyle w:val="StyleUnderline"/>
        </w:rPr>
        <w:t xml:space="preserve"> near-Earth </w:t>
      </w:r>
      <w:r w:rsidRPr="007C7628">
        <w:rPr>
          <w:rStyle w:val="StyleUnderline"/>
          <w:highlight w:val="yellow"/>
        </w:rPr>
        <w:t>asteroids more than a kilometer wide</w:t>
      </w:r>
      <w:r w:rsidRPr="007C7628">
        <w:rPr>
          <w:sz w:val="16"/>
          <w:highlight w:val="yellow"/>
        </w:rPr>
        <w:t>.</w:t>
      </w:r>
    </w:p>
    <w:p w14:paraId="766CC116" w14:textId="77777777" w:rsidR="000919F3" w:rsidRPr="00385FC5" w:rsidRDefault="000919F3" w:rsidP="000919F3"/>
    <w:p w14:paraId="3C41A6B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19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9F3"/>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3D7B4A"/>
  <w14:defaultImageDpi w14:val="300"/>
  <w15:docId w15:val="{99B61944-9E40-E84D-AF8F-3EAE57DA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19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919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19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19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0919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19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19F3"/>
  </w:style>
  <w:style w:type="character" w:customStyle="1" w:styleId="Heading1Char">
    <w:name w:val="Heading 1 Char"/>
    <w:aliases w:val="Pocket Char"/>
    <w:basedOn w:val="DefaultParagraphFont"/>
    <w:link w:val="Heading1"/>
    <w:uiPriority w:val="9"/>
    <w:rsid w:val="000919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19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19F3"/>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0919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0919F3"/>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0919F3"/>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0919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19F3"/>
    <w:rPr>
      <w:color w:val="auto"/>
      <w:u w:val="none"/>
    </w:rPr>
  </w:style>
  <w:style w:type="character" w:styleId="Hyperlink">
    <w:name w:val="Hyperlink"/>
    <w:aliases w:val="No Spacing Char,Small Text Char,Card Format Char,Note Level 21 Char,ClearFormatting Char,Clear Char,DDI Tag Char,Tag Title Char,No Spacing51 Char"/>
    <w:basedOn w:val="DefaultParagraphFont"/>
    <w:link w:val="NoSpacing"/>
    <w:uiPriority w:val="99"/>
    <w:unhideWhenUsed/>
    <w:rsid w:val="000919F3"/>
    <w:rPr>
      <w:color w:val="auto"/>
      <w:u w:val="none"/>
    </w:rPr>
  </w:style>
  <w:style w:type="paragraph" w:styleId="DocumentMap">
    <w:name w:val="Document Map"/>
    <w:basedOn w:val="Normal"/>
    <w:link w:val="DocumentMapChar"/>
    <w:uiPriority w:val="99"/>
    <w:semiHidden/>
    <w:unhideWhenUsed/>
    <w:rsid w:val="000919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19F3"/>
    <w:rPr>
      <w:rFonts w:ascii="Lucida Grande" w:hAnsi="Lucida Grande" w:cs="Lucida Grande"/>
    </w:rPr>
  </w:style>
  <w:style w:type="paragraph" w:customStyle="1" w:styleId="Emphasis1">
    <w:name w:val="Emphasis1"/>
    <w:basedOn w:val="Normal"/>
    <w:link w:val="Emphasis"/>
    <w:autoRedefine/>
    <w:uiPriority w:val="20"/>
    <w:qFormat/>
    <w:rsid w:val="000919F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ardChar">
    <w:name w:val="card Char"/>
    <w:basedOn w:val="DefaultParagraphFont"/>
    <w:link w:val="card"/>
    <w:locked/>
    <w:rsid w:val="000919F3"/>
    <w:rPr>
      <w:rFonts w:asciiTheme="majorHAnsi" w:eastAsia="Times New Roman" w:hAnsiTheme="majorHAnsi" w:cstheme="majorHAnsi"/>
      <w:bCs/>
      <w:sz w:val="22"/>
      <w:szCs w:val="22"/>
    </w:rPr>
  </w:style>
  <w:style w:type="paragraph" w:customStyle="1" w:styleId="card">
    <w:name w:val="card"/>
    <w:aliases w:val="Card,Medium Grid 21,No Spacing111111,No Spacing31,No Spacing22,No Spacing3,No Spacing41,No Spacing111112,Note Level 2,nonunderlined,Tag and Cite,Tag and Ci,No Spacing11211,Very Small Text,Debate Text,No Spacing11,No Spacing111,No Spacing2,Dont use"/>
    <w:basedOn w:val="Heading1"/>
    <w:next w:val="Normal"/>
    <w:link w:val="cardChar"/>
    <w:autoRedefine/>
    <w:qFormat/>
    <w:rsid w:val="000919F3"/>
    <w:pPr>
      <w:keepNext w:val="0"/>
      <w:keepLines w:val="0"/>
      <w:pageBreakBefore w:val="0"/>
      <w:pBdr>
        <w:top w:val="none" w:sz="0" w:space="0" w:color="auto"/>
        <w:left w:val="none" w:sz="0" w:space="0" w:color="auto"/>
        <w:bottom w:val="none" w:sz="0" w:space="0" w:color="auto"/>
        <w:right w:val="none" w:sz="0" w:space="0" w:color="auto"/>
      </w:pBdr>
      <w:spacing w:before="0"/>
      <w:ind w:right="288"/>
      <w:jc w:val="left"/>
      <w:outlineLvl w:val="9"/>
    </w:pPr>
    <w:rPr>
      <w:rFonts w:asciiTheme="majorHAnsi" w:eastAsia="Times New Roman" w:hAnsiTheme="majorHAnsi" w:cstheme="majorHAnsi"/>
      <w:b w:val="0"/>
      <w:sz w:val="22"/>
      <w:szCs w:val="22"/>
    </w:rPr>
  </w:style>
  <w:style w:type="paragraph" w:customStyle="1" w:styleId="textbold">
    <w:name w:val="text bold"/>
    <w:basedOn w:val="Normal"/>
    <w:uiPriority w:val="20"/>
    <w:qFormat/>
    <w:rsid w:val="000919F3"/>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Small Text,Card Format,Note Level 21,ClearFormatting,Clear,DDI Tag,Tag Title,No Spacing51"/>
    <w:basedOn w:val="Heading1"/>
    <w:link w:val="Hyperlink"/>
    <w:autoRedefine/>
    <w:uiPriority w:val="99"/>
    <w:qFormat/>
    <w:rsid w:val="000919F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0919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lawdictionary.org/unjust/" TargetMode="External"/><Relationship Id="rId5" Type="http://schemas.openxmlformats.org/officeDocument/2006/relationships/numbering" Target="numbering.xml"/><Relationship Id="rId10" Type="http://schemas.openxmlformats.org/officeDocument/2006/relationships/hyperlink" Target="https://www.space.com/spacex-starlink-satellites.html"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13314</Words>
  <Characters>75895</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2022-01-16T02:09:00Z</dcterms:created>
  <dcterms:modified xsi:type="dcterms:W3CDTF">2022-01-16T02:10:00Z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