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C2DCA" w14:textId="77777777" w:rsidR="00376C65" w:rsidRDefault="00376C65" w:rsidP="00376C65">
      <w:pPr>
        <w:pStyle w:val="Heading2"/>
      </w:pPr>
      <w:r>
        <w:t>1</w:t>
      </w:r>
    </w:p>
    <w:p w14:paraId="5A3596B7" w14:textId="77777777" w:rsidR="00376C65" w:rsidRDefault="00376C65" w:rsidP="00376C65">
      <w:pPr>
        <w:pStyle w:val="Heading3"/>
      </w:pPr>
      <w:r>
        <w:lastRenderedPageBreak/>
        <w:t>1nc – t</w:t>
      </w:r>
    </w:p>
    <w:p w14:paraId="54E3DFE4" w14:textId="77777777" w:rsidR="00376C65" w:rsidRPr="002F6541" w:rsidRDefault="00376C65" w:rsidP="00376C65">
      <w:pPr>
        <w:pStyle w:val="Heading4"/>
      </w:pPr>
      <w:r w:rsidRPr="002F6541">
        <w:t xml:space="preserve">Interpretation – topical affs must defend a reduction of intellectual property protections for </w:t>
      </w:r>
      <w:r w:rsidRPr="002F6541">
        <w:rPr>
          <w:i/>
          <w:u w:val="single"/>
        </w:rPr>
        <w:t>medicines</w:t>
      </w:r>
      <w:r w:rsidRPr="002F6541">
        <w:t>.</w:t>
      </w:r>
    </w:p>
    <w:p w14:paraId="45111FDE" w14:textId="77777777" w:rsidR="00376C65" w:rsidRDefault="00376C65" w:rsidP="00376C65">
      <w:pPr>
        <w:pStyle w:val="Heading4"/>
      </w:pPr>
      <w:r w:rsidRPr="002F6541">
        <w:t>Violation</w:t>
      </w:r>
      <w:r>
        <w:t>s:</w:t>
      </w:r>
    </w:p>
    <w:p w14:paraId="3D007305" w14:textId="77777777" w:rsidR="00376C65" w:rsidRPr="002F6541" w:rsidRDefault="00376C65" w:rsidP="00376C65">
      <w:pPr>
        <w:pStyle w:val="Heading4"/>
      </w:pPr>
      <w:r>
        <w:t>1)</w:t>
      </w:r>
      <w:r w:rsidRPr="002F6541">
        <w:t xml:space="preserve"> they reduce IP protections on </w:t>
      </w:r>
      <w:r w:rsidRPr="002F6541">
        <w:rPr>
          <w:i/>
          <w:u w:val="single"/>
        </w:rPr>
        <w:t>vaccines</w:t>
      </w:r>
      <w:r w:rsidRPr="002F6541">
        <w:rPr>
          <w:i/>
        </w:rPr>
        <w:t xml:space="preserve"> </w:t>
      </w:r>
      <w:r w:rsidRPr="002F6541">
        <w:t xml:space="preserve">which is categorically distinct </w:t>
      </w:r>
    </w:p>
    <w:p w14:paraId="55496BD2" w14:textId="77777777" w:rsidR="00376C65" w:rsidRPr="002F6541" w:rsidRDefault="00376C65" w:rsidP="00376C65">
      <w:pPr>
        <w:pStyle w:val="Heading4"/>
        <w:rPr>
          <w:rFonts w:eastAsia="DengXian Light"/>
        </w:rPr>
      </w:pPr>
      <w:r>
        <w:rPr>
          <w:rFonts w:eastAsia="DengXian Light"/>
        </w:rPr>
        <w:t xml:space="preserve">2) </w:t>
      </w:r>
      <w:r w:rsidRPr="002F6541">
        <w:rPr>
          <w:rFonts w:eastAsia="DengXian Light"/>
        </w:rPr>
        <w:t>Violation: vaccines are medical interventions, not medicines</w:t>
      </w:r>
    </w:p>
    <w:p w14:paraId="7CBA2B6E" w14:textId="77777777" w:rsidR="00376C65" w:rsidRPr="002F6541" w:rsidRDefault="00376C65" w:rsidP="00376C65">
      <w:pPr>
        <w:rPr>
          <w:rFonts w:asciiTheme="majorHAnsi" w:hAnsiTheme="majorHAnsi" w:cstheme="majorHAnsi"/>
        </w:rPr>
      </w:pPr>
      <w:r w:rsidRPr="005D4AB6">
        <w:rPr>
          <w:rStyle w:val="Style13ptBold"/>
        </w:rPr>
        <w:t>Elbe 10</w:t>
      </w:r>
      <w:r w:rsidRPr="002F6541">
        <w:rPr>
          <w:rFonts w:asciiTheme="majorHAnsi" w:hAnsiTheme="majorHAnsi" w:cstheme="majorHAnsi"/>
        </w:rPr>
        <w:t xml:space="preserve"> </w:t>
      </w:r>
      <w:r w:rsidRPr="002F6541">
        <w:rPr>
          <w:rFonts w:asciiTheme="majorHAnsi" w:hAnsiTheme="majorHAnsi" w:cstheme="majorHAnsi"/>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0D211A7E" w14:textId="77777777" w:rsidR="00376C65" w:rsidRPr="002F6541" w:rsidRDefault="00376C65" w:rsidP="00376C65">
      <w:pPr>
        <w:rPr>
          <w:rFonts w:asciiTheme="majorHAnsi" w:hAnsiTheme="majorHAnsi" w:cstheme="majorHAnsi"/>
          <w:sz w:val="16"/>
        </w:rPr>
      </w:pPr>
      <w:r w:rsidRPr="002F6541">
        <w:rPr>
          <w:rFonts w:asciiTheme="majorHAnsi" w:hAnsiTheme="majorHAnsi" w:cstheme="majorHAnsi"/>
          <w:sz w:val="16"/>
        </w:rPr>
        <w:t xml:space="preserve">Yet here too we must be careful not to overlook other types of medical intervention simultaneously pursued by the 'social' arm of modern medicine at the population level. </w:t>
      </w:r>
      <w:r w:rsidRPr="002F6541">
        <w:rPr>
          <w:rStyle w:val="StyleUnderline"/>
          <w:rFonts w:asciiTheme="majorHAnsi" w:hAnsiTheme="majorHAnsi" w:cstheme="majorHAnsi"/>
          <w:highlight w:val="green"/>
        </w:rPr>
        <w:t>Vaccines</w:t>
      </w:r>
      <w:r w:rsidRPr="002F6541">
        <w:rPr>
          <w:rStyle w:val="StyleUnderline"/>
          <w:rFonts w:asciiTheme="majorHAnsi" w:hAnsiTheme="majorHAnsi" w:cstheme="majorHAnsi"/>
        </w:rPr>
        <w:t xml:space="preserve"> in particular </w:t>
      </w:r>
      <w:r w:rsidRPr="002F6541">
        <w:rPr>
          <w:rStyle w:val="StyleUnderline"/>
          <w:rFonts w:asciiTheme="majorHAnsi" w:hAnsiTheme="majorHAnsi" w:cstheme="majorHAnsi"/>
          <w:highlight w:val="green"/>
        </w:rPr>
        <w:t>continue to be</w:t>
      </w:r>
      <w:r w:rsidRPr="002F6541">
        <w:rPr>
          <w:rStyle w:val="StyleUnderline"/>
          <w:rFonts w:asciiTheme="majorHAnsi" w:hAnsiTheme="majorHAnsi" w:cstheme="majorHAnsi"/>
        </w:rPr>
        <w:t xml:space="preserve"> particularly </w:t>
      </w:r>
      <w:r w:rsidRPr="002F6541">
        <w:rPr>
          <w:rStyle w:val="StyleUnderline"/>
          <w:rFonts w:asciiTheme="majorHAnsi" w:hAnsiTheme="majorHAnsi" w:cstheme="majorHAnsi"/>
          <w:highlight w:val="green"/>
        </w:rPr>
        <w:t>important medical interventions</w:t>
      </w:r>
      <w:r w:rsidRPr="002F6541">
        <w:rPr>
          <w:rFonts w:asciiTheme="majorHAnsi" w:hAnsiTheme="majorHAnsi" w:cstheme="majorHAnsi"/>
          <w:sz w:val="16"/>
        </w:rPr>
        <w:t xml:space="preserve"> that repeatedly surface in a variety of different health security delib- erations. Strictly speaking, </w:t>
      </w:r>
      <w:r w:rsidRPr="002F6541">
        <w:rPr>
          <w:rStyle w:val="StyleUnderline"/>
          <w:rFonts w:asciiTheme="majorHAnsi" w:hAnsiTheme="majorHAnsi" w:cstheme="majorHAnsi"/>
          <w:highlight w:val="green"/>
        </w:rPr>
        <w:t>vaccines are not medicines</w:t>
      </w:r>
      <w:r w:rsidRPr="002F6541">
        <w:rPr>
          <w:rStyle w:val="StyleUnderline"/>
          <w:rFonts w:asciiTheme="majorHAnsi" w:hAnsiTheme="majorHAnsi" w:cstheme="majorHAnsi"/>
        </w:rPr>
        <w:t xml:space="preserve"> because </w:t>
      </w:r>
      <w:r w:rsidRPr="002F6541">
        <w:rPr>
          <w:rStyle w:val="StyleUnderline"/>
          <w:rFonts w:asciiTheme="majorHAnsi" w:hAnsiTheme="majorHAnsi" w:cstheme="majorHAnsi"/>
          <w:highlight w:val="green"/>
        </w:rPr>
        <w:t>they consist of</w:t>
      </w:r>
      <w:r w:rsidRPr="002F6541">
        <w:rPr>
          <w:rStyle w:val="StyleUnderline"/>
          <w:rFonts w:asciiTheme="majorHAnsi" w:hAnsiTheme="majorHAnsi" w:cstheme="majorHAnsi"/>
        </w:rPr>
        <w:t xml:space="preserve"> small concentrations of </w:t>
      </w:r>
      <w:r w:rsidRPr="002F6541">
        <w:rPr>
          <w:rStyle w:val="StyleUnderline"/>
          <w:rFonts w:asciiTheme="majorHAnsi" w:hAnsiTheme="majorHAnsi" w:cstheme="majorHAnsi"/>
          <w:highlight w:val="green"/>
        </w:rPr>
        <w:t>disease-causing microbes</w:t>
      </w:r>
      <w:r w:rsidRPr="002F6541">
        <w:rPr>
          <w:rFonts w:asciiTheme="majorHAnsi" w:hAnsiTheme="majorHAnsi" w:cstheme="majorHAnsi"/>
          <w:sz w:val="16"/>
        </w:rPr>
        <w:t xml:space="preserve"> (or their derivatives) used </w:t>
      </w:r>
      <w:r w:rsidRPr="002F6541">
        <w:rPr>
          <w:rStyle w:val="StyleUnderline"/>
          <w:rFonts w:asciiTheme="majorHAnsi" w:hAnsiTheme="majorHAnsi" w:cstheme="majorHAnsi"/>
        </w:rPr>
        <w:t>to enhance a person's immuno-response to a future infection</w:t>
      </w:r>
      <w:r w:rsidRPr="002F6541">
        <w:rPr>
          <w:rFonts w:asciiTheme="majorHAnsi" w:hAnsiTheme="majorHAnsi" w:cstheme="majorHAnsi"/>
          <w:sz w:val="16"/>
        </w:rPr>
        <w:t xml:space="preserve">. As a public health measure, vaccines have therefore also been largely sidelined in the existing medicalization literature. Yet, generally speaking, </w:t>
      </w:r>
      <w:r w:rsidRPr="002F6541">
        <w:rPr>
          <w:rStyle w:val="StyleUnderline"/>
          <w:rFonts w:asciiTheme="majorHAnsi" w:hAnsiTheme="majorHAnsi" w:cstheme="majorHAnsi"/>
        </w:rPr>
        <w:t>vaccines</w:t>
      </w:r>
      <w:r w:rsidRPr="002F6541">
        <w:rPr>
          <w:rFonts w:asciiTheme="majorHAnsi" w:hAnsiTheme="majorHAnsi" w:cstheme="majorHAnsi"/>
          <w:sz w:val="16"/>
        </w:rPr>
        <w:t xml:space="preserve"> too </w:t>
      </w:r>
      <w:r w:rsidRPr="002F6541">
        <w:rPr>
          <w:rStyle w:val="StyleUnderline"/>
          <w:rFonts w:asciiTheme="majorHAnsi" w:hAnsiTheme="majorHAnsi" w:cstheme="majorHAnsi"/>
          <w:highlight w:val="green"/>
        </w:rPr>
        <w:t>can be considered</w:t>
      </w:r>
      <w:r w:rsidRPr="002F6541">
        <w:rPr>
          <w:rStyle w:val="StyleUnderline"/>
          <w:rFonts w:asciiTheme="majorHAnsi" w:hAnsiTheme="majorHAnsi" w:cstheme="majorHAnsi"/>
        </w:rPr>
        <w:t xml:space="preserve"> as </w:t>
      </w:r>
      <w:r w:rsidRPr="002F6541">
        <w:rPr>
          <w:rStyle w:val="StyleUnderline"/>
          <w:rFonts w:asciiTheme="majorHAnsi" w:hAnsiTheme="majorHAnsi" w:cstheme="majorHAnsi"/>
          <w:highlight w:val="green"/>
        </w:rPr>
        <w:t>medical inter- ventions</w:t>
      </w:r>
      <w:r w:rsidRPr="002F6541">
        <w:rPr>
          <w:rFonts w:asciiTheme="majorHAnsi" w:hAnsiTheme="majorHAnsi" w:cstheme="majorHAnsi"/>
          <w:sz w:val="16"/>
        </w:rPr>
        <w:t xml:space="preserve">. That is certainly how </w:t>
      </w:r>
      <w:r w:rsidRPr="002F6541">
        <w:rPr>
          <w:rStyle w:val="StyleUnderline"/>
          <w:rFonts w:asciiTheme="majorHAnsi" w:hAnsiTheme="majorHAnsi" w:cstheme="majorHAnsi"/>
          <w:highlight w:val="green"/>
        </w:rPr>
        <w:t>the World Health Organization views them</w:t>
      </w:r>
      <w:r w:rsidRPr="002F6541">
        <w:rPr>
          <w:rFonts w:asciiTheme="majorHAnsi" w:hAnsiTheme="majorHAnsi" w:cstheme="majorHAnsi"/>
          <w:sz w:val="16"/>
        </w:rPr>
        <w:t xml:space="preserve">, pointing out that 'vaccines are </w:t>
      </w:r>
      <w:r w:rsidRPr="002F6541">
        <w:rPr>
          <w:rStyle w:val="StyleUnderline"/>
          <w:rFonts w:asciiTheme="majorHAnsi" w:hAnsiTheme="majorHAnsi" w:cstheme="majorHAnsi"/>
          <w:highlight w:val="green"/>
        </w:rPr>
        <w:t>among</w:t>
      </w:r>
      <w:r w:rsidRPr="002F6541">
        <w:rPr>
          <w:rStyle w:val="StyleUnderline"/>
          <w:rFonts w:asciiTheme="majorHAnsi" w:hAnsiTheme="majorHAnsi" w:cstheme="majorHAnsi"/>
        </w:rPr>
        <w:t xml:space="preserve"> the most important </w:t>
      </w:r>
      <w:r w:rsidRPr="002F6541">
        <w:rPr>
          <w:rStyle w:val="StyleUnderline"/>
          <w:rFonts w:asciiTheme="majorHAnsi" w:hAnsiTheme="majorHAnsi" w:cstheme="majorHAnsi"/>
          <w:highlight w:val="green"/>
        </w:rPr>
        <w:t>medical interventions</w:t>
      </w:r>
      <w:r w:rsidRPr="002F6541">
        <w:rPr>
          <w:rStyle w:val="StyleUnderline"/>
          <w:rFonts w:asciiTheme="majorHAnsi" w:hAnsiTheme="majorHAnsi" w:cstheme="majorHAnsi"/>
        </w:rPr>
        <w:t xml:space="preserve"> for reducing illness and deaths'</w:t>
      </w:r>
      <w:r w:rsidRPr="002F6541">
        <w:rPr>
          <w:rFonts w:asciiTheme="majorHAnsi" w:hAnsiTheme="majorHAnsi" w:cstheme="majorHAnsi"/>
          <w:sz w:val="16"/>
        </w:rPr>
        <w:t xml:space="preserve"> available today (WHO 2009a). Whereas </w:t>
      </w:r>
      <w:r w:rsidRPr="002F6541">
        <w:rPr>
          <w:rStyle w:val="StyleUnderline"/>
          <w:rFonts w:asciiTheme="majorHAnsi" w:hAnsiTheme="majorHAnsi" w:cstheme="majorHAnsi"/>
        </w:rPr>
        <w:t>pills and other therapies mark the tools of clinical medicine,</w:t>
      </w:r>
      <w:r w:rsidRPr="002F6541">
        <w:rPr>
          <w:rFonts w:asciiTheme="majorHAnsi" w:hAnsiTheme="majorHAnsi" w:cstheme="majorHAnsi"/>
          <w:sz w:val="16"/>
        </w:rPr>
        <w:t xml:space="preserve"> </w:t>
      </w:r>
      <w:r w:rsidRPr="002F6541">
        <w:rPr>
          <w:rStyle w:val="StyleUnderline"/>
          <w:rFonts w:asciiTheme="majorHAnsi" w:hAnsiTheme="majorHAnsi" w:cstheme="majorHAnsi"/>
        </w:rPr>
        <w:t>vaccines play a crucial part in the arsenal of 'social' medicine and public health.</w:t>
      </w:r>
      <w:r w:rsidRPr="002F6541">
        <w:rPr>
          <w:rFonts w:asciiTheme="majorHAnsi" w:hAnsiTheme="majorHAnsi" w:cstheme="majorHAnsi"/>
          <w:sz w:val="16"/>
        </w:rPr>
        <w:t xml:space="preserve"> Developing and rolling out of new vaccines against a range of current (and future) diseases therefore represents further evidence of how the rise of health security is also encouraging security to be practised through the introduction of new medical interventions in society. </w:t>
      </w:r>
    </w:p>
    <w:p w14:paraId="4A020D3E" w14:textId="77777777" w:rsidR="00376C65" w:rsidRPr="002F6541" w:rsidRDefault="00376C65" w:rsidP="00376C65">
      <w:pPr>
        <w:pStyle w:val="Heading4"/>
        <w:rPr>
          <w:rFonts w:eastAsia="DengXian Light"/>
        </w:rPr>
      </w:pPr>
      <w:r w:rsidRPr="002F6541">
        <w:rPr>
          <w:rFonts w:eastAsia="DengXian Light"/>
        </w:rPr>
        <w:t>Vaccines are different from medicines in the context of intellectual property</w:t>
      </w:r>
    </w:p>
    <w:p w14:paraId="4BC2E993" w14:textId="77777777" w:rsidR="00376C65" w:rsidRPr="002F6541" w:rsidRDefault="00376C65" w:rsidP="00376C65">
      <w:pPr>
        <w:rPr>
          <w:rFonts w:asciiTheme="majorHAnsi" w:hAnsiTheme="majorHAnsi" w:cstheme="majorHAnsi"/>
        </w:rPr>
      </w:pPr>
      <w:r w:rsidRPr="005D4AB6">
        <w:rPr>
          <w:rStyle w:val="Style13ptBold"/>
        </w:rPr>
        <w:t>Garrison 04</w:t>
      </w:r>
      <w:r w:rsidRPr="002F6541">
        <w:rPr>
          <w:rFonts w:asciiTheme="majorHAnsi" w:hAnsiTheme="majorHAnsi" w:cstheme="majorHAnsi"/>
        </w:rPr>
        <w:t xml:space="preserve"> </w:t>
      </w:r>
      <w:r w:rsidRPr="002F6541">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 HWIC</w:t>
      </w:r>
    </w:p>
    <w:p w14:paraId="0F879561" w14:textId="77777777" w:rsidR="00376C65" w:rsidRPr="002F6541" w:rsidRDefault="00376C65" w:rsidP="00376C65">
      <w:pPr>
        <w:rPr>
          <w:rFonts w:asciiTheme="majorHAnsi" w:eastAsia="Calibri" w:hAnsiTheme="majorHAnsi" w:cstheme="majorHAnsi"/>
          <w:sz w:val="16"/>
        </w:rPr>
      </w:pPr>
      <w:r w:rsidRPr="002F6541">
        <w:rPr>
          <w:rFonts w:asciiTheme="majorHAnsi" w:eastAsia="Calibri" w:hAnsiTheme="majorHAnsi" w:cstheme="majorHAnsi"/>
          <w:sz w:val="16"/>
        </w:rPr>
        <w:t xml:space="preserve">In the last few years, there has been a substantial debate about how intellectual property impacts medicines and in particular how the TRIPS Agreement impacts access to medicines in the developing world. </w:t>
      </w:r>
      <w:r w:rsidRPr="002F6541">
        <w:rPr>
          <w:rStyle w:val="StyleUnderline"/>
          <w:rFonts w:asciiTheme="majorHAnsi" w:hAnsiTheme="majorHAnsi" w:cstheme="majorHAnsi"/>
          <w:highlight w:val="green"/>
        </w:rPr>
        <w:t>Vaccines are different from medicines</w:t>
      </w:r>
      <w:r w:rsidRPr="002F6541">
        <w:rPr>
          <w:rStyle w:val="StyleUnderline"/>
          <w:rFonts w:asciiTheme="majorHAnsi" w:hAnsiTheme="majorHAnsi" w:cstheme="majorHAnsi"/>
        </w:rPr>
        <w:t xml:space="preserve"> in a number of important respects</w:t>
      </w:r>
      <w:r w:rsidRPr="002F6541">
        <w:rPr>
          <w:rFonts w:asciiTheme="majorHAnsi" w:eastAsia="Calibri" w:hAnsiTheme="majorHAnsi" w:cstheme="majorHAnsi"/>
          <w:sz w:val="16"/>
        </w:rPr>
        <w:t xml:space="preserve"> however (at least from the small molecule ‘pill’ medicines if not the newer ‘biotech’ medicines). </w:t>
      </w:r>
      <w:r w:rsidRPr="002F6541">
        <w:rPr>
          <w:rStyle w:val="StyleUnderline"/>
          <w:rFonts w:asciiTheme="majorHAnsi" w:hAnsiTheme="majorHAnsi" w:cstheme="majorHAnsi"/>
        </w:rPr>
        <w:t xml:space="preserve">The </w:t>
      </w:r>
      <w:r w:rsidRPr="002F6541">
        <w:rPr>
          <w:rStyle w:val="StyleUnderline"/>
          <w:rFonts w:asciiTheme="majorHAnsi" w:hAnsiTheme="majorHAnsi" w:cstheme="majorHAnsi"/>
          <w:highlight w:val="green"/>
        </w:rPr>
        <w:t>issues raised in the access to medicines debate</w:t>
      </w:r>
      <w:r w:rsidRPr="002F6541">
        <w:rPr>
          <w:rStyle w:val="StyleUnderline"/>
          <w:rFonts w:asciiTheme="majorHAnsi" w:hAnsiTheme="majorHAnsi" w:cstheme="majorHAnsi"/>
        </w:rPr>
        <w:t xml:space="preserve"> may therefore </w:t>
      </w:r>
      <w:r w:rsidRPr="002F6541">
        <w:rPr>
          <w:rStyle w:val="StyleUnderline"/>
          <w:rFonts w:asciiTheme="majorHAnsi" w:hAnsiTheme="majorHAnsi" w:cstheme="majorHAnsi"/>
          <w:highlight w:val="green"/>
        </w:rPr>
        <w:t>apply to a greater or lesser extent for vaccines</w:t>
      </w:r>
      <w:r w:rsidRPr="002F6541">
        <w:rPr>
          <w:rStyle w:val="StyleUnderline"/>
          <w:rFonts w:asciiTheme="majorHAnsi" w:hAnsiTheme="majorHAnsi" w:cstheme="majorHAnsi"/>
        </w:rPr>
        <w:t>,</w:t>
      </w:r>
      <w:r w:rsidRPr="002F6541">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5F7A7012" w14:textId="77777777" w:rsidR="00376C65" w:rsidRPr="002F6541" w:rsidRDefault="00376C65" w:rsidP="00376C65">
      <w:pPr>
        <w:pStyle w:val="Heading4"/>
      </w:pPr>
      <w:r w:rsidRPr="002F6541">
        <w:t xml:space="preserve">Prefer – </w:t>
      </w:r>
    </w:p>
    <w:p w14:paraId="772A4777" w14:textId="77777777" w:rsidR="00376C65" w:rsidRPr="002F6541" w:rsidRDefault="00376C65" w:rsidP="00376C65">
      <w:pPr>
        <w:pStyle w:val="Heading4"/>
      </w:pPr>
      <w:r w:rsidRPr="002F6541">
        <w:t xml:space="preserve">Limits – allowing non medicines explodes limits to include affs that defend reducing protections for </w:t>
      </w:r>
      <w:r w:rsidRPr="002F6541">
        <w:rPr>
          <w:u w:val="single"/>
        </w:rPr>
        <w:t>surgeries</w:t>
      </w:r>
      <w:r w:rsidRPr="002F6541">
        <w:t xml:space="preserve">, </w:t>
      </w:r>
      <w:r w:rsidRPr="002F6541">
        <w:rPr>
          <w:u w:val="single"/>
        </w:rPr>
        <w:t>therapy</w:t>
      </w:r>
      <w:r w:rsidRPr="002F6541">
        <w:t xml:space="preserve">, </w:t>
      </w:r>
      <w:r w:rsidRPr="002F6541">
        <w:rPr>
          <w:u w:val="single"/>
        </w:rPr>
        <w:t>injury prevention</w:t>
      </w:r>
      <w:r w:rsidRPr="002F6541">
        <w:t xml:space="preserve">, </w:t>
      </w:r>
      <w:r w:rsidRPr="002F6541">
        <w:rPr>
          <w:u w:val="single"/>
        </w:rPr>
        <w:t>cosmetic procedures</w:t>
      </w:r>
      <w:r w:rsidRPr="002F6541">
        <w:t xml:space="preserve">, etc. – makes neg prep impossible because the case neg to the </w:t>
      </w:r>
      <w:r w:rsidRPr="002F6541">
        <w:rPr>
          <w:u w:val="single"/>
        </w:rPr>
        <w:t>Botox</w:t>
      </w:r>
      <w:r w:rsidRPr="002F6541">
        <w:t xml:space="preserve"> and </w:t>
      </w:r>
      <w:r w:rsidRPr="002F6541">
        <w:rPr>
          <w:u w:val="single"/>
        </w:rPr>
        <w:t>Laser Eye Surgery</w:t>
      </w:r>
      <w:r w:rsidRPr="002F6541">
        <w:t xml:space="preserve"> affs would have no overlap – privileges the aff by stretching pre-tournament neg prep too thin and precluding nuanced rigorous testing of aff</w:t>
      </w:r>
    </w:p>
    <w:p w14:paraId="2C0493C5" w14:textId="77777777" w:rsidR="00376C65" w:rsidRDefault="00376C65" w:rsidP="00376C65"/>
    <w:p w14:paraId="46A5CA00" w14:textId="77777777" w:rsidR="00376C65" w:rsidRDefault="00376C65" w:rsidP="00376C65">
      <w:pPr>
        <w:pStyle w:val="Heading4"/>
      </w:pPr>
      <w:r>
        <w:lastRenderedPageBreak/>
        <w:t>Use c/I for norm setting – t is a yes/no question</w:t>
      </w:r>
    </w:p>
    <w:p w14:paraId="61434F3E" w14:textId="77777777" w:rsidR="00376C65" w:rsidRPr="00BB4D96" w:rsidRDefault="00376C65" w:rsidP="00376C65">
      <w:pPr>
        <w:pStyle w:val="Heading4"/>
      </w:pPr>
      <w:r>
        <w:t>No rvis – you have a burden to be topical</w:t>
      </w:r>
    </w:p>
    <w:p w14:paraId="6E43F748" w14:textId="77777777" w:rsidR="00376C65" w:rsidRPr="00661BA8" w:rsidRDefault="00376C65" w:rsidP="00376C65"/>
    <w:p w14:paraId="4072655D" w14:textId="77777777" w:rsidR="00376C65" w:rsidRDefault="00376C65" w:rsidP="00376C65">
      <w:pPr>
        <w:pStyle w:val="Heading2"/>
      </w:pPr>
      <w:r>
        <w:lastRenderedPageBreak/>
        <w:t>2</w:t>
      </w:r>
    </w:p>
    <w:p w14:paraId="7FA78350" w14:textId="77777777" w:rsidR="00376C65" w:rsidRDefault="00376C65" w:rsidP="00376C65">
      <w:pPr>
        <w:pStyle w:val="Heading3"/>
      </w:pPr>
      <w:r>
        <w:lastRenderedPageBreak/>
        <w:t>1nc – t</w:t>
      </w:r>
    </w:p>
    <w:p w14:paraId="58658ECB" w14:textId="77777777" w:rsidR="00376C65" w:rsidRDefault="00376C65" w:rsidP="00376C65">
      <w:pPr>
        <w:pStyle w:val="Heading4"/>
      </w:pPr>
      <w:r w:rsidRPr="00BC4B37">
        <w:t>Interpretation—t</w:t>
      </w:r>
      <w:r>
        <w:t>opical affs</w:t>
      </w:r>
      <w:r w:rsidRPr="00BC4B37">
        <w:t xml:space="preserve"> may not </w:t>
      </w:r>
      <w:r>
        <w:t>specify medicines</w:t>
      </w:r>
    </w:p>
    <w:p w14:paraId="4B23EFF7" w14:textId="77777777" w:rsidR="00376C65" w:rsidRPr="003965CB" w:rsidRDefault="00376C65" w:rsidP="00376C65">
      <w:pPr>
        <w:pStyle w:val="Heading4"/>
      </w:pPr>
      <w:r>
        <w:t xml:space="preserve">Bare plurals imply a generic “rules reading” in the context of </w:t>
      </w:r>
      <w:r>
        <w:rPr>
          <w:u w:val="single"/>
        </w:rPr>
        <w:t>moral statements</w:t>
      </w:r>
    </w:p>
    <w:p w14:paraId="3CB9B7FD" w14:textId="77777777" w:rsidR="00376C65" w:rsidRPr="003965CB" w:rsidRDefault="00376C65" w:rsidP="00376C65">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BD435E9" w14:textId="77777777" w:rsidR="00376C65" w:rsidRPr="003965CB" w:rsidRDefault="00376C65" w:rsidP="00376C65">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5724ECAE" w14:textId="77777777" w:rsidR="00376C65" w:rsidRPr="003965CB" w:rsidRDefault="00376C65" w:rsidP="00376C65">
      <w:pPr>
        <w:rPr>
          <w:sz w:val="16"/>
        </w:rPr>
      </w:pPr>
      <w:r w:rsidRPr="003965CB">
        <w:rPr>
          <w:sz w:val="16"/>
        </w:rPr>
        <w:t xml:space="preserve">(40) Bishops move diagonally. </w:t>
      </w:r>
    </w:p>
    <w:p w14:paraId="3E98C287" w14:textId="77777777" w:rsidR="00376C65" w:rsidRPr="003965CB" w:rsidRDefault="00376C65" w:rsidP="00376C65">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056B7D6D" w14:textId="77777777" w:rsidR="00376C65" w:rsidRPr="003965CB" w:rsidRDefault="00376C65" w:rsidP="00376C65">
      <w:pPr>
        <w:rPr>
          <w:sz w:val="16"/>
        </w:rPr>
      </w:pPr>
      <w:r w:rsidRPr="003965CB">
        <w:rPr>
          <w:sz w:val="16"/>
        </w:rPr>
        <w:t>(41) a. Bananas sell for $0.49/lb.</w:t>
      </w:r>
    </w:p>
    <w:p w14:paraId="07B783E9" w14:textId="77777777" w:rsidR="00376C65" w:rsidRPr="003965CB" w:rsidRDefault="00376C65" w:rsidP="00376C65">
      <w:pPr>
        <w:rPr>
          <w:sz w:val="16"/>
        </w:rPr>
      </w:pPr>
      <w:r w:rsidRPr="003965CB">
        <w:rPr>
          <w:sz w:val="16"/>
        </w:rPr>
        <w:t>b. Bananas sell for $1.00/lb.</w:t>
      </w:r>
    </w:p>
    <w:p w14:paraId="264C35CC" w14:textId="77777777" w:rsidR="00376C65" w:rsidRPr="003965CB" w:rsidRDefault="00376C65" w:rsidP="00376C65">
      <w:pPr>
        <w:rPr>
          <w:sz w:val="16"/>
        </w:rPr>
      </w:pPr>
      <w:r w:rsidRPr="003965CB">
        <w:rPr>
          <w:sz w:val="16"/>
        </w:rPr>
        <w:t>Consequently, Carlson reaches the conclusion that the rules and regulations approach is the correct one, whereas the inductivist view is wrong.</w:t>
      </w:r>
    </w:p>
    <w:p w14:paraId="54B896C5" w14:textId="77777777" w:rsidR="00376C65" w:rsidRPr="003965CB" w:rsidRDefault="00376C65" w:rsidP="00376C65">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487CDE3B" w14:textId="77777777" w:rsidR="00376C65" w:rsidRPr="003965CB" w:rsidRDefault="00376C65" w:rsidP="00376C65">
      <w:pPr>
        <w:rPr>
          <w:sz w:val="16"/>
        </w:rPr>
      </w:pPr>
      <w:r w:rsidRPr="003965CB">
        <w:rPr>
          <w:sz w:val="16"/>
        </w:rPr>
        <w:t>(42) a. Bananas actually sell for $0.49/lb.</w:t>
      </w:r>
    </w:p>
    <w:p w14:paraId="79664F07" w14:textId="77777777" w:rsidR="00376C65" w:rsidRPr="003965CB" w:rsidRDefault="00376C65" w:rsidP="00376C65">
      <w:pPr>
        <w:rPr>
          <w:sz w:val="16"/>
        </w:rPr>
      </w:pPr>
      <w:r w:rsidRPr="003965CB">
        <w:rPr>
          <w:sz w:val="16"/>
        </w:rPr>
        <w:t>b. In fact, bananas sell for $1.00/lb.</w:t>
      </w:r>
    </w:p>
    <w:p w14:paraId="64F2B853" w14:textId="77777777" w:rsidR="00376C65" w:rsidRDefault="00376C65" w:rsidP="00376C65">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analysed by some sort of inductivist account; </w:t>
      </w:r>
      <w:r w:rsidRPr="00BB4D96">
        <w:rPr>
          <w:rStyle w:val="StyleUnderline"/>
        </w:rPr>
        <w:t>when they are used in the latter sense, they ought to be analysed as referring to a rule or a regulation.</w:t>
      </w:r>
      <w:r w:rsidRPr="00BB4D96">
        <w:rPr>
          <w:sz w:val="16"/>
        </w:rPr>
        <w:t xml:space="preserve"> The respective logical forms of the two readings are different; whereas the former reading involves, in some form or another, quantification, </w:t>
      </w:r>
      <w:r w:rsidRPr="00BB4D96">
        <w:rPr>
          <w:rStyle w:val="StyleUnderline"/>
        </w:rPr>
        <w:t>the latter has a simple predicate-argument structure: the argument is the rule or regulation, and the predicate holds of it just in case the rule is ‘in effect’.</w:t>
      </w:r>
    </w:p>
    <w:p w14:paraId="4E9640DC" w14:textId="77777777" w:rsidR="00376C65" w:rsidRDefault="00376C65" w:rsidP="00376C65">
      <w:pPr>
        <w:pStyle w:val="Heading4"/>
      </w:pPr>
      <w:r>
        <w:t>Violation: they specified distribution of vaccines and research</w:t>
      </w:r>
    </w:p>
    <w:p w14:paraId="754329A9" w14:textId="77777777" w:rsidR="00376C65" w:rsidRPr="00EF3EAD" w:rsidRDefault="00376C65" w:rsidP="00376C65"/>
    <w:p w14:paraId="2CA22E42" w14:textId="77777777" w:rsidR="00376C65" w:rsidRDefault="00376C65" w:rsidP="00376C65">
      <w:pPr>
        <w:pStyle w:val="Heading4"/>
      </w:pPr>
      <w:r>
        <w:lastRenderedPageBreak/>
        <w:t>Vote neg:</w:t>
      </w:r>
    </w:p>
    <w:p w14:paraId="64D5692D" w14:textId="77777777" w:rsidR="00376C65" w:rsidRPr="00EE6D45" w:rsidRDefault="00376C65" w:rsidP="00376C65">
      <w:pPr>
        <w:keepNext/>
        <w:keepLines/>
        <w:spacing w:before="40" w:after="0"/>
        <w:outlineLvl w:val="3"/>
        <w:rPr>
          <w:rFonts w:eastAsia="MS Gothic"/>
          <w:b/>
          <w:iCs/>
          <w:sz w:val="26"/>
        </w:rPr>
      </w:pPr>
      <w:r>
        <w:rPr>
          <w:rFonts w:eastAsia="MS Gothic"/>
          <w:b/>
          <w:iCs/>
          <w:sz w:val="26"/>
        </w:rPr>
        <w:t>1</w:t>
      </w:r>
      <w:r w:rsidRPr="00EE6D45">
        <w:rPr>
          <w:rFonts w:eastAsia="MS Gothic"/>
          <w:b/>
          <w:iCs/>
          <w:sz w:val="26"/>
        </w:rPr>
        <w:t xml:space="preserve">] </w:t>
      </w:r>
      <w:r>
        <w:rPr>
          <w:rFonts w:eastAsia="MS Gothic"/>
          <w:b/>
          <w:iCs/>
          <w:sz w:val="26"/>
        </w:rPr>
        <w:t xml:space="preserve">c/a </w:t>
      </w:r>
      <w:r w:rsidRPr="00EE6D45">
        <w:rPr>
          <w:rFonts w:eastAsia="MS Gothic"/>
          <w:b/>
          <w:iCs/>
          <w:sz w:val="26"/>
        </w:rPr>
        <w:t>Limits</w:t>
      </w:r>
      <w:r>
        <w:rPr>
          <w:rFonts w:eastAsia="MS Gothic"/>
          <w:b/>
          <w:iCs/>
          <w:sz w:val="26"/>
        </w:rPr>
        <w:t xml:space="preserve"> impact  - infinite number of affs are possible under their interp which is unpredictable</w:t>
      </w:r>
    </w:p>
    <w:p w14:paraId="6A30BCF6" w14:textId="77777777" w:rsidR="00376C65" w:rsidRPr="00EE6D45" w:rsidRDefault="00376C65" w:rsidP="00376C65">
      <w:pPr>
        <w:rPr>
          <w:rFonts w:eastAsia="Cambria"/>
        </w:rPr>
      </w:pPr>
    </w:p>
    <w:p w14:paraId="6ACE0C7F" w14:textId="77777777" w:rsidR="00376C65" w:rsidRDefault="00376C65" w:rsidP="00376C65">
      <w:pPr>
        <w:keepNext/>
        <w:keepLines/>
        <w:spacing w:before="40" w:after="0"/>
        <w:outlineLvl w:val="3"/>
        <w:rPr>
          <w:sz w:val="16"/>
        </w:rPr>
      </w:pPr>
      <w:r>
        <w:rPr>
          <w:rFonts w:eastAsia="MS Gothic"/>
          <w:b/>
          <w:iCs/>
          <w:sz w:val="26"/>
        </w:rPr>
        <w:t>2</w:t>
      </w:r>
      <w:r w:rsidRPr="00EE6D45">
        <w:rPr>
          <w:rFonts w:eastAsia="MS Gothic"/>
          <w:b/>
          <w:iCs/>
          <w:sz w:val="26"/>
        </w:rPr>
        <w:t xml:space="preserve">] TVA solves – read the aff as advantage – most authors advocate </w:t>
      </w:r>
      <w:r>
        <w:rPr>
          <w:rFonts w:eastAsia="MS Gothic"/>
          <w:b/>
          <w:iCs/>
          <w:sz w:val="26"/>
        </w:rPr>
        <w:t>for a change in WTO policy broadly and no reason why aff spec is key</w:t>
      </w:r>
      <w:r>
        <w:rPr>
          <w:rFonts w:eastAsia="MS Gothic"/>
          <w:b/>
          <w:iCs/>
          <w:sz w:val="26"/>
        </w:rPr>
        <w:br/>
      </w:r>
    </w:p>
    <w:p w14:paraId="7DC249E3" w14:textId="77777777" w:rsidR="00376C65" w:rsidRPr="00BB4D96" w:rsidRDefault="00376C65" w:rsidP="00376C65"/>
    <w:p w14:paraId="21997D15" w14:textId="77777777" w:rsidR="00376C65" w:rsidRDefault="00376C65" w:rsidP="00376C65">
      <w:pPr>
        <w:pStyle w:val="Heading2"/>
      </w:pPr>
      <w:r>
        <w:lastRenderedPageBreak/>
        <w:t>3</w:t>
      </w:r>
    </w:p>
    <w:p w14:paraId="18604C99" w14:textId="77777777" w:rsidR="00376C65" w:rsidRPr="00BB4D96" w:rsidRDefault="00376C65" w:rsidP="00376C65">
      <w:pPr>
        <w:pStyle w:val="Heading3"/>
      </w:pPr>
      <w:r>
        <w:lastRenderedPageBreak/>
        <w:t>1nc – k</w:t>
      </w:r>
    </w:p>
    <w:p w14:paraId="41674560" w14:textId="77777777" w:rsidR="00376C65" w:rsidRPr="00BB4D96" w:rsidRDefault="00376C65" w:rsidP="00376C65">
      <w:pPr>
        <w:pStyle w:val="Heading4"/>
        <w:rPr>
          <w:rStyle w:val="Emphasis"/>
          <w:b/>
          <w:bCs w:val="0"/>
          <w:u w:val="none"/>
        </w:rPr>
      </w:pPr>
      <w:r w:rsidRPr="00BB4D96">
        <w:rPr>
          <w:rStyle w:val="Emphasis"/>
          <w:b/>
          <w:u w:val="none"/>
        </w:rPr>
        <w:t xml:space="preserve">Regulating intellectual property participates in a scarcity logic that re-affirms a broader market ownership over information – that consolidates neoliberal control through a shift to private protections, even if the individual act of the aff is good </w:t>
      </w:r>
    </w:p>
    <w:p w14:paraId="31DD4BC4" w14:textId="77777777" w:rsidR="00376C65" w:rsidRPr="002338F7" w:rsidRDefault="00376C65" w:rsidP="00376C65">
      <w:pPr>
        <w:rPr>
          <w:b/>
          <w:bCs/>
          <w:sz w:val="26"/>
        </w:rPr>
      </w:pPr>
      <w:r w:rsidRPr="002338F7">
        <w:rPr>
          <w:rStyle w:val="Style13ptBold"/>
        </w:rPr>
        <w:t>Soderberg 1 [Johan</w:t>
      </w:r>
      <w:r>
        <w:rPr>
          <w:rStyle w:val="Style13ptBold"/>
        </w:rPr>
        <w:t>,</w:t>
      </w:r>
      <w:r w:rsidRPr="002338F7">
        <w:rPr>
          <w:rStyle w:val="Style13ptBold"/>
        </w:rPr>
        <w:t xml:space="preserve"> BA from Falmouth College of the Arts. “</w:t>
      </w:r>
      <w:r>
        <w:rPr>
          <w:rStyle w:val="Style13ptBold"/>
        </w:rPr>
        <w:t>Copyleft vs Copyright: A Marxist Critique” https://firstmonday.org/article/view/938/860]</w:t>
      </w:r>
    </w:p>
    <w:p w14:paraId="11B07A85" w14:textId="77777777" w:rsidR="00376C65" w:rsidRDefault="00376C65" w:rsidP="00376C65">
      <w:r>
        <w:t>"</w:t>
      </w:r>
      <w:r w:rsidRPr="0006789D">
        <w:rPr>
          <w:rStyle w:val="StyleUnderline"/>
          <w:highlight w:val="cyan"/>
        </w:rPr>
        <w:t>The contradiction that lies at the heart of</w:t>
      </w:r>
      <w:r w:rsidRPr="00120887">
        <w:rPr>
          <w:rStyle w:val="StyleUnderline"/>
        </w:rPr>
        <w:t xml:space="preserve"> the political economy of </w:t>
      </w:r>
      <w:r w:rsidRPr="0006789D">
        <w:rPr>
          <w:rStyle w:val="Emphasis"/>
          <w:highlight w:val="cyan"/>
        </w:rPr>
        <w:t>i</w:t>
      </w:r>
      <w:r w:rsidRPr="00120887">
        <w:rPr>
          <w:rStyle w:val="Emphasis"/>
        </w:rPr>
        <w:t xml:space="preserve">ntellectual </w:t>
      </w:r>
      <w:r w:rsidRPr="0006789D">
        <w:rPr>
          <w:rStyle w:val="Emphasis"/>
          <w:highlight w:val="cyan"/>
        </w:rPr>
        <w:t>p</w:t>
      </w:r>
      <w:r w:rsidRPr="00120887">
        <w:rPr>
          <w:rStyle w:val="Emphasis"/>
        </w:rPr>
        <w:t>roperty</w:t>
      </w:r>
      <w:r>
        <w:t xml:space="preserve"> </w:t>
      </w:r>
      <w:r w:rsidRPr="0006789D">
        <w:rPr>
          <w:rStyle w:val="StyleUnderline"/>
          <w:highlight w:val="cyan"/>
        </w:rPr>
        <w:t>is between the</w:t>
      </w:r>
      <w:r w:rsidRPr="00120887">
        <w:rPr>
          <w:rStyle w:val="StyleUnderline"/>
        </w:rPr>
        <w:t xml:space="preserve"> </w:t>
      </w:r>
      <w:r w:rsidRPr="0006789D">
        <w:rPr>
          <w:rStyle w:val="StyleUnderline"/>
          <w:highlight w:val="cyan"/>
        </w:rPr>
        <w:t>low to non-existent marginal cost</w:t>
      </w:r>
      <w:r w:rsidRPr="00120887">
        <w:rPr>
          <w:rStyle w:val="StyleUnderline"/>
        </w:rPr>
        <w:t xml:space="preserve"> of reproduction of knowledge </w:t>
      </w:r>
      <w:r w:rsidRPr="0006789D">
        <w:rPr>
          <w:rStyle w:val="StyleUnderline"/>
          <w:highlight w:val="cyan"/>
        </w:rPr>
        <w:t xml:space="preserve">and its </w:t>
      </w:r>
      <w:r w:rsidRPr="0006789D">
        <w:rPr>
          <w:rStyle w:val="Emphasis"/>
          <w:highlight w:val="cyan"/>
        </w:rPr>
        <w:t>treatment as scarce property</w:t>
      </w:r>
      <w:r>
        <w:t>" [23].</w:t>
      </w:r>
    </w:p>
    <w:p w14:paraId="3A58EB67" w14:textId="77777777" w:rsidR="00376C65" w:rsidRDefault="00376C65" w:rsidP="00376C65">
      <w:r w:rsidRPr="00120887">
        <w:rPr>
          <w:rStyle w:val="StyleUnderline"/>
        </w:rPr>
        <w:t xml:space="preserve">This </w:t>
      </w:r>
      <w:r w:rsidRPr="0006789D">
        <w:rPr>
          <w:rStyle w:val="StyleUnderline"/>
          <w:highlight w:val="cyan"/>
        </w:rPr>
        <w:t>contradiction</w:t>
      </w:r>
      <w:r>
        <w:t xml:space="preserve"> [24], May demonstrates,</w:t>
      </w:r>
      <w:r w:rsidRPr="00120887">
        <w:rPr>
          <w:rStyle w:val="StyleUnderline"/>
        </w:rPr>
        <w:t xml:space="preserve"> is </w:t>
      </w:r>
      <w:r w:rsidRPr="0006789D">
        <w:rPr>
          <w:rStyle w:val="StyleUnderline"/>
          <w:highlight w:val="cyan"/>
        </w:rPr>
        <w:t>concealed by</w:t>
      </w:r>
      <w:r w:rsidRPr="00120887">
        <w:rPr>
          <w:rStyle w:val="StyleUnderline"/>
        </w:rPr>
        <w:t xml:space="preserve"> </w:t>
      </w:r>
      <w:r w:rsidRPr="0006789D">
        <w:rPr>
          <w:rStyle w:val="StyleUnderline"/>
          <w:highlight w:val="cyan"/>
        </w:rPr>
        <w:t>info</w:t>
      </w:r>
      <w:r w:rsidRPr="00120887">
        <w:rPr>
          <w:rStyle w:val="StyleUnderline"/>
        </w:rPr>
        <w:t xml:space="preserve">rmation </w:t>
      </w:r>
      <w:r w:rsidRPr="0006789D">
        <w:rPr>
          <w:rStyle w:val="StyleUnderline"/>
          <w:highlight w:val="cyan"/>
        </w:rPr>
        <w:t>capitalists</w:t>
      </w:r>
      <w:r w:rsidRPr="00120887">
        <w:rPr>
          <w:rStyle w:val="StyleUnderline"/>
        </w:rPr>
        <w:t xml:space="preserve"> whose interests are best served if ideas are </w:t>
      </w:r>
      <w:r w:rsidRPr="0006789D">
        <w:rPr>
          <w:rStyle w:val="StyleUnderline"/>
          <w:highlight w:val="cyan"/>
        </w:rPr>
        <w:t xml:space="preserve">treated as analogous to </w:t>
      </w:r>
      <w:r w:rsidRPr="0006789D">
        <w:rPr>
          <w:rStyle w:val="Emphasis"/>
          <w:highlight w:val="cyan"/>
        </w:rPr>
        <w:t>scarce, material property</w:t>
      </w:r>
      <w:r>
        <w:t xml:space="preserve"> [25]. </w:t>
      </w:r>
      <w:r w:rsidRPr="00120887">
        <w:rPr>
          <w:rStyle w:val="StyleUnderline"/>
        </w:rPr>
        <w:t>The privatisation of cultural expressions corresponds to the enclosure of public land in the fifteenth to eighteenth century</w:t>
      </w:r>
      <w:r>
        <w:t>.</w:t>
      </w:r>
    </w:p>
    <w:p w14:paraId="004B92E8" w14:textId="77777777" w:rsidR="00376C65" w:rsidRDefault="00376C65" w:rsidP="00376C65">
      <w:r>
        <w:t xml:space="preserve">As then, </w:t>
      </w:r>
      <w:r w:rsidRPr="00120887">
        <w:rPr>
          <w:rStyle w:val="StyleUnderline"/>
        </w:rPr>
        <w:t>the new enclosure is concerned with creating conditions for excludability</w:t>
      </w:r>
      <w:r>
        <w:t>. Lawrence Lessig lists four methods to direct the behaviour of the individual to comply with property regulation: social norms, markets, architecture (including technology and code), and law. "</w:t>
      </w:r>
      <w:r w:rsidRPr="0006789D">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06789D">
        <w:rPr>
          <w:rStyle w:val="StyleUnderline"/>
          <w:highlight w:val="cyan"/>
        </w:rPr>
        <w:t xml:space="preserve">law constrains through </w:t>
      </w:r>
      <w:r w:rsidRPr="0006789D">
        <w:rPr>
          <w:rStyle w:val="StyleUnderline"/>
        </w:rPr>
        <w:t xml:space="preserve">the </w:t>
      </w:r>
      <w:r w:rsidRPr="0006789D">
        <w:rPr>
          <w:rStyle w:val="StyleUnderline"/>
          <w:highlight w:val="cyan"/>
        </w:rPr>
        <w:t>punishmen</w:t>
      </w:r>
      <w:r w:rsidRPr="00120887">
        <w:rPr>
          <w:rStyle w:val="StyleUnderline"/>
        </w:rPr>
        <w:t>t it threatens</w:t>
      </w:r>
      <w:r>
        <w:t>" [26].</w:t>
      </w:r>
    </w:p>
    <w:p w14:paraId="6E4F8281" w14:textId="77777777" w:rsidR="00376C65" w:rsidRDefault="00376C65" w:rsidP="00376C65">
      <w:r>
        <w:t xml:space="preserve">Several </w:t>
      </w:r>
      <w:r w:rsidRPr="00120887">
        <w:rPr>
          <w:rStyle w:val="StyleUnderline"/>
        </w:rPr>
        <w:t>new national laws have been passed in recent years on intellectual property rights</w:t>
      </w:r>
      <w:r>
        <w:t>. In the U.S. the Digital Millennium Copyright Act was passed in 1998 and has been imitated by legislation in Europe. The European Patent Office circumvented scheduled political decisions to be taken by European governments, and decreed a regulation that authorises patent claims to computer programmes [27]. These national laws were implemented under the direction of what is known as the Uruguay Round agreements [28], established by the World Trade Organisation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06789D">
        <w:rPr>
          <w:rStyle w:val="StyleUnderline"/>
          <w:highlight w:val="cyan"/>
        </w:rPr>
        <w:t>i</w:t>
      </w:r>
      <w:r w:rsidRPr="00120887">
        <w:rPr>
          <w:rStyle w:val="StyleUnderline"/>
        </w:rPr>
        <w:t xml:space="preserve">ntellectual </w:t>
      </w:r>
      <w:r w:rsidRPr="0006789D">
        <w:rPr>
          <w:rStyle w:val="StyleUnderline"/>
          <w:highlight w:val="cyan"/>
        </w:rPr>
        <w:t>pr</w:t>
      </w:r>
      <w:r w:rsidRPr="00120887">
        <w:rPr>
          <w:rStyle w:val="StyleUnderline"/>
        </w:rPr>
        <w:t>operty</w:t>
      </w:r>
      <w:r>
        <w:t xml:space="preserve"> </w:t>
      </w:r>
      <w:r w:rsidRPr="00120887">
        <w:rPr>
          <w:rStyle w:val="StyleUnderline"/>
        </w:rPr>
        <w:t xml:space="preserve">and as </w:t>
      </w:r>
      <w:r w:rsidRPr="0006789D">
        <w:rPr>
          <w:rStyle w:val="StyleUnderline"/>
          <w:highlight w:val="cyan"/>
        </w:rPr>
        <w:t>part of the extension of a</w:t>
      </w:r>
      <w:r w:rsidRPr="00120887">
        <w:rPr>
          <w:rStyle w:val="StyleUnderline"/>
        </w:rPr>
        <w:t xml:space="preserve"> </w:t>
      </w:r>
      <w:r w:rsidRPr="00120887">
        <w:rPr>
          <w:rStyle w:val="Emphasis"/>
        </w:rPr>
        <w:t xml:space="preserve">property-based </w:t>
      </w:r>
      <w:r w:rsidRPr="0006789D">
        <w:rPr>
          <w:rStyle w:val="Emphasis"/>
          <w:highlight w:val="cyan"/>
        </w:rPr>
        <w:t>market liberalism into new areas of social interaction</w:t>
      </w:r>
      <w:r w:rsidRPr="00120887">
        <w:rPr>
          <w:rStyle w:val="Emphasis"/>
        </w:rPr>
        <w:t xml:space="preserve">, </w:t>
      </w:r>
      <w:r w:rsidRPr="00120887">
        <w:rPr>
          <w:rStyle w:val="StyleUnderline"/>
        </w:rPr>
        <w:t xml:space="preserve">previously outside market relations" [29]. </w:t>
      </w:r>
      <w:r w:rsidRPr="0006789D">
        <w:rPr>
          <w:rStyle w:val="Emphasis"/>
          <w:highlight w:val="cyan"/>
        </w:rPr>
        <w:t>Simply by coordinating national regulations</w:t>
      </w:r>
      <w:r>
        <w:t xml:space="preserve"> on a global level the </w:t>
      </w:r>
      <w:r w:rsidRPr="0006789D">
        <w:rPr>
          <w:rStyle w:val="Emphasis"/>
          <w:highlight w:val="cyan"/>
        </w:rPr>
        <w:t>net of intellectual</w:t>
      </w:r>
      <w:r w:rsidRPr="00120887">
        <w:rPr>
          <w:rStyle w:val="Emphasis"/>
        </w:rPr>
        <w:t xml:space="preserve"> </w:t>
      </w:r>
      <w:r w:rsidRPr="0006789D">
        <w:rPr>
          <w:rStyle w:val="Emphasis"/>
          <w:highlight w:val="cyan"/>
        </w:rPr>
        <w:t>property is tightened</w:t>
      </w:r>
      <w:r w:rsidRPr="0006789D">
        <w:t>. TRIP was backed by American and European pharmacy companies and entertainmen</w:t>
      </w:r>
      <w:r w:rsidRPr="0006789D">
        <w:rPr>
          <w:highlight w:val="cyan"/>
        </w:rPr>
        <w:t>t</w:t>
      </w:r>
      <w:r>
        <w:t xml:space="preserve"> industries, and unsuccessfully opposed by the developing nations and northern civil society.</w:t>
      </w:r>
    </w:p>
    <w:p w14:paraId="7B4E7FDA" w14:textId="77777777" w:rsidR="00376C65" w:rsidRDefault="00376C65" w:rsidP="00376C65">
      <w:r w:rsidRPr="0006789D">
        <w:rPr>
          <w:rStyle w:val="StyleUnderline"/>
          <w:highlight w:val="cyan"/>
        </w:rPr>
        <w:t xml:space="preserve">Despite the </w:t>
      </w:r>
      <w:r w:rsidRPr="0006789D">
        <w:rPr>
          <w:rStyle w:val="Emphasis"/>
          <w:highlight w:val="cyan"/>
        </w:rPr>
        <w:t>rigged debate</w:t>
      </w:r>
      <w:r w:rsidRPr="0006789D">
        <w:rPr>
          <w:rStyle w:val="StyleUnderline"/>
          <w:highlight w:val="cyan"/>
        </w:rPr>
        <w:t xml:space="preserve"> on intellectual</w:t>
      </w:r>
      <w:r w:rsidRPr="00120887">
        <w:rPr>
          <w:rStyle w:val="StyleUnderline"/>
        </w:rPr>
        <w:t xml:space="preserve"> </w:t>
      </w:r>
      <w:r w:rsidRPr="0006789D">
        <w:rPr>
          <w:rStyle w:val="StyleUnderline"/>
          <w:highlight w:val="cyan"/>
        </w:rPr>
        <w:t>property</w:t>
      </w:r>
      <w:r w:rsidRPr="00120887">
        <w:rPr>
          <w:rStyle w:val="StyleUnderline"/>
        </w:rPr>
        <w:t xml:space="preserve"> in the mainstream media</w:t>
      </w:r>
      <w:r>
        <w:t xml:space="preserve"> [30], </w:t>
      </w:r>
      <w:r w:rsidRPr="00120887">
        <w:rPr>
          <w:rStyle w:val="StyleUnderline"/>
        </w:rPr>
        <w:t xml:space="preserve">the rhetoric of </w:t>
      </w:r>
      <w:r w:rsidRPr="0006789D">
        <w:rPr>
          <w:rStyle w:val="StyleUnderline"/>
          <w:highlight w:val="cyan"/>
        </w:rPr>
        <w:t>'piracy'</w:t>
      </w:r>
      <w:r w:rsidRPr="00120887">
        <w:rPr>
          <w:rStyle w:val="StyleUnderline"/>
        </w:rPr>
        <w:t xml:space="preserve"> </w:t>
      </w:r>
      <w:r w:rsidRPr="0006789D">
        <w:rPr>
          <w:rStyle w:val="StyleUnderline"/>
          <w:highlight w:val="cyan"/>
        </w:rPr>
        <w:t>has not transformed</w:t>
      </w:r>
      <w:r w:rsidRPr="00120887">
        <w:rPr>
          <w:rStyle w:val="StyleUnderline"/>
        </w:rPr>
        <w:t xml:space="preserve"> social </w:t>
      </w:r>
      <w:r w:rsidRPr="0006789D">
        <w:rPr>
          <w:rStyle w:val="StyleUnderline"/>
          <w:highlight w:val="cyan"/>
        </w:rPr>
        <w:t>norms</w:t>
      </w:r>
      <w:r w:rsidRPr="00120887">
        <w:rPr>
          <w:rStyle w:val="StyleUnderline"/>
        </w:rPr>
        <w:t xml:space="preserve"> to any greater extent</w:t>
      </w:r>
      <w:r>
        <w:t>. The failure to curb copying is linked with the low costs and low risks for individuals to copy, i.e. the non-existent constriction of the market. However, Bettig remarks "</w:t>
      </w:r>
      <w:r w:rsidRPr="00120887">
        <w:rPr>
          <w:rStyle w:val="StyleUnderline"/>
        </w:rPr>
        <w:t>The initial period following the introduction of a new communications medium often involves a temporary loss of control by copyright owners over the use of their property</w:t>
      </w:r>
      <w:r>
        <w:t>" [31].</w:t>
      </w:r>
    </w:p>
    <w:p w14:paraId="0D8BD97E" w14:textId="77777777" w:rsidR="00376C65" w:rsidRDefault="00376C65" w:rsidP="00376C65">
      <w:r>
        <w:lastRenderedPageBreak/>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06789D">
        <w:rPr>
          <w:rStyle w:val="StyleUnderline"/>
          <w:highlight w:val="cyan"/>
        </w:rPr>
        <w:t>info</w:t>
      </w:r>
      <w:r w:rsidRPr="00120887">
        <w:rPr>
          <w:rStyle w:val="StyleUnderline"/>
        </w:rPr>
        <w:t xml:space="preserve">rmation technology </w:t>
      </w:r>
      <w:r w:rsidRPr="0006789D">
        <w:rPr>
          <w:rStyle w:val="StyleUnderline"/>
          <w:highlight w:val="cyan"/>
        </w:rPr>
        <w:t xml:space="preserve">is </w:t>
      </w:r>
      <w:r w:rsidRPr="0006789D">
        <w:rPr>
          <w:rStyle w:val="Emphasis"/>
          <w:highlight w:val="cyan"/>
        </w:rPr>
        <w:t>inherently anarchistic</w:t>
      </w:r>
      <w:r>
        <w:t xml:space="preserve">. </w:t>
      </w:r>
      <w:r w:rsidRPr="00120887">
        <w:rPr>
          <w:rStyle w:val="StyleUnderline"/>
        </w:rPr>
        <w:t>The industry is determ</w:t>
      </w:r>
      <w:r w:rsidRPr="0055794A">
        <w:rPr>
          <w:rStyle w:val="StyleUnderline"/>
        </w:rPr>
        <w:t>ined to re-design hardware and software to command compliance with the intellectual property regime</w:t>
      </w:r>
      <w:r w:rsidRPr="0055794A">
        <w:t>. "</w:t>
      </w:r>
      <w:r w:rsidRPr="0055794A">
        <w:rPr>
          <w:rStyle w:val="StyleUnderline"/>
        </w:rPr>
        <w:t>Code can, and will, displace law as the primary defence of intellectual property in cyberspace"</w:t>
      </w:r>
      <w:r w:rsidRPr="0055794A">
        <w:t xml:space="preserve"> [32]. It is predominantly this struggle that I now will attend to.</w:t>
      </w:r>
    </w:p>
    <w:p w14:paraId="49235DA9" w14:textId="77777777" w:rsidR="00376C65" w:rsidRPr="00234BC6" w:rsidRDefault="00376C65" w:rsidP="00376C65">
      <w:pPr>
        <w:pStyle w:val="Heading4"/>
      </w:pPr>
      <w:r>
        <w:t>Capitalism is quickly reaching its ecological, structural, and psychological limits and causes near-term extinction – laundry list.</w:t>
      </w:r>
    </w:p>
    <w:p w14:paraId="6CCD00A5" w14:textId="77777777" w:rsidR="00376C65" w:rsidRPr="00234BC6" w:rsidRDefault="00376C65" w:rsidP="00376C65">
      <w:r w:rsidRPr="0072080D">
        <w:rPr>
          <w:rStyle w:val="Style13ptBold"/>
        </w:rPr>
        <w:t>Robinson 16</w:t>
      </w:r>
      <w:r>
        <w:t xml:space="preserve"> (William, P</w:t>
      </w:r>
      <w:r w:rsidRPr="00234BC6">
        <w:t>rofessor of sociology, global studies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9" w:history="1">
        <w:r w:rsidRPr="00E1485E">
          <w:rPr>
            <w:rStyle w:val="Hyperlink"/>
          </w:rPr>
          <w:t>http://www.truth-out.org/opinion/item/35596-sadistic-capitalism-six-urgent-matters-for-humanity-in-global-crisis</w:t>
        </w:r>
      </w:hyperlink>
      <w:r>
        <w:t xml:space="preserve"> )//tbrooks</w:t>
      </w:r>
    </w:p>
    <w:p w14:paraId="0F9EBB7F" w14:textId="77777777" w:rsidR="00376C65" w:rsidRDefault="00376C65" w:rsidP="00376C65">
      <w:pPr>
        <w:rPr>
          <w:sz w:val="16"/>
        </w:rPr>
      </w:pPr>
      <w:r w:rsidRPr="0072080D">
        <w:rPr>
          <w:sz w:val="16"/>
        </w:rPr>
        <w:t xml:space="preserve">The "luxury shanty town" in South Africa is a fitting metaphor for global capitalism as a whole. Faced with a stagnant global economy, </w:t>
      </w:r>
      <w:r w:rsidRPr="00752CC7">
        <w:rPr>
          <w:highlight w:val="yellow"/>
          <w:u w:val="single"/>
        </w:rPr>
        <w:t>elites</w:t>
      </w:r>
      <w:r w:rsidRPr="004B48EF">
        <w:rPr>
          <w:u w:val="single"/>
        </w:rPr>
        <w:t xml:space="preserve"> have managed to </w:t>
      </w:r>
      <w:r w:rsidRPr="00752CC7">
        <w:rPr>
          <w:highlight w:val="yellow"/>
          <w:u w:val="single"/>
        </w:rPr>
        <w:t>turn war,</w:t>
      </w:r>
      <w:r w:rsidRPr="004B48EF">
        <w:rPr>
          <w:u w:val="single"/>
        </w:rPr>
        <w:t xml:space="preserve"> structural violence </w:t>
      </w:r>
      <w:r w:rsidRPr="00752CC7">
        <w:rPr>
          <w:highlight w:val="yellow"/>
          <w:u w:val="single"/>
        </w:rPr>
        <w:t>and inequality into opportunities for capital</w:t>
      </w:r>
      <w:r w:rsidRPr="004B48EF">
        <w:rPr>
          <w:u w:val="single"/>
        </w:rPr>
        <w:t>, pleasure and entertainment.</w:t>
      </w:r>
      <w:r w:rsidRPr="0072080D">
        <w:rPr>
          <w:sz w:val="16"/>
        </w:rPr>
        <w:t xml:space="preserve"> It is hard not to conclude that </w:t>
      </w:r>
      <w:r w:rsidRPr="00752CC7">
        <w:rPr>
          <w:highlight w:val="yellow"/>
          <w:u w:val="single"/>
        </w:rPr>
        <w:t>unchecked capitalism has become</w:t>
      </w:r>
      <w:r w:rsidRPr="004B48EF">
        <w:rPr>
          <w:u w:val="single"/>
        </w:rPr>
        <w:t xml:space="preserve"> what I term "</w:t>
      </w:r>
      <w:r w:rsidRPr="00752CC7">
        <w:rPr>
          <w:highlight w:val="yellow"/>
          <w:u w:val="single"/>
        </w:rPr>
        <w:t>sadistic</w:t>
      </w:r>
      <w:r w:rsidRPr="004B48EF">
        <w:rPr>
          <w:u w:val="single"/>
        </w:rPr>
        <w:t xml:space="preserve"> capitalism," in which the </w:t>
      </w:r>
      <w:r w:rsidRPr="00752CC7">
        <w:rPr>
          <w:highlight w:val="yellow"/>
          <w:u w:val="single"/>
        </w:rPr>
        <w:t>suffering and deprivation</w:t>
      </w:r>
      <w:r w:rsidRPr="004B48EF">
        <w:rPr>
          <w:u w:val="single"/>
        </w:rPr>
        <w:t xml:space="preserve"> generated by capitalism </w:t>
      </w:r>
      <w:r w:rsidRPr="00752CC7">
        <w:rPr>
          <w:highlight w:val="yellow"/>
          <w:u w:val="single"/>
        </w:rPr>
        <w:t>become a source of</w:t>
      </w:r>
      <w:r w:rsidRPr="004B48EF">
        <w:rPr>
          <w:u w:val="single"/>
        </w:rPr>
        <w:t xml:space="preserve"> aesthetic </w:t>
      </w:r>
      <w:r w:rsidRPr="00752CC7">
        <w:rPr>
          <w:highlight w:val="yellow"/>
          <w:u w:val="single"/>
        </w:rPr>
        <w:t>pleasure</w:t>
      </w:r>
      <w:r w:rsidRPr="0072080D">
        <w:rPr>
          <w:sz w:val="16"/>
        </w:rPr>
        <w:t xml:space="preserve">, leisure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752CC7">
        <w:rPr>
          <w:highlight w:val="yellow"/>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752CC7">
        <w:rPr>
          <w:highlight w:val="yellow"/>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752CC7">
        <w:rPr>
          <w:highlight w:val="yellow"/>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10"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released the previous year. According to the new report, now just </w:t>
      </w:r>
      <w:r w:rsidRPr="001F7148">
        <w:rPr>
          <w:u w:val="single"/>
        </w:rPr>
        <w:t>62 billionaires</w:t>
      </w:r>
      <w:r w:rsidRPr="001F7148">
        <w:rPr>
          <w:sz w:val="16"/>
        </w:rPr>
        <w:t xml:space="preserve"> -- down from 80 identified by the agency in its January 2015 report -- </w:t>
      </w:r>
      <w:r w:rsidRPr="001F7148">
        <w:rPr>
          <w:u w:val="single"/>
        </w:rPr>
        <w:t>control as much wealth as one half of the world's population, and the top 1% owns more wealth than the other 99% combined</w:t>
      </w:r>
      <w:r w:rsidRPr="001F7148">
        <w:rPr>
          <w:sz w:val="16"/>
        </w:rPr>
        <w:t xml:space="preserve">. Beyond the transnational capitalist class and the upper echelons of the global power bloc, </w:t>
      </w:r>
      <w:r w:rsidRPr="001F7148">
        <w:rPr>
          <w:u w:val="single"/>
        </w:rPr>
        <w:t xml:space="preserve">the richest 20 percent of humanity owns some 95 percent of the world's wealth, while the bottom 80 percent has to make do with just 5 percent. This 20-80 divide of global society into haves and the have-nots is </w:t>
      </w:r>
      <w:r w:rsidRPr="00752CC7">
        <w:rPr>
          <w:highlight w:val="yellow"/>
          <w:u w:val="single"/>
        </w:rPr>
        <w:t>the new</w:t>
      </w:r>
      <w:r w:rsidRPr="004B48EF">
        <w:rPr>
          <w:u w:val="single"/>
        </w:rPr>
        <w:t xml:space="preserve"> global social </w:t>
      </w:r>
      <w:r w:rsidRPr="00752CC7">
        <w:rPr>
          <w:highlight w:val="yellow"/>
          <w:u w:val="single"/>
        </w:rPr>
        <w:t>apartheid</w:t>
      </w:r>
      <w:r w:rsidRPr="004B48EF">
        <w:rPr>
          <w:u w:val="single"/>
        </w:rPr>
        <w:t>.</w:t>
      </w:r>
      <w:r w:rsidRPr="0072080D">
        <w:rPr>
          <w:sz w:val="16"/>
        </w:rPr>
        <w:t xml:space="preserve"> It is evident not just between rich and poor countries, but within each country, North and South, </w:t>
      </w:r>
      <w:r w:rsidRPr="004B48EF">
        <w:rPr>
          <w:u w:val="single"/>
        </w:rPr>
        <w:t>with the rise of new affluent high-consumption sectors alongside the</w:t>
      </w:r>
      <w:r w:rsidRPr="0072080D">
        <w:rPr>
          <w:sz w:val="16"/>
        </w:rPr>
        <w:t xml:space="preserve"> downward mobility, "precariatization,"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w:t>
      </w:r>
      <w:r w:rsidRPr="0055794A">
        <w:rPr>
          <w:u w:val="single"/>
        </w:rPr>
        <w:t>alist class cannot find productive outlets to unload the enormous amounts of surplus it has accumulated, leading to stagnation</w:t>
      </w:r>
      <w:r w:rsidRPr="0055794A">
        <w:rPr>
          <w:sz w:val="16"/>
        </w:rPr>
        <w:t xml:space="preserve"> in the world economy. </w:t>
      </w:r>
      <w:r w:rsidRPr="0055794A">
        <w:rPr>
          <w:u w:val="single"/>
        </w:rPr>
        <w:t>The signs of an impending depression are everywhere.</w:t>
      </w:r>
      <w:r w:rsidRPr="0055794A">
        <w:rPr>
          <w:sz w:val="16"/>
        </w:rPr>
        <w:t xml:space="preserve"> The front page of the February 20 issue of The Economist read, "</w:t>
      </w:r>
      <w:hyperlink r:id="rId11" w:tgtFrame="_blank" w:history="1">
        <w:r w:rsidRPr="0055794A">
          <w:rPr>
            <w:rStyle w:val="Hyperlink"/>
            <w:sz w:val="16"/>
          </w:rPr>
          <w:t>The World Economy: Out of Ammo?</w:t>
        </w:r>
      </w:hyperlink>
      <w:r w:rsidRPr="0055794A">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55794A">
        <w:rPr>
          <w:u w:val="single"/>
        </w:rPr>
        <w:t>As "Trumpism" in the United States so well illustrates, another strategy of co-</w:t>
      </w:r>
      <w:r w:rsidRPr="0055794A">
        <w:rPr>
          <w:u w:val="single"/>
        </w:rPr>
        <w:lastRenderedPageBreak/>
        <w:t xml:space="preserve">optation is the manipulation of fear and insecurity among the downwardly mobile so that social anxiety is channeled toward scapegoated communities. </w:t>
      </w:r>
      <w:r w:rsidRPr="0055794A">
        <w:rPr>
          <w:sz w:val="16"/>
        </w:rPr>
        <w:t xml:space="preserve">This psychosocial mechanism of displacing mass anxieties is not new, but it appears to be increasing around the world in the face of the structural destabilization of capitalist globalization. </w:t>
      </w:r>
      <w:r w:rsidRPr="0055794A">
        <w:rPr>
          <w:u w:val="single"/>
        </w:rPr>
        <w:t>Scapegoated communities are under siege, such as the Rohingya in Myanmar, the Muslim minority in India, the Kurds in Turkey, southern</w:t>
      </w:r>
      <w:r w:rsidRPr="004B48EF">
        <w:rPr>
          <w:u w:val="single"/>
        </w:rPr>
        <w:t xml:space="preserve">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752CC7">
        <w:rPr>
          <w:highlight w:val="yellow"/>
          <w:u w:val="single"/>
        </w:rPr>
        <w:t>The system is</w:t>
      </w:r>
      <w:r w:rsidRPr="004B48EF">
        <w:rPr>
          <w:u w:val="single"/>
        </w:rPr>
        <w:t xml:space="preserve"> fast </w:t>
      </w:r>
      <w:r w:rsidRPr="00752CC7">
        <w:rPr>
          <w:highlight w:val="yellow"/>
          <w:u w:val="single"/>
        </w:rPr>
        <w:t xml:space="preserve">reaching the ecological limits </w:t>
      </w:r>
      <w:r w:rsidRPr="001F7148">
        <w:rPr>
          <w:u w:val="single"/>
        </w:rPr>
        <w:t xml:space="preserve">to its reproduction. </w:t>
      </w:r>
      <w:r w:rsidRPr="00752CC7">
        <w:rPr>
          <w:highlight w:val="yellow"/>
          <w:u w:val="single"/>
        </w:rPr>
        <w:t xml:space="preserve">We have reached </w:t>
      </w:r>
      <w:r w:rsidRPr="00752CC7">
        <w:rPr>
          <w:u w:val="single"/>
        </w:rPr>
        <w:t xml:space="preserve">several </w:t>
      </w:r>
      <w:r w:rsidRPr="00752CC7">
        <w:rPr>
          <w:highlight w:val="yellow"/>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12"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Crutzen, the Dutch environmental scientist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3"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752CC7">
        <w:rPr>
          <w:highlight w:val="yellow"/>
          <w:u w:val="single"/>
        </w:rPr>
        <w:t>Sixth Extinction will</w:t>
      </w:r>
      <w:r w:rsidRPr="004B48EF">
        <w:rPr>
          <w:u w:val="single"/>
        </w:rPr>
        <w:t xml:space="preserve"> continue to </w:t>
      </w:r>
      <w:r w:rsidRPr="00752CC7">
        <w:rPr>
          <w:highlight w:val="yellow"/>
          <w:u w:val="single"/>
        </w:rPr>
        <w:t xml:space="preserve">determine the course of life </w:t>
      </w:r>
      <w:r w:rsidRPr="001F7148">
        <w:rPr>
          <w:u w:val="single"/>
        </w:rPr>
        <w:t xml:space="preserve">long after everything people have written and painted and built has been ground into dust." </w:t>
      </w:r>
      <w:hyperlink r:id="rId14" w:tgtFrame="_blank" w:history="1">
        <w:r w:rsidRPr="001F7148">
          <w:rPr>
            <w:rStyle w:val="Hyperlink"/>
            <w:sz w:val="16"/>
          </w:rPr>
          <w:t>Capitalism cannot be held solely responsible</w:t>
        </w:r>
      </w:hyperlink>
      <w:r w:rsidRPr="0072080D">
        <w:rPr>
          <w:sz w:val="16"/>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752CC7">
        <w:rPr>
          <w:highlight w:val="yellow"/>
          <w:u w:val="single"/>
        </w:rPr>
        <w:t>The</w:t>
      </w:r>
      <w:r w:rsidRPr="004B48EF">
        <w:rPr>
          <w:u w:val="single"/>
        </w:rPr>
        <w:t xml:space="preserve"> sheer </w:t>
      </w:r>
      <w:r w:rsidRPr="00752CC7">
        <w:rPr>
          <w:highlight w:val="yellow"/>
          <w:u w:val="single"/>
        </w:rPr>
        <w:t xml:space="preserve">magnitude of the </w:t>
      </w:r>
      <w:r w:rsidRPr="001F7148">
        <w:rPr>
          <w:u w:val="single"/>
        </w:rPr>
        <w:t xml:space="preserve">means of </w:t>
      </w:r>
      <w:r w:rsidRPr="00752CC7">
        <w:rPr>
          <w:highlight w:val="yellow"/>
          <w:u w:val="single"/>
        </w:rPr>
        <w:t>violence is unprecedented</w:t>
      </w:r>
      <w:r w:rsidRPr="0072080D">
        <w:rPr>
          <w:sz w:val="16"/>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elites are insulated through new systems of spatial reorganization, social control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privileged strata avail themselves of privatized social services, consumption and entertainment.</w:t>
      </w:r>
      <w:r w:rsidRPr="001F7148">
        <w:rPr>
          <w:sz w:val="16"/>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w:t>
      </w:r>
      <w:r w:rsidRPr="0072080D">
        <w:rPr>
          <w:sz w:val="16"/>
        </w:rPr>
        <w:lastRenderedPageBreak/>
        <w:t xml:space="preserve">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752CC7">
        <w:rPr>
          <w:highlight w:val="yellow"/>
          <w:u w:val="single"/>
        </w:rPr>
        <w:t>prison industrial complexes, immigrant</w:t>
      </w:r>
      <w:r w:rsidRPr="00EE5A17">
        <w:rPr>
          <w:u w:val="single"/>
        </w:rPr>
        <w:t xml:space="preserve"> and refugee </w:t>
      </w:r>
      <w:r w:rsidRPr="00752CC7">
        <w:rPr>
          <w:highlight w:val="yellow"/>
          <w:u w:val="single"/>
        </w:rPr>
        <w:t>repression</w:t>
      </w:r>
      <w:r w:rsidRPr="00EE5A17">
        <w:rPr>
          <w:u w:val="single"/>
        </w:rPr>
        <w:t xml:space="preserve"> and control </w:t>
      </w:r>
      <w:r w:rsidRPr="00752CC7">
        <w:rPr>
          <w:highlight w:val="yellow"/>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752CC7">
        <w:rPr>
          <w:highlight w:val="yellow"/>
          <w:u w:val="single"/>
        </w:rPr>
        <w:t>If the</w:t>
      </w:r>
      <w:r w:rsidRPr="00EE5A17">
        <w:rPr>
          <w:u w:val="single"/>
        </w:rPr>
        <w:t xml:space="preserve"> capitalist </w:t>
      </w:r>
      <w:r w:rsidRPr="00752CC7">
        <w:rPr>
          <w:highlight w:val="yellow"/>
          <w:u w:val="single"/>
        </w:rPr>
        <w:t>system stops expanding</w:t>
      </w:r>
      <w:r w:rsidRPr="00EE5A17">
        <w:rPr>
          <w:u w:val="single"/>
        </w:rPr>
        <w:t xml:space="preserve"> outward, </w:t>
      </w:r>
      <w:r w:rsidRPr="00752CC7">
        <w:rPr>
          <w:highlight w:val="yellow"/>
          <w:u w:val="single"/>
        </w:rPr>
        <w:t>it</w:t>
      </w:r>
      <w:r w:rsidRPr="00EE5A17">
        <w:rPr>
          <w:u w:val="single"/>
        </w:rPr>
        <w:t xml:space="preserve"> enters crisis and </w:t>
      </w:r>
      <w:r w:rsidRPr="00752CC7">
        <w:rPr>
          <w:highlight w:val="yellow"/>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India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 xml:space="preserve">the privatization </w:t>
      </w:r>
      <w:r w:rsidRPr="0055794A">
        <w:rPr>
          <w:u w:val="single"/>
        </w:rPr>
        <w:t>of education, health care, utilities, basic services and public land are turning those spaces in global society that were outside of capital's control into "spaces of capital." Even poverty has been turned into a commodity. What is there left to commodify?</w:t>
      </w:r>
      <w:r w:rsidRPr="0055794A">
        <w:rPr>
          <w:sz w:val="16"/>
        </w:rPr>
        <w:t xml:space="preserve"> Where can the system now expand? </w:t>
      </w:r>
      <w:r w:rsidRPr="0055794A">
        <w:rPr>
          <w:u w:val="single"/>
        </w:rPr>
        <w:t>With the limits to expansion comes a turn toward militarized accumulation -- making wars of endless destruction and reconstruction and expanding the militarization of social and political</w:t>
      </w:r>
      <w:r w:rsidRPr="00EE5A17">
        <w:rPr>
          <w:u w:val="single"/>
        </w:rPr>
        <w:t xml:space="preserve"> institutions so as to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752CC7">
        <w:rPr>
          <w:highlight w:val="yellow"/>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752CC7">
        <w:rPr>
          <w:highlight w:val="yellow"/>
          <w:u w:val="single"/>
        </w:rPr>
        <w:t xml:space="preserve"> makes</w:t>
      </w:r>
      <w:r w:rsidRPr="00EE5A17">
        <w:rPr>
          <w:u w:val="single"/>
        </w:rPr>
        <w:t xml:space="preserve"> new systems of </w:t>
      </w:r>
      <w:r w:rsidRPr="00752CC7">
        <w:rPr>
          <w:highlight w:val="yellow"/>
          <w:u w:val="single"/>
        </w:rPr>
        <w:t>21st century slavery possible</w:t>
      </w:r>
      <w:r w:rsidRPr="00EE5A17">
        <w:rPr>
          <w:u w:val="single"/>
        </w:rPr>
        <w:t>. These systems include prison labor, the forced recruitment of miners at gunpoint by warlords contracted by global corporations to dig up valuable minerals in the Congo, sweatshops and exploited immigrant communities</w:t>
      </w:r>
      <w:r w:rsidRPr="0072080D">
        <w:rPr>
          <w:sz w:val="16"/>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RPr="00EE5A17">
        <w:rPr>
          <w:u w:val="single"/>
        </w:rPr>
        <w:t>The global working class is becoming divided into citizen and immigrant workers</w:t>
      </w:r>
      <w:r w:rsidRPr="0072080D">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RPr="00EE5A17">
        <w:rPr>
          <w:u w:val="single"/>
        </w:rPr>
        <w:t xml:space="preserve">6) </w:t>
      </w:r>
      <w:r w:rsidRPr="001F7148">
        <w:rPr>
          <w:u w:val="single"/>
        </w:rPr>
        <w:t xml:space="preserve">There is a disjuncture between a globalizing economy and a nation-state-based system of political authority. </w:t>
      </w:r>
      <w:r w:rsidRPr="00752CC7">
        <w:rPr>
          <w:highlight w:val="yellow"/>
          <w:u w:val="single"/>
        </w:rPr>
        <w:t>Transnational</w:t>
      </w:r>
      <w:r w:rsidRPr="00EE5A17">
        <w:rPr>
          <w:u w:val="single"/>
        </w:rPr>
        <w:t xml:space="preserve"> state </w:t>
      </w:r>
      <w:r w:rsidRPr="00752CC7">
        <w:rPr>
          <w:highlight w:val="yellow"/>
          <w:u w:val="single"/>
        </w:rPr>
        <w:t>apparatuses</w:t>
      </w:r>
      <w:r w:rsidRPr="00EE5A17">
        <w:rPr>
          <w:u w:val="single"/>
        </w:rPr>
        <w:t xml:space="preserve"> are incipient and </w:t>
      </w:r>
      <w:r w:rsidRPr="00752CC7">
        <w:rPr>
          <w:highlight w:val="yellow"/>
          <w:u w:val="single"/>
        </w:rPr>
        <w:t>do not wield enough power</w:t>
      </w:r>
      <w:r w:rsidRPr="00EE5A17">
        <w:rPr>
          <w:u w:val="single"/>
        </w:rPr>
        <w:t xml:space="preserve"> and authority </w:t>
      </w:r>
      <w:r w:rsidRPr="00752CC7">
        <w:rPr>
          <w:highlight w:val="yellow"/>
          <w:u w:val="single"/>
        </w:rPr>
        <w:t>to</w:t>
      </w:r>
      <w:r w:rsidRPr="00EE5A17">
        <w:rPr>
          <w:u w:val="single"/>
        </w:rPr>
        <w:t xml:space="preserve"> organize and </w:t>
      </w:r>
      <w:r w:rsidRPr="00752CC7">
        <w:rPr>
          <w:highlight w:val="yellow"/>
          <w:u w:val="single"/>
        </w:rPr>
        <w:t>stabilize the system</w:t>
      </w:r>
      <w:r w:rsidRPr="00EE5A17">
        <w:rPr>
          <w:u w:val="single"/>
        </w:rPr>
        <w:t>,</w:t>
      </w:r>
      <w:r w:rsidRPr="0072080D">
        <w:rPr>
          <w:sz w:val="16"/>
        </w:rPr>
        <w:t xml:space="preserve"> much less to impose regulations on runaway transnational capital. </w:t>
      </w:r>
      <w:r w:rsidRPr="00EE5A17">
        <w:rPr>
          <w:u w:val="single"/>
        </w:rPr>
        <w:t>In the wake of the 2008 financial collapse, for instance, the governments of the G-8 and G-20 were unable to impose transnational regulation on the global financial system</w:t>
      </w:r>
      <w:r w:rsidRPr="0072080D">
        <w:rPr>
          <w:sz w:val="16"/>
        </w:rPr>
        <w:t>, despite a series of emergency summits to discuss such regulation.</w:t>
      </w:r>
    </w:p>
    <w:p w14:paraId="578BACDC" w14:textId="77777777" w:rsidR="00376C65" w:rsidRPr="00236275" w:rsidRDefault="00376C65" w:rsidP="00376C65">
      <w:pPr>
        <w:pStyle w:val="Heading4"/>
        <w:rPr>
          <w:rFonts w:asciiTheme="majorHAnsi" w:hAnsiTheme="majorHAnsi"/>
          <w:shd w:val="clear" w:color="auto" w:fill="FFFFFF"/>
        </w:rPr>
      </w:pPr>
      <w:r w:rsidRPr="00236275">
        <w:rPr>
          <w:rFonts w:asciiTheme="majorHAnsi" w:hAnsiTheme="majorHAnsi"/>
          <w:shd w:val="clear" w:color="auto" w:fill="FFFFFF"/>
        </w:rPr>
        <w:lastRenderedPageBreak/>
        <w:t xml:space="preserve">The alternative is to engage in anticapitalism, an act of radical resistance grounded in grassroots movements. Anticapitalism does not represent an unattainable utopia but challenges common myths about capitalism as a whole. </w:t>
      </w:r>
    </w:p>
    <w:p w14:paraId="247356D4" w14:textId="77777777" w:rsidR="00376C65" w:rsidRPr="00236275" w:rsidRDefault="00376C65" w:rsidP="00376C65">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r w:rsidRPr="00236275">
        <w:rPr>
          <w:rFonts w:asciiTheme="majorHAnsi" w:hAnsiTheme="majorHAnsi"/>
          <w:i/>
          <w:iCs/>
        </w:rPr>
        <w:t>Capitalism and Its Alternatives: A Critical Introduction</w:t>
      </w:r>
      <w:r w:rsidRPr="00236275">
        <w:rPr>
          <w:rFonts w:asciiTheme="majorHAnsi" w:hAnsiTheme="majorHAnsi"/>
        </w:rPr>
        <w:t xml:space="preserve">, Zed Books, 2014. ProQuest Ebook Central, </w:t>
      </w:r>
      <w:hyperlink r:id="rId15"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77D6D3DC" w14:textId="77777777" w:rsidR="00376C65" w:rsidRPr="00236275" w:rsidRDefault="00376C65" w:rsidP="00376C65">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The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distribution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in order to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236275">
        <w:rPr>
          <w:rFonts w:asciiTheme="majorHAnsi" w:hAnsiTheme="majorHAnsi"/>
          <w:highlight w:val="yellow"/>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236275">
        <w:rPr>
          <w:rFonts w:asciiTheme="majorHAnsi" w:hAnsiTheme="majorHAnsi"/>
          <w:highlight w:val="yellow"/>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236275">
        <w:rPr>
          <w:rFonts w:asciiTheme="majorHAnsi" w:hAnsiTheme="majorHAnsi"/>
          <w:highlight w:val="yellow"/>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236275">
        <w:rPr>
          <w:rFonts w:asciiTheme="majorHAnsi" w:hAnsiTheme="majorHAnsi"/>
          <w:highlight w:val="yellow"/>
          <w:u w:val="single"/>
          <w:shd w:val="clear" w:color="auto" w:fill="FFFFFF"/>
        </w:rPr>
        <w:t xml:space="preserve">refer to the act of resisting </w:t>
      </w:r>
      <w:r w:rsidRPr="001F7148">
        <w:rPr>
          <w:rFonts w:asciiTheme="majorHAnsi" w:hAnsiTheme="majorHAnsi"/>
          <w:u w:val="single"/>
          <w:shd w:val="clear" w:color="auto" w:fill="FFFFFF"/>
        </w:rPr>
        <w:t>capitalism</w:t>
      </w:r>
      <w:r w:rsidRPr="00236275">
        <w:rPr>
          <w:rFonts w:asciiTheme="majorHAnsi" w:hAnsiTheme="majorHAnsi"/>
          <w:highlight w:val="yellow"/>
          <w:u w:val="single"/>
          <w:shd w:val="clear" w:color="auto" w:fill="FFFFFF"/>
        </w:rPr>
        <w:t xml:space="preserve">, </w:t>
      </w:r>
      <w:r w:rsidRPr="001F7148">
        <w:rPr>
          <w:rFonts w:asciiTheme="majorHAnsi" w:hAnsiTheme="majorHAnsi"/>
          <w:u w:val="single"/>
          <w:shd w:val="clear" w:color="auto" w:fill="FFFFFF"/>
        </w:rPr>
        <w:t xml:space="preserve">whether this occurs </w:t>
      </w:r>
      <w:r w:rsidRPr="00236275">
        <w:rPr>
          <w:rFonts w:asciiTheme="majorHAnsi" w:hAnsiTheme="majorHAnsi"/>
          <w:highlight w:val="yellow"/>
          <w:u w:val="single"/>
          <w:shd w:val="clear" w:color="auto" w:fill="FFFFFF"/>
        </w:rPr>
        <w:t xml:space="preserve">by </w:t>
      </w:r>
      <w:r w:rsidRPr="001F7148">
        <w:rPr>
          <w:rFonts w:asciiTheme="majorHAnsi" w:hAnsiTheme="majorHAnsi"/>
          <w:u w:val="single"/>
          <w:shd w:val="clear" w:color="auto" w:fill="FFFFFF"/>
        </w:rPr>
        <w:t>attempting to influence the state,</w:t>
      </w:r>
      <w:r w:rsidRPr="00236275">
        <w:rPr>
          <w:rFonts w:asciiTheme="majorHAnsi" w:hAnsiTheme="majorHAnsi"/>
          <w:highlight w:val="yellow"/>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236275">
        <w:rPr>
          <w:rFonts w:asciiTheme="majorHAnsi" w:hAnsiTheme="majorHAnsi"/>
          <w:highlight w:val="yellow"/>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078A9EC1" w14:textId="77777777" w:rsidR="00376C65" w:rsidRPr="00236275" w:rsidRDefault="00376C65" w:rsidP="00376C65">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236275">
        <w:rPr>
          <w:rFonts w:asciiTheme="majorHAnsi" w:hAnsiTheme="majorHAnsi"/>
          <w:b/>
          <w:bCs/>
          <w:highlight w:val="yellow"/>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236275">
        <w:rPr>
          <w:rFonts w:asciiTheme="majorHAnsi" w:hAnsiTheme="majorHAnsi"/>
          <w:b/>
          <w:bCs/>
          <w:highlight w:val="yellow"/>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desirable, and </w:t>
      </w:r>
      <w:r w:rsidRPr="00236275">
        <w:rPr>
          <w:rFonts w:asciiTheme="majorHAnsi" w:hAnsiTheme="majorHAnsi"/>
          <w:b/>
          <w:bCs/>
          <w:u w:val="single"/>
          <w:shd w:val="clear" w:color="auto" w:fill="FFFFFF"/>
        </w:rPr>
        <w:t>so</w:t>
      </w:r>
      <w:r w:rsidRPr="00236275">
        <w:rPr>
          <w:rFonts w:asciiTheme="majorHAnsi" w:hAnsiTheme="majorHAnsi"/>
          <w:b/>
          <w:bCs/>
          <w:highlight w:val="yellow"/>
          <w:u w:val="single"/>
          <w:shd w:val="clear" w:color="auto" w:fill="FFFFFF"/>
        </w:rPr>
        <w:t xml:space="preserve"> justifies anti-cap</w:t>
      </w:r>
      <w:r w:rsidRPr="001F7148">
        <w:rPr>
          <w:rFonts w:asciiTheme="majorHAnsi" w:hAnsiTheme="majorHAnsi"/>
          <w:b/>
          <w:bCs/>
          <w:u w:val="single"/>
          <w:shd w:val="clear" w:color="auto" w:fill="FFFFFF"/>
        </w:rPr>
        <w:t xml:space="preserve">italist </w:t>
      </w:r>
      <w:r w:rsidRPr="006D234D">
        <w:rPr>
          <w:rFonts w:asciiTheme="majorHAnsi" w:hAnsiTheme="majorHAnsi"/>
          <w:b/>
          <w:bCs/>
          <w:u w:val="single"/>
          <w:shd w:val="clear" w:color="auto" w:fill="FFFFFF"/>
        </w:rPr>
        <w:t>action</w:t>
      </w:r>
      <w:r w:rsidRPr="006D234D">
        <w:rPr>
          <w:rFonts w:asciiTheme="majorHAnsi" w:hAnsiTheme="majorHAnsi"/>
          <w:shd w:val="clear" w:color="auto" w:fill="FFFFFF"/>
        </w:rPr>
        <w:t xml:space="preserve">. In doing so, it argues that </w:t>
      </w:r>
      <w:r w:rsidRPr="006D234D">
        <w:rPr>
          <w:rFonts w:asciiTheme="majorHAnsi" w:hAnsiTheme="majorHAnsi"/>
          <w:u w:val="single"/>
          <w:shd w:val="clear" w:color="auto" w:fill="FFFFFF"/>
        </w:rPr>
        <w:t xml:space="preserve">capitalism is a product of social interaction between people, and that it is remade or resisted through our social action. This </w:t>
      </w:r>
      <w:r w:rsidRPr="006D234D">
        <w:rPr>
          <w:rFonts w:asciiTheme="majorHAnsi" w:hAnsiTheme="majorHAnsi"/>
          <w:u w:val="single"/>
          <w:shd w:val="clear" w:color="auto" w:fill="FFFFFF"/>
        </w:rPr>
        <w:softHyphen/>
        <w:t>emphasis on social constitution challenges common assertions about the inevitability of capitalist</w:t>
      </w:r>
      <w:r w:rsidRPr="001F7148">
        <w:rPr>
          <w:rFonts w:asciiTheme="majorHAnsi" w:hAnsiTheme="majorHAnsi"/>
          <w:u w:val="single"/>
          <w:shd w:val="clear" w:color="auto" w:fill="FFFFFF"/>
        </w:rPr>
        <w:t xml:space="preserve">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236275">
        <w:rPr>
          <w:rFonts w:asciiTheme="majorHAnsi" w:hAnsiTheme="majorHAnsi"/>
          <w:b/>
          <w:bCs/>
          <w:highlight w:val="yellow"/>
          <w:u w:val="single"/>
          <w:shd w:val="clear" w:color="auto" w:fill="FFFFFF"/>
        </w:rPr>
        <w:t>alt</w:t>
      </w:r>
      <w:r w:rsidRPr="001F7148">
        <w:rPr>
          <w:rFonts w:asciiTheme="majorHAnsi" w:hAnsiTheme="majorHAnsi"/>
          <w:b/>
          <w:bCs/>
          <w:u w:val="single"/>
          <w:shd w:val="clear" w:color="auto" w:fill="FFFFFF"/>
        </w:rPr>
        <w:t>ernative</w:t>
      </w:r>
      <w:r w:rsidRPr="00236275">
        <w:rPr>
          <w:rFonts w:asciiTheme="majorHAnsi" w:hAnsiTheme="majorHAnsi"/>
          <w:b/>
          <w:bCs/>
          <w:highlight w:val="yellow"/>
          <w:u w:val="single"/>
          <w:shd w:val="clear" w:color="auto" w:fill="FFFFFF"/>
        </w:rPr>
        <w:t xml:space="preserve">s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236275">
        <w:rPr>
          <w:rFonts w:asciiTheme="majorHAnsi" w:hAnsiTheme="majorHAnsi"/>
          <w:b/>
          <w:bCs/>
          <w:highlight w:val="yellow"/>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w:t>
      </w:r>
      <w:r w:rsidRPr="001F7148">
        <w:rPr>
          <w:rFonts w:asciiTheme="majorHAnsi" w:hAnsiTheme="majorHAnsi"/>
          <w:u w:val="single"/>
          <w:shd w:val="clear" w:color="auto" w:fill="FFFFFF"/>
        </w:rPr>
        <w:lastRenderedPageBreak/>
        <w:t xml:space="preserve">political means, and argues that </w:t>
      </w:r>
      <w:r w:rsidRPr="00236275">
        <w:rPr>
          <w:rFonts w:asciiTheme="majorHAnsi" w:hAnsiTheme="majorHAnsi"/>
          <w:highlight w:val="yellow"/>
          <w:u w:val="single"/>
          <w:shd w:val="clear" w:color="auto" w:fill="FFFFFF"/>
        </w:rPr>
        <w:t>anticapitalist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6BF90117" w14:textId="77777777" w:rsidR="00376C65" w:rsidRPr="00236275" w:rsidRDefault="00376C65" w:rsidP="00376C65">
      <w:pPr>
        <w:rPr>
          <w:rFonts w:asciiTheme="majorHAnsi" w:hAnsiTheme="majorHAnsi"/>
          <w:sz w:val="18"/>
          <w:szCs w:val="18"/>
          <w:shd w:val="clear" w:color="auto" w:fill="FFFFFF"/>
        </w:rPr>
      </w:pPr>
      <w:r w:rsidRPr="00236275">
        <w:rPr>
          <w:rFonts w:asciiTheme="majorHAnsi" w:hAnsiTheme="majorHAnsi"/>
          <w:u w:val="single"/>
          <w:shd w:val="clear" w:color="auto" w:fill="FFFFFF"/>
        </w:rPr>
        <w:t>The arguments of the book therefore fit with a long tradition of anti-capitalist resistance</w:t>
      </w:r>
      <w:r w:rsidRPr="00236275">
        <w:rPr>
          <w:rFonts w:asciiTheme="majorHAnsi" w:hAnsiTheme="majorHAnsi"/>
          <w:shd w:val="clear" w:color="auto" w:fill="FFFFFF"/>
        </w:rPr>
        <w:t xml:space="preserve">. </w:t>
      </w:r>
      <w:r w:rsidRPr="00236275">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236275">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4AABCB49" w14:textId="77777777" w:rsidR="00376C65" w:rsidRDefault="00376C65" w:rsidP="00376C65">
      <w:pPr>
        <w:rPr>
          <w:rFonts w:asciiTheme="majorHAnsi" w:hAnsiTheme="majorHAnsi"/>
          <w:u w:val="single"/>
          <w:shd w:val="clear" w:color="auto" w:fill="FFFFFF"/>
        </w:rPr>
      </w:pPr>
      <w:r w:rsidRPr="00236275">
        <w:rPr>
          <w:rFonts w:asciiTheme="majorHAnsi" w:hAnsiTheme="majorHAnsi"/>
          <w:sz w:val="18"/>
          <w:szCs w:val="18"/>
          <w:shd w:val="clear" w:color="auto" w:fill="FFFFFF"/>
        </w:rPr>
        <w:t>Luc Boltanski (2002: 6) also highlights the diversity of the 1968 movement by distinguishing between its social and artistic critiques, where the former focused on inequality and poverty stemming from capitalism, and the latter on liberation, individual autonomy and authenticity. Michael Löwy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236275">
        <w:rPr>
          <w:rFonts w:asciiTheme="majorHAnsi" w:hAnsiTheme="majorHAnsi"/>
          <w:shd w:val="clear" w:color="auto" w:fill="FFFFFF"/>
        </w:rPr>
        <w:t xml:space="preserve">. Therefore, </w:t>
      </w:r>
      <w:r w:rsidRPr="00236275">
        <w:rPr>
          <w:rFonts w:asciiTheme="majorHAnsi" w:hAnsiTheme="majorHAnsi"/>
          <w:u w:val="single"/>
          <w:shd w:val="clear" w:color="auto" w:fill="FFFFFF"/>
        </w:rPr>
        <w:t xml:space="preserve">the significance of 1968 can be seen not just across space, but also as a reflection of long-established traditions of resistance to prevailing social, political and economic forms or organization. On such readings, </w:t>
      </w:r>
      <w:r w:rsidRPr="00236275">
        <w:rPr>
          <w:rFonts w:asciiTheme="majorHAnsi" w:hAnsiTheme="majorHAnsi"/>
          <w:highlight w:val="yellow"/>
          <w:u w:val="single"/>
          <w:shd w:val="clear" w:color="auto" w:fill="FFFFFF"/>
        </w:rPr>
        <w:t xml:space="preserve">the events of 1968 can be interpreted as a demonstration of long-standing anti-capitalist feeling that rested on a critique of the world </w:t>
      </w:r>
      <w:r w:rsidRPr="001F7148">
        <w:rPr>
          <w:rFonts w:asciiTheme="majorHAnsi" w:hAnsiTheme="majorHAnsi"/>
          <w:u w:val="single"/>
          <w:shd w:val="clear" w:color="auto" w:fill="FFFFFF"/>
        </w:rPr>
        <w:t>we live in and the injustices it creates, and in turn motivated action in order to try to address them.</w:t>
      </w:r>
      <w:r w:rsidRPr="00236275">
        <w:rPr>
          <w:rFonts w:asciiTheme="majorHAnsi" w:hAnsiTheme="majorHAnsi"/>
          <w:u w:val="single"/>
          <w:shd w:val="clear" w:color="auto" w:fill="FFFFFF"/>
        </w:rPr>
        <w:t xml:space="preserve"> </w:t>
      </w:r>
    </w:p>
    <w:p w14:paraId="3BA29A25" w14:textId="77777777" w:rsidR="00376C65" w:rsidRPr="00236275" w:rsidRDefault="00376C65" w:rsidP="00376C65">
      <w:pPr>
        <w:pStyle w:val="Heading4"/>
        <w:rPr>
          <w:shd w:val="clear" w:color="auto" w:fill="FFFFFF"/>
        </w:rPr>
      </w:pPr>
      <w:r>
        <w:rPr>
          <w:shd w:val="clear" w:color="auto" w:fill="FFFFFF"/>
        </w:rPr>
        <w:t>Evaluate the epistemological assumptions of the 1ac prior to its consequences – anything else allows for the proliferation of hypothetical scenarios without an analysis of the underlying broader causes of what informs our decision making</w:t>
      </w:r>
    </w:p>
    <w:p w14:paraId="6800431F" w14:textId="77777777" w:rsidR="00376C65" w:rsidRDefault="00376C65" w:rsidP="00376C65">
      <w:pPr>
        <w:pStyle w:val="Heading2"/>
      </w:pPr>
      <w:r>
        <w:lastRenderedPageBreak/>
        <w:t>4</w:t>
      </w:r>
    </w:p>
    <w:p w14:paraId="6D1BF99D" w14:textId="77777777" w:rsidR="00376C65" w:rsidRPr="00BB4D96" w:rsidRDefault="00376C65" w:rsidP="00376C65">
      <w:pPr>
        <w:pStyle w:val="Heading3"/>
      </w:pPr>
      <w:r>
        <w:lastRenderedPageBreak/>
        <w:t>1nc – cp</w:t>
      </w:r>
    </w:p>
    <w:p w14:paraId="6543F7D1" w14:textId="77777777" w:rsidR="00376C65" w:rsidRDefault="00376C65" w:rsidP="00376C65">
      <w:pPr>
        <w:pStyle w:val="Heading4"/>
      </w:pPr>
      <w:r>
        <w:t>CP: France, Germany, Sweden, and Italy should:</w:t>
      </w:r>
    </w:p>
    <w:p w14:paraId="7B86E975" w14:textId="77777777" w:rsidR="00376C65" w:rsidRDefault="00376C65" w:rsidP="00376C65">
      <w:pPr>
        <w:pStyle w:val="ListParagraph"/>
        <w:numPr>
          <w:ilvl w:val="0"/>
          <w:numId w:val="12"/>
        </w:numPr>
      </w:pPr>
      <w:r>
        <w:t>substantially increase COVID vaccine production to meet the global demand</w:t>
      </w:r>
    </w:p>
    <w:p w14:paraId="01B73A39" w14:textId="77777777" w:rsidR="00376C65" w:rsidRDefault="00376C65" w:rsidP="00376C65">
      <w:pPr>
        <w:pStyle w:val="ListParagraph"/>
        <w:numPr>
          <w:ilvl w:val="0"/>
          <w:numId w:val="12"/>
        </w:numPr>
      </w:pPr>
      <w:r>
        <w:t xml:space="preserve">sign bilateral intellectual property licensing contracts with low and middle-income countries to share vaccines </w:t>
      </w:r>
    </w:p>
    <w:p w14:paraId="6D4154FA" w14:textId="77777777" w:rsidR="00376C65" w:rsidRPr="00CF4C3A" w:rsidRDefault="00376C65" w:rsidP="00376C65">
      <w:pPr>
        <w:pStyle w:val="ListParagraph"/>
        <w:numPr>
          <w:ilvl w:val="0"/>
          <w:numId w:val="12"/>
        </w:numPr>
      </w:pPr>
      <w:r>
        <w:t xml:space="preserve">donate all necessary vaccines at no cost to low and middle-income nations unable to license intellectual property rights </w:t>
      </w:r>
    </w:p>
    <w:p w14:paraId="7E65E478" w14:textId="77777777" w:rsidR="00376C65" w:rsidRPr="00822446" w:rsidRDefault="00376C65" w:rsidP="00376C65">
      <w:pPr>
        <w:pStyle w:val="Heading4"/>
      </w:pPr>
      <w:r>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25FAC4DC" w14:textId="77777777" w:rsidR="00376C65" w:rsidRPr="00822446" w:rsidRDefault="00376C65" w:rsidP="00376C65">
      <w:r w:rsidRPr="00827C7B">
        <w:rPr>
          <w:rStyle w:val="Style13ptBold"/>
        </w:rPr>
        <w:t>Okutsu &amp; Sharma 21</w:t>
      </w:r>
      <w:r>
        <w:t xml:space="preserve"> [Akane,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205EE9BD" w14:textId="77777777" w:rsidR="00376C65" w:rsidRDefault="00376C65" w:rsidP="00376C65">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7439CBE0" w14:textId="77777777" w:rsidR="00376C65" w:rsidRPr="007A1D9F" w:rsidRDefault="00376C65" w:rsidP="00376C65">
      <w:pPr>
        <w:rPr>
          <w:rStyle w:val="StyleUnderline"/>
        </w:rPr>
      </w:pPr>
      <w:r w:rsidRPr="00557BCD">
        <w:rPr>
          <w:rStyle w:val="StyleUnderline"/>
        </w:rPr>
        <w:t>Pfizer and Moderna have produced what are called messenger RNA vaccines</w:t>
      </w:r>
      <w:r>
        <w:t xml:space="preserve">, </w:t>
      </w:r>
      <w:r w:rsidRPr="00557BCD">
        <w:rPr>
          <w:rStyle w:val="StyleUnderline"/>
        </w:rPr>
        <w:t>a new technology that does not contain live vi</w:t>
      </w:r>
      <w:r w:rsidRPr="007A1D9F">
        <w:rPr>
          <w:rStyle w:val="StyleUnderline"/>
        </w:rPr>
        <w:t>rus and instead instructs</w:t>
      </w:r>
      <w:r w:rsidRPr="007A1D9F">
        <w:t xml:space="preserve"> </w:t>
      </w:r>
      <w:r w:rsidRPr="007A1D9F">
        <w:rPr>
          <w:rStyle w:val="StyleUnderline"/>
        </w:rPr>
        <w:t>cells to produce a protein found</w:t>
      </w:r>
      <w:r w:rsidRPr="007A1D9F">
        <w:t xml:space="preserve"> in the coronavirus, </w:t>
      </w:r>
      <w:r w:rsidRPr="007A1D9F">
        <w:rPr>
          <w:rStyle w:val="StyleUnderline"/>
        </w:rPr>
        <w:t>creating immun</w:t>
      </w:r>
      <w:r w:rsidRPr="007A1D9F">
        <w:t xml:space="preserve">ity. </w:t>
      </w:r>
      <w:r w:rsidRPr="007A1D9F">
        <w:rPr>
          <w:rStyle w:val="StyleUnderline"/>
        </w:rPr>
        <w:t>China's vaccine producers</w:t>
      </w:r>
      <w:r w:rsidRPr="007A1D9F">
        <w:t>, meanwhile</w:t>
      </w:r>
      <w:r w:rsidRPr="007A1D9F">
        <w:rPr>
          <w:rStyle w:val="StyleUnderline"/>
        </w:rPr>
        <w:t xml:space="preserve">, have relied on </w:t>
      </w:r>
      <w:r w:rsidRPr="007A1D9F">
        <w:rPr>
          <w:rStyle w:val="Emphasis"/>
        </w:rPr>
        <w:t>conventional methods</w:t>
      </w:r>
      <w:r w:rsidRPr="007A1D9F">
        <w:rPr>
          <w:rStyle w:val="StyleUnderline"/>
        </w:rPr>
        <w:t xml:space="preserve"> using weakened virus.</w:t>
      </w:r>
    </w:p>
    <w:p w14:paraId="684F56DF" w14:textId="77777777" w:rsidR="00376C65" w:rsidRPr="000E3216" w:rsidRDefault="00376C65" w:rsidP="00376C65">
      <w:pPr>
        <w:rPr>
          <w:rStyle w:val="StyleUnderline"/>
        </w:rPr>
      </w:pPr>
      <w:r w:rsidRPr="007A1D9F">
        <w:t>The Pharmaceutical Research</w:t>
      </w:r>
      <w:r>
        <w:t xml:space="preserve">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46C484A6" w14:textId="77777777" w:rsidR="00376C65" w:rsidRDefault="00376C65" w:rsidP="00376C65">
      <w:r>
        <w:t>But some say the waiver would not be an automatic win for China.</w:t>
      </w:r>
    </w:p>
    <w:p w14:paraId="7C21B3C3" w14:textId="77777777" w:rsidR="00376C65" w:rsidRDefault="00376C65" w:rsidP="00376C65">
      <w:r>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.S." including China, said Banri Ito, professor at Japan's Aoyama Gakuin University.</w:t>
      </w:r>
    </w:p>
    <w:p w14:paraId="33FA296A" w14:textId="77777777" w:rsidR="00376C65" w:rsidRDefault="00376C65" w:rsidP="00376C65">
      <w:r>
        <w:t>The stock market seems to agree. Chinese vaccine makers including CanSino Biologics and Shanghai Fosun Pharmaceutical Group fell after the U.S. announcement, just like the shares of Pfizer and Moderna.</w:t>
      </w:r>
    </w:p>
    <w:p w14:paraId="1F139ECD" w14:textId="77777777" w:rsidR="00376C65" w:rsidRDefault="00376C65" w:rsidP="00376C65">
      <w:r>
        <w:t>China's state media has been lukewarm toward the U.S. move, calling it a "political tactic."</w:t>
      </w:r>
    </w:p>
    <w:p w14:paraId="4EBFE966" w14:textId="77777777" w:rsidR="00376C65" w:rsidRDefault="00376C65" w:rsidP="00376C65">
      <w:r w:rsidRPr="000E3216">
        <w:rPr>
          <w:rStyle w:val="StyleUnderline"/>
        </w:rPr>
        <w:t>How would it affect the pharmaceutical industry over the long term</w:t>
      </w:r>
      <w:r>
        <w:t>?</w:t>
      </w:r>
    </w:p>
    <w:p w14:paraId="3369E079" w14:textId="77777777" w:rsidR="00376C65" w:rsidRPr="000E3216" w:rsidRDefault="00376C65" w:rsidP="00376C65">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7FD54371" w14:textId="77777777" w:rsidR="00376C65" w:rsidRPr="00240250" w:rsidRDefault="00376C65" w:rsidP="00376C65">
      <w:pPr>
        <w:rPr>
          <w:rStyle w:val="StyleUnderline"/>
        </w:rPr>
      </w:pPr>
      <w:r w:rsidRPr="00A3199D">
        <w:rPr>
          <w:rStyle w:val="StyleUnderline"/>
          <w:highlight w:val="cyan"/>
        </w:rPr>
        <w:lastRenderedPageBreak/>
        <w:t>Pharma</w:t>
      </w:r>
      <w:r w:rsidRPr="000E3216">
        <w:rPr>
          <w:rStyle w:val="StyleUnderline"/>
        </w:rPr>
        <w:t>ceutical</w:t>
      </w:r>
      <w:r>
        <w:t xml:space="preserve"> research </w:t>
      </w:r>
      <w:r w:rsidRPr="000E3216">
        <w:rPr>
          <w:rStyle w:val="StyleUnderline"/>
        </w:rPr>
        <w:t xml:space="preserve">has a low success rate and </w:t>
      </w:r>
      <w:r w:rsidRPr="00A3199D">
        <w:rPr>
          <w:rStyle w:val="StyleUnderline"/>
          <w:highlight w:val="cyan"/>
        </w:rPr>
        <w:t xml:space="preserve">requires </w:t>
      </w:r>
      <w:r w:rsidRPr="00A3199D">
        <w:rPr>
          <w:rStyle w:val="Emphasis"/>
          <w:highlight w:val="cyan"/>
        </w:rPr>
        <w:t>enormous sums of money</w:t>
      </w:r>
      <w:r>
        <w:t xml:space="preserve">. </w:t>
      </w:r>
      <w:r w:rsidRPr="00A3199D">
        <w:rPr>
          <w:rStyle w:val="StyleUnderline"/>
          <w:highlight w:val="cyan"/>
        </w:rPr>
        <w:t>Without</w:t>
      </w:r>
      <w:r>
        <w:t xml:space="preserve"> the </w:t>
      </w:r>
      <w:r w:rsidRPr="00A3199D">
        <w:rPr>
          <w:rStyle w:val="Emphasis"/>
          <w:highlight w:val="cyan"/>
        </w:rPr>
        <w:t xml:space="preserve">profits </w:t>
      </w:r>
      <w:r w:rsidRPr="00A3199D">
        <w:rPr>
          <w:rStyle w:val="Emphasis"/>
        </w:rPr>
        <w:t>generated</w:t>
      </w:r>
      <w:r w:rsidRPr="000E3216">
        <w:rPr>
          <w:rStyle w:val="Emphasis"/>
        </w:rPr>
        <w:t xml:space="preserve"> </w:t>
      </w:r>
      <w:r w:rsidRPr="00A3199D">
        <w:rPr>
          <w:rStyle w:val="Emphasis"/>
          <w:highlight w:val="cyan"/>
        </w:rPr>
        <w:t>from i</w:t>
      </w:r>
      <w:r w:rsidRPr="000E3216">
        <w:rPr>
          <w:rStyle w:val="Emphasis"/>
        </w:rPr>
        <w:t xml:space="preserve">ntellectual </w:t>
      </w:r>
      <w:r w:rsidRPr="00A3199D">
        <w:rPr>
          <w:rStyle w:val="Emphasis"/>
          <w:highlight w:val="cyan"/>
        </w:rPr>
        <w:t>p</w:t>
      </w:r>
      <w:r w:rsidRPr="000E3216">
        <w:rPr>
          <w:rStyle w:val="Emphasis"/>
        </w:rPr>
        <w:t>roperty</w:t>
      </w:r>
      <w:r w:rsidRPr="000E3216">
        <w:rPr>
          <w:rStyle w:val="StyleUnderline"/>
        </w:rPr>
        <w:t xml:space="preserve"> rights, "</w:t>
      </w:r>
      <w:r w:rsidRPr="00A3199D">
        <w:rPr>
          <w:rStyle w:val="Emphasis"/>
          <w:highlight w:val="cyan"/>
        </w:rPr>
        <w:t>there would be no new drugs</w:t>
      </w:r>
      <w:r>
        <w:t xml:space="preserve">," </w:t>
      </w:r>
      <w:r w:rsidRPr="000E3216">
        <w:rPr>
          <w:rStyle w:val="StyleUnderline"/>
        </w:rPr>
        <w:t>as companies would have no hope of recouping their investments, a JPMA spokesperson said.</w:t>
      </w:r>
    </w:p>
    <w:p w14:paraId="33893CD0" w14:textId="77777777" w:rsidR="00376C65" w:rsidRPr="00EC1825" w:rsidRDefault="00376C65" w:rsidP="00376C65">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32EECDA8" w14:textId="77777777" w:rsidR="00376C65" w:rsidRPr="00783D85" w:rsidRDefault="00376C65" w:rsidP="00376C65">
      <w:r w:rsidRPr="00EC1825">
        <w:rPr>
          <w:rStyle w:val="Style13ptBold"/>
        </w:rPr>
        <w:t>Ezell 20</w:t>
      </w:r>
      <w:r>
        <w:t xml:space="preserve"> [Stephen Ezell, Director of Global Innovation Policy at the Information Technology and Innovation Foundation (ITIF). "Ensuring U.S. Biopharmaceutical Competitiveness." 7/16/20. https://itif.org/publications/2020/07/16/ensuring-us-biopharmaceutical-competitiveness]</w:t>
      </w:r>
    </w:p>
    <w:p w14:paraId="0E54748F" w14:textId="77777777" w:rsidR="00376C65" w:rsidRDefault="00376C65" w:rsidP="00376C65">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59085336" w14:textId="77777777" w:rsidR="00376C65" w:rsidRDefault="00376C65" w:rsidP="00376C65">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2F6D207A" w14:textId="77777777" w:rsidR="00376C65" w:rsidRPr="007A1D9F" w:rsidRDefault="00376C65" w:rsidP="00376C65">
      <w:r>
        <w:t xml:space="preserve">But </w:t>
      </w:r>
      <w:r w:rsidRPr="00EC1825">
        <w:rPr>
          <w:rStyle w:val="StyleUnderline"/>
        </w:rPr>
        <w:t>if the story of the past decline, and ev</w:t>
      </w:r>
      <w:r w:rsidRPr="007A1D9F">
        <w:rPr>
          <w:rStyle w:val="StyleUnderline"/>
        </w:rPr>
        <w:t xml:space="preserve">en loss, of other critical U.S. industries provides any guide, loss of U.S. production will ultimately lead to the loss of </w:t>
      </w:r>
      <w:r w:rsidRPr="007A1D9F">
        <w:rPr>
          <w:rStyle w:val="Emphasis"/>
        </w:rPr>
        <w:t>innovation</w:t>
      </w:r>
      <w:r w:rsidRPr="007A1D9F">
        <w:rPr>
          <w:rStyle w:val="StyleUnderline"/>
        </w:rPr>
        <w:t xml:space="preserve"> capabilities as well</w:t>
      </w:r>
      <w:r w:rsidRPr="007A1D9F">
        <w:t xml:space="preserve">. It is not enough for the United States to lead in drug development, it must also at least hold its own in drug production. This is especially true given the coming challenge from </w:t>
      </w:r>
      <w:r w:rsidRPr="007A1D9F">
        <w:rPr>
          <w:rStyle w:val="StyleUnderline"/>
        </w:rPr>
        <w:t>China</w:t>
      </w:r>
      <w:r w:rsidRPr="007A1D9F">
        <w:t xml:space="preserve">, which </w:t>
      </w:r>
      <w:r w:rsidRPr="007A1D9F">
        <w:rPr>
          <w:rStyle w:val="StyleUnderline"/>
        </w:rPr>
        <w:t>intends to dominate the global drug industry, at all phases, from innovation to production to marketing</w:t>
      </w:r>
      <w:r w:rsidRPr="007A1D9F">
        <w:t>.</w:t>
      </w:r>
    </w:p>
    <w:p w14:paraId="0883A457" w14:textId="77777777" w:rsidR="00376C65" w:rsidRDefault="00376C65" w:rsidP="00376C65">
      <w:r w:rsidRPr="007A1D9F">
        <w:rPr>
          <w:rStyle w:val="StyleUnderline"/>
        </w:rPr>
        <w:t>Now is not the time for</w:t>
      </w:r>
      <w:r w:rsidRPr="007A1D9F">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7A1D9F">
        <w:rPr>
          <w:rStyle w:val="Emphasis"/>
        </w:rPr>
        <w:t>drug populism</w:t>
      </w:r>
      <w:r w:rsidRPr="007A1D9F">
        <w:rPr>
          <w:rStyle w:val="StyleUnderline"/>
        </w:rPr>
        <w:t>, a political</w:t>
      </w:r>
      <w:r w:rsidRPr="00EC1825">
        <w:rPr>
          <w:rStyle w:val="StyleUnderline"/>
        </w:rPr>
        <w:t xml:space="preserve"> movement that both sides of the aisle, but especially progressives, have unfortunately embraced</w:t>
      </w:r>
      <w:r>
        <w:t xml:space="preserve">. </w:t>
      </w:r>
      <w:r w:rsidRPr="00BB4D96">
        <w:rPr>
          <w:rStyle w:val="StyleUnderline"/>
        </w:rPr>
        <w:t xml:space="preserve">Drug populism and its accompanying policies of weaker IP protections and draconian drug price controls would likely result in cheaper drugs. But there should be no confusion that it will lead to a </w:t>
      </w:r>
      <w:r w:rsidRPr="00BB4D96">
        <w:rPr>
          <w:rStyle w:val="Emphasis"/>
        </w:rPr>
        <w:t>hollowing out</w:t>
      </w:r>
      <w:r w:rsidRPr="00BB4D96">
        <w:rPr>
          <w:rStyle w:val="StyleUnderline"/>
        </w:rPr>
        <w:t xml:space="preserve"> of U.S. capabilities, not just in production but also in innovation</w:t>
      </w:r>
      <w:r w:rsidRPr="00BB4D96">
        <w:t xml:space="preserve"> (</w:t>
      </w:r>
      <w:r w:rsidRPr="00BB4D96">
        <w:rPr>
          <w:rStyle w:val="StyleUnderline"/>
        </w:rPr>
        <w:t>and, not to mention, fewer new lifesaving drugs</w:t>
      </w:r>
      <w:r w:rsidRPr="00BB4D96">
        <w:t xml:space="preserve">). </w:t>
      </w:r>
      <w:r w:rsidRPr="00BB4D96">
        <w:rPr>
          <w:rStyle w:val="StyleUnderline"/>
        </w:rPr>
        <w:t xml:space="preserve">If the United States is serious about competitiveness </w:t>
      </w:r>
      <w:r w:rsidRPr="00BB4D96">
        <w:rPr>
          <w:rStyle w:val="Emphasis"/>
        </w:rPr>
        <w:t>overall</w:t>
      </w:r>
      <w:r w:rsidRPr="00BB4D96">
        <w:rPr>
          <w:rStyle w:val="StyleUnderline"/>
        </w:rPr>
        <w:t>, and competitiveness in the biopharma sector</w:t>
      </w:r>
      <w:r w:rsidRPr="00BB4D96">
        <w:t xml:space="preserve"> specifically, </w:t>
      </w:r>
      <w:r w:rsidRPr="00BB4D96">
        <w:rPr>
          <w:rStyle w:val="StyleUnderline"/>
        </w:rPr>
        <w:t>an industry that the United States still has strong capabilities in—unlike the telecom equipment or flat-panel display industries, to name just two—then it’s time for Washington to articulate and</w:t>
      </w:r>
      <w:r w:rsidRPr="00EC1825">
        <w:rPr>
          <w:rStyle w:val="StyleUnderline"/>
        </w:rPr>
        <w:t xml:space="preserve"> embrace a robust national biopharmaceutical competitiveness strategy</w:t>
      </w:r>
      <w:r>
        <w:t>.</w:t>
      </w:r>
    </w:p>
    <w:p w14:paraId="3D44640A" w14:textId="77777777" w:rsidR="00376C65" w:rsidRPr="004A5DD2" w:rsidRDefault="00376C65" w:rsidP="00376C65">
      <w:pPr>
        <w:pStyle w:val="Heading4"/>
        <w:rPr>
          <w:rFonts w:cs="Times New Roman"/>
        </w:rPr>
      </w:pPr>
      <w:r>
        <w:rPr>
          <w:rFonts w:cs="Times New Roman"/>
        </w:rPr>
        <w:lastRenderedPageBreak/>
        <w:t xml:space="preserve">Chinese tech leadership causes </w:t>
      </w:r>
      <w:r w:rsidRPr="00300723">
        <w:rPr>
          <w:rFonts w:cs="Times New Roman"/>
          <w:u w:val="single"/>
        </w:rPr>
        <w:t>nuke war</w:t>
      </w:r>
      <w:r>
        <w:rPr>
          <w:rFonts w:cs="Times New Roman"/>
        </w:rPr>
        <w:t xml:space="preserve"> </w:t>
      </w:r>
    </w:p>
    <w:p w14:paraId="03BEA396" w14:textId="77777777" w:rsidR="00376C65" w:rsidRPr="004A5DD2" w:rsidRDefault="00376C65" w:rsidP="00376C65">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43965DB3" w14:textId="77777777" w:rsidR="00376C65" w:rsidRPr="004A5DD2" w:rsidRDefault="00376C65" w:rsidP="00376C65">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7A957C4F" w14:textId="77777777" w:rsidR="00376C65" w:rsidRPr="0055794A" w:rsidRDefault="00376C65" w:rsidP="00376C65">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w:t>
      </w:r>
      <w:r w:rsidRPr="0055794A">
        <w:rPr>
          <w:rStyle w:val="StyleUnderline"/>
        </w:rPr>
        <w:t xml:space="preserve">power </w:t>
      </w:r>
      <w:r w:rsidRPr="0055794A">
        <w:rPr>
          <w:rStyle w:val="Emphasis"/>
        </w:rPr>
        <w:t>muddy understandings</w:t>
      </w:r>
      <w:r w:rsidRPr="0055794A">
        <w:rPr>
          <w:rStyle w:val="StyleUnderline"/>
        </w:rPr>
        <w:t xml:space="preserve"> of </w:t>
      </w:r>
      <w:r w:rsidRPr="0055794A">
        <w:rPr>
          <w:rStyle w:val="Emphasis"/>
        </w:rPr>
        <w:t>which states have the advantage</w:t>
      </w:r>
      <w:r w:rsidRPr="0055794A">
        <w:rPr>
          <w:rStyle w:val="StyleUnderline"/>
        </w:rPr>
        <w:t>.</w:t>
      </w:r>
    </w:p>
    <w:p w14:paraId="53CECC33" w14:textId="77777777" w:rsidR="00376C65" w:rsidRPr="0055794A" w:rsidRDefault="00376C65" w:rsidP="00376C65">
      <w:pPr>
        <w:rPr>
          <w:rStyle w:val="Emphasis"/>
        </w:rPr>
      </w:pPr>
      <w:r w:rsidRPr="0055794A">
        <w:t xml:space="preserve">You may see where this is going. </w:t>
      </w:r>
      <w:r w:rsidRPr="0055794A">
        <w:rPr>
          <w:rStyle w:val="StyleUnderline"/>
        </w:rPr>
        <w:t>New technologies threaten to create</w:t>
      </w:r>
      <w:r w:rsidRPr="0055794A">
        <w:t xml:space="preserve"> potentially </w:t>
      </w:r>
      <w:r w:rsidRPr="0055794A">
        <w:rPr>
          <w:rStyle w:val="Emphasis"/>
        </w:rPr>
        <w:t>destabilizing shifts</w:t>
      </w:r>
      <w:r w:rsidRPr="0055794A">
        <w:rPr>
          <w:rStyle w:val="StyleUnderline"/>
        </w:rPr>
        <w:t xml:space="preserve"> in the </w:t>
      </w:r>
      <w:r w:rsidRPr="0055794A">
        <w:rPr>
          <w:rStyle w:val="Emphasis"/>
        </w:rPr>
        <w:t>balance of power.</w:t>
      </w:r>
    </w:p>
    <w:p w14:paraId="3F7C90C7" w14:textId="77777777" w:rsidR="00376C65" w:rsidRPr="0055794A" w:rsidRDefault="00376C65" w:rsidP="00376C65">
      <w:r w:rsidRPr="0055794A">
        <w:t xml:space="preserve">For decades, </w:t>
      </w:r>
      <w:r w:rsidRPr="0055794A">
        <w:rPr>
          <w:rStyle w:val="StyleUnderline"/>
        </w:rPr>
        <w:t xml:space="preserve">stability in Europe and Asia has been </w:t>
      </w:r>
      <w:r w:rsidRPr="0055794A">
        <w:rPr>
          <w:rStyle w:val="Emphasis"/>
        </w:rPr>
        <w:t>supported</w:t>
      </w:r>
      <w:r w:rsidRPr="0055794A">
        <w:rPr>
          <w:rStyle w:val="StyleUnderline"/>
        </w:rPr>
        <w:t xml:space="preserve"> by </w:t>
      </w:r>
      <w:r w:rsidRPr="0055794A">
        <w:rPr>
          <w:rStyle w:val="Emphasis"/>
        </w:rPr>
        <w:t>US military power</w:t>
      </w:r>
      <w:r w:rsidRPr="0055794A">
        <w:t xml:space="preserve">. In recent years, however, </w:t>
      </w:r>
      <w:r w:rsidRPr="0055794A">
        <w:rPr>
          <w:rStyle w:val="StyleUnderline"/>
        </w:rPr>
        <w:t xml:space="preserve">the balance of power in Asia has begun to shift, as </w:t>
      </w:r>
      <w:r w:rsidRPr="0055794A">
        <w:rPr>
          <w:rStyle w:val="Emphasis"/>
        </w:rPr>
        <w:t>China</w:t>
      </w:r>
      <w:r w:rsidRPr="0055794A">
        <w:rPr>
          <w:rStyle w:val="StyleUnderline"/>
        </w:rPr>
        <w:t xml:space="preserve"> has </w:t>
      </w:r>
      <w:r w:rsidRPr="0055794A">
        <w:rPr>
          <w:rStyle w:val="Emphasis"/>
        </w:rPr>
        <w:t>increased its military capabilities</w:t>
      </w:r>
      <w:r w:rsidRPr="0055794A">
        <w:t xml:space="preserve">. </w:t>
      </w:r>
      <w:r w:rsidRPr="0055794A">
        <w:rPr>
          <w:rStyle w:val="StyleUnderline"/>
        </w:rPr>
        <w:t xml:space="preserve">Already, Beijing has become </w:t>
      </w:r>
      <w:r w:rsidRPr="0055794A">
        <w:rPr>
          <w:rStyle w:val="Emphasis"/>
        </w:rPr>
        <w:t>more assertive</w:t>
      </w:r>
      <w:r w:rsidRPr="0055794A">
        <w:rPr>
          <w:rStyle w:val="StyleUnderline"/>
        </w:rPr>
        <w:t xml:space="preserve"> in the region, claiming contested territory in the </w:t>
      </w:r>
      <w:r w:rsidRPr="0055794A">
        <w:rPr>
          <w:rStyle w:val="Emphasis"/>
        </w:rPr>
        <w:t>S</w:t>
      </w:r>
      <w:r w:rsidRPr="0055794A">
        <w:t xml:space="preserve">outh </w:t>
      </w:r>
      <w:r w:rsidRPr="0055794A">
        <w:rPr>
          <w:rStyle w:val="Emphasis"/>
        </w:rPr>
        <w:t>C</w:t>
      </w:r>
      <w:r w:rsidRPr="0055794A">
        <w:t xml:space="preserve">hina </w:t>
      </w:r>
      <w:r w:rsidRPr="0055794A">
        <w:rPr>
          <w:rStyle w:val="Emphasis"/>
        </w:rPr>
        <w:t>S</w:t>
      </w:r>
      <w:r w:rsidRPr="0055794A">
        <w:t>ea. And the results of Russia’s military modernization have been on full display in its ongoing intervention in Ukraine.</w:t>
      </w:r>
    </w:p>
    <w:p w14:paraId="28CAEA60" w14:textId="77777777" w:rsidR="00376C65" w:rsidRPr="004A5DD2" w:rsidRDefault="00376C65" w:rsidP="00376C65">
      <w:r w:rsidRPr="0055794A">
        <w:t xml:space="preserve">Moreover, </w:t>
      </w:r>
      <w:r w:rsidRPr="0055794A">
        <w:rPr>
          <w:rStyle w:val="StyleUnderline"/>
        </w:rPr>
        <w:t xml:space="preserve">China </w:t>
      </w:r>
      <w:r w:rsidRPr="0055794A">
        <w:rPr>
          <w:rStyle w:val="Emphasis"/>
        </w:rPr>
        <w:t>may have the lead</w:t>
      </w:r>
      <w:r w:rsidRPr="0055794A">
        <w:rPr>
          <w:rStyle w:val="StyleUnderline"/>
        </w:rPr>
        <w:t xml:space="preserve"> over the U</w:t>
      </w:r>
      <w:r w:rsidRPr="0055794A">
        <w:t xml:space="preserve">nited </w:t>
      </w:r>
      <w:r w:rsidRPr="0055794A">
        <w:rPr>
          <w:rStyle w:val="StyleUnderline"/>
        </w:rPr>
        <w:t>S</w:t>
      </w:r>
      <w:r w:rsidRPr="0055794A">
        <w:t xml:space="preserve">tates </w:t>
      </w:r>
      <w:r w:rsidRPr="0055794A">
        <w:rPr>
          <w:rStyle w:val="StyleUnderline"/>
        </w:rPr>
        <w:t xml:space="preserve">in </w:t>
      </w:r>
      <w:r w:rsidRPr="0055794A">
        <w:rPr>
          <w:rStyle w:val="Emphasis"/>
        </w:rPr>
        <w:t>emerging tech</w:t>
      </w:r>
      <w:r w:rsidRPr="0055794A">
        <w:rPr>
          <w:rStyle w:val="StyleUnderline"/>
        </w:rPr>
        <w:t xml:space="preserve">nologies that could be decisive for the future of </w:t>
      </w:r>
      <w:r w:rsidRPr="0055794A">
        <w:rPr>
          <w:rStyle w:val="Emphasis"/>
        </w:rPr>
        <w:t>military acquisitions</w:t>
      </w:r>
      <w:r w:rsidRPr="0055794A">
        <w:rPr>
          <w:rStyle w:val="StyleUnderline"/>
        </w:rPr>
        <w:t xml:space="preserve"> and </w:t>
      </w:r>
      <w:r w:rsidRPr="0055794A">
        <w:rPr>
          <w:rStyle w:val="Emphasis"/>
        </w:rPr>
        <w:t>warfare</w:t>
      </w:r>
      <w:r w:rsidRPr="0055794A">
        <w:rPr>
          <w:rStyle w:val="StyleUnderline"/>
        </w:rPr>
        <w:t xml:space="preserve">, including </w:t>
      </w:r>
      <w:r w:rsidRPr="0055794A">
        <w:rPr>
          <w:rStyle w:val="Emphasis"/>
        </w:rPr>
        <w:t>3D p</w:t>
      </w:r>
      <w:r w:rsidRPr="0055794A">
        <w:rPr>
          <w:rStyle w:val="StyleUnderline"/>
        </w:rPr>
        <w:t xml:space="preserve">rinting, </w:t>
      </w:r>
      <w:r w:rsidRPr="0055794A">
        <w:rPr>
          <w:rStyle w:val="Emphasis"/>
        </w:rPr>
        <w:t>hypersonic</w:t>
      </w:r>
      <w:r w:rsidRPr="0055794A">
        <w:t xml:space="preserve"> missile</w:t>
      </w:r>
      <w:r w:rsidRPr="0055794A">
        <w:rPr>
          <w:rStyle w:val="Emphasis"/>
        </w:rPr>
        <w:t>s</w:t>
      </w:r>
      <w:r w:rsidRPr="0055794A">
        <w:t xml:space="preserve">, </w:t>
      </w:r>
      <w:r w:rsidRPr="0055794A">
        <w:rPr>
          <w:rStyle w:val="Emphasis"/>
        </w:rPr>
        <w:t>quantum</w:t>
      </w:r>
      <w:r w:rsidRPr="0055794A">
        <w:t xml:space="preserve"> computing, </w:t>
      </w:r>
      <w:r w:rsidRPr="0055794A">
        <w:rPr>
          <w:rStyle w:val="Emphasis"/>
        </w:rPr>
        <w:t>5G</w:t>
      </w:r>
      <w:r w:rsidRPr="0055794A">
        <w:t xml:space="preserve"> wireless connectivity, </w:t>
      </w:r>
      <w:r w:rsidRPr="0055794A">
        <w:rPr>
          <w:rStyle w:val="StyleUnderline"/>
        </w:rPr>
        <w:t>and</w:t>
      </w:r>
      <w:r w:rsidRPr="0055794A">
        <w:t xml:space="preserve"> artificial intelligence (</w:t>
      </w:r>
      <w:r w:rsidRPr="0055794A">
        <w:rPr>
          <w:rStyle w:val="Emphasis"/>
        </w:rPr>
        <w:t>AI</w:t>
      </w:r>
      <w:r w:rsidRPr="0055794A">
        <w:t>). And Russian President Vladimir Putin is building new unmanned vehicles while ominously declaring, “Whoever leads in AI will rule the world.”</w:t>
      </w:r>
    </w:p>
    <w:p w14:paraId="0B8E34AD" w14:textId="77777777" w:rsidR="00376C65" w:rsidRPr="004A5DD2" w:rsidRDefault="00376C65" w:rsidP="00376C65">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6987957B" w14:textId="77777777" w:rsidR="00376C65" w:rsidRPr="00BB4D96" w:rsidRDefault="00376C65" w:rsidP="00376C65">
      <w:pPr>
        <w:rPr>
          <w:b/>
          <w:iCs/>
          <w:u w:val="single"/>
          <w:bdr w:val="single" w:sz="8" w:space="0" w:color="auto"/>
        </w:rPr>
      </w:pPr>
      <w:r w:rsidRPr="00BB4D96">
        <w:rPr>
          <w:rStyle w:val="StyleUnderline"/>
        </w:rPr>
        <w:t xml:space="preserve">If Beijing believes </w:t>
      </w:r>
      <w:r w:rsidRPr="00BB4D96">
        <w:rPr>
          <w:rStyle w:val="Emphasis"/>
        </w:rPr>
        <w:t>emerging technologies</w:t>
      </w:r>
      <w:r w:rsidRPr="00BB4D96">
        <w:rPr>
          <w:rStyle w:val="StyleUnderline"/>
        </w:rPr>
        <w:t xml:space="preserve"> provide it with a newfound, local military </w:t>
      </w:r>
      <w:r w:rsidRPr="00BB4D96">
        <w:rPr>
          <w:rStyle w:val="Emphasis"/>
        </w:rPr>
        <w:t>advantage</w:t>
      </w:r>
      <w:r w:rsidRPr="00BB4D96">
        <w:rPr>
          <w:rStyle w:val="StyleUnderline"/>
        </w:rPr>
        <w:t xml:space="preserve"> over the </w:t>
      </w:r>
      <w:r w:rsidRPr="00BB4D96">
        <w:rPr>
          <w:rStyle w:val="Emphasis"/>
        </w:rPr>
        <w:t>U</w:t>
      </w:r>
      <w:r w:rsidRPr="00BB4D96">
        <w:rPr>
          <w:rStyle w:val="StyleUnderline"/>
        </w:rPr>
        <w:t xml:space="preserve">nited </w:t>
      </w:r>
      <w:r w:rsidRPr="00BB4D96">
        <w:rPr>
          <w:rStyle w:val="Emphasis"/>
        </w:rPr>
        <w:t>S</w:t>
      </w:r>
      <w:r w:rsidRPr="00BB4D96">
        <w:rPr>
          <w:rStyle w:val="StyleUnderline"/>
        </w:rPr>
        <w:t>tates</w:t>
      </w:r>
      <w:r w:rsidRPr="00BB4D96">
        <w:t xml:space="preserve">, for example, </w:t>
      </w:r>
      <w:r w:rsidRPr="00BB4D96">
        <w:rPr>
          <w:rStyle w:val="StyleUnderline"/>
        </w:rPr>
        <w:t>it may be more willing</w:t>
      </w:r>
      <w:r w:rsidRPr="00BB4D96">
        <w:t xml:space="preserve"> than previously </w:t>
      </w:r>
      <w:r w:rsidRPr="00BB4D96">
        <w:rPr>
          <w:rStyle w:val="StyleUnderline"/>
        </w:rPr>
        <w:t xml:space="preserve">to </w:t>
      </w:r>
      <w:r w:rsidRPr="00BB4D96">
        <w:rPr>
          <w:rStyle w:val="Emphasis"/>
        </w:rPr>
        <w:t>initiate conflict over Taiwan</w:t>
      </w:r>
      <w:r w:rsidRPr="00BB4D96">
        <w:t xml:space="preserve">. And </w:t>
      </w:r>
      <w:r w:rsidRPr="00BB4D96">
        <w:rPr>
          <w:rStyle w:val="StyleUnderline"/>
        </w:rPr>
        <w:t xml:space="preserve">if Putin thinks </w:t>
      </w:r>
      <w:r w:rsidRPr="00BB4D96">
        <w:rPr>
          <w:rStyle w:val="Emphasis"/>
        </w:rPr>
        <w:t>new tech</w:t>
      </w:r>
      <w:r w:rsidRPr="00BB4D96">
        <w:rPr>
          <w:rStyle w:val="StyleUnderline"/>
        </w:rPr>
        <w:t xml:space="preserve"> has </w:t>
      </w:r>
      <w:r w:rsidRPr="00BB4D96">
        <w:rPr>
          <w:rStyle w:val="Emphasis"/>
        </w:rPr>
        <w:t>strengthened his hand</w:t>
      </w:r>
      <w:r w:rsidRPr="00BB4D96">
        <w:t xml:space="preserve">, </w:t>
      </w:r>
      <w:r w:rsidRPr="00BB4D96">
        <w:rPr>
          <w:rStyle w:val="StyleUnderline"/>
        </w:rPr>
        <w:t xml:space="preserve">he may be more tempted to launch a </w:t>
      </w:r>
      <w:r w:rsidRPr="00BB4D96">
        <w:rPr>
          <w:rStyle w:val="Emphasis"/>
        </w:rPr>
        <w:t>Ukraine-style invasion</w:t>
      </w:r>
      <w:r w:rsidRPr="00BB4D96">
        <w:rPr>
          <w:rStyle w:val="StyleUnderline"/>
        </w:rPr>
        <w:t xml:space="preserve"> of a </w:t>
      </w:r>
      <w:r w:rsidRPr="00BB4D96">
        <w:rPr>
          <w:rStyle w:val="Emphasis"/>
        </w:rPr>
        <w:t>NATO member.</w:t>
      </w:r>
    </w:p>
    <w:p w14:paraId="117E7836" w14:textId="77777777" w:rsidR="00376C65" w:rsidRPr="00BB4D96" w:rsidRDefault="00376C65" w:rsidP="00376C65">
      <w:r w:rsidRPr="00BB4D96">
        <w:rPr>
          <w:rStyle w:val="StyleUnderline"/>
        </w:rPr>
        <w:t xml:space="preserve">Either scenario could bring these nuclear powers into </w:t>
      </w:r>
      <w:r w:rsidRPr="00BB4D96">
        <w:rPr>
          <w:rStyle w:val="Emphasis"/>
        </w:rPr>
        <w:t>direct conflict</w:t>
      </w:r>
      <w:r w:rsidRPr="00BB4D96">
        <w:rPr>
          <w:rStyle w:val="StyleUnderline"/>
        </w:rPr>
        <w:t xml:space="preserve"> with the </w:t>
      </w:r>
      <w:r w:rsidRPr="00BB4D96">
        <w:rPr>
          <w:rStyle w:val="Emphasis"/>
        </w:rPr>
        <w:t>U</w:t>
      </w:r>
      <w:r w:rsidRPr="00BB4D96">
        <w:t xml:space="preserve">nited </w:t>
      </w:r>
      <w:r w:rsidRPr="00BB4D96">
        <w:rPr>
          <w:rStyle w:val="Emphasis"/>
        </w:rPr>
        <w:t>S</w:t>
      </w:r>
      <w:r w:rsidRPr="00BB4D96">
        <w:t xml:space="preserve">tates, </w:t>
      </w:r>
      <w:r w:rsidRPr="00BB4D96">
        <w:rPr>
          <w:rStyle w:val="StyleUnderline"/>
        </w:rPr>
        <w:t xml:space="preserve">and once </w:t>
      </w:r>
      <w:r w:rsidRPr="00BB4D96">
        <w:rPr>
          <w:rStyle w:val="Emphasis"/>
        </w:rPr>
        <w:t>nuclear armed states</w:t>
      </w:r>
      <w:r w:rsidRPr="00BB4D96">
        <w:rPr>
          <w:rStyle w:val="StyleUnderline"/>
        </w:rPr>
        <w:t xml:space="preserve"> are at </w:t>
      </w:r>
      <w:r w:rsidRPr="00BB4D96">
        <w:rPr>
          <w:rStyle w:val="Emphasis"/>
        </w:rPr>
        <w:t>war</w:t>
      </w:r>
      <w:r w:rsidRPr="00BB4D96">
        <w:rPr>
          <w:rStyle w:val="StyleUnderline"/>
        </w:rPr>
        <w:t xml:space="preserve">, there is an </w:t>
      </w:r>
      <w:r w:rsidRPr="00BB4D96">
        <w:rPr>
          <w:rStyle w:val="Emphasis"/>
        </w:rPr>
        <w:t>inherent risk of nuclear conflict</w:t>
      </w:r>
      <w:r w:rsidRPr="00BB4D96">
        <w:rPr>
          <w:rStyle w:val="StyleUnderline"/>
        </w:rPr>
        <w:t xml:space="preserve"> through </w:t>
      </w:r>
      <w:r w:rsidRPr="00BB4D96">
        <w:rPr>
          <w:rStyle w:val="Emphasis"/>
        </w:rPr>
        <w:lastRenderedPageBreak/>
        <w:t>limited nuclear war</w:t>
      </w:r>
      <w:r w:rsidRPr="00BB4D96">
        <w:rPr>
          <w:rStyle w:val="StyleUnderline"/>
        </w:rPr>
        <w:t xml:space="preserve"> strategies, nuclear </w:t>
      </w:r>
      <w:r w:rsidRPr="00BB4D96">
        <w:rPr>
          <w:rStyle w:val="Emphasis"/>
        </w:rPr>
        <w:t>brink</w:t>
      </w:r>
      <w:r w:rsidRPr="00BB4D96">
        <w:t>man</w:t>
      </w:r>
      <w:r w:rsidRPr="00BB4D96">
        <w:rPr>
          <w:rStyle w:val="Emphasis"/>
        </w:rPr>
        <w:t>ship</w:t>
      </w:r>
      <w:r w:rsidRPr="00BB4D96">
        <w:t xml:space="preserve">, </w:t>
      </w:r>
      <w:r w:rsidRPr="00BB4D96">
        <w:rPr>
          <w:rStyle w:val="StyleUnderline"/>
        </w:rPr>
        <w:t xml:space="preserve">or simple </w:t>
      </w:r>
      <w:r w:rsidRPr="00BB4D96">
        <w:rPr>
          <w:rStyle w:val="Emphasis"/>
        </w:rPr>
        <w:t>accident</w:t>
      </w:r>
      <w:r w:rsidRPr="00BB4D96">
        <w:rPr>
          <w:rStyle w:val="StyleUnderline"/>
        </w:rPr>
        <w:t xml:space="preserve"> or </w:t>
      </w:r>
      <w:r w:rsidRPr="00BB4D96">
        <w:rPr>
          <w:rStyle w:val="Emphasis"/>
        </w:rPr>
        <w:t>inadvertent escalation</w:t>
      </w:r>
      <w:r w:rsidRPr="00BB4D96">
        <w:t>.</w:t>
      </w:r>
    </w:p>
    <w:p w14:paraId="3BD67201" w14:textId="77777777" w:rsidR="00376C65" w:rsidRPr="0052242C" w:rsidRDefault="00376C65" w:rsidP="00376C65">
      <w:pPr>
        <w:rPr>
          <w:b/>
          <w:iCs/>
          <w:u w:val="single"/>
          <w:bdr w:val="single" w:sz="8" w:space="0" w:color="auto"/>
        </w:rPr>
      </w:pPr>
      <w:r w:rsidRPr="00BB4D96">
        <w:t>This framing of the problem leads to a different set of policy implications. The concern is not simply technologies that threaten to undermine nuclear second-strike capabilities directly, but, rather, any technologies that can result</w:t>
      </w:r>
      <w:r w:rsidRPr="004A5DD2">
        <w:t xml:space="preserve">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03C89C3F" w14:textId="77777777" w:rsidR="00376C65" w:rsidRDefault="00376C65" w:rsidP="00376C65">
      <w:pPr>
        <w:pStyle w:val="Heading2"/>
      </w:pPr>
      <w:r>
        <w:lastRenderedPageBreak/>
        <w:t>Case</w:t>
      </w:r>
    </w:p>
    <w:p w14:paraId="421ECCFE" w14:textId="77777777" w:rsidR="00376C65" w:rsidRDefault="00376C65" w:rsidP="00376C65">
      <w:pPr>
        <w:pStyle w:val="Heading3"/>
      </w:pPr>
      <w:r>
        <w:lastRenderedPageBreak/>
        <w:t>Uv</w:t>
      </w:r>
    </w:p>
    <w:p w14:paraId="32AAF747" w14:textId="77777777" w:rsidR="00376C65" w:rsidRPr="006C5704" w:rsidRDefault="00376C65" w:rsidP="00376C65">
      <w:pPr>
        <w:pStyle w:val="Heading4"/>
      </w:pPr>
      <w:r>
        <w:t>You get 1ar theory but its reasonability and not drop the debater -anything else allows the aff to infinitely contest any part of the 1nc and allows for the proliferation of theory args which destroys substantive engagement and clash – ow/s because education is the only terminal impact to debate that we can take out of round</w:t>
      </w:r>
    </w:p>
    <w:p w14:paraId="63DD31D0" w14:textId="77777777" w:rsidR="00376C65" w:rsidRDefault="00376C65" w:rsidP="00376C65">
      <w:pPr>
        <w:pStyle w:val="Heading3"/>
      </w:pPr>
      <w:r>
        <w:lastRenderedPageBreak/>
        <w:t>solvency</w:t>
      </w:r>
    </w:p>
    <w:p w14:paraId="37CCDC4B" w14:textId="77777777" w:rsidR="00376C65" w:rsidRDefault="00376C65" w:rsidP="00376C65">
      <w:pPr>
        <w:pStyle w:val="Heading4"/>
      </w:pPr>
      <w:r>
        <w:t>they don’t solve the vast majority of the aff – they are hyperspecific and none of their advantage is even about indigenous people so if they say that the link to anything is small you should be skeptical of their own solvency as well – so assign the vast majority of their offense near 0 risk</w:t>
      </w:r>
    </w:p>
    <w:p w14:paraId="492BFA05" w14:textId="77777777" w:rsidR="00376C65" w:rsidRDefault="00376C65" w:rsidP="00376C65"/>
    <w:p w14:paraId="37236450" w14:textId="77777777" w:rsidR="00376C65" w:rsidRDefault="00376C65" w:rsidP="00376C65">
      <w:pPr>
        <w:pStyle w:val="Heading4"/>
      </w:pPr>
      <w:r>
        <w:t>that also means you should reject the aff for their tokenizing of indigenous people – they solely include them on the backburner of the aff in order to preempt a reading of settler colonialism without any  context or justification</w:t>
      </w:r>
    </w:p>
    <w:p w14:paraId="63CC2A60" w14:textId="77777777" w:rsidR="00376C65" w:rsidRDefault="00376C65" w:rsidP="00376C65"/>
    <w:p w14:paraId="2A82927F" w14:textId="77777777" w:rsidR="00376C65" w:rsidRPr="007A1D9F" w:rsidRDefault="00376C65" w:rsidP="00376C65">
      <w:pPr>
        <w:pStyle w:val="Heading4"/>
      </w:pPr>
      <w:r>
        <w:t>antivaxers has no terminal  impact</w:t>
      </w:r>
    </w:p>
    <w:p w14:paraId="6E3AE202" w14:textId="77777777" w:rsidR="00376C65" w:rsidRDefault="00376C65" w:rsidP="00376C65">
      <w:pPr>
        <w:pStyle w:val="Heading3"/>
      </w:pPr>
      <w:r>
        <w:lastRenderedPageBreak/>
        <w:t>adv 1</w:t>
      </w:r>
    </w:p>
    <w:p w14:paraId="63FD58B1" w14:textId="77777777" w:rsidR="00376C65" w:rsidRDefault="00376C65" w:rsidP="00376C65">
      <w:pPr>
        <w:pStyle w:val="Heading4"/>
      </w:pPr>
      <w:r>
        <w:t>no terminal impact to this – 1ac read extinction ow/s for us so theres no reason why immorality has a huge terminal impact – that means that the risk of the da infinitely ow/s</w:t>
      </w:r>
    </w:p>
    <w:p w14:paraId="094062C9" w14:textId="77777777" w:rsidR="00376C65" w:rsidRDefault="00376C65" w:rsidP="00376C65"/>
    <w:p w14:paraId="061A5C64" w14:textId="77777777" w:rsidR="00376C65" w:rsidRDefault="00376C65" w:rsidP="00376C65">
      <w:pPr>
        <w:pStyle w:val="Heading3"/>
      </w:pPr>
      <w:r>
        <w:lastRenderedPageBreak/>
        <w:t>adv 2</w:t>
      </w:r>
    </w:p>
    <w:p w14:paraId="3C57119D" w14:textId="77777777" w:rsidR="00376C65" w:rsidRDefault="00376C65" w:rsidP="00376C65"/>
    <w:p w14:paraId="734B9118" w14:textId="77777777" w:rsidR="00376C65" w:rsidRDefault="00376C65" w:rsidP="00376C65">
      <w:pPr>
        <w:pStyle w:val="Heading4"/>
      </w:pPr>
      <w:r>
        <w:t xml:space="preserve">diseases scenario – </w:t>
      </w:r>
    </w:p>
    <w:p w14:paraId="350A367D" w14:textId="77777777" w:rsidR="00376C65" w:rsidRDefault="00376C65" w:rsidP="00376C65">
      <w:pPr>
        <w:pStyle w:val="Heading4"/>
        <w:spacing w:line="240" w:lineRule="auto"/>
        <w:rPr>
          <w:rFonts w:asciiTheme="minorHAnsi" w:hAnsiTheme="minorHAnsi" w:cstheme="minorHAnsi"/>
        </w:rPr>
      </w:pPr>
    </w:p>
    <w:p w14:paraId="63D91B1F" w14:textId="77777777" w:rsidR="00376C65" w:rsidRPr="006963A9" w:rsidRDefault="00376C65" w:rsidP="00376C65">
      <w:pPr>
        <w:pStyle w:val="Heading4"/>
        <w:spacing w:line="240" w:lineRule="auto"/>
        <w:rPr>
          <w:rFonts w:asciiTheme="minorHAnsi" w:hAnsiTheme="minorHAnsi" w:cstheme="minorHAnsi"/>
        </w:rPr>
      </w:pPr>
      <w:r w:rsidRPr="006963A9">
        <w:rPr>
          <w:rFonts w:asciiTheme="minorHAnsi" w:hAnsiTheme="minorHAnsi" w:cstheme="minorHAnsi"/>
        </w:rPr>
        <w:t>Literally zero inherency, Moderna already released COVID Vaccine IP</w:t>
      </w:r>
    </w:p>
    <w:p w14:paraId="1AF25991" w14:textId="77777777" w:rsidR="00376C65" w:rsidRPr="006963A9" w:rsidRDefault="00376C65" w:rsidP="00376C65">
      <w:pPr>
        <w:spacing w:line="240" w:lineRule="auto"/>
        <w:rPr>
          <w:rFonts w:asciiTheme="minorHAnsi" w:hAnsiTheme="minorHAnsi" w:cstheme="minorHAnsi"/>
        </w:rPr>
      </w:pPr>
      <w:r w:rsidRPr="006963A9">
        <w:rPr>
          <w:rFonts w:asciiTheme="minorHAnsi" w:hAnsiTheme="minorHAnsi" w:cstheme="minorHAnsi"/>
          <w:b/>
          <w:bCs/>
          <w:sz w:val="24"/>
        </w:rPr>
        <w:t>Moderna</w:t>
      </w:r>
      <w:r w:rsidRPr="006963A9">
        <w:rPr>
          <w:rFonts w:asciiTheme="minorHAnsi" w:hAnsiTheme="minorHAnsi" w:cstheme="minorHAnsi"/>
        </w:rPr>
        <w:t xml:space="preserve"> On, </w:t>
      </w:r>
      <w:r w:rsidRPr="006963A9">
        <w:rPr>
          <w:rFonts w:asciiTheme="minorHAnsi" w:hAnsiTheme="minorHAnsi" w:cstheme="minorHAnsi"/>
          <w:b/>
          <w:bCs/>
          <w:sz w:val="24"/>
        </w:rPr>
        <w:t>10-8-2020</w:t>
      </w:r>
      <w:r w:rsidRPr="006963A9">
        <w:rPr>
          <w:rFonts w:asciiTheme="minorHAnsi" w:hAnsiTheme="minorHAnsi" w:cstheme="minorHAnsi"/>
        </w:rPr>
        <w:t xml:space="preserve">, "Statement by Moderna on Intellectual Property Matters during the COVID-19 Pandemic," Moderna, Inc., </w:t>
      </w:r>
      <w:hyperlink r:id="rId16" w:history="1">
        <w:r w:rsidRPr="006963A9">
          <w:rPr>
            <w:rStyle w:val="Hyperlink"/>
            <w:rFonts w:asciiTheme="minorHAnsi" w:hAnsiTheme="minorHAnsi" w:cstheme="minorHAnsi"/>
          </w:rPr>
          <w:t>https://investors.modernatx.com/news-releases/news-release-details/statement-moderna-intellectual-property-matters-during-covid-19</w:t>
        </w:r>
      </w:hyperlink>
      <w:r w:rsidRPr="006963A9">
        <w:rPr>
          <w:rFonts w:asciiTheme="minorHAnsi" w:hAnsiTheme="minorHAnsi" w:cstheme="minorHAnsi"/>
        </w:rPr>
        <w:t xml:space="preserve"> </w:t>
      </w:r>
      <w:r w:rsidRPr="006963A9">
        <w:rPr>
          <w:rFonts w:asciiTheme="minorHAnsi" w:hAnsiTheme="minorHAnsi" w:cstheme="minorHAnsi"/>
          <w:i/>
          <w:iCs/>
        </w:rPr>
        <w:t>(Harker AM)</w:t>
      </w:r>
    </w:p>
    <w:p w14:paraId="5E62D954" w14:textId="77777777" w:rsidR="00376C65" w:rsidRPr="006963A9" w:rsidRDefault="00376C65" w:rsidP="00376C65">
      <w:pPr>
        <w:spacing w:line="240" w:lineRule="auto"/>
        <w:rPr>
          <w:rFonts w:asciiTheme="minorHAnsi" w:hAnsiTheme="minorHAnsi" w:cstheme="minorHAnsi"/>
          <w:sz w:val="16"/>
        </w:rPr>
      </w:pPr>
      <w:r w:rsidRPr="006963A9">
        <w:rPr>
          <w:rFonts w:asciiTheme="minorHAnsi" w:hAnsiTheme="minorHAnsi" w:cstheme="minorHAnsi"/>
          <w:sz w:val="16"/>
        </w:rPr>
        <w:t xml:space="preserve">Moderna is a pioneer in the development of messenger RNA (mRNA) vaccines and therapeutics. From its inception in 2010, Moderna saw the potential of this new class of medicines to make a significant difference in patients’ lives. With the support of our investors we have invested billions of dollars into research and development to make mRNA medicines a reality. One of the exciting discoveries advanced by Moderna was the combination of mRNA and lipid nanoparticles (LNPs) to make vaccines, and the demonstration of this potential in human clinical trials for eleven different infectious disease vaccines since 2015. Those discoveries and the expertise we developed have uniquely positioned Moderna to respond to the COVID-19 pandemic quickly. Information on our work toward a COVID-19 vaccine can be found here. As a company committed to innovation, </w:t>
      </w:r>
      <w:r w:rsidRPr="006963A9">
        <w:rPr>
          <w:rStyle w:val="StyleUnderline"/>
          <w:rFonts w:asciiTheme="minorHAnsi" w:hAnsiTheme="minorHAnsi" w:cstheme="minorHAnsi"/>
        </w:rPr>
        <w:t>Moderna recognizes that i</w:t>
      </w:r>
      <w:r w:rsidRPr="006963A9">
        <w:rPr>
          <w:rFonts w:asciiTheme="minorHAnsi" w:hAnsiTheme="minorHAnsi" w:cstheme="minorHAnsi"/>
          <w:sz w:val="16"/>
        </w:rPr>
        <w:t xml:space="preserve">ntellectual </w:t>
      </w:r>
      <w:r w:rsidRPr="006963A9">
        <w:rPr>
          <w:rStyle w:val="StyleUnderline"/>
          <w:rFonts w:asciiTheme="minorHAnsi" w:hAnsiTheme="minorHAnsi" w:cstheme="minorHAnsi"/>
        </w:rPr>
        <w:t>p</w:t>
      </w:r>
      <w:r w:rsidRPr="006963A9">
        <w:rPr>
          <w:rFonts w:asciiTheme="minorHAnsi" w:hAnsiTheme="minorHAnsi" w:cstheme="minorHAnsi"/>
          <w:sz w:val="16"/>
        </w:rPr>
        <w:t xml:space="preserve">roperty </w:t>
      </w:r>
      <w:r w:rsidRPr="006963A9">
        <w:rPr>
          <w:rStyle w:val="StyleUnderline"/>
          <w:rFonts w:asciiTheme="minorHAnsi" w:hAnsiTheme="minorHAnsi" w:cstheme="minorHAnsi"/>
        </w:rPr>
        <w:t>rights</w:t>
      </w:r>
      <w:r w:rsidRPr="006963A9">
        <w:rPr>
          <w:rFonts w:asciiTheme="minorHAnsi" w:hAnsiTheme="minorHAnsi" w:cstheme="minorHAnsi"/>
          <w:sz w:val="16"/>
        </w:rPr>
        <w:t xml:space="preserve"> play an important role in encouraging investment in research. Our portfolio of intellectual property is an important asset that will protect and enhance our ability to continue to invest in innovative medicines. A summary of our intellectual property can be found here. A selection of representative issued US patents relevant to our mRNA-1273 vaccine against COVID-19 is available here. Beyond Moderna’s vaccine, there are other COVID-19 vaccines in development that may use Moderna-patented technologies. </w:t>
      </w:r>
      <w:r w:rsidRPr="006963A9">
        <w:rPr>
          <w:rStyle w:val="StyleUnderline"/>
          <w:rFonts w:asciiTheme="minorHAnsi" w:hAnsiTheme="minorHAnsi" w:cstheme="minorHAnsi"/>
        </w:rPr>
        <w:t>We feel a special obligation under the current circumstances to use our resources to bring this pandemic to an end as quickly as possible. Accordingly</w:t>
      </w:r>
      <w:r w:rsidRPr="006963A9">
        <w:rPr>
          <w:rStyle w:val="StyleUnderline"/>
          <w:rFonts w:asciiTheme="minorHAnsi" w:hAnsiTheme="minorHAnsi" w:cstheme="minorHAnsi"/>
          <w:highlight w:val="yellow"/>
        </w:rPr>
        <w:t>, while the pandemic continues, Moderna will not enforce our COVID-19 related patents against those making vaccines intended to combat the pandemic</w:t>
      </w:r>
      <w:r w:rsidRPr="006963A9">
        <w:rPr>
          <w:rFonts w:asciiTheme="minorHAnsi" w:hAnsiTheme="minorHAnsi" w:cstheme="minorHAnsi"/>
          <w:sz w:val="16"/>
          <w:highlight w:val="yellow"/>
        </w:rPr>
        <w:t>.</w:t>
      </w:r>
      <w:r w:rsidRPr="006963A9">
        <w:rPr>
          <w:rFonts w:asciiTheme="minorHAnsi" w:hAnsiTheme="minorHAnsi" w:cstheme="minorHAnsi"/>
          <w:sz w:val="16"/>
        </w:rPr>
        <w:t xml:space="preserve"> Further, to eliminate any perceived IP barriers to vaccine development during the pandemic period</w:t>
      </w:r>
      <w:r w:rsidRPr="006963A9">
        <w:rPr>
          <w:rStyle w:val="StyleUnderline"/>
          <w:rFonts w:asciiTheme="minorHAnsi" w:hAnsiTheme="minorHAnsi" w:cstheme="minorHAnsi"/>
        </w:rPr>
        <w:t xml:space="preserve">, upon request </w:t>
      </w:r>
      <w:r w:rsidRPr="006963A9">
        <w:rPr>
          <w:rStyle w:val="Emphasis"/>
          <w:rFonts w:asciiTheme="minorHAnsi" w:hAnsiTheme="minorHAnsi" w:cstheme="minorHAnsi"/>
          <w:highlight w:val="yellow"/>
        </w:rPr>
        <w:t>we are</w:t>
      </w:r>
      <w:r w:rsidRPr="006963A9">
        <w:rPr>
          <w:rStyle w:val="StyleUnderline"/>
          <w:rFonts w:asciiTheme="minorHAnsi" w:hAnsiTheme="minorHAnsi" w:cstheme="minorHAnsi"/>
        </w:rPr>
        <w:t xml:space="preserve"> also </w:t>
      </w:r>
      <w:r w:rsidRPr="006963A9">
        <w:rPr>
          <w:rStyle w:val="StyleUnderline"/>
          <w:rFonts w:asciiTheme="minorHAnsi" w:hAnsiTheme="minorHAnsi" w:cstheme="minorHAnsi"/>
          <w:highlight w:val="yellow"/>
        </w:rPr>
        <w:t>willing to license our</w:t>
      </w:r>
      <w:r w:rsidRPr="006963A9">
        <w:rPr>
          <w:rStyle w:val="StyleUnderline"/>
          <w:rFonts w:asciiTheme="minorHAnsi" w:hAnsiTheme="minorHAnsi" w:cstheme="minorHAnsi"/>
        </w:rPr>
        <w:t xml:space="preserve"> </w:t>
      </w:r>
      <w:r w:rsidRPr="006963A9">
        <w:rPr>
          <w:rStyle w:val="Emphasis"/>
          <w:rFonts w:asciiTheme="minorHAnsi" w:hAnsiTheme="minorHAnsi" w:cstheme="minorHAnsi"/>
          <w:highlight w:val="yellow"/>
        </w:rPr>
        <w:t>i</w:t>
      </w:r>
      <w:r w:rsidRPr="006963A9">
        <w:rPr>
          <w:rStyle w:val="StyleUnderline"/>
          <w:rFonts w:asciiTheme="minorHAnsi" w:hAnsiTheme="minorHAnsi" w:cstheme="minorHAnsi"/>
        </w:rPr>
        <w:t xml:space="preserve">ntellectual </w:t>
      </w:r>
      <w:r w:rsidRPr="006963A9">
        <w:rPr>
          <w:rStyle w:val="Emphasis"/>
          <w:rFonts w:asciiTheme="minorHAnsi" w:hAnsiTheme="minorHAnsi" w:cstheme="minorHAnsi"/>
          <w:highlight w:val="yellow"/>
        </w:rPr>
        <w:t>p</w:t>
      </w:r>
      <w:r w:rsidRPr="006963A9">
        <w:rPr>
          <w:rStyle w:val="StyleUnderline"/>
          <w:rFonts w:asciiTheme="minorHAnsi" w:hAnsiTheme="minorHAnsi" w:cstheme="minorHAnsi"/>
        </w:rPr>
        <w:t xml:space="preserve">roperty </w:t>
      </w:r>
      <w:r w:rsidRPr="006963A9">
        <w:rPr>
          <w:rStyle w:val="StyleUnderline"/>
          <w:rFonts w:asciiTheme="minorHAnsi" w:hAnsiTheme="minorHAnsi" w:cstheme="minorHAnsi"/>
          <w:highlight w:val="yellow"/>
        </w:rPr>
        <w:t>for COVID-19 vaccines</w:t>
      </w:r>
      <w:r w:rsidRPr="006963A9">
        <w:rPr>
          <w:rStyle w:val="StyleUnderline"/>
          <w:rFonts w:asciiTheme="minorHAnsi" w:hAnsiTheme="minorHAnsi" w:cstheme="minorHAnsi"/>
        </w:rPr>
        <w:t xml:space="preserve"> to others for the </w:t>
      </w:r>
      <w:r w:rsidRPr="006963A9">
        <w:rPr>
          <w:rStyle w:val="StyleUnderline"/>
          <w:rFonts w:asciiTheme="minorHAnsi" w:hAnsiTheme="minorHAnsi" w:cstheme="minorHAnsi"/>
          <w:highlight w:val="yellow"/>
        </w:rPr>
        <w:t>post pandemic period</w:t>
      </w:r>
      <w:r w:rsidRPr="006963A9">
        <w:rPr>
          <w:rFonts w:asciiTheme="minorHAnsi" w:hAnsiTheme="minorHAnsi" w:cstheme="minorHAnsi"/>
          <w:sz w:val="16"/>
        </w:rPr>
        <w:t>. Moderna is proud that its mRNA technology is poised to be used to help end the current pandemic.</w:t>
      </w:r>
    </w:p>
    <w:p w14:paraId="11385A90" w14:textId="77777777" w:rsidR="00376C65" w:rsidRPr="006963A9" w:rsidRDefault="00376C65" w:rsidP="00376C65">
      <w:pPr>
        <w:pStyle w:val="Heading4"/>
        <w:spacing w:line="240" w:lineRule="auto"/>
        <w:rPr>
          <w:rFonts w:asciiTheme="minorHAnsi" w:hAnsiTheme="minorHAnsi" w:cstheme="minorHAnsi"/>
        </w:rPr>
      </w:pPr>
      <w:r w:rsidRPr="006963A9">
        <w:rPr>
          <w:rFonts w:asciiTheme="minorHAnsi" w:hAnsiTheme="minorHAnsi" w:cstheme="minorHAnsi"/>
        </w:rPr>
        <w:t>Pfizer doesn’t enforce it’s patents on vaccine production for LDCS</w:t>
      </w:r>
    </w:p>
    <w:p w14:paraId="39F70122" w14:textId="77777777" w:rsidR="00376C65" w:rsidRPr="006963A9" w:rsidRDefault="00376C65" w:rsidP="00376C65">
      <w:pPr>
        <w:tabs>
          <w:tab w:val="left" w:pos="1569"/>
        </w:tabs>
        <w:spacing w:line="240" w:lineRule="auto"/>
        <w:rPr>
          <w:rFonts w:asciiTheme="minorHAnsi" w:hAnsiTheme="minorHAnsi" w:cstheme="minorHAnsi"/>
        </w:rPr>
      </w:pPr>
      <w:r w:rsidRPr="006963A9">
        <w:rPr>
          <w:rFonts w:asciiTheme="minorHAnsi" w:hAnsiTheme="minorHAnsi" w:cstheme="minorHAnsi"/>
          <w:b/>
          <w:bCs/>
          <w:sz w:val="26"/>
          <w:szCs w:val="26"/>
        </w:rPr>
        <w:t>Pfizer 20</w:t>
      </w:r>
      <w:r w:rsidRPr="006963A9">
        <w:rPr>
          <w:rFonts w:asciiTheme="minorHAnsi" w:hAnsiTheme="minorHAnsi" w:cstheme="minorHAnsi"/>
        </w:rPr>
        <w:t xml:space="preserve"> –Pfizer, Patent Rights. Issued by Policy, Public Affairs and Corporate Communications, Pfizer Inc. May 2020/ </w:t>
      </w:r>
      <w:hyperlink r:id="rId17" w:history="1">
        <w:r w:rsidRPr="006963A9">
          <w:rPr>
            <w:rStyle w:val="Hyperlink"/>
            <w:rFonts w:asciiTheme="minorHAnsi" w:hAnsiTheme="minorHAnsi" w:cstheme="minorHAnsi"/>
          </w:rPr>
          <w:t>https://cdn.pfizer.com/pfizercom/Patent-Rights-Final-May2020.pdf</w:t>
        </w:r>
      </w:hyperlink>
      <w:r w:rsidRPr="006963A9">
        <w:rPr>
          <w:rFonts w:asciiTheme="minorHAnsi" w:hAnsiTheme="minorHAnsi" w:cstheme="minorHAnsi"/>
        </w:rPr>
        <w:t xml:space="preserve"> </w:t>
      </w:r>
      <w:r w:rsidRPr="006963A9">
        <w:rPr>
          <w:rFonts w:asciiTheme="minorHAnsi" w:hAnsiTheme="minorHAnsi" w:cstheme="minorHAnsi"/>
          <w:i/>
          <w:iCs/>
        </w:rPr>
        <w:t>(Harker KB)</w:t>
      </w:r>
    </w:p>
    <w:p w14:paraId="53F33F61" w14:textId="77777777" w:rsidR="00376C65" w:rsidRPr="006963A9" w:rsidRDefault="00376C65" w:rsidP="00376C65">
      <w:pPr>
        <w:spacing w:line="240" w:lineRule="auto"/>
        <w:rPr>
          <w:rFonts w:asciiTheme="minorHAnsi" w:hAnsiTheme="minorHAnsi" w:cstheme="minorHAnsi"/>
          <w:u w:val="single"/>
        </w:rPr>
      </w:pPr>
      <w:r w:rsidRPr="006963A9">
        <w:rPr>
          <w:rFonts w:asciiTheme="minorHAnsi" w:hAnsiTheme="minorHAnsi" w:cstheme="minorHAnsi"/>
        </w:rPr>
        <w:t xml:space="preserve">Pfizer is committed to improving patient health and well-being at every stage of life. Meaningful patent protection worldwide encourages medical progress and further investment in the discovery and development of newer and more effective medicines and vaccines that address unmet medical needs of patients. </w:t>
      </w:r>
      <w:r w:rsidRPr="006963A9">
        <w:rPr>
          <w:rFonts w:asciiTheme="minorHAnsi" w:hAnsiTheme="minorHAnsi" w:cstheme="minorHAnsi"/>
          <w:u w:val="single"/>
        </w:rPr>
        <w:t xml:space="preserve">Pfizer continuously reevaluates its patent filing strategy in all markets to ensure continued innovation and access to medicines for the benefit of patients. Enforcement of patent rights is driven by numerous factors particular to each case; however, </w:t>
      </w:r>
      <w:r w:rsidRPr="006963A9">
        <w:rPr>
          <w:rFonts w:asciiTheme="minorHAnsi" w:hAnsiTheme="minorHAnsi" w:cstheme="minorHAnsi"/>
          <w:highlight w:val="yellow"/>
          <w:u w:val="single"/>
        </w:rPr>
        <w:t>Pfizer has a policy of patent non-enforcement in Least Developed Countries</w:t>
      </w:r>
      <w:r w:rsidRPr="006963A9">
        <w:rPr>
          <w:rFonts w:asciiTheme="minorHAnsi" w:hAnsiTheme="minorHAnsi" w:cstheme="minorHAnsi"/>
          <w:u w:val="single"/>
        </w:rPr>
        <w:t>.</w:t>
      </w:r>
    </w:p>
    <w:p w14:paraId="35D357C3" w14:textId="77777777" w:rsidR="00376C65" w:rsidRDefault="00376C65" w:rsidP="00376C65"/>
    <w:p w14:paraId="07DAA06C" w14:textId="77777777" w:rsidR="00376C65" w:rsidRDefault="00376C65" w:rsidP="00376C65">
      <w:pPr>
        <w:pStyle w:val="Heading4"/>
      </w:pPr>
      <w:r>
        <w:t>Disease doesn’t cause extinction</w:t>
      </w:r>
    </w:p>
    <w:p w14:paraId="6948F4C5" w14:textId="77777777" w:rsidR="00376C65" w:rsidRPr="002A2828" w:rsidRDefault="00376C65" w:rsidP="00376C65">
      <w:r w:rsidRPr="002A2828">
        <w:rPr>
          <w:rStyle w:val="Style13ptBold"/>
        </w:rPr>
        <w:t>Adalja 16</w:t>
      </w:r>
      <w:r w:rsidRPr="002A2828">
        <w:t xml:space="preserve"> [Amesh Adalja is an infectious-disease physician at the University of Pittsburgh. Why Hasn't Disease Wiped out the Human Race? June 17, 2016. https://www.theatlantic.com/health/archive/2016/06/infectious-diseases-extinction/487514/</w:t>
      </w:r>
      <w:r>
        <w:t>]</w:t>
      </w:r>
    </w:p>
    <w:p w14:paraId="2EE329D8" w14:textId="77777777" w:rsidR="00376C65" w:rsidRPr="002A2828" w:rsidRDefault="00376C65" w:rsidP="00376C65">
      <w:pPr>
        <w:rPr>
          <w:sz w:val="16"/>
        </w:rPr>
      </w:pPr>
      <w:r w:rsidRPr="002A2828">
        <w:rPr>
          <w:sz w:val="16"/>
        </w:rPr>
        <w:lastRenderedPageBreak/>
        <w:t xml:space="preserve">But when people ask me if I’m worried about infectious diseases, they’re often not asking about the threat to human lives; they’re asking about the threat to human life. </w:t>
      </w:r>
      <w:r w:rsidRPr="00152A1C">
        <w:rPr>
          <w:highlight w:val="yellow"/>
          <w:u w:val="single"/>
        </w:rPr>
        <w:t>With each outbreak</w:t>
      </w:r>
      <w:r w:rsidRPr="002A2828">
        <w:rPr>
          <w:sz w:val="16"/>
        </w:rPr>
        <w:t xml:space="preserve"> of a headline-grabbing emerging infectious disease </w:t>
      </w:r>
      <w:r w:rsidRPr="00152A1C">
        <w:rPr>
          <w:highlight w:val="yellow"/>
          <w:u w:val="single"/>
        </w:rPr>
        <w:t>comes</w:t>
      </w:r>
      <w:r w:rsidRPr="002A2828">
        <w:rPr>
          <w:sz w:val="16"/>
        </w:rPr>
        <w:t xml:space="preserve"> a </w:t>
      </w:r>
      <w:r w:rsidRPr="00152A1C">
        <w:rPr>
          <w:highlight w:val="yellow"/>
          <w:u w:val="single"/>
        </w:rPr>
        <w:t>fear of</w:t>
      </w:r>
      <w:r w:rsidRPr="00152A1C">
        <w:rPr>
          <w:sz w:val="16"/>
          <w:highlight w:val="yellow"/>
        </w:rPr>
        <w:t xml:space="preserve"> </w:t>
      </w:r>
      <w:r w:rsidRPr="00152A1C">
        <w:rPr>
          <w:rStyle w:val="Emphasis"/>
          <w:highlight w:val="yellow"/>
        </w:rPr>
        <w:t>extinction</w:t>
      </w:r>
      <w:r w:rsidRPr="002A2828">
        <w:rPr>
          <w:sz w:val="16"/>
        </w:rPr>
        <w:t xml:space="preserve"> itself. The fear envisions a large proportion of humans succumbing to infection, leaving no survivors or so few that the species can’t be sustained.</w:t>
      </w:r>
    </w:p>
    <w:p w14:paraId="5BC91C1C" w14:textId="77777777" w:rsidR="00376C65" w:rsidRPr="002A2828" w:rsidRDefault="00376C65" w:rsidP="00376C65">
      <w:pPr>
        <w:rPr>
          <w:sz w:val="16"/>
        </w:rPr>
      </w:pPr>
      <w:r w:rsidRPr="00152A1C">
        <w:rPr>
          <w:highlight w:val="yellow"/>
          <w:u w:val="single"/>
        </w:rPr>
        <w:t xml:space="preserve">I’m </w:t>
      </w:r>
      <w:r w:rsidRPr="00152A1C">
        <w:rPr>
          <w:rStyle w:val="Emphasis"/>
          <w:highlight w:val="yellow"/>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4D483371" w14:textId="77777777" w:rsidR="00376C65" w:rsidRPr="002A2828" w:rsidRDefault="00376C65" w:rsidP="00376C65">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5EA44A6" w14:textId="77777777" w:rsidR="00376C65" w:rsidRPr="002A2828" w:rsidRDefault="00376C65" w:rsidP="00376C65">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152A1C">
        <w:rPr>
          <w:highlight w:val="yellow"/>
          <w:u w:val="single"/>
        </w:rPr>
        <w:t xml:space="preserve">through </w:t>
      </w:r>
      <w:r w:rsidRPr="00152A1C">
        <w:rPr>
          <w:rStyle w:val="Emphasis"/>
          <w:highlight w:val="yellow"/>
        </w:rPr>
        <w:t>sanitation</w:t>
      </w:r>
      <w:r w:rsidRPr="002A2828">
        <w:rPr>
          <w:u w:val="single"/>
        </w:rPr>
        <w:t xml:space="preserve">, </w:t>
      </w:r>
      <w:r w:rsidRPr="00152A1C">
        <w:rPr>
          <w:rStyle w:val="Emphasis"/>
          <w:highlight w:val="yellow"/>
        </w:rPr>
        <w:t>vaccination</w:t>
      </w:r>
      <w:r w:rsidRPr="00152A1C">
        <w:rPr>
          <w:highlight w:val="yellow"/>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152A1C">
        <w:rPr>
          <w:highlight w:val="yellow"/>
          <w:u w:val="single"/>
        </w:rPr>
        <w:t>therapies</w:t>
      </w:r>
      <w:r w:rsidRPr="002A2828">
        <w:rPr>
          <w:sz w:val="16"/>
        </w:rPr>
        <w:t xml:space="preserve">. Only in the modern era, in which many infectious </w:t>
      </w:r>
      <w:r w:rsidRPr="00152A1C">
        <w:rPr>
          <w:highlight w:val="yellow"/>
          <w:u w:val="single"/>
        </w:rPr>
        <w:t xml:space="preserve">diseases have been </w:t>
      </w:r>
      <w:r w:rsidRPr="00152A1C">
        <w:rPr>
          <w:rStyle w:val="Emphasis"/>
          <w:highlight w:val="yellow"/>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675882E6" w14:textId="77777777" w:rsidR="00376C65" w:rsidRPr="002A2828" w:rsidRDefault="00376C65" w:rsidP="00376C65">
      <w:pPr>
        <w:rPr>
          <w:sz w:val="16"/>
        </w:rPr>
      </w:pPr>
      <w:r w:rsidRPr="002A2828">
        <w:rPr>
          <w:sz w:val="16"/>
        </w:rPr>
        <w:t>So what would it take for a disease to wipe out humanity now?</w:t>
      </w:r>
    </w:p>
    <w:p w14:paraId="49A28F4A" w14:textId="77777777" w:rsidR="00376C65" w:rsidRPr="002A2828" w:rsidRDefault="00376C65" w:rsidP="00376C65">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7C5FECA3" w14:textId="77777777" w:rsidR="00376C65" w:rsidRPr="002A2828" w:rsidRDefault="00376C65" w:rsidP="00376C65">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152A1C">
        <w:rPr>
          <w:rStyle w:val="Emphasis"/>
          <w:highlight w:val="yellow"/>
        </w:rPr>
        <w:t>unfamiliar</w:t>
      </w:r>
      <w:r w:rsidRPr="002A2828">
        <w:rPr>
          <w:sz w:val="16"/>
        </w:rPr>
        <w:t xml:space="preserve"> that no existing therapy or vaccine could be applied to it. Second, it would need to have a high </w:t>
      </w:r>
      <w:r w:rsidRPr="00152A1C">
        <w:rPr>
          <w:highlight w:val="yellow"/>
          <w:u w:val="single"/>
        </w:rPr>
        <w:t>and</w:t>
      </w:r>
      <w:r w:rsidRPr="002A2828">
        <w:rPr>
          <w:u w:val="single"/>
        </w:rPr>
        <w:t xml:space="preserve"> surreptitious </w:t>
      </w:r>
      <w:r w:rsidRPr="00152A1C">
        <w:rPr>
          <w:rStyle w:val="Emphasis"/>
          <w:highlight w:val="yellow"/>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0706127E" w14:textId="77777777" w:rsidR="00376C65" w:rsidRPr="002A2828" w:rsidRDefault="00376C65" w:rsidP="00376C65">
      <w:pPr>
        <w:rPr>
          <w:sz w:val="16"/>
        </w:rPr>
      </w:pPr>
      <w:r w:rsidRPr="002A2828">
        <w:rPr>
          <w:sz w:val="16"/>
        </w:rPr>
        <w:t xml:space="preserve">The three infectious </w:t>
      </w:r>
      <w:r w:rsidRPr="00152A1C">
        <w:rPr>
          <w:highlight w:val="yellow"/>
          <w:u w:val="single"/>
        </w:rPr>
        <w:t>diseases most likely to be</w:t>
      </w:r>
      <w:r w:rsidRPr="002A2828">
        <w:rPr>
          <w:sz w:val="16"/>
        </w:rPr>
        <w:t xml:space="preserve"> considered </w:t>
      </w:r>
      <w:r w:rsidRPr="00152A1C">
        <w:rPr>
          <w:highlight w:val="yellow"/>
          <w:u w:val="single"/>
        </w:rPr>
        <w:t>extinction-level</w:t>
      </w:r>
      <w:r w:rsidRPr="002A2828">
        <w:rPr>
          <w:sz w:val="16"/>
        </w:rPr>
        <w:t xml:space="preserve"> threats in the world today—influenza, HIV, and Ebola—</w:t>
      </w:r>
      <w:r w:rsidRPr="00152A1C">
        <w:rPr>
          <w:rStyle w:val="Emphasis"/>
          <w:highlight w:val="yellow"/>
        </w:rPr>
        <w:t>don’t meet</w:t>
      </w:r>
      <w:r w:rsidRPr="00152A1C">
        <w:rPr>
          <w:sz w:val="16"/>
          <w:highlight w:val="yellow"/>
        </w:rPr>
        <w:t xml:space="preserve"> </w:t>
      </w:r>
      <w:r w:rsidRPr="00152A1C">
        <w:rPr>
          <w:highlight w:val="yellow"/>
          <w:u w:val="single"/>
        </w:rPr>
        <w:t>these</w:t>
      </w:r>
      <w:r w:rsidRPr="002A2828">
        <w:rPr>
          <w:u w:val="single"/>
        </w:rPr>
        <w:t xml:space="preserve"> two </w:t>
      </w:r>
      <w:r w:rsidRPr="00152A1C">
        <w:rPr>
          <w:rStyle w:val="Emphasis"/>
          <w:highlight w:val="yellow"/>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0F002732" w14:textId="77777777" w:rsidR="00376C65" w:rsidRPr="002A2828" w:rsidRDefault="00376C65" w:rsidP="00376C65">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152A1C">
        <w:rPr>
          <w:rStyle w:val="Emphasis"/>
          <w:highlight w:val="yellow"/>
        </w:rPr>
        <w:t>human-to-human</w:t>
      </w:r>
      <w:r w:rsidRPr="00152A1C">
        <w:rPr>
          <w:highlight w:val="yellow"/>
          <w:u w:val="single"/>
        </w:rPr>
        <w:t xml:space="preserve"> contact</w:t>
      </w:r>
      <w:r w:rsidRPr="002A2828">
        <w:rPr>
          <w:sz w:val="16"/>
        </w:rPr>
        <w:t xml:space="preserve">, which </w:t>
      </w:r>
      <w:r w:rsidRPr="00152A1C">
        <w:rPr>
          <w:rStyle w:val="Emphasis"/>
          <w:highlight w:val="yellow"/>
        </w:rPr>
        <w:t>limits contagion</w:t>
      </w:r>
      <w:r w:rsidRPr="002A2828">
        <w:rPr>
          <w:sz w:val="16"/>
        </w:rPr>
        <w:t xml:space="preserve">. Highly potent </w:t>
      </w:r>
      <w:r w:rsidRPr="00152A1C">
        <w:rPr>
          <w:rStyle w:val="Emphasis"/>
          <w:highlight w:val="yellow"/>
        </w:rPr>
        <w:t>antiviral therapy</w:t>
      </w:r>
      <w:r w:rsidRPr="00152A1C">
        <w:rPr>
          <w:sz w:val="16"/>
          <w:highlight w:val="yellow"/>
        </w:rPr>
        <w:t xml:space="preserve"> </w:t>
      </w:r>
      <w:r w:rsidRPr="00152A1C">
        <w:rPr>
          <w:highlight w:val="yellow"/>
          <w:u w:val="single"/>
        </w:rPr>
        <w:t>allows most</w:t>
      </w:r>
      <w:r w:rsidRPr="002A2828">
        <w:rPr>
          <w:u w:val="single"/>
        </w:rPr>
        <w:t xml:space="preserve"> people </w:t>
      </w:r>
      <w:r w:rsidRPr="00152A1C">
        <w:rPr>
          <w:highlight w:val="yellow"/>
          <w:u w:val="single"/>
        </w:rPr>
        <w:t>to live</w:t>
      </w:r>
      <w:r w:rsidRPr="002A2828">
        <w:rPr>
          <w:sz w:val="16"/>
        </w:rPr>
        <w:t xml:space="preserve"> normally with the disease, and a substantial group of the population has genetic mutations that render them impervious to infection in the first place. Lastly, </w:t>
      </w:r>
      <w:r w:rsidRPr="00152A1C">
        <w:rPr>
          <w:rStyle w:val="Emphasis"/>
          <w:highlight w:val="yellow"/>
        </w:rPr>
        <w:t>simple prevention strategies</w:t>
      </w:r>
      <w:r w:rsidRPr="002A2828">
        <w:rPr>
          <w:sz w:val="16"/>
        </w:rPr>
        <w:t xml:space="preserve"> such as needle exchange for injection drug users and barrier contraceptives—when available—can </w:t>
      </w:r>
      <w:r w:rsidRPr="00152A1C">
        <w:rPr>
          <w:highlight w:val="yellow"/>
          <w:u w:val="single"/>
        </w:rPr>
        <w:t>curtail</w:t>
      </w:r>
      <w:r w:rsidRPr="002A2828">
        <w:rPr>
          <w:u w:val="single"/>
        </w:rPr>
        <w:t xml:space="preserve"> transmission </w:t>
      </w:r>
      <w:r w:rsidRPr="00152A1C">
        <w:rPr>
          <w:highlight w:val="yellow"/>
          <w:u w:val="single"/>
        </w:rPr>
        <w:t>risk</w:t>
      </w:r>
      <w:r w:rsidRPr="00152A1C">
        <w:rPr>
          <w:sz w:val="16"/>
          <w:highlight w:val="yellow"/>
        </w:rPr>
        <w:t>.</w:t>
      </w:r>
    </w:p>
    <w:p w14:paraId="13EC5E37" w14:textId="77777777" w:rsidR="00376C65" w:rsidRPr="002A2828" w:rsidRDefault="00376C65" w:rsidP="00376C65">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152A1C">
        <w:rPr>
          <w:rStyle w:val="Emphasis"/>
          <w:highlight w:val="yellow"/>
        </w:rPr>
        <w:t>easily recognizable symptoms</w:t>
      </w:r>
      <w:r w:rsidRPr="002A2828">
        <w:rPr>
          <w:sz w:val="16"/>
        </w:rPr>
        <w:t>, plus the taming of its once unfathomable 90 percent mortality rate by simple supportive care.</w:t>
      </w:r>
    </w:p>
    <w:p w14:paraId="6DE72E88" w14:textId="77777777" w:rsidR="00376C65" w:rsidRDefault="00376C65" w:rsidP="00376C65">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152A1C">
        <w:rPr>
          <w:highlight w:val="yellow"/>
          <w:u w:val="single"/>
        </w:rPr>
        <w:t>our immune system</w:t>
      </w:r>
      <w:r w:rsidRPr="002A2828">
        <w:rPr>
          <w:u w:val="single"/>
        </w:rPr>
        <w:t xml:space="preserve">, </w:t>
      </w:r>
      <w:r w:rsidRPr="00152A1C">
        <w:rPr>
          <w:highlight w:val="yellow"/>
          <w:u w:val="single"/>
        </w:rPr>
        <w:t>one of the most complex</w:t>
      </w:r>
      <w:r w:rsidRPr="002A2828">
        <w:rPr>
          <w:u w:val="single"/>
        </w:rPr>
        <w:t xml:space="preserve"> on the planet, </w:t>
      </w:r>
      <w:r w:rsidRPr="00152A1C">
        <w:rPr>
          <w:highlight w:val="yellow"/>
          <w:u w:val="single"/>
        </w:rPr>
        <w:t>even without</w:t>
      </w:r>
      <w:r w:rsidRPr="002A2828">
        <w:rPr>
          <w:u w:val="single"/>
        </w:rPr>
        <w:t xml:space="preserve"> the benefit of </w:t>
      </w:r>
      <w:r w:rsidRPr="00152A1C">
        <w:rPr>
          <w:highlight w:val="yellow"/>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 xml:space="preserve">any </w:t>
      </w:r>
      <w:r w:rsidRPr="002A2828">
        <w:rPr>
          <w:rStyle w:val="Emphasis"/>
        </w:rPr>
        <w:lastRenderedPageBreak/>
        <w:t>enemy</w:t>
      </w:r>
      <w:r w:rsidRPr="002A2828">
        <w:rPr>
          <w:sz w:val="16"/>
        </w:rPr>
        <w:t xml:space="preserve"> imaginable. </w:t>
      </w:r>
      <w:r w:rsidRPr="00152A1C">
        <w:rPr>
          <w:highlight w:val="yellow"/>
          <w:u w:val="single"/>
        </w:rPr>
        <w:t xml:space="preserve">Coupled to </w:t>
      </w:r>
      <w:r w:rsidRPr="00152A1C">
        <w:rPr>
          <w:rStyle w:val="Emphasis"/>
          <w:highlight w:val="yellow"/>
        </w:rPr>
        <w:t>genetic variations</w:t>
      </w:r>
      <w:r w:rsidRPr="00152A1C">
        <w:rPr>
          <w:highlight w:val="yellow"/>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152A1C">
        <w:rPr>
          <w:highlight w:val="yellow"/>
          <w:u w:val="single"/>
        </w:rPr>
        <w:t>ensures</w:t>
      </w:r>
      <w:r w:rsidRPr="002A2828">
        <w:rPr>
          <w:sz w:val="16"/>
        </w:rPr>
        <w:t xml:space="preserve"> that almost </w:t>
      </w:r>
      <w:r w:rsidRPr="00152A1C">
        <w:rPr>
          <w:rStyle w:val="Emphasis"/>
          <w:highlight w:val="yellow"/>
        </w:rPr>
        <w:t>any</w:t>
      </w:r>
      <w:r w:rsidRPr="002A2828">
        <w:rPr>
          <w:sz w:val="16"/>
        </w:rPr>
        <w:t xml:space="preserve"> infectious </w:t>
      </w:r>
      <w:r w:rsidRPr="00152A1C">
        <w:rPr>
          <w:rStyle w:val="Emphasis"/>
          <w:highlight w:val="yellow"/>
        </w:rPr>
        <w:t>disease</w:t>
      </w:r>
      <w:r w:rsidRPr="002A2828">
        <w:rPr>
          <w:sz w:val="16"/>
        </w:rPr>
        <w:t xml:space="preserve"> onslaught </w:t>
      </w:r>
      <w:r w:rsidRPr="00152A1C">
        <w:rPr>
          <w:highlight w:val="yellow"/>
          <w:u w:val="single"/>
        </w:rPr>
        <w:t>will leave a large proportion</w:t>
      </w:r>
      <w:r w:rsidRPr="002A2828">
        <w:rPr>
          <w:u w:val="single"/>
        </w:rPr>
        <w:t xml:space="preserve"> </w:t>
      </w:r>
      <w:r w:rsidRPr="002A2828">
        <w:rPr>
          <w:sz w:val="16"/>
        </w:rPr>
        <w:t xml:space="preserve">of the population </w:t>
      </w:r>
      <w:r w:rsidRPr="00152A1C">
        <w:rPr>
          <w:rStyle w:val="Emphasis"/>
          <w:highlight w:val="yellow"/>
        </w:rPr>
        <w:t>alive</w:t>
      </w:r>
      <w:r w:rsidRPr="002A2828">
        <w:rPr>
          <w:rStyle w:val="Emphasis"/>
        </w:rPr>
        <w:t xml:space="preserve"> to rebuild</w:t>
      </w:r>
      <w:r w:rsidRPr="002A2828">
        <w:rPr>
          <w:sz w:val="16"/>
        </w:rPr>
        <w:t>, in contrast to the fictional Hollywood versions.</w:t>
      </w:r>
    </w:p>
    <w:p w14:paraId="58F10D58" w14:textId="77777777" w:rsidR="00376C65" w:rsidRPr="006963A9" w:rsidRDefault="00376C65" w:rsidP="00376C65">
      <w:pPr>
        <w:pStyle w:val="Heading4"/>
        <w:spacing w:line="240" w:lineRule="auto"/>
        <w:rPr>
          <w:rFonts w:asciiTheme="minorHAnsi" w:hAnsiTheme="minorHAnsi" w:cstheme="minorHAnsi"/>
        </w:rPr>
      </w:pPr>
      <w:r w:rsidRPr="006963A9">
        <w:rPr>
          <w:rFonts w:asciiTheme="minorHAnsi" w:hAnsiTheme="minorHAnsi" w:cstheme="minorHAnsi"/>
        </w:rPr>
        <w:t>Biophysical limits to the effectiveness of a pathogen prevent extinction – the “perfect” pathogen doesn’t exist</w:t>
      </w:r>
    </w:p>
    <w:p w14:paraId="3299BF36" w14:textId="77777777" w:rsidR="00376C65" w:rsidRPr="006963A9" w:rsidRDefault="00376C65" w:rsidP="00376C65">
      <w:pPr>
        <w:spacing w:line="240" w:lineRule="auto"/>
        <w:rPr>
          <w:rFonts w:asciiTheme="minorHAnsi" w:hAnsiTheme="minorHAnsi" w:cstheme="minorHAnsi"/>
          <w:sz w:val="16"/>
        </w:rPr>
      </w:pPr>
      <w:r w:rsidRPr="006963A9">
        <w:rPr>
          <w:rStyle w:val="StyleUnderline"/>
          <w:rFonts w:asciiTheme="minorHAnsi" w:hAnsiTheme="minorHAnsi" w:cstheme="minorHAnsi"/>
        </w:rPr>
        <w:t>Consiglio</w:t>
      </w:r>
      <w:r w:rsidRPr="006963A9">
        <w:rPr>
          <w:rFonts w:asciiTheme="minorHAnsi" w:hAnsiTheme="minorHAnsi" w:cstheme="minorHAnsi"/>
          <w:sz w:val="16"/>
        </w:rPr>
        <w:t>, Dave (Chemistry and Physics High School Teacher and Community College Professor  BS Mich)“could-a-disease-wipe-out-humans-entirely”. 20</w:t>
      </w:r>
      <w:r w:rsidRPr="006963A9">
        <w:rPr>
          <w:rStyle w:val="StyleUnderline"/>
          <w:rFonts w:asciiTheme="minorHAnsi" w:hAnsiTheme="minorHAnsi" w:cstheme="minorHAnsi"/>
        </w:rPr>
        <w:t>17</w:t>
      </w:r>
      <w:r w:rsidRPr="006963A9">
        <w:rPr>
          <w:rFonts w:asciiTheme="minorHAnsi" w:hAnsiTheme="minorHAnsi" w:cstheme="minorHAnsi"/>
          <w:sz w:val="16"/>
        </w:rPr>
        <w:t xml:space="preserve">. </w:t>
      </w:r>
      <w:hyperlink r:id="rId18" w:anchor="542f1bc88203" w:history="1">
        <w:r w:rsidRPr="006963A9">
          <w:rPr>
            <w:rStyle w:val="Hyperlink"/>
            <w:rFonts w:asciiTheme="minorHAnsi" w:hAnsiTheme="minorHAnsi" w:cstheme="minorHAnsi"/>
            <w:sz w:val="16"/>
          </w:rPr>
          <w:t>https://www.forbes.com/sites/quora/2017/12/07/could-a-disease-wipe-out-humans-entirely/#542f1bc88203</w:t>
        </w:r>
      </w:hyperlink>
      <w:r w:rsidRPr="006963A9">
        <w:rPr>
          <w:rFonts w:asciiTheme="minorHAnsi" w:hAnsiTheme="minorHAnsi" w:cstheme="minorHAnsi"/>
          <w:sz w:val="16"/>
        </w:rPr>
        <w:t xml:space="preserve"> SP</w:t>
      </w:r>
    </w:p>
    <w:p w14:paraId="4F495714" w14:textId="77777777" w:rsidR="00376C65" w:rsidRDefault="00376C65" w:rsidP="00376C65">
      <w:pPr>
        <w:spacing w:line="240" w:lineRule="auto"/>
        <w:rPr>
          <w:rFonts w:asciiTheme="minorHAnsi" w:hAnsiTheme="minorHAnsi" w:cstheme="minorHAnsi"/>
          <w:sz w:val="16"/>
        </w:rPr>
      </w:pPr>
      <w:r w:rsidRPr="006963A9">
        <w:rPr>
          <w:rFonts w:asciiTheme="minorHAnsi" w:hAnsiTheme="minorHAnsi" w:cstheme="minorHAnsi"/>
          <w:sz w:val="16"/>
        </w:rPr>
        <w:t>What scenarios seem like they should kill everyone but actually won't? Disease. Everyo</w:t>
      </w:r>
      <w:r w:rsidRPr="006963A9">
        <w:rPr>
          <w:rStyle w:val="StyleUnderline"/>
          <w:rFonts w:asciiTheme="minorHAnsi" w:hAnsiTheme="minorHAnsi" w:cstheme="minorHAnsi"/>
        </w:rPr>
        <w:t>ne seems worried about a killer disease</w:t>
      </w:r>
      <w:r w:rsidRPr="006963A9">
        <w:rPr>
          <w:rFonts w:asciiTheme="minorHAnsi" w:hAnsiTheme="minorHAnsi" w:cstheme="minorHAnsi"/>
          <w:sz w:val="16"/>
        </w:rPr>
        <w:t xml:space="preserve">, be it HIV or Ebola or Flu or some unknown pathogen. But </w:t>
      </w:r>
      <w:r w:rsidRPr="006963A9">
        <w:rPr>
          <w:rStyle w:val="StyleUnderline"/>
          <w:rFonts w:asciiTheme="minorHAnsi" w:hAnsiTheme="minorHAnsi" w:cstheme="minorHAnsi"/>
          <w:highlight w:val="green"/>
        </w:rPr>
        <w:t>humans</w:t>
      </w:r>
      <w:r w:rsidRPr="006963A9">
        <w:rPr>
          <w:rFonts w:asciiTheme="minorHAnsi" w:hAnsiTheme="minorHAnsi" w:cstheme="minorHAnsi"/>
          <w:sz w:val="16"/>
          <w:highlight w:val="green"/>
        </w:rPr>
        <w:t xml:space="preserve"> </w:t>
      </w:r>
      <w:r w:rsidRPr="006963A9">
        <w:rPr>
          <w:rFonts w:asciiTheme="minorHAnsi" w:hAnsiTheme="minorHAnsi" w:cstheme="minorHAnsi"/>
          <w:sz w:val="16"/>
        </w:rPr>
        <w:t xml:space="preserve">are going to be really hard to wipe out via disease. Why? Well, we have several things going for us: We have a massive population. PROMOTED We </w:t>
      </w:r>
      <w:r w:rsidRPr="006963A9">
        <w:rPr>
          <w:rStyle w:val="StyleUnderline"/>
          <w:rFonts w:asciiTheme="minorHAnsi" w:hAnsiTheme="minorHAnsi" w:cstheme="minorHAnsi"/>
          <w:highlight w:val="green"/>
        </w:rPr>
        <w:t>are geographically widespread</w:t>
      </w:r>
      <w:r w:rsidRPr="006963A9">
        <w:rPr>
          <w:rFonts w:asciiTheme="minorHAnsi" w:hAnsiTheme="minorHAnsi" w:cstheme="minorHAnsi"/>
          <w:sz w:val="16"/>
        </w:rPr>
        <w:t xml:space="preserve">. We are </w:t>
      </w:r>
      <w:r w:rsidRPr="006963A9">
        <w:rPr>
          <w:rStyle w:val="StyleUnderline"/>
          <w:rFonts w:asciiTheme="minorHAnsi" w:hAnsiTheme="minorHAnsi" w:cstheme="minorHAnsi"/>
        </w:rPr>
        <w:t>capable of eatin</w:t>
      </w:r>
      <w:r w:rsidRPr="006963A9">
        <w:rPr>
          <w:rFonts w:asciiTheme="minorHAnsi" w:hAnsiTheme="minorHAnsi" w:cstheme="minorHAnsi"/>
          <w:sz w:val="16"/>
        </w:rPr>
        <w:t xml:space="preserve">g nearly </w:t>
      </w:r>
      <w:r w:rsidRPr="006963A9">
        <w:rPr>
          <w:rStyle w:val="StyleUnderline"/>
          <w:rFonts w:asciiTheme="minorHAnsi" w:hAnsiTheme="minorHAnsi" w:cstheme="minorHAnsi"/>
        </w:rPr>
        <w:t>anything</w:t>
      </w:r>
      <w:r w:rsidRPr="006963A9">
        <w:rPr>
          <w:rFonts w:asciiTheme="minorHAnsi" w:hAnsiTheme="minorHAnsi" w:cstheme="minorHAnsi"/>
          <w:sz w:val="16"/>
        </w:rPr>
        <w:t xml:space="preserve">. We </w:t>
      </w:r>
      <w:r w:rsidRPr="006963A9">
        <w:rPr>
          <w:rStyle w:val="StyleUnderline"/>
          <w:rFonts w:asciiTheme="minorHAnsi" w:hAnsiTheme="minorHAnsi" w:cstheme="minorHAnsi"/>
        </w:rPr>
        <w:t>are</w:t>
      </w:r>
      <w:r w:rsidRPr="006963A9">
        <w:rPr>
          <w:rFonts w:asciiTheme="minorHAnsi" w:hAnsiTheme="minorHAnsi" w:cstheme="minorHAnsi"/>
          <w:sz w:val="16"/>
        </w:rPr>
        <w:t xml:space="preserve"> </w:t>
      </w:r>
      <w:r w:rsidRPr="006963A9">
        <w:rPr>
          <w:rStyle w:val="StyleUnderline"/>
          <w:rFonts w:asciiTheme="minorHAnsi" w:hAnsiTheme="minorHAnsi" w:cstheme="minorHAnsi"/>
        </w:rPr>
        <w:t>reasonably</w:t>
      </w:r>
      <w:r w:rsidRPr="006963A9">
        <w:rPr>
          <w:rFonts w:asciiTheme="minorHAnsi" w:hAnsiTheme="minorHAnsi" w:cstheme="minorHAnsi"/>
          <w:sz w:val="16"/>
        </w:rPr>
        <w:t xml:space="preserve"> </w:t>
      </w:r>
      <w:r w:rsidRPr="006963A9">
        <w:rPr>
          <w:rStyle w:val="StyleUnderline"/>
          <w:rFonts w:asciiTheme="minorHAnsi" w:hAnsiTheme="minorHAnsi" w:cstheme="minorHAnsi"/>
          <w:highlight w:val="green"/>
        </w:rPr>
        <w:t>diverse</w:t>
      </w:r>
      <w:r w:rsidRPr="006963A9">
        <w:rPr>
          <w:rFonts w:asciiTheme="minorHAnsi" w:hAnsiTheme="minorHAnsi" w:cstheme="minorHAnsi"/>
          <w:sz w:val="16"/>
          <w:highlight w:val="green"/>
        </w:rPr>
        <w:t xml:space="preserve"> </w:t>
      </w:r>
      <w:r w:rsidRPr="006963A9">
        <w:rPr>
          <w:rFonts w:asciiTheme="minorHAnsi" w:hAnsiTheme="minorHAnsi" w:cstheme="minorHAnsi"/>
          <w:sz w:val="16"/>
        </w:rPr>
        <w:t xml:space="preserve">as a species. </w:t>
      </w:r>
      <w:r w:rsidRPr="006963A9">
        <w:rPr>
          <w:rStyle w:val="StyleUnderline"/>
          <w:rFonts w:asciiTheme="minorHAnsi" w:hAnsiTheme="minorHAnsi" w:cstheme="minorHAnsi"/>
          <w:highlight w:val="green"/>
        </w:rPr>
        <w:t xml:space="preserve">There are </w:t>
      </w:r>
      <w:r w:rsidRPr="006963A9">
        <w:rPr>
          <w:rStyle w:val="StyleUnderline"/>
          <w:rFonts w:asciiTheme="minorHAnsi" w:hAnsiTheme="minorHAnsi" w:cstheme="minorHAnsi"/>
        </w:rPr>
        <w:t>geographically and</w:t>
      </w:r>
      <w:r w:rsidRPr="006963A9">
        <w:rPr>
          <w:rFonts w:asciiTheme="minorHAnsi" w:hAnsiTheme="minorHAnsi" w:cstheme="minorHAnsi"/>
          <w:sz w:val="16"/>
        </w:rPr>
        <w:t xml:space="preserve"> genetically </w:t>
      </w:r>
      <w:r w:rsidRPr="006963A9">
        <w:rPr>
          <w:rStyle w:val="StyleUnderline"/>
          <w:rFonts w:asciiTheme="minorHAnsi" w:hAnsiTheme="minorHAnsi" w:cstheme="minorHAnsi"/>
          <w:highlight w:val="green"/>
        </w:rPr>
        <w:t>isolated pockets</w:t>
      </w:r>
      <w:r w:rsidRPr="006963A9">
        <w:rPr>
          <w:rFonts w:asciiTheme="minorHAnsi" w:hAnsiTheme="minorHAnsi" w:cstheme="minorHAnsi"/>
          <w:sz w:val="16"/>
          <w:highlight w:val="green"/>
        </w:rPr>
        <w:t xml:space="preserve"> </w:t>
      </w:r>
      <w:r w:rsidRPr="006963A9">
        <w:rPr>
          <w:rFonts w:asciiTheme="minorHAnsi" w:hAnsiTheme="minorHAnsi" w:cstheme="minorHAnsi"/>
          <w:sz w:val="16"/>
        </w:rPr>
        <w:t xml:space="preserve">of our population. </w:t>
      </w:r>
      <w:r w:rsidRPr="006963A9">
        <w:rPr>
          <w:rStyle w:val="StyleUnderline"/>
          <w:rFonts w:asciiTheme="minorHAnsi" w:hAnsiTheme="minorHAnsi" w:cstheme="minorHAnsi"/>
          <w:highlight w:val="green"/>
        </w:rPr>
        <w:t>Diseases require a vector to spread</w:t>
      </w:r>
      <w:r w:rsidRPr="006963A9">
        <w:rPr>
          <w:rStyle w:val="StyleUnderline"/>
          <w:rFonts w:asciiTheme="minorHAnsi" w:hAnsiTheme="minorHAnsi" w:cstheme="minorHAnsi"/>
        </w:rPr>
        <w:t xml:space="preserve">. </w:t>
      </w:r>
      <w:r w:rsidRPr="006963A9">
        <w:rPr>
          <w:rFonts w:asciiTheme="minorHAnsi" w:hAnsiTheme="minorHAnsi" w:cstheme="minorHAnsi"/>
          <w:sz w:val="16"/>
        </w:rPr>
        <w:t xml:space="preserve">Let’s say </w:t>
      </w:r>
      <w:r w:rsidRPr="006963A9">
        <w:rPr>
          <w:rStyle w:val="StyleUnderline"/>
          <w:rFonts w:asciiTheme="minorHAnsi" w:hAnsiTheme="minorHAnsi" w:cstheme="minorHAnsi"/>
          <w:highlight w:val="green"/>
        </w:rPr>
        <w:t>the perfect disease</w:t>
      </w:r>
      <w:r w:rsidRPr="006963A9">
        <w:rPr>
          <w:rFonts w:asciiTheme="minorHAnsi" w:hAnsiTheme="minorHAnsi" w:cstheme="minorHAnsi"/>
          <w:sz w:val="16"/>
          <w:highlight w:val="green"/>
        </w:rPr>
        <w:t xml:space="preserve"> </w:t>
      </w:r>
      <w:r w:rsidRPr="006963A9">
        <w:rPr>
          <w:rFonts w:asciiTheme="minorHAnsi" w:hAnsiTheme="minorHAnsi" w:cstheme="minorHAnsi"/>
          <w:sz w:val="16"/>
        </w:rPr>
        <w:t xml:space="preserve">arose tomorrow: It </w:t>
      </w:r>
      <w:r w:rsidRPr="006963A9">
        <w:rPr>
          <w:rStyle w:val="StyleUnderline"/>
          <w:rFonts w:asciiTheme="minorHAnsi" w:hAnsiTheme="minorHAnsi" w:cstheme="minorHAnsi"/>
        </w:rPr>
        <w:t>kills two weeks after you get it</w:t>
      </w:r>
      <w:r w:rsidRPr="006963A9">
        <w:rPr>
          <w:rFonts w:asciiTheme="minorHAnsi" w:hAnsiTheme="minorHAnsi" w:cstheme="minorHAnsi"/>
          <w:sz w:val="16"/>
        </w:rPr>
        <w:t xml:space="preserve">, shows no symptoms until the last minute, </w:t>
      </w:r>
      <w:r w:rsidRPr="006963A9">
        <w:rPr>
          <w:rStyle w:val="StyleUnderline"/>
          <w:rFonts w:asciiTheme="minorHAnsi" w:hAnsiTheme="minorHAnsi" w:cstheme="minorHAnsi"/>
        </w:rPr>
        <w:t>is really easy to transmit, and we have very little immunity to it</w:t>
      </w:r>
      <w:r w:rsidRPr="006963A9">
        <w:rPr>
          <w:rFonts w:asciiTheme="minorHAnsi" w:hAnsiTheme="minorHAnsi" w:cstheme="minorHAnsi"/>
          <w:sz w:val="16"/>
        </w:rPr>
        <w:t xml:space="preserve">. </w:t>
      </w:r>
      <w:r w:rsidRPr="006963A9">
        <w:rPr>
          <w:rStyle w:val="StyleUnderline"/>
          <w:rFonts w:asciiTheme="minorHAnsi" w:hAnsiTheme="minorHAnsi" w:cstheme="minorHAnsi"/>
        </w:rPr>
        <w:t xml:space="preserve">It </w:t>
      </w:r>
      <w:r w:rsidRPr="006963A9">
        <w:rPr>
          <w:rStyle w:val="StyleUnderline"/>
          <w:rFonts w:asciiTheme="minorHAnsi" w:hAnsiTheme="minorHAnsi" w:cstheme="minorHAnsi"/>
          <w:highlight w:val="green"/>
        </w:rPr>
        <w:t>still doesn’t kill everyone</w:t>
      </w:r>
      <w:r w:rsidRPr="006963A9">
        <w:rPr>
          <w:rFonts w:asciiTheme="minorHAnsi" w:hAnsiTheme="minorHAnsi" w:cstheme="minorHAnsi"/>
          <w:sz w:val="16"/>
        </w:rPr>
        <w:t xml:space="preserve">. </w:t>
      </w:r>
      <w:r w:rsidRPr="006963A9">
        <w:rPr>
          <w:rStyle w:val="StyleUnderline"/>
          <w:rFonts w:asciiTheme="minorHAnsi" w:hAnsiTheme="minorHAnsi" w:cstheme="minorHAnsi"/>
        </w:rPr>
        <w:t xml:space="preserve">Native </w:t>
      </w:r>
      <w:r w:rsidRPr="006963A9">
        <w:rPr>
          <w:rStyle w:val="StyleUnderline"/>
          <w:rFonts w:asciiTheme="minorHAnsi" w:hAnsiTheme="minorHAnsi" w:cstheme="minorHAnsi"/>
          <w:highlight w:val="green"/>
        </w:rPr>
        <w:t xml:space="preserve">Greenlanders and </w:t>
      </w:r>
      <w:r w:rsidRPr="006963A9">
        <w:rPr>
          <w:rStyle w:val="StyleUnderline"/>
          <w:rFonts w:asciiTheme="minorHAnsi" w:hAnsiTheme="minorHAnsi" w:cstheme="minorHAnsi"/>
        </w:rPr>
        <w:t xml:space="preserve">the </w:t>
      </w:r>
      <w:r w:rsidRPr="006963A9">
        <w:rPr>
          <w:rStyle w:val="StyleUnderline"/>
          <w:rFonts w:asciiTheme="minorHAnsi" w:hAnsiTheme="minorHAnsi" w:cstheme="minorHAnsi"/>
          <w:highlight w:val="green"/>
        </w:rPr>
        <w:t xml:space="preserve">people in Antarctica </w:t>
      </w:r>
      <w:r w:rsidRPr="006963A9">
        <w:rPr>
          <w:rStyle w:val="StyleUnderline"/>
          <w:rFonts w:asciiTheme="minorHAnsi" w:hAnsiTheme="minorHAnsi" w:cstheme="minorHAnsi"/>
        </w:rPr>
        <w:t xml:space="preserve">and </w:t>
      </w:r>
      <w:r w:rsidRPr="006963A9">
        <w:rPr>
          <w:rStyle w:val="StyleUnderline"/>
          <w:rFonts w:asciiTheme="minorHAnsi" w:hAnsiTheme="minorHAnsi" w:cstheme="minorHAnsi"/>
          <w:highlight w:val="green"/>
        </w:rPr>
        <w:t xml:space="preserve">people on </w:t>
      </w:r>
      <w:r w:rsidRPr="006963A9">
        <w:rPr>
          <w:rStyle w:val="StyleUnderline"/>
          <w:rFonts w:asciiTheme="minorHAnsi" w:hAnsiTheme="minorHAnsi" w:cstheme="minorHAnsi"/>
        </w:rPr>
        <w:t xml:space="preserve">Navy </w:t>
      </w:r>
      <w:r w:rsidRPr="006963A9">
        <w:rPr>
          <w:rStyle w:val="StyleUnderline"/>
          <w:rFonts w:asciiTheme="minorHAnsi" w:hAnsiTheme="minorHAnsi" w:cstheme="minorHAnsi"/>
          <w:highlight w:val="green"/>
        </w:rPr>
        <w:t xml:space="preserve">submarines and </w:t>
      </w:r>
      <w:r w:rsidRPr="006963A9">
        <w:rPr>
          <w:rStyle w:val="StyleUnderline"/>
          <w:rFonts w:asciiTheme="minorHAnsi" w:hAnsiTheme="minorHAnsi" w:cstheme="minorHAnsi"/>
        </w:rPr>
        <w:t xml:space="preserve">the </w:t>
      </w:r>
      <w:r w:rsidRPr="006963A9">
        <w:rPr>
          <w:rStyle w:val="StyleUnderline"/>
          <w:rFonts w:asciiTheme="minorHAnsi" w:hAnsiTheme="minorHAnsi" w:cstheme="minorHAnsi"/>
          <w:highlight w:val="green"/>
        </w:rPr>
        <w:t xml:space="preserve">few </w:t>
      </w:r>
      <w:r w:rsidRPr="006963A9">
        <w:rPr>
          <w:rStyle w:val="StyleUnderline"/>
          <w:rFonts w:asciiTheme="minorHAnsi" w:hAnsiTheme="minorHAnsi" w:cstheme="minorHAnsi"/>
        </w:rPr>
        <w:t xml:space="preserve">random people </w:t>
      </w:r>
      <w:r w:rsidRPr="006963A9">
        <w:rPr>
          <w:rStyle w:val="StyleUnderline"/>
          <w:rFonts w:asciiTheme="minorHAnsi" w:hAnsiTheme="minorHAnsi" w:cstheme="minorHAnsi"/>
          <w:highlight w:val="green"/>
        </w:rPr>
        <w:t>who are immune</w:t>
      </w:r>
      <w:r w:rsidRPr="006963A9">
        <w:rPr>
          <w:rFonts w:asciiTheme="minorHAnsi" w:hAnsiTheme="minorHAnsi" w:cstheme="minorHAnsi"/>
          <w:sz w:val="16"/>
        </w:rPr>
        <w:t xml:space="preserve">, and park rangers all either never come into contact with an infected person or else are spared by a genetic fluke. </w:t>
      </w:r>
      <w:r w:rsidRPr="006963A9">
        <w:rPr>
          <w:rStyle w:val="StyleUnderline"/>
          <w:rFonts w:asciiTheme="minorHAnsi" w:hAnsiTheme="minorHAnsi" w:cstheme="minorHAnsi"/>
        </w:rPr>
        <w:t>We even have the International Space Station as a potential place to hide and wait</w:t>
      </w:r>
      <w:r w:rsidRPr="006963A9">
        <w:rPr>
          <w:rFonts w:asciiTheme="minorHAnsi" w:hAnsiTheme="minorHAnsi" w:cstheme="minorHAnsi"/>
          <w:sz w:val="16"/>
        </w:rPr>
        <w:t xml:space="preserve"> for the epidemic to die down. </w:t>
      </w:r>
      <w:r w:rsidRPr="001C4136">
        <w:rPr>
          <w:rFonts w:asciiTheme="minorHAnsi" w:hAnsiTheme="minorHAnsi" w:cstheme="minorHAnsi"/>
          <w:sz w:val="16"/>
        </w:rPr>
        <w:t xml:space="preserve">In fairness, nearly everyone is dead in short order, but </w:t>
      </w:r>
      <w:r w:rsidRPr="001C4136">
        <w:rPr>
          <w:rStyle w:val="StyleUnderline"/>
          <w:rFonts w:asciiTheme="minorHAnsi" w:hAnsiTheme="minorHAnsi" w:cstheme="minorHAnsi"/>
        </w:rPr>
        <w:t>once the disease has run its course, the pathogen</w:t>
      </w:r>
      <w:r w:rsidRPr="001C4136">
        <w:rPr>
          <w:rFonts w:asciiTheme="minorHAnsi" w:hAnsiTheme="minorHAnsi" w:cstheme="minorHAnsi"/>
          <w:sz w:val="16"/>
        </w:rPr>
        <w:t xml:space="preserve"> that causes it </w:t>
      </w:r>
      <w:r w:rsidRPr="001C4136">
        <w:rPr>
          <w:rStyle w:val="StyleUnderline"/>
          <w:rFonts w:asciiTheme="minorHAnsi" w:hAnsiTheme="minorHAnsi" w:cstheme="minorHAnsi"/>
        </w:rPr>
        <w:t>is</w:t>
      </w:r>
      <w:r w:rsidRPr="001C4136">
        <w:rPr>
          <w:rFonts w:asciiTheme="minorHAnsi" w:hAnsiTheme="minorHAnsi" w:cstheme="minorHAnsi"/>
          <w:sz w:val="16"/>
        </w:rPr>
        <w:t xml:space="preserve"> also </w:t>
      </w:r>
      <w:r w:rsidRPr="001C4136">
        <w:rPr>
          <w:rStyle w:val="StyleUnderline"/>
          <w:rFonts w:asciiTheme="minorHAnsi" w:hAnsiTheme="minorHAnsi" w:cstheme="minorHAnsi"/>
        </w:rPr>
        <w:t>likely to be dead</w:t>
      </w:r>
      <w:r w:rsidRPr="001C4136">
        <w:rPr>
          <w:rFonts w:asciiTheme="minorHAnsi" w:hAnsiTheme="minorHAnsi" w:cstheme="minorHAnsi"/>
          <w:sz w:val="16"/>
        </w:rPr>
        <w:t xml:space="preserve">. The vast majority of </w:t>
      </w:r>
      <w:r w:rsidRPr="001C4136">
        <w:rPr>
          <w:rStyle w:val="StyleUnderline"/>
          <w:rFonts w:asciiTheme="minorHAnsi" w:hAnsiTheme="minorHAnsi" w:cstheme="minorHAnsi"/>
        </w:rPr>
        <w:t>pathogens don’t survive for long outside of their</w:t>
      </w:r>
      <w:r w:rsidRPr="001C4136">
        <w:rPr>
          <w:rFonts w:asciiTheme="minorHAnsi" w:hAnsiTheme="minorHAnsi" w:cstheme="minorHAnsi"/>
          <w:sz w:val="16"/>
        </w:rPr>
        <w:t xml:space="preserve"> hosts. As such, once nearly everyone is dead and the survivors wait a bit, they’re unlikely to encounter live pathogen. As an added bonus, the few surviving people include many of the most naturally immune members of the (now mostly dead) population.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t>
      </w:r>
      <w:r w:rsidRPr="001C4136">
        <w:rPr>
          <w:rStyle w:val="StyleUnderline"/>
          <w:rFonts w:asciiTheme="minorHAnsi" w:hAnsiTheme="minorHAnsi" w:cstheme="minorHAnsi"/>
        </w:rPr>
        <w:t>we have</w:t>
      </w:r>
      <w:r w:rsidRPr="001C4136">
        <w:rPr>
          <w:rFonts w:asciiTheme="minorHAnsi" w:hAnsiTheme="minorHAnsi" w:cstheme="minorHAnsi"/>
          <w:sz w:val="16"/>
        </w:rPr>
        <w:t xml:space="preserve"> those </w:t>
      </w:r>
      <w:r w:rsidRPr="001C4136">
        <w:rPr>
          <w:rStyle w:val="StyleUnderline"/>
          <w:rFonts w:asciiTheme="minorHAnsi" w:hAnsiTheme="minorHAnsi" w:cstheme="minorHAnsi"/>
        </w:rPr>
        <w:t>submarines, boats, airplanes</w:t>
      </w:r>
      <w:r w:rsidRPr="001C4136">
        <w:rPr>
          <w:rFonts w:asciiTheme="minorHAnsi" w:hAnsiTheme="minorHAnsi" w:cstheme="minorHAnsi"/>
          <w:sz w:val="16"/>
        </w:rPr>
        <w:t xml:space="preserve">, etc. </w:t>
      </w:r>
      <w:r w:rsidRPr="001C4136">
        <w:rPr>
          <w:rStyle w:val="StyleUnderline"/>
          <w:rFonts w:asciiTheme="minorHAnsi" w:hAnsiTheme="minorHAnsi" w:cstheme="minorHAnsi"/>
        </w:rPr>
        <w:t xml:space="preserve">We will eventually come out from hiding, find that special someone, and breed our way out of trouble. </w:t>
      </w:r>
      <w:r w:rsidRPr="001C4136">
        <w:rPr>
          <w:rFonts w:asciiTheme="minorHAnsi" w:hAnsiTheme="minorHAnsi" w:cstheme="minorHAnsi"/>
          <w:sz w:val="16"/>
        </w:rPr>
        <w:t>It’s why we’re still around as a species - nothing stops us from making more humans.</w:t>
      </w:r>
    </w:p>
    <w:p w14:paraId="4B9E79A6" w14:textId="77777777" w:rsidR="00376C65" w:rsidRPr="00537212" w:rsidRDefault="00376C65" w:rsidP="00376C65">
      <w:pPr>
        <w:rPr>
          <w:sz w:val="16"/>
        </w:rPr>
      </w:pPr>
    </w:p>
    <w:p w14:paraId="19ADB7EA" w14:textId="77777777" w:rsidR="00376C65" w:rsidRPr="001C4136" w:rsidRDefault="00376C65" w:rsidP="00376C65"/>
    <w:p w14:paraId="387540FC" w14:textId="77777777" w:rsidR="00376C65" w:rsidRDefault="00376C65" w:rsidP="00376C65">
      <w:pPr>
        <w:spacing w:after="0" w:line="240" w:lineRule="auto"/>
      </w:pPr>
      <w:r>
        <w:br w:type="page"/>
      </w:r>
    </w:p>
    <w:p w14:paraId="054AC723" w14:textId="77777777" w:rsidR="00376C65" w:rsidRDefault="00376C65" w:rsidP="00376C65">
      <w:pPr>
        <w:pStyle w:val="Heading4"/>
      </w:pPr>
      <w:r>
        <w:lastRenderedPageBreak/>
        <w:t xml:space="preserve">russia module- </w:t>
      </w:r>
    </w:p>
    <w:p w14:paraId="20C6370C" w14:textId="77777777" w:rsidR="00376C65" w:rsidRPr="00A107D4" w:rsidRDefault="00376C65" w:rsidP="00376C65">
      <w:pPr>
        <w:pStyle w:val="Heading4"/>
        <w:rPr>
          <w:u w:val="single"/>
        </w:rPr>
      </w:pPr>
      <w:r>
        <w:t xml:space="preserve">If conventional war with Russia started </w:t>
      </w:r>
      <w:r w:rsidRPr="00A107D4">
        <w:rPr>
          <w:u w:val="single"/>
        </w:rPr>
        <w:t>or</w:t>
      </w:r>
      <w:r>
        <w:t xml:space="preserve"> was imminent, the </w:t>
      </w:r>
      <w:r w:rsidRPr="00A107D4">
        <w:rPr>
          <w:u w:val="single"/>
        </w:rPr>
        <w:t>US would use nukes first</w:t>
      </w:r>
    </w:p>
    <w:p w14:paraId="6F3A9D13" w14:textId="77777777" w:rsidR="00376C65" w:rsidRPr="00A107D4" w:rsidRDefault="00376C65" w:rsidP="00376C65">
      <w:r>
        <w:t xml:space="preserve">Tong </w:t>
      </w:r>
      <w:r w:rsidRPr="00A107D4">
        <w:rPr>
          <w:rStyle w:val="Style13ptBold"/>
        </w:rPr>
        <w:t>Zhao et al 18</w:t>
      </w:r>
      <w:r>
        <w:t>, fellow @ Carnegie, PhD in Science, Technology, and International Affairs @ Georgia Institute of Technology, MA in International Relations @ Tsinghua University, “Reducing the Risks of Nuclear Entanglement”, https://carnegieendowment.org/2018/09/12/reducing-risks-of-nuclear-entanglement-pub-77236</w:t>
      </w:r>
    </w:p>
    <w:p w14:paraId="36A8DA50" w14:textId="77777777" w:rsidR="00376C65" w:rsidRPr="001A0FE5" w:rsidRDefault="00376C65" w:rsidP="00376C65">
      <w:pPr>
        <w:rPr>
          <w:rStyle w:val="StyleUnderline"/>
        </w:rPr>
      </w:pPr>
      <w:r w:rsidRPr="001A0FE5">
        <w:rPr>
          <w:sz w:val="12"/>
        </w:rPr>
        <w:t xml:space="preserve">Chinese or </w:t>
      </w:r>
      <w:r w:rsidRPr="001A0FE5">
        <w:rPr>
          <w:rStyle w:val="StyleUnderline"/>
        </w:rPr>
        <w:t xml:space="preserve">Russian non-nuclear strikes against the United States could also spark </w:t>
      </w:r>
      <w:r w:rsidRPr="001A0FE5">
        <w:rPr>
          <w:rStyle w:val="Emphasis"/>
        </w:rPr>
        <w:t>escalation</w:t>
      </w:r>
      <w:r w:rsidRPr="001A0FE5">
        <w:rPr>
          <w:sz w:val="12"/>
        </w:rPr>
        <w:t xml:space="preserve">—a risk that has been overlooked since the Cold War—for reasons other than crisis instability. </w:t>
      </w:r>
      <w:r w:rsidRPr="001A0FE5">
        <w:rPr>
          <w:rStyle w:val="StyleUnderline"/>
        </w:rPr>
        <w:t xml:space="preserve">The risk would be most acute </w:t>
      </w:r>
      <w:r w:rsidRPr="00014B0C">
        <w:rPr>
          <w:rStyle w:val="StyleUnderline"/>
          <w:highlight w:val="cyan"/>
        </w:rPr>
        <w:t>if</w:t>
      </w:r>
      <w:r w:rsidRPr="001A0FE5">
        <w:rPr>
          <w:sz w:val="12"/>
        </w:rPr>
        <w:t xml:space="preserve"> China or </w:t>
      </w:r>
      <w:r w:rsidRPr="00014B0C">
        <w:rPr>
          <w:rStyle w:val="StyleUnderline"/>
          <w:highlight w:val="cyan"/>
        </w:rPr>
        <w:t xml:space="preserve">Russia launched </w:t>
      </w:r>
      <w:r w:rsidRPr="00014B0C">
        <w:rPr>
          <w:rStyle w:val="Emphasis"/>
          <w:highlight w:val="cyan"/>
        </w:rPr>
        <w:t>non-nuclear attacks</w:t>
      </w:r>
      <w:r w:rsidRPr="00014B0C">
        <w:rPr>
          <w:rStyle w:val="StyleUnderline"/>
          <w:highlight w:val="cyan"/>
        </w:rPr>
        <w:t xml:space="preserve"> </w:t>
      </w:r>
      <w:r w:rsidRPr="00E1396E">
        <w:rPr>
          <w:rStyle w:val="StyleUnderline"/>
        </w:rPr>
        <w:t>against dual-use U.S. C3I assets</w:t>
      </w:r>
      <w:r w:rsidRPr="001A0FE5">
        <w:rPr>
          <w:sz w:val="12"/>
        </w:rPr>
        <w:t xml:space="preserve"> (including early-warning and communication satellites, as well as ground-based radars and transmitters). </w:t>
      </w:r>
      <w:r w:rsidRPr="001A0FE5">
        <w:rPr>
          <w:rStyle w:val="StyleUnderline"/>
        </w:rPr>
        <w:t>Even if conducted exclusively for the purpose of winning</w:t>
      </w:r>
      <w:r w:rsidRPr="001A0FE5">
        <w:rPr>
          <w:sz w:val="12"/>
        </w:rPr>
        <w:t xml:space="preserve"> (or at least not losing) </w:t>
      </w:r>
      <w:r w:rsidRPr="001A0FE5">
        <w:rPr>
          <w:rStyle w:val="Emphasis"/>
        </w:rPr>
        <w:t>a conventional war</w:t>
      </w:r>
      <w:r w:rsidRPr="001A0FE5">
        <w:rPr>
          <w:sz w:val="12"/>
        </w:rPr>
        <w:t xml:space="preserve">, </w:t>
      </w:r>
      <w:r w:rsidRPr="00110E3F">
        <w:rPr>
          <w:rStyle w:val="StyleUnderline"/>
        </w:rPr>
        <w:t xml:space="preserve">such non-nuclear attacks </w:t>
      </w:r>
      <w:r w:rsidRPr="00014B0C">
        <w:rPr>
          <w:rStyle w:val="StyleUnderline"/>
          <w:highlight w:val="cyan"/>
        </w:rPr>
        <w:t xml:space="preserve">could be misinterpreted </w:t>
      </w:r>
      <w:r w:rsidRPr="00E1396E">
        <w:rPr>
          <w:rStyle w:val="StyleUnderline"/>
        </w:rPr>
        <w:t>by Washingt</w:t>
      </w:r>
      <w:r w:rsidRPr="00014B0C">
        <w:rPr>
          <w:rStyle w:val="StyleUnderline"/>
          <w:highlight w:val="cyan"/>
        </w:rPr>
        <w:t>on as</w:t>
      </w:r>
      <w:r w:rsidRPr="00014B0C">
        <w:rPr>
          <w:sz w:val="12"/>
          <w:highlight w:val="cyan"/>
        </w:rPr>
        <w:t xml:space="preserve"> </w:t>
      </w:r>
      <w:r w:rsidRPr="00014B0C">
        <w:rPr>
          <w:rStyle w:val="Emphasis"/>
          <w:highlight w:val="cyan"/>
        </w:rPr>
        <w:t>preparations</w:t>
      </w:r>
      <w:r w:rsidRPr="001A0FE5">
        <w:rPr>
          <w:rStyle w:val="Emphasis"/>
        </w:rPr>
        <w:t xml:space="preserve"> for nuclear use</w:t>
      </w:r>
      <w:r w:rsidRPr="001A0FE5">
        <w:rPr>
          <w:sz w:val="12"/>
        </w:rPr>
        <w:t xml:space="preserve">. </w:t>
      </w:r>
      <w:r w:rsidRPr="001A0FE5">
        <w:rPr>
          <w:rStyle w:val="StyleUnderline"/>
        </w:rPr>
        <w:t xml:space="preserve">As a result, </w:t>
      </w:r>
      <w:r w:rsidRPr="00E1396E">
        <w:rPr>
          <w:rStyle w:val="Emphasis"/>
        </w:rPr>
        <w:t xml:space="preserve">Washington </w:t>
      </w:r>
      <w:r w:rsidRPr="00014B0C">
        <w:rPr>
          <w:rStyle w:val="Emphasis"/>
          <w:highlight w:val="cyan"/>
        </w:rPr>
        <w:t xml:space="preserve">might </w:t>
      </w:r>
      <w:r w:rsidRPr="00CC0500">
        <w:rPr>
          <w:rStyle w:val="Emphasis"/>
        </w:rPr>
        <w:t xml:space="preserve">come to </w:t>
      </w:r>
      <w:r w:rsidRPr="00014B0C">
        <w:rPr>
          <w:rStyle w:val="Emphasis"/>
          <w:highlight w:val="cyan"/>
        </w:rPr>
        <w:t>believe</w:t>
      </w:r>
      <w:r w:rsidRPr="001A0FE5">
        <w:rPr>
          <w:sz w:val="12"/>
        </w:rPr>
        <w:t xml:space="preserve"> (wrongly) </w:t>
      </w:r>
      <w:r w:rsidRPr="00014B0C">
        <w:rPr>
          <w:rStyle w:val="Emphasis"/>
          <w:highlight w:val="cyan"/>
        </w:rPr>
        <w:t>that it was about to become the victim of</w:t>
      </w:r>
      <w:r w:rsidRPr="001A0FE5">
        <w:rPr>
          <w:rStyle w:val="Emphasis"/>
        </w:rPr>
        <w:t xml:space="preserve"> a </w:t>
      </w:r>
      <w:r w:rsidRPr="00014B0C">
        <w:rPr>
          <w:rStyle w:val="Emphasis"/>
          <w:highlight w:val="cyan"/>
        </w:rPr>
        <w:t>nuclear</w:t>
      </w:r>
      <w:r w:rsidRPr="001A0FE5">
        <w:rPr>
          <w:rStyle w:val="Emphasis"/>
        </w:rPr>
        <w:t xml:space="preserve"> attack</w:t>
      </w:r>
      <w:r w:rsidRPr="001A0FE5">
        <w:rPr>
          <w:sz w:val="12"/>
        </w:rPr>
        <w:t>—</w:t>
      </w:r>
      <w:r w:rsidRPr="001A0FE5">
        <w:rPr>
          <w:rStyle w:val="StyleUnderline"/>
        </w:rPr>
        <w:t>an effect termed misinterpreted warning</w:t>
      </w:r>
      <w:r w:rsidRPr="001A0FE5">
        <w:rPr>
          <w:sz w:val="12"/>
        </w:rPr>
        <w:t xml:space="preserve">. For example, China or </w:t>
      </w:r>
      <w:r w:rsidRPr="001A0FE5">
        <w:rPr>
          <w:rStyle w:val="StyleUnderline"/>
        </w:rPr>
        <w:t>Russia might attack U.S. early-warning satellites to enable their regional non-nuclear ballistic missiles</w:t>
      </w:r>
      <w:r w:rsidRPr="001A0FE5">
        <w:rPr>
          <w:sz w:val="12"/>
        </w:rPr>
        <w:t xml:space="preserve"> (</w:t>
      </w:r>
      <w:r w:rsidRPr="001A0FE5">
        <w:rPr>
          <w:rStyle w:val="StyleUnderline"/>
        </w:rPr>
        <w:t>or</w:t>
      </w:r>
      <w:r w:rsidRPr="001A0FE5">
        <w:rPr>
          <w:sz w:val="12"/>
        </w:rPr>
        <w:t xml:space="preserve">, perhaps, </w:t>
      </w:r>
      <w:r w:rsidRPr="001A0FE5">
        <w:rPr>
          <w:rStyle w:val="StyleUnderline"/>
        </w:rPr>
        <w:t>non-nuclear ICBMs or boost-glide weapons in the future</w:t>
      </w:r>
      <w:r w:rsidRPr="001A0FE5">
        <w:rPr>
          <w:sz w:val="12"/>
        </w:rPr>
        <w:t xml:space="preserve">) </w:t>
      </w:r>
      <w:r w:rsidRPr="001A0FE5">
        <w:rPr>
          <w:rStyle w:val="StyleUnderline"/>
        </w:rPr>
        <w:t>to penetrate U.S. missile defenses</w:t>
      </w:r>
      <w:r w:rsidRPr="001A0FE5">
        <w:rPr>
          <w:sz w:val="12"/>
        </w:rPr>
        <w:t xml:space="preserve">. However, </w:t>
      </w:r>
      <w:r w:rsidRPr="001A0FE5">
        <w:rPr>
          <w:rStyle w:val="StyleUnderline"/>
        </w:rPr>
        <w:t xml:space="preserve">such an attack might be </w:t>
      </w:r>
      <w:r w:rsidRPr="001A0FE5">
        <w:rPr>
          <w:rStyle w:val="Emphasis"/>
        </w:rPr>
        <w:t>misinterpreted</w:t>
      </w:r>
      <w:r w:rsidRPr="001A0FE5">
        <w:rPr>
          <w:rStyle w:val="StyleUnderline"/>
        </w:rPr>
        <w:t xml:space="preserve"> by the United States as an attempt to </w:t>
      </w:r>
      <w:r w:rsidRPr="001A0FE5">
        <w:rPr>
          <w:rStyle w:val="Emphasis"/>
        </w:rPr>
        <w:t>disable missile defenses</w:t>
      </w:r>
      <w:r w:rsidRPr="001A0FE5">
        <w:rPr>
          <w:sz w:val="12"/>
        </w:rPr>
        <w:t xml:space="preserve"> </w:t>
      </w:r>
      <w:r w:rsidRPr="001A0FE5">
        <w:rPr>
          <w:rStyle w:val="StyleUnderline"/>
        </w:rPr>
        <w:t>designed to protect the homeland against limited nuclear strikes</w:t>
      </w:r>
      <w:r w:rsidRPr="001A0FE5">
        <w:rPr>
          <w:sz w:val="12"/>
        </w:rPr>
        <w:t xml:space="preserve">. </w:t>
      </w:r>
      <w:r w:rsidRPr="00E1396E">
        <w:rPr>
          <w:rStyle w:val="Emphasis"/>
        </w:rPr>
        <w:t xml:space="preserve">Even if the United States did not believe that nuclear use by an adversary was imminent, it </w:t>
      </w:r>
      <w:r w:rsidRPr="00014B0C">
        <w:rPr>
          <w:rStyle w:val="Emphasis"/>
          <w:highlight w:val="cyan"/>
        </w:rPr>
        <w:t>might still worry that non-nuclear strikes</w:t>
      </w:r>
      <w:r w:rsidRPr="001A0FE5">
        <w:rPr>
          <w:rStyle w:val="Emphasis"/>
        </w:rPr>
        <w:t xml:space="preserve"> against its dual-use C3I assets </w:t>
      </w:r>
      <w:r w:rsidRPr="00014B0C">
        <w:rPr>
          <w:rStyle w:val="Emphasis"/>
          <w:highlight w:val="cyan"/>
        </w:rPr>
        <w:t xml:space="preserve">could compromise </w:t>
      </w:r>
      <w:r w:rsidRPr="00E1396E">
        <w:rPr>
          <w:rStyle w:val="Emphasis"/>
        </w:rPr>
        <w:t>its ability to limit the damage it</w:t>
      </w:r>
      <w:r w:rsidRPr="001A0FE5">
        <w:rPr>
          <w:rStyle w:val="Emphasis"/>
        </w:rPr>
        <w:t xml:space="preserve"> would suffer if the war turned nuclear at some later point.</w:t>
      </w:r>
      <w:r w:rsidRPr="001A0FE5">
        <w:rPr>
          <w:sz w:val="12"/>
        </w:rPr>
        <w:t xml:space="preserve"> </w:t>
      </w:r>
      <w:r w:rsidRPr="001A0FE5">
        <w:rPr>
          <w:rStyle w:val="StyleUnderline"/>
        </w:rPr>
        <w:t xml:space="preserve">Such </w:t>
      </w:r>
      <w:r w:rsidRPr="00014B0C">
        <w:rPr>
          <w:rStyle w:val="StyleUnderline"/>
          <w:highlight w:val="cyan"/>
        </w:rPr>
        <w:t>damage-limitation operations</w:t>
      </w:r>
      <w:r w:rsidRPr="00014B0C">
        <w:rPr>
          <w:sz w:val="12"/>
          <w:highlight w:val="cyan"/>
        </w:rPr>
        <w:t xml:space="preserve">, </w:t>
      </w:r>
      <w:r w:rsidRPr="00E1396E">
        <w:rPr>
          <w:rStyle w:val="StyleUnderline"/>
        </w:rPr>
        <w:t>which are an acknowledged part of U.S. nuclear strategy</w:t>
      </w:r>
      <w:r w:rsidRPr="00E1396E">
        <w:rPr>
          <w:sz w:val="12"/>
        </w:rPr>
        <w:t xml:space="preserve">, </w:t>
      </w:r>
      <w:r w:rsidRPr="00014B0C">
        <w:rPr>
          <w:rStyle w:val="Emphasis"/>
          <w:highlight w:val="cyan"/>
        </w:rPr>
        <w:t xml:space="preserve">would </w:t>
      </w:r>
      <w:r w:rsidRPr="00E1396E">
        <w:rPr>
          <w:rStyle w:val="Emphasis"/>
        </w:rPr>
        <w:t xml:space="preserve">probably </w:t>
      </w:r>
      <w:r w:rsidRPr="00014B0C">
        <w:rPr>
          <w:rStyle w:val="Emphasis"/>
          <w:highlight w:val="cyan"/>
        </w:rPr>
        <w:t>involve nuclear</w:t>
      </w:r>
      <w:r w:rsidRPr="001A0FE5">
        <w:rPr>
          <w:sz w:val="12"/>
        </w:rPr>
        <w:t xml:space="preserve"> or non-nuclear </w:t>
      </w:r>
      <w:r w:rsidRPr="00014B0C">
        <w:rPr>
          <w:rStyle w:val="Emphasis"/>
          <w:highlight w:val="cyan"/>
        </w:rPr>
        <w:t>attacks</w:t>
      </w:r>
      <w:r w:rsidRPr="001A0FE5">
        <w:rPr>
          <w:sz w:val="12"/>
        </w:rPr>
        <w:t xml:space="preserve"> </w:t>
      </w:r>
      <w:r w:rsidRPr="001A0FE5">
        <w:rPr>
          <w:rStyle w:val="StyleUnderline"/>
        </w:rPr>
        <w:t>on the adversary’s nuclear forces backed up by missile defenses</w:t>
      </w:r>
      <w:r w:rsidRPr="001A0FE5">
        <w:rPr>
          <w:sz w:val="12"/>
        </w:rPr>
        <w:t xml:space="preserve">. </w:t>
      </w:r>
      <w:r w:rsidRPr="001A0FE5">
        <w:rPr>
          <w:rStyle w:val="StyleUnderline"/>
        </w:rPr>
        <w:t>To have any chance of success, these operations would</w:t>
      </w:r>
      <w:r w:rsidRPr="001A0FE5">
        <w:rPr>
          <w:sz w:val="12"/>
        </w:rPr>
        <w:t xml:space="preserve"> </w:t>
      </w:r>
      <w:r w:rsidRPr="001A0FE5">
        <w:rPr>
          <w:rStyle w:val="StyleUnderline"/>
        </w:rPr>
        <w:t>require very sophisticated C3I capabilities</w:t>
      </w:r>
      <w:r w:rsidRPr="001A0FE5">
        <w:rPr>
          <w:sz w:val="12"/>
        </w:rPr>
        <w:t xml:space="preserve"> (to target mobile missiles, for example). </w:t>
      </w:r>
      <w:r w:rsidRPr="001A0FE5">
        <w:rPr>
          <w:rStyle w:val="StyleUnderline"/>
        </w:rPr>
        <w:t xml:space="preserve">Attacks on—or </w:t>
      </w:r>
      <w:r w:rsidRPr="00014B0C">
        <w:rPr>
          <w:rStyle w:val="Emphasis"/>
          <w:szCs w:val="26"/>
          <w:highlight w:val="cyan"/>
        </w:rPr>
        <w:t>even perceived threats to</w:t>
      </w:r>
      <w:r w:rsidRPr="001A0FE5">
        <w:rPr>
          <w:sz w:val="12"/>
        </w:rPr>
        <w:t>—</w:t>
      </w:r>
      <w:r w:rsidRPr="001A0FE5">
        <w:rPr>
          <w:rStyle w:val="StyleUnderline"/>
        </w:rPr>
        <w:t xml:space="preserve">these C3I </w:t>
      </w:r>
      <w:r w:rsidRPr="00014B0C">
        <w:rPr>
          <w:rStyle w:val="StyleUnderline"/>
          <w:highlight w:val="cyan"/>
        </w:rPr>
        <w:t>assets</w:t>
      </w:r>
      <w:r w:rsidRPr="001A0FE5">
        <w:rPr>
          <w:sz w:val="12"/>
        </w:rPr>
        <w:t xml:space="preserve"> (many of which are dual use) could </w:t>
      </w:r>
      <w:r w:rsidRPr="00014B0C">
        <w:rPr>
          <w:rStyle w:val="StyleUnderline"/>
          <w:highlight w:val="cyan"/>
        </w:rPr>
        <w:t>lead to concerns in Washington that</w:t>
      </w:r>
      <w:r w:rsidRPr="00014B0C">
        <w:rPr>
          <w:sz w:val="12"/>
          <w:highlight w:val="cyan"/>
        </w:rPr>
        <w:t xml:space="preserve">, </w:t>
      </w:r>
      <w:r w:rsidRPr="00014B0C">
        <w:rPr>
          <w:rStyle w:val="Emphasis"/>
          <w:highlight w:val="cyan"/>
        </w:rPr>
        <w:t>unless it took action</w:t>
      </w:r>
      <w:r w:rsidRPr="001A0FE5">
        <w:rPr>
          <w:rStyle w:val="Emphasis"/>
        </w:rPr>
        <w:t xml:space="preserve"> now</w:t>
      </w:r>
      <w:r w:rsidRPr="001A0FE5">
        <w:rPr>
          <w:sz w:val="12"/>
        </w:rPr>
        <w:t xml:space="preserve">, </w:t>
      </w:r>
      <w:r w:rsidRPr="001A0FE5">
        <w:rPr>
          <w:rStyle w:val="StyleUnderline"/>
        </w:rPr>
        <w:t xml:space="preserve">effective </w:t>
      </w:r>
      <w:r w:rsidRPr="00E1396E">
        <w:rPr>
          <w:rStyle w:val="StyleUnderline"/>
        </w:rPr>
        <w:t xml:space="preserve">damage limitation might be </w:t>
      </w:r>
      <w:r w:rsidRPr="00E1396E">
        <w:rPr>
          <w:rStyle w:val="Emphasis"/>
        </w:rPr>
        <w:t>impossible</w:t>
      </w:r>
      <w:r w:rsidRPr="00E1396E">
        <w:rPr>
          <w:sz w:val="12"/>
        </w:rPr>
        <w:t xml:space="preserve">—that is, the damage-limitation window might already have closed—if the war turned nuclear. </w:t>
      </w:r>
      <w:r w:rsidRPr="00E1396E">
        <w:rPr>
          <w:rStyle w:val="StyleUnderline"/>
        </w:rPr>
        <w:t>The United States</w:t>
      </w:r>
      <w:r w:rsidRPr="00E1396E">
        <w:rPr>
          <w:sz w:val="12"/>
        </w:rPr>
        <w:t xml:space="preserve"> might </w:t>
      </w:r>
      <w:r w:rsidRPr="00E1396E">
        <w:rPr>
          <w:rStyle w:val="StyleUnderline"/>
        </w:rPr>
        <w:t>respond to either of these concerns</w:t>
      </w:r>
      <w:r w:rsidRPr="001A0FE5">
        <w:rPr>
          <w:sz w:val="12"/>
        </w:rPr>
        <w:t xml:space="preserve"> </w:t>
      </w:r>
      <w:r w:rsidRPr="001A0FE5">
        <w:rPr>
          <w:rStyle w:val="Emphasis"/>
        </w:rPr>
        <w:t>in ways that could further escalate the crisis</w:t>
      </w:r>
      <w:r w:rsidRPr="001A0FE5">
        <w:rPr>
          <w:sz w:val="12"/>
        </w:rPr>
        <w:t xml:space="preserve">. </w:t>
      </w:r>
      <w:r w:rsidRPr="001A0FE5">
        <w:rPr>
          <w:rStyle w:val="StyleUnderline"/>
        </w:rPr>
        <w:t>Washington would probably take steps to protect surviving C3I capabilities</w:t>
      </w:r>
      <w:r w:rsidRPr="001A0FE5">
        <w:rPr>
          <w:sz w:val="12"/>
        </w:rPr>
        <w:t>. It might, for example, attack anti-satellite weapons that were seen as particularly threatening. Such strikes could prove especially escalatory if they were conducted deeper inside the adversary’s borders than the United States had previously struck. Alternatively, or additionally, Washington might issue explicit or implicit nuclear threats against nuclear use or further attacks on C3I assets. In fact</w:t>
      </w:r>
      <w:r w:rsidRPr="00E1396E">
        <w:rPr>
          <w:sz w:val="12"/>
        </w:rPr>
        <w:t xml:space="preserve">, </w:t>
      </w:r>
      <w:r w:rsidRPr="00E1396E">
        <w:rPr>
          <w:rStyle w:val="StyleUnderline"/>
        </w:rPr>
        <w:t>the 2018 U.S. Nuclear Posture Review even goes so far as to</w:t>
      </w:r>
      <w:r w:rsidRPr="00E1396E">
        <w:rPr>
          <w:sz w:val="12"/>
        </w:rPr>
        <w:t xml:space="preserve"> threaten to </w:t>
      </w:r>
      <w:r w:rsidRPr="00E1396E">
        <w:rPr>
          <w:rStyle w:val="Emphasis"/>
        </w:rPr>
        <w:t>use nuclear weapons in response to attacks</w:t>
      </w:r>
      <w:r w:rsidRPr="001A0FE5">
        <w:rPr>
          <w:rStyle w:val="Emphasis"/>
        </w:rPr>
        <w:t xml:space="preserve"> on C3I assets.</w:t>
      </w:r>
      <w:r>
        <w:rPr>
          <w:rStyle w:val="Emphasis"/>
        </w:rPr>
        <w:t xml:space="preserve"> </w:t>
      </w:r>
      <w:r w:rsidRPr="001A0FE5">
        <w:rPr>
          <w:rStyle w:val="Emphasis"/>
        </w:rPr>
        <w:t>Risk mitigation</w:t>
      </w:r>
      <w:r w:rsidRPr="001A0FE5">
        <w:rPr>
          <w:rStyle w:val="StyleUnderline"/>
        </w:rPr>
        <w:t xml:space="preserve"> will likely prove </w:t>
      </w:r>
      <w:r w:rsidRPr="001A0FE5">
        <w:rPr>
          <w:rStyle w:val="Emphasis"/>
        </w:rPr>
        <w:t>challenging</w:t>
      </w:r>
      <w:r w:rsidRPr="001A0FE5">
        <w:rPr>
          <w:sz w:val="12"/>
        </w:rPr>
        <w:t xml:space="preserve">. China may not want to disentangle its nuclear and non-nuclear forces because doing so might weaken its ability to deter U.S. attacks against the latter and because such disentanglement might prove challenging organizationally for the People’s Liberation Army Rocket Force (which operates China’s land-based nuclear forces). </w:t>
      </w:r>
      <w:r w:rsidRPr="001A0FE5">
        <w:rPr>
          <w:rStyle w:val="StyleUnderline"/>
        </w:rPr>
        <w:t>For Russia, the financial costs associated with disentanglement are likely to be a significant barrier</w:t>
      </w:r>
      <w:r w:rsidRPr="001A0FE5">
        <w:rPr>
          <w:sz w:val="12"/>
        </w:rPr>
        <w:t xml:space="preserve">. </w:t>
      </w:r>
      <w:r w:rsidRPr="001A0FE5">
        <w:rPr>
          <w:rStyle w:val="StyleUnderline"/>
        </w:rPr>
        <w:t xml:space="preserve">Moreover, </w:t>
      </w:r>
      <w:r w:rsidRPr="00014B0C">
        <w:rPr>
          <w:rStyle w:val="StyleUnderline"/>
          <w:highlight w:val="cyan"/>
        </w:rPr>
        <w:t xml:space="preserve">inadvertent escalation is </w:t>
      </w:r>
      <w:r w:rsidRPr="00014B0C">
        <w:rPr>
          <w:rStyle w:val="Emphasis"/>
          <w:highlight w:val="cyan"/>
        </w:rPr>
        <w:t>not</w:t>
      </w:r>
      <w:r w:rsidRPr="00014B0C">
        <w:rPr>
          <w:rStyle w:val="StyleUnderline"/>
          <w:highlight w:val="cyan"/>
        </w:rPr>
        <w:t xml:space="preserve"> </w:t>
      </w:r>
      <w:r w:rsidRPr="00E1396E">
        <w:rPr>
          <w:rStyle w:val="StyleUnderline"/>
        </w:rPr>
        <w:t xml:space="preserve">generally </w:t>
      </w:r>
      <w:r w:rsidRPr="00014B0C">
        <w:rPr>
          <w:rStyle w:val="Emphasis"/>
          <w:highlight w:val="cyan"/>
        </w:rPr>
        <w:t>regarded</w:t>
      </w:r>
      <w:r w:rsidRPr="00014B0C">
        <w:rPr>
          <w:rStyle w:val="StyleUnderline"/>
          <w:highlight w:val="cyan"/>
        </w:rPr>
        <w:t xml:space="preserve"> as a serious risk </w:t>
      </w:r>
      <w:r w:rsidRPr="00E1396E">
        <w:rPr>
          <w:rStyle w:val="StyleUnderline"/>
        </w:rPr>
        <w:t>in</w:t>
      </w:r>
      <w:r w:rsidRPr="00E1396E">
        <w:rPr>
          <w:sz w:val="12"/>
        </w:rPr>
        <w:t xml:space="preserve"> China or </w:t>
      </w:r>
      <w:r w:rsidRPr="00E1396E">
        <w:rPr>
          <w:rStyle w:val="StyleUnderline"/>
        </w:rPr>
        <w:t>Russia</w:t>
      </w:r>
      <w:r w:rsidRPr="001A0FE5">
        <w:rPr>
          <w:sz w:val="12"/>
        </w:rPr>
        <w:t xml:space="preserve">. </w:t>
      </w:r>
      <w:r w:rsidRPr="001A0FE5">
        <w:rPr>
          <w:rStyle w:val="StyleUnderline"/>
        </w:rPr>
        <w:t>Unfortunately, the belief that inadvertent escalation is unlikely actually makes it more probable because it leaves political and military leaders less inclined</w:t>
      </w:r>
      <w:r w:rsidRPr="001A0FE5">
        <w:rPr>
          <w:sz w:val="12"/>
        </w:rPr>
        <w:t xml:space="preserve">, in peacetime, </w:t>
      </w:r>
      <w:r w:rsidRPr="001A0FE5">
        <w:rPr>
          <w:rStyle w:val="StyleUnderline"/>
        </w:rPr>
        <w:t xml:space="preserve">to take steps that could mitigate the risks and more inclined, in wartime, to interpret ambiguous events in the </w:t>
      </w:r>
      <w:r w:rsidRPr="001A0FE5">
        <w:rPr>
          <w:rStyle w:val="Emphasis"/>
        </w:rPr>
        <w:t>worst possible light.</w:t>
      </w:r>
      <w:r>
        <w:rPr>
          <w:rStyle w:val="Emphasis"/>
        </w:rPr>
        <w:t xml:space="preserve"> </w:t>
      </w:r>
      <w:r w:rsidRPr="001A0FE5">
        <w:rPr>
          <w:sz w:val="12"/>
        </w:rPr>
        <w:t xml:space="preserve">Although there is more acceptance of the possibility of inadvertent escalation in the United States, </w:t>
      </w:r>
      <w:r w:rsidRPr="001A0FE5">
        <w:rPr>
          <w:rStyle w:val="StyleUnderline"/>
        </w:rPr>
        <w:t xml:space="preserve">there is </w:t>
      </w:r>
      <w:r w:rsidRPr="001A0FE5">
        <w:rPr>
          <w:rStyle w:val="Emphasis"/>
        </w:rPr>
        <w:t>little evidence</w:t>
      </w:r>
      <w:r w:rsidRPr="001A0FE5">
        <w:rPr>
          <w:rStyle w:val="StyleUnderline"/>
        </w:rPr>
        <w:t xml:space="preserve"> that the U.S. government and military have fully factored the risks of entanglement into procurement policies and war </w:t>
      </w:r>
      <w:r w:rsidRPr="00E1396E">
        <w:rPr>
          <w:rStyle w:val="StyleUnderline"/>
        </w:rPr>
        <w:t>planning</w:t>
      </w:r>
      <w:r w:rsidRPr="00E1396E">
        <w:rPr>
          <w:sz w:val="12"/>
        </w:rPr>
        <w:t xml:space="preserve">. </w:t>
      </w:r>
      <w:r w:rsidRPr="00E1396E">
        <w:rPr>
          <w:rStyle w:val="StyleUnderline"/>
        </w:rPr>
        <w:t>There is also little evidence that the administration of</w:t>
      </w:r>
      <w:r w:rsidRPr="00E1396E">
        <w:rPr>
          <w:sz w:val="12"/>
        </w:rPr>
        <w:t xml:space="preserve"> </w:t>
      </w:r>
      <w:r w:rsidRPr="00E1396E">
        <w:rPr>
          <w:sz w:val="12"/>
        </w:rPr>
        <w:lastRenderedPageBreak/>
        <w:t xml:space="preserve">President Donald </w:t>
      </w:r>
      <w:r w:rsidRPr="00E1396E">
        <w:rPr>
          <w:rStyle w:val="Emphasis"/>
        </w:rPr>
        <w:t>Trump</w:t>
      </w:r>
      <w:r w:rsidRPr="00E1396E">
        <w:rPr>
          <w:sz w:val="12"/>
        </w:rPr>
        <w:t xml:space="preserve"> </w:t>
      </w:r>
      <w:r w:rsidRPr="00E1396E">
        <w:rPr>
          <w:rStyle w:val="StyleUnderline"/>
        </w:rPr>
        <w:t xml:space="preserve">is willing to invest significant political capital in </w:t>
      </w:r>
      <w:r w:rsidRPr="00E1396E">
        <w:rPr>
          <w:rStyle w:val="Emphasis"/>
        </w:rPr>
        <w:t>reducing the risk</w:t>
      </w:r>
      <w:r w:rsidRPr="00E1396E">
        <w:rPr>
          <w:rStyle w:val="StyleUnderline"/>
        </w:rPr>
        <w:t xml:space="preserve"> of inadvertent escalation.</w:t>
      </w:r>
    </w:p>
    <w:p w14:paraId="06CC0502" w14:textId="77777777" w:rsidR="00376C65" w:rsidRPr="000F6844" w:rsidRDefault="00376C65" w:rsidP="00376C65">
      <w:pPr>
        <w:rPr>
          <w:sz w:val="12"/>
        </w:rPr>
      </w:pPr>
      <w:r w:rsidRPr="000F6844">
        <w:rPr>
          <w:color w:val="222222"/>
          <w:sz w:val="12"/>
          <w:szCs w:val="20"/>
        </w:rPr>
        <w:br/>
      </w:r>
    </w:p>
    <w:p w14:paraId="5BE8DE50" w14:textId="77777777" w:rsidR="00376C65" w:rsidRPr="00337B29" w:rsidRDefault="00376C65" w:rsidP="00376C65">
      <w:pPr>
        <w:pStyle w:val="Heading4"/>
        <w:rPr>
          <w:u w:val="single"/>
        </w:rPr>
      </w:pPr>
      <w:r>
        <w:t xml:space="preserve">That initial strike will </w:t>
      </w:r>
      <w:r w:rsidRPr="002B10EF">
        <w:rPr>
          <w:u w:val="single"/>
        </w:rPr>
        <w:t>completely destroy</w:t>
      </w:r>
      <w:r>
        <w:t xml:space="preserve"> their nuclear arsenal – solves the impact</w:t>
      </w:r>
    </w:p>
    <w:p w14:paraId="0FA592EF" w14:textId="77777777" w:rsidR="00376C65" w:rsidRPr="002C2B57" w:rsidRDefault="00376C65" w:rsidP="00376C65">
      <w:r>
        <w:t xml:space="preserve">Hans </w:t>
      </w:r>
      <w:r w:rsidRPr="002C2B57">
        <w:rPr>
          <w:rStyle w:val="Style13ptBold"/>
        </w:rPr>
        <w:t>Kristensen et al 17</w:t>
      </w:r>
      <w:r w:rsidRPr="002C2B57">
        <w:t>,</w:t>
      </w:r>
      <w:r>
        <w:t xml:space="preserve"> Associate Senior Fellow with the SIPRI Disarmament, Arms Control and Non-proliferation Programme, director of the Nuclear Information Project with the Federation of American Scientists, co-author to the world nuclear forces overview in the SIPRI Yearbook (Oxford University Press) and a frequent adviser to the news media on nuclear weapons policy and operations,</w:t>
      </w:r>
      <w:r w:rsidRPr="002C2B57">
        <w:t xml:space="preserve"> "How US nuclear force modernization is undermining strategic stability: The burst-height compensating super-fuze", Bulletin of the Atomic Scientists, https://thebulletin.org/2017/03/how-us-nuclear-force-modernization-is-undermining-strategic-stability-the-burst-height-compensating-super-fuze/</w:t>
      </w:r>
    </w:p>
    <w:p w14:paraId="5E029591" w14:textId="77777777" w:rsidR="00376C65" w:rsidRPr="00C76A79" w:rsidRDefault="00376C65" w:rsidP="00376C65">
      <w:pPr>
        <w:rPr>
          <w:rStyle w:val="StyleUnderline"/>
        </w:rPr>
      </w:pPr>
      <w:r w:rsidRPr="00D604B5">
        <w:rPr>
          <w:rStyle w:val="StyleUnderline"/>
        </w:rPr>
        <w:t xml:space="preserve">The US nuclear </w:t>
      </w:r>
      <w:r w:rsidRPr="00110E3F">
        <w:rPr>
          <w:rStyle w:val="StyleUnderline"/>
        </w:rPr>
        <w:t>forces modernization program</w:t>
      </w:r>
      <w:r w:rsidRPr="00110E3F">
        <w:rPr>
          <w:sz w:val="12"/>
        </w:rPr>
        <w:t xml:space="preserve"> has been portrayed to the public as an effort to ensure the reliability and safety of warheads in the US nuclear arsenal, rather than to enhance their military capabilities. In reality, however, that program </w:t>
      </w:r>
      <w:r w:rsidRPr="00110E3F">
        <w:rPr>
          <w:rStyle w:val="StyleUnderline"/>
        </w:rPr>
        <w:t xml:space="preserve">has implemented </w:t>
      </w:r>
      <w:r w:rsidRPr="00110E3F">
        <w:rPr>
          <w:rStyle w:val="Emphasis"/>
        </w:rPr>
        <w:t>revolutionary new technologies</w:t>
      </w:r>
      <w:r w:rsidRPr="00110E3F">
        <w:rPr>
          <w:sz w:val="12"/>
        </w:rPr>
        <w:t xml:space="preserve"> </w:t>
      </w:r>
      <w:r w:rsidRPr="00110E3F">
        <w:rPr>
          <w:rStyle w:val="StyleUnderline"/>
        </w:rPr>
        <w:t xml:space="preserve">that will </w:t>
      </w:r>
      <w:r w:rsidRPr="00110E3F">
        <w:rPr>
          <w:rStyle w:val="Emphasis"/>
        </w:rPr>
        <w:t>vastly increase</w:t>
      </w:r>
      <w:r w:rsidRPr="00D604B5">
        <w:rPr>
          <w:rStyle w:val="StyleUnderline"/>
        </w:rPr>
        <w:t xml:space="preserve"> the </w:t>
      </w:r>
      <w:r w:rsidRPr="00D604B5">
        <w:rPr>
          <w:rStyle w:val="Emphasis"/>
        </w:rPr>
        <w:t>targeting capability</w:t>
      </w:r>
      <w:r w:rsidRPr="00D604B5">
        <w:rPr>
          <w:rStyle w:val="StyleUnderline"/>
        </w:rPr>
        <w:t xml:space="preserve"> of the US ballistic missile arsenal</w:t>
      </w:r>
      <w:r w:rsidRPr="00C76A79">
        <w:rPr>
          <w:sz w:val="12"/>
        </w:rPr>
        <w:t xml:space="preserve">. </w:t>
      </w:r>
      <w:r w:rsidRPr="00D604B5">
        <w:rPr>
          <w:rStyle w:val="StyleUnderline"/>
        </w:rPr>
        <w:t>This increase in capability is astonishing</w:t>
      </w:r>
      <w:r w:rsidRPr="00C76A79">
        <w:rPr>
          <w:sz w:val="12"/>
        </w:rPr>
        <w:t>—</w:t>
      </w:r>
      <w:r w:rsidRPr="00D604B5">
        <w:rPr>
          <w:rStyle w:val="StyleUnderline"/>
        </w:rPr>
        <w:t xml:space="preserve">boosting the overall killing power of existing US ballistic missile forces by a </w:t>
      </w:r>
      <w:r w:rsidRPr="00D604B5">
        <w:rPr>
          <w:rStyle w:val="Emphasis"/>
        </w:rPr>
        <w:t>factor of roughly three</w:t>
      </w:r>
      <w:r w:rsidRPr="00C76A79">
        <w:rPr>
          <w:sz w:val="12"/>
        </w:rPr>
        <w:t>—</w:t>
      </w:r>
      <w:r w:rsidRPr="00D604B5">
        <w:rPr>
          <w:rStyle w:val="StyleUnderline"/>
        </w:rPr>
        <w:t>and it creates exactly what one would expect to see,</w:t>
      </w:r>
      <w:r w:rsidRPr="00C76A79">
        <w:rPr>
          <w:sz w:val="12"/>
        </w:rPr>
        <w:t xml:space="preserve"> </w:t>
      </w:r>
      <w:r w:rsidRPr="00D604B5">
        <w:rPr>
          <w:rStyle w:val="StyleUnderline"/>
        </w:rPr>
        <w:t xml:space="preserve">if a nuclear-armed state were planning to have the capacity to fight and win a nuclear war by </w:t>
      </w:r>
      <w:r w:rsidRPr="00D604B5">
        <w:rPr>
          <w:rStyle w:val="Emphasis"/>
        </w:rPr>
        <w:t>disarming enemies with a surprise first strike</w:t>
      </w:r>
      <w:r w:rsidRPr="00D604B5">
        <w:rPr>
          <w:rStyle w:val="StyleUnderline"/>
        </w:rPr>
        <w:t>.</w:t>
      </w:r>
      <w:r>
        <w:rPr>
          <w:rStyle w:val="StyleUnderline"/>
        </w:rPr>
        <w:t xml:space="preserve"> </w:t>
      </w:r>
      <w:r w:rsidRPr="00E1396E">
        <w:rPr>
          <w:rStyle w:val="StyleUnderline"/>
        </w:rPr>
        <w:t xml:space="preserve">Because of </w:t>
      </w:r>
      <w:r w:rsidRPr="00014B0C">
        <w:rPr>
          <w:rStyle w:val="StyleUnderline"/>
          <w:highlight w:val="cyan"/>
        </w:rPr>
        <w:t xml:space="preserve">improvements in the </w:t>
      </w:r>
      <w:r w:rsidRPr="00014B0C">
        <w:rPr>
          <w:rStyle w:val="Emphasis"/>
          <w:highlight w:val="cyan"/>
        </w:rPr>
        <w:t xml:space="preserve">killing power of </w:t>
      </w:r>
      <w:r w:rsidRPr="00E1396E">
        <w:rPr>
          <w:rStyle w:val="Emphasis"/>
        </w:rPr>
        <w:t>US</w:t>
      </w:r>
      <w:r w:rsidRPr="00D604B5">
        <w:rPr>
          <w:rStyle w:val="Emphasis"/>
        </w:rPr>
        <w:t xml:space="preserve"> submarine-launched ballistic </w:t>
      </w:r>
      <w:r w:rsidRPr="00014B0C">
        <w:rPr>
          <w:rStyle w:val="Emphasis"/>
          <w:highlight w:val="cyan"/>
        </w:rPr>
        <w:t>missiles</w:t>
      </w:r>
      <w:r w:rsidRPr="00C76A79">
        <w:rPr>
          <w:sz w:val="12"/>
        </w:rPr>
        <w:t xml:space="preserve">, </w:t>
      </w:r>
      <w:r w:rsidRPr="00D604B5">
        <w:rPr>
          <w:rStyle w:val="StyleUnderline"/>
        </w:rPr>
        <w:t xml:space="preserve">those </w:t>
      </w:r>
      <w:r w:rsidRPr="00014B0C">
        <w:rPr>
          <w:rStyle w:val="StyleUnderline"/>
          <w:highlight w:val="cyan"/>
        </w:rPr>
        <w:t>sub</w:t>
      </w:r>
      <w:r w:rsidRPr="00E1396E">
        <w:rPr>
          <w:rStyle w:val="StyleUnderline"/>
        </w:rPr>
        <w:t>marines</w:t>
      </w:r>
      <w:r w:rsidRPr="00014B0C">
        <w:rPr>
          <w:rStyle w:val="StyleUnderline"/>
          <w:highlight w:val="cyan"/>
        </w:rPr>
        <w:t xml:space="preserve"> now patrol with </w:t>
      </w:r>
      <w:r w:rsidRPr="00110E3F">
        <w:rPr>
          <w:rStyle w:val="StyleUnderline"/>
        </w:rPr>
        <w:t xml:space="preserve">more than </w:t>
      </w:r>
      <w:r w:rsidRPr="00014B0C">
        <w:rPr>
          <w:rStyle w:val="Emphasis"/>
          <w:szCs w:val="26"/>
          <w:highlight w:val="cyan"/>
        </w:rPr>
        <w:t>three times</w:t>
      </w:r>
      <w:r w:rsidRPr="00014B0C">
        <w:rPr>
          <w:rStyle w:val="StyleUnderline"/>
          <w:highlight w:val="cyan"/>
        </w:rPr>
        <w:t xml:space="preserve"> the number of warheads needed to</w:t>
      </w:r>
      <w:r w:rsidRPr="00D604B5">
        <w:rPr>
          <w:rStyle w:val="StyleUnderline"/>
        </w:rPr>
        <w:t xml:space="preserve"> </w:t>
      </w:r>
      <w:r w:rsidRPr="00014B0C">
        <w:rPr>
          <w:rStyle w:val="StyleUnderline"/>
          <w:highlight w:val="cyan"/>
        </w:rPr>
        <w:t xml:space="preserve">destroy </w:t>
      </w:r>
      <w:r w:rsidRPr="00014B0C">
        <w:rPr>
          <w:rStyle w:val="Emphasis"/>
          <w:szCs w:val="26"/>
          <w:highlight w:val="cyan"/>
        </w:rPr>
        <w:t>the entire fleet of Russian</w:t>
      </w:r>
      <w:r w:rsidRPr="00D604B5">
        <w:rPr>
          <w:rStyle w:val="Emphasis"/>
          <w:szCs w:val="26"/>
        </w:rPr>
        <w:t xml:space="preserve"> land-based </w:t>
      </w:r>
      <w:r w:rsidRPr="00014B0C">
        <w:rPr>
          <w:rStyle w:val="Emphasis"/>
          <w:szCs w:val="26"/>
          <w:highlight w:val="cyan"/>
        </w:rPr>
        <w:t>missiles</w:t>
      </w:r>
      <w:r w:rsidRPr="00D604B5">
        <w:rPr>
          <w:rStyle w:val="Emphasis"/>
          <w:szCs w:val="26"/>
        </w:rPr>
        <w:t xml:space="preserve"> in their silos</w:t>
      </w:r>
      <w:r w:rsidRPr="00D604B5">
        <w:rPr>
          <w:rStyle w:val="StyleUnderline"/>
        </w:rPr>
        <w:t>.</w:t>
      </w:r>
      <w:r w:rsidRPr="00C76A79">
        <w:rPr>
          <w:sz w:val="12"/>
        </w:rPr>
        <w:t xml:space="preserve"> </w:t>
      </w:r>
      <w:r w:rsidRPr="00D604B5">
        <w:rPr>
          <w:rStyle w:val="StyleUnderline"/>
        </w:rPr>
        <w:t>US submarine-based missiles can carry multiple warheads, so hundreds of others, now in storage, could be added to the submarine-based missile force</w:t>
      </w:r>
      <w:r w:rsidRPr="00C76A79">
        <w:rPr>
          <w:sz w:val="12"/>
        </w:rPr>
        <w:t xml:space="preserve">, </w:t>
      </w:r>
      <w:r w:rsidRPr="00D604B5">
        <w:rPr>
          <w:rStyle w:val="Emphasis"/>
        </w:rPr>
        <w:t>making it all the more lethal.</w:t>
      </w:r>
      <w:r>
        <w:rPr>
          <w:rStyle w:val="Emphasis"/>
        </w:rPr>
        <w:t xml:space="preserve"> </w:t>
      </w:r>
      <w:r w:rsidRPr="00D604B5">
        <w:rPr>
          <w:rStyle w:val="StyleUnderline"/>
        </w:rPr>
        <w:t xml:space="preserve">The revolutionary increase in the lethality of submarine-borne US nuclear forces comes from </w:t>
      </w:r>
      <w:r w:rsidRPr="00014B0C">
        <w:rPr>
          <w:rStyle w:val="StyleUnderline"/>
          <w:highlight w:val="cyan"/>
        </w:rPr>
        <w:t>a “</w:t>
      </w:r>
      <w:r w:rsidRPr="00014B0C">
        <w:rPr>
          <w:rStyle w:val="Emphasis"/>
          <w:highlight w:val="cyan"/>
        </w:rPr>
        <w:t>super-fuze” device</w:t>
      </w:r>
      <w:r w:rsidRPr="00D604B5">
        <w:rPr>
          <w:rStyle w:val="StyleUnderline"/>
        </w:rPr>
        <w:t xml:space="preserve"> that since 2009 </w:t>
      </w:r>
      <w:r w:rsidRPr="00014B0C">
        <w:rPr>
          <w:rStyle w:val="StyleUnderline"/>
          <w:highlight w:val="cyan"/>
        </w:rPr>
        <w:t>has been incorporated</w:t>
      </w:r>
      <w:r w:rsidRPr="00D604B5">
        <w:rPr>
          <w:rStyle w:val="StyleUnderline"/>
        </w:rPr>
        <w:t xml:space="preserve"> into the Navy’s W76</w:t>
      </w:r>
      <w:r w:rsidRPr="00C76A79">
        <w:rPr>
          <w:sz w:val="12"/>
        </w:rPr>
        <w:t xml:space="preserve">-1/Mk4A </w:t>
      </w:r>
      <w:r w:rsidRPr="00D604B5">
        <w:rPr>
          <w:rStyle w:val="StyleUnderline"/>
        </w:rPr>
        <w:t>warhead</w:t>
      </w:r>
      <w:r w:rsidRPr="00C76A79">
        <w:rPr>
          <w:sz w:val="12"/>
        </w:rPr>
        <w:t xml:space="preserve"> as part of a decade-long life-extension program. </w:t>
      </w:r>
      <w:r w:rsidRPr="00D604B5">
        <w:rPr>
          <w:rStyle w:val="StyleUnderline"/>
        </w:rPr>
        <w:t xml:space="preserve">We estimate that </w:t>
      </w:r>
      <w:r w:rsidRPr="00D604B5">
        <w:rPr>
          <w:rStyle w:val="Emphasis"/>
        </w:rPr>
        <w:t>all warheads deployed on US ballistic missile submarines</w:t>
      </w:r>
      <w:r w:rsidRPr="00D604B5">
        <w:rPr>
          <w:rStyle w:val="StyleUnderline"/>
        </w:rPr>
        <w:t xml:space="preserve"> now have this fuzing capability</w:t>
      </w:r>
      <w:r w:rsidRPr="00C76A79">
        <w:rPr>
          <w:sz w:val="12"/>
        </w:rPr>
        <w:t xml:space="preserve">. Because the innovations in the super-fuze appear, to the non-technical eye, to be minor, </w:t>
      </w:r>
      <w:r w:rsidRPr="00E1396E">
        <w:rPr>
          <w:rStyle w:val="Emphasis"/>
        </w:rPr>
        <w:t>policymakers</w:t>
      </w:r>
      <w:r w:rsidRPr="00E1396E">
        <w:rPr>
          <w:rStyle w:val="StyleUnderline"/>
        </w:rPr>
        <w:t xml:space="preserve"> outside of the US government</w:t>
      </w:r>
      <w:r w:rsidRPr="00E1396E">
        <w:rPr>
          <w:sz w:val="12"/>
        </w:rPr>
        <w:t xml:space="preserve"> (and probably inside the government as well) </w:t>
      </w:r>
      <w:r w:rsidRPr="00E1396E">
        <w:rPr>
          <w:rStyle w:val="Emphasis"/>
        </w:rPr>
        <w:t>have completely missed its revolutionary impact</w:t>
      </w:r>
      <w:r w:rsidRPr="00E1396E">
        <w:rPr>
          <w:sz w:val="12"/>
        </w:rPr>
        <w:t xml:space="preserve"> </w:t>
      </w:r>
      <w:r w:rsidRPr="00E1396E">
        <w:rPr>
          <w:rStyle w:val="StyleUnderline"/>
        </w:rPr>
        <w:t xml:space="preserve">on military capabilities and its important implications for global security. </w:t>
      </w:r>
      <w:r w:rsidRPr="00E1396E">
        <w:rPr>
          <w:sz w:val="12"/>
        </w:rPr>
        <w:t>Before the invention of this new fuzing mechanism, even</w:t>
      </w:r>
      <w:r w:rsidRPr="00C76A79">
        <w:rPr>
          <w:sz w:val="12"/>
        </w:rPr>
        <w:t xml:space="preserve"> the most accurate ballistic missile warheads might not detonate close enough to targets hardened against nuclear attack to destroy them. But </w:t>
      </w:r>
      <w:r w:rsidRPr="00D604B5">
        <w:rPr>
          <w:rStyle w:val="StyleUnderline"/>
        </w:rPr>
        <w:t xml:space="preserve">the new super-fuze is designed to destroy fixed targets by detonating above and around a target in a </w:t>
      </w:r>
      <w:r w:rsidRPr="00D604B5">
        <w:rPr>
          <w:rStyle w:val="Emphasis"/>
        </w:rPr>
        <w:t>much more effective way</w:t>
      </w:r>
      <w:r w:rsidRPr="00C76A79">
        <w:rPr>
          <w:sz w:val="12"/>
        </w:rPr>
        <w:t xml:space="preserve">. </w:t>
      </w:r>
      <w:r w:rsidRPr="00D604B5">
        <w:rPr>
          <w:rStyle w:val="StyleUnderline"/>
        </w:rPr>
        <w:t xml:space="preserve">Warheads that would otherwise overfly a target and land too far away will now, because of the new fuzing system, </w:t>
      </w:r>
      <w:r w:rsidRPr="00D604B5">
        <w:rPr>
          <w:rStyle w:val="Emphasis"/>
        </w:rPr>
        <w:t>detonate above the target.</w:t>
      </w:r>
      <w:r>
        <w:rPr>
          <w:rStyle w:val="StyleUnderline"/>
        </w:rPr>
        <w:t xml:space="preserve"> </w:t>
      </w:r>
      <w:r w:rsidRPr="00C76A79">
        <w:rPr>
          <w:sz w:val="12"/>
        </w:rPr>
        <w:t xml:space="preserve">FIGURE 1. The deployment of the new MC4700 arming, fuzing, and firing system on the W76-1/Mk4A significantly increases the number of hard target kill-capable warheads on US ballistic missile submarines. </w:t>
      </w:r>
      <w:r w:rsidRPr="00014B0C">
        <w:rPr>
          <w:rStyle w:val="StyleUnderline"/>
          <w:highlight w:val="cyan"/>
        </w:rPr>
        <w:t>The result</w:t>
      </w:r>
      <w:r w:rsidRPr="00D604B5">
        <w:rPr>
          <w:rStyle w:val="StyleUnderline"/>
        </w:rPr>
        <w:t xml:space="preserve"> of this fuzing scheme is </w:t>
      </w:r>
      <w:r w:rsidRPr="00014B0C">
        <w:rPr>
          <w:rStyle w:val="StyleUnderline"/>
          <w:highlight w:val="cyan"/>
        </w:rPr>
        <w:t xml:space="preserve">a </w:t>
      </w:r>
      <w:r w:rsidRPr="00014B0C">
        <w:rPr>
          <w:rStyle w:val="Emphasis"/>
          <w:highlight w:val="cyan"/>
        </w:rPr>
        <w:t>significant increase in the probability that a warhead will explode close enough</w:t>
      </w:r>
      <w:r w:rsidRPr="00D604B5">
        <w:rPr>
          <w:rStyle w:val="StyleUnderline"/>
        </w:rPr>
        <w:t xml:space="preserve"> to destroy the target even though the accuracy of the missile-warhead system has itself not improved.</w:t>
      </w:r>
      <w:r>
        <w:rPr>
          <w:rStyle w:val="StyleUnderline"/>
        </w:rPr>
        <w:t xml:space="preserve"> </w:t>
      </w:r>
      <w:r w:rsidRPr="00D604B5">
        <w:rPr>
          <w:rStyle w:val="StyleUnderline"/>
        </w:rPr>
        <w:t>As a consequence</w:t>
      </w:r>
      <w:r w:rsidRPr="00C76A79">
        <w:rPr>
          <w:sz w:val="12"/>
        </w:rPr>
        <w:t xml:space="preserve">, </w:t>
      </w:r>
      <w:r w:rsidRPr="00D604B5">
        <w:rPr>
          <w:rStyle w:val="Emphasis"/>
        </w:rPr>
        <w:t>the US submarine force</w:t>
      </w:r>
      <w:r w:rsidRPr="00C76A79">
        <w:rPr>
          <w:sz w:val="12"/>
        </w:rPr>
        <w:t xml:space="preserve"> </w:t>
      </w:r>
      <w:r w:rsidRPr="00D604B5">
        <w:rPr>
          <w:rStyle w:val="StyleUnderline"/>
        </w:rPr>
        <w:t xml:space="preserve">today is much more capable than it was previously against hardened targets such as </w:t>
      </w:r>
      <w:r w:rsidRPr="00D604B5">
        <w:rPr>
          <w:rStyle w:val="Emphasis"/>
        </w:rPr>
        <w:t>Russian ICBM silos</w:t>
      </w:r>
      <w:r w:rsidRPr="00C76A79">
        <w:rPr>
          <w:sz w:val="12"/>
        </w:rPr>
        <w:t xml:space="preserve">. </w:t>
      </w:r>
      <w:r w:rsidRPr="00D604B5">
        <w:rPr>
          <w:rStyle w:val="StyleUnderline"/>
        </w:rPr>
        <w:t>A decade ago, only about 20 percent of US submarine warheads had hard-target kill capability</w:t>
      </w:r>
      <w:r w:rsidRPr="00C76A79">
        <w:rPr>
          <w:sz w:val="12"/>
        </w:rPr>
        <w:t xml:space="preserve">; </w:t>
      </w:r>
      <w:r w:rsidRPr="00D604B5">
        <w:rPr>
          <w:rStyle w:val="Emphasis"/>
        </w:rPr>
        <w:t>today they all do</w:t>
      </w:r>
      <w:r w:rsidRPr="00C76A79">
        <w:rPr>
          <w:sz w:val="12"/>
        </w:rPr>
        <w:t xml:space="preserve">. (See Figure 1.) </w:t>
      </w:r>
      <w:r w:rsidRPr="00D604B5">
        <w:rPr>
          <w:rStyle w:val="StyleUnderline"/>
        </w:rPr>
        <w:t>This vast increase in US nuclear targeting capability</w:t>
      </w:r>
      <w:r w:rsidRPr="00C76A79">
        <w:rPr>
          <w:sz w:val="12"/>
        </w:rPr>
        <w:t xml:space="preserve">, which has largely been concealed from the general </w:t>
      </w:r>
      <w:r w:rsidRPr="00C76A79">
        <w:rPr>
          <w:sz w:val="12"/>
        </w:rPr>
        <w:lastRenderedPageBreak/>
        <w:t xml:space="preserve">public, </w:t>
      </w:r>
      <w:r w:rsidRPr="00D604B5">
        <w:rPr>
          <w:rStyle w:val="StyleUnderline"/>
        </w:rPr>
        <w:t>has serious implications for strategic stability and perceptions of US nuclear strategy and intentions.</w:t>
      </w:r>
      <w:r>
        <w:rPr>
          <w:rStyle w:val="StyleUnderline"/>
        </w:rPr>
        <w:t xml:space="preserve"> </w:t>
      </w:r>
      <w:r w:rsidRPr="00C76A79">
        <w:rPr>
          <w:sz w:val="12"/>
        </w:rPr>
        <w:t xml:space="preserve">Russian planners will almost surely see the advance in fuzing capability as empowering an increasingly feasible US preemptive nuclear strike capability—a capability that would require Russia to undertake countermeasures that would further increase the already dangerously high readiness of Russian nuclear forces. Tense nuclear postures based on worst-case planning assumptions already pose the possibility of a nuclear response to false warning of attack. The new kill capability created by super-fuzing increases the tension and the risk that US or Russian nuclear forces will be used in response to early warning of an attack—even when an attack has not occurred. The increased capability of the US submarine force will likely be seen as even more threatening because </w:t>
      </w:r>
      <w:r w:rsidRPr="00014B0C">
        <w:rPr>
          <w:rStyle w:val="StyleUnderline"/>
          <w:highlight w:val="cyan"/>
        </w:rPr>
        <w:t>Russia</w:t>
      </w:r>
      <w:r w:rsidRPr="00014B0C">
        <w:rPr>
          <w:sz w:val="12"/>
          <w:highlight w:val="cyan"/>
        </w:rPr>
        <w:t xml:space="preserve"> </w:t>
      </w:r>
      <w:r w:rsidRPr="00E1396E">
        <w:rPr>
          <w:rStyle w:val="Emphasis"/>
        </w:rPr>
        <w:t>does not have a functioning space-based infrared early warning system</w:t>
      </w:r>
      <w:r w:rsidRPr="00E1396E">
        <w:rPr>
          <w:sz w:val="12"/>
        </w:rPr>
        <w:t xml:space="preserve"> </w:t>
      </w:r>
      <w:r w:rsidRPr="00E1396E">
        <w:rPr>
          <w:rStyle w:val="StyleUnderline"/>
        </w:rPr>
        <w:t>but</w:t>
      </w:r>
      <w:r w:rsidRPr="00014B0C">
        <w:rPr>
          <w:rStyle w:val="StyleUnderline"/>
          <w:highlight w:val="cyan"/>
        </w:rPr>
        <w:t xml:space="preserve"> relies primarily on </w:t>
      </w:r>
      <w:r w:rsidRPr="00014B0C">
        <w:rPr>
          <w:rStyle w:val="Emphasis"/>
          <w:highlight w:val="cyan"/>
        </w:rPr>
        <w:t>ground-based</w:t>
      </w:r>
      <w:r w:rsidRPr="00D604B5">
        <w:rPr>
          <w:rStyle w:val="Emphasis"/>
        </w:rPr>
        <w:t xml:space="preserve"> early warning </w:t>
      </w:r>
      <w:r w:rsidRPr="00014B0C">
        <w:rPr>
          <w:rStyle w:val="Emphasis"/>
          <w:highlight w:val="cyan"/>
        </w:rPr>
        <w:t>radars</w:t>
      </w:r>
      <w:r w:rsidRPr="00D604B5">
        <w:rPr>
          <w:rStyle w:val="StyleUnderline"/>
        </w:rPr>
        <w:t xml:space="preserve"> to detect a US missile attack</w:t>
      </w:r>
      <w:r w:rsidRPr="00C76A79">
        <w:rPr>
          <w:sz w:val="12"/>
        </w:rPr>
        <w:t xml:space="preserve">. </w:t>
      </w:r>
      <w:r w:rsidRPr="00D604B5">
        <w:rPr>
          <w:rStyle w:val="StyleUnderline"/>
        </w:rPr>
        <w:t>Since these radars cannot see over the horizon</w:t>
      </w:r>
      <w:r w:rsidRPr="00C76A79">
        <w:rPr>
          <w:sz w:val="12"/>
        </w:rPr>
        <w:t xml:space="preserve">, </w:t>
      </w:r>
      <w:r w:rsidRPr="00E1396E">
        <w:rPr>
          <w:rStyle w:val="Emphasis"/>
        </w:rPr>
        <w:t>Russia has</w:t>
      </w:r>
      <w:r w:rsidRPr="00014B0C">
        <w:rPr>
          <w:rStyle w:val="Emphasis"/>
          <w:highlight w:val="cyan"/>
        </w:rPr>
        <w:t xml:space="preserve"> less than half as much early-warning time </w:t>
      </w:r>
      <w:r w:rsidRPr="00E1396E">
        <w:rPr>
          <w:rStyle w:val="Emphasis"/>
        </w:rPr>
        <w:t>as the United States</w:t>
      </w:r>
      <w:r w:rsidRPr="00E1396E">
        <w:rPr>
          <w:sz w:val="12"/>
        </w:rPr>
        <w:t>. (</w:t>
      </w:r>
      <w:r w:rsidRPr="00C76A79">
        <w:rPr>
          <w:sz w:val="12"/>
        </w:rPr>
        <w:t xml:space="preserve">The United States has about 30 minutes, Russia 15 minutes or less.) The inability of Russia to globally monitor missile launches from space means that </w:t>
      </w:r>
      <w:r w:rsidRPr="00D604B5">
        <w:rPr>
          <w:rStyle w:val="StyleUnderline"/>
        </w:rPr>
        <w:t xml:space="preserve">Russian military and political leaders would have </w:t>
      </w:r>
      <w:r w:rsidRPr="00D604B5">
        <w:rPr>
          <w:rStyle w:val="Emphasis"/>
        </w:rPr>
        <w:t>no “situational awareness”</w:t>
      </w:r>
      <w:r w:rsidRPr="00C76A79">
        <w:rPr>
          <w:sz w:val="12"/>
        </w:rPr>
        <w:t xml:space="preserve"> </w:t>
      </w:r>
      <w:r w:rsidRPr="00D604B5">
        <w:rPr>
          <w:rStyle w:val="StyleUnderline"/>
        </w:rPr>
        <w:t>to help them assess whether an early-warning radar indication of a surprise attack is real or the result of a technical error.</w:t>
      </w:r>
      <w:r>
        <w:rPr>
          <w:rStyle w:val="StyleUnderline"/>
        </w:rPr>
        <w:t xml:space="preserve"> </w:t>
      </w:r>
      <w:r w:rsidRPr="00C76A79">
        <w:rPr>
          <w:sz w:val="12"/>
        </w:rPr>
        <w:t xml:space="preserve">The combination of this lack of Russian situational awareness, dangerously short warning times, high-readiness alert postures, and the increasing US strike capacity has created a deeply destabilizing and dangerous strategic nuclear situation. When viewed in the alarming context of deteriorating political relations between Russia and the West, and the threats and counter-threats that are now becoming the norm for both sides in this evolving standoff, it may well be that the danger of an accident leading to nuclear war is as high now as it was in periods of peak crisis during the Cold War. How the new accuracy-enhancing fuze works. The significant increase in the ability of the W76-1/Mk4A warhead to destroy hardened targets—including Russian silo-based ICBMs—derives from a simple physical fact: Explosions that occur near and above the ground over a target can be lethal to it. This above-target area is known as a “lethal volume”; the detonation of a warhead of appropriate yield in this volume will result in the destruction of the target. The recognition that the killing power of the W76 warhead could be vastly increased by equipping it with a new fuze was discussed in a 1994 alternate warhead study conducted by the Defense and Energy departments. The study calculated the number of warheads that would be needed for the W76 to attack the Russian target base, if START II were implemented. At the time, W76/Mk4 warheads had a fixed height-of-burst fuze (meaning the fuze could not adjust its detonation at an optimal location if it were falling short or long of a target). With those fixed-height fuzes, submarine-launched nuclear missiles were mainly aimed at softer targets such as military bases. But the study found that an enhanced Mk4A reentry-body with a new fuze that provided for an adjustable height-of-burst as it arrives would have significant capabilities against harder targets, compared to warheads with the earlier fuzes. The study assumed that a smaller number of Mk4 nuclear warheads with higher killing power per warhead could cover the Russian target base and be more effective than multiple attacks on targets with less destructive warheads. In other words, an enhanced fuze would allow the United States to reduce the number of warheads on its ballistic missile submarines, but increase the targeting effectiveness of the fleet. Figure 2 illustrates the kill distribution of US submarine-launched nuclear missiles equipped with the earlier, fixed height-of-burst fuzes. The dome-shaped volume outlined in gray shows the lethal volume within which a 100-kiloton nuclear explosion will generate 10,000 pounds per square inch or more of blast pressure on the ground. In other words, if a target on the ground cannot survive a blast of 10,000 pounds per square inch or more, it will be destroyed if a 100-kt nuclear weapon detonates anywhere within that dome-shaped volume. To show the physical relationship of the lethal volume for a particular ground target of interest—in this case a Russian SS-18 ICBM silo—Figure 2 was drawn to scale. Also shown to scale is the approximate spread of warhead trajectories that correspond to a missile that is accurate to 100 meters, a miss distance roughly the same as what is achieved by the Trident II sea-launched ballistic missile. Miss distances are typically characterized in terms of a quantity called the “circular error probable,” or CEP, which is defined as the radius of a circle around the aim point within which half of the warheads aimed at a target are expected to impact. In the case of a Trident II 100-kt W76-1 ballistic missile warhead, the lethal distance on the ground and the CEP are roughly equal. As a result, roughly half of the warheads equipped with the old, fixed-height fuze system could be expected to fall close enough to detonate on the ground within the lethal range. The new super-fuze for W76-1/Mk4A has a flexible height-of-burst capability that enables it to detonate at any height within the lethal volume over a target. Figure 3 shows how the new fuze vastly increases the chances that the target will be destroyed, even though the arriving warheads have essentially the same ballistic accuracy. The super-fuze is designed to measure its altitude well before it arrives near the target and while it is still outside the atmosphere. This measurement would typically be taken at an altitude of 60 to 80 kilometers, where the effects of atmospheric drag are very small. At this point, the intended trajectory is known to very high precision before the warhead begins to substantially slow from atmospheric drag. If the warhead altitude measured by the super-fuze at that time were exactly equal to the altitude expected for the intended trajectory, the warhead would be exactly on target. But if the altitude were higher than expected, the warhead could be expected to hit beyond the intended aim point. Likewise, if the altitude is lower than that expected, the warhead would likely hit short of the intended aim point. Testing has established the statistical shape and orientation of the expected spread of warhead locations as they fly towards the target. In the case of Trident II, the spread of trajectories around the intended trajectory is so small that the best way to increase the chances of detonating inside the lethal volume is to intentionally shift the aim point slightly beyond the location of the target. (Note that the intended trajectory in Figure 3 is shifted slightly down range.) By shifting the aim point down range by a distance roughly equal to a CEP, warheads that would otherwise fall short or long of the target using the conventional Mk4 fuze instead will detonate—at different heights dictated by the super fuze—within the lethal volume above a target. This shift in the down-range aim point will result in a very high percentage of warheads that overfly the target detonating in the lethal volume. The end result is that with the new Mk4A super-fuze, a substantially higher percentage of launched warheads detonate inside the lethal volume, resulting in a considerable increase in the likelihood that the target is destroyed. The ultimate effect of the super fuze’s flexible burst-height capability is a significantly increased target kill probability of the new W76-1/Mk4A warhead compared with the conventional warhead of the same type. Figure 4 shows the probability that warheads will detonate close enough to destroy the ground-target for both the conventional fuze and the super-fuze. As can be seen from figure 4, the probability of kill using a submarine-launched warhead with the new super-fuze (W76-1/Mk4A) is about 0.86. This 86 percent probability is very close to what could be achieved using three warheads with conventional fuzes to attack the same target. To put it differently: In the case of the 100-kt Trident II warhead, the super fuze triples the killing power of the nuclear force it has been applied to. </w:t>
      </w:r>
      <w:r w:rsidRPr="00D604B5">
        <w:rPr>
          <w:rStyle w:val="StyleUnderline"/>
        </w:rPr>
        <w:t xml:space="preserve">Many Russian targets are </w:t>
      </w:r>
      <w:r w:rsidRPr="00D604B5">
        <w:rPr>
          <w:rStyle w:val="Emphasis"/>
        </w:rPr>
        <w:t>not</w:t>
      </w:r>
      <w:r w:rsidRPr="00D604B5">
        <w:rPr>
          <w:rStyle w:val="StyleUnderline"/>
        </w:rPr>
        <w:t xml:space="preserve"> hardened to 10,000 pounds per square inch blast overpressure</w:t>
      </w:r>
      <w:r w:rsidRPr="00C76A79">
        <w:rPr>
          <w:sz w:val="12"/>
        </w:rPr>
        <w:t xml:space="preserve">. </w:t>
      </w:r>
      <w:r w:rsidRPr="00E1396E">
        <w:rPr>
          <w:rStyle w:val="StyleUnderline"/>
        </w:rPr>
        <w:t>Figure 5 shows the same probability of kill curves for the case of a target that is only hard to 2,000 pounds per square</w:t>
      </w:r>
      <w:r w:rsidRPr="00D604B5">
        <w:rPr>
          <w:rStyle w:val="StyleUnderline"/>
        </w:rPr>
        <w:t xml:space="preserve"> inch or more of blast overpressure</w:t>
      </w:r>
      <w:r w:rsidRPr="00C76A79">
        <w:rPr>
          <w:sz w:val="12"/>
        </w:rPr>
        <w:t xml:space="preserve">, </w:t>
      </w:r>
      <w:r w:rsidRPr="00D604B5">
        <w:rPr>
          <w:rStyle w:val="Emphasis"/>
        </w:rPr>
        <w:t xml:space="preserve">which is </w:t>
      </w:r>
      <w:r w:rsidRPr="00014B0C">
        <w:rPr>
          <w:rStyle w:val="Emphasis"/>
          <w:highlight w:val="cyan"/>
        </w:rPr>
        <w:t xml:space="preserve">the actual case for almost all targets </w:t>
      </w:r>
      <w:r w:rsidRPr="00110E3F">
        <w:rPr>
          <w:rStyle w:val="Emphasis"/>
        </w:rPr>
        <w:t>hardened to nuclear attack</w:t>
      </w:r>
      <w:r w:rsidRPr="00110E3F">
        <w:rPr>
          <w:sz w:val="12"/>
        </w:rPr>
        <w:t>—</w:t>
      </w:r>
      <w:r w:rsidRPr="00110E3F">
        <w:rPr>
          <w:rStyle w:val="StyleUnderline"/>
        </w:rPr>
        <w:t>ICBMs and supporting</w:t>
      </w:r>
      <w:r w:rsidRPr="00D604B5">
        <w:rPr>
          <w:rStyle w:val="StyleUnderline"/>
        </w:rPr>
        <w:t xml:space="preserve"> command posts, hardened structures at strategic airbases, submarines at pierside or in protected tunnels, hardened command posts at road mobile missile bases and elsewhere, etc. In this case</w:t>
      </w:r>
      <w:r w:rsidRPr="00C76A79">
        <w:rPr>
          <w:sz w:val="12"/>
        </w:rPr>
        <w:t xml:space="preserve">, </w:t>
      </w:r>
      <w:r w:rsidRPr="00014B0C">
        <w:rPr>
          <w:rStyle w:val="Emphasis"/>
          <w:highlight w:val="cyan"/>
        </w:rPr>
        <w:t>the super-fuze achieves a probability of kill of about 0.99</w:t>
      </w:r>
      <w:r w:rsidRPr="00110E3F">
        <w:rPr>
          <w:rStyle w:val="Emphasis"/>
        </w:rPr>
        <w:t xml:space="preserve">—or very </w:t>
      </w:r>
      <w:r w:rsidRPr="00014B0C">
        <w:rPr>
          <w:rStyle w:val="Emphasis"/>
          <w:highlight w:val="cyan"/>
        </w:rPr>
        <w:t>near certainty</w:t>
      </w:r>
      <w:r w:rsidRPr="00C76A79">
        <w:rPr>
          <w:sz w:val="12"/>
        </w:rPr>
        <w:t xml:space="preserve">. This case also is equivalent to achieving a probability of kill associated with using three warheads with a 0.83 probability to achieve a 0.99 probability of kill. The probability of kills revealed by figures 4 and 5 have enormous security ramifications. </w:t>
      </w:r>
      <w:r w:rsidRPr="00E1396E">
        <w:rPr>
          <w:rStyle w:val="StyleUnderline"/>
        </w:rPr>
        <w:t xml:space="preserve">The US </w:t>
      </w:r>
      <w:r w:rsidRPr="00014B0C">
        <w:rPr>
          <w:rStyle w:val="StyleUnderline"/>
          <w:highlight w:val="cyan"/>
        </w:rPr>
        <w:t xml:space="preserve">military </w:t>
      </w:r>
      <w:r w:rsidRPr="00014B0C">
        <w:rPr>
          <w:rStyle w:val="Emphasis"/>
          <w:highlight w:val="cyan"/>
        </w:rPr>
        <w:t>assumes</w:t>
      </w:r>
      <w:r w:rsidRPr="00D604B5">
        <w:rPr>
          <w:rStyle w:val="StyleUnderline"/>
        </w:rPr>
        <w:t xml:space="preserve"> that Russian SS-18 and </w:t>
      </w:r>
      <w:r w:rsidRPr="00E1396E">
        <w:rPr>
          <w:rStyle w:val="StyleUnderline"/>
        </w:rPr>
        <w:t xml:space="preserve">TOPOL </w:t>
      </w:r>
      <w:r w:rsidRPr="00014B0C">
        <w:rPr>
          <w:rStyle w:val="StyleUnderline"/>
          <w:highlight w:val="cyan"/>
        </w:rPr>
        <w:t xml:space="preserve">missile silos are </w:t>
      </w:r>
      <w:r w:rsidRPr="00014B0C">
        <w:rPr>
          <w:rStyle w:val="Emphasis"/>
          <w:highlight w:val="cyan"/>
        </w:rPr>
        <w:t>hardened</w:t>
      </w:r>
      <w:r w:rsidRPr="00014B0C">
        <w:rPr>
          <w:rStyle w:val="StyleUnderline"/>
          <w:highlight w:val="cyan"/>
        </w:rPr>
        <w:t xml:space="preserve"> to withstand</w:t>
      </w:r>
      <w:r w:rsidRPr="00D604B5">
        <w:rPr>
          <w:rStyle w:val="StyleUnderline"/>
        </w:rPr>
        <w:t xml:space="preserve"> a pressure </w:t>
      </w:r>
      <w:r w:rsidRPr="00E1396E">
        <w:rPr>
          <w:rStyle w:val="StyleUnderline"/>
        </w:rPr>
        <w:t>of 10,000 pounds</w:t>
      </w:r>
      <w:r w:rsidRPr="00D604B5">
        <w:rPr>
          <w:rStyle w:val="StyleUnderline"/>
        </w:rPr>
        <w:t xml:space="preserve"> per square inch or more</w:t>
      </w:r>
      <w:r w:rsidRPr="00C76A79">
        <w:rPr>
          <w:sz w:val="12"/>
        </w:rPr>
        <w:t xml:space="preserve">. </w:t>
      </w:r>
      <w:r w:rsidRPr="00D604B5">
        <w:rPr>
          <w:rStyle w:val="StyleUnderline"/>
        </w:rPr>
        <w:t>Since with the new super-fuze</w:t>
      </w:r>
      <w:r w:rsidRPr="00C76A79">
        <w:rPr>
          <w:sz w:val="12"/>
        </w:rPr>
        <w:t xml:space="preserve">, </w:t>
      </w:r>
      <w:r w:rsidRPr="00014B0C">
        <w:rPr>
          <w:rStyle w:val="Emphasis"/>
          <w:highlight w:val="cyan"/>
        </w:rPr>
        <w:t>the probability of kill against these silos is</w:t>
      </w:r>
      <w:r w:rsidRPr="00D604B5">
        <w:rPr>
          <w:rStyle w:val="Emphasis"/>
        </w:rPr>
        <w:t xml:space="preserve"> near </w:t>
      </w:r>
      <w:r w:rsidRPr="00014B0C">
        <w:rPr>
          <w:rStyle w:val="Emphasis"/>
          <w:highlight w:val="cyan"/>
        </w:rPr>
        <w:t>0.9</w:t>
      </w:r>
      <w:r w:rsidRPr="00C76A79">
        <w:rPr>
          <w:sz w:val="12"/>
        </w:rPr>
        <w:t xml:space="preserve">, </w:t>
      </w:r>
      <w:r w:rsidRPr="00D604B5">
        <w:rPr>
          <w:rStyle w:val="StyleUnderline"/>
        </w:rPr>
        <w:t xml:space="preserve">the entire force of 100-kt W76-1/Mk4A Trident II warheads now </w:t>
      </w:r>
      <w:r w:rsidRPr="00D604B5">
        <w:rPr>
          <w:rStyle w:val="Emphasis"/>
        </w:rPr>
        <w:t>“qualifies” for use</w:t>
      </w:r>
      <w:r w:rsidRPr="00D604B5">
        <w:rPr>
          <w:rStyle w:val="StyleUnderline"/>
        </w:rPr>
        <w:t xml:space="preserve"> against the </w:t>
      </w:r>
      <w:r w:rsidRPr="00D604B5">
        <w:rPr>
          <w:rStyle w:val="StyleUnderline"/>
        </w:rPr>
        <w:lastRenderedPageBreak/>
        <w:t>hardest of Russian silos</w:t>
      </w:r>
      <w:r w:rsidRPr="00C76A79">
        <w:rPr>
          <w:sz w:val="12"/>
        </w:rPr>
        <w:t xml:space="preserve">. </w:t>
      </w:r>
      <w:r w:rsidRPr="00D604B5">
        <w:rPr>
          <w:rStyle w:val="StyleUnderline"/>
        </w:rPr>
        <w:t>This</w:t>
      </w:r>
      <w:r w:rsidRPr="00C76A79">
        <w:rPr>
          <w:sz w:val="12"/>
        </w:rPr>
        <w:t xml:space="preserve">, in turn, </w:t>
      </w:r>
      <w:r w:rsidRPr="00D604B5">
        <w:rPr>
          <w:rStyle w:val="StyleUnderline"/>
        </w:rPr>
        <w:t xml:space="preserve">means that essentially all of the higher-yield nuclear weapons (such as the W88/Mk5) that were formerly assigned to these Russian hard targets </w:t>
      </w:r>
      <w:r w:rsidRPr="00D604B5">
        <w:rPr>
          <w:rStyle w:val="Emphasis"/>
        </w:rPr>
        <w:t>can now be focused on other, more demanding missions,</w:t>
      </w:r>
      <w:r w:rsidRPr="00C76A79">
        <w:rPr>
          <w:sz w:val="12"/>
        </w:rPr>
        <w:t xml:space="preserve"> </w:t>
      </w:r>
      <w:r w:rsidRPr="00D604B5">
        <w:rPr>
          <w:rStyle w:val="StyleUnderline"/>
        </w:rPr>
        <w:t xml:space="preserve">including attacks against </w:t>
      </w:r>
      <w:r w:rsidRPr="00D604B5">
        <w:rPr>
          <w:rStyle w:val="Emphasis"/>
        </w:rPr>
        <w:t>deeply-buried underground command facilities.</w:t>
      </w:r>
      <w:r w:rsidRPr="00C76A79">
        <w:rPr>
          <w:sz w:val="12"/>
        </w:rPr>
        <w:t xml:space="preserve"> </w:t>
      </w:r>
      <w:r w:rsidRPr="00D604B5">
        <w:rPr>
          <w:rStyle w:val="StyleUnderline"/>
        </w:rPr>
        <w:t xml:space="preserve">In effect, the significant increase in the killing power of the W76 warhead allows the United States to use its submarine-based weapons </w:t>
      </w:r>
      <w:r w:rsidRPr="00D604B5">
        <w:rPr>
          <w:rStyle w:val="Emphasis"/>
        </w:rPr>
        <w:t>more decisively</w:t>
      </w:r>
      <w:r w:rsidRPr="00D604B5">
        <w:rPr>
          <w:rStyle w:val="StyleUnderline"/>
        </w:rPr>
        <w:t xml:space="preserve"> in a </w:t>
      </w:r>
      <w:r w:rsidRPr="00D604B5">
        <w:rPr>
          <w:rStyle w:val="Emphasis"/>
        </w:rPr>
        <w:t>wider range of missions</w:t>
      </w:r>
      <w:r w:rsidRPr="00D604B5">
        <w:rPr>
          <w:rStyle w:val="StyleUnderline"/>
        </w:rPr>
        <w:t xml:space="preserve"> than was the case before the introduction of this fuze.</w:t>
      </w:r>
      <w:r>
        <w:rPr>
          <w:rStyle w:val="StyleUnderline"/>
        </w:rPr>
        <w:t xml:space="preserve"> </w:t>
      </w:r>
      <w:r w:rsidRPr="00C76A79">
        <w:rPr>
          <w:sz w:val="12"/>
        </w:rPr>
        <w:t xml:space="preserve">The history of the US super-fuze program. The super-fuze is officially known as the arming, fuzing and firing (AF&amp;F) system. It consists of a fuze, an arming subsystem (which includes the radar), a firing subsystem, and a thermal battery that powers the system. The AF&amp;F is located in the tip of the cone-shaped reentry body above the nuclear explosive package itself. The AF&amp;F developed for the new W76-1/Mk4A is known as MC4700 and forms part of the W76 life-extension program intended to extend the service life of the W76—the most numerous warhead in the US stockpile—out to the time period 2040-2050. The new super-fuze uses a technology first deployed on the high-yield W88/Mk5 Trident II warhead. The Navy’s Strategic Systems Program contracted with the Lockheed Missile and Space Corporation in the early 1980s to develop a new fuze that included “a radar-updated, path-length compensating fuze … that could adjust for trajectory errors and significantly improve the ability to destroy a target. This was an early and sophisticated use of artificial intelligence in a weapon.” It was the radar-updated, path-length compensating fuze—combined with the increased accuracy of the Trident II missile—that gave an SLBM the ability to hold a hardened target at risk. Efforts to incorporate the W88/Mk5 fuze capability into the W76/Mk4 was part of the Energy Department’s Warhead Protection Program in the mid-1990s to permit “Mk5 fuzing functionality (including radar-updated path length fuzing, and radar proximity fuzing) as an option to replacement of the much smaller Mk4 AF&amp;F,” according to the partially declassified 1996 Stockpile Stewardship and Management Plan (emphasis added). Apart from the inherent drive to improve military capabilities whenever possible, the motivation for increasing the target kill capability of the submarine-borne W76 was that the Air Force’s hard-target killer, the MX Peacekeeper ICBM, was scheduled to be retired under the START II treaty. The Navy only had 400 W88 hard-target kill warheads, so a decision was made to add the capability to the W76. In an article in April 1997, Strategic Systems Program director Rear Adm. George P. Nanos publicly explained that “just by changing the fuze in the Mk4 reentry body, you get a significant improvement. The Mk4, with a modified fuze and Trident II accuracy, can meet the original D5 [submarine-borne missile] hard target requirement,” </w:t>
      </w:r>
      <w:hyperlink r:id="rId19" w:history="1">
        <w:r w:rsidRPr="00C76A79">
          <w:rPr>
            <w:rStyle w:val="Hyperlink"/>
            <w:sz w:val="12"/>
          </w:rPr>
          <w:t>Nanos stated</w:t>
        </w:r>
      </w:hyperlink>
      <w:r w:rsidRPr="00C76A79">
        <w:rPr>
          <w:sz w:val="12"/>
        </w:rPr>
        <w:t xml:space="preserve">. Later that same year, the Energy Department’s Stockpile Stewardship and Management Plan formally described the objective of the fuze modernization program “to enable W76 to take advantage of [the] higher accuracy of [the] D5 missile.” By 1998, the fuze modernization effort became a formal project, with five SLBM flight tests planned for 2001-2008. Full-scale production of the super-fuze equipped W76-1/Mk4A began in September 2008, with the first warhead delivered to the Navy in February 2009. By the end of 2016, roughly 1,200 of an estimated 1,600 planned W76-1/Mk4As had been produced, of which about 506 are currently deployed on ballistic missile submarines. The implications. </w:t>
      </w:r>
      <w:r w:rsidRPr="00C76A79">
        <w:rPr>
          <w:rStyle w:val="StyleUnderline"/>
        </w:rPr>
        <w:t>The newly created capability to destroy Russian silo-based nuclear forces with 100-kt W76-1/Mk4A warheads—the most numerous in the US stockpile</w:t>
      </w:r>
      <w:r w:rsidRPr="00C76A79">
        <w:rPr>
          <w:sz w:val="12"/>
        </w:rPr>
        <w:t>—</w:t>
      </w:r>
      <w:r w:rsidRPr="00C76A79">
        <w:rPr>
          <w:rStyle w:val="StyleUnderline"/>
        </w:rPr>
        <w:t>vastly expands the nuclear warfighting capabilities of US nuclear forces</w:t>
      </w:r>
      <w:r w:rsidRPr="00E1396E">
        <w:rPr>
          <w:rStyle w:val="StyleUnderline"/>
        </w:rPr>
        <w:t>.</w:t>
      </w:r>
      <w:r w:rsidRPr="00E1396E">
        <w:rPr>
          <w:sz w:val="12"/>
        </w:rPr>
        <w:t xml:space="preserve"> </w:t>
      </w:r>
      <w:r w:rsidRPr="00E1396E">
        <w:rPr>
          <w:rStyle w:val="Emphasis"/>
        </w:rPr>
        <w:t>Since only part of the W76 force would be needed to eliminate Russia’s silo-based ICBMs</w:t>
      </w:r>
      <w:r w:rsidRPr="00E1396E">
        <w:rPr>
          <w:sz w:val="12"/>
        </w:rPr>
        <w:t xml:space="preserve">, </w:t>
      </w:r>
      <w:r w:rsidRPr="00E1396E">
        <w:rPr>
          <w:rStyle w:val="StyleUnderline"/>
        </w:rPr>
        <w:t xml:space="preserve">the </w:t>
      </w:r>
      <w:r w:rsidRPr="00014B0C">
        <w:rPr>
          <w:rStyle w:val="StyleUnderline"/>
          <w:highlight w:val="cyan"/>
        </w:rPr>
        <w:t>U</w:t>
      </w:r>
      <w:r w:rsidRPr="00E1396E">
        <w:rPr>
          <w:rStyle w:val="StyleUnderline"/>
        </w:rPr>
        <w:t xml:space="preserve">nited </w:t>
      </w:r>
      <w:r w:rsidRPr="00014B0C">
        <w:rPr>
          <w:rStyle w:val="StyleUnderline"/>
          <w:highlight w:val="cyan"/>
        </w:rPr>
        <w:t>S</w:t>
      </w:r>
      <w:r w:rsidRPr="00E1396E">
        <w:rPr>
          <w:rStyle w:val="StyleUnderline"/>
        </w:rPr>
        <w:t>tates</w:t>
      </w:r>
      <w:r w:rsidRPr="00014B0C">
        <w:rPr>
          <w:rStyle w:val="StyleUnderline"/>
          <w:highlight w:val="cyan"/>
        </w:rPr>
        <w:t xml:space="preserve"> will be left with an </w:t>
      </w:r>
      <w:r w:rsidRPr="00014B0C">
        <w:rPr>
          <w:rStyle w:val="Emphasis"/>
          <w:highlight w:val="cyan"/>
        </w:rPr>
        <w:t xml:space="preserve">enormous number of </w:t>
      </w:r>
      <w:r w:rsidRPr="00E1396E">
        <w:rPr>
          <w:rStyle w:val="Emphasis"/>
        </w:rPr>
        <w:t xml:space="preserve">higher-yield </w:t>
      </w:r>
      <w:r w:rsidRPr="00014B0C">
        <w:rPr>
          <w:rStyle w:val="Emphasis"/>
          <w:highlight w:val="cyan"/>
        </w:rPr>
        <w:t>warheads</w:t>
      </w:r>
      <w:r w:rsidRPr="00C76A79">
        <w:rPr>
          <w:sz w:val="12"/>
        </w:rPr>
        <w:t xml:space="preserve"> </w:t>
      </w:r>
      <w:r w:rsidRPr="00C76A79">
        <w:rPr>
          <w:rStyle w:val="StyleUnderline"/>
        </w:rPr>
        <w:t xml:space="preserve">that would then be available to be </w:t>
      </w:r>
      <w:r w:rsidRPr="00C76A79">
        <w:rPr>
          <w:rStyle w:val="Emphasis"/>
        </w:rPr>
        <w:t>reprogrammed for other missions.</w:t>
      </w:r>
      <w:r>
        <w:rPr>
          <w:rStyle w:val="Emphasis"/>
        </w:rPr>
        <w:t xml:space="preserve"> </w:t>
      </w:r>
      <w:r w:rsidRPr="00C76A79">
        <w:rPr>
          <w:sz w:val="12"/>
        </w:rPr>
        <w:t xml:space="preserve">Approximately 890 warheads are deployed on US ballistic missile submarines (506 W76-1/Mk4A and 384 W88/Mk5). </w:t>
      </w:r>
      <w:r w:rsidRPr="00C76A79">
        <w:rPr>
          <w:rStyle w:val="StyleUnderline"/>
        </w:rPr>
        <w:t>Assuming that the 506 deployed W76-1s equipped with the super-fuze were used against Russian silo-based ICBMs</w:t>
      </w:r>
      <w:r w:rsidRPr="00C76A79">
        <w:rPr>
          <w:sz w:val="12"/>
        </w:rPr>
        <w:t xml:space="preserve">, </w:t>
      </w:r>
      <w:r w:rsidRPr="00C76A79">
        <w:rPr>
          <w:rStyle w:val="Emphasis"/>
          <w:sz w:val="24"/>
        </w:rPr>
        <w:t>essentially all 136 Russian silo-based ICBMs could be potentially eliminated by attacking each silo with two W76-1 warheads—a total of 272 warheads</w:t>
      </w:r>
      <w:r w:rsidRPr="00C76A79">
        <w:rPr>
          <w:sz w:val="12"/>
        </w:rPr>
        <w:t xml:space="preserve">. </w:t>
      </w:r>
      <w:r w:rsidRPr="00C76A79">
        <w:rPr>
          <w:rStyle w:val="StyleUnderline"/>
        </w:rPr>
        <w:t xml:space="preserve">This would consume </w:t>
      </w:r>
      <w:r w:rsidRPr="00C76A79">
        <w:rPr>
          <w:rStyle w:val="Emphasis"/>
        </w:rPr>
        <w:t>only 54 percent</w:t>
      </w:r>
      <w:r w:rsidRPr="00C76A79">
        <w:rPr>
          <w:rStyle w:val="StyleUnderline"/>
        </w:rPr>
        <w:t xml:space="preserve"> of the deployed W76-1 warheads</w:t>
      </w:r>
      <w:r w:rsidRPr="00C76A79">
        <w:rPr>
          <w:sz w:val="12"/>
        </w:rPr>
        <w:t xml:space="preserve">, </w:t>
      </w:r>
      <w:r w:rsidRPr="00C76A79">
        <w:rPr>
          <w:rStyle w:val="StyleUnderline"/>
        </w:rPr>
        <w:t xml:space="preserve">leaving roughly 234 of the 500 warheads </w:t>
      </w:r>
      <w:r w:rsidRPr="00C76A79">
        <w:rPr>
          <w:rStyle w:val="Emphasis"/>
        </w:rPr>
        <w:t>free to be targeted on yet other installations</w:t>
      </w:r>
      <w:r w:rsidRPr="00C76A79">
        <w:rPr>
          <w:sz w:val="12"/>
        </w:rPr>
        <w:t xml:space="preserve">. </w:t>
      </w:r>
      <w:r w:rsidRPr="00C76A79">
        <w:rPr>
          <w:rStyle w:val="StyleUnderline"/>
        </w:rPr>
        <w:t>And hundreds of additional submarine warheads are in storage for increasing the missile warhead loading if so ordered</w:t>
      </w:r>
      <w:r w:rsidRPr="00C76A79">
        <w:rPr>
          <w:sz w:val="12"/>
        </w:rPr>
        <w:t xml:space="preserve">. The Trident II missiles that are deployed today carry an average of four to five W76-1 warheads each. However, each missile could carry eight such warheads if the US were to suddenly decide to carry a maximum load of W76 warheads on its deployed Trident II ballistic missiles. And the missile was tested with up to 12 warheads. Essentially </w:t>
      </w:r>
      <w:r w:rsidRPr="00C76A79">
        <w:rPr>
          <w:rStyle w:val="Emphasis"/>
        </w:rPr>
        <w:t xml:space="preserve">all the 384 W88 “heavy” </w:t>
      </w:r>
      <w:r w:rsidRPr="00014B0C">
        <w:rPr>
          <w:rStyle w:val="Emphasis"/>
          <w:highlight w:val="cyan"/>
        </w:rPr>
        <w:t xml:space="preserve">Trident </w:t>
      </w:r>
      <w:r w:rsidRPr="00E1396E">
        <w:rPr>
          <w:rStyle w:val="Emphasis"/>
        </w:rPr>
        <w:t>II warheads</w:t>
      </w:r>
      <w:r w:rsidRPr="00C76A79">
        <w:rPr>
          <w:sz w:val="12"/>
        </w:rPr>
        <w:t xml:space="preserve">, with yields of 455 kt, </w:t>
      </w:r>
      <w:r w:rsidRPr="00014B0C">
        <w:rPr>
          <w:rStyle w:val="Emphasis"/>
          <w:highlight w:val="cyan"/>
        </w:rPr>
        <w:t>would also be available</w:t>
      </w:r>
      <w:r w:rsidRPr="00C76A79">
        <w:rPr>
          <w:rStyle w:val="Emphasis"/>
        </w:rPr>
        <w:t xml:space="preserve"> for use against deeply-buried targets</w:t>
      </w:r>
      <w:r w:rsidRPr="00C76A79">
        <w:rPr>
          <w:sz w:val="12"/>
        </w:rPr>
        <w:t xml:space="preserve">. In addition, </w:t>
      </w:r>
      <w:r w:rsidRPr="00E1396E">
        <w:rPr>
          <w:rStyle w:val="StyleUnderline"/>
        </w:rPr>
        <w:t>about</w:t>
      </w:r>
      <w:r w:rsidRPr="00E1396E">
        <w:rPr>
          <w:sz w:val="12"/>
        </w:rPr>
        <w:t xml:space="preserve"> </w:t>
      </w:r>
      <w:r w:rsidRPr="00E1396E">
        <w:rPr>
          <w:rStyle w:val="Emphasis"/>
        </w:rPr>
        <w:t>400 Minuteman</w:t>
      </w:r>
      <w:r w:rsidRPr="00E1396E">
        <w:rPr>
          <w:sz w:val="12"/>
        </w:rPr>
        <w:t xml:space="preserve"> III </w:t>
      </w:r>
      <w:r w:rsidRPr="00E1396E">
        <w:rPr>
          <w:rStyle w:val="Emphasis"/>
        </w:rPr>
        <w:t>warheads</w:t>
      </w:r>
      <w:r w:rsidRPr="00C76A79">
        <w:rPr>
          <w:sz w:val="12"/>
        </w:rPr>
        <w:t xml:space="preserve">, </w:t>
      </w:r>
      <w:r w:rsidRPr="00C76A79">
        <w:rPr>
          <w:rStyle w:val="StyleUnderline"/>
        </w:rPr>
        <w:t>with yields of about 300 kt, could be used to target hardened Russian targets</w:t>
      </w:r>
      <w:r w:rsidRPr="00C76A79">
        <w:rPr>
          <w:sz w:val="12"/>
        </w:rPr>
        <w:t xml:space="preserve">. In all, </w:t>
      </w:r>
      <w:r w:rsidRPr="00014B0C">
        <w:rPr>
          <w:rStyle w:val="Emphasis"/>
          <w:sz w:val="30"/>
          <w:szCs w:val="30"/>
          <w:highlight w:val="cyan"/>
        </w:rPr>
        <w:t xml:space="preserve">the entire Russian </w:t>
      </w:r>
      <w:r w:rsidRPr="00E1396E">
        <w:rPr>
          <w:rStyle w:val="Emphasis"/>
          <w:sz w:val="30"/>
          <w:szCs w:val="30"/>
        </w:rPr>
        <w:t xml:space="preserve">silo-based </w:t>
      </w:r>
      <w:r w:rsidRPr="00014B0C">
        <w:rPr>
          <w:rStyle w:val="Emphasis"/>
          <w:sz w:val="30"/>
          <w:szCs w:val="30"/>
          <w:highlight w:val="cyan"/>
        </w:rPr>
        <w:t>forces could</w:t>
      </w:r>
      <w:r w:rsidRPr="00C76A79">
        <w:rPr>
          <w:rStyle w:val="Emphasis"/>
          <w:sz w:val="30"/>
          <w:szCs w:val="30"/>
        </w:rPr>
        <w:t xml:space="preserve"> </w:t>
      </w:r>
      <w:r w:rsidRPr="00E1396E">
        <w:rPr>
          <w:rStyle w:val="Emphasis"/>
          <w:sz w:val="30"/>
          <w:szCs w:val="30"/>
        </w:rPr>
        <w:t xml:space="preserve">potentially </w:t>
      </w:r>
      <w:r w:rsidRPr="00014B0C">
        <w:rPr>
          <w:rStyle w:val="Emphasis"/>
          <w:sz w:val="30"/>
          <w:szCs w:val="30"/>
          <w:highlight w:val="cyan"/>
        </w:rPr>
        <w:t xml:space="preserve">be destroyed </w:t>
      </w:r>
      <w:r w:rsidRPr="00E1396E">
        <w:rPr>
          <w:rStyle w:val="Emphasis"/>
          <w:sz w:val="30"/>
          <w:szCs w:val="30"/>
        </w:rPr>
        <w:t xml:space="preserve">while </w:t>
      </w:r>
      <w:r w:rsidRPr="00014B0C">
        <w:rPr>
          <w:rStyle w:val="Emphasis"/>
          <w:sz w:val="30"/>
          <w:szCs w:val="30"/>
          <w:highlight w:val="cyan"/>
        </w:rPr>
        <w:t xml:space="preserve">leaving the US with 79 percent of its </w:t>
      </w:r>
      <w:r w:rsidRPr="00E1396E">
        <w:rPr>
          <w:rStyle w:val="Emphasis"/>
          <w:sz w:val="30"/>
          <w:szCs w:val="30"/>
        </w:rPr>
        <w:t xml:space="preserve">ballistic missile </w:t>
      </w:r>
      <w:r w:rsidRPr="00014B0C">
        <w:rPr>
          <w:rStyle w:val="Emphasis"/>
          <w:sz w:val="30"/>
          <w:szCs w:val="30"/>
          <w:highlight w:val="cyan"/>
        </w:rPr>
        <w:t xml:space="preserve">warheads </w:t>
      </w:r>
      <w:r w:rsidRPr="00E1396E">
        <w:rPr>
          <w:rStyle w:val="Emphasis"/>
          <w:sz w:val="30"/>
          <w:szCs w:val="30"/>
        </w:rPr>
        <w:t>unused</w:t>
      </w:r>
      <w:r w:rsidRPr="00C76A79">
        <w:rPr>
          <w:rStyle w:val="Emphasis"/>
          <w:sz w:val="30"/>
          <w:szCs w:val="30"/>
        </w:rPr>
        <w:t>.</w:t>
      </w:r>
      <w:r w:rsidRPr="00337B29">
        <w:t xml:space="preserve"> </w:t>
      </w:r>
      <w:r w:rsidRPr="00C76A79">
        <w:rPr>
          <w:rStyle w:val="StyleUnderline"/>
        </w:rPr>
        <w:t xml:space="preserve">Even after Russia’s silo-based missiles were attacked, the US nuclear firepower remaining would be </w:t>
      </w:r>
      <w:r w:rsidRPr="00C76A79">
        <w:rPr>
          <w:rStyle w:val="Emphasis"/>
        </w:rPr>
        <w:t>staggering</w:t>
      </w:r>
      <w:r w:rsidRPr="00C76A79">
        <w:rPr>
          <w:rStyle w:val="StyleUnderline"/>
        </w:rPr>
        <w:t>—and certainly of concern to Russia or any other country worried about a US first strike.</w:t>
      </w:r>
      <w:r>
        <w:rPr>
          <w:rStyle w:val="StyleUnderline"/>
        </w:rPr>
        <w:t xml:space="preserve"> </w:t>
      </w:r>
      <w:r w:rsidRPr="00C76A79">
        <w:rPr>
          <w:rStyle w:val="StyleUnderline"/>
        </w:rPr>
        <w:t>Because of the new kill capabilities of US submarine-launched ballistic missiles</w:t>
      </w:r>
      <w:r w:rsidRPr="00C76A79">
        <w:rPr>
          <w:sz w:val="12"/>
        </w:rPr>
        <w:t xml:space="preserve"> (SLBMs), </w:t>
      </w:r>
      <w:r w:rsidRPr="00C76A79">
        <w:rPr>
          <w:rStyle w:val="StyleUnderline"/>
        </w:rPr>
        <w:t xml:space="preserve">the United States would be able to target huge portions of its nuclear force against non-hardened targets, the destruction of which would be crucial to a “successful” first strike. One such mission would likely involve the destruction of </w:t>
      </w:r>
      <w:r w:rsidRPr="00C76A79">
        <w:rPr>
          <w:rStyle w:val="Emphasis"/>
        </w:rPr>
        <w:t>road-mobile ICBMs</w:t>
      </w:r>
      <w:r w:rsidRPr="00C76A79">
        <w:rPr>
          <w:rStyle w:val="StyleUnderline"/>
        </w:rPr>
        <w:t xml:space="preserve"> that had </w:t>
      </w:r>
      <w:r w:rsidRPr="00C76A79">
        <w:rPr>
          <w:rStyle w:val="Emphasis"/>
        </w:rPr>
        <w:t>left their garrisons to hide in Russia’s vast forests in anticipation of attack</w:t>
      </w:r>
      <w:r w:rsidRPr="00C76A79">
        <w:rPr>
          <w:sz w:val="12"/>
        </w:rPr>
        <w:t xml:space="preserve">. </w:t>
      </w:r>
      <w:r w:rsidRPr="00C76A79">
        <w:rPr>
          <w:rStyle w:val="StyleUnderline"/>
        </w:rPr>
        <w:t xml:space="preserve">The garrisons and their support facilities would probably be destroyed </w:t>
      </w:r>
      <w:r w:rsidRPr="00C76A79">
        <w:rPr>
          <w:rStyle w:val="Emphasis"/>
        </w:rPr>
        <w:t>quickly</w:t>
      </w:r>
      <w:r w:rsidRPr="00C76A79">
        <w:rPr>
          <w:sz w:val="12"/>
        </w:rPr>
        <w:t xml:space="preserve">, </w:t>
      </w:r>
      <w:r w:rsidRPr="00C76A79">
        <w:rPr>
          <w:rStyle w:val="StyleUnderline"/>
        </w:rPr>
        <w:t>and some of the dispersed road-mobile launchers would also be quickly destroyed as they were in the process of dispersing</w:t>
      </w:r>
      <w:r w:rsidRPr="00C76A79">
        <w:rPr>
          <w:sz w:val="12"/>
        </w:rPr>
        <w:t xml:space="preserve">. </w:t>
      </w:r>
      <w:r w:rsidRPr="00C76A79">
        <w:rPr>
          <w:rStyle w:val="StyleUnderline"/>
        </w:rPr>
        <w:t>To destroy or expose the remaining launchers</w:t>
      </w:r>
      <w:r w:rsidRPr="00C76A79">
        <w:rPr>
          <w:sz w:val="12"/>
        </w:rPr>
        <w:t xml:space="preserve">, </w:t>
      </w:r>
      <w:r w:rsidRPr="00C76A79">
        <w:rPr>
          <w:rStyle w:val="StyleUnderline"/>
        </w:rPr>
        <w:t xml:space="preserve">United States planners would have the </w:t>
      </w:r>
      <w:r w:rsidRPr="00C76A79">
        <w:rPr>
          <w:rStyle w:val="StyleUnderline"/>
        </w:rPr>
        <w:lastRenderedPageBreak/>
        <w:t xml:space="preserve">nuclear forces needed to undertake truly </w:t>
      </w:r>
      <w:r w:rsidRPr="00C76A79">
        <w:rPr>
          <w:rStyle w:val="Emphasis"/>
        </w:rPr>
        <w:t>scorched-earth tactics</w:t>
      </w:r>
      <w:r w:rsidRPr="00C76A79">
        <w:rPr>
          <w:sz w:val="12"/>
        </w:rPr>
        <w:t xml:space="preserve">: </w:t>
      </w:r>
      <w:r w:rsidRPr="00C76A79">
        <w:rPr>
          <w:rStyle w:val="StyleUnderline"/>
        </w:rPr>
        <w:t>Just</w:t>
      </w:r>
      <w:r w:rsidRPr="00C76A79">
        <w:rPr>
          <w:sz w:val="12"/>
        </w:rPr>
        <w:t xml:space="preserve"> </w:t>
      </w:r>
      <w:r w:rsidRPr="00E1396E">
        <w:rPr>
          <w:rStyle w:val="StyleUnderline"/>
        </w:rPr>
        <w:t>125 US Minuteman III warheads could set fire to some</w:t>
      </w:r>
      <w:r w:rsidRPr="00E1396E">
        <w:rPr>
          <w:sz w:val="12"/>
        </w:rPr>
        <w:t xml:space="preserve"> </w:t>
      </w:r>
      <w:r w:rsidRPr="00E1396E">
        <w:rPr>
          <w:rStyle w:val="StyleUnderline"/>
        </w:rPr>
        <w:t>8,000 square miles</w:t>
      </w:r>
      <w:r w:rsidRPr="00E1396E">
        <w:rPr>
          <w:sz w:val="12"/>
        </w:rPr>
        <w:t xml:space="preserve"> of forest area where the road-mobile missiles are most likely to be deployed. This would be the equivalent of a circular area with a diameter of 100 miles. </w:t>
      </w:r>
      <w:r w:rsidRPr="00E1396E">
        <w:rPr>
          <w:rStyle w:val="StyleUnderline"/>
        </w:rPr>
        <w:t xml:space="preserve">Such an attack would be potentially aimed at destroying </w:t>
      </w:r>
      <w:r w:rsidRPr="00E1396E">
        <w:rPr>
          <w:rStyle w:val="Emphasis"/>
        </w:rPr>
        <w:t>all road-mobile launchers</w:t>
      </w:r>
      <w:r w:rsidRPr="00E1396E">
        <w:rPr>
          <w:rStyle w:val="StyleUnderline"/>
        </w:rPr>
        <w:t xml:space="preserve"> either as they disperse or after they have taken up position some short distance</w:t>
      </w:r>
      <w:r w:rsidRPr="00C76A79">
        <w:rPr>
          <w:rStyle w:val="StyleUnderline"/>
        </w:rPr>
        <w:t xml:space="preserve"> from roads that give them access to forested areas.</w:t>
      </w:r>
      <w:r>
        <w:rPr>
          <w:rStyle w:val="StyleUnderline"/>
        </w:rPr>
        <w:t xml:space="preserve"> </w:t>
      </w:r>
      <w:r w:rsidRPr="00C76A79">
        <w:rPr>
          <w:rStyle w:val="StyleUnderline"/>
        </w:rPr>
        <w:t xml:space="preserve">Many of the nearly 300 remaining deployed W76 warheads could be used to attack all </w:t>
      </w:r>
      <w:r w:rsidRPr="00C76A79">
        <w:rPr>
          <w:rStyle w:val="Emphasis"/>
        </w:rPr>
        <w:t>command posts</w:t>
      </w:r>
      <w:r w:rsidRPr="00C76A79">
        <w:rPr>
          <w:rStyle w:val="StyleUnderline"/>
        </w:rPr>
        <w:t xml:space="preserve"> associated with Russian ICBMs</w:t>
      </w:r>
      <w:r w:rsidRPr="00C76A79">
        <w:rPr>
          <w:sz w:val="12"/>
        </w:rPr>
        <w:t xml:space="preserve">. </w:t>
      </w:r>
      <w:r w:rsidRPr="00C76A79">
        <w:rPr>
          <w:rStyle w:val="StyleUnderline"/>
        </w:rPr>
        <w:t>A very small number of Russia’s major leadership command posts are deeply buried,</w:t>
      </w:r>
      <w:r w:rsidRPr="00C76A79">
        <w:rPr>
          <w:sz w:val="12"/>
        </w:rPr>
        <w:t xml:space="preserve"> to protect them from direct destruction by nuclear attack. </w:t>
      </w:r>
      <w:r w:rsidRPr="00C76A79">
        <w:rPr>
          <w:rStyle w:val="StyleUnderline"/>
        </w:rPr>
        <w:t xml:space="preserve">The US military would likely reserve the </w:t>
      </w:r>
      <w:r w:rsidRPr="00C76A79">
        <w:rPr>
          <w:rStyle w:val="Emphasis"/>
        </w:rPr>
        <w:t>highest-yield warheads</w:t>
      </w:r>
      <w:r w:rsidRPr="00C76A79">
        <w:rPr>
          <w:rStyle w:val="StyleUnderline"/>
        </w:rPr>
        <w:t xml:space="preserve"> for those targets</w:t>
      </w:r>
      <w:r w:rsidRPr="00C76A79">
        <w:rPr>
          <w:sz w:val="12"/>
        </w:rPr>
        <w:t xml:space="preserve">. </w:t>
      </w:r>
      <w:r w:rsidRPr="00C76A79">
        <w:rPr>
          <w:rStyle w:val="StyleUnderline"/>
        </w:rPr>
        <w:t xml:space="preserve">Figure 7 below shows an example of a structure that is roughly the size of the US Capitol building that is postulated to have rooms and tunnels as deep as 800 feet or more. Shelters that have rooms and tunnels at even greater depths could be sealed by using </w:t>
      </w:r>
      <w:r w:rsidRPr="00C76A79">
        <w:rPr>
          <w:rStyle w:val="Emphasis"/>
        </w:rPr>
        <w:t>multiple nuclear warheads</w:t>
      </w:r>
      <w:r w:rsidRPr="00C76A79">
        <w:rPr>
          <w:rStyle w:val="StyleUnderline"/>
        </w:rPr>
        <w:t xml:space="preserve"> to crater every location where an entrance or exit might conceivably have been built.</w:t>
      </w:r>
    </w:p>
    <w:p w14:paraId="2430C51A" w14:textId="77777777" w:rsidR="00376C65" w:rsidRDefault="00376C65" w:rsidP="00376C65"/>
    <w:p w14:paraId="7E063FB9" w14:textId="77777777" w:rsidR="00376C65" w:rsidRPr="008700BE" w:rsidRDefault="00376C65" w:rsidP="00376C65">
      <w:pPr>
        <w:pStyle w:val="Heading4"/>
      </w:pPr>
      <w:r>
        <w:t xml:space="preserve">Otherwise, Russia will broadly scale up </w:t>
      </w:r>
      <w:r w:rsidRPr="008700BE">
        <w:rPr>
          <w:u w:val="single"/>
        </w:rPr>
        <w:t>military AI</w:t>
      </w:r>
      <w:r>
        <w:t xml:space="preserve"> – </w:t>
      </w:r>
      <w:r w:rsidRPr="008700BE">
        <w:rPr>
          <w:u w:val="single"/>
        </w:rPr>
        <w:t>extinction</w:t>
      </w:r>
    </w:p>
    <w:p w14:paraId="50C78EC6" w14:textId="77777777" w:rsidR="00376C65" w:rsidRPr="005A5E5A" w:rsidRDefault="00376C65" w:rsidP="00376C65">
      <w:r>
        <w:t xml:space="preserve">Mike </w:t>
      </w:r>
      <w:r w:rsidRPr="00EF7F7D">
        <w:rPr>
          <w:rStyle w:val="Style13ptBold"/>
        </w:rPr>
        <w:t>Rogers 17</w:t>
      </w:r>
      <w:r w:rsidRPr="005A5E5A">
        <w:t>,</w:t>
      </w:r>
      <w:r>
        <w:t xml:space="preserve"> former US Representative from Michigan, chairman of the House Permanent Select Committee on Intelligence,</w:t>
      </w:r>
      <w:r w:rsidRPr="005A5E5A">
        <w:t xml:space="preserve"> "Artificial intelligence — the arms race we may not be able to control", TheHill, https://thehill.com/opinion/technology/351725-artificial-intelligence-is-the-new-arms-race-we-may-not-be-able-to-control</w:t>
      </w:r>
    </w:p>
    <w:p w14:paraId="12BD116F" w14:textId="77777777" w:rsidR="00376C65" w:rsidRPr="00014B0C" w:rsidRDefault="00376C65" w:rsidP="00376C65">
      <w:pPr>
        <w:rPr>
          <w:b/>
          <w:iCs/>
          <w:sz w:val="26"/>
          <w:szCs w:val="26"/>
          <w:u w:val="single"/>
          <w:bdr w:val="single" w:sz="8" w:space="0" w:color="auto"/>
        </w:rPr>
      </w:pPr>
      <w:r w:rsidRPr="008700BE">
        <w:rPr>
          <w:sz w:val="12"/>
        </w:rPr>
        <w:t>“</w:t>
      </w:r>
      <w:r w:rsidRPr="00014B0C">
        <w:rPr>
          <w:rStyle w:val="StyleUnderline"/>
          <w:highlight w:val="cyan"/>
        </w:rPr>
        <w:t>Whoever becomes the leader</w:t>
      </w:r>
      <w:r w:rsidRPr="008700BE">
        <w:rPr>
          <w:rStyle w:val="StyleUnderline"/>
        </w:rPr>
        <w:t xml:space="preserve"> in this sphere </w:t>
      </w:r>
      <w:r w:rsidRPr="00014B0C">
        <w:rPr>
          <w:rStyle w:val="StyleUnderline"/>
          <w:highlight w:val="cyan"/>
        </w:rPr>
        <w:t xml:space="preserve">will </w:t>
      </w:r>
      <w:r w:rsidRPr="00014B0C">
        <w:rPr>
          <w:rStyle w:val="Emphasis"/>
          <w:highlight w:val="cyan"/>
        </w:rPr>
        <w:t>become ruler of the world</w:t>
      </w:r>
      <w:r w:rsidRPr="008700BE">
        <w:rPr>
          <w:rStyle w:val="StyleUnderline"/>
        </w:rPr>
        <w:t>,”</w:t>
      </w:r>
      <w:r>
        <w:rPr>
          <w:rStyle w:val="StyleUnderline"/>
        </w:rPr>
        <w:t xml:space="preserve"> </w:t>
      </w:r>
      <w:hyperlink r:id="rId20" w:tgtFrame="_blank" w:history="1">
        <w:r w:rsidRPr="00E1396E">
          <w:rPr>
            <w:rStyle w:val="StyleUnderline"/>
          </w:rPr>
          <w:t>said</w:t>
        </w:r>
      </w:hyperlink>
      <w:r w:rsidRPr="00E1396E">
        <w:rPr>
          <w:rStyle w:val="StyleUnderline"/>
        </w:rPr>
        <w:t xml:space="preserve"> Vladimir Putin</w:t>
      </w:r>
      <w:r w:rsidRPr="008700BE">
        <w:rPr>
          <w:sz w:val="12"/>
        </w:rPr>
        <w:t xml:space="preserve">. </w:t>
      </w:r>
      <w:r w:rsidRPr="00E1396E">
        <w:rPr>
          <w:rStyle w:val="StyleUnderline"/>
        </w:rPr>
        <w:t>The sphere the Preside</w:t>
      </w:r>
      <w:r w:rsidRPr="008700BE">
        <w:rPr>
          <w:rStyle w:val="StyleUnderline"/>
        </w:rPr>
        <w:t xml:space="preserve">nt of </w:t>
      </w:r>
      <w:r w:rsidRPr="00014B0C">
        <w:rPr>
          <w:rStyle w:val="StyleUnderline"/>
          <w:highlight w:val="cyan"/>
        </w:rPr>
        <w:t xml:space="preserve">Russia is referring to is </w:t>
      </w:r>
      <w:r w:rsidRPr="00014B0C">
        <w:rPr>
          <w:rStyle w:val="Emphasis"/>
          <w:highlight w:val="cyan"/>
        </w:rPr>
        <w:t>a</w:t>
      </w:r>
      <w:r w:rsidRPr="00E1396E">
        <w:rPr>
          <w:rStyle w:val="Emphasis"/>
        </w:rPr>
        <w:t>rtificial</w:t>
      </w:r>
      <w:r w:rsidRPr="00014B0C">
        <w:rPr>
          <w:rStyle w:val="Emphasis"/>
          <w:highlight w:val="cyan"/>
        </w:rPr>
        <w:t xml:space="preserve"> i</w:t>
      </w:r>
      <w:r w:rsidRPr="00E1396E">
        <w:rPr>
          <w:rStyle w:val="Emphasis"/>
        </w:rPr>
        <w:t>ntelligence</w:t>
      </w:r>
      <w:r w:rsidRPr="008700BE">
        <w:rPr>
          <w:rStyle w:val="StyleUnderline"/>
        </w:rPr>
        <w:t xml:space="preserve"> (AI)</w:t>
      </w:r>
      <w:r w:rsidRPr="008700BE">
        <w:rPr>
          <w:sz w:val="12"/>
        </w:rPr>
        <w:t xml:space="preserve"> </w:t>
      </w:r>
      <w:r w:rsidRPr="008700BE">
        <w:rPr>
          <w:rStyle w:val="StyleUnderline"/>
        </w:rPr>
        <w:t>and his comments should give you a moment of pause.</w:t>
      </w:r>
      <w:r>
        <w:rPr>
          <w:rStyle w:val="StyleUnderline"/>
        </w:rPr>
        <w:t xml:space="preserve"> </w:t>
      </w:r>
      <w:r w:rsidRPr="008700BE">
        <w:rPr>
          <w:sz w:val="12"/>
        </w:rPr>
        <w:t>Addressing students at the beginning of our Labor Day weekend, Putin remarked “</w:t>
      </w:r>
      <w:r w:rsidRPr="008700BE">
        <w:rPr>
          <w:rStyle w:val="StyleUnderline"/>
        </w:rPr>
        <w:t>Artificial intelligence is the future, not only for Russia, but for all humankind</w:t>
      </w:r>
      <w:r w:rsidRPr="008700BE">
        <w:rPr>
          <w:sz w:val="12"/>
        </w:rPr>
        <w:t>,” adding, “</w:t>
      </w:r>
      <w:r w:rsidRPr="008700BE">
        <w:rPr>
          <w:rStyle w:val="StyleUnderline"/>
        </w:rPr>
        <w:t>It comes with colossal opportunities, but also threats that are difficult to predict.”</w:t>
      </w:r>
      <w:r w:rsidRPr="008700BE">
        <w:rPr>
          <w:sz w:val="12"/>
        </w:rPr>
        <w:t xml:space="preserve"> </w:t>
      </w:r>
      <w:r w:rsidRPr="008700BE">
        <w:rPr>
          <w:rStyle w:val="StyleUnderline"/>
        </w:rPr>
        <w:t>For once, I find myself in agreement with the President of Russia</w:t>
      </w:r>
      <w:r w:rsidRPr="008700BE">
        <w:rPr>
          <w:sz w:val="12"/>
        </w:rPr>
        <w:t xml:space="preserve">, but just this </w:t>
      </w:r>
      <w:r w:rsidRPr="00CC0500">
        <w:rPr>
          <w:sz w:val="12"/>
        </w:rPr>
        <w:t xml:space="preserve">once. </w:t>
      </w:r>
      <w:r w:rsidRPr="00CC0500">
        <w:rPr>
          <w:rStyle w:val="StyleUnderline"/>
        </w:rPr>
        <w:t xml:space="preserve">Artificial Intelligence offers </w:t>
      </w:r>
      <w:r w:rsidRPr="00CC0500">
        <w:rPr>
          <w:rStyle w:val="Emphasis"/>
        </w:rPr>
        <w:t>incredible</w:t>
      </w:r>
      <w:r w:rsidRPr="00CC0500">
        <w:rPr>
          <w:sz w:val="12"/>
        </w:rPr>
        <w:t xml:space="preserve"> promise and </w:t>
      </w:r>
      <w:r w:rsidRPr="00CC0500">
        <w:rPr>
          <w:rStyle w:val="Emphasis"/>
        </w:rPr>
        <w:t>peril</w:t>
      </w:r>
      <w:r w:rsidRPr="00CC0500">
        <w:rPr>
          <w:sz w:val="12"/>
        </w:rPr>
        <w:t>.</w:t>
      </w:r>
      <w:r w:rsidRPr="008700BE">
        <w:rPr>
          <w:sz w:val="12"/>
        </w:rPr>
        <w:t xml:space="preserve"> </w:t>
      </w:r>
      <w:r w:rsidRPr="00014B0C">
        <w:rPr>
          <w:rStyle w:val="Emphasis"/>
          <w:highlight w:val="cyan"/>
        </w:rPr>
        <w:t>Nowhere is this clearer than in</w:t>
      </w:r>
      <w:r w:rsidRPr="008700BE">
        <w:rPr>
          <w:rStyle w:val="Emphasis"/>
        </w:rPr>
        <w:t xml:space="preserve"> the realm of </w:t>
      </w:r>
      <w:r w:rsidRPr="00014B0C">
        <w:rPr>
          <w:rStyle w:val="Emphasis"/>
          <w:highlight w:val="cyan"/>
        </w:rPr>
        <w:t>nat</w:t>
      </w:r>
      <w:r w:rsidRPr="00E1396E">
        <w:rPr>
          <w:rStyle w:val="Emphasis"/>
        </w:rPr>
        <w:t xml:space="preserve">ional </w:t>
      </w:r>
      <w:r w:rsidRPr="00014B0C">
        <w:rPr>
          <w:rStyle w:val="Emphasis"/>
          <w:highlight w:val="cyan"/>
        </w:rPr>
        <w:t>sec</w:t>
      </w:r>
      <w:r w:rsidRPr="00E1396E">
        <w:rPr>
          <w:rStyle w:val="Emphasis"/>
        </w:rPr>
        <w:t>urity</w:t>
      </w:r>
      <w:r w:rsidRPr="00E1396E">
        <w:rPr>
          <w:sz w:val="12"/>
        </w:rPr>
        <w:t>.</w:t>
      </w:r>
      <w:r w:rsidRPr="008700BE">
        <w:rPr>
          <w:sz w:val="12"/>
        </w:rPr>
        <w:t xml:space="preserve"> Today un-crewed systems are a fact of modern warfare. Nearly every country is adopting systems where personnel are far removed from the conflict and wage war by remote control. AI </w:t>
      </w:r>
      <w:hyperlink r:id="rId21" w:tgtFrame="_blank" w:history="1">
        <w:r w:rsidRPr="008700BE">
          <w:rPr>
            <w:rStyle w:val="Hyperlink"/>
            <w:sz w:val="12"/>
          </w:rPr>
          <w:t>stands</w:t>
        </w:r>
      </w:hyperlink>
      <w:r w:rsidRPr="008700BE">
        <w:rPr>
          <w:sz w:val="12"/>
        </w:rPr>
        <w:t xml:space="preserve"> to sever that ground connection</w:t>
      </w:r>
      <w:r w:rsidRPr="00E1396E">
        <w:rPr>
          <w:sz w:val="12"/>
        </w:rPr>
        <w:t xml:space="preserve">. </w:t>
      </w:r>
      <w:r w:rsidRPr="00E1396E">
        <w:rPr>
          <w:rStyle w:val="StyleUnderline"/>
        </w:rPr>
        <w:t xml:space="preserve">Imagine </w:t>
      </w:r>
      <w:r w:rsidRPr="00014B0C">
        <w:rPr>
          <w:rStyle w:val="StyleUnderline"/>
          <w:highlight w:val="cyan"/>
        </w:rPr>
        <w:t xml:space="preserve">a </w:t>
      </w:r>
      <w:r w:rsidRPr="00014B0C">
        <w:rPr>
          <w:rStyle w:val="Emphasis"/>
          <w:highlight w:val="cyan"/>
        </w:rPr>
        <w:t>fully autonomous</w:t>
      </w:r>
      <w:r w:rsidRPr="008700BE">
        <w:rPr>
          <w:rStyle w:val="Emphasis"/>
        </w:rPr>
        <w:t xml:space="preserve"> Predator or Reaper </w:t>
      </w:r>
      <w:r w:rsidRPr="00014B0C">
        <w:rPr>
          <w:rStyle w:val="Emphasis"/>
          <w:highlight w:val="cyan"/>
        </w:rPr>
        <w:t>drone</w:t>
      </w:r>
      <w:r w:rsidRPr="008700BE">
        <w:rPr>
          <w:rStyle w:val="StyleUnderline"/>
        </w:rPr>
        <w:t xml:space="preserve">. Managed by an AI system, </w:t>
      </w:r>
      <w:r w:rsidRPr="00E1396E">
        <w:rPr>
          <w:rStyle w:val="StyleUnderline"/>
        </w:rPr>
        <w:t xml:space="preserve">the drone </w:t>
      </w:r>
      <w:r w:rsidRPr="00014B0C">
        <w:rPr>
          <w:rStyle w:val="StyleUnderline"/>
          <w:highlight w:val="cyan"/>
        </w:rPr>
        <w:t>could</w:t>
      </w:r>
      <w:r w:rsidRPr="008700BE">
        <w:rPr>
          <w:rStyle w:val="StyleUnderline"/>
        </w:rPr>
        <w:t xml:space="preserve"> </w:t>
      </w:r>
      <w:r w:rsidRPr="008700BE">
        <w:rPr>
          <w:rStyle w:val="Emphasis"/>
        </w:rPr>
        <w:t>identify targets</w:t>
      </w:r>
      <w:r w:rsidRPr="008700BE">
        <w:rPr>
          <w:rStyle w:val="StyleUnderline"/>
        </w:rPr>
        <w:t xml:space="preserve">, </w:t>
      </w:r>
      <w:r w:rsidRPr="008700BE">
        <w:rPr>
          <w:rStyle w:val="Emphasis"/>
        </w:rPr>
        <w:t>determine their legitimacy</w:t>
      </w:r>
      <w:r w:rsidRPr="008700BE">
        <w:rPr>
          <w:rStyle w:val="StyleUnderline"/>
        </w:rPr>
        <w:t xml:space="preserve">, and </w:t>
      </w:r>
      <w:r w:rsidRPr="00014B0C">
        <w:rPr>
          <w:rStyle w:val="Emphasis"/>
          <w:highlight w:val="cyan"/>
        </w:rPr>
        <w:t>conduct a strike</w:t>
      </w:r>
      <w:r w:rsidRPr="00014B0C">
        <w:rPr>
          <w:rStyle w:val="StyleUnderline"/>
          <w:highlight w:val="cyan"/>
        </w:rPr>
        <w:t xml:space="preserve"> </w:t>
      </w:r>
      <w:r w:rsidRPr="00E1396E">
        <w:rPr>
          <w:rStyle w:val="StyleUnderline"/>
        </w:rPr>
        <w:t xml:space="preserve">all </w:t>
      </w:r>
      <w:r w:rsidRPr="00014B0C">
        <w:rPr>
          <w:rStyle w:val="Emphasis"/>
          <w:highlight w:val="cyan"/>
        </w:rPr>
        <w:t>without human intervention</w:t>
      </w:r>
      <w:r w:rsidRPr="008700BE">
        <w:rPr>
          <w:rStyle w:val="Emphasis"/>
        </w:rPr>
        <w:t>.</w:t>
      </w:r>
      <w:r>
        <w:rPr>
          <w:rStyle w:val="Emphasis"/>
        </w:rPr>
        <w:t xml:space="preserve"> </w:t>
      </w:r>
      <w:r w:rsidRPr="008700BE">
        <w:rPr>
          <w:sz w:val="12"/>
        </w:rPr>
        <w:t xml:space="preserve">Indeed, </w:t>
      </w:r>
      <w:r w:rsidRPr="008700BE">
        <w:rPr>
          <w:rStyle w:val="StyleUnderline"/>
        </w:rPr>
        <w:t>the Ministry of Defence of the United Kingdom issued a press</w:t>
      </w:r>
      <w:r>
        <w:rPr>
          <w:rStyle w:val="StyleUnderline"/>
        </w:rPr>
        <w:t xml:space="preserve"> </w:t>
      </w:r>
      <w:hyperlink r:id="rId22" w:tgtFrame="_blank" w:history="1">
        <w:r w:rsidRPr="008700BE">
          <w:rPr>
            <w:rStyle w:val="StyleUnderline"/>
          </w:rPr>
          <w:t>statement</w:t>
        </w:r>
      </w:hyperlink>
      <w:r>
        <w:rPr>
          <w:rStyle w:val="StyleUnderline"/>
        </w:rPr>
        <w:t xml:space="preserve"> </w:t>
      </w:r>
      <w:r w:rsidRPr="008700BE">
        <w:rPr>
          <w:rStyle w:val="StyleUnderline"/>
        </w:rPr>
        <w:t>in September that the country “does not possess fully autonomous weapon systems and has no intention of developing them,” and that its weapons systems “will always be under control as an absolute guarantee of human oversight and authority and accountability.”</w:t>
      </w:r>
      <w:r>
        <w:rPr>
          <w:rStyle w:val="StyleUnderline"/>
        </w:rPr>
        <w:t xml:space="preserve"> </w:t>
      </w:r>
      <w:r w:rsidRPr="008700BE">
        <w:rPr>
          <w:sz w:val="12"/>
        </w:rPr>
        <w:t xml:space="preserve">Let’s think smaller. </w:t>
      </w:r>
      <w:r w:rsidRPr="008700BE">
        <w:rPr>
          <w:rStyle w:val="StyleUnderline"/>
        </w:rPr>
        <w:t>Imagine a tiny insect-sized drone loaded with explosive</w:t>
      </w:r>
      <w:r w:rsidRPr="008700BE">
        <w:rPr>
          <w:sz w:val="12"/>
        </w:rPr>
        <w:t xml:space="preserve">. </w:t>
      </w:r>
      <w:r w:rsidRPr="008700BE">
        <w:rPr>
          <w:rStyle w:val="StyleUnderline"/>
        </w:rPr>
        <w:t>Guided by a</w:t>
      </w:r>
      <w:r>
        <w:rPr>
          <w:rStyle w:val="StyleUnderline"/>
        </w:rPr>
        <w:t xml:space="preserve"> </w:t>
      </w:r>
      <w:hyperlink r:id="rId23" w:tgtFrame="_blank" w:history="1">
        <w:r w:rsidRPr="008700BE">
          <w:rPr>
            <w:rStyle w:val="StyleUnderline"/>
          </w:rPr>
          <w:t>pre-programmed AI</w:t>
        </w:r>
      </w:hyperlink>
      <w:r w:rsidRPr="008700BE">
        <w:rPr>
          <w:sz w:val="12"/>
        </w:rPr>
        <w:t xml:space="preserve">, </w:t>
      </w:r>
      <w:r w:rsidRPr="008700BE">
        <w:rPr>
          <w:rStyle w:val="StyleUnderline"/>
        </w:rPr>
        <w:t>it could hunt down a specific target</w:t>
      </w:r>
      <w:r w:rsidRPr="008700BE">
        <w:rPr>
          <w:sz w:val="12"/>
        </w:rPr>
        <w:t xml:space="preserve"> — a politician, a general, or an opposition figure — </w:t>
      </w:r>
      <w:r w:rsidRPr="008700BE">
        <w:rPr>
          <w:rStyle w:val="StyleUnderline"/>
        </w:rPr>
        <w:t>determine when to strike, how to strike, and if to strike based on its own learning</w:t>
      </w:r>
      <w:r w:rsidRPr="008700BE">
        <w:rPr>
          <w:sz w:val="12"/>
        </w:rPr>
        <w:t xml:space="preserve">. Howard Hughes Medical Center </w:t>
      </w:r>
      <w:hyperlink r:id="rId24" w:tgtFrame="_blank" w:history="1">
        <w:r w:rsidRPr="008700BE">
          <w:rPr>
            <w:rStyle w:val="Hyperlink"/>
            <w:sz w:val="12"/>
          </w:rPr>
          <w:t>recently</w:t>
        </w:r>
      </w:hyperlink>
      <w:r w:rsidRPr="008700BE">
        <w:rPr>
          <w:sz w:val="12"/>
        </w:rPr>
        <w:t xml:space="preserve"> attached a backpack to a genetically modified dragonfly and flew it remotely. </w:t>
      </w:r>
      <w:r w:rsidRPr="008700BE">
        <w:rPr>
          <w:rStyle w:val="StyleUnderline"/>
        </w:rPr>
        <w:t>These examples are</w:t>
      </w:r>
      <w:r w:rsidRPr="008700BE">
        <w:rPr>
          <w:sz w:val="12"/>
        </w:rPr>
        <w:t xml:space="preserve">, however, </w:t>
      </w:r>
      <w:r w:rsidRPr="008700BE">
        <w:rPr>
          <w:rStyle w:val="StyleUnderline"/>
        </w:rPr>
        <w:t xml:space="preserve">where humans are involved and largely control the left and right limits of AI. </w:t>
      </w:r>
      <w:r w:rsidRPr="008700BE">
        <w:rPr>
          <w:rStyle w:val="Emphasis"/>
        </w:rPr>
        <w:t xml:space="preserve">Yet, </w:t>
      </w:r>
      <w:r w:rsidRPr="00E1396E">
        <w:rPr>
          <w:rStyle w:val="Emphasis"/>
        </w:rPr>
        <w:t xml:space="preserve">there </w:t>
      </w:r>
      <w:r w:rsidRPr="00014B0C">
        <w:rPr>
          <w:rStyle w:val="Emphasis"/>
          <w:highlight w:val="cyan"/>
        </w:rPr>
        <w:t xml:space="preserve">are examples of AI </w:t>
      </w:r>
      <w:r w:rsidRPr="00CC0500">
        <w:rPr>
          <w:rStyle w:val="Emphasis"/>
        </w:rPr>
        <w:t xml:space="preserve">purposely and </w:t>
      </w:r>
      <w:r w:rsidRPr="00014B0C">
        <w:rPr>
          <w:rStyle w:val="Emphasis"/>
          <w:highlight w:val="cyan"/>
        </w:rPr>
        <w:t xml:space="preserve">independently going beyond </w:t>
      </w:r>
      <w:r w:rsidRPr="00CC0500">
        <w:rPr>
          <w:rStyle w:val="Emphasis"/>
        </w:rPr>
        <w:t xml:space="preserve">programed </w:t>
      </w:r>
      <w:r w:rsidRPr="00014B0C">
        <w:rPr>
          <w:rStyle w:val="Emphasis"/>
          <w:highlight w:val="cyan"/>
        </w:rPr>
        <w:t>parameters.</w:t>
      </w:r>
      <w:r>
        <w:rPr>
          <w:rStyle w:val="Emphasis"/>
        </w:rPr>
        <w:t xml:space="preserve"> </w:t>
      </w:r>
      <w:r w:rsidRPr="008700BE">
        <w:rPr>
          <w:sz w:val="12"/>
        </w:rPr>
        <w:t xml:space="preserve">Rogue algorithms led to a </w:t>
      </w:r>
      <w:hyperlink r:id="rId25" w:tgtFrame="_blank" w:history="1">
        <w:r w:rsidRPr="008700BE">
          <w:rPr>
            <w:rStyle w:val="Hyperlink"/>
            <w:sz w:val="12"/>
          </w:rPr>
          <w:t>flash crash</w:t>
        </w:r>
      </w:hyperlink>
      <w:r w:rsidRPr="008700BE">
        <w:rPr>
          <w:sz w:val="12"/>
        </w:rPr>
        <w:t xml:space="preserve"> of the British Pound. </w:t>
      </w:r>
      <w:r>
        <w:rPr>
          <w:rStyle w:val="StyleUnderline"/>
        </w:rPr>
        <w:t>I</w:t>
      </w:r>
      <w:r w:rsidRPr="008700BE">
        <w:rPr>
          <w:rStyle w:val="StyleUnderline"/>
        </w:rPr>
        <w:t>n 2016</w:t>
      </w:r>
      <w:r w:rsidRPr="00E1396E">
        <w:rPr>
          <w:rStyle w:val="StyleUnderline"/>
        </w:rPr>
        <w:t xml:space="preserve">, in-game AIs </w:t>
      </w:r>
      <w:r w:rsidRPr="00014B0C">
        <w:rPr>
          <w:rStyle w:val="Emphasis"/>
          <w:highlight w:val="cyan"/>
        </w:rPr>
        <w:t>created super AIs weapons</w:t>
      </w:r>
      <w:r w:rsidRPr="00014B0C">
        <w:rPr>
          <w:sz w:val="12"/>
          <w:highlight w:val="cyan"/>
        </w:rPr>
        <w:t xml:space="preserve"> </w:t>
      </w:r>
      <w:r w:rsidRPr="00014B0C">
        <w:rPr>
          <w:rStyle w:val="StyleUnderline"/>
          <w:highlight w:val="cyan"/>
        </w:rPr>
        <w:t xml:space="preserve">and </w:t>
      </w:r>
      <w:hyperlink r:id="rId26" w:tgtFrame="_blank" w:history="1">
        <w:r w:rsidRPr="00014B0C">
          <w:rPr>
            <w:rStyle w:val="Emphasis"/>
            <w:highlight w:val="cyan"/>
          </w:rPr>
          <w:t>hunted down</w:t>
        </w:r>
      </w:hyperlink>
      <w:r w:rsidRPr="00014B0C">
        <w:rPr>
          <w:rStyle w:val="Emphasis"/>
          <w:highlight w:val="cyan"/>
        </w:rPr>
        <w:t xml:space="preserve"> human </w:t>
      </w:r>
      <w:r w:rsidRPr="00E1396E">
        <w:rPr>
          <w:rStyle w:val="Emphasis"/>
        </w:rPr>
        <w:t>players</w:t>
      </w:r>
      <w:r w:rsidRPr="008700BE">
        <w:rPr>
          <w:sz w:val="12"/>
        </w:rPr>
        <w:t xml:space="preserve">, </w:t>
      </w:r>
      <w:r w:rsidRPr="00E1396E">
        <w:rPr>
          <w:rStyle w:val="StyleUnderline"/>
        </w:rPr>
        <w:t xml:space="preserve">and AIs have </w:t>
      </w:r>
      <w:hyperlink r:id="rId27" w:anchor="1cf69787292c" w:tgtFrame="_blank" w:history="1">
        <w:r w:rsidRPr="00E1396E">
          <w:rPr>
            <w:rStyle w:val="Emphasis"/>
          </w:rPr>
          <w:t>created</w:t>
        </w:r>
      </w:hyperlink>
      <w:r w:rsidRPr="00E1396E">
        <w:rPr>
          <w:rStyle w:val="Emphasis"/>
        </w:rPr>
        <w:t xml:space="preserve"> their own languages</w:t>
      </w:r>
      <w:r w:rsidRPr="008700BE">
        <w:rPr>
          <w:rStyle w:val="StyleUnderline"/>
        </w:rPr>
        <w:t xml:space="preserve"> that were </w:t>
      </w:r>
      <w:r w:rsidRPr="008700BE">
        <w:rPr>
          <w:rStyle w:val="Emphasis"/>
        </w:rPr>
        <w:t>indecipherable to humans</w:t>
      </w:r>
      <w:r w:rsidRPr="008700BE">
        <w:rPr>
          <w:sz w:val="12"/>
        </w:rPr>
        <w:t xml:space="preserve">. </w:t>
      </w:r>
      <w:r w:rsidRPr="008700BE">
        <w:rPr>
          <w:rStyle w:val="StyleUnderline"/>
        </w:rPr>
        <w:t xml:space="preserve">AIs proved more effective than their human counterparts in producing and catching users in </w:t>
      </w:r>
      <w:r w:rsidRPr="008700BE">
        <w:rPr>
          <w:rStyle w:val="Emphasis"/>
        </w:rPr>
        <w:t>spear phishing programs</w:t>
      </w:r>
      <w:r w:rsidRPr="008700BE">
        <w:rPr>
          <w:sz w:val="12"/>
        </w:rPr>
        <w:t xml:space="preserve">. Not only did the AIs create more content, they successfully </w:t>
      </w:r>
      <w:hyperlink r:id="rId28" w:tgtFrame="_blank" w:history="1">
        <w:r w:rsidRPr="008700BE">
          <w:rPr>
            <w:rStyle w:val="Hyperlink"/>
            <w:sz w:val="12"/>
          </w:rPr>
          <w:t>captured</w:t>
        </w:r>
      </w:hyperlink>
      <w:r w:rsidRPr="008700BE">
        <w:rPr>
          <w:sz w:val="12"/>
        </w:rPr>
        <w:t xml:space="preserve"> more users with their </w:t>
      </w:r>
      <w:r w:rsidRPr="00CC0500">
        <w:rPr>
          <w:sz w:val="12"/>
        </w:rPr>
        <w:t xml:space="preserve">deception. </w:t>
      </w:r>
      <w:r w:rsidRPr="00CC0500">
        <w:rPr>
          <w:rStyle w:val="StyleUnderline"/>
        </w:rPr>
        <w:t>While seemingly simple and low stakes in nature</w:t>
      </w:r>
      <w:r w:rsidRPr="008700BE">
        <w:rPr>
          <w:sz w:val="12"/>
        </w:rPr>
        <w:t xml:space="preserve">, </w:t>
      </w:r>
      <w:r w:rsidRPr="00014B0C">
        <w:rPr>
          <w:rStyle w:val="Emphasis"/>
          <w:highlight w:val="cyan"/>
        </w:rPr>
        <w:t xml:space="preserve">extrapolate these </w:t>
      </w:r>
      <w:r w:rsidRPr="00014B0C">
        <w:rPr>
          <w:rStyle w:val="Emphasis"/>
          <w:highlight w:val="cyan"/>
        </w:rPr>
        <w:lastRenderedPageBreak/>
        <w:t>scenarios into more significant and risky areas</w:t>
      </w:r>
      <w:r w:rsidRPr="008700BE">
        <w:rPr>
          <w:rStyle w:val="Emphasis"/>
        </w:rPr>
        <w:t xml:space="preserve"> and the consequences become much greater.</w:t>
      </w:r>
      <w:r>
        <w:rPr>
          <w:rStyle w:val="Emphasis"/>
        </w:rPr>
        <w:t xml:space="preserve"> </w:t>
      </w:r>
      <w:r w:rsidRPr="008700BE">
        <w:rPr>
          <w:sz w:val="12"/>
        </w:rPr>
        <w:t xml:space="preserve">Cybersecurity is no different. Today we are focused on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8700BE">
        <w:rPr>
          <w:rStyle w:val="StyleUnderline"/>
        </w:rPr>
        <w:t>Sound far-fetched?</w:t>
      </w:r>
      <w:r w:rsidRPr="008700BE">
        <w:rPr>
          <w:sz w:val="12"/>
        </w:rPr>
        <w:t xml:space="preserve"> </w:t>
      </w:r>
      <w:r w:rsidRPr="008700BE">
        <w:rPr>
          <w:rStyle w:val="Emphasis"/>
        </w:rPr>
        <w:t>It’s not</w:t>
      </w:r>
      <w:r w:rsidRPr="008700BE">
        <w:rPr>
          <w:sz w:val="12"/>
        </w:rPr>
        <w:t xml:space="preserve">. In 2016, the Defense Advanced Research Projects Agency held an AI on AI capture the flag contest called the </w:t>
      </w:r>
      <w:hyperlink r:id="rId29" w:tgtFrame="_blank" w:history="1">
        <w:r w:rsidRPr="008700BE">
          <w:rPr>
            <w:rStyle w:val="Hyperlink"/>
            <w:sz w:val="12"/>
          </w:rPr>
          <w:t>Cyber Grand Challenge</w:t>
        </w:r>
      </w:hyperlink>
      <w:r w:rsidRPr="008700BE">
        <w:rPr>
          <w:sz w:val="12"/>
        </w:rPr>
        <w:t xml:space="preserve"> at the DEF CON event. AI networks against AI networks. In August of this year </w:t>
      </w:r>
      <w:r w:rsidRPr="008700BE">
        <w:rPr>
          <w:rStyle w:val="StyleUnderline"/>
        </w:rPr>
        <w:t>the founders of 116 AI and robotics companies signed a letter petitioning the United Nations</w:t>
      </w:r>
      <w:r>
        <w:rPr>
          <w:rStyle w:val="StyleUnderline"/>
        </w:rPr>
        <w:t xml:space="preserve"> </w:t>
      </w:r>
      <w:hyperlink r:id="rId30" w:tgtFrame="_blank" w:history="1">
        <w:r w:rsidRPr="008700BE">
          <w:rPr>
            <w:rStyle w:val="StyleUnderline"/>
          </w:rPr>
          <w:t>to ban</w:t>
        </w:r>
      </w:hyperlink>
      <w:r>
        <w:rPr>
          <w:rStyle w:val="StyleUnderline"/>
        </w:rPr>
        <w:t xml:space="preserve"> </w:t>
      </w:r>
      <w:r w:rsidRPr="008700BE">
        <w:rPr>
          <w:rStyle w:val="StyleUnderline"/>
        </w:rPr>
        <w:t>lethal autonomous systems</w:t>
      </w:r>
      <w:r w:rsidRPr="008700BE">
        <w:rPr>
          <w:sz w:val="12"/>
        </w:rPr>
        <w:t xml:space="preserve">. Signatories to this letter included Google DeepMind’s co-founder Mustafa Suleyman and Elon Musk who, in response to Putin’s quote </w:t>
      </w:r>
      <w:hyperlink r:id="rId31" w:tgtFrame="_blank" w:history="1">
        <w:r w:rsidRPr="008700BE">
          <w:rPr>
            <w:rStyle w:val="Hyperlink"/>
            <w:sz w:val="12"/>
          </w:rPr>
          <w:t>tweeted</w:t>
        </w:r>
      </w:hyperlink>
      <w:r w:rsidRPr="008700BE">
        <w:rPr>
          <w:sz w:val="12"/>
        </w:rPr>
        <w:t xml:space="preserve">, “Competition for AI superiority at national level most likely cause of WW3 imo (sic)”. </w:t>
      </w:r>
      <w:r w:rsidRPr="008700BE">
        <w:rPr>
          <w:rStyle w:val="StyleUnderline"/>
        </w:rPr>
        <w:t>AI is not some far off future challenge</w:t>
      </w:r>
      <w:r w:rsidRPr="008700BE">
        <w:rPr>
          <w:sz w:val="12"/>
        </w:rPr>
        <w:t xml:space="preserve">. It is a challenge today and one with which we must grapple. I am in favor of fielding any system that enhances our national security, but </w:t>
      </w:r>
      <w:r w:rsidRPr="008700BE">
        <w:rPr>
          <w:rStyle w:val="StyleUnderline"/>
        </w:rPr>
        <w:t xml:space="preserve">we must have an open and honest conversation about the implications of AI, the consequences of which </w:t>
      </w:r>
      <w:r w:rsidRPr="008700BE">
        <w:rPr>
          <w:rStyle w:val="Emphasis"/>
        </w:rPr>
        <w:t>we do not</w:t>
      </w:r>
      <w:r w:rsidRPr="008700BE">
        <w:rPr>
          <w:rStyle w:val="StyleUnderline"/>
        </w:rPr>
        <w:t xml:space="preserve">, </w:t>
      </w:r>
      <w:r w:rsidRPr="008700BE">
        <w:rPr>
          <w:rStyle w:val="Emphasis"/>
        </w:rPr>
        <w:t>and may not</w:t>
      </w:r>
      <w:r w:rsidRPr="008700BE">
        <w:rPr>
          <w:rStyle w:val="StyleUnderline"/>
        </w:rPr>
        <w:t xml:space="preserve">, </w:t>
      </w:r>
      <w:r w:rsidRPr="008700BE">
        <w:rPr>
          <w:rStyle w:val="Emphasis"/>
        </w:rPr>
        <w:t>fully understand</w:t>
      </w:r>
      <w:r w:rsidRPr="008700BE">
        <w:rPr>
          <w:sz w:val="12"/>
        </w:rPr>
        <w:t xml:space="preserve">. </w:t>
      </w:r>
      <w:r w:rsidRPr="008700BE">
        <w:rPr>
          <w:rStyle w:val="StyleUnderline"/>
        </w:rPr>
        <w:t>This is not a new type of bullet or missile</w:t>
      </w:r>
      <w:r w:rsidRPr="00E1396E">
        <w:rPr>
          <w:sz w:val="12"/>
        </w:rPr>
        <w:t xml:space="preserve">. </w:t>
      </w:r>
      <w:r w:rsidRPr="00E1396E">
        <w:rPr>
          <w:rStyle w:val="StyleUnderline"/>
        </w:rPr>
        <w:t xml:space="preserve">This is </w:t>
      </w:r>
      <w:r w:rsidRPr="00014B0C">
        <w:rPr>
          <w:rStyle w:val="StyleUnderline"/>
          <w:highlight w:val="cyan"/>
        </w:rPr>
        <w:t xml:space="preserve">a </w:t>
      </w:r>
      <w:r w:rsidRPr="00E1396E">
        <w:rPr>
          <w:rStyle w:val="StyleUnderline"/>
        </w:rPr>
        <w:t xml:space="preserve">potentially </w:t>
      </w:r>
      <w:r w:rsidRPr="00014B0C">
        <w:rPr>
          <w:rStyle w:val="Emphasis"/>
          <w:highlight w:val="cyan"/>
        </w:rPr>
        <w:t>fully autonomous system</w:t>
      </w:r>
      <w:r w:rsidRPr="008700BE">
        <w:rPr>
          <w:rStyle w:val="StyleUnderline"/>
        </w:rPr>
        <w:t xml:space="preserve"> that even with human oversight and guidance will make its own decisions on the battlefield and in cyberspace.</w:t>
      </w:r>
      <w:r>
        <w:rPr>
          <w:rStyle w:val="StyleUnderline"/>
        </w:rPr>
        <w:t xml:space="preserve"> </w:t>
      </w:r>
      <w:r w:rsidRPr="00E1396E">
        <w:rPr>
          <w:rStyle w:val="StyleUnderline"/>
        </w:rPr>
        <w:t xml:space="preserve">How can we ensure that the system does not </w:t>
      </w:r>
      <w:r w:rsidRPr="00014B0C">
        <w:rPr>
          <w:rStyle w:val="Emphasis"/>
          <w:highlight w:val="cyan"/>
        </w:rPr>
        <w:t>escape our control?</w:t>
      </w:r>
      <w:r w:rsidRPr="008700BE">
        <w:rPr>
          <w:sz w:val="12"/>
        </w:rPr>
        <w:t xml:space="preserve"> </w:t>
      </w:r>
      <w:r w:rsidRPr="008700BE">
        <w:rPr>
          <w:rStyle w:val="StyleUnderline"/>
        </w:rPr>
        <w:t>How can we prevent such systems from falling into the hands of terrorists or insurgents? Who controls the source code?</w:t>
      </w:r>
      <w:r w:rsidRPr="008700BE">
        <w:rPr>
          <w:sz w:val="12"/>
        </w:rPr>
        <w:t xml:space="preserve"> How and can we build in so-called impenetrable kill switches? AI and AI-like systems are slowly being introduced into our arsenal. </w:t>
      </w:r>
      <w:r w:rsidRPr="008700BE">
        <w:rPr>
          <w:rStyle w:val="StyleUnderline"/>
        </w:rPr>
        <w:t xml:space="preserve">Our </w:t>
      </w:r>
      <w:r w:rsidRPr="00014B0C">
        <w:rPr>
          <w:rStyle w:val="StyleUnderline"/>
          <w:highlight w:val="cyan"/>
        </w:rPr>
        <w:t>adversaries</w:t>
      </w:r>
      <w:r w:rsidRPr="008700BE">
        <w:rPr>
          <w:sz w:val="12"/>
        </w:rPr>
        <w:t xml:space="preserve">, China, Russia, and others </w:t>
      </w:r>
      <w:r w:rsidRPr="00014B0C">
        <w:rPr>
          <w:rStyle w:val="StyleUnderline"/>
          <w:highlight w:val="cyan"/>
        </w:rPr>
        <w:t>are</w:t>
      </w:r>
      <w:r w:rsidRPr="008700BE">
        <w:rPr>
          <w:sz w:val="12"/>
        </w:rPr>
        <w:t xml:space="preserve"> also </w:t>
      </w:r>
      <w:r w:rsidRPr="00014B0C">
        <w:rPr>
          <w:rStyle w:val="StyleUnderline"/>
          <w:highlight w:val="cyan"/>
        </w:rPr>
        <w:t xml:space="preserve">introducing AI </w:t>
      </w:r>
      <w:r w:rsidRPr="00E1396E">
        <w:rPr>
          <w:rStyle w:val="StyleUnderline"/>
        </w:rPr>
        <w:t>systems</w:t>
      </w:r>
      <w:r w:rsidRPr="008700BE">
        <w:rPr>
          <w:rStyle w:val="StyleUnderline"/>
        </w:rPr>
        <w:t xml:space="preserve"> into their arsenals as well.</w:t>
      </w:r>
      <w:r w:rsidRPr="008700BE">
        <w:rPr>
          <w:sz w:val="12"/>
        </w:rPr>
        <w:t xml:space="preserve"> </w:t>
      </w:r>
      <w:r w:rsidRPr="008700BE">
        <w:rPr>
          <w:rStyle w:val="StyleUnderline"/>
        </w:rPr>
        <w:t xml:space="preserve">Implementation is happening faster than our ability to fully </w:t>
      </w:r>
      <w:r w:rsidRPr="008700BE">
        <w:rPr>
          <w:rStyle w:val="Emphasis"/>
        </w:rPr>
        <w:t>comprehend the consequences.</w:t>
      </w:r>
      <w:r>
        <w:rPr>
          <w:rStyle w:val="Emphasis"/>
        </w:rPr>
        <w:t xml:space="preserve"> </w:t>
      </w:r>
      <w:r w:rsidRPr="00014B0C">
        <w:rPr>
          <w:rStyle w:val="StyleUnderline"/>
          <w:highlight w:val="cyan"/>
        </w:rPr>
        <w:t>Putin’s new call spells out a new arms race</w:t>
      </w:r>
      <w:r w:rsidRPr="008700BE">
        <w:rPr>
          <w:sz w:val="12"/>
        </w:rPr>
        <w:t xml:space="preserve">. </w:t>
      </w:r>
      <w:r w:rsidRPr="00014B0C">
        <w:rPr>
          <w:rStyle w:val="Emphasis"/>
          <w:highlight w:val="cyan"/>
        </w:rPr>
        <w:t>Rushing to AI</w:t>
      </w:r>
      <w:r w:rsidRPr="008700BE">
        <w:rPr>
          <w:rStyle w:val="Emphasis"/>
        </w:rPr>
        <w:t xml:space="preserve"> weapon systems without guiding principles </w:t>
      </w:r>
      <w:r w:rsidRPr="00014B0C">
        <w:rPr>
          <w:rStyle w:val="Emphasis"/>
          <w:highlight w:val="cyan"/>
        </w:rPr>
        <w:t>is</w:t>
      </w:r>
      <w:r w:rsidRPr="008700BE">
        <w:rPr>
          <w:rStyle w:val="Emphasis"/>
        </w:rPr>
        <w:t xml:space="preserve"> a </w:t>
      </w:r>
      <w:r w:rsidRPr="00014B0C">
        <w:rPr>
          <w:rStyle w:val="Emphasis"/>
          <w:highlight w:val="cyan"/>
        </w:rPr>
        <w:t>dangerous</w:t>
      </w:r>
      <w:r w:rsidRPr="008700BE">
        <w:rPr>
          <w:sz w:val="12"/>
        </w:rPr>
        <w:t xml:space="preserve">. </w:t>
      </w:r>
      <w:r w:rsidRPr="00014B0C">
        <w:rPr>
          <w:rStyle w:val="StyleUnderline"/>
          <w:highlight w:val="cyan"/>
        </w:rPr>
        <w:t>It risks</w:t>
      </w:r>
      <w:r w:rsidRPr="008700BE">
        <w:rPr>
          <w:rStyle w:val="StyleUnderline"/>
        </w:rPr>
        <w:t xml:space="preserve"> an </w:t>
      </w:r>
      <w:r w:rsidRPr="00014B0C">
        <w:rPr>
          <w:rStyle w:val="Emphasis"/>
          <w:highlight w:val="cyan"/>
        </w:rPr>
        <w:t>escalation</w:t>
      </w:r>
      <w:r w:rsidRPr="008700BE">
        <w:rPr>
          <w:rStyle w:val="StyleUnderline"/>
        </w:rPr>
        <w:t xml:space="preserve"> that we do not fully understand and may not be able to control.</w:t>
      </w:r>
      <w:r>
        <w:rPr>
          <w:rStyle w:val="StyleUnderline"/>
        </w:rPr>
        <w:t xml:space="preserve"> </w:t>
      </w:r>
      <w:r w:rsidRPr="008700BE">
        <w:rPr>
          <w:rStyle w:val="StyleUnderline"/>
        </w:rPr>
        <w:t xml:space="preserve">The cost of limiting </w:t>
      </w:r>
      <w:r w:rsidRPr="00014B0C">
        <w:rPr>
          <w:rStyle w:val="StyleUnderline"/>
          <w:highlight w:val="cyan"/>
        </w:rPr>
        <w:t>AI</w:t>
      </w:r>
      <w:r w:rsidRPr="008700BE">
        <w:rPr>
          <w:rStyle w:val="StyleUnderline"/>
        </w:rPr>
        <w:t xml:space="preserve"> intelligence being weaponized</w:t>
      </w:r>
      <w:r>
        <w:rPr>
          <w:rStyle w:val="StyleUnderline"/>
        </w:rPr>
        <w:t xml:space="preserve"> </w:t>
      </w:r>
      <w:hyperlink r:id="rId32" w:tgtFrame="_blank" w:history="1">
        <w:r w:rsidRPr="00014B0C">
          <w:rPr>
            <w:rStyle w:val="Emphasis"/>
            <w:highlight w:val="cyan"/>
          </w:rPr>
          <w:t>could vastly exceed</w:t>
        </w:r>
      </w:hyperlink>
      <w:r w:rsidRPr="00014B0C">
        <w:rPr>
          <w:rStyle w:val="Emphasis"/>
          <w:highlight w:val="cyan"/>
        </w:rPr>
        <w:t xml:space="preserve"> all</w:t>
      </w:r>
      <w:r w:rsidRPr="008700BE">
        <w:rPr>
          <w:rStyle w:val="Emphasis"/>
        </w:rPr>
        <w:t xml:space="preserve"> of our </w:t>
      </w:r>
      <w:r w:rsidRPr="00014B0C">
        <w:rPr>
          <w:rStyle w:val="Emphasis"/>
          <w:highlight w:val="cyan"/>
        </w:rPr>
        <w:t>nuclear proliferation</w:t>
      </w:r>
      <w:r w:rsidRPr="008700BE">
        <w:rPr>
          <w:rStyle w:val="Emphasis"/>
        </w:rPr>
        <w:t xml:space="preserve"> efforts </w:t>
      </w:r>
      <w:r w:rsidRPr="00014B0C">
        <w:rPr>
          <w:rStyle w:val="Emphasis"/>
          <w:highlight w:val="cyan"/>
        </w:rPr>
        <w:t>to date</w:t>
      </w:r>
      <w:r w:rsidRPr="008700BE">
        <w:rPr>
          <w:rStyle w:val="StyleUnderline"/>
        </w:rPr>
        <w:t xml:space="preserve">. More troubling, the </w:t>
      </w:r>
      <w:r w:rsidRPr="00014B0C">
        <w:rPr>
          <w:rStyle w:val="Emphasis"/>
          <w:szCs w:val="26"/>
          <w:highlight w:val="cyan"/>
        </w:rPr>
        <w:t>consequences</w:t>
      </w:r>
      <w:r w:rsidRPr="008700BE">
        <w:rPr>
          <w:rStyle w:val="Emphasis"/>
          <w:szCs w:val="26"/>
        </w:rPr>
        <w:t xml:space="preserve"> of failure </w:t>
      </w:r>
      <w:r w:rsidRPr="00014B0C">
        <w:rPr>
          <w:rStyle w:val="Emphasis"/>
          <w:szCs w:val="26"/>
          <w:highlight w:val="cyan"/>
        </w:rPr>
        <w:t>are equally existential.</w:t>
      </w:r>
    </w:p>
    <w:p w14:paraId="7A527815" w14:textId="77777777" w:rsidR="00376C65" w:rsidRPr="006C5704" w:rsidRDefault="00376C65" w:rsidP="00376C65"/>
    <w:p w14:paraId="20BDC2D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6C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6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8B1EA4"/>
  <w14:defaultImageDpi w14:val="300"/>
  <w15:docId w15:val="{BE9D91AB-B652-8344-B7DF-9ACB94351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6C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6C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6C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6C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76C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6C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C65"/>
  </w:style>
  <w:style w:type="character" w:customStyle="1" w:styleId="Heading1Char">
    <w:name w:val="Heading 1 Char"/>
    <w:aliases w:val="Pocket Char"/>
    <w:basedOn w:val="DefaultParagraphFont"/>
    <w:link w:val="Heading1"/>
    <w:uiPriority w:val="9"/>
    <w:rsid w:val="00376C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6C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6C6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76C6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76C6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376C65"/>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textbold"/>
    <w:uiPriority w:val="20"/>
    <w:qFormat/>
    <w:rsid w:val="00376C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6C6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link w:val="NoSpacing"/>
    <w:uiPriority w:val="99"/>
    <w:unhideWhenUsed/>
    <w:rsid w:val="00376C65"/>
    <w:rPr>
      <w:color w:val="auto"/>
      <w:u w:val="none"/>
    </w:rPr>
  </w:style>
  <w:style w:type="paragraph" w:styleId="DocumentMap">
    <w:name w:val="Document Map"/>
    <w:basedOn w:val="Normal"/>
    <w:link w:val="DocumentMapChar"/>
    <w:uiPriority w:val="99"/>
    <w:semiHidden/>
    <w:unhideWhenUsed/>
    <w:rsid w:val="00376C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6C65"/>
    <w:rPr>
      <w:rFonts w:ascii="Lucida Grande" w:hAnsi="Lucida Grande" w:cs="Lucida Grande"/>
    </w:rPr>
  </w:style>
  <w:style w:type="paragraph" w:customStyle="1" w:styleId="textbold">
    <w:name w:val="text bold"/>
    <w:basedOn w:val="Normal"/>
    <w:link w:val="Emphasis"/>
    <w:uiPriority w:val="20"/>
    <w:qFormat/>
    <w:rsid w:val="00376C65"/>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rsid w:val="00376C65"/>
    <w:rPr>
      <w:sz w:val="22"/>
      <w:u w:val="single"/>
    </w:rPr>
  </w:style>
  <w:style w:type="paragraph" w:styleId="ListParagraph">
    <w:name w:val="List Paragraph"/>
    <w:basedOn w:val="Normal"/>
    <w:uiPriority w:val="99"/>
    <w:unhideWhenUsed/>
    <w:qFormat/>
    <w:rsid w:val="00376C65"/>
    <w:pPr>
      <w:ind w:left="720"/>
      <w:contextualSpacing/>
    </w:pPr>
  </w:style>
  <w:style w:type="paragraph" w:styleId="Revision">
    <w:name w:val="Revision"/>
    <w:hidden/>
    <w:uiPriority w:val="99"/>
    <w:semiHidden/>
    <w:rsid w:val="00376C65"/>
    <w:rPr>
      <w:rFonts w:ascii="Calibri" w:hAnsi="Calibri"/>
      <w:sz w:val="22"/>
    </w:rPr>
  </w:style>
  <w:style w:type="paragraph" w:customStyle="1" w:styleId="Emphasis1">
    <w:name w:val="Emphasis1"/>
    <w:basedOn w:val="Normal"/>
    <w:autoRedefine/>
    <w:uiPriority w:val="20"/>
    <w:qFormat/>
    <w:rsid w:val="00376C6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376C6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azon.com/Sixth-Extinction-Unnatural-History/dp/1250062187/ref=sr_1_1?s=books&amp;ie=UTF8&amp;qid=1457393458&amp;sr=1-1&amp;keywords=the+sixth+extinction" TargetMode="External"/><Relationship Id="rId18" Type="http://schemas.openxmlformats.org/officeDocument/2006/relationships/hyperlink" Target="https://www.forbes.com/sites/quora/2017/12/07/could-a-disease-wipe-out-humans-entirely/" TargetMode="External"/><Relationship Id="rId26" Type="http://schemas.openxmlformats.org/officeDocument/2006/relationships/hyperlink" Target="http://www.kotaku.co.uk/2016/06/03/elites-ai-created-super-weapons-and-started-hunting-players-skynet-is-here" TargetMode="External"/><Relationship Id="rId3" Type="http://schemas.openxmlformats.org/officeDocument/2006/relationships/customXml" Target="../customXml/item3.xml"/><Relationship Id="rId21" Type="http://schemas.openxmlformats.org/officeDocument/2006/relationships/hyperlink" Target="https://www.nytimes.com/2016/10/26/us/pentagon-artificial-intelligence-terminator.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mazon.com/Ecological-Rift-Capitalisms-War-Earth/dp/1583672184/ref=sr_1_1?ie=UTF8&amp;qid=1460153228&amp;sr=8-1&amp;keywords=the+ecological+rift" TargetMode="External"/><Relationship Id="rId17" Type="http://schemas.openxmlformats.org/officeDocument/2006/relationships/hyperlink" Target="https://cdn.pfizer.com/pfizercom/Patent-Rights-Final-May2020.pdf" TargetMode="External"/><Relationship Id="rId25" Type="http://schemas.openxmlformats.org/officeDocument/2006/relationships/hyperlink" Target="http://gizmodo.com/rogue-algorithm-blamed-for-historic-crash-of-the-britis-178752358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nvestors.modernatx.com/news-releases/news-release-details/statement-moderna-intellectual-property-matters-during-covid-19" TargetMode="External"/><Relationship Id="rId20" Type="http://schemas.openxmlformats.org/officeDocument/2006/relationships/hyperlink" Target="https://www.theverge.com/2017/9/4/16251226/russia-ai-putin-rule-the-world" TargetMode="External"/><Relationship Id="rId29" Type="http://schemas.openxmlformats.org/officeDocument/2006/relationships/hyperlink" Target="https://www.youtube.com/watch?v=qSgYu3w3DM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st.com/news/leaders/21693204-central-bankers-are-running-down-their-arsenal-other-options-exist-stimulate" TargetMode="External"/><Relationship Id="rId24" Type="http://schemas.openxmlformats.org/officeDocument/2006/relationships/hyperlink" Target="https://qz.com/1000011/scientists-attached-an-electronic-backpack-to-a-genetically-modified-dragonfly-and-turned-it-into-a-drone/" TargetMode="External"/><Relationship Id="rId32" Type="http://schemas.openxmlformats.org/officeDocument/2006/relationships/hyperlink" Target="https://www.belfercenter.org/sites/default/files/files/publication/AI%20NatSec%20-%20final.pdf" TargetMode="External"/><Relationship Id="rId5" Type="http://schemas.openxmlformats.org/officeDocument/2006/relationships/numbering" Target="numbering.xml"/><Relationship Id="rId15" Type="http://schemas.openxmlformats.org/officeDocument/2006/relationships/hyperlink" Target="https://ebookcentral-proquest-com.proxy.lib.umich.edu/lib/umichigan/detail.action?docID=1758713" TargetMode="External"/><Relationship Id="rId23" Type="http://schemas.openxmlformats.org/officeDocument/2006/relationships/hyperlink" Target="https://www.amazon.com/Life-3-0-Being-Artificial-Intelligence/dp/1101946598" TargetMode="External"/><Relationship Id="rId28" Type="http://schemas.openxmlformats.org/officeDocument/2006/relationships/hyperlink" Target="https://www.blackhat.com/docs/us-16/materials/us-16-Seymour-Tully-Weaponizing-Data-Science-For-Social-Engineering-Automated-E2E-Spear-Phishing-On-Twitter.pdf" TargetMode="External"/><Relationship Id="rId10" Type="http://schemas.openxmlformats.org/officeDocument/2006/relationships/hyperlink" Target="https://www.oxfam.org/en/pressroom/pressreleases/2016-01-18/62-people-own-same-half-world-reveals-oxfam-davos-report" TargetMode="External"/><Relationship Id="rId19" Type="http://schemas.openxmlformats.org/officeDocument/2006/relationships/hyperlink" Target="https://fas.org/wp-content/uploads/sites/4/W76nanos.pdf" TargetMode="External"/><Relationship Id="rId31" Type="http://schemas.openxmlformats.org/officeDocument/2006/relationships/hyperlink" Target="https://twitter.com/elonmusk/status/904638455761612800" TargetMode="External"/><Relationship Id="rId4" Type="http://schemas.openxmlformats.org/officeDocument/2006/relationships/customXml" Target="../customXml/item4.xml"/><Relationship Id="rId9" Type="http://schemas.openxmlformats.org/officeDocument/2006/relationships/hyperlink" Target="http://www.truth-out.org/opinion/item/35596-sadistic-capitalism-six-urgent-matters-for-humanity-in-global-crisis" TargetMode="External"/><Relationship Id="rId14" Type="http://schemas.openxmlformats.org/officeDocument/2006/relationships/hyperlink" Target="http://www.amazon.com/Collapse-Societies-Choose-Succeed-Revised/dp/0143117009/ref=sr_1_1?ie=UTF8&amp;qid=1460153265&amp;sr=8-1&amp;keywords=collapse+book" TargetMode="External"/><Relationship Id="rId22" Type="http://schemas.openxmlformats.org/officeDocument/2006/relationships/hyperlink" Target="https://www.theverge.com/2017/9/12/16286580/uk-government-killer-robots-drones-weapons" TargetMode="External"/><Relationship Id="rId27" Type="http://schemas.openxmlformats.org/officeDocument/2006/relationships/hyperlink" Target="https://www.forbes.com/sites/tonybradley/2017/07/31/facebook-ai-creates-its-own-language-in-creepy-preview-of-our-potential-future/" TargetMode="External"/><Relationship Id="rId30" Type="http://schemas.openxmlformats.org/officeDocument/2006/relationships/hyperlink" Target="https://www.theverge.com/2017/8/21/16177828/killer-robots-ban-elon-musk-un-petitio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31</Pages>
  <Words>13438</Words>
  <Characters>76597</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2021-09-19T18:42:00Z</dcterms:created>
  <dcterms:modified xsi:type="dcterms:W3CDTF">2021-09-19T18:43:00Z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