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1244F" w14:textId="33925974" w:rsidR="008469CE" w:rsidRDefault="008469CE" w:rsidP="008469CE">
      <w:pPr>
        <w:pStyle w:val="Heading1"/>
      </w:pPr>
      <w:r>
        <w:t>1NC vs Westwood AR</w:t>
      </w:r>
    </w:p>
    <w:p w14:paraId="32CF1416" w14:textId="3EA56FDC" w:rsidR="00E42E4C" w:rsidRDefault="00A823EB" w:rsidP="00A823EB">
      <w:pPr>
        <w:pStyle w:val="Heading2"/>
      </w:pPr>
      <w:r>
        <w:lastRenderedPageBreak/>
        <w:t>1</w:t>
      </w:r>
    </w:p>
    <w:p w14:paraId="186E32C6" w14:textId="3C7DA333" w:rsidR="00A823EB" w:rsidRDefault="00A823EB" w:rsidP="00A823EB">
      <w:pPr>
        <w:pStyle w:val="Heading3"/>
      </w:pPr>
      <w:r>
        <w:lastRenderedPageBreak/>
        <w:t>1nc – t</w:t>
      </w:r>
      <w:r w:rsidR="00564BE1">
        <w:t>opicality</w:t>
      </w:r>
    </w:p>
    <w:p w14:paraId="61EF6244" w14:textId="77777777" w:rsidR="00A823EB" w:rsidRDefault="00A823EB" w:rsidP="00A823EB">
      <w:pPr>
        <w:pStyle w:val="Heading4"/>
      </w:pPr>
      <w:r w:rsidRPr="00BC4B37">
        <w:t xml:space="preserve">Interpretation—the aff may not specify a </w:t>
      </w:r>
      <w:r>
        <w:t>just government</w:t>
      </w:r>
    </w:p>
    <w:p w14:paraId="3799B52D" w14:textId="77777777" w:rsidR="00A823EB" w:rsidRDefault="00A823EB" w:rsidP="00A823EB"/>
    <w:p w14:paraId="1EC85D76" w14:textId="77777777" w:rsidR="00A823EB" w:rsidRDefault="00A823EB" w:rsidP="00A823EB">
      <w:pPr>
        <w:pStyle w:val="Heading4"/>
      </w:pPr>
      <w:r>
        <w:t xml:space="preserve">Indefinite singulars imply a “rules reading” where the sentence expresses a generic normative evaluation, especially true in the context of the resolution which is written normatively. Cohen 01 </w:t>
      </w:r>
    </w:p>
    <w:p w14:paraId="07B630BE" w14:textId="77777777" w:rsidR="00A823EB" w:rsidRDefault="00A823EB" w:rsidP="00A823EB">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73789754" w14:textId="77777777" w:rsidR="00A823EB" w:rsidRPr="00271F77" w:rsidRDefault="00A823EB" w:rsidP="00A823EB">
      <w:pPr>
        <w:rPr>
          <w:rStyle w:val="Style13ptBold"/>
        </w:rPr>
      </w:pPr>
      <w:r>
        <w:rPr>
          <w:rStyle w:val="Style13ptBold"/>
        </w:rPr>
        <w:t xml:space="preserve">*IS generic = </w:t>
      </w:r>
      <w:r w:rsidRPr="00C972AA">
        <w:rPr>
          <w:rStyle w:val="Style13ptBold"/>
        </w:rPr>
        <w:t>Indefinite Singulars</w:t>
      </w:r>
    </w:p>
    <w:p w14:paraId="74525518" w14:textId="77777777" w:rsidR="00A823EB" w:rsidRPr="005F6850" w:rsidRDefault="00A823EB" w:rsidP="00A823EB">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Hadassa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159762FF" w14:textId="77777777" w:rsidR="00A823EB" w:rsidRDefault="00A823EB" w:rsidP="00A823EB"/>
    <w:p w14:paraId="6BBD8C0D" w14:textId="77777777" w:rsidR="00A823EB" w:rsidRDefault="00A823EB" w:rsidP="00A823EB">
      <w:pPr>
        <w:pStyle w:val="Heading4"/>
      </w:pPr>
      <w:r>
        <w:t>Rules readings are always generalized – specific instances are not consistent. Cohen 01</w:t>
      </w:r>
    </w:p>
    <w:p w14:paraId="61B2D07F" w14:textId="77777777" w:rsidR="00A823EB" w:rsidRPr="00271F77" w:rsidRDefault="00A823EB" w:rsidP="00A823EB">
      <w:pPr>
        <w:rPr>
          <w:sz w:val="16"/>
        </w:rPr>
      </w:pPr>
      <w:r w:rsidRPr="00271F77">
        <w:rPr>
          <w:rStyle w:val="Style13ptBold"/>
        </w:rPr>
        <w:t>Ariel Cohen (Ben-Gurion University of the Negev), “On the Generic Use of Indefinite Singulars,” Journal of Semantics 18:3, 2001 https://core.ac.uk/download/pdf/188590876.pdf</w:t>
      </w:r>
    </w:p>
    <w:p w14:paraId="23F5890E" w14:textId="77777777" w:rsidR="00A823EB" w:rsidRDefault="00A823EB" w:rsidP="00A823EB">
      <w:pPr>
        <w:rPr>
          <w:sz w:val="16"/>
          <w:szCs w:val="16"/>
        </w:rPr>
      </w:pPr>
      <w:r w:rsidRPr="005F6850">
        <w:rPr>
          <w:rStyle w:val="StyleUnderline"/>
        </w:rPr>
        <w:lastRenderedPageBreak/>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 xml:space="preserve">forms part of the description of a general </w:t>
      </w:r>
      <w:proofErr w:type="gramStart"/>
      <w:r w:rsidRPr="00C972AA">
        <w:rPr>
          <w:rStyle w:val="StyleUnderline"/>
          <w:highlight w:val="yellow"/>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1D97ADAA" w14:textId="77777777" w:rsidR="00A823EB" w:rsidRPr="003A22DC" w:rsidRDefault="00A823EB" w:rsidP="00A823EB">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5EEE027C" w14:textId="77777777" w:rsidR="00A823EB" w:rsidRDefault="00A823EB" w:rsidP="00A823EB">
      <w:pPr>
        <w:pStyle w:val="Heading4"/>
      </w:pPr>
      <w:r>
        <w:t>Independently, “Just government” is a generic indefinite singular.</w:t>
      </w:r>
    </w:p>
    <w:p w14:paraId="6BE243EF" w14:textId="77777777" w:rsidR="00A823EB" w:rsidRPr="00D32279" w:rsidRDefault="00A823EB" w:rsidP="00A823EB">
      <w:r>
        <w:rPr>
          <w:rStyle w:val="Style13ptBold"/>
        </w:rPr>
        <w:t xml:space="preserve">Leslie 12 </w:t>
      </w:r>
      <w:r>
        <w:t xml:space="preserve">Leslie, Sarah-Jane. “Generics.” In Routledge Handbook of Philosophy of Language, edited by Gillian Russell and Delia Fara, 355–366. Routledge, 2012. </w:t>
      </w:r>
      <w:hyperlink r:id="rId10" w:history="1">
        <w:r w:rsidRPr="00492A7A">
          <w:rPr>
            <w:rStyle w:val="Hyperlink"/>
          </w:rPr>
          <w:t>https://www.princeton.edu/~sjleslie/RoutledgeHandbookEntryGenerics.pdf</w:t>
        </w:r>
      </w:hyperlink>
      <w:r>
        <w:t xml:space="preserve"> SM recut RE</w:t>
      </w:r>
    </w:p>
    <w:p w14:paraId="62550F73" w14:textId="77777777" w:rsidR="00A823EB" w:rsidRPr="007C64BE" w:rsidRDefault="00A823EB" w:rsidP="00A823EB">
      <w:r w:rsidRPr="007C64BE">
        <w:t>GENERICS VS. EXISTENTIALS</w:t>
      </w:r>
    </w:p>
    <w:p w14:paraId="743E90B5" w14:textId="77777777" w:rsidR="00A823EB" w:rsidRPr="007C64BE" w:rsidRDefault="00A823EB" w:rsidP="00A823EB">
      <w:pPr>
        <w:rPr>
          <w:rStyle w:val="StyleUnderline"/>
        </w:rPr>
      </w:pPr>
      <w:r w:rsidRPr="007C64BE">
        <w:rPr>
          <w:rStyle w:val="StyleUnderline"/>
          <w:highlight w:val="green"/>
        </w:rPr>
        <w:t>The interpretation of</w:t>
      </w:r>
      <w:r w:rsidRPr="007C64BE">
        <w:rPr>
          <w:rStyle w:val="StyleUnderline"/>
        </w:rPr>
        <w:t xml:space="preserve"> sentences containing bare plurals, </w:t>
      </w:r>
      <w:r w:rsidRPr="007C64BE">
        <w:rPr>
          <w:rStyle w:val="StyleUnderline"/>
          <w:highlight w:val="green"/>
        </w:rPr>
        <w:t>indefinite singulars</w:t>
      </w:r>
      <w:r w:rsidRPr="007C64BE">
        <w:rPr>
          <w:rStyle w:val="StyleUnderline"/>
        </w:rPr>
        <w:t xml:space="preserve">, or definite singulars </w:t>
      </w:r>
      <w:r w:rsidRPr="007C64BE">
        <w:rPr>
          <w:rStyle w:val="StyleUnderline"/>
          <w:highlight w:val="green"/>
        </w:rPr>
        <w:t>can be either generic</w:t>
      </w:r>
      <w:r w:rsidRPr="007C64BE">
        <w:rPr>
          <w:rStyle w:val="StyleUnderline"/>
        </w:rPr>
        <w:t xml:space="preserve"> as in (1) respectively </w:t>
      </w:r>
      <w:r w:rsidRPr="007C64BE">
        <w:rPr>
          <w:rStyle w:val="StyleUnderline"/>
          <w:highlight w:val="green"/>
        </w:rPr>
        <w:t>or existential</w:t>
      </w:r>
      <w:r w:rsidRPr="007C64BE">
        <w:rPr>
          <w:rStyle w:val="StyleUnderline"/>
        </w:rPr>
        <w:t>/specific as in (2):</w:t>
      </w:r>
    </w:p>
    <w:p w14:paraId="1F42591B" w14:textId="77777777" w:rsidR="00A823EB" w:rsidRPr="007C64BE" w:rsidRDefault="00A823EB" w:rsidP="00A823EB">
      <w:r w:rsidRPr="007C64BE">
        <w:rPr>
          <w:rStyle w:val="StyleUnderline"/>
          <w:highlight w:val="green"/>
        </w:rPr>
        <w:t>(1)</w:t>
      </w:r>
      <w:r w:rsidRPr="007C64BE">
        <w:t xml:space="preserve"> Tigers are striped</w:t>
      </w:r>
    </w:p>
    <w:p w14:paraId="4F612345" w14:textId="77777777" w:rsidR="00A823EB" w:rsidRPr="007C64BE" w:rsidRDefault="00A823EB" w:rsidP="00A823EB">
      <w:pPr>
        <w:rPr>
          <w:rStyle w:val="StyleUnderline"/>
        </w:rPr>
      </w:pPr>
      <w:r w:rsidRPr="007C64BE">
        <w:rPr>
          <w:rStyle w:val="StyleUnderline"/>
          <w:highlight w:val="green"/>
        </w:rPr>
        <w:t>A tiger is striped</w:t>
      </w:r>
    </w:p>
    <w:p w14:paraId="5C92EC53" w14:textId="77777777" w:rsidR="00A823EB" w:rsidRPr="007C64BE" w:rsidRDefault="00A823EB" w:rsidP="00A823EB">
      <w:r w:rsidRPr="007C64BE">
        <w:t>The tiger is striped.</w:t>
      </w:r>
    </w:p>
    <w:p w14:paraId="0B811954" w14:textId="77777777" w:rsidR="00A823EB" w:rsidRPr="007C64BE" w:rsidRDefault="00A823EB" w:rsidP="00A823EB">
      <w:r w:rsidRPr="007C64BE">
        <w:rPr>
          <w:rStyle w:val="StyleUnderline"/>
          <w:highlight w:val="green"/>
        </w:rPr>
        <w:t>(2)</w:t>
      </w:r>
      <w:r w:rsidRPr="007C64BE">
        <w:t xml:space="preserve"> Tigers are on the front lawn</w:t>
      </w:r>
    </w:p>
    <w:p w14:paraId="72B55194" w14:textId="77777777" w:rsidR="00A823EB" w:rsidRPr="007C64BE" w:rsidRDefault="00A823EB" w:rsidP="00A823EB">
      <w:pPr>
        <w:rPr>
          <w:rStyle w:val="StyleUnderline"/>
        </w:rPr>
      </w:pPr>
      <w:r w:rsidRPr="007C64BE">
        <w:rPr>
          <w:rStyle w:val="StyleUnderline"/>
          <w:highlight w:val="green"/>
        </w:rPr>
        <w:t>A tiger is on the front lawn</w:t>
      </w:r>
    </w:p>
    <w:p w14:paraId="31077F19" w14:textId="77777777" w:rsidR="00A823EB" w:rsidRPr="007C64BE" w:rsidRDefault="00A823EB" w:rsidP="00A823EB">
      <w:r w:rsidRPr="007C64BE">
        <w:t>The tiger is on the front lawn.</w:t>
      </w:r>
    </w:p>
    <w:p w14:paraId="07A39DF4" w14:textId="77777777" w:rsidR="00A823EB" w:rsidRPr="007C64BE" w:rsidRDefault="00A823EB" w:rsidP="00A823EB">
      <w:pPr>
        <w:rPr>
          <w:rStyle w:val="StyleUnderline"/>
        </w:rPr>
      </w:pPr>
      <w:r w:rsidRPr="007C64BE">
        <w:rPr>
          <w:rStyle w:val="StyleUnderline"/>
        </w:rPr>
        <w:t xml:space="preserve">The subjects in (1) are prima facie the same as in (2), yet their interpretations in (1) are intuitively quite different from those in (2). In (2) we are talking about some </w:t>
      </w:r>
      <w:proofErr w:type="gramStart"/>
      <w:r w:rsidRPr="007C64BE">
        <w:rPr>
          <w:rStyle w:val="StyleUnderline"/>
        </w:rPr>
        <w:t>particular tigers</w:t>
      </w:r>
      <w:proofErr w:type="gramEnd"/>
      <w:r w:rsidRPr="007C64BE">
        <w:rPr>
          <w:rStyle w:val="StyleUnderline"/>
        </w:rPr>
        <w:t>, while in (1) we are saying something about tigers in general.</w:t>
      </w:r>
    </w:p>
    <w:p w14:paraId="2AEF5223" w14:textId="77777777" w:rsidR="00A823EB" w:rsidRDefault="00A823EB" w:rsidP="00A823EB">
      <w:r w:rsidRPr="007C64BE">
        <w:rPr>
          <w:rStyle w:val="StyleUnderline"/>
          <w:highlight w:val="green"/>
        </w:rPr>
        <w:t>There are</w:t>
      </w:r>
      <w:r w:rsidRPr="007C64BE">
        <w:rPr>
          <w:rStyle w:val="StyleUnderline"/>
        </w:rPr>
        <w:t xml:space="preserve"> some </w:t>
      </w:r>
      <w:r w:rsidRPr="007C64BE">
        <w:rPr>
          <w:rStyle w:val="StyleUnderline"/>
          <w:highlight w:val="green"/>
        </w:rPr>
        <w:t>tests</w:t>
      </w:r>
      <w:r w:rsidRPr="007C64BE">
        <w:rPr>
          <w:rStyle w:val="StyleUnderline"/>
        </w:rPr>
        <w:t xml:space="preserve"> that are helpful in distinguishing these two readings. For example, </w:t>
      </w:r>
      <w:r w:rsidRPr="007C64BE">
        <w:rPr>
          <w:rStyle w:val="StyleUnderline"/>
          <w:highlight w:val="green"/>
        </w:rPr>
        <w:t>the existential interpretation is upward entailing</w:t>
      </w:r>
      <w:r w:rsidRPr="007C64BE">
        <w:rPr>
          <w:rStyle w:val="StyleUnderline"/>
        </w:rPr>
        <w:t xml:space="preserve">, meaning </w:t>
      </w:r>
      <w:r w:rsidRPr="000C7625">
        <w:rPr>
          <w:rStyle w:val="StyleUnderline"/>
        </w:rPr>
        <w:t xml:space="preserve">that the statement will always remain true if we replace the subject term with a more inclusive term. For example, if it is true that tigers are on the lawn, then it will also be true that animals are on the lawn. </w:t>
      </w:r>
      <w:r w:rsidRPr="007C64BE">
        <w:rPr>
          <w:rStyle w:val="StyleUnderline"/>
          <w:highlight w:val="green"/>
        </w:rPr>
        <w:t xml:space="preserve">This is not so if the sentence is interpreted generically. For example, it is true that tigers are striped, but it does not follow </w:t>
      </w:r>
      <w:proofErr w:type="gramStart"/>
      <w:r w:rsidRPr="007C64BE">
        <w:rPr>
          <w:rStyle w:val="StyleUnderline"/>
          <w:highlight w:val="green"/>
        </w:rPr>
        <w:t>that animals</w:t>
      </w:r>
      <w:proofErr w:type="gramEnd"/>
      <w:r w:rsidRPr="007C64BE">
        <w:rPr>
          <w:rStyle w:val="StyleUnderline"/>
          <w:highlight w:val="green"/>
        </w:rPr>
        <w:t xml:space="preserve"> are striped</w:t>
      </w:r>
      <w:r w:rsidRPr="007C64BE">
        <w:t xml:space="preserve"> (Lawler 1973</w:t>
      </w:r>
      <w:r>
        <w:t xml:space="preserve"> </w:t>
      </w:r>
      <w:r w:rsidRPr="007C64BE">
        <w:t xml:space="preserve">Laca 1990; Krifka et al 1995). </w:t>
      </w:r>
      <w:r w:rsidRPr="007C64BE">
        <w:rPr>
          <w:rStyle w:val="StyleUnderline"/>
          <w:highlight w:val="green"/>
        </w:rPr>
        <w:t>Another test</w:t>
      </w:r>
      <w:r w:rsidRPr="007C64BE">
        <w:rPr>
          <w:rStyle w:val="StyleUnderline"/>
        </w:rPr>
        <w:t xml:space="preserve"> concerns whether we can insert an </w:t>
      </w:r>
      <w:r w:rsidRPr="007C64BE">
        <w:rPr>
          <w:rStyle w:val="StyleUnderline"/>
          <w:highlight w:val="green"/>
        </w:rPr>
        <w:t>adverb of quantification</w:t>
      </w:r>
      <w:r w:rsidRPr="007C64BE">
        <w:t xml:space="preserve"> (in the sense of Lewis 1975) </w:t>
      </w:r>
      <w:r w:rsidRPr="007C64BE">
        <w:rPr>
          <w:rStyle w:val="StyleUnderline"/>
        </w:rPr>
        <w:t>with minimal change of meaning</w:t>
      </w:r>
      <w:r w:rsidRPr="007C64BE">
        <w:t xml:space="preserve"> (Krifka et al</w:t>
      </w:r>
      <w:r>
        <w:t xml:space="preserve"> </w:t>
      </w:r>
      <w:r w:rsidRPr="007C64BE">
        <w:t xml:space="preserve">1995). </w:t>
      </w:r>
      <w:r w:rsidRPr="007C64BE">
        <w:rPr>
          <w:rStyle w:val="StyleUnderline"/>
          <w:highlight w:val="green"/>
        </w:rPr>
        <w:t>For example, inserting “usually”</w:t>
      </w:r>
      <w:r w:rsidRPr="007C64BE">
        <w:rPr>
          <w:rStyle w:val="StyleUnderline"/>
        </w:rPr>
        <w:t xml:space="preserve"> in the sentences </w:t>
      </w:r>
      <w:r w:rsidRPr="007C64BE">
        <w:rPr>
          <w:rStyle w:val="StyleUnderline"/>
          <w:highlight w:val="green"/>
        </w:rPr>
        <w:t>in (1)</w:t>
      </w:r>
      <w:r w:rsidRPr="007C64BE">
        <w:rPr>
          <w:rStyle w:val="StyleUnderline"/>
        </w:rPr>
        <w:t xml:space="preserve"> (</w:t>
      </w:r>
      <w:proofErr w:type="gramStart"/>
      <w:r w:rsidRPr="007C64BE">
        <w:rPr>
          <w:rStyle w:val="StyleUnderline"/>
        </w:rPr>
        <w:t>e.g.</w:t>
      </w:r>
      <w:proofErr w:type="gramEnd"/>
      <w:r w:rsidRPr="007C64BE">
        <w:rPr>
          <w:rStyle w:val="StyleUnderline"/>
        </w:rPr>
        <w:t xml:space="preserve"> “tigers are usually striped”) </w:t>
      </w:r>
      <w:r w:rsidRPr="007C64BE">
        <w:rPr>
          <w:rStyle w:val="StyleUnderline"/>
          <w:highlight w:val="green"/>
        </w:rPr>
        <w:t>produces only a small change in meaning, while</w:t>
      </w:r>
      <w:r w:rsidRPr="007C64BE">
        <w:rPr>
          <w:rStyle w:val="StyleUnderline"/>
        </w:rPr>
        <w:t xml:space="preserve"> inserting “usually” </w:t>
      </w:r>
      <w:r w:rsidRPr="007C64BE">
        <w:rPr>
          <w:rStyle w:val="StyleUnderline"/>
          <w:highlight w:val="green"/>
        </w:rPr>
        <w:t>in (2) dramatically alters the meaning</w:t>
      </w:r>
      <w:r w:rsidRPr="007C64BE">
        <w:rPr>
          <w:rStyle w:val="StyleUnderline"/>
        </w:rPr>
        <w:t xml:space="preserve"> of the sentence (e.g. “tigers are usually on the </w:t>
      </w:r>
      <w:r w:rsidRPr="007C64BE">
        <w:rPr>
          <w:rStyle w:val="StyleUnderline"/>
        </w:rPr>
        <w:lastRenderedPageBreak/>
        <w:t>front lawn).</w:t>
      </w:r>
      <w:r w:rsidRPr="007C64BE">
        <w:t xml:space="preserve"> (For generics such as “mosquitoes carry malaria”, the adverb “sometimes” is</w:t>
      </w:r>
      <w:r>
        <w:t xml:space="preserve"> </w:t>
      </w:r>
      <w:r w:rsidRPr="007C64BE">
        <w:t>perhaps better used than “usually”.)</w:t>
      </w:r>
    </w:p>
    <w:p w14:paraId="3A2EE0E8" w14:textId="77777777" w:rsidR="00A823EB" w:rsidRDefault="00A823EB" w:rsidP="00A823EB">
      <w:pPr>
        <w:pStyle w:val="Heading4"/>
      </w:pPr>
      <w:r>
        <w:t>This applies to the res – 1] Upward entailment test – “a just government ought to recognize a right to strike” doesn’t imply that “a society ought to recognize a right to strike” because an unjust government might not recognize a right to strike 2] Adverb test -- “a just government usually ought to recognize an unconditional right of workers to strike” doesn’t substantially change the meaning of the res</w:t>
      </w:r>
    </w:p>
    <w:p w14:paraId="3376F61B" w14:textId="77777777" w:rsidR="00A823EB" w:rsidRPr="005F6850" w:rsidRDefault="00A823EB" w:rsidP="00A823EB">
      <w:pPr>
        <w:pStyle w:val="Heading4"/>
      </w:pPr>
      <w:r>
        <w:t xml:space="preserve">They </w:t>
      </w:r>
      <w:proofErr w:type="gramStart"/>
      <w:r>
        <w:t>have to</w:t>
      </w:r>
      <w:proofErr w:type="gramEnd"/>
      <w:r>
        <w:t xml:space="preserve"> win counter-definitions to both “A” and “government”—if we win a violation for either it proves they are outside the bounds of the topic</w:t>
      </w:r>
    </w:p>
    <w:p w14:paraId="75CC2AC5" w14:textId="57794BBA" w:rsidR="00A823EB" w:rsidRDefault="00A823EB" w:rsidP="00A823EB">
      <w:pPr>
        <w:pStyle w:val="Heading4"/>
      </w:pPr>
      <w:r w:rsidRPr="00BC4B37">
        <w:t>Violation—</w:t>
      </w:r>
      <w:r>
        <w:t xml:space="preserve">they specified </w:t>
      </w:r>
      <w:r w:rsidR="00A14868">
        <w:t>Egypt</w:t>
      </w:r>
      <w:r>
        <w:t xml:space="preserve">—there are at least </w:t>
      </w:r>
      <w:r w:rsidR="00A14868">
        <w:t xml:space="preserve">200 </w:t>
      </w:r>
      <w:r>
        <w:t xml:space="preserve">countries that could count as “just governments” </w:t>
      </w:r>
      <w:r w:rsidR="00A14868">
        <w:t>under their def’n</w:t>
      </w:r>
    </w:p>
    <w:p w14:paraId="3491B3EA" w14:textId="18DCA882" w:rsidR="00A823EB" w:rsidRDefault="00A823EB" w:rsidP="00A823EB"/>
    <w:p w14:paraId="54AFE4A9" w14:textId="77777777" w:rsidR="00A823EB" w:rsidRPr="00EF3EAD" w:rsidRDefault="00A823EB" w:rsidP="00A823EB"/>
    <w:p w14:paraId="7AE3FA43" w14:textId="77777777" w:rsidR="00A823EB" w:rsidRDefault="00A823EB" w:rsidP="00A823EB">
      <w:pPr>
        <w:pStyle w:val="Heading4"/>
      </w:pPr>
      <w:r>
        <w:lastRenderedPageBreak/>
        <w:t>Vote neg:</w:t>
      </w:r>
    </w:p>
    <w:p w14:paraId="1704D880" w14:textId="77777777" w:rsidR="00A823EB" w:rsidRPr="003A22DC" w:rsidRDefault="00A823EB" w:rsidP="00A823EB">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2FF2593A" w14:textId="4F8D856C" w:rsidR="00A823EB" w:rsidRDefault="00A823EB" w:rsidP="00A823EB">
      <w:pPr>
        <w:pStyle w:val="Heading4"/>
      </w:pPr>
      <w:r>
        <w:t xml:space="preserve">2] </w:t>
      </w:r>
      <w:r w:rsidRPr="00BC4B37">
        <w:t xml:space="preserve">Predictable limits—specifying a </w:t>
      </w:r>
      <w:r>
        <w:t>just government</w:t>
      </w:r>
      <w:r w:rsidRPr="00BC4B37">
        <w:t xml:space="preserve"> offers huge explosion in the topic since they get permutations of hundreds of </w:t>
      </w:r>
      <w:r>
        <w:t>just governments</w:t>
      </w:r>
      <w:r w:rsidRPr="00BC4B37">
        <w:t xml:space="preserve"> in the world depending on their definition of </w:t>
      </w:r>
      <w:r>
        <w:t>just government</w:t>
      </w:r>
      <w:r w:rsidRPr="00BC4B37">
        <w:t xml:space="preserve">. </w:t>
      </w:r>
      <w:r>
        <w:t xml:space="preserve">Neg positions like the Economy DA, Advantage CPs, etc. are jettisoned when the aff specifies a country that we don’t have specific ev to. </w:t>
      </w:r>
      <w:r w:rsidRPr="00BC4B37">
        <w:t>Limits explodes neg prep burden and draws un-reciprocal lines of debate, where the aff is always ahead, turns their pragmatics offense</w:t>
      </w:r>
      <w:r>
        <w:t xml:space="preserve">. </w:t>
      </w:r>
      <w:r w:rsidR="005A1737">
        <w:t xml:space="preserve">The Egypt aff is so tiny – literally there is no literature surrounding </w:t>
      </w:r>
      <w:proofErr w:type="gramStart"/>
      <w:r w:rsidR="005A1737">
        <w:t>it</w:t>
      </w:r>
      <w:proofErr w:type="gramEnd"/>
      <w:r w:rsidR="005A1737">
        <w:t xml:space="preserve"> so I’m stuck with generic strategy.</w:t>
      </w:r>
    </w:p>
    <w:p w14:paraId="7F55DEC8" w14:textId="77777777" w:rsidR="00A823EB" w:rsidRPr="003F64ED" w:rsidRDefault="00A823EB" w:rsidP="00A823EB">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a strike writ large</w:t>
      </w:r>
    </w:p>
    <w:p w14:paraId="1C50A142" w14:textId="31BF8520" w:rsidR="00A823EB" w:rsidRDefault="00A823EB" w:rsidP="00A823EB">
      <w:pPr>
        <w:pStyle w:val="Heading4"/>
        <w:rPr>
          <w:rFonts w:eastAsia="Times New Roman"/>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1B62D8CC" w14:textId="1A43BC79" w:rsidR="007F5AEA" w:rsidRPr="007F5AEA" w:rsidRDefault="007F5AEA" w:rsidP="007F5AEA">
      <w:pPr>
        <w:pStyle w:val="Heading4"/>
      </w:pPr>
      <w:r>
        <w:t>Fairness and education are voting issues – only terminal impacts to debate</w:t>
      </w:r>
    </w:p>
    <w:p w14:paraId="5C472B87" w14:textId="77777777" w:rsidR="00A823EB" w:rsidRDefault="00A823EB" w:rsidP="00A823EB">
      <w:pPr>
        <w:pStyle w:val="Heading4"/>
        <w:rPr>
          <w:rFonts w:eastAsia="Times New Roman"/>
        </w:rPr>
      </w:pPr>
      <w:r w:rsidRPr="00BC4B37">
        <w:rPr>
          <w:rFonts w:eastAsia="Times New Roman"/>
        </w:rPr>
        <w:t xml:space="preserve">No RVIs—it’s your burden to be topical. </w:t>
      </w:r>
    </w:p>
    <w:p w14:paraId="2AAFA7D8" w14:textId="2F422743" w:rsidR="00A823EB" w:rsidRDefault="00A823EB" w:rsidP="00A823EB">
      <w:pPr>
        <w:pStyle w:val="Heading2"/>
      </w:pPr>
      <w:r>
        <w:lastRenderedPageBreak/>
        <w:t>2</w:t>
      </w:r>
    </w:p>
    <w:p w14:paraId="17E8F16F" w14:textId="6725AA18" w:rsidR="007F5AEA" w:rsidRDefault="007F5AEA" w:rsidP="007F5AEA">
      <w:pPr>
        <w:pStyle w:val="Heading3"/>
      </w:pPr>
      <w:r>
        <w:lastRenderedPageBreak/>
        <w:t>1nc – t</w:t>
      </w:r>
      <w:r w:rsidR="00564BE1">
        <w:t>opicality</w:t>
      </w:r>
    </w:p>
    <w:p w14:paraId="6AC8132C" w14:textId="591A89F8" w:rsidR="007F5AEA" w:rsidRPr="007F5AEA" w:rsidRDefault="007F5AEA" w:rsidP="007F5AEA">
      <w:pPr>
        <w:pStyle w:val="Heading4"/>
      </w:pPr>
      <w:r>
        <w:t>Interp: the aff must defend a just government.</w:t>
      </w:r>
    </w:p>
    <w:p w14:paraId="32A8060B" w14:textId="77777777" w:rsidR="007F5AEA" w:rsidRPr="00F90A65" w:rsidRDefault="007F5AEA" w:rsidP="007F5AEA">
      <w:pPr>
        <w:pStyle w:val="Heading4"/>
      </w:pPr>
      <w:r>
        <w:t>Violation:</w:t>
      </w:r>
      <w:r w:rsidRPr="00F16A38">
        <w:t xml:space="preserve"> </w:t>
      </w:r>
      <w:r w:rsidRPr="00F90A65">
        <w:t xml:space="preserve">Egypt is totalitarian </w:t>
      </w:r>
    </w:p>
    <w:p w14:paraId="72FCA2E5" w14:textId="77777777" w:rsidR="007F5AEA" w:rsidRDefault="007F5AEA" w:rsidP="007F5AEA">
      <w:r w:rsidRPr="00A07C61">
        <w:rPr>
          <w:rStyle w:val="Style13ptBold"/>
        </w:rPr>
        <w:t xml:space="preserve">Sam Hamad, TRT World, April 16th, 2018 </w:t>
      </w:r>
      <w:r>
        <w:t>“In Egypt a pharaoh rises as a nation is destroyed” [https://www.trtworld.com/opinion/in-egypt-a-pharaoh-rises-as-a-nation-is-destroyed-16766] Accessed 1/18/19 SAO</w:t>
      </w:r>
    </w:p>
    <w:p w14:paraId="61020F4B" w14:textId="77777777" w:rsidR="007F5AEA" w:rsidRPr="00F90A65" w:rsidRDefault="007F5AEA" w:rsidP="007F5AEA">
      <w:pPr>
        <w:rPr>
          <w:sz w:val="12"/>
        </w:rPr>
      </w:pPr>
      <w:r w:rsidRPr="00F90A65">
        <w:rPr>
          <w:sz w:val="12"/>
        </w:rPr>
        <w:t xml:space="preserve">This was a revolutionary artform – by referencing the ancient and famous artform of hieroglyphs painted and carved on the walls of Egypt’s most famous monuments, depicting both the past, present and future of the country, the artists sought to claim that moment – January 25, </w:t>
      </w:r>
      <w:proofErr w:type="gramStart"/>
      <w:r w:rsidRPr="00F90A65">
        <w:rPr>
          <w:sz w:val="12"/>
        </w:rPr>
        <w:t>2011</w:t>
      </w:r>
      <w:proofErr w:type="gramEnd"/>
      <w:r w:rsidRPr="00F90A65">
        <w:rPr>
          <w:sz w:val="12"/>
        </w:rPr>
        <w:t xml:space="preserve"> until July 3, 2013 – as the time when the people got to express themselves. The monument was the revolution, and Pharaoh—for the first time in Egypt’s long history—was the people. Egypt’s organs of control, the hated Central Security Forces, had retreated, its institutions of domination were in chaos as people swarmed into Tahrir to claim their future. But there’s a new pharaoh in town. And he determines not just the present and the future in terrifying new ways, but the past too. This gets to the very core of counter-revolution and the necessity of totalitarianism in Sisi’s Egypt. Take the recent ‘election’. </w:t>
      </w:r>
      <w:r w:rsidRPr="00F90A65">
        <w:rPr>
          <w:rStyle w:val="StyleUnderline"/>
          <w:highlight w:val="yellow"/>
        </w:rPr>
        <w:t>To even use the word ‘election’ to describe what occurred</w:t>
      </w:r>
      <w:r w:rsidRPr="00F90A65">
        <w:rPr>
          <w:sz w:val="12"/>
          <w:highlight w:val="yellow"/>
        </w:rPr>
        <w:t xml:space="preserve"> </w:t>
      </w:r>
      <w:r w:rsidRPr="00F90A65">
        <w:rPr>
          <w:sz w:val="12"/>
        </w:rPr>
        <w:t xml:space="preserve">at the end of last month over the course of 3 days </w:t>
      </w:r>
      <w:r w:rsidRPr="00F90A65">
        <w:rPr>
          <w:rStyle w:val="StyleUnderline"/>
          <w:highlight w:val="yellow"/>
        </w:rPr>
        <w:t>is an exercise in the absurd</w:t>
      </w:r>
      <w:r w:rsidRPr="00F90A65">
        <w:rPr>
          <w:sz w:val="12"/>
        </w:rPr>
        <w:t xml:space="preserve">. </w:t>
      </w:r>
      <w:r w:rsidRPr="00F90A65">
        <w:rPr>
          <w:rStyle w:val="StyleUnderline"/>
          <w:highlight w:val="yellow"/>
        </w:rPr>
        <w:t>No election took place in Egypt</w:t>
      </w:r>
      <w:r w:rsidRPr="00F90A65">
        <w:rPr>
          <w:sz w:val="12"/>
        </w:rPr>
        <w:t xml:space="preserve">. At least Mubarak had the twisted courtesy to call his own anti-democratic re-accessions to the Egyptian throne as ‘democratic ceremonies’, but the Sisi regime, caught as it often is between the facade of change and vicious tyrannical arrogance, went ahead with this ‘ceremony’ as if it was an actual election. In truth, Sisi was simply re-anointed as president without any fuss. To call what occurred ‘political’, by the normal standard, is as equally preposterous. The event was brazenly anti-political. The usual political process of elections, such as antagonism between competing ideological forces via debates and electioneering, were of course entirely absent. In fact, anything political concerning the election was crushed. Even among the small pool of what you might call the ‘tolerated opposition’ (known as feloul in the era of democracy following January 25), Sisi acted swiftly to neutralise any potential challenge that might stir something among the pliable, </w:t>
      </w:r>
      <w:proofErr w:type="gramStart"/>
      <w:r w:rsidRPr="00F90A65">
        <w:rPr>
          <w:sz w:val="12"/>
        </w:rPr>
        <w:t>conditioned</w:t>
      </w:r>
      <w:proofErr w:type="gramEnd"/>
      <w:r w:rsidRPr="00F90A65">
        <w:rPr>
          <w:sz w:val="12"/>
        </w:rPr>
        <w:t xml:space="preserve"> and broken electorate. Genuine opposition? The two most famous candidates that tried to stand against Sisi were former Mubarak-era Army Chief of Staff Sami Anan and Mubarak’s former Prime Minister Ahmed Shafik, who was also the figurehead of the counter-revolutionary campaign to stop Egypt’s first democratically elected president Mohamed Morsi triumphing in the genuine election of 2012. While both are hardly bastions of freedom and democracy in Egypt, it’s wrong to say that they didn’t present specific threats to Sisi. Anan, for example, had courted support among the remnants of the once mighty but now broken, banned and underground Muslim Brotherhood, while he selected Hisham Geneina as his running mate. During Morsi’s time in government, Geneina had been Egypt’s top auditor, tasked with mapping the scale of the kleptocracy that had mushroomed under the rule of Mubarak and the military. Geneina’s auditing found that in just three years alone an astonishing $76 billion in public funds had been lost to Egypt’s kleptocrats. Of course, they couldn’t have that. In 2016, Geneina was sentenced to one-year in prison under the ludicrous charges of ‘spreading false news’ and ‘disturbing the peace’. For Anan to appoint him as his running mate for the 2018 election was thus a major signal to Sisi that he had real intentions of criticising the status quo that Sisi upholds. After announcing his intention to run, Anan was arrested and ‘interrogated’ under the charge of ‘inciting against the armed forces’. Most of his campaign staff were also arrested, including his running mate Geneina. Whatever the regime said to Anan and his team, met its desired effect – they promptly shut up and made no further criticisms of Sisi. The process was similar with Shafik. After Morsi’s election, Shafik, seeking to protect himself and his looted wealth, had fled to the UAE. After he declared his intention to run, Sisi’s main patrons in the UAE would not let him leave the country. Shafik made as much noise as possible about his ‘imprisonment’ in the UAE, including an interview with Al Jazeera, forcing them to relent and let him leave. Shafik landed in Egypt and was immediately detained. He barely got to touch Egyptian soil before he was whisked away by the notorious Mukhabarat. It’s worth noting the immediate danger Shafik posed to Sisi. Though the internal dynamics of Egypt's ruling Supreme Council of the Armed Forces (SCAF) are extremely hard to extrapolate, it is known that they are not unanimously uncritical when it comes to Sisi's presidential rule. It just might be that Shafik, who once garnered so much support from the same elites who now support Sisi, could truly shake things up for Sisi were he to stand against him. Even though the vote is fixed, his candidacy could’ve put a strain on the already creaking foundations of Egypt's establishment. One potential fault line is that Shafik might represent a wing of the Egyptian ruling class who aren't so keen on the extent to which Sisi has ceded so much sovereignty to Saudi Arabia and the UAE. One of Sisi's most fraught times in power was the controversy over Egypt giving the islands of Tiran and Sanafir to Saudi Arabia. Not only did Sisi face widespread criticism from the public over this, but, for the first time since he seized power, he faced public criticism from ruling class loyalists. This was followed by more criticism from within the establishment following the assassination of 16 high-ranking police officers in el Bahariya. In both cases, one of the loudest critics was none other than Ahmed Shafik, who tied the island issue to what he called "bad events in recent times under Sisi's rule”, as well as accusing Sisi of "betrayal". The way Shafik and Anan have been treated has ignited rumors that SCAF may not have Sisi's back forever, particularly if he keeps ceding Egypt's territorial integrity to the UAE, Saudi and Israel, and if he fails to secure US support and loans for the Egyptian Army. Every single meaningful candidate was blocked from running, but someone had to run. Who else better to run in a fake election than someone who supports Sisi? Enter Moussa Mustafa Moussa, leader of the pro-Sisi El Ghad Party and someone who had been—until he was forced to run against Sisi to complete the ceremony—gathering signatures for the Sisi campaign and openly advocating Sisi’s continued rule. He was chosen to be the token 3 percent to Sisi’s 97 percent. Sisi's friends manifest his fears </w:t>
      </w:r>
      <w:proofErr w:type="gramStart"/>
      <w:r w:rsidRPr="00F90A65">
        <w:rPr>
          <w:sz w:val="12"/>
        </w:rPr>
        <w:t>But</w:t>
      </w:r>
      <w:proofErr w:type="gramEnd"/>
      <w:r w:rsidRPr="00F90A65">
        <w:rPr>
          <w:sz w:val="12"/>
        </w:rPr>
        <w:t xml:space="preserve"> while it’s easy to look at all of this as a farce, it paints the sinister reality of the kind of society being shaped in Sisi’s Egypt. </w:t>
      </w:r>
      <w:r w:rsidRPr="00F90A65">
        <w:rPr>
          <w:rStyle w:val="StyleUnderline"/>
          <w:highlight w:val="yellow"/>
        </w:rPr>
        <w:t>While Mubarak’s brand of authoritarianism,</w:t>
      </w:r>
      <w:r w:rsidRPr="00F90A65">
        <w:rPr>
          <w:sz w:val="12"/>
        </w:rPr>
        <w:t xml:space="preserve"> often brutal, </w:t>
      </w:r>
      <w:r w:rsidRPr="00F90A65">
        <w:rPr>
          <w:rStyle w:val="StyleUnderline"/>
          <w:highlight w:val="yellow"/>
        </w:rPr>
        <w:t>reigned supreme, there was room</w:t>
      </w:r>
      <w:r w:rsidRPr="00F90A65">
        <w:rPr>
          <w:sz w:val="12"/>
        </w:rPr>
        <w:t xml:space="preserve">, often mere millimetres, </w:t>
      </w:r>
      <w:r w:rsidRPr="00F90A65">
        <w:rPr>
          <w:rStyle w:val="StyleUnderline"/>
          <w:highlight w:val="yellow"/>
        </w:rPr>
        <w:t>for dissent and antagonism towards the regime. In Sisi’s Egypt, however</w:t>
      </w:r>
      <w:r w:rsidRPr="00F90A65">
        <w:rPr>
          <w:sz w:val="12"/>
        </w:rPr>
        <w:t xml:space="preserve">, which is one that has as its modus operandi not just overturning everything about January 25 but making sure nothing like January 25 could ever happen again, </w:t>
      </w:r>
      <w:r w:rsidRPr="00F90A65">
        <w:rPr>
          <w:rStyle w:val="StyleUnderline"/>
          <w:highlight w:val="yellow"/>
        </w:rPr>
        <w:t>the point is to stamp out even the slightest hint of hope of change.</w:t>
      </w:r>
      <w:r w:rsidRPr="00F90A65">
        <w:rPr>
          <w:sz w:val="12"/>
          <w:highlight w:val="yellow"/>
        </w:rPr>
        <w:t xml:space="preserve"> </w:t>
      </w:r>
      <w:r w:rsidRPr="00F90A65">
        <w:rPr>
          <w:sz w:val="12"/>
        </w:rPr>
        <w:t xml:space="preserve">Mubarak’s mistakes, such as giving too much freedom to campuses and not clamping down on the internet, are now the main targets of Sisi’s totalitarian order. Hannah Arendt once wrote of the way in which </w:t>
      </w:r>
      <w:r w:rsidRPr="00F90A65">
        <w:rPr>
          <w:rStyle w:val="StyleUnderline"/>
          <w:highlight w:val="yellow"/>
        </w:rPr>
        <w:t>the totalitarian state</w:t>
      </w:r>
      <w:r w:rsidRPr="00F90A65">
        <w:rPr>
          <w:sz w:val="12"/>
          <w:highlight w:val="yellow"/>
        </w:rPr>
        <w:t xml:space="preserve"> </w:t>
      </w:r>
      <w:r w:rsidRPr="00F90A65">
        <w:rPr>
          <w:sz w:val="12"/>
        </w:rPr>
        <w:t xml:space="preserve">relates to the subject that “there are no dangerous thoughts – thinking itself is dangerous”. And this </w:t>
      </w:r>
      <w:r w:rsidRPr="00F90A65">
        <w:rPr>
          <w:rStyle w:val="StyleUnderline"/>
          <w:highlight w:val="yellow"/>
        </w:rPr>
        <w:t>was at the heart of Egypt’s non-election</w:t>
      </w:r>
      <w:r w:rsidRPr="00F90A65">
        <w:rPr>
          <w:sz w:val="12"/>
        </w:rPr>
        <w:t>. The point was to blunt thought itself – to intimately attach ‘politics’ (</w:t>
      </w:r>
      <w:proofErr w:type="gramStart"/>
      <w:r w:rsidRPr="00F90A65">
        <w:rPr>
          <w:sz w:val="12"/>
        </w:rPr>
        <w:t>i.e.</w:t>
      </w:r>
      <w:proofErr w:type="gramEnd"/>
      <w:r w:rsidRPr="00F90A65">
        <w:rPr>
          <w:sz w:val="12"/>
        </w:rPr>
        <w:t xml:space="preserve"> Sisi’s re-anointment) with the absence of thought. Creativity is at the heart of democracy – self-organisation and self-determination are creative acts. This is what the murals on the wall represented – Egyptians, outside of the elite, grasping creative control of their country. This is everything that Sisi seeks to destroy – everything he fears: democracy, a politically engaged and active youth, open to the world through the internet and at university, as well as people capable of thinking beyond their often-dismal lives in a decaying third world country. This itself leads to the huge contradiction at the heart of Egypt. Egypt, under the control of destructive tyrants, is falling apart. In connivance with Sisi, Saudi’s new sociopathic heir apparent announces Egyptian mega-cities and the regime plans to build a new capital city in Egypt. These projects serve the double injustice of benefitting and appealing to Egypt’s kleptocrats, foreign investors and rich tourists. Egypt’s third world masses, now over 100 million of them, are, as ever, left behind in dusty, decaying old Cairo, where they increasingly </w:t>
      </w:r>
      <w:proofErr w:type="gramStart"/>
      <w:r w:rsidRPr="00F90A65">
        <w:rPr>
          <w:sz w:val="12"/>
        </w:rPr>
        <w:t>live in</w:t>
      </w:r>
      <w:proofErr w:type="gramEnd"/>
      <w:r w:rsidRPr="00F90A65">
        <w:rPr>
          <w:sz w:val="12"/>
        </w:rPr>
        <w:t xml:space="preserve"> slums and even in their own and others’ graves. For the elites, there are city-sized theme parks on the horizon from their gated communities, but for the poor there is only social destruction. Though Sisi tries to underpin all this by instituting a new totalitarianism—with campuses, once sites of fierce protest, now more akin to prisons, while simply questioning the military is an offence—the reality is that under the surface dissent continues to bubble away. </w:t>
      </w:r>
    </w:p>
    <w:p w14:paraId="2D4E5F3A" w14:textId="06DC5AEB" w:rsidR="007F5AEA" w:rsidRDefault="007F5AEA" w:rsidP="007F5AEA">
      <w:pPr>
        <w:pStyle w:val="Heading4"/>
      </w:pPr>
      <w:r>
        <w:lastRenderedPageBreak/>
        <w:t xml:space="preserve">Vote neg for limits – allowing totalitarian countries explodes the caselist of affs exponentially </w:t>
      </w:r>
      <w:r w:rsidR="00A14868">
        <w:t>and allows the north korea aff etc. which obviously woiuldnt be topical</w:t>
      </w:r>
    </w:p>
    <w:p w14:paraId="28D6C437" w14:textId="40FFD5F2" w:rsidR="007F5AEA" w:rsidRPr="007F5AEA" w:rsidRDefault="007F5AEA" w:rsidP="007F5AEA">
      <w:pPr>
        <w:pStyle w:val="Heading4"/>
      </w:pPr>
      <w:r>
        <w:t>c/a paradigm issues</w:t>
      </w:r>
    </w:p>
    <w:p w14:paraId="7819F456" w14:textId="543A2074" w:rsidR="007F5AEA" w:rsidRDefault="007F5AEA" w:rsidP="007F5AEA"/>
    <w:p w14:paraId="54FBD7EF" w14:textId="24BCB48E" w:rsidR="007F5AEA" w:rsidRPr="007F5AEA" w:rsidRDefault="007F5AEA" w:rsidP="007F5AEA">
      <w:pPr>
        <w:pStyle w:val="Heading2"/>
      </w:pPr>
      <w:r>
        <w:lastRenderedPageBreak/>
        <w:t>3</w:t>
      </w:r>
    </w:p>
    <w:p w14:paraId="25C94397" w14:textId="414C08DB" w:rsidR="007F5AEA" w:rsidRDefault="007F5AEA" w:rsidP="007F5AEA">
      <w:pPr>
        <w:pStyle w:val="Heading3"/>
      </w:pPr>
      <w:r>
        <w:lastRenderedPageBreak/>
        <w:t>1nc – c</w:t>
      </w:r>
      <w:r w:rsidR="00564BE1">
        <w:t>ounterplan</w:t>
      </w:r>
    </w:p>
    <w:p w14:paraId="0300251C" w14:textId="77777777" w:rsidR="007F5AEA" w:rsidRPr="007F5AEA" w:rsidRDefault="007F5AEA" w:rsidP="007F5AEA"/>
    <w:p w14:paraId="61B54AEA" w14:textId="5349E099" w:rsidR="007F5AEA" w:rsidRPr="00FD4705" w:rsidRDefault="007F5AEA" w:rsidP="007F5AEA">
      <w:pPr>
        <w:pStyle w:val="Heading4"/>
      </w:pPr>
      <w:bookmarkStart w:id="0" w:name="_Hlk19636751"/>
      <w:r>
        <w:t xml:space="preserve">States </w:t>
      </w:r>
      <w:r w:rsidRPr="00FD4705">
        <w:t xml:space="preserve">should construct isolated, continuously manned, self-sufficient underground and underwater refuges that can support at least 100 people. </w:t>
      </w:r>
    </w:p>
    <w:p w14:paraId="0307D278" w14:textId="77777777" w:rsidR="007F5AEA" w:rsidRPr="00FD4705" w:rsidRDefault="007F5AEA" w:rsidP="007F5AEA"/>
    <w:p w14:paraId="5E2208CE" w14:textId="77777777" w:rsidR="007F5AEA" w:rsidRPr="00FD4705" w:rsidRDefault="007F5AEA" w:rsidP="007F5AEA">
      <w:pPr>
        <w:pStyle w:val="Heading4"/>
      </w:pPr>
      <w:r w:rsidRPr="00FD4705">
        <w:t>Solves extinction from nuclear war</w:t>
      </w:r>
    </w:p>
    <w:p w14:paraId="5AB89E0E" w14:textId="77777777" w:rsidR="007F5AEA" w:rsidRPr="00FD4705" w:rsidRDefault="007F5AEA" w:rsidP="007F5AEA">
      <w:r w:rsidRPr="00FD4705">
        <w:t xml:space="preserve">Karim </w:t>
      </w:r>
      <w:r w:rsidRPr="00A87BD0">
        <w:rPr>
          <w:b/>
          <w:sz w:val="26"/>
          <w:szCs w:val="26"/>
        </w:rPr>
        <w:t>Jebari 15</w:t>
      </w:r>
      <w:r w:rsidRPr="00FD4705">
        <w:t>. Royal Institute of Technology, KTH, Teknikringen. 06/2015. “Existential Risks: Exploring a Robust Risk Reduction Strategy.” Science and Engineering Ethics, vol. 21, no. 3, pp. 541–554.</w:t>
      </w:r>
    </w:p>
    <w:p w14:paraId="77945A0C" w14:textId="77777777" w:rsidR="007F5AEA" w:rsidRDefault="007F5AEA" w:rsidP="007F5AEA">
      <w:pPr>
        <w:rPr>
          <w:sz w:val="16"/>
        </w:rPr>
      </w:pPr>
      <w:r w:rsidRPr="00FD4705">
        <w:rPr>
          <w:sz w:val="16"/>
        </w:rPr>
        <w:t xml:space="preserve">Costs </w:t>
      </w:r>
      <w:r w:rsidRPr="00FD4705">
        <w:rPr>
          <w:rStyle w:val="StyleUnderline"/>
        </w:rPr>
        <w:t xml:space="preserve">While this measure would be quite expensive, it would probably be much cheaper than </w:t>
      </w:r>
      <w:r w:rsidRPr="00FD4705">
        <w:rPr>
          <w:rStyle w:val="Emphasis"/>
        </w:rPr>
        <w:t>even the most optimistic assessments of colonizing the moon</w:t>
      </w:r>
      <w:r w:rsidRPr="00FD4705">
        <w:rPr>
          <w:rStyle w:val="StyleUnderline"/>
        </w:rPr>
        <w:t xml:space="preserve">. </w:t>
      </w:r>
      <w:r w:rsidRPr="00FD4705">
        <w:rPr>
          <w:rStyle w:val="StyleUnderline"/>
          <w:highlight w:val="cyan"/>
        </w:rPr>
        <w:t>There are</w:t>
      </w:r>
      <w:r w:rsidRPr="00FD4705">
        <w:rPr>
          <w:rStyle w:val="StyleUnderline"/>
        </w:rPr>
        <w:t xml:space="preserve"> already </w:t>
      </w:r>
      <w:r w:rsidRPr="00FD4705">
        <w:rPr>
          <w:rStyle w:val="StyleUnderline"/>
          <w:highlight w:val="cyan"/>
        </w:rPr>
        <w:t>shelters that could be refitted</w:t>
      </w:r>
      <w:r w:rsidRPr="00FD4705">
        <w:rPr>
          <w:rStyle w:val="StyleUnderline"/>
        </w:rPr>
        <w:t xml:space="preserve"> for this purpose. A nuclear reactor with highly enriched uranium,</w:t>
      </w:r>
      <w:r w:rsidRPr="00FD4705">
        <w:rPr>
          <w:sz w:val="16"/>
        </w:rPr>
        <w:t xml:space="preserve"> similar to </w:t>
      </w:r>
      <w:proofErr w:type="gramStart"/>
      <w:r w:rsidRPr="00FD4705">
        <w:rPr>
          <w:sz w:val="16"/>
        </w:rPr>
        <w:t>that which powers</w:t>
      </w:r>
      <w:proofErr w:type="gramEnd"/>
      <w:r w:rsidRPr="00FD4705">
        <w:rPr>
          <w:sz w:val="16"/>
        </w:rPr>
        <w:t xml:space="preserve"> large submarines, </w:t>
      </w:r>
      <w:r w:rsidRPr="00FD4705">
        <w:rPr>
          <w:rStyle w:val="StyleUnderline"/>
        </w:rPr>
        <w:t xml:space="preserve">would probably be the most costly item. Thus, </w:t>
      </w:r>
      <w:r w:rsidRPr="00FD4705">
        <w:rPr>
          <w:rStyle w:val="StyleUnderline"/>
          <w:highlight w:val="cyan"/>
        </w:rPr>
        <w:t xml:space="preserve">a </w:t>
      </w:r>
      <w:r w:rsidRPr="00FD4705">
        <w:rPr>
          <w:rStyle w:val="Emphasis"/>
          <w:highlight w:val="cyan"/>
        </w:rPr>
        <w:t>comparison with an Ohio-class submarine</w:t>
      </w:r>
      <w:r w:rsidRPr="00FD4705">
        <w:rPr>
          <w:rStyle w:val="StyleUnderline"/>
        </w:rPr>
        <w:t xml:space="preserve">, with a crew of 155, </w:t>
      </w:r>
      <w:r w:rsidRPr="00FD4705">
        <w:rPr>
          <w:rStyle w:val="StyleUnderline"/>
          <w:highlight w:val="cyan"/>
        </w:rPr>
        <w:t>seems</w:t>
      </w:r>
      <w:r w:rsidRPr="00FD4705">
        <w:rPr>
          <w:rStyle w:val="StyleUnderline"/>
        </w:rPr>
        <w:t xml:space="preserve"> </w:t>
      </w:r>
      <w:r w:rsidRPr="00FD4705">
        <w:rPr>
          <w:rStyle w:val="Emphasis"/>
          <w:highlight w:val="cyan"/>
        </w:rPr>
        <w:t>reasonable</w:t>
      </w:r>
      <w:r w:rsidRPr="00FD4705">
        <w:rPr>
          <w:rStyle w:val="StyleUnderline"/>
        </w:rPr>
        <w:t xml:space="preserve">. This submarine costs 2 billion USD. Even if this shelter would be an </w:t>
      </w:r>
      <w:r w:rsidRPr="00FD4705">
        <w:rPr>
          <w:rStyle w:val="Emphasis"/>
        </w:rPr>
        <w:t>order of magnitude more expensive</w:t>
      </w:r>
      <w:r w:rsidRPr="00FD4705">
        <w:rPr>
          <w:rStyle w:val="StyleUnderline"/>
        </w:rPr>
        <w:t>, it would still cost</w:t>
      </w:r>
      <w:r w:rsidRPr="00FD4705">
        <w:rPr>
          <w:sz w:val="16"/>
        </w:rPr>
        <w:t xml:space="preserve"> </w:t>
      </w:r>
      <w:r w:rsidRPr="00FD4705">
        <w:rPr>
          <w:rStyle w:val="Emphasis"/>
        </w:rPr>
        <w:t>only a fraction of what a Moon colony would cost on the most optimistic cost assessment</w:t>
      </w:r>
      <w:r w:rsidRPr="00FD4705">
        <w:rPr>
          <w:sz w:val="16"/>
        </w:rPr>
        <w:t xml:space="preserve">. </w:t>
      </w:r>
      <w:r w:rsidRPr="00FD4705">
        <w:rPr>
          <w:rStyle w:val="StyleUnderline"/>
        </w:rPr>
        <w:t>Furthermore, thi</w:t>
      </w:r>
      <w:r w:rsidRPr="00FD4705">
        <w:rPr>
          <w:rStyle w:val="StyleUnderline"/>
          <w:highlight w:val="cyan"/>
        </w:rPr>
        <w:t xml:space="preserve">s facility would </w:t>
      </w:r>
      <w:r w:rsidRPr="00FD4705">
        <w:rPr>
          <w:rStyle w:val="Emphasis"/>
          <w:highlight w:val="cyan"/>
        </w:rPr>
        <w:t>reduce the risk of black swan extinction events</w:t>
      </w:r>
      <w:r w:rsidRPr="00FD4705">
        <w:rPr>
          <w:sz w:val="16"/>
          <w:highlight w:val="cyan"/>
        </w:rPr>
        <w:t xml:space="preserve"> </w:t>
      </w:r>
      <w:r w:rsidRPr="00FD4705">
        <w:rPr>
          <w:rStyle w:val="StyleUnderline"/>
          <w:highlight w:val="cyan"/>
        </w:rPr>
        <w:t>with</w:t>
      </w:r>
      <w:r w:rsidRPr="00FD4705">
        <w:rPr>
          <w:sz w:val="16"/>
          <w:highlight w:val="cyan"/>
        </w:rPr>
        <w:t xml:space="preserve"> </w:t>
      </w:r>
      <w:r w:rsidRPr="00FD4705">
        <w:rPr>
          <w:rStyle w:val="Emphasis"/>
          <w:highlight w:val="cyan"/>
        </w:rPr>
        <w:t>existing and proven tech</w:t>
      </w:r>
      <w:r w:rsidRPr="00FD4705">
        <w:rPr>
          <w:rStyle w:val="Emphasis"/>
        </w:rPr>
        <w:t>nology</w:t>
      </w:r>
      <w:r w:rsidRPr="00FD4705">
        <w:rPr>
          <w:sz w:val="16"/>
        </w:rPr>
        <w:t xml:space="preserve">. </w:t>
      </w:r>
      <w:r w:rsidRPr="00FD4705">
        <w:rPr>
          <w:rStyle w:val="StyleUnderline"/>
          <w:highlight w:val="cyan"/>
        </w:rPr>
        <w:t>It could</w:t>
      </w:r>
      <w:r w:rsidRPr="00FD4705">
        <w:rPr>
          <w:rStyle w:val="StyleUnderline"/>
        </w:rPr>
        <w:t xml:space="preserve"> also </w:t>
      </w:r>
      <w:r w:rsidRPr="00FD4705">
        <w:rPr>
          <w:rStyle w:val="StyleUnderline"/>
          <w:highlight w:val="cyan"/>
        </w:rPr>
        <w:t xml:space="preserve">be implemented at a </w:t>
      </w:r>
      <w:r w:rsidRPr="00FD4705">
        <w:rPr>
          <w:rStyle w:val="Emphasis"/>
          <w:highlight w:val="cyan"/>
        </w:rPr>
        <w:t>very short notice</w:t>
      </w:r>
      <w:r w:rsidRPr="00FD4705">
        <w:rPr>
          <w:rStyle w:val="StyleUnderline"/>
        </w:rPr>
        <w:t xml:space="preserve">, compared with even the most optimistic plans to colonize the Moon. </w:t>
      </w:r>
      <w:r w:rsidRPr="00FD4705">
        <w:rPr>
          <w:sz w:val="16"/>
        </w:rPr>
        <w:t xml:space="preserve">Conclusion The notion of </w:t>
      </w:r>
      <w:r w:rsidRPr="00FD4705">
        <w:rPr>
          <w:rStyle w:val="StyleUnderline"/>
        </w:rPr>
        <w:t>black swan extinction events</w:t>
      </w:r>
      <w:r w:rsidRPr="00FD4705">
        <w:rPr>
          <w:sz w:val="16"/>
        </w:rPr>
        <w:t xml:space="preserve"> </w:t>
      </w:r>
      <w:proofErr w:type="gramStart"/>
      <w:r w:rsidRPr="00FD4705">
        <w:rPr>
          <w:rStyle w:val="StyleUnderline"/>
        </w:rPr>
        <w:t>present</w:t>
      </w:r>
      <w:proofErr w:type="gramEnd"/>
      <w:r w:rsidRPr="00FD4705">
        <w:rPr>
          <w:sz w:val="16"/>
        </w:rPr>
        <w:t xml:space="preserve"> us with a daunting task. How to even start thinking about risks that are unknown? The stakes are further raised when considering that, on </w:t>
      </w:r>
      <w:proofErr w:type="gramStart"/>
      <w:r w:rsidRPr="00FD4705">
        <w:rPr>
          <w:sz w:val="16"/>
        </w:rPr>
        <w:t>a large number of</w:t>
      </w:r>
      <w:proofErr w:type="gramEnd"/>
      <w:r w:rsidRPr="00FD4705">
        <w:rPr>
          <w:sz w:val="16"/>
        </w:rPr>
        <w:t xml:space="preserve"> normative theories, an existential catastrophe implies </w:t>
      </w:r>
      <w:r w:rsidRPr="00FD4705">
        <w:rPr>
          <w:rStyle w:val="StyleUnderline"/>
        </w:rPr>
        <w:t>a staggering loss of value. Thus, it is unwise to ignore the risk such an event represents</w:t>
      </w:r>
      <w:r w:rsidRPr="00FD4705">
        <w:rPr>
          <w:sz w:val="16"/>
        </w:rPr>
        <w:t xml:space="preserve">. In engineering safety, </w:t>
      </w:r>
      <w:proofErr w:type="gramStart"/>
      <w:r w:rsidRPr="00FD4705">
        <w:rPr>
          <w:sz w:val="16"/>
        </w:rPr>
        <w:t>a number of</w:t>
      </w:r>
      <w:proofErr w:type="gramEnd"/>
      <w:r w:rsidRPr="00FD4705">
        <w:rPr>
          <w:sz w:val="16"/>
        </w:rPr>
        <w:t xml:space="preserve"> heuristics and strategies are device to prevent a catastrophic failure in a large number of possible scenarios. These strategies could be employed in thinking about how to reduce the risk of a black swan extinction event. Safety barriers are an instance of such a strategy. These could be actual physical barriers in some systems, or subsystems that prevent catastrophic failure by compartmentalization and physical separation. This article has discussed an example implementation of this strategy: </w:t>
      </w:r>
      <w:r w:rsidRPr="00FD4705">
        <w:rPr>
          <w:rStyle w:val="StyleUnderline"/>
          <w:highlight w:val="cyan"/>
        </w:rPr>
        <w:t xml:space="preserve">isolated, continuously </w:t>
      </w:r>
      <w:proofErr w:type="gramStart"/>
      <w:r w:rsidRPr="00FD4705">
        <w:rPr>
          <w:rStyle w:val="StyleUnderline"/>
          <w:highlight w:val="cyan"/>
        </w:rPr>
        <w:t>manned</w:t>
      </w:r>
      <w:proofErr w:type="gramEnd"/>
      <w:r w:rsidRPr="00FD4705">
        <w:rPr>
          <w:rStyle w:val="StyleUnderline"/>
          <w:highlight w:val="cyan"/>
        </w:rPr>
        <w:t xml:space="preserve"> and self-sufficient</w:t>
      </w:r>
      <w:r w:rsidRPr="00FD4705">
        <w:rPr>
          <w:rStyle w:val="StyleUnderline"/>
        </w:rPr>
        <w:t xml:space="preserve"> underground </w:t>
      </w:r>
      <w:r w:rsidRPr="00FD4705">
        <w:rPr>
          <w:rStyle w:val="StyleUnderline"/>
          <w:highlight w:val="cyan"/>
        </w:rPr>
        <w:t>refuges</w:t>
      </w:r>
      <w:r w:rsidRPr="00FD4705">
        <w:rPr>
          <w:sz w:val="16"/>
        </w:rPr>
        <w:t xml:space="preserve"> that </w:t>
      </w:r>
      <w:r w:rsidRPr="00FD4705">
        <w:rPr>
          <w:rStyle w:val="StyleUnderline"/>
        </w:rPr>
        <w:t xml:space="preserve">could </w:t>
      </w:r>
      <w:r w:rsidRPr="00FD4705">
        <w:rPr>
          <w:rStyle w:val="StyleUnderline"/>
          <w:highlight w:val="cyan"/>
        </w:rPr>
        <w:t>protect a large enough number of people to ensure</w:t>
      </w:r>
      <w:r w:rsidRPr="00FD4705">
        <w:rPr>
          <w:rStyle w:val="StyleUnderline"/>
        </w:rPr>
        <w:t xml:space="preserve"> the </w:t>
      </w:r>
      <w:r w:rsidRPr="00FD4705">
        <w:rPr>
          <w:rStyle w:val="StyleUnderline"/>
          <w:highlight w:val="cyan"/>
        </w:rPr>
        <w:t>continued existence</w:t>
      </w:r>
      <w:r w:rsidRPr="00FD4705">
        <w:rPr>
          <w:rStyle w:val="StyleUnderline"/>
        </w:rPr>
        <w:t xml:space="preserve"> of mankind. While building such a ‘‘doomsday shelter’’ is </w:t>
      </w:r>
      <w:r w:rsidRPr="00FD4705">
        <w:rPr>
          <w:rStyle w:val="Emphasis"/>
        </w:rPr>
        <w:t>less glamorous</w:t>
      </w:r>
      <w:r w:rsidRPr="00FD4705">
        <w:rPr>
          <w:rStyle w:val="StyleUnderline"/>
        </w:rPr>
        <w:t xml:space="preserve"> than colonizing the Moon, it may give us </w:t>
      </w:r>
      <w:r w:rsidRPr="00FD4705">
        <w:rPr>
          <w:rStyle w:val="Emphasis"/>
        </w:rPr>
        <w:t>much more risk reduction for the money invested</w:t>
      </w:r>
      <w:r w:rsidRPr="00FD4705">
        <w:rPr>
          <w:sz w:val="16"/>
        </w:rPr>
        <w:t xml:space="preserve">. The conceptual sketch of the project in this paper should be further developed in an interdisciplinary research project, which could benefit from the extensive literature on isolated, self-containing habitats. Architecture, engineering, social </w:t>
      </w:r>
      <w:proofErr w:type="gramStart"/>
      <w:r w:rsidRPr="00FD4705">
        <w:rPr>
          <w:sz w:val="16"/>
        </w:rPr>
        <w:t>psychology</w:t>
      </w:r>
      <w:proofErr w:type="gramEnd"/>
      <w:r w:rsidRPr="00FD4705">
        <w:rPr>
          <w:sz w:val="16"/>
        </w:rPr>
        <w:t xml:space="preserve"> and decision theory would probably be needed to fully assess the costs, and social and technological challenges.</w:t>
      </w:r>
    </w:p>
    <w:bookmarkEnd w:id="0"/>
    <w:p w14:paraId="740F93A7" w14:textId="7A59D4AD" w:rsidR="00A823EB" w:rsidRDefault="007F5AEA" w:rsidP="007F5AEA">
      <w:pPr>
        <w:pStyle w:val="Heading2"/>
      </w:pPr>
      <w:r>
        <w:lastRenderedPageBreak/>
        <w:t>Case</w:t>
      </w:r>
    </w:p>
    <w:p w14:paraId="6340D7CC" w14:textId="2047B6DC" w:rsidR="00CC6973" w:rsidRDefault="00CC6973" w:rsidP="00CC6973">
      <w:pPr>
        <w:pStyle w:val="Heading4"/>
      </w:pPr>
      <w:r>
        <w:t>I’ll concede the affs scenarios that they solve nuclear war, but I will impact turn it. Nuke war’s their only real terminal impact – we’ll read the best evidence in this debate which will guarantee you vote negative – if we win nuke war doesn’t cause extinction and resolves different existential threats utilitarian calculus would dictate that we should allow nuclear war to happen</w:t>
      </w:r>
      <w:r>
        <w:t>. They read extinction first</w:t>
      </w:r>
    </w:p>
    <w:p w14:paraId="7A3EE5CB" w14:textId="77777777" w:rsidR="00CC6973" w:rsidRPr="00CC6973" w:rsidRDefault="00CC6973" w:rsidP="00CC6973"/>
    <w:p w14:paraId="5738EE5D" w14:textId="77777777" w:rsidR="006E21E0" w:rsidRDefault="006E21E0" w:rsidP="006E21E0">
      <w:pPr>
        <w:pStyle w:val="Heading4"/>
      </w:pPr>
      <w:r>
        <w:t>Even if you think they have some adv I’ll lbl their aff</w:t>
      </w:r>
    </w:p>
    <w:p w14:paraId="3E1D5607" w14:textId="77777777" w:rsidR="006E21E0" w:rsidRDefault="006E21E0" w:rsidP="006E21E0">
      <w:pPr>
        <w:pStyle w:val="Heading4"/>
      </w:pPr>
      <w:r>
        <w:t>France news ev is about israel and iran</w:t>
      </w:r>
    </w:p>
    <w:p w14:paraId="067A2822" w14:textId="77777777" w:rsidR="006E21E0" w:rsidRDefault="006E21E0" w:rsidP="006E21E0"/>
    <w:p w14:paraId="17624ECF" w14:textId="77777777" w:rsidR="006E21E0" w:rsidRPr="00B52434" w:rsidRDefault="006E21E0" w:rsidP="006E21E0">
      <w:pPr>
        <w:pStyle w:val="Heading4"/>
        <w:rPr>
          <w:rFonts w:eastAsia="Times New Roman"/>
        </w:rPr>
      </w:pPr>
      <w:r>
        <w:t xml:space="preserve">No internal link on US Aid advantage – free speech is the concern with the US </w:t>
      </w:r>
      <w:proofErr w:type="gramStart"/>
      <w:r>
        <w:t>not strikes</w:t>
      </w:r>
      <w:proofErr w:type="gramEnd"/>
      <w:r>
        <w:t xml:space="preserve"> – Harker Reads Yellow</w:t>
      </w:r>
    </w:p>
    <w:p w14:paraId="3176265A" w14:textId="77777777" w:rsidR="006E21E0" w:rsidRPr="00B52434" w:rsidRDefault="006E21E0" w:rsidP="006E21E0">
      <w:pPr>
        <w:rPr>
          <w:rFonts w:eastAsia="Calibri"/>
        </w:rPr>
      </w:pPr>
      <w:r>
        <w:rPr>
          <w:rFonts w:eastAsia="Calibri"/>
          <w:b/>
          <w:bCs/>
          <w:sz w:val="26"/>
        </w:rPr>
        <w:t xml:space="preserve">1AC </w:t>
      </w: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1" w:history="1">
        <w:r w:rsidRPr="00B52434">
          <w:rPr>
            <w:rFonts w:eastAsia="Calibri"/>
          </w:rPr>
          <w:t>https://www.reuters.com/world/middle-east/us-hold-130m-egypts-military-aid-over-human-rights-sources-2021-09-14/</w:t>
        </w:r>
      </w:hyperlink>
      <w:r w:rsidRPr="00B52434">
        <w:rPr>
          <w:rFonts w:eastAsia="Calibri"/>
        </w:rPr>
        <w:t xml:space="preserve"> ] //aaditg</w:t>
      </w:r>
    </w:p>
    <w:p w14:paraId="1CAA2BA8" w14:textId="77777777" w:rsidR="006E21E0" w:rsidRPr="001A1294" w:rsidRDefault="006E21E0" w:rsidP="006E21E0">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8A7F4E">
        <w:rPr>
          <w:rFonts w:eastAsia="Calibri"/>
          <w:highlight w:val="yellow"/>
          <w:u w:val="single"/>
        </w:rPr>
        <w:t>administration would 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w:t>
      </w:r>
      <w:r w:rsidRPr="008A7F4E">
        <w:rPr>
          <w:rFonts w:eastAsia="Calibri"/>
          <w:b/>
          <w:iCs/>
          <w:highlight w:val="yellow"/>
          <w:u w:val="single"/>
        </w:rPr>
        <w:t>Egypt</w:t>
      </w:r>
      <w:r w:rsidRPr="00E74849">
        <w:rPr>
          <w:rFonts w:eastAsia="Calibri"/>
          <w:b/>
          <w:iCs/>
          <w:u w:val="single"/>
        </w:rPr>
        <w:t xml:space="preserve">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w:t>
      </w:r>
      <w:r w:rsidRPr="008A7F4E">
        <w:rPr>
          <w:rStyle w:val="Emphasis"/>
          <w:highlight w:val="yellow"/>
        </w:rPr>
        <w:t>has overseen a crackdown on dissent</w:t>
      </w:r>
      <w:r w:rsidRPr="00E74849">
        <w:rPr>
          <w:rFonts w:eastAsia="Calibri"/>
          <w:sz w:val="16"/>
        </w:rPr>
        <w:t xml:space="preserve"> that has tightened in recent years. </w:t>
      </w:r>
      <w:r w:rsidRPr="008A7F4E">
        <w:rPr>
          <w:rFonts w:eastAsia="Calibri"/>
          <w:b/>
          <w:iCs/>
          <w:highlight w:val="yellow"/>
          <w:u w:val="single"/>
        </w:rPr>
        <w:t>Rights groups say tens of thousands have been detained</w:t>
      </w:r>
      <w:r w:rsidRPr="00E74849">
        <w:rPr>
          <w:rFonts w:eastAsia="Calibri"/>
          <w:sz w:val="16"/>
        </w:rPr>
        <w:t>, including Brotherhood leaders and secular activists.</w:t>
      </w:r>
    </w:p>
    <w:p w14:paraId="2A854F1E" w14:textId="77777777" w:rsidR="006E21E0" w:rsidRPr="006E21E0" w:rsidRDefault="006E21E0" w:rsidP="006E21E0"/>
    <w:p w14:paraId="198E4565" w14:textId="03D415ED" w:rsidR="007F5AEA" w:rsidRPr="006B29F2" w:rsidRDefault="007F5AEA" w:rsidP="007F5AEA">
      <w:pPr>
        <w:pStyle w:val="Heading4"/>
      </w:pPr>
      <w:r>
        <w:lastRenderedPageBreak/>
        <w:t xml:space="preserve">. </w:t>
      </w:r>
    </w:p>
    <w:p w14:paraId="0972F0D8" w14:textId="77777777" w:rsidR="007F5AEA" w:rsidRPr="007F5AEA" w:rsidRDefault="007F5AEA" w:rsidP="007F5AEA"/>
    <w:p w14:paraId="152748F1" w14:textId="2A27BEFC" w:rsidR="007F5AEA" w:rsidRDefault="007F5AEA" w:rsidP="007F5AEA"/>
    <w:p w14:paraId="51D692D3" w14:textId="2FCB9B38" w:rsidR="000B38A8" w:rsidRDefault="000B38A8" w:rsidP="007F5AEA"/>
    <w:p w14:paraId="310E82C5" w14:textId="31F79059" w:rsidR="000B38A8" w:rsidRDefault="000B38A8" w:rsidP="000B38A8">
      <w:pPr>
        <w:pStyle w:val="Heading4"/>
      </w:pPr>
      <w:r>
        <w:t xml:space="preserve">I’ll LBL Edwards – </w:t>
      </w:r>
      <w:r w:rsidR="009879C5">
        <w:t>they read one card for why nuke war is bad but havent substantiated anything else</w:t>
      </w:r>
    </w:p>
    <w:p w14:paraId="5EEF4C01" w14:textId="57AAF2B1" w:rsidR="000B38A8" w:rsidRDefault="000B38A8" w:rsidP="000B38A8">
      <w:pPr>
        <w:pStyle w:val="Heading4"/>
        <w:numPr>
          <w:ilvl w:val="0"/>
          <w:numId w:val="12"/>
        </w:numPr>
        <w:tabs>
          <w:tab w:val="num" w:pos="0"/>
        </w:tabs>
        <w:ind w:left="0" w:firstLine="0"/>
      </w:pPr>
      <w:r>
        <w:t xml:space="preserve">The evidence is in the context of </w:t>
      </w:r>
      <w:r>
        <w:rPr>
          <w:u w:val="single"/>
        </w:rPr>
        <w:t xml:space="preserve">thousands of </w:t>
      </w:r>
      <w:r>
        <w:t>nuc</w:t>
      </w:r>
      <w:r>
        <w:t xml:space="preserve">lear arsenals – they haven’t read evidence that indicates such a large </w:t>
      </w:r>
      <w:proofErr w:type="gramStart"/>
      <w:r>
        <w:t>amount</w:t>
      </w:r>
      <w:proofErr w:type="gramEnd"/>
      <w:r>
        <w:t xml:space="preserve"> of nuclear weapons would be used – the most likely scenario is launch of a few nukes since most of our nukes aren’t ready to launch immediately anyways and lack of </w:t>
      </w:r>
    </w:p>
    <w:p w14:paraId="1D43B994" w14:textId="4A3315DE" w:rsidR="000B38A8" w:rsidRDefault="000B38A8" w:rsidP="000B38A8">
      <w:pPr>
        <w:pStyle w:val="Heading4"/>
        <w:numPr>
          <w:ilvl w:val="0"/>
          <w:numId w:val="12"/>
        </w:numPr>
        <w:tabs>
          <w:tab w:val="num" w:pos="0"/>
        </w:tabs>
        <w:ind w:left="0" w:firstLine="0"/>
      </w:pPr>
      <w:r>
        <w:t>Firestorms are an internal link to nuke winter, not an independent impact.</w:t>
      </w:r>
    </w:p>
    <w:p w14:paraId="24DABAD8" w14:textId="35B65F1B" w:rsidR="000B38A8" w:rsidRDefault="000B38A8" w:rsidP="000B38A8">
      <w:pPr>
        <w:pStyle w:val="Heading4"/>
      </w:pPr>
      <w:r>
        <w:t>3. Literally just about North Korea</w:t>
      </w:r>
    </w:p>
    <w:p w14:paraId="306B7204" w14:textId="462F874C" w:rsidR="000B38A8" w:rsidRDefault="000B38A8" w:rsidP="000B38A8">
      <w:pPr>
        <w:pStyle w:val="Heading4"/>
      </w:pPr>
      <w:r>
        <w:t>4. This isn’t impact specific uniqueness – just about Kim Jong Un and Trump which doesn’t apply to the current political climate</w:t>
      </w:r>
    </w:p>
    <w:p w14:paraId="28665064" w14:textId="542D5288" w:rsidR="000B38A8" w:rsidRDefault="000B38A8" w:rsidP="000B38A8">
      <w:pPr>
        <w:pStyle w:val="Heading4"/>
      </w:pPr>
      <w:r>
        <w:t xml:space="preserve">5. Fallout doesn’t apply because it might cause some </w:t>
      </w:r>
      <w:proofErr w:type="gramStart"/>
      <w:r>
        <w:t>damage</w:t>
      </w:r>
      <w:proofErr w:type="gramEnd"/>
      <w:r>
        <w:t xml:space="preserve"> but their card says it’s just in the US</w:t>
      </w:r>
    </w:p>
    <w:p w14:paraId="69C40A43" w14:textId="156C6B66" w:rsidR="000B38A8" w:rsidRDefault="000B38A8" w:rsidP="000B38A8">
      <w:pPr>
        <w:pStyle w:val="Heading4"/>
      </w:pPr>
      <w:r>
        <w:t xml:space="preserve">6. None of this </w:t>
      </w:r>
      <w:proofErr w:type="gramStart"/>
      <w:r>
        <w:t>actually substantiates</w:t>
      </w:r>
      <w:proofErr w:type="gramEnd"/>
      <w:r>
        <w:t xml:space="preserve"> anything the aff says – literally everything in the aff is about Egypt and there’s no draw-in scenario for other countries??</w:t>
      </w:r>
    </w:p>
    <w:p w14:paraId="6B94BE60" w14:textId="1738714D" w:rsidR="000B38A8" w:rsidRPr="000B38A8" w:rsidRDefault="000B38A8" w:rsidP="000B38A8">
      <w:pPr>
        <w:pStyle w:val="Heading4"/>
      </w:pPr>
      <w:r>
        <w:t>7. Even if we lose spark just vote neg on presumption because they don’t have a terminal impact</w:t>
      </w:r>
    </w:p>
    <w:p w14:paraId="784F5785" w14:textId="352A0295" w:rsidR="006E21E0" w:rsidRDefault="006E21E0" w:rsidP="006E21E0">
      <w:pPr>
        <w:pStyle w:val="Heading4"/>
      </w:pPr>
      <w:r>
        <w:t xml:space="preserve">8. </w:t>
      </w:r>
      <w:r w:rsidR="00FF7735">
        <w:t xml:space="preserve">Ice age and winter </w:t>
      </w:r>
      <w:r>
        <w:t>won’t cause extinction</w:t>
      </w:r>
    </w:p>
    <w:p w14:paraId="16DD7810" w14:textId="53990310" w:rsidR="006E21E0" w:rsidRPr="006E62B3" w:rsidRDefault="00DA33D7" w:rsidP="006E21E0">
      <w:pPr>
        <w:pStyle w:val="Heading4"/>
      </w:pPr>
      <w:r>
        <w:t>a</w:t>
      </w:r>
      <w:r w:rsidR="006E21E0">
        <w:t>---Black carbon won’t reach the stratosphere- 70% rains out in the first month and aerosol growth shortens the residence time- that’s Reisner</w:t>
      </w:r>
    </w:p>
    <w:p w14:paraId="4953C345" w14:textId="0E40E9DB" w:rsidR="006E21E0" w:rsidRDefault="00DA33D7" w:rsidP="006E21E0">
      <w:pPr>
        <w:pStyle w:val="Heading4"/>
      </w:pPr>
      <w:r>
        <w:t>b</w:t>
      </w:r>
      <w:r w:rsidR="006E21E0">
        <w:t>---Islands-</w:t>
      </w:r>
    </w:p>
    <w:p w14:paraId="2D771685" w14:textId="30852A9D" w:rsidR="006E21E0" w:rsidRPr="00E47E8D" w:rsidRDefault="006E21E0" w:rsidP="006E21E0">
      <w:pPr>
        <w:pStyle w:val="Heading4"/>
      </w:pPr>
      <w:r>
        <w:t>---</w:t>
      </w:r>
      <w:r w:rsidR="00DA33D7">
        <w:t>i</w:t>
      </w:r>
      <w:r>
        <w:t>- Inhabitants of islands are surrounded by warm oceans and local volcanism that provide heat, energy, and food. They literally survived Snowball Earth and have bunkers that enhance survivability further- that’s Turkin and Green</w:t>
      </w:r>
    </w:p>
    <w:p w14:paraId="4CA7A7BC" w14:textId="512763D6" w:rsidR="006E21E0" w:rsidRDefault="006E21E0" w:rsidP="006E21E0">
      <w:pPr>
        <w:pStyle w:val="Heading4"/>
      </w:pPr>
      <w:r>
        <w:t>---</w:t>
      </w:r>
      <w:r w:rsidR="00DA33D7">
        <w:t>ii</w:t>
      </w:r>
      <w:r>
        <w:t>- They’re isolated and have non-traditional food sources</w:t>
      </w:r>
    </w:p>
    <w:p w14:paraId="56DAB2B5" w14:textId="77777777" w:rsidR="006E21E0" w:rsidRPr="00E83F96" w:rsidRDefault="006E21E0" w:rsidP="006E21E0">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4B53B1A9" w14:textId="69BCDA27" w:rsidR="006E21E0" w:rsidRPr="00055309" w:rsidRDefault="006E21E0" w:rsidP="00DA33D7">
      <w:pPr>
        <w:rPr>
          <w:sz w:val="16"/>
        </w:rPr>
      </w:pPr>
      <w:r w:rsidRPr="008632DC">
        <w:rPr>
          <w:u w:val="single"/>
        </w:rPr>
        <w:t xml:space="preserve">Islands offer excellent protection against natural and/or </w:t>
      </w:r>
      <w:r w:rsidRPr="00990EF9">
        <w:rPr>
          <w:b/>
          <w:bCs/>
          <w:u w:val="single"/>
        </w:rPr>
        <w:t>low-tech catastrophes</w:t>
      </w:r>
      <w:r w:rsidRPr="008632DC">
        <w:rPr>
          <w:sz w:val="16"/>
          <w:szCs w:val="16"/>
        </w:rPr>
        <w:t xml:space="preserve"> which are</w:t>
      </w:r>
      <w:r>
        <w:rPr>
          <w:sz w:val="16"/>
          <w:szCs w:val="16"/>
        </w:rPr>
        <w:t xml:space="preserve"> </w:t>
      </w:r>
      <w:r w:rsidRPr="008632DC">
        <w:rPr>
          <w:sz w:val="16"/>
          <w:szCs w:val="16"/>
        </w:rPr>
        <w:t xml:space="preserve">neither too large nor too small. </w:t>
      </w:r>
      <w:r w:rsidRPr="008632DC">
        <w:rPr>
          <w:u w:val="single"/>
        </w:rPr>
        <w:t xml:space="preserve">Remoteness, </w:t>
      </w:r>
      <w:proofErr w:type="gramStart"/>
      <w:r w:rsidRPr="008632DC">
        <w:rPr>
          <w:u w:val="single"/>
        </w:rPr>
        <w:t>isolation</w:t>
      </w:r>
      <w:proofErr w:type="gramEnd"/>
      <w:r w:rsidRPr="008632DC">
        <w:rPr>
          <w:u w:val="single"/>
        </w:rPr>
        <w:t xml:space="preserve"> and the diverse conditions found on</w:t>
      </w:r>
      <w:r>
        <w:rPr>
          <w:u w:val="single"/>
        </w:rPr>
        <w:t xml:space="preserve"> </w:t>
      </w:r>
      <w:r w:rsidRPr="008632DC">
        <w:rPr>
          <w:u w:val="single"/>
        </w:rPr>
        <w:t>different islands could be helpful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 xml:space="preserve">Islands could </w:t>
      </w:r>
      <w:r w:rsidRPr="008632DC">
        <w:rPr>
          <w:u w:val="single"/>
        </w:rPr>
        <w:lastRenderedPageBreak/>
        <w:t>provide protection against a human-to-human transmitted biological</w:t>
      </w:r>
      <w:r>
        <w:rPr>
          <w:u w:val="single"/>
        </w:rPr>
        <w:t xml:space="preserve"> </w:t>
      </w:r>
      <w:r w:rsidRPr="008632DC">
        <w:rPr>
          <w:u w:val="single"/>
        </w:rPr>
        <w:t>pandemic</w:t>
      </w:r>
      <w:r w:rsidRPr="008632DC">
        <w:rPr>
          <w:sz w:val="16"/>
          <w:szCs w:val="16"/>
        </w:rPr>
        <w:t>; as mentioned in the Introduction, some islands were able to escape the 1918 flu</w:t>
      </w:r>
      <w:r>
        <w:rPr>
          <w:sz w:val="16"/>
          <w:szCs w:val="16"/>
        </w:rPr>
        <w:t xml:space="preserve"> </w:t>
      </w:r>
      <w:r w:rsidRPr="008632DC">
        <w:rPr>
          <w:sz w:val="16"/>
          <w:szCs w:val="16"/>
        </w:rPr>
        <w:t>pandemic by implementing effective quarantine measures.</w:t>
      </w:r>
      <w:r>
        <w:rPr>
          <w:sz w:val="16"/>
          <w:szCs w:val="16"/>
        </w:rPr>
        <w:t xml:space="preserve"> </w:t>
      </w:r>
      <w:r w:rsidRPr="008632DC">
        <w:rPr>
          <w:u w:val="single"/>
        </w:rPr>
        <w:t xml:space="preserve">Islands may help to survive a </w:t>
      </w:r>
      <w:r w:rsidRPr="00990EF9">
        <w:rPr>
          <w:b/>
          <w:bCs/>
          <w:u w:val="single"/>
        </w:rPr>
        <w:t>long-term collapse in food production caused by nuclear winter</w:t>
      </w:r>
      <w:r w:rsidRPr="008632DC">
        <w:rPr>
          <w:sz w:val="16"/>
          <w:szCs w:val="16"/>
        </w:rPr>
        <w:t xml:space="preserve">, agricultural </w:t>
      </w:r>
      <w:proofErr w:type="gramStart"/>
      <w:r w:rsidRPr="008632DC">
        <w:rPr>
          <w:sz w:val="16"/>
          <w:szCs w:val="16"/>
        </w:rPr>
        <w:t>pests</w:t>
      </w:r>
      <w:proofErr w:type="gramEnd"/>
      <w:r w:rsidRPr="008632DC">
        <w:rPr>
          <w:sz w:val="16"/>
          <w:szCs w:val="16"/>
        </w:rPr>
        <w:t xml:space="preserve"> and other catastrophes. </w:t>
      </w:r>
      <w:r w:rsidRPr="00A06F58">
        <w:rPr>
          <w:highlight w:val="green"/>
          <w:u w:val="single"/>
        </w:rPr>
        <w:t xml:space="preserve">Islands often have </w:t>
      </w:r>
      <w:r w:rsidRPr="00A06F58">
        <w:rPr>
          <w:b/>
          <w:bCs/>
          <w:highlight w:val="green"/>
          <w:u w:val="single"/>
        </w:rPr>
        <w:t>non-traditional food sources</w:t>
      </w:r>
      <w:r w:rsidRPr="00A06F58">
        <w:rPr>
          <w:highlight w:val="green"/>
          <w:u w:val="single"/>
        </w:rPr>
        <w:t>, such as birds and sea flora</w:t>
      </w:r>
      <w:r w:rsidRPr="008632DC">
        <w:rPr>
          <w:u w:val="single"/>
        </w:rPr>
        <w:t xml:space="preserve"> and fauna, </w:t>
      </w:r>
      <w:r w:rsidRPr="00A06F58">
        <w:rPr>
          <w:highlight w:val="green"/>
          <w:u w:val="single"/>
        </w:rPr>
        <w:t>which</w:t>
      </w:r>
      <w:r w:rsidRPr="008632DC">
        <w:rPr>
          <w:u w:val="single"/>
        </w:rPr>
        <w:t xml:space="preserve"> may </w:t>
      </w:r>
      <w:r w:rsidRPr="00A06F58">
        <w:rPr>
          <w:highlight w:val="green"/>
          <w:u w:val="single"/>
        </w:rPr>
        <w:t>provide independent subsistence for an indefinitely long period</w:t>
      </w:r>
      <w:r w:rsidRPr="008632DC">
        <w:rPr>
          <w:u w:val="single"/>
        </w:rPr>
        <w:t>.</w:t>
      </w:r>
      <w:r>
        <w:rPr>
          <w:u w:val="single"/>
        </w:rPr>
        <w:t xml:space="preserve"> </w:t>
      </w:r>
      <w:r w:rsidRPr="008632DC">
        <w:rPr>
          <w:u w:val="single"/>
        </w:rPr>
        <w:t xml:space="preserve">On remote islands, </w:t>
      </w:r>
      <w:r w:rsidRPr="00A06F58">
        <w:rPr>
          <w:b/>
          <w:bCs/>
          <w:highlight w:val="green"/>
          <w:u w:val="single"/>
        </w:rPr>
        <w:t>the extent of radioactive and chemical contamination from catastrophes would likely be smaller</w:t>
      </w:r>
      <w:r w:rsidRPr="008632DC">
        <w:rPr>
          <w:u w:val="single"/>
        </w:rPr>
        <w:t xml:space="preserve">. This is </w:t>
      </w:r>
      <w:r w:rsidRPr="00A06F58">
        <w:rPr>
          <w:highlight w:val="green"/>
          <w:u w:val="single"/>
        </w:rPr>
        <w:t>especially true of islands</w:t>
      </w:r>
      <w:r w:rsidRPr="008632DC">
        <w:rPr>
          <w:u w:val="single"/>
        </w:rPr>
        <w:t xml:space="preserve"> </w:t>
      </w:r>
      <w:r w:rsidRPr="00A06F58">
        <w:rPr>
          <w:highlight w:val="green"/>
          <w:u w:val="single"/>
        </w:rPr>
        <w:t>located in the Southern hemisphere</w:t>
      </w:r>
      <w:r>
        <w:rPr>
          <w:u w:val="single"/>
        </w:rPr>
        <w:t xml:space="preserve"> </w:t>
      </w:r>
      <w:r w:rsidRPr="008632DC">
        <w:rPr>
          <w:u w:val="single"/>
        </w:rPr>
        <w:t xml:space="preserve">close to the Antarctic, as </w:t>
      </w:r>
      <w:r w:rsidRPr="00A06F58">
        <w:rPr>
          <w:b/>
          <w:bCs/>
          <w:highlight w:val="green"/>
          <w:u w:val="single"/>
        </w:rPr>
        <w:t>winds around the pole maintain</w:t>
      </w:r>
      <w:r w:rsidRPr="00990EF9">
        <w:rPr>
          <w:b/>
          <w:bCs/>
          <w:u w:val="single"/>
        </w:rPr>
        <w:t xml:space="preserve"> some </w:t>
      </w:r>
      <w:r w:rsidRPr="00A06F58">
        <w:rPr>
          <w:b/>
          <w:bCs/>
          <w:highlight w:val="green"/>
          <w:u w:val="single"/>
        </w:rPr>
        <w:t>isolation from the rest of the atmosphere</w:t>
      </w:r>
      <w:r w:rsidRPr="00A06F58">
        <w:rPr>
          <w:highlight w:val="green"/>
          <w:u w:val="single"/>
        </w:rPr>
        <w:t xml:space="preserve">. </w:t>
      </w:r>
      <w:r w:rsidRPr="00A06F58">
        <w:rPr>
          <w:b/>
          <w:bCs/>
          <w:u w:val="single"/>
        </w:rPr>
        <w:t>Constant</w:t>
      </w:r>
      <w:r w:rsidRPr="00990EF9">
        <w:rPr>
          <w:b/>
          <w:bCs/>
          <w:u w:val="single"/>
        </w:rPr>
        <w:t xml:space="preserve"> rains and winds may accelerate the decontamination of some islands</w:t>
      </w:r>
      <w:r>
        <w:rPr>
          <w:u w:val="single"/>
        </w:rPr>
        <w:t xml:space="preserve"> </w:t>
      </w:r>
      <w:r w:rsidRPr="008632DC">
        <w:rPr>
          <w:sz w:val="16"/>
          <w:szCs w:val="16"/>
        </w:rPr>
        <w:t xml:space="preserve">(like Kerguelen). </w:t>
      </w:r>
      <w:r w:rsidRPr="008632DC">
        <w:rPr>
          <w:u w:val="single"/>
        </w:rPr>
        <w:t xml:space="preserve">In addition, </w:t>
      </w:r>
      <w:r w:rsidRPr="00990EF9">
        <w:rPr>
          <w:b/>
          <w:bCs/>
          <w:u w:val="single"/>
        </w:rPr>
        <w:t>sea animals may be relatively less contaminated food sources</w:t>
      </w:r>
      <w:r w:rsidRPr="008632DC">
        <w:rPr>
          <w:u w:val="single"/>
        </w:rPr>
        <w:t>.</w:t>
      </w:r>
      <w:r>
        <w:rPr>
          <w:sz w:val="16"/>
          <w:szCs w:val="16"/>
        </w:rPr>
        <w:t xml:space="preserve"> </w:t>
      </w:r>
      <w:r w:rsidRPr="008632DC">
        <w:rPr>
          <w:sz w:val="16"/>
          <w:szCs w:val="16"/>
        </w:rPr>
        <w:t>Islands away from the equator could provide protection against some of the direct effects of</w:t>
      </w:r>
      <w:r>
        <w:rPr>
          <w:sz w:val="16"/>
          <w:szCs w:val="16"/>
        </w:rPr>
        <w:t xml:space="preserve"> </w:t>
      </w:r>
      <w:r w:rsidRPr="008632DC">
        <w:rPr>
          <w:sz w:val="16"/>
          <w:szCs w:val="16"/>
        </w:rPr>
        <w:t>a gamma ray burst (muons) (</w:t>
      </w:r>
      <w:proofErr w:type="gramStart"/>
      <w:r w:rsidRPr="008632DC">
        <w:rPr>
          <w:sz w:val="16"/>
          <w:szCs w:val="16"/>
        </w:rPr>
        <w:t>Cirkovi  c</w:t>
      </w:r>
      <w:proofErr w:type="gramEnd"/>
      <w:r w:rsidRPr="008632DC">
        <w:rPr>
          <w:sz w:val="16"/>
          <w:szCs w:val="16"/>
        </w:rPr>
        <w:t xml:space="preserve"> and Vukoti  c, 2016  ) if they were in the constant</w:t>
      </w:r>
      <w:r>
        <w:rPr>
          <w:sz w:val="16"/>
          <w:szCs w:val="16"/>
        </w:rPr>
        <w:t xml:space="preserve"> </w:t>
      </w:r>
      <w:r w:rsidRPr="008632DC">
        <w:rPr>
          <w:sz w:val="16"/>
          <w:szCs w:val="16"/>
        </w:rPr>
        <w:t>shadow of the Earth, below the horizon of the gamma ray source.</w:t>
      </w:r>
      <w:r>
        <w:rPr>
          <w:sz w:val="16"/>
          <w:szCs w:val="16"/>
        </w:rPr>
        <w:t xml:space="preserve"> </w:t>
      </w:r>
      <w:r w:rsidRPr="00A06F58">
        <w:rPr>
          <w:highlight w:val="green"/>
          <w:u w:val="single"/>
        </w:rPr>
        <w:t>In the case of global war</w:t>
      </w:r>
      <w:r w:rsidRPr="008632DC">
        <w:rPr>
          <w:sz w:val="16"/>
          <w:szCs w:val="16"/>
        </w:rPr>
        <w:t xml:space="preserve"> or technological collapse, </w:t>
      </w:r>
      <w:r w:rsidRPr="00A06F58">
        <w:rPr>
          <w:b/>
          <w:bCs/>
          <w:highlight w:val="green"/>
          <w:u w:val="single"/>
        </w:rPr>
        <w:t>many islands could become unreachable</w:t>
      </w:r>
      <w:r w:rsidRPr="008632DC">
        <w:rPr>
          <w:u w:val="single"/>
        </w:rPr>
        <w:t xml:space="preserve">. This would protect them against human-borne diseases, pirates, </w:t>
      </w:r>
      <w:proofErr w:type="gramStart"/>
      <w:r w:rsidRPr="008632DC">
        <w:rPr>
          <w:u w:val="single"/>
        </w:rPr>
        <w:t>looters</w:t>
      </w:r>
      <w:proofErr w:type="gramEnd"/>
      <w:r w:rsidRPr="008632DC">
        <w:rPr>
          <w:u w:val="single"/>
        </w:rPr>
        <w:t xml:space="preserve"> and</w:t>
      </w:r>
      <w:r>
        <w:rPr>
          <w:u w:val="single"/>
        </w:rPr>
        <w:t xml:space="preserve"> </w:t>
      </w:r>
      <w:r w:rsidRPr="008632DC">
        <w:rPr>
          <w:u w:val="single"/>
        </w:rPr>
        <w:t>certain autonomous weapon systems such as</w:t>
      </w:r>
      <w:r w:rsidRPr="008632DC">
        <w:rPr>
          <w:sz w:val="16"/>
          <w:szCs w:val="16"/>
        </w:rPr>
        <w:t xml:space="preserve"> land-based or short-range </w:t>
      </w:r>
      <w:r w:rsidRPr="008632DC">
        <w:rPr>
          <w:u w:val="single"/>
        </w:rPr>
        <w:t>drones</w:t>
      </w:r>
      <w:r w:rsidRPr="008632DC">
        <w:rPr>
          <w:sz w:val="16"/>
          <w:szCs w:val="16"/>
        </w:rPr>
        <w:t>.</w:t>
      </w:r>
      <w:r>
        <w:rPr>
          <w:sz w:val="16"/>
          <w:szCs w:val="16"/>
        </w:rPr>
        <w:t xml:space="preserve"> </w:t>
      </w:r>
      <w:r w:rsidRPr="008632DC">
        <w:rPr>
          <w:u w:val="single"/>
        </w:rPr>
        <w:t xml:space="preserve">Additionally, </w:t>
      </w:r>
      <w:proofErr w:type="gramStart"/>
      <w:r w:rsidRPr="008632DC">
        <w:rPr>
          <w:u w:val="single"/>
        </w:rPr>
        <w:t>remote</w:t>
      </w:r>
      <w:proofErr w:type="gramEnd"/>
      <w:r w:rsidRPr="008632DC">
        <w:rPr>
          <w:u w:val="single"/>
        </w:rPr>
        <w:t xml:space="preserve"> and sparsely populated islands may not be interesting military targets.</w:t>
      </w:r>
      <w:r>
        <w:rPr>
          <w:u w:val="single"/>
        </w:rPr>
        <w:t xml:space="preserve"> </w:t>
      </w:r>
      <w:r w:rsidRPr="008632DC">
        <w:rPr>
          <w:u w:val="single"/>
        </w:rPr>
        <w:t>In case of war, it may be more expensive to reach them than to ignore them</w:t>
      </w:r>
      <w:r w:rsidRPr="008632DC">
        <w:rPr>
          <w:sz w:val="16"/>
          <w:szCs w:val="16"/>
        </w:rPr>
        <w:t>, though this</w:t>
      </w:r>
      <w:r>
        <w:rPr>
          <w:sz w:val="16"/>
          <w:szCs w:val="16"/>
        </w:rPr>
        <w:t xml:space="preserve"> </w:t>
      </w:r>
      <w:r w:rsidRPr="008632DC">
        <w:rPr>
          <w:sz w:val="16"/>
          <w:szCs w:val="16"/>
        </w:rPr>
        <w:t xml:space="preserve">depends on the nature of the war. For example, </w:t>
      </w:r>
      <w:r w:rsidRPr="008632DC">
        <w:rPr>
          <w:u w:val="single"/>
        </w:rPr>
        <w:t>the Germans used remote unpopulated</w:t>
      </w:r>
      <w:r>
        <w:rPr>
          <w:u w:val="single"/>
        </w:rPr>
        <w:t xml:space="preserve"> </w:t>
      </w:r>
      <w:r w:rsidRPr="008632DC">
        <w:rPr>
          <w:u w:val="single"/>
        </w:rPr>
        <w:t>islands in the Arctic</w:t>
      </w:r>
      <w:r w:rsidRPr="008632DC">
        <w:rPr>
          <w:sz w:val="16"/>
          <w:szCs w:val="16"/>
        </w:rPr>
        <w:t xml:space="preserve"> (Grossman, 2016) </w:t>
      </w:r>
      <w:r w:rsidRPr="008632DC">
        <w:rPr>
          <w:u w:val="single"/>
        </w:rPr>
        <w:t>and in the Southern Ocean</w:t>
      </w:r>
      <w:r w:rsidRPr="008632DC">
        <w:rPr>
          <w:sz w:val="16"/>
          <w:szCs w:val="16"/>
        </w:rPr>
        <w:t xml:space="preserve"> (Rogge and Frank, 1956)</w:t>
      </w:r>
      <w:r>
        <w:rPr>
          <w:sz w:val="16"/>
          <w:szCs w:val="16"/>
        </w:rPr>
        <w:t xml:space="preserve"> </w:t>
      </w:r>
      <w:r w:rsidRPr="008632DC">
        <w:rPr>
          <w:u w:val="single"/>
        </w:rPr>
        <w:t>as secret bases during Second World War</w:t>
      </w:r>
      <w:r w:rsidRPr="008632DC">
        <w:rPr>
          <w:sz w:val="16"/>
          <w:szCs w:val="16"/>
        </w:rPr>
        <w:t>, and the allies later sent cruisers to Kerguelen to</w:t>
      </w:r>
      <w:r>
        <w:rPr>
          <w:sz w:val="16"/>
          <w:szCs w:val="16"/>
        </w:rPr>
        <w:t xml:space="preserve"> </w:t>
      </w:r>
      <w:r w:rsidRPr="008632DC">
        <w:rPr>
          <w:sz w:val="16"/>
          <w:szCs w:val="16"/>
        </w:rPr>
        <w:t>check if Germans were hiding there.</w:t>
      </w:r>
      <w:r>
        <w:rPr>
          <w:sz w:val="16"/>
          <w:szCs w:val="16"/>
        </w:rPr>
        <w:t xml:space="preserve"> </w:t>
      </w:r>
      <w:r w:rsidRPr="008632DC">
        <w:rPr>
          <w:sz w:val="16"/>
          <w:szCs w:val="16"/>
        </w:rPr>
        <w:t>It might be too expensive for a hostile AI to seek out and kill small groups of people in</w:t>
      </w:r>
      <w:r>
        <w:rPr>
          <w:sz w:val="16"/>
          <w:szCs w:val="16"/>
        </w:rPr>
        <w:t xml:space="preserve"> </w:t>
      </w:r>
      <w:r w:rsidRPr="008632DC">
        <w:rPr>
          <w:sz w:val="16"/>
          <w:szCs w:val="16"/>
        </w:rPr>
        <w:t>remote places, if they do not pose an immediate risk to the AI’s interests. However, over</w:t>
      </w:r>
      <w:r>
        <w:rPr>
          <w:sz w:val="16"/>
          <w:szCs w:val="16"/>
        </w:rPr>
        <w:t xml:space="preserve"> </w:t>
      </w:r>
      <w:r w:rsidRPr="008632DC">
        <w:rPr>
          <w:sz w:val="16"/>
          <w:szCs w:val="16"/>
        </w:rPr>
        <w:t>time, the AI’s risk calculation might change.</w:t>
      </w:r>
      <w:r w:rsidRPr="00D87983">
        <w:t xml:space="preserve"> </w:t>
      </w:r>
    </w:p>
    <w:p w14:paraId="72758E7B" w14:textId="7C9AC32B" w:rsidR="000B38A8" w:rsidRDefault="000B38A8" w:rsidP="000B38A8"/>
    <w:p w14:paraId="6F08C7D4" w14:textId="77777777" w:rsidR="002E3BB6" w:rsidRPr="002E3BB6" w:rsidRDefault="002E3BB6" w:rsidP="002E3BB6"/>
    <w:p w14:paraId="7080A738" w14:textId="3ABF0913" w:rsidR="007F5AEA" w:rsidRDefault="006E21E0" w:rsidP="007F5AEA">
      <w:pPr>
        <w:pStyle w:val="Heading4"/>
        <w:rPr>
          <w:rStyle w:val="Style13ptBold"/>
        </w:rPr>
      </w:pPr>
      <w:r>
        <w:rPr>
          <w:rStyle w:val="Style13ptBold"/>
        </w:rPr>
        <w:t>9.</w:t>
      </w:r>
      <w:r w:rsidR="007F5AEA">
        <w:rPr>
          <w:rStyle w:val="Style13ptBold"/>
        </w:rPr>
        <w:t>No credible scenario for extinction—outdated fringe science and well-meaning threat inflation</w:t>
      </w:r>
    </w:p>
    <w:p w14:paraId="129BF22D" w14:textId="77777777" w:rsidR="007F5AEA" w:rsidRDefault="007F5AEA" w:rsidP="007F5AEA">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03A6724E" w14:textId="77777777" w:rsidR="007F5AEA" w:rsidRPr="003672BF" w:rsidRDefault="007F5AEA" w:rsidP="007F5AEA">
      <w:pPr>
        <w:rPr>
          <w:rStyle w:val="Style13ptBold"/>
        </w:rPr>
      </w:pPr>
      <w:r>
        <w:rPr>
          <w:rStyle w:val="Style13ptBold"/>
        </w:rPr>
        <w:t>*</w:t>
      </w:r>
      <w:proofErr w:type="gramStart"/>
      <w:r>
        <w:rPr>
          <w:rStyle w:val="Style13ptBold"/>
        </w:rPr>
        <w:t>footnotes</w:t>
      </w:r>
      <w:proofErr w:type="gramEnd"/>
      <w:r>
        <w:rPr>
          <w:rStyle w:val="Style13ptBold"/>
        </w:rPr>
        <w:t xml:space="preserve"> 2 and 4 included</w:t>
      </w:r>
    </w:p>
    <w:p w14:paraId="237BD887" w14:textId="77777777" w:rsidR="007F5AEA" w:rsidRDefault="007F5AEA" w:rsidP="007F5AEA">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w:t>
      </w:r>
      <w:proofErr w:type="gramStart"/>
      <w:r w:rsidRPr="00673B65">
        <w:rPr>
          <w:rStyle w:val="StyleUnderline"/>
        </w:rPr>
        <w:t>all of</w:t>
      </w:r>
      <w:proofErr w:type="gramEnd"/>
      <w:r w:rsidRPr="00673B65">
        <w:rPr>
          <w:rStyle w:val="StyleUnderline"/>
        </w:rPr>
        <w:t xml:space="preserve">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w:t>
      </w:r>
      <w:proofErr w:type="gramStart"/>
      <w:r w:rsidRPr="00673B65">
        <w:rPr>
          <w:rStyle w:val="Emphasis"/>
        </w:rPr>
        <w:t xml:space="preserve">close </w:t>
      </w:r>
      <w:r w:rsidRPr="003672BF">
        <w:rPr>
          <w:rStyle w:val="Emphasis"/>
          <w:highlight w:val="cyan"/>
        </w:rPr>
        <w:t>scrutiny</w:t>
      </w:r>
      <w:proofErr w:type="gramEnd"/>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 xml:space="preserve">the only nuclear war that has ever occurred </w:t>
      </w:r>
      <w:r w:rsidRPr="003672BF">
        <w:rPr>
          <w:rStyle w:val="StyleUnderline"/>
        </w:rPr>
        <w:lastRenderedPageBreak/>
        <w:t>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w:t>
      </w:r>
      <w:proofErr w:type="gramStart"/>
      <w:r w:rsidRPr="003672BF">
        <w:rPr>
          <w:sz w:val="16"/>
        </w:rPr>
        <w:t>really sure</w:t>
      </w:r>
      <w:proofErr w:type="gramEnd"/>
      <w:r w:rsidRPr="003672BF">
        <w:rPr>
          <w:sz w:val="16"/>
        </w:rPr>
        <w:t xml:space="preserv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Frankel et al., (2015).2 </w:t>
      </w:r>
      <w:r w:rsidRPr="00673B65">
        <w:rPr>
          <w:rStyle w:val="StyleUnderline"/>
        </w:rPr>
        <w:t xml:space="preserve">using only a few high-altitude detonations or demonstration strikes of various kinds, </w:t>
      </w:r>
      <w:r w:rsidRPr="003672BF">
        <w:rPr>
          <w:rStyle w:val="StyleUnderline"/>
          <w:highlight w:val="cyan"/>
        </w:rPr>
        <w:t xml:space="preserve">could result in </w:t>
      </w:r>
      <w:r w:rsidRPr="003672BF">
        <w:rPr>
          <w:rStyle w:val="Emphasis"/>
          <w:highlight w:val="cyan"/>
        </w:rPr>
        <w:t>few</w:t>
      </w:r>
      <w:r w:rsidRPr="00673B65">
        <w:rPr>
          <w:rStyle w:val="Emphasis"/>
        </w:rPr>
        <w:t xml:space="preserve"> </w:t>
      </w:r>
      <w:r w:rsidRPr="003672BF">
        <w:rPr>
          <w:rStyle w:val="Emphasis"/>
          <w:highlight w:val="cyan"/>
        </w:rPr>
        <w:t>casualties</w:t>
      </w:r>
      <w:r w:rsidRPr="00673B65">
        <w:rPr>
          <w:rStyle w:val="StyleUnderline"/>
        </w:rPr>
        <w:t>.</w:t>
      </w:r>
      <w:r w:rsidRPr="003672BF">
        <w:rPr>
          <w:sz w:val="16"/>
        </w:rPr>
        <w:t xml:space="preserve"> </w:t>
      </w:r>
      <w:r w:rsidRPr="00673B65">
        <w:rPr>
          <w:rStyle w:val="StyleUnderline"/>
        </w:rPr>
        <w:t xml:space="preserve">Others, such as </w:t>
      </w:r>
      <w:r w:rsidRPr="003672BF">
        <w:rPr>
          <w:rStyle w:val="StyleUnderline"/>
          <w:highlight w:val="cyan"/>
        </w:rPr>
        <w:t>a war between Israel and</w:t>
      </w:r>
      <w:r w:rsidRPr="00673B65">
        <w:rPr>
          <w:rStyle w:val="StyleUnderline"/>
        </w:rPr>
        <w:t xml:space="preserve"> one of its potential future nuclear </w:t>
      </w:r>
      <w:r w:rsidRPr="003672BF">
        <w:rPr>
          <w:rStyle w:val="StyleUnderline"/>
          <w:highlight w:val="cyan"/>
        </w:rPr>
        <w:t>neighbors</w:t>
      </w:r>
      <w:r w:rsidRPr="00673B65">
        <w:rPr>
          <w:rStyle w:val="StyleUnderline"/>
        </w:rPr>
        <w:t xml:space="preserve">, might be regionally devastating but </w:t>
      </w:r>
      <w:r w:rsidRPr="003672BF">
        <w:rPr>
          <w:rStyle w:val="StyleUnderline"/>
          <w:highlight w:val="cyan"/>
        </w:rPr>
        <w:t>have limited global impact</w:t>
      </w:r>
      <w:r w:rsidRPr="00673B65">
        <w:rPr>
          <w:rStyle w:val="StyleUnderline"/>
        </w:rPr>
        <w:t xml:space="preserve">, </w:t>
      </w:r>
      <w:r w:rsidRPr="003672BF">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w:t>
      </w:r>
      <w:proofErr w:type="gramStart"/>
      <w:r w:rsidRPr="003672BF">
        <w:rPr>
          <w:sz w:val="16"/>
        </w:rPr>
        <w:t>it is clear that nuclear</w:t>
      </w:r>
      <w:proofErr w:type="gramEnd"/>
      <w:r w:rsidRPr="003672BF">
        <w:rPr>
          <w:sz w:val="16"/>
        </w:rPr>
        <w:t xml:space="preserve"> war is a global catastrophic risk, </w:t>
      </w:r>
      <w:r w:rsidRPr="00673B65">
        <w:rPr>
          <w:rStyle w:val="Emphasis"/>
        </w:rPr>
        <w:t>it is</w:t>
      </w:r>
      <w:r w:rsidRPr="003672BF">
        <w:rPr>
          <w:sz w:val="16"/>
        </w:rPr>
        <w:t xml:space="preserve"> also </w:t>
      </w:r>
      <w:r w:rsidRPr="00673B65">
        <w:rPr>
          <w:rStyle w:val="Emphasis"/>
        </w:rPr>
        <w:t xml:space="preserve">clear that it is </w:t>
      </w:r>
      <w:r w:rsidRPr="003672BF">
        <w:rPr>
          <w:rStyle w:val="Emphasis"/>
        </w:rPr>
        <w:t>not an existential risk.</w:t>
      </w:r>
      <w:r w:rsidRPr="003672BF">
        <w:rPr>
          <w:sz w:val="16"/>
        </w:rPr>
        <w:t xml:space="preserve"> </w:t>
      </w:r>
      <w:r w:rsidRPr="00673B65">
        <w:rPr>
          <w:rStyle w:val="StyleUnderline"/>
        </w:rPr>
        <w:t xml:space="preserve">Yet over the course of the nuclear age, a series of mechanisms have been proposed that, </w:t>
      </w:r>
      <w:r w:rsidRPr="003672BF">
        <w:rPr>
          <w:rStyle w:val="StyleUnderline"/>
          <w:highlight w:val="cyan"/>
        </w:rPr>
        <w:t xml:space="preserve">it has been </w:t>
      </w:r>
      <w:r w:rsidRPr="003672BF">
        <w:rPr>
          <w:rStyle w:val="Emphasis"/>
          <w:highlight w:val="cyan"/>
        </w:rPr>
        <w:t>erroneously</w:t>
      </w:r>
      <w:r w:rsidRPr="003672BF">
        <w:rPr>
          <w:rStyle w:val="StyleUnderline"/>
          <w:highlight w:val="cyan"/>
        </w:rPr>
        <w:t xml:space="preserve"> argued</w:t>
      </w:r>
      <w:r w:rsidRPr="00673B65">
        <w:rPr>
          <w:rStyle w:val="StyleUnderline"/>
        </w:rPr>
        <w:t>, could lead to human extinction.</w:t>
      </w:r>
      <w:r w:rsidRPr="003672BF">
        <w:rPr>
          <w:sz w:val="16"/>
        </w:rPr>
        <w:t xml:space="preserve"> </w:t>
      </w:r>
      <w:r w:rsidRPr="00673B65">
        <w:rPr>
          <w:rStyle w:val="StyleUnderline"/>
        </w:rPr>
        <w:t>The first concern</w:t>
      </w:r>
      <w:r w:rsidRPr="003672BF">
        <w:rPr>
          <w:sz w:val="16"/>
        </w:rPr>
        <w:t xml:space="preserve">3 </w:t>
      </w:r>
      <w:r w:rsidRPr="00673B65">
        <w:rPr>
          <w:rStyle w:val="StyleUnderline"/>
        </w:rPr>
        <w:t>arose among physicists on the Manhattan Project</w:t>
      </w:r>
      <w:r w:rsidRPr="003672BF">
        <w:rPr>
          <w:sz w:val="16"/>
        </w:rPr>
        <w:t xml:space="preserve"> during a 1942 seminar at Berkeley some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w:t>
      </w:r>
      <w:r w:rsidRPr="003672BF">
        <w:rPr>
          <w:sz w:val="16"/>
        </w:rPr>
        <w:lastRenderedPageBreak/>
        <w:t xml:space="preserve">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On the Beach by Nevil Shute</w:t>
      </w:r>
      <w:r w:rsidRPr="003672BF">
        <w:rPr>
          <w:sz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3672BF">
        <w:rPr>
          <w:rStyle w:val="StyleUnderline"/>
        </w:rPr>
        <w:t xml:space="preserve">In the 1970s, </w:t>
      </w:r>
      <w:r w:rsidRPr="003672BF">
        <w:rPr>
          <w:rStyle w:val="StyleUnderline"/>
          <w:highlight w:val="cyan"/>
        </w:rPr>
        <w:t xml:space="preserve">after fallout was better </w:t>
      </w:r>
      <w:r w:rsidRPr="003672BF">
        <w:rPr>
          <w:rStyle w:val="Emphasis"/>
          <w:highlight w:val="cyan"/>
        </w:rPr>
        <w:t>understood</w:t>
      </w:r>
      <w:r w:rsidRPr="003672BF">
        <w:rPr>
          <w:rStyle w:val="StyleUnderline"/>
        </w:rPr>
        <w:t xml:space="preserve"> to be limited in space, time, and magnitude, depletion of the </w:t>
      </w:r>
      <w:r w:rsidRPr="003672BF">
        <w:rPr>
          <w:rStyle w:val="StyleUnderline"/>
          <w:highlight w:val="cyan"/>
        </w:rPr>
        <w:t>ozone</w:t>
      </w:r>
      <w:r w:rsidRPr="003672BF">
        <w:rPr>
          <w:rStyle w:val="StyleUnderline"/>
        </w:rPr>
        <w:t xml:space="preserve"> layer, which would cause increased ultraviolet radiation to fry all humans who dared to venture outside, </w:t>
      </w:r>
      <w:r w:rsidRPr="003672BF">
        <w:rPr>
          <w:rStyle w:val="StyleUnderline"/>
          <w:highlight w:val="cyan"/>
        </w:rPr>
        <w:t>became the</w:t>
      </w:r>
      <w:r w:rsidRPr="003672BF">
        <w:rPr>
          <w:rStyle w:val="StyleUnderline"/>
        </w:rPr>
        <w:t xml:space="preserve"> extinction </w:t>
      </w:r>
      <w:r w:rsidRPr="003672BF">
        <w:rPr>
          <w:rStyle w:val="StyleUnderline"/>
          <w:highlight w:val="cyan"/>
        </w:rPr>
        <w:t>mechanism</w:t>
      </w:r>
      <w:r w:rsidRPr="003672BF">
        <w:rPr>
          <w:rStyle w:val="StyleUnderline"/>
        </w:rPr>
        <w:t xml:space="preserve"> of concern. </w:t>
      </w:r>
      <w:r w:rsidRPr="003672BF">
        <w:rPr>
          <w:rStyle w:val="StyleUnderline"/>
          <w:highlight w:val="cyan"/>
        </w:rPr>
        <w:t>Again, one popular book</w:t>
      </w:r>
      <w:r w:rsidRPr="003672BF">
        <w:rPr>
          <w:rStyle w:val="StyleUnderline"/>
        </w:rPr>
        <w:t>, The Fate of the Earth by Jonathan Schell</w:t>
      </w:r>
      <w:r w:rsidRPr="003672BF">
        <w:rPr>
          <w:sz w:val="16"/>
        </w:rPr>
        <w:t xml:space="preserve"> (1982), which described the nuclear destruction of the ozone layer leaving the earth “a republic of insects and grass,” </w:t>
      </w:r>
      <w:r w:rsidRPr="003672BF">
        <w:rPr>
          <w:rStyle w:val="StyleUnderline"/>
          <w:highlight w:val="cyan"/>
        </w:rPr>
        <w:t>promoted this</w:t>
      </w:r>
      <w:r w:rsidRPr="003672BF">
        <w:rPr>
          <w:rStyle w:val="StyleUnderline"/>
        </w:rPr>
        <w:t xml:space="preserve"> fear. Schell did at times try to cover all bases, however: “</w:t>
      </w:r>
      <w:r w:rsidRPr="003672BF">
        <w:rPr>
          <w:rStyle w:val="StyleUnderline"/>
          <w:highlight w:val="cyan"/>
        </w:rPr>
        <w:t>To say</w:t>
      </w:r>
      <w:r w:rsidRPr="003672BF">
        <w:rPr>
          <w:rStyle w:val="StyleUnderline"/>
        </w:rPr>
        <w:t xml:space="preserve"> that human </w:t>
      </w:r>
      <w:r w:rsidRPr="003672BF">
        <w:rPr>
          <w:rStyle w:val="StyleUnderline"/>
          <w:highlight w:val="cyan"/>
        </w:rPr>
        <w:t>extinction is a certainty would</w:t>
      </w:r>
      <w:r w:rsidRPr="003672BF">
        <w:rPr>
          <w:rStyle w:val="StyleUnderline"/>
        </w:rPr>
        <w:t xml:space="preserve">, of course, </w:t>
      </w:r>
      <w:r w:rsidRPr="003672BF">
        <w:rPr>
          <w:rStyle w:val="StyleUnderline"/>
          <w:highlight w:val="cyan"/>
        </w:rPr>
        <w:t>be a misrepresentation</w:t>
      </w:r>
      <w:r w:rsidRPr="003672BF">
        <w:rPr>
          <w:sz w:val="16"/>
        </w:rPr>
        <w:t xml:space="preserve"> – just as it would be a misrepresentation to say that extinction can be ruled out” (Schell, 1982). </w:t>
      </w:r>
      <w:r w:rsidRPr="003672BF">
        <w:rPr>
          <w:rStyle w:val="Emphasis"/>
        </w:rPr>
        <w:t xml:space="preserve">Finally, </w:t>
      </w:r>
      <w:r w:rsidRPr="003672BF">
        <w:rPr>
          <w:rStyle w:val="Emphasis"/>
          <w:highlight w:val="cyan"/>
        </w:rPr>
        <w:t>the current mechanism</w:t>
      </w:r>
      <w:r w:rsidRPr="003672BF">
        <w:rPr>
          <w:rStyle w:val="Emphasis"/>
        </w:rPr>
        <w:t xml:space="preserve"> of concern for extinction </w:t>
      </w:r>
      <w:r w:rsidRPr="003672BF">
        <w:rPr>
          <w:rStyle w:val="Emphasis"/>
          <w:highlight w:val="cyan"/>
        </w:rPr>
        <w:t>is</w:t>
      </w:r>
      <w:r w:rsidRPr="003672BF">
        <w:rPr>
          <w:rStyle w:val="Emphasis"/>
        </w:rPr>
        <w:t xml:space="preserve"> nuclear </w:t>
      </w:r>
      <w:r w:rsidRPr="003672BF">
        <w:rPr>
          <w:rStyle w:val="Emphasis"/>
          <w:highlight w:val="cyan"/>
        </w:rPr>
        <w:t>winter</w:t>
      </w:r>
      <w:r w:rsidRPr="003672BF">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3672BF">
        <w:rPr>
          <w:rStyle w:val="StyleUnderline"/>
        </w:rPr>
        <w:t>The public first learned of the possibility of nuclear winter in a Parade article by Sagan</w:t>
      </w:r>
      <w:r w:rsidRPr="003672BF">
        <w:rPr>
          <w:sz w:val="16"/>
        </w:rPr>
        <w:t xml:space="preserve"> (1983), </w:t>
      </w:r>
      <w:r w:rsidRPr="003672BF">
        <w:rPr>
          <w:rStyle w:val="StyleUnderline"/>
        </w:rPr>
        <w:t>published a month or so before its scientific counterpart by Turco et al.</w:t>
      </w:r>
      <w:r w:rsidRPr="003672BF">
        <w:rPr>
          <w:sz w:val="16"/>
        </w:rPr>
        <w:t xml:space="preserve"> (1983). </w:t>
      </w:r>
      <w:r w:rsidRPr="003672BF">
        <w:rPr>
          <w:rStyle w:val="StyleUnderline"/>
        </w:rPr>
        <w:t xml:space="preserve">While some nuclear disarmament advocates promote the idea that nuclear winter is an extinction threat, and the </w:t>
      </w:r>
      <w:proofErr w:type="gramStart"/>
      <w:r w:rsidRPr="003672BF">
        <w:rPr>
          <w:rStyle w:val="StyleUnderline"/>
        </w:rPr>
        <w:t>general public</w:t>
      </w:r>
      <w:proofErr w:type="gramEnd"/>
      <w:r w:rsidRPr="003672BF">
        <w:rPr>
          <w:rStyle w:val="StyleUnderline"/>
        </w:rPr>
        <w:t xml:space="preserve"> is probably confused to the extent it is not disinterested, </w:t>
      </w:r>
      <w:r w:rsidRPr="003672BF">
        <w:rPr>
          <w:rStyle w:val="Emphasis"/>
          <w:highlight w:val="cyan"/>
        </w:rPr>
        <w:t>few scientists</w:t>
      </w:r>
      <w:r w:rsidRPr="003672BF">
        <w:rPr>
          <w:rStyle w:val="Emphasis"/>
        </w:rPr>
        <w:t xml:space="preserve"> seem to </w:t>
      </w:r>
      <w:r w:rsidRPr="003672BF">
        <w:rPr>
          <w:rStyle w:val="Emphasis"/>
          <w:highlight w:val="cyan"/>
        </w:rPr>
        <w:t>consider it</w:t>
      </w:r>
      <w:r w:rsidRPr="003672BF">
        <w:rPr>
          <w:rStyle w:val="Emphasis"/>
        </w:rPr>
        <w:t xml:space="preserve"> an </w:t>
      </w:r>
      <w:r w:rsidRPr="003672BF">
        <w:rPr>
          <w:rStyle w:val="Emphasis"/>
          <w:highlight w:val="cyan"/>
        </w:rPr>
        <w:t>extinction</w:t>
      </w:r>
      <w:r w:rsidRPr="003672BF">
        <w:rPr>
          <w:rStyle w:val="Emphasis"/>
        </w:rPr>
        <w:t xml:space="preserve"> threat.</w:t>
      </w:r>
      <w:r w:rsidRPr="003672BF">
        <w:rPr>
          <w:sz w:val="16"/>
        </w:rPr>
        <w:t xml:space="preserve"> </w:t>
      </w:r>
      <w:r w:rsidRPr="003672BF">
        <w:rPr>
          <w:rStyle w:val="StyleUnderline"/>
        </w:rPr>
        <w:t xml:space="preserve">It is understandable that some of these extinction </w:t>
      </w:r>
      <w:r w:rsidRPr="003672BF">
        <w:rPr>
          <w:rStyle w:val="Emphasis"/>
          <w:highlight w:val="cyan"/>
        </w:rPr>
        <w:t>fears were</w:t>
      </w:r>
      <w:r w:rsidRPr="003672BF">
        <w:rPr>
          <w:rStyle w:val="StyleUnderline"/>
        </w:rPr>
        <w:t xml:space="preserve"> </w:t>
      </w:r>
      <w:r w:rsidRPr="003672BF">
        <w:rPr>
          <w:rStyle w:val="Emphasis"/>
          <w:highlight w:val="cyan"/>
        </w:rPr>
        <w:t>created by ignorance</w:t>
      </w:r>
      <w:r w:rsidRPr="003672BF">
        <w:rPr>
          <w:rStyle w:val="Emphasis"/>
        </w:rPr>
        <w:t xml:space="preserve"> or uncertainty and treated seriously by worst-case thinking</w:t>
      </w:r>
      <w:r w:rsidRPr="003672BF">
        <w:rPr>
          <w:rStyle w:val="StyleUnderline"/>
        </w:rPr>
        <w:t xml:space="preserve">, as seems appropriate for threats of extinction. But nuclear </w:t>
      </w:r>
      <w:r w:rsidRPr="003672BF">
        <w:rPr>
          <w:rStyle w:val="Emphasis"/>
          <w:highlight w:val="cyan"/>
        </w:rPr>
        <w:t>doom mongering</w:t>
      </w:r>
      <w:r w:rsidRPr="003672BF">
        <w:rPr>
          <w:rStyle w:val="StyleUnderline"/>
        </w:rPr>
        <w:t xml:space="preserve"> also </w:t>
      </w:r>
      <w:r w:rsidRPr="003672BF">
        <w:rPr>
          <w:rStyle w:val="Emphasis"/>
        </w:rPr>
        <w:t>seems to be at play</w:t>
      </w:r>
      <w:r w:rsidRPr="003672BF">
        <w:rPr>
          <w:rStyle w:val="StyleUnderline"/>
        </w:rPr>
        <w:t xml:space="preserve"> for some of these episodes. For some reason, </w:t>
      </w:r>
      <w:r w:rsidRPr="003672BF">
        <w:rPr>
          <w:rStyle w:val="Emphasis"/>
        </w:rPr>
        <w:t xml:space="preserve">portions of </w:t>
      </w:r>
      <w:r w:rsidRPr="003672BF">
        <w:rPr>
          <w:rStyle w:val="Emphasis"/>
          <w:highlight w:val="cyan"/>
        </w:rPr>
        <w:t>the public</w:t>
      </w:r>
      <w:r w:rsidRPr="003672BF">
        <w:rPr>
          <w:rStyle w:val="Emphasis"/>
        </w:rPr>
        <w:t xml:space="preserve"> active in nuclear issues, </w:t>
      </w:r>
      <w:r w:rsidRPr="003672BF">
        <w:rPr>
          <w:rStyle w:val="Emphasis"/>
          <w:highlight w:val="cyan"/>
        </w:rPr>
        <w:t>as well as some scientists</w:t>
      </w:r>
      <w:r w:rsidRPr="003672BF">
        <w:rPr>
          <w:rStyle w:val="StyleUnderline"/>
        </w:rPr>
        <w:t xml:space="preserve">, </w:t>
      </w:r>
      <w:r w:rsidRPr="003672BF">
        <w:rPr>
          <w:rStyle w:val="Emphasis"/>
        </w:rPr>
        <w:t xml:space="preserve">appear to </w:t>
      </w:r>
      <w:r w:rsidRPr="003672BF">
        <w:rPr>
          <w:rStyle w:val="Emphasis"/>
          <w:highlight w:val="cyan"/>
        </w:rPr>
        <w:t>think</w:t>
      </w:r>
      <w:r w:rsidRPr="003672BF">
        <w:rPr>
          <w:rStyle w:val="Emphasis"/>
        </w:rPr>
        <w:t xml:space="preserve"> that </w:t>
      </w:r>
      <w:r w:rsidRPr="003672BF">
        <w:rPr>
          <w:rStyle w:val="Emphasis"/>
          <w:highlight w:val="cyan"/>
        </w:rPr>
        <w:t>arguments</w:t>
      </w:r>
      <w:r w:rsidRPr="003672BF">
        <w:rPr>
          <w:rStyle w:val="Emphasis"/>
        </w:rPr>
        <w:t xml:space="preserve"> </w:t>
      </w:r>
      <w:r w:rsidRPr="003672BF">
        <w:rPr>
          <w:rStyle w:val="StyleUnderline"/>
        </w:rPr>
        <w:t xml:space="preserve">for nuclear arms reductions or elimination </w:t>
      </w:r>
      <w:r w:rsidRPr="003672BF">
        <w:rPr>
          <w:rStyle w:val="Emphasis"/>
          <w:highlight w:val="cyan"/>
        </w:rPr>
        <w:t>will be more persuasive</w:t>
      </w:r>
      <w:r w:rsidRPr="003672BF">
        <w:rPr>
          <w:rStyle w:val="Emphasis"/>
        </w:rPr>
        <w:t xml:space="preserve"> if nuclear war is believed to threaten extinction</w:t>
      </w:r>
      <w:r w:rsidRPr="003672BF">
        <w:rPr>
          <w:rStyle w:val="StyleUnderline"/>
        </w:rPr>
        <w:t xml:space="preserve">, </w:t>
      </w:r>
      <w:r w:rsidRPr="003672BF">
        <w:rPr>
          <w:sz w:val="16"/>
        </w:rPr>
        <w:t xml:space="preserve">rather than merely the horrific cataclysm that it would </w:t>
      </w:r>
      <w:proofErr w:type="gramStart"/>
      <w:r w:rsidRPr="003672BF">
        <w:rPr>
          <w:sz w:val="16"/>
        </w:rPr>
        <w:t>be in reality</w:t>
      </w:r>
      <w:proofErr w:type="gramEnd"/>
      <w:r w:rsidRPr="003672BF">
        <w:rPr>
          <w:sz w:val="16"/>
        </w:rPr>
        <w:t xml:space="preserve"> (Martin, 1982). 4 </w:t>
      </w:r>
      <w:r w:rsidRPr="003672BF">
        <w:rPr>
          <w:rStyle w:val="StyleUnderline"/>
        </w:rPr>
        <w:t>As summarized by Martin, “</w:t>
      </w:r>
      <w:r w:rsidRPr="003672BF">
        <w:rPr>
          <w:rStyle w:val="StyleUnderline"/>
          <w:highlight w:val="cyan"/>
        </w:rPr>
        <w:t>The idea</w:t>
      </w:r>
      <w:r w:rsidRPr="003672BF">
        <w:rPr>
          <w:rStyle w:val="StyleUnderline"/>
        </w:rPr>
        <w:t xml:space="preserve"> that global nuclear war could kill most or all of the world’s population </w:t>
      </w:r>
      <w:r w:rsidRPr="003672BF">
        <w:rPr>
          <w:rStyle w:val="StyleUnderline"/>
          <w:highlight w:val="cyan"/>
        </w:rPr>
        <w:t>is</w:t>
      </w:r>
      <w:r w:rsidRPr="003672BF">
        <w:rPr>
          <w:rStyle w:val="StyleUnderline"/>
        </w:rPr>
        <w:t xml:space="preserve"> critically examined and </w:t>
      </w:r>
      <w:r w:rsidRPr="003672BF">
        <w:rPr>
          <w:rStyle w:val="StyleUnderline"/>
          <w:highlight w:val="cyan"/>
        </w:rPr>
        <w:t>found to have little or no scientific basis</w:t>
      </w:r>
      <w:r w:rsidRPr="003672BF">
        <w:rPr>
          <w:sz w:val="16"/>
        </w:rPr>
        <w:t xml:space="preserve">.” </w:t>
      </w:r>
      <w:r w:rsidRPr="003672BF">
        <w:rPr>
          <w:rStyle w:val="StyleUnderline"/>
        </w:rPr>
        <w:t>Martin also critiques possible reasons for beliefs or professed beliefs about nuclear extinction, including exaggeration to stimulate action</w:t>
      </w:r>
      <w:r w:rsidRPr="003672BF">
        <w:rPr>
          <w:sz w:val="16"/>
        </w:rPr>
        <w:t xml:space="preserve">.4 To summarize, nuclear war is a global catastrophic risk. Such wars may cause billions of deaths and unfathomable suffering, as </w:t>
      </w:r>
      <w:proofErr w:type="gramStart"/>
      <w:r w:rsidRPr="003672BF">
        <w:rPr>
          <w:sz w:val="16"/>
        </w:rPr>
        <w:t>well set</w:t>
      </w:r>
      <w:proofErr w:type="gramEnd"/>
      <w:r w:rsidRPr="003672BF">
        <w:rPr>
          <w:sz w:val="16"/>
        </w:rPr>
        <w:t xml:space="preserve"> civilization back centuries. Smaller nuclear wars pose regional catastrophic risks </w:t>
      </w:r>
      <w:proofErr w:type="gramStart"/>
      <w:r w:rsidRPr="003672BF">
        <w:rPr>
          <w:sz w:val="16"/>
        </w:rPr>
        <w:t>and also</w:t>
      </w:r>
      <w:proofErr w:type="gramEnd"/>
      <w:r w:rsidRPr="003672BF">
        <w:rPr>
          <w:sz w:val="16"/>
        </w:rPr>
        <w:t xml:space="preserve"> national risks in that the continued functioning of, for example, the United States as a constitutional republic is highly dubious after even a relatively limited nuclear attack. But </w:t>
      </w:r>
      <w:r w:rsidRPr="003672BF">
        <w:rPr>
          <w:rStyle w:val="StyleUnderline"/>
        </w:rPr>
        <w:t xml:space="preserve">what nuclear war </w:t>
      </w:r>
      <w:proofErr w:type="gramStart"/>
      <w:r w:rsidRPr="003672BF">
        <w:rPr>
          <w:rStyle w:val="StyleUnderline"/>
        </w:rPr>
        <w:t>is not is</w:t>
      </w:r>
      <w:proofErr w:type="gramEnd"/>
      <w:r w:rsidRPr="003672BF">
        <w:rPr>
          <w:rStyle w:val="StyleUnderline"/>
        </w:rPr>
        <w:t xml:space="preserve"> an existential risk to the human race. </w:t>
      </w:r>
      <w:r w:rsidRPr="003672BF">
        <w:rPr>
          <w:rStyle w:val="Emphasis"/>
          <w:highlight w:val="cyan"/>
        </w:rPr>
        <w:t xml:space="preserve">There is simply no credible scenario in which humans do not </w:t>
      </w:r>
      <w:r w:rsidRPr="003672BF">
        <w:rPr>
          <w:rStyle w:val="Emphasis"/>
        </w:rPr>
        <w:t xml:space="preserve">survive to </w:t>
      </w:r>
      <w:r w:rsidRPr="003672BF">
        <w:rPr>
          <w:rStyle w:val="Emphasis"/>
          <w:highlight w:val="cyan"/>
        </w:rPr>
        <w:t xml:space="preserve">repopulate </w:t>
      </w:r>
      <w:r w:rsidRPr="003672BF">
        <w:rPr>
          <w:rStyle w:val="Emphasis"/>
        </w:rPr>
        <w:t>the earth.</w:t>
      </w:r>
    </w:p>
    <w:p w14:paraId="3E0E5347" w14:textId="1F3F2D9A" w:rsidR="007F5AEA" w:rsidRPr="00F82F5B" w:rsidRDefault="006E21E0" w:rsidP="007F5AEA">
      <w:pPr>
        <w:pStyle w:val="Heading4"/>
      </w:pPr>
      <w:r>
        <w:t xml:space="preserve">10. </w:t>
      </w:r>
      <w:r w:rsidR="007F5AEA" w:rsidRPr="00F82F5B">
        <w:t xml:space="preserve">Civil defense investments prevent nuclear war from causing extinction under any reasonable estimates. </w:t>
      </w:r>
    </w:p>
    <w:p w14:paraId="469D9E57" w14:textId="77777777" w:rsidR="007F5AEA" w:rsidRPr="00F82F5B" w:rsidRDefault="007F5AEA" w:rsidP="007F5AEA">
      <w:r w:rsidRPr="00F82F5B">
        <w:t xml:space="preserve">Charles L. </w:t>
      </w:r>
      <w:r w:rsidRPr="00006F2C">
        <w:rPr>
          <w:rStyle w:val="Style13ptBold"/>
        </w:rPr>
        <w:t>Sanders 17</w:t>
      </w:r>
      <w:r w:rsidRPr="00F82F5B">
        <w:t xml:space="preserve">. Scientists for Accurate Radiation Information, PhD in radiobiology, professor in nuclear engineering at Washington State University and the Korea Advanced </w:t>
      </w:r>
      <w:r w:rsidRPr="00F82F5B">
        <w:lastRenderedPageBreak/>
        <w:t>Institute of Science and Technology. 2017. “Radiological Weapons.” Radiobiology and Radiation Hormesis, Springer, Cham, pp. 13–44. link.springer.com, doi:10.1007/978-3-319-56372-5_2.</w:t>
      </w:r>
    </w:p>
    <w:p w14:paraId="27D03763" w14:textId="77777777" w:rsidR="007F5AEA" w:rsidRDefault="007F5AEA" w:rsidP="007F5AEA">
      <w:pPr>
        <w:rPr>
          <w:sz w:val="16"/>
        </w:rPr>
      </w:pPr>
      <w:r w:rsidRPr="00006F2C">
        <w:rPr>
          <w:sz w:val="16"/>
        </w:rPr>
        <w:t xml:space="preserve">2.5 Survival of Nuclear War The penetrating nature of γ-rays requires substantial shielding with denser materials in high-dose fallout regions. No lethality is expected from a radiation dose rate of 100 mGy/h. An initial dose rate from fallout of 1.0 Gy/h would not be lethal if minimum protection is taken (e.g., staying indoors). An initial dose rate of 10 Gy/h is lethal unless substantially shielded. </w:t>
      </w:r>
      <w:r w:rsidRPr="00006F2C">
        <w:rPr>
          <w:rStyle w:val="StyleUnderline"/>
          <w:highlight w:val="cyan"/>
        </w:rPr>
        <w:t>A shelter providing</w:t>
      </w:r>
      <w:r w:rsidRPr="00006F2C">
        <w:rPr>
          <w:rStyle w:val="StyleUnderline"/>
        </w:rPr>
        <w:t xml:space="preserve"> a </w:t>
      </w:r>
      <w:r w:rsidRPr="00006F2C">
        <w:rPr>
          <w:rStyle w:val="StyleUnderline"/>
          <w:highlight w:val="cyan"/>
        </w:rPr>
        <w:t>protection</w:t>
      </w:r>
      <w:r w:rsidRPr="00006F2C">
        <w:rPr>
          <w:rStyle w:val="StyleUnderline"/>
        </w:rPr>
        <w:t xml:space="preserve"> factor of 100 </w:t>
      </w:r>
      <w:r w:rsidRPr="00006F2C">
        <w:rPr>
          <w:rStyle w:val="StyleUnderline"/>
          <w:highlight w:val="cyan"/>
        </w:rPr>
        <w:t>would suffice.</w:t>
      </w:r>
      <w:r w:rsidRPr="00006F2C">
        <w:rPr>
          <w:rStyle w:val="StyleUnderline"/>
        </w:rPr>
        <w:t xml:space="preserve"> A</w:t>
      </w:r>
      <w:r w:rsidRPr="00006F2C">
        <w:rPr>
          <w:sz w:val="16"/>
        </w:rPr>
        <w:t xml:space="preserve"> dose rate of 100 Gy/h would be lethal unless in the best of radiation shelters that give a protection factor of ≥500. However, the area downwind from a nuclear detonation with these high-dose rates would be limited. To protect yourself from fallout, it is essential to find shelter. The dose protection factor of a shelter is the protection afforded someone inside the shelter from radiation originating from the outside. For example, a dose protection factor of 5 means that the radiation level inside the shelter is five times less than the radiation level outside the shelter at the surface of the ground. Dose protection factors vary widely according to building construction, floor level in a multistory building, and proximity to other buildings. A dose protection factor of 5 can be assumed for most woodframe buildings. Most basements provide protection factors of about 50 in at least one area. </w:t>
      </w:r>
      <w:r w:rsidRPr="00006F2C">
        <w:rPr>
          <w:rStyle w:val="StyleUnderline"/>
          <w:highlight w:val="cyan"/>
        </w:rPr>
        <w:t>Building a simple 6-foot trench shelter</w:t>
      </w:r>
      <w:r w:rsidRPr="00006F2C">
        <w:rPr>
          <w:rStyle w:val="StyleUnderline"/>
        </w:rPr>
        <w:t xml:space="preserve"> in your backyard </w:t>
      </w:r>
      <w:r w:rsidRPr="00006F2C">
        <w:rPr>
          <w:rStyle w:val="StyleUnderline"/>
          <w:highlight w:val="cyan"/>
        </w:rPr>
        <w:t>covered with a few feet of dirt</w:t>
      </w:r>
      <w:r w:rsidRPr="00006F2C">
        <w:rPr>
          <w:rStyle w:val="StyleUnderline"/>
        </w:rPr>
        <w:t xml:space="preserve"> on a door </w:t>
      </w:r>
      <w:r w:rsidRPr="00006F2C">
        <w:rPr>
          <w:rStyle w:val="StyleUnderline"/>
          <w:highlight w:val="cyan"/>
        </w:rPr>
        <w:t>would provide protection from thermal and blast effects</w:t>
      </w:r>
      <w:r w:rsidRPr="00006F2C">
        <w:rPr>
          <w:rStyle w:val="StyleUnderline"/>
        </w:rPr>
        <w:t xml:space="preserve"> and a protection factor of 500 from radiation fallout (Table 2.4). </w:t>
      </w:r>
      <w:r w:rsidRPr="00006F2C">
        <w:rPr>
          <w:rStyle w:val="StyleUnderline"/>
          <w:highlight w:val="cyan"/>
        </w:rPr>
        <w:t>Provision of shelters</w:t>
      </w:r>
      <w:r w:rsidRPr="00006F2C">
        <w:rPr>
          <w:rStyle w:val="StyleUnderline"/>
        </w:rPr>
        <w:t xml:space="preserve"> that can withstand 100 psi blast waves, </w:t>
      </w:r>
      <w:r w:rsidRPr="00006F2C">
        <w:rPr>
          <w:rStyle w:val="StyleUnderline"/>
          <w:highlight w:val="cyan"/>
        </w:rPr>
        <w:t>such as subway and utility tunnels, could save nearly 70% of the American urban population</w:t>
      </w:r>
      <w:r w:rsidRPr="00006F2C">
        <w:rPr>
          <w:rStyle w:val="StyleUnderline"/>
        </w:rPr>
        <w:t xml:space="preserve"> </w:t>
      </w:r>
      <w:r w:rsidRPr="00006F2C">
        <w:rPr>
          <w:sz w:val="16"/>
        </w:rPr>
        <w:t xml:space="preserve">from a 9000-MT attack. US ICBM silos are built to withstand up to 2000 psi [60]. Americans are dreadfully ignorant </w:t>
      </w:r>
      <w:proofErr w:type="gramStart"/>
      <w:r w:rsidRPr="00006F2C">
        <w:rPr>
          <w:sz w:val="16"/>
        </w:rPr>
        <w:t>on the subject of civil</w:t>
      </w:r>
      <w:proofErr w:type="gramEnd"/>
      <w:r w:rsidRPr="00006F2C">
        <w:rPr>
          <w:sz w:val="16"/>
        </w:rPr>
        <w:t xml:space="preserve"> defense against nuclear war. Americans don’t want to talk about shelters. Most who take shelters seriously are considered on the lunatic survivalist fringe. The current US rudimentary fallout shelter system can only protect a tiny fraction of the population. There are probably less than one in a 100 Americans who would know what to do in the case of nuclear war and even fewer with any contingency plans. </w:t>
      </w:r>
      <w:r w:rsidRPr="00006F2C">
        <w:rPr>
          <w:rStyle w:val="StyleUnderline"/>
          <w:highlight w:val="cyan"/>
        </w:rPr>
        <w:t>The civil defense</w:t>
      </w:r>
      <w:r w:rsidRPr="00006F2C">
        <w:rPr>
          <w:rStyle w:val="StyleUnderline"/>
        </w:rPr>
        <w:t xml:space="preserve"> </w:t>
      </w:r>
      <w:r w:rsidRPr="00006F2C">
        <w:rPr>
          <w:rStyle w:val="StyleUnderline"/>
          <w:highlight w:val="cyan"/>
        </w:rPr>
        <w:t>system should</w:t>
      </w:r>
      <w:r w:rsidRPr="00006F2C">
        <w:rPr>
          <w:rStyle w:val="StyleUnderline"/>
        </w:rPr>
        <w:t xml:space="preserve">, instead, </w:t>
      </w:r>
      <w:r w:rsidRPr="00006F2C">
        <w:rPr>
          <w:rStyle w:val="StyleUnderline"/>
          <w:highlight w:val="cyan"/>
        </w:rPr>
        <w:t>provide stockpiles of</w:t>
      </w:r>
      <w:r w:rsidRPr="00006F2C">
        <w:rPr>
          <w:rStyle w:val="StyleUnderline"/>
        </w:rPr>
        <w:t xml:space="preserve"> food, water, medical </w:t>
      </w:r>
      <w:r w:rsidRPr="00006F2C">
        <w:rPr>
          <w:rStyle w:val="StyleUnderline"/>
          <w:highlight w:val="cyan"/>
        </w:rPr>
        <w:t>supplies</w:t>
      </w:r>
      <w:r w:rsidRPr="00006F2C">
        <w:rPr>
          <w:rStyle w:val="StyleUnderline"/>
        </w:rPr>
        <w:t>, radiological instruments, and shelters in addition to warning systems, emergency operation and [[TABLE 2.4 OMITTED]] communication systems, and a trained group of radiological monitors and shelter managers. There</w:t>
      </w:r>
      <w:r w:rsidRPr="00006F2C">
        <w:rPr>
          <w:sz w:val="16"/>
        </w:rPr>
        <w:t xml:space="preserve"> is a need for real-time radiation measurements in warning the public to seek shelter and prevent panic [61]. </w:t>
      </w:r>
      <w:r w:rsidRPr="00006F2C">
        <w:rPr>
          <w:rStyle w:val="StyleUnderline"/>
          <w:highlight w:val="cyan"/>
        </w:rPr>
        <w:t>Shelters and a warning system providing sufficient time to go to a shelter are the most important elements of civil defense.</w:t>
      </w:r>
      <w:r w:rsidRPr="00006F2C">
        <w:rPr>
          <w:sz w:val="16"/>
        </w:rPr>
        <w:t xml:space="preserve"> The purpose of a shelter is to reduce the risks of injury from blast and thermal flux from nearby detonations and from nuclear fallout at distances up to hundreds of miles downwind from nuclear detonations. There are several requirements for an adequate shelter: 1. Availability—Is there space for everyone? 2. Accessibility—Can people reach the shelter in time? 3. Survivability—Can the occupants survive for several days once they are in the shelter? That is, is there adequate food, water, fresh air, sanitation, tools, clothing, blankets, and medical supplies? 4. Protection Factor—Does the shelter provide sufficient protection against radiation fallout? 5. Egress—Is it possible to leave the shelter or will rubble block you? There are several good publications that provide information for surviving nuclear war [62–64]. Two that offer good practical advice are Nuclear War Survival Skills by Kearny [65], and Life after Doomsday by Clayton [66]. Fallout is often visible in the form of ash particles. The ash can be avoided, wiped, or washed off the body or nearby areas. All internal radiation exposure from the air, food, and water can be minimized by proper ventilation and use of stored food and water. Radioactivity in food or water cannot be destroyed by burning, boiling </w:t>
      </w:r>
      <w:proofErr w:type="gramStart"/>
      <w:r w:rsidRPr="00006F2C">
        <w:rPr>
          <w:sz w:val="16"/>
        </w:rPr>
        <w:t>or,</w:t>
      </w:r>
      <w:proofErr w:type="gramEnd"/>
      <w:r w:rsidRPr="00006F2C">
        <w:rPr>
          <w:sz w:val="16"/>
        </w:rPr>
        <w:t xml:space="preserve"> using any chemical reactions. </w:t>
      </w:r>
      <w:proofErr w:type="gramStart"/>
      <w:r w:rsidRPr="00006F2C">
        <w:rPr>
          <w:sz w:val="16"/>
        </w:rPr>
        <w:t>Instead</w:t>
      </w:r>
      <w:proofErr w:type="gramEnd"/>
      <w:r w:rsidRPr="00006F2C">
        <w:rPr>
          <w:sz w:val="16"/>
        </w:rPr>
        <w:t xml:space="preserve"> it must be avoided by putting distance or mass between it and you. Radioactive ash particles will not induce radioactivity in nearby materials. If your water supply is contaminated with radioactive fallout, most of the radioactivity can be removed simply by allowing time for the ash particles to settle to the bottom and then filtering the top 80% of the water through uncontaminated clay soil which will remove most of the remaining soluble radioactivity. Provision should be made for water in a shelter: 1 quart per day or 3.5 gallons per person for a nominal 14-day shelter period. A copy of a book by Werner would be helpful for health care [67]. During the 1950s, there was firm governmental support for the construction and stocking of fallout shelters. In Eisenhower’s presidency, the National Security Council proposed a $40 billion system of shelters and other measures to protect the civilian population from nuclear war. Similar studies by the Rockefeller Foundation, the Rand Corporation, and the MIT had earlier made a strong case for shelter construction. President Kennedy expected to identify 15 million shelters, saving 50 million lives. Even at that time, there were many who felt this was a dangerous delusion giving a false sense of security. However, the summary document of Project Harbor (Publication 1237) concerning civil defense and the testimony before the 88th Congress (HR-715) both strongly supported an active civil defense program by the US government. A latter 1977 report to Congress concluded that the USA lacked a comprehensive civil defense program and that the American population was mostly confused as to what action to take in the event of nuclear war. President Carter advocated CRP (Crisis Relocation Planning) as the central tenet of a new civil defense program. President Reagan in 1981 announced a new civil defense program costing 4.2 billion dollars over a 7-year period; this program included CRP and the sheltering of basic critical industries in urban and other target areas. President Reagan believed that civil defense </w:t>
      </w:r>
      <w:proofErr w:type="gramStart"/>
      <w:r w:rsidRPr="00006F2C">
        <w:rPr>
          <w:sz w:val="16"/>
        </w:rPr>
        <w:t>will</w:t>
      </w:r>
      <w:proofErr w:type="gramEnd"/>
      <w:r w:rsidRPr="00006F2C">
        <w:rPr>
          <w:sz w:val="16"/>
        </w:rPr>
        <w:t xml:space="preserve"> reduce the possibility that the USA could be coerced in time of crisis by providing for survival of a substantial portion of her population as well as continuity for the government. Stockpile, sheltering, and education </w:t>
      </w:r>
      <w:r w:rsidRPr="00006F2C">
        <w:rPr>
          <w:sz w:val="16"/>
        </w:rPr>
        <w:lastRenderedPageBreak/>
        <w:t xml:space="preserve">could be a relatively cheap insurance policy against Soviet attack [68]. With the fall of the U.S.S.R. came a lack of continuing interest in preparation to survive a nuclear war in subsequent administrations. The Pentagon recommended to the Reagan administration that the USA adopt a Soviet-style civil defense program, combining evacuation with fallout shelters. It was suggested that the Americans use doors wrapped in plastic to cover hastily dug trenches in their backyards. The US strategy is like poker while the Soviets’ is like chess. If we bluff and lose, we lose the game. If the Soviets bluff and lose, they only lose one piece. The Soviets have prepared for “social control” following nuclear war, while many Americans believe that all would die. Thus, a prerequisite for any substantial change in US civil defense policy requires a change in popular attitude about survival. Reagan planed for a hypothetical postwar future society in almost bizarre detail. In one additional touch worthy of Dr. Strangelove himself, it was proposed that a select group of volunteers—men and women with a carefully chosen range of skills and talents—live on the continuously moving, subterranean train and that the underground community be equipped with nuclear reactors and hydroponic gardens to sustain life in what was termed “the post-attack environment” [69]. Carl Sagan called for rejecting civil defense, appearing on television to denounce SDI military weapons [70]. Some would prefer surrender to any risk of nuclear war [71]. In 1986 the states of Oregon and Washington withdrew from an emergency drill organized by the FEMA as a </w:t>
      </w:r>
      <w:proofErr w:type="gramStart"/>
      <w:r w:rsidRPr="00006F2C">
        <w:rPr>
          <w:sz w:val="16"/>
        </w:rPr>
        <w:t>protest against</w:t>
      </w:r>
      <w:proofErr w:type="gramEnd"/>
      <w:r w:rsidRPr="00006F2C">
        <w:rPr>
          <w:sz w:val="16"/>
        </w:rPr>
        <w:t xml:space="preserve"> “planning for nuclear war.” The drill involved a hypothetical attack on these two states with 48 warheads. According to Oregon Rep. Wayne Fawbush: If you lead people to believe that a nuclear exchange can be survived, you promote the possibility of it happening. If the US was better prepared to survive a nuclear attack, then others would be less likely to launch one. </w:t>
      </w:r>
      <w:proofErr w:type="gramStart"/>
      <w:r w:rsidRPr="00006F2C">
        <w:rPr>
          <w:sz w:val="16"/>
        </w:rPr>
        <w:t>Thus</w:t>
      </w:r>
      <w:proofErr w:type="gramEnd"/>
      <w:r w:rsidRPr="00006F2C">
        <w:rPr>
          <w:sz w:val="16"/>
        </w:rPr>
        <w:t xml:space="preserve"> civil defense does not signal a willingness to wage war, but a willingness to deter war by making it less tempting to a potential aggressor. It was to the Soviets politically advantage to hyperbolically emphasize the ‘dreadful’ effects of nuclear weapons to promote American disarmament. The consequences of using nuclear weapons defy human imagination … all-out nuclear war would cause the death of more than 200 million people and 60 million more would be mutilated … Such a nuclear war would inevitably lead to global catastrophe … 80 percent of doctors would perish, 80 percent of hospital beds would be destroyed as would nearly all supplies of blood, </w:t>
      </w:r>
      <w:proofErr w:type="gramStart"/>
      <w:r w:rsidRPr="00006F2C">
        <w:rPr>
          <w:sz w:val="16"/>
        </w:rPr>
        <w:t>antibiotics</w:t>
      </w:r>
      <w:proofErr w:type="gramEnd"/>
      <w:r w:rsidRPr="00006F2C">
        <w:rPr>
          <w:sz w:val="16"/>
        </w:rPr>
        <w:t xml:space="preserve"> and other medicines … epidemics would start, radiation will remain a threat…Understand me well. We do not wish to frighten the world with these apocalyptic figures and facts. No, we wish to show the realities of a nuclear war and what needs to be done to prevent it [72]. The Federal Emergency Management Agency (FEMA) was formed in 1979, consolidating in one agency the various federal bureaucracies involved in disaster management. The 1986 FEMA plan calls for sheltering local, state, and federal officials from nuclear war, while everyone else will have to shift for themselves. Land records will be taken into shelters. The federal government denies that this is an elitist strategy but that it is rather to </w:t>
      </w:r>
      <w:proofErr w:type="gramStart"/>
      <w:r w:rsidRPr="00006F2C">
        <w:rPr>
          <w:sz w:val="16"/>
        </w:rPr>
        <w:t>insure</w:t>
      </w:r>
      <w:proofErr w:type="gramEnd"/>
      <w:r w:rsidRPr="00006F2C">
        <w:rPr>
          <w:sz w:val="16"/>
        </w:rPr>
        <w:t xml:space="preserve"> that emergency-management infrastructure survives to direct the recovery of the surviving general population. The FEMA admits that as many as half our citizens or more would be lost to the direct and indirect effects of the weapons themselves, and millions more would die in the chaos of the post-attack environment. Current FEMA strategy also calls for return to the traditions of the 1950s when school children were instructed to curl under their desks when they saw a bright flash of light. The USA is woefully unprepared for nuclear war because of radiophobia (Table 2.5). The FEMA is absent before the American public about advice. To be politically correct, the FEMA just assumes that it will never happen. To educate the public in their mind is to enhance the probability of nuclear war. A false emphasis is on prevention of nuclear war not on preparation. The National Radiological Defense Agency of the FEMA is responsible for providing radiation detection instruments, training of personnel in their use, and educating large segments of the American population about radiation hazards. A low budget and even lower public visibility have made this program largely ineffectual. The FEMA had actively promoted CRP as a method to move these more vulnerable populations prior to a war. The current goal of CRP is 80% survival of the US population following a 6559-MT attack on the USA; according to this scenario, 45 million Americans would die. During the initial phase of CRP, 150 million people would be expected to travel from 50 to 300 miles to designated low-risk areas. They will join about 75 million, totaling a shelter population of 195 million. For some the concept of CRP is flawed, unworkable, and dishonest, being </w:t>
      </w:r>
      <w:proofErr w:type="gramStart"/>
      <w:r w:rsidRPr="00006F2C">
        <w:rPr>
          <w:sz w:val="16"/>
        </w:rPr>
        <w:t>in itself a</w:t>
      </w:r>
      <w:proofErr w:type="gramEnd"/>
      <w:r w:rsidRPr="00006F2C">
        <w:rPr>
          <w:sz w:val="16"/>
        </w:rPr>
        <w:t xml:space="preserve"> [[TABLE 2.5 OMITTED]] significant threat to instigating a war since its implementation would be a sign to an enemy that we are preparing to fight a total nuclear war. To others it is common sense that we should plan for all contingencies. No one disagrees that to achieve 80% US survival will require several days to carry out evacuation and a whole lot more preparation, organization, and staffing than now exists. Richard Beal, former director for crisis management systems and planning under President Reagan, believes that “national security planning is a myth” because information uncertainty is the normal course in a crisis and that no one has devised a reliable system for tracking the implementation of presidential decisions in crises. The current White House executives have little or no experience with previous crises, making it very difficult to </w:t>
      </w:r>
      <w:proofErr w:type="gramStart"/>
      <w:r w:rsidRPr="00006F2C">
        <w:rPr>
          <w:sz w:val="16"/>
        </w:rPr>
        <w:t>swiftly and accurately analyze crises using available intelligence and information</w:t>
      </w:r>
      <w:proofErr w:type="gramEnd"/>
      <w:r w:rsidRPr="00006F2C">
        <w:rPr>
          <w:sz w:val="16"/>
        </w:rPr>
        <w:t xml:space="preserve">. Some experts believe that civil defense will have no effect on initiation or outcome of a nuclear war. Lauriston Taylor wrote: Nobody in his right mind believes that a nuclear war can be won by anyone-civil defense or no civil defense. No worse tragedy can befall man. Unfortunately, the worst situation that can be computed today, involving a maximum mutual attack by two opponents, will not destroy man, </w:t>
      </w:r>
      <w:proofErr w:type="gramStart"/>
      <w:r w:rsidRPr="00006F2C">
        <w:rPr>
          <w:sz w:val="16"/>
        </w:rPr>
        <w:t>in spite of</w:t>
      </w:r>
      <w:proofErr w:type="gramEnd"/>
      <w:r w:rsidRPr="00006F2C">
        <w:rPr>
          <w:sz w:val="16"/>
        </w:rPr>
        <w:t xml:space="preserve"> all the nonsense that has been written to the contrary … </w:t>
      </w:r>
      <w:proofErr w:type="gramStart"/>
      <w:r w:rsidRPr="00006F2C">
        <w:rPr>
          <w:sz w:val="16"/>
        </w:rPr>
        <w:t>On the basis of</w:t>
      </w:r>
      <w:proofErr w:type="gramEnd"/>
      <w:r w:rsidRPr="00006F2C">
        <w:rPr>
          <w:sz w:val="16"/>
        </w:rPr>
        <w:t xml:space="preserve"> the worst double attack scenario that can be visualized today, it is anticipated that about 80% of the US population would die within 30 days of the attack. That means that 20% will be left in survivable condition … in varying degrees of distress, almost beyond our imagination to comprehend. Incidentally, this is almost exactly the American population just 100 years ago … Civil defense is in no sense a preparation for war. The existence or nonexistence of civil defense preparations by any party to nuclear war will have no influence on such a war coming about [73]. Paradoxically, it was Taylor who received an accidental whole-body exposure of 10 Gy and believed that 2 mGy/d (730 mGy/y) was safe while living to 102 years (Chap. 1). Nevertheless, Taylor had gotten taken up by doomsday frenzy. During the Cold War, the USA was wanting to exaggerate the effects of nuclear weapons testing to deter the U.S.S.R. from nuclear expansion and other countries from developing nuclear weapons. The U.S.S.R. did the same exaggeration when they had achieved the same capability as the USA, emphasizing that there would be no winners in a nuclear war. Their motivation was not to prevent radiation harm to its population but was political to discourage others to develop nuclear weapons. Exaggerations of the effects of nuclear </w:t>
      </w:r>
      <w:r w:rsidRPr="00006F2C">
        <w:rPr>
          <w:sz w:val="16"/>
        </w:rPr>
        <w:lastRenderedPageBreak/>
        <w:t xml:space="preserve">war will paralyze us. We could accomplish much for so little, spending only 1% of our defense budget on civil defense. The USA has carried out little public education on how to survive nuclear war. In contrast, the U.S.S.R. had carried out an extensive educational program for all its citizens on how to survive a nuclear war. Its citizens are instructed on how to construct a simple, underground trench shelter in less than a day. The Soviets had a highly organized civil defense program, with a planned-for evacuation of cities and construction of underground shelters for some of their industries and for governmental personnel. Civil defense in the U.S.S.R. was part of everyday life as well as a propaganda tool. In peacetime, the U.S.S.R. civil defense program employed 115,000 people under military control; this could be rapidly expanded during wartime to 15,000,000. The </w:t>
      </w:r>
      <w:proofErr w:type="gramStart"/>
      <w:r w:rsidRPr="00006F2C">
        <w:rPr>
          <w:sz w:val="16"/>
        </w:rPr>
        <w:t>first priority</w:t>
      </w:r>
      <w:proofErr w:type="gramEnd"/>
      <w:r w:rsidRPr="00006F2C">
        <w:rPr>
          <w:sz w:val="16"/>
        </w:rPr>
        <w:t xml:space="preserve"> of Soviet civil defense is the survival of its political leaders. Because of this emphasis, part of the US strategy was to target Soviet leaders. The CIA predicted 25–35 million deaths in the U.S.S.R. if they had less than a week to evacuate their cities prior to total nuclear war with the USA and 100 million deaths if no warning was given [74]. Only ten million Soviets would die in total war with the USA if given 7–10 days for total evacuation and preparation [75]. In general, Europeans have in the past taken a much more serious and professional view about civil defense than do Americans. American shelters are often considered socially divisive, even though Americans are the most heavily insured people in the world. The reality is that Europeans believe with much justification that simple shelters are remarkably effective in protecting from the effects of nuclear weapons. </w:t>
      </w:r>
      <w:r w:rsidRPr="00006F2C">
        <w:rPr>
          <w:rStyle w:val="StyleUnderline"/>
          <w:highlight w:val="cyan"/>
        </w:rPr>
        <w:t>European countries have extensive civil defense programs.</w:t>
      </w:r>
      <w:r w:rsidRPr="00006F2C">
        <w:rPr>
          <w:sz w:val="16"/>
        </w:rPr>
        <w:t xml:space="preserve"> Before 1990 in Switzerland, nearly two-thirds of their population had been provided shelter protection; by 1990, all their population was sheltered. Civil defense training is compulsory for all Swedes with significant support from volunteer agencies [76]. </w:t>
      </w:r>
    </w:p>
    <w:p w14:paraId="79E9AB40" w14:textId="77777777" w:rsidR="007F5AEA" w:rsidRDefault="007F5AEA" w:rsidP="007F5AEA">
      <w:pPr>
        <w:rPr>
          <w:sz w:val="16"/>
        </w:rPr>
      </w:pPr>
    </w:p>
    <w:p w14:paraId="145BB1BC" w14:textId="7E5D4A2F" w:rsidR="007F5AEA" w:rsidRPr="00F82F5B" w:rsidRDefault="006E21E0" w:rsidP="007F5AEA">
      <w:pPr>
        <w:pStyle w:val="Heading4"/>
      </w:pPr>
      <w:r>
        <w:t xml:space="preserve">11. </w:t>
      </w:r>
      <w:r w:rsidR="007F5AEA" w:rsidRPr="00F82F5B">
        <w:t xml:space="preserve">Only takes 100 </w:t>
      </w:r>
      <w:r>
        <w:t>to repopulate</w:t>
      </w:r>
      <w:r w:rsidR="007F5AEA" w:rsidRPr="00F82F5B">
        <w:t xml:space="preserve">– studies. </w:t>
      </w:r>
    </w:p>
    <w:p w14:paraId="1CBE39F6" w14:textId="77777777" w:rsidR="007F5AEA" w:rsidRPr="00F82F5B" w:rsidRDefault="007F5AEA" w:rsidP="007F5AEA">
      <w:r w:rsidRPr="00F82F5B">
        <w:t xml:space="preserve">Corey S. </w:t>
      </w:r>
      <w:r w:rsidRPr="00006F2C">
        <w:rPr>
          <w:rStyle w:val="Style13ptBold"/>
        </w:rPr>
        <w:t>Powell 18</w:t>
      </w:r>
      <w:r w:rsidRPr="00F82F5B">
        <w:t>, 8-13-2018, "How many humans would it take to keep our species alive? One scientist's surprising answer," NBC News, https://www.nbcnews.com/mach/science/how-many-humans-would-it-take-keep-our-species-alive-ncna900151//HM</w:t>
      </w:r>
    </w:p>
    <w:p w14:paraId="48C262D7" w14:textId="7D3855FD" w:rsidR="007F5AEA" w:rsidRDefault="007F5AEA" w:rsidP="007F5AEA">
      <w:pPr>
        <w:rPr>
          <w:sz w:val="16"/>
        </w:rPr>
      </w:pPr>
      <w:r w:rsidRPr="00006F2C">
        <w:rPr>
          <w:sz w:val="16"/>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Could we safeguard our species by sending a space ark to a new home, a la "Battlestar Galactica" or the movie "Passengers?" Frédéric Marin is among those who are doing the hard thinking.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w:t>
      </w:r>
      <w:r w:rsidRPr="00006F2C">
        <w:rPr>
          <w:rStyle w:val="StyleUnderline"/>
        </w:rPr>
        <w:t xml:space="preserve">In other words, </w:t>
      </w:r>
      <w:r w:rsidRPr="00006F2C">
        <w:rPr>
          <w:rStyle w:val="StyleUnderline"/>
          <w:highlight w:val="cyan"/>
        </w:rPr>
        <w:t>what is the minimum number of people required to</w:t>
      </w:r>
      <w:r w:rsidRPr="00006F2C">
        <w:rPr>
          <w:rStyle w:val="StyleUnderline"/>
        </w:rPr>
        <w:t xml:space="preserve"> deliver and successfully plant a </w:t>
      </w:r>
      <w:r w:rsidRPr="00006F2C">
        <w:rPr>
          <w:rStyle w:val="StyleUnderline"/>
          <w:highlight w:val="cyan"/>
        </w:rPr>
        <w:t>self-sustain</w:t>
      </w:r>
      <w:r w:rsidRPr="00006F2C">
        <w:rPr>
          <w:rStyle w:val="StyleUnderline"/>
        </w:rPr>
        <w:t xml:space="preserve">ing </w:t>
      </w:r>
      <w:r w:rsidRPr="00006F2C">
        <w:rPr>
          <w:rStyle w:val="StyleUnderline"/>
          <w:highlight w:val="cyan"/>
        </w:rPr>
        <w:t>population</w:t>
      </w:r>
      <w:r w:rsidRPr="00006F2C">
        <w:rPr>
          <w:rStyle w:val="StyleUnderline"/>
        </w:rPr>
        <w:t xml:space="preserve"> of Homo sapiens on another Earth?</w:t>
      </w:r>
      <w:r w:rsidRPr="00006F2C">
        <w:rPr>
          <w:sz w:val="16"/>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w:t>
      </w:r>
      <w:proofErr w:type="gramStart"/>
      <w:r w:rsidRPr="00006F2C">
        <w:rPr>
          <w:sz w:val="16"/>
        </w:rPr>
        <w:t>So</w:t>
      </w:r>
      <w:proofErr w:type="gramEnd"/>
      <w:r w:rsidRPr="00006F2C">
        <w:rPr>
          <w:sz w:val="16"/>
        </w:rPr>
        <w:t xml:space="preserve">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proofErr w:type="gramStart"/>
      <w:r w:rsidRPr="00006F2C">
        <w:rPr>
          <w:rStyle w:val="StyleUnderline"/>
          <w:highlight w:val="cyan"/>
        </w:rPr>
        <w:t>The</w:t>
      </w:r>
      <w:proofErr w:type="gramEnd"/>
      <w:r w:rsidRPr="00006F2C">
        <w:rPr>
          <w:rStyle w:val="StyleUnderline"/>
          <w:highlight w:val="cyan"/>
        </w:rPr>
        <w:t xml:space="preserve"> number</w:t>
      </w:r>
      <w:r w:rsidRPr="00006F2C">
        <w:rPr>
          <w:rStyle w:val="StyleUnderline"/>
        </w:rPr>
        <w:t xml:space="preserve"> Marin came up with </w:t>
      </w:r>
      <w:r w:rsidRPr="00006F2C">
        <w:rPr>
          <w:rStyle w:val="StyleUnderline"/>
          <w:highlight w:val="cyan"/>
        </w:rPr>
        <w:t>is</w:t>
      </w:r>
      <w:r w:rsidRPr="00006F2C">
        <w:rPr>
          <w:rStyle w:val="StyleUnderline"/>
        </w:rPr>
        <w:t xml:space="preserve"> 98. </w:t>
      </w:r>
      <w:r w:rsidRPr="00006F2C">
        <w:rPr>
          <w:rStyle w:val="StyleUnderline"/>
          <w:highlight w:val="cyan"/>
        </w:rPr>
        <w:t>Just 98</w:t>
      </w:r>
      <w:r w:rsidRPr="00006F2C">
        <w:rPr>
          <w:rStyle w:val="StyleUnderline"/>
        </w:rPr>
        <w:t xml:space="preserve"> </w:t>
      </w:r>
      <w:r w:rsidRPr="00006F2C">
        <w:rPr>
          <w:sz w:val="16"/>
        </w:rPr>
        <w:t xml:space="preserve">healthy people would be needed to operate the ship over many generations and to set up a healthy (non-inbred) population on another world, he estimates. </w:t>
      </w:r>
      <w:r w:rsidRPr="00006F2C">
        <w:rPr>
          <w:rStyle w:val="StyleUnderline"/>
        </w:rPr>
        <w:t xml:space="preserve">That number holds even for his test case of a space ark mission </w:t>
      </w:r>
      <w:r w:rsidRPr="00006F2C">
        <w:rPr>
          <w:rStyle w:val="StyleUnderline"/>
          <w:highlight w:val="cyan"/>
        </w:rPr>
        <w:t>lasting</w:t>
      </w:r>
      <w:r w:rsidRPr="00006F2C">
        <w:rPr>
          <w:rStyle w:val="StyleUnderline"/>
        </w:rPr>
        <w:t xml:space="preserve"> </w:t>
      </w:r>
      <w:r w:rsidRPr="00006F2C">
        <w:rPr>
          <w:rStyle w:val="StyleUnderline"/>
          <w:highlight w:val="cyan"/>
        </w:rPr>
        <w:t>more than 6,000 years</w:t>
      </w:r>
      <w:r w:rsidRPr="00006F2C">
        <w:rPr>
          <w:rStyle w:val="StyleUnderline"/>
        </w:rPr>
        <w:t xml:space="preserve">, </w:t>
      </w:r>
      <w:r w:rsidRPr="00006F2C">
        <w:rPr>
          <w:sz w:val="16"/>
        </w:rPr>
        <w:t xml:space="preserve">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006F2C">
        <w:rPr>
          <w:rStyle w:val="StyleUnderline"/>
          <w:highlight w:val="cyan"/>
        </w:rPr>
        <w:t>even if billions of humans were wiped</w:t>
      </w:r>
      <w:r w:rsidRPr="00006F2C">
        <w:rPr>
          <w:rStyle w:val="StyleUnderline"/>
        </w:rPr>
        <w:t xml:space="preserve"> out by some catastrophe, </w:t>
      </w:r>
      <w:proofErr w:type="gramStart"/>
      <w:r w:rsidRPr="00006F2C">
        <w:rPr>
          <w:rStyle w:val="StyleUnderline"/>
          <w:highlight w:val="cyan"/>
        </w:rPr>
        <w:t>as long as</w:t>
      </w:r>
      <w:proofErr w:type="gramEnd"/>
      <w:r w:rsidRPr="00006F2C">
        <w:rPr>
          <w:rStyle w:val="StyleUnderline"/>
          <w:highlight w:val="cyan"/>
        </w:rPr>
        <w:t xml:space="preserve"> a suitable group of 98 survived</w:t>
      </w:r>
      <w:r w:rsidRPr="00006F2C">
        <w:rPr>
          <w:rStyle w:val="StyleUnderline"/>
        </w:rPr>
        <w:t xml:space="preserve"> and were able to mate, Marin says, </w:t>
      </w:r>
      <w:r w:rsidRPr="00006F2C">
        <w:rPr>
          <w:rStyle w:val="StyleUnderline"/>
          <w:highlight w:val="cyan"/>
        </w:rPr>
        <w:t>they could carry enough genetic diversity to propagate the species and rebuild</w:t>
      </w:r>
      <w:r w:rsidRPr="00006F2C">
        <w:rPr>
          <w:rStyle w:val="StyleUnderline"/>
        </w:rPr>
        <w:t xml:space="preserve"> the population. Rival calculation Marin acknowledges that </w:t>
      </w:r>
      <w:r w:rsidRPr="00006F2C">
        <w:rPr>
          <w:rStyle w:val="StyleUnderline"/>
          <w:highlight w:val="cyan"/>
        </w:rPr>
        <w:t>98 sounds</w:t>
      </w:r>
      <w:r w:rsidRPr="00006F2C">
        <w:rPr>
          <w:rStyle w:val="StyleUnderline"/>
        </w:rPr>
        <w:t xml:space="preserve"> like an awfully </w:t>
      </w:r>
      <w:r w:rsidRPr="00006F2C">
        <w:rPr>
          <w:rStyle w:val="StyleUnderline"/>
          <w:highlight w:val="cyan"/>
        </w:rPr>
        <w:t>small</w:t>
      </w:r>
      <w:r w:rsidRPr="00006F2C">
        <w:rPr>
          <w:rStyle w:val="StyleUnderline"/>
        </w:rPr>
        <w:t xml:space="preserve"> number. </w:t>
      </w:r>
      <w:r w:rsidRPr="00006F2C">
        <w:rPr>
          <w:rStyle w:val="StyleUnderline"/>
          <w:highlight w:val="cyan"/>
        </w:rPr>
        <w:t>But</w:t>
      </w:r>
      <w:r w:rsidRPr="00006F2C">
        <w:rPr>
          <w:rStyle w:val="StyleUnderline"/>
        </w:rPr>
        <w:t xml:space="preserve"> he insists </w:t>
      </w:r>
      <w:r w:rsidRPr="00006F2C">
        <w:rPr>
          <w:rStyle w:val="StyleUnderline"/>
          <w:highlight w:val="cyan"/>
        </w:rPr>
        <w:t>it makes sense</w:t>
      </w:r>
      <w:r w:rsidRPr="00006F2C">
        <w:rPr>
          <w:sz w:val="16"/>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w:t>
      </w:r>
      <w:r w:rsidRPr="00006F2C">
        <w:rPr>
          <w:rStyle w:val="StyleUnderline"/>
        </w:rPr>
        <w:t xml:space="preserve">Many </w:t>
      </w:r>
      <w:r w:rsidRPr="00006F2C">
        <w:rPr>
          <w:rStyle w:val="StyleUnderline"/>
          <w:highlight w:val="cyan"/>
        </w:rPr>
        <w:t>hunter-gatherer societies survive in groups of about 100</w:t>
      </w:r>
      <w:r w:rsidRPr="00006F2C">
        <w:rPr>
          <w:rStyle w:val="StyleUnderline"/>
        </w:rPr>
        <w:t xml:space="preserve">, but even isolated tribes always interact with and have </w:t>
      </w:r>
      <w:r w:rsidRPr="00006F2C">
        <w:rPr>
          <w:rStyle w:val="StyleUnderline"/>
        </w:rPr>
        <w:lastRenderedPageBreak/>
        <w:t>offspring with neighboring groups</w:t>
      </w:r>
      <w:r w:rsidRPr="00006F2C">
        <w:rPr>
          <w:sz w:val="16"/>
        </w:rPr>
        <w:t xml:space="preserve">.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 </w:t>
      </w:r>
    </w:p>
    <w:p w14:paraId="5C735E49" w14:textId="1AB5FDB7" w:rsidR="006E21E0" w:rsidRDefault="006E21E0" w:rsidP="006E21E0">
      <w:pPr>
        <w:pStyle w:val="Heading4"/>
      </w:pPr>
      <w:r>
        <w:t xml:space="preserve">12. </w:t>
      </w:r>
      <w:r>
        <w:t>No famine impact</w:t>
      </w:r>
    </w:p>
    <w:p w14:paraId="50F5038A" w14:textId="77777777" w:rsidR="006E21E0" w:rsidRPr="00F846C7" w:rsidRDefault="006E21E0" w:rsidP="006E21E0">
      <w:r>
        <w:t xml:space="preserve">David </w:t>
      </w:r>
      <w:r w:rsidRPr="00F846C7">
        <w:rPr>
          <w:rStyle w:val="Style13ptBold"/>
        </w:rPr>
        <w:t>Denkenberger et al. 17</w:t>
      </w:r>
      <w:r>
        <w:t xml:space="preserve"> {International Journal of Disaster Risk Reduction, Global Catastrophic Risk Institute. 1-5-2017. “Feeding Everyone if the Sun is Obscured and Industry is </w:t>
      </w:r>
      <w:r w:rsidRPr="00F846C7">
        <w:rPr>
          <w:strike/>
        </w:rPr>
        <w:t>Disabled</w:t>
      </w:r>
      <w:r>
        <w:t xml:space="preserve"> [Shut Down].” https://www-sciencedirect-com.proxy.lib.umich.edu/science/article/pii/S2212420916305453}//JM</w:t>
      </w:r>
    </w:p>
    <w:p w14:paraId="6295A9FC" w14:textId="77777777" w:rsidR="006E21E0" w:rsidRDefault="006E21E0" w:rsidP="006E21E0">
      <w:pPr>
        <w:rPr>
          <w:sz w:val="16"/>
        </w:rPr>
      </w:pPr>
      <w:r w:rsidRPr="00012B61">
        <w:rPr>
          <w:rStyle w:val="Emphasis"/>
          <w:highlight w:val="green"/>
        </w:rPr>
        <w:t>For combined sun blocking and industrial failure scenarios</w:t>
      </w:r>
      <w:r w:rsidRPr="00896A72">
        <w:rPr>
          <w:rStyle w:val="StyleUnderline"/>
        </w:rPr>
        <w:t>, the redu</w:t>
      </w:r>
      <w:r w:rsidRPr="00D97343">
        <w:rPr>
          <w:rStyle w:val="StyleUnderline"/>
        </w:rPr>
        <w:t>ced output of conventional agriculture would present a threat of causing mass starvation. This study showed</w:t>
      </w:r>
      <w:r w:rsidRPr="00D97343">
        <w:rPr>
          <w:sz w:val="16"/>
        </w:rPr>
        <w:t xml:space="preserve"> that </w:t>
      </w:r>
      <w:r w:rsidRPr="00D97343">
        <w:rPr>
          <w:rStyle w:val="StyleUnderline"/>
        </w:rPr>
        <w:t>one solution</w:t>
      </w:r>
      <w:r w:rsidRPr="00D97343">
        <w:rPr>
          <w:sz w:val="16"/>
        </w:rPr>
        <w:t xml:space="preserve"> in the short term </w:t>
      </w:r>
      <w:r w:rsidRPr="00D97343">
        <w:rPr>
          <w:rStyle w:val="StyleUnderline"/>
        </w:rPr>
        <w:t>is extracting edible calories from killed leaves using distributed mechanical processes. Then a constrained food web could be formed where</w:t>
      </w:r>
      <w:r w:rsidRPr="00D97343">
        <w:rPr>
          <w:sz w:val="16"/>
        </w:rPr>
        <w:t xml:space="preserve"> part of </w:t>
      </w:r>
      <w:r w:rsidRPr="00D97343">
        <w:rPr>
          <w:rStyle w:val="StyleUnderline"/>
        </w:rPr>
        <w:t>the remainder</w:t>
      </w:r>
      <w:r w:rsidRPr="00D97343">
        <w:rPr>
          <w:sz w:val="16"/>
        </w:rPr>
        <w:t xml:space="preserve"> from this </w:t>
      </w:r>
      <w:r w:rsidRPr="00D97343">
        <w:rPr>
          <w:rStyle w:val="StyleUnderline"/>
        </w:rPr>
        <w:t>could be fed to chickens, and the rest coupled with leaf litter could have mushrooms grown on it. A second</w:t>
      </w:r>
      <w:r w:rsidRPr="00D97343">
        <w:rPr>
          <w:sz w:val="16"/>
        </w:rPr>
        <w:t xml:space="preserve"> group of </w:t>
      </w:r>
      <w:r w:rsidRPr="00D97343">
        <w:rPr>
          <w:rStyle w:val="StyleUnderline"/>
        </w:rPr>
        <w:t>solution</w:t>
      </w:r>
      <w:r w:rsidRPr="00D97343">
        <w:rPr>
          <w:sz w:val="16"/>
        </w:rPr>
        <w:t xml:space="preserve">s is </w:t>
      </w:r>
      <w:r w:rsidRPr="00D97343">
        <w:rPr>
          <w:rStyle w:val="StyleUnderline"/>
        </w:rPr>
        <w:t>growing mushrooms on dead trees and</w:t>
      </w:r>
      <w:r w:rsidRPr="00896A72">
        <w:rPr>
          <w:rStyle w:val="StyleUnderline"/>
        </w:rPr>
        <w:t xml:space="preserve"> the residue going to cellulose digesting animals</w:t>
      </w:r>
      <w:r w:rsidRPr="00896A72">
        <w:rPr>
          <w:sz w:val="16"/>
        </w:rPr>
        <w:t xml:space="preserve"> such as cattle and rabbits. Typically, in these catastrophes the sun is not blocked completely, so </w:t>
      </w:r>
      <w:r w:rsidRPr="00896A72">
        <w:rPr>
          <w:rStyle w:val="StyleUnderline"/>
        </w:rPr>
        <w:t>some agriculture would be possible based off of existing farming in extreme environments</w:t>
      </w:r>
      <w:r w:rsidRPr="00896A72">
        <w:rPr>
          <w:sz w:val="16"/>
        </w:rPr>
        <w:t xml:space="preserve"> (</w:t>
      </w:r>
      <w:proofErr w:type="gramStart"/>
      <w:r w:rsidRPr="00896A72">
        <w:rPr>
          <w:sz w:val="16"/>
        </w:rPr>
        <w:t>e.g.</w:t>
      </w:r>
      <w:proofErr w:type="gramEnd"/>
      <w:r w:rsidRPr="00896A72">
        <w:rPr>
          <w:sz w:val="16"/>
        </w:rPr>
        <w:t xml:space="preserve"> </w:t>
      </w:r>
      <w:r w:rsidRPr="00896A72">
        <w:rPr>
          <w:rStyle w:val="StyleUnderline"/>
        </w:rPr>
        <w:t xml:space="preserve">growing </w:t>
      </w:r>
      <w:r w:rsidRPr="00012B61">
        <w:rPr>
          <w:rStyle w:val="Emphasis"/>
          <w:highlight w:val="green"/>
        </w:rPr>
        <w:t>UV and cold tolerant crops</w:t>
      </w:r>
      <w:r w:rsidRPr="00012B61">
        <w:rPr>
          <w:rStyle w:val="StyleUnderline"/>
          <w:highlight w:val="green"/>
        </w:rPr>
        <w:t xml:space="preserve"> in the tropics</w:t>
      </w:r>
      <w:r w:rsidRPr="00896A72">
        <w:rPr>
          <w:sz w:val="16"/>
        </w:rPr>
        <w:t xml:space="preserve">). Furthermore, </w:t>
      </w:r>
      <w:r w:rsidRPr="00896A72">
        <w:rPr>
          <w:rStyle w:val="StyleUnderline"/>
        </w:rPr>
        <w:t xml:space="preserve">the cooling climate </w:t>
      </w:r>
      <w:r w:rsidRPr="00D97343">
        <w:rPr>
          <w:rStyle w:val="StyleUnderline"/>
        </w:rPr>
        <w:t xml:space="preserve">would cool the upper layer of the ocean, causing </w:t>
      </w:r>
      <w:r w:rsidRPr="00012B61">
        <w:rPr>
          <w:rStyle w:val="StyleUnderline"/>
          <w:highlight w:val="green"/>
        </w:rPr>
        <w:t xml:space="preserve">upwelling of </w:t>
      </w:r>
      <w:r w:rsidRPr="00012B61">
        <w:rPr>
          <w:rStyle w:val="Emphasis"/>
          <w:highlight w:val="green"/>
        </w:rPr>
        <w:t>nutrient-rich deep ocean water</w:t>
      </w:r>
      <w:r w:rsidRPr="00012B61">
        <w:rPr>
          <w:sz w:val="16"/>
          <w:highlight w:val="green"/>
        </w:rPr>
        <w:t>.</w:t>
      </w:r>
      <w:r w:rsidRPr="00896A72">
        <w:rPr>
          <w:sz w:val="16"/>
        </w:rPr>
        <w:t xml:space="preserve"> This would facilitate algae growth in the ocean, feeding fish; </w:t>
      </w:r>
      <w:r w:rsidRPr="00D97343">
        <w:rPr>
          <w:rStyle w:val="StyleUnderline"/>
        </w:rPr>
        <w:t xml:space="preserve">retrofitting of ships to be sail powered </w:t>
      </w:r>
      <w:r w:rsidRPr="00012B61">
        <w:rPr>
          <w:rStyle w:val="StyleUnderline"/>
          <w:highlight w:val="green"/>
        </w:rPr>
        <w:t xml:space="preserve">could enable significant </w:t>
      </w:r>
      <w:r w:rsidRPr="00012B61">
        <w:rPr>
          <w:rStyle w:val="Emphasis"/>
          <w:highlight w:val="green"/>
        </w:rPr>
        <w:t>fishing</w:t>
      </w:r>
      <w:r w:rsidRPr="00896A72">
        <w:rPr>
          <w:sz w:val="16"/>
        </w:rPr>
        <w:t xml:space="preserve">. The results of this study show </w:t>
      </w:r>
      <w:r w:rsidRPr="00896A72">
        <w:rPr>
          <w:rStyle w:val="Emphasis"/>
        </w:rPr>
        <w:t xml:space="preserve">these </w:t>
      </w:r>
      <w:r w:rsidRPr="00012B61">
        <w:rPr>
          <w:rStyle w:val="Emphasis"/>
          <w:highlight w:val="green"/>
        </w:rPr>
        <w:t>solutions could enable the feeding of everyo</w:t>
      </w:r>
      <w:r w:rsidRPr="00012B61">
        <w:rPr>
          <w:rStyle w:val="StyleUnderline"/>
          <w:highlight w:val="green"/>
        </w:rPr>
        <w:t>ne given minimal preparation</w:t>
      </w:r>
      <w:r w:rsidRPr="00896A72">
        <w:rPr>
          <w:sz w:val="16"/>
        </w:rPr>
        <w:t>, and this preparation should be a high priority now.</w:t>
      </w:r>
    </w:p>
    <w:p w14:paraId="7547BEE5" w14:textId="03DDFF31" w:rsidR="006E21E0" w:rsidRDefault="006E21E0" w:rsidP="006E21E0">
      <w:pPr>
        <w:pStyle w:val="Heading4"/>
      </w:pPr>
      <w:r>
        <w:t>Spark proper</w:t>
      </w:r>
    </w:p>
    <w:p w14:paraId="6456AF17" w14:textId="77777777" w:rsidR="007F5AEA" w:rsidRPr="00FD4705" w:rsidRDefault="007F5AEA" w:rsidP="007F5AEA">
      <w:pPr>
        <w:pStyle w:val="Heading4"/>
      </w:pPr>
      <w:r w:rsidRPr="00FD4705">
        <w:t>Extinction is inevitable from future technology — nanotech, our simulation gets shut down, AI, biotech, particle accelerators, and black swans</w:t>
      </w:r>
    </w:p>
    <w:p w14:paraId="6C87EF27" w14:textId="77777777" w:rsidR="007F5AEA" w:rsidRPr="00FD4705" w:rsidRDefault="007F5AEA" w:rsidP="007F5AEA">
      <w:r w:rsidRPr="00FD4705">
        <w:t xml:space="preserve">Bruce </w:t>
      </w:r>
      <w:r w:rsidRPr="00FD4705">
        <w:rPr>
          <w:b/>
          <w:bCs/>
          <w:sz w:val="26"/>
          <w:szCs w:val="26"/>
        </w:rPr>
        <w:t>Sterling</w:t>
      </w:r>
      <w:r w:rsidRPr="00FD4705">
        <w:t>, 6-1-20</w:t>
      </w:r>
      <w:r w:rsidRPr="00FD4705">
        <w:rPr>
          <w:b/>
          <w:bCs/>
          <w:sz w:val="26"/>
          <w:szCs w:val="26"/>
        </w:rPr>
        <w:t>18</w:t>
      </w:r>
      <w:r w:rsidRPr="00FD4705">
        <w:t>, "When Nick Bostrom says “Bang”," WIRED, https://www.wired.com/beyond-the-beyond/2018/06/nick-bostrom-says-bang/</w:t>
      </w:r>
    </w:p>
    <w:p w14:paraId="35EE974A" w14:textId="77777777" w:rsidR="007F5AEA" w:rsidRPr="00FD4705" w:rsidRDefault="007F5AEA" w:rsidP="007F5AEA">
      <w:pPr>
        <w:rPr>
          <w:sz w:val="16"/>
        </w:rPr>
      </w:pPr>
      <w:r w:rsidRPr="00FD4705">
        <w:rPr>
          <w:sz w:val="16"/>
        </w:rPr>
        <w:t xml:space="preserve">4.1 </w:t>
      </w:r>
      <w:r w:rsidRPr="00FD4705">
        <w:rPr>
          <w:rStyle w:val="StyleUnderline"/>
        </w:rPr>
        <w:t xml:space="preserve">Deliberate </w:t>
      </w:r>
      <w:r w:rsidRPr="00FD4705">
        <w:rPr>
          <w:rStyle w:val="Emphasis"/>
          <w:highlight w:val="cyan"/>
        </w:rPr>
        <w:t>misuse of nanotech</w:t>
      </w:r>
      <w:r w:rsidRPr="00FD4705">
        <w:rPr>
          <w:rStyle w:val="Emphasis"/>
        </w:rPr>
        <w:t>nology</w:t>
      </w:r>
    </w:p>
    <w:p w14:paraId="1D2ECFEC" w14:textId="77777777" w:rsidR="007F5AEA" w:rsidRPr="00FD4705" w:rsidRDefault="007F5AEA" w:rsidP="007F5AEA">
      <w:pPr>
        <w:rPr>
          <w:sz w:val="16"/>
        </w:rPr>
      </w:pPr>
      <w:r w:rsidRPr="00FD4705">
        <w:rPr>
          <w:rStyle w:val="StyleUnderline"/>
        </w:rPr>
        <w:t xml:space="preserve">In a mature form, molecular nanotechnology will </w:t>
      </w:r>
      <w:r w:rsidRPr="00FD4705">
        <w:rPr>
          <w:rStyle w:val="StyleUnderline"/>
          <w:highlight w:val="cyan"/>
        </w:rPr>
        <w:t>enable the construction of</w:t>
      </w:r>
      <w:r w:rsidRPr="00FD4705">
        <w:rPr>
          <w:rStyle w:val="StyleUnderline"/>
        </w:rPr>
        <w:t xml:space="preserve"> bacterium-scale </w:t>
      </w:r>
      <w:r w:rsidRPr="00FD4705">
        <w:rPr>
          <w:rStyle w:val="StyleUnderline"/>
          <w:highlight w:val="cyan"/>
        </w:rPr>
        <w:t>self-replicating</w:t>
      </w:r>
      <w:r w:rsidRPr="00FD4705">
        <w:rPr>
          <w:rStyle w:val="StyleUnderline"/>
        </w:rPr>
        <w:t xml:space="preserve"> mechanical </w:t>
      </w:r>
      <w:r w:rsidRPr="00FD4705">
        <w:rPr>
          <w:rStyle w:val="StyleUnderline"/>
          <w:highlight w:val="cyan"/>
        </w:rPr>
        <w:t>robots</w:t>
      </w:r>
      <w:r w:rsidRPr="00FD4705">
        <w:rPr>
          <w:rStyle w:val="StyleUnderline"/>
        </w:rPr>
        <w:t xml:space="preserve"> that</w:t>
      </w:r>
      <w:r w:rsidRPr="00FD4705">
        <w:rPr>
          <w:sz w:val="16"/>
        </w:rPr>
        <w:t xml:space="preserve"> can </w:t>
      </w:r>
      <w:r w:rsidRPr="00FD4705">
        <w:rPr>
          <w:rStyle w:val="StyleUnderline"/>
        </w:rPr>
        <w:t>feed on dirt or other organic matter</w:t>
      </w:r>
      <w:r w:rsidRPr="00FD4705">
        <w:rPr>
          <w:sz w:val="16"/>
        </w:rPr>
        <w:t xml:space="preserve"> [22-25]. </w:t>
      </w:r>
      <w:r w:rsidRPr="00FD4705">
        <w:rPr>
          <w:rStyle w:val="StyleUnderline"/>
        </w:rPr>
        <w:t xml:space="preserve">Such replicators could </w:t>
      </w:r>
      <w:r w:rsidRPr="00FD4705">
        <w:rPr>
          <w:rStyle w:val="Emphasis"/>
          <w:highlight w:val="cyan"/>
        </w:rPr>
        <w:t>eat up the biosphere</w:t>
      </w:r>
      <w:r w:rsidRPr="00FD4705">
        <w:rPr>
          <w:rStyle w:val="StyleUnderline"/>
        </w:rPr>
        <w:t xml:space="preserve"> or destroy it</w:t>
      </w:r>
      <w:r w:rsidRPr="00FD4705">
        <w:rPr>
          <w:sz w:val="16"/>
        </w:rPr>
        <w:t xml:space="preserve"> by other means such </w:t>
      </w:r>
      <w:r w:rsidRPr="00FD4705">
        <w:rPr>
          <w:rStyle w:val="StyleUnderline"/>
        </w:rPr>
        <w:t>as by poisoning it, burning it, or blocking out sunlight. A person of malicious intent in possession of this technology</w:t>
      </w:r>
      <w:r w:rsidRPr="00FD4705">
        <w:rPr>
          <w:sz w:val="16"/>
        </w:rPr>
        <w:t xml:space="preserve"> might </w:t>
      </w:r>
      <w:r w:rsidRPr="00FD4705">
        <w:rPr>
          <w:rStyle w:val="StyleUnderline"/>
          <w:highlight w:val="cyan"/>
        </w:rPr>
        <w:t xml:space="preserve">cause </w:t>
      </w:r>
      <w:r w:rsidRPr="00FD4705">
        <w:rPr>
          <w:rStyle w:val="StyleUnderline"/>
        </w:rPr>
        <w:t xml:space="preserve">the </w:t>
      </w:r>
      <w:r w:rsidRPr="00FD4705">
        <w:rPr>
          <w:rStyle w:val="StyleUnderline"/>
          <w:highlight w:val="cyan"/>
        </w:rPr>
        <w:t xml:space="preserve">extinction </w:t>
      </w:r>
      <w:r w:rsidRPr="00FD4705">
        <w:rPr>
          <w:rStyle w:val="StyleUnderline"/>
        </w:rPr>
        <w:t>of</w:t>
      </w:r>
      <w:r w:rsidRPr="00FD4705">
        <w:rPr>
          <w:sz w:val="16"/>
        </w:rPr>
        <w:t xml:space="preserve"> intelligent </w:t>
      </w:r>
      <w:r w:rsidRPr="00FD4705">
        <w:rPr>
          <w:rStyle w:val="StyleUnderline"/>
        </w:rPr>
        <w:t>life on Earth</w:t>
      </w:r>
      <w:r w:rsidRPr="00FD4705">
        <w:rPr>
          <w:sz w:val="16"/>
        </w:rPr>
        <w:t xml:space="preserve"> by releasing such nanobots into the environment.[9]</w:t>
      </w:r>
    </w:p>
    <w:p w14:paraId="27EB42A3" w14:textId="77777777" w:rsidR="007F5AEA" w:rsidRPr="00FD4705" w:rsidRDefault="007F5AEA" w:rsidP="007F5AEA">
      <w:pPr>
        <w:rPr>
          <w:sz w:val="16"/>
        </w:rPr>
      </w:pPr>
      <w:r w:rsidRPr="00FD4705">
        <w:rPr>
          <w:rStyle w:val="StyleUnderline"/>
        </w:rPr>
        <w:t xml:space="preserve">The </w:t>
      </w:r>
      <w:r w:rsidRPr="00FD4705">
        <w:rPr>
          <w:rStyle w:val="StyleUnderline"/>
          <w:highlight w:val="cyan"/>
        </w:rPr>
        <w:t>tech</w:t>
      </w:r>
      <w:r w:rsidRPr="00FD4705">
        <w:rPr>
          <w:rStyle w:val="StyleUnderline"/>
        </w:rPr>
        <w:t xml:space="preserve">nology </w:t>
      </w:r>
      <w:r w:rsidRPr="00FD4705">
        <w:rPr>
          <w:rStyle w:val="StyleUnderline"/>
          <w:highlight w:val="cyan"/>
        </w:rPr>
        <w:t>to produce a destructive nanobot</w:t>
      </w:r>
      <w:r w:rsidRPr="00FD4705">
        <w:rPr>
          <w:rStyle w:val="StyleUnderline"/>
        </w:rPr>
        <w:t xml:space="preserve"> seems considerably </w:t>
      </w:r>
      <w:r w:rsidRPr="00FD4705">
        <w:rPr>
          <w:rStyle w:val="StyleUnderline"/>
          <w:highlight w:val="cyan"/>
        </w:rPr>
        <w:t>easier</w:t>
      </w:r>
      <w:r w:rsidRPr="00FD4705">
        <w:rPr>
          <w:rStyle w:val="StyleUnderline"/>
        </w:rPr>
        <w:t xml:space="preserve"> to develop </w:t>
      </w:r>
      <w:r w:rsidRPr="00FD4705">
        <w:rPr>
          <w:rStyle w:val="StyleUnderline"/>
          <w:highlight w:val="cyan"/>
        </w:rPr>
        <w:t>than</w:t>
      </w:r>
      <w:r w:rsidRPr="00FD4705">
        <w:rPr>
          <w:rStyle w:val="StyleUnderline"/>
        </w:rPr>
        <w:t xml:space="preserve"> the technology to create an effective </w:t>
      </w:r>
      <w:r w:rsidRPr="00FD4705">
        <w:rPr>
          <w:rStyle w:val="StyleUnderline"/>
          <w:highlight w:val="cyan"/>
        </w:rPr>
        <w:t>defense</w:t>
      </w:r>
      <w:r w:rsidRPr="00FD4705">
        <w:rPr>
          <w:rStyle w:val="StyleUnderline"/>
        </w:rPr>
        <w:t xml:space="preserve"> against such an attack</w:t>
      </w:r>
      <w:r w:rsidRPr="00FD4705">
        <w:rPr>
          <w:sz w:val="16"/>
        </w:rPr>
        <w:t xml:space="preserve"> (a global nanotech immune system, an “active shield” [23]). It is therefore likely that </w:t>
      </w:r>
      <w:r w:rsidRPr="00FD4705">
        <w:rPr>
          <w:rStyle w:val="StyleUnderline"/>
          <w:highlight w:val="cyan"/>
        </w:rPr>
        <w:t>there will be a period of vulnerability</w:t>
      </w:r>
      <w:r w:rsidRPr="00FD4705">
        <w:rPr>
          <w:sz w:val="16"/>
        </w:rPr>
        <w:t xml:space="preserve"> during which this technology must be prevented from coming into the wrong hands. Yet </w:t>
      </w:r>
      <w:r w:rsidRPr="00FD4705">
        <w:rPr>
          <w:rStyle w:val="StyleUnderline"/>
        </w:rPr>
        <w:t>the technology</w:t>
      </w:r>
      <w:r w:rsidRPr="00FD4705">
        <w:rPr>
          <w:sz w:val="16"/>
        </w:rPr>
        <w:t xml:space="preserve"> could </w:t>
      </w:r>
      <w:r w:rsidRPr="00FD4705">
        <w:rPr>
          <w:rStyle w:val="StyleUnderline"/>
        </w:rPr>
        <w:t xml:space="preserve">prove </w:t>
      </w:r>
      <w:r w:rsidRPr="00FD4705">
        <w:rPr>
          <w:rStyle w:val="StyleUnderline"/>
          <w:highlight w:val="cyan"/>
        </w:rPr>
        <w:t>hard to regulate</w:t>
      </w:r>
      <w:r w:rsidRPr="00FD4705">
        <w:rPr>
          <w:rStyle w:val="StyleUnderline"/>
        </w:rPr>
        <w:t>, since it doesn’t require rare radioactive isotopes or large, easily identifiable manufacturing plants</w:t>
      </w:r>
      <w:r w:rsidRPr="00FD4705">
        <w:rPr>
          <w:sz w:val="16"/>
        </w:rPr>
        <w:t>, as does production of nuclear weapons [23].</w:t>
      </w:r>
    </w:p>
    <w:p w14:paraId="07684002" w14:textId="77777777" w:rsidR="007F5AEA" w:rsidRPr="00FD4705" w:rsidRDefault="007F5AEA" w:rsidP="007F5AEA">
      <w:pPr>
        <w:rPr>
          <w:sz w:val="16"/>
        </w:rPr>
      </w:pPr>
      <w:r w:rsidRPr="00FD4705">
        <w:rPr>
          <w:rStyle w:val="StyleUnderline"/>
        </w:rPr>
        <w:lastRenderedPageBreak/>
        <w:t>Even if effective defenses against a limited nanotech attack are developed</w:t>
      </w:r>
      <w:r w:rsidRPr="00FD4705">
        <w:rPr>
          <w:sz w:val="16"/>
        </w:rPr>
        <w:t xml:space="preserve"> before dangerous replicators are designed and acquired by suicidal regimes or terrorists, </w:t>
      </w:r>
      <w:r w:rsidRPr="00FD4705">
        <w:rPr>
          <w:rStyle w:val="StyleUnderline"/>
        </w:rPr>
        <w:t xml:space="preserve">there will still be the danger of an arms race between states possessing </w:t>
      </w:r>
      <w:r w:rsidRPr="00FD4705">
        <w:rPr>
          <w:rStyle w:val="StyleUnderline"/>
          <w:highlight w:val="cyan"/>
        </w:rPr>
        <w:t>nanotech</w:t>
      </w:r>
      <w:r w:rsidRPr="00FD4705">
        <w:rPr>
          <w:rStyle w:val="StyleUnderline"/>
        </w:rPr>
        <w:t>nology</w:t>
      </w:r>
      <w:r w:rsidRPr="00FD4705">
        <w:rPr>
          <w:sz w:val="16"/>
        </w:rPr>
        <w:t xml:space="preserve">. It has been argued [26] that </w:t>
      </w:r>
      <w:r w:rsidRPr="00FD4705">
        <w:rPr>
          <w:rStyle w:val="StyleUnderline"/>
        </w:rPr>
        <w:t xml:space="preserve">molecular manufacturing would </w:t>
      </w:r>
      <w:r w:rsidRPr="00FD4705">
        <w:rPr>
          <w:rStyle w:val="StyleUnderline"/>
          <w:highlight w:val="cyan"/>
        </w:rPr>
        <w:t>lead to</w:t>
      </w:r>
      <w:r w:rsidRPr="00FD4705">
        <w:rPr>
          <w:rStyle w:val="StyleUnderline"/>
        </w:rPr>
        <w:t xml:space="preserve"> both </w:t>
      </w:r>
      <w:r w:rsidRPr="00FD4705">
        <w:rPr>
          <w:rStyle w:val="StyleUnderline"/>
          <w:highlight w:val="cyan"/>
        </w:rPr>
        <w:t>arms race instability</w:t>
      </w:r>
      <w:r w:rsidRPr="00FD4705">
        <w:rPr>
          <w:rStyle w:val="StyleUnderline"/>
        </w:rPr>
        <w:t xml:space="preserve"> and crisis instability</w:t>
      </w:r>
      <w:r w:rsidRPr="00FD4705">
        <w:rPr>
          <w:sz w:val="16"/>
        </w:rPr>
        <w:t xml:space="preserve">, to a higher degree than was the case with nuclear weapons. Arms race instability means that </w:t>
      </w:r>
      <w:r w:rsidRPr="00FD4705">
        <w:rPr>
          <w:rStyle w:val="StyleUnderline"/>
        </w:rPr>
        <w:t xml:space="preserve">there would be dominant </w:t>
      </w:r>
      <w:r w:rsidRPr="00FD4705">
        <w:rPr>
          <w:rStyle w:val="StyleUnderline"/>
          <w:highlight w:val="cyan"/>
        </w:rPr>
        <w:t>incentives</w:t>
      </w:r>
      <w:r w:rsidRPr="00FD4705">
        <w:rPr>
          <w:rStyle w:val="StyleUnderline"/>
        </w:rPr>
        <w:t xml:space="preserve"> for each competitor </w:t>
      </w:r>
      <w:r w:rsidRPr="00FD4705">
        <w:rPr>
          <w:rStyle w:val="StyleUnderline"/>
          <w:highlight w:val="cyan"/>
        </w:rPr>
        <w:t>to escalate its armaments</w:t>
      </w:r>
      <w:r w:rsidRPr="00FD4705">
        <w:rPr>
          <w:rStyle w:val="StyleUnderline"/>
        </w:rPr>
        <w:t>, leading to a runaway arms race. Crisis instability means that there would be dominant incentives for striking first. Two</w:t>
      </w:r>
      <w:r w:rsidRPr="00FD4705">
        <w:rPr>
          <w:sz w:val="16"/>
        </w:rPr>
        <w:t xml:space="preserve"> roughly balanced </w:t>
      </w:r>
      <w:r w:rsidRPr="00FD4705">
        <w:rPr>
          <w:rStyle w:val="StyleUnderline"/>
        </w:rPr>
        <w:t>rivals acquiring nanotechnology would</w:t>
      </w:r>
      <w:r w:rsidRPr="00FD4705">
        <w:rPr>
          <w:sz w:val="16"/>
        </w:rPr>
        <w:t xml:space="preserve">, on this view, </w:t>
      </w:r>
      <w:r w:rsidRPr="00FD4705">
        <w:rPr>
          <w:rStyle w:val="StyleUnderline"/>
        </w:rPr>
        <w:t>begin a massive buildup of armaments and weapons development programs that would continue until a crisis occurs and war breaks out</w:t>
      </w:r>
      <w:r w:rsidRPr="00FD4705">
        <w:rPr>
          <w:sz w:val="16"/>
        </w:rPr>
        <w:t xml:space="preserve">, potentially </w:t>
      </w:r>
      <w:r w:rsidRPr="00FD4705">
        <w:rPr>
          <w:rStyle w:val="StyleUnderline"/>
          <w:highlight w:val="cyan"/>
        </w:rPr>
        <w:t>causing global terminal destruction</w:t>
      </w:r>
      <w:r w:rsidRPr="00FD4705">
        <w:rPr>
          <w:sz w:val="16"/>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FD4705">
        <w:rPr>
          <w:sz w:val="16"/>
        </w:rPr>
        <w:t>occurred</w:t>
      </w:r>
      <w:proofErr w:type="gramEnd"/>
      <w:r w:rsidRPr="00FD4705">
        <w:rPr>
          <w:sz w:val="16"/>
        </w:rPr>
        <w:t xml:space="preserve"> nevertheless.</w:t>
      </w:r>
    </w:p>
    <w:p w14:paraId="456C4991" w14:textId="77777777" w:rsidR="007F5AEA" w:rsidRPr="00FD4705" w:rsidRDefault="007F5AEA" w:rsidP="007F5AEA">
      <w:pPr>
        <w:rPr>
          <w:sz w:val="16"/>
          <w:szCs w:val="16"/>
        </w:rPr>
      </w:pPr>
      <w:r w:rsidRPr="00FD4705">
        <w:rPr>
          <w:sz w:val="16"/>
          <w:szCs w:val="16"/>
        </w:rPr>
        <w:t>4.2 Nuclear holocaust[winter]</w:t>
      </w:r>
    </w:p>
    <w:p w14:paraId="664F2C65" w14:textId="77777777" w:rsidR="007F5AEA" w:rsidRPr="00FD4705" w:rsidRDefault="007F5AEA" w:rsidP="007F5AEA">
      <w:pPr>
        <w:rPr>
          <w:sz w:val="16"/>
          <w:szCs w:val="16"/>
        </w:rPr>
      </w:pPr>
      <w:r w:rsidRPr="00FD4705">
        <w:rPr>
          <w:sz w:val="16"/>
          <w:szCs w:val="16"/>
        </w:rPr>
        <w:t xml:space="preserve">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p>
    <w:p w14:paraId="06670E0A" w14:textId="77777777" w:rsidR="007F5AEA" w:rsidRPr="00FD4705" w:rsidRDefault="007F5AEA" w:rsidP="007F5AEA">
      <w:pPr>
        <w:rPr>
          <w:sz w:val="16"/>
        </w:rPr>
      </w:pPr>
      <w:r w:rsidRPr="00FD4705">
        <w:rPr>
          <w:sz w:val="16"/>
        </w:rPr>
        <w:t xml:space="preserve">4.3 </w:t>
      </w:r>
      <w:r w:rsidRPr="00FD4705">
        <w:rPr>
          <w:rStyle w:val="Emphasis"/>
          <w:highlight w:val="cyan"/>
        </w:rPr>
        <w:t xml:space="preserve">We’re living in a </w:t>
      </w:r>
      <w:proofErr w:type="gramStart"/>
      <w:r w:rsidRPr="00FD4705">
        <w:rPr>
          <w:rStyle w:val="Emphasis"/>
          <w:highlight w:val="cyan"/>
        </w:rPr>
        <w:t>simulation</w:t>
      </w:r>
      <w:proofErr w:type="gramEnd"/>
      <w:r w:rsidRPr="00FD4705">
        <w:rPr>
          <w:rStyle w:val="Emphasis"/>
          <w:highlight w:val="cyan"/>
        </w:rPr>
        <w:t xml:space="preserve"> and it gets shut down</w:t>
      </w:r>
    </w:p>
    <w:p w14:paraId="3A9245F6" w14:textId="77777777" w:rsidR="007F5AEA" w:rsidRPr="00FD4705" w:rsidRDefault="007F5AEA" w:rsidP="007F5AEA">
      <w:pPr>
        <w:rPr>
          <w:sz w:val="16"/>
        </w:rPr>
      </w:pPr>
      <w:r w:rsidRPr="00FD4705">
        <w:rPr>
          <w:sz w:val="16"/>
        </w:rPr>
        <w:t xml:space="preserve">A case can be made that </w:t>
      </w:r>
      <w:r w:rsidRPr="00FD4705">
        <w:rPr>
          <w:rStyle w:val="StyleUnderline"/>
        </w:rPr>
        <w:t xml:space="preserve">the </w:t>
      </w:r>
      <w:r w:rsidRPr="00FD4705">
        <w:rPr>
          <w:rStyle w:val="StyleUnderline"/>
          <w:highlight w:val="cyan"/>
        </w:rPr>
        <w:t>hypothesis</w:t>
      </w:r>
      <w:r w:rsidRPr="00FD4705">
        <w:rPr>
          <w:rStyle w:val="StyleUnderline"/>
        </w:rPr>
        <w:t xml:space="preserve"> that </w:t>
      </w:r>
      <w:r w:rsidRPr="00FD4705">
        <w:rPr>
          <w:rStyle w:val="StyleUnderline"/>
          <w:highlight w:val="cyan"/>
        </w:rPr>
        <w:t>we are living in a</w:t>
      </w:r>
      <w:r w:rsidRPr="00FD4705">
        <w:rPr>
          <w:rStyle w:val="StyleUnderline"/>
        </w:rPr>
        <w:t xml:space="preserve"> computer </w:t>
      </w:r>
      <w:r w:rsidRPr="00FD4705">
        <w:rPr>
          <w:rStyle w:val="StyleUnderline"/>
          <w:highlight w:val="cyan"/>
        </w:rPr>
        <w:t>simulation should be given</w:t>
      </w:r>
      <w:r w:rsidRPr="00FD4705">
        <w:rPr>
          <w:rStyle w:val="StyleUnderline"/>
        </w:rPr>
        <w:t xml:space="preserve"> a </w:t>
      </w:r>
      <w:r w:rsidRPr="00FD4705">
        <w:rPr>
          <w:rStyle w:val="StyleUnderline"/>
          <w:highlight w:val="cyan"/>
        </w:rPr>
        <w:t>significant probability</w:t>
      </w:r>
      <w:r w:rsidRPr="00FD4705">
        <w:rPr>
          <w:sz w:val="16"/>
        </w:rPr>
        <w:t xml:space="preserve"> [27]. The basic idea behind this so-called “Simulation argument” is that </w:t>
      </w:r>
      <w:r w:rsidRPr="00FD4705">
        <w:rPr>
          <w:rStyle w:val="StyleUnderline"/>
        </w:rPr>
        <w:t>vast amounts of computing power may become available in the future</w:t>
      </w:r>
      <w:r w:rsidRPr="00FD4705">
        <w:rPr>
          <w:sz w:val="16"/>
        </w:rPr>
        <w:t xml:space="preserve"> (see e.g. [28,29]), </w:t>
      </w:r>
      <w:r w:rsidRPr="00FD4705">
        <w:rPr>
          <w:rStyle w:val="StyleUnderline"/>
        </w:rPr>
        <w:t>and that it could be used</w:t>
      </w:r>
      <w:r w:rsidRPr="00FD4705">
        <w:rPr>
          <w:sz w:val="16"/>
        </w:rPr>
        <w:t xml:space="preserve">, among other things, </w:t>
      </w:r>
      <w:r w:rsidRPr="00FD4705">
        <w:rPr>
          <w:rStyle w:val="StyleUnderline"/>
        </w:rPr>
        <w:t>to run large numbers of fine-grained simulations of past human civilizations</w:t>
      </w:r>
      <w:r w:rsidRPr="00FD4705">
        <w:rPr>
          <w:sz w:val="16"/>
        </w:rPr>
        <w:t xml:space="preserve">. Under some not-too-implausible assumptions, </w:t>
      </w:r>
      <w:r w:rsidRPr="00FD4705">
        <w:rPr>
          <w:rStyle w:val="StyleUnderline"/>
        </w:rPr>
        <w:t xml:space="preserve">the result can be that </w:t>
      </w:r>
      <w:r w:rsidRPr="00FD4705">
        <w:rPr>
          <w:rStyle w:val="StyleUnderline"/>
          <w:highlight w:val="cyan"/>
        </w:rPr>
        <w:t>almost all minds</w:t>
      </w:r>
      <w:r w:rsidRPr="00FD4705">
        <w:rPr>
          <w:rStyle w:val="StyleUnderline"/>
        </w:rPr>
        <w:t xml:space="preserve"> like ours </w:t>
      </w:r>
      <w:r w:rsidRPr="00FD4705">
        <w:rPr>
          <w:rStyle w:val="StyleUnderline"/>
          <w:highlight w:val="cyan"/>
        </w:rPr>
        <w:t>are simulated</w:t>
      </w:r>
      <w:r w:rsidRPr="00FD4705">
        <w:rPr>
          <w:rStyle w:val="StyleUnderline"/>
        </w:rPr>
        <w:t xml:space="preserve"> minds, and that we should therefore assign a significant probability to being such computer-emulated minds rather than the</w:t>
      </w:r>
      <w:r w:rsidRPr="00FD4705">
        <w:rPr>
          <w:sz w:val="16"/>
        </w:rPr>
        <w:t xml:space="preserve"> (subjectively indistinguishable) </w:t>
      </w:r>
      <w:r w:rsidRPr="00FD4705">
        <w:rPr>
          <w:rStyle w:val="StyleUnderline"/>
        </w:rPr>
        <w:t xml:space="preserve">minds of originally evolved creatures. And if we are, we suffer the risk that the simulation may be shut down at any time. A </w:t>
      </w:r>
      <w:r w:rsidRPr="00FD4705">
        <w:rPr>
          <w:rStyle w:val="StyleUnderline"/>
          <w:highlight w:val="cyan"/>
        </w:rPr>
        <w:t>decision to terminate our simulation</w:t>
      </w:r>
      <w:r w:rsidRPr="00FD4705">
        <w:rPr>
          <w:sz w:val="16"/>
        </w:rPr>
        <w:t xml:space="preserve"> may </w:t>
      </w:r>
      <w:r w:rsidRPr="00FD4705">
        <w:rPr>
          <w:rStyle w:val="StyleUnderline"/>
        </w:rPr>
        <w:t xml:space="preserve">be </w:t>
      </w:r>
      <w:r w:rsidRPr="00FD4705">
        <w:rPr>
          <w:rStyle w:val="Emphasis"/>
          <w:highlight w:val="cyan"/>
        </w:rPr>
        <w:t>prompted by our actions</w:t>
      </w:r>
      <w:r w:rsidRPr="00FD4705">
        <w:rPr>
          <w:sz w:val="16"/>
        </w:rPr>
        <w:t xml:space="preserve"> or by exogenous factors.</w:t>
      </w:r>
    </w:p>
    <w:p w14:paraId="1892CE47" w14:textId="77777777" w:rsidR="007F5AEA" w:rsidRPr="00FD4705" w:rsidRDefault="007F5AEA" w:rsidP="007F5AEA">
      <w:pPr>
        <w:rPr>
          <w:sz w:val="16"/>
          <w:szCs w:val="16"/>
        </w:rPr>
      </w:pPr>
      <w:r w:rsidRPr="00FD4705">
        <w:rPr>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FD4705">
        <w:rPr>
          <w:sz w:val="16"/>
          <w:szCs w:val="16"/>
        </w:rPr>
        <w:t>intellectually</w:t>
      </w:r>
      <w:proofErr w:type="gramEnd"/>
      <w:r w:rsidRPr="00FD4705">
        <w:rPr>
          <w:sz w:val="16"/>
          <w:szCs w:val="16"/>
        </w:rPr>
        <w:t xml:space="preserve"> dishonest to neglect to mention simulation-shutdown as a potential extinction mode.</w:t>
      </w:r>
    </w:p>
    <w:p w14:paraId="53004073" w14:textId="77777777" w:rsidR="007F5AEA" w:rsidRPr="00FD4705" w:rsidRDefault="007F5AEA" w:rsidP="007F5AEA">
      <w:r w:rsidRPr="00FD4705">
        <w:t xml:space="preserve">4.4 </w:t>
      </w:r>
      <w:r w:rsidRPr="00FD4705">
        <w:rPr>
          <w:rStyle w:val="Emphasis"/>
          <w:highlight w:val="cyan"/>
        </w:rPr>
        <w:t>Badly programmed superintelligence</w:t>
      </w:r>
    </w:p>
    <w:p w14:paraId="4BB560A1" w14:textId="77777777" w:rsidR="007F5AEA" w:rsidRPr="00FD4705" w:rsidRDefault="007F5AEA" w:rsidP="007F5AEA">
      <w:pPr>
        <w:rPr>
          <w:sz w:val="16"/>
        </w:rPr>
      </w:pPr>
      <w:r w:rsidRPr="00FD4705">
        <w:rPr>
          <w:rStyle w:val="StyleUnderline"/>
        </w:rPr>
        <w:t>When we create the first superintelligent entity</w:t>
      </w:r>
      <w:r w:rsidRPr="00FD4705">
        <w:rPr>
          <w:sz w:val="16"/>
        </w:rPr>
        <w:t xml:space="preserve"> [28-34], </w:t>
      </w:r>
      <w:r w:rsidRPr="00FD4705">
        <w:rPr>
          <w:rStyle w:val="StyleUnderline"/>
        </w:rPr>
        <w:t>we might make a mistake and give it goals that lead it to annihilate humankind</w:t>
      </w:r>
      <w:r w:rsidRPr="00FD4705">
        <w:rPr>
          <w:sz w:val="16"/>
        </w:rPr>
        <w:t xml:space="preserve">, assuming its </w:t>
      </w:r>
      <w:r w:rsidRPr="00FD4705">
        <w:rPr>
          <w:rStyle w:val="StyleUnderline"/>
        </w:rPr>
        <w:t>enormous intellectual advantage gives it the power to do so</w:t>
      </w:r>
      <w:r w:rsidRPr="00FD4705">
        <w:rPr>
          <w:sz w:val="16"/>
        </w:rPr>
        <w:t xml:space="preserve">. For example, </w:t>
      </w:r>
      <w:r w:rsidRPr="00FD4705">
        <w:rPr>
          <w:rStyle w:val="StyleUnderline"/>
        </w:rPr>
        <w:t xml:space="preserve">we could </w:t>
      </w:r>
      <w:r w:rsidRPr="00FD4705">
        <w:rPr>
          <w:rStyle w:val="StyleUnderline"/>
          <w:highlight w:val="cyan"/>
        </w:rPr>
        <w:t>mistakenly elevate a subgoal to</w:t>
      </w:r>
      <w:r w:rsidRPr="00FD4705">
        <w:rPr>
          <w:rStyle w:val="StyleUnderline"/>
        </w:rPr>
        <w:t xml:space="preserve"> the status of </w:t>
      </w:r>
      <w:r w:rsidRPr="00FD4705">
        <w:rPr>
          <w:rStyle w:val="StyleUnderline"/>
          <w:highlight w:val="cyan"/>
        </w:rPr>
        <w:t>a supergoal</w:t>
      </w:r>
      <w:r w:rsidRPr="00FD4705">
        <w:rPr>
          <w:rStyle w:val="StyleUnderline"/>
        </w:rPr>
        <w:t xml:space="preserve">. We tell it to </w:t>
      </w:r>
      <w:r w:rsidRPr="00FD4705">
        <w:rPr>
          <w:rStyle w:val="StyleUnderline"/>
          <w:highlight w:val="cyan"/>
        </w:rPr>
        <w:t>solve a</w:t>
      </w:r>
      <w:r w:rsidRPr="00FD4705">
        <w:rPr>
          <w:rStyle w:val="StyleUnderline"/>
        </w:rPr>
        <w:t xml:space="preserve"> mathematical </w:t>
      </w:r>
      <w:r w:rsidRPr="00FD4705">
        <w:rPr>
          <w:rStyle w:val="StyleUnderline"/>
          <w:highlight w:val="cyan"/>
        </w:rPr>
        <w:t>problem</w:t>
      </w:r>
      <w:r w:rsidRPr="00FD4705">
        <w:rPr>
          <w:rStyle w:val="StyleUnderline"/>
        </w:rPr>
        <w:t xml:space="preserve">, and it complies by </w:t>
      </w:r>
      <w:r w:rsidRPr="00FD4705">
        <w:rPr>
          <w:rStyle w:val="StyleUnderline"/>
          <w:highlight w:val="cyan"/>
        </w:rPr>
        <w:t>turning all the matter</w:t>
      </w:r>
      <w:r w:rsidRPr="00FD4705">
        <w:rPr>
          <w:rStyle w:val="StyleUnderline"/>
        </w:rPr>
        <w:t xml:space="preserve"> in the solar system </w:t>
      </w:r>
      <w:r w:rsidRPr="00FD4705">
        <w:rPr>
          <w:rStyle w:val="StyleUnderline"/>
          <w:highlight w:val="cyan"/>
        </w:rPr>
        <w:t>into a giant calculating device</w:t>
      </w:r>
      <w:r w:rsidRPr="00FD4705">
        <w:rPr>
          <w:sz w:val="16"/>
        </w:rPr>
        <w:t>, in the process killing the person who asked the question. (For further analysis of this, see [35].)</w:t>
      </w:r>
    </w:p>
    <w:p w14:paraId="0848ED10" w14:textId="77777777" w:rsidR="007F5AEA" w:rsidRPr="00FD4705" w:rsidRDefault="007F5AEA" w:rsidP="007F5AEA">
      <w:r w:rsidRPr="00FD4705">
        <w:t xml:space="preserve">4.5 </w:t>
      </w:r>
      <w:r w:rsidRPr="00FD4705">
        <w:rPr>
          <w:rStyle w:val="Emphasis"/>
          <w:highlight w:val="cyan"/>
        </w:rPr>
        <w:t>Genetically engineered bio</w:t>
      </w:r>
      <w:r w:rsidRPr="00FD4705">
        <w:rPr>
          <w:rStyle w:val="Emphasis"/>
        </w:rPr>
        <w:t xml:space="preserve">logical </w:t>
      </w:r>
      <w:r w:rsidRPr="00FD4705">
        <w:rPr>
          <w:rStyle w:val="Emphasis"/>
          <w:highlight w:val="cyan"/>
        </w:rPr>
        <w:t>agent</w:t>
      </w:r>
    </w:p>
    <w:p w14:paraId="70BB39DA" w14:textId="77777777" w:rsidR="007F5AEA" w:rsidRPr="00FD4705" w:rsidRDefault="007F5AEA" w:rsidP="007F5AEA">
      <w:pPr>
        <w:rPr>
          <w:sz w:val="16"/>
        </w:rPr>
      </w:pPr>
      <w:r w:rsidRPr="00FD4705">
        <w:rPr>
          <w:rStyle w:val="StyleUnderline"/>
        </w:rPr>
        <w:lastRenderedPageBreak/>
        <w:t>With the</w:t>
      </w:r>
      <w:r w:rsidRPr="00FD4705">
        <w:rPr>
          <w:sz w:val="16"/>
        </w:rPr>
        <w:t xml:space="preserve"> fabulous </w:t>
      </w:r>
      <w:r w:rsidRPr="00FD4705">
        <w:rPr>
          <w:rStyle w:val="StyleUnderline"/>
        </w:rPr>
        <w:t>advances in genetic technology</w:t>
      </w:r>
      <w:r w:rsidRPr="00FD4705">
        <w:rPr>
          <w:sz w:val="16"/>
        </w:rPr>
        <w:t xml:space="preserve"> currently taking place, </w:t>
      </w:r>
      <w:r w:rsidRPr="00FD4705">
        <w:rPr>
          <w:rStyle w:val="StyleUnderline"/>
        </w:rPr>
        <w:t xml:space="preserve">it may </w:t>
      </w:r>
      <w:r w:rsidRPr="00FD4705">
        <w:rPr>
          <w:rStyle w:val="StyleUnderline"/>
          <w:highlight w:val="cyan"/>
        </w:rPr>
        <w:t>become possible for a tyrant, terrorist</w:t>
      </w:r>
      <w:r w:rsidRPr="00FD4705">
        <w:rPr>
          <w:sz w:val="16"/>
        </w:rPr>
        <w:t xml:space="preserve">, or </w:t>
      </w:r>
      <w:r w:rsidRPr="00FD4705">
        <w:rPr>
          <w:strike/>
          <w:sz w:val="16"/>
        </w:rPr>
        <w:t>lunatic</w:t>
      </w:r>
      <w:r w:rsidRPr="00FD4705">
        <w:rPr>
          <w:sz w:val="16"/>
        </w:rPr>
        <w:t xml:space="preserve"> </w:t>
      </w:r>
      <w:r w:rsidRPr="00FD4705">
        <w:rPr>
          <w:rStyle w:val="StyleUnderline"/>
          <w:highlight w:val="cyan"/>
        </w:rPr>
        <w:t>to create a doomsday virus</w:t>
      </w:r>
      <w:r w:rsidRPr="00FD4705">
        <w:rPr>
          <w:sz w:val="16"/>
        </w:rPr>
        <w:t xml:space="preserve">, an organism </w:t>
      </w:r>
      <w:r w:rsidRPr="00FD4705">
        <w:rPr>
          <w:rStyle w:val="StyleUnderline"/>
        </w:rPr>
        <w:t xml:space="preserve">that </w:t>
      </w:r>
      <w:r w:rsidRPr="00FD4705">
        <w:rPr>
          <w:rStyle w:val="Emphasis"/>
          <w:highlight w:val="cyan"/>
        </w:rPr>
        <w:t>combines long latency with high virulence and mortality</w:t>
      </w:r>
      <w:r w:rsidRPr="00FD4705">
        <w:rPr>
          <w:sz w:val="16"/>
        </w:rPr>
        <w:t xml:space="preserve"> [36].</w:t>
      </w:r>
    </w:p>
    <w:p w14:paraId="59A7657E" w14:textId="77777777" w:rsidR="007F5AEA" w:rsidRPr="00FD4705" w:rsidRDefault="007F5AEA" w:rsidP="007F5AEA">
      <w:pPr>
        <w:rPr>
          <w:sz w:val="16"/>
        </w:rPr>
      </w:pPr>
      <w:r w:rsidRPr="00FD4705">
        <w:rPr>
          <w:rStyle w:val="StyleUnderline"/>
        </w:rPr>
        <w:t xml:space="preserve">Dangerous viruses </w:t>
      </w:r>
      <w:r w:rsidRPr="00FD4705">
        <w:rPr>
          <w:rStyle w:val="StyleUnderline"/>
          <w:highlight w:val="cyan"/>
        </w:rPr>
        <w:t>can</w:t>
      </w:r>
      <w:r w:rsidRPr="00FD4705">
        <w:rPr>
          <w:rStyle w:val="StyleUnderline"/>
        </w:rPr>
        <w:t xml:space="preserve"> even </w:t>
      </w:r>
      <w:r w:rsidRPr="00FD4705">
        <w:rPr>
          <w:rStyle w:val="StyleUnderline"/>
          <w:highlight w:val="cyan"/>
        </w:rPr>
        <w:t>be spawned unintentionally</w:t>
      </w:r>
      <w:r w:rsidRPr="00FD4705">
        <w:rPr>
          <w:sz w:val="16"/>
        </w:rPr>
        <w:t xml:space="preserve">, as Australian researchers recently demonstrated when they created a modified mousepox virus with 100% mortality while trying to design a contraceptive virus for mice for use in pest control [37]. While this </w:t>
      </w:r>
      <w:proofErr w:type="gramStart"/>
      <w:r w:rsidRPr="00FD4705">
        <w:rPr>
          <w:sz w:val="16"/>
        </w:rPr>
        <w:t>particular virus</w:t>
      </w:r>
      <w:proofErr w:type="gramEnd"/>
      <w:r w:rsidRPr="00FD4705">
        <w:rPr>
          <w:sz w:val="16"/>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FD4705">
        <w:rPr>
          <w:sz w:val="16"/>
        </w:rPr>
        <w:t>poses;</w:t>
      </w:r>
      <w:proofErr w:type="gramEnd"/>
      <w:r w:rsidRPr="00FD4705">
        <w:rPr>
          <w:sz w:val="16"/>
        </w:rPr>
        <w:t xml:space="preserve"> and the same holds for research in nanotechnology.</w:t>
      </w:r>
    </w:p>
    <w:p w14:paraId="05ED7203" w14:textId="77777777" w:rsidR="007F5AEA" w:rsidRPr="00FD4705" w:rsidRDefault="007F5AEA" w:rsidP="007F5AEA">
      <w:pPr>
        <w:rPr>
          <w:sz w:val="16"/>
        </w:rPr>
      </w:pPr>
      <w:r w:rsidRPr="00FD4705">
        <w:rPr>
          <w:sz w:val="16"/>
        </w:rPr>
        <w:t xml:space="preserve">Genetic medicine will also lead to better cures and vaccines, but </w:t>
      </w:r>
      <w:r w:rsidRPr="00FD4705">
        <w:rPr>
          <w:rStyle w:val="StyleUnderline"/>
        </w:rPr>
        <w:t xml:space="preserve">there is </w:t>
      </w:r>
      <w:r w:rsidRPr="00FD4705">
        <w:rPr>
          <w:rStyle w:val="StyleUnderline"/>
          <w:highlight w:val="cyan"/>
        </w:rPr>
        <w:t>no guarantee</w:t>
      </w:r>
      <w:r w:rsidRPr="00FD4705">
        <w:rPr>
          <w:rStyle w:val="StyleUnderline"/>
        </w:rPr>
        <w:t xml:space="preserve"> that </w:t>
      </w:r>
      <w:r w:rsidRPr="00FD4705">
        <w:rPr>
          <w:rStyle w:val="StyleUnderline"/>
          <w:highlight w:val="cyan"/>
        </w:rPr>
        <w:t>defense will</w:t>
      </w:r>
      <w:r w:rsidRPr="00FD4705">
        <w:rPr>
          <w:rStyle w:val="StyleUnderline"/>
        </w:rPr>
        <w:t xml:space="preserve"> always </w:t>
      </w:r>
      <w:r w:rsidRPr="00FD4705">
        <w:rPr>
          <w:rStyle w:val="StyleUnderline"/>
          <w:highlight w:val="cyan"/>
        </w:rPr>
        <w:t>keep pace with offense</w:t>
      </w:r>
      <w:r w:rsidRPr="00FD4705">
        <w:rPr>
          <w:sz w:val="16"/>
        </w:rPr>
        <w:t>.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14:paraId="013B8B66" w14:textId="77777777" w:rsidR="007F5AEA" w:rsidRPr="00FD4705" w:rsidRDefault="007F5AEA" w:rsidP="007F5AEA">
      <w:pPr>
        <w:rPr>
          <w:sz w:val="16"/>
        </w:rPr>
      </w:pPr>
      <w:r w:rsidRPr="00FD4705">
        <w:rPr>
          <w:sz w:val="16"/>
        </w:rPr>
        <w:t xml:space="preserve">4.6 </w:t>
      </w:r>
      <w:r w:rsidRPr="00FD4705">
        <w:rPr>
          <w:rStyle w:val="Emphasis"/>
          <w:highlight w:val="cyan"/>
        </w:rPr>
        <w:t>Accidental misuse of nanotech</w:t>
      </w:r>
      <w:r w:rsidRPr="00FD4705">
        <w:rPr>
          <w:rStyle w:val="Emphasis"/>
        </w:rPr>
        <w:t>nology</w:t>
      </w:r>
      <w:r w:rsidRPr="00FD4705">
        <w:rPr>
          <w:sz w:val="16"/>
        </w:rPr>
        <w:t xml:space="preserve"> (“gray goo”)</w:t>
      </w:r>
    </w:p>
    <w:p w14:paraId="645F8545" w14:textId="77777777" w:rsidR="007F5AEA" w:rsidRPr="00FD4705" w:rsidRDefault="007F5AEA" w:rsidP="007F5AEA">
      <w:pPr>
        <w:rPr>
          <w:sz w:val="16"/>
        </w:rPr>
      </w:pPr>
      <w:r w:rsidRPr="00FD4705">
        <w:rPr>
          <w:rStyle w:val="StyleUnderline"/>
        </w:rPr>
        <w:t>The possibility of accidents can never be completely ruled out</w:t>
      </w:r>
      <w:r w:rsidRPr="00FD4705">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3F889144" w14:textId="77777777" w:rsidR="007F5AEA" w:rsidRPr="00FD4705" w:rsidRDefault="007F5AEA" w:rsidP="007F5AEA">
      <w:pPr>
        <w:rPr>
          <w:sz w:val="16"/>
        </w:rPr>
      </w:pPr>
      <w:r w:rsidRPr="00FD4705">
        <w:rPr>
          <w:sz w:val="16"/>
        </w:rPr>
        <w:t xml:space="preserve">However, the distinction between the accidental and the deliberate can become blurred. While “in principle” it seems possible to make terminal nanotechnological accidents extremely improbable, </w:t>
      </w:r>
      <w:r w:rsidRPr="00FD4705">
        <w:rPr>
          <w:rStyle w:val="StyleUnderline"/>
        </w:rPr>
        <w:t xml:space="preserve">the actual circumstances may </w:t>
      </w:r>
      <w:r w:rsidRPr="00FD4705">
        <w:rPr>
          <w:rStyle w:val="StyleUnderline"/>
          <w:highlight w:val="cyan"/>
        </w:rPr>
        <w:t>not permit</w:t>
      </w:r>
      <w:r w:rsidRPr="00FD4705">
        <w:rPr>
          <w:rStyle w:val="StyleUnderline"/>
        </w:rPr>
        <w:t xml:space="preserve"> this </w:t>
      </w:r>
      <w:r w:rsidRPr="00FD4705">
        <w:rPr>
          <w:rStyle w:val="StyleUnderline"/>
          <w:highlight w:val="cyan"/>
        </w:rPr>
        <w:t>ideal level of security</w:t>
      </w:r>
      <w:r w:rsidRPr="00FD4705">
        <w:rPr>
          <w:rStyle w:val="StyleUnderline"/>
        </w:rPr>
        <w:t xml:space="preserve"> to be realized</w:t>
      </w:r>
      <w:r w:rsidRPr="00FD4705">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FD4705">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FD4705">
        <w:rPr>
          <w:rStyle w:val="StyleUnderline"/>
          <w:highlight w:val="cyan"/>
        </w:rPr>
        <w:t>may be pressed into serving military objectives</w:t>
      </w:r>
      <w:r w:rsidRPr="00FD4705">
        <w:rPr>
          <w:rStyle w:val="StyleUnderline"/>
        </w:rPr>
        <w:t xml:space="preserve"> in a way </w:t>
      </w:r>
      <w:r w:rsidRPr="00FD4705">
        <w:rPr>
          <w:rStyle w:val="StyleUnderline"/>
          <w:highlight w:val="cyan"/>
        </w:rPr>
        <w:t>that carries unavoidable</w:t>
      </w:r>
      <w:r w:rsidRPr="00FD4705">
        <w:rPr>
          <w:rStyle w:val="StyleUnderline"/>
        </w:rPr>
        <w:t xml:space="preserve"> risks of serious </w:t>
      </w:r>
      <w:r w:rsidRPr="00FD4705">
        <w:rPr>
          <w:rStyle w:val="StyleUnderline"/>
          <w:highlight w:val="cyan"/>
        </w:rPr>
        <w:t>accidents</w:t>
      </w:r>
      <w:r w:rsidRPr="00FD4705">
        <w:rPr>
          <w:sz w:val="16"/>
        </w:rPr>
        <w:t>.</w:t>
      </w:r>
    </w:p>
    <w:p w14:paraId="7539C3E7" w14:textId="77777777" w:rsidR="007F5AEA" w:rsidRPr="00FD4705" w:rsidRDefault="007F5AEA" w:rsidP="007F5AEA">
      <w:pPr>
        <w:rPr>
          <w:sz w:val="16"/>
        </w:rPr>
      </w:pPr>
      <w:r w:rsidRPr="00FD4705">
        <w:rPr>
          <w:sz w:val="16"/>
        </w:rPr>
        <w:t xml:space="preserve">In some </w:t>
      </w:r>
      <w:proofErr w:type="gramStart"/>
      <w:r w:rsidRPr="00FD4705">
        <w:rPr>
          <w:sz w:val="16"/>
        </w:rPr>
        <w:t>situations</w:t>
      </w:r>
      <w:proofErr w:type="gramEnd"/>
      <w:r w:rsidRPr="00FD4705">
        <w:rPr>
          <w:sz w:val="16"/>
        </w:rPr>
        <w:t xml:space="preserve"> </w:t>
      </w:r>
      <w:r w:rsidRPr="00FD4705">
        <w:rPr>
          <w:rStyle w:val="StyleUnderline"/>
        </w:rPr>
        <w:t xml:space="preserve">it can even be </w:t>
      </w:r>
      <w:r w:rsidRPr="00FD4705">
        <w:rPr>
          <w:rStyle w:val="StyleUnderline"/>
          <w:highlight w:val="cyan"/>
        </w:rPr>
        <w:t>strategically advantageous to deliberately make one’s tech</w:t>
      </w:r>
      <w:r w:rsidRPr="00FD4705">
        <w:rPr>
          <w:rStyle w:val="StyleUnderline"/>
        </w:rPr>
        <w:t xml:space="preserve">nology or </w:t>
      </w:r>
      <w:r w:rsidRPr="00FD4705">
        <w:rPr>
          <w:rStyle w:val="StyleUnderline"/>
          <w:highlight w:val="cyan"/>
        </w:rPr>
        <w:t>control systems risky</w:t>
      </w:r>
      <w:r w:rsidRPr="00FD4705">
        <w:rPr>
          <w:sz w:val="16"/>
        </w:rPr>
        <w:t xml:space="preserve">, for example in order </w:t>
      </w:r>
      <w:r w:rsidRPr="00FD4705">
        <w:rPr>
          <w:rStyle w:val="StyleUnderline"/>
        </w:rPr>
        <w:t>to make a “threat</w:t>
      </w:r>
      <w:r w:rsidRPr="00FD4705">
        <w:rPr>
          <w:sz w:val="16"/>
        </w:rPr>
        <w:t xml:space="preserve"> that leaves something to chance” [42].</w:t>
      </w:r>
    </w:p>
    <w:p w14:paraId="441D6BD4" w14:textId="77777777" w:rsidR="007F5AEA" w:rsidRPr="00FD4705" w:rsidRDefault="007F5AEA" w:rsidP="007F5AEA">
      <w:pPr>
        <w:rPr>
          <w:rStyle w:val="StyleUnderline"/>
        </w:rPr>
      </w:pPr>
      <w:r w:rsidRPr="00FD4705">
        <w:t xml:space="preserve">4.7 </w:t>
      </w:r>
      <w:r w:rsidRPr="00FD4705">
        <w:rPr>
          <w:rStyle w:val="Emphasis"/>
          <w:highlight w:val="cyan"/>
        </w:rPr>
        <w:t>Something unforeseen</w:t>
      </w:r>
    </w:p>
    <w:p w14:paraId="37BE880C" w14:textId="77777777" w:rsidR="007F5AEA" w:rsidRPr="00FD4705" w:rsidRDefault="007F5AEA" w:rsidP="007F5AEA">
      <w:pPr>
        <w:rPr>
          <w:sz w:val="16"/>
        </w:rPr>
      </w:pPr>
      <w:r w:rsidRPr="00FD4705">
        <w:rPr>
          <w:sz w:val="16"/>
        </w:rPr>
        <w:t xml:space="preserve">We need a catch-all category. </w:t>
      </w:r>
      <w:r w:rsidRPr="00FD4705">
        <w:rPr>
          <w:rStyle w:val="StyleUnderline"/>
        </w:rPr>
        <w:t xml:space="preserve">It would be foolish to be confident that we have already imagined and anticipated all significant risks. </w:t>
      </w:r>
      <w:r w:rsidRPr="00FD4705">
        <w:rPr>
          <w:rStyle w:val="StyleUnderline"/>
          <w:highlight w:val="cyan"/>
        </w:rPr>
        <w:t>Future tech</w:t>
      </w:r>
      <w:r w:rsidRPr="00FD4705">
        <w:rPr>
          <w:rStyle w:val="StyleUnderline"/>
        </w:rPr>
        <w:t xml:space="preserve">nological or scientific </w:t>
      </w:r>
      <w:r w:rsidRPr="00FD4705">
        <w:rPr>
          <w:rStyle w:val="StyleUnderline"/>
          <w:highlight w:val="cyan"/>
        </w:rPr>
        <w:t>developments</w:t>
      </w:r>
      <w:r w:rsidRPr="00FD4705">
        <w:rPr>
          <w:sz w:val="16"/>
        </w:rPr>
        <w:t xml:space="preserve"> may very well </w:t>
      </w:r>
      <w:r w:rsidRPr="00FD4705">
        <w:rPr>
          <w:rStyle w:val="StyleUnderline"/>
          <w:highlight w:val="cyan"/>
        </w:rPr>
        <w:t>reveal</w:t>
      </w:r>
      <w:r w:rsidRPr="00FD4705">
        <w:rPr>
          <w:sz w:val="16"/>
        </w:rPr>
        <w:t xml:space="preserve"> novel </w:t>
      </w:r>
      <w:r w:rsidRPr="00FD4705">
        <w:rPr>
          <w:rStyle w:val="StyleUnderline"/>
          <w:highlight w:val="cyan"/>
        </w:rPr>
        <w:t>ways of destroying the world</w:t>
      </w:r>
      <w:r w:rsidRPr="00FD4705">
        <w:rPr>
          <w:sz w:val="16"/>
        </w:rPr>
        <w:t>.</w:t>
      </w:r>
    </w:p>
    <w:p w14:paraId="2375FAA5" w14:textId="77777777" w:rsidR="007F5AEA" w:rsidRPr="00FD4705" w:rsidRDefault="007F5AEA" w:rsidP="007F5AEA">
      <w:pPr>
        <w:rPr>
          <w:sz w:val="16"/>
          <w:szCs w:val="16"/>
        </w:rPr>
      </w:pPr>
      <w:r w:rsidRPr="00FD4705">
        <w:rPr>
          <w:sz w:val="16"/>
          <w:szCs w:val="16"/>
        </w:rPr>
        <w:t xml:space="preserve">Some foreseen hazards (hence not members of the current category) which have been excluded from the list of bangs on grounds that they seem too unlikely to cause a global terminal disaster </w:t>
      </w:r>
      <w:proofErr w:type="gramStart"/>
      <w:r w:rsidRPr="00FD4705">
        <w:rPr>
          <w:sz w:val="16"/>
          <w:szCs w:val="16"/>
        </w:rPr>
        <w:t>are:</w:t>
      </w:r>
      <w:proofErr w:type="gramEnd"/>
      <w:r w:rsidRPr="00FD4705">
        <w:rPr>
          <w:sz w:val="16"/>
          <w:szCs w:val="16"/>
        </w:rPr>
        <w:t xml:space="preserv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001D4DF5" w14:textId="77777777" w:rsidR="007F5AEA" w:rsidRPr="00FD4705" w:rsidRDefault="007F5AEA" w:rsidP="007F5AEA">
      <w:pPr>
        <w:rPr>
          <w:sz w:val="16"/>
        </w:rPr>
      </w:pPr>
      <w:r w:rsidRPr="00FD4705">
        <w:rPr>
          <w:sz w:val="16"/>
        </w:rPr>
        <w:t xml:space="preserve">4.8 </w:t>
      </w:r>
      <w:r w:rsidRPr="00FD4705">
        <w:rPr>
          <w:rStyle w:val="Emphasis"/>
          <w:highlight w:val="cyan"/>
        </w:rPr>
        <w:t>Physics disasters</w:t>
      </w:r>
    </w:p>
    <w:p w14:paraId="7F446473" w14:textId="77777777" w:rsidR="007F5AEA" w:rsidRPr="00FD4705" w:rsidRDefault="007F5AEA" w:rsidP="007F5AEA">
      <w:pPr>
        <w:rPr>
          <w:sz w:val="16"/>
          <w:szCs w:val="16"/>
        </w:rPr>
      </w:pPr>
      <w:r w:rsidRPr="00FD4705">
        <w:rPr>
          <w:sz w:val="16"/>
          <w:szCs w:val="16"/>
        </w:rPr>
        <w:lastRenderedPageBreak/>
        <w:t>The Manhattan Project bomb-builders’ concern about an A-bomb-derived atmospheric conflagration has contemporary analogues.</w:t>
      </w:r>
    </w:p>
    <w:p w14:paraId="7DCE95AC" w14:textId="77777777" w:rsidR="007F5AEA" w:rsidRPr="00FD4705" w:rsidRDefault="007F5AEA" w:rsidP="007F5AEA">
      <w:pPr>
        <w:rPr>
          <w:sz w:val="16"/>
        </w:rPr>
      </w:pPr>
      <w:r w:rsidRPr="00FD4705">
        <w:rPr>
          <w:sz w:val="16"/>
        </w:rPr>
        <w:t xml:space="preserve">There have been speculations that </w:t>
      </w:r>
      <w:r w:rsidRPr="00FD4705">
        <w:rPr>
          <w:rStyle w:val="StyleUnderline"/>
        </w:rPr>
        <w:t xml:space="preserve">future high-energy </w:t>
      </w:r>
      <w:r w:rsidRPr="00FD4705">
        <w:rPr>
          <w:rStyle w:val="StyleUnderline"/>
          <w:highlight w:val="cyan"/>
        </w:rPr>
        <w:t>particle accelerator experiments</w:t>
      </w:r>
      <w:r w:rsidRPr="00FD4705">
        <w:rPr>
          <w:rStyle w:val="StyleUnderline"/>
        </w:rPr>
        <w:t xml:space="preserve"> may </w:t>
      </w:r>
      <w:r w:rsidRPr="00FD4705">
        <w:rPr>
          <w:rStyle w:val="StyleUnderline"/>
          <w:highlight w:val="cyan"/>
        </w:rPr>
        <w:t>cause a breakdown of</w:t>
      </w:r>
      <w:r w:rsidRPr="00FD4705">
        <w:rPr>
          <w:rStyle w:val="StyleUnderline"/>
        </w:rPr>
        <w:t xml:space="preserve"> a </w:t>
      </w:r>
      <w:r w:rsidRPr="00FD4705">
        <w:rPr>
          <w:rStyle w:val="StyleUnderline"/>
          <w:highlight w:val="cyan"/>
        </w:rPr>
        <w:t>metastable vacuum state</w:t>
      </w:r>
      <w:r w:rsidRPr="00FD4705">
        <w:rPr>
          <w:rStyle w:val="StyleUnderline"/>
        </w:rPr>
        <w:t xml:space="preserve"> that our part of the cosmos might be in, </w:t>
      </w:r>
      <w:r w:rsidRPr="00FD4705">
        <w:rPr>
          <w:rStyle w:val="StyleUnderline"/>
          <w:highlight w:val="cyan"/>
        </w:rPr>
        <w:t>converting it into a “true” vacuum of lower energy density</w:t>
      </w:r>
      <w:r w:rsidRPr="00FD4705">
        <w:rPr>
          <w:sz w:val="16"/>
        </w:rPr>
        <w:t xml:space="preserve"> [45]. </w:t>
      </w:r>
      <w:r w:rsidRPr="00FD4705">
        <w:rPr>
          <w:rStyle w:val="StyleUnderline"/>
        </w:rPr>
        <w:t xml:space="preserve">This would result in an </w:t>
      </w:r>
      <w:r w:rsidRPr="00FD4705">
        <w:rPr>
          <w:rStyle w:val="StyleUnderline"/>
          <w:highlight w:val="cyan"/>
        </w:rPr>
        <w:t>expanding bubble of</w:t>
      </w:r>
      <w:r w:rsidRPr="00FD4705">
        <w:rPr>
          <w:rStyle w:val="StyleUnderline"/>
        </w:rPr>
        <w:t xml:space="preserve"> </w:t>
      </w:r>
      <w:proofErr w:type="gramStart"/>
      <w:r w:rsidRPr="00FD4705">
        <w:rPr>
          <w:rStyle w:val="StyleUnderline"/>
        </w:rPr>
        <w:t xml:space="preserve">total </w:t>
      </w:r>
      <w:r w:rsidRPr="00FD4705">
        <w:rPr>
          <w:rStyle w:val="StyleUnderline"/>
          <w:highlight w:val="cyan"/>
        </w:rPr>
        <w:t>destruction</w:t>
      </w:r>
      <w:proofErr w:type="gramEnd"/>
      <w:r w:rsidRPr="00FD4705">
        <w:rPr>
          <w:rStyle w:val="StyleUnderline"/>
        </w:rPr>
        <w:t xml:space="preserve"> that would </w:t>
      </w:r>
      <w:r w:rsidRPr="00FD4705">
        <w:rPr>
          <w:rStyle w:val="StyleUnderline"/>
          <w:highlight w:val="cyan"/>
        </w:rPr>
        <w:t>sweep through the galaxy</w:t>
      </w:r>
      <w:r w:rsidRPr="00FD4705">
        <w:rPr>
          <w:rStyle w:val="StyleUnderline"/>
        </w:rPr>
        <w:t xml:space="preserve"> and beyond at the speed of light, tearing all matter apart as it proceeds</w:t>
      </w:r>
      <w:r w:rsidRPr="00FD4705">
        <w:rPr>
          <w:sz w:val="16"/>
        </w:rPr>
        <w:t>.</w:t>
      </w:r>
    </w:p>
    <w:p w14:paraId="7950E67C" w14:textId="77777777" w:rsidR="007F5AEA" w:rsidRPr="00FD4705" w:rsidRDefault="007F5AEA" w:rsidP="007F5AEA">
      <w:pPr>
        <w:rPr>
          <w:sz w:val="16"/>
        </w:rPr>
      </w:pPr>
      <w:r w:rsidRPr="00FD4705">
        <w:rPr>
          <w:sz w:val="16"/>
        </w:rPr>
        <w:t xml:space="preserve">Another conceivability is that </w:t>
      </w:r>
      <w:r w:rsidRPr="00FD4705">
        <w:rPr>
          <w:rStyle w:val="StyleUnderline"/>
        </w:rPr>
        <w:t xml:space="preserve">accelerator </w:t>
      </w:r>
      <w:r w:rsidRPr="00FD4705">
        <w:rPr>
          <w:rStyle w:val="StyleUnderline"/>
          <w:highlight w:val="cyan"/>
        </w:rPr>
        <w:t>experiments</w:t>
      </w:r>
      <w:r w:rsidRPr="00FD4705">
        <w:rPr>
          <w:rStyle w:val="StyleUnderline"/>
        </w:rPr>
        <w:t xml:space="preserve"> might </w:t>
      </w:r>
      <w:r w:rsidRPr="00FD4705">
        <w:rPr>
          <w:rStyle w:val="StyleUnderline"/>
          <w:highlight w:val="cyan"/>
        </w:rPr>
        <w:t>produce</w:t>
      </w:r>
      <w:r w:rsidRPr="00FD4705">
        <w:rPr>
          <w:rStyle w:val="StyleUnderline"/>
        </w:rPr>
        <w:t xml:space="preserve"> negatively charged stable “</w:t>
      </w:r>
      <w:r w:rsidRPr="00FD4705">
        <w:rPr>
          <w:rStyle w:val="StyleUnderline"/>
          <w:highlight w:val="cyan"/>
        </w:rPr>
        <w:t>strangelets</w:t>
      </w:r>
      <w:r w:rsidRPr="00FD4705">
        <w:rPr>
          <w:rStyle w:val="StyleUnderline"/>
        </w:rPr>
        <w:t>”</w:t>
      </w:r>
      <w:r w:rsidRPr="00FD4705">
        <w:rPr>
          <w:sz w:val="16"/>
        </w:rPr>
        <w:t xml:space="preserve"> (a hypothetical form of nuclear matter</w:t>
      </w:r>
      <w:r w:rsidRPr="00FD4705">
        <w:rPr>
          <w:rStyle w:val="StyleUnderline"/>
        </w:rPr>
        <w:t xml:space="preserve">) </w:t>
      </w:r>
      <w:r w:rsidRPr="00FD4705">
        <w:rPr>
          <w:rStyle w:val="StyleUnderline"/>
          <w:highlight w:val="cyan"/>
        </w:rPr>
        <w:t>or</w:t>
      </w:r>
      <w:r w:rsidRPr="00FD4705">
        <w:rPr>
          <w:rStyle w:val="StyleUnderline"/>
        </w:rPr>
        <w:t xml:space="preserve"> create </w:t>
      </w:r>
      <w:r w:rsidRPr="00FD4705">
        <w:rPr>
          <w:rStyle w:val="StyleUnderline"/>
          <w:highlight w:val="cyan"/>
        </w:rPr>
        <w:t>a mini black hole that would</w:t>
      </w:r>
      <w:r w:rsidRPr="00FD4705">
        <w:rPr>
          <w:rStyle w:val="StyleUnderline"/>
        </w:rPr>
        <w:t xml:space="preserve"> sink to the center of the Earth and start </w:t>
      </w:r>
      <w:r w:rsidRPr="00FD4705">
        <w:rPr>
          <w:rStyle w:val="StyleUnderline"/>
          <w:highlight w:val="cyan"/>
        </w:rPr>
        <w:t>accret</w:t>
      </w:r>
      <w:r w:rsidRPr="00FD4705">
        <w:rPr>
          <w:rStyle w:val="StyleUnderline"/>
        </w:rPr>
        <w:t>ing</w:t>
      </w:r>
      <w:r w:rsidRPr="00FD4705">
        <w:rPr>
          <w:rStyle w:val="StyleUnderline"/>
          <w:highlight w:val="cyan"/>
        </w:rPr>
        <w:t xml:space="preserve"> the</w:t>
      </w:r>
      <w:r w:rsidRPr="00FD4705">
        <w:rPr>
          <w:rStyle w:val="StyleUnderline"/>
        </w:rPr>
        <w:t xml:space="preserve"> rest of the </w:t>
      </w:r>
      <w:r w:rsidRPr="00FD4705">
        <w:rPr>
          <w:rStyle w:val="StyleUnderline"/>
          <w:highlight w:val="cyan"/>
        </w:rPr>
        <w:t>planet</w:t>
      </w:r>
      <w:r w:rsidRPr="00FD4705">
        <w:rPr>
          <w:sz w:val="16"/>
        </w:rPr>
        <w:t xml:space="preserve"> [46].</w:t>
      </w:r>
    </w:p>
    <w:p w14:paraId="2FA71EC1" w14:textId="77777777" w:rsidR="007F5AEA" w:rsidRPr="00FD4705" w:rsidRDefault="007F5AEA" w:rsidP="007F5AEA">
      <w:pPr>
        <w:rPr>
          <w:sz w:val="16"/>
        </w:rPr>
      </w:pPr>
      <w:r w:rsidRPr="00FD4705">
        <w:rPr>
          <w:sz w:val="16"/>
        </w:rPr>
        <w:t xml:space="preserve">These outcomes seem to be impossible given our best current physical theories. But the reason we do the experiments is precisely that </w:t>
      </w:r>
      <w:r w:rsidRPr="00FD4705">
        <w:rPr>
          <w:rStyle w:val="StyleUnderline"/>
        </w:rPr>
        <w:t>we don’t really know what will happen</w:t>
      </w:r>
      <w:r w:rsidRPr="00FD4705">
        <w:rPr>
          <w:sz w:val="16"/>
        </w:rPr>
        <w:t xml:space="preserve">. A more reassuring argument is that the energy densities attained in present day accelerators are far lower than those that occur naturally in collisions between cosmic rays [46,47]. </w:t>
      </w:r>
      <w:r w:rsidRPr="00FD4705">
        <w:rPr>
          <w:rStyle w:val="StyleUnderline"/>
        </w:rPr>
        <w:t>It’s possible</w:t>
      </w:r>
      <w:r w:rsidRPr="00FD4705">
        <w:rPr>
          <w:sz w:val="16"/>
        </w:rPr>
        <w:t xml:space="preserve">, however, </w:t>
      </w:r>
      <w:r w:rsidRPr="00FD4705">
        <w:rPr>
          <w:rStyle w:val="StyleUnderline"/>
        </w:rPr>
        <w:t>that factors other than energy density are relevant for these hypothetical processes, and that those factors will be brought together in novel ways in future experiments</w:t>
      </w:r>
      <w:r w:rsidRPr="00FD4705">
        <w:rPr>
          <w:sz w:val="16"/>
        </w:rPr>
        <w:t>.</w:t>
      </w:r>
    </w:p>
    <w:p w14:paraId="3953A7C2" w14:textId="77777777" w:rsidR="007F5AEA" w:rsidRPr="00FD4705" w:rsidRDefault="007F5AEA" w:rsidP="007F5AEA">
      <w:pPr>
        <w:rPr>
          <w:sz w:val="16"/>
        </w:rPr>
      </w:pPr>
      <w:r w:rsidRPr="00FD4705">
        <w:rPr>
          <w:sz w:val="16"/>
        </w:rPr>
        <w:t xml:space="preserve">The main reason for concern in the “physics disasters” category is the meta-level observation that </w:t>
      </w:r>
      <w:r w:rsidRPr="00FD4705">
        <w:rPr>
          <w:rStyle w:val="StyleUnderline"/>
        </w:rPr>
        <w:t xml:space="preserve">discoveries of all sorts of weird physical phenomena are made all the time, so </w:t>
      </w:r>
      <w:r w:rsidRPr="00FD4705">
        <w:rPr>
          <w:rStyle w:val="StyleUnderline"/>
          <w:highlight w:val="cyan"/>
        </w:rPr>
        <w:t>even if</w:t>
      </w:r>
      <w:r w:rsidRPr="00FD4705">
        <w:rPr>
          <w:rStyle w:val="StyleUnderline"/>
        </w:rPr>
        <w:t xml:space="preserve"> right now </w:t>
      </w:r>
      <w:r w:rsidRPr="00FD4705">
        <w:rPr>
          <w:rStyle w:val="StyleUnderline"/>
          <w:highlight w:val="cyan"/>
        </w:rPr>
        <w:t>all</w:t>
      </w:r>
      <w:r w:rsidRPr="00FD4705">
        <w:rPr>
          <w:rStyle w:val="StyleUnderline"/>
        </w:rPr>
        <w:t xml:space="preserve"> the </w:t>
      </w:r>
      <w:proofErr w:type="gramStart"/>
      <w:r w:rsidRPr="00FD4705">
        <w:rPr>
          <w:rStyle w:val="StyleUnderline"/>
        </w:rPr>
        <w:t xml:space="preserve">particular </w:t>
      </w:r>
      <w:r w:rsidRPr="00FD4705">
        <w:rPr>
          <w:rStyle w:val="StyleUnderline"/>
          <w:highlight w:val="cyan"/>
        </w:rPr>
        <w:t>physics</w:t>
      </w:r>
      <w:proofErr w:type="gramEnd"/>
      <w:r w:rsidRPr="00FD4705">
        <w:rPr>
          <w:rStyle w:val="StyleUnderline"/>
          <w:highlight w:val="cyan"/>
        </w:rPr>
        <w:t xml:space="preserve"> disasters</w:t>
      </w:r>
      <w:r w:rsidRPr="00FD4705">
        <w:rPr>
          <w:rStyle w:val="StyleUnderline"/>
        </w:rPr>
        <w:t xml:space="preserve"> we have conceived of were absurdly improbable or </w:t>
      </w:r>
      <w:r w:rsidRPr="00FD4705">
        <w:rPr>
          <w:rStyle w:val="StyleUnderline"/>
          <w:highlight w:val="cyan"/>
        </w:rPr>
        <w:t>impossible</w:t>
      </w:r>
      <w:r w:rsidRPr="00FD4705">
        <w:rPr>
          <w:rStyle w:val="StyleUnderline"/>
        </w:rPr>
        <w:t xml:space="preserve">, there </w:t>
      </w:r>
      <w:r w:rsidRPr="00FD4705">
        <w:rPr>
          <w:rStyle w:val="StyleUnderline"/>
          <w:highlight w:val="cyan"/>
        </w:rPr>
        <w:t>could be other</w:t>
      </w:r>
      <w:r w:rsidRPr="00FD4705">
        <w:rPr>
          <w:rStyle w:val="StyleUnderline"/>
        </w:rPr>
        <w:t xml:space="preserve"> more realistic failure-modes </w:t>
      </w:r>
      <w:r w:rsidRPr="00FD4705">
        <w:rPr>
          <w:rStyle w:val="StyleUnderline"/>
          <w:highlight w:val="cyan"/>
        </w:rPr>
        <w:t>waiting to be uncovered</w:t>
      </w:r>
      <w:r w:rsidRPr="00FD4705">
        <w:rPr>
          <w:sz w:val="16"/>
        </w:rPr>
        <w:t>. The ones listed here are merely illustrations of the general case.</w:t>
      </w:r>
    </w:p>
    <w:p w14:paraId="5957888E" w14:textId="77777777" w:rsidR="007F5AEA" w:rsidRPr="00FD4705" w:rsidRDefault="007F5AEA" w:rsidP="007F5AEA">
      <w:pPr>
        <w:pStyle w:val="Heading4"/>
      </w:pPr>
      <w:r w:rsidRPr="00FD4705">
        <w:t>Growth causes a global toxification crisis - risks extinction</w:t>
      </w:r>
    </w:p>
    <w:p w14:paraId="0E1E8994" w14:textId="77777777" w:rsidR="007F5AEA" w:rsidRPr="00FD4705" w:rsidRDefault="007F5AEA" w:rsidP="007F5AEA">
      <w:pPr>
        <w:rPr>
          <w:b/>
          <w:sz w:val="26"/>
        </w:rPr>
      </w:pPr>
      <w:r w:rsidRPr="00FD4705">
        <w:rPr>
          <w:rStyle w:val="Style13ptBold"/>
        </w:rPr>
        <w:t>Ehrlich</w:t>
      </w:r>
      <w:r w:rsidRPr="00FD4705">
        <w:rPr>
          <w:rStyle w:val="Style13ptBold"/>
          <w:vertAlign w:val="superscript"/>
        </w:rPr>
        <w:t xml:space="preserve"> </w:t>
      </w:r>
      <w:r w:rsidRPr="00FD4705">
        <w:rPr>
          <w:rStyle w:val="Style13ptBold"/>
        </w:rPr>
        <w:t xml:space="preserve">and Ehrlich 13 </w:t>
      </w:r>
      <w:r w:rsidRPr="00FD4705">
        <w:t>[Paul R. Ehrlich, 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 \\wyo-bb]</w:t>
      </w:r>
    </w:p>
    <w:p w14:paraId="4490AC03" w14:textId="77777777" w:rsidR="007F5AEA" w:rsidRPr="00FD4705" w:rsidRDefault="007F5AEA" w:rsidP="007F5AEA">
      <w:pPr>
        <w:rPr>
          <w:rStyle w:val="StyleUnderline"/>
        </w:rPr>
      </w:pPr>
      <w:r w:rsidRPr="00FD4705">
        <w:rPr>
          <w:rStyle w:val="Emphasis"/>
          <w:b w:val="0"/>
          <w:highlight w:val="cyan"/>
        </w:rPr>
        <w:t>A</w:t>
      </w:r>
      <w:r w:rsidRPr="00FD4705">
        <w:rPr>
          <w:rStyle w:val="Emphasis"/>
          <w:b w:val="0"/>
        </w:rPr>
        <w:t xml:space="preserve">nother possible </w:t>
      </w:r>
      <w:r w:rsidRPr="00FD4705">
        <w:rPr>
          <w:rStyle w:val="Emphasis"/>
          <w:b w:val="0"/>
          <w:highlight w:val="cyan"/>
        </w:rPr>
        <w:t>threat to the continuation of civilization is global toxification</w:t>
      </w:r>
      <w:r w:rsidRPr="00FD4705">
        <w:rPr>
          <w:sz w:val="16"/>
        </w:rPr>
        <w:t xml:space="preserve">. </w:t>
      </w:r>
      <w:proofErr w:type="gramStart"/>
      <w:r w:rsidRPr="00FD4705">
        <w:rPr>
          <w:rStyle w:val="StyleUnderline"/>
        </w:rPr>
        <w:t xml:space="preserve">Adverse  </w:t>
      </w:r>
      <w:r w:rsidRPr="00FD4705">
        <w:rPr>
          <w:rStyle w:val="StyleUnderline"/>
          <w:highlight w:val="cyan"/>
        </w:rPr>
        <w:t>symptoms</w:t>
      </w:r>
      <w:proofErr w:type="gramEnd"/>
      <w:r w:rsidRPr="00FD4705">
        <w:rPr>
          <w:rStyle w:val="StyleUnderline"/>
          <w:highlight w:val="cyan"/>
        </w:rPr>
        <w:t xml:space="preserve">  of  exposure  to  synthetic  chemicals  are making</w:t>
      </w:r>
      <w:r w:rsidRPr="00FD4705">
        <w:rPr>
          <w:rStyle w:val="StyleUnderline"/>
        </w:rPr>
        <w:t xml:space="preserve">  some  </w:t>
      </w:r>
      <w:r w:rsidRPr="00FD4705">
        <w:rPr>
          <w:rStyle w:val="StyleUnderline"/>
          <w:highlight w:val="cyan"/>
        </w:rPr>
        <w:t>scientists increasingly  nervous  about</w:t>
      </w:r>
      <w:r w:rsidRPr="00FD4705">
        <w:rPr>
          <w:rStyle w:val="StyleUnderline"/>
        </w:rPr>
        <w:t xml:space="preserve">  </w:t>
      </w:r>
      <w:r w:rsidRPr="00FD4705">
        <w:rPr>
          <w:rStyle w:val="StyleUnderline"/>
          <w:highlight w:val="cyan"/>
        </w:rPr>
        <w:t>effects  on  the  human  population</w:t>
      </w:r>
      <w:r w:rsidRPr="00FD4705">
        <w:rPr>
          <w:sz w:val="16"/>
        </w:rPr>
        <w:t xml:space="preserve">  [77–79].  </w:t>
      </w:r>
      <w:proofErr w:type="gramStart"/>
      <w:r w:rsidRPr="00FD4705">
        <w:rPr>
          <w:rStyle w:val="StyleUnderline"/>
          <w:highlight w:val="cyan"/>
        </w:rPr>
        <w:t>Should  a</w:t>
      </w:r>
      <w:proofErr w:type="gramEnd"/>
      <w:r w:rsidRPr="00FD4705">
        <w:rPr>
          <w:rStyle w:val="StyleUnderline"/>
          <w:highlight w:val="cyan"/>
        </w:rPr>
        <w:t xml:space="preserve">  global  threat  materialize</w:t>
      </w:r>
      <w:r w:rsidRPr="00FD4705">
        <w:rPr>
          <w:sz w:val="16"/>
        </w:rPr>
        <w:t xml:space="preserve">,  however,  </w:t>
      </w:r>
      <w:r w:rsidRPr="00FD4705">
        <w:rPr>
          <w:rStyle w:val="StyleUnderline"/>
          <w:highlight w:val="cyan"/>
        </w:rPr>
        <w:t>no  planned  mitigating  responses</w:t>
      </w:r>
      <w:r w:rsidRPr="00FD4705">
        <w:rPr>
          <w:sz w:val="16"/>
        </w:rPr>
        <w:t xml:space="preserve">  (analogous  to  the  ecologically  and  politically  risky  ‘geoengineering’  projects  often  proposed  to  ameliorate  climate  disruption [80]) </w:t>
      </w:r>
      <w:r w:rsidRPr="00FD4705">
        <w:rPr>
          <w:rStyle w:val="StyleUnderline"/>
          <w:highlight w:val="cyan"/>
        </w:rPr>
        <w:t xml:space="preserve">are </w:t>
      </w:r>
      <w:r w:rsidRPr="00FD4705">
        <w:rPr>
          <w:rStyle w:val="StyleUnderline"/>
        </w:rPr>
        <w:t xml:space="preserve">waiting in the wings </w:t>
      </w:r>
      <w:r w:rsidRPr="00FD4705">
        <w:rPr>
          <w:rStyle w:val="StyleUnderline"/>
          <w:highlight w:val="cyan"/>
        </w:rPr>
        <w:t>ready</w:t>
      </w:r>
      <w:r w:rsidRPr="00FD4705">
        <w:rPr>
          <w:rStyle w:val="StyleUnderline"/>
        </w:rPr>
        <w:t xml:space="preserve"> for deployment</w:t>
      </w:r>
      <w:r w:rsidRPr="00FD4705">
        <w:rPr>
          <w:sz w:val="16"/>
        </w:rPr>
        <w:t xml:space="preserve">. </w:t>
      </w:r>
      <w:proofErr w:type="gramStart"/>
      <w:r w:rsidRPr="00FD4705">
        <w:rPr>
          <w:rStyle w:val="StyleUnderline"/>
        </w:rPr>
        <w:t>Much  the</w:t>
      </w:r>
      <w:proofErr w:type="gramEnd"/>
      <w:r w:rsidRPr="00FD4705">
        <w:rPr>
          <w:rStyle w:val="StyleUnderline"/>
        </w:rPr>
        <w:t xml:space="preserve">  same  can  be  said about aspects  of  the epidemiological environment and  the  prospect  of  epidemics  being  enhanced  by  rapid  population  growth  in  immune-weakened societies, increased contact with animal reservoirs</w:t>
      </w:r>
      <w:r w:rsidRPr="00FD4705">
        <w:rPr>
          <w:sz w:val="16"/>
        </w:rPr>
        <w:t xml:space="preserve">, </w:t>
      </w:r>
      <w:r w:rsidRPr="00FD4705">
        <w:rPr>
          <w:rStyle w:val="StyleUnderline"/>
        </w:rPr>
        <w:t>high-speed transport and  the misuse  of  antibiotics</w:t>
      </w:r>
      <w:r w:rsidRPr="00FD4705">
        <w:rPr>
          <w:sz w:val="16"/>
        </w:rPr>
        <w:t xml:space="preserve">  [81]. </w:t>
      </w:r>
      <w:r w:rsidRPr="00FD4705">
        <w:rPr>
          <w:rStyle w:val="StyleUnderline"/>
          <w:highlight w:val="cyan"/>
        </w:rPr>
        <w:t xml:space="preserve">Nobel </w:t>
      </w:r>
      <w:proofErr w:type="gramStart"/>
      <w:r w:rsidRPr="00FD4705">
        <w:rPr>
          <w:rStyle w:val="StyleUnderline"/>
          <w:highlight w:val="cyan"/>
        </w:rPr>
        <w:t>laureate  Joshua</w:t>
      </w:r>
      <w:proofErr w:type="gramEnd"/>
      <w:r w:rsidRPr="00FD4705">
        <w:rPr>
          <w:rStyle w:val="StyleUnderline"/>
          <w:highlight w:val="cyan"/>
        </w:rPr>
        <w:t xml:space="preserve">  Lederberg  had  great  concern  for  the  epidemic  </w:t>
      </w:r>
      <w:r w:rsidRPr="00FD4705">
        <w:rPr>
          <w:rStyle w:val="StyleUnderline"/>
        </w:rPr>
        <w:t>problem</w:t>
      </w:r>
      <w:r w:rsidRPr="00FD4705">
        <w:rPr>
          <w:rStyle w:val="StyleUnderline"/>
          <w:highlight w:val="cyan"/>
        </w:rPr>
        <w:t>,  famously  stating,  ‘The  survival  of  the  human  species  is  not  a  preordained evolutionary program</w:t>
      </w:r>
      <w:r w:rsidRPr="00FD4705">
        <w:rPr>
          <w:rStyle w:val="StyleUnderline"/>
        </w:rPr>
        <w:t>’</w:t>
      </w:r>
      <w:r w:rsidRPr="00FD4705">
        <w:rPr>
          <w:sz w:val="16"/>
        </w:rPr>
        <w:t xml:space="preserve"> [82, p. 40]. Some precautionary steps that should </w:t>
      </w:r>
      <w:proofErr w:type="gramStart"/>
      <w:r w:rsidRPr="00FD4705">
        <w:rPr>
          <w:sz w:val="16"/>
        </w:rPr>
        <w:t>be  considered</w:t>
      </w:r>
      <w:proofErr w:type="gramEnd"/>
      <w:r w:rsidRPr="00FD4705">
        <w:rPr>
          <w:sz w:val="16"/>
        </w:rPr>
        <w:t xml:space="preserve">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w:t>
      </w:r>
      <w:proofErr w:type="gramStart"/>
      <w:r w:rsidRPr="00FD4705">
        <w:rPr>
          <w:sz w:val="16"/>
        </w:rPr>
        <w:t>It  has</w:t>
      </w:r>
      <w:proofErr w:type="gramEnd"/>
      <w:r w:rsidRPr="00FD4705">
        <w:rPr>
          <w:sz w:val="16"/>
        </w:rPr>
        <w:t xml:space="preserve">  become  increasingly  clear  that  security  has  many  dimensions  beyond  military  security  [83,84]  and  that  </w:t>
      </w:r>
      <w:r w:rsidRPr="00FD4705">
        <w:rPr>
          <w:rStyle w:val="StyleUnderline"/>
          <w:highlight w:val="cyan"/>
        </w:rPr>
        <w:t>breaches  of  environmental security could risk the end of global civilization.</w:t>
      </w:r>
      <w:r w:rsidRPr="00FD4705">
        <w:rPr>
          <w:rStyle w:val="StyleUnderline"/>
        </w:rPr>
        <w:t xml:space="preserve"> </w:t>
      </w:r>
    </w:p>
    <w:p w14:paraId="546C4080" w14:textId="77777777" w:rsidR="007F5AEA" w:rsidRPr="00FD4705" w:rsidRDefault="007F5AEA" w:rsidP="007F5AEA">
      <w:pPr>
        <w:rPr>
          <w:rStyle w:val="StyleUnderline"/>
        </w:rPr>
      </w:pPr>
      <w:r w:rsidRPr="00FD4705">
        <w:rPr>
          <w:rStyle w:val="StyleUnderline"/>
          <w:highlight w:val="cyan"/>
        </w:rPr>
        <w:t>global civilization.</w:t>
      </w:r>
      <w:r w:rsidRPr="00FD4705">
        <w:rPr>
          <w:rStyle w:val="StyleUnderline"/>
        </w:rPr>
        <w:t xml:space="preserve"> </w:t>
      </w:r>
    </w:p>
    <w:p w14:paraId="57F34F15" w14:textId="77777777" w:rsidR="007F5AEA" w:rsidRPr="00FD4705" w:rsidRDefault="007F5AEA" w:rsidP="007F5AEA">
      <w:pPr>
        <w:pStyle w:val="Heading4"/>
      </w:pPr>
      <w:r w:rsidRPr="00FD4705">
        <w:lastRenderedPageBreak/>
        <w:t xml:space="preserve">War is inevitable---BUT, the longer we wait, the worse it gets. </w:t>
      </w:r>
    </w:p>
    <w:p w14:paraId="2C2DB7A4" w14:textId="77777777" w:rsidR="007F5AEA" w:rsidRPr="00FD4705" w:rsidRDefault="007F5AEA" w:rsidP="007F5AEA">
      <w:r w:rsidRPr="00FD4705">
        <w:t xml:space="preserve">Seth </w:t>
      </w:r>
      <w:r w:rsidRPr="00FD4705">
        <w:rPr>
          <w:b/>
        </w:rPr>
        <w:t>Baum &amp;</w:t>
      </w:r>
      <w:r w:rsidRPr="00FD4705">
        <w:t xml:space="preserve"> Anthony </w:t>
      </w:r>
      <w:r w:rsidRPr="00FD4705">
        <w:rPr>
          <w:b/>
        </w:rPr>
        <w:t>Barrett 18</w:t>
      </w:r>
      <w:r w:rsidRPr="00FD4705">
        <w:t>. Global Catastrophic Risk Institute. 2018. “A Model for the Impacts of Nuclear War.” SSRN Electronic Journal. Crossref, doi:10.2139/ssrn.3155983.</w:t>
      </w:r>
    </w:p>
    <w:p w14:paraId="70EACE57" w14:textId="77777777" w:rsidR="007F5AEA" w:rsidRPr="00FD4705" w:rsidRDefault="007F5AEA" w:rsidP="007F5AEA">
      <w:pPr>
        <w:rPr>
          <w:b/>
          <w:iCs/>
          <w:u w:val="single"/>
          <w:bdr w:val="single" w:sz="8" w:space="0" w:color="auto"/>
        </w:rPr>
      </w:pPr>
      <w:r w:rsidRPr="00FD4705">
        <w:rPr>
          <w:sz w:val="16"/>
        </w:rPr>
        <w:t xml:space="preserve">On the other end of the spectrum, the norm could be weaker. The </w:t>
      </w:r>
      <w:r w:rsidRPr="00FD4705">
        <w:rPr>
          <w:rStyle w:val="StyleUnderline"/>
        </w:rPr>
        <w:t>Hiroshima and Nagasaki</w:t>
      </w:r>
      <w:r w:rsidRPr="00FD4705">
        <w:rPr>
          <w:sz w:val="16"/>
        </w:rPr>
        <w:t xml:space="preserve"> bombings </w:t>
      </w:r>
      <w:r w:rsidRPr="00FD4705">
        <w:rPr>
          <w:rStyle w:val="StyleUnderline"/>
        </w:rPr>
        <w:t xml:space="preserve">provided a vivid and enduring image of the horrors of nuclear war—hence </w:t>
      </w:r>
      <w:r w:rsidRPr="00FD4705">
        <w:rPr>
          <w:rStyle w:val="Emphasis"/>
        </w:rPr>
        <w:t>the norm</w:t>
      </w:r>
      <w:r w:rsidRPr="00FD4705">
        <w:rPr>
          <w:rStyle w:val="StyleUnderline"/>
        </w:rPr>
        <w:t xml:space="preserve"> can reasonably be described as a</w:t>
      </w:r>
      <w:r w:rsidRPr="00FD4705">
        <w:rPr>
          <w:sz w:val="16"/>
        </w:rPr>
        <w:t xml:space="preserve"> </w:t>
      </w:r>
      <w:r w:rsidRPr="00FD4705">
        <w:rPr>
          <w:rStyle w:val="Emphasis"/>
        </w:rPr>
        <w:t>legacy of the bombings</w:t>
      </w:r>
      <w:r w:rsidRPr="00FD4705">
        <w:rPr>
          <w:rStyle w:val="StyleUnderline"/>
        </w:rPr>
        <w:t xml:space="preserve">. Without this image, there would be </w:t>
      </w:r>
      <w:r w:rsidRPr="00FD4705">
        <w:rPr>
          <w:rStyle w:val="Emphasis"/>
        </w:rPr>
        <w:t>less to motivate the norm</w:t>
      </w:r>
      <w:r w:rsidRPr="00FD4705">
        <w:rPr>
          <w:rStyle w:val="StyleUnderline"/>
        </w:rPr>
        <w:t xml:space="preserve">. </w:t>
      </w:r>
      <w:r w:rsidRPr="00FD4705">
        <w:rPr>
          <w:rStyle w:val="StyleUnderline"/>
          <w:highlight w:val="cyan"/>
        </w:rPr>
        <w:t xml:space="preserve">A weaker norm </w:t>
      </w:r>
      <w:r w:rsidRPr="00FD4705">
        <w:rPr>
          <w:rStyle w:val="Emphasis"/>
          <w:highlight w:val="cyan"/>
        </w:rPr>
        <w:t>could</w:t>
      </w:r>
      <w:r w:rsidRPr="00FD4705">
        <w:rPr>
          <w:sz w:val="16"/>
        </w:rPr>
        <w:t xml:space="preserve"> in turn </w:t>
      </w:r>
      <w:r w:rsidRPr="00FD4705">
        <w:rPr>
          <w:rStyle w:val="StyleUnderline"/>
          <w:highlight w:val="cyan"/>
        </w:rPr>
        <w:t>have led to a nuclear war occurring</w:t>
      </w:r>
      <w:r w:rsidRPr="00FD4705">
        <w:rPr>
          <w:sz w:val="16"/>
          <w:highlight w:val="cyan"/>
        </w:rPr>
        <w:t xml:space="preserve"> </w:t>
      </w:r>
      <w:r w:rsidRPr="00FD4705">
        <w:rPr>
          <w:rStyle w:val="Emphasis"/>
          <w:highlight w:val="cyan"/>
        </w:rPr>
        <w:t>later</w:t>
      </w:r>
      <w:r w:rsidRPr="00FD4705">
        <w:rPr>
          <w:rStyle w:val="StyleUnderline"/>
        </w:rPr>
        <w:t xml:space="preserve">, especially during a </w:t>
      </w:r>
      <w:r w:rsidRPr="00FD4705">
        <w:rPr>
          <w:rStyle w:val="Emphasis"/>
        </w:rPr>
        <w:t>near-miss event</w:t>
      </w:r>
      <w:r w:rsidRPr="00FD4705">
        <w:rPr>
          <w:sz w:val="16"/>
        </w:rPr>
        <w:t xml:space="preserve"> </w:t>
      </w:r>
      <w:r w:rsidRPr="00FD4705">
        <w:rPr>
          <w:rStyle w:val="StyleUnderline"/>
        </w:rPr>
        <w:t>like the</w:t>
      </w:r>
      <w:r w:rsidRPr="00FD4705">
        <w:rPr>
          <w:sz w:val="16"/>
        </w:rPr>
        <w:t xml:space="preserve"> </w:t>
      </w:r>
      <w:r w:rsidRPr="00FD4705">
        <w:rPr>
          <w:rStyle w:val="Emphasis"/>
        </w:rPr>
        <w:t>Cuban missile crisis</w:t>
      </w:r>
      <w:r w:rsidRPr="00FD4705">
        <w:rPr>
          <w:rStyle w:val="StyleUnderline"/>
        </w:rPr>
        <w:t xml:space="preserve">. </w:t>
      </w:r>
      <w:r w:rsidRPr="00FD4705">
        <w:rPr>
          <w:rStyle w:val="StyleUnderline"/>
          <w:highlight w:val="cyan"/>
        </w:rPr>
        <w:t>A later nuclear war would</w:t>
      </w:r>
      <w:r w:rsidRPr="00FD4705">
        <w:rPr>
          <w:sz w:val="16"/>
        </w:rPr>
        <w:t xml:space="preserve"> likely </w:t>
      </w:r>
      <w:r w:rsidRPr="00FD4705">
        <w:rPr>
          <w:rStyle w:val="StyleUnderline"/>
          <w:highlight w:val="cyan"/>
        </w:rPr>
        <w:t>be</w:t>
      </w:r>
      <w:r w:rsidRPr="00FD4705">
        <w:rPr>
          <w:sz w:val="16"/>
          <w:highlight w:val="cyan"/>
        </w:rPr>
        <w:t xml:space="preserve"> </w:t>
      </w:r>
      <w:r w:rsidRPr="00FD4705">
        <w:rPr>
          <w:rStyle w:val="Emphasis"/>
          <w:highlight w:val="cyan"/>
        </w:rPr>
        <w:t>much more severe</w:t>
      </w:r>
      <w:r w:rsidRPr="00FD4705">
        <w:rPr>
          <w:rStyle w:val="StyleUnderline"/>
        </w:rPr>
        <w:t>, assuming some</w:t>
      </w:r>
      <w:r w:rsidRPr="00FD4705">
        <w:rPr>
          <w:sz w:val="16"/>
        </w:rPr>
        <w:t xml:space="preserve"> significant </w:t>
      </w:r>
      <w:r w:rsidRPr="00FD4705">
        <w:rPr>
          <w:rStyle w:val="StyleUnderline"/>
        </w:rPr>
        <w:t xml:space="preserve">buildup of nuclear </w:t>
      </w:r>
      <w:r w:rsidRPr="00FD4705">
        <w:rPr>
          <w:rStyle w:val="Emphasis"/>
        </w:rPr>
        <w:t>arsenals</w:t>
      </w:r>
      <w:r w:rsidRPr="00FD4705">
        <w:rPr>
          <w:sz w:val="16"/>
        </w:rPr>
        <w:t xml:space="preserve"> </w:t>
      </w:r>
      <w:r w:rsidRPr="00FD4705">
        <w:rPr>
          <w:rStyle w:val="StyleUnderline"/>
        </w:rPr>
        <w:t>and</w:t>
      </w:r>
      <w:r w:rsidRPr="00FD4705">
        <w:rPr>
          <w:sz w:val="16"/>
        </w:rPr>
        <w:t xml:space="preserve"> especially </w:t>
      </w:r>
      <w:r w:rsidRPr="00FD4705">
        <w:rPr>
          <w:rStyle w:val="StyleUnderline"/>
          <w:highlight w:val="cyan"/>
        </w:rPr>
        <w:t>if</w:t>
      </w:r>
      <w:r w:rsidRPr="00FD4705">
        <w:rPr>
          <w:sz w:val="16"/>
          <w:highlight w:val="cyan"/>
        </w:rPr>
        <w:t xml:space="preserve"> </w:t>
      </w:r>
      <w:r w:rsidRPr="00FD4705">
        <w:rPr>
          <w:rStyle w:val="Emphasis"/>
          <w:highlight w:val="cyan"/>
        </w:rPr>
        <w:t>“overkill” targeting</w:t>
      </w:r>
      <w:r w:rsidRPr="00FD4705">
        <w:rPr>
          <w:sz w:val="16"/>
          <w:highlight w:val="cyan"/>
        </w:rPr>
        <w:t xml:space="preserve"> </w:t>
      </w:r>
      <w:r w:rsidRPr="00FD4705">
        <w:rPr>
          <w:rStyle w:val="StyleUnderline"/>
          <w:highlight w:val="cyan"/>
        </w:rPr>
        <w:t>was used</w:t>
      </w:r>
      <w:r w:rsidRPr="00FD4705">
        <w:rPr>
          <w:rStyle w:val="StyleUnderline"/>
        </w:rPr>
        <w:t xml:space="preserve">. </w:t>
      </w:r>
      <w:r w:rsidRPr="00FD4705">
        <w:rPr>
          <w:rStyle w:val="StyleUnderline"/>
          <w:highlight w:val="cyan"/>
        </w:rPr>
        <w:t>A</w:t>
      </w:r>
      <w:r w:rsidRPr="00FD4705">
        <w:rPr>
          <w:sz w:val="16"/>
          <w:highlight w:val="cyan"/>
        </w:rPr>
        <w:t xml:space="preserve"> </w:t>
      </w:r>
      <w:r w:rsidRPr="00FD4705">
        <w:rPr>
          <w:rStyle w:val="Emphasis"/>
          <w:highlight w:val="cyan"/>
        </w:rPr>
        <w:t>new nuclear war</w:t>
      </w:r>
      <w:r w:rsidRPr="00FD4705">
        <w:rPr>
          <w:sz w:val="16"/>
          <w:highlight w:val="cyan"/>
        </w:rPr>
        <w:t xml:space="preserve"> </w:t>
      </w:r>
      <w:r w:rsidRPr="00FD4705">
        <w:rPr>
          <w:rStyle w:val="StyleUnderline"/>
          <w:highlight w:val="cyan"/>
        </w:rPr>
        <w:t>could bring a</w:t>
      </w:r>
      <w:r w:rsidRPr="00FD4705">
        <w:rPr>
          <w:sz w:val="16"/>
          <w:highlight w:val="cyan"/>
        </w:rPr>
        <w:t xml:space="preserve"> </w:t>
      </w:r>
      <w:r w:rsidRPr="00FD4705">
        <w:rPr>
          <w:rStyle w:val="Emphasis"/>
          <w:highlight w:val="cyan"/>
        </w:rPr>
        <w:t>similar</w:t>
      </w:r>
      <w:r w:rsidRPr="00FD4705">
        <w:rPr>
          <w:sz w:val="16"/>
        </w:rPr>
        <w:t xml:space="preserve">ly wide range of </w:t>
      </w:r>
      <w:r w:rsidRPr="00FD4705">
        <w:rPr>
          <w:rStyle w:val="Emphasis"/>
          <w:highlight w:val="cyan"/>
        </w:rPr>
        <w:t>shift</w:t>
      </w:r>
      <w:r w:rsidRPr="00FD4705">
        <w:rPr>
          <w:sz w:val="16"/>
        </w:rPr>
        <w:t xml:space="preserve">s </w:t>
      </w:r>
      <w:r w:rsidRPr="00FD4705">
        <w:rPr>
          <w:rStyle w:val="Emphasis"/>
          <w:highlight w:val="cyan"/>
        </w:rPr>
        <w:t>in nuclear weapons norms</w:t>
      </w:r>
      <w:r w:rsidRPr="00FD4705">
        <w:rPr>
          <w:rStyle w:val="StyleUnderline"/>
        </w:rPr>
        <w:t xml:space="preserve">. </w:t>
      </w:r>
      <w:r w:rsidRPr="00FD4705">
        <w:rPr>
          <w:rStyle w:val="StyleUnderline"/>
          <w:highlight w:val="cyan"/>
        </w:rPr>
        <w:t xml:space="preserve">It could </w:t>
      </w:r>
      <w:r w:rsidRPr="00FD4705">
        <w:rPr>
          <w:rStyle w:val="Emphasis"/>
          <w:highlight w:val="cyan"/>
        </w:rPr>
        <w:t>strengthen the norm</w:t>
      </w:r>
      <w:r w:rsidRPr="00FD4705">
        <w:rPr>
          <w:rStyle w:val="StyleUnderline"/>
        </w:rPr>
        <w:t xml:space="preserve">, </w:t>
      </w:r>
      <w:r w:rsidRPr="00FD4705">
        <w:rPr>
          <w:rStyle w:val="StyleUnderline"/>
          <w:highlight w:val="cyan"/>
        </w:rPr>
        <w:t>hastening</w:t>
      </w:r>
      <w:r w:rsidRPr="00FD4705">
        <w:rPr>
          <w:sz w:val="16"/>
        </w:rPr>
        <w:t xml:space="preserve"> </w:t>
      </w:r>
      <w:r w:rsidRPr="00FD4705">
        <w:rPr>
          <w:rStyle w:val="Emphasis"/>
        </w:rPr>
        <w:t xml:space="preserve">nuclear </w:t>
      </w:r>
      <w:r w:rsidRPr="00FD4705">
        <w:rPr>
          <w:rStyle w:val="Emphasis"/>
          <w:highlight w:val="cyan"/>
        </w:rPr>
        <w:t>disarmament</w:t>
      </w:r>
      <w:r w:rsidRPr="00FD4705">
        <w:rPr>
          <w:rStyle w:val="StyleUnderline"/>
        </w:rPr>
        <w:t xml:space="preserve">. Already, there is a political initiative drawing attention to the </w:t>
      </w:r>
      <w:r w:rsidRPr="00FD4705">
        <w:rPr>
          <w:rStyle w:val="Emphasis"/>
        </w:rPr>
        <w:t>humanitarian consequences</w:t>
      </w:r>
      <w:r w:rsidRPr="00FD4705">
        <w:rPr>
          <w:rStyle w:val="StyleUnderline"/>
        </w:rPr>
        <w:t xml:space="preserve"> of nuclear weapons use </w:t>
      </w:r>
      <w:proofErr w:type="gramStart"/>
      <w:r w:rsidRPr="00FD4705">
        <w:rPr>
          <w:rStyle w:val="StyleUnderline"/>
        </w:rPr>
        <w:t>in order to</w:t>
      </w:r>
      <w:proofErr w:type="gramEnd"/>
      <w:r w:rsidRPr="00FD4705">
        <w:rPr>
          <w:rStyle w:val="StyleUnderline"/>
        </w:rPr>
        <w:t xml:space="preserve"> promote a new treaty to ban nuclear weapons as a step towards complete nuclear disarmament</w:t>
      </w:r>
      <w:r w:rsidRPr="00FD4705">
        <w:rPr>
          <w:sz w:val="16"/>
        </w:rPr>
        <w:t xml:space="preserve"> (Borrie 2014). </w:t>
      </w:r>
      <w:r w:rsidRPr="00FD4705">
        <w:rPr>
          <w:rStyle w:val="StyleUnderline"/>
        </w:rPr>
        <w:t xml:space="preserve">It is easy to imagine this initiative </w:t>
      </w:r>
      <w:r w:rsidRPr="00FD4705">
        <w:rPr>
          <w:rStyle w:val="Emphasis"/>
        </w:rPr>
        <w:t>using any new nuclear attacks to advance their goals</w:t>
      </w:r>
      <w:r w:rsidRPr="00FD4705">
        <w:rPr>
          <w:sz w:val="16"/>
        </w:rPr>
        <w:t xml:space="preserve">. Alternatively, it could weaken the norm, potentially leading to more and/or larger nuclear wars. This is a common concern, as seen for example in debates over low-yield bunker buster nuclear weapons (Nelson 2003). </w:t>
      </w:r>
      <w:r w:rsidRPr="00FD4705">
        <w:rPr>
          <w:rStyle w:val="StyleUnderline"/>
          <w:highlight w:val="cyan"/>
        </w:rPr>
        <w:t xml:space="preserve">Given that the impacts of a large nuclear war could be </w:t>
      </w:r>
      <w:r w:rsidRPr="00FD4705">
        <w:rPr>
          <w:rStyle w:val="Emphasis"/>
          <w:highlight w:val="cyan"/>
        </w:rPr>
        <w:t>extremely severe</w:t>
      </w:r>
      <w:r w:rsidRPr="00FD4705">
        <w:rPr>
          <w:rStyle w:val="StyleUnderline"/>
          <w:highlight w:val="cyan"/>
        </w:rPr>
        <w:t>, a shift</w:t>
      </w:r>
      <w:r w:rsidRPr="00FD4705">
        <w:rPr>
          <w:rStyle w:val="StyleUnderline"/>
        </w:rPr>
        <w:t xml:space="preserve"> in nuclear weapons</w:t>
      </w:r>
      <w:r w:rsidRPr="00FD4705">
        <w:rPr>
          <w:sz w:val="16"/>
        </w:rPr>
        <w:t xml:space="preserve"> </w:t>
      </w:r>
      <w:r w:rsidRPr="00FD4705">
        <w:rPr>
          <w:rStyle w:val="Emphasis"/>
        </w:rPr>
        <w:t>norms</w:t>
      </w:r>
      <w:r w:rsidRPr="00FD4705">
        <w:rPr>
          <w:sz w:val="16"/>
        </w:rPr>
        <w:t xml:space="preserve"> </w:t>
      </w:r>
      <w:r w:rsidRPr="00FD4705">
        <w:rPr>
          <w:rStyle w:val="StyleUnderline"/>
          <w:highlight w:val="cyan"/>
        </w:rPr>
        <w:t>could</w:t>
      </w:r>
      <w:r w:rsidRPr="00FD4705">
        <w:rPr>
          <w:rStyle w:val="StyleUnderline"/>
        </w:rPr>
        <w:t xml:space="preserve"> easily </w:t>
      </w:r>
      <w:r w:rsidRPr="00FD4705">
        <w:rPr>
          <w:rStyle w:val="StyleUnderline"/>
          <w:highlight w:val="cyan"/>
        </w:rPr>
        <w:t xml:space="preserve">be the </w:t>
      </w:r>
      <w:r w:rsidRPr="00FD4705">
        <w:rPr>
          <w:rStyle w:val="Emphasis"/>
          <w:highlight w:val="cyan"/>
        </w:rPr>
        <w:t>single most consequential effect of a smaller nuclear war.</w:t>
      </w:r>
    </w:p>
    <w:p w14:paraId="7AFACF8C" w14:textId="77777777" w:rsidR="007F5AEA" w:rsidRPr="00FD4705" w:rsidRDefault="007F5AEA" w:rsidP="007F5AEA">
      <w:pPr>
        <w:pStyle w:val="Heading4"/>
      </w:pPr>
      <w:r w:rsidRPr="00FD4705">
        <w:t>And current arsenal sizes ensure no extinction---</w:t>
      </w:r>
      <w:proofErr w:type="gramStart"/>
      <w:r w:rsidRPr="00FD4705">
        <w:t>BUT,</w:t>
      </w:r>
      <w:proofErr w:type="gramEnd"/>
      <w:r w:rsidRPr="00FD4705">
        <w:t xml:space="preserve"> it’ll spur </w:t>
      </w:r>
      <w:r w:rsidRPr="00FD4705">
        <w:rPr>
          <w:u w:val="single"/>
        </w:rPr>
        <w:t>political will</w:t>
      </w:r>
      <w:r w:rsidRPr="00FD4705">
        <w:t xml:space="preserve"> for </w:t>
      </w:r>
      <w:r w:rsidRPr="00FD4705">
        <w:rPr>
          <w:u w:val="single"/>
        </w:rPr>
        <w:t>meaningful disarmament</w:t>
      </w:r>
      <w:r w:rsidRPr="00FD4705">
        <w:t xml:space="preserve">. </w:t>
      </w:r>
    </w:p>
    <w:p w14:paraId="02F91617" w14:textId="77777777" w:rsidR="007F5AEA" w:rsidRPr="00FD4705" w:rsidRDefault="007F5AEA" w:rsidP="007F5AEA">
      <w:r w:rsidRPr="00FD4705">
        <w:t xml:space="preserve">Daniel </w:t>
      </w:r>
      <w:r w:rsidRPr="00FD4705">
        <w:rPr>
          <w:b/>
        </w:rPr>
        <w:t>Deudney 18</w:t>
      </w:r>
      <w:r w:rsidRPr="00FD4705">
        <w:t>. Associate Professor of Political Science at Johns Hopkins University. 03/15/2018. “The Great Debate.” The Oxford Handbook of International Security. www.oxfordhandbooks.com, doi:10.1093/oxfordhb/9780198777854.013.22. //reem</w:t>
      </w:r>
    </w:p>
    <w:p w14:paraId="28D116F2" w14:textId="77777777" w:rsidR="007F5AEA" w:rsidRPr="00FD4705" w:rsidRDefault="007F5AEA" w:rsidP="007F5AEA">
      <w:pPr>
        <w:rPr>
          <w:u w:val="single"/>
        </w:rPr>
      </w:pPr>
      <w:r w:rsidRPr="00FD4705">
        <w:rPr>
          <w:sz w:val="16"/>
        </w:rPr>
        <w:t xml:space="preserve">Although nuclear war is the oldest of these technogenic threats to civilization and human survival, and although important steps to restraint, particularly at the end of the Cold War, have been achieved, </w:t>
      </w:r>
      <w:r w:rsidRPr="00FD4705">
        <w:rPr>
          <w:rStyle w:val="StyleUnderline"/>
        </w:rPr>
        <w:t xml:space="preserve">the nuclear world is increasingly changing in major ways, and in almost </w:t>
      </w:r>
      <w:r w:rsidRPr="00FD4705">
        <w:rPr>
          <w:rStyle w:val="Emphasis"/>
        </w:rPr>
        <w:t>entirely dangerous directions</w:t>
      </w:r>
      <w:r w:rsidRPr="00FD4705">
        <w:rPr>
          <w:sz w:val="16"/>
        </w:rPr>
        <w:t xml:space="preserve">. The third “bombs away” phase of the great debate on the nuclear-political question is more consequentially divided than in the first two phases. </w:t>
      </w:r>
      <w:r w:rsidRPr="00FD4705">
        <w:rPr>
          <w:rStyle w:val="StyleUnderline"/>
        </w:rPr>
        <w:t xml:space="preserve">Even more ominously, most of the momentum lies with the forces that are pulling states </w:t>
      </w:r>
      <w:r w:rsidRPr="00FD4705">
        <w:rPr>
          <w:rStyle w:val="Emphasis"/>
        </w:rPr>
        <w:t>toward nuclear-use</w:t>
      </w:r>
      <w:r w:rsidRPr="00FD4705">
        <w:rPr>
          <w:rStyle w:val="StyleUnderline"/>
        </w:rPr>
        <w:t>, and with the radical actors bent on inflicting catastrophic damage on the leading states in the international system, particularly the United States</w:t>
      </w:r>
      <w:r w:rsidRPr="00FD4705">
        <w:rPr>
          <w:sz w:val="16"/>
        </w:rPr>
        <w:t xml:space="preserve">. </w:t>
      </w:r>
      <w:r w:rsidRPr="00FD4705">
        <w:rPr>
          <w:rStyle w:val="StyleUnderline"/>
        </w:rPr>
        <w:t xml:space="preserve">In contrast, the arms control project, although intellectually vibrant, is </w:t>
      </w:r>
      <w:r w:rsidRPr="00FD4705">
        <w:rPr>
          <w:rStyle w:val="Emphasis"/>
        </w:rPr>
        <w:t>largely in retreat</w:t>
      </w:r>
      <w:r w:rsidRPr="00FD4705">
        <w:rPr>
          <w:rStyle w:val="StyleUnderline"/>
        </w:rPr>
        <w:t xml:space="preserve"> on the world political stage. The arms control settlement of the Cold War is </w:t>
      </w:r>
      <w:r w:rsidRPr="00FD4705">
        <w:rPr>
          <w:rStyle w:val="Emphasis"/>
        </w:rPr>
        <w:t>unraveling</w:t>
      </w:r>
      <w:r w:rsidRPr="00FD4705">
        <w:rPr>
          <w:sz w:val="16"/>
        </w:rPr>
        <w:t xml:space="preserve">, and the world public is more divided and distracted than ever. </w:t>
      </w:r>
      <w:r w:rsidRPr="00FD4705">
        <w:rPr>
          <w:rStyle w:val="StyleUnderline"/>
        </w:rPr>
        <w:t>With the recent election of</w:t>
      </w:r>
      <w:r w:rsidRPr="00FD4705">
        <w:rPr>
          <w:sz w:val="16"/>
        </w:rPr>
        <w:t xml:space="preserve"> President Donald </w:t>
      </w:r>
      <w:r w:rsidRPr="00FD4705">
        <w:rPr>
          <w:rStyle w:val="Emphasis"/>
        </w:rPr>
        <w:t>Trump</w:t>
      </w:r>
      <w:r w:rsidRPr="00FD4705">
        <w:rPr>
          <w:rStyle w:val="StyleUnderline"/>
        </w:rPr>
        <w:t xml:space="preserve">, the United States, which has played such a dominant role in nuclear politics since its scientists invented these fiendish engines, now has an </w:t>
      </w:r>
      <w:r w:rsidRPr="00FD4705">
        <w:rPr>
          <w:rStyle w:val="Emphasis"/>
        </w:rPr>
        <w:t>impulsive and uninformed leader</w:t>
      </w:r>
      <w:r w:rsidRPr="00FD4705">
        <w:rPr>
          <w:rStyle w:val="StyleUnderline"/>
        </w:rPr>
        <w:t xml:space="preserve">, boding </w:t>
      </w:r>
      <w:r w:rsidRPr="00FD4705">
        <w:rPr>
          <w:rStyle w:val="Emphasis"/>
        </w:rPr>
        <w:t>ill for nuclear restraint and effective crisis management</w:t>
      </w:r>
      <w:r w:rsidRPr="00FD4705">
        <w:rPr>
          <w:rStyle w:val="StyleUnderline"/>
        </w:rPr>
        <w:t xml:space="preserve">. </w:t>
      </w:r>
      <w:r w:rsidRPr="00FD4705">
        <w:rPr>
          <w:sz w:val="16"/>
        </w:rPr>
        <w:t xml:space="preserve">Given current trends, it is prudent to assume that </w:t>
      </w:r>
      <w:r w:rsidRPr="00FD4705">
        <w:rPr>
          <w:rStyle w:val="Emphasis"/>
          <w:highlight w:val="cyan"/>
        </w:rPr>
        <w:t>sooner or late</w:t>
      </w:r>
      <w:r w:rsidRPr="00FD4705">
        <w:rPr>
          <w:rStyle w:val="Emphasis"/>
        </w:rPr>
        <w:t>r</w:t>
      </w:r>
      <w:r w:rsidRPr="00FD4705">
        <w:rPr>
          <w:sz w:val="16"/>
          <w:highlight w:val="cyan"/>
        </w:rPr>
        <w:t>,</w:t>
      </w:r>
      <w:r w:rsidRPr="00FD4705">
        <w:rPr>
          <w:sz w:val="16"/>
        </w:rPr>
        <w:t xml:space="preserve"> and probably sooner, </w:t>
      </w:r>
      <w:r w:rsidRPr="00FD4705">
        <w:rPr>
          <w:rStyle w:val="Emphasis"/>
          <w:highlight w:val="cyan"/>
        </w:rPr>
        <w:t>nuclear weapons will again be the used in war</w:t>
      </w:r>
      <w:r w:rsidRPr="00FD4705">
        <w:rPr>
          <w:rStyle w:val="StyleUnderline"/>
        </w:rPr>
        <w:t xml:space="preserve">. But this bad news may contain a </w:t>
      </w:r>
      <w:r w:rsidRPr="00FD4705">
        <w:rPr>
          <w:rStyle w:val="Emphasis"/>
        </w:rPr>
        <w:t>“silver lining” of good news</w:t>
      </w:r>
      <w:r w:rsidRPr="00FD4705">
        <w:rPr>
          <w:rStyle w:val="StyleUnderline"/>
          <w:highlight w:val="cyan"/>
        </w:rPr>
        <w:t xml:space="preserve">. Unlike a </w:t>
      </w:r>
      <w:r w:rsidRPr="00FD4705">
        <w:rPr>
          <w:rStyle w:val="Emphasis"/>
          <w:highlight w:val="cyan"/>
        </w:rPr>
        <w:t>general</w:t>
      </w:r>
      <w:r w:rsidRPr="00FD4705">
        <w:rPr>
          <w:rStyle w:val="StyleUnderline"/>
          <w:highlight w:val="cyan"/>
        </w:rPr>
        <w:t xml:space="preserve"> nuclear war</w:t>
      </w:r>
      <w:r w:rsidRPr="00FD4705">
        <w:rPr>
          <w:sz w:val="16"/>
        </w:rPr>
        <w:t xml:space="preserve"> that might have occurred during the Cold War, such </w:t>
      </w:r>
      <w:r w:rsidRPr="00FD4705">
        <w:rPr>
          <w:rStyle w:val="StyleUnderline"/>
        </w:rPr>
        <w:t xml:space="preserve">a </w:t>
      </w:r>
      <w:r w:rsidRPr="00FD4705">
        <w:rPr>
          <w:rStyle w:val="StyleUnderline"/>
          <w:highlight w:val="cyan"/>
        </w:rPr>
        <w:t>nuclear event now would</w:t>
      </w:r>
      <w:r w:rsidRPr="00FD4705">
        <w:rPr>
          <w:sz w:val="16"/>
        </w:rPr>
        <w:t xml:space="preserve"> probably </w:t>
      </w:r>
      <w:r w:rsidRPr="00FD4705">
        <w:rPr>
          <w:rStyle w:val="Emphasis"/>
          <w:highlight w:val="cyan"/>
        </w:rPr>
        <w:t>not mark the end of</w:t>
      </w:r>
      <w:r w:rsidRPr="00FD4705">
        <w:rPr>
          <w:rStyle w:val="Emphasis"/>
        </w:rPr>
        <w:t xml:space="preserve"> civilization (or</w:t>
      </w:r>
      <w:r w:rsidRPr="00FD4705">
        <w:rPr>
          <w:sz w:val="16"/>
        </w:rPr>
        <w:t xml:space="preserve"> of </w:t>
      </w:r>
      <w:r w:rsidRPr="00FD4705">
        <w:rPr>
          <w:rStyle w:val="Emphasis"/>
          <w:highlight w:val="cyan"/>
        </w:rPr>
        <w:t>humanity</w:t>
      </w:r>
      <w:r w:rsidRPr="00FD4705">
        <w:rPr>
          <w:rStyle w:val="StyleUnderline"/>
          <w:highlight w:val="cyan"/>
        </w:rPr>
        <w:t>), due to</w:t>
      </w:r>
      <w:r w:rsidRPr="00FD4705">
        <w:rPr>
          <w:sz w:val="16"/>
        </w:rPr>
        <w:t xml:space="preserve"> the great </w:t>
      </w:r>
      <w:r w:rsidRPr="00FD4705">
        <w:rPr>
          <w:rStyle w:val="Emphasis"/>
          <w:highlight w:val="cyan"/>
        </w:rPr>
        <w:t>reductions in nuclear forces</w:t>
      </w:r>
      <w:r w:rsidRPr="00FD4705">
        <w:rPr>
          <w:sz w:val="16"/>
          <w:highlight w:val="cyan"/>
        </w:rPr>
        <w:t xml:space="preserve"> </w:t>
      </w:r>
      <w:r w:rsidRPr="00FD4705">
        <w:rPr>
          <w:rStyle w:val="StyleUnderline"/>
          <w:highlight w:val="cyan"/>
        </w:rPr>
        <w:t>achieved at the end of the Cold War</w:t>
      </w:r>
      <w:r w:rsidRPr="00FD4705">
        <w:rPr>
          <w:rStyle w:val="StyleUnderline"/>
        </w:rPr>
        <w:t xml:space="preserve">. Furthermore, </w:t>
      </w:r>
      <w:r w:rsidRPr="00FD4705">
        <w:rPr>
          <w:rStyle w:val="Emphasis"/>
        </w:rPr>
        <w:t>politics</w:t>
      </w:r>
      <w:r w:rsidRPr="00FD4705">
        <w:rPr>
          <w:sz w:val="16"/>
        </w:rPr>
        <w:t xml:space="preserve"> </w:t>
      </w:r>
      <w:r w:rsidRPr="00FD4705">
        <w:rPr>
          <w:rStyle w:val="StyleUnderline"/>
        </w:rPr>
        <w:t xml:space="preserve">on “the day after” could have </w:t>
      </w:r>
      <w:r w:rsidRPr="00FD4705">
        <w:rPr>
          <w:rStyle w:val="Emphasis"/>
        </w:rPr>
        <w:t>immense potential for positive change</w:t>
      </w:r>
      <w:r w:rsidRPr="00FD4705">
        <w:rPr>
          <w:rStyle w:val="StyleUnderline"/>
        </w:rPr>
        <w:t xml:space="preserve">. The survivors would not be likely to envy the </w:t>
      </w:r>
      <w:proofErr w:type="gramStart"/>
      <w:r w:rsidRPr="00FD4705">
        <w:rPr>
          <w:rStyle w:val="StyleUnderline"/>
        </w:rPr>
        <w:t>dead, but</w:t>
      </w:r>
      <w:proofErr w:type="gramEnd"/>
      <w:r w:rsidRPr="00FD4705">
        <w:rPr>
          <w:rStyle w:val="StyleUnderline"/>
        </w:rPr>
        <w:t xml:space="preserve"> would surely have a </w:t>
      </w:r>
      <w:r w:rsidRPr="00FD4705">
        <w:rPr>
          <w:rStyle w:val="Emphasis"/>
        </w:rPr>
        <w:t>greatly renewed resolution for “never again.”</w:t>
      </w:r>
      <w:r w:rsidRPr="00FD4705">
        <w:rPr>
          <w:sz w:val="16"/>
        </w:rPr>
        <w:t xml:space="preserve"> </w:t>
      </w:r>
      <w:r w:rsidRPr="00FD4705">
        <w:rPr>
          <w:rStyle w:val="StyleUnderline"/>
          <w:highlight w:val="cyan"/>
        </w:rPr>
        <w:t>Such an event</w:t>
      </w:r>
      <w:r w:rsidRPr="00FD4705">
        <w:rPr>
          <w:rStyle w:val="StyleUnderline"/>
        </w:rPr>
        <w:t xml:space="preserve">, completely unpredictable in its </w:t>
      </w:r>
      <w:r w:rsidRPr="00FD4705">
        <w:rPr>
          <w:rStyle w:val="StyleUnderline"/>
        </w:rPr>
        <w:lastRenderedPageBreak/>
        <w:t xml:space="preserve">particulars, </w:t>
      </w:r>
      <w:r w:rsidRPr="00FD4705">
        <w:rPr>
          <w:rStyle w:val="StyleUnderline"/>
          <w:highlight w:val="cyan"/>
        </w:rPr>
        <w:t xml:space="preserve">would </w:t>
      </w:r>
      <w:r w:rsidRPr="00FD4705">
        <w:rPr>
          <w:rStyle w:val="Emphasis"/>
          <w:highlight w:val="cyan"/>
        </w:rPr>
        <w:t>unambiguously put the nuclear-political question back at the top of the world political agend</w:t>
      </w:r>
      <w:r w:rsidRPr="00FD4705">
        <w:rPr>
          <w:rStyle w:val="Emphasis"/>
        </w:rPr>
        <w:t>a</w:t>
      </w:r>
      <w:r w:rsidRPr="00FD4705">
        <w:rPr>
          <w:rStyle w:val="StyleUnderline"/>
        </w:rPr>
        <w:t xml:space="preserve">. It </w:t>
      </w:r>
      <w:r w:rsidRPr="00FD4705">
        <w:rPr>
          <w:rStyle w:val="StyleUnderline"/>
          <w:highlight w:val="cyan"/>
        </w:rPr>
        <w:t xml:space="preserve">would unmistakeably remind leading states of their </w:t>
      </w:r>
      <w:r w:rsidRPr="00FD4705">
        <w:rPr>
          <w:rStyle w:val="Emphasis"/>
          <w:highlight w:val="cyan"/>
        </w:rPr>
        <w:t>vulnerability</w:t>
      </w:r>
      <w:r w:rsidRPr="00FD4705">
        <w:rPr>
          <w:sz w:val="16"/>
        </w:rPr>
        <w:t xml:space="preserve"> </w:t>
      </w:r>
      <w:r w:rsidRPr="00FD4705">
        <w:rPr>
          <w:rStyle w:val="StyleUnderline"/>
        </w:rPr>
        <w:t xml:space="preserve">It might also </w:t>
      </w:r>
      <w:r w:rsidRPr="00FD4705">
        <w:rPr>
          <w:rStyle w:val="StyleUnderline"/>
          <w:highlight w:val="cyan"/>
        </w:rPr>
        <w:t>trigger more robust efforts to achieve</w:t>
      </w:r>
      <w:r w:rsidRPr="00FD4705">
        <w:rPr>
          <w:rStyle w:val="StyleUnderline"/>
        </w:rPr>
        <w:t xml:space="preserve"> the </w:t>
      </w:r>
      <w:r w:rsidRPr="00FD4705">
        <w:rPr>
          <w:rStyle w:val="Emphasis"/>
          <w:highlight w:val="cyan"/>
        </w:rPr>
        <w:t>global regulation of nuclear capability</w:t>
      </w:r>
      <w:r w:rsidRPr="00FD470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FD4705">
        <w:rPr>
          <w:rStyle w:val="Emphasis"/>
        </w:rPr>
        <w:t xml:space="preserve">the now bubbling nuclear caldron </w:t>
      </w:r>
      <w:r w:rsidRPr="00FD4705">
        <w:rPr>
          <w:rStyle w:val="Emphasis"/>
          <w:highlight w:val="cyan"/>
        </w:rPr>
        <w:t>holds the possibility of inaugurating</w:t>
      </w:r>
      <w:r w:rsidRPr="00FD4705">
        <w:rPr>
          <w:rStyle w:val="Emphasis"/>
        </w:rPr>
        <w:t xml:space="preserve"> a major period of institutional innovation and </w:t>
      </w:r>
      <w:r w:rsidRPr="00FD4705">
        <w:rPr>
          <w:rStyle w:val="Emphasis"/>
          <w:highlight w:val="cyan"/>
        </w:rPr>
        <w:t>adjustment toward a fully “bombs away” future</w:t>
      </w:r>
      <w:r w:rsidRPr="00FD4705">
        <w:rPr>
          <w:rStyle w:val="StyleUnderline"/>
          <w:highlight w:val="cyan"/>
        </w:rPr>
        <w:t>.</w:t>
      </w:r>
    </w:p>
    <w:p w14:paraId="786A0A4B" w14:textId="77777777" w:rsidR="007F5AEA" w:rsidRPr="00FD4705" w:rsidRDefault="007F5AEA" w:rsidP="007F5AEA">
      <w:pPr>
        <w:pStyle w:val="Heading4"/>
      </w:pPr>
      <w:r w:rsidRPr="00FD4705">
        <w:t xml:space="preserve">Industrial civilization wouldn’t recover. </w:t>
      </w:r>
    </w:p>
    <w:p w14:paraId="1719E1ED" w14:textId="77777777" w:rsidR="007F5AEA" w:rsidRPr="00FD4705" w:rsidRDefault="007F5AEA" w:rsidP="007F5AEA">
      <w:r w:rsidRPr="00FD4705">
        <w:t xml:space="preserve">Lewis </w:t>
      </w:r>
      <w:r w:rsidRPr="00FD4705">
        <w:rPr>
          <w:b/>
        </w:rPr>
        <w:t>Dartnell 15</w:t>
      </w:r>
      <w:r w:rsidRPr="00FD4705">
        <w:t>.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Aeon. https://aeon.co/essays/could-we-reboot-a-modern-civilisation-without-fossil-fuels</w:t>
      </w:r>
    </w:p>
    <w:p w14:paraId="56FCEC2E" w14:textId="77777777" w:rsidR="007F5AEA" w:rsidRPr="00FD4705" w:rsidRDefault="007F5AEA" w:rsidP="007F5AEA">
      <w:pPr>
        <w:rPr>
          <w:sz w:val="16"/>
        </w:rPr>
      </w:pPr>
      <w:r w:rsidRPr="00FD4705">
        <w:rPr>
          <w:rStyle w:val="Emphasis"/>
        </w:rPr>
        <w:t>Imagine that the world as we know it ends tomorrow</w:t>
      </w:r>
      <w:r w:rsidRPr="00FD4705">
        <w:rPr>
          <w:rStyle w:val="StyleUnderline"/>
        </w:rPr>
        <w:t xml:space="preserve">. There’s a </w:t>
      </w:r>
      <w:r w:rsidRPr="00FD4705">
        <w:rPr>
          <w:rStyle w:val="Emphasis"/>
        </w:rPr>
        <w:t>global catastrophe</w:t>
      </w:r>
      <w:r w:rsidRPr="00FD4705">
        <w:rPr>
          <w:sz w:val="16"/>
        </w:rPr>
        <w:t xml:space="preserve">: a pandemic virus, an asteroid strike, or </w:t>
      </w:r>
      <w:r w:rsidRPr="00FD4705">
        <w:rPr>
          <w:rStyle w:val="StyleUnderline"/>
        </w:rPr>
        <w:t xml:space="preserve">perhaps a </w:t>
      </w:r>
      <w:r w:rsidRPr="00FD4705">
        <w:rPr>
          <w:rStyle w:val="Emphasis"/>
        </w:rPr>
        <w:t>nuclear holocaust</w:t>
      </w:r>
      <w:r w:rsidRPr="00FD4705">
        <w:rPr>
          <w:sz w:val="16"/>
        </w:rPr>
        <w:t xml:space="preserve">. </w:t>
      </w:r>
      <w:proofErr w:type="gramStart"/>
      <w:r w:rsidRPr="00FD4705">
        <w:rPr>
          <w:rStyle w:val="StyleUnderline"/>
        </w:rPr>
        <w:t xml:space="preserve">The </w:t>
      </w:r>
      <w:r w:rsidRPr="00FD4705">
        <w:rPr>
          <w:rStyle w:val="Emphasis"/>
        </w:rPr>
        <w:t>vast majority</w:t>
      </w:r>
      <w:r w:rsidRPr="00FD4705">
        <w:rPr>
          <w:rStyle w:val="StyleUnderline"/>
        </w:rPr>
        <w:t xml:space="preserve"> of</w:t>
      </w:r>
      <w:proofErr w:type="gramEnd"/>
      <w:r w:rsidRPr="00FD4705">
        <w:rPr>
          <w:rStyle w:val="StyleUnderline"/>
        </w:rPr>
        <w:t xml:space="preserve"> the human race </w:t>
      </w:r>
      <w:r w:rsidRPr="00FD4705">
        <w:rPr>
          <w:rStyle w:val="Emphasis"/>
        </w:rPr>
        <w:t>perishes</w:t>
      </w:r>
      <w:r w:rsidRPr="00FD4705">
        <w:rPr>
          <w:rStyle w:val="StyleUnderline"/>
        </w:rPr>
        <w:t>. Our civilisation collapses. The post-apocalyptic survivors find themselves in a devastated world of decaying, deserted cities</w:t>
      </w:r>
      <w:r w:rsidRPr="00FD4705">
        <w:rPr>
          <w:sz w:val="16"/>
        </w:rPr>
        <w:t xml:space="preserve"> and roving gangs of bandits looting and taking by force. </w:t>
      </w:r>
      <w:r w:rsidRPr="00FD4705">
        <w:rPr>
          <w:rStyle w:val="Emphasis"/>
          <w:sz w:val="24"/>
        </w:rPr>
        <w:t>Bad as things sound, that’s not the end for humanity</w:t>
      </w:r>
      <w:r w:rsidRPr="00FD4705">
        <w:rPr>
          <w:sz w:val="16"/>
        </w:rPr>
        <w:t xml:space="preserve">. </w:t>
      </w:r>
      <w:r w:rsidRPr="00FD4705">
        <w:rPr>
          <w:rStyle w:val="StyleUnderline"/>
        </w:rPr>
        <w:t>We</w:t>
      </w:r>
      <w:r w:rsidRPr="00FD4705">
        <w:rPr>
          <w:sz w:val="16"/>
        </w:rPr>
        <w:t xml:space="preserve"> </w:t>
      </w:r>
      <w:r w:rsidRPr="00FD4705">
        <w:rPr>
          <w:rStyle w:val="Emphasis"/>
        </w:rPr>
        <w:t>bounce back</w:t>
      </w:r>
      <w:r w:rsidRPr="00FD4705">
        <w:rPr>
          <w:sz w:val="16"/>
        </w:rPr>
        <w:t xml:space="preserve">. Sooner or later, </w:t>
      </w:r>
      <w:r w:rsidRPr="00FD4705">
        <w:rPr>
          <w:rStyle w:val="Emphasis"/>
        </w:rPr>
        <w:t>peace and order</w:t>
      </w:r>
      <w:r w:rsidRPr="00FD4705">
        <w:rPr>
          <w:sz w:val="16"/>
        </w:rPr>
        <w:t xml:space="preserve"> </w:t>
      </w:r>
      <w:r w:rsidRPr="00FD4705">
        <w:rPr>
          <w:rStyle w:val="StyleUnderline"/>
        </w:rPr>
        <w:t xml:space="preserve">emerge again, just as they have time and again through history. </w:t>
      </w:r>
      <w:r w:rsidRPr="00FD4705">
        <w:rPr>
          <w:rStyle w:val="Emphasis"/>
        </w:rPr>
        <w:t>Stable communities</w:t>
      </w:r>
      <w:r w:rsidRPr="00FD4705">
        <w:rPr>
          <w:rStyle w:val="StyleUnderline"/>
        </w:rPr>
        <w:t xml:space="preserve"> take shape</w:t>
      </w:r>
      <w:r w:rsidRPr="00FD4705">
        <w:rPr>
          <w:sz w:val="16"/>
        </w:rPr>
        <w:t xml:space="preserve">. </w:t>
      </w:r>
      <w:r w:rsidRPr="00FD4705">
        <w:rPr>
          <w:rStyle w:val="StyleUnderline"/>
        </w:rPr>
        <w:t>They</w:t>
      </w:r>
      <w:r w:rsidRPr="00FD4705">
        <w:rPr>
          <w:sz w:val="16"/>
        </w:rPr>
        <w:t xml:space="preserve"> </w:t>
      </w:r>
      <w:r w:rsidRPr="00FD4705">
        <w:rPr>
          <w:rStyle w:val="StyleUnderline"/>
        </w:rPr>
        <w:t>begin</w:t>
      </w:r>
      <w:r w:rsidRPr="00FD4705">
        <w:rPr>
          <w:sz w:val="16"/>
        </w:rPr>
        <w:t xml:space="preserve"> the agonising process of </w:t>
      </w:r>
      <w:r w:rsidRPr="00FD4705">
        <w:rPr>
          <w:rStyle w:val="Emphasis"/>
        </w:rPr>
        <w:t>rebuilding</w:t>
      </w:r>
      <w:r w:rsidRPr="00FD4705">
        <w:rPr>
          <w:sz w:val="16"/>
        </w:rPr>
        <w:t xml:space="preserve"> their technological base from scratch. </w:t>
      </w:r>
      <w:r w:rsidRPr="00FD4705">
        <w:rPr>
          <w:rStyle w:val="StyleUnderline"/>
        </w:rPr>
        <w:t xml:space="preserve">But here’s the question: how far could such a society rebuild? </w:t>
      </w:r>
      <w:r w:rsidRPr="00FD4705">
        <w:rPr>
          <w:rStyle w:val="StyleUnderline"/>
          <w:highlight w:val="cyan"/>
        </w:rPr>
        <w:t xml:space="preserve">Is there </w:t>
      </w:r>
      <w:r w:rsidRPr="00FD4705">
        <w:rPr>
          <w:rStyle w:val="Emphasis"/>
          <w:highlight w:val="cyan"/>
        </w:rPr>
        <w:t>any chance</w:t>
      </w:r>
      <w:r w:rsidRPr="00FD4705">
        <w:rPr>
          <w:sz w:val="16"/>
        </w:rPr>
        <w:t xml:space="preserve">, for instance, </w:t>
      </w:r>
      <w:r w:rsidRPr="00FD4705">
        <w:rPr>
          <w:rStyle w:val="StyleUnderline"/>
        </w:rPr>
        <w:t xml:space="preserve">that </w:t>
      </w:r>
      <w:r w:rsidRPr="00FD4705">
        <w:rPr>
          <w:rStyle w:val="StyleUnderline"/>
          <w:highlight w:val="cyan"/>
        </w:rPr>
        <w:t xml:space="preserve">a post-apocalyptic society could </w:t>
      </w:r>
      <w:r w:rsidRPr="00FD4705">
        <w:rPr>
          <w:rStyle w:val="Emphasis"/>
          <w:highlight w:val="cyan"/>
        </w:rPr>
        <w:t>reboot a technological civilisation?</w:t>
      </w:r>
      <w:r w:rsidRPr="00FD4705">
        <w:rPr>
          <w:rStyle w:val="Emphasis"/>
        </w:rPr>
        <w:t xml:space="preserve"> </w:t>
      </w:r>
      <w:r w:rsidRPr="00FD4705">
        <w:rPr>
          <w:sz w:val="16"/>
        </w:rPr>
        <w:t xml:space="preserve">Let’s make the basis of this thought experiment a little more specific. Today, </w:t>
      </w:r>
      <w:r w:rsidRPr="00FD4705">
        <w:rPr>
          <w:rStyle w:val="StyleUnderline"/>
          <w:highlight w:val="cyan"/>
        </w:rPr>
        <w:t xml:space="preserve">we have already consumed the </w:t>
      </w:r>
      <w:r w:rsidRPr="00FD4705">
        <w:rPr>
          <w:rStyle w:val="Emphasis"/>
          <w:highlight w:val="cyan"/>
        </w:rPr>
        <w:t>most</w:t>
      </w:r>
      <w:r w:rsidRPr="00FD4705">
        <w:rPr>
          <w:rStyle w:val="StyleUnderline"/>
          <w:highlight w:val="cyan"/>
        </w:rPr>
        <w:t xml:space="preserve"> easily drainable </w:t>
      </w:r>
      <w:r w:rsidRPr="00FD4705">
        <w:rPr>
          <w:rStyle w:val="Emphasis"/>
          <w:highlight w:val="cyan"/>
        </w:rPr>
        <w:t>crude oil</w:t>
      </w:r>
      <w:r w:rsidRPr="00FD4705">
        <w:rPr>
          <w:rStyle w:val="StyleUnderline"/>
        </w:rPr>
        <w:t xml:space="preserve"> and</w:t>
      </w:r>
      <w:r w:rsidRPr="00FD4705">
        <w:rPr>
          <w:sz w:val="16"/>
        </w:rPr>
        <w:t xml:space="preserve">, particularly in Britain, much of the shallowest, </w:t>
      </w:r>
      <w:r w:rsidRPr="00FD4705">
        <w:rPr>
          <w:rStyle w:val="Emphasis"/>
        </w:rPr>
        <w:t>most</w:t>
      </w:r>
      <w:r w:rsidRPr="00FD4705">
        <w:rPr>
          <w:rStyle w:val="StyleUnderline"/>
        </w:rPr>
        <w:t xml:space="preserve"> readily mined deposits of </w:t>
      </w:r>
      <w:r w:rsidRPr="00FD4705">
        <w:rPr>
          <w:rStyle w:val="Emphasis"/>
        </w:rPr>
        <w:t>coal</w:t>
      </w:r>
      <w:r w:rsidRPr="00FD4705">
        <w:rPr>
          <w:sz w:val="16"/>
        </w:rPr>
        <w:t xml:space="preserve">. </w:t>
      </w:r>
      <w:r w:rsidRPr="00FD4705">
        <w:rPr>
          <w:rStyle w:val="Emphasis"/>
          <w:highlight w:val="cyan"/>
        </w:rPr>
        <w:t>Fossil fuels are central</w:t>
      </w:r>
      <w:r w:rsidRPr="00FD4705">
        <w:rPr>
          <w:sz w:val="16"/>
          <w:highlight w:val="cyan"/>
        </w:rPr>
        <w:t xml:space="preserve"> </w:t>
      </w:r>
      <w:r w:rsidRPr="00FD4705">
        <w:rPr>
          <w:rStyle w:val="StyleUnderline"/>
          <w:highlight w:val="cyan"/>
        </w:rPr>
        <w:t>to</w:t>
      </w:r>
      <w:r w:rsidRPr="00FD4705">
        <w:rPr>
          <w:rStyle w:val="StyleUnderline"/>
        </w:rPr>
        <w:t xml:space="preserve"> the </w:t>
      </w:r>
      <w:r w:rsidRPr="00FD4705">
        <w:rPr>
          <w:rStyle w:val="StyleUnderline"/>
          <w:highlight w:val="cyan"/>
        </w:rPr>
        <w:t>organisation of modern</w:t>
      </w:r>
      <w:r w:rsidRPr="00FD4705">
        <w:rPr>
          <w:rStyle w:val="StyleUnderline"/>
        </w:rPr>
        <w:t xml:space="preserve"> industrial </w:t>
      </w:r>
      <w:r w:rsidRPr="00FD4705">
        <w:rPr>
          <w:rStyle w:val="StyleUnderline"/>
          <w:highlight w:val="cyan"/>
        </w:rPr>
        <w:t>society</w:t>
      </w:r>
      <w:r w:rsidRPr="00FD4705">
        <w:rPr>
          <w:rStyle w:val="StyleUnderline"/>
        </w:rPr>
        <w:t xml:space="preserve">, just as they were central to its </w:t>
      </w:r>
      <w:r w:rsidRPr="00FD4705">
        <w:rPr>
          <w:rStyle w:val="Emphasis"/>
        </w:rPr>
        <w:t>development</w:t>
      </w:r>
      <w:r w:rsidRPr="00FD4705">
        <w:rPr>
          <w:sz w:val="16"/>
        </w:rPr>
        <w:t xml:space="preserve">. </w:t>
      </w:r>
      <w:r w:rsidRPr="00FD4705">
        <w:rPr>
          <w:rStyle w:val="StyleUnderline"/>
        </w:rPr>
        <w:t>Those</w:t>
      </w:r>
      <w:r w:rsidRPr="00FD4705">
        <w:rPr>
          <w:sz w:val="16"/>
        </w:rPr>
        <w:t xml:space="preserve">, by the way, </w:t>
      </w:r>
      <w:r w:rsidRPr="00FD4705">
        <w:rPr>
          <w:rStyle w:val="StyleUnderline"/>
        </w:rPr>
        <w:t>are</w:t>
      </w:r>
      <w:r w:rsidRPr="00FD4705">
        <w:rPr>
          <w:sz w:val="16"/>
        </w:rPr>
        <w:t xml:space="preserve"> </w:t>
      </w:r>
      <w:r w:rsidRPr="00FD4705">
        <w:rPr>
          <w:rStyle w:val="Emphasis"/>
        </w:rPr>
        <w:t>distinct roles</w:t>
      </w:r>
      <w:r w:rsidRPr="00FD4705">
        <w:rPr>
          <w:sz w:val="16"/>
        </w:rPr>
        <w:t xml:space="preserve">: </w:t>
      </w:r>
      <w:r w:rsidRPr="00FD4705">
        <w:rPr>
          <w:rStyle w:val="StyleUnderline"/>
        </w:rPr>
        <w:t xml:space="preserve">even if we could somehow do without fossil fuels now (which we can’t, quite), it’s a different question whether we </w:t>
      </w:r>
      <w:r w:rsidRPr="00FD4705">
        <w:rPr>
          <w:rStyle w:val="Emphasis"/>
        </w:rPr>
        <w:t>could have got to where we are without ever having had them</w:t>
      </w:r>
      <w:r w:rsidRPr="00FD4705">
        <w:rPr>
          <w:rStyle w:val="StyleUnderline"/>
        </w:rPr>
        <w:t xml:space="preserve">. </w:t>
      </w:r>
      <w:r w:rsidRPr="00FD4705">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FD4705">
        <w:rPr>
          <w:rStyle w:val="StyleUnderline"/>
        </w:rPr>
        <w:t xml:space="preserve">It’s easy to </w:t>
      </w:r>
      <w:r w:rsidRPr="00FD4705">
        <w:rPr>
          <w:rStyle w:val="Emphasis"/>
        </w:rPr>
        <w:t>underestimate</w:t>
      </w:r>
      <w:r w:rsidRPr="00FD4705">
        <w:rPr>
          <w:rStyle w:val="StyleUnderline"/>
        </w:rPr>
        <w:t xml:space="preserve"> our current dependence on fossil fuels</w:t>
      </w:r>
      <w:r w:rsidRPr="00FD4705">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FD4705">
        <w:rPr>
          <w:rStyle w:val="StyleUnderline"/>
          <w:highlight w:val="cyan"/>
        </w:rPr>
        <w:t>You can’t smelt metal, make glass, roast the ingredients of concrete, or synthesise artificial fertiliser without</w:t>
      </w:r>
      <w:r w:rsidRPr="00FD4705">
        <w:rPr>
          <w:rStyle w:val="StyleUnderline"/>
        </w:rPr>
        <w:t xml:space="preserve"> a lot of heat. It is </w:t>
      </w:r>
      <w:r w:rsidRPr="00FD4705">
        <w:rPr>
          <w:rStyle w:val="Emphasis"/>
          <w:highlight w:val="cyan"/>
        </w:rPr>
        <w:t>fossil fuels</w:t>
      </w:r>
      <w:r w:rsidRPr="00FD4705">
        <w:rPr>
          <w:rStyle w:val="StyleUnderline"/>
        </w:rPr>
        <w:t xml:space="preserve"> – coal, </w:t>
      </w:r>
      <w:proofErr w:type="gramStart"/>
      <w:r w:rsidRPr="00FD4705">
        <w:rPr>
          <w:rStyle w:val="StyleUnderline"/>
        </w:rPr>
        <w:t>gas</w:t>
      </w:r>
      <w:proofErr w:type="gramEnd"/>
      <w:r w:rsidRPr="00FD4705">
        <w:rPr>
          <w:rStyle w:val="StyleUnderline"/>
        </w:rPr>
        <w:t xml:space="preserve"> and oil – </w:t>
      </w:r>
      <w:r w:rsidRPr="00FD4705">
        <w:rPr>
          <w:rStyle w:val="StyleUnderline"/>
          <w:highlight w:val="cyan"/>
        </w:rPr>
        <w:t>that provide</w:t>
      </w:r>
      <w:r w:rsidRPr="00FD4705">
        <w:rPr>
          <w:rStyle w:val="StyleUnderline"/>
        </w:rPr>
        <w:t xml:space="preserve"> most of this </w:t>
      </w:r>
      <w:r w:rsidRPr="00FD4705">
        <w:rPr>
          <w:rStyle w:val="Emphasis"/>
          <w:highlight w:val="cyan"/>
        </w:rPr>
        <w:t>thermal</w:t>
      </w:r>
      <w:r w:rsidRPr="00FD4705">
        <w:rPr>
          <w:rStyle w:val="StyleUnderline"/>
          <w:highlight w:val="cyan"/>
        </w:rPr>
        <w:t xml:space="preserve"> energy</w:t>
      </w:r>
      <w:r w:rsidRPr="00FD4705">
        <w:rPr>
          <w:rStyle w:val="StyleUnderline"/>
        </w:rPr>
        <w:t xml:space="preserve">. </w:t>
      </w:r>
      <w:r w:rsidRPr="00FD4705">
        <w:rPr>
          <w:sz w:val="16"/>
        </w:rPr>
        <w:t>I</w:t>
      </w:r>
      <w:r w:rsidRPr="00FD4705">
        <w:rPr>
          <w:rStyle w:val="StyleUnderline"/>
        </w:rPr>
        <w:t xml:space="preserve">n fact, the problem is </w:t>
      </w:r>
      <w:r w:rsidRPr="00FD4705">
        <w:rPr>
          <w:rStyle w:val="Emphasis"/>
        </w:rPr>
        <w:t>even worse</w:t>
      </w:r>
      <w:r w:rsidRPr="00FD4705">
        <w:rPr>
          <w:rStyle w:val="StyleUnderline"/>
        </w:rPr>
        <w:t xml:space="preserve"> than that. Many of the </w:t>
      </w:r>
      <w:r w:rsidRPr="00FD4705">
        <w:rPr>
          <w:rStyle w:val="Emphasis"/>
        </w:rPr>
        <w:t>chemicals</w:t>
      </w:r>
      <w:r w:rsidRPr="00FD4705">
        <w:rPr>
          <w:rStyle w:val="StyleUnderline"/>
        </w:rPr>
        <w:t xml:space="preserve"> required in bulk to run the modern world, from pesticides to plastics, derive from the </w:t>
      </w:r>
      <w:r w:rsidRPr="00FD4705">
        <w:rPr>
          <w:rStyle w:val="Emphasis"/>
        </w:rPr>
        <w:t>diverse organic compounds in crude oil</w:t>
      </w:r>
      <w:r w:rsidRPr="00FD4705">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FD4705">
        <w:rPr>
          <w:rStyle w:val="StyleUnderline"/>
        </w:rPr>
        <w:t>Is the emergence of a technologically advanced civilisation necessarily contingent on the easy availability of ancient energy?</w:t>
      </w:r>
      <w:r w:rsidRPr="00FD4705">
        <w:rPr>
          <w:sz w:val="16"/>
        </w:rPr>
        <w:t xml:space="preserve"> Is it possible to build an industrialised civilisation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w:t>
      </w:r>
      <w:r w:rsidRPr="00FD4705">
        <w:rPr>
          <w:sz w:val="16"/>
        </w:rPr>
        <w:lastRenderedPageBreak/>
        <w:t xml:space="preserve">appearing more and more on the roofs of houses and businesses. It’s tempting to think that a rebooted society could simply pick up where we leave off. </w:t>
      </w:r>
      <w:r w:rsidRPr="00FD4705">
        <w:rPr>
          <w:rStyle w:val="StyleUnderline"/>
        </w:rPr>
        <w:t xml:space="preserve">Why couldn’t our civilisation 2.0 just start with renewables? Well, it could, in a very limited way. If you find yourself among the survivors in a post-apocalyptic world, you could </w:t>
      </w:r>
      <w:r w:rsidRPr="00FD4705">
        <w:rPr>
          <w:rStyle w:val="Emphasis"/>
        </w:rPr>
        <w:t>scavenge</w:t>
      </w:r>
      <w:r w:rsidRPr="00FD4705">
        <w:rPr>
          <w:sz w:val="16"/>
        </w:rPr>
        <w:t xml:space="preserve"> enough </w:t>
      </w:r>
      <w:r w:rsidRPr="00FD4705">
        <w:rPr>
          <w:rStyle w:val="Emphasis"/>
        </w:rPr>
        <w:t>working solar panels</w:t>
      </w:r>
      <w:r w:rsidRPr="00FD4705">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RPr="00FD4705">
        <w:rPr>
          <w:rStyle w:val="Emphasis"/>
        </w:rPr>
        <w:t>Then what? New ones</w:t>
      </w:r>
      <w:r w:rsidRPr="00FD4705">
        <w:rPr>
          <w:sz w:val="16"/>
        </w:rPr>
        <w:t xml:space="preserve"> </w:t>
      </w:r>
      <w:r w:rsidRPr="00FD4705">
        <w:rPr>
          <w:rStyle w:val="StyleUnderline"/>
        </w:rPr>
        <w:t xml:space="preserve">would be </w:t>
      </w:r>
      <w:r w:rsidRPr="00FD4705">
        <w:rPr>
          <w:rStyle w:val="Emphasis"/>
        </w:rPr>
        <w:t>fiendishly difficult</w:t>
      </w:r>
      <w:r w:rsidRPr="00FD4705">
        <w:rPr>
          <w:sz w:val="16"/>
        </w:rPr>
        <w:t xml:space="preserve"> to create from scratch. </w:t>
      </w:r>
      <w:r w:rsidRPr="00FD4705">
        <w:rPr>
          <w:rStyle w:val="StyleUnderline"/>
        </w:rPr>
        <w:t>Solar panels are</w:t>
      </w:r>
      <w:r w:rsidRPr="00FD4705">
        <w:rPr>
          <w:sz w:val="16"/>
        </w:rPr>
        <w:t xml:space="preserve"> made from thin slices of </w:t>
      </w:r>
      <w:r w:rsidRPr="00FD4705">
        <w:rPr>
          <w:rStyle w:val="Emphasis"/>
        </w:rPr>
        <w:t>extremely</w:t>
      </w:r>
      <w:r w:rsidRPr="00FD4705">
        <w:rPr>
          <w:sz w:val="16"/>
        </w:rPr>
        <w:t xml:space="preserve"> pure silicon, and although the raw material is common sand, it must be processed and refined using </w:t>
      </w:r>
      <w:r w:rsidRPr="00FD4705">
        <w:rPr>
          <w:rStyle w:val="Emphasis"/>
        </w:rPr>
        <w:t>complex</w:t>
      </w:r>
      <w:r w:rsidRPr="00FD4705">
        <w:rPr>
          <w:sz w:val="16"/>
        </w:rPr>
        <w:t xml:space="preserve"> and precise techniques – the same technological capabilities</w:t>
      </w:r>
      <w:proofErr w:type="gramStart"/>
      <w:r w:rsidRPr="00FD4705">
        <w:rPr>
          <w:sz w:val="16"/>
        </w:rPr>
        <w:t>, more or less, that</w:t>
      </w:r>
      <w:proofErr w:type="gramEnd"/>
      <w:r w:rsidRPr="00FD4705">
        <w:rPr>
          <w:sz w:val="16"/>
        </w:rPr>
        <w:t xml:space="preserve"> we need for modern semiconductor electronics components. </w:t>
      </w:r>
      <w:r w:rsidRPr="00FD4705">
        <w:rPr>
          <w:rStyle w:val="StyleUnderline"/>
        </w:rPr>
        <w:t xml:space="preserve">These techniques took a long time to </w:t>
      </w:r>
      <w:proofErr w:type="gramStart"/>
      <w:r w:rsidRPr="00FD4705">
        <w:rPr>
          <w:rStyle w:val="StyleUnderline"/>
        </w:rPr>
        <w:t>develop, and</w:t>
      </w:r>
      <w:proofErr w:type="gramEnd"/>
      <w:r w:rsidRPr="00FD4705">
        <w:rPr>
          <w:rStyle w:val="StyleUnderline"/>
        </w:rPr>
        <w:t xml:space="preserve"> would presumably take a long time to recover. So photovoltaic solar power would not be within the capability of a society early in the industrialisation process. </w:t>
      </w:r>
      <w:r w:rsidRPr="00FD4705">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FD4705">
        <w:rPr>
          <w:rStyle w:val="StyleUnderline"/>
          <w:highlight w:val="cyan"/>
        </w:rPr>
        <w:t xml:space="preserve">In a world without fossil fuels, one might envisage an electrified civilisation that largely </w:t>
      </w:r>
      <w:r w:rsidRPr="00FD4705">
        <w:rPr>
          <w:rStyle w:val="Emphasis"/>
          <w:highlight w:val="cyan"/>
        </w:rPr>
        <w:t>bypasses combustion</w:t>
      </w:r>
      <w:r w:rsidRPr="00FD4705">
        <w:rPr>
          <w:sz w:val="16"/>
        </w:rPr>
        <w:t xml:space="preserve"> engines, building its transport infrastructure around electric trains and trams for long-distance and urban transport. </w:t>
      </w:r>
      <w:r w:rsidRPr="00FD4705">
        <w:rPr>
          <w:rStyle w:val="StyleUnderline"/>
        </w:rPr>
        <w:t xml:space="preserve">I say ‘largely’. We couldn’t get round it all together. When it comes to generating the white heat demanded by modern industry, there are </w:t>
      </w:r>
      <w:r w:rsidRPr="00FD4705">
        <w:rPr>
          <w:rStyle w:val="Emphasis"/>
        </w:rPr>
        <w:t xml:space="preserve">few good options but to burn stuff </w:t>
      </w:r>
      <w:r w:rsidRPr="00FD4705">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w:t>
      </w:r>
      <w:proofErr w:type="gramStart"/>
      <w:r w:rsidRPr="00FD4705">
        <w:rPr>
          <w:sz w:val="16"/>
        </w:rPr>
        <w:t>cement</w:t>
      </w:r>
      <w:proofErr w:type="gramEnd"/>
      <w:r w:rsidRPr="00FD4705">
        <w:rPr>
          <w:sz w:val="16"/>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FD4705">
        <w:rPr>
          <w:sz w:val="16"/>
        </w:rPr>
        <w:t>sealed</w:t>
      </w:r>
      <w:proofErr w:type="gramEnd"/>
      <w:r w:rsidRPr="00FD4705">
        <w:rPr>
          <w:sz w:val="16"/>
        </w:rPr>
        <w:t xml:space="preserve">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w:t>
      </w:r>
      <w:proofErr w:type="gramStart"/>
      <w:r w:rsidRPr="00FD4705">
        <w:rPr>
          <w:sz w:val="16"/>
        </w:rPr>
        <w:t>holes</w:t>
      </w:r>
      <w:proofErr w:type="gramEnd"/>
      <w:r w:rsidRPr="00FD4705">
        <w:rPr>
          <w:sz w:val="16"/>
        </w:rPr>
        <w:t xml:space="preserve"> or sealing with clay as necessary to regulate the process. Brazil shows how the raw materials of modern civilisation can be supplied without reliance on fossil fuels </w:t>
      </w:r>
      <w:proofErr w:type="gramStart"/>
      <w:r w:rsidRPr="00FD4705">
        <w:rPr>
          <w:sz w:val="16"/>
        </w:rPr>
        <w:t>Good</w:t>
      </w:r>
      <w:proofErr w:type="gramEnd"/>
      <w:r w:rsidRPr="00FD4705">
        <w:rPr>
          <w:sz w:val="16"/>
        </w:rPr>
        <w:t xml:space="preserve"> things come to those who wait, and this wood pyrolysis process can take up to a week of carefully </w:t>
      </w:r>
      <w:r w:rsidRPr="00FD4705">
        <w:rPr>
          <w:sz w:val="16"/>
        </w:rPr>
        <w:lastRenderedPageBreak/>
        <w:t xml:space="preserve">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FD4705">
        <w:rPr>
          <w:sz w:val="16"/>
        </w:rPr>
        <w:t>actually touching</w:t>
      </w:r>
      <w:proofErr w:type="gramEnd"/>
      <w:r w:rsidRPr="00FD4705">
        <w:rPr>
          <w:sz w:val="16"/>
        </w:rPr>
        <w:t xml:space="preserve"> the matchwood: it dances above, with a clear gap in between. The flame </w:t>
      </w:r>
      <w:proofErr w:type="gramStart"/>
      <w:r w:rsidRPr="00FD4705">
        <w:rPr>
          <w:sz w:val="16"/>
        </w:rPr>
        <w:t>actually feeds</w:t>
      </w:r>
      <w:proofErr w:type="gramEnd"/>
      <w:r w:rsidRPr="00FD4705">
        <w:rPr>
          <w:sz w:val="16"/>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FD4705">
        <w:rPr>
          <w:sz w:val="16"/>
        </w:rPr>
        <w:t>To</w:t>
      </w:r>
      <w:proofErr w:type="gramEnd"/>
      <w:r w:rsidRPr="00FD4705">
        <w:rPr>
          <w:sz w:val="16"/>
        </w:rPr>
        <w:t xml:space="preserve">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FD4705">
        <w:rPr>
          <w:sz w:val="16"/>
        </w:rPr>
        <w:t>street lights</w:t>
      </w:r>
      <w:proofErr w:type="gramEnd"/>
      <w:r w:rsidRPr="00FD4705">
        <w:rPr>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FD4705">
        <w:rPr>
          <w:sz w:val="16"/>
        </w:rPr>
        <w:t>cement</w:t>
      </w:r>
      <w:proofErr w:type="gramEnd"/>
      <w:r w:rsidRPr="00FD4705">
        <w:rPr>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FD4705">
        <w:rPr>
          <w:rStyle w:val="StyleUnderline"/>
        </w:rPr>
        <w:t xml:space="preserve">Could our rebooting society run on </w:t>
      </w:r>
      <w:r w:rsidRPr="00FD4705">
        <w:rPr>
          <w:rStyle w:val="Emphasis"/>
        </w:rPr>
        <w:t>wood</w:t>
      </w:r>
      <w:r w:rsidRPr="00FD4705">
        <w:rPr>
          <w:sz w:val="16"/>
        </w:rPr>
        <w:t xml:space="preserve">, supplemented with electricity from renewable sources? </w:t>
      </w:r>
      <w:r w:rsidRPr="00FD4705">
        <w:rPr>
          <w:rStyle w:val="StyleUnderline"/>
        </w:rPr>
        <w:t xml:space="preserve">Maybe </w:t>
      </w:r>
      <w:proofErr w:type="gramStart"/>
      <w:r w:rsidRPr="00FD4705">
        <w:rPr>
          <w:rStyle w:val="StyleUnderline"/>
        </w:rPr>
        <w:t>so, if</w:t>
      </w:r>
      <w:proofErr w:type="gramEnd"/>
      <w:r w:rsidRPr="00FD4705">
        <w:rPr>
          <w:rStyle w:val="StyleUnderline"/>
        </w:rPr>
        <w:t xml:space="preserve"> the </w:t>
      </w:r>
      <w:r w:rsidRPr="00FD4705">
        <w:rPr>
          <w:rStyle w:val="Emphasis"/>
        </w:rPr>
        <w:t>population</w:t>
      </w:r>
      <w:r w:rsidRPr="00FD4705">
        <w:rPr>
          <w:rStyle w:val="StyleUnderline"/>
        </w:rPr>
        <w:t xml:space="preserve"> was </w:t>
      </w:r>
      <w:r w:rsidRPr="00FD4705">
        <w:rPr>
          <w:rStyle w:val="Emphasis"/>
        </w:rPr>
        <w:t>fairly small</w:t>
      </w:r>
      <w:r w:rsidRPr="00FD4705">
        <w:rPr>
          <w:sz w:val="16"/>
        </w:rPr>
        <w:t xml:space="preserve">. </w:t>
      </w:r>
      <w:r w:rsidRPr="00FD4705">
        <w:rPr>
          <w:rStyle w:val="StyleUnderline"/>
        </w:rPr>
        <w:t xml:space="preserve">But </w:t>
      </w:r>
      <w:r w:rsidRPr="00FD4705">
        <w:rPr>
          <w:rStyle w:val="Emphasis"/>
        </w:rPr>
        <w:t>here’s the catch</w:t>
      </w:r>
      <w:r w:rsidRPr="00FD4705">
        <w:rPr>
          <w:rStyle w:val="StyleUnderline"/>
        </w:rPr>
        <w:t xml:space="preserve">. These </w:t>
      </w:r>
      <w:r w:rsidRPr="00FD4705">
        <w:rPr>
          <w:rStyle w:val="StyleUnderline"/>
          <w:highlight w:val="cyan"/>
        </w:rPr>
        <w:t>options</w:t>
      </w:r>
      <w:r w:rsidRPr="00FD4705">
        <w:rPr>
          <w:rStyle w:val="StyleUnderline"/>
        </w:rPr>
        <w:t xml:space="preserve"> all </w:t>
      </w:r>
      <w:r w:rsidRPr="00FD4705">
        <w:rPr>
          <w:rStyle w:val="StyleUnderline"/>
          <w:highlight w:val="cyan"/>
        </w:rPr>
        <w:t xml:space="preserve">presuppose that our survivors </w:t>
      </w:r>
      <w:proofErr w:type="gramStart"/>
      <w:r w:rsidRPr="00FD4705">
        <w:rPr>
          <w:rStyle w:val="StyleUnderline"/>
          <w:highlight w:val="cyan"/>
        </w:rPr>
        <w:t>are able to</w:t>
      </w:r>
      <w:proofErr w:type="gramEnd"/>
      <w:r w:rsidRPr="00FD4705">
        <w:rPr>
          <w:rStyle w:val="StyleUnderline"/>
          <w:highlight w:val="cyan"/>
        </w:rPr>
        <w:t xml:space="preserve"> </w:t>
      </w:r>
      <w:r w:rsidRPr="00FD4705">
        <w:rPr>
          <w:rStyle w:val="Emphasis"/>
          <w:highlight w:val="cyan"/>
        </w:rPr>
        <w:t>construct efficient steam turbines, CHP stations and internal combustion</w:t>
      </w:r>
      <w:r w:rsidRPr="00FD4705">
        <w:rPr>
          <w:rStyle w:val="Emphasis"/>
        </w:rPr>
        <w:t xml:space="preserve"> engines</w:t>
      </w:r>
      <w:r w:rsidRPr="00FD4705">
        <w:rPr>
          <w:sz w:val="16"/>
        </w:rPr>
        <w:t xml:space="preserve">. </w:t>
      </w:r>
      <w:r w:rsidRPr="00FD4705">
        <w:rPr>
          <w:rStyle w:val="StyleUnderline"/>
        </w:rPr>
        <w:t>We</w:t>
      </w:r>
      <w:r w:rsidRPr="00FD4705">
        <w:rPr>
          <w:sz w:val="16"/>
        </w:rPr>
        <w:t xml:space="preserve"> </w:t>
      </w:r>
      <w:r w:rsidRPr="00FD4705">
        <w:rPr>
          <w:rStyle w:val="Emphasis"/>
        </w:rPr>
        <w:t xml:space="preserve">know how to do </w:t>
      </w:r>
      <w:r w:rsidRPr="00FD4705">
        <w:rPr>
          <w:sz w:val="16"/>
        </w:rPr>
        <w:t xml:space="preserve">all </w:t>
      </w:r>
      <w:r w:rsidRPr="00FD4705">
        <w:rPr>
          <w:rStyle w:val="Emphasis"/>
        </w:rPr>
        <w:t>that</w:t>
      </w:r>
      <w:r w:rsidRPr="00FD4705">
        <w:rPr>
          <w:sz w:val="16"/>
        </w:rPr>
        <w:t xml:space="preserve">, </w:t>
      </w:r>
      <w:r w:rsidRPr="00FD4705">
        <w:rPr>
          <w:rStyle w:val="StyleUnderline"/>
        </w:rPr>
        <w:t xml:space="preserve">of course – but </w:t>
      </w:r>
      <w:r w:rsidRPr="00FD4705">
        <w:rPr>
          <w:rStyle w:val="StyleUnderline"/>
          <w:highlight w:val="cyan"/>
        </w:rPr>
        <w:t xml:space="preserve">in the event of a civilisational collapse, </w:t>
      </w:r>
      <w:r w:rsidRPr="00FD4705">
        <w:rPr>
          <w:rStyle w:val="Emphasis"/>
          <w:highlight w:val="cyan"/>
        </w:rPr>
        <w:t>who is to say that the knowledge won’t be lost?</w:t>
      </w:r>
      <w:r w:rsidRPr="00FD4705">
        <w:rPr>
          <w:rStyle w:val="Emphasis"/>
        </w:rPr>
        <w:t xml:space="preserve"> And if it is, </w:t>
      </w:r>
      <w:r w:rsidRPr="00FD4705">
        <w:rPr>
          <w:rStyle w:val="Emphasis"/>
          <w:highlight w:val="cyan"/>
        </w:rPr>
        <w:t>what are the chances that our descendants</w:t>
      </w:r>
      <w:r w:rsidRPr="00FD4705">
        <w:rPr>
          <w:rStyle w:val="Emphasis"/>
        </w:rPr>
        <w:t xml:space="preserve"> could </w:t>
      </w:r>
      <w:r w:rsidRPr="00FD4705">
        <w:rPr>
          <w:rStyle w:val="Emphasis"/>
          <w:highlight w:val="cyan"/>
        </w:rPr>
        <w:t>reconstruct it?</w:t>
      </w:r>
      <w:r w:rsidRPr="00FD4705">
        <w:rPr>
          <w:rStyle w:val="Emphasis"/>
        </w:rPr>
        <w:t xml:space="preserve"> </w:t>
      </w:r>
      <w:r w:rsidRPr="00FD4705">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FD4705">
        <w:rPr>
          <w:sz w:val="16"/>
        </w:rPr>
        <w:t>that subsequent engineers</w:t>
      </w:r>
      <w:proofErr w:type="gramEnd"/>
      <w:r w:rsidRPr="00FD4705">
        <w:rPr>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FD4705">
        <w:rPr>
          <w:rStyle w:val="StyleUnderline"/>
        </w:rPr>
        <w:t>In a world without readily mined coal, would there ever be the opportunity to test profligate prototypes of steam engines, even if they could mature and become more efficient over time?</w:t>
      </w:r>
      <w:r w:rsidRPr="00FD4705">
        <w:rPr>
          <w:sz w:val="16"/>
        </w:rPr>
        <w:t xml:space="preserve"> </w:t>
      </w:r>
      <w:r w:rsidRPr="00FD4705">
        <w:rPr>
          <w:rStyle w:val="StyleUnderline"/>
        </w:rPr>
        <w:t xml:space="preserve">How feasible is it that a society could attain a </w:t>
      </w:r>
      <w:r w:rsidRPr="00FD4705">
        <w:rPr>
          <w:rStyle w:val="Emphasis"/>
        </w:rPr>
        <w:t xml:space="preserve">sufficient understanding of thermodynamics, </w:t>
      </w:r>
      <w:proofErr w:type="gramStart"/>
      <w:r w:rsidRPr="00FD4705">
        <w:rPr>
          <w:rStyle w:val="Emphasis"/>
        </w:rPr>
        <w:t>metallurgy</w:t>
      </w:r>
      <w:proofErr w:type="gramEnd"/>
      <w:r w:rsidRPr="00FD4705">
        <w:rPr>
          <w:rStyle w:val="Emphasis"/>
        </w:rPr>
        <w:t xml:space="preserve"> and mechanics</w:t>
      </w:r>
      <w:r w:rsidRPr="00FD4705">
        <w:rPr>
          <w:sz w:val="16"/>
        </w:rPr>
        <w:t xml:space="preserve"> </w:t>
      </w:r>
      <w:r w:rsidRPr="00FD4705">
        <w:rPr>
          <w:rStyle w:val="StyleUnderline"/>
        </w:rPr>
        <w:t xml:space="preserve">to make the precisely interacting components of an internal combustion engine, without first </w:t>
      </w:r>
      <w:r w:rsidRPr="00FD4705">
        <w:rPr>
          <w:rStyle w:val="Emphasis"/>
        </w:rPr>
        <w:t>cutting its teeth</w:t>
      </w:r>
      <w:r w:rsidRPr="00FD4705">
        <w:rPr>
          <w:rStyle w:val="StyleUnderline"/>
        </w:rPr>
        <w:t xml:space="preserve"> on </w:t>
      </w:r>
      <w:r w:rsidRPr="00FD4705">
        <w:rPr>
          <w:rStyle w:val="Emphasis"/>
        </w:rPr>
        <w:t>much simpler external combustion engines</w:t>
      </w:r>
      <w:r w:rsidRPr="00FD4705">
        <w:rPr>
          <w:rStyle w:val="StyleUnderline"/>
        </w:rPr>
        <w:t xml:space="preserve"> – the separate boiler and cylinder-piston of steam engines? It took a lot of energy to develop our technologies to their present heights, and presumably it would take a lot of energy to do it again. </w:t>
      </w:r>
      <w:r w:rsidRPr="00FD4705">
        <w:rPr>
          <w:rStyle w:val="StyleUnderline"/>
          <w:highlight w:val="cyan"/>
        </w:rPr>
        <w:t>Fossil fuels are out</w:t>
      </w:r>
      <w:r w:rsidRPr="00FD4705">
        <w:rPr>
          <w:rStyle w:val="StyleUnderline"/>
        </w:rPr>
        <w:t xml:space="preserve">. That means our future society will need an </w:t>
      </w:r>
      <w:r w:rsidRPr="00FD4705">
        <w:rPr>
          <w:rStyle w:val="Emphasis"/>
        </w:rPr>
        <w:t>awful lot of timber</w:t>
      </w:r>
      <w:r w:rsidRPr="00FD4705">
        <w:rPr>
          <w:sz w:val="16"/>
        </w:rPr>
        <w:t xml:space="preserve">. An industrial revolution without coal would be, at a minimum, very difficult </w:t>
      </w:r>
      <w:proofErr w:type="gramStart"/>
      <w:r w:rsidRPr="00FD4705">
        <w:rPr>
          <w:sz w:val="16"/>
        </w:rPr>
        <w:t>In</w:t>
      </w:r>
      <w:proofErr w:type="gramEnd"/>
      <w:r w:rsidRPr="00FD4705">
        <w:rPr>
          <w:sz w:val="16"/>
        </w:rPr>
        <w:t xml:space="preserve">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w:t>
      </w:r>
      <w:r w:rsidRPr="00FD4705">
        <w:rPr>
          <w:sz w:val="16"/>
        </w:rPr>
        <w:lastRenderedPageBreak/>
        <w:t xml:space="preserve">timber and not face an energy crisis once you’ve deforested your surroundings. But here’s the thing: coppicing was already a well-developed technique in pre-industrial Britain. It couldn’t meet </w:t>
      </w:r>
      <w:proofErr w:type="gramStart"/>
      <w:r w:rsidRPr="00FD4705">
        <w:rPr>
          <w:sz w:val="16"/>
        </w:rPr>
        <w:t>all of</w:t>
      </w:r>
      <w:proofErr w:type="gramEnd"/>
      <w:r w:rsidRPr="00FD4705">
        <w:rPr>
          <w:sz w:val="16"/>
        </w:rPr>
        <w:t xml:space="preserve"> the energy requirements of the burgeoning society. The central problem is that woodland, even when it is well-managed, competes with other land uses, principally agriculture. The double-whammy of development is that, </w:t>
      </w:r>
      <w:r w:rsidRPr="00FD4705">
        <w:rPr>
          <w:rStyle w:val="StyleUnderline"/>
        </w:rPr>
        <w:t xml:space="preserve">as a society’s population grows, it requires more farmland to provide enough food </w:t>
      </w:r>
      <w:proofErr w:type="gramStart"/>
      <w:r w:rsidRPr="00FD4705">
        <w:rPr>
          <w:rStyle w:val="StyleUnderline"/>
        </w:rPr>
        <w:t xml:space="preserve">and </w:t>
      </w:r>
      <w:r w:rsidRPr="00FD4705">
        <w:rPr>
          <w:rStyle w:val="Emphasis"/>
        </w:rPr>
        <w:t>also</w:t>
      </w:r>
      <w:proofErr w:type="gramEnd"/>
      <w:r w:rsidRPr="00FD4705">
        <w:rPr>
          <w:rStyle w:val="Emphasis"/>
        </w:rPr>
        <w:t xml:space="preserve"> greater timber production</w:t>
      </w:r>
      <w:r w:rsidRPr="00FD4705">
        <w:rPr>
          <w:rStyle w:val="StyleUnderline"/>
        </w:rPr>
        <w:t xml:space="preserve"> for </w:t>
      </w:r>
      <w:r w:rsidRPr="00FD4705">
        <w:rPr>
          <w:rStyle w:val="Emphasis"/>
        </w:rPr>
        <w:t>energy</w:t>
      </w:r>
      <w:r w:rsidRPr="00FD4705">
        <w:rPr>
          <w:rStyle w:val="StyleUnderline"/>
        </w:rPr>
        <w:t xml:space="preserve">. The two needs </w:t>
      </w:r>
      <w:r w:rsidRPr="00FD4705">
        <w:rPr>
          <w:rStyle w:val="Emphasis"/>
        </w:rPr>
        <w:t>compete</w:t>
      </w:r>
      <w:r w:rsidRPr="00FD4705">
        <w:rPr>
          <w:rStyle w:val="StyleUnderline"/>
        </w:rPr>
        <w:t xml:space="preserve"> for largely the same land areas. </w:t>
      </w:r>
      <w:r w:rsidRPr="00FD4705">
        <w:rPr>
          <w:sz w:val="16"/>
        </w:rPr>
        <w:t xml:space="preserve">We know how this played out </w:t>
      </w:r>
      <w:r w:rsidRPr="00FD4705">
        <w:rPr>
          <w:rStyle w:val="StyleUnderline"/>
        </w:rPr>
        <w:t xml:space="preserve">in </w:t>
      </w:r>
      <w:r w:rsidRPr="00FD4705">
        <w:rPr>
          <w:rStyle w:val="Emphasis"/>
        </w:rPr>
        <w:t>our own past</w:t>
      </w:r>
      <w:r w:rsidRPr="00FD4705">
        <w:rPr>
          <w:sz w:val="16"/>
        </w:rPr>
        <w:t xml:space="preserve">. From the mid-16th century, </w:t>
      </w:r>
      <w:r w:rsidRPr="00FD4705">
        <w:rPr>
          <w:rStyle w:val="StyleUnderline"/>
        </w:rPr>
        <w:t xml:space="preserve">Britain responded to these factors by </w:t>
      </w:r>
      <w:r w:rsidRPr="00FD4705">
        <w:rPr>
          <w:rStyle w:val="Emphasis"/>
        </w:rPr>
        <w:t>increasing the exploitation of its coal fields</w:t>
      </w:r>
      <w:r w:rsidRPr="00FD4705">
        <w:rPr>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FD4705">
        <w:rPr>
          <w:rStyle w:val="StyleUnderline"/>
        </w:rPr>
        <w:t xml:space="preserve">It is this limitation in the supply of thermal energy that would pose the biggest problem to a society trying to industrialise without easy access to fossil fuels. </w:t>
      </w:r>
      <w:r w:rsidRPr="00FD4705">
        <w:rPr>
          <w:rStyle w:val="StyleUnderline"/>
          <w:highlight w:val="cyan"/>
        </w:rPr>
        <w:t xml:space="preserve">This is true in our </w:t>
      </w:r>
      <w:r w:rsidRPr="00FD4705">
        <w:rPr>
          <w:rStyle w:val="Emphasis"/>
          <w:highlight w:val="cyan"/>
        </w:rPr>
        <w:t>post-apocalyptic scenario</w:t>
      </w:r>
      <w:r w:rsidRPr="00FD4705">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energy. Even so, </w:t>
      </w:r>
      <w:r w:rsidRPr="00FD4705">
        <w:rPr>
          <w:rStyle w:val="StyleUnderline"/>
        </w:rPr>
        <w:t xml:space="preserve">an industrial revolution without coal would be, at a minimum, </w:t>
      </w:r>
      <w:r w:rsidRPr="00FD4705">
        <w:rPr>
          <w:rStyle w:val="Emphasis"/>
        </w:rPr>
        <w:t>very difficult</w:t>
      </w:r>
      <w:r w:rsidRPr="00FD4705">
        <w:rPr>
          <w:sz w:val="16"/>
        </w:rPr>
        <w:t xml:space="preserve">. Today, use of fossil fuels is </w:t>
      </w:r>
      <w:proofErr w:type="gramStart"/>
      <w:r w:rsidRPr="00FD4705">
        <w:rPr>
          <w:sz w:val="16"/>
        </w:rPr>
        <w:t>actually growing</w:t>
      </w:r>
      <w:proofErr w:type="gramEnd"/>
      <w:r w:rsidRPr="00FD4705">
        <w:rPr>
          <w:sz w:val="16"/>
        </w:rPr>
        <w:t>, which is worrying for a number of reasons too familiar to rehearse here. Steps towards a low-carbon economy are vital. But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3FFD8B8F" w14:textId="77777777" w:rsidR="007F5AEA" w:rsidRPr="00FD4705" w:rsidRDefault="007F5AEA" w:rsidP="007F5AEA">
      <w:pPr>
        <w:pStyle w:val="Heading4"/>
      </w:pPr>
      <w:r w:rsidRPr="00FD4705">
        <w:t xml:space="preserve">Rigorous climate simulations prove that </w:t>
      </w:r>
      <w:r w:rsidRPr="00FD4705">
        <w:rPr>
          <w:u w:val="single"/>
        </w:rPr>
        <w:t>hydrophilic black carbon</w:t>
      </w:r>
      <w:r w:rsidRPr="00FD4705">
        <w:t xml:space="preserve"> would cause to atmospheric precipitation – results in a </w:t>
      </w:r>
      <w:r w:rsidRPr="00FD4705">
        <w:rPr>
          <w:u w:val="single"/>
        </w:rPr>
        <w:t>rainout effect</w:t>
      </w:r>
      <w:r w:rsidRPr="00FD4705">
        <w:t xml:space="preserve"> that quickly reverses nuclear cooling</w:t>
      </w:r>
    </w:p>
    <w:p w14:paraId="7CDFC789" w14:textId="77777777" w:rsidR="007F5AEA" w:rsidRPr="00FD4705" w:rsidRDefault="007F5AEA" w:rsidP="007F5AEA">
      <w:pPr>
        <w:rPr>
          <w:sz w:val="16"/>
          <w:szCs w:val="16"/>
        </w:rPr>
      </w:pPr>
      <w:r w:rsidRPr="00FD4705">
        <w:rPr>
          <w:rStyle w:val="Style13ptBold"/>
        </w:rPr>
        <w:t>Reisner et al. 18</w:t>
      </w:r>
      <w:r w:rsidRPr="00FD4705">
        <w:t xml:space="preserve"> </w:t>
      </w:r>
      <w:r w:rsidRPr="00FD4705">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gramStart"/>
      <w:r w:rsidRPr="00FD4705">
        <w:rPr>
          <w:sz w:val="16"/>
          <w:szCs w:val="16"/>
        </w:rPr>
        <w:t>exchange:An</w:t>
      </w:r>
      <w:proofErr w:type="gramEnd"/>
      <w:r w:rsidRPr="00FD4705">
        <w:rPr>
          <w:sz w:val="16"/>
          <w:szCs w:val="16"/>
        </w:rPr>
        <w:t xml:space="preserve"> improved assessment based on detailed source calculations”. 3/16/18. DOA: 7/13/19. </w:t>
      </w:r>
      <w:hyperlink r:id="rId12" w:history="1">
        <w:r w:rsidRPr="00FD4705">
          <w:rPr>
            <w:rStyle w:val="Hyperlink"/>
            <w:sz w:val="16"/>
            <w:szCs w:val="16"/>
          </w:rPr>
          <w:t>https://agupubs.onlinelibrary.wiley.com/doi/full/10.1002/2017JD027331</w:t>
        </w:r>
      </w:hyperlink>
      <w:r w:rsidRPr="00FD4705">
        <w:rPr>
          <w:sz w:val="16"/>
          <w:szCs w:val="16"/>
        </w:rPr>
        <w:t>)</w:t>
      </w:r>
    </w:p>
    <w:p w14:paraId="2FF6C3C3" w14:textId="77777777" w:rsidR="007F5AEA" w:rsidRPr="00FD4705" w:rsidRDefault="007F5AEA" w:rsidP="007F5AEA">
      <w:pPr>
        <w:rPr>
          <w:sz w:val="10"/>
          <w:szCs w:val="10"/>
        </w:rPr>
      </w:pPr>
      <w:r w:rsidRPr="00FD4705">
        <w:rPr>
          <w:sz w:val="16"/>
          <w:szCs w:val="16"/>
        </w:rPr>
        <w:t>*BC = Black Carbon</w:t>
      </w:r>
    </w:p>
    <w:p w14:paraId="28C0E662" w14:textId="77777777" w:rsidR="007F5AEA" w:rsidRPr="00FD4705" w:rsidRDefault="007F5AEA" w:rsidP="007F5AEA">
      <w:pPr>
        <w:rPr>
          <w:b/>
          <w:bCs/>
          <w:u w:val="single"/>
        </w:rPr>
      </w:pPr>
      <w:r w:rsidRPr="00FD4705">
        <w:rPr>
          <w:u w:val="single"/>
        </w:rPr>
        <w:t xml:space="preserve">The no-rubble simulation produces </w:t>
      </w:r>
      <w:r w:rsidRPr="00FD4705">
        <w:rPr>
          <w:sz w:val="16"/>
          <w:szCs w:val="16"/>
        </w:rPr>
        <w:t xml:space="preserve">a </w:t>
      </w:r>
      <w:r w:rsidRPr="00FD4705">
        <w:rPr>
          <w:u w:val="single"/>
        </w:rPr>
        <w:t>significantly more intense fire</w:t>
      </w:r>
      <w:r w:rsidRPr="00FD4705">
        <w:rPr>
          <w:sz w:val="16"/>
          <w:szCs w:val="16"/>
        </w:rPr>
        <w:t xml:space="preserve">, </w:t>
      </w:r>
      <w:r w:rsidRPr="00FD4705">
        <w:rPr>
          <w:u w:val="single"/>
        </w:rPr>
        <w:t xml:space="preserve">with more </w:t>
      </w:r>
      <w:r w:rsidRPr="00FD4705">
        <w:rPr>
          <w:sz w:val="16"/>
          <w:szCs w:val="16"/>
        </w:rPr>
        <w:t xml:space="preserve">fire </w:t>
      </w:r>
      <w:r w:rsidRPr="00FD4705">
        <w:rPr>
          <w:u w:val="single"/>
        </w:rPr>
        <w:t>spread</w:t>
      </w:r>
      <w:r w:rsidRPr="00FD4705">
        <w:rPr>
          <w:sz w:val="16"/>
          <w:szCs w:val="16"/>
        </w:rPr>
        <w:t xml:space="preserve">, </w:t>
      </w:r>
      <w:r w:rsidRPr="00FD4705">
        <w:rPr>
          <w:u w:val="single"/>
        </w:rPr>
        <w:t xml:space="preserve">and </w:t>
      </w:r>
      <w:r w:rsidRPr="00FD4705">
        <w:rPr>
          <w:sz w:val="16"/>
          <w:szCs w:val="16"/>
        </w:rPr>
        <w:t xml:space="preserve">consequently </w:t>
      </w:r>
      <w:r w:rsidRPr="00FD4705">
        <w:rPr>
          <w:u w:val="single"/>
        </w:rPr>
        <w:t>a significantly stronger plume with larger amounts of BC reaching into the upper atmosphere</w:t>
      </w:r>
      <w:r w:rsidRPr="00FD4705">
        <w:rPr>
          <w:sz w:val="16"/>
          <w:szCs w:val="16"/>
        </w:rPr>
        <w:t xml:space="preserve"> than the simulation with rubble, illustrated in Figure 5. </w:t>
      </w:r>
      <w:r w:rsidRPr="00FD4705">
        <w:rPr>
          <w:u w:val="single"/>
        </w:rPr>
        <w:t xml:space="preserve">While the no-rubble simulation </w:t>
      </w:r>
      <w:r w:rsidRPr="00FD4705">
        <w:rPr>
          <w:b/>
          <w:bCs/>
          <w:u w:val="single"/>
        </w:rPr>
        <w:t xml:space="preserve">represents </w:t>
      </w:r>
      <w:r w:rsidRPr="00FD4705">
        <w:rPr>
          <w:b/>
          <w:bCs/>
          <w:highlight w:val="cyan"/>
          <w:u w:val="single"/>
        </w:rPr>
        <w:t>the worst-case scenario</w:t>
      </w:r>
      <w:r w:rsidRPr="00FD4705">
        <w:rPr>
          <w:u w:val="single"/>
        </w:rPr>
        <w:t xml:space="preserve"> involving vigorous fire activity</w:t>
      </w:r>
      <w:r w:rsidRPr="00FD4705">
        <w:rPr>
          <w:sz w:val="16"/>
          <w:szCs w:val="16"/>
        </w:rPr>
        <w:t xml:space="preserve">, </w:t>
      </w:r>
      <w:r w:rsidRPr="00FD4705">
        <w:rPr>
          <w:b/>
          <w:bCs/>
          <w:highlight w:val="cyan"/>
          <w:u w:val="single"/>
        </w:rPr>
        <w:t>only a relatively small amount of carbon makes its way into the stratosphere</w:t>
      </w:r>
      <w:r w:rsidRPr="00FD4705">
        <w:rPr>
          <w:u w:val="single"/>
        </w:rPr>
        <w:t xml:space="preserve"> </w:t>
      </w:r>
      <w:proofErr w:type="gramStart"/>
      <w:r w:rsidRPr="00FD4705">
        <w:rPr>
          <w:sz w:val="16"/>
          <w:szCs w:val="16"/>
        </w:rPr>
        <w:t>during the course of</w:t>
      </w:r>
      <w:proofErr w:type="gramEnd"/>
      <w:r w:rsidRPr="00FD4705">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FD4705">
        <w:rPr>
          <w:sz w:val="16"/>
          <w:szCs w:val="16"/>
        </w:rPr>
        <w:t>time period</w:t>
      </w:r>
      <w:proofErr w:type="gramEnd"/>
      <w:r w:rsidRPr="00FD4705">
        <w:rPr>
          <w:sz w:val="16"/>
          <w:szCs w:val="16"/>
        </w:rPr>
        <w:t xml:space="preserve"> (roughly 10 minutes) that </w:t>
      </w:r>
      <w:r w:rsidRPr="00FD4705">
        <w:rPr>
          <w:sz w:val="16"/>
          <w:szCs w:val="16"/>
        </w:rPr>
        <w:lastRenderedPageBreak/>
        <w:t xml:space="preserve">a nuclear weapon fluence can effectively ignite a large area of fuel producing an impressive atmospheric response. Figure 6 shows </w:t>
      </w:r>
      <w:r w:rsidRPr="00FD4705">
        <w:rPr>
          <w:u w:val="single"/>
        </w:rPr>
        <w:t>vertical profiles of BC</w:t>
      </w:r>
      <w:r w:rsidRPr="00FD4705">
        <w:rPr>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FD4705">
        <w:rPr>
          <w:u w:val="single"/>
        </w:rPr>
        <w:t>reside</w:t>
      </w:r>
      <w:r w:rsidRPr="00FD4705">
        <w:rPr>
          <w:sz w:val="16"/>
          <w:szCs w:val="16"/>
        </w:rPr>
        <w:t xml:space="preserve">s </w:t>
      </w:r>
      <w:r w:rsidRPr="00FD4705">
        <w:rPr>
          <w:b/>
          <w:bCs/>
          <w:u w:val="single"/>
        </w:rPr>
        <w:t>below the stratosphere</w:t>
      </w:r>
      <w:r w:rsidRPr="00FD4705">
        <w:rPr>
          <w:sz w:val="16"/>
          <w:szCs w:val="16"/>
        </w:rPr>
        <w:t xml:space="preserve"> (3.46 Tg below 12 km) </w:t>
      </w:r>
      <w:r w:rsidRPr="00FD4705">
        <w:rPr>
          <w:u w:val="single"/>
        </w:rPr>
        <w:t xml:space="preserve">and can be </w:t>
      </w:r>
      <w:r w:rsidRPr="00FD4705">
        <w:rPr>
          <w:b/>
          <w:bCs/>
          <w:u w:val="single"/>
        </w:rPr>
        <w:t>readily impacted by scavenging from precipitation</w:t>
      </w:r>
      <w:r w:rsidRPr="00FD4705">
        <w:rPr>
          <w:u w:val="single"/>
        </w:rPr>
        <w:t xml:space="preserve"> either via pyro-cumulonimbus produced by the fire itself</w:t>
      </w:r>
      <w:r w:rsidRPr="00FD4705">
        <w:rPr>
          <w:sz w:val="16"/>
          <w:szCs w:val="16"/>
        </w:rPr>
        <w:t xml:space="preserve"> (not modeled) </w:t>
      </w:r>
      <w:r w:rsidRPr="00FD4705">
        <w:rPr>
          <w:u w:val="single"/>
        </w:rPr>
        <w:t>or other synoptic weather systems</w:t>
      </w:r>
      <w:r w:rsidRPr="00FD4705">
        <w:rPr>
          <w:sz w:val="16"/>
          <w:szCs w:val="16"/>
        </w:rPr>
        <w:t xml:space="preserve">. While the impact on climate of these more realistic profiles will be explored in the next section, it should be mentioned that </w:t>
      </w:r>
      <w:r w:rsidRPr="00FD4705">
        <w:rPr>
          <w:b/>
          <w:bCs/>
          <w:highlight w:val="cyan"/>
          <w:u w:val="single"/>
        </w:rPr>
        <w:t>these estimates are</w:t>
      </w:r>
      <w:r w:rsidRPr="00FD4705">
        <w:rPr>
          <w:sz w:val="16"/>
          <w:szCs w:val="16"/>
        </w:rPr>
        <w:t xml:space="preserve"> still </w:t>
      </w:r>
      <w:r w:rsidRPr="00FD4705">
        <w:rPr>
          <w:b/>
          <w:bCs/>
          <w:highlight w:val="cyan"/>
          <w:u w:val="single"/>
        </w:rPr>
        <w:t>at the high end</w:t>
      </w:r>
      <w:r w:rsidRPr="00FD4705">
        <w:rPr>
          <w:u w:val="single"/>
        </w:rPr>
        <w:t xml:space="preserve">, </w:t>
      </w:r>
      <w:r w:rsidRPr="00FD4705">
        <w:rPr>
          <w:highlight w:val="cyan"/>
          <w:u w:val="single"/>
        </w:rPr>
        <w:t>considering the inherent simplifications</w:t>
      </w:r>
      <w:r w:rsidRPr="00FD4705">
        <w:rPr>
          <w:u w:val="single"/>
        </w:rPr>
        <w:t xml:space="preserve"> in the combustion model </w:t>
      </w:r>
      <w:r w:rsidRPr="00FD4705">
        <w:rPr>
          <w:highlight w:val="cyan"/>
          <w:u w:val="single"/>
        </w:rPr>
        <w:t xml:space="preserve">that lead to </w:t>
      </w:r>
      <w:r w:rsidRPr="00FD4705">
        <w:rPr>
          <w:b/>
          <w:bCs/>
          <w:highlight w:val="cyan"/>
          <w:u w:val="single"/>
        </w:rPr>
        <w:t>overestimating BC production</w:t>
      </w:r>
      <w:r w:rsidRPr="00FD4705">
        <w:rPr>
          <w:u w:val="single"/>
        </w:rPr>
        <w:t xml:space="preserve">. </w:t>
      </w:r>
      <w:r w:rsidRPr="00FD4705">
        <w:rPr>
          <w:sz w:val="16"/>
          <w:szCs w:val="16"/>
        </w:rPr>
        <w:t xml:space="preserve">3.3 Climate Results </w:t>
      </w:r>
      <w:r w:rsidRPr="00FD4705">
        <w:rPr>
          <w:u w:val="single"/>
        </w:rPr>
        <w:t xml:space="preserve">Long-term </w:t>
      </w:r>
      <w:r w:rsidRPr="00FD4705">
        <w:rPr>
          <w:highlight w:val="cyan"/>
          <w:u w:val="single"/>
        </w:rPr>
        <w:t>climatic effects</w:t>
      </w:r>
      <w:r w:rsidRPr="00FD4705">
        <w:rPr>
          <w:u w:val="single"/>
        </w:rPr>
        <w:t xml:space="preserve"> critically </w:t>
      </w:r>
      <w:r w:rsidRPr="00FD4705">
        <w:rPr>
          <w:highlight w:val="cyan"/>
          <w:u w:val="single"/>
        </w:rPr>
        <w:t>depend on</w:t>
      </w:r>
      <w:r w:rsidRPr="00FD4705">
        <w:rPr>
          <w:sz w:val="16"/>
          <w:szCs w:val="16"/>
        </w:rPr>
        <w:t xml:space="preserve"> </w:t>
      </w:r>
      <w:r w:rsidRPr="00FD4705">
        <w:rPr>
          <w:u w:val="single"/>
        </w:rPr>
        <w:t>the</w:t>
      </w:r>
      <w:r w:rsidRPr="00FD4705">
        <w:rPr>
          <w:sz w:val="16"/>
          <w:szCs w:val="16"/>
        </w:rPr>
        <w:t xml:space="preserve"> initial injection </w:t>
      </w:r>
      <w:r w:rsidRPr="00FD4705">
        <w:rPr>
          <w:highlight w:val="cyan"/>
          <w:u w:val="single"/>
        </w:rPr>
        <w:t>height</w:t>
      </w:r>
      <w:r w:rsidRPr="00FD4705">
        <w:rPr>
          <w:u w:val="single"/>
        </w:rPr>
        <w:t xml:space="preserve"> of the soot, with larger quantities reaching the upper troposphere/lower stratosphere inducing a greater cooling impact because of longer residence times</w:t>
      </w:r>
      <w:r w:rsidRPr="00FD4705">
        <w:rPr>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FD4705">
        <w:rPr>
          <w:b/>
          <w:bCs/>
          <w:highlight w:val="cyan"/>
          <w:u w:val="single"/>
        </w:rPr>
        <w:t>Mixing and sedimentation</w:t>
      </w:r>
      <w:r w:rsidRPr="00FD4705">
        <w:rPr>
          <w:u w:val="single"/>
        </w:rPr>
        <w:t xml:space="preserve"> </w:t>
      </w:r>
      <w:r w:rsidRPr="00FD4705">
        <w:rPr>
          <w:sz w:val="16"/>
          <w:szCs w:val="16"/>
        </w:rPr>
        <w:t xml:space="preserve">tend to </w:t>
      </w:r>
      <w:r w:rsidRPr="00FD4705">
        <w:rPr>
          <w:b/>
          <w:bCs/>
          <w:highlight w:val="cyan"/>
          <w:u w:val="single"/>
        </w:rPr>
        <w:t>reduce this process</w:t>
      </w:r>
      <w:r w:rsidRPr="00FD4705">
        <w:rPr>
          <w:highlight w:val="cyan"/>
          <w:u w:val="single"/>
        </w:rPr>
        <w:t>, and low altitude emissions are</w:t>
      </w:r>
      <w:r w:rsidRPr="00FD4705">
        <w:rPr>
          <w:u w:val="single"/>
        </w:rPr>
        <w:t xml:space="preserve"> </w:t>
      </w:r>
      <w:r w:rsidRPr="00FD4705">
        <w:rPr>
          <w:sz w:val="16"/>
          <w:szCs w:val="16"/>
        </w:rPr>
        <w:t xml:space="preserve">also </w:t>
      </w:r>
      <w:r w:rsidRPr="00FD4705">
        <w:rPr>
          <w:highlight w:val="cyan"/>
          <w:u w:val="single"/>
        </w:rPr>
        <w:t>significantly impacted by precipitation</w:t>
      </w:r>
      <w:r w:rsidRPr="00FD4705">
        <w:rPr>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FD4705">
        <w:rPr>
          <w:highlight w:val="cyan"/>
          <w:u w:val="single"/>
        </w:rPr>
        <w:t>Of the initial BC</w:t>
      </w:r>
      <w:r w:rsidRPr="00FD4705">
        <w:rPr>
          <w:u w:val="single"/>
        </w:rPr>
        <w:t xml:space="preserve"> </w:t>
      </w:r>
      <w:r w:rsidRPr="00FD4705">
        <w:rPr>
          <w:sz w:val="16"/>
          <w:szCs w:val="16"/>
        </w:rPr>
        <w:t xml:space="preserve">mass </w:t>
      </w:r>
      <w:r w:rsidRPr="00FD4705">
        <w:rPr>
          <w:u w:val="single"/>
        </w:rPr>
        <w:t>released in the atmosphere</w:t>
      </w:r>
      <w:r w:rsidRPr="00FD4705">
        <w:rPr>
          <w:sz w:val="16"/>
          <w:szCs w:val="16"/>
        </w:rPr>
        <w:t xml:space="preserve">, most of which is emitted below 9 km, </w:t>
      </w:r>
      <w:r w:rsidRPr="00FD4705">
        <w:rPr>
          <w:b/>
          <w:bCs/>
          <w:highlight w:val="cyan"/>
          <w:u w:val="single"/>
        </w:rPr>
        <w:t>70% rains out within the first month</w:t>
      </w:r>
      <w:r w:rsidRPr="00FD4705">
        <w:rPr>
          <w:u w:val="single"/>
        </w:rPr>
        <w:t xml:space="preserve"> and 78%</w:t>
      </w:r>
      <w:r w:rsidRPr="00FD4705">
        <w:rPr>
          <w:sz w:val="16"/>
          <w:szCs w:val="16"/>
        </w:rPr>
        <w:t xml:space="preserve">, or about 2.9 Tg, </w:t>
      </w:r>
      <w:r w:rsidRPr="00FD4705">
        <w:rPr>
          <w:u w:val="single"/>
        </w:rPr>
        <w:t xml:space="preserve">is removed within the first two months </w:t>
      </w:r>
      <w:r w:rsidRPr="00FD4705">
        <w:rPr>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FD4705">
        <w:rPr>
          <w:u w:val="single"/>
        </w:rPr>
        <w:t>The BC distributions</w:t>
      </w:r>
      <w:r w:rsidRPr="00FD4705">
        <w:rPr>
          <w:sz w:val="16"/>
          <w:szCs w:val="16"/>
        </w:rPr>
        <w:t xml:space="preserve"> used </w:t>
      </w:r>
      <w:r w:rsidRPr="00FD4705">
        <w:rPr>
          <w:u w:val="single"/>
        </w:rPr>
        <w:t>in</w:t>
      </w:r>
      <w:r w:rsidRPr="00FD4705">
        <w:rPr>
          <w:sz w:val="16"/>
          <w:szCs w:val="16"/>
        </w:rPr>
        <w:t xml:space="preserve"> our </w:t>
      </w:r>
      <w:r w:rsidRPr="00FD4705">
        <w:rPr>
          <w:u w:val="single"/>
        </w:rPr>
        <w:t>simulations</w:t>
      </w:r>
      <w:r w:rsidRPr="00FD4705">
        <w:rPr>
          <w:sz w:val="16"/>
          <w:szCs w:val="16"/>
        </w:rPr>
        <w:t xml:space="preserve"> </w:t>
      </w:r>
      <w:r w:rsidRPr="00FD4705">
        <w:rPr>
          <w:u w:val="single"/>
        </w:rPr>
        <w:t>imply that</w:t>
      </w:r>
      <w:r w:rsidRPr="00FD4705">
        <w:rPr>
          <w:sz w:val="16"/>
          <w:szCs w:val="16"/>
        </w:rPr>
        <w:t xml:space="preserve"> the </w:t>
      </w:r>
      <w:r w:rsidRPr="00FD4705">
        <w:rPr>
          <w:u w:val="single"/>
        </w:rPr>
        <w:t>upward transport of particles</w:t>
      </w:r>
      <w:r w:rsidRPr="00FD4705">
        <w:rPr>
          <w:sz w:val="16"/>
          <w:szCs w:val="16"/>
        </w:rPr>
        <w:t xml:space="preserve"> </w:t>
      </w:r>
      <w:r w:rsidRPr="00FD4705">
        <w:rPr>
          <w:u w:val="single"/>
        </w:rPr>
        <w:t>is substantially less efficient compared to the case in</w:t>
      </w:r>
      <w:r w:rsidRPr="00FD4705">
        <w:rPr>
          <w:sz w:val="16"/>
          <w:szCs w:val="16"/>
        </w:rPr>
        <w:t xml:space="preserve"> </w:t>
      </w:r>
      <w:r w:rsidRPr="00FD4705">
        <w:rPr>
          <w:u w:val="single"/>
        </w:rPr>
        <w:t>which</w:t>
      </w:r>
      <w:r w:rsidRPr="00FD4705">
        <w:rPr>
          <w:sz w:val="16"/>
          <w:szCs w:val="16"/>
        </w:rPr>
        <w:t xml:space="preserve"> 5 Tg of </w:t>
      </w:r>
      <w:r w:rsidRPr="00FD4705">
        <w:rPr>
          <w:u w:val="single"/>
        </w:rPr>
        <w:t>BC is directly injected into the upper troposphere</w:t>
      </w:r>
      <w:r w:rsidRPr="00FD4705">
        <w:rPr>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FD4705">
        <w:rPr>
          <w:u w:val="single"/>
        </w:rPr>
        <w:t>the difference can be understood in terms of the air temperature increase caused by BC radiation emission</w:t>
      </w:r>
      <w:r w:rsidRPr="00FD4705">
        <w:rPr>
          <w:sz w:val="16"/>
          <w:szCs w:val="16"/>
        </w:rPr>
        <w:t xml:space="preserve">, </w:t>
      </w:r>
      <w:r w:rsidRPr="00FD4705">
        <w:rPr>
          <w:u w:val="single"/>
        </w:rPr>
        <w:t>which is several tens of kelvin degrees in</w:t>
      </w:r>
      <w:r w:rsidRPr="00FD4705">
        <w:rPr>
          <w:sz w:val="16"/>
          <w:szCs w:val="16"/>
        </w:rPr>
        <w:t xml:space="preserve"> the </w:t>
      </w:r>
      <w:r w:rsidRPr="00FD4705">
        <w:rPr>
          <w:u w:val="single"/>
        </w:rPr>
        <w:t>simulations</w:t>
      </w:r>
      <w:r w:rsidRPr="00FD4705">
        <w:rPr>
          <w:sz w:val="16"/>
          <w:szCs w:val="16"/>
        </w:rPr>
        <w:t xml:space="preserve"> </w:t>
      </w:r>
      <w:r w:rsidRPr="00FD4705">
        <w:rPr>
          <w:u w:val="single"/>
        </w:rPr>
        <w:t>of Robock</w:t>
      </w:r>
      <w:r w:rsidRPr="00FD4705">
        <w:rPr>
          <w:sz w:val="16"/>
          <w:szCs w:val="16"/>
        </w:rPr>
        <w:t xml:space="preserve"> et al. (2007a, see their Figure 4), </w:t>
      </w:r>
      <w:r w:rsidRPr="00FD4705">
        <w:rPr>
          <w:u w:val="single"/>
        </w:rPr>
        <w:t>Mills</w:t>
      </w:r>
      <w:r w:rsidRPr="00FD4705">
        <w:rPr>
          <w:sz w:val="16"/>
          <w:szCs w:val="16"/>
        </w:rPr>
        <w:t xml:space="preserve"> et al. (2008, see their Figure 5), </w:t>
      </w:r>
      <w:r w:rsidRPr="00FD4705">
        <w:rPr>
          <w:u w:val="single"/>
        </w:rPr>
        <w:t>Stenke</w:t>
      </w:r>
      <w:r w:rsidRPr="00FD4705">
        <w:rPr>
          <w:sz w:val="16"/>
          <w:szCs w:val="16"/>
        </w:rPr>
        <w:t xml:space="preserve"> et al. (2013, see high-load cases in their Figure 4), Mills et al. (2014, see their Figure 7), </w:t>
      </w:r>
      <w:r w:rsidRPr="00FD4705">
        <w:rPr>
          <w:u w:val="single"/>
        </w:rPr>
        <w:t>and Pausata</w:t>
      </w:r>
      <w:r w:rsidRPr="00FD4705">
        <w:rPr>
          <w:sz w:val="16"/>
          <w:szCs w:val="16"/>
        </w:rPr>
        <w:t xml:space="preserve"> et al. (2016, see one-day emission cases in their Figure 1), </w:t>
      </w:r>
      <w:r w:rsidRPr="00FD4705">
        <w:rPr>
          <w:u w:val="single"/>
        </w:rPr>
        <w:t>due to high BC concentrations, but</w:t>
      </w:r>
      <w:r w:rsidRPr="00FD4705">
        <w:rPr>
          <w:sz w:val="16"/>
          <w:szCs w:val="16"/>
        </w:rPr>
        <w:t xml:space="preserve"> it </w:t>
      </w:r>
      <w:r w:rsidRPr="00FD4705">
        <w:rPr>
          <w:u w:val="single"/>
        </w:rPr>
        <w:t>amounts to only about 10 K in our</w:t>
      </w:r>
      <w:r w:rsidRPr="00FD4705">
        <w:rPr>
          <w:sz w:val="16"/>
          <w:szCs w:val="16"/>
        </w:rPr>
        <w:t xml:space="preserve"> forced </w:t>
      </w:r>
      <w:r w:rsidRPr="00FD4705">
        <w:rPr>
          <w:u w:val="single"/>
        </w:rPr>
        <w:t>ensemble simulations</w:t>
      </w:r>
      <w:r w:rsidRPr="00FD4705">
        <w:rPr>
          <w:sz w:val="16"/>
          <w:szCs w:val="16"/>
        </w:rPr>
        <w:t xml:space="preserve">, as illustrated in Figure 10. Results </w:t>
      </w:r>
      <w:proofErr w:type="gramStart"/>
      <w:r w:rsidRPr="00FD4705">
        <w:rPr>
          <w:sz w:val="16"/>
          <w:szCs w:val="16"/>
        </w:rPr>
        <w:t>similar to</w:t>
      </w:r>
      <w:proofErr w:type="gramEnd"/>
      <w:r w:rsidRPr="00FD4705">
        <w:rPr>
          <w:sz w:val="16"/>
          <w:szCs w:val="16"/>
        </w:rPr>
        <w:t xml:space="preserve"> those presented in Figure 10 were obtained from the experiment “Exp1” performed by Stenke et al. (2013, see their Figure 4). </w:t>
      </w:r>
      <w:r w:rsidRPr="00FD4705">
        <w:rPr>
          <w:b/>
          <w:bCs/>
          <w:u w:val="single"/>
        </w:rPr>
        <w:t>In that scenario as well, somewhat less that 1 Tg of BC remained in the atmosphere after the initial rainout</w:t>
      </w:r>
      <w:r w:rsidRPr="00FD4705">
        <w:rPr>
          <w:u w:val="single"/>
        </w:rPr>
        <w:t xml:space="preserve">. </w:t>
      </w:r>
      <w:r w:rsidRPr="00FD4705">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w:t>
      </w:r>
      <w:proofErr w:type="gramStart"/>
      <w:r w:rsidRPr="00FD4705">
        <w:rPr>
          <w:sz w:val="10"/>
          <w:szCs w:val="10"/>
        </w:rPr>
        <w:t>similar to</w:t>
      </w:r>
      <w:proofErr w:type="gramEnd"/>
      <w:r w:rsidRPr="00FD4705">
        <w:rPr>
          <w:sz w:val="10"/>
          <w:szCs w:val="10"/>
        </w:rPr>
        <w:t xml:space="preserve">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FD4705">
        <w:rPr>
          <w:sz w:val="10"/>
          <w:szCs w:val="10"/>
        </w:rPr>
        <w:t>zonally-averaged</w:t>
      </w:r>
      <w:proofErr w:type="gramEnd"/>
      <w:r w:rsidRPr="00FD4705">
        <w:rPr>
          <w:sz w:val="10"/>
          <w:szCs w:val="10"/>
        </w:rPr>
        <w:t xml:space="preserve">, column-integrated mass-mixing ratio of the BC in Figure 12 for both the forced ensemble simulations (left panel) and the simulation with an initial 5 Tg BC emission in the upper troposphere </w:t>
      </w:r>
      <w:r w:rsidRPr="00FD4705">
        <w:rPr>
          <w:sz w:val="10"/>
          <w:szCs w:val="10"/>
        </w:rPr>
        <w:lastRenderedPageBreak/>
        <w:t xml:space="preserve">(right panel). The spread in the globally averaged (near) surface temperature of the atmosphere, from the control (left panel) and forced (right panel) ensembles, is displayed in Figure 13. For each month, the plots show the largest variations (i.e., </w:t>
      </w:r>
      <w:proofErr w:type="gramStart"/>
      <w:r w:rsidRPr="00FD4705">
        <w:rPr>
          <w:sz w:val="10"/>
          <w:szCs w:val="10"/>
        </w:rPr>
        <w:t>maximum</w:t>
      </w:r>
      <w:proofErr w:type="gramEnd"/>
      <w:r w:rsidRPr="00FD4705">
        <w:rPr>
          <w:sz w:val="10"/>
          <w:szCs w:val="10"/>
        </w:rPr>
        <w:t xml:space="preserve"> and minimum values), within each ensemble of values obtained for that month, relative to the mean value of that month. The plot also shows </w:t>
      </w:r>
      <w:proofErr w:type="gramStart"/>
      <w:r w:rsidRPr="00FD4705">
        <w:rPr>
          <w:sz w:val="10"/>
          <w:szCs w:val="10"/>
        </w:rPr>
        <w:t>yearly-averaged</w:t>
      </w:r>
      <w:proofErr w:type="gramEnd"/>
      <w:r w:rsidRPr="00FD4705">
        <w:rPr>
          <w:sz w:val="10"/>
          <w:szCs w:val="10"/>
        </w:rPr>
        <w:t xml:space="preserve"> data (thinner lines). The spread is comparable in the control and forced ensembles, with average values calculated over the 33-years run length of 0.4-0.5 K. This spread is also </w:t>
      </w:r>
      <w:proofErr w:type="gramStart"/>
      <w:r w:rsidRPr="00FD4705">
        <w:rPr>
          <w:sz w:val="10"/>
          <w:szCs w:val="10"/>
        </w:rPr>
        <w:t>similar to</w:t>
      </w:r>
      <w:proofErr w:type="gramEnd"/>
      <w:r w:rsidRPr="00FD4705">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w:t>
      </w:r>
      <w:proofErr w:type="gramStart"/>
      <w:r w:rsidRPr="00FD4705">
        <w:rPr>
          <w:sz w:val="10"/>
          <w:szCs w:val="10"/>
        </w:rPr>
        <w:t>In particular, they</w:t>
      </w:r>
      <w:proofErr w:type="gramEnd"/>
      <w:r w:rsidRPr="00FD4705">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FD4705">
        <w:rPr>
          <w:u w:val="single"/>
        </w:rPr>
        <w:t>This</w:t>
      </w:r>
      <w:r w:rsidRPr="00FD4705">
        <w:rPr>
          <w:sz w:val="16"/>
          <w:szCs w:val="16"/>
        </w:rPr>
        <w:t xml:space="preserve"> overall agreement </w:t>
      </w:r>
      <w:r w:rsidRPr="00FD4705">
        <w:rPr>
          <w:u w:val="single"/>
        </w:rPr>
        <w:t xml:space="preserve">suggests that </w:t>
      </w:r>
      <w:r w:rsidRPr="00FD4705">
        <w:rPr>
          <w:highlight w:val="cyan"/>
          <w:u w:val="single"/>
        </w:rPr>
        <w:t xml:space="preserve">the </w:t>
      </w:r>
      <w:r w:rsidRPr="00FD4705">
        <w:rPr>
          <w:b/>
          <w:bCs/>
          <w:highlight w:val="cyan"/>
          <w:u w:val="single"/>
        </w:rPr>
        <w:t>inclusion of organic carbon aerosols</w:t>
      </w:r>
      <w:r w:rsidRPr="00FD4705">
        <w:rPr>
          <w:b/>
          <w:bCs/>
          <w:u w:val="single"/>
        </w:rPr>
        <w:t>, and</w:t>
      </w:r>
      <w:r w:rsidRPr="00FD4705">
        <w:rPr>
          <w:u w:val="single"/>
        </w:rPr>
        <w:t xml:space="preserve"> ensuing </w:t>
      </w:r>
      <w:r w:rsidRPr="00FD4705">
        <w:rPr>
          <w:b/>
          <w:bCs/>
          <w:u w:val="single"/>
        </w:rPr>
        <w:t>coagulation</w:t>
      </w:r>
      <w:r w:rsidRPr="00FD4705">
        <w:rPr>
          <w:u w:val="single"/>
        </w:rPr>
        <w:t xml:space="preserve"> with BC, </w:t>
      </w:r>
      <w:r w:rsidRPr="00FD4705">
        <w:rPr>
          <w:b/>
          <w:bCs/>
          <w:highlight w:val="cyan"/>
          <w:u w:val="single"/>
        </w:rPr>
        <w:t>should not dramatically alter the climatic effects</w:t>
      </w:r>
      <w:r w:rsidRPr="00FD4705">
        <w:rPr>
          <w:u w:val="single"/>
        </w:rPr>
        <w:t xml:space="preserve"> resulting from our forced ensemble simulations. Moreover, </w:t>
      </w:r>
      <w:r w:rsidRPr="00FD4705">
        <w:rPr>
          <w:highlight w:val="cyan"/>
          <w:u w:val="single"/>
        </w:rPr>
        <w:t>aerosol growth</w:t>
      </w:r>
      <w:r w:rsidRPr="00FD4705">
        <w:rPr>
          <w:u w:val="single"/>
        </w:rPr>
        <w:t xml:space="preserve"> would likely </w:t>
      </w:r>
      <w:r w:rsidRPr="00FD4705">
        <w:rPr>
          <w:b/>
          <w:bCs/>
          <w:highlight w:val="cyan"/>
          <w:u w:val="single"/>
        </w:rPr>
        <w:t>shorten the residence time of the BC</w:t>
      </w:r>
      <w:r w:rsidRPr="00FD4705">
        <w:rPr>
          <w:b/>
          <w:bCs/>
          <w:u w:val="single"/>
        </w:rPr>
        <w:t xml:space="preserve"> particulate in the atmosphere</w:t>
      </w:r>
      <w:r w:rsidRPr="00FD4705">
        <w:rPr>
          <w:sz w:val="16"/>
          <w:szCs w:val="16"/>
        </w:rPr>
        <w:t xml:space="preserve"> (Pausata et al., 2016), possibly </w:t>
      </w:r>
      <w:r w:rsidRPr="00FD4705">
        <w:rPr>
          <w:b/>
          <w:bCs/>
          <w:u w:val="single"/>
        </w:rPr>
        <w:t>reducing the duration of these effects.</w:t>
      </w:r>
    </w:p>
    <w:p w14:paraId="0B530F94" w14:textId="77777777" w:rsidR="007F5AEA" w:rsidRPr="00FD4705" w:rsidRDefault="007F5AEA" w:rsidP="007F5AEA">
      <w:pPr>
        <w:pStyle w:val="Heading4"/>
      </w:pPr>
      <w:r w:rsidRPr="00FD4705">
        <w:t>Quantum vacuum mining destroys the universe- its feasible and inevitable</w:t>
      </w:r>
    </w:p>
    <w:p w14:paraId="0C89494E" w14:textId="77777777" w:rsidR="007F5AEA" w:rsidRPr="00FD4705" w:rsidRDefault="007F5AEA" w:rsidP="007F5AEA">
      <w:r w:rsidRPr="00FD4705">
        <w:rPr>
          <w:rStyle w:val="Style13ptBold"/>
        </w:rPr>
        <w:t>Folger 8 –</w:t>
      </w:r>
      <w:r w:rsidRPr="00FD4705">
        <w:t xml:space="preserve"> Tim Folger, Contributing Editor at Discover Magazine, Writer for National Geographic, MA in Journalism from New York University, BA in Physics from UC Santa Cruz, “Nothingness of Space Could Illuminate the Theory of Everything”, Discover Magazine, 7-18, http://discovermagazine.com/2008/aug/18-nothingness-of-space-theory-of-everything</w:t>
      </w:r>
    </w:p>
    <w:p w14:paraId="09CDF315" w14:textId="77777777" w:rsidR="007F5AEA" w:rsidRPr="00FD4705" w:rsidRDefault="007F5AEA" w:rsidP="007F5AEA">
      <w:pPr>
        <w:rPr>
          <w:sz w:val="16"/>
        </w:rPr>
      </w:pPr>
      <w:r w:rsidRPr="00FD4705">
        <w:rPr>
          <w:rStyle w:val="StyleUnderline"/>
        </w:rPr>
        <w:t xml:space="preserve">When </w:t>
      </w:r>
      <w:r w:rsidRPr="00FD4705">
        <w:rPr>
          <w:rStyle w:val="StyleUnderline"/>
          <w:highlight w:val="cyan"/>
        </w:rPr>
        <w:t xml:space="preserve">the </w:t>
      </w:r>
      <w:r w:rsidRPr="00FD4705">
        <w:rPr>
          <w:rStyle w:val="Emphasis"/>
          <w:highlight w:val="cyan"/>
        </w:rPr>
        <w:t>next revolution</w:t>
      </w:r>
      <w:r w:rsidRPr="00FD4705">
        <w:rPr>
          <w:rStyle w:val="StyleUnderline"/>
        </w:rPr>
        <w:t xml:space="preserve"> rocks physics, </w:t>
      </w:r>
      <w:r w:rsidRPr="00FD4705">
        <w:rPr>
          <w:rStyle w:val="Emphasis"/>
          <w:highlight w:val="cyan"/>
        </w:rPr>
        <w:t>chances are</w:t>
      </w:r>
      <w:r w:rsidRPr="00FD4705">
        <w:rPr>
          <w:rStyle w:val="StyleUnderline"/>
        </w:rPr>
        <w:t xml:space="preserve"> it </w:t>
      </w:r>
      <w:r w:rsidRPr="00FD4705">
        <w:rPr>
          <w:rStyle w:val="StyleUnderline"/>
          <w:highlight w:val="cyan"/>
        </w:rPr>
        <w:t>will be about</w:t>
      </w:r>
      <w:r w:rsidRPr="00FD4705">
        <w:rPr>
          <w:rStyle w:val="StyleUnderline"/>
        </w:rPr>
        <w:t xml:space="preserve"> nothing—</w:t>
      </w:r>
      <w:r w:rsidRPr="00FD4705">
        <w:rPr>
          <w:rStyle w:val="StyleUnderline"/>
          <w:highlight w:val="cyan"/>
        </w:rPr>
        <w:t xml:space="preserve">the </w:t>
      </w:r>
      <w:r w:rsidRPr="00FD4705">
        <w:rPr>
          <w:rStyle w:val="Emphasis"/>
          <w:highlight w:val="cyan"/>
        </w:rPr>
        <w:t>vacuum</w:t>
      </w:r>
      <w:r w:rsidRPr="00FD4705">
        <w:rPr>
          <w:sz w:val="16"/>
        </w:rPr>
        <w:t xml:space="preserve">, that endless infinite void. In a discipline where the stretching of time and the warping of space are routine working assumptions, the vacuum remains a sort of cosmic koan. And </w:t>
      </w:r>
      <w:r w:rsidRPr="00FD4705">
        <w:rPr>
          <w:rStyle w:val="StyleUnderline"/>
        </w:rPr>
        <w:t xml:space="preserve">as in the rest of physics, its nature has turned out to be mind-bendingly weird: </w:t>
      </w:r>
      <w:r w:rsidRPr="00FD4705">
        <w:rPr>
          <w:rStyle w:val="StyleUnderline"/>
          <w:highlight w:val="cyan"/>
        </w:rPr>
        <w:t>Empty space</w:t>
      </w:r>
      <w:r w:rsidRPr="00FD4705">
        <w:rPr>
          <w:rStyle w:val="StyleUnderline"/>
        </w:rPr>
        <w:t xml:space="preserve"> is not </w:t>
      </w:r>
      <w:proofErr w:type="gramStart"/>
      <w:r w:rsidRPr="00FD4705">
        <w:rPr>
          <w:rStyle w:val="StyleUnderline"/>
        </w:rPr>
        <w:t>really empty</w:t>
      </w:r>
      <w:proofErr w:type="gramEnd"/>
      <w:r w:rsidRPr="00FD4705">
        <w:rPr>
          <w:rStyle w:val="StyleUnderline"/>
        </w:rPr>
        <w:t xml:space="preserve"> because nothing </w:t>
      </w:r>
      <w:r w:rsidRPr="00FD4705">
        <w:rPr>
          <w:rStyle w:val="StyleUnderline"/>
          <w:highlight w:val="cyan"/>
        </w:rPr>
        <w:t>contains</w:t>
      </w:r>
      <w:r w:rsidRPr="00FD4705">
        <w:rPr>
          <w:rStyle w:val="StyleUnderline"/>
        </w:rPr>
        <w:t xml:space="preserve"> something, seething with </w:t>
      </w:r>
      <w:r w:rsidRPr="00FD4705">
        <w:rPr>
          <w:rStyle w:val="StyleUnderline"/>
          <w:highlight w:val="cyan"/>
        </w:rPr>
        <w:t>energy</w:t>
      </w:r>
      <w:r w:rsidRPr="00FD4705">
        <w:rPr>
          <w:rStyle w:val="StyleUnderline"/>
        </w:rPr>
        <w:t xml:space="preserve"> and particles that flit into and out of existence. Physicists have known that much for decades, ever since the birth of quantum mechanics. But </w:t>
      </w:r>
      <w:r w:rsidRPr="00FD4705">
        <w:rPr>
          <w:rStyle w:val="Emphasis"/>
        </w:rPr>
        <w:t xml:space="preserve">only </w:t>
      </w:r>
      <w:r w:rsidRPr="00FD4705">
        <w:rPr>
          <w:rStyle w:val="Emphasis"/>
          <w:highlight w:val="cyan"/>
        </w:rPr>
        <w:t>in the last 10 years</w:t>
      </w:r>
      <w:r w:rsidRPr="00FD4705">
        <w:rPr>
          <w:rStyle w:val="StyleUnderline"/>
        </w:rPr>
        <w:t xml:space="preserve"> has </w:t>
      </w:r>
      <w:r w:rsidRPr="00FD4705">
        <w:rPr>
          <w:rStyle w:val="StyleUnderline"/>
          <w:highlight w:val="cyan"/>
        </w:rPr>
        <w:t>the vacuum take</w:t>
      </w:r>
      <w:r w:rsidRPr="00FD4705">
        <w:rPr>
          <w:rStyle w:val="StyleUnderline"/>
        </w:rPr>
        <w:t xml:space="preserve">n </w:t>
      </w:r>
      <w:r w:rsidRPr="00FD4705">
        <w:rPr>
          <w:rStyle w:val="Emphasis"/>
          <w:highlight w:val="cyan"/>
        </w:rPr>
        <w:t>center stage</w:t>
      </w:r>
      <w:r w:rsidRPr="00FD4705">
        <w:rPr>
          <w:rStyle w:val="StyleUnderline"/>
        </w:rPr>
        <w:t xml:space="preserve"> as a font of confounding mysteries</w:t>
      </w:r>
      <w:r w:rsidRPr="00FD4705">
        <w:rPr>
          <w:sz w:val="16"/>
        </w:rPr>
        <w:t xml:space="preserve"> like the nature of dark energy and matter; only recently has the void turned into a tantalizing beacon for cranks. As one blond celebrity heiress and embodiment of emptiness might say, nothing is hot.</w:t>
      </w:r>
    </w:p>
    <w:p w14:paraId="3CF31384" w14:textId="77777777" w:rsidR="007F5AEA" w:rsidRPr="00FD4705" w:rsidRDefault="007F5AEA" w:rsidP="007F5AEA">
      <w:pPr>
        <w:rPr>
          <w:sz w:val="16"/>
        </w:rPr>
      </w:pPr>
      <w:r w:rsidRPr="00FD4705">
        <w:rPr>
          <w:sz w:val="16"/>
        </w:rPr>
        <w:t>To investigate the mysteries of the void, some physicists are using the biggest scientific instrument ever built—the just-completed Large Hadron Collider, a huge particle accelerator straddling the French-Swiss border. Others are designing tabletop experiments to see if they can plumb the vacuum for ways to power strange new nanotech devices. “The vacuum is one of the places where our knowledge fizzles out and we’re left with all sorts of crazy-sounding ideas,” says John Baez, a mathematical physicist at the University of California at Riverside. Whether in the visionary search for the engine of cosmic expansion or the near-fruitless quest for perpetual free energy, the vacuum is where it’s happening. By mining the vacuum’s riches, a true theory of everything may yet emerge.</w:t>
      </w:r>
    </w:p>
    <w:p w14:paraId="54409335" w14:textId="77777777" w:rsidR="007F5AEA" w:rsidRPr="00FD4705" w:rsidRDefault="007F5AEA" w:rsidP="007F5AEA">
      <w:pPr>
        <w:rPr>
          <w:sz w:val="16"/>
        </w:rPr>
      </w:pPr>
      <w:r w:rsidRPr="00FD4705">
        <w:rPr>
          <w:sz w:val="16"/>
        </w:rPr>
        <w:t>Empty space wasn’t always so mystifying. Until the 1920s physicists viewed the vacuum much as the rest of us still do: as a featureless nothingness, a true void. That all changed with the birth of quantum mechanics. According to that theory, the space around a particle is filled with countless “virtual” particles rapidly bursting into and out of existence like an invisible fireworks display.</w:t>
      </w:r>
    </w:p>
    <w:p w14:paraId="4C5C3371" w14:textId="77777777" w:rsidR="007F5AEA" w:rsidRPr="00FD4705" w:rsidRDefault="007F5AEA" w:rsidP="007F5AEA">
      <w:pPr>
        <w:rPr>
          <w:sz w:val="16"/>
        </w:rPr>
      </w:pPr>
      <w:r w:rsidRPr="00FD4705">
        <w:rPr>
          <w:sz w:val="16"/>
        </w:rPr>
        <w:t xml:space="preserve">Those virtual quantum particles are more than a theoretical abstraction. </w:t>
      </w:r>
      <w:r w:rsidRPr="00FD4705">
        <w:rPr>
          <w:rStyle w:val="StyleUnderline"/>
        </w:rPr>
        <w:t xml:space="preserve">Sixty years </w:t>
      </w:r>
      <w:proofErr w:type="gramStart"/>
      <w:r w:rsidRPr="00FD4705">
        <w:rPr>
          <w:rStyle w:val="StyleUnderline"/>
        </w:rPr>
        <w:t>ago</w:t>
      </w:r>
      <w:proofErr w:type="gramEnd"/>
      <w:r w:rsidRPr="00FD4705">
        <w:rPr>
          <w:sz w:val="16"/>
        </w:rPr>
        <w:t xml:space="preserve"> a Dutch physicist named Hendrik </w:t>
      </w:r>
      <w:r w:rsidRPr="00FD4705">
        <w:rPr>
          <w:rStyle w:val="StyleUnderline"/>
        </w:rPr>
        <w:t xml:space="preserve">Casimir suggested </w:t>
      </w:r>
      <w:r w:rsidRPr="00FD4705">
        <w:rPr>
          <w:rStyle w:val="StyleUnderline"/>
          <w:highlight w:val="cyan"/>
        </w:rPr>
        <w:t>a</w:t>
      </w:r>
      <w:r w:rsidRPr="00FD4705">
        <w:rPr>
          <w:rStyle w:val="StyleUnderline"/>
        </w:rPr>
        <w:t xml:space="preserve"> simple </w:t>
      </w:r>
      <w:r w:rsidRPr="00FD4705">
        <w:rPr>
          <w:rStyle w:val="StyleUnderline"/>
          <w:highlight w:val="cyan"/>
        </w:rPr>
        <w:t>experiment</w:t>
      </w:r>
      <w:r w:rsidRPr="00FD4705">
        <w:rPr>
          <w:rStyle w:val="StyleUnderline"/>
        </w:rPr>
        <w:t xml:space="preserve"> to </w:t>
      </w:r>
      <w:r w:rsidRPr="00FD4705">
        <w:rPr>
          <w:rStyle w:val="StyleUnderline"/>
          <w:highlight w:val="cyan"/>
        </w:rPr>
        <w:t>show</w:t>
      </w:r>
      <w:r w:rsidRPr="00FD4705">
        <w:rPr>
          <w:rStyle w:val="StyleUnderline"/>
        </w:rPr>
        <w:t xml:space="preserve"> that virtual particles can move objects in the real world. What would happen</w:t>
      </w:r>
      <w:r w:rsidRPr="00FD4705">
        <w:rPr>
          <w:sz w:val="16"/>
        </w:rPr>
        <w:t xml:space="preserve">, he </w:t>
      </w:r>
      <w:proofErr w:type="gramStart"/>
      <w:r w:rsidRPr="00FD4705">
        <w:rPr>
          <w:sz w:val="16"/>
        </w:rPr>
        <w:t>asked,</w:t>
      </w:r>
      <w:proofErr w:type="gramEnd"/>
      <w:r w:rsidRPr="00FD4705">
        <w:rPr>
          <w:sz w:val="16"/>
        </w:rPr>
        <w:t xml:space="preserve"> </w:t>
      </w:r>
      <w:r w:rsidRPr="00FD4705">
        <w:rPr>
          <w:rStyle w:val="StyleUnderline"/>
        </w:rPr>
        <w:t>to two metal plates placed very close together in a complete vacuum?</w:t>
      </w:r>
      <w:r w:rsidRPr="00FD4705">
        <w:rPr>
          <w:sz w:val="16"/>
        </w:rPr>
        <w:t xml:space="preserve"> In the days before quantum mechanics, physicists would have said that the plates would just sit there. But </w:t>
      </w:r>
      <w:r w:rsidRPr="00FD4705">
        <w:rPr>
          <w:rStyle w:val="StyleUnderline"/>
        </w:rPr>
        <w:t xml:space="preserve">Casimir realized that the net </w:t>
      </w:r>
      <w:r w:rsidRPr="00FD4705">
        <w:rPr>
          <w:rStyle w:val="StyleUnderline"/>
          <w:highlight w:val="cyan"/>
        </w:rPr>
        <w:t>pressure of all</w:t>
      </w:r>
      <w:r w:rsidRPr="00FD4705">
        <w:rPr>
          <w:rStyle w:val="StyleUnderline"/>
        </w:rPr>
        <w:t xml:space="preserve"> the </w:t>
      </w:r>
      <w:r w:rsidRPr="00FD4705">
        <w:rPr>
          <w:rStyle w:val="StyleUnderline"/>
          <w:highlight w:val="cyan"/>
        </w:rPr>
        <w:t>virtual particles</w:t>
      </w:r>
      <w:r w:rsidRPr="00FD4705">
        <w:rPr>
          <w:rStyle w:val="StyleUnderline"/>
        </w:rPr>
        <w:t>—the stuff of empty space—</w:t>
      </w:r>
      <w:r w:rsidRPr="00FD4705">
        <w:rPr>
          <w:rStyle w:val="StyleUnderline"/>
        </w:rPr>
        <w:lastRenderedPageBreak/>
        <w:t xml:space="preserve">outside the plates should </w:t>
      </w:r>
      <w:r w:rsidRPr="00FD4705">
        <w:rPr>
          <w:rStyle w:val="StyleUnderline"/>
          <w:highlight w:val="cyan"/>
        </w:rPr>
        <w:t>exert a</w:t>
      </w:r>
      <w:r w:rsidRPr="00FD4705">
        <w:rPr>
          <w:rStyle w:val="StyleUnderline"/>
        </w:rPr>
        <w:t xml:space="preserve"> minuscule </w:t>
      </w:r>
      <w:r w:rsidRPr="00FD4705">
        <w:rPr>
          <w:rStyle w:val="StyleUnderline"/>
          <w:highlight w:val="cyan"/>
        </w:rPr>
        <w:t>force</w:t>
      </w:r>
      <w:r w:rsidRPr="00FD4705">
        <w:rPr>
          <w:rStyle w:val="StyleUnderline"/>
        </w:rPr>
        <w:t>, a nudge from nothing that would push the plates together</w:t>
      </w:r>
      <w:r w:rsidRPr="00FD4705">
        <w:rPr>
          <w:sz w:val="16"/>
        </w:rPr>
        <w:t>.</w:t>
      </w:r>
    </w:p>
    <w:p w14:paraId="082E5211" w14:textId="77777777" w:rsidR="007F5AEA" w:rsidRPr="00FD4705" w:rsidRDefault="007F5AEA" w:rsidP="007F5AEA">
      <w:pPr>
        <w:rPr>
          <w:sz w:val="16"/>
        </w:rPr>
      </w:pPr>
      <w:r w:rsidRPr="00FD4705">
        <w:rPr>
          <w:sz w:val="16"/>
        </w:rPr>
        <w:t xml:space="preserve">Physicists tried for decades to measure the Casimir force with great precision, but it wasn’t until 1997 that technology caught up with theory. In that year, physicist Steve </w:t>
      </w:r>
      <w:r w:rsidRPr="00FD4705">
        <w:rPr>
          <w:rStyle w:val="StyleUnderline"/>
        </w:rPr>
        <w:t>Lamoreaux, now at Yale, managed to detect the feeble Casimir force on two small surfaces</w:t>
      </w:r>
      <w:r w:rsidRPr="00FD4705">
        <w:rPr>
          <w:sz w:val="16"/>
        </w:rPr>
        <w:t xml:space="preserve"> separated by a few thousandths of a millimeter. Its strength was about equal to the force that would be exerted against the palm of one’s hand by the weight of a single red blood cell.</w:t>
      </w:r>
    </w:p>
    <w:p w14:paraId="740F0BBF" w14:textId="77777777" w:rsidR="007F5AEA" w:rsidRPr="00FD4705" w:rsidRDefault="007F5AEA" w:rsidP="007F5AEA">
      <w:pPr>
        <w:rPr>
          <w:sz w:val="16"/>
        </w:rPr>
      </w:pPr>
      <w:r w:rsidRPr="00FD4705">
        <w:rPr>
          <w:sz w:val="16"/>
        </w:rPr>
        <w:t xml:space="preserve">At first most physicists regarded the Casimir force as a quantum oddity, something of no practical value. Now that has changed: </w:t>
      </w:r>
      <w:r w:rsidRPr="00FD4705">
        <w:rPr>
          <w:rStyle w:val="StyleUnderline"/>
          <w:highlight w:val="cyan"/>
        </w:rPr>
        <w:t>Forward thinkers see it as an</w:t>
      </w:r>
      <w:r w:rsidRPr="00FD4705">
        <w:rPr>
          <w:rStyle w:val="StyleUnderline"/>
        </w:rPr>
        <w:t xml:space="preserve"> </w:t>
      </w:r>
      <w:r w:rsidRPr="00FD4705">
        <w:rPr>
          <w:rStyle w:val="Emphasis"/>
        </w:rPr>
        <w:t xml:space="preserve">important </w:t>
      </w:r>
      <w:r w:rsidRPr="00FD4705">
        <w:rPr>
          <w:rStyle w:val="Emphasis"/>
          <w:highlight w:val="cyan"/>
        </w:rPr>
        <w:t>energizer</w:t>
      </w:r>
      <w:r w:rsidRPr="00FD4705">
        <w:rPr>
          <w:rStyle w:val="StyleUnderline"/>
          <w:highlight w:val="cyan"/>
        </w:rPr>
        <w:t xml:space="preserve"> for</w:t>
      </w:r>
      <w:r w:rsidRPr="00FD4705">
        <w:rPr>
          <w:rStyle w:val="StyleUnderline"/>
        </w:rPr>
        <w:t xml:space="preserve"> the tiniest of </w:t>
      </w:r>
      <w:r w:rsidRPr="00FD4705">
        <w:rPr>
          <w:rStyle w:val="StyleUnderline"/>
          <w:highlight w:val="cyan"/>
        </w:rPr>
        <w:t>machines</w:t>
      </w:r>
      <w:r w:rsidRPr="00FD4705">
        <w:rPr>
          <w:sz w:val="16"/>
        </w:rPr>
        <w:t>, devices on the nano scale, and a few labs are working on ways to use the force to defy the conventional limitations of mechanical design. Federico Capasso, a physicist at Harvard, leads a small team that is trying to create a repulsive Casimir force by tinkering with the shapes of plates or with the coatings used to cover them. His entire set of experiments fits on a desktop, and the objects he works with are so small that most of them cannot be seen without a microscope.</w:t>
      </w:r>
    </w:p>
    <w:p w14:paraId="004299B9" w14:textId="77777777" w:rsidR="007F5AEA" w:rsidRPr="00FD4705" w:rsidRDefault="007F5AEA" w:rsidP="007F5AEA">
      <w:pPr>
        <w:rPr>
          <w:sz w:val="16"/>
        </w:rPr>
      </w:pPr>
      <w:r w:rsidRPr="00FD4705">
        <w:rPr>
          <w:sz w:val="16"/>
        </w:rPr>
        <w:t>“Once you have a repulsive force between two plates, you should be able to eliminate static friction,” Capasso says. That could lead to a host of useful applications, including tiny frictionless bearings or nanogears that spin without touching. “But the experiments are enormously difficult, so I cannot tell you when and how.”</w:t>
      </w:r>
    </w:p>
    <w:p w14:paraId="16100116" w14:textId="77777777" w:rsidR="007F5AEA" w:rsidRPr="00FD4705" w:rsidRDefault="007F5AEA" w:rsidP="007F5AEA">
      <w:pPr>
        <w:rPr>
          <w:sz w:val="16"/>
        </w:rPr>
      </w:pPr>
      <w:r w:rsidRPr="00FD4705">
        <w:rPr>
          <w:sz w:val="16"/>
        </w:rPr>
        <w:t xml:space="preserve">For all its strangeness, the Casimir force may be the one property of empty space that does not baffle today’s physicists. It is garden-variety quantum mechanics, weird but not unexpected. The same can’t be said about dark energy, a truly astonishing discovery made by astronomers a decade ago while observing distant exploding stars. The explosions revealed a universe expanding at an ever-faster rate, a finding at odds with previous expectations that the expansion of the cosmos should be slowing down, braked by the collective gravitational pull of all the matter out there. Some unknown form of energy—physicists call it dark energy simply for lack of a more descriptive term—appears to be built into the very fabric of space, countering the gravitational pull of </w:t>
      </w:r>
      <w:proofErr w:type="gramStart"/>
      <w:r w:rsidRPr="00FD4705">
        <w:rPr>
          <w:sz w:val="16"/>
        </w:rPr>
        <w:t>matter</w:t>
      </w:r>
      <w:proofErr w:type="gramEnd"/>
      <w:r w:rsidRPr="00FD4705">
        <w:rPr>
          <w:sz w:val="16"/>
        </w:rPr>
        <w:t xml:space="preserve"> and pushing everything in the universe apart. Some theorists speculate that dark energy might cause a runaway expansion of the universe, resulting in a so-called Big Rip some 50 billion years from now that would tear the cosmos to pieces, shredding even atoms.</w:t>
      </w:r>
    </w:p>
    <w:p w14:paraId="7F066947" w14:textId="77777777" w:rsidR="007F5AEA" w:rsidRPr="00FD4705" w:rsidRDefault="007F5AEA" w:rsidP="007F5AEA">
      <w:pPr>
        <w:rPr>
          <w:sz w:val="16"/>
        </w:rPr>
      </w:pPr>
      <w:r w:rsidRPr="00FD4705">
        <w:rPr>
          <w:sz w:val="16"/>
        </w:rPr>
        <w:t>The observations have allowed physicists to estimate the quantity of dark energy by deducing the force needed to produce the accelerating effect. The result is a minuscule amount of energy for every cubic meter of vacuum. Since most of the cosmos consists of empty space, though, that little bit adds up, and the total amount of dark energy completely dominates the dynamics of the universe.</w:t>
      </w:r>
    </w:p>
    <w:p w14:paraId="3401D185" w14:textId="77777777" w:rsidR="007F5AEA" w:rsidRPr="00FD4705" w:rsidRDefault="007F5AEA" w:rsidP="007F5AEA">
      <w:pPr>
        <w:rPr>
          <w:sz w:val="16"/>
        </w:rPr>
      </w:pPr>
      <w:r w:rsidRPr="00FD4705">
        <w:rPr>
          <w:sz w:val="16"/>
        </w:rPr>
        <w:t>With the discovery of dark energy came difficult questions: What is this energy, and where does it come from? Physicists simply do not know. According to quantum mechanics, the energy of empty space comes from the virtual particles that dwell there. But when physicists use the equations of quantum theory to calculate the amount of that virtual energy, they get a ridiculously huge number—about 120 orders of magnitude too large. That much energy would literally blow the universe apart: Objects a few inches from us would be carried away to astronomical distances; the universe would literally double in size every 10-43 second, and it would keep doubling at that rate until all the vacuum energy was gone. This may be the most colossal gap between observation and theory in the history of science. And it means that physicists are missing something fundamental about the way the universe works.</w:t>
      </w:r>
    </w:p>
    <w:p w14:paraId="44CFA99E" w14:textId="77777777" w:rsidR="007F5AEA" w:rsidRPr="00FD4705" w:rsidRDefault="007F5AEA" w:rsidP="007F5AEA">
      <w:pPr>
        <w:rPr>
          <w:sz w:val="16"/>
        </w:rPr>
      </w:pPr>
      <w:r w:rsidRPr="00FD4705">
        <w:rPr>
          <w:sz w:val="16"/>
        </w:rPr>
        <w:t>“We’ve made a prediction on the basis of our best theories, and it is wrong, wildly wrong,” says Sean Carroll, a theoretical physicist at the California Institute of Technology. “That means we don’t just tweak a parameter here and there; we really have to think deeply about what our theories are.”</w:t>
      </w:r>
    </w:p>
    <w:p w14:paraId="6DAAE51E" w14:textId="77777777" w:rsidR="007F5AEA" w:rsidRPr="00FD4705" w:rsidRDefault="007F5AEA" w:rsidP="007F5AEA">
      <w:pPr>
        <w:rPr>
          <w:sz w:val="16"/>
        </w:rPr>
      </w:pPr>
      <w:r w:rsidRPr="00FD4705">
        <w:rPr>
          <w:rStyle w:val="StyleUnderline"/>
        </w:rPr>
        <w:t xml:space="preserve">Even if no one knows where the energy of empty space comes from or why it has the value it does, </w:t>
      </w:r>
      <w:r w:rsidRPr="00FD4705">
        <w:rPr>
          <w:rStyle w:val="StyleUnderline"/>
          <w:highlight w:val="cyan"/>
        </w:rPr>
        <w:t xml:space="preserve">there is </w:t>
      </w:r>
      <w:r w:rsidRPr="00FD4705">
        <w:rPr>
          <w:rStyle w:val="Emphasis"/>
          <w:highlight w:val="cyan"/>
        </w:rPr>
        <w:t>now no doubt</w:t>
      </w:r>
      <w:r w:rsidRPr="00FD4705">
        <w:rPr>
          <w:rStyle w:val="StyleUnderline"/>
        </w:rPr>
        <w:t xml:space="preserve"> that </w:t>
      </w:r>
      <w:r w:rsidRPr="00FD4705">
        <w:rPr>
          <w:rStyle w:val="StyleUnderline"/>
          <w:highlight w:val="cyan"/>
        </w:rPr>
        <w:t xml:space="preserve">it </w:t>
      </w:r>
      <w:r w:rsidRPr="00FD4705">
        <w:rPr>
          <w:rStyle w:val="Emphasis"/>
          <w:highlight w:val="cyan"/>
        </w:rPr>
        <w:t>exists</w:t>
      </w:r>
      <w:r w:rsidRPr="00FD4705">
        <w:rPr>
          <w:rStyle w:val="StyleUnderline"/>
        </w:rPr>
        <w:t xml:space="preserve">. And </w:t>
      </w:r>
      <w:r w:rsidRPr="00FD4705">
        <w:rPr>
          <w:rStyle w:val="StyleUnderline"/>
          <w:highlight w:val="cyan"/>
        </w:rPr>
        <w:t xml:space="preserve">if there is energy to be had, there is </w:t>
      </w:r>
      <w:r w:rsidRPr="00FD4705">
        <w:rPr>
          <w:rStyle w:val="Emphasis"/>
          <w:sz w:val="24"/>
          <w:highlight w:val="cyan"/>
        </w:rPr>
        <w:t>inevitably</w:t>
      </w:r>
      <w:r w:rsidRPr="00FD4705">
        <w:rPr>
          <w:rStyle w:val="StyleUnderline"/>
          <w:sz w:val="24"/>
          <w:highlight w:val="cyan"/>
        </w:rPr>
        <w:t xml:space="preserve"> </w:t>
      </w:r>
      <w:r w:rsidRPr="00FD4705">
        <w:rPr>
          <w:rStyle w:val="StyleUnderline"/>
          <w:highlight w:val="cyan"/>
        </w:rPr>
        <w:t>somebody</w:t>
      </w:r>
      <w:r w:rsidRPr="00FD4705">
        <w:rPr>
          <w:rStyle w:val="StyleUnderline"/>
        </w:rPr>
        <w:t xml:space="preserve"> out there </w:t>
      </w:r>
      <w:r w:rsidRPr="00FD4705">
        <w:rPr>
          <w:rStyle w:val="StyleUnderline"/>
          <w:highlight w:val="cyan"/>
        </w:rPr>
        <w:t>thinking</w:t>
      </w:r>
      <w:r w:rsidRPr="00FD4705">
        <w:rPr>
          <w:rStyle w:val="StyleUnderline"/>
        </w:rPr>
        <w:t xml:space="preserve"> of </w:t>
      </w:r>
      <w:r w:rsidRPr="00FD4705">
        <w:rPr>
          <w:rStyle w:val="StyleUnderline"/>
          <w:highlight w:val="cyan"/>
        </w:rPr>
        <w:t>how to exploit it</w:t>
      </w:r>
      <w:r w:rsidRPr="00FD4705">
        <w:rPr>
          <w:rStyle w:val="StyleUnderline"/>
        </w:rPr>
        <w:t xml:space="preserve">. The notion of </w:t>
      </w:r>
      <w:r w:rsidRPr="00FD4705">
        <w:rPr>
          <w:rStyle w:val="StyleUnderline"/>
          <w:highlight w:val="cyan"/>
        </w:rPr>
        <w:t>limitless energy</w:t>
      </w:r>
      <w:r w:rsidRPr="00FD4705">
        <w:rPr>
          <w:rStyle w:val="StyleUnderline"/>
        </w:rPr>
        <w:t xml:space="preserve"> from empty space has </w:t>
      </w:r>
      <w:r w:rsidRPr="00FD4705">
        <w:rPr>
          <w:rStyle w:val="StyleUnderline"/>
          <w:highlight w:val="cyan"/>
        </w:rPr>
        <w:t xml:space="preserve">inspired </w:t>
      </w:r>
      <w:r w:rsidRPr="00FD4705">
        <w:rPr>
          <w:rStyle w:val="Emphasis"/>
          <w:highlight w:val="cyan"/>
        </w:rPr>
        <w:t>legions</w:t>
      </w:r>
      <w:r w:rsidRPr="00FD4705">
        <w:rPr>
          <w:rStyle w:val="StyleUnderline"/>
        </w:rPr>
        <w:t xml:space="preserve"> of wannabe physicists who dream of developing the ultimate perpetual-motion device, a machine that would solve the world’s energy problems forever</w:t>
      </w:r>
      <w:r w:rsidRPr="00FD4705">
        <w:rPr>
          <w:sz w:val="16"/>
        </w:rPr>
        <w:t>. A quick Internet search for the words free energy and vacuum turns up pages and pages of schemes for tapping the vacuum’s energy. I ask John Baez if such efforts are as hopeless as previous perpetual-motion machines. Are they equally crazy and doomed to failure?</w:t>
      </w:r>
    </w:p>
    <w:p w14:paraId="50249E1E" w14:textId="77777777" w:rsidR="007F5AEA" w:rsidRPr="00FD4705" w:rsidRDefault="007F5AEA" w:rsidP="007F5AEA">
      <w:pPr>
        <w:rPr>
          <w:rStyle w:val="StyleUnderline"/>
        </w:rPr>
      </w:pPr>
      <w:r w:rsidRPr="00FD4705">
        <w:rPr>
          <w:sz w:val="16"/>
        </w:rPr>
        <w:t xml:space="preserve">“Perhaps not as doomed as trying to prove the world is flat,” Baez says. “One thing I can say is that I sure hope it doesn’t work, because </w:t>
      </w:r>
      <w:r w:rsidRPr="00FD4705">
        <w:rPr>
          <w:rStyle w:val="StyleUnderline"/>
          <w:highlight w:val="cyan"/>
        </w:rPr>
        <w:t>if you could extract energy</w:t>
      </w:r>
      <w:r w:rsidRPr="00FD4705">
        <w:rPr>
          <w:rStyle w:val="StyleUnderline"/>
        </w:rPr>
        <w:t xml:space="preserve"> from the vacuum, </w:t>
      </w:r>
      <w:r w:rsidRPr="00FD4705">
        <w:rPr>
          <w:rStyle w:val="StyleUnderline"/>
          <w:highlight w:val="cyan"/>
        </w:rPr>
        <w:t xml:space="preserve">it would </w:t>
      </w:r>
      <w:r w:rsidRPr="00FD4705">
        <w:rPr>
          <w:rStyle w:val="Emphasis"/>
          <w:highlight w:val="cyan"/>
        </w:rPr>
        <w:t>mean</w:t>
      </w:r>
      <w:r w:rsidRPr="00FD4705">
        <w:rPr>
          <w:rStyle w:val="Emphasis"/>
        </w:rPr>
        <w:t xml:space="preserve"> that </w:t>
      </w:r>
      <w:r w:rsidRPr="00FD4705">
        <w:rPr>
          <w:rStyle w:val="Emphasis"/>
          <w:highlight w:val="cyan"/>
        </w:rPr>
        <w:t>the vacuum is not stable</w:t>
      </w:r>
      <w:r w:rsidRPr="00FD4705">
        <w:rPr>
          <w:sz w:val="16"/>
        </w:rPr>
        <w:t xml:space="preserve">. For normal physicists,” he adds with a laugh, “the definition of the vacuum is that it’s the lowest-energy situation </w:t>
      </w:r>
      <w:r w:rsidRPr="00FD4705">
        <w:rPr>
          <w:sz w:val="16"/>
        </w:rPr>
        <w:lastRenderedPageBreak/>
        <w:t xml:space="preserve">possible—it has less energy than anything else.” In short, Baez says, </w:t>
      </w:r>
      <w:r w:rsidRPr="00FD4705">
        <w:rPr>
          <w:rStyle w:val="StyleUnderline"/>
        </w:rPr>
        <w:t>while we may be able to get energy from the vacuum, success “would mean the universe is far more unstable than we ever dreamed.”</w:t>
      </w:r>
    </w:p>
    <w:p w14:paraId="27D2C63B" w14:textId="77777777" w:rsidR="007F5AEA" w:rsidRDefault="007F5AEA" w:rsidP="007F5AEA">
      <w:r w:rsidRPr="00FD4705">
        <w:rPr>
          <w:sz w:val="16"/>
        </w:rPr>
        <w:t xml:space="preserve">The reasoning goes like this: </w:t>
      </w:r>
      <w:r w:rsidRPr="00FD4705">
        <w:rPr>
          <w:rStyle w:val="StyleUnderline"/>
        </w:rPr>
        <w:t xml:space="preserve">If the vacuum is not at the lowest energy state possible, then at some point in the future, </w:t>
      </w:r>
      <w:r w:rsidRPr="00FD4705">
        <w:rPr>
          <w:rStyle w:val="StyleUnderline"/>
          <w:highlight w:val="cyan"/>
        </w:rPr>
        <w:t>the vacuum could fall</w:t>
      </w:r>
      <w:r w:rsidRPr="00FD4705">
        <w:rPr>
          <w:rStyle w:val="StyleUnderline"/>
        </w:rPr>
        <w:t xml:space="preserve"> to a lower state, </w:t>
      </w:r>
      <w:r w:rsidRPr="00FD4705">
        <w:rPr>
          <w:rStyle w:val="StyleUnderline"/>
          <w:highlight w:val="cyan"/>
        </w:rPr>
        <w:t xml:space="preserve">pulsing out energy that would </w:t>
      </w:r>
      <w:r w:rsidRPr="00FD4705">
        <w:rPr>
          <w:rStyle w:val="Emphasis"/>
          <w:highlight w:val="cyan"/>
        </w:rPr>
        <w:t>threaten the</w:t>
      </w:r>
      <w:r w:rsidRPr="00FD4705">
        <w:rPr>
          <w:rStyle w:val="Emphasis"/>
        </w:rPr>
        <w:t xml:space="preserve"> very </w:t>
      </w:r>
      <w:r w:rsidRPr="00FD4705">
        <w:rPr>
          <w:rStyle w:val="Emphasis"/>
          <w:highlight w:val="cyan"/>
        </w:rPr>
        <w:t>structure of the cosmos</w:t>
      </w:r>
      <w:r w:rsidRPr="00FD4705">
        <w:rPr>
          <w:rStyle w:val="StyleUnderline"/>
          <w:highlight w:val="cyan"/>
        </w:rPr>
        <w:t>. If some</w:t>
      </w:r>
      <w:r w:rsidRPr="00FD4705">
        <w:rPr>
          <w:rStyle w:val="StyleUnderline"/>
        </w:rPr>
        <w:t xml:space="preserve"> clever </w:t>
      </w:r>
      <w:proofErr w:type="gramStart"/>
      <w:r w:rsidRPr="00FD4705">
        <w:rPr>
          <w:rStyle w:val="StyleUnderline"/>
          <w:highlight w:val="cyan"/>
        </w:rPr>
        <w:t>engineer</w:t>
      </w:r>
      <w:proofErr w:type="gramEnd"/>
      <w:r w:rsidRPr="00FD4705">
        <w:rPr>
          <w:rStyle w:val="StyleUnderline"/>
          <w:highlight w:val="cyan"/>
        </w:rPr>
        <w:t xml:space="preserve"> were</w:t>
      </w:r>
      <w:r w:rsidRPr="00FD4705">
        <w:rPr>
          <w:rStyle w:val="StyleUnderline"/>
        </w:rPr>
        <w:t xml:space="preserve"> ever </w:t>
      </w:r>
      <w:r w:rsidRPr="00FD4705">
        <w:rPr>
          <w:rStyle w:val="StyleUnderline"/>
          <w:highlight w:val="cyan"/>
        </w:rPr>
        <w:t>to extract energy</w:t>
      </w:r>
      <w:r w:rsidRPr="00FD4705">
        <w:rPr>
          <w:rStyle w:val="StyleUnderline"/>
        </w:rPr>
        <w:t xml:space="preserve"> from the vacuum, </w:t>
      </w:r>
      <w:r w:rsidRPr="00FD4705">
        <w:rPr>
          <w:rStyle w:val="StyleUnderline"/>
          <w:highlight w:val="cyan"/>
        </w:rPr>
        <w:t xml:space="preserve">it could </w:t>
      </w:r>
      <w:r w:rsidRPr="00FD4705">
        <w:rPr>
          <w:rStyle w:val="Emphasis"/>
          <w:highlight w:val="cyan"/>
        </w:rPr>
        <w:t>set off a chain reaction</w:t>
      </w:r>
      <w:r w:rsidRPr="00FD4705">
        <w:rPr>
          <w:rStyle w:val="StyleUnderline"/>
          <w:highlight w:val="cyan"/>
        </w:rPr>
        <w:t xml:space="preserve"> that</w:t>
      </w:r>
      <w:r w:rsidRPr="00FD4705">
        <w:rPr>
          <w:rStyle w:val="StyleUnderline"/>
        </w:rPr>
        <w:t xml:space="preserve"> would </w:t>
      </w:r>
      <w:r w:rsidRPr="00FD4705">
        <w:rPr>
          <w:rStyle w:val="Emphasis"/>
          <w:sz w:val="24"/>
          <w:highlight w:val="cyan"/>
        </w:rPr>
        <w:t>spread at the speed of light and destroy the universe</w:t>
      </w:r>
      <w:r w:rsidRPr="00FD4705">
        <w:rPr>
          <w:sz w:val="16"/>
        </w:rPr>
        <w:t>. Free energy, yes, but not what the inventors had in mind.</w:t>
      </w:r>
    </w:p>
    <w:p w14:paraId="5C0B9D66" w14:textId="77777777" w:rsidR="007F5AEA" w:rsidRPr="00FD4705" w:rsidRDefault="007F5AEA" w:rsidP="007F5AEA">
      <w:pPr>
        <w:pStyle w:val="Heading4"/>
      </w:pPr>
      <w:r w:rsidRPr="00FD4705">
        <w:t xml:space="preserve">The military is developing </w:t>
      </w:r>
      <w:r w:rsidRPr="00FD4705">
        <w:rPr>
          <w:u w:val="single"/>
        </w:rPr>
        <w:t>isomer bombs</w:t>
      </w:r>
      <w:r w:rsidRPr="00FD4705">
        <w:t xml:space="preserve">---even just </w:t>
      </w:r>
      <w:r w:rsidRPr="00FD4705">
        <w:rPr>
          <w:u w:val="single"/>
        </w:rPr>
        <w:t>testing</w:t>
      </w:r>
      <w:r w:rsidRPr="00FD4705">
        <w:t xml:space="preserve"> will destroy the Universe</w:t>
      </w:r>
    </w:p>
    <w:p w14:paraId="44A23556" w14:textId="77777777" w:rsidR="007F5AEA" w:rsidRPr="00FD4705" w:rsidRDefault="007F5AEA" w:rsidP="007F5AEA">
      <w:r w:rsidRPr="00FD4705">
        <w:rPr>
          <w:rStyle w:val="Style13ptBold"/>
        </w:rPr>
        <w:t>Bekkum 4 –</w:t>
      </w:r>
      <w:r w:rsidRPr="00FD4705">
        <w:t xml:space="preserve"> Gary S. Bekkum, Founder of Spacetime Threat Assessment Report Research, Founder of STARstream Research, Futurist, “American Military is Pursuing New Types of Exotic Weapons”, Pravda, 8-30, http://www.starstreamresearch.com/dark_matters.htm</w:t>
      </w:r>
    </w:p>
    <w:p w14:paraId="1DE4F192" w14:textId="77777777" w:rsidR="007F5AEA" w:rsidRPr="00FD4705" w:rsidRDefault="007F5AEA" w:rsidP="007F5AEA">
      <w:pPr>
        <w:rPr>
          <w:sz w:val="16"/>
        </w:rPr>
      </w:pPr>
      <w:r w:rsidRPr="00FD4705">
        <w:rPr>
          <w:sz w:val="16"/>
        </w:rPr>
        <w:t xml:space="preserve">Recently the British science news journal "New Scientist" revealed that </w:t>
      </w:r>
      <w:r w:rsidRPr="00FD4705">
        <w:rPr>
          <w:rStyle w:val="StyleUnderline"/>
        </w:rPr>
        <w:t xml:space="preserve">the </w:t>
      </w:r>
      <w:r w:rsidRPr="00FD4705">
        <w:rPr>
          <w:rStyle w:val="StyleUnderline"/>
          <w:highlight w:val="cyan"/>
        </w:rPr>
        <w:t>America</w:t>
      </w:r>
      <w:r w:rsidRPr="00FD4705">
        <w:rPr>
          <w:rStyle w:val="StyleUnderline"/>
        </w:rPr>
        <w:t xml:space="preserve">n military </w:t>
      </w:r>
      <w:r w:rsidRPr="00FD4705">
        <w:rPr>
          <w:rStyle w:val="Emphasis"/>
          <w:highlight w:val="cyan"/>
        </w:rPr>
        <w:t>is pursuing</w:t>
      </w:r>
      <w:r w:rsidRPr="00FD4705">
        <w:rPr>
          <w:rStyle w:val="StyleUnderline"/>
          <w:highlight w:val="cyan"/>
        </w:rPr>
        <w:t xml:space="preserve"> new</w:t>
      </w:r>
      <w:r w:rsidRPr="00FD4705">
        <w:rPr>
          <w:rStyle w:val="StyleUnderline"/>
        </w:rPr>
        <w:t xml:space="preserve"> types of exotic bombs - including a new class of </w:t>
      </w:r>
      <w:r w:rsidRPr="00FD4705">
        <w:rPr>
          <w:rStyle w:val="StyleUnderline"/>
          <w:highlight w:val="cyan"/>
        </w:rPr>
        <w:t>isomeric</w:t>
      </w:r>
      <w:r w:rsidRPr="00FD4705">
        <w:rPr>
          <w:rStyle w:val="StyleUnderline"/>
        </w:rPr>
        <w:t xml:space="preserve"> gamma ray </w:t>
      </w:r>
      <w:r w:rsidRPr="00FD4705">
        <w:rPr>
          <w:rStyle w:val="StyleUnderline"/>
          <w:highlight w:val="cyan"/>
        </w:rPr>
        <w:t>weapons</w:t>
      </w:r>
      <w:r w:rsidRPr="00FD4705">
        <w:rPr>
          <w:sz w:val="16"/>
        </w:rPr>
        <w:t xml:space="preserve">. Unlike conventional atomic and hydrogen bombs, </w:t>
      </w:r>
      <w:r w:rsidRPr="00FD4705">
        <w:rPr>
          <w:rStyle w:val="StyleUnderline"/>
        </w:rPr>
        <w:t>the new weapons would</w:t>
      </w:r>
      <w:r w:rsidRPr="00FD4705">
        <w:rPr>
          <w:sz w:val="16"/>
        </w:rPr>
        <w:t xml:space="preserve"> trigger the </w:t>
      </w:r>
      <w:r w:rsidRPr="00FD4705">
        <w:rPr>
          <w:rStyle w:val="StyleUnderline"/>
        </w:rPr>
        <w:t>release</w:t>
      </w:r>
      <w:r w:rsidRPr="00FD4705">
        <w:rPr>
          <w:sz w:val="16"/>
        </w:rPr>
        <w:t xml:space="preserve"> of </w:t>
      </w:r>
      <w:r w:rsidRPr="00FD4705">
        <w:rPr>
          <w:rStyle w:val="StyleUnderline"/>
        </w:rPr>
        <w:t xml:space="preserve">energy by absorbing </w:t>
      </w:r>
      <w:proofErr w:type="gramStart"/>
      <w:r w:rsidRPr="00FD4705">
        <w:rPr>
          <w:rStyle w:val="StyleUnderline"/>
        </w:rPr>
        <w:t>radiation, and</w:t>
      </w:r>
      <w:proofErr w:type="gramEnd"/>
      <w:r w:rsidRPr="00FD4705">
        <w:rPr>
          <w:rStyle w:val="StyleUnderline"/>
        </w:rPr>
        <w:t xml:space="preserve"> respond by re-emitting a far more powerful radiation</w:t>
      </w:r>
      <w:r w:rsidRPr="00FD4705">
        <w:rPr>
          <w:sz w:val="16"/>
        </w:rPr>
        <w:t xml:space="preserve">. In this new category of gamma-ray weapons, a nuclear isomer absorbs x-rays and re-emits higher frequency gamma rays. </w:t>
      </w:r>
      <w:r w:rsidRPr="00FD4705">
        <w:rPr>
          <w:rStyle w:val="StyleUnderline"/>
        </w:rPr>
        <w:t>The emitted gamma radiation</w:t>
      </w:r>
      <w:r w:rsidRPr="00FD4705">
        <w:rPr>
          <w:sz w:val="16"/>
        </w:rPr>
        <w:t xml:space="preserve"> has been reported </w:t>
      </w:r>
      <w:r w:rsidRPr="00FD4705">
        <w:rPr>
          <w:rStyle w:val="StyleUnderline"/>
          <w:highlight w:val="cyan"/>
        </w:rPr>
        <w:t>to release 60 times the energy</w:t>
      </w:r>
      <w:r w:rsidRPr="00FD4705">
        <w:rPr>
          <w:rStyle w:val="StyleUnderline"/>
        </w:rPr>
        <w:t xml:space="preserve"> of the x-rays that trigger the effect</w:t>
      </w:r>
      <w:r w:rsidRPr="00FD4705">
        <w:rPr>
          <w:sz w:val="16"/>
        </w:rPr>
        <w:t>.</w:t>
      </w:r>
    </w:p>
    <w:p w14:paraId="731432E5" w14:textId="77777777" w:rsidR="007F5AEA" w:rsidRPr="00FD4705" w:rsidRDefault="007F5AEA" w:rsidP="007F5AEA">
      <w:pPr>
        <w:rPr>
          <w:sz w:val="16"/>
        </w:rPr>
      </w:pPr>
      <w:r w:rsidRPr="00FD4705">
        <w:rPr>
          <w:sz w:val="16"/>
        </w:rPr>
        <w:t xml:space="preserve">The discovery of this isomer triggering is fairly </w:t>
      </w:r>
      <w:proofErr w:type="gramStart"/>
      <w:r w:rsidRPr="00FD4705">
        <w:rPr>
          <w:sz w:val="16"/>
        </w:rPr>
        <w:t>recent, and</w:t>
      </w:r>
      <w:proofErr w:type="gramEnd"/>
      <w:r w:rsidRPr="00FD4705">
        <w:rPr>
          <w:sz w:val="16"/>
        </w:rPr>
        <w:t xml:space="preserve"> was first reported in a 1999 paper by an international group of scientists. Although this controversial development has remained </w:t>
      </w:r>
      <w:proofErr w:type="gramStart"/>
      <w:r w:rsidRPr="00FD4705">
        <w:rPr>
          <w:sz w:val="16"/>
        </w:rPr>
        <w:t>fairly obscure</w:t>
      </w:r>
      <w:proofErr w:type="gramEnd"/>
      <w:r w:rsidRPr="00FD4705">
        <w:rPr>
          <w:sz w:val="16"/>
        </w:rPr>
        <w:t>, it has not been hidden from the public.</w:t>
      </w:r>
    </w:p>
    <w:p w14:paraId="68F1789F" w14:textId="77777777" w:rsidR="007F5AEA" w:rsidRPr="00FD4705" w:rsidRDefault="007F5AEA" w:rsidP="007F5AEA">
      <w:pPr>
        <w:rPr>
          <w:sz w:val="16"/>
        </w:rPr>
      </w:pPr>
      <w:r w:rsidRPr="00FD4705">
        <w:rPr>
          <w:rStyle w:val="StyleUnderline"/>
          <w:highlight w:val="cyan"/>
        </w:rPr>
        <w:t>Beyond</w:t>
      </w:r>
      <w:r w:rsidRPr="00FD4705">
        <w:rPr>
          <w:rStyle w:val="StyleUnderline"/>
        </w:rPr>
        <w:t xml:space="preserve"> the </w:t>
      </w:r>
      <w:r w:rsidRPr="00FD4705">
        <w:rPr>
          <w:rStyle w:val="StyleUnderline"/>
          <w:highlight w:val="cyan"/>
        </w:rPr>
        <w:t>visible</w:t>
      </w:r>
      <w:r w:rsidRPr="00FD4705">
        <w:rPr>
          <w:rStyle w:val="StyleUnderline"/>
        </w:rPr>
        <w:t xml:space="preserve"> part of defense </w:t>
      </w:r>
      <w:r w:rsidRPr="00FD4705">
        <w:rPr>
          <w:rStyle w:val="StyleUnderline"/>
          <w:highlight w:val="cyan"/>
        </w:rPr>
        <w:t>research is</w:t>
      </w:r>
      <w:r w:rsidRPr="00FD4705">
        <w:rPr>
          <w:rStyle w:val="StyleUnderline"/>
        </w:rPr>
        <w:t xml:space="preserve"> an </w:t>
      </w:r>
      <w:r w:rsidRPr="00FD4705">
        <w:rPr>
          <w:rStyle w:val="StyleUnderline"/>
          <w:highlight w:val="cyan"/>
        </w:rPr>
        <w:t>immense</w:t>
      </w:r>
      <w:r w:rsidRPr="00FD4705">
        <w:rPr>
          <w:rStyle w:val="StyleUnderline"/>
        </w:rPr>
        <w:t xml:space="preserve"> underground of </w:t>
      </w:r>
      <w:r w:rsidRPr="00FD4705">
        <w:rPr>
          <w:rStyle w:val="Emphasis"/>
          <w:highlight w:val="cyan"/>
        </w:rPr>
        <w:t>secret projects</w:t>
      </w:r>
      <w:r w:rsidRPr="00FD4705">
        <w:rPr>
          <w:rStyle w:val="StyleUnderline"/>
        </w:rPr>
        <w:t xml:space="preserve"> considered so sensitive that their </w:t>
      </w:r>
      <w:r w:rsidRPr="00FD4705">
        <w:rPr>
          <w:rStyle w:val="Emphasis"/>
        </w:rPr>
        <w:t>very existence is denied</w:t>
      </w:r>
      <w:r w:rsidRPr="00FD4705">
        <w:rPr>
          <w:sz w:val="16"/>
        </w:rPr>
        <w:t>.</w:t>
      </w:r>
    </w:p>
    <w:p w14:paraId="12AD484D" w14:textId="77777777" w:rsidR="007F5AEA" w:rsidRPr="00FD4705" w:rsidRDefault="007F5AEA" w:rsidP="007F5AEA">
      <w:pPr>
        <w:rPr>
          <w:sz w:val="16"/>
        </w:rPr>
      </w:pPr>
      <w:r w:rsidRPr="00FD4705">
        <w:rPr>
          <w:sz w:val="16"/>
        </w:rPr>
        <w:t>These so-called "black budget programs" are deliberately kept from the public eye and from most political leaders. CNN recently reported that in the United States the black budget projects for 2004 are being funded at a level of more than 20 billion dollars per year.</w:t>
      </w:r>
    </w:p>
    <w:p w14:paraId="1CBB71F7" w14:textId="77777777" w:rsidR="007F5AEA" w:rsidRPr="00FD4705" w:rsidRDefault="007F5AEA" w:rsidP="007F5AEA">
      <w:pPr>
        <w:rPr>
          <w:sz w:val="16"/>
        </w:rPr>
      </w:pPr>
      <w:r w:rsidRPr="00FD4705">
        <w:rPr>
          <w:sz w:val="16"/>
        </w:rPr>
        <w:t>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w:t>
      </w:r>
    </w:p>
    <w:p w14:paraId="5E0FC8DA" w14:textId="77777777" w:rsidR="007F5AEA" w:rsidRPr="00FD4705" w:rsidRDefault="007F5AEA" w:rsidP="007F5AEA">
      <w:pPr>
        <w:rPr>
          <w:sz w:val="16"/>
        </w:rPr>
      </w:pPr>
      <w:r w:rsidRPr="00FD4705">
        <w:rPr>
          <w:sz w:val="16"/>
        </w:rPr>
        <w:t xml:space="preserve">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Firmage, then the 28-year-old Silicon Valley CEO of the </w:t>
      </w:r>
      <w:proofErr w:type="gramStart"/>
      <w:r w:rsidRPr="00FD4705">
        <w:rPr>
          <w:sz w:val="16"/>
        </w:rPr>
        <w:t>three billion dollar</w:t>
      </w:r>
      <w:proofErr w:type="gramEnd"/>
      <w:r w:rsidRPr="00FD4705">
        <w:rPr>
          <w:sz w:val="16"/>
        </w:rPr>
        <w:t xml:space="preserve"> Internet firm US Web, began to fund research in parallel with NASA.</w:t>
      </w:r>
    </w:p>
    <w:p w14:paraId="1E992EE9" w14:textId="77777777" w:rsidR="007F5AEA" w:rsidRPr="00FD4705" w:rsidRDefault="007F5AEA" w:rsidP="007F5AEA">
      <w:pPr>
        <w:rPr>
          <w:sz w:val="16"/>
        </w:rPr>
      </w:pPr>
      <w:r w:rsidRPr="00FD4705">
        <w:rPr>
          <w:sz w:val="16"/>
        </w:rPr>
        <w:t>Firmage hired a NASA Ames nano-technology scientist, Creon Levit,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w:t>
      </w:r>
    </w:p>
    <w:p w14:paraId="75A960B5" w14:textId="77777777" w:rsidR="007F5AEA" w:rsidRPr="00FD4705" w:rsidRDefault="007F5AEA" w:rsidP="007F5AEA">
      <w:pPr>
        <w:rPr>
          <w:sz w:val="16"/>
        </w:rPr>
      </w:pPr>
      <w:r w:rsidRPr="00FD4705">
        <w:rPr>
          <w:sz w:val="16"/>
        </w:rPr>
        <w:t xml:space="preserve">Cook was intrigued when I pointed out the apparent connections between various private investors, defense contractors, NASA, INSCOM (American military intelligence), and the CIA. While researching exotic propulsion technologies Cook had heard rumors of a new kind of weapon, </w:t>
      </w:r>
      <w:r w:rsidRPr="00FD4705">
        <w:rPr>
          <w:rStyle w:val="StyleUnderline"/>
          <w:highlight w:val="cyan"/>
        </w:rPr>
        <w:t xml:space="preserve">a </w:t>
      </w:r>
      <w:r w:rsidRPr="00FD4705">
        <w:rPr>
          <w:rStyle w:val="Emphasis"/>
          <w:highlight w:val="cyan"/>
        </w:rPr>
        <w:t>"sub-quantum</w:t>
      </w:r>
      <w:r w:rsidRPr="00FD4705">
        <w:rPr>
          <w:rStyle w:val="Emphasis"/>
        </w:rPr>
        <w:t xml:space="preserve"> atomic </w:t>
      </w:r>
      <w:r w:rsidRPr="00FD4705">
        <w:rPr>
          <w:rStyle w:val="Emphasis"/>
          <w:highlight w:val="cyan"/>
        </w:rPr>
        <w:t>bomb"</w:t>
      </w:r>
      <w:r w:rsidRPr="00FD4705">
        <w:rPr>
          <w:rStyle w:val="StyleUnderline"/>
          <w:highlight w:val="cyan"/>
        </w:rPr>
        <w:t>, being whispered about in</w:t>
      </w:r>
      <w:r w:rsidRPr="00FD4705">
        <w:rPr>
          <w:rStyle w:val="StyleUnderline"/>
        </w:rPr>
        <w:t xml:space="preserve"> what he called the "</w:t>
      </w:r>
      <w:r w:rsidRPr="00FD4705">
        <w:rPr>
          <w:rStyle w:val="StyleUnderline"/>
          <w:highlight w:val="cyan"/>
        </w:rPr>
        <w:t>dark</w:t>
      </w:r>
      <w:r w:rsidRPr="00FD4705">
        <w:rPr>
          <w:rStyle w:val="StyleUnderline"/>
        </w:rPr>
        <w:t xml:space="preserve"> halls" of defense </w:t>
      </w:r>
      <w:r w:rsidRPr="00FD4705">
        <w:rPr>
          <w:rStyle w:val="StyleUnderline"/>
          <w:highlight w:val="cyan"/>
        </w:rPr>
        <w:t>research</w:t>
      </w:r>
      <w:r w:rsidRPr="00FD4705">
        <w:rPr>
          <w:sz w:val="16"/>
        </w:rPr>
        <w:t>.</w:t>
      </w:r>
    </w:p>
    <w:p w14:paraId="7DEFE534" w14:textId="77777777" w:rsidR="007F5AEA" w:rsidRPr="00FD4705" w:rsidRDefault="007F5AEA" w:rsidP="007F5AEA">
      <w:pPr>
        <w:rPr>
          <w:sz w:val="16"/>
        </w:rPr>
      </w:pPr>
      <w:r w:rsidRPr="00FD4705">
        <w:rPr>
          <w:sz w:val="16"/>
        </w:rPr>
        <w:lastRenderedPageBreak/>
        <w:t>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Valentini of the Perimeter Institute has suggested that ordinary quantum theory may be a special case of pilot wave theories, leaving open the possibility of new and exotic non-quantum technologies.</w:t>
      </w:r>
    </w:p>
    <w:p w14:paraId="7738F9FE" w14:textId="77777777" w:rsidR="007F5AEA" w:rsidRPr="00FD4705" w:rsidRDefault="007F5AEA" w:rsidP="007F5AEA">
      <w:pPr>
        <w:rPr>
          <w:sz w:val="16"/>
        </w:rPr>
      </w:pPr>
      <w:r w:rsidRPr="00FD4705">
        <w:rPr>
          <w:sz w:val="16"/>
        </w:rPr>
        <w:t>Some French, Serbian and Ukrainian physicists have been working on new theories of extended electrons and solitons, so perhaps a sub-quantum bomb is not entirely out of the question.</w:t>
      </w:r>
    </w:p>
    <w:p w14:paraId="5FDB7A16" w14:textId="77777777" w:rsidR="007F5AEA" w:rsidRPr="00FD4705" w:rsidRDefault="007F5AEA" w:rsidP="007F5AEA">
      <w:pPr>
        <w:rPr>
          <w:sz w:val="16"/>
        </w:rPr>
      </w:pPr>
      <w:r w:rsidRPr="00FD4705">
        <w:rPr>
          <w:sz w:val="16"/>
        </w:rPr>
        <w:t xml:space="preserve">Even if the rumors of a sub-quantum bomb are pure fantasy, </w:t>
      </w:r>
      <w:r w:rsidRPr="00FD4705">
        <w:rPr>
          <w:rStyle w:val="StyleUnderline"/>
          <w:highlight w:val="cyan"/>
        </w:rPr>
        <w:t xml:space="preserve">there is </w:t>
      </w:r>
      <w:r w:rsidRPr="00FD4705">
        <w:rPr>
          <w:rStyle w:val="Emphasis"/>
          <w:highlight w:val="cyan"/>
        </w:rPr>
        <w:t>no question</w:t>
      </w:r>
      <w:r w:rsidRPr="00FD4705">
        <w:rPr>
          <w:rStyle w:val="StyleUnderline"/>
        </w:rPr>
        <w:t xml:space="preserve"> that mainstream </w:t>
      </w:r>
      <w:r w:rsidRPr="00FD4705">
        <w:rPr>
          <w:rStyle w:val="StyleUnderline"/>
          <w:highlight w:val="cyan"/>
        </w:rPr>
        <w:t xml:space="preserve">physicists </w:t>
      </w:r>
      <w:r w:rsidRPr="00FD4705">
        <w:rPr>
          <w:rStyle w:val="Emphasis"/>
          <w:highlight w:val="cyan"/>
        </w:rPr>
        <w:t>seriously</w:t>
      </w:r>
      <w:r w:rsidRPr="00FD4705">
        <w:rPr>
          <w:rStyle w:val="StyleUnderline"/>
          <w:highlight w:val="cyan"/>
        </w:rPr>
        <w:t xml:space="preserve"> contemplate a phase transition in the</w:t>
      </w:r>
      <w:r w:rsidRPr="00FD4705">
        <w:rPr>
          <w:rStyle w:val="StyleUnderline"/>
        </w:rPr>
        <w:t xml:space="preserve"> quantum </w:t>
      </w:r>
      <w:r w:rsidRPr="00FD4705">
        <w:rPr>
          <w:rStyle w:val="StyleUnderline"/>
          <w:highlight w:val="cyan"/>
        </w:rPr>
        <w:t>vacuum as</w:t>
      </w:r>
      <w:r w:rsidRPr="00FD4705">
        <w:rPr>
          <w:rStyle w:val="StyleUnderline"/>
        </w:rPr>
        <w:t xml:space="preserve"> a </w:t>
      </w:r>
      <w:r w:rsidRPr="00FD4705">
        <w:rPr>
          <w:rStyle w:val="Emphasis"/>
          <w:highlight w:val="cyan"/>
        </w:rPr>
        <w:t>real</w:t>
      </w:r>
      <w:r w:rsidRPr="00FD4705">
        <w:rPr>
          <w:rStyle w:val="Emphasis"/>
        </w:rPr>
        <w:t xml:space="preserve"> possibility</w:t>
      </w:r>
      <w:r w:rsidRPr="00FD4705">
        <w:rPr>
          <w:sz w:val="16"/>
        </w:rPr>
        <w:t xml:space="preserve">. The quantum vacuum defies common sense, because </w:t>
      </w:r>
      <w:r w:rsidRPr="00FD4705">
        <w:rPr>
          <w:rStyle w:val="StyleUnderline"/>
        </w:rPr>
        <w:t xml:space="preserve">empty space in quantum field theory is </w:t>
      </w:r>
      <w:proofErr w:type="gramStart"/>
      <w:r w:rsidRPr="00FD4705">
        <w:rPr>
          <w:rStyle w:val="StyleUnderline"/>
        </w:rPr>
        <w:t>actually filled</w:t>
      </w:r>
      <w:proofErr w:type="gramEnd"/>
      <w:r w:rsidRPr="00FD4705">
        <w:rPr>
          <w:rStyle w:val="StyleUnderline"/>
        </w:rPr>
        <w:t xml:space="preserve"> with virtual particles</w:t>
      </w:r>
      <w:r w:rsidRPr="00FD4705">
        <w:rPr>
          <w:sz w:val="16"/>
        </w:rPr>
        <w:t>. These virtual particles appear and disappear far too quickly to be detected directly, but their existence has been confirmed by experiments that demonstrate their influence on ordinary matter.</w:t>
      </w:r>
    </w:p>
    <w:p w14:paraId="01E77EBB" w14:textId="77777777" w:rsidR="007F5AEA" w:rsidRPr="00FD4705" w:rsidRDefault="007F5AEA" w:rsidP="007F5AEA">
      <w:pPr>
        <w:rPr>
          <w:sz w:val="16"/>
        </w:rPr>
      </w:pPr>
      <w:r w:rsidRPr="00FD4705">
        <w:rPr>
          <w:sz w:val="16"/>
        </w:rPr>
        <w:t>"Such research should be forbidden!"</w:t>
      </w:r>
    </w:p>
    <w:p w14:paraId="28F56C28" w14:textId="77777777" w:rsidR="007F5AEA" w:rsidRPr="00FD4705" w:rsidRDefault="007F5AEA" w:rsidP="007F5AEA">
      <w:pPr>
        <w:rPr>
          <w:sz w:val="16"/>
        </w:rPr>
      </w:pPr>
      <w:r w:rsidRPr="00FD4705">
        <w:rPr>
          <w:sz w:val="16"/>
        </w:rPr>
        <w:t xml:space="preserve">In the early 1970's Soviet physicists were concerned that </w:t>
      </w:r>
      <w:r w:rsidRPr="00FD4705">
        <w:rPr>
          <w:rStyle w:val="StyleUnderline"/>
        </w:rPr>
        <w:t>the vacuum of our universe was only one possible state of empty space. The fundamental state</w:t>
      </w:r>
      <w:r w:rsidRPr="00FD4705">
        <w:rPr>
          <w:sz w:val="16"/>
        </w:rPr>
        <w:t xml:space="preserve"> of empty space </w:t>
      </w:r>
      <w:r w:rsidRPr="00FD4705">
        <w:rPr>
          <w:rStyle w:val="StyleUnderline"/>
        </w:rPr>
        <w:t xml:space="preserve">is called the "true vacuum". </w:t>
      </w:r>
      <w:r w:rsidRPr="00FD4705">
        <w:rPr>
          <w:rStyle w:val="StyleUnderline"/>
          <w:highlight w:val="cyan"/>
        </w:rPr>
        <w:t>Our universe</w:t>
      </w:r>
      <w:r w:rsidRPr="00FD4705">
        <w:rPr>
          <w:sz w:val="16"/>
        </w:rPr>
        <w:t xml:space="preserve"> was thought to </w:t>
      </w:r>
      <w:r w:rsidRPr="00FD4705">
        <w:rPr>
          <w:rStyle w:val="StyleUnderline"/>
          <w:highlight w:val="cyan"/>
        </w:rPr>
        <w:t>reside in a "false vacuum"</w:t>
      </w:r>
      <w:r w:rsidRPr="00FD4705">
        <w:rPr>
          <w:rStyle w:val="StyleUnderline"/>
        </w:rPr>
        <w:t xml:space="preserve">, protected from the true vacuum by "the wall of our world". </w:t>
      </w:r>
      <w:r w:rsidRPr="00FD4705">
        <w:rPr>
          <w:rStyle w:val="StyleUnderline"/>
          <w:highlight w:val="cyan"/>
        </w:rPr>
        <w:t>A change from one</w:t>
      </w:r>
      <w:r w:rsidRPr="00FD4705">
        <w:rPr>
          <w:rStyle w:val="StyleUnderline"/>
        </w:rPr>
        <w:t xml:space="preserve"> vacuum </w:t>
      </w:r>
      <w:r w:rsidRPr="00FD4705">
        <w:rPr>
          <w:rStyle w:val="StyleUnderline"/>
          <w:highlight w:val="cyan"/>
        </w:rPr>
        <w:t>state to another is</w:t>
      </w:r>
      <w:r w:rsidRPr="00FD4705">
        <w:rPr>
          <w:rStyle w:val="StyleUnderline"/>
        </w:rPr>
        <w:t xml:space="preserve"> known as </w:t>
      </w:r>
      <w:r w:rsidRPr="00FD4705">
        <w:rPr>
          <w:rStyle w:val="StyleUnderline"/>
          <w:highlight w:val="cyan"/>
        </w:rPr>
        <w:t xml:space="preserve">a </w:t>
      </w:r>
      <w:r w:rsidRPr="00FD4705">
        <w:rPr>
          <w:rStyle w:val="Emphasis"/>
          <w:highlight w:val="cyan"/>
        </w:rPr>
        <w:t>phase transition</w:t>
      </w:r>
      <w:r w:rsidRPr="00FD4705">
        <w:rPr>
          <w:sz w:val="16"/>
        </w:rPr>
        <w:t xml:space="preserve">. This is analogous to the transition between frozen and liquid water. Lev Okun, a Russian </w:t>
      </w:r>
      <w:proofErr w:type="gramStart"/>
      <w:r w:rsidRPr="00FD4705">
        <w:rPr>
          <w:sz w:val="16"/>
        </w:rPr>
        <w:t>physicist</w:t>
      </w:r>
      <w:proofErr w:type="gramEnd"/>
      <w:r w:rsidRPr="00FD4705">
        <w:rPr>
          <w:sz w:val="16"/>
        </w:rPr>
        <w:t xml:space="preserve"> and historian recalls Andrei Sakharov, the father of the Soviet hydrogen bomb, expressing his concern about research into the phase transitions of the vacuum. </w:t>
      </w:r>
      <w:r w:rsidRPr="00FD4705">
        <w:rPr>
          <w:rStyle w:val="StyleUnderline"/>
          <w:highlight w:val="cyan"/>
        </w:rPr>
        <w:t>If the wall between</w:t>
      </w:r>
      <w:r w:rsidRPr="00FD4705">
        <w:rPr>
          <w:rStyle w:val="StyleUnderline"/>
        </w:rPr>
        <w:t xml:space="preserve"> vacuum </w:t>
      </w:r>
      <w:r w:rsidRPr="00FD4705">
        <w:rPr>
          <w:rStyle w:val="StyleUnderline"/>
          <w:highlight w:val="cyan"/>
        </w:rPr>
        <w:t>states was</w:t>
      </w:r>
      <w:r w:rsidRPr="00FD4705">
        <w:rPr>
          <w:rStyle w:val="StyleUnderline"/>
        </w:rPr>
        <w:t xml:space="preserve"> to be </w:t>
      </w:r>
      <w:r w:rsidRPr="00FD4705">
        <w:rPr>
          <w:rStyle w:val="StyleUnderline"/>
          <w:highlight w:val="cyan"/>
        </w:rPr>
        <w:t>breached</w:t>
      </w:r>
      <w:r w:rsidRPr="00FD4705">
        <w:rPr>
          <w:rStyle w:val="StyleUnderline"/>
        </w:rPr>
        <w:t xml:space="preserve">, calculations showed that </w:t>
      </w:r>
      <w:r w:rsidRPr="00FD4705">
        <w:rPr>
          <w:rStyle w:val="StyleUnderline"/>
          <w:highlight w:val="cyan"/>
        </w:rPr>
        <w:t xml:space="preserve">an </w:t>
      </w:r>
      <w:r w:rsidRPr="00FD4705">
        <w:rPr>
          <w:rStyle w:val="Emphasis"/>
          <w:highlight w:val="cyan"/>
        </w:rPr>
        <w:t>unstoppable</w:t>
      </w:r>
      <w:r w:rsidRPr="00FD4705">
        <w:rPr>
          <w:rStyle w:val="Emphasis"/>
        </w:rPr>
        <w:t xml:space="preserve"> expanding </w:t>
      </w:r>
      <w:r w:rsidRPr="00FD4705">
        <w:rPr>
          <w:rStyle w:val="Emphasis"/>
          <w:highlight w:val="cyan"/>
        </w:rPr>
        <w:t>bubble</w:t>
      </w:r>
      <w:r w:rsidRPr="00FD4705">
        <w:rPr>
          <w:rStyle w:val="StyleUnderline"/>
          <w:highlight w:val="cyan"/>
        </w:rPr>
        <w:t xml:space="preserve"> would</w:t>
      </w:r>
      <w:r w:rsidRPr="00FD4705">
        <w:rPr>
          <w:rStyle w:val="StyleUnderline"/>
        </w:rPr>
        <w:t xml:space="preserve"> continue to </w:t>
      </w:r>
      <w:r w:rsidRPr="00FD4705">
        <w:rPr>
          <w:rStyle w:val="StyleUnderline"/>
          <w:highlight w:val="cyan"/>
        </w:rPr>
        <w:t xml:space="preserve">grow until it </w:t>
      </w:r>
      <w:r w:rsidRPr="00FD4705">
        <w:rPr>
          <w:rStyle w:val="Emphasis"/>
          <w:sz w:val="24"/>
          <w:highlight w:val="cyan"/>
        </w:rPr>
        <w:t>destroyed our entire universe</w:t>
      </w:r>
      <w:r w:rsidRPr="00FD4705">
        <w:rPr>
          <w:rStyle w:val="StyleUnderline"/>
          <w:highlight w:val="cyan"/>
        </w:rPr>
        <w:t>!</w:t>
      </w:r>
      <w:r w:rsidRPr="00FD4705">
        <w:rPr>
          <w:sz w:val="16"/>
        </w:rPr>
        <w:t xml:space="preserve"> Sakharov declared that "Such research should be forbidden!"</w:t>
      </w:r>
    </w:p>
    <w:p w14:paraId="6A42F20E" w14:textId="77777777" w:rsidR="007F5AEA" w:rsidRPr="00FD4705" w:rsidRDefault="007F5AEA" w:rsidP="007F5AEA">
      <w:pPr>
        <w:rPr>
          <w:sz w:val="16"/>
        </w:rPr>
      </w:pPr>
      <w:r w:rsidRPr="00FD4705">
        <w:rPr>
          <w:sz w:val="16"/>
        </w:rPr>
        <w:t xml:space="preserve">According to Okun, Sakharov feared that </w:t>
      </w:r>
      <w:r w:rsidRPr="00FD4705">
        <w:rPr>
          <w:rStyle w:val="StyleUnderline"/>
          <w:highlight w:val="cyan"/>
        </w:rPr>
        <w:t xml:space="preserve">an </w:t>
      </w:r>
      <w:r w:rsidRPr="00FD4705">
        <w:rPr>
          <w:rStyle w:val="Emphasis"/>
          <w:highlight w:val="cyan"/>
        </w:rPr>
        <w:t>experiment</w:t>
      </w:r>
      <w:r w:rsidRPr="00FD4705">
        <w:rPr>
          <w:rStyle w:val="StyleUnderline"/>
          <w:highlight w:val="cyan"/>
        </w:rPr>
        <w:t xml:space="preserve"> might</w:t>
      </w:r>
      <w:r w:rsidRPr="00FD4705">
        <w:rPr>
          <w:rStyle w:val="StyleUnderline"/>
        </w:rPr>
        <w:t xml:space="preserve"> accidentally </w:t>
      </w:r>
      <w:r w:rsidRPr="00FD4705">
        <w:rPr>
          <w:rStyle w:val="Emphasis"/>
          <w:highlight w:val="cyan"/>
        </w:rPr>
        <w:t>trigger a</w:t>
      </w:r>
      <w:r w:rsidRPr="00FD4705">
        <w:rPr>
          <w:rStyle w:val="Emphasis"/>
        </w:rPr>
        <w:t xml:space="preserve"> vacuum phase </w:t>
      </w:r>
      <w:r w:rsidRPr="00FD4705">
        <w:rPr>
          <w:rStyle w:val="Emphasis"/>
          <w:highlight w:val="cyan"/>
        </w:rPr>
        <w:t>transition</w:t>
      </w:r>
      <w:r w:rsidRPr="00FD4705">
        <w:rPr>
          <w:sz w:val="16"/>
        </w:rPr>
        <w:t>.</w:t>
      </w:r>
    </w:p>
    <w:p w14:paraId="10CFB5EA" w14:textId="77777777" w:rsidR="007F5AEA" w:rsidRPr="007F5AEA" w:rsidRDefault="007F5AEA" w:rsidP="007F5AEA"/>
    <w:sectPr w:rsidR="007F5AEA" w:rsidRPr="007F5A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C61DD7"/>
    <w:multiLevelType w:val="hybridMultilevel"/>
    <w:tmpl w:val="5D0AD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oNotDisplayPageBoundaries/>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23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8A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BB6"/>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BE1"/>
    <w:rsid w:val="005659AA"/>
    <w:rsid w:val="005676E8"/>
    <w:rsid w:val="00577C12"/>
    <w:rsid w:val="00580BFC"/>
    <w:rsid w:val="00581048"/>
    <w:rsid w:val="00581203"/>
    <w:rsid w:val="0058349C"/>
    <w:rsid w:val="00585FBE"/>
    <w:rsid w:val="005870E8"/>
    <w:rsid w:val="0058789C"/>
    <w:rsid w:val="005A173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1E0"/>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AEA"/>
    <w:rsid w:val="00803A12"/>
    <w:rsid w:val="00805417"/>
    <w:rsid w:val="008266F9"/>
    <w:rsid w:val="008267E2"/>
    <w:rsid w:val="00826A9B"/>
    <w:rsid w:val="00834842"/>
    <w:rsid w:val="00840E7B"/>
    <w:rsid w:val="008469C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9C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868"/>
    <w:rsid w:val="00A165C5"/>
    <w:rsid w:val="00A22670"/>
    <w:rsid w:val="00A24B35"/>
    <w:rsid w:val="00A271BA"/>
    <w:rsid w:val="00A27F86"/>
    <w:rsid w:val="00A431C6"/>
    <w:rsid w:val="00A54315"/>
    <w:rsid w:val="00A60FBC"/>
    <w:rsid w:val="00A65C0B"/>
    <w:rsid w:val="00A776BA"/>
    <w:rsid w:val="00A81FD2"/>
    <w:rsid w:val="00A823EB"/>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97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3D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CF7100"/>
  <w14:defaultImageDpi w14:val="300"/>
  <w15:docId w15:val="{763D0BF0-1021-E043-9A36-389F026B8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23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823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23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23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g"/>
    <w:basedOn w:val="Normal"/>
    <w:next w:val="Normal"/>
    <w:link w:val="Heading4Char"/>
    <w:uiPriority w:val="99"/>
    <w:unhideWhenUsed/>
    <w:qFormat/>
    <w:rsid w:val="00A823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23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3EB"/>
  </w:style>
  <w:style w:type="character" w:customStyle="1" w:styleId="Heading1Char">
    <w:name w:val="Heading 1 Char"/>
    <w:aliases w:val="Pocket Char"/>
    <w:basedOn w:val="DefaultParagraphFont"/>
    <w:link w:val="Heading1"/>
    <w:uiPriority w:val="9"/>
    <w:rsid w:val="00A823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23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23E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A823E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823E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A823EB"/>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20"/>
    <w:qFormat/>
    <w:rsid w:val="00A823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823EB"/>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A823EB"/>
    <w:rPr>
      <w:color w:val="auto"/>
      <w:u w:val="none"/>
    </w:rPr>
  </w:style>
  <w:style w:type="paragraph" w:styleId="DocumentMap">
    <w:name w:val="Document Map"/>
    <w:basedOn w:val="Normal"/>
    <w:link w:val="DocumentMapChar"/>
    <w:uiPriority w:val="99"/>
    <w:semiHidden/>
    <w:unhideWhenUsed/>
    <w:rsid w:val="00A823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23EB"/>
    <w:rPr>
      <w:rFonts w:ascii="Lucida Grande" w:hAnsi="Lucida Grande" w:cs="Lucida Grande"/>
    </w:rPr>
  </w:style>
  <w:style w:type="paragraph" w:customStyle="1" w:styleId="textbold">
    <w:name w:val="text bold"/>
    <w:basedOn w:val="Normal"/>
    <w:link w:val="Emphasis"/>
    <w:uiPriority w:val="20"/>
    <w:qFormat/>
    <w:rsid w:val="007F5AEA"/>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Revision">
    <w:name w:val="Revision"/>
    <w:hidden/>
    <w:uiPriority w:val="99"/>
    <w:semiHidden/>
    <w:rsid w:val="00CC6973"/>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gupubs.onlinelibrary.wiley.com/doi/full/10.1002/2017JD02733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uters.com/world/middle-east/us-hold-130m-egypts-military-aid-over-human-rights-sources-2021-09-14/" TargetMode="External"/><Relationship Id="rId5" Type="http://schemas.openxmlformats.org/officeDocument/2006/relationships/numbering" Target="numbering.xml"/><Relationship Id="rId10" Type="http://schemas.openxmlformats.org/officeDocument/2006/relationships/hyperlink" Target="https://www.princeton.edu/~sjleslie/RoutledgeHandbookEntryGenerics.pdf"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33</Pages>
  <Words>21034</Words>
  <Characters>115272</Characters>
  <Application>Microsoft Office Word</Application>
  <DocSecurity>0</DocSecurity>
  <Lines>1200</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12</cp:revision>
  <dcterms:created xsi:type="dcterms:W3CDTF">2021-11-20T20:08:00Z</dcterms:created>
  <dcterms:modified xsi:type="dcterms:W3CDTF">2021-11-20T20:40:00Z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