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DF42C" w14:textId="77777777" w:rsidR="005C0C36" w:rsidRDefault="005C0C36" w:rsidP="005C0C36">
      <w:pPr>
        <w:pStyle w:val="Heading2"/>
      </w:pPr>
      <w:r>
        <w:t>1AC – CPS</w:t>
      </w:r>
    </w:p>
    <w:p w14:paraId="575D34C5" w14:textId="77777777" w:rsidR="005C0C36" w:rsidRPr="008D2860" w:rsidRDefault="005C0C36" w:rsidP="005C0C36">
      <w:pPr>
        <w:pStyle w:val="Heading3"/>
      </w:pPr>
      <w:r>
        <w:lastRenderedPageBreak/>
        <w:t>Adv 1 is Mining</w:t>
      </w:r>
    </w:p>
    <w:p w14:paraId="2DBE52EB" w14:textId="77777777" w:rsidR="005C0C36" w:rsidRPr="00370276" w:rsidRDefault="005C0C36" w:rsidP="005C0C36">
      <w:pPr>
        <w:pStyle w:val="Heading4"/>
      </w:pPr>
      <w:r>
        <w:t xml:space="preserve">Private entities are increasing mining now – US is </w:t>
      </w:r>
      <w:r>
        <w:rPr>
          <w:u w:val="single"/>
        </w:rPr>
        <w:t>key</w:t>
      </w:r>
    </w:p>
    <w:p w14:paraId="797FC3AE" w14:textId="77777777" w:rsidR="005C0C36" w:rsidRDefault="005C0C36" w:rsidP="005C0C3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582E0E6" w14:textId="77777777" w:rsidR="005C0C36" w:rsidRPr="007831F9" w:rsidRDefault="005C0C36" w:rsidP="005C0C36">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78FAA69A" w14:textId="77777777" w:rsidR="005C0C36" w:rsidRDefault="005C0C36" w:rsidP="005C0C36"/>
    <w:p w14:paraId="42D653FD" w14:textId="77777777" w:rsidR="005C0C36" w:rsidRDefault="005C0C36" w:rsidP="005C0C36">
      <w:pPr>
        <w:pStyle w:val="Heading4"/>
      </w:pPr>
      <w:r>
        <w:t xml:space="preserve">It causes dangerous space mining and </w:t>
      </w:r>
      <w:r>
        <w:rPr>
          <w:u w:val="single"/>
        </w:rPr>
        <w:t>deregulation</w:t>
      </w:r>
      <w:r>
        <w:t xml:space="preserve"> globally – multilateralism solves. </w:t>
      </w:r>
    </w:p>
    <w:p w14:paraId="3360D612" w14:textId="77777777" w:rsidR="005C0C36" w:rsidRDefault="005C0C36" w:rsidP="005C0C36">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5013D1E" w14:textId="77777777" w:rsidR="005C0C36" w:rsidRPr="00364AB4" w:rsidRDefault="005C0C36" w:rsidP="005C0C36">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r w:rsidRPr="00C670D0">
        <w:rPr>
          <w:rStyle w:val="StyleUnderline"/>
          <w:highlight w:val="green"/>
        </w:rPr>
        <w:t>loosely-regulated</w:t>
      </w:r>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AD64D7">
        <w:rPr>
          <w:rStyle w:val="StyleUnderline"/>
        </w:rPr>
        <w:t xml:space="preserve">Boley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B9273CD" w14:textId="77777777" w:rsidR="005C0C36" w:rsidRDefault="005C0C36" w:rsidP="005C0C36"/>
    <w:p w14:paraId="7C715962" w14:textId="77777777" w:rsidR="005C0C36" w:rsidRDefault="005C0C36" w:rsidP="005C0C36"/>
    <w:p w14:paraId="237F039B" w14:textId="77777777" w:rsidR="005C0C36" w:rsidRDefault="005C0C36" w:rsidP="005C0C36">
      <w:pPr>
        <w:pStyle w:val="Heading4"/>
      </w:pPr>
      <w:r>
        <w:t xml:space="preserve">Dangerous mining greatly increases the risk of space debris. </w:t>
      </w:r>
    </w:p>
    <w:p w14:paraId="5ABA26A7" w14:textId="77777777" w:rsidR="005C0C36" w:rsidRDefault="005C0C36" w:rsidP="005C0C3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269AA3D" w14:textId="77777777" w:rsidR="005C0C36" w:rsidRPr="00364AB4" w:rsidRDefault="005C0C36" w:rsidP="005C0C36">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1AB4AA46" w14:textId="77777777" w:rsidR="005C0C36" w:rsidRDefault="005C0C36" w:rsidP="005C0C36"/>
    <w:p w14:paraId="1FF4F72E" w14:textId="77777777" w:rsidR="005C0C36" w:rsidRPr="00DF65BB" w:rsidRDefault="005C0C36" w:rsidP="005C0C36">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13BB5896" w14:textId="77777777" w:rsidR="005C0C36" w:rsidRDefault="005C0C36" w:rsidP="005C0C3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54220CD" w14:textId="77777777" w:rsidR="005C0C36" w:rsidRPr="00B40499" w:rsidRDefault="005C0C36" w:rsidP="005C0C36">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24F115B1" w14:textId="77777777" w:rsidR="005C0C36" w:rsidRPr="00DF65BB" w:rsidRDefault="005C0C36" w:rsidP="005C0C36">
      <w:pPr>
        <w:pStyle w:val="Heading4"/>
        <w:rPr>
          <w:rFonts w:cs="Arial"/>
        </w:rPr>
      </w:pPr>
      <w:r>
        <w:rPr>
          <w:rFonts w:cs="Arial"/>
        </w:rPr>
        <w:t xml:space="preserve">Debris cascades cause </w:t>
      </w:r>
      <w:r>
        <w:rPr>
          <w:rFonts w:cs="Arial"/>
          <w:u w:val="single"/>
        </w:rPr>
        <w:t>global</w:t>
      </w:r>
      <w:r>
        <w:rPr>
          <w:rFonts w:cs="Arial"/>
        </w:rPr>
        <w:t xml:space="preserve"> nuke war</w:t>
      </w:r>
    </w:p>
    <w:p w14:paraId="4FD9EA23" w14:textId="77777777" w:rsidR="005C0C36" w:rsidRPr="00DE79D4" w:rsidRDefault="005C0C36" w:rsidP="005C0C3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5F81B73" w14:textId="77777777" w:rsidR="005C0C36" w:rsidRDefault="005C0C36" w:rsidP="005C0C36">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4A4209B5" w14:textId="77777777" w:rsidR="005C0C36" w:rsidRPr="00E47D3F" w:rsidRDefault="005C0C36" w:rsidP="005C0C36">
      <w:pPr>
        <w:pStyle w:val="Heading4"/>
      </w:pPr>
      <w:r>
        <w:t>Nuke war causes extinction – won’t stay limited</w:t>
      </w:r>
    </w:p>
    <w:p w14:paraId="627B3334" w14:textId="77777777" w:rsidR="005C0C36" w:rsidRPr="00161CE3" w:rsidRDefault="005C0C36" w:rsidP="005C0C36">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p>
    <w:p w14:paraId="2B68328D" w14:textId="77777777" w:rsidR="005C0C36" w:rsidRPr="00161CE3" w:rsidRDefault="005C0C36" w:rsidP="005C0C36">
      <w:pPr>
        <w:rPr>
          <w:sz w:val="14"/>
        </w:rPr>
      </w:pPr>
      <w:r w:rsidRPr="00161CE3">
        <w:rPr>
          <w:sz w:val="14"/>
        </w:rPr>
        <w:t>In the nuclear conversation, what are we not talking about that we should be?</w:t>
      </w:r>
    </w:p>
    <w:p w14:paraId="57680AD6" w14:textId="77777777" w:rsidR="005C0C36" w:rsidRDefault="005C0C36" w:rsidP="005C0C36">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w:t>
      </w:r>
      <w:r w:rsidRPr="009E3F8C">
        <w:rPr>
          <w:u w:val="single"/>
        </w:rPr>
        <w:lastRenderedPageBreak/>
        <w:t xml:space="preserve">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4D7495BF" w14:textId="77777777" w:rsidR="005C0C36" w:rsidRDefault="005C0C36" w:rsidP="005C0C36">
      <w:pPr>
        <w:rPr>
          <w:sz w:val="12"/>
        </w:rPr>
      </w:pPr>
    </w:p>
    <w:p w14:paraId="0CA1B0B5" w14:textId="77777777" w:rsidR="005C0C36" w:rsidRPr="00DF65BB" w:rsidRDefault="005C0C36" w:rsidP="005C0C3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3204CDF2" w14:textId="77777777" w:rsidR="005C0C36" w:rsidRPr="00367B77" w:rsidRDefault="005C0C36" w:rsidP="005C0C3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7D5D8D9C" w14:textId="77777777" w:rsidR="005C0C36" w:rsidRDefault="005C0C36" w:rsidP="005C0C36">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future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r w:rsidRPr="00C670D0">
        <w:rPr>
          <w:rStyle w:val="Emphasis"/>
          <w:highlight w:val="green"/>
        </w:rPr>
        <w:t>identify</w:t>
      </w:r>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090E8B91" w14:textId="77777777" w:rsidR="005C0C36" w:rsidRPr="00DF65BB" w:rsidRDefault="005C0C36" w:rsidP="005C0C36">
      <w:pPr>
        <w:pStyle w:val="Heading4"/>
      </w:pPr>
      <w:r>
        <w:t xml:space="preserve">Independently, </w:t>
      </w:r>
      <w:r>
        <w:rPr>
          <w:u w:val="single"/>
        </w:rPr>
        <w:t>unregulated</w:t>
      </w:r>
      <w:r>
        <w:t xml:space="preserve"> mining causes </w:t>
      </w:r>
      <w:r>
        <w:rPr>
          <w:u w:val="single"/>
        </w:rPr>
        <w:t>space war</w:t>
      </w:r>
      <w:r>
        <w:t xml:space="preserve"> </w:t>
      </w:r>
    </w:p>
    <w:p w14:paraId="0E0CF0C0" w14:textId="77777777" w:rsidR="005C0C36" w:rsidRDefault="005C0C36" w:rsidP="005C0C36">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217CBCA2" w14:textId="77777777" w:rsidR="005C0C36" w:rsidRPr="00D672D9" w:rsidRDefault="005C0C36" w:rsidP="005C0C36">
      <w:pPr>
        <w:rPr>
          <w:rStyle w:val="Emphasis"/>
        </w:rPr>
      </w:pPr>
      <w:r w:rsidRPr="00D672D9">
        <w:rPr>
          <w:sz w:val="14"/>
        </w:rPr>
        <w:t xml:space="preserve">3.1. Conflicts between multiple States </w:t>
      </w:r>
      <w:r w:rsidRPr="00C670D0">
        <w:rPr>
          <w:rStyle w:val="StyleUnderline"/>
          <w:highlight w:val="green"/>
        </w:rPr>
        <w:t>Space resources</w:t>
      </w:r>
      <w:r w:rsidRPr="00D672D9">
        <w:rPr>
          <w:rStyle w:val="StyleUnderline"/>
        </w:rPr>
        <w:t>, as res communis [3</w:t>
      </w:r>
      <w:r w:rsidRPr="00C670D0">
        <w:rPr>
          <w:rStyle w:val="StyleUnderline"/>
          <w:highlight w:val="green"/>
        </w:rPr>
        <w:t>], can be appropriated</w:t>
      </w:r>
      <w:r w:rsidRPr="00D672D9">
        <w:rPr>
          <w:rStyle w:val="StyleUnderline"/>
        </w:rPr>
        <w:t xml:space="preserve">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space resources, they are </w:t>
      </w:r>
      <w:r w:rsidRPr="00C670D0">
        <w:rPr>
          <w:rStyle w:val="StyleUnderline"/>
          <w:highlight w:val="green"/>
        </w:rPr>
        <w:t>essentially in a ‘state of nature</w:t>
      </w:r>
      <w:r w:rsidRPr="00C670D0">
        <w:rPr>
          <w:sz w:val="14"/>
          <w:highlight w:val="green"/>
        </w:rPr>
        <w:t>’</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F5773D">
        <w:rPr>
          <w:rStyle w:val="StyleUnderline"/>
        </w:rPr>
        <w:t xml:space="preserve">However, </w:t>
      </w:r>
      <w:r w:rsidRPr="00C670D0">
        <w:rPr>
          <w:rStyle w:val="StyleUnderline"/>
          <w:highlight w:val="green"/>
        </w:rPr>
        <w:t xml:space="preserve">overprotecting </w:t>
      </w:r>
      <w:r w:rsidRPr="00F5773D">
        <w:rPr>
          <w:rStyle w:val="StyleUnderline"/>
        </w:rPr>
        <w:t xml:space="preserve">the senior by priority rights could </w:t>
      </w:r>
      <w:r w:rsidRPr="00C670D0">
        <w:rPr>
          <w:rStyle w:val="StyleUnderline"/>
          <w:highlight w:val="green"/>
        </w:rPr>
        <w:t xml:space="preserve">run the risk of disorder, </w:t>
      </w:r>
      <w:r w:rsidRPr="00F5773D">
        <w:rPr>
          <w:rStyle w:val="StyleUnderline"/>
        </w:rPr>
        <w:t>waste, inequality</w:t>
      </w:r>
      <w:r w:rsidRPr="00C670D0">
        <w:rPr>
          <w:rStyle w:val="StyleUnderline"/>
          <w:highlight w:val="green"/>
        </w:rPr>
        <w:t xml:space="preserve">, and </w:t>
      </w:r>
      <w:r w:rsidRPr="00F5773D">
        <w:rPr>
          <w:rStyle w:val="StyleUnderline"/>
        </w:rPr>
        <w:t xml:space="preserve">even </w:t>
      </w:r>
      <w:r w:rsidRPr="00C670D0">
        <w:rPr>
          <w:rStyle w:val="StyleUnderline"/>
          <w:highlight w:val="green"/>
        </w:rPr>
        <w:t>monopoly</w:t>
      </w:r>
      <w:r w:rsidRPr="00D672D9">
        <w:rPr>
          <w:sz w:val="14"/>
        </w:rPr>
        <w:t xml:space="preserve">. The Outer Space Treaty, requires State parties to conduct all their activities in outer space ‘with due regard to the corresponding interests of all other States Parties’. </w:t>
      </w:r>
      <w:r w:rsidRPr="00C670D0">
        <w:rPr>
          <w:rStyle w:val="StyleUnderline"/>
          <w:highlight w:val="green"/>
        </w:rPr>
        <w:t xml:space="preserve">Without specific </w:t>
      </w:r>
      <w:r w:rsidRPr="00F70CA4">
        <w:rPr>
          <w:rStyle w:val="StyleUnderline"/>
        </w:rPr>
        <w:t xml:space="preserve">coordinating </w:t>
      </w:r>
      <w:r w:rsidRPr="00C670D0">
        <w:rPr>
          <w:rStyle w:val="StyleUnderline"/>
          <w:highlight w:val="green"/>
        </w:rPr>
        <w:t xml:space="preserve">rules, conflicts </w:t>
      </w:r>
      <w:r w:rsidRPr="00F5773D">
        <w:rPr>
          <w:rStyle w:val="StyleUnderline"/>
        </w:rPr>
        <w:t xml:space="preserve">between multiple States </w:t>
      </w:r>
      <w:r w:rsidRPr="00C670D0">
        <w:rPr>
          <w:rStyle w:val="StyleUnderline"/>
          <w:highlight w:val="green"/>
        </w:rPr>
        <w:t xml:space="preserve">are likely </w:t>
      </w:r>
      <w:r w:rsidRPr="00F5773D">
        <w:rPr>
          <w:rStyle w:val="StyleUnderline"/>
        </w:rPr>
        <w:t xml:space="preserve">to happen. </w:t>
      </w:r>
      <w:r w:rsidRPr="00C670D0">
        <w:rPr>
          <w:rStyle w:val="StyleUnderline"/>
          <w:highlight w:val="green"/>
        </w:rPr>
        <w:t xml:space="preserve">Private </w:t>
      </w:r>
      <w:r w:rsidRPr="00F70CA4">
        <w:rPr>
          <w:rStyle w:val="StyleUnderline"/>
        </w:rPr>
        <w:t xml:space="preserve">entities may </w:t>
      </w:r>
      <w:r w:rsidRPr="00F5773D">
        <w:rPr>
          <w:rStyle w:val="StyleUnderline"/>
        </w:rPr>
        <w:t xml:space="preserve">choose to </w:t>
      </w:r>
      <w:r w:rsidRPr="00C670D0">
        <w:rPr>
          <w:rStyle w:val="StyleUnderline"/>
          <w:highlight w:val="green"/>
        </w:rPr>
        <w:t xml:space="preserve">arm themselves </w:t>
      </w:r>
      <w:r w:rsidRPr="00F5773D">
        <w:rPr>
          <w:rStyle w:val="StyleUnderline"/>
        </w:rPr>
        <w:t xml:space="preserve">to safeguard their own interests. In extreme cases, </w:t>
      </w:r>
      <w:r w:rsidRPr="00C670D0">
        <w:rPr>
          <w:rStyle w:val="Emphasis"/>
          <w:highlight w:val="green"/>
        </w:rPr>
        <w:t xml:space="preserve">States </w:t>
      </w:r>
      <w:r w:rsidRPr="00F70CA4">
        <w:rPr>
          <w:rStyle w:val="Emphasis"/>
        </w:rPr>
        <w:t xml:space="preserve">may </w:t>
      </w:r>
      <w:r w:rsidRPr="00F5773D">
        <w:rPr>
          <w:rStyle w:val="Emphasis"/>
        </w:rPr>
        <w:t xml:space="preserve">also protect them by </w:t>
      </w:r>
      <w:r w:rsidRPr="00C670D0">
        <w:rPr>
          <w:rStyle w:val="Emphasis"/>
          <w:highlight w:val="green"/>
        </w:rPr>
        <w:t>placing w</w:t>
      </w:r>
      <w:r w:rsidRPr="00F5773D">
        <w:rPr>
          <w:rStyle w:val="Emphasis"/>
        </w:rPr>
        <w:t xml:space="preserve">eapons of </w:t>
      </w:r>
      <w:r w:rsidRPr="00C670D0">
        <w:rPr>
          <w:rStyle w:val="Emphasis"/>
          <w:highlight w:val="green"/>
        </w:rPr>
        <w:t>m</w:t>
      </w:r>
      <w:r w:rsidRPr="00F5773D">
        <w:rPr>
          <w:rStyle w:val="Emphasis"/>
        </w:rPr>
        <w:t xml:space="preserve">ass </w:t>
      </w:r>
      <w:r w:rsidRPr="00C670D0">
        <w:rPr>
          <w:rStyle w:val="Emphasis"/>
          <w:highlight w:val="green"/>
        </w:rPr>
        <w:t>d</w:t>
      </w:r>
      <w:r w:rsidRPr="00F5773D">
        <w:rPr>
          <w:rStyle w:val="Emphasis"/>
        </w:rPr>
        <w:t>estruction</w:t>
      </w:r>
      <w:r w:rsidRPr="00C670D0">
        <w:rPr>
          <w:rStyle w:val="Emphasis"/>
          <w:highlight w:val="green"/>
        </w:rPr>
        <w:t xml:space="preserve"> in </w:t>
      </w:r>
      <w:r w:rsidRPr="00F70CA4">
        <w:rPr>
          <w:rStyle w:val="Emphasis"/>
        </w:rPr>
        <w:t xml:space="preserve">outer </w:t>
      </w:r>
      <w:r w:rsidRPr="00C670D0">
        <w:rPr>
          <w:rStyle w:val="Emphasis"/>
          <w:highlight w:val="green"/>
        </w:rPr>
        <w:t xml:space="preserve">space </w:t>
      </w:r>
      <w:r w:rsidRPr="00F70CA4">
        <w:rPr>
          <w:rStyle w:val="Emphasis"/>
        </w:rPr>
        <w:t xml:space="preserve">if necessary [4]. As a result, priority </w:t>
      </w:r>
      <w:r w:rsidRPr="00C670D0">
        <w:rPr>
          <w:rStyle w:val="Emphasis"/>
          <w:highlight w:val="green"/>
        </w:rPr>
        <w:t>rights should not be absolute but subjected to some arrangements. 7</w:t>
      </w:r>
    </w:p>
    <w:p w14:paraId="495D663F" w14:textId="77777777" w:rsidR="005C0C36" w:rsidRDefault="005C0C36" w:rsidP="005C0C36"/>
    <w:p w14:paraId="1F285F19" w14:textId="77777777" w:rsidR="005C0C36" w:rsidRPr="00DF65BB" w:rsidRDefault="005C0C36" w:rsidP="005C0C36">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AD4FE3F" w14:textId="77777777" w:rsidR="005C0C36" w:rsidRPr="00A42713" w:rsidRDefault="005C0C36" w:rsidP="005C0C3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082AB19F" w14:textId="77777777" w:rsidR="005C0C36" w:rsidRPr="00A42713" w:rsidRDefault="005C0C36" w:rsidP="005C0C36">
      <w:pPr>
        <w:rPr>
          <w:sz w:val="16"/>
        </w:rPr>
      </w:pPr>
      <w:r w:rsidRPr="00A42713">
        <w:rPr>
          <w:sz w:val="16"/>
        </w:rPr>
        <w:t xml:space="preserve">Why </w:t>
      </w:r>
      <w:r w:rsidRPr="00A42713">
        <w:rPr>
          <w:rStyle w:val="Emphasis"/>
        </w:rPr>
        <w:t>space is a particular problem for crisis stability</w:t>
      </w:r>
    </w:p>
    <w:p w14:paraId="68ECE89E" w14:textId="77777777" w:rsidR="005C0C36" w:rsidRPr="00A42713" w:rsidRDefault="005C0C36" w:rsidP="005C0C36">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3A4D6A7" w14:textId="77777777" w:rsidR="005C0C36" w:rsidRPr="00A42713" w:rsidRDefault="005C0C36" w:rsidP="005C0C36">
      <w:pPr>
        <w:rPr>
          <w:sz w:val="16"/>
        </w:rPr>
      </w:pPr>
      <w:r w:rsidRPr="00A42713">
        <w:rPr>
          <w:sz w:val="16"/>
        </w:rPr>
        <w:t>The vulnerability of satellites and first strike incentives</w:t>
      </w:r>
    </w:p>
    <w:p w14:paraId="45CBBC07" w14:textId="77777777" w:rsidR="005C0C36" w:rsidRPr="00A42713" w:rsidRDefault="005C0C36" w:rsidP="005C0C36">
      <w:pPr>
        <w:rPr>
          <w:sz w:val="16"/>
        </w:rPr>
      </w:pPr>
      <w:r w:rsidRPr="00A42713">
        <w:rPr>
          <w:rStyle w:val="StyleUnderline"/>
        </w:rPr>
        <w:t>Satellites are inherently fragile and difficult to protect</w:t>
      </w:r>
      <w:r w:rsidRPr="00A42713">
        <w:rPr>
          <w:sz w:val="16"/>
        </w:rPr>
        <w:t xml:space="preserve">; in the language of strategic planners, </w:t>
      </w:r>
      <w:r w:rsidRPr="00C670D0">
        <w:rPr>
          <w:rStyle w:val="StyleUnderline"/>
          <w:highlight w:val="green"/>
        </w:rPr>
        <w:t>space is</w:t>
      </w:r>
      <w:r w:rsidRPr="00A42713">
        <w:rPr>
          <w:rStyle w:val="StyleUnderline"/>
        </w:rPr>
        <w:t xml:space="preserve"> an</w:t>
      </w:r>
      <w:r w:rsidRPr="00A42713">
        <w:rPr>
          <w:sz w:val="16"/>
        </w:rPr>
        <w:t xml:space="preserve"> </w:t>
      </w:r>
      <w:r w:rsidRPr="00C670D0">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C670D0">
        <w:rPr>
          <w:rStyle w:val="StyleUnderline"/>
          <w:highlight w:val="green"/>
        </w:rPr>
        <w:t>This can lead</w:t>
      </w:r>
      <w:r w:rsidRPr="00A42713">
        <w:rPr>
          <w:sz w:val="16"/>
        </w:rPr>
        <w:t xml:space="preserve"> to a number of </w:t>
      </w:r>
      <w:r w:rsidRPr="00C670D0">
        <w:rPr>
          <w:rStyle w:val="StyleUnderline"/>
          <w:highlight w:val="green"/>
        </w:rPr>
        <w:t xml:space="preserve">pressures to strike first that </w:t>
      </w:r>
      <w:r w:rsidRPr="00C670D0">
        <w:rPr>
          <w:rStyle w:val="Emphasis"/>
          <w:highlight w:val="green"/>
        </w:rPr>
        <w:t>don‘t exist for other, better-protected 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33F93FF2" w14:textId="77777777" w:rsidR="005C0C36" w:rsidRPr="00A42713" w:rsidRDefault="005C0C36" w:rsidP="005C0C3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C670D0">
        <w:rPr>
          <w:rStyle w:val="Emphasis"/>
          <w:highlight w:val="green"/>
        </w:rPr>
        <w:t>Even if</w:t>
      </w:r>
      <w:r w:rsidRPr="00A42713">
        <w:rPr>
          <w:sz w:val="16"/>
        </w:rPr>
        <w:t xml:space="preserve"> both (or </w:t>
      </w:r>
      <w:r w:rsidRPr="00330998">
        <w:rPr>
          <w:rStyle w:val="StyleUnderline"/>
        </w:rPr>
        <w:t>all</w:t>
      </w:r>
      <w:r w:rsidRPr="00A42713">
        <w:rPr>
          <w:sz w:val="16"/>
        </w:rPr>
        <w:t xml:space="preserve">) </w:t>
      </w:r>
      <w:r w:rsidRPr="00C670D0">
        <w:rPr>
          <w:rStyle w:val="StyleUnderline"/>
          <w:highlight w:val="green"/>
        </w:rPr>
        <w:t>sides</w:t>
      </w:r>
      <w:r w:rsidRPr="00A42713">
        <w:rPr>
          <w:sz w:val="16"/>
        </w:rPr>
        <w:t xml:space="preserve"> in a conflict </w:t>
      </w:r>
      <w:r w:rsidRPr="00C670D0">
        <w:rPr>
          <w:rStyle w:val="StyleUnderline"/>
          <w:highlight w:val="green"/>
        </w:rPr>
        <w:t>prefer not to engage in war</w:t>
      </w:r>
      <w:r w:rsidRPr="00A42713">
        <w:rPr>
          <w:sz w:val="16"/>
        </w:rPr>
        <w:t xml:space="preserve">, this weakness may provide an incentive to approach it closely anyway. </w:t>
      </w:r>
    </w:p>
    <w:p w14:paraId="7C16F3DD" w14:textId="77777777" w:rsidR="005C0C36" w:rsidRPr="00A42713" w:rsidRDefault="005C0C36" w:rsidP="005C0C36">
      <w:pPr>
        <w:rPr>
          <w:sz w:val="16"/>
        </w:rPr>
      </w:pPr>
      <w:r w:rsidRPr="00A42713">
        <w:rPr>
          <w:sz w:val="16"/>
        </w:rPr>
        <w:t>A RAND Corporation monograph commissioned by the Air Force15 described the issue this way:</w:t>
      </w:r>
    </w:p>
    <w:p w14:paraId="17965408" w14:textId="77777777" w:rsidR="005C0C36" w:rsidRPr="00A42713" w:rsidRDefault="005C0C36" w:rsidP="005C0C36">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7D227C5D" w14:textId="77777777" w:rsidR="005C0C36" w:rsidRPr="00A42713" w:rsidRDefault="005C0C36" w:rsidP="005C0C3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670D0">
        <w:rPr>
          <w:rStyle w:val="StyleUnderline"/>
          <w:highlight w:val="green"/>
        </w:rPr>
        <w:t>any actor for which</w:t>
      </w:r>
      <w:r w:rsidRPr="00A42713">
        <w:rPr>
          <w:sz w:val="16"/>
        </w:rPr>
        <w:t xml:space="preserve"> satellites or </w:t>
      </w:r>
      <w:r w:rsidRPr="00C670D0">
        <w:rPr>
          <w:rStyle w:val="StyleUnderline"/>
          <w:highlight w:val="green"/>
        </w:rPr>
        <w:t>space</w:t>
      </w:r>
      <w:r w:rsidRPr="00A42713">
        <w:rPr>
          <w:rStyle w:val="StyleUnderline"/>
        </w:rPr>
        <w:t xml:space="preserve">-based </w:t>
      </w:r>
      <w:r w:rsidRPr="00C670D0">
        <w:rPr>
          <w:rStyle w:val="StyleUnderline"/>
          <w:highlight w:val="green"/>
        </w:rPr>
        <w:t xml:space="preserve">weapons are </w:t>
      </w:r>
      <w:r w:rsidRPr="00330998">
        <w:rPr>
          <w:rStyle w:val="StyleUnderline"/>
        </w:rPr>
        <w:t xml:space="preserve">an </w:t>
      </w:r>
      <w:r w:rsidRPr="00C670D0">
        <w:rPr>
          <w:rStyle w:val="StyleUnderline"/>
          <w:highlight w:val="green"/>
        </w:rPr>
        <w:t xml:space="preserve">important </w:t>
      </w:r>
      <w:r w:rsidRPr="00330998">
        <w:rPr>
          <w:rStyle w:val="StyleUnderline"/>
        </w:rPr>
        <w:t>part of its military posture</w:t>
      </w:r>
      <w:r w:rsidRPr="00330998">
        <w:rPr>
          <w:sz w:val="16"/>
        </w:rPr>
        <w:t xml:space="preserve">, </w:t>
      </w:r>
      <w:r w:rsidRPr="00330998">
        <w:rPr>
          <w:rStyle w:val="StyleUnderline"/>
        </w:rPr>
        <w:t>whether for support missions or on-orbit weapons</w:t>
      </w:r>
      <w:r w:rsidRPr="00330998">
        <w:rPr>
          <w:sz w:val="16"/>
        </w:rPr>
        <w:t>,</w:t>
      </w:r>
      <w:r w:rsidRPr="00A42713">
        <w:rPr>
          <w:sz w:val="16"/>
        </w:rPr>
        <w:t xml:space="preserve"> </w:t>
      </w:r>
      <w:r w:rsidRPr="00C670D0">
        <w:rPr>
          <w:rStyle w:val="StyleUnderline"/>
          <w:highlight w:val="green"/>
        </w:rPr>
        <w:t xml:space="preserve">will feel </w:t>
      </w:r>
      <w:r w:rsidRPr="00C670D0">
        <w:rPr>
          <w:rStyle w:val="Emphasis"/>
          <w:highlight w:val="green"/>
        </w:rPr>
        <w:t>“use it or lose it”</w:t>
      </w:r>
      <w:r w:rsidRPr="00C670D0">
        <w:rPr>
          <w:rStyle w:val="StyleUnderline"/>
          <w:highlight w:val="green"/>
        </w:rPr>
        <w:t xml:space="preserve"> pressure</w:t>
      </w:r>
      <w:r w:rsidRPr="00A42713">
        <w:rPr>
          <w:sz w:val="16"/>
        </w:rPr>
        <w:t xml:space="preserve"> because of the inherent vulnerability of satellites. </w:t>
      </w:r>
    </w:p>
    <w:p w14:paraId="2F09E43D" w14:textId="77777777" w:rsidR="005C0C36" w:rsidRPr="00A42713" w:rsidRDefault="005C0C36" w:rsidP="005C0C36">
      <w:pPr>
        <w:rPr>
          <w:sz w:val="16"/>
        </w:rPr>
      </w:pPr>
      <w:r w:rsidRPr="00A42713">
        <w:rPr>
          <w:sz w:val="16"/>
        </w:rPr>
        <w:t>Short timelines and difficulty of attribution</w:t>
      </w:r>
    </w:p>
    <w:p w14:paraId="2985B3BB" w14:textId="77777777" w:rsidR="005C0C36" w:rsidRPr="00A42713" w:rsidRDefault="005C0C36" w:rsidP="005C0C36">
      <w:pPr>
        <w:rPr>
          <w:sz w:val="16"/>
        </w:rPr>
      </w:pPr>
      <w:r w:rsidRPr="00A42713">
        <w:rPr>
          <w:sz w:val="16"/>
        </w:rPr>
        <w:t xml:space="preserve">The </w:t>
      </w:r>
      <w:r w:rsidRPr="00C670D0">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C670D0">
        <w:rPr>
          <w:rStyle w:val="StyleUnderline"/>
          <w:highlight w:val="green"/>
        </w:rPr>
        <w:t xml:space="preserve">couples </w:t>
      </w:r>
      <w:r w:rsidRPr="00A42713">
        <w:rPr>
          <w:rStyle w:val="StyleUnderline"/>
        </w:rPr>
        <w:t xml:space="preserve">dangerously </w:t>
      </w:r>
      <w:r w:rsidRPr="00C670D0">
        <w:rPr>
          <w:rStyle w:val="StyleUnderline"/>
          <w:highlight w:val="green"/>
        </w:rPr>
        <w:t>with</w:t>
      </w:r>
      <w:r w:rsidRPr="00A42713">
        <w:rPr>
          <w:sz w:val="16"/>
        </w:rPr>
        <w:t xml:space="preserve"> the </w:t>
      </w:r>
      <w:r w:rsidRPr="00A42713">
        <w:rPr>
          <w:rStyle w:val="StyleUnderline"/>
        </w:rPr>
        <w:t xml:space="preserve">inherent </w:t>
      </w:r>
      <w:r w:rsidRPr="00C670D0">
        <w:rPr>
          <w:rStyle w:val="StyleUnderline"/>
          <w:highlight w:val="green"/>
        </w:rPr>
        <w:t>difficulty of determining</w:t>
      </w:r>
      <w:r w:rsidRPr="00A42713">
        <w:rPr>
          <w:rStyle w:val="StyleUnderline"/>
        </w:rPr>
        <w:t xml:space="preserve"> the </w:t>
      </w:r>
      <w:r w:rsidRPr="00C670D0">
        <w:rPr>
          <w:rStyle w:val="StyleUnderline"/>
          <w:highlight w:val="green"/>
        </w:rPr>
        <w:t xml:space="preserve">causes of </w:t>
      </w:r>
      <w:r w:rsidRPr="00330998">
        <w:rPr>
          <w:rStyle w:val="StyleUnderline"/>
        </w:rPr>
        <w:t xml:space="preserve">satellite </w:t>
      </w:r>
      <w:r w:rsidRPr="00C670D0">
        <w:rPr>
          <w:rStyle w:val="StyleUnderline"/>
          <w:highlight w:val="green"/>
        </w:rPr>
        <w:t>degradation</w:t>
      </w:r>
      <w:r w:rsidRPr="00C670D0">
        <w:rPr>
          <w:sz w:val="16"/>
          <w:highlight w:val="green"/>
        </w:rPr>
        <w:t xml:space="preserve">, </w:t>
      </w:r>
      <w:r w:rsidRPr="00C670D0">
        <w:rPr>
          <w:rStyle w:val="StyleUnderline"/>
          <w:highlight w:val="green"/>
        </w:rPr>
        <w:t>whether malicious or</w:t>
      </w:r>
      <w:r w:rsidRPr="00A42713">
        <w:rPr>
          <w:rStyle w:val="StyleUnderline"/>
        </w:rPr>
        <w:t xml:space="preserve"> from </w:t>
      </w:r>
      <w:r w:rsidRPr="00C670D0">
        <w:rPr>
          <w:rStyle w:val="StyleUnderline"/>
          <w:highlight w:val="green"/>
        </w:rPr>
        <w:t>natural</w:t>
      </w:r>
      <w:r w:rsidRPr="00A42713">
        <w:rPr>
          <w:rStyle w:val="StyleUnderline"/>
        </w:rPr>
        <w:t xml:space="preserve"> causes, in a timely way</w:t>
      </w:r>
      <w:r w:rsidRPr="00A42713">
        <w:rPr>
          <w:sz w:val="16"/>
        </w:rPr>
        <w:t xml:space="preserve">. </w:t>
      </w:r>
    </w:p>
    <w:p w14:paraId="094CCFEC" w14:textId="77777777" w:rsidR="005C0C36" w:rsidRPr="00A42713" w:rsidRDefault="005C0C36" w:rsidP="005C0C36">
      <w:pPr>
        <w:rPr>
          <w:sz w:val="16"/>
        </w:rPr>
      </w:pPr>
      <w:r w:rsidRPr="00A42713">
        <w:rPr>
          <w:sz w:val="16"/>
        </w:rPr>
        <w:lastRenderedPageBreak/>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2D1530B" w14:textId="77777777" w:rsidR="005C0C36" w:rsidRPr="00A42713" w:rsidRDefault="005C0C36" w:rsidP="005C0C3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36BC3B0" w14:textId="77777777" w:rsidR="005C0C36" w:rsidRPr="00A42713" w:rsidRDefault="005C0C36" w:rsidP="005C0C36">
      <w:pPr>
        <w:rPr>
          <w:sz w:val="16"/>
        </w:rPr>
      </w:pPr>
      <w:r w:rsidRPr="00A42713">
        <w:rPr>
          <w:sz w:val="16"/>
        </w:rPr>
        <w:t>Entanglement of strategic and tactical missions</w:t>
      </w:r>
    </w:p>
    <w:p w14:paraId="283EDFA0" w14:textId="77777777" w:rsidR="005C0C36" w:rsidRPr="00A42713" w:rsidRDefault="005C0C36" w:rsidP="005C0C36">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F15C8CE" w14:textId="77777777" w:rsidR="005C0C36" w:rsidRPr="00A42713" w:rsidRDefault="005C0C36" w:rsidP="005C0C36">
      <w:pPr>
        <w:rPr>
          <w:sz w:val="16"/>
        </w:rPr>
      </w:pPr>
      <w:r w:rsidRPr="00A42713">
        <w:rPr>
          <w:sz w:val="16"/>
        </w:rPr>
        <w:t xml:space="preserve">However, </w:t>
      </w:r>
      <w:r w:rsidRPr="00A42713">
        <w:rPr>
          <w:rStyle w:val="StyleUnderline"/>
        </w:rPr>
        <w:t xml:space="preserve">where the </w:t>
      </w:r>
      <w:r w:rsidRPr="00C670D0">
        <w:rPr>
          <w:rStyle w:val="StyleUnderline"/>
          <w:highlight w:val="green"/>
        </w:rPr>
        <w:t>lines between</w:t>
      </w:r>
      <w:r w:rsidRPr="00A42713">
        <w:rPr>
          <w:rStyle w:val="StyleUnderline"/>
        </w:rPr>
        <w:t xml:space="preserve"> strategic satellite missions and other </w:t>
      </w:r>
      <w:r w:rsidRPr="00C670D0">
        <w:rPr>
          <w:rStyle w:val="StyleUnderline"/>
          <w:highlight w:val="green"/>
        </w:rPr>
        <w:t xml:space="preserve">missions </w:t>
      </w:r>
      <w:r w:rsidRPr="00330998">
        <w:rPr>
          <w:rStyle w:val="StyleUnderline"/>
        </w:rPr>
        <w:t xml:space="preserve">are </w:t>
      </w:r>
      <w:r w:rsidRPr="00C670D0">
        <w:rPr>
          <w:rStyle w:val="Emphasis"/>
          <w:highlight w:val="green"/>
        </w:rPr>
        <w:t>blurred</w:t>
      </w:r>
      <w:r w:rsidRPr="00A42713">
        <w:rPr>
          <w:sz w:val="16"/>
        </w:rPr>
        <w:t xml:space="preserve">, these norms can be weakened. For example, the </w:t>
      </w:r>
      <w:r w:rsidRPr="00C670D0">
        <w:rPr>
          <w:rStyle w:val="StyleUnderline"/>
          <w:highlight w:val="green"/>
        </w:rPr>
        <w:t xml:space="preserve">satellites that provide </w:t>
      </w:r>
      <w:r w:rsidRPr="00C670D0">
        <w:rPr>
          <w:rStyle w:val="Emphasis"/>
          <w:highlight w:val="green"/>
        </w:rPr>
        <w:t>early warning</w:t>
      </w:r>
      <w:r w:rsidRPr="00C670D0">
        <w:rPr>
          <w:rStyle w:val="StyleUnderline"/>
          <w:highlight w:val="green"/>
        </w:rPr>
        <w:t xml:space="preserve"> </w:t>
      </w:r>
      <w:r w:rsidRPr="00A42713">
        <w:rPr>
          <w:rStyle w:val="StyleUnderline"/>
        </w:rPr>
        <w:t>of ballistic missile launch</w:t>
      </w:r>
      <w:r w:rsidRPr="00C670D0">
        <w:rPr>
          <w:rStyle w:val="StyleUnderline"/>
          <w:highlight w:val="green"/>
        </w:rPr>
        <w:t xml:space="preserve"> are associated with </w:t>
      </w:r>
      <w:r w:rsidRPr="00C670D0">
        <w:rPr>
          <w:rStyle w:val="Emphasis"/>
          <w:highlight w:val="green"/>
        </w:rPr>
        <w:t>nuclear deterrent</w:t>
      </w:r>
      <w:r w:rsidRPr="00A42713">
        <w:rPr>
          <w:rStyle w:val="StyleUnderline"/>
        </w:rPr>
        <w:t xml:space="preserve"> posture</w:t>
      </w:r>
      <w:r w:rsidRPr="00A42713">
        <w:rPr>
          <w:sz w:val="16"/>
        </w:rPr>
        <w:t xml:space="preserve">, </w:t>
      </w:r>
      <w:r w:rsidRPr="00C670D0">
        <w:rPr>
          <w:rStyle w:val="StyleUnderline"/>
          <w:highlight w:val="green"/>
        </w:rPr>
        <w:t xml:space="preserve">but also are </w:t>
      </w:r>
      <w:r w:rsidRPr="00A42713">
        <w:rPr>
          <w:rStyle w:val="StyleUnderline"/>
        </w:rPr>
        <w:t xml:space="preserve">critical sensors </w:t>
      </w:r>
      <w:r w:rsidRPr="00C670D0">
        <w:rPr>
          <w:rStyle w:val="StyleUnderline"/>
          <w:highlight w:val="green"/>
        </w:rPr>
        <w:t xml:space="preserve">for </w:t>
      </w:r>
      <w:r w:rsidRPr="00C670D0">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C670D0">
        <w:rPr>
          <w:rStyle w:val="StyleUnderline"/>
          <w:highlight w:val="green"/>
        </w:rPr>
        <w:t>for a state that uses early warning</w:t>
      </w:r>
      <w:r w:rsidRPr="00A42713">
        <w:rPr>
          <w:rStyle w:val="StyleUnderline"/>
        </w:rPr>
        <w:t xml:space="preserve"> satellites </w:t>
      </w:r>
      <w:r w:rsidRPr="00C670D0">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C670D0">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C670D0">
        <w:rPr>
          <w:rStyle w:val="Emphasis"/>
          <w:highlight w:val="green"/>
        </w:rPr>
        <w:t>interference</w:t>
      </w:r>
      <w:r w:rsidRPr="00A42713">
        <w:rPr>
          <w:sz w:val="16"/>
        </w:rPr>
        <w:t xml:space="preserve"> with such a satellite </w:t>
      </w:r>
      <w:r w:rsidRPr="00C670D0">
        <w:rPr>
          <w:rStyle w:val="StyleUnderline"/>
          <w:highlight w:val="green"/>
        </w:rPr>
        <w:t>might</w:t>
      </w:r>
      <w:r w:rsidRPr="00A42713">
        <w:rPr>
          <w:sz w:val="16"/>
        </w:rPr>
        <w:t xml:space="preserve"> instead </w:t>
      </w:r>
      <w:r w:rsidRPr="00C670D0">
        <w:rPr>
          <w:rStyle w:val="StyleUnderline"/>
          <w:highlight w:val="green"/>
        </w:rPr>
        <w:t xml:space="preserve">be interpreted as </w:t>
      </w:r>
      <w:r w:rsidRPr="00F5773D">
        <w:rPr>
          <w:rStyle w:val="StyleUnderline"/>
        </w:rPr>
        <w:t>a precursor to a</w:t>
      </w:r>
      <w:r w:rsidRPr="00C670D0">
        <w:rPr>
          <w:rStyle w:val="StyleUnderline"/>
          <w:highlight w:val="green"/>
        </w:rPr>
        <w:t xml:space="preserve"> </w:t>
      </w:r>
      <w:r w:rsidRPr="00C670D0">
        <w:rPr>
          <w:rStyle w:val="Emphasis"/>
          <w:highlight w:val="green"/>
        </w:rPr>
        <w:t>nuclear attack</w:t>
      </w:r>
      <w:r w:rsidRPr="00A42713">
        <w:rPr>
          <w:sz w:val="16"/>
        </w:rPr>
        <w:t xml:space="preserve">. </w:t>
      </w:r>
      <w:r w:rsidRPr="00A42713">
        <w:rPr>
          <w:rStyle w:val="StyleUnderline"/>
        </w:rPr>
        <w:t xml:space="preserve">It </w:t>
      </w:r>
      <w:r w:rsidRPr="00C670D0">
        <w:rPr>
          <w:rStyle w:val="StyleUnderline"/>
          <w:highlight w:val="green"/>
        </w:rPr>
        <w:t xml:space="preserve">may </w:t>
      </w:r>
      <w:r w:rsidRPr="00C670D0">
        <w:rPr>
          <w:rStyle w:val="Emphasis"/>
          <w:szCs w:val="28"/>
          <w:highlight w:val="green"/>
        </w:rPr>
        <w:t>accelerate</w:t>
      </w:r>
      <w:r w:rsidRPr="00A42713">
        <w:rPr>
          <w:rStyle w:val="Emphasis"/>
          <w:szCs w:val="28"/>
        </w:rPr>
        <w:t xml:space="preserve"> the </w:t>
      </w:r>
      <w:r w:rsidRPr="00C670D0">
        <w:rPr>
          <w:rStyle w:val="Emphasis"/>
          <w:szCs w:val="28"/>
          <w:highlight w:val="green"/>
        </w:rPr>
        <w:t>use of nuclear weapons</w:t>
      </w:r>
      <w:r w:rsidRPr="00A42713">
        <w:rPr>
          <w:sz w:val="16"/>
          <w:szCs w:val="28"/>
        </w:rPr>
        <w:t xml:space="preserve"> </w:t>
      </w:r>
      <w:r w:rsidRPr="00A42713">
        <w:rPr>
          <w:sz w:val="16"/>
        </w:rPr>
        <w:t xml:space="preserve">rather than inhibit it. </w:t>
      </w:r>
    </w:p>
    <w:p w14:paraId="51C54BD8" w14:textId="77777777" w:rsidR="005C0C36" w:rsidRPr="00A42713" w:rsidRDefault="005C0C36" w:rsidP="005C0C36">
      <w:pPr>
        <w:rPr>
          <w:sz w:val="16"/>
        </w:rPr>
      </w:pPr>
      <w:r w:rsidRPr="00A42713">
        <w:rPr>
          <w:sz w:val="16"/>
        </w:rPr>
        <w:t>Misperception and dual-use technologies</w:t>
      </w:r>
    </w:p>
    <w:p w14:paraId="18FB827A" w14:textId="77777777" w:rsidR="005C0C36" w:rsidRPr="00A42713" w:rsidRDefault="005C0C36" w:rsidP="005C0C36">
      <w:pPr>
        <w:rPr>
          <w:sz w:val="16"/>
        </w:rPr>
      </w:pPr>
      <w:r w:rsidRPr="00A42713">
        <w:rPr>
          <w:sz w:val="16"/>
        </w:rPr>
        <w:t xml:space="preserve">Some space technologies and activities can be used both for relatively benign purposes but also for hostile ones. </w:t>
      </w:r>
      <w:r w:rsidRPr="00A42713">
        <w:rPr>
          <w:rStyle w:val="StyleUnderline"/>
        </w:rPr>
        <w:t xml:space="preserve">It may be </w:t>
      </w:r>
      <w:r w:rsidRPr="00C670D0">
        <w:rPr>
          <w:rStyle w:val="StyleUnderline"/>
          <w:highlight w:val="green"/>
        </w:rPr>
        <w:t>difficult</w:t>
      </w:r>
      <w:r w:rsidRPr="00A42713">
        <w:rPr>
          <w:rStyle w:val="StyleUnderline"/>
        </w:rPr>
        <w:t xml:space="preserve"> for an actor </w:t>
      </w:r>
      <w:r w:rsidRPr="00C670D0">
        <w:rPr>
          <w:rStyle w:val="StyleUnderline"/>
          <w:highlight w:val="green"/>
        </w:rPr>
        <w:t>to understand</w:t>
      </w:r>
      <w:r w:rsidRPr="00A42713">
        <w:rPr>
          <w:rStyle w:val="StyleUnderline"/>
        </w:rPr>
        <w:t xml:space="preserve"> the </w:t>
      </w:r>
      <w:r w:rsidRPr="00C670D0">
        <w:rPr>
          <w:rStyle w:val="StyleUnderline"/>
          <w:highlight w:val="green"/>
        </w:rPr>
        <w:t>intent</w:t>
      </w:r>
      <w:r w:rsidRPr="00C670D0">
        <w:rPr>
          <w:sz w:val="16"/>
          <w:highlight w:val="green"/>
        </w:rPr>
        <w:t xml:space="preserve"> </w:t>
      </w:r>
      <w:r w:rsidRPr="00C670D0">
        <w:rPr>
          <w:rStyle w:val="StyleUnderline"/>
          <w:highlight w:val="green"/>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w:t>
      </w:r>
      <w:r w:rsidRPr="00C670D0">
        <w:rPr>
          <w:rStyle w:val="Emphasis"/>
          <w:highlight w:val="green"/>
        </w:rPr>
        <w:t>may start a cycle</w:t>
      </w:r>
      <w:r w:rsidRPr="00A42713">
        <w:rPr>
          <w:rStyle w:val="StyleUnderline"/>
        </w:rPr>
        <w:t xml:space="preserve"> of action and reaction </w:t>
      </w:r>
      <w:r w:rsidRPr="00C670D0">
        <w:rPr>
          <w:rStyle w:val="StyleUnderline"/>
          <w:highlight w:val="green"/>
        </w:rPr>
        <w:t xml:space="preserve">based on </w:t>
      </w:r>
      <w:r w:rsidRPr="00C670D0">
        <w:rPr>
          <w:rStyle w:val="Emphasis"/>
          <w:highlight w:val="green"/>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03C9301B" w14:textId="77777777" w:rsidR="005C0C36" w:rsidRPr="00A42713" w:rsidRDefault="005C0C36" w:rsidP="005C0C36">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8472E9C" w14:textId="77777777" w:rsidR="005C0C36" w:rsidRPr="00A42713" w:rsidRDefault="005C0C36" w:rsidP="005C0C3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3DD3F65B" w14:textId="77777777" w:rsidR="005C0C36" w:rsidRPr="00A42713" w:rsidRDefault="005C0C36" w:rsidP="005C0C36">
      <w:pPr>
        <w:rPr>
          <w:sz w:val="16"/>
        </w:rPr>
      </w:pPr>
      <w:r w:rsidRPr="00A42713">
        <w:rPr>
          <w:sz w:val="16"/>
        </w:rPr>
        <w:t>Discrimination</w:t>
      </w:r>
    </w:p>
    <w:p w14:paraId="079ED92E" w14:textId="77777777" w:rsidR="005C0C36" w:rsidRPr="00A42713" w:rsidRDefault="005C0C36" w:rsidP="005C0C36">
      <w:pPr>
        <w:rPr>
          <w:sz w:val="16"/>
        </w:rPr>
      </w:pPr>
      <w:r w:rsidRPr="00A42713">
        <w:rPr>
          <w:sz w:val="16"/>
        </w:rPr>
        <w:lastRenderedPageBreak/>
        <w:t>The consequences of interfering with a satellite may be vastly different depending on who is affected and how, and whether the satellite represents a legitimate military objective.</w:t>
      </w:r>
    </w:p>
    <w:p w14:paraId="73FE5E33" w14:textId="77777777" w:rsidR="005C0C36" w:rsidRPr="00A42713" w:rsidRDefault="005C0C36" w:rsidP="005C0C36">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0070B5FB" w14:textId="77777777" w:rsidR="005C0C36" w:rsidRPr="00A42713" w:rsidRDefault="005C0C36" w:rsidP="005C0C36">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F01FD93" w14:textId="77777777" w:rsidR="005C0C36" w:rsidRPr="00A42713" w:rsidRDefault="005C0C36" w:rsidP="005C0C3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C670D0">
        <w:rPr>
          <w:rStyle w:val="StyleUnderline"/>
          <w:highlight w:val="green"/>
        </w:rPr>
        <w:t xml:space="preserve">challenges in containing </w:t>
      </w:r>
      <w:r w:rsidRPr="00F5773D">
        <w:rPr>
          <w:rStyle w:val="Emphasis"/>
        </w:rPr>
        <w:t xml:space="preserve">horizontal </w:t>
      </w:r>
      <w:r w:rsidRPr="00C670D0">
        <w:rPr>
          <w:rStyle w:val="Emphasis"/>
          <w:highlight w:val="green"/>
        </w:rPr>
        <w:t>escalation</w:t>
      </w:r>
      <w:r w:rsidRPr="00A42713">
        <w:rPr>
          <w:rStyle w:val="StyleUnderline"/>
        </w:rPr>
        <w:t xml:space="preserve"> once space control capabilities are employed</w:t>
      </w:r>
      <w:r w:rsidRPr="00A42713">
        <w:rPr>
          <w:sz w:val="16"/>
        </w:rPr>
        <w:t xml:space="preserve"> to achieve limited national objectives.</w:t>
      </w:r>
    </w:p>
    <w:p w14:paraId="0A69F4BB" w14:textId="77777777" w:rsidR="005C0C36" w:rsidRPr="00A42713" w:rsidRDefault="005C0C36" w:rsidP="005C0C36">
      <w:pPr>
        <w:rPr>
          <w:sz w:val="16"/>
        </w:rPr>
      </w:pPr>
      <w:r w:rsidRPr="00A42713">
        <w:rPr>
          <w:sz w:val="16"/>
        </w:rPr>
        <w:t>Lack of shared understanding of consequences/proportionality</w:t>
      </w:r>
    </w:p>
    <w:p w14:paraId="1DDE6069" w14:textId="77777777" w:rsidR="005C0C36" w:rsidRPr="00A42713" w:rsidRDefault="005C0C36" w:rsidP="005C0C36">
      <w:pPr>
        <w:rPr>
          <w:sz w:val="16"/>
        </w:rPr>
      </w:pPr>
      <w:r w:rsidRPr="00C670D0">
        <w:rPr>
          <w:rStyle w:val="StyleUnderline"/>
          <w:highlight w:val="green"/>
        </w:rPr>
        <w:t>States have</w:t>
      </w:r>
      <w:r w:rsidRPr="00A42713">
        <w:rPr>
          <w:sz w:val="16"/>
        </w:rPr>
        <w:t xml:space="preserve"> fairly </w:t>
      </w:r>
      <w:r w:rsidRPr="00C670D0">
        <w:rPr>
          <w:rStyle w:val="Emphasis"/>
          <w:highlight w:val="green"/>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72551A4" w14:textId="77777777" w:rsidR="005C0C36" w:rsidRPr="00A42713" w:rsidRDefault="005C0C36" w:rsidP="005C0C36">
      <w:pPr>
        <w:rPr>
          <w:sz w:val="16"/>
        </w:rPr>
      </w:pPr>
      <w:r w:rsidRPr="00A42713">
        <w:rPr>
          <w:rStyle w:val="StyleUnderline"/>
        </w:rPr>
        <w:t xml:space="preserve">Because of a lack of experience </w:t>
      </w:r>
      <w:r w:rsidRPr="00C670D0">
        <w:rPr>
          <w:rStyle w:val="StyleUnderline"/>
          <w:highlight w:val="green"/>
        </w:rPr>
        <w:t>in hostilities that target space</w:t>
      </w:r>
      <w:r w:rsidRPr="00A42713">
        <w:rPr>
          <w:rStyle w:val="StyleUnderline"/>
        </w:rPr>
        <w:t xml:space="preserve">-based </w:t>
      </w:r>
      <w:r w:rsidRPr="00C670D0">
        <w:rPr>
          <w:rStyle w:val="StyleUnderline"/>
          <w:highlight w:val="green"/>
        </w:rPr>
        <w:t>capabilities</w:t>
      </w:r>
      <w:r w:rsidRPr="00A42713">
        <w:rPr>
          <w:sz w:val="16"/>
        </w:rPr>
        <w:t xml:space="preserve">, </w:t>
      </w:r>
      <w:r w:rsidRPr="00C670D0">
        <w:rPr>
          <w:rStyle w:val="StyleUnderline"/>
          <w:highlight w:val="green"/>
        </w:rPr>
        <w:t>it is not</w:t>
      </w:r>
      <w:r w:rsidRPr="00A42713">
        <w:rPr>
          <w:sz w:val="16"/>
        </w:rPr>
        <w:t xml:space="preserve"> entirely </w:t>
      </w:r>
      <w:r w:rsidRPr="00C670D0">
        <w:rPr>
          <w:rStyle w:val="StyleUnderline"/>
          <w:highlight w:val="green"/>
        </w:rPr>
        <w:t>clear</w:t>
      </w:r>
      <w:r w:rsidRPr="00A42713">
        <w:rPr>
          <w:sz w:val="16"/>
        </w:rPr>
        <w:t xml:space="preserve"> what the proper response to a space activity is and </w:t>
      </w:r>
      <w:r w:rsidRPr="00C670D0">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C670D0">
        <w:rPr>
          <w:rStyle w:val="Emphasis"/>
          <w:highlight w:val="green"/>
        </w:rPr>
        <w:t>“red lines”</w:t>
      </w:r>
      <w:r w:rsidRPr="00C670D0">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DB9F4F0" w14:textId="77777777" w:rsidR="005C0C36" w:rsidRDefault="005C0C36" w:rsidP="005C0C36">
      <w:pPr>
        <w:pStyle w:val="Heading3"/>
      </w:pPr>
      <w:r>
        <w:lastRenderedPageBreak/>
        <w:t>Adv 2 is Multilat</w:t>
      </w:r>
    </w:p>
    <w:p w14:paraId="11F69ED7" w14:textId="77777777" w:rsidR="005C0C36" w:rsidRDefault="005C0C36" w:rsidP="005C0C36">
      <w:pPr>
        <w:pStyle w:val="Heading4"/>
      </w:pPr>
      <w:r>
        <w:t xml:space="preserve">Private appropriation by US entities risks unraveling multilateral space governance. </w:t>
      </w:r>
    </w:p>
    <w:p w14:paraId="3D385720" w14:textId="77777777" w:rsidR="005C0C36" w:rsidRDefault="005C0C36" w:rsidP="005C0C3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3573493B" w14:textId="77777777" w:rsidR="005C0C36" w:rsidRPr="00055083" w:rsidRDefault="005C0C36" w:rsidP="005C0C3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C670D0">
        <w:rPr>
          <w:rStyle w:val="Emphasis"/>
          <w:highlight w:val="green"/>
        </w:rPr>
        <w:t xml:space="preserve">The U.S. is pushing national </w:t>
      </w:r>
      <w:r w:rsidRPr="00CB7C83">
        <w:rPr>
          <w:rStyle w:val="Emphasis"/>
        </w:rPr>
        <w:t xml:space="preserve">rather than multilateral </w:t>
      </w:r>
      <w:r w:rsidRPr="00C670D0">
        <w:rPr>
          <w:rStyle w:val="Emphasis"/>
          <w:highlight w:val="green"/>
        </w:rPr>
        <w:t>regulation of space</w:t>
      </w:r>
      <w:r w:rsidRPr="00CB7C83">
        <w:rPr>
          <w:rStyle w:val="Emphasis"/>
        </w:rPr>
        <w:t xml:space="preserve"> mining, an approach</w:t>
      </w:r>
      <w:r w:rsidRPr="00F5773D">
        <w:rPr>
          <w:rStyle w:val="Emphasis"/>
        </w:rPr>
        <w:t xml:space="preserve"> </w:t>
      </w:r>
      <w:r w:rsidRPr="00C670D0">
        <w:rPr>
          <w:rStyle w:val="Emphasis"/>
          <w:highlight w:val="green"/>
        </w:rPr>
        <w:t xml:space="preserve">that could have serious </w:t>
      </w:r>
      <w:r w:rsidRPr="00F5773D">
        <w:rPr>
          <w:rStyle w:val="Emphasis"/>
        </w:rPr>
        <w:t xml:space="preserve">negative </w:t>
      </w:r>
      <w:r w:rsidRPr="00C670D0">
        <w:rPr>
          <w:rStyle w:val="Emphasis"/>
          <w:highlight w:val="green"/>
        </w:rPr>
        <w:t>consequences</w:t>
      </w:r>
      <w:r w:rsidRPr="00C670D0">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C670D0">
        <w:rPr>
          <w:rStyle w:val="Emphasis"/>
          <w:highlight w:val="green"/>
        </w:rPr>
        <w:t>Instead of</w:t>
      </w:r>
      <w:r w:rsidRPr="00CB7C83">
        <w:rPr>
          <w:rStyle w:val="Emphasis"/>
        </w:rPr>
        <w:t xml:space="preserve"> pressing ahead </w:t>
      </w:r>
      <w:r w:rsidRPr="00C670D0">
        <w:rPr>
          <w:rStyle w:val="Emphasis"/>
          <w:highlight w:val="green"/>
        </w:rPr>
        <w:t>unilaterally and bilaterally, the U</w:t>
      </w:r>
      <w:r w:rsidRPr="00CB7C83">
        <w:rPr>
          <w:rStyle w:val="Emphasis"/>
        </w:rPr>
        <w:t xml:space="preserve">nited </w:t>
      </w:r>
      <w:r w:rsidRPr="00C670D0">
        <w:rPr>
          <w:rStyle w:val="Emphasis"/>
          <w:highlight w:val="green"/>
        </w:rPr>
        <w:t>S</w:t>
      </w:r>
      <w:r w:rsidRPr="00CB7C83">
        <w:rPr>
          <w:rStyle w:val="Emphasis"/>
        </w:rPr>
        <w:t>tates</w:t>
      </w:r>
      <w:r w:rsidRPr="00C670D0">
        <w:rPr>
          <w:rStyle w:val="StyleUnderline"/>
          <w:highlight w:val="green"/>
        </w:rPr>
        <w:t xml:space="preserve"> should support negotiations </w:t>
      </w:r>
      <w:r w:rsidRPr="00F5773D">
        <w:rPr>
          <w:rStyle w:val="StyleUnderline"/>
        </w:rPr>
        <w:t>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F5773D">
        <w:rPr>
          <w:rStyle w:val="Emphasis"/>
        </w:rPr>
        <w:t xml:space="preserve">The researchers worry that </w:t>
      </w:r>
      <w:r w:rsidRPr="00CB7C83">
        <w:rPr>
          <w:rStyle w:val="Emphasis"/>
        </w:rPr>
        <w:t xml:space="preserve">the U.S. is </w:t>
      </w:r>
      <w:r w:rsidRPr="00C670D0">
        <w:rPr>
          <w:rStyle w:val="Emphasis"/>
          <w:highlight w:val="green"/>
        </w:rPr>
        <w:t xml:space="preserve">setting an unfortunate precedent </w:t>
      </w:r>
      <w:r w:rsidRPr="00F5773D">
        <w:rPr>
          <w:rStyle w:val="Emphasis"/>
        </w:rPr>
        <w:t xml:space="preserve">for other countries to follow, and that </w:t>
      </w:r>
      <w:r w:rsidRPr="00C670D0">
        <w:rPr>
          <w:rStyle w:val="Emphasis"/>
          <w:highlight w:val="green"/>
        </w:rPr>
        <w:t xml:space="preserve">space </w:t>
      </w:r>
      <w:r w:rsidRPr="00F5773D">
        <w:rPr>
          <w:rStyle w:val="Emphasis"/>
        </w:rPr>
        <w:t xml:space="preserve">mining and other exploration </w:t>
      </w:r>
      <w:r w:rsidRPr="00C670D0">
        <w:rPr>
          <w:rStyle w:val="Emphasis"/>
          <w:highlight w:val="green"/>
        </w:rPr>
        <w:t xml:space="preserve">activities </w:t>
      </w:r>
      <w:r w:rsidRPr="00F5773D">
        <w:rPr>
          <w:rStyle w:val="Emphasis"/>
        </w:rPr>
        <w:t xml:space="preserve">may </w:t>
      </w:r>
      <w:r w:rsidRPr="00CB7C83">
        <w:rPr>
          <w:rStyle w:val="Emphasis"/>
        </w:rPr>
        <w:t xml:space="preserve">therefore </w:t>
      </w:r>
      <w:r w:rsidRPr="00C670D0">
        <w:rPr>
          <w:rStyle w:val="Emphasis"/>
          <w:highlight w:val="green"/>
        </w:rPr>
        <w:t>proceed in a</w:t>
      </w:r>
      <w:r w:rsidRPr="00CB7C83">
        <w:rPr>
          <w:rStyle w:val="Emphasis"/>
        </w:rPr>
        <w:t xml:space="preserve"> s</w:t>
      </w:r>
      <w:r w:rsidRPr="00F5773D">
        <w:rPr>
          <w:rStyle w:val="Emphasis"/>
        </w:rPr>
        <w:t xml:space="preserve">omewhat </w:t>
      </w:r>
      <w:r w:rsidRPr="00C670D0">
        <w:rPr>
          <w:rStyle w:val="Emphasis"/>
          <w:highlight w:val="green"/>
        </w:rPr>
        <w:t>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22CD37C6" w14:textId="77777777" w:rsidR="005C0C36" w:rsidRPr="008D2860" w:rsidRDefault="005C0C36" w:rsidP="005C0C36">
      <w:pPr>
        <w:pStyle w:val="Heading4"/>
      </w:pPr>
      <w:r>
        <w:t xml:space="preserve">Pursuing mining multilaterally to the benefit of all is key to solve future space governance. </w:t>
      </w:r>
    </w:p>
    <w:p w14:paraId="35E16A84" w14:textId="77777777" w:rsidR="005C0C36" w:rsidRDefault="005C0C36" w:rsidP="005C0C3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3C01DA6" w14:textId="77777777" w:rsidR="005C0C36" w:rsidRPr="00D72C6F" w:rsidRDefault="005C0C36" w:rsidP="005C0C3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C670D0">
        <w:rPr>
          <w:rStyle w:val="StyleUnderline"/>
          <w:highlight w:val="green"/>
        </w:rPr>
        <w:t>participation by</w:t>
      </w:r>
      <w:r w:rsidRPr="004955F9">
        <w:rPr>
          <w:rStyle w:val="StyleUnderline"/>
        </w:rPr>
        <w:t xml:space="preserve"> only </w:t>
      </w:r>
      <w:r w:rsidRPr="00C670D0">
        <w:rPr>
          <w:rStyle w:val="StyleUnderline"/>
          <w:highlight w:val="green"/>
        </w:rPr>
        <w:t xml:space="preserve">a </w:t>
      </w:r>
      <w:r w:rsidRPr="00C670D0">
        <w:rPr>
          <w:rStyle w:val="Emphasis"/>
          <w:highlight w:val="gree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C670D0">
        <w:rPr>
          <w:rStyle w:val="Emphasis"/>
          <w:highlight w:val="green"/>
        </w:rPr>
        <w:t>not</w:t>
      </w:r>
      <w:r w:rsidRPr="00D72C6F">
        <w:rPr>
          <w:rStyle w:val="StyleUnderline"/>
        </w:rPr>
        <w:t xml:space="preserve"> provide </w:t>
      </w:r>
      <w:r w:rsidRPr="00C670D0">
        <w:rPr>
          <w:rStyle w:val="StyleUnderline"/>
          <w:highlight w:val="green"/>
        </w:rPr>
        <w:t xml:space="preserve">a </w:t>
      </w:r>
      <w:r w:rsidRPr="00C670D0">
        <w:rPr>
          <w:rStyle w:val="Emphasis"/>
          <w:highlight w:val="green"/>
        </w:rPr>
        <w:t>sound basis</w:t>
      </w:r>
      <w:r w:rsidRPr="00C670D0">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C670D0">
        <w:rPr>
          <w:rStyle w:val="Emphasis"/>
          <w:highlight w:val="green"/>
        </w:rPr>
        <w:t>norms</w:t>
      </w:r>
      <w:r w:rsidRPr="00C670D0">
        <w:rPr>
          <w:rStyle w:val="StyleUnderline"/>
          <w:highlight w:val="green"/>
        </w:rPr>
        <w:t xml:space="preserve"> or</w:t>
      </w:r>
      <w:r w:rsidRPr="00D72C6F">
        <w:rPr>
          <w:rStyle w:val="StyleUnderline"/>
        </w:rPr>
        <w:t xml:space="preserve"> help </w:t>
      </w:r>
      <w:r w:rsidRPr="00C670D0">
        <w:rPr>
          <w:rStyle w:val="StyleUnderline"/>
          <w:highlight w:val="green"/>
        </w:rPr>
        <w:t xml:space="preserve">to </w:t>
      </w:r>
      <w:r w:rsidRPr="00C670D0">
        <w:rPr>
          <w:rStyle w:val="Emphasis"/>
          <w:highlight w:val="green"/>
        </w:rPr>
        <w:t>identify</w:t>
      </w:r>
      <w:r w:rsidRPr="00D72C6F">
        <w:rPr>
          <w:rStyle w:val="Emphasis"/>
        </w:rPr>
        <w:t xml:space="preserve"> or isolate </w:t>
      </w:r>
      <w:r w:rsidRPr="00C670D0">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C670D0">
        <w:rPr>
          <w:rStyle w:val="StyleUnderline"/>
          <w:highlight w:val="green"/>
        </w:rPr>
        <w:t>states</w:t>
      </w:r>
      <w:r w:rsidRPr="00D72C6F">
        <w:rPr>
          <w:rStyle w:val="StyleUnderline"/>
        </w:rPr>
        <w:t xml:space="preserve"> facing perceived security threats in space </w:t>
      </w:r>
      <w:r w:rsidRPr="00C670D0">
        <w:rPr>
          <w:rStyle w:val="StyleUnderline"/>
          <w:highlight w:val="green"/>
        </w:rPr>
        <w:t xml:space="preserve">are </w:t>
      </w:r>
      <w:r w:rsidRPr="00C670D0">
        <w:rPr>
          <w:rStyle w:val="Emphasis"/>
          <w:highlight w:val="green"/>
        </w:rPr>
        <w:t>not likely</w:t>
      </w:r>
      <w:r w:rsidRPr="00D72C6F">
        <w:rPr>
          <w:rStyle w:val="Emphasis"/>
        </w:rPr>
        <w:t xml:space="preserve"> to be </w:t>
      </w:r>
      <w:r w:rsidRPr="00C670D0">
        <w:rPr>
          <w:rStyle w:val="Emphasis"/>
          <w:highlight w:val="green"/>
        </w:rPr>
        <w:t>assured</w:t>
      </w:r>
      <w:r w:rsidRPr="00C670D0">
        <w:rPr>
          <w:rStyle w:val="StyleUnderline"/>
          <w:highlight w:val="green"/>
        </w:rPr>
        <w:t xml:space="preserve"> by a </w:t>
      </w:r>
      <w:r w:rsidRPr="00C670D0">
        <w:rPr>
          <w:rStyle w:val="Emphasis"/>
          <w:highlight w:val="green"/>
        </w:rPr>
        <w:t>fractional version</w:t>
      </w:r>
      <w:r w:rsidRPr="00D72C6F">
        <w:rPr>
          <w:rStyle w:val="StyleUnderline"/>
        </w:rPr>
        <w:t xml:space="preserve"> of the Code </w:t>
      </w:r>
      <w:r w:rsidRPr="00C670D0">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C670D0">
        <w:rPr>
          <w:rStyle w:val="Emphasis"/>
          <w:highlight w:val="green"/>
        </w:rPr>
        <w:t>adversaries do not</w:t>
      </w:r>
      <w:r w:rsidRPr="00D72C6F">
        <w:rPr>
          <w:rStyle w:val="Emphasis"/>
        </w:rPr>
        <w:t xml:space="preserve"> even </w:t>
      </w:r>
      <w:r w:rsidRPr="00C670D0">
        <w:rPr>
          <w:rStyle w:val="Emphasis"/>
          <w:highlight w:val="green"/>
        </w:rPr>
        <w:t>participate</w:t>
      </w:r>
      <w:r w:rsidRPr="00D72C6F">
        <w:rPr>
          <w:sz w:val="16"/>
        </w:rPr>
        <w:t>.</w:t>
      </w:r>
    </w:p>
    <w:p w14:paraId="1C3E3F06" w14:textId="77777777" w:rsidR="005C0C36" w:rsidRDefault="005C0C36" w:rsidP="005C0C36">
      <w:pPr>
        <w:rPr>
          <w:sz w:val="16"/>
        </w:rPr>
      </w:pPr>
      <w:r w:rsidRPr="00C670D0">
        <w:rPr>
          <w:rStyle w:val="StyleUnderline"/>
          <w:highlight w:val="green"/>
        </w:rPr>
        <w:t xml:space="preserve">In </w:t>
      </w:r>
      <w:r w:rsidRPr="00C670D0">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C670D0">
        <w:rPr>
          <w:rStyle w:val="StyleUnderline"/>
          <w:highlight w:val="green"/>
        </w:rPr>
        <w:t>persuading</w:t>
      </w:r>
      <w:r w:rsidRPr="00D72C6F">
        <w:rPr>
          <w:rStyle w:val="StyleUnderline"/>
        </w:rPr>
        <w:t xml:space="preserve"> only </w:t>
      </w:r>
      <w:r w:rsidRPr="00C670D0">
        <w:rPr>
          <w:rStyle w:val="StyleUnderline"/>
          <w:highlight w:val="green"/>
        </w:rPr>
        <w:t>a fraction</w:t>
      </w:r>
      <w:r w:rsidRPr="00D72C6F">
        <w:rPr>
          <w:rStyle w:val="StyleUnderline"/>
        </w:rPr>
        <w:t xml:space="preserve"> of states </w:t>
      </w:r>
      <w:r w:rsidRPr="004955F9">
        <w:rPr>
          <w:rStyle w:val="StyleUnderline"/>
        </w:rPr>
        <w:t xml:space="preserve">to </w:t>
      </w:r>
      <w:r w:rsidRPr="00C670D0">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C670D0">
        <w:rPr>
          <w:rStyle w:val="StyleUnderline"/>
          <w:highlight w:val="green"/>
        </w:rPr>
        <w:t>may be</w:t>
      </w:r>
      <w:r w:rsidRPr="00D72C6F">
        <w:rPr>
          <w:rStyle w:val="StyleUnderline"/>
        </w:rPr>
        <w:t xml:space="preserve"> viewed as </w:t>
      </w:r>
      <w:r w:rsidRPr="004955F9">
        <w:rPr>
          <w:rStyle w:val="StyleUnderline"/>
        </w:rPr>
        <w:t xml:space="preserve">a </w:t>
      </w:r>
      <w:r w:rsidRPr="00C670D0">
        <w:rPr>
          <w:rStyle w:val="Emphasis"/>
          <w:highlight w:val="gree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C670D0">
        <w:rPr>
          <w:rStyle w:val="StyleUnderline"/>
          <w:highlight w:val="green"/>
        </w:rPr>
        <w:t>As an</w:t>
      </w:r>
      <w:r w:rsidRPr="00EC32BF">
        <w:rPr>
          <w:rStyle w:val="StyleUnderline"/>
        </w:rPr>
        <w:t xml:space="preserve"> </w:t>
      </w:r>
      <w:r w:rsidRPr="00EC32BF">
        <w:rPr>
          <w:rStyle w:val="Emphasis"/>
        </w:rPr>
        <w:t>arms control</w:t>
      </w:r>
      <w:r w:rsidRPr="00D72C6F">
        <w:rPr>
          <w:rStyle w:val="StyleUnderline"/>
        </w:rPr>
        <w:t xml:space="preserve"> </w:t>
      </w:r>
      <w:r w:rsidRPr="00C670D0">
        <w:rPr>
          <w:rStyle w:val="StyleUnderline"/>
          <w:highlight w:val="green"/>
        </w:rPr>
        <w:t xml:space="preserve">initiative </w:t>
      </w:r>
      <w:r w:rsidRPr="00C670D0">
        <w:rPr>
          <w:rStyle w:val="Emphasis"/>
          <w:highlight w:val="green"/>
        </w:rPr>
        <w:t>for space</w:t>
      </w:r>
      <w:r w:rsidRPr="00C670D0">
        <w:rPr>
          <w:rStyle w:val="StyleUnderline"/>
          <w:highlight w:val="green"/>
        </w:rPr>
        <w:t xml:space="preserve">, </w:t>
      </w:r>
      <w:r w:rsidRPr="009710B1">
        <w:rPr>
          <w:rStyle w:val="StyleUnderline"/>
        </w:rPr>
        <w:t>however</w:t>
      </w:r>
      <w:r w:rsidRPr="00D72C6F">
        <w:rPr>
          <w:rStyle w:val="StyleUnderline"/>
        </w:rPr>
        <w:t xml:space="preserve">, the Code's </w:t>
      </w:r>
      <w:r w:rsidRPr="00C670D0">
        <w:rPr>
          <w:rStyle w:val="StyleUnderline"/>
          <w:highlight w:val="green"/>
        </w:rPr>
        <w:t xml:space="preserve">failure to include </w:t>
      </w:r>
      <w:r w:rsidRPr="000939BB">
        <w:rPr>
          <w:rStyle w:val="StyleUnderline"/>
        </w:rPr>
        <w:t xml:space="preserve">Russia </w:t>
      </w:r>
      <w:r w:rsidRPr="000939BB">
        <w:rPr>
          <w:rStyle w:val="Emphasis"/>
        </w:rPr>
        <w:t>and</w:t>
      </w:r>
      <w:r w:rsidRPr="000939BB">
        <w:rPr>
          <w:rStyle w:val="StyleUnderline"/>
        </w:rPr>
        <w:t xml:space="preserve"> China </w:t>
      </w:r>
      <w:r w:rsidRPr="000939BB">
        <w:rPr>
          <w:rStyle w:val="Emphasis"/>
          <w:sz w:val="24"/>
          <w:szCs w:val="26"/>
        </w:rPr>
        <w:t xml:space="preserve">and </w:t>
      </w:r>
      <w:r w:rsidRPr="00C670D0">
        <w:rPr>
          <w:rStyle w:val="Emphasis"/>
          <w:sz w:val="24"/>
          <w:szCs w:val="26"/>
          <w:highlight w:val="green"/>
        </w:rPr>
        <w:t>other major</w:t>
      </w:r>
      <w:r w:rsidRPr="004955F9">
        <w:rPr>
          <w:rStyle w:val="Emphasis"/>
          <w:sz w:val="24"/>
          <w:szCs w:val="26"/>
        </w:rPr>
        <w:t xml:space="preserve"> space </w:t>
      </w:r>
      <w:r w:rsidRPr="00C670D0">
        <w:rPr>
          <w:rStyle w:val="Emphasis"/>
          <w:sz w:val="24"/>
          <w:szCs w:val="26"/>
          <w:highlight w:val="green"/>
        </w:rPr>
        <w:t>stakeholders</w:t>
      </w:r>
      <w:r w:rsidRPr="00C670D0">
        <w:rPr>
          <w:rStyle w:val="StyleUnderline"/>
          <w:szCs w:val="26"/>
          <w:highlight w:val="green"/>
        </w:rPr>
        <w:t xml:space="preserve"> </w:t>
      </w:r>
      <w:r w:rsidRPr="00C670D0">
        <w:rPr>
          <w:rStyle w:val="StyleUnderline"/>
          <w:highlight w:val="green"/>
        </w:rPr>
        <w:t xml:space="preserve">is a </w:t>
      </w:r>
      <w:r w:rsidRPr="00C670D0">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B049B3B" w14:textId="77777777" w:rsidR="005C0C36" w:rsidRPr="00D72C6F" w:rsidRDefault="005C0C36" w:rsidP="005C0C36">
      <w:r w:rsidRPr="00D72C6F">
        <w:t>[FOOTNOTE]</w:t>
      </w:r>
    </w:p>
    <w:p w14:paraId="1AC3D5F1" w14:textId="77777777" w:rsidR="005C0C36" w:rsidRDefault="005C0C36" w:rsidP="005C0C36">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C670D0">
        <w:rPr>
          <w:rStyle w:val="StyleUnderline"/>
          <w:highlight w:val="green"/>
        </w:rPr>
        <w:t xml:space="preserve">If </w:t>
      </w:r>
      <w:r w:rsidRPr="00C670D0">
        <w:rPr>
          <w:rStyle w:val="Emphasis"/>
          <w:highlight w:val="green"/>
        </w:rPr>
        <w:t>key parties</w:t>
      </w:r>
      <w:r w:rsidRPr="00C670D0">
        <w:rPr>
          <w:rStyle w:val="StyleUnderline"/>
          <w:highlight w:val="green"/>
        </w:rPr>
        <w:t xml:space="preserve"> remain outside</w:t>
      </w:r>
      <w:r w:rsidRPr="00D72C6F">
        <w:rPr>
          <w:rStyle w:val="StyleUnderline"/>
        </w:rPr>
        <w:t xml:space="preserve"> the treaty, </w:t>
      </w:r>
      <w:r w:rsidRPr="00C670D0">
        <w:rPr>
          <w:rStyle w:val="StyleUnderline"/>
          <w:highlight w:val="green"/>
        </w:rPr>
        <w:t xml:space="preserve">it </w:t>
      </w:r>
      <w:r w:rsidRPr="00C670D0">
        <w:rPr>
          <w:rStyle w:val="Emphasis"/>
          <w:highlight w:val="green"/>
        </w:rPr>
        <w:t>increases pressure</w:t>
      </w:r>
      <w:r w:rsidRPr="00D72C6F">
        <w:rPr>
          <w:rStyle w:val="StyleUnderline"/>
        </w:rPr>
        <w:t xml:space="preserve"> on the other states </w:t>
      </w:r>
      <w:r w:rsidRPr="00C670D0">
        <w:rPr>
          <w:rStyle w:val="StyleUnderline"/>
          <w:highlight w:val="green"/>
        </w:rPr>
        <w:t xml:space="preserve">to </w:t>
      </w:r>
      <w:r w:rsidRPr="00C670D0">
        <w:rPr>
          <w:rStyle w:val="Emphasis"/>
          <w:highlight w:val="green"/>
        </w:rPr>
        <w:t>withdraw</w:t>
      </w:r>
      <w:r w:rsidRPr="00C670D0">
        <w:rPr>
          <w:rStyle w:val="StyleUnderline"/>
          <w:highlight w:val="green"/>
        </w:rPr>
        <w:t xml:space="preserve"> or </w:t>
      </w:r>
      <w:r w:rsidRPr="00C670D0">
        <w:rPr>
          <w:rStyle w:val="Emphasis"/>
          <w:highlight w:val="green"/>
        </w:rPr>
        <w:t>cheat</w:t>
      </w:r>
      <w:r>
        <w:rPr>
          <w:sz w:val="16"/>
        </w:rPr>
        <w:t>").</w:t>
      </w:r>
    </w:p>
    <w:p w14:paraId="65F3382B" w14:textId="77777777" w:rsidR="005C0C36" w:rsidRPr="00D72C6F" w:rsidRDefault="005C0C36" w:rsidP="005C0C36">
      <w:r w:rsidRPr="00D72C6F">
        <w:t>[END FOOTNOTE]</w:t>
      </w:r>
    </w:p>
    <w:p w14:paraId="3EBEBD9C" w14:textId="77777777" w:rsidR="005C0C36" w:rsidRPr="00D72C6F" w:rsidRDefault="005C0C36" w:rsidP="005C0C36">
      <w:pPr>
        <w:rPr>
          <w:sz w:val="16"/>
        </w:rPr>
      </w:pPr>
      <w:r w:rsidRPr="00D72C6F">
        <w:rPr>
          <w:rStyle w:val="StyleUnderline"/>
        </w:rPr>
        <w:t xml:space="preserve">To the extent that soft law arrangements such as the proposed Code seek </w:t>
      </w:r>
      <w:r w:rsidRPr="00C670D0">
        <w:rPr>
          <w:rStyle w:val="StyleUnderline"/>
          <w:highlight w:val="green"/>
        </w:rPr>
        <w:t xml:space="preserve">to </w:t>
      </w:r>
      <w:r w:rsidRPr="0026105E">
        <w:rPr>
          <w:rStyle w:val="Emphasis"/>
        </w:rPr>
        <w:t>promote</w:t>
      </w:r>
      <w:r w:rsidRPr="00D72C6F">
        <w:rPr>
          <w:rStyle w:val="Emphasis"/>
        </w:rPr>
        <w:t xml:space="preserve"> arms </w:t>
      </w:r>
      <w:r w:rsidRPr="00C670D0">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C670D0">
        <w:rPr>
          <w:rStyle w:val="Emphasis"/>
          <w:highlight w:val="green"/>
        </w:rPr>
        <w:t>arms races</w:t>
      </w:r>
      <w:r w:rsidRPr="00D72C6F">
        <w:rPr>
          <w:rStyle w:val="StyleUnderline"/>
        </w:rPr>
        <w:t xml:space="preserve">, the </w:t>
      </w:r>
      <w:r w:rsidRPr="00C670D0">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C670D0">
        <w:rPr>
          <w:rStyle w:val="Emphasis"/>
          <w:highlight w:val="green"/>
        </w:rPr>
        <w:t>undermines</w:t>
      </w:r>
      <w:r w:rsidRPr="00D72C6F">
        <w:rPr>
          <w:rStyle w:val="Emphasis"/>
        </w:rPr>
        <w:t xml:space="preserve"> such </w:t>
      </w:r>
      <w:r w:rsidRPr="00C670D0">
        <w:rPr>
          <w:rStyle w:val="Emphasis"/>
          <w:highlight w:val="green"/>
        </w:rPr>
        <w:t>efforts</w:t>
      </w:r>
      <w:r w:rsidRPr="00D72C6F">
        <w:rPr>
          <w:sz w:val="16"/>
        </w:rPr>
        <w:t>.</w:t>
      </w:r>
    </w:p>
    <w:p w14:paraId="367CEA68" w14:textId="77777777" w:rsidR="005C0C36" w:rsidRPr="00AA4439" w:rsidRDefault="005C0C36" w:rsidP="005C0C3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9710B1">
        <w:rPr>
          <w:rStyle w:val="StyleUnderline"/>
        </w:rPr>
        <w:t>it could instead</w:t>
      </w:r>
      <w:r w:rsidRPr="00D72C6F">
        <w:rPr>
          <w:rStyle w:val="StyleUnderline"/>
        </w:rPr>
        <w:t xml:space="preserve"> </w:t>
      </w:r>
      <w:r w:rsidRPr="00C670D0">
        <w:rPr>
          <w:rStyle w:val="StyleUnderline"/>
          <w:highlight w:val="green"/>
        </w:rPr>
        <w:t xml:space="preserve">lead to </w:t>
      </w:r>
      <w:r w:rsidRPr="00C670D0">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C670D0">
        <w:rPr>
          <w:rStyle w:val="StyleUnderline"/>
          <w:highlight w:val="green"/>
        </w:rPr>
        <w:t xml:space="preserve">as subscribing states respect </w:t>
      </w:r>
      <w:r w:rsidRPr="00C670D0">
        <w:rPr>
          <w:rStyle w:val="Emphasis"/>
          <w:highlight w:val="green"/>
        </w:rPr>
        <w:t>their</w:t>
      </w:r>
      <w:r w:rsidRPr="00D72C6F">
        <w:rPr>
          <w:rStyle w:val="StyleUnderline"/>
        </w:rPr>
        <w:t xml:space="preserve"> own "</w:t>
      </w:r>
      <w:r w:rsidRPr="00C670D0">
        <w:rPr>
          <w:rStyle w:val="StyleUnderline"/>
          <w:highlight w:val="green"/>
        </w:rPr>
        <w:t>rules</w:t>
      </w:r>
      <w:r w:rsidRPr="00D72C6F">
        <w:rPr>
          <w:rStyle w:val="StyleUnderline"/>
        </w:rPr>
        <w:t xml:space="preserve"> of the road" </w:t>
      </w:r>
      <w:r w:rsidRPr="009710B1">
        <w:rPr>
          <w:rStyle w:val="StyleUnderline"/>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C670D0">
        <w:rPr>
          <w:rStyle w:val="StyleUnderline"/>
          <w:highlight w:val="green"/>
        </w:rPr>
        <w:t xml:space="preserve">through </w:t>
      </w:r>
      <w:r w:rsidRPr="00C670D0">
        <w:rPr>
          <w:rStyle w:val="Emphasis"/>
          <w:highlight w:val="green"/>
        </w:rPr>
        <w:t>different</w:t>
      </w:r>
      <w:r w:rsidRPr="0026105E">
        <w:rPr>
          <w:rStyle w:val="Emphasis"/>
        </w:rPr>
        <w:t xml:space="preserve"> or less restrictive </w:t>
      </w:r>
      <w:r w:rsidRPr="00C670D0">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1395E5C" w14:textId="77777777" w:rsidR="005C0C36" w:rsidRDefault="005C0C36" w:rsidP="005C0C36"/>
    <w:p w14:paraId="40E5F3AC" w14:textId="77777777" w:rsidR="005C0C36" w:rsidRPr="00DF65BB" w:rsidRDefault="005C0C36" w:rsidP="005C0C3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0C1D7E3" w14:textId="77777777" w:rsidR="005C0C36" w:rsidRDefault="005C0C36" w:rsidP="005C0C36">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37840777" w14:textId="77777777" w:rsidR="005C0C36" w:rsidRPr="0095009A" w:rsidRDefault="005C0C36" w:rsidP="005C0C36">
      <w:pPr>
        <w:rPr>
          <w:sz w:val="16"/>
          <w:szCs w:val="18"/>
        </w:rPr>
      </w:pPr>
      <w:r w:rsidRPr="0095009A">
        <w:rPr>
          <w:sz w:val="16"/>
          <w:szCs w:val="18"/>
        </w:rPr>
        <w:t>Are We Humans Doomed to Extinction?</w:t>
      </w:r>
    </w:p>
    <w:p w14:paraId="5F1F3E90" w14:textId="77777777" w:rsidR="005C0C36" w:rsidRPr="00E900F6" w:rsidRDefault="005C0C36" w:rsidP="005C0C36">
      <w:pPr>
        <w:rPr>
          <w:sz w:val="14"/>
        </w:rPr>
      </w:pPr>
      <w:r w:rsidRPr="00E900F6">
        <w:rPr>
          <w:sz w:val="14"/>
        </w:rPr>
        <w:lastRenderedPageBreak/>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r w:rsidRPr="00C670D0">
        <w:rPr>
          <w:rStyle w:val="Emphasis"/>
          <w:highlight w:val="green"/>
        </w:rPr>
        <w:t>over populated</w:t>
      </w:r>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w:t>
      </w:r>
      <w:r w:rsidRPr="00E900F6">
        <w:rPr>
          <w:sz w:val="14"/>
          <w:szCs w:val="18"/>
        </w:rPr>
        <w:lastRenderedPageBreak/>
        <w:t xml:space="preserve">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petro-chemical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C670D0">
        <w:rPr>
          <w:rStyle w:val="StyleUnderline"/>
          <w:highlight w:val="green"/>
        </w:rPr>
        <w:t>space</w:t>
      </w:r>
      <w:r w:rsidRPr="0095009A">
        <w:rPr>
          <w:rStyle w:val="StyleUnderline"/>
        </w:rPr>
        <w:t xml:space="preserve"> security</w:t>
      </w:r>
      <w:r w:rsidRPr="00E900F6">
        <w:rPr>
          <w:sz w:val="14"/>
        </w:rPr>
        <w:t xml:space="preserve"> and strategic space defense, </w:t>
      </w:r>
      <w:r w:rsidRPr="00C670D0">
        <w:rPr>
          <w:rStyle w:val="StyleUnderline"/>
          <w:highlight w:val="green"/>
        </w:rPr>
        <w:t xml:space="preserve">mediated by </w:t>
      </w:r>
      <w:r w:rsidRPr="00C670D0">
        <w:rPr>
          <w:rStyle w:val="Emphasis"/>
          <w:highlight w:val="green"/>
        </w:rPr>
        <w:t>global</w:t>
      </w:r>
      <w:r w:rsidRPr="0095009A">
        <w:rPr>
          <w:rStyle w:val="Emphasis"/>
        </w:rPr>
        <w:t xml:space="preserve"> space </w:t>
      </w:r>
      <w:r w:rsidRPr="00C670D0">
        <w:rPr>
          <w:rStyle w:val="Emphasis"/>
          <w:highlight w:val="green"/>
        </w:rPr>
        <w:t>agreements</w:t>
      </w:r>
      <w:r w:rsidRPr="00C670D0">
        <w:rPr>
          <w:rStyle w:val="StyleUnderline"/>
          <w:highlight w:val="green"/>
        </w:rPr>
        <w:t>, are</w:t>
      </w:r>
      <w:r w:rsidRPr="0095009A">
        <w:rPr>
          <w:rStyle w:val="StyleUnderline"/>
        </w:rPr>
        <w:t xml:space="preserve"> part of </w:t>
      </w:r>
      <w:r w:rsidRPr="004E52B5">
        <w:rPr>
          <w:rStyle w:val="StyleUnderline"/>
        </w:rPr>
        <w:t>this</w:t>
      </w:r>
      <w:r w:rsidRPr="0095009A">
        <w:rPr>
          <w:rStyle w:val="StyleUnderline"/>
        </w:rPr>
        <w:t xml:space="preserve"> </w:t>
      </w:r>
      <w:r w:rsidRPr="0095009A">
        <w:rPr>
          <w:rStyle w:val="Emphasis"/>
        </w:rPr>
        <w:t xml:space="preserve">new </w:t>
      </w:r>
      <w:r w:rsidRPr="00C670D0">
        <w:rPr>
          <w:rStyle w:val="Emphasis"/>
          <w:highlight w:val="green"/>
        </w:rPr>
        <w:t>pathway</w:t>
      </w:r>
      <w:r w:rsidRPr="00C670D0">
        <w:rPr>
          <w:rStyle w:val="StyleUnderline"/>
          <w:highlight w:val="green"/>
        </w:rPr>
        <w:t xml:space="preserve"> to the future</w:t>
      </w:r>
      <w:r w:rsidRPr="00E900F6">
        <w:rPr>
          <w:sz w:val="14"/>
        </w:rPr>
        <w:t>.</w:t>
      </w:r>
    </w:p>
    <w:p w14:paraId="4CB00E73" w14:textId="77777777" w:rsidR="005C0C36" w:rsidRDefault="005C0C36" w:rsidP="005C0C36">
      <w:pPr>
        <w:rPr>
          <w:sz w:val="16"/>
        </w:rPr>
      </w:pPr>
    </w:p>
    <w:p w14:paraId="19274073" w14:textId="77777777" w:rsidR="005C0C36" w:rsidRPr="00DF65BB" w:rsidRDefault="005C0C36" w:rsidP="005C0C36">
      <w:pPr>
        <w:pStyle w:val="Heading4"/>
      </w:pPr>
      <w:r>
        <w:rPr>
          <w:u w:val="single"/>
        </w:rPr>
        <w:t>Nuke Terror — Extinction</w:t>
      </w:r>
    </w:p>
    <w:p w14:paraId="11E03A1F" w14:textId="77777777" w:rsidR="005C0C36" w:rsidRPr="0080295B" w:rsidRDefault="005C0C36" w:rsidP="005C0C36">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62226F88" w14:textId="77777777" w:rsidR="005C0C36" w:rsidRPr="00203590" w:rsidRDefault="005C0C36" w:rsidP="005C0C36">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w:t>
      </w:r>
      <w:r w:rsidRPr="00203590">
        <w:rPr>
          <w:sz w:val="16"/>
        </w:rPr>
        <w:lastRenderedPageBreak/>
        <w:t xml:space="preserve">should not be involved, Mr. </w:t>
      </w:r>
      <w:r w:rsidRPr="00C670D0">
        <w:rPr>
          <w:rStyle w:val="StyleUnderline"/>
          <w:highlight w:val="green"/>
        </w:rPr>
        <w:t>Trump suggested</w:t>
      </w:r>
      <w:r w:rsidRPr="00501B8F">
        <w:rPr>
          <w:rStyle w:val="StyleUnderline"/>
        </w:rPr>
        <w:t xml:space="preserve"> that </w:t>
      </w:r>
      <w:r w:rsidRPr="00C670D0">
        <w:rPr>
          <w:rStyle w:val="StyleUnderline"/>
          <w:highlight w:val="green"/>
        </w:rPr>
        <w:t>it was better to be</w:t>
      </w:r>
      <w:r w:rsidRPr="00C670D0">
        <w:rPr>
          <w:sz w:val="16"/>
          <w:highlight w:val="green"/>
        </w:rPr>
        <w:t xml:space="preserve"> “</w:t>
      </w:r>
      <w:r w:rsidRPr="00C670D0">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5E1D9E0E" w14:textId="77777777" w:rsidR="005C0C36" w:rsidRPr="00203590" w:rsidRDefault="005C0C36" w:rsidP="005C0C36">
      <w:pPr>
        <w:rPr>
          <w:sz w:val="16"/>
        </w:rPr>
      </w:pPr>
      <w:r w:rsidRPr="00203590">
        <w:rPr>
          <w:sz w:val="16"/>
        </w:rPr>
        <w:t xml:space="preserve">All this was before the attacks in Belgium; my sense is that </w:t>
      </w:r>
      <w:r w:rsidRPr="00C670D0">
        <w:rPr>
          <w:rStyle w:val="StyleUnderline"/>
          <w:highlight w:val="green"/>
        </w:rPr>
        <w:t>a 9/11-style attack</w:t>
      </w:r>
      <w:r w:rsidRPr="00501B8F">
        <w:rPr>
          <w:rStyle w:val="StyleUnderline"/>
        </w:rPr>
        <w:t xml:space="preserve"> on U.S. soil </w:t>
      </w:r>
      <w:r w:rsidRPr="00C670D0">
        <w:rPr>
          <w:rStyle w:val="StyleUnderline"/>
          <w:highlight w:val="green"/>
        </w:rPr>
        <w:t>would mean</w:t>
      </w:r>
      <w:r w:rsidRPr="00501B8F">
        <w:rPr>
          <w:rStyle w:val="StyleUnderline"/>
        </w:rPr>
        <w:t xml:space="preserve"> that </w:t>
      </w:r>
      <w:r w:rsidRPr="00C670D0">
        <w:rPr>
          <w:rStyle w:val="StyleUnderline"/>
          <w:highlight w:val="green"/>
        </w:rPr>
        <w:t xml:space="preserve">any remaining </w:t>
      </w:r>
      <w:r w:rsidRPr="00C670D0">
        <w:rPr>
          <w:rStyle w:val="Emphasis"/>
          <w:highlight w:val="green"/>
        </w:rPr>
        <w:t>restraints</w:t>
      </w:r>
      <w:r w:rsidRPr="00C670D0">
        <w:rPr>
          <w:sz w:val="16"/>
          <w:highlight w:val="green"/>
        </w:rPr>
        <w:t xml:space="preserve"> </w:t>
      </w:r>
      <w:r w:rsidRPr="00C670D0">
        <w:rPr>
          <w:rStyle w:val="StyleUnderline"/>
          <w:highlight w:val="green"/>
        </w:rPr>
        <w:t>to</w:t>
      </w:r>
      <w:r w:rsidRPr="00E1348D">
        <w:rPr>
          <w:rStyle w:val="StyleUnderline"/>
        </w:rPr>
        <w:t xml:space="preserve"> the use of </w:t>
      </w:r>
      <w:r w:rsidRPr="00C670D0">
        <w:rPr>
          <w:rStyle w:val="Emphasis"/>
          <w:highlight w:val="green"/>
        </w:rPr>
        <w:t>w</w:t>
      </w:r>
      <w:r w:rsidRPr="00E1348D">
        <w:rPr>
          <w:rStyle w:val="Emphasis"/>
        </w:rPr>
        <w:t xml:space="preserve">eapons of </w:t>
      </w:r>
      <w:r w:rsidRPr="00C670D0">
        <w:rPr>
          <w:rStyle w:val="Emphasis"/>
          <w:highlight w:val="green"/>
        </w:rPr>
        <w:t>m</w:t>
      </w:r>
      <w:r w:rsidRPr="00E1348D">
        <w:rPr>
          <w:rStyle w:val="Emphasis"/>
        </w:rPr>
        <w:t xml:space="preserve">ass </w:t>
      </w:r>
      <w:r w:rsidRPr="00C670D0">
        <w:rPr>
          <w:rStyle w:val="Emphasis"/>
          <w:highlight w:val="green"/>
        </w:rPr>
        <w:t>d</w:t>
      </w:r>
      <w:r w:rsidRPr="0080295B">
        <w:rPr>
          <w:rStyle w:val="Emphasis"/>
        </w:rPr>
        <w:t>e</w:t>
      </w:r>
      <w:r w:rsidRPr="00E1348D">
        <w:rPr>
          <w:rStyle w:val="Emphasis"/>
        </w:rPr>
        <w:t>struction</w:t>
      </w:r>
      <w:r w:rsidRPr="00203590">
        <w:rPr>
          <w:sz w:val="16"/>
        </w:rPr>
        <w:t>—</w:t>
      </w:r>
      <w:r w:rsidRPr="00C670D0">
        <w:rPr>
          <w:rStyle w:val="StyleUnderline"/>
          <w:highlight w:val="green"/>
        </w:rPr>
        <w:t xml:space="preserve">including </w:t>
      </w:r>
      <w:r w:rsidRPr="00C670D0">
        <w:rPr>
          <w:rStyle w:val="Emphasis"/>
          <w:highlight w:val="green"/>
        </w:rPr>
        <w:t>nuclear</w:t>
      </w:r>
      <w:r w:rsidRPr="00501B8F">
        <w:rPr>
          <w:rStyle w:val="StyleUnderline"/>
        </w:rPr>
        <w:t xml:space="preserve"> weapons</w:t>
      </w:r>
      <w:r w:rsidRPr="00203590">
        <w:rPr>
          <w:sz w:val="16"/>
        </w:rPr>
        <w:t>—</w:t>
      </w:r>
      <w:r w:rsidRPr="00C670D0">
        <w:rPr>
          <w:rStyle w:val="StyleUnderline"/>
          <w:highlight w:val="green"/>
        </w:rPr>
        <w:t>would</w:t>
      </w:r>
      <w:r w:rsidRPr="00501B8F">
        <w:rPr>
          <w:rStyle w:val="StyleUnderline"/>
        </w:rPr>
        <w:t xml:space="preserve"> likely </w:t>
      </w:r>
      <w:r w:rsidRPr="00C670D0">
        <w:rPr>
          <w:rStyle w:val="StyleUnderline"/>
          <w:highlight w:val="green"/>
        </w:rPr>
        <w:t>be</w:t>
      </w:r>
      <w:r w:rsidRPr="00501B8F">
        <w:rPr>
          <w:rStyle w:val="StyleUnderline"/>
        </w:rPr>
        <w:t xml:space="preserve"> </w:t>
      </w:r>
      <w:r w:rsidRPr="00203590">
        <w:rPr>
          <w:sz w:val="16"/>
        </w:rPr>
        <w:t xml:space="preserve">swiftly </w:t>
      </w:r>
      <w:r w:rsidRPr="00C670D0">
        <w:rPr>
          <w:rStyle w:val="Emphasis"/>
          <w:highlight w:val="green"/>
        </w:rPr>
        <w:t>swept aside</w:t>
      </w:r>
      <w:r w:rsidRPr="00203590">
        <w:rPr>
          <w:sz w:val="16"/>
        </w:rPr>
        <w:t>.</w:t>
      </w:r>
    </w:p>
    <w:p w14:paraId="31455D46" w14:textId="77777777" w:rsidR="005C0C36" w:rsidRPr="00203590" w:rsidRDefault="005C0C36" w:rsidP="005C0C36">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4D180645" w14:textId="77777777" w:rsidR="005C0C36" w:rsidRPr="00203590" w:rsidRDefault="005C0C36" w:rsidP="005C0C36">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2DB5559E" w14:textId="77777777" w:rsidR="005C0C36" w:rsidRPr="001E519B" w:rsidRDefault="005C0C36" w:rsidP="005C0C36">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C670D0">
        <w:rPr>
          <w:rStyle w:val="Emphasis"/>
          <w:highlight w:val="green"/>
        </w:rPr>
        <w:t>gloves would be off</w:t>
      </w:r>
      <w:r w:rsidRPr="00203590">
        <w:rPr>
          <w:sz w:val="16"/>
        </w:rPr>
        <w:t xml:space="preserve">” </w:t>
      </w:r>
      <w:r w:rsidRPr="00501B8F">
        <w:rPr>
          <w:rStyle w:val="StyleUnderline"/>
        </w:rPr>
        <w:t xml:space="preserve">and </w:t>
      </w:r>
      <w:r w:rsidRPr="00C670D0">
        <w:rPr>
          <w:rStyle w:val="StyleUnderline"/>
          <w:highlight w:val="green"/>
        </w:rPr>
        <w:t>all barriers</w:t>
      </w:r>
      <w:r w:rsidRPr="00203590">
        <w:rPr>
          <w:sz w:val="16"/>
        </w:rPr>
        <w:t>—including public opinion—</w:t>
      </w:r>
      <w:r w:rsidRPr="00C670D0">
        <w:rPr>
          <w:rStyle w:val="StyleUnderline"/>
          <w:highlight w:val="green"/>
        </w:rPr>
        <w:t>to</w:t>
      </w:r>
      <w:r w:rsidRPr="00501B8F">
        <w:rPr>
          <w:rStyle w:val="StyleUnderline"/>
        </w:rPr>
        <w:t xml:space="preserve"> the </w:t>
      </w:r>
      <w:r w:rsidRPr="00C670D0">
        <w:rPr>
          <w:rStyle w:val="Emphasis"/>
          <w:highlight w:val="green"/>
        </w:rPr>
        <w:t>first use</w:t>
      </w:r>
      <w:r w:rsidRPr="00C670D0">
        <w:rPr>
          <w:rStyle w:val="StyleUnderline"/>
          <w:highlight w:val="green"/>
        </w:rPr>
        <w:t xml:space="preserve"> of</w:t>
      </w:r>
      <w:r w:rsidRPr="00501B8F">
        <w:rPr>
          <w:rStyle w:val="StyleUnderline"/>
        </w:rPr>
        <w:t xml:space="preserve"> various kinds of </w:t>
      </w:r>
      <w:r w:rsidRPr="00C670D0">
        <w:rPr>
          <w:rStyle w:val="Emphasis"/>
          <w:highlight w:val="green"/>
        </w:rPr>
        <w:t>w</w:t>
      </w:r>
      <w:r w:rsidRPr="0080295B">
        <w:rPr>
          <w:rStyle w:val="Emphasis"/>
        </w:rPr>
        <w:t>eapons</w:t>
      </w:r>
      <w:r w:rsidRPr="0080295B">
        <w:rPr>
          <w:rStyle w:val="StyleUnderline"/>
        </w:rPr>
        <w:t xml:space="preserve"> of </w:t>
      </w:r>
      <w:r w:rsidRPr="00C670D0">
        <w:rPr>
          <w:rStyle w:val="Emphasis"/>
          <w:highlight w:val="green"/>
        </w:rPr>
        <w:t>m</w:t>
      </w:r>
      <w:r w:rsidRPr="0080295B">
        <w:rPr>
          <w:rStyle w:val="Emphasis"/>
        </w:rPr>
        <w:t xml:space="preserve">ass </w:t>
      </w:r>
      <w:r w:rsidRPr="00C670D0">
        <w:rPr>
          <w:rStyle w:val="Emphasis"/>
          <w:highlight w:val="green"/>
        </w:rPr>
        <w:t>d</w:t>
      </w:r>
      <w:r w:rsidRPr="0080295B">
        <w:rPr>
          <w:rStyle w:val="Emphasis"/>
        </w:rPr>
        <w:t>estruction</w:t>
      </w:r>
      <w:r w:rsidRPr="0080295B">
        <w:rPr>
          <w:sz w:val="16"/>
        </w:rPr>
        <w:t xml:space="preserve"> </w:t>
      </w:r>
      <w:r w:rsidRPr="00C670D0">
        <w:rPr>
          <w:rStyle w:val="StyleUnderline"/>
          <w:highlight w:val="green"/>
        </w:rPr>
        <w:t>would</w:t>
      </w:r>
      <w:r w:rsidRPr="00501B8F">
        <w:rPr>
          <w:rStyle w:val="StyleUnderline"/>
        </w:rPr>
        <w:t xml:space="preserve"> likely </w:t>
      </w:r>
      <w:r w:rsidRPr="00C670D0">
        <w:rPr>
          <w:rStyle w:val="StyleUnderline"/>
          <w:highlight w:val="green"/>
        </w:rPr>
        <w:t>be at an</w:t>
      </w:r>
      <w:r w:rsidRPr="00C670D0">
        <w:rPr>
          <w:sz w:val="16"/>
          <w:highlight w:val="green"/>
        </w:rPr>
        <w:t xml:space="preserve"> </w:t>
      </w:r>
      <w:r w:rsidRPr="00C670D0">
        <w:rPr>
          <w:rStyle w:val="Emphasis"/>
          <w:highlight w:val="gree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20A24BFE" w14:textId="77777777" w:rsidR="005C0C36" w:rsidRPr="00BF18C2" w:rsidRDefault="005C0C36" w:rsidP="005C0C36">
      <w:pPr>
        <w:pStyle w:val="Heading4"/>
      </w:pPr>
      <w:r>
        <w:t>Resource</w:t>
      </w:r>
      <w:r>
        <w:rPr>
          <w:u w:val="single"/>
        </w:rPr>
        <w:t xml:space="preserve"> shortages</w:t>
      </w:r>
      <w:r>
        <w:t xml:space="preserve"> — nuclear war</w:t>
      </w:r>
    </w:p>
    <w:p w14:paraId="0D4A0E97" w14:textId="77777777" w:rsidR="005C0C36" w:rsidRPr="00DA0C49" w:rsidRDefault="005C0C36" w:rsidP="005C0C36">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6D1E7CFC" w14:textId="77777777" w:rsidR="005C0C36" w:rsidRDefault="005C0C36" w:rsidP="005C0C36">
      <w:pPr>
        <w:ind w:right="6"/>
        <w:rPr>
          <w:sz w:val="16"/>
        </w:rPr>
      </w:pPr>
      <w:r w:rsidRPr="00DA0C49">
        <w:rPr>
          <w:sz w:val="16"/>
        </w:rPr>
        <w:t xml:space="preserve">“It is clear that most politicians and most citizens do not recognize that returning to </w:t>
      </w:r>
      <w:r w:rsidRPr="00C670D0">
        <w:rPr>
          <w:rStyle w:val="StyleUnderline"/>
          <w:highlight w:val="green"/>
        </w:rPr>
        <w:t>“more of the same” is a recipe for</w:t>
      </w:r>
      <w:r w:rsidRPr="00C200D0">
        <w:rPr>
          <w:rStyle w:val="StyleUnderline"/>
        </w:rPr>
        <w:t xml:space="preserve"> </w:t>
      </w:r>
      <w:r w:rsidRPr="00DA0C49">
        <w:rPr>
          <w:rStyle w:val="StyleUnderline"/>
        </w:rPr>
        <w:t xml:space="preserve">promoting the first </w:t>
      </w:r>
      <w:r w:rsidRPr="00C670D0">
        <w:rPr>
          <w:rStyle w:val="Emphasis"/>
          <w:highlight w:val="green"/>
        </w:rPr>
        <w:t>collapse of</w:t>
      </w:r>
      <w:r w:rsidRPr="00DA0C49">
        <w:rPr>
          <w:rStyle w:val="Emphasis"/>
        </w:rPr>
        <w:t xml:space="preserve"> a </w:t>
      </w:r>
      <w:r w:rsidRPr="004E52B5">
        <w:rPr>
          <w:rStyle w:val="Emphasis"/>
        </w:rPr>
        <w:t xml:space="preserve">global </w:t>
      </w:r>
      <w:r w:rsidRPr="00C670D0">
        <w:rPr>
          <w:rStyle w:val="Emphasis"/>
          <w:highlight w:val="green"/>
        </w:rPr>
        <w:t>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4E52B5">
        <w:rPr>
          <w:rStyle w:val="StyleUnderline"/>
        </w:rPr>
        <w:t>consequences of</w:t>
      </w:r>
      <w:r w:rsidRPr="00DA0C49">
        <w:rPr>
          <w:rStyle w:val="StyleUnderline"/>
        </w:rPr>
        <w:t xml:space="preserve"> more </w:t>
      </w:r>
      <w:r w:rsidRPr="00C670D0">
        <w:rPr>
          <w:rStyle w:val="StyleUnderline"/>
          <w:highlight w:val="green"/>
        </w:rPr>
        <w:t>resource wars</w:t>
      </w:r>
      <w:r w:rsidRPr="00DA0C49">
        <w:rPr>
          <w:rStyle w:val="StyleUnderline"/>
        </w:rPr>
        <w:t xml:space="preserve">, many </w:t>
      </w:r>
      <w:r w:rsidRPr="00C670D0">
        <w:rPr>
          <w:rStyle w:val="Emphasis"/>
          <w:highlight w:val="green"/>
        </w:rPr>
        <w:t xml:space="preserve">likely </w:t>
      </w:r>
      <w:r w:rsidRPr="004E52B5">
        <w:rPr>
          <w:rStyle w:val="Emphasis"/>
        </w:rPr>
        <w:t>triggered</w:t>
      </w:r>
      <w:r w:rsidRPr="004E52B5">
        <w:rPr>
          <w:rStyle w:val="StyleUnderline"/>
        </w:rPr>
        <w:t xml:space="preserve"> </w:t>
      </w:r>
      <w:r w:rsidRPr="00C670D0">
        <w:rPr>
          <w:rStyle w:val="StyleUnderline"/>
          <w:highlight w:val="green"/>
        </w:rPr>
        <w:t>over water</w:t>
      </w:r>
      <w:r w:rsidRPr="00DA0C49">
        <w:rPr>
          <w:rStyle w:val="StyleUnderline"/>
        </w:rPr>
        <w:t xml:space="preserve"> supplies stressed by climate disruption, are likely to </w:t>
      </w:r>
      <w:r w:rsidRPr="004E52B5">
        <w:rPr>
          <w:rStyle w:val="StyleUnderline"/>
        </w:rPr>
        <w:t xml:space="preserve">include </w:t>
      </w:r>
      <w:r w:rsidRPr="00C670D0">
        <w:rPr>
          <w:rStyle w:val="Emphasis"/>
          <w:highlight w:val="green"/>
        </w:rPr>
        <w:t>increased unrest</w:t>
      </w:r>
      <w:r w:rsidRPr="00DA0C49">
        <w:rPr>
          <w:rStyle w:val="Emphasis"/>
        </w:rPr>
        <w:t xml:space="preserve"> in poor nations</w:t>
      </w:r>
      <w:r w:rsidRPr="00DA0C49">
        <w:rPr>
          <w:rStyle w:val="StyleUnderline"/>
        </w:rPr>
        <w:t xml:space="preserve">, a </w:t>
      </w:r>
      <w:r w:rsidRPr="00C670D0">
        <w:rPr>
          <w:rStyle w:val="Emphasis"/>
          <w:highlight w:val="green"/>
        </w:rPr>
        <w:t>proliferation of w</w:t>
      </w:r>
      <w:r w:rsidRPr="00DA0C49">
        <w:rPr>
          <w:rStyle w:val="Emphasis"/>
          <w:sz w:val="16"/>
        </w:rPr>
        <w:t xml:space="preserve">eapons of </w:t>
      </w:r>
      <w:r w:rsidRPr="00C670D0">
        <w:rPr>
          <w:rStyle w:val="Emphasis"/>
          <w:highlight w:val="green"/>
        </w:rPr>
        <w:t>m</w:t>
      </w:r>
      <w:r w:rsidRPr="00DA0C49">
        <w:rPr>
          <w:rStyle w:val="Emphasis"/>
          <w:sz w:val="16"/>
        </w:rPr>
        <w:t xml:space="preserve">ass </w:t>
      </w:r>
      <w:r w:rsidRPr="00C670D0">
        <w:rPr>
          <w:rStyle w:val="Emphasis"/>
          <w:highlight w:val="green"/>
        </w:rPr>
        <w:t>d</w:t>
      </w:r>
      <w:r w:rsidRPr="00DA0C49">
        <w:rPr>
          <w:rStyle w:val="Emphasis"/>
          <w:sz w:val="16"/>
        </w:rPr>
        <w:t>estruction</w:t>
      </w:r>
      <w:r w:rsidRPr="00DA0C49">
        <w:rPr>
          <w:rStyle w:val="StyleUnderline"/>
        </w:rPr>
        <w:t xml:space="preserve">, </w:t>
      </w:r>
      <w:r w:rsidRPr="00C670D0">
        <w:rPr>
          <w:rStyle w:val="Emphasis"/>
          <w:highlight w:val="green"/>
        </w:rPr>
        <w:t>widening inequity</w:t>
      </w:r>
      <w:r w:rsidRPr="00DA0C49">
        <w:rPr>
          <w:rStyle w:val="StyleUnderline"/>
        </w:rPr>
        <w:t xml:space="preserve"> within and between nations, </w:t>
      </w:r>
      <w:r w:rsidRPr="00C670D0">
        <w:rPr>
          <w:rStyle w:val="StyleUnderline"/>
          <w:highlight w:val="green"/>
        </w:rPr>
        <w:t>and</w:t>
      </w:r>
      <w:r w:rsidRPr="00DA0C49">
        <w:rPr>
          <w:rStyle w:val="StyleUnderline"/>
        </w:rPr>
        <w:t xml:space="preserve"> in the worst (and </w:t>
      </w:r>
      <w:r w:rsidRPr="00C670D0">
        <w:rPr>
          <w:rStyle w:val="Emphasis"/>
          <w:highlight w:val="green"/>
        </w:rPr>
        <w:t>not unlikely</w:t>
      </w:r>
      <w:r w:rsidRPr="00DA0C49">
        <w:rPr>
          <w:rStyle w:val="StyleUnderline"/>
        </w:rPr>
        <w:t xml:space="preserve">) case, a </w:t>
      </w:r>
      <w:r w:rsidRPr="00C670D0">
        <w:rPr>
          <w:rStyle w:val="Emphasis"/>
          <w:highlight w:val="green"/>
        </w:rPr>
        <w:t>nuclear war ending civilization</w:t>
      </w:r>
      <w:r w:rsidRPr="00DA0C49">
        <w:rPr>
          <w:sz w:val="16"/>
        </w:rPr>
        <w:t>.</w:t>
      </w:r>
    </w:p>
    <w:p w14:paraId="45ADD059" w14:textId="77777777" w:rsidR="005C0C36" w:rsidRDefault="005C0C36" w:rsidP="005C0C36">
      <w:pPr>
        <w:rPr>
          <w:sz w:val="16"/>
        </w:rPr>
      </w:pPr>
    </w:p>
    <w:p w14:paraId="381EC977" w14:textId="77777777" w:rsidR="005C0C36" w:rsidRDefault="005C0C36" w:rsidP="005C0C36">
      <w:pPr>
        <w:pStyle w:val="Heading4"/>
      </w:pPr>
      <w:r>
        <w:t>Space governance forges a framework to deal with multiple existential threats---U.S. lead is key</w:t>
      </w:r>
    </w:p>
    <w:p w14:paraId="102399A0" w14:textId="77777777" w:rsidR="005C0C36" w:rsidRDefault="005C0C36" w:rsidP="005C0C36">
      <w:r>
        <w:t xml:space="preserve">Dr. Nancy </w:t>
      </w:r>
      <w:r w:rsidRPr="00DA1A3C">
        <w:rPr>
          <w:rStyle w:val="Style13ptBold"/>
        </w:rPr>
        <w:t>Gallagher 13</w:t>
      </w:r>
      <w:r>
        <w:t xml:space="preserve">. Ph.D., Associate Director for Research at the Center for International and Security Studies and Senior Research Scholar at the University of Maryland’s School of </w:t>
      </w:r>
      <w:r>
        <w:lastRenderedPageBreak/>
        <w:t>Public Policy. 02/11/2013. “International Cooperation and Space Governance Strategy.” Space Strategy in the 21st Century: Theory and Policy, Routledge.</w:t>
      </w:r>
    </w:p>
    <w:p w14:paraId="40C935DD" w14:textId="77777777" w:rsidR="005C0C36" w:rsidRPr="007357C4" w:rsidRDefault="005C0C36" w:rsidP="005C0C36">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C670D0">
        <w:rPr>
          <w:rStyle w:val="StyleUnderline"/>
          <w:highlight w:val="green"/>
        </w:rPr>
        <w:t xml:space="preserve">space </w:t>
      </w:r>
      <w:r w:rsidRPr="00C670D0">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224359B" w14:textId="77777777" w:rsidR="005C0C36" w:rsidRPr="007357C4" w:rsidRDefault="005C0C36" w:rsidP="005C0C36">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C670D0">
        <w:rPr>
          <w:rStyle w:val="StyleUnderline"/>
          <w:highlight w:val="green"/>
        </w:rPr>
        <w:t>need</w:t>
      </w:r>
      <w:r w:rsidRPr="007357C4">
        <w:rPr>
          <w:sz w:val="16"/>
        </w:rPr>
        <w:t xml:space="preserve"> for </w:t>
      </w:r>
      <w:r w:rsidRPr="00C670D0">
        <w:rPr>
          <w:rStyle w:val="StyleUnderline"/>
          <w:highlight w:val="green"/>
        </w:rPr>
        <w:t>strong</w:t>
      </w:r>
      <w:r w:rsidRPr="00F037A6">
        <w:rPr>
          <w:rStyle w:val="StyleUnderline"/>
        </w:rPr>
        <w:t xml:space="preserve"> multilateral </w:t>
      </w:r>
      <w:r w:rsidRPr="00C670D0">
        <w:rPr>
          <w:rStyle w:val="Emphasis"/>
          <w:highlight w:val="green"/>
        </w:rPr>
        <w:t>coop</w:t>
      </w:r>
      <w:r w:rsidRPr="00F33122">
        <w:rPr>
          <w:rStyle w:val="StyleUnderline"/>
        </w:rPr>
        <w:t>eratio</w:t>
      </w:r>
      <w:r w:rsidRPr="00F037A6">
        <w:rPr>
          <w:rStyle w:val="StyleUnderline"/>
        </w:rPr>
        <w:t xml:space="preserve">n </w:t>
      </w:r>
      <w:r w:rsidRPr="00C670D0">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C670D0">
        <w:rPr>
          <w:rStyle w:val="StyleUnderline"/>
          <w:highlight w:val="green"/>
        </w:rPr>
        <w:t xml:space="preserve">a </w:t>
      </w:r>
      <w:r w:rsidRPr="00C670D0">
        <w:rPr>
          <w:rStyle w:val="Emphasis"/>
          <w:highlight w:val="green"/>
        </w:rPr>
        <w:t>leading opportunity</w:t>
      </w:r>
      <w:r w:rsidRPr="00C670D0">
        <w:rPr>
          <w:sz w:val="16"/>
          <w:highlight w:val="green"/>
        </w:rPr>
        <w:t xml:space="preserve"> </w:t>
      </w:r>
      <w:r w:rsidRPr="00C670D0">
        <w:rPr>
          <w:rStyle w:val="StyleUnderline"/>
          <w:highlight w:val="green"/>
        </w:rPr>
        <w:t>to</w:t>
      </w:r>
      <w:r w:rsidRPr="00C670D0">
        <w:rPr>
          <w:sz w:val="16"/>
          <w:highlight w:val="green"/>
        </w:rPr>
        <w:t xml:space="preserve"> </w:t>
      </w:r>
      <w:r w:rsidRPr="00C670D0">
        <w:rPr>
          <w:rStyle w:val="Emphasis"/>
          <w:highlight w:val="green"/>
        </w:rPr>
        <w:t>build</w:t>
      </w:r>
      <w:r w:rsidRPr="007357C4">
        <w:rPr>
          <w:sz w:val="16"/>
        </w:rPr>
        <w:t xml:space="preserve"> the </w:t>
      </w:r>
      <w:r w:rsidRPr="00C670D0">
        <w:rPr>
          <w:rStyle w:val="Emphasis"/>
          <w:highlight w:val="green"/>
        </w:rPr>
        <w:t>global governance</w:t>
      </w:r>
      <w:r w:rsidRPr="00C0395D">
        <w:rPr>
          <w:rStyle w:val="Emphasis"/>
        </w:rPr>
        <w:t xml:space="preserve"> institutions</w:t>
      </w:r>
      <w:r w:rsidRPr="007357C4">
        <w:rPr>
          <w:sz w:val="16"/>
        </w:rPr>
        <w:t xml:space="preserve"> needed </w:t>
      </w:r>
      <w:r w:rsidRPr="00C670D0">
        <w:rPr>
          <w:rStyle w:val="StyleUnderline"/>
          <w:highlight w:val="gree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C670D0">
        <w:rPr>
          <w:rStyle w:val="StyleUnderline"/>
          <w:highlight w:val="green"/>
        </w:rPr>
        <w:t xml:space="preserve">foster </w:t>
      </w:r>
      <w:r w:rsidRPr="00C670D0">
        <w:rPr>
          <w:rStyle w:val="Emphasis"/>
          <w:sz w:val="24"/>
          <w:szCs w:val="26"/>
          <w:highlight w:val="green"/>
        </w:rPr>
        <w:t xml:space="preserve">collective action </w:t>
      </w:r>
      <w:r w:rsidRPr="00C670D0">
        <w:rPr>
          <w:rStyle w:val="Emphasis"/>
          <w:highlight w:val="green"/>
        </w:rPr>
        <w:t>to</w:t>
      </w:r>
      <w:r w:rsidRPr="00C0395D">
        <w:rPr>
          <w:rStyle w:val="Emphasis"/>
        </w:rPr>
        <w:t xml:space="preserve"> confront </w:t>
      </w:r>
      <w:r w:rsidRPr="00C670D0">
        <w:rPr>
          <w:rStyle w:val="Emphasis"/>
          <w:sz w:val="24"/>
          <w:szCs w:val="26"/>
          <w:highlight w:val="green"/>
        </w:rPr>
        <w:t>common challenges</w:t>
      </w:r>
      <w:r w:rsidRPr="007357C4">
        <w:rPr>
          <w:sz w:val="16"/>
        </w:rPr>
        <w:t xml:space="preserve">.”42 </w:t>
      </w:r>
    </w:p>
    <w:p w14:paraId="42293860" w14:textId="77777777" w:rsidR="005C0C36" w:rsidRPr="00F037A6" w:rsidRDefault="005C0C36" w:rsidP="005C0C36">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C670D0">
        <w:rPr>
          <w:rStyle w:val="StyleUnderline"/>
          <w:highlight w:val="green"/>
        </w:rPr>
        <w:t>the</w:t>
      </w:r>
      <w:r w:rsidRPr="004D1E6E">
        <w:rPr>
          <w:rStyle w:val="StyleUnderline"/>
        </w:rPr>
        <w:t xml:space="preserve"> very</w:t>
      </w:r>
      <w:r>
        <w:rPr>
          <w:rStyle w:val="StyleUnderline"/>
        </w:rPr>
        <w:t xml:space="preserve"> </w:t>
      </w:r>
      <w:r w:rsidRPr="00C670D0">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C670D0">
        <w:rPr>
          <w:rStyle w:val="Emphasis"/>
          <w:sz w:val="24"/>
          <w:szCs w:val="26"/>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C670D0">
        <w:rPr>
          <w:rStyle w:val="Emphasis"/>
          <w:highlight w:val="green"/>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670D0">
        <w:rPr>
          <w:rStyle w:val="Emphasis"/>
          <w:sz w:val="24"/>
          <w:szCs w:val="26"/>
          <w:highlight w:val="green"/>
        </w:rPr>
        <w:t>markets</w:t>
      </w:r>
      <w:r w:rsidRPr="00C670D0">
        <w:rPr>
          <w:rStyle w:val="StyleUnderline"/>
          <w:highlight w:val="green"/>
        </w:rPr>
        <w:t xml:space="preserve">, </w:t>
      </w:r>
      <w:r w:rsidRPr="00C670D0">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C670D0">
        <w:rPr>
          <w:rStyle w:val="StyleUnderline"/>
          <w:highlight w:val="green"/>
        </w:rPr>
        <w:t xml:space="preserve">or </w:t>
      </w:r>
      <w:r w:rsidRPr="00C670D0">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w:t>
      </w:r>
      <w:r w:rsidRPr="00C670D0">
        <w:rPr>
          <w:highlight w:val="green"/>
          <w:u w:val="single"/>
        </w:rPr>
        <w:t>build a “rules</w:t>
      </w:r>
      <w:r w:rsidRPr="00C670D0">
        <w:rPr>
          <w:rStyle w:val="Emphasis"/>
          <w:highlight w:val="green"/>
        </w:rPr>
        <w:t>-based</w:t>
      </w:r>
      <w:r w:rsidRPr="00C670D0">
        <w:rPr>
          <w:rStyle w:val="StyleUnderline"/>
          <w:highlight w:val="green"/>
        </w:rPr>
        <w:t xml:space="preserve"> international </w:t>
      </w:r>
      <w:r w:rsidRPr="00C670D0">
        <w:rPr>
          <w:rStyle w:val="Emphasis"/>
          <w:highlight w:val="green"/>
        </w:rPr>
        <w:t>system</w:t>
      </w:r>
      <w:r w:rsidRPr="00C0395D">
        <w:rPr>
          <w:sz w:val="16"/>
        </w:rPr>
        <w:t xml:space="preserve"> that </w:t>
      </w:r>
      <w:r w:rsidRPr="00C0395D">
        <w:rPr>
          <w:rStyle w:val="StyleUnderline"/>
        </w:rPr>
        <w:t xml:space="preserve">can advance our own interests by </w:t>
      </w:r>
      <w:r w:rsidRPr="00C670D0">
        <w:rPr>
          <w:rStyle w:val="StyleUnderline"/>
          <w:highlight w:val="green"/>
        </w:rPr>
        <w:t xml:space="preserve">serving </w:t>
      </w:r>
      <w:r w:rsidRPr="00C670D0">
        <w:rPr>
          <w:rStyle w:val="Emphasis"/>
          <w:highlight w:val="green"/>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C670D0">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C670D0">
        <w:rPr>
          <w:rStyle w:val="StyleUnderline"/>
          <w:highlight w:val="green"/>
        </w:rPr>
        <w:t xml:space="preserve">order to attract </w:t>
      </w:r>
      <w:r w:rsidRPr="00DC2195">
        <w:rPr>
          <w:rStyle w:val="Emphasis"/>
        </w:rPr>
        <w:t>wide</w:t>
      </w:r>
      <w:r w:rsidRPr="00DC2195">
        <w:rPr>
          <w:rStyle w:val="StyleUnderline"/>
        </w:rPr>
        <w:t>spread</w:t>
      </w:r>
      <w:r w:rsidRPr="00F037A6">
        <w:rPr>
          <w:rStyle w:val="StyleUnderline"/>
        </w:rPr>
        <w:t xml:space="preserve"> </w:t>
      </w:r>
      <w:r w:rsidRPr="00C670D0">
        <w:rPr>
          <w:rStyle w:val="Emphasis"/>
          <w:highlight w:val="green"/>
        </w:rPr>
        <w:t>support</w:t>
      </w:r>
      <w:r w:rsidRPr="007357C4">
        <w:rPr>
          <w:sz w:val="16"/>
        </w:rPr>
        <w:t xml:space="preserve"> and sustained compliance, </w:t>
      </w:r>
      <w:r w:rsidRPr="00C0395D">
        <w:rPr>
          <w:rStyle w:val="StyleUnderline"/>
        </w:rPr>
        <w:t xml:space="preserve">the </w:t>
      </w:r>
      <w:r w:rsidRPr="00C670D0">
        <w:rPr>
          <w:rStyle w:val="Emphasis"/>
          <w:highlight w:val="green"/>
        </w:rPr>
        <w:t>U</w:t>
      </w:r>
      <w:r w:rsidRPr="007357C4">
        <w:rPr>
          <w:sz w:val="16"/>
        </w:rPr>
        <w:t xml:space="preserve">nited </w:t>
      </w:r>
      <w:r w:rsidRPr="00C670D0">
        <w:rPr>
          <w:rStyle w:val="Emphasis"/>
          <w:highlight w:val="green"/>
        </w:rPr>
        <w:t>S</w:t>
      </w:r>
      <w:r w:rsidRPr="007357C4">
        <w:rPr>
          <w:sz w:val="16"/>
        </w:rPr>
        <w:t xml:space="preserve">tates </w:t>
      </w:r>
      <w:r w:rsidRPr="00C670D0">
        <w:rPr>
          <w:rStyle w:val="StyleUnderline"/>
          <w:highlight w:val="green"/>
        </w:rPr>
        <w:t>must</w:t>
      </w:r>
      <w:r w:rsidRPr="00F037A6">
        <w:rPr>
          <w:rStyle w:val="StyleUnderline"/>
        </w:rPr>
        <w:t xml:space="preserve"> also provide </w:t>
      </w:r>
      <w:r w:rsidRPr="004E52B5">
        <w:rPr>
          <w:u w:val="single"/>
        </w:rPr>
        <w:t>credible reassurance that it will</w:t>
      </w:r>
      <w:r w:rsidRPr="00F037A6">
        <w:rPr>
          <w:rStyle w:val="StyleUnderline"/>
        </w:rPr>
        <w:t xml:space="preserve"> </w:t>
      </w:r>
      <w:r w:rsidRPr="00C670D0">
        <w:rPr>
          <w:rStyle w:val="Emphasis"/>
          <w:highlight w:val="green"/>
        </w:rPr>
        <w:t>follow</w:t>
      </w:r>
      <w:r w:rsidRPr="00F037A6">
        <w:rPr>
          <w:rStyle w:val="StyleUnderline"/>
        </w:rPr>
        <w:t xml:space="preserve"> the </w:t>
      </w:r>
      <w:r w:rsidRPr="00C670D0">
        <w:rPr>
          <w:rStyle w:val="Emphasis"/>
          <w:highlight w:val="green"/>
        </w:rPr>
        <w:t>rules itself</w:t>
      </w:r>
      <w:r w:rsidRPr="007357C4">
        <w:rPr>
          <w:sz w:val="16"/>
        </w:rPr>
        <w:t xml:space="preserve">, that it will not use its military and technological advantages in ways that harm others’ interests, </w:t>
      </w:r>
      <w:r w:rsidRPr="00C670D0">
        <w:rPr>
          <w:rStyle w:val="StyleUnderline"/>
          <w:highlight w:val="green"/>
        </w:rPr>
        <w:t>and</w:t>
      </w:r>
      <w:r w:rsidRPr="004D1E6E">
        <w:rPr>
          <w:rStyle w:val="StyleUnderline"/>
        </w:rPr>
        <w:t xml:space="preserve"> that it will</w:t>
      </w:r>
      <w:r w:rsidRPr="007357C4">
        <w:rPr>
          <w:sz w:val="16"/>
        </w:rPr>
        <w:t xml:space="preserve"> </w:t>
      </w:r>
      <w:r w:rsidRPr="00C670D0">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42649624" w14:textId="77777777" w:rsidR="005C0C36" w:rsidRDefault="005C0C36" w:rsidP="005C0C36">
      <w:pPr>
        <w:rPr>
          <w:sz w:val="16"/>
        </w:rPr>
      </w:pPr>
      <w:r w:rsidRPr="00C670D0">
        <w:rPr>
          <w:rStyle w:val="StyleUnderline"/>
          <w:highlight w:val="green"/>
        </w:rPr>
        <w:t xml:space="preserve">Space </w:t>
      </w:r>
      <w:r w:rsidRPr="00C670D0">
        <w:rPr>
          <w:rStyle w:val="Emphasis"/>
          <w:highlight w:val="green"/>
        </w:rPr>
        <w:t>epitomizes</w:t>
      </w:r>
      <w:r w:rsidRPr="00C670D0">
        <w:rPr>
          <w:rStyle w:val="StyleUnderline"/>
          <w:highlight w:val="green"/>
        </w:rPr>
        <w:t xml:space="preserve"> these</w:t>
      </w:r>
      <w:r w:rsidRPr="004D1E6E">
        <w:rPr>
          <w:rStyle w:val="StyleUnderline"/>
        </w:rPr>
        <w:t xml:space="preserve"> current strategic </w:t>
      </w:r>
      <w:r w:rsidRPr="00C670D0">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C670D0">
        <w:rPr>
          <w:rStyle w:val="Emphasis"/>
          <w:highlight w:val="green"/>
        </w:rPr>
        <w:t>there are</w:t>
      </w:r>
      <w:r w:rsidRPr="004E52B5">
        <w:rPr>
          <w:rStyle w:val="Emphasis"/>
        </w:rPr>
        <w:t xml:space="preserve"> both practical and </w:t>
      </w:r>
      <w:r w:rsidRPr="00C670D0">
        <w:rPr>
          <w:rStyle w:val="Emphasis"/>
          <w:highlight w:val="green"/>
        </w:rPr>
        <w:t xml:space="preserve">symbolic </w:t>
      </w:r>
      <w:r w:rsidRPr="00C670D0">
        <w:rPr>
          <w:rStyle w:val="Emphasis"/>
          <w:highlight w:val="green"/>
        </w:rPr>
        <w:lastRenderedPageBreak/>
        <w:t>reasons to choose space cooperation as a leading opportunity to provide mutual reassurance and to build effective global governance</w:t>
      </w:r>
      <w:r w:rsidRPr="007357C4">
        <w:rPr>
          <w:sz w:val="16"/>
        </w:rPr>
        <w:t xml:space="preserve"> institutions.</w:t>
      </w:r>
    </w:p>
    <w:p w14:paraId="27E0B6B3" w14:textId="77777777" w:rsidR="005C0C36" w:rsidRPr="00CA46A9" w:rsidRDefault="005C0C36" w:rsidP="005C0C36"/>
    <w:p w14:paraId="72CDBFC6" w14:textId="77777777" w:rsidR="005C0C36" w:rsidRPr="00326294" w:rsidRDefault="005C0C36" w:rsidP="005C0C36">
      <w:pPr>
        <w:rPr>
          <w:sz w:val="16"/>
        </w:rPr>
      </w:pPr>
      <w:r w:rsidRPr="0095009A">
        <w:rPr>
          <w:sz w:val="16"/>
        </w:rPr>
        <w:t xml:space="preserve"> </w:t>
      </w:r>
    </w:p>
    <w:p w14:paraId="5A430B76" w14:textId="77777777" w:rsidR="005C0C36" w:rsidRPr="009C6994" w:rsidRDefault="005C0C36" w:rsidP="005C0C36">
      <w:pPr>
        <w:pStyle w:val="Heading4"/>
      </w:pPr>
      <w:r>
        <w:t xml:space="preserve">Extinction’s </w:t>
      </w:r>
      <w:r>
        <w:rPr>
          <w:u w:val="single"/>
        </w:rPr>
        <w:t>inevitable</w:t>
      </w:r>
      <w:r>
        <w:t xml:space="preserve"> without multilateral balanced space governance</w:t>
      </w:r>
    </w:p>
    <w:p w14:paraId="591B8382" w14:textId="77777777" w:rsidR="005C0C36" w:rsidRPr="009C6994" w:rsidRDefault="005C0C36" w:rsidP="005C0C36">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0F9103AC" w14:textId="77777777" w:rsidR="005C0C36" w:rsidRPr="004E52B5" w:rsidRDefault="005C0C36" w:rsidP="005C0C36">
      <w:pPr>
        <w:rPr>
          <w:sz w:val="16"/>
          <w:u w:val="single"/>
        </w:rPr>
      </w:pPr>
      <w:r w:rsidRPr="007A78EC">
        <w:rPr>
          <w:sz w:val="16"/>
        </w:rPr>
        <w:t xml:space="preserve">It is </w:t>
      </w:r>
      <w:r w:rsidRPr="00C670D0">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C670D0">
        <w:rPr>
          <w:rStyle w:val="StyleUnderline"/>
          <w:highlight w:val="green"/>
        </w:rPr>
        <w:t>have</w:t>
      </w:r>
      <w:r w:rsidRPr="007A78EC">
        <w:rPr>
          <w:sz w:val="16"/>
        </w:rPr>
        <w:t xml:space="preserve"> at least </w:t>
      </w:r>
      <w:r w:rsidRPr="00C670D0">
        <w:rPr>
          <w:rStyle w:val="StyleUnderline"/>
          <w:highlight w:val="green"/>
        </w:rPr>
        <w:t>a moral</w:t>
      </w:r>
      <w:r w:rsidRPr="007A78EC">
        <w:rPr>
          <w:sz w:val="16"/>
        </w:rPr>
        <w:t xml:space="preserve"> – and, arguably, legal – </w:t>
      </w:r>
      <w:r w:rsidRPr="00C670D0">
        <w:rPr>
          <w:rStyle w:val="Emphasis"/>
          <w:highlight w:val="green"/>
        </w:rPr>
        <w:t>mandate</w:t>
      </w:r>
      <w:r w:rsidRPr="00C670D0">
        <w:rPr>
          <w:sz w:val="16"/>
          <w:highlight w:val="green"/>
        </w:rPr>
        <w:t xml:space="preserve"> </w:t>
      </w:r>
      <w:r w:rsidRPr="00C670D0">
        <w:rPr>
          <w:rStyle w:val="StyleUnderline"/>
          <w:highlight w:val="green"/>
        </w:rPr>
        <w:t>to insist</w:t>
      </w:r>
      <w:r w:rsidRPr="007A78EC">
        <w:rPr>
          <w:sz w:val="16"/>
        </w:rPr>
        <w:t xml:space="preserve"> that </w:t>
      </w:r>
      <w:r w:rsidRPr="00C670D0">
        <w:rPr>
          <w:rStyle w:val="StyleUnderline"/>
          <w:highlight w:val="green"/>
        </w:rPr>
        <w:t>states</w:t>
      </w:r>
      <w:r w:rsidRPr="007A78EC">
        <w:rPr>
          <w:sz w:val="16"/>
        </w:rPr>
        <w:t xml:space="preserve"> seriously consider </w:t>
      </w:r>
      <w:r w:rsidRPr="00C670D0">
        <w:rPr>
          <w:rStyle w:val="Emphasis"/>
          <w:highlight w:val="green"/>
        </w:rPr>
        <w:t>supplement</w:t>
      </w:r>
      <w:r w:rsidRPr="007A78EC">
        <w:rPr>
          <w:sz w:val="16"/>
        </w:rPr>
        <w:t xml:space="preserve">ing </w:t>
      </w:r>
      <w:r w:rsidRPr="00C670D0">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C670D0">
        <w:rPr>
          <w:rStyle w:val="StyleUnderline"/>
          <w:highlight w:val="green"/>
        </w:rPr>
        <w:t>Crafting instruments that address</w:t>
      </w:r>
      <w:r w:rsidRPr="007A78EC">
        <w:rPr>
          <w:rStyle w:val="StyleUnderline"/>
        </w:rPr>
        <w:t xml:space="preserve"> the current and foreseeable </w:t>
      </w:r>
      <w:r w:rsidRPr="00C670D0">
        <w:rPr>
          <w:rStyle w:val="Emphasis"/>
          <w:highlight w:val="green"/>
        </w:rPr>
        <w:t>future challenges in</w:t>
      </w:r>
      <w:r w:rsidRPr="007A78EC">
        <w:rPr>
          <w:rStyle w:val="Emphasis"/>
        </w:rPr>
        <w:t xml:space="preserve"> global </w:t>
      </w:r>
      <w:r w:rsidRPr="00C670D0">
        <w:rPr>
          <w:rStyle w:val="Emphasis"/>
          <w:highlight w:val="green"/>
        </w:rPr>
        <w:t>space governance</w:t>
      </w:r>
      <w:r w:rsidRPr="00C670D0">
        <w:rPr>
          <w:sz w:val="16"/>
          <w:highlight w:val="green"/>
        </w:rPr>
        <w:t xml:space="preserve"> </w:t>
      </w:r>
      <w:r w:rsidRPr="00C670D0">
        <w:rPr>
          <w:rStyle w:val="StyleUnderline"/>
          <w:highlight w:val="green"/>
        </w:rPr>
        <w:t>will</w:t>
      </w:r>
      <w:r w:rsidRPr="00C670D0">
        <w:rPr>
          <w:sz w:val="16"/>
          <w:highlight w:val="green"/>
        </w:rPr>
        <w:t xml:space="preserve"> </w:t>
      </w:r>
      <w:r w:rsidRPr="00C670D0">
        <w:rPr>
          <w:rStyle w:val="Emphasis"/>
          <w:highlight w:val="green"/>
        </w:rPr>
        <w:t>not be easy</w:t>
      </w:r>
      <w:r w:rsidRPr="00C670D0">
        <w:rPr>
          <w:rStyle w:val="StyleUnderline"/>
          <w:highlight w:val="green"/>
        </w:rPr>
        <w:t>.</w:t>
      </w:r>
      <w:r w:rsidRPr="007A78EC">
        <w:rPr>
          <w:rStyle w:val="StyleUnderline"/>
        </w:rPr>
        <w:t xml:space="preserve"> The </w:t>
      </w:r>
      <w:r w:rsidRPr="00C670D0">
        <w:rPr>
          <w:rStyle w:val="Emphasis"/>
          <w:szCs w:val="28"/>
          <w:highlight w:val="green"/>
        </w:rPr>
        <w:t>challenges</w:t>
      </w:r>
      <w:r w:rsidRPr="007A78EC">
        <w:rPr>
          <w:rStyle w:val="Emphasis"/>
          <w:szCs w:val="28"/>
        </w:rPr>
        <w:t xml:space="preserve"> </w:t>
      </w:r>
      <w:r w:rsidRPr="00C670D0">
        <w:rPr>
          <w:rStyle w:val="Emphasis"/>
          <w:szCs w:val="28"/>
          <w:highlight w:val="green"/>
        </w:rPr>
        <w:t>are</w:t>
      </w:r>
      <w:r w:rsidRPr="007A78EC">
        <w:rPr>
          <w:rStyle w:val="Emphasis"/>
          <w:szCs w:val="28"/>
        </w:rPr>
        <w:t xml:space="preserve"> not just big, they're </w:t>
      </w:r>
      <w:r w:rsidRPr="00C670D0">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C670D0">
        <w:rPr>
          <w:rStyle w:val="Emphasis"/>
          <w:highlight w:val="green"/>
        </w:rPr>
        <w:t>climate change</w:t>
      </w:r>
      <w:r w:rsidRPr="007A78EC">
        <w:rPr>
          <w:sz w:val="16"/>
        </w:rPr>
        <w:t xml:space="preserve"> </w:t>
      </w:r>
      <w:r w:rsidRPr="007A78EC">
        <w:rPr>
          <w:rStyle w:val="StyleUnderline"/>
        </w:rPr>
        <w:t xml:space="preserve">on this planet, which </w:t>
      </w:r>
      <w:r w:rsidRPr="00C670D0">
        <w:rPr>
          <w:rStyle w:val="StyleUnderline"/>
          <w:highlight w:val="green"/>
        </w:rPr>
        <w:t>threatens to make</w:t>
      </w:r>
      <w:r w:rsidRPr="007A78EC">
        <w:rPr>
          <w:rStyle w:val="StyleUnderline"/>
        </w:rPr>
        <w:t xml:space="preserve"> the </w:t>
      </w:r>
      <w:r w:rsidRPr="00C670D0">
        <w:rPr>
          <w:rStyle w:val="StyleUnderline"/>
          <w:highlight w:val="green"/>
        </w:rPr>
        <w:t>Earth</w:t>
      </w:r>
      <w:r w:rsidRPr="007A78EC">
        <w:rPr>
          <w:rStyle w:val="StyleUnderline"/>
        </w:rPr>
        <w:t xml:space="preserve"> environment increasingly </w:t>
      </w:r>
      <w:r w:rsidRPr="00C670D0">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C670D0">
        <w:rPr>
          <w:rStyle w:val="StyleUnderline"/>
          <w:highlight w:val="green"/>
        </w:rPr>
        <w:t>an</w:t>
      </w:r>
      <w:r w:rsidRPr="00C670D0">
        <w:rPr>
          <w:sz w:val="16"/>
          <w:highlight w:val="green"/>
        </w:rPr>
        <w:t xml:space="preserve"> </w:t>
      </w:r>
      <w:r w:rsidRPr="00C670D0">
        <w:rPr>
          <w:rStyle w:val="Emphasis"/>
          <w:highlight w:val="green"/>
        </w:rPr>
        <w:t>asteroid</w:t>
      </w:r>
      <w:r w:rsidRPr="007A78EC">
        <w:rPr>
          <w:sz w:val="16"/>
        </w:rPr>
        <w:t xml:space="preserve"> </w:t>
      </w:r>
      <w:r w:rsidRPr="007A78EC">
        <w:rPr>
          <w:rStyle w:val="StyleUnderline"/>
        </w:rPr>
        <w:t xml:space="preserve">impact could wipe out our species, </w:t>
      </w:r>
      <w:r w:rsidRPr="00C670D0">
        <w:rPr>
          <w:rStyle w:val="StyleUnderline"/>
          <w:highlight w:val="green"/>
        </w:rPr>
        <w:t>and</w:t>
      </w:r>
      <w:r w:rsidRPr="007A78EC">
        <w:rPr>
          <w:rStyle w:val="StyleUnderline"/>
        </w:rPr>
        <w:t xml:space="preserve"> one of the regular</w:t>
      </w:r>
      <w:r w:rsidRPr="007A78EC">
        <w:rPr>
          <w:sz w:val="16"/>
        </w:rPr>
        <w:t xml:space="preserve"> </w:t>
      </w:r>
      <w:r w:rsidRPr="00C670D0">
        <w:rPr>
          <w:rStyle w:val="Emphasis"/>
          <w:highlight w:val="green"/>
        </w:rPr>
        <w:t>solar events</w:t>
      </w:r>
      <w:r w:rsidRPr="007A78EC">
        <w:rPr>
          <w:sz w:val="16"/>
        </w:rPr>
        <w:t xml:space="preserve"> </w:t>
      </w:r>
      <w:r w:rsidRPr="007A78EC">
        <w:rPr>
          <w:rStyle w:val="StyleUnderline"/>
        </w:rPr>
        <w:t xml:space="preserve">in the life of our Sun </w:t>
      </w:r>
      <w:r w:rsidRPr="00C670D0">
        <w:rPr>
          <w:rStyle w:val="StyleUnderline"/>
          <w:highlight w:val="green"/>
        </w:rPr>
        <w:t>could</w:t>
      </w:r>
      <w:r w:rsidRPr="007A78EC">
        <w:rPr>
          <w:rStyle w:val="StyleUnderline"/>
        </w:rPr>
        <w:t xml:space="preserve"> severely</w:t>
      </w:r>
      <w:r w:rsidRPr="007A78EC">
        <w:rPr>
          <w:sz w:val="16"/>
        </w:rPr>
        <w:t xml:space="preserve"> </w:t>
      </w:r>
      <w:r w:rsidRPr="00C670D0">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C670D0">
        <w:rPr>
          <w:rStyle w:val="StyleUnderline"/>
          <w:highlight w:val="green"/>
        </w:rPr>
        <w:t xml:space="preserve">What </w:t>
      </w:r>
      <w:r w:rsidRPr="00C670D0">
        <w:rPr>
          <w:rStyle w:val="Emphasis"/>
          <w:highlight w:val="green"/>
        </w:rPr>
        <w:t>laws</w:t>
      </w:r>
      <w:r w:rsidRPr="007A78EC">
        <w:rPr>
          <w:sz w:val="16"/>
        </w:rPr>
        <w:t xml:space="preserve"> </w:t>
      </w:r>
      <w:r w:rsidRPr="007A78EC">
        <w:rPr>
          <w:rStyle w:val="StyleUnderline"/>
        </w:rPr>
        <w:t xml:space="preserve">should </w:t>
      </w:r>
      <w:r w:rsidRPr="00C670D0">
        <w:rPr>
          <w:rStyle w:val="StyleUnderline"/>
          <w:highlight w:val="green"/>
        </w:rPr>
        <w:t>apply</w:t>
      </w:r>
      <w:r w:rsidRPr="007A78EC">
        <w:rPr>
          <w:sz w:val="16"/>
        </w:rPr>
        <w:t xml:space="preserve"> to humans living on another planet? </w:t>
      </w:r>
      <w:r w:rsidRPr="00C670D0">
        <w:rPr>
          <w:rStyle w:val="StyleUnderline"/>
          <w:highlight w:val="green"/>
        </w:rPr>
        <w:t>Who has</w:t>
      </w:r>
      <w:r w:rsidRPr="00C670D0">
        <w:rPr>
          <w:sz w:val="16"/>
          <w:highlight w:val="green"/>
        </w:rPr>
        <w:t xml:space="preserve"> </w:t>
      </w:r>
      <w:r w:rsidRPr="00C670D0">
        <w:rPr>
          <w:rStyle w:val="Emphasis"/>
          <w:highlight w:val="green"/>
        </w:rPr>
        <w:t>legal authority</w:t>
      </w:r>
      <w:r w:rsidRPr="00C670D0">
        <w:rPr>
          <w:sz w:val="16"/>
          <w:highlight w:val="green"/>
        </w:rPr>
        <w:t xml:space="preserve"> </w:t>
      </w:r>
      <w:r w:rsidRPr="00C670D0">
        <w:rPr>
          <w:rStyle w:val="StyleUnderline"/>
          <w:highlight w:val="green"/>
        </w:rPr>
        <w:t>to take</w:t>
      </w:r>
      <w:r w:rsidRPr="00C670D0">
        <w:rPr>
          <w:sz w:val="16"/>
          <w:highlight w:val="green"/>
        </w:rPr>
        <w:t xml:space="preserve"> </w:t>
      </w:r>
      <w:r w:rsidRPr="00C670D0">
        <w:rPr>
          <w:rStyle w:val="Emphasis"/>
          <w:highlight w:val="green"/>
        </w:rPr>
        <w:t>timely action</w:t>
      </w:r>
      <w:r w:rsidRPr="007A78EC">
        <w:rPr>
          <w:sz w:val="16"/>
        </w:rPr>
        <w:t xml:space="preserve"> to divert an asteroid </w:t>
      </w:r>
      <w:r w:rsidRPr="00C670D0">
        <w:rPr>
          <w:rStyle w:val="StyleUnderline"/>
          <w:highlight w:val="green"/>
        </w:rPr>
        <w:t xml:space="preserve">on behalf of the </w:t>
      </w:r>
      <w:r w:rsidRPr="00C670D0">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C670D0">
        <w:rPr>
          <w:rStyle w:val="StyleUnderline"/>
          <w:highlight w:val="green"/>
        </w:rPr>
        <w:t xml:space="preserve">we </w:t>
      </w:r>
      <w:r w:rsidRPr="00C670D0">
        <w:rPr>
          <w:rStyle w:val="Emphasis"/>
          <w:highlight w:val="green"/>
        </w:rPr>
        <w:t>might</w:t>
      </w:r>
      <w:r w:rsidRPr="007A78EC">
        <w:rPr>
          <w:rStyle w:val="Emphasis"/>
        </w:rPr>
        <w:t xml:space="preserve"> still be the </w:t>
      </w:r>
      <w:r w:rsidRPr="00C670D0">
        <w:rPr>
          <w:rStyle w:val="Emphasis"/>
          <w:highlight w:val="green"/>
        </w:rPr>
        <w:t>author</w:t>
      </w:r>
      <w:r w:rsidRPr="007A78EC">
        <w:rPr>
          <w:rStyle w:val="Emphasis"/>
        </w:rPr>
        <w:t xml:space="preserve">s of </w:t>
      </w:r>
      <w:r w:rsidRPr="00C670D0">
        <w:rPr>
          <w:rStyle w:val="Emphasis"/>
          <w:highlight w:val="green"/>
        </w:rPr>
        <w:t>our own demise</w:t>
      </w:r>
      <w:r w:rsidRPr="004E52B5">
        <w:t xml:space="preserve">. </w:t>
      </w:r>
      <w:r w:rsidRPr="00C670D0">
        <w:rPr>
          <w:highlight w:val="green"/>
          <w:u w:val="single"/>
        </w:rPr>
        <w:t>But how do you regulate</w:t>
      </w:r>
      <w:r w:rsidRPr="004E52B5">
        <w:rPr>
          <w:u w:val="single"/>
        </w:rPr>
        <w:t xml:space="preserve"> "space weapons" </w:t>
      </w:r>
      <w:r w:rsidRPr="00C670D0">
        <w:rPr>
          <w:highlight w:val="green"/>
          <w:u w:val="single"/>
        </w:rPr>
        <w:t>without undermining</w:t>
      </w:r>
      <w:r w:rsidRPr="004E52B5">
        <w:rPr>
          <w:u w:val="single"/>
        </w:rPr>
        <w:t xml:space="preserve"> "the great prospects opening up before mankind as a result of man's </w:t>
      </w:r>
      <w:r w:rsidRPr="00C670D0">
        <w:rPr>
          <w:highlight w:val="green"/>
          <w:u w:val="single"/>
        </w:rPr>
        <w:t>entry into</w:t>
      </w:r>
      <w:r w:rsidRPr="004E52B5">
        <w:rPr>
          <w:u w:val="single"/>
        </w:rPr>
        <w:t xml:space="preserve"> outer </w:t>
      </w:r>
      <w:r w:rsidRPr="00C670D0">
        <w:rPr>
          <w:highlight w:val="green"/>
          <w:u w:val="single"/>
        </w:rPr>
        <w:t>space</w:t>
      </w:r>
      <w:r w:rsidRPr="004E52B5">
        <w:rPr>
          <w:u w:val="single"/>
        </w:rPr>
        <w:t>"</w:t>
      </w:r>
      <w:r w:rsidRPr="004E52B5">
        <w:rPr>
          <w:sz w:val="16"/>
          <w:u w:val="single"/>
        </w:rPr>
        <w:t xml:space="preserve"> (the opening words of the OST)?</w:t>
      </w:r>
    </w:p>
    <w:p w14:paraId="4946911C" w14:textId="77777777" w:rsidR="005C0C36" w:rsidRDefault="005C0C36" w:rsidP="005C0C36"/>
    <w:p w14:paraId="3339BEC8" w14:textId="77777777" w:rsidR="005C0C36" w:rsidRDefault="005C0C36" w:rsidP="005C0C36">
      <w:pPr>
        <w:pStyle w:val="Heading3"/>
      </w:pPr>
      <w:r>
        <w:lastRenderedPageBreak/>
        <w:t>Plan</w:t>
      </w:r>
    </w:p>
    <w:p w14:paraId="4958CFCE" w14:textId="4A2F0F45" w:rsidR="005C0C36" w:rsidRDefault="005C0C36" w:rsidP="005C0C36">
      <w:pPr>
        <w:pStyle w:val="Heading4"/>
      </w:pPr>
      <w:r>
        <w:t xml:space="preserve">Plan: Space faring </w:t>
      </w:r>
      <w:r w:rsidR="002C341B">
        <w:t>states</w:t>
      </w:r>
      <w:r>
        <w:t xml:space="preserve"> should establish a multilateral agreement that restricts asteroid mining done by private entities</w:t>
      </w:r>
    </w:p>
    <w:p w14:paraId="6F28E0CF" w14:textId="77777777" w:rsidR="005C0C36" w:rsidRDefault="005C0C36" w:rsidP="005C0C36">
      <w:pPr>
        <w:pStyle w:val="Heading4"/>
      </w:pPr>
      <w:r>
        <w:t xml:space="preserve">Key to solve conflict and space debris. </w:t>
      </w:r>
    </w:p>
    <w:p w14:paraId="0E455046" w14:textId="77777777" w:rsidR="005C0C36" w:rsidRDefault="005C0C36" w:rsidP="005C0C36">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142556A3" w14:textId="77777777" w:rsidR="005C0C36" w:rsidRPr="00473B04" w:rsidRDefault="005C0C36" w:rsidP="005C0C36">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w:t>
      </w:r>
      <w:r w:rsidRPr="00473B04">
        <w:rPr>
          <w:rStyle w:val="StyleUnderline"/>
        </w:rPr>
        <w:lastRenderedPageBreak/>
        <w:t xml:space="preserve">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77797072" w14:textId="77777777" w:rsidR="005C0C36" w:rsidRDefault="005C0C36" w:rsidP="005C0C36">
      <w:pPr>
        <w:pStyle w:val="Heading4"/>
      </w:pPr>
      <w:r>
        <w:t xml:space="preserve">Agreement is enforceable and solves. </w:t>
      </w:r>
    </w:p>
    <w:p w14:paraId="08DBBF53" w14:textId="77777777" w:rsidR="005C0C36" w:rsidRDefault="005C0C36" w:rsidP="005C0C36">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71479B02" w14:textId="77777777" w:rsidR="005C0C36" w:rsidRPr="00473B04" w:rsidRDefault="005C0C36" w:rsidP="005C0C36">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63127CFB" w14:textId="77777777" w:rsidR="005C0C36" w:rsidRDefault="005C0C36" w:rsidP="005C0C36">
      <w:pPr>
        <w:pStyle w:val="Heading3"/>
      </w:pPr>
      <w:r>
        <w:lastRenderedPageBreak/>
        <w:t>Framework</w:t>
      </w:r>
    </w:p>
    <w:p w14:paraId="5751A0B1" w14:textId="77777777" w:rsidR="005C0C36" w:rsidRDefault="005C0C36" w:rsidP="005C0C36">
      <w:pPr>
        <w:pStyle w:val="Heading4"/>
        <w:rPr>
          <w:rFonts w:cs="Calibri"/>
        </w:rPr>
      </w:pPr>
      <w:r>
        <w:rPr>
          <w:rFonts w:cs="Calibri"/>
        </w:rPr>
        <w:t>The standard is maximizing expected well being</w:t>
      </w:r>
    </w:p>
    <w:p w14:paraId="718E9BA3" w14:textId="77777777" w:rsidR="005C0C36" w:rsidRPr="00FE23A2" w:rsidRDefault="005C0C36" w:rsidP="005C0C36"/>
    <w:p w14:paraId="06F5A74B" w14:textId="77777777" w:rsidR="005C0C36" w:rsidRPr="008A282C" w:rsidRDefault="005C0C36" w:rsidP="005C0C36">
      <w:pPr>
        <w:pStyle w:val="Heading4"/>
        <w:rPr>
          <w:rFonts w:cstheme="minorHAnsi"/>
        </w:rPr>
      </w:pPr>
      <w:r w:rsidRPr="008A282C">
        <w:rPr>
          <w:rFonts w:cstheme="minorHAnsi"/>
        </w:rPr>
        <w:t xml:space="preserve">1 – Extinction o/ws under any framework, even under moral uncertainty – infinite future generations </w:t>
      </w:r>
    </w:p>
    <w:p w14:paraId="191F8B17" w14:textId="77777777" w:rsidR="005C0C36" w:rsidRPr="008A282C" w:rsidRDefault="005C0C36" w:rsidP="005C0C36">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6A27B696" w14:textId="77777777" w:rsidR="005C0C36" w:rsidRPr="008A282C" w:rsidRDefault="005C0C36" w:rsidP="005C0C36">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 xml:space="preserve">there is at least one thing it is reasonable to agree on right now, </w:t>
      </w:r>
      <w:r w:rsidRPr="00C670D0">
        <w:rPr>
          <w:rStyle w:val="StyleUnderline"/>
          <w:rFonts w:cstheme="minorHAnsi"/>
          <w:highlight w:val="green"/>
        </w:rPr>
        <w:t>whatever general moral view</w:t>
      </w:r>
      <w:r w:rsidRPr="008A282C">
        <w:rPr>
          <w:rStyle w:val="StyleUnderline"/>
          <w:rFonts w:cstheme="minorHAnsi"/>
        </w:rPr>
        <w:t xml:space="preserve"> we adopt: that it is very important to </w:t>
      </w:r>
      <w:r w:rsidRPr="00C670D0">
        <w:rPr>
          <w:rStyle w:val="StyleUnderline"/>
          <w:rFonts w:cstheme="minorHAnsi"/>
          <w:highlight w:val="green"/>
        </w:rPr>
        <w:t>reduce the risk that all</w:t>
      </w:r>
      <w:r w:rsidRPr="008A282C">
        <w:rPr>
          <w:rStyle w:val="StyleUnderline"/>
          <w:rFonts w:cstheme="minorHAnsi"/>
        </w:rPr>
        <w:t xml:space="preserve"> intelligent beings on this planet </w:t>
      </w:r>
      <w:r w:rsidRPr="00C670D0">
        <w:rPr>
          <w:rStyle w:val="StyleUnderline"/>
          <w:rFonts w:cstheme="minorHAnsi"/>
          <w:highlight w:val="green"/>
        </w:rPr>
        <w:t>are eliminated</w:t>
      </w:r>
      <w:r w:rsidRPr="008A282C">
        <w:rPr>
          <w:rStyle w:val="StyleUnderline"/>
          <w:rFonts w:cstheme="minorHAnsi"/>
        </w:rPr>
        <w:t xml:space="preserve">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C670D0">
        <w:rPr>
          <w:rStyle w:val="StyleUnderline"/>
          <w:rFonts w:cstheme="minorHAnsi"/>
          <w:highlight w:val="green"/>
        </w:rPr>
        <w:t>reducing existential risk is</w:t>
      </w:r>
      <w:r w:rsidRPr="008A282C">
        <w:rPr>
          <w:rStyle w:val="StyleUnderline"/>
          <w:rFonts w:cstheme="minorHAnsi"/>
        </w:rPr>
        <w:t xml:space="preserve"> easily </w:t>
      </w:r>
      <w:r w:rsidRPr="00C670D0">
        <w:rPr>
          <w:rStyle w:val="StyleUnderline"/>
          <w:rFonts w:cstheme="minorHAnsi"/>
          <w:highlight w:val="green"/>
        </w:rPr>
        <w:t>the most important</w:t>
      </w:r>
      <w:r w:rsidRPr="008A282C">
        <w:rPr>
          <w:rStyle w:val="StyleUnderline"/>
          <w:rFonts w:cstheme="minorHAnsi"/>
        </w:rPr>
        <w:t xml:space="preserve"> thing in the whole world. This is for the familiar reason that there are </w:t>
      </w:r>
      <w:r w:rsidRPr="00C670D0">
        <w:rPr>
          <w:rStyle w:val="StyleUnderline"/>
          <w:rFonts w:cstheme="minorHAnsi"/>
          <w:highlight w:val="green"/>
        </w:rPr>
        <w:t>so many people</w:t>
      </w:r>
      <w:r w:rsidRPr="008A282C">
        <w:rPr>
          <w:rStyle w:val="StyleUnderline"/>
          <w:rFonts w:cstheme="minorHAnsi"/>
        </w:rPr>
        <w:t xml:space="preserve"> who </w:t>
      </w:r>
      <w:r w:rsidRPr="00C670D0">
        <w:rPr>
          <w:rStyle w:val="StyleUnderline"/>
          <w:rFonts w:cstheme="minorHAnsi"/>
          <w:highlight w:val="green"/>
        </w:rPr>
        <w:t>could exist</w:t>
      </w:r>
      <w:r w:rsidRPr="008A282C">
        <w:rPr>
          <w:rStyle w:val="StyleUnderline"/>
          <w:rFonts w:cstheme="minorHAnsi"/>
        </w:rPr>
        <w:t xml:space="preserve"> in the future – </w:t>
      </w:r>
      <w:r w:rsidRPr="000D742C">
        <w:rPr>
          <w:rStyle w:val="StyleUnderline"/>
          <w:rFonts w:cstheme="minorHAnsi"/>
        </w:rPr>
        <w:t>there are trillions upon trillions… upon trillions.</w:t>
      </w:r>
      <w:r w:rsidRPr="000D742C">
        <w:rPr>
          <w:rFonts w:cstheme="minorHAnsi"/>
          <w:sz w:val="16"/>
        </w:rPr>
        <w:t xml:space="preserve"> </w:t>
      </w:r>
      <w:r w:rsidRPr="000D742C">
        <w:rPr>
          <w:rStyle w:val="StyleUnderline"/>
          <w:rFonts w:cstheme="minorHAnsi"/>
        </w:rPr>
        <w:t>There are so many possible 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C670D0">
        <w:rPr>
          <w:rStyle w:val="StyleUnderline"/>
          <w:rFonts w:cstheme="minorHAnsi"/>
          <w:highlight w:val="green"/>
        </w:rPr>
        <w:t>even if the well-being</w:t>
      </w:r>
      <w:r w:rsidRPr="008A282C">
        <w:rPr>
          <w:rStyle w:val="StyleUnderline"/>
          <w:rFonts w:cstheme="minorHAnsi"/>
        </w:rPr>
        <w:t xml:space="preserve"> of these possible people </w:t>
      </w:r>
      <w:r w:rsidRPr="00C670D0">
        <w:rPr>
          <w:rStyle w:val="StyleUnderline"/>
          <w:rFonts w:cstheme="minorHAnsi"/>
          <w:highlight w:val="green"/>
        </w:rPr>
        <w:t>were</w:t>
      </w:r>
      <w:r w:rsidRPr="008A282C">
        <w:rPr>
          <w:rStyle w:val="StyleUnderline"/>
          <w:rFonts w:cstheme="minorHAnsi"/>
        </w:rPr>
        <w:t xml:space="preserve"> </w:t>
      </w:r>
      <w:r w:rsidRPr="00C670D0">
        <w:rPr>
          <w:rStyle w:val="StyleUnderline"/>
          <w:rFonts w:cstheme="minorHAnsi"/>
          <w:highlight w:val="green"/>
        </w:rPr>
        <w:t>given</w:t>
      </w:r>
      <w:r w:rsidRPr="008A282C">
        <w:rPr>
          <w:rStyle w:val="StyleUnderline"/>
          <w:rFonts w:cstheme="minorHAnsi"/>
        </w:rPr>
        <w:t xml:space="preserve"> only </w:t>
      </w:r>
      <w:r w:rsidRPr="00C670D0">
        <w:rPr>
          <w:rStyle w:val="StyleUnderline"/>
          <w:rFonts w:cstheme="minorHAnsi"/>
          <w:highlight w:val="green"/>
        </w:rPr>
        <w:t xml:space="preserve">0.001% </w:t>
      </w:r>
      <w:r w:rsidRPr="008A282C">
        <w:rPr>
          <w:rStyle w:val="StyleUnderline"/>
          <w:rFonts w:cstheme="minorHAnsi"/>
        </w:rPr>
        <w:t xml:space="preserve">as much </w:t>
      </w:r>
      <w:r w:rsidRPr="00C670D0">
        <w:rPr>
          <w:rStyle w:val="StyleUnderline"/>
          <w:rFonts w:cstheme="minorHAnsi"/>
          <w:highlight w:val="green"/>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C670D0">
        <w:rPr>
          <w:rStyle w:val="StyleUnderline"/>
          <w:rFonts w:cstheme="minorHAnsi"/>
          <w:highlight w:val="green"/>
        </w:rPr>
        <w:t>Non-consequentialism is</w:t>
      </w:r>
      <w:r w:rsidRPr="008A282C">
        <w:rPr>
          <w:rStyle w:val="StyleUnderline"/>
          <w:rFonts w:cstheme="minorHAnsi"/>
        </w:rPr>
        <w:t xml:space="preserve"> the view that </w:t>
      </w:r>
      <w:r w:rsidRPr="00C670D0">
        <w:rPr>
          <w:rStyle w:val="StyleUnderline"/>
          <w:rFonts w:cstheme="minorHAnsi"/>
          <w:highlight w:val="green"/>
        </w:rPr>
        <w:t>there’s more</w:t>
      </w:r>
      <w:r w:rsidRPr="008A282C">
        <w:rPr>
          <w:rStyle w:val="StyleUnderline"/>
          <w:rFonts w:cstheme="minorHAnsi"/>
        </w:rPr>
        <w:t xml:space="preserve"> that determines rightness </w:t>
      </w:r>
      <w:r w:rsidRPr="00C670D0">
        <w:rPr>
          <w:rStyle w:val="StyleUnderline"/>
          <w:rFonts w:cstheme="minorHAnsi"/>
          <w:highlight w:val="green"/>
        </w:rPr>
        <w:t>than</w:t>
      </w:r>
      <w:r w:rsidRPr="008A282C">
        <w:rPr>
          <w:rStyle w:val="StyleUnderline"/>
          <w:rFonts w:cstheme="minorHAnsi"/>
        </w:rPr>
        <w:t xml:space="preserve"> the goodness of </w:t>
      </w:r>
      <w:r w:rsidRPr="00C670D0">
        <w:rPr>
          <w:rStyle w:val="StyleUnderline"/>
          <w:rFonts w:cstheme="minorHAnsi"/>
          <w:highlight w:val="green"/>
        </w:rPr>
        <w:t>consequences</w:t>
      </w:r>
      <w:r w:rsidRPr="008A282C">
        <w:rPr>
          <w:rStyle w:val="StyleUnderline"/>
          <w:rFonts w:cstheme="minorHAnsi"/>
        </w:rPr>
        <w:t xml:space="preserve"> or </w:t>
      </w:r>
      <w:r w:rsidRPr="000D742C">
        <w:rPr>
          <w:rStyle w:val="StyleUnderline"/>
          <w:rFonts w:cstheme="minorHAnsi"/>
        </w:rPr>
        <w:t xml:space="preserve">outcomes; it </w:t>
      </w:r>
      <w:r w:rsidRPr="000D742C">
        <w:rPr>
          <w:u w:val="single"/>
        </w:rPr>
        <w:t>is</w:t>
      </w:r>
      <w:r w:rsidRPr="00C670D0">
        <w:rPr>
          <w:rStyle w:val="StyleUnderline"/>
          <w:rFonts w:cstheme="minorHAnsi"/>
          <w:highlight w:val="green"/>
        </w:rPr>
        <w:t xml:space="preserve"> not</w:t>
      </w:r>
      <w:r w:rsidRPr="000D742C">
        <w:rPr>
          <w:rStyle w:val="StyleUnderline"/>
          <w:rFonts w:cstheme="minorHAnsi"/>
        </w:rPr>
        <w:t xml:space="preserve"> the view</w:t>
      </w:r>
      <w:r w:rsidRPr="008A282C">
        <w:rPr>
          <w:rStyle w:val="StyleUnderline"/>
          <w:rFonts w:cstheme="minorHAnsi"/>
        </w:rPr>
        <w:t xml:space="preserve"> </w:t>
      </w:r>
      <w:r w:rsidRPr="00C670D0">
        <w:rPr>
          <w:rStyle w:val="StyleUnderline"/>
          <w:rFonts w:cstheme="minorHAnsi"/>
          <w:highlight w:val="green"/>
        </w:rPr>
        <w:t xml:space="preserve">that </w:t>
      </w:r>
      <w:r w:rsidRPr="000D742C">
        <w:rPr>
          <w:rStyle w:val="StyleUnderline"/>
          <w:rFonts w:cstheme="minorHAnsi"/>
        </w:rPr>
        <w:t xml:space="preserve">the latter </w:t>
      </w:r>
      <w:r w:rsidRPr="00C670D0">
        <w:rPr>
          <w:rStyle w:val="StyleUnderline"/>
          <w:rFonts w:cstheme="minorHAnsi"/>
          <w:highlight w:val="green"/>
        </w:rPr>
        <w:t>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C670D0">
        <w:rPr>
          <w:rStyle w:val="StyleUnderline"/>
          <w:rFonts w:cstheme="minorHAnsi"/>
          <w:highlight w:val="green"/>
        </w:rPr>
        <w:t>Minimally plausible versions of deont</w:t>
      </w:r>
      <w:r w:rsidRPr="008A282C">
        <w:rPr>
          <w:rStyle w:val="StyleUnderline"/>
          <w:rFonts w:cstheme="minorHAnsi"/>
        </w:rPr>
        <w:t xml:space="preserve">ology </w:t>
      </w:r>
      <w:r w:rsidRPr="00C670D0">
        <w:rPr>
          <w:rStyle w:val="StyleUnderline"/>
          <w:rFonts w:cstheme="minorHAnsi"/>
          <w:highlight w:val="green"/>
        </w:rPr>
        <w:t>and virtue ethics must be concerned</w:t>
      </w:r>
      <w:r w:rsidRPr="008A282C">
        <w:rPr>
          <w:rStyle w:val="StyleUnderline"/>
          <w:rFonts w:cstheme="minorHAnsi"/>
        </w:rPr>
        <w:t xml:space="preserve"> in part </w:t>
      </w:r>
      <w:r w:rsidRPr="00C670D0">
        <w:rPr>
          <w:rStyle w:val="StyleUnderline"/>
          <w:rFonts w:cstheme="minorHAnsi"/>
          <w:highlight w:val="green"/>
        </w:rPr>
        <w:t>with promoting the good</w:t>
      </w:r>
      <w:r w:rsidRPr="008A282C">
        <w:rPr>
          <w:rStyle w:val="StyleUnderline"/>
          <w:rFonts w:cstheme="minorHAnsi"/>
        </w:rPr>
        <w:t xml:space="preserve">, from an impartial point of view. They’d thus </w:t>
      </w:r>
      <w:r w:rsidRPr="00C670D0">
        <w:rPr>
          <w:rStyle w:val="StyleUnderline"/>
          <w:rFonts w:cstheme="minorHAnsi"/>
          <w:highlight w:val="green"/>
        </w:rPr>
        <w:t>imply</w:t>
      </w:r>
      <w:r w:rsidRPr="008A282C">
        <w:rPr>
          <w:rStyle w:val="StyleUnderline"/>
          <w:rFonts w:cstheme="minorHAnsi"/>
        </w:rPr>
        <w:t xml:space="preserve"> very </w:t>
      </w:r>
      <w:r w:rsidRPr="00C670D0">
        <w:rPr>
          <w:rStyle w:val="StyleUnderline"/>
          <w:rFonts w:cstheme="minorHAnsi"/>
          <w:highlight w:val="green"/>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w:t>
      </w:r>
      <w:r w:rsidRPr="008A282C">
        <w:rPr>
          <w:rFonts w:cstheme="minorHAnsi"/>
          <w:sz w:val="16"/>
        </w:rPr>
        <w:lastRenderedPageBreak/>
        <w:t xml:space="preserve">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r w:rsidRPr="00C670D0">
        <w:rPr>
          <w:rStyle w:val="StyleUnderline"/>
          <w:rFonts w:cstheme="minorHAnsi"/>
          <w:highlight w:val="green"/>
        </w:rPr>
        <w:t>take into account moral uncertainty</w:t>
      </w:r>
      <w:r w:rsidRPr="008A282C">
        <w:rPr>
          <w:rStyle w:val="StyleUnderline"/>
          <w:rFonts w:cstheme="minorHAnsi"/>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C670D0">
        <w:rPr>
          <w:rStyle w:val="StyleUnderline"/>
          <w:rFonts w:cstheme="minorHAnsi"/>
          <w:highlight w:val="green"/>
        </w:rPr>
        <w:t xml:space="preserve">Even if </w:t>
      </w:r>
      <w:r w:rsidRPr="000D742C">
        <w:rPr>
          <w:rStyle w:val="StyleUnderline"/>
          <w:rFonts w:cstheme="minorHAnsi"/>
        </w:rPr>
        <w:t xml:space="preserve">they were </w:t>
      </w:r>
      <w:r w:rsidRPr="00C670D0">
        <w:rPr>
          <w:rStyle w:val="StyleUnderline"/>
          <w:rFonts w:cstheme="minorHAnsi"/>
          <w:highlight w:val="green"/>
        </w:rPr>
        <w:t xml:space="preserve">90% sure </w:t>
      </w:r>
      <w:r w:rsidRPr="008A282C">
        <w:rPr>
          <w:rStyle w:val="StyleUnderline"/>
          <w:rFonts w:cstheme="minorHAnsi"/>
        </w:rPr>
        <w:t xml:space="preserve">that their view is the correct one (and 10% sure that one of these other ones is correct), </w:t>
      </w:r>
      <w:r w:rsidRPr="00C670D0">
        <w:rPr>
          <w:rStyle w:val="StyleUnderline"/>
          <w:rFonts w:cstheme="minorHAnsi"/>
          <w:highlight w:val="green"/>
        </w:rPr>
        <w:t xml:space="preserve">they would have </w:t>
      </w:r>
      <w:r w:rsidRPr="008A282C">
        <w:rPr>
          <w:rStyle w:val="StyleUnderline"/>
          <w:rFonts w:cstheme="minorHAnsi"/>
        </w:rPr>
        <w:t xml:space="preserve">pretty strong </w:t>
      </w:r>
      <w:r w:rsidRPr="00C670D0">
        <w:rPr>
          <w:rStyle w:val="StyleUnderline"/>
          <w:rFonts w:cstheme="minorHAnsi"/>
          <w:highlight w:val="green"/>
        </w:rPr>
        <w:t xml:space="preserve">reason, from </w:t>
      </w:r>
      <w:r w:rsidRPr="008A282C">
        <w:rPr>
          <w:rStyle w:val="StyleUnderline"/>
          <w:rFonts w:cstheme="minorHAnsi"/>
        </w:rPr>
        <w:t xml:space="preserve">the standpoint of </w:t>
      </w:r>
      <w:r w:rsidRPr="00C670D0">
        <w:rPr>
          <w:rStyle w:val="StyleUnderline"/>
          <w:rFonts w:cstheme="minorHAnsi"/>
          <w:highlight w:val="green"/>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10949267" w14:textId="77777777" w:rsidR="005C0C36" w:rsidRPr="00537196" w:rsidRDefault="005C0C36" w:rsidP="005C0C36">
      <w:pPr>
        <w:pStyle w:val="Heading4"/>
        <w:rPr>
          <w:rFonts w:cs="Calibri"/>
        </w:rPr>
      </w:pPr>
      <w:r w:rsidRPr="008A282C">
        <w:rPr>
          <w:rFonts w:cstheme="minorHAnsi"/>
        </w:rPr>
        <w:t xml:space="preserve">2 – </w:t>
      </w:r>
      <w:r>
        <w:t>All other frameworks fail</w:t>
      </w:r>
    </w:p>
    <w:p w14:paraId="2EC14133" w14:textId="77777777" w:rsidR="005C0C36" w:rsidRPr="00DA51BE" w:rsidRDefault="005C0C36" w:rsidP="005C0C36">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46EF1BD1" w14:textId="77777777" w:rsidR="005C0C36" w:rsidRPr="00537196" w:rsidRDefault="005C0C36" w:rsidP="005C0C36">
      <w:pPr>
        <w:rPr>
          <w:u w:val="single"/>
        </w:rPr>
      </w:pPr>
      <w:r w:rsidRPr="00C670D0">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w:t>
      </w:r>
      <w:r w:rsidRPr="00C670D0">
        <w:rPr>
          <w:sz w:val="16"/>
        </w:rPr>
        <w:lastRenderedPageBreak/>
        <w:t xml:space="preserve">patients’ health needs remain unfulfilled. </w:t>
      </w:r>
      <w:r w:rsidRPr="000A43B7">
        <w:rPr>
          <w:rStyle w:val="StyleUnderline"/>
        </w:rPr>
        <w:t xml:space="preserve">The traditional stance </w:t>
      </w:r>
      <w:r w:rsidRPr="00C670D0">
        <w:rPr>
          <w:sz w:val="16"/>
        </w:rPr>
        <w:t>of the physician</w:t>
      </w:r>
      <w:r w:rsidRPr="000A43B7">
        <w:rPr>
          <w:rStyle w:val="StyleUnderline"/>
        </w:rPr>
        <w:t xml:space="preserve"> is that each patient is an isolated universe. </w:t>
      </w:r>
      <w:r w:rsidRPr="00C670D0">
        <w:rPr>
          <w:sz w:val="16"/>
        </w:rPr>
        <w:t xml:space="preserve">When confronted with a situation in which his duty involves a competition for scarce medications or treatments, he would plead the patient’s cause by all methods, short of deceit. However, </w:t>
      </w:r>
      <w:r w:rsidRPr="00C670D0">
        <w:rPr>
          <w:rStyle w:val="StyleUnderline"/>
          <w:highlight w:val="green"/>
        </w:rPr>
        <w:t>when the</w:t>
      </w:r>
      <w:r w:rsidRPr="000A43B7">
        <w:rPr>
          <w:rStyle w:val="StyleUnderline"/>
        </w:rPr>
        <w:t xml:space="preserve"> </w:t>
      </w:r>
      <w:r w:rsidRPr="00C670D0">
        <w:rPr>
          <w:sz w:val="16"/>
        </w:rPr>
        <w:t>physician’s</w:t>
      </w:r>
      <w:r w:rsidRPr="000A43B7">
        <w:rPr>
          <w:rStyle w:val="StyleUnderline"/>
        </w:rPr>
        <w:t xml:space="preserve"> </w:t>
      </w:r>
      <w:r w:rsidRPr="00C670D0">
        <w:rPr>
          <w:rStyle w:val="StyleUnderline"/>
          <w:highlight w:val="green"/>
        </w:rPr>
        <w:t>decision involves more</w:t>
      </w:r>
      <w:r w:rsidRPr="000A43B7">
        <w:rPr>
          <w:rStyle w:val="StyleUnderline"/>
        </w:rPr>
        <w:t xml:space="preserve"> than just his own patient</w:t>
      </w:r>
      <w:r w:rsidRPr="00C670D0">
        <w:rPr>
          <w:sz w:val="16"/>
        </w:rPr>
        <w:t xml:space="preserve">, or has </w:t>
      </w:r>
      <w:r w:rsidRPr="00C670D0">
        <w:rPr>
          <w:highlight w:val="green"/>
          <w:u w:val="single"/>
        </w:rPr>
        <w:t>some commitment to public</w:t>
      </w:r>
      <w:r w:rsidRPr="00C670D0">
        <w:rPr>
          <w:sz w:val="16"/>
        </w:rPr>
        <w:t xml:space="preserve"> health,</w:t>
      </w:r>
      <w:r w:rsidRPr="000A43B7">
        <w:rPr>
          <w:rStyle w:val="StyleUnderline"/>
        </w:rPr>
        <w:t xml:space="preserve"> </w:t>
      </w:r>
      <w:r w:rsidRPr="00C670D0">
        <w:rPr>
          <w:rStyle w:val="StyleUnderline"/>
          <w:highlight w:val="green"/>
        </w:rPr>
        <w:t>other issues have to be considered.</w:t>
      </w:r>
      <w:r w:rsidRPr="000A43B7">
        <w:rPr>
          <w:rStyle w:val="StyleUnderline"/>
        </w:rPr>
        <w:t xml:space="preserve"> </w:t>
      </w:r>
      <w:r w:rsidRPr="00C670D0">
        <w:rPr>
          <w:sz w:val="16"/>
        </w:rPr>
        <w:t>He then has to recognise that the</w:t>
      </w:r>
      <w:r w:rsidRPr="000A43B7">
        <w:rPr>
          <w:rStyle w:val="StyleUnderline"/>
        </w:rPr>
        <w:t xml:space="preserve"> </w:t>
      </w:r>
      <w:r w:rsidRPr="00C670D0">
        <w:rPr>
          <w:rStyle w:val="StyleUnderline"/>
          <w:highlight w:val="green"/>
        </w:rPr>
        <w:t>unbridled advocacy</w:t>
      </w:r>
      <w:r w:rsidRPr="000A43B7">
        <w:rPr>
          <w:rStyle w:val="StyleUnderline"/>
        </w:rPr>
        <w:t xml:space="preserve"> of the patient </w:t>
      </w:r>
      <w:r w:rsidRPr="00C670D0">
        <w:rPr>
          <w:rStyle w:val="StyleUnderline"/>
          <w:highlight w:val="green"/>
        </w:rPr>
        <w:t>may not square with</w:t>
      </w:r>
      <w:r w:rsidRPr="00C670D0">
        <w:rPr>
          <w:sz w:val="16"/>
        </w:rPr>
        <w:t xml:space="preserve"> what the economist perceives to be </w:t>
      </w:r>
      <w:r w:rsidRPr="00C670D0">
        <w:rPr>
          <w:rStyle w:val="StyleUnderline"/>
          <w:highlight w:val="green"/>
        </w:rPr>
        <w:t>the most advantageous policy to society</w:t>
      </w:r>
      <w:r w:rsidRPr="000A43B7">
        <w:rPr>
          <w:rStyle w:val="StyleUnderline"/>
        </w:rPr>
        <w:t xml:space="preserve"> as a whole.</w:t>
      </w:r>
      <w:r w:rsidRPr="00C670D0">
        <w:rPr>
          <w:sz w:val="16"/>
        </w:rPr>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C670D0">
        <w:rPr>
          <w:sz w:val="16"/>
        </w:rPr>
        <w:t xml:space="preserve">, making available </w:t>
      </w:r>
      <w:r w:rsidRPr="00C670D0">
        <w:rPr>
          <w:rStyle w:val="StyleUnderline"/>
          <w:highlight w:val="green"/>
        </w:rPr>
        <w:t>more</w:t>
      </w:r>
      <w:r w:rsidRPr="000A43B7">
        <w:rPr>
          <w:rStyle w:val="StyleUnderline"/>
        </w:rPr>
        <w:t xml:space="preserve"> </w:t>
      </w:r>
      <w:r w:rsidRPr="00C670D0">
        <w:rPr>
          <w:sz w:val="16"/>
        </w:rPr>
        <w:t xml:space="preserve">medication, labour or </w:t>
      </w:r>
      <w:r w:rsidRPr="00C670D0">
        <w:rPr>
          <w:rStyle w:val="StyleUnderline"/>
          <w:highlight w:val="green"/>
        </w:rPr>
        <w:t>expenses for one</w:t>
      </w:r>
      <w:r w:rsidRPr="000A43B7">
        <w:rPr>
          <w:rStyle w:val="StyleUnderline"/>
        </w:rPr>
        <w:t xml:space="preserve"> </w:t>
      </w:r>
      <w:r w:rsidRPr="00C670D0">
        <w:rPr>
          <w:sz w:val="16"/>
        </w:rPr>
        <w:t xml:space="preserve">patient </w:t>
      </w:r>
      <w:r w:rsidRPr="000A43B7">
        <w:rPr>
          <w:rStyle w:val="StyleUnderline"/>
        </w:rPr>
        <w:t xml:space="preserve">will </w:t>
      </w:r>
      <w:r w:rsidRPr="00C670D0">
        <w:rPr>
          <w:rStyle w:val="StyleUnderline"/>
          <w:highlight w:val="green"/>
        </w:rPr>
        <w:t>mean</w:t>
      </w:r>
      <w:r w:rsidRPr="000A43B7">
        <w:rPr>
          <w:rStyle w:val="StyleUnderline"/>
        </w:rPr>
        <w:t xml:space="preserve"> </w:t>
      </w:r>
      <w:r w:rsidRPr="00C670D0">
        <w:rPr>
          <w:sz w:val="16"/>
        </w:rPr>
        <w:t xml:space="preserve">leaving </w:t>
      </w:r>
      <w:r w:rsidRPr="00C670D0">
        <w:rPr>
          <w:rStyle w:val="StyleUnderline"/>
          <w:highlight w:val="green"/>
        </w:rPr>
        <w:t>less for another.</w:t>
      </w:r>
      <w:r w:rsidRPr="000A43B7">
        <w:rPr>
          <w:rStyle w:val="StyleUnderline"/>
        </w:rPr>
        <w:t xml:space="preserve"> The physician is</w:t>
      </w:r>
      <w:r w:rsidRPr="00C670D0">
        <w:rPr>
          <w:sz w:val="16"/>
        </w:rPr>
        <w:t xml:space="preserve"> then </w:t>
      </w:r>
      <w:r w:rsidRPr="000A43B7">
        <w:rPr>
          <w:rStyle w:val="StyleUnderline"/>
        </w:rPr>
        <w:t>compelled</w:t>
      </w:r>
      <w:r w:rsidRPr="00C670D0">
        <w:rPr>
          <w:sz w:val="16"/>
        </w:rPr>
        <w:t xml:space="preserve"> by his competing loyalties </w:t>
      </w:r>
      <w:r w:rsidRPr="000A43B7">
        <w:rPr>
          <w:rStyle w:val="StyleUnderline"/>
        </w:rPr>
        <w:t>to enter into a decision mode of one versus many, where the underlying constraint is</w:t>
      </w:r>
      <w:r w:rsidRPr="00C670D0">
        <w:rPr>
          <w:sz w:val="16"/>
        </w:rPr>
        <w:t xml:space="preserve"> one of </w:t>
      </w:r>
      <w:r w:rsidRPr="000A43B7">
        <w:rPr>
          <w:rStyle w:val="StyleUnderline"/>
        </w:rPr>
        <w:t>finiteness of the commodities.</w:t>
      </w:r>
      <w:r w:rsidRPr="00C670D0">
        <w:rPr>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C670D0">
        <w:rPr>
          <w:sz w:val="16"/>
        </w:rPr>
        <w:t xml:space="preserve"> and who share a common world. </w:t>
      </w:r>
      <w:r w:rsidRPr="00C670D0">
        <w:rPr>
          <w:rStyle w:val="StyleUnderline"/>
          <w:highlight w:val="green"/>
        </w:rPr>
        <w:t xml:space="preserve">Because of </w:t>
      </w:r>
      <w:r w:rsidRPr="000B2C23">
        <w:rPr>
          <w:rStyle w:val="StyleUnderline"/>
        </w:rPr>
        <w:t xml:space="preserve">the </w:t>
      </w:r>
      <w:r w:rsidRPr="00C670D0">
        <w:rPr>
          <w:rStyle w:val="StyleUnderline"/>
          <w:highlight w:val="green"/>
        </w:rPr>
        <w:t xml:space="preserve">scarcity </w:t>
      </w:r>
      <w:r w:rsidRPr="000B2C23">
        <w:rPr>
          <w:rStyle w:val="StyleUnderline"/>
        </w:rPr>
        <w:t>of resources</w:t>
      </w:r>
      <w:r w:rsidRPr="000A43B7">
        <w:rPr>
          <w:rStyle w:val="StyleUnderline"/>
        </w:rPr>
        <w:t xml:space="preserve">, one’s success is another person’s failure. Therefore </w:t>
      </w:r>
      <w:r w:rsidRPr="00C670D0">
        <w:rPr>
          <w:rStyle w:val="StyleUnderline"/>
          <w:highlight w:val="green"/>
        </w:rPr>
        <w:t>ethics search for rationally justifiable standards for the resolution of interpersonal conflict.</w:t>
      </w:r>
      <w:r w:rsidRPr="00C670D0">
        <w:rPr>
          <w:sz w:val="16"/>
        </w:rPr>
        <w:t xml:space="preserve"> </w:t>
      </w:r>
      <w:r w:rsidRPr="004965FF">
        <w:rPr>
          <w:rStyle w:val="StyleUnderline"/>
        </w:rPr>
        <w:t>While the realities of human life have given rise to the concepts of property, justice and scarcity, the management of scarcity requires the exercise of choice</w:t>
      </w:r>
      <w:r w:rsidRPr="00C670D0">
        <w:rPr>
          <w:sz w:val="16"/>
        </w:rPr>
        <w:t xml:space="preserve">, since having more of some goods means having less of others. </w:t>
      </w:r>
      <w:r w:rsidRPr="004965FF">
        <w:rPr>
          <w:rStyle w:val="StyleUnderline"/>
        </w:rPr>
        <w:t xml:space="preserve">Exercising choice in turn involves </w:t>
      </w:r>
      <w:r w:rsidRPr="00C670D0">
        <w:rPr>
          <w:sz w:val="16"/>
        </w:rPr>
        <w:t xml:space="preserve">comparisons, and </w:t>
      </w:r>
      <w:r w:rsidRPr="004965FF">
        <w:rPr>
          <w:rStyle w:val="StyleUnderline"/>
        </w:rPr>
        <w:t xml:space="preserve">comparisons </w:t>
      </w:r>
      <w:r w:rsidRPr="00C670D0">
        <w:rPr>
          <w:sz w:val="16"/>
        </w:rPr>
        <w:t xml:space="preserve">are </w:t>
      </w:r>
      <w:r w:rsidRPr="004965FF">
        <w:rPr>
          <w:rStyle w:val="StyleUnderline"/>
        </w:rPr>
        <w:t xml:space="preserve">based on principles. </w:t>
      </w:r>
      <w:r w:rsidRPr="00C670D0">
        <w:rPr>
          <w:sz w:val="16"/>
        </w:rPr>
        <w:t xml:space="preserve">As ethicists, </w:t>
      </w:r>
      <w:r w:rsidRPr="004965FF">
        <w:rPr>
          <w:rStyle w:val="StyleUnderline"/>
        </w:rPr>
        <w:t>the meaning of these principles must be sought in the moral basis that implementing them would require.</w:t>
      </w:r>
      <w:r w:rsidRPr="00C670D0">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C670D0">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C670D0">
        <w:rPr>
          <w:rStyle w:val="StyleUnderline"/>
          <w:highlight w:val="green"/>
        </w:rPr>
        <w:t>maximise</w:t>
      </w:r>
      <w:r w:rsidRPr="00E60274">
        <w:rPr>
          <w:rStyle w:val="StyleUnderline"/>
        </w:rPr>
        <w:t>s</w:t>
      </w:r>
      <w:r w:rsidRPr="00C670D0">
        <w:rPr>
          <w:rStyle w:val="StyleUnderline"/>
          <w:highlight w:val="green"/>
        </w:rPr>
        <w:t xml:space="preserve"> welfare.</w:t>
      </w:r>
      <w:r w:rsidRPr="00C670D0">
        <w:rPr>
          <w:sz w:val="16"/>
          <w:highlight w:val="green"/>
        </w:rPr>
        <w:t xml:space="preserve"> </w:t>
      </w:r>
      <w:r w:rsidRPr="00C670D0">
        <w:rPr>
          <w:highlight w:val="green"/>
          <w:u w:val="single"/>
        </w:rPr>
        <w:t>Utilitarianism is fundamentally welfarist</w:t>
      </w:r>
      <w:r w:rsidRPr="000D742C">
        <w:rPr>
          <w:u w:val="single"/>
        </w:rPr>
        <w:t xml:space="preserve"> in its philosophy</w:t>
      </w:r>
      <w:r w:rsidRPr="00C670D0">
        <w:rPr>
          <w:sz w:val="16"/>
        </w:rPr>
        <w:t xml:space="preserve">.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C670D0">
        <w:rPr>
          <w:sz w:val="16"/>
        </w:rPr>
        <w:t xml:space="preserve"> four </w:t>
      </w:r>
      <w:r w:rsidRPr="004965FF">
        <w:rPr>
          <w:rStyle w:val="StyleUnderline"/>
        </w:rPr>
        <w:t xml:space="preserve">tenets require that a </w:t>
      </w:r>
      <w:r w:rsidRPr="00C670D0">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5E0AF60B" w14:textId="77777777" w:rsidR="005C0C36" w:rsidRPr="005877A7" w:rsidRDefault="005C0C36" w:rsidP="005C0C36">
      <w:pPr>
        <w:pStyle w:val="Heading4"/>
      </w:pPr>
      <w:r>
        <w:t xml:space="preserve">3 </w:t>
      </w:r>
      <w:r w:rsidRPr="008A282C">
        <w:rPr>
          <w:rFonts w:cstheme="minorHAnsi"/>
        </w:rPr>
        <w:t>–</w:t>
      </w:r>
      <w:r w:rsidRPr="00F94403">
        <w:t xml:space="preserve"> </w:t>
      </w:r>
      <w:r w:rsidRPr="005877A7">
        <w:t xml:space="preserve">Policy is distinct from scholarly debate – the public nature of policy necessitates consequentialism </w:t>
      </w:r>
      <w:r>
        <w:t>even if its false</w:t>
      </w:r>
      <w:r w:rsidRPr="005877A7">
        <w:t xml:space="preserve">. </w:t>
      </w:r>
    </w:p>
    <w:p w14:paraId="658DEB05" w14:textId="77777777" w:rsidR="005C0C36" w:rsidRPr="005877A7" w:rsidRDefault="005C0C36" w:rsidP="005C0C36">
      <w:pPr>
        <w:rPr>
          <w:sz w:val="16"/>
        </w:rPr>
      </w:pPr>
      <w:r w:rsidRPr="005877A7">
        <w:rPr>
          <w:sz w:val="16"/>
        </w:rPr>
        <w:t xml:space="preserve">Dan W. </w:t>
      </w:r>
      <w:r w:rsidRPr="00BF01C7">
        <w:rPr>
          <w:rStyle w:val="Style13ptBold"/>
        </w:rPr>
        <w:t>Brock 93</w:t>
      </w:r>
      <w:r w:rsidRPr="005877A7">
        <w:rPr>
          <w:sz w:val="16"/>
        </w:rPr>
        <w:t xml:space="preserve">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1993. P. 409-410. </w:t>
      </w:r>
    </w:p>
    <w:p w14:paraId="107E15A8" w14:textId="77777777" w:rsidR="005C0C36" w:rsidRDefault="005C0C36" w:rsidP="005C0C36">
      <w:pPr>
        <w:rPr>
          <w:sz w:val="16"/>
          <w:szCs w:val="22"/>
        </w:rPr>
      </w:pPr>
      <w:r w:rsidRPr="00BF01C7">
        <w:rPr>
          <w:sz w:val="16"/>
          <w:szCs w:val="22"/>
        </w:rPr>
        <w:lastRenderedPageBreak/>
        <w:t xml:space="preserve">The central point of conflict is that </w:t>
      </w:r>
      <w:r w:rsidRPr="00C670D0">
        <w:rPr>
          <w:b/>
          <w:szCs w:val="22"/>
          <w:highlight w:val="green"/>
          <w:u w:val="single"/>
        </w:rPr>
        <w:t xml:space="preserve">the </w:t>
      </w:r>
      <w:r w:rsidRPr="00BF01C7">
        <w:rPr>
          <w:b/>
          <w:szCs w:val="22"/>
          <w:u w:val="single"/>
        </w:rPr>
        <w:t xml:space="preserve">first </w:t>
      </w:r>
      <w:r w:rsidRPr="00C670D0">
        <w:rPr>
          <w:b/>
          <w:szCs w:val="22"/>
          <w:highlight w:val="green"/>
          <w:u w:val="single"/>
        </w:rPr>
        <w:t>concern of</w:t>
      </w:r>
      <w:r w:rsidRPr="00C670D0">
        <w:rPr>
          <w:sz w:val="16"/>
          <w:szCs w:val="22"/>
          <w:highlight w:val="green"/>
        </w:rPr>
        <w:t xml:space="preserve"> </w:t>
      </w:r>
      <w:r w:rsidRPr="00BF01C7">
        <w:rPr>
          <w:sz w:val="16"/>
          <w:szCs w:val="22"/>
        </w:rPr>
        <w:t xml:space="preserve">those responsible for </w:t>
      </w:r>
      <w:r w:rsidRPr="00BF01C7">
        <w:rPr>
          <w:b/>
          <w:szCs w:val="22"/>
          <w:u w:val="single"/>
        </w:rPr>
        <w:t xml:space="preserve">public </w:t>
      </w:r>
      <w:r w:rsidRPr="00C670D0">
        <w:rPr>
          <w:b/>
          <w:szCs w:val="22"/>
          <w:highlight w:val="green"/>
          <w:u w:val="single"/>
        </w:rPr>
        <w:t>policy is</w:t>
      </w:r>
      <w:r w:rsidRPr="00BF01C7">
        <w:rPr>
          <w:b/>
          <w:szCs w:val="22"/>
          <w:u w:val="single"/>
        </w:rPr>
        <w:t xml:space="preserve">, and ought to be, the </w:t>
      </w:r>
      <w:r w:rsidRPr="00C670D0">
        <w:rPr>
          <w:b/>
          <w:szCs w:val="22"/>
          <w:highlight w:val="green"/>
          <w:u w:val="single"/>
        </w:rPr>
        <w:t xml:space="preserve">consequences </w:t>
      </w:r>
      <w:r w:rsidRPr="00BF01C7">
        <w:rPr>
          <w:b/>
          <w:szCs w:val="22"/>
          <w:u w:val="single"/>
        </w:rPr>
        <w:t>of their actions for public policy and the persons that those policies affect. This is not to say that they should not be concerned with the moral evaluation of those consequences-they should; nor that they must be moral consequentialists in the evaluation of the policy, and in turn human, consequences of their actions</w:t>
      </w:r>
      <w:r w:rsidRPr="00BF01C7">
        <w:rPr>
          <w:sz w:val="16"/>
          <w:szCs w:val="22"/>
        </w:rPr>
        <w:t>-</w:t>
      </w:r>
      <w:r w:rsidRPr="00C670D0">
        <w:rPr>
          <w:b/>
          <w:szCs w:val="22"/>
          <w:highlight w:val="green"/>
          <w:u w:val="single"/>
        </w:rPr>
        <w:t>whether</w:t>
      </w:r>
      <w:r w:rsidRPr="00BF01C7">
        <w:rPr>
          <w:b/>
          <w:szCs w:val="22"/>
          <w:u w:val="single"/>
        </w:rPr>
        <w:t xml:space="preserve"> some form of </w:t>
      </w:r>
      <w:r w:rsidRPr="00C670D0">
        <w:rPr>
          <w:b/>
          <w:szCs w:val="22"/>
          <w:highlight w:val="green"/>
          <w:u w:val="single"/>
        </w:rPr>
        <w:t xml:space="preserve">consequentialism is </w:t>
      </w:r>
      <w:r w:rsidRPr="00BF01C7">
        <w:rPr>
          <w:b/>
          <w:szCs w:val="22"/>
          <w:u w:val="single"/>
        </w:rPr>
        <w:t xml:space="preserve">an </w:t>
      </w:r>
      <w:r w:rsidRPr="00C670D0">
        <w:rPr>
          <w:b/>
          <w:szCs w:val="22"/>
          <w:highlight w:val="green"/>
          <w:u w:val="single"/>
        </w:rPr>
        <w:t xml:space="preserve">adequate </w:t>
      </w:r>
      <w:r w:rsidRPr="00BF01C7">
        <w:rPr>
          <w:b/>
          <w:szCs w:val="22"/>
          <w:u w:val="single"/>
        </w:rPr>
        <w:t xml:space="preserve">moral theory </w:t>
      </w:r>
      <w:r w:rsidRPr="00C670D0">
        <w:rPr>
          <w:b/>
          <w:szCs w:val="22"/>
          <w:highlight w:val="green"/>
          <w:u w:val="single"/>
        </w:rPr>
        <w:t>is another matter</w:t>
      </w:r>
      <w:r w:rsidRPr="00BF01C7">
        <w:rPr>
          <w:b/>
          <w:szCs w:val="22"/>
          <w:u w:val="single"/>
        </w:rPr>
        <w:t>.</w:t>
      </w:r>
      <w:r w:rsidRPr="00BF01C7">
        <w:rPr>
          <w:sz w:val="16"/>
          <w:szCs w:val="22"/>
        </w:rPr>
        <w:t xml:space="preserve"> </w:t>
      </w:r>
      <w:r w:rsidRPr="00BF01C7">
        <w:rPr>
          <w:b/>
          <w:szCs w:val="22"/>
          <w:u w:val="single"/>
        </w:rPr>
        <w:t xml:space="preserve">But it is to say that persons who directly participate in the formation of public </w:t>
      </w:r>
      <w:r w:rsidRPr="00C670D0">
        <w:rPr>
          <w:b/>
          <w:szCs w:val="22"/>
          <w:highlight w:val="green"/>
          <w:u w:val="single"/>
        </w:rPr>
        <w:t xml:space="preserve">policy would be irresponsible if </w:t>
      </w:r>
      <w:r w:rsidRPr="00BF01C7">
        <w:rPr>
          <w:b/>
          <w:szCs w:val="22"/>
          <w:u w:val="single"/>
        </w:rPr>
        <w:t xml:space="preserve">they </w:t>
      </w:r>
      <w:r w:rsidRPr="00C670D0">
        <w:rPr>
          <w:b/>
          <w:szCs w:val="22"/>
          <w:highlight w:val="green"/>
          <w:u w:val="single"/>
        </w:rPr>
        <w:t xml:space="preserve">did not focus </w:t>
      </w:r>
      <w:r w:rsidRPr="00BF01C7">
        <w:rPr>
          <w:b/>
          <w:szCs w:val="22"/>
          <w:u w:val="single"/>
        </w:rPr>
        <w:t xml:space="preserve">their concern </w:t>
      </w:r>
      <w:r w:rsidRPr="00C670D0">
        <w:rPr>
          <w:b/>
          <w:szCs w:val="22"/>
          <w:highlight w:val="green"/>
          <w:u w:val="single"/>
        </w:rPr>
        <w:t xml:space="preserve">on how </w:t>
      </w:r>
      <w:r w:rsidRPr="00BF01C7">
        <w:rPr>
          <w:b/>
          <w:szCs w:val="22"/>
          <w:u w:val="single"/>
        </w:rPr>
        <w:t xml:space="preserve">their actions will affect policy and how that </w:t>
      </w:r>
      <w:r w:rsidRPr="00C670D0">
        <w:rPr>
          <w:b/>
          <w:szCs w:val="22"/>
          <w:highlight w:val="green"/>
          <w:u w:val="single"/>
        </w:rPr>
        <w:t xml:space="preserve">policy will </w:t>
      </w:r>
      <w:r w:rsidRPr="00BF01C7">
        <w:rPr>
          <w:b/>
          <w:szCs w:val="22"/>
          <w:u w:val="single"/>
        </w:rPr>
        <w:t xml:space="preserve">in turn </w:t>
      </w:r>
      <w:r w:rsidRPr="00C670D0">
        <w:rPr>
          <w:b/>
          <w:szCs w:val="22"/>
          <w:highlight w:val="green"/>
          <w:u w:val="single"/>
        </w:rPr>
        <w:t>affect people</w:t>
      </w:r>
      <w:r w:rsidRPr="00BF01C7">
        <w:rPr>
          <w:sz w:val="16"/>
          <w:szCs w:val="22"/>
        </w:rPr>
        <w:t xml:space="preserve">. The virtues of academic research and scholarship that consist in an unconstrained search for truth, whatever the consequences, reflect not only the different goals of scholarly work but also the fact that </w:t>
      </w:r>
      <w:r w:rsidRPr="00BF01C7">
        <w:rPr>
          <w:b/>
          <w:szCs w:val="22"/>
          <w:u w:val="single"/>
        </w:rPr>
        <w:t xml:space="preserve">the </w:t>
      </w:r>
      <w:r w:rsidRPr="00C670D0">
        <w:rPr>
          <w:szCs w:val="22"/>
          <w:highlight w:val="green"/>
          <w:u w:val="single"/>
        </w:rPr>
        <w:t>effects of the</w:t>
      </w:r>
      <w:r w:rsidRPr="00C670D0">
        <w:rPr>
          <w:b/>
          <w:szCs w:val="22"/>
          <w:highlight w:val="green"/>
          <w:u w:val="single"/>
        </w:rPr>
        <w:t xml:space="preserve"> scholarly </w:t>
      </w:r>
      <w:r w:rsidRPr="000B2C23">
        <w:rPr>
          <w:b/>
          <w:szCs w:val="22"/>
          <w:u w:val="single"/>
        </w:rPr>
        <w:t xml:space="preserve">endeavor </w:t>
      </w:r>
      <w:r w:rsidRPr="00C670D0">
        <w:rPr>
          <w:b/>
          <w:szCs w:val="22"/>
          <w:highlight w:val="green"/>
          <w:u w:val="single"/>
        </w:rPr>
        <w:t xml:space="preserve">on the public are less direct, and </w:t>
      </w:r>
      <w:r w:rsidRPr="00BF01C7">
        <w:rPr>
          <w:b/>
          <w:szCs w:val="22"/>
          <w:u w:val="single"/>
        </w:rPr>
        <w:t xml:space="preserve">are </w:t>
      </w:r>
      <w:r w:rsidRPr="00C670D0">
        <w:rPr>
          <w:b/>
          <w:szCs w:val="22"/>
          <w:highlight w:val="green"/>
          <w:u w:val="single"/>
        </w:rPr>
        <w:t xml:space="preserve">mediated </w:t>
      </w:r>
      <w:r w:rsidRPr="00BF01C7">
        <w:rPr>
          <w:b/>
          <w:szCs w:val="22"/>
          <w:u w:val="single"/>
        </w:rPr>
        <w:t xml:space="preserve">more by other institutions and events, than are those of the public policy process. </w:t>
      </w:r>
      <w:r w:rsidRPr="00C670D0">
        <w:rPr>
          <w:b/>
          <w:szCs w:val="22"/>
          <w:highlight w:val="green"/>
          <w:u w:val="single"/>
        </w:rPr>
        <w:t>It is</w:t>
      </w:r>
      <w:r w:rsidRPr="00BF01C7">
        <w:rPr>
          <w:sz w:val="16"/>
          <w:szCs w:val="22"/>
        </w:rPr>
        <w:t xml:space="preserve"> in part </w:t>
      </w:r>
      <w:r w:rsidRPr="00C670D0">
        <w:rPr>
          <w:rStyle w:val="StyleUnderline"/>
          <w:szCs w:val="22"/>
          <w:highlight w:val="green"/>
        </w:rPr>
        <w:t>the</w:t>
      </w:r>
      <w:r w:rsidRPr="00BF01C7">
        <w:rPr>
          <w:sz w:val="16"/>
          <w:szCs w:val="22"/>
        </w:rPr>
        <w:t xml:space="preserve"> very </w:t>
      </w:r>
      <w:r w:rsidRPr="00C670D0">
        <w:rPr>
          <w:b/>
          <w:szCs w:val="22"/>
          <w:highlight w:val="green"/>
          <w:u w:val="single"/>
        </w:rPr>
        <w:t xml:space="preserve">impotence </w:t>
      </w:r>
      <w:r w:rsidRPr="00BF01C7">
        <w:rPr>
          <w:b/>
          <w:szCs w:val="22"/>
          <w:u w:val="single"/>
        </w:rPr>
        <w:t xml:space="preserve">in terms </w:t>
      </w:r>
      <w:r w:rsidRPr="00C670D0">
        <w:rPr>
          <w:b/>
          <w:szCs w:val="22"/>
          <w:highlight w:val="green"/>
          <w:u w:val="single"/>
        </w:rPr>
        <w:t xml:space="preserve">of </w:t>
      </w:r>
      <w:r w:rsidRPr="00BF01C7">
        <w:rPr>
          <w:b/>
          <w:szCs w:val="22"/>
          <w:u w:val="single"/>
        </w:rPr>
        <w:t xml:space="preserve">major, direct </w:t>
      </w:r>
      <w:r w:rsidRPr="00C670D0">
        <w:rPr>
          <w:b/>
          <w:szCs w:val="22"/>
          <w:highlight w:val="green"/>
          <w:u w:val="single"/>
        </w:rPr>
        <w:t>effects on people's lives of</w:t>
      </w:r>
      <w:r w:rsidRPr="00BF01C7">
        <w:rPr>
          <w:b/>
          <w:szCs w:val="22"/>
          <w:u w:val="single"/>
        </w:rPr>
        <w:t xml:space="preserve"> most </w:t>
      </w:r>
      <w:r w:rsidRPr="00C670D0">
        <w:rPr>
          <w:b/>
          <w:szCs w:val="22"/>
          <w:highlight w:val="green"/>
          <w:u w:val="single"/>
        </w:rPr>
        <w:t xml:space="preserve">academic scholarship that makes it </w:t>
      </w:r>
      <w:r w:rsidRPr="00BF01C7">
        <w:rPr>
          <w:b/>
          <w:szCs w:val="22"/>
          <w:u w:val="single"/>
        </w:rPr>
        <w:t xml:space="preserve">morally </w:t>
      </w:r>
      <w:r w:rsidRPr="00C670D0">
        <w:rPr>
          <w:b/>
          <w:szCs w:val="22"/>
          <w:highlight w:val="green"/>
          <w:u w:val="single"/>
        </w:rPr>
        <w:t>acceptable not to worry</w:t>
      </w:r>
      <w:r w:rsidRPr="00BF01C7">
        <w:rPr>
          <w:b/>
          <w:szCs w:val="22"/>
          <w:u w:val="single"/>
        </w:rPr>
        <w:t xml:space="preserve"> much </w:t>
      </w:r>
      <w:r w:rsidRPr="00C670D0">
        <w:rPr>
          <w:b/>
          <w:szCs w:val="22"/>
          <w:highlight w:val="green"/>
          <w:u w:val="single"/>
        </w:rPr>
        <w:t xml:space="preserve">about </w:t>
      </w:r>
      <w:r w:rsidRPr="00BF01C7">
        <w:rPr>
          <w:b/>
          <w:szCs w:val="22"/>
          <w:u w:val="single"/>
        </w:rPr>
        <w:t xml:space="preserve">the social </w:t>
      </w:r>
      <w:r w:rsidRPr="00C670D0">
        <w:rPr>
          <w:b/>
          <w:szCs w:val="22"/>
          <w:highlight w:val="green"/>
          <w:u w:val="single"/>
        </w:rPr>
        <w:t xml:space="preserve">consequences of </w:t>
      </w:r>
      <w:r w:rsidRPr="00BF01C7">
        <w:rPr>
          <w:b/>
          <w:szCs w:val="22"/>
          <w:u w:val="single"/>
        </w:rPr>
        <w:t xml:space="preserve">that </w:t>
      </w:r>
      <w:r w:rsidRPr="00C670D0">
        <w:rPr>
          <w:b/>
          <w:szCs w:val="22"/>
          <w:highlight w:val="green"/>
          <w:u w:val="single"/>
        </w:rPr>
        <w:t xml:space="preserve">scholarship. When philosophers move into </w:t>
      </w:r>
      <w:r w:rsidRPr="00BF01C7">
        <w:rPr>
          <w:b/>
          <w:szCs w:val="22"/>
          <w:u w:val="single"/>
        </w:rPr>
        <w:t xml:space="preserve">the </w:t>
      </w:r>
      <w:r w:rsidRPr="00C670D0">
        <w:rPr>
          <w:b/>
          <w:szCs w:val="22"/>
          <w:highlight w:val="green"/>
          <w:u w:val="single"/>
        </w:rPr>
        <w:t xml:space="preserve">policy </w:t>
      </w:r>
      <w:r w:rsidRPr="00BF01C7">
        <w:rPr>
          <w:b/>
          <w:szCs w:val="22"/>
          <w:u w:val="single"/>
        </w:rPr>
        <w:t xml:space="preserve">domain, they </w:t>
      </w:r>
      <w:r w:rsidRPr="00C670D0">
        <w:rPr>
          <w:b/>
          <w:szCs w:val="22"/>
          <w:highlight w:val="green"/>
          <w:u w:val="single"/>
        </w:rPr>
        <w:t xml:space="preserve">must shift </w:t>
      </w:r>
      <w:r w:rsidRPr="00BF01C7">
        <w:rPr>
          <w:b/>
          <w:szCs w:val="22"/>
          <w:u w:val="single"/>
        </w:rPr>
        <w:t xml:space="preserve">their primary </w:t>
      </w:r>
      <w:r w:rsidRPr="00C670D0">
        <w:rPr>
          <w:b/>
          <w:szCs w:val="22"/>
          <w:highlight w:val="green"/>
          <w:u w:val="single"/>
        </w:rPr>
        <w:t>commitment from knowledge</w:t>
      </w:r>
      <w:r w:rsidRPr="00BF01C7">
        <w:rPr>
          <w:b/>
          <w:szCs w:val="22"/>
          <w:u w:val="single"/>
        </w:rPr>
        <w:t xml:space="preserve"> and truth </w:t>
      </w:r>
      <w:r w:rsidRPr="00C670D0">
        <w:rPr>
          <w:b/>
          <w:szCs w:val="22"/>
          <w:highlight w:val="green"/>
          <w:u w:val="single"/>
        </w:rPr>
        <w:t xml:space="preserve">to </w:t>
      </w:r>
      <w:r w:rsidRPr="00BF01C7">
        <w:rPr>
          <w:b/>
          <w:szCs w:val="22"/>
          <w:u w:val="single"/>
        </w:rPr>
        <w:t xml:space="preserve">the </w:t>
      </w:r>
      <w:r w:rsidRPr="00C670D0">
        <w:rPr>
          <w:b/>
          <w:szCs w:val="22"/>
          <w:highlight w:val="green"/>
          <w:u w:val="single"/>
        </w:rPr>
        <w:t>policy consequences</w:t>
      </w:r>
      <w:r w:rsidRPr="00BF01C7">
        <w:rPr>
          <w:b/>
          <w:szCs w:val="22"/>
          <w:u w:val="single"/>
        </w:rPr>
        <w:t xml:space="preserve"> of what they do.</w:t>
      </w:r>
      <w:r w:rsidRPr="00BF01C7">
        <w:rPr>
          <w:sz w:val="16"/>
          <w:szCs w:val="22"/>
        </w:rPr>
        <w:t xml:space="preserve"> And if they are not prepared to do this, why did they enter the policy domain? What are they doing there?</w:t>
      </w:r>
    </w:p>
    <w:p w14:paraId="501184A7" w14:textId="77777777" w:rsidR="005C0C36" w:rsidRPr="00B35DA5" w:rsidRDefault="005C0C36" w:rsidP="005C0C36">
      <w:pPr>
        <w:pStyle w:val="Heading4"/>
      </w:pPr>
      <w:r>
        <w:t xml:space="preserve">4 </w:t>
      </w:r>
      <w:r w:rsidRPr="008A282C">
        <w:rPr>
          <w:rFonts w:cstheme="minorHAnsi"/>
        </w:rPr>
        <w:t>–</w:t>
      </w:r>
      <w:r>
        <w:t xml:space="preserve"> Non util ethics are impossible </w:t>
      </w:r>
    </w:p>
    <w:p w14:paraId="4B1AE477" w14:textId="77777777" w:rsidR="005C0C36" w:rsidRPr="00B35DA5" w:rsidRDefault="005C0C36" w:rsidP="005C0C36">
      <w:r w:rsidRPr="00C648B7">
        <w:rPr>
          <w:rStyle w:val="Style13ptBold"/>
        </w:rPr>
        <w:t>Greene 10</w:t>
      </w:r>
      <w:r w:rsidRPr="00B35DA5">
        <w:t xml:space="preserve"> – Joshua, Associate Professor of Social science in the Department of Psychology at Harvard University </w:t>
      </w:r>
    </w:p>
    <w:p w14:paraId="61BB955A" w14:textId="77777777" w:rsidR="005C0C36" w:rsidRPr="00B35DA5" w:rsidRDefault="005C0C36" w:rsidP="005C0C36">
      <w:r w:rsidRPr="00B35DA5">
        <w:t>(The Secret Joke of Kant’s Soul published in Moral Psychology: Historical and Contemporary Readings, accessed: www.fed.cuhk.edu.hk/~lchang/material/Evolutionary/Developmental/Greene-KantSoul.pdf)</w:t>
      </w:r>
    </w:p>
    <w:p w14:paraId="745D7BA7" w14:textId="77777777" w:rsidR="005C0C36" w:rsidRDefault="005C0C36" w:rsidP="005C0C36">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w:t>
      </w:r>
      <w:r w:rsidRPr="00013C22">
        <w:rPr>
          <w:b/>
          <w:iCs/>
          <w:u w:val="single"/>
          <w:bdr w:val="single" w:sz="8" w:space="0" w:color="auto"/>
        </w:rPr>
        <w:lastRenderedPageBreak/>
        <w:t xml:space="preserve">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415DAD54" w14:textId="77777777" w:rsidR="005C0C36" w:rsidRPr="00AE2A33" w:rsidRDefault="005C0C36" w:rsidP="005C0C36">
      <w:pPr>
        <w:pStyle w:val="Heading4"/>
      </w:pPr>
      <w:r>
        <w:t xml:space="preserve">5 </w:t>
      </w:r>
      <w:r w:rsidRPr="008A282C">
        <w:rPr>
          <w:rFonts w:cstheme="minorHAnsi"/>
        </w:rPr>
        <w:t xml:space="preserve">– </w:t>
      </w:r>
      <w:r>
        <w:t xml:space="preserve">That justifies </w:t>
      </w:r>
      <w:r w:rsidRPr="00B23CF9">
        <w:rPr>
          <w:u w:val="single"/>
        </w:rPr>
        <w:t>util</w:t>
      </w:r>
      <w:r>
        <w:t xml:space="preserve">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41CF4C80" w14:textId="77777777" w:rsidR="005C0C36" w:rsidRPr="00873F44" w:rsidRDefault="005C0C36" w:rsidP="005C0C36">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0" w:anchor="audio-highlights" w:history="1">
        <w:r>
          <w:rPr>
            <w:rStyle w:val="Hyperlink"/>
          </w:rPr>
          <w:t>https://www.econtalk.org/joshua-greene-on-</w:t>
        </w:r>
        <w:r>
          <w:rPr>
            <w:rStyle w:val="Hyperlink"/>
          </w:rPr>
          <w:lastRenderedPageBreak/>
          <w:t>moral-tribes-moral-dilemmas-and-utilitarianism/#audio-highlights</w:t>
        </w:r>
      </w:hyperlink>
      <w:r>
        <w:t>, accessed 5-17-20, HKR-AM) **NB: Guest = Greene, and only his lines are highlighted/underlined</w:t>
      </w:r>
    </w:p>
    <w:p w14:paraId="48B6B44C" w14:textId="77777777" w:rsidR="005C0C36" w:rsidRPr="00AE2A33" w:rsidRDefault="005C0C36" w:rsidP="005C0C36">
      <w:pPr>
        <w:rPr>
          <w:rStyle w:val="StyleUnderline"/>
        </w:rPr>
      </w:pPr>
      <w:r w:rsidRPr="00AE2A33">
        <w:rPr>
          <w:sz w:val="16"/>
        </w:rPr>
        <w:t xml:space="preserve">Guest: Okay. So, I think </w:t>
      </w:r>
      <w:r w:rsidRPr="00C670D0">
        <w:rPr>
          <w:rStyle w:val="StyleUnderline"/>
          <w:highlight w:val="green"/>
        </w:rPr>
        <w:t>util</w:t>
      </w:r>
      <w:r w:rsidRPr="00B304CE">
        <w:rPr>
          <w:rStyle w:val="StyleUnderline"/>
        </w:rPr>
        <w:t xml:space="preserve">itarianism </w:t>
      </w:r>
      <w:r w:rsidRPr="00C670D0">
        <w:rPr>
          <w:rStyle w:val="StyleUnderline"/>
          <w:highlight w:val="green"/>
        </w:rPr>
        <w:t>is</w:t>
      </w:r>
      <w:r w:rsidRPr="00B304CE">
        <w:rPr>
          <w:rStyle w:val="StyleUnderline"/>
        </w:rPr>
        <w:t xml:space="preserve"> very much </w:t>
      </w:r>
      <w:r w:rsidRPr="00C670D0">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C670D0">
        <w:rPr>
          <w:rStyle w:val="StyleUnderline"/>
          <w:highlight w:val="green"/>
        </w:rPr>
        <w:t>going back to</w:t>
      </w:r>
      <w:r w:rsidRPr="00B304CE">
        <w:rPr>
          <w:rStyle w:val="StyleUnderline"/>
        </w:rPr>
        <w:t xml:space="preserve"> </w:t>
      </w:r>
      <w:r w:rsidRPr="00C670D0">
        <w:rPr>
          <w:rStyle w:val="StyleUnderline"/>
          <w:highlight w:val="green"/>
        </w:rPr>
        <w:t>the tragedy of</w:t>
      </w:r>
      <w:r w:rsidRPr="00B304CE">
        <w:rPr>
          <w:rStyle w:val="StyleUnderline"/>
        </w:rPr>
        <w:t xml:space="preserve"> common-sense </w:t>
      </w:r>
      <w:r w:rsidRPr="00C670D0">
        <w:rPr>
          <w:rStyle w:val="StyleUnderline"/>
          <w:highlight w:val="green"/>
        </w:rPr>
        <w:t>morality</w:t>
      </w:r>
      <w:r w:rsidRPr="00B304CE">
        <w:rPr>
          <w:rStyle w:val="StyleUnderline"/>
        </w:rPr>
        <w:t xml:space="preserve"> is </w:t>
      </w:r>
      <w:r w:rsidRPr="00C670D0">
        <w:rPr>
          <w:rStyle w:val="StyleUnderline"/>
          <w:highlight w:val="green"/>
        </w:rPr>
        <w:t>you've</w:t>
      </w:r>
      <w:r w:rsidRPr="00B304CE">
        <w:rPr>
          <w:rStyle w:val="StyleUnderline"/>
        </w:rPr>
        <w:t xml:space="preserve"> </w:t>
      </w:r>
      <w:r w:rsidRPr="00C670D0">
        <w:rPr>
          <w:rStyle w:val="StyleUnderline"/>
          <w:highlight w:val="green"/>
        </w:rPr>
        <w:t>got</w:t>
      </w:r>
      <w:r w:rsidRPr="00B304CE">
        <w:rPr>
          <w:rStyle w:val="StyleUnderline"/>
        </w:rPr>
        <w:t xml:space="preserve"> all these different </w:t>
      </w:r>
      <w:r w:rsidRPr="00C670D0">
        <w:rPr>
          <w:rStyle w:val="StyleUnderline"/>
          <w:highlight w:val="green"/>
        </w:rPr>
        <w:t>tribes</w:t>
      </w:r>
      <w:r w:rsidRPr="00B304CE">
        <w:rPr>
          <w:rStyle w:val="StyleUnderline"/>
        </w:rPr>
        <w:t xml:space="preserve"> </w:t>
      </w:r>
      <w:r w:rsidRPr="00C670D0">
        <w:rPr>
          <w:rStyle w:val="StyleUnderline"/>
          <w:highlight w:val="green"/>
        </w:rPr>
        <w:t>with</w:t>
      </w:r>
      <w:r w:rsidRPr="00B304CE">
        <w:rPr>
          <w:rStyle w:val="StyleUnderline"/>
        </w:rPr>
        <w:t xml:space="preserve"> all of these </w:t>
      </w:r>
      <w:r w:rsidRPr="00C670D0">
        <w:rPr>
          <w:rStyle w:val="StyleUnderline"/>
          <w:highlight w:val="green"/>
        </w:rPr>
        <w:t>different values based</w:t>
      </w:r>
      <w:r w:rsidRPr="00B304CE">
        <w:rPr>
          <w:rStyle w:val="StyleUnderline"/>
        </w:rPr>
        <w:t xml:space="preserve"> </w:t>
      </w:r>
      <w:r w:rsidRPr="00C670D0">
        <w:rPr>
          <w:rStyle w:val="StyleUnderline"/>
          <w:highlight w:val="green"/>
        </w:rPr>
        <w:t>on</w:t>
      </w:r>
      <w:r w:rsidRPr="00B304CE">
        <w:rPr>
          <w:rStyle w:val="StyleUnderline"/>
        </w:rPr>
        <w:t xml:space="preserve"> their </w:t>
      </w:r>
      <w:r w:rsidRPr="00C670D0">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C670D0">
        <w:rPr>
          <w:rStyle w:val="StyleUnderline"/>
          <w:highlight w:val="green"/>
        </w:rPr>
        <w:t>to resolve</w:t>
      </w:r>
      <w:r w:rsidRPr="00B304CE">
        <w:rPr>
          <w:rStyle w:val="StyleUnderline"/>
        </w:rPr>
        <w:t xml:space="preserve"> </w:t>
      </w:r>
      <w:r w:rsidRPr="00C670D0">
        <w:rPr>
          <w:rStyle w:val="StyleUnderline"/>
          <w:highlight w:val="green"/>
        </w:rPr>
        <w:t>any</w:t>
      </w:r>
      <w:r w:rsidRPr="00B304CE">
        <w:rPr>
          <w:rStyle w:val="StyleUnderline"/>
        </w:rPr>
        <w:t xml:space="preserve"> kind of </w:t>
      </w:r>
      <w:r w:rsidRPr="00C670D0">
        <w:rPr>
          <w:rStyle w:val="StyleUnderline"/>
          <w:highlight w:val="green"/>
        </w:rPr>
        <w:t>tradeoff</w:t>
      </w:r>
      <w:r w:rsidRPr="00B304CE">
        <w:rPr>
          <w:rStyle w:val="StyleUnderline"/>
        </w:rPr>
        <w:t xml:space="preserve">, you have to </w:t>
      </w:r>
      <w:r w:rsidRPr="00C670D0">
        <w:rPr>
          <w:rStyle w:val="StyleUnderline"/>
          <w:highlight w:val="green"/>
        </w:rPr>
        <w:t>have</w:t>
      </w:r>
      <w:r w:rsidRPr="00B304CE">
        <w:rPr>
          <w:rStyle w:val="StyleUnderline"/>
        </w:rPr>
        <w:t xml:space="preserve"> </w:t>
      </w:r>
      <w:r w:rsidRPr="00C670D0">
        <w:rPr>
          <w:rStyle w:val="StyleUnderline"/>
          <w:highlight w:val="green"/>
        </w:rPr>
        <w:t>some</w:t>
      </w:r>
      <w:r w:rsidRPr="00B304CE">
        <w:rPr>
          <w:rStyle w:val="StyleUnderline"/>
        </w:rPr>
        <w:t xml:space="preserve"> kind of </w:t>
      </w:r>
      <w:r w:rsidRPr="00C670D0">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Cs/>
        </w:rPr>
        <w:t>provide</w:t>
      </w:r>
      <w:r w:rsidRPr="00B304CE">
        <w:rPr>
          <w:rStyle w:val="StyleUnderline"/>
        </w:rPr>
        <w:t xml:space="preserve"> a kind of </w:t>
      </w:r>
      <w:r w:rsidRPr="00B304CE">
        <w:rPr>
          <w:rStyle w:val="StyleUnderline"/>
          <w:bCs/>
        </w:rPr>
        <w:t>common currency</w:t>
      </w:r>
      <w:r w:rsidRPr="00AE2A33">
        <w:rPr>
          <w:sz w:val="16"/>
        </w:rPr>
        <w:t xml:space="preserve">. So, </w:t>
      </w:r>
      <w:r w:rsidRPr="00B304CE">
        <w:rPr>
          <w:rStyle w:val="StyleUnderline"/>
        </w:rPr>
        <w:t xml:space="preserve">what is </w:t>
      </w:r>
      <w:r w:rsidRPr="00C670D0">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C670D0">
        <w:rPr>
          <w:rStyle w:val="StyleUnderline"/>
          <w:highlight w:val="green"/>
        </w:rPr>
        <w:t>'s</w:t>
      </w:r>
      <w:r w:rsidRPr="00B304CE">
        <w:rPr>
          <w:rStyle w:val="StyleUnderline"/>
        </w:rPr>
        <w:t xml:space="preserve"> really </w:t>
      </w:r>
      <w:r w:rsidRPr="00C670D0">
        <w:rPr>
          <w:rStyle w:val="StyleUnderline"/>
          <w:highlight w:val="green"/>
        </w:rPr>
        <w:t>two</w:t>
      </w:r>
      <w:r w:rsidRPr="00B304CE">
        <w:rPr>
          <w:rStyle w:val="StyleUnderline"/>
        </w:rPr>
        <w:t xml:space="preserve"> </w:t>
      </w:r>
      <w:r w:rsidRPr="00C670D0">
        <w:rPr>
          <w:rStyle w:val="StyleUnderline"/>
          <w:highlight w:val="green"/>
        </w:rPr>
        <w:t>ideas</w:t>
      </w:r>
      <w:r w:rsidRPr="00B304CE">
        <w:rPr>
          <w:rStyle w:val="StyleUnderline"/>
        </w:rPr>
        <w:t xml:space="preserve"> put together. </w:t>
      </w:r>
      <w:r w:rsidRPr="00C670D0">
        <w:rPr>
          <w:rStyle w:val="StyleUnderline"/>
          <w:highlight w:val="green"/>
        </w:rPr>
        <w:t>One is</w:t>
      </w:r>
      <w:r w:rsidRPr="00B304CE">
        <w:rPr>
          <w:rStyle w:val="StyleUnderline"/>
        </w:rPr>
        <w:t xml:space="preserve"> the idea of </w:t>
      </w:r>
      <w:r w:rsidRPr="00C670D0">
        <w:rPr>
          <w:rStyle w:val="StyleUnderline"/>
          <w:highlight w:val="green"/>
        </w:rPr>
        <w:t>impartiality</w:t>
      </w:r>
      <w:r w:rsidRPr="00AE2A33">
        <w:rPr>
          <w:sz w:val="16"/>
        </w:rPr>
        <w:t>. That is</w:t>
      </w:r>
      <w:r w:rsidRPr="00204FE4">
        <w:rPr>
          <w:rStyle w:val="StyleUnderline"/>
        </w:rPr>
        <w:t xml:space="preserve">, at least </w:t>
      </w:r>
      <w:r w:rsidRPr="00C670D0">
        <w:rPr>
          <w:rStyle w:val="StyleUnderline"/>
          <w:bCs/>
          <w:highlight w:val="green"/>
        </w:rPr>
        <w:t>as social decision makers</w:t>
      </w:r>
      <w:r w:rsidRPr="00204FE4">
        <w:rPr>
          <w:rStyle w:val="StyleUnderline"/>
        </w:rPr>
        <w:t xml:space="preserve">, </w:t>
      </w:r>
      <w:r w:rsidRPr="00C670D0">
        <w:rPr>
          <w:rStyle w:val="StyleUnderline"/>
          <w:highlight w:val="green"/>
        </w:rPr>
        <w:t>we should regard</w:t>
      </w:r>
      <w:r w:rsidRPr="00204FE4">
        <w:rPr>
          <w:rStyle w:val="StyleUnderline"/>
        </w:rPr>
        <w:t xml:space="preserve"> </w:t>
      </w:r>
      <w:r w:rsidRPr="00C670D0">
        <w:rPr>
          <w:rStyle w:val="StyleUnderline"/>
          <w:highlight w:val="green"/>
        </w:rPr>
        <w:t>everybody's interests as</w:t>
      </w:r>
      <w:r w:rsidRPr="00204FE4">
        <w:rPr>
          <w:rStyle w:val="StyleUnderline"/>
        </w:rPr>
        <w:t xml:space="preserve"> of </w:t>
      </w:r>
      <w:r w:rsidRPr="00C670D0">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C670D0">
        <w:rPr>
          <w:rStyle w:val="StyleUnderline"/>
          <w:highlight w:val="green"/>
        </w:rPr>
        <w:t>What</w:t>
      </w:r>
      <w:r w:rsidRPr="00B77D25">
        <w:rPr>
          <w:rStyle w:val="StyleUnderline"/>
        </w:rPr>
        <w:t xml:space="preserve"> is it that really </w:t>
      </w:r>
      <w:r w:rsidRPr="00C670D0">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C670D0">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C670D0">
        <w:rPr>
          <w:rStyle w:val="StyleUnderline"/>
          <w:highlight w:val="green"/>
        </w:rPr>
        <w:t>the</w:t>
      </w:r>
      <w:r w:rsidRPr="00B77D25">
        <w:rPr>
          <w:rStyle w:val="StyleUnderline"/>
        </w:rPr>
        <w:t xml:space="preserve"> utilitarian's </w:t>
      </w:r>
      <w:r w:rsidRPr="00C670D0">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C670D0">
        <w:rPr>
          <w:rStyle w:val="StyleUnderline"/>
          <w:highlight w:val="green"/>
        </w:rPr>
        <w:t>happiness</w:t>
      </w:r>
      <w:r w:rsidRPr="00AE2A33">
        <w:rPr>
          <w:sz w:val="16"/>
        </w:rPr>
        <w:t xml:space="preserve">. But </w:t>
      </w:r>
      <w:r w:rsidRPr="00B77D25">
        <w:rPr>
          <w:rStyle w:val="StyleUnderline"/>
        </w:rPr>
        <w:t xml:space="preserve">it's </w:t>
      </w:r>
      <w:r w:rsidRPr="00C670D0">
        <w:rPr>
          <w:rStyle w:val="StyleUnderline"/>
          <w:highlight w:val="green"/>
        </w:rPr>
        <w:t>not</w:t>
      </w:r>
      <w:r w:rsidRPr="00B77D25">
        <w:rPr>
          <w:rStyle w:val="StyleUnderline"/>
        </w:rPr>
        <w:t xml:space="preserve"> really happiness </w:t>
      </w:r>
      <w:r w:rsidRPr="00C670D0">
        <w:rPr>
          <w:rStyle w:val="StyleUnderline"/>
          <w:highlight w:val="green"/>
        </w:rPr>
        <w:t>in the sense of</w:t>
      </w:r>
      <w:r w:rsidRPr="00B77D25">
        <w:rPr>
          <w:rStyle w:val="StyleUnderline"/>
        </w:rPr>
        <w:t xml:space="preserve"> cherries on sundaes</w:t>
      </w:r>
      <w:r w:rsidRPr="00C670D0">
        <w:rPr>
          <w:rStyle w:val="StyleUnderline"/>
          <w:highlight w:val="green"/>
        </w:rPr>
        <w:t>, things that make you smile. It's</w:t>
      </w:r>
      <w:r w:rsidRPr="00B77D25">
        <w:rPr>
          <w:rStyle w:val="StyleUnderline"/>
        </w:rPr>
        <w:t xml:space="preserve"> really </w:t>
      </w:r>
      <w:r w:rsidRPr="00C670D0">
        <w:rPr>
          <w:rStyle w:val="StyleUnderline"/>
          <w:highlight w:val="green"/>
        </w:rPr>
        <w:t>the quality of conscious experience</w:t>
      </w:r>
      <w:r w:rsidRPr="00B77D25">
        <w:rPr>
          <w:rStyle w:val="StyleUnderline"/>
        </w:rPr>
        <w:t>.</w:t>
      </w:r>
      <w:r w:rsidRPr="00AE2A33">
        <w:rPr>
          <w:sz w:val="16"/>
        </w:rPr>
        <w:t xml:space="preserve"> So, the idea is that </w:t>
      </w:r>
      <w:r w:rsidRPr="00C670D0">
        <w:rPr>
          <w:rStyle w:val="StyleUnderline"/>
          <w:highlight w:val="green"/>
        </w:rPr>
        <w:t>if you start with</w:t>
      </w:r>
      <w:r w:rsidRPr="00B77D25">
        <w:rPr>
          <w:rStyle w:val="StyleUnderline"/>
        </w:rPr>
        <w:t xml:space="preserve"> </w:t>
      </w:r>
      <w:r w:rsidRPr="00C670D0">
        <w:rPr>
          <w:rStyle w:val="StyleUnderline"/>
          <w:highlight w:val="green"/>
        </w:rPr>
        <w:t>anything</w:t>
      </w:r>
      <w:r w:rsidRPr="00B77D25">
        <w:rPr>
          <w:rStyle w:val="StyleUnderline"/>
        </w:rPr>
        <w:t xml:space="preserve"> that </w:t>
      </w:r>
      <w:r w:rsidRPr="00C670D0">
        <w:rPr>
          <w:rStyle w:val="StyleUnderline"/>
          <w:highlight w:val="green"/>
        </w:rPr>
        <w:t>you value</w:t>
      </w:r>
      <w:r w:rsidRPr="00B77D25">
        <w:rPr>
          <w:rStyle w:val="StyleUnderline"/>
        </w:rPr>
        <w:t xml:space="preserve">, </w:t>
      </w:r>
      <w:r w:rsidRPr="00C670D0">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C670D0">
        <w:rPr>
          <w:rStyle w:val="StyleUnderline"/>
          <w:highlight w:val="green"/>
        </w:rPr>
        <w:t>you</w:t>
      </w:r>
      <w:r w:rsidRPr="00B77D25">
        <w:rPr>
          <w:rStyle w:val="StyleUnderline"/>
        </w:rPr>
        <w:t xml:space="preserve"> ultimately </w:t>
      </w:r>
      <w:r w:rsidRPr="00C670D0">
        <w:rPr>
          <w:rStyle w:val="StyleUnderline"/>
          <w:highlight w:val="green"/>
        </w:rPr>
        <w:t xml:space="preserve">come down </w:t>
      </w:r>
      <w:r w:rsidRPr="00AE2A33">
        <w:rPr>
          <w:rStyle w:val="StyleUnderline"/>
        </w:rPr>
        <w:t>to</w:t>
      </w:r>
      <w:r w:rsidRPr="00B77D25">
        <w:rPr>
          <w:rStyle w:val="StyleUnderline"/>
        </w:rPr>
        <w:t xml:space="preserve"> </w:t>
      </w:r>
      <w:r w:rsidRPr="00C670D0">
        <w:rPr>
          <w:rStyle w:val="StyleUnderline"/>
          <w:highlight w:val="green"/>
        </w:rPr>
        <w:t>the quality</w:t>
      </w:r>
      <w:r w:rsidRPr="00B77D25">
        <w:rPr>
          <w:rStyle w:val="StyleUnderline"/>
        </w:rPr>
        <w:t xml:space="preserve"> </w:t>
      </w:r>
      <w:r w:rsidRPr="00C670D0">
        <w:rPr>
          <w:rStyle w:val="StyleUnderline"/>
          <w:highlight w:val="green"/>
        </w:rPr>
        <w:t>of</w:t>
      </w:r>
      <w:r w:rsidRPr="00B77D25">
        <w:rPr>
          <w:rStyle w:val="StyleUnderline"/>
        </w:rPr>
        <w:t xml:space="preserve"> someone's conscious </w:t>
      </w:r>
      <w:r w:rsidRPr="00C670D0">
        <w:rPr>
          <w:rStyle w:val="StyleUnderline"/>
          <w:highlight w:val="green"/>
        </w:rPr>
        <w:t>experience</w:t>
      </w:r>
      <w:r w:rsidRPr="00AE2A33">
        <w:rPr>
          <w:sz w:val="16"/>
        </w:rPr>
        <w:t xml:space="preserve">. So </w:t>
      </w:r>
      <w:r w:rsidRPr="00C670D0">
        <w:rPr>
          <w:rStyle w:val="StyleUnderline"/>
          <w:highlight w:val="green"/>
        </w:rPr>
        <w:t>if I</w:t>
      </w:r>
      <w:r w:rsidRPr="00B77D25">
        <w:rPr>
          <w:rStyle w:val="StyleUnderline"/>
        </w:rPr>
        <w:t xml:space="preserve"> were to </w:t>
      </w:r>
      <w:r w:rsidRPr="00C670D0">
        <w:rPr>
          <w:rStyle w:val="StyleUnderline"/>
          <w:highlight w:val="green"/>
        </w:rPr>
        <w:t>say</w:t>
      </w:r>
      <w:r w:rsidRPr="00B77D25">
        <w:rPr>
          <w:rStyle w:val="StyleUnderline"/>
        </w:rPr>
        <w:t xml:space="preserve">, </w:t>
      </w:r>
      <w:r w:rsidRPr="00C670D0">
        <w:rPr>
          <w:rStyle w:val="StyleUnderline"/>
          <w:highlight w:val="green"/>
        </w:rPr>
        <w:t>'Why did you go to work</w:t>
      </w:r>
      <w:r w:rsidRPr="00B77D25">
        <w:rPr>
          <w:rStyle w:val="StyleUnderline"/>
        </w:rPr>
        <w:t xml:space="preserve"> today?' </w:t>
      </w:r>
      <w:r w:rsidRPr="00C670D0">
        <w:rPr>
          <w:rStyle w:val="StyleUnderline"/>
          <w:highlight w:val="green"/>
        </w:rPr>
        <w:t>you'd say</w:t>
      </w:r>
      <w:r w:rsidRPr="00B77D25">
        <w:rPr>
          <w:rStyle w:val="StyleUnderline"/>
        </w:rPr>
        <w:t xml:space="preserve">, 'Well, </w:t>
      </w:r>
      <w:r w:rsidRPr="00C670D0">
        <w:rPr>
          <w:rStyle w:val="StyleUnderline"/>
          <w:highlight w:val="green"/>
        </w:rPr>
        <w:t>I need to make money</w:t>
      </w:r>
      <w:r w:rsidRPr="00B77D25">
        <w:rPr>
          <w:rStyle w:val="StyleUnderline"/>
        </w:rPr>
        <w:t xml:space="preserve">; and I also enjoy my work.' 'Well, what do you need your money for?' 'Well, I need </w:t>
      </w:r>
      <w:r w:rsidRPr="00C670D0">
        <w:rPr>
          <w:rStyle w:val="StyleUnderline"/>
          <w:highlight w:val="green"/>
        </w:rPr>
        <w:t>to have a place to live</w:t>
      </w:r>
      <w:r w:rsidRPr="00B77D25">
        <w:rPr>
          <w:rStyle w:val="StyleUnderline"/>
        </w:rPr>
        <w:t xml:space="preserve">; it costs money.' 'Well, why can't you just live outside?' 'Well, I need a place </w:t>
      </w:r>
      <w:r w:rsidRPr="00C670D0">
        <w:rPr>
          <w:rStyle w:val="StyleUnderline"/>
          <w:highlight w:val="green"/>
        </w:rPr>
        <w:t>to sleep</w:t>
      </w:r>
      <w:r w:rsidRPr="00B77D25">
        <w:rPr>
          <w:rStyle w:val="StyleUnderline"/>
        </w:rPr>
        <w:t xml:space="preserve">; </w:t>
      </w:r>
      <w:r w:rsidRPr="00C670D0">
        <w:rPr>
          <w:rStyle w:val="StyleUnderline"/>
          <w:highlight w:val="green"/>
        </w:rPr>
        <w:t>it's cold</w:t>
      </w:r>
      <w:r w:rsidRPr="00B77D25">
        <w:rPr>
          <w:rStyle w:val="StyleUnderline"/>
        </w:rPr>
        <w:t xml:space="preserve"> at night.' 'Well, </w:t>
      </w:r>
      <w:r w:rsidRPr="00C670D0">
        <w:rPr>
          <w:rStyle w:val="StyleUnderline"/>
          <w:highlight w:val="green"/>
        </w:rPr>
        <w:t>what's wrong with</w:t>
      </w:r>
      <w:r w:rsidRPr="00B77D25">
        <w:rPr>
          <w:rStyle w:val="StyleUnderline"/>
        </w:rPr>
        <w:t xml:space="preserve"> being </w:t>
      </w:r>
      <w:r w:rsidRPr="00C670D0">
        <w:rPr>
          <w:rStyle w:val="StyleUnderline"/>
          <w:highlight w:val="green"/>
        </w:rPr>
        <w:t>cold</w:t>
      </w:r>
      <w:r w:rsidRPr="00B77D25">
        <w:rPr>
          <w:rStyle w:val="StyleUnderline"/>
        </w:rPr>
        <w:t xml:space="preserve">?' 'Well, it's uncomfortable.' 'What's wrong with being uncomfortable?' </w:t>
      </w:r>
      <w:r w:rsidRPr="00C670D0">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C670D0">
        <w:rPr>
          <w:rStyle w:val="StyleUnderline"/>
          <w:highlight w:val="green"/>
        </w:rPr>
        <w:t>in Bentham's terms</w:t>
      </w:r>
      <w:r w:rsidRPr="00AE2A33">
        <w:rPr>
          <w:sz w:val="16"/>
        </w:rPr>
        <w:t xml:space="preserve">, again somewhat misleading, </w:t>
      </w:r>
      <w:r w:rsidRPr="00C670D0">
        <w:rPr>
          <w:rStyle w:val="StyleUnderline"/>
          <w:highlight w:val="green"/>
        </w:rPr>
        <w:t>the pleasure and pain</w:t>
      </w:r>
      <w:r w:rsidRPr="00B77D25">
        <w:rPr>
          <w:rStyle w:val="StyleUnderline"/>
        </w:rPr>
        <w:t xml:space="preserve"> of </w:t>
      </w:r>
      <w:r>
        <w:rPr>
          <w:rStyle w:val="StyleUnderline"/>
        </w:rPr>
        <w:t xml:space="preserve">either </w:t>
      </w:r>
      <w:r w:rsidRPr="00B77D25">
        <w:rPr>
          <w:rStyle w:val="StyleUnderline"/>
        </w:rPr>
        <w:t>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C670D0">
        <w:rPr>
          <w:rStyle w:val="StyleUnderline"/>
          <w:highlight w:val="green"/>
        </w:rPr>
        <w:t xml:space="preserve">a good standard for </w:t>
      </w:r>
      <w:r w:rsidRPr="00C670D0">
        <w:rPr>
          <w:rStyle w:val="StyleUnderline"/>
          <w:bCs/>
          <w:highlight w:val="green"/>
        </w:rPr>
        <w:t>resolving</w:t>
      </w:r>
      <w:r w:rsidRPr="00C670D0">
        <w:rPr>
          <w:rStyle w:val="StyleUnderline"/>
          <w:highlight w:val="green"/>
        </w:rPr>
        <w:t xml:space="preserve"> </w:t>
      </w:r>
      <w:r w:rsidRPr="00C670D0">
        <w:rPr>
          <w:rStyle w:val="StyleUnderline"/>
          <w:bCs/>
          <w:highlight w:val="green"/>
        </w:rPr>
        <w:t>public</w:t>
      </w:r>
      <w:r w:rsidRPr="00C670D0">
        <w:rPr>
          <w:rStyle w:val="StyleUnderline"/>
          <w:highlight w:val="green"/>
        </w:rPr>
        <w:t xml:space="preserve"> </w:t>
      </w:r>
      <w:r w:rsidRPr="00C670D0">
        <w:rPr>
          <w:rStyle w:val="StyleUnderline"/>
          <w:bCs/>
          <w:highlight w:val="green"/>
        </w:rPr>
        <w:t>disagreements</w:t>
      </w:r>
      <w:r w:rsidRPr="00B77D25">
        <w:rPr>
          <w:rStyle w:val="StyleUnderline"/>
        </w:rPr>
        <w:t xml:space="preserve"> </w:t>
      </w:r>
      <w:r w:rsidRPr="00C670D0">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C670D0">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C670D0">
        <w:rPr>
          <w:rStyle w:val="StyleUnderline"/>
          <w:highlight w:val="green"/>
        </w:rPr>
        <w:t>think</w:t>
      </w:r>
      <w:r w:rsidRPr="00B77D25">
        <w:rPr>
          <w:rStyle w:val="StyleUnderline"/>
        </w:rPr>
        <w:t xml:space="preserve"> of as shorthand as </w:t>
      </w:r>
      <w:r w:rsidRPr="00C670D0">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670D0">
        <w:rPr>
          <w:rStyle w:val="StyleUnderline"/>
          <w:highlight w:val="green"/>
        </w:rPr>
        <w:t>one of the</w:t>
      </w:r>
      <w:r w:rsidRPr="00827B49">
        <w:rPr>
          <w:rStyle w:val="StyleUnderline"/>
        </w:rPr>
        <w:t xml:space="preserve"> biggest </w:t>
      </w:r>
      <w:r w:rsidRPr="00C670D0">
        <w:rPr>
          <w:rStyle w:val="StyleUnderline"/>
          <w:highlight w:val="green"/>
        </w:rPr>
        <w:t>criticisms</w:t>
      </w:r>
      <w:r w:rsidRPr="00AE2A33">
        <w:rPr>
          <w:sz w:val="16"/>
        </w:rPr>
        <w:t xml:space="preserve">--and now we're getting back to the Trolley cases, </w:t>
      </w:r>
      <w:r w:rsidRPr="00C670D0">
        <w:rPr>
          <w:rStyle w:val="StyleUnderline"/>
          <w:highlight w:val="green"/>
        </w:rPr>
        <w:t>is</w:t>
      </w:r>
      <w:r w:rsidRPr="00827B49">
        <w:rPr>
          <w:rStyle w:val="StyleUnderline"/>
        </w:rPr>
        <w:t xml:space="preserve"> that utilitarianism doesn't adequately account for people's </w:t>
      </w:r>
      <w:r w:rsidRPr="00C670D0">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C670D0">
        <w:rPr>
          <w:rStyle w:val="StyleUnderline"/>
          <w:highlight w:val="green"/>
        </w:rPr>
        <w:t>footbridge case</w:t>
      </w:r>
      <w:r w:rsidRPr="00AE2A33">
        <w:rPr>
          <w:rStyle w:val="StyleUnderline"/>
        </w:rPr>
        <w:t xml:space="preserve">. And you mention these being </w:t>
      </w:r>
      <w:r w:rsidRPr="00C670D0">
        <w:rPr>
          <w:rStyle w:val="StyleUnderline"/>
          <w:highlight w:val="green"/>
        </w:rPr>
        <w:t>kind of unrealistic and weird</w:t>
      </w:r>
      <w:r w:rsidRPr="00AE2A33">
        <w:rPr>
          <w:rStyle w:val="StyleUnderline"/>
        </w:rPr>
        <w:t xml:space="preserve"> cases. That's actually part of my defense. </w:t>
      </w:r>
    </w:p>
    <w:p w14:paraId="242FB3BC" w14:textId="77777777" w:rsidR="005C0C36" w:rsidRPr="00AE2A33" w:rsidRDefault="005C0C36" w:rsidP="005C0C36">
      <w:pPr>
        <w:rPr>
          <w:sz w:val="16"/>
        </w:rPr>
      </w:pPr>
      <w:r w:rsidRPr="00AE2A33">
        <w:rPr>
          <w:sz w:val="16"/>
        </w:rPr>
        <w:t xml:space="preserve">Russ: Yeah, there's some plus to it, I agree. </w:t>
      </w:r>
    </w:p>
    <w:p w14:paraId="550EEAE5" w14:textId="77777777" w:rsidR="005C0C36" w:rsidRDefault="005C0C36" w:rsidP="005C0C36">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C670D0">
        <w:rPr>
          <w:rStyle w:val="StyleUnderline"/>
          <w:highlight w:val="green"/>
        </w:rPr>
        <w:t>it is good</w:t>
      </w:r>
      <w:r w:rsidRPr="00AE2A33">
        <w:rPr>
          <w:rStyle w:val="StyleUnderline"/>
        </w:rPr>
        <w:t xml:space="preserve"> for us </w:t>
      </w:r>
      <w:r w:rsidRPr="00C670D0">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w:t>
      </w:r>
      <w:r w:rsidRPr="00AE2A33">
        <w:rPr>
          <w:sz w:val="16"/>
        </w:rPr>
        <w:lastRenderedPageBreak/>
        <w:t xml:space="preserve">forth, and we can talk about that. </w:t>
      </w:r>
      <w:r w:rsidRPr="00AE2A33">
        <w:rPr>
          <w:rStyle w:val="StyleUnderline"/>
        </w:rPr>
        <w:t xml:space="preserve">It's good to have that reaction </w:t>
      </w:r>
      <w:r w:rsidRPr="00C670D0">
        <w:rPr>
          <w:rStyle w:val="StyleUnderline"/>
          <w:highlight w:val="green"/>
        </w:rPr>
        <w:t>that says, 'Don't push people</w:t>
      </w:r>
      <w:r w:rsidRPr="00AE2A33">
        <w:rPr>
          <w:rStyle w:val="StyleUnderline"/>
        </w:rPr>
        <w:t xml:space="preserve"> </w:t>
      </w:r>
      <w:r w:rsidRPr="00C670D0">
        <w:rPr>
          <w:rStyle w:val="StyleUnderline"/>
          <w:highlight w:val="green"/>
        </w:rPr>
        <w:t>off</w:t>
      </w:r>
      <w:r w:rsidRPr="00AE2A33">
        <w:rPr>
          <w:rStyle w:val="StyleUnderline"/>
        </w:rPr>
        <w:t xml:space="preserve"> of </w:t>
      </w:r>
      <w:r w:rsidRPr="00C670D0">
        <w:rPr>
          <w:rStyle w:val="StyleUnderline"/>
          <w:highlight w:val="green"/>
        </w:rPr>
        <w:t>footbridges</w:t>
      </w:r>
      <w:r w:rsidRPr="00AE2A33">
        <w:rPr>
          <w:rStyle w:val="StyleUnderline"/>
        </w:rPr>
        <w:t xml:space="preserve">.' </w:t>
      </w:r>
      <w:r w:rsidRPr="00C670D0">
        <w:rPr>
          <w:rStyle w:val="StyleUnderline"/>
          <w:highlight w:val="green"/>
        </w:rPr>
        <w:t>But if</w:t>
      </w:r>
      <w:r w:rsidRPr="00AE2A33">
        <w:rPr>
          <w:rStyle w:val="StyleUnderline"/>
        </w:rPr>
        <w:t xml:space="preserve"> you construct a case in which you stipulate that committing </w:t>
      </w:r>
      <w:r w:rsidRPr="00C670D0">
        <w:rPr>
          <w:rStyle w:val="StyleUnderline"/>
          <w:highlight w:val="green"/>
        </w:rPr>
        <w:t>this</w:t>
      </w:r>
      <w:r w:rsidRPr="00AE2A33">
        <w:rPr>
          <w:rStyle w:val="StyleUnderline"/>
        </w:rPr>
        <w:t xml:space="preserve"> act of violence is going to lead </w:t>
      </w:r>
      <w:r w:rsidRPr="00C670D0">
        <w:rPr>
          <w:rStyle w:val="StyleUnderline"/>
          <w:highlight w:val="green"/>
        </w:rPr>
        <w:t>to the greater good,</w:t>
      </w:r>
      <w:r w:rsidRPr="00AE2A33">
        <w:rPr>
          <w:rStyle w:val="StyleUnderline"/>
        </w:rPr>
        <w:t xml:space="preserve"> and it still feels wrong, I think </w:t>
      </w:r>
      <w:r w:rsidRPr="00C670D0">
        <w:rPr>
          <w:rStyle w:val="StyleUnderline"/>
          <w:highlight w:val="green"/>
        </w:rPr>
        <w:t>it's a mistake</w:t>
      </w:r>
      <w:r w:rsidRPr="00AE2A33">
        <w:rPr>
          <w:rStyle w:val="StyleUnderline"/>
        </w:rPr>
        <w:t xml:space="preserve"> </w:t>
      </w:r>
      <w:r w:rsidRPr="00C670D0">
        <w:rPr>
          <w:rStyle w:val="StyleUnderline"/>
          <w:highlight w:val="green"/>
        </w:rPr>
        <w:t>to</w:t>
      </w:r>
      <w:r w:rsidRPr="00AE2A33">
        <w:rPr>
          <w:rStyle w:val="StyleUnderline"/>
        </w:rPr>
        <w:t xml:space="preserve"> interpret that gut reaction as a </w:t>
      </w:r>
      <w:r w:rsidRPr="00C670D0">
        <w:rPr>
          <w:rStyle w:val="StyleUnderline"/>
          <w:highlight w:val="green"/>
        </w:rPr>
        <w:t>challenge</w:t>
      </w:r>
      <w:r w:rsidRPr="00AE2A33">
        <w:rPr>
          <w:rStyle w:val="StyleUnderline"/>
        </w:rPr>
        <w:t xml:space="preserve"> to </w:t>
      </w:r>
      <w:r w:rsidRPr="00C670D0">
        <w:rPr>
          <w:rStyle w:val="StyleUnderline"/>
          <w:highlight w:val="green"/>
        </w:rPr>
        <w:t>the theory that</w:t>
      </w:r>
      <w:r w:rsidRPr="00AE2A33">
        <w:rPr>
          <w:rStyle w:val="StyleUnderline"/>
        </w:rPr>
        <w:t xml:space="preserve"> </w:t>
      </w:r>
      <w:r w:rsidRPr="00C670D0">
        <w:rPr>
          <w:rStyle w:val="StyleUnderline"/>
          <w:highlight w:val="green"/>
        </w:rPr>
        <w:t>says</w:t>
      </w:r>
      <w:r w:rsidRPr="00AE2A33">
        <w:rPr>
          <w:rStyle w:val="StyleUnderline"/>
        </w:rPr>
        <w:t xml:space="preserve"> we should do whatever in general is going to </w:t>
      </w:r>
      <w:r w:rsidRPr="00C670D0">
        <w:rPr>
          <w:rStyle w:val="StyleUnderline"/>
          <w:highlight w:val="green"/>
        </w:rPr>
        <w:t>promote the greater good</w:t>
      </w:r>
      <w:r w:rsidRPr="00AE2A33">
        <w:rPr>
          <w:rStyle w:val="StyleUnderline"/>
        </w:rPr>
        <w:t>.</w:t>
      </w:r>
      <w:r w:rsidRPr="00AE2A33">
        <w:rPr>
          <w:sz w:val="16"/>
        </w:rPr>
        <w:t xml:space="preserve"> That is, </w:t>
      </w:r>
      <w:r w:rsidRPr="00C670D0">
        <w:rPr>
          <w:rStyle w:val="StyleUnderline"/>
          <w:highlight w:val="green"/>
        </w:rPr>
        <w:t>our gut reactions are</w:t>
      </w:r>
      <w:r w:rsidRPr="00AE2A33">
        <w:rPr>
          <w:rStyle w:val="StyleUnderline"/>
        </w:rPr>
        <w:t xml:space="preserve"> somewhat </w:t>
      </w:r>
      <w:r w:rsidRPr="00C670D0">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3856247D" w14:textId="77777777" w:rsidR="005C0C36" w:rsidRPr="00F601E6" w:rsidRDefault="005C0C36" w:rsidP="005C0C36"/>
    <w:p w14:paraId="5BC2AC52" w14:textId="77777777" w:rsidR="005C0C36" w:rsidRPr="00F601E6" w:rsidRDefault="005C0C36" w:rsidP="005C0C36"/>
    <w:p w14:paraId="1FAB37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0C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41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C3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60C86D"/>
  <w14:defaultImageDpi w14:val="300"/>
  <w15:docId w15:val="{B7625FE7-70A8-0649-BBFE-AB526BBC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0C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0C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0C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5C0C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5C0C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0C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C36"/>
  </w:style>
  <w:style w:type="character" w:customStyle="1" w:styleId="Heading1Char">
    <w:name w:val="Heading 1 Char"/>
    <w:aliases w:val="Pocket Char"/>
    <w:basedOn w:val="DefaultParagraphFont"/>
    <w:link w:val="Heading1"/>
    <w:uiPriority w:val="9"/>
    <w:rsid w:val="005C0C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0C3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5C0C3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5C0C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0C3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5C0C3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C0C3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0C3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5C0C36"/>
    <w:rPr>
      <w:color w:val="auto"/>
      <w:u w:val="none"/>
    </w:rPr>
  </w:style>
  <w:style w:type="paragraph" w:styleId="DocumentMap">
    <w:name w:val="Document Map"/>
    <w:basedOn w:val="Normal"/>
    <w:link w:val="DocumentMapChar"/>
    <w:uiPriority w:val="99"/>
    <w:semiHidden/>
    <w:unhideWhenUsed/>
    <w:rsid w:val="005C0C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0C36"/>
    <w:rPr>
      <w:rFonts w:ascii="Lucida Grande" w:hAnsi="Lucida Grande" w:cs="Lucida Grande"/>
    </w:rPr>
  </w:style>
  <w:style w:type="paragraph" w:customStyle="1" w:styleId="Emphasis1">
    <w:name w:val="Emphasis1"/>
    <w:basedOn w:val="Normal"/>
    <w:link w:val="Emphasis"/>
    <w:uiPriority w:val="20"/>
    <w:qFormat/>
    <w:rsid w:val="005C0C3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C0C3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5C0C3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5C0C3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C0C36"/>
    <w:rPr>
      <w:sz w:val="26"/>
      <w:u w:val="single"/>
    </w:rPr>
  </w:style>
  <w:style w:type="paragraph" w:styleId="Header">
    <w:name w:val="header"/>
    <w:basedOn w:val="Normal"/>
    <w:link w:val="HeaderChar"/>
    <w:uiPriority w:val="99"/>
    <w:unhideWhenUsed/>
    <w:rsid w:val="005C0C36"/>
    <w:pPr>
      <w:tabs>
        <w:tab w:val="center" w:pos="4680"/>
        <w:tab w:val="right" w:pos="9360"/>
      </w:tabs>
    </w:pPr>
  </w:style>
  <w:style w:type="character" w:customStyle="1" w:styleId="HeaderChar">
    <w:name w:val="Header Char"/>
    <w:basedOn w:val="DefaultParagraphFont"/>
    <w:link w:val="Header"/>
    <w:uiPriority w:val="99"/>
    <w:rsid w:val="005C0C36"/>
    <w:rPr>
      <w:rFonts w:ascii="Calibri" w:hAnsi="Calibri"/>
      <w:sz w:val="22"/>
    </w:rPr>
  </w:style>
  <w:style w:type="paragraph" w:styleId="Footer">
    <w:name w:val="footer"/>
    <w:basedOn w:val="Normal"/>
    <w:link w:val="FooterChar"/>
    <w:uiPriority w:val="99"/>
    <w:unhideWhenUsed/>
    <w:rsid w:val="005C0C36"/>
    <w:pPr>
      <w:tabs>
        <w:tab w:val="center" w:pos="4680"/>
        <w:tab w:val="right" w:pos="9360"/>
      </w:tabs>
    </w:pPr>
  </w:style>
  <w:style w:type="character" w:customStyle="1" w:styleId="FooterChar">
    <w:name w:val="Footer Char"/>
    <w:basedOn w:val="DefaultParagraphFont"/>
    <w:link w:val="Footer"/>
    <w:uiPriority w:val="99"/>
    <w:rsid w:val="005C0C3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18881</Words>
  <Characters>107623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2022-01-16T15:28:00Z</dcterms:created>
  <dcterms:modified xsi:type="dcterms:W3CDTF">2022-01-16T15:28:00Z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