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A5CF4" w14:textId="77777777" w:rsidR="008E73E0" w:rsidRPr="00F87FBD" w:rsidRDefault="008E73E0" w:rsidP="008E73E0">
      <w:pPr>
        <w:pStyle w:val="Heading2"/>
      </w:pPr>
      <w:r w:rsidRPr="00F87FBD">
        <w:t>1AC</w:t>
      </w:r>
    </w:p>
    <w:p w14:paraId="464CE158" w14:textId="77777777" w:rsidR="008E73E0" w:rsidRDefault="008E73E0" w:rsidP="008E73E0">
      <w:pPr>
        <w:pStyle w:val="Heading3"/>
      </w:pPr>
      <w:r>
        <w:lastRenderedPageBreak/>
        <w:t>1</w:t>
      </w:r>
    </w:p>
    <w:p w14:paraId="0E6DCB9B" w14:textId="77777777" w:rsidR="008E73E0" w:rsidRDefault="008E73E0" w:rsidP="008E73E0">
      <w:pPr>
        <w:pStyle w:val="Heading4"/>
        <w:rPr>
          <w:u w:val="single"/>
        </w:rPr>
      </w:pPr>
      <w:r>
        <w:t xml:space="preserve">Advantage 1 is </w:t>
      </w:r>
      <w:r>
        <w:rPr>
          <w:u w:val="single"/>
        </w:rPr>
        <w:t>Whistleblowing</w:t>
      </w:r>
    </w:p>
    <w:p w14:paraId="2528BC99" w14:textId="77777777" w:rsidR="008E73E0" w:rsidRPr="00DD1271" w:rsidRDefault="008E73E0" w:rsidP="008E73E0"/>
    <w:p w14:paraId="26D7F168" w14:textId="77777777" w:rsidR="008E73E0" w:rsidRPr="00F87FBD" w:rsidRDefault="008E73E0" w:rsidP="008E73E0">
      <w:pPr>
        <w:pStyle w:val="Heading4"/>
      </w:pPr>
      <w:r w:rsidRPr="00F87FBD">
        <w:t>European trade secrets protections</w:t>
      </w:r>
      <w:r>
        <w:t xml:space="preserve"> for medicine chill whistleblowing – that undermines public health and drug efficacy</w:t>
      </w:r>
    </w:p>
    <w:p w14:paraId="4554E29F" w14:textId="77777777" w:rsidR="008E73E0" w:rsidRPr="00F87FBD" w:rsidRDefault="008E73E0" w:rsidP="008E73E0">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6486BE4F" w14:textId="77777777" w:rsidR="008E73E0" w:rsidRPr="00C04139" w:rsidRDefault="008E73E0" w:rsidP="008E73E0">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w:t>
      </w:r>
      <w:r w:rsidRPr="00C04139">
        <w:rPr>
          <w:rStyle w:val="StyleUnderline"/>
        </w:rPr>
        <w:lastRenderedPageBreak/>
        <w:t xml:space="preserve">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203FC0A8" w14:textId="77777777" w:rsidR="008E73E0" w:rsidRPr="00F87FBD" w:rsidRDefault="008E73E0" w:rsidP="008E73E0"/>
    <w:p w14:paraId="48CEAC58" w14:textId="77777777" w:rsidR="008E73E0" w:rsidRPr="00F87FBD" w:rsidRDefault="008E73E0" w:rsidP="008E73E0"/>
    <w:p w14:paraId="3BB69877" w14:textId="77777777" w:rsidR="008E73E0" w:rsidRPr="00F87FBD" w:rsidRDefault="008E73E0" w:rsidP="008E73E0">
      <w:pPr>
        <w:pStyle w:val="Heading4"/>
      </w:pPr>
      <w:r>
        <w:t>Current law places the burden of proof on whistleblowers, which reinforces legal uncertainty – empirics prove a lack of accountability for corporations.</w:t>
      </w:r>
    </w:p>
    <w:p w14:paraId="6703E7AB" w14:textId="77777777" w:rsidR="008E73E0" w:rsidRPr="00F87FBD" w:rsidRDefault="008E73E0" w:rsidP="008E73E0">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1BDB6E2E" w14:textId="77777777" w:rsidR="008E73E0" w:rsidRPr="00EF1870" w:rsidRDefault="008E73E0" w:rsidP="008E73E0">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4C1E9322" w14:textId="77777777" w:rsidR="008E73E0" w:rsidRPr="00EF1870" w:rsidRDefault="008E73E0" w:rsidP="008E73E0">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4BFF5093" w14:textId="77777777" w:rsidR="008E73E0" w:rsidRPr="00501BD4" w:rsidRDefault="008E73E0" w:rsidP="008E73E0">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1CC2ED59" w14:textId="77777777" w:rsidR="008E73E0" w:rsidRPr="00EF1870" w:rsidRDefault="008E73E0" w:rsidP="008E73E0">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7D182FEB" w14:textId="77777777" w:rsidR="008E73E0" w:rsidRPr="00F87FBD" w:rsidRDefault="008E73E0" w:rsidP="008E73E0"/>
    <w:p w14:paraId="23F33A3E" w14:textId="77777777" w:rsidR="008E73E0" w:rsidRPr="00F87FBD" w:rsidRDefault="008E73E0" w:rsidP="008E73E0"/>
    <w:p w14:paraId="450E1758" w14:textId="77777777" w:rsidR="008E73E0" w:rsidRPr="00F87FBD" w:rsidRDefault="008E73E0" w:rsidP="008E73E0"/>
    <w:p w14:paraId="48A254FF" w14:textId="77777777" w:rsidR="008E73E0" w:rsidRPr="00F87FBD" w:rsidRDefault="008E73E0" w:rsidP="008E73E0">
      <w:pPr>
        <w:pStyle w:val="Heading4"/>
      </w:pPr>
      <w:r>
        <w:t>This burden structure makes intimidation lawsuits inevitable, further deterring whistleblowing.</w:t>
      </w:r>
    </w:p>
    <w:p w14:paraId="16A3A629" w14:textId="77777777" w:rsidR="008E73E0" w:rsidRPr="00F87FBD" w:rsidRDefault="008E73E0" w:rsidP="008E73E0">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1F2A3F79" w14:textId="77777777" w:rsidR="008E73E0" w:rsidRPr="00EF1870" w:rsidRDefault="008E73E0" w:rsidP="008E73E0">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32D1D0DC" w14:textId="77777777" w:rsidR="008E73E0" w:rsidRPr="00EF1870" w:rsidRDefault="008E73E0" w:rsidP="008E73E0">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364661D6" w14:textId="77777777" w:rsidR="008E73E0" w:rsidRPr="00501BD4" w:rsidRDefault="008E73E0" w:rsidP="008E73E0">
      <w:pPr>
        <w:rPr>
          <w:sz w:val="16"/>
        </w:rPr>
      </w:pPr>
      <w:r w:rsidRPr="00501BD4">
        <w:rPr>
          <w:sz w:val="16"/>
        </w:rPr>
        <w:t xml:space="preserve">It must be said that the Directive is the first EU legislation which actually acknowledges the role of whistleblowers, in its Recital 20: </w:t>
      </w:r>
    </w:p>
    <w:p w14:paraId="45242762" w14:textId="77777777" w:rsidR="008E73E0" w:rsidRPr="00501BD4" w:rsidRDefault="008E73E0" w:rsidP="008E73E0">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1707AFDF" w14:textId="77777777" w:rsidR="008E73E0" w:rsidRPr="00501BD4" w:rsidRDefault="008E73E0" w:rsidP="008E73E0">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1CF2CC9D" w14:textId="77777777" w:rsidR="008E73E0" w:rsidRPr="00501BD4" w:rsidRDefault="008E73E0" w:rsidP="008E73E0">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29A06B45" w14:textId="77777777" w:rsidR="008E73E0" w:rsidRPr="00501BD4" w:rsidRDefault="008E73E0" w:rsidP="008E73E0">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lastRenderedPageBreak/>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0A3FED71" w14:textId="77777777" w:rsidR="008E73E0" w:rsidRPr="00501BD4" w:rsidRDefault="008E73E0" w:rsidP="008E73E0">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5184C471" w14:textId="77777777" w:rsidR="008E73E0" w:rsidRPr="00501BD4" w:rsidRDefault="008E73E0" w:rsidP="008E73E0">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6D710C53" w14:textId="77777777" w:rsidR="008E73E0" w:rsidRDefault="008E73E0" w:rsidP="008E73E0">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24F2ADDC" w14:textId="77777777" w:rsidR="008E73E0" w:rsidRPr="00501BD4" w:rsidRDefault="008E73E0" w:rsidP="008E73E0">
      <w:pPr>
        <w:rPr>
          <w:sz w:val="16"/>
        </w:rPr>
      </w:pPr>
    </w:p>
    <w:p w14:paraId="0D04A55F" w14:textId="77777777" w:rsidR="008E73E0" w:rsidRPr="00F87FBD" w:rsidRDefault="008E73E0" w:rsidP="008E73E0"/>
    <w:p w14:paraId="0648D5D4" w14:textId="77777777" w:rsidR="008E73E0" w:rsidRPr="00F87FBD" w:rsidRDefault="008E73E0" w:rsidP="008E73E0">
      <w:pPr>
        <w:pStyle w:val="Heading4"/>
      </w:pPr>
      <w:r w:rsidRPr="00F87FBD">
        <w:t>Effective protections for European medical whistleblowers are crucial to strengthening public health and prevent pandemics – COVID was the test run</w:t>
      </w:r>
    </w:p>
    <w:p w14:paraId="333FCEDA" w14:textId="77777777" w:rsidR="008E73E0" w:rsidRPr="00F87FBD" w:rsidRDefault="008E73E0" w:rsidP="008E73E0">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31EF5AD0" w14:textId="77777777" w:rsidR="008E73E0" w:rsidRPr="00046494" w:rsidRDefault="008E73E0" w:rsidP="008E73E0">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467B9A54" w14:textId="77777777" w:rsidR="008E73E0" w:rsidRPr="00501BD4" w:rsidRDefault="008E73E0" w:rsidP="008E73E0">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lastRenderedPageBreak/>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0EDC6E46" w14:textId="77777777" w:rsidR="008E73E0" w:rsidRPr="00046494" w:rsidRDefault="008E73E0" w:rsidP="008E73E0">
      <w:pPr>
        <w:rPr>
          <w:sz w:val="16"/>
        </w:rPr>
      </w:pPr>
      <w:r w:rsidRPr="00046494">
        <w:rPr>
          <w:sz w:val="16"/>
        </w:rPr>
        <w:t>Neither heroes nor martyrs</w:t>
      </w:r>
    </w:p>
    <w:p w14:paraId="397F1A2B" w14:textId="77777777" w:rsidR="008E73E0" w:rsidRPr="00046494" w:rsidRDefault="008E73E0" w:rsidP="008E73E0">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5C1BB9F0" w14:textId="77777777" w:rsidR="008E73E0" w:rsidRPr="00046494" w:rsidRDefault="008E73E0" w:rsidP="008E73E0">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2EB90F9E" w14:textId="77777777" w:rsidR="008E73E0" w:rsidRPr="00046494" w:rsidRDefault="008E73E0" w:rsidP="008E73E0">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0C98FBAA" w14:textId="77777777" w:rsidR="008E73E0" w:rsidRPr="00046494" w:rsidRDefault="008E73E0" w:rsidP="008E73E0">
      <w:pPr>
        <w:rPr>
          <w:sz w:val="16"/>
        </w:rPr>
      </w:pPr>
      <w:r w:rsidRPr="00046494">
        <w:rPr>
          <w:sz w:val="16"/>
        </w:rPr>
        <w:t>Just a fight against corruption?</w:t>
      </w:r>
    </w:p>
    <w:p w14:paraId="63FB655F" w14:textId="77777777" w:rsidR="008E73E0" w:rsidRPr="00501BD4" w:rsidRDefault="008E73E0" w:rsidP="008E73E0">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3E6CEBB1" w14:textId="77777777" w:rsidR="008E73E0" w:rsidRPr="00046494" w:rsidRDefault="008E73E0" w:rsidP="008E73E0">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739ABAA4" w14:textId="77777777" w:rsidR="008E73E0" w:rsidRPr="00046494" w:rsidRDefault="008E73E0" w:rsidP="008E73E0">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11F72183" w14:textId="77777777" w:rsidR="008E73E0" w:rsidRPr="00501BD4" w:rsidRDefault="008E73E0" w:rsidP="008E73E0">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50CD62D9" w14:textId="77777777" w:rsidR="008E73E0" w:rsidRPr="00046494" w:rsidRDefault="008E73E0" w:rsidP="008E73E0">
      <w:pPr>
        <w:rPr>
          <w:sz w:val="16"/>
        </w:rPr>
      </w:pPr>
      <w:r w:rsidRPr="00046494">
        <w:rPr>
          <w:sz w:val="16"/>
        </w:rPr>
        <w:t>Towards the new normality, protecting those who protect us</w:t>
      </w:r>
    </w:p>
    <w:p w14:paraId="72560AE0" w14:textId="77777777" w:rsidR="008E73E0" w:rsidRPr="00046494" w:rsidRDefault="008E73E0" w:rsidP="008E73E0">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69EC30BA" w14:textId="77777777" w:rsidR="008E73E0" w:rsidRPr="00046494" w:rsidRDefault="008E73E0" w:rsidP="008E73E0">
      <w:pPr>
        <w:rPr>
          <w:rStyle w:val="StyleUnderline"/>
        </w:rPr>
      </w:pPr>
      <w:r w:rsidRPr="00046494">
        <w:rPr>
          <w:rStyle w:val="StyleUnderline"/>
        </w:rPr>
        <w:lastRenderedPageBreak/>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25164B6E" w14:textId="77777777" w:rsidR="008E73E0" w:rsidRPr="00046494" w:rsidRDefault="008E73E0" w:rsidP="008E73E0">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6358781A" w14:textId="77777777" w:rsidR="008E73E0" w:rsidRPr="00046494" w:rsidRDefault="008E73E0" w:rsidP="008E73E0">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54045FAD" w14:textId="77777777" w:rsidR="008E73E0" w:rsidRPr="00046494" w:rsidRDefault="008E73E0" w:rsidP="008E73E0">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46D74EB5" w14:textId="77777777" w:rsidR="008E73E0" w:rsidRDefault="008E73E0" w:rsidP="008E73E0">
      <w:pPr>
        <w:pStyle w:val="Heading4"/>
      </w:pPr>
      <w:r>
        <w:br/>
        <w:t>New diseases cause extinction – uniquely probable due to environmental changes.</w:t>
      </w:r>
    </w:p>
    <w:p w14:paraId="4CF34DF2" w14:textId="77777777" w:rsidR="008E73E0" w:rsidRPr="00C55312" w:rsidRDefault="008E73E0" w:rsidP="008E73E0">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2D020EBD" w14:textId="77777777" w:rsidR="008E73E0" w:rsidRPr="008B2D1D" w:rsidRDefault="008E73E0" w:rsidP="008E73E0">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42FC29A0" w14:textId="77777777" w:rsidR="008E73E0" w:rsidRPr="008B2D1D" w:rsidRDefault="008E73E0" w:rsidP="008E73E0">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5ED5A51B" w14:textId="77777777" w:rsidR="008E73E0" w:rsidRPr="008B2D1D" w:rsidRDefault="008E73E0" w:rsidP="008E73E0">
      <w:pPr>
        <w:rPr>
          <w:sz w:val="16"/>
        </w:rPr>
      </w:pPr>
      <w:r w:rsidRPr="008B2D1D">
        <w:rPr>
          <w:sz w:val="16"/>
        </w:rPr>
        <w:t>COVID-19: CEPI’s first Disease X</w:t>
      </w:r>
    </w:p>
    <w:p w14:paraId="452BEFAC" w14:textId="77777777" w:rsidR="008E73E0" w:rsidRPr="008B2D1D" w:rsidRDefault="008E73E0" w:rsidP="008E73E0">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419684C8" w14:textId="77777777" w:rsidR="008E73E0" w:rsidRPr="008B2D1D" w:rsidRDefault="008E73E0" w:rsidP="008E73E0">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4670CAB1" w14:textId="77777777" w:rsidR="008E73E0" w:rsidRPr="008B2D1D" w:rsidRDefault="008E73E0" w:rsidP="008E73E0">
      <w:pPr>
        <w:rPr>
          <w:sz w:val="16"/>
        </w:rPr>
      </w:pPr>
      <w:r w:rsidRPr="008B2D1D">
        <w:rPr>
          <w:sz w:val="16"/>
        </w:rPr>
        <w:lastRenderedPageBreak/>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701CC090" w14:textId="77777777" w:rsidR="008E73E0" w:rsidRPr="008B2D1D" w:rsidRDefault="008E73E0" w:rsidP="008E73E0">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1A145378" w14:textId="77777777" w:rsidR="008E73E0" w:rsidRPr="008B2D1D" w:rsidRDefault="008E73E0" w:rsidP="008E73E0">
      <w:pPr>
        <w:rPr>
          <w:sz w:val="16"/>
        </w:rPr>
      </w:pPr>
      <w:r w:rsidRPr="008B2D1D">
        <w:rPr>
          <w:sz w:val="16"/>
        </w:rPr>
        <w:t>So, could we move even faster next time?</w:t>
      </w:r>
    </w:p>
    <w:p w14:paraId="18D2DF83" w14:textId="77777777" w:rsidR="008E73E0" w:rsidRPr="008B2D1D" w:rsidRDefault="008E73E0" w:rsidP="008E73E0">
      <w:pPr>
        <w:rPr>
          <w:sz w:val="16"/>
        </w:rPr>
      </w:pPr>
      <w:r w:rsidRPr="008B2D1D">
        <w:rPr>
          <w:sz w:val="16"/>
        </w:rPr>
        <w:t>What next for Disease X?</w:t>
      </w:r>
    </w:p>
    <w:p w14:paraId="6CD571EA" w14:textId="77777777" w:rsidR="008E73E0" w:rsidRPr="008B2D1D" w:rsidRDefault="008E73E0" w:rsidP="008E73E0">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5380093B" w14:textId="77777777" w:rsidR="008E73E0" w:rsidRPr="008B2D1D" w:rsidRDefault="008E73E0" w:rsidP="008E73E0">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71EEF393" w14:textId="77777777" w:rsidR="008E73E0" w:rsidRPr="008B2D1D" w:rsidRDefault="008E73E0" w:rsidP="008E73E0">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770331C1" w14:textId="77777777" w:rsidR="008E73E0" w:rsidRPr="008B2D1D" w:rsidRDefault="008E73E0" w:rsidP="008E73E0">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5098B3EC" w14:textId="77777777" w:rsidR="008E73E0" w:rsidRPr="008B2D1D" w:rsidRDefault="008E73E0" w:rsidP="008E73E0">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0D3B337D" w14:textId="77777777" w:rsidR="008E73E0" w:rsidRPr="008B2D1D" w:rsidRDefault="008E73E0" w:rsidP="008E73E0">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3332F237" w14:textId="77777777" w:rsidR="008E73E0" w:rsidRPr="00F87FBD" w:rsidRDefault="008E73E0" w:rsidP="008E73E0"/>
    <w:p w14:paraId="4482FD79" w14:textId="77777777" w:rsidR="008E73E0" w:rsidRPr="00DD1271" w:rsidRDefault="008E73E0" w:rsidP="008E73E0">
      <w:pPr>
        <w:pStyle w:val="Heading3"/>
      </w:pPr>
      <w:r>
        <w:lastRenderedPageBreak/>
        <w:t>2</w:t>
      </w:r>
    </w:p>
    <w:p w14:paraId="7042EE76" w14:textId="77777777" w:rsidR="008E73E0" w:rsidRDefault="008E73E0" w:rsidP="008E73E0">
      <w:pPr>
        <w:pStyle w:val="Heading4"/>
      </w:pPr>
      <w:r>
        <w:t xml:space="preserve">Advantage 2 is </w:t>
      </w:r>
      <w:r>
        <w:rPr>
          <w:u w:val="single"/>
        </w:rPr>
        <w:t>Uniformity</w:t>
      </w:r>
    </w:p>
    <w:p w14:paraId="52C30719" w14:textId="77777777" w:rsidR="008E73E0" w:rsidRPr="00DD1271" w:rsidRDefault="008E73E0" w:rsidP="008E73E0"/>
    <w:p w14:paraId="1EF42905" w14:textId="77777777" w:rsidR="008E73E0" w:rsidRPr="00F87FBD" w:rsidRDefault="008E73E0" w:rsidP="008E73E0">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17D65D9D" w14:textId="77777777" w:rsidR="008E73E0" w:rsidRPr="00F87FBD" w:rsidRDefault="008E73E0" w:rsidP="008E73E0">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14:paraId="15D21DBD" w14:textId="77777777" w:rsidR="008E73E0" w:rsidRPr="00DD1271" w:rsidRDefault="008E73E0" w:rsidP="008E73E0">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38CB9D00" w14:textId="77777777" w:rsidR="008E73E0" w:rsidRPr="00DD1271" w:rsidRDefault="008E73E0" w:rsidP="008E73E0">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7652CB75" w14:textId="77777777" w:rsidR="008E73E0" w:rsidRPr="00DD1271" w:rsidRDefault="008E73E0" w:rsidP="008E73E0">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61544C20" w14:textId="77777777" w:rsidR="008E73E0" w:rsidRPr="00DD1271" w:rsidRDefault="008E73E0" w:rsidP="008E73E0">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79F954F1" w14:textId="77777777" w:rsidR="008E73E0" w:rsidRPr="00DD1271" w:rsidRDefault="008E73E0" w:rsidP="008E73E0">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6D3CA246" w14:textId="77777777" w:rsidR="008E73E0" w:rsidRPr="00DD1271" w:rsidRDefault="008E73E0" w:rsidP="008E73E0">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4A2A5A08" w14:textId="77777777" w:rsidR="008E73E0" w:rsidRPr="00DD1271" w:rsidRDefault="008E73E0" w:rsidP="008E73E0">
      <w:pPr>
        <w:rPr>
          <w:sz w:val="16"/>
        </w:rPr>
      </w:pPr>
      <w:r w:rsidRPr="00DD1271">
        <w:rPr>
          <w:sz w:val="16"/>
        </w:rPr>
        <w:lastRenderedPageBreak/>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55CCAF75" w14:textId="77777777" w:rsidR="008E73E0" w:rsidRPr="00DD1271" w:rsidRDefault="008E73E0" w:rsidP="008E73E0">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28741171" w14:textId="77777777" w:rsidR="008E73E0" w:rsidRPr="00DD1271" w:rsidRDefault="008E73E0" w:rsidP="008E73E0">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07CDF226" w14:textId="77777777" w:rsidR="008E73E0" w:rsidRDefault="008E73E0" w:rsidP="008E73E0">
      <w:pPr>
        <w:spacing w:after="0" w:line="240" w:lineRule="auto"/>
        <w:rPr>
          <w:rFonts w:eastAsia="Times New Roman" w:cs="Times New Roman"/>
          <w:sz w:val="24"/>
          <w:lang w:eastAsia="zh-CN"/>
        </w:rPr>
      </w:pPr>
    </w:p>
    <w:p w14:paraId="02CF43F8" w14:textId="77777777" w:rsidR="008E73E0" w:rsidRPr="00F87FBD" w:rsidRDefault="008E73E0" w:rsidP="008E73E0"/>
    <w:p w14:paraId="646F425B" w14:textId="77777777" w:rsidR="008E73E0" w:rsidRPr="00F87FBD" w:rsidRDefault="008E73E0" w:rsidP="008E73E0">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1B517EEB" w14:textId="77777777" w:rsidR="008E73E0" w:rsidRPr="00F87FBD" w:rsidRDefault="008E73E0" w:rsidP="008E73E0">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8-27-21, HKR-AM)</w:t>
      </w:r>
    </w:p>
    <w:p w14:paraId="207ED065" w14:textId="77777777" w:rsidR="008E73E0" w:rsidRPr="00DD1271" w:rsidRDefault="008E73E0" w:rsidP="008E73E0">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3C0D700F" w14:textId="77777777" w:rsidR="008E73E0" w:rsidRPr="00DD1271" w:rsidRDefault="008E73E0" w:rsidP="008E73E0">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6A90C038" w14:textId="77777777" w:rsidR="008E73E0" w:rsidRPr="00FA1B9E" w:rsidRDefault="008E73E0" w:rsidP="008E73E0">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4E2B1D34" w14:textId="77777777" w:rsidR="008E73E0" w:rsidRPr="00DD1271" w:rsidRDefault="008E73E0" w:rsidP="008E73E0">
      <w:pPr>
        <w:rPr>
          <w:sz w:val="16"/>
        </w:rPr>
      </w:pPr>
      <w:r w:rsidRPr="00DD1271">
        <w:rPr>
          <w:sz w:val="16"/>
        </w:rPr>
        <w:lastRenderedPageBreak/>
        <w:t xml:space="preserve">Overall, it remains to be seen whether the now adopted provision is sufficient enough to encourage future whistleblower and whether subsequent legislation on European level is necessary to address the issue. </w:t>
      </w:r>
    </w:p>
    <w:p w14:paraId="670C2D34" w14:textId="77777777" w:rsidR="008E73E0" w:rsidRPr="00DD1271" w:rsidRDefault="008E73E0" w:rsidP="008E73E0">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592F1182" w14:textId="77777777" w:rsidR="008E73E0" w:rsidRPr="00DD1271" w:rsidRDefault="008E73E0" w:rsidP="008E73E0">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7DBF9E76" w14:textId="77777777" w:rsidR="008E73E0" w:rsidRPr="003C05B6" w:rsidRDefault="008E73E0" w:rsidP="008E73E0">
      <w:pPr>
        <w:spacing w:after="0" w:line="240" w:lineRule="auto"/>
        <w:rPr>
          <w:rFonts w:eastAsia="Times New Roman" w:cs="Times New Roman"/>
          <w:sz w:val="24"/>
          <w:lang w:eastAsia="zh-CN"/>
        </w:rPr>
      </w:pPr>
    </w:p>
    <w:p w14:paraId="3B2F06D5" w14:textId="77777777" w:rsidR="008E73E0" w:rsidRPr="003C05B6" w:rsidRDefault="008E73E0" w:rsidP="008E73E0">
      <w:pPr>
        <w:spacing w:after="0" w:line="240" w:lineRule="auto"/>
        <w:rPr>
          <w:rFonts w:eastAsia="Times New Roman" w:cs="Times New Roman"/>
          <w:sz w:val="24"/>
          <w:lang w:eastAsia="zh-CN"/>
        </w:rPr>
      </w:pPr>
    </w:p>
    <w:p w14:paraId="1625FDDC" w14:textId="77777777" w:rsidR="008E73E0" w:rsidRPr="00F87FBD" w:rsidRDefault="008E73E0" w:rsidP="008E73E0">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4A88AAA7" w14:textId="77777777" w:rsidR="008E73E0" w:rsidRPr="00F87FBD" w:rsidRDefault="008E73E0" w:rsidP="008E73E0">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78079850" w14:textId="77777777" w:rsidR="008E73E0" w:rsidRPr="00994EB5" w:rsidRDefault="008E73E0" w:rsidP="008E73E0">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566B387C" w14:textId="77777777" w:rsidR="008E73E0" w:rsidRPr="00994EB5" w:rsidRDefault="008E73E0" w:rsidP="008E73E0">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6A62DDF6" w14:textId="77777777" w:rsidR="008E73E0" w:rsidRPr="00994EB5" w:rsidRDefault="008E73E0" w:rsidP="008E73E0">
      <w:pPr>
        <w:rPr>
          <w:sz w:val="16"/>
        </w:rPr>
      </w:pPr>
      <w:r w:rsidRPr="00994EB5">
        <w:rPr>
          <w:rStyle w:val="StyleUnderline"/>
        </w:rPr>
        <w:lastRenderedPageBreak/>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6DEA1C4D" w14:textId="77777777" w:rsidR="008E73E0" w:rsidRPr="00F87FBD" w:rsidRDefault="008E73E0" w:rsidP="008E73E0">
      <w:pPr>
        <w:rPr>
          <w:sz w:val="24"/>
        </w:rPr>
      </w:pPr>
    </w:p>
    <w:p w14:paraId="494CB26E" w14:textId="77777777" w:rsidR="008E73E0" w:rsidRPr="00F87FBD" w:rsidRDefault="008E73E0" w:rsidP="008E73E0"/>
    <w:p w14:paraId="1E65F490" w14:textId="77777777" w:rsidR="008E73E0" w:rsidRPr="00F87FBD" w:rsidRDefault="008E73E0" w:rsidP="008E73E0"/>
    <w:p w14:paraId="4864008B" w14:textId="77777777" w:rsidR="008E73E0" w:rsidRPr="00F87FBD" w:rsidRDefault="008E73E0" w:rsidP="008E73E0">
      <w:pPr>
        <w:pStyle w:val="Heading4"/>
      </w:pPr>
      <w:r w:rsidRPr="00F87FBD">
        <w:t>Independently, whistleblowing protections are key to pre</w:t>
      </w:r>
      <w:r>
        <w:t xml:space="preserve">serving market dynamics </w:t>
      </w:r>
      <w:r w:rsidRPr="00F87FBD">
        <w:t xml:space="preserve">and </w:t>
      </w:r>
      <w:r>
        <w:t>increasing investment.</w:t>
      </w:r>
    </w:p>
    <w:p w14:paraId="3F75B23B" w14:textId="77777777" w:rsidR="008E73E0" w:rsidRPr="00F87FBD" w:rsidRDefault="008E73E0" w:rsidP="008E73E0">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21436431" w14:textId="77777777" w:rsidR="008E73E0" w:rsidRPr="00994EB5" w:rsidRDefault="008E73E0" w:rsidP="008E73E0">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31676EB7" w14:textId="77777777" w:rsidR="008E73E0" w:rsidRPr="00994EB5" w:rsidRDefault="008E73E0" w:rsidP="008E73E0">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680F1DD2" w14:textId="77777777" w:rsidR="008E73E0" w:rsidRPr="00994EB5" w:rsidRDefault="008E73E0" w:rsidP="008E73E0">
      <w:pPr>
        <w:rPr>
          <w:sz w:val="16"/>
        </w:rPr>
      </w:pPr>
      <w:r w:rsidRPr="00994EB5">
        <w:rPr>
          <w:sz w:val="16"/>
        </w:rPr>
        <w:lastRenderedPageBreak/>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26F7FC19" w14:textId="77777777" w:rsidR="008E73E0" w:rsidRPr="00F87FBD" w:rsidRDefault="008E73E0" w:rsidP="008E73E0"/>
    <w:p w14:paraId="128F19C3" w14:textId="77777777" w:rsidR="008E73E0" w:rsidRPr="00F87FBD" w:rsidRDefault="008E73E0" w:rsidP="008E73E0"/>
    <w:p w14:paraId="16DBF6AE" w14:textId="77777777" w:rsidR="008E73E0" w:rsidRPr="00F87FBD" w:rsidRDefault="008E73E0" w:rsidP="008E73E0"/>
    <w:p w14:paraId="0F932477" w14:textId="77777777" w:rsidR="008E73E0" w:rsidRDefault="008E73E0" w:rsidP="008E73E0"/>
    <w:p w14:paraId="1AEAA600" w14:textId="77777777" w:rsidR="008E73E0" w:rsidRPr="00ED04EF" w:rsidRDefault="008E73E0" w:rsidP="008E73E0">
      <w:pPr>
        <w:pStyle w:val="Heading4"/>
      </w:pPr>
      <w:r>
        <w:t>European economic decline</w:t>
      </w:r>
      <w:r w:rsidRPr="00ED04EF">
        <w:t xml:space="preserve"> causes multiple scenarios for global war</w:t>
      </w:r>
    </w:p>
    <w:p w14:paraId="36EF0D64" w14:textId="77777777" w:rsidR="008E73E0" w:rsidRPr="00ED04EF" w:rsidRDefault="008E73E0" w:rsidP="008E73E0">
      <w:r w:rsidRPr="00ED04EF">
        <w:rPr>
          <w:rStyle w:val="Style13ptBold"/>
          <w:szCs w:val="26"/>
        </w:rPr>
        <w:t>Wright 12</w:t>
      </w:r>
      <w:r w:rsidRPr="00ED04EF">
        <w:t xml:space="preserve"> [Thomas Wright, fellow with the Managing Global Order at the Brookings Institution. What if Europe Fails? 2012. </w:t>
      </w:r>
      <w:hyperlink r:id="rId17" w:history="1">
        <w:r w:rsidRPr="00ED04EF">
          <w:rPr>
            <w:rStyle w:val="Hyperlink"/>
          </w:rPr>
          <w:t>http://csis.org/files/publication/twq12SummerWright.pdf</w:t>
        </w:r>
      </w:hyperlink>
      <w:r w:rsidRPr="00ED04EF">
        <w:t>]</w:t>
      </w:r>
    </w:p>
    <w:p w14:paraId="0BE1826F" w14:textId="77777777" w:rsidR="008E73E0" w:rsidRPr="00ED04EF" w:rsidRDefault="008E73E0" w:rsidP="008E73E0">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65558C47" w14:textId="77777777" w:rsidR="008E73E0" w:rsidRPr="00ED04EF" w:rsidRDefault="008E73E0" w:rsidP="008E73E0">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1DF3633A" w14:textId="77777777" w:rsidR="008E73E0" w:rsidRPr="00ED04EF" w:rsidRDefault="008E73E0" w:rsidP="008E73E0">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1D325CF9" w14:textId="77777777" w:rsidR="008E73E0" w:rsidRPr="00ED04EF" w:rsidRDefault="008E73E0" w:rsidP="008E73E0">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30257913" w14:textId="77777777" w:rsidR="008E73E0" w:rsidRPr="00ED04EF" w:rsidRDefault="008E73E0" w:rsidP="008E73E0">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28A2A5B8" w14:textId="77777777" w:rsidR="008E73E0" w:rsidRPr="00ED04EF" w:rsidRDefault="008E73E0" w:rsidP="008E73E0">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w:t>
      </w:r>
      <w:r w:rsidRPr="00ED04EF">
        <w:rPr>
          <w:rStyle w:val="StyleUnderline"/>
        </w:rPr>
        <w:lastRenderedPageBreak/>
        <w:t xml:space="preserve">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02BC5931" w14:textId="77777777" w:rsidR="008E73E0" w:rsidRPr="00ED04EF" w:rsidRDefault="008E73E0" w:rsidP="008E73E0">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0EB65C02" w14:textId="77777777" w:rsidR="008E73E0" w:rsidRPr="00ED04EF" w:rsidRDefault="008E73E0" w:rsidP="008E73E0">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04F47CD8" w14:textId="77777777" w:rsidR="008E73E0" w:rsidRPr="00ED04EF" w:rsidRDefault="008E73E0" w:rsidP="008E73E0">
      <w:pPr>
        <w:rPr>
          <w:sz w:val="14"/>
        </w:rPr>
      </w:pPr>
      <w:r w:rsidRPr="00ED04EF">
        <w:rPr>
          <w:sz w:val="14"/>
        </w:rPr>
        <w:t>China and the Middle East are Particularly Vulnerable</w:t>
      </w:r>
    </w:p>
    <w:p w14:paraId="326612DB" w14:textId="77777777" w:rsidR="008E73E0" w:rsidRPr="00ED04EF" w:rsidRDefault="008E73E0" w:rsidP="008E73E0">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10EE31BB" w14:textId="77777777" w:rsidR="008E73E0" w:rsidRPr="00ED04EF" w:rsidRDefault="008E73E0" w:rsidP="008E73E0">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1CF68211" w14:textId="77777777" w:rsidR="008E73E0" w:rsidRPr="00ED04EF" w:rsidRDefault="008E73E0" w:rsidP="008E73E0">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w:t>
      </w:r>
      <w:r w:rsidRPr="00ED04EF">
        <w:rPr>
          <w:sz w:val="14"/>
        </w:rPr>
        <w:lastRenderedPageBreak/>
        <w:t xml:space="preserve">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37E88351" w14:textId="77777777" w:rsidR="008E73E0" w:rsidRPr="00ED04EF" w:rsidRDefault="008E73E0" w:rsidP="008E73E0">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6E029CA7" w14:textId="77777777" w:rsidR="008E73E0" w:rsidRPr="00ED04EF" w:rsidRDefault="008E73E0" w:rsidP="008E73E0">
      <w:pPr>
        <w:rPr>
          <w:sz w:val="14"/>
        </w:rPr>
      </w:pPr>
      <w:r w:rsidRPr="00ED04EF">
        <w:rPr>
          <w:sz w:val="14"/>
        </w:rPr>
        <w:t>The Western Order Would Be Badly Damaged</w:t>
      </w:r>
    </w:p>
    <w:p w14:paraId="7540B7E3" w14:textId="77777777" w:rsidR="008E73E0" w:rsidRPr="0035318D" w:rsidRDefault="008E73E0" w:rsidP="008E73E0">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4EDB7E2B" w14:textId="77777777" w:rsidR="008E73E0" w:rsidRPr="00ED04EF" w:rsidRDefault="008E73E0" w:rsidP="008E73E0">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55841774" w14:textId="77777777" w:rsidR="008E73E0" w:rsidRPr="00ED04EF" w:rsidRDefault="008E73E0" w:rsidP="008E73E0">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4784A331" w14:textId="77777777" w:rsidR="008E73E0" w:rsidRDefault="008E73E0" w:rsidP="008E73E0"/>
    <w:p w14:paraId="467577C6" w14:textId="77777777" w:rsidR="008E73E0" w:rsidRDefault="008E73E0" w:rsidP="008E73E0">
      <w:pPr>
        <w:pStyle w:val="Heading3"/>
      </w:pPr>
      <w:r>
        <w:lastRenderedPageBreak/>
        <w:t>Solvency</w:t>
      </w:r>
    </w:p>
    <w:p w14:paraId="2380D321" w14:textId="77777777" w:rsidR="008E73E0" w:rsidRPr="00835978" w:rsidRDefault="008E73E0" w:rsidP="008E73E0">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2030578E" w14:textId="77777777" w:rsidR="008E73E0" w:rsidRDefault="008E73E0" w:rsidP="008E73E0"/>
    <w:p w14:paraId="799BAFC2" w14:textId="77777777" w:rsidR="008E73E0" w:rsidRPr="00F87FBD" w:rsidRDefault="008E73E0" w:rsidP="008E73E0">
      <w:pPr>
        <w:pStyle w:val="Heading4"/>
      </w:pPr>
      <w:r>
        <w:t>The plan shifts the burden of proof from whistleblowers to companies.</w:t>
      </w:r>
    </w:p>
    <w:p w14:paraId="64B2A920" w14:textId="77777777" w:rsidR="008E73E0" w:rsidRPr="00F87FBD" w:rsidRDefault="008E73E0" w:rsidP="008E73E0">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50F1002" w14:textId="77777777" w:rsidR="008E73E0" w:rsidRPr="00501BD4" w:rsidRDefault="008E73E0" w:rsidP="008E73E0">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dishonest, or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1DE5FF56" w14:textId="77777777" w:rsidR="008E73E0" w:rsidRPr="00501BD4" w:rsidRDefault="008E73E0" w:rsidP="008E73E0">
      <w:pPr>
        <w:rPr>
          <w:sz w:val="16"/>
          <w:szCs w:val="22"/>
        </w:rPr>
      </w:pPr>
      <w:r w:rsidRPr="00501BD4">
        <w:rPr>
          <w:rStyle w:val="Style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What is precisely the scope of general public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1B813B38" w14:textId="77777777" w:rsidR="008E73E0" w:rsidRPr="00501BD4" w:rsidRDefault="008E73E0" w:rsidP="008E73E0">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47C996EE" w14:textId="77777777" w:rsidR="008E73E0" w:rsidRDefault="008E73E0" w:rsidP="008E73E0"/>
    <w:p w14:paraId="1BAFFC29" w14:textId="77777777" w:rsidR="008E73E0" w:rsidRDefault="008E73E0" w:rsidP="008E73E0">
      <w:pPr>
        <w:pStyle w:val="Heading4"/>
      </w:pPr>
      <w:r>
        <w:lastRenderedPageBreak/>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49696040" w14:textId="77777777" w:rsidR="008E73E0" w:rsidRPr="0044358D" w:rsidRDefault="008E73E0" w:rsidP="008E73E0">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8" w:history="1">
        <w:r w:rsidRPr="00D53B9C">
          <w:rPr>
            <w:rStyle w:val="Hyperlink"/>
          </w:rPr>
          <w:t>https://link.springer.com/article/10.1007/s10551-021-04771-x</w:t>
        </w:r>
      </w:hyperlink>
      <w:r>
        <w:t>, accessed 9-10-21, HKR-AM)</w:t>
      </w:r>
    </w:p>
    <w:p w14:paraId="6A9E494B" w14:textId="77777777" w:rsidR="008E73E0" w:rsidRPr="00835978" w:rsidRDefault="008E73E0" w:rsidP="008E73E0">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556EBE7A" w14:textId="77777777" w:rsidR="008E73E0" w:rsidRPr="0044358D" w:rsidRDefault="008E73E0" w:rsidP="008E73E0">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148E2E4E" w14:textId="77777777" w:rsidR="008E73E0" w:rsidRDefault="008E73E0" w:rsidP="008E73E0"/>
    <w:p w14:paraId="2D9333F7" w14:textId="77777777" w:rsidR="008E73E0" w:rsidRDefault="008E73E0" w:rsidP="008E73E0"/>
    <w:p w14:paraId="033D451B" w14:textId="77777777" w:rsidR="008E73E0" w:rsidRDefault="008E73E0" w:rsidP="008E73E0">
      <w:pPr>
        <w:pStyle w:val="Heading3"/>
      </w:pPr>
      <w:r>
        <w:lastRenderedPageBreak/>
        <w:t>Framework</w:t>
      </w:r>
    </w:p>
    <w:p w14:paraId="6090BD07" w14:textId="77777777" w:rsidR="008E73E0" w:rsidRPr="00C7794F" w:rsidRDefault="008E73E0" w:rsidP="008E73E0">
      <w:pPr>
        <w:rPr>
          <w:sz w:val="16"/>
        </w:rPr>
      </w:pPr>
    </w:p>
    <w:p w14:paraId="2BB0936F" w14:textId="77777777" w:rsidR="008E73E0" w:rsidRPr="00C7794F" w:rsidRDefault="008E73E0" w:rsidP="008E73E0">
      <w:pPr>
        <w:pStyle w:val="Heading4"/>
        <w:rPr>
          <w:rFonts w:cs="Calibri"/>
        </w:rPr>
      </w:pPr>
      <w:r w:rsidRPr="00C7794F">
        <w:rPr>
          <w:rFonts w:cs="Calibri"/>
        </w:rPr>
        <w:t>the standard is maximizing expected wellbeing</w:t>
      </w:r>
    </w:p>
    <w:p w14:paraId="3014C44B" w14:textId="77777777" w:rsidR="008E73E0" w:rsidRDefault="008E73E0" w:rsidP="008E73E0"/>
    <w:p w14:paraId="27BB4937" w14:textId="77777777" w:rsidR="008E73E0" w:rsidRPr="008A282C" w:rsidRDefault="008E73E0" w:rsidP="008E73E0">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56F47FE5" w14:textId="77777777" w:rsidR="008E73E0" w:rsidRPr="008A282C" w:rsidRDefault="008E73E0" w:rsidP="008E73E0">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CDB67E1" w14:textId="77777777" w:rsidR="008E73E0" w:rsidRPr="008A282C" w:rsidRDefault="008E73E0" w:rsidP="008E73E0">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t>
      </w:r>
      <w:r w:rsidRPr="008A282C">
        <w:rPr>
          <w:rFonts w:cstheme="minorHAnsi"/>
          <w:sz w:val="16"/>
        </w:rPr>
        <w:lastRenderedPageBreak/>
        <w:t xml:space="preserve">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r w:rsidRPr="008A282C">
        <w:rPr>
          <w:rStyle w:val="StyleUnderline"/>
          <w:rFonts w:eastAsiaTheme="minorHAnsi" w:cstheme="minorHAnsi"/>
        </w:rPr>
        <w:t xml:space="preserve">pretty strong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082D0DF7" w14:textId="77777777" w:rsidR="008E73E0" w:rsidRDefault="008E73E0" w:rsidP="008E73E0"/>
    <w:p w14:paraId="437D6D82" w14:textId="77777777" w:rsidR="008E73E0" w:rsidRPr="008A282C" w:rsidRDefault="008E73E0" w:rsidP="008E73E0">
      <w:pPr>
        <w:pStyle w:val="Heading4"/>
        <w:rPr>
          <w:rFonts w:cstheme="minorHAnsi"/>
        </w:rPr>
      </w:pPr>
      <w:r w:rsidRPr="008A282C">
        <w:rPr>
          <w:rFonts w:cstheme="minorHAnsi"/>
        </w:rPr>
        <w:lastRenderedPageBreak/>
        <w:t xml:space="preserve">2 – Actor specificity: </w:t>
      </w:r>
    </w:p>
    <w:p w14:paraId="3DDEF795" w14:textId="77777777" w:rsidR="008E73E0" w:rsidRDefault="008E73E0" w:rsidP="008E73E0">
      <w:pPr>
        <w:pStyle w:val="Heading4"/>
        <w:rPr>
          <w:rFonts w:cstheme="minorHAnsi"/>
        </w:rPr>
      </w:pPr>
      <w:r w:rsidRPr="008A282C">
        <w:rPr>
          <w:rFonts w:cstheme="minorHAnsi"/>
        </w:rPr>
        <w:t>[A] Governments must aggregate since every policy benefits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2DCCE36D" w14:textId="77777777" w:rsidR="008E73E0" w:rsidRDefault="008E73E0" w:rsidP="008E73E0"/>
    <w:p w14:paraId="283D8D56" w14:textId="77777777" w:rsidR="008E73E0" w:rsidRPr="003C2613" w:rsidRDefault="008E73E0" w:rsidP="008E73E0">
      <w:pPr>
        <w:pStyle w:val="Heading4"/>
      </w:pPr>
      <w:r>
        <w:t xml:space="preserve">3 - </w:t>
      </w:r>
      <w:r w:rsidRPr="008A282C">
        <w:t>only it can explain degrees of wrongness- it is worse to kill thousands than to lie to a friend- either ethical theories cannot explain comparative badness, or it collapses</w:t>
      </w:r>
    </w:p>
    <w:p w14:paraId="5C63F3AF" w14:textId="77777777" w:rsidR="008E73E0" w:rsidRDefault="008E73E0" w:rsidP="008E73E0"/>
    <w:p w14:paraId="01885971" w14:textId="77777777" w:rsidR="008E73E0" w:rsidRPr="008A282C" w:rsidRDefault="008E73E0" w:rsidP="008E73E0">
      <w:pPr>
        <w:pStyle w:val="Heading4"/>
      </w:pPr>
      <w:r>
        <w:t xml:space="preserve">4 - </w:t>
      </w:r>
      <w:r w:rsidRPr="008A282C">
        <w:t>Reductionism implies util specifically – alternative theories break down</w:t>
      </w:r>
    </w:p>
    <w:p w14:paraId="66DC07DC" w14:textId="77777777" w:rsidR="008E73E0" w:rsidRPr="008A282C" w:rsidRDefault="008E73E0" w:rsidP="008E73E0">
      <w:r w:rsidRPr="008A282C">
        <w:rPr>
          <w:rStyle w:val="Style13ptBold"/>
        </w:rPr>
        <w:t xml:space="preserve">MacAskill and Wilbin 18 </w:t>
      </w:r>
      <w:r w:rsidRPr="008A282C">
        <w:t xml:space="preserve">– (Will MacAskill, Associate Professor in Philosophy at Oxford University, author of Doing Good Better, and one of the co-founders of the effective altruism community, interviewed by Robert Wilbin,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9" w:anchor="top" w:history="1">
        <w:r w:rsidRPr="008A282C">
          <w:rPr>
            <w:rStyle w:val="Hyperlink"/>
          </w:rPr>
          <w:t>https://80000hours.org/podcast/episodes/will-macaskill-moral-philosophy/#top</w:t>
        </w:r>
      </w:hyperlink>
      <w:r w:rsidRPr="008A282C">
        <w:t>, accessed 8-26-18, HKR-AM)</w:t>
      </w:r>
    </w:p>
    <w:p w14:paraId="22266B86" w14:textId="77777777" w:rsidR="008E73E0" w:rsidRPr="008A282C" w:rsidRDefault="008E73E0" w:rsidP="008E73E0">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Wiblin: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Wiblin: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r w:rsidRPr="008A282C">
        <w:rPr>
          <w:rStyle w:val="StyleUnderline"/>
          <w:rFonts w:eastAsiaTheme="minorHAnsi"/>
        </w:rPr>
        <w:t xml:space="preserve">There’s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xml:space="preserve">. Any argument you give for saying it’s the youngest sibling would also give an argument to the oldest sibling. That can’t </w:t>
      </w:r>
      <w:r w:rsidRPr="008A282C">
        <w:rPr>
          <w:sz w:val="16"/>
        </w:rPr>
        <w:lastRenderedPageBreak/>
        <w:t>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around?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imagine the case where you’re in a car crash and your brain just gets transplanted to one person. Then you would think, well, we continue. I was in this terrible car crash, I woke up with a different body, but it’s still me. I still have all the same memories.</w:t>
      </w:r>
      <w:r w:rsidRPr="008A282C">
        <w:rPr>
          <w:sz w:val="16"/>
        </w:rPr>
        <w:t xml:space="preserve"> But, </w:t>
      </w:r>
      <w:r w:rsidRPr="008A282C">
        <w:rPr>
          <w:rStyle w:val="StyleUnderline"/>
          <w:rFonts w:eastAsiaTheme="minorHAnsi"/>
        </w:rPr>
        <w:t>if it’s the case that I can survive in the case of my brain being transplanted into one other person, surely I can survive if my brain is transplanted into 2 people</w:t>
      </w:r>
      <w:r w:rsidRPr="008A282C">
        <w:rPr>
          <w:sz w:val="16"/>
        </w:rPr>
        <w:t xml:space="preserve">. It would seem weird that a double win, double success, is actually a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actually shows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two, are there now two? Which one is really the French Socialist party? This is just a meaningless questions. Robert Wiblin: What’s actually going on is that there are different parties, and some of them are more similar than others. Will MacAskill: Exactly. That’s right. But, </w:t>
      </w:r>
      <w:r w:rsidRPr="008A282C">
        <w:rPr>
          <w:rStyle w:val="StyleUnderline"/>
          <w:rFonts w:eastAsiaTheme="minorHAnsi"/>
          <w:highlight w:val="yellow"/>
        </w:rPr>
        <w:t>once you</w:t>
      </w:r>
      <w:r w:rsidRPr="008A282C">
        <w:rPr>
          <w:rStyle w:val="StyleUnderline"/>
          <w:rFonts w:eastAsiaTheme="minorHAnsi"/>
        </w:rPr>
        <w:t xml:space="preserve"> reject this idea that there’s any </w:t>
      </w:r>
      <w:r w:rsidRPr="008A282C">
        <w:rPr>
          <w:rStyle w:val="StyleUnderline"/>
          <w:rFonts w:eastAsiaTheme="minorHAnsi"/>
          <w:highlight w:val="yellow"/>
        </w:rPr>
        <w:t>fundamental moral difference between persons</w:t>
      </w:r>
      <w:r w:rsidRPr="008A282C">
        <w:rPr>
          <w:rStyle w:val="StyleUnderline"/>
          <w:rFonts w:eastAsiaTheme="minorHAnsi"/>
        </w:rPr>
        <w:t xml:space="preserve">, then the fact that </w:t>
      </w:r>
      <w:r w:rsidRPr="008A282C">
        <w:rPr>
          <w:rStyle w:val="StyleUnderline"/>
          <w:rFonts w:eastAsiaTheme="minorHAnsi"/>
          <w:highlight w:val="yellow"/>
        </w:rPr>
        <w:t>it’s</w:t>
      </w:r>
      <w:r w:rsidRPr="008A282C">
        <w:rPr>
          <w:rStyle w:val="StyleUnderline"/>
          <w:rFonts w:eastAsiaTheme="minorHAnsi"/>
        </w:rPr>
        <w:t xml:space="preserve"> </w:t>
      </w:r>
      <w:r w:rsidRPr="008A282C">
        <w:rPr>
          <w:rStyle w:val="StyleUnderline"/>
          <w:rFonts w:eastAsiaTheme="minorHAnsi"/>
          <w:highlight w:val="yellow"/>
        </w:rPr>
        <w:t>permissible</w:t>
      </w:r>
      <w:r w:rsidRPr="008A282C">
        <w:rPr>
          <w:rStyle w:val="StyleUnderline"/>
          <w:rFonts w:eastAsiaTheme="minorHAnsi"/>
        </w:rPr>
        <w:t xml:space="preserve"> for me </w:t>
      </w:r>
      <w:r w:rsidRPr="008A282C">
        <w:rPr>
          <w:rStyle w:val="StyleUnderline"/>
          <w:rFonts w:eastAsiaTheme="minorHAnsi"/>
          <w:highlight w:val="yellow"/>
        </w:rPr>
        <w:t>to make a trade off</w:t>
      </w:r>
      <w:r w:rsidRPr="008A282C">
        <w:rPr>
          <w:rStyle w:val="StyleUnderline"/>
          <w:rFonts w:eastAsiaTheme="minorHAnsi"/>
        </w:rPr>
        <w:t xml:space="preserve"> where I inflict harm on myself now, or benefit myself now in order to perhaps harm</w:t>
      </w:r>
      <w:r w:rsidRPr="008A282C">
        <w:rPr>
          <w:sz w:val="16"/>
        </w:rPr>
        <w:t xml:space="preserve"> Will age 70… Let’s suppose that that’s actually good for me overall. Well, </w:t>
      </w:r>
      <w:r w:rsidRPr="008A282C">
        <w:rPr>
          <w:rStyle w:val="StyleUnderline"/>
          <w:rFonts w:eastAsiaTheme="minorHAnsi"/>
        </w:rPr>
        <w:t>I should make just the same trade offs within my own life as I make across lives. It would be okay to harm one person to benefit others. If you grant that</w:t>
      </w:r>
      <w:r w:rsidRPr="008A282C">
        <w:rPr>
          <w:sz w:val="16"/>
        </w:rPr>
        <w:t xml:space="preserve">, </w:t>
      </w:r>
      <w:r w:rsidRPr="008A282C">
        <w:rPr>
          <w:rStyle w:val="StyleUnderline"/>
          <w:rFonts w:eastAsiaTheme="minorHAnsi"/>
        </w:rPr>
        <w:t xml:space="preserve">then, </w:t>
      </w:r>
      <w:r w:rsidRPr="008A282C">
        <w:rPr>
          <w:rStyle w:val="StyleUnderline"/>
          <w:rFonts w:eastAsiaTheme="minorHAnsi"/>
          <w:highlight w:val="yellow"/>
        </w:rPr>
        <w:t>you end up with</w:t>
      </w:r>
      <w:r w:rsidRPr="008A282C">
        <w:rPr>
          <w:sz w:val="16"/>
        </w:rPr>
        <w:t xml:space="preserve"> something that’s starting to look pretty similar to </w:t>
      </w:r>
      <w:r w:rsidRPr="008A282C">
        <w:rPr>
          <w:rStyle w:val="StyleUnderline"/>
          <w:rFonts w:eastAsiaTheme="minorHAnsi"/>
          <w:highlight w:val="yellow"/>
        </w:rPr>
        <w:t>util</w:t>
      </w:r>
      <w:r w:rsidRPr="008A282C">
        <w:rPr>
          <w:rStyle w:val="StyleUnderline"/>
          <w:rFonts w:eastAsiaTheme="minorHAnsi"/>
        </w:rPr>
        <w:t>itarianism</w:t>
      </w:r>
      <w:r w:rsidRPr="008A282C">
        <w:rPr>
          <w:sz w:val="16"/>
        </w:rPr>
        <w:t xml:space="preserve">. Robert Wiblin: Okay, </w:t>
      </w:r>
      <w:r w:rsidRPr="008A282C">
        <w:rPr>
          <w:rStyle w:val="StyleUnderline"/>
          <w:rFonts w:eastAsiaTheme="minorHAnsi"/>
        </w:rPr>
        <w:t>so</w:t>
      </w:r>
      <w:r w:rsidRPr="008A282C">
        <w:rPr>
          <w:sz w:val="16"/>
        </w:rPr>
        <w:t xml:space="preserve"> the basic idea is </w:t>
      </w:r>
      <w:r w:rsidRPr="008A282C">
        <w:rPr>
          <w:rStyle w:val="StyleUnderline"/>
          <w:rFonts w:eastAsiaTheme="minorHAnsi"/>
        </w:rPr>
        <w:t xml:space="preserve">we have strong reasons to think that </w:t>
      </w:r>
      <w:r w:rsidRPr="008A282C">
        <w:rPr>
          <w:rStyle w:val="StyleUnderline"/>
          <w:rFonts w:eastAsiaTheme="minorHAnsi"/>
          <w:highlight w:val="yellow"/>
        </w:rPr>
        <w:t>identity</w:t>
      </w:r>
      <w:r w:rsidRPr="008A282C">
        <w:rPr>
          <w:rStyle w:val="StyleUnderline"/>
          <w:rFonts w:eastAsiaTheme="minorHAnsi"/>
        </w:rPr>
        <w:t xml:space="preserve"> doesn’t exist in the way that we instinctively think it does, that in fact it</w:t>
      </w:r>
      <w:r w:rsidRPr="008A282C">
        <w:rPr>
          <w:rStyle w:val="StyleUnderline"/>
          <w:rFonts w:eastAsiaTheme="minorHAnsi"/>
          <w:highlight w:val="yellow"/>
        </w:rPr>
        <w:t>’s</w:t>
      </w:r>
      <w:r w:rsidRPr="008A282C">
        <w:rPr>
          <w:rStyle w:val="StyleUnderline"/>
          <w:rFonts w:eastAsiaTheme="minorHAnsi"/>
        </w:rPr>
        <w:t xml:space="preserve"> </w:t>
      </w:r>
      <w:r w:rsidRPr="008A282C">
        <w:rPr>
          <w:rStyle w:val="StyleUnderline"/>
          <w:rFonts w:eastAsiaTheme="minorHAnsi"/>
          <w:highlight w:val="yellow"/>
        </w:rPr>
        <w:t>just a continuum</w:t>
      </w:r>
      <w:r w:rsidRPr="008A282C">
        <w:rPr>
          <w:sz w:val="16"/>
        </w:rPr>
        <w:t xml:space="preserve">. Will MacAskill: Mm-hmm (affirmative). Robert Wiblin: </w:t>
      </w:r>
      <w:r w:rsidRPr="008A282C">
        <w:rPr>
          <w:rStyle w:val="StyleUnderline"/>
          <w:rFonts w:eastAsiaTheme="minorHAnsi"/>
          <w:highlight w:val="yellow"/>
        </w:rPr>
        <w:t>This</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exactly </w:t>
      </w:r>
      <w:r w:rsidRPr="008A282C">
        <w:rPr>
          <w:rStyle w:val="StyleUnderline"/>
          <w:rFonts w:eastAsiaTheme="minorHAnsi"/>
          <w:highlight w:val="yellow"/>
        </w:rPr>
        <w:t>what</w:t>
      </w:r>
      <w:r w:rsidRPr="008A282C">
        <w:rPr>
          <w:rStyle w:val="StyleUnderline"/>
          <w:rFonts w:eastAsiaTheme="minorHAnsi"/>
        </w:rPr>
        <w:t xml:space="preserve"> </w:t>
      </w:r>
      <w:r w:rsidRPr="008A282C">
        <w:rPr>
          <w:rStyle w:val="StyleUnderline"/>
          <w:rFonts w:eastAsiaTheme="minorHAnsi"/>
          <w:highlight w:val="yellow"/>
        </w:rPr>
        <w:t>util</w:t>
      </w:r>
      <w:r w:rsidRPr="008A282C">
        <w:rPr>
          <w:rStyle w:val="StyleUnderline"/>
          <w:rFonts w:eastAsiaTheme="minorHAnsi"/>
        </w:rPr>
        <w:t xml:space="preserve">itarianism always </w:t>
      </w:r>
      <w:r w:rsidRPr="008A282C">
        <w:rPr>
          <w:rStyle w:val="StyleUnderline"/>
          <w:rFonts w:eastAsiaTheme="minorHAnsi"/>
          <w:highlight w:val="yellow"/>
        </w:rPr>
        <w:t>thought</w:t>
      </w:r>
      <w:r w:rsidRPr="008A282C">
        <w:rPr>
          <w:rStyle w:val="StyleUnderline"/>
          <w:rFonts w:eastAsiaTheme="minorHAnsi"/>
        </w:rPr>
        <w:t xml:space="preserve"> and was acting as though it was true</w:t>
      </w:r>
      <w:r w:rsidRPr="008A282C">
        <w:rPr>
          <w:sz w:val="16"/>
        </w:rPr>
        <w:t xml:space="preserve">. Will MacAskill: Yes. Robert Wiblin: </w:t>
      </w:r>
      <w:r w:rsidRPr="008A282C">
        <w:rPr>
          <w:rStyle w:val="StyleUnderline"/>
          <w:rFonts w:eastAsiaTheme="minorHAnsi"/>
        </w:rPr>
        <w:t xml:space="preserve">But </w:t>
      </w:r>
      <w:r w:rsidRPr="008A282C">
        <w:rPr>
          <w:rStyle w:val="StyleUnderline"/>
          <w:rFonts w:eastAsiaTheme="minorHAnsi"/>
          <w:highlight w:val="yellow"/>
        </w:rPr>
        <w:t>for deont</w:t>
      </w:r>
      <w:r w:rsidRPr="008A282C">
        <w:rPr>
          <w:rStyle w:val="StyleUnderline"/>
          <w:rFonts w:eastAsiaTheme="minorHAnsi"/>
        </w:rPr>
        <w:t xml:space="preserve">ological theories </w:t>
      </w:r>
      <w:r w:rsidRPr="008A282C">
        <w:rPr>
          <w:rStyle w:val="StyleUnderline"/>
          <w:rFonts w:eastAsiaTheme="minorHAnsi"/>
          <w:highlight w:val="yellow"/>
        </w:rPr>
        <w:t>or virtue ethics</w:t>
      </w:r>
      <w:r w:rsidRPr="008A282C">
        <w:rPr>
          <w:rStyle w:val="StyleUnderline"/>
          <w:rFonts w:eastAsiaTheme="minorHAnsi"/>
        </w:rPr>
        <w:t xml:space="preserve"> theories, </w:t>
      </w:r>
      <w:r w:rsidRPr="008A282C">
        <w:rPr>
          <w:rStyle w:val="StyleUnderline"/>
          <w:rFonts w:eastAsiaTheme="minorHAnsi"/>
          <w:highlight w:val="yellow"/>
        </w:rPr>
        <w:t>they</w:t>
      </w:r>
      <w:r w:rsidRPr="008A282C">
        <w:rPr>
          <w:rStyle w:val="StyleUnderline"/>
          <w:rFonts w:eastAsiaTheme="minorHAnsi"/>
        </w:rPr>
        <w:t xml:space="preserve"> really </w:t>
      </w:r>
      <w:r w:rsidRPr="008A282C">
        <w:rPr>
          <w:rStyle w:val="StyleUnderline"/>
          <w:rFonts w:eastAsiaTheme="minorHAnsi"/>
          <w:highlight w:val="yellow"/>
        </w:rPr>
        <w:t>need</w:t>
      </w:r>
      <w:r w:rsidRPr="008A282C">
        <w:rPr>
          <w:rStyle w:val="StyleUnderline"/>
          <w:rFonts w:eastAsiaTheme="minorHAnsi"/>
        </w:rPr>
        <w:t xml:space="preserve"> </w:t>
      </w:r>
      <w:r w:rsidRPr="008A282C">
        <w:rPr>
          <w:rStyle w:val="StyleUnderline"/>
          <w:rFonts w:eastAsiaTheme="minorHAnsi"/>
          <w:highlight w:val="yellow"/>
        </w:rPr>
        <w:t>a sense of identity and personhood to make sense</w:t>
      </w:r>
      <w:r w:rsidRPr="008A282C">
        <w:rPr>
          <w:rStyle w:val="StyleUnderline"/>
          <w:rFonts w:eastAsiaTheme="minorHAnsi"/>
        </w:rPr>
        <w:t xml:space="preserve"> to begin with.</w:t>
      </w:r>
    </w:p>
    <w:p w14:paraId="3E556267" w14:textId="77777777" w:rsidR="008E73E0" w:rsidRPr="00046494" w:rsidRDefault="008E73E0" w:rsidP="008E73E0"/>
    <w:p w14:paraId="6CACDFE2" w14:textId="1CF07F6C" w:rsidR="008E73E0" w:rsidRPr="00F72EC4" w:rsidRDefault="008E73E0" w:rsidP="008E73E0">
      <w:pPr>
        <w:pStyle w:val="Heading4"/>
        <w:rPr>
          <w:rFonts w:cs="Arial"/>
        </w:rPr>
      </w:pPr>
      <w:r>
        <w:rPr>
          <w:rFonts w:cs="Arial"/>
        </w:rPr>
        <w:t>5</w:t>
      </w:r>
      <w:r>
        <w:rPr>
          <w:rFonts w:cs="Arial"/>
        </w:rPr>
        <w:t xml:space="preserve">)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worse imperialism</w:t>
      </w:r>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3F15D278" w14:textId="77777777" w:rsidR="008E73E0" w:rsidRPr="00F72EC4" w:rsidRDefault="008E73E0" w:rsidP="008E73E0">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433818B0" w14:textId="77777777" w:rsidR="008E73E0" w:rsidRPr="00F72EC4" w:rsidRDefault="008E73E0" w:rsidP="008E73E0">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 xml:space="preserve">and taking for granted the appearance of international </w:t>
      </w:r>
      <w:r w:rsidRPr="00F72EC4">
        <w:rPr>
          <w:rStyle w:val="StyleUnderline"/>
        </w:rPr>
        <w:lastRenderedPageBreak/>
        <w:t>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The 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5A1802A2" w14:textId="77777777" w:rsidR="008E73E0" w:rsidRPr="00F72EC4" w:rsidRDefault="008E73E0" w:rsidP="008E73E0">
      <w:pPr>
        <w:rPr>
          <w:sz w:val="16"/>
        </w:rPr>
      </w:pPr>
      <w:r w:rsidRPr="00F72EC4">
        <w:rPr>
          <w:sz w:val="16"/>
        </w:rPr>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law, </w:t>
      </w:r>
      <w:r w:rsidRPr="00F72EC4">
        <w:rPr>
          <w:rStyle w:val="StyleUnderline"/>
        </w:rPr>
        <w:t>and</w:t>
      </w:r>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Foreign policy must take into account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when so few </w:t>
      </w:r>
      <w:r w:rsidRPr="00F72EC4">
        <w:rPr>
          <w:rStyle w:val="Emphasis"/>
        </w:rPr>
        <w:t>have so much</w:t>
      </w:r>
      <w:r w:rsidRPr="00F72EC4">
        <w:rPr>
          <w:sz w:val="16"/>
        </w:rPr>
        <w:t>, and so many have so little…”22</w:t>
      </w:r>
    </w:p>
    <w:p w14:paraId="6629F3DD" w14:textId="77777777" w:rsidR="008E73E0" w:rsidRPr="00F72EC4" w:rsidRDefault="008E73E0" w:rsidP="008E73E0">
      <w:pPr>
        <w:rPr>
          <w:rStyle w:val="StyleUnderline"/>
        </w:rPr>
      </w:pPr>
      <w:r w:rsidRPr="00F72EC4">
        <w:rPr>
          <w:rStyle w:val="StyleUnderline"/>
          <w:highlight w:val="cyan"/>
        </w:rPr>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in order </w:t>
      </w:r>
      <w:r w:rsidRPr="00F72EC4">
        <w:rPr>
          <w:rStyle w:val="StyleUnderline"/>
          <w:highlight w:val="cyan"/>
        </w:rPr>
        <w:t>to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39A159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73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3E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E76391"/>
  <w14:defaultImageDpi w14:val="300"/>
  <w15:docId w15:val="{7FD2E708-8332-9743-9C28-20C8F4226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73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73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73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73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8E73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73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73E0"/>
  </w:style>
  <w:style w:type="character" w:customStyle="1" w:styleId="Heading1Char">
    <w:name w:val="Heading 1 Char"/>
    <w:aliases w:val="Pocket Char"/>
    <w:basedOn w:val="DefaultParagraphFont"/>
    <w:link w:val="Heading1"/>
    <w:uiPriority w:val="9"/>
    <w:rsid w:val="008E73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73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73E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E73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73E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E73E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E73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73E0"/>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8E73E0"/>
    <w:rPr>
      <w:color w:val="auto"/>
      <w:u w:val="none"/>
    </w:rPr>
  </w:style>
  <w:style w:type="paragraph" w:styleId="DocumentMap">
    <w:name w:val="Document Map"/>
    <w:basedOn w:val="Normal"/>
    <w:link w:val="DocumentMapChar"/>
    <w:uiPriority w:val="99"/>
    <w:semiHidden/>
    <w:unhideWhenUsed/>
    <w:rsid w:val="008E73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73E0"/>
    <w:rPr>
      <w:rFonts w:ascii="Lucida Grande" w:hAnsi="Lucida Grande" w:cs="Lucida Grande"/>
    </w:rPr>
  </w:style>
  <w:style w:type="paragraph" w:customStyle="1" w:styleId="Emphasis1">
    <w:name w:val="Emphasis1"/>
    <w:basedOn w:val="Normal"/>
    <w:link w:val="Emphasis"/>
    <w:autoRedefine/>
    <w:uiPriority w:val="20"/>
    <w:qFormat/>
    <w:rsid w:val="008E73E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8E73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Read This"/>
    <w:basedOn w:val="Normal"/>
    <w:next w:val="Subtitle"/>
    <w:link w:val="TitleChar"/>
    <w:autoRedefine/>
    <w:uiPriority w:val="1"/>
    <w:qFormat/>
    <w:rsid w:val="008E73E0"/>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8E73E0"/>
    <w:rPr>
      <w:rFonts w:ascii="Calibri" w:eastAsia="Times New Roman" w:hAnsi="Calibri" w:cs="Garamond"/>
      <w:bCs/>
      <w:sz w:val="22"/>
      <w:u w:val="single"/>
    </w:rPr>
  </w:style>
  <w:style w:type="paragraph" w:styleId="Subtitle">
    <w:name w:val="Subtitle"/>
    <w:basedOn w:val="Normal"/>
    <w:next w:val="Normal"/>
    <w:link w:val="SubtitleChar"/>
    <w:uiPriority w:val="99"/>
    <w:unhideWhenUsed/>
    <w:qFormat/>
    <w:rsid w:val="008E73E0"/>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8E73E0"/>
    <w:rPr>
      <w:color w:val="5A5A5A" w:themeColor="text1" w:themeTint="A5"/>
      <w:spacing w:val="15"/>
      <w:sz w:val="22"/>
    </w:rPr>
  </w:style>
  <w:style w:type="paragraph" w:styleId="ListParagraph">
    <w:name w:val="List Paragraph"/>
    <w:aliases w:val="6 font"/>
    <w:basedOn w:val="Normal"/>
    <w:uiPriority w:val="99"/>
    <w:qFormat/>
    <w:rsid w:val="008E73E0"/>
    <w:pPr>
      <w:ind w:left="720"/>
      <w:contextualSpacing/>
    </w:pPr>
  </w:style>
  <w:style w:type="paragraph" w:customStyle="1" w:styleId="textbold">
    <w:name w:val="text bold"/>
    <w:basedOn w:val="Normal"/>
    <w:autoRedefine/>
    <w:uiPriority w:val="20"/>
    <w:qFormat/>
    <w:rsid w:val="008E73E0"/>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8E73E0"/>
    <w:rPr>
      <w:color w:val="605E5C"/>
      <w:shd w:val="clear" w:color="auto" w:fill="E1DFDD"/>
    </w:rPr>
  </w:style>
  <w:style w:type="paragraph" w:styleId="NormalWeb">
    <w:name w:val="Normal (Web)"/>
    <w:basedOn w:val="Normal"/>
    <w:uiPriority w:val="99"/>
    <w:semiHidden/>
    <w:unhideWhenUsed/>
    <w:rsid w:val="008E73E0"/>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autoRedefine/>
    <w:uiPriority w:val="1"/>
    <w:qFormat/>
    <w:rsid w:val="008E73E0"/>
    <w:pPr>
      <w:widowControl w:val="0"/>
      <w:suppressAutoHyphens/>
      <w:spacing w:after="200" w:line="256" w:lineRule="auto"/>
      <w:contextualSpacing/>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link.springer.com/article/10.1007/s10551-021-04771-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csis.org/files/publication/twq12SummerWright.pdf" TargetMode="External"/><Relationship Id="rId2" Type="http://schemas.openxmlformats.org/officeDocument/2006/relationships/customXml" Target="../customXml/item2.xml"/><Relationship Id="rId16" Type="http://schemas.openxmlformats.org/officeDocument/2006/relationships/hyperlink" Target="https://papers.ssrn.com/sol3/papers.cfm?abstract_id=283969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80000hours.org/podcast/episodes/will-macaskill-moral-philosophy/"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16414</Words>
  <Characters>93561</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2021-09-19T14:27:00Z</dcterms:created>
  <dcterms:modified xsi:type="dcterms:W3CDTF">2021-09-19T14:28:00Z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