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E4DA7" w14:textId="77777777" w:rsidR="00030400" w:rsidRPr="00F87FBD" w:rsidRDefault="00030400" w:rsidP="00030400">
      <w:pPr>
        <w:pStyle w:val="Heading2"/>
      </w:pPr>
      <w:r w:rsidRPr="00F87FBD">
        <w:t>1AC</w:t>
      </w:r>
    </w:p>
    <w:p w14:paraId="35D5D8C2" w14:textId="77777777" w:rsidR="00030400" w:rsidRDefault="00030400" w:rsidP="00030400">
      <w:pPr>
        <w:pStyle w:val="Heading3"/>
      </w:pPr>
      <w:r>
        <w:lastRenderedPageBreak/>
        <w:t>1</w:t>
      </w:r>
    </w:p>
    <w:p w14:paraId="67E96331" w14:textId="77777777" w:rsidR="00030400" w:rsidRDefault="00030400" w:rsidP="00030400">
      <w:pPr>
        <w:pStyle w:val="Heading4"/>
        <w:rPr>
          <w:u w:val="single"/>
        </w:rPr>
      </w:pPr>
      <w:r>
        <w:t xml:space="preserve">Advantage 1 is </w:t>
      </w:r>
      <w:r>
        <w:rPr>
          <w:u w:val="single"/>
        </w:rPr>
        <w:t>Whistleblowing</w:t>
      </w:r>
    </w:p>
    <w:p w14:paraId="7F8F2B09" w14:textId="77777777" w:rsidR="00030400" w:rsidRPr="00DD1271" w:rsidRDefault="00030400" w:rsidP="00030400"/>
    <w:p w14:paraId="3272E91D" w14:textId="77777777" w:rsidR="00030400" w:rsidRPr="00F87FBD" w:rsidRDefault="00030400" w:rsidP="00030400">
      <w:pPr>
        <w:pStyle w:val="Heading4"/>
      </w:pPr>
      <w:r w:rsidRPr="00F87FBD">
        <w:t>European trade secrets protections</w:t>
      </w:r>
      <w:r>
        <w:t xml:space="preserve"> for medicine chill whistleblowing – that undermines public health and drug efficacy</w:t>
      </w:r>
    </w:p>
    <w:p w14:paraId="7D65C649" w14:textId="77777777" w:rsidR="00030400" w:rsidRPr="00F87FBD" w:rsidRDefault="00030400" w:rsidP="00030400">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4474ED09" w14:textId="77777777" w:rsidR="00030400" w:rsidRPr="00C04139" w:rsidRDefault="00030400" w:rsidP="00030400">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w:t>
      </w:r>
      <w:proofErr w:type="gramStart"/>
      <w:r w:rsidRPr="00AB5A04">
        <w:rPr>
          <w:rStyle w:val="StyleUnderline"/>
        </w:rPr>
        <w:t>doctors</w:t>
      </w:r>
      <w:proofErr w:type="gramEnd"/>
      <w:r w:rsidRPr="00AB5A04">
        <w:rPr>
          <w:rStyle w:val="StyleUnderline"/>
        </w:rPr>
        <w:t xml:space="preserve">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xml:space="preserve">, or do more harm than </w:t>
      </w:r>
      <w:proofErr w:type="spellStart"/>
      <w:r w:rsidRPr="00AB5A04">
        <w:rPr>
          <w:rStyle w:val="StyleUnderline"/>
        </w:rPr>
        <w:t>good</w:t>
      </w:r>
      <w:r w:rsidRPr="00C04139">
        <w:rPr>
          <w:sz w:val="16"/>
        </w:rPr>
        <w:t>.iii</w:t>
      </w:r>
      <w:proofErr w:type="spellEnd"/>
      <w:r w:rsidRPr="00C04139">
        <w:rPr>
          <w:sz w:val="16"/>
        </w:rPr>
        <w:t xml:space="preserve"> Moreover, </w:t>
      </w:r>
      <w:r w:rsidRPr="00AB5A04">
        <w:rPr>
          <w:rStyle w:val="Style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C04139">
        <w:rPr>
          <w:sz w:val="16"/>
        </w:rPr>
        <w:t>organisms</w:t>
      </w:r>
      <w:proofErr w:type="gramEnd"/>
      <w:r w:rsidRPr="00C04139">
        <w:rPr>
          <w:sz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w:t>
      </w:r>
      <w:proofErr w:type="spellStart"/>
      <w:r w:rsidRPr="00C04139">
        <w:rPr>
          <w:rStyle w:val="StyleUnderline"/>
        </w:rPr>
        <w:t>specialise</w:t>
      </w:r>
      <w:proofErr w:type="spellEnd"/>
      <w:r w:rsidRPr="00C04139">
        <w:rPr>
          <w:rStyle w:val="StyleUnderline"/>
        </w:rPr>
        <w:t xml:space="preserve"> in </w:t>
      </w:r>
      <w:r w:rsidRPr="00C04139">
        <w:rPr>
          <w:rStyle w:val="StyleUnderline"/>
        </w:rPr>
        <w:lastRenderedPageBreak/>
        <w:t xml:space="preserve">economic </w:t>
      </w:r>
      <w:proofErr w:type="spellStart"/>
      <w:proofErr w:type="gramStart"/>
      <w:r w:rsidRPr="00C04139">
        <w:rPr>
          <w:rStyle w:val="StyleUnderline"/>
        </w:rPr>
        <w:t>investigationsviii</w:t>
      </w:r>
      <w:proofErr w:type="spellEnd"/>
      <w:r w:rsidRPr="00C04139">
        <w:rPr>
          <w:rStyle w:val="StyleUnderline"/>
        </w:rPr>
        <w:t xml:space="preserve"> ,</w:t>
      </w:r>
      <w:proofErr w:type="gramEnd"/>
      <w:r w:rsidRPr="00C04139">
        <w:rPr>
          <w:rStyle w:val="StyleUnderline"/>
        </w:rPr>
        <w:t xml:space="preserve"> </w:t>
      </w:r>
      <w:r w:rsidRPr="00994EB5">
        <w:rPr>
          <w:rStyle w:val="StyleUnderline"/>
          <w:highlight w:val="cyan"/>
        </w:rPr>
        <w:t xml:space="preserve">and </w:t>
      </w:r>
      <w:proofErr w:type="spellStart"/>
      <w:r w:rsidRPr="00994EB5">
        <w:rPr>
          <w:rStyle w:val="StyleUnderline"/>
          <w:highlight w:val="cyan"/>
        </w:rPr>
        <w:t>whistleblowers</w:t>
      </w:r>
      <w:r w:rsidRPr="00C04139">
        <w:rPr>
          <w:rStyle w:val="Style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C04139">
        <w:rPr>
          <w:sz w:val="16"/>
        </w:rPr>
        <w:t>processes.xiii</w:t>
      </w:r>
      <w:proofErr w:type="spellEnd"/>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54B63854" w14:textId="77777777" w:rsidR="00030400" w:rsidRPr="00F87FBD" w:rsidRDefault="00030400" w:rsidP="00030400"/>
    <w:p w14:paraId="6D9BC1FC" w14:textId="77777777" w:rsidR="00030400" w:rsidRPr="00F87FBD" w:rsidRDefault="00030400" w:rsidP="00030400"/>
    <w:p w14:paraId="0B6DC7BA" w14:textId="77777777" w:rsidR="00030400" w:rsidRPr="00F87FBD" w:rsidRDefault="00030400" w:rsidP="00030400">
      <w:pPr>
        <w:pStyle w:val="Heading4"/>
      </w:pPr>
      <w:r>
        <w:t>Current law places the burden of proof on whistleblowers, which reinforces legal uncertainty – empirics prove a lack of accountability for corporations.</w:t>
      </w:r>
    </w:p>
    <w:p w14:paraId="0D93E2B2" w14:textId="77777777" w:rsidR="00030400" w:rsidRPr="00F87FBD" w:rsidRDefault="00030400" w:rsidP="00030400">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7D6C7C02" w14:textId="77777777" w:rsidR="00030400" w:rsidRPr="00EF1870" w:rsidRDefault="00030400" w:rsidP="00030400">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45DE6584" w14:textId="77777777" w:rsidR="00030400" w:rsidRPr="00EF1870" w:rsidRDefault="00030400" w:rsidP="00030400">
      <w:pPr>
        <w:rPr>
          <w:rStyle w:val="StyleUnderline"/>
        </w:rPr>
      </w:pPr>
      <w:r w:rsidRPr="00EF1870">
        <w:rPr>
          <w:rStyle w:val="StyleUnderline"/>
        </w:rPr>
        <w:t xml:space="preserve">One area where whistleblowing is crucially important concerns drug safety. Health Action International (HAI), a non-governmental </w:t>
      </w:r>
      <w:proofErr w:type="spellStart"/>
      <w:r w:rsidRPr="00EF1870">
        <w:rPr>
          <w:rStyle w:val="StyleUnderline"/>
        </w:rPr>
        <w:t>organisation</w:t>
      </w:r>
      <w:proofErr w:type="spellEnd"/>
      <w:r w:rsidRPr="00EF1870">
        <w:rPr>
          <w:rStyle w:val="StyleUnderline"/>
        </w:rPr>
        <w:t xml:space="preserve"> dedicated to strengthening medicines policy to improve public health, said it was </w:t>
      </w:r>
      <w:proofErr w:type="spellStart"/>
      <w:r w:rsidRPr="00EF1870">
        <w:rPr>
          <w:rStyle w:val="StyleUnderline"/>
        </w:rPr>
        <w:t>was</w:t>
      </w:r>
      <w:proofErr w:type="spellEnd"/>
      <w:r w:rsidRPr="00EF1870">
        <w:rPr>
          <w:rStyle w:val="StyleUnderline"/>
        </w:rPr>
        <w:t xml:space="preserve"> "deeply disappointed with today’s adoption of the European Union Trade Secrets Directive."</w:t>
      </w:r>
    </w:p>
    <w:p w14:paraId="7FE95E7A" w14:textId="77777777" w:rsidR="00030400" w:rsidRPr="00501BD4" w:rsidRDefault="00030400" w:rsidP="00030400">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36DA733E" w14:textId="77777777" w:rsidR="00030400" w:rsidRPr="00EF1870" w:rsidRDefault="00030400" w:rsidP="00030400">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7583F45A" w14:textId="77777777" w:rsidR="00030400" w:rsidRPr="00F87FBD" w:rsidRDefault="00030400" w:rsidP="00030400"/>
    <w:p w14:paraId="624210F0" w14:textId="77777777" w:rsidR="00030400" w:rsidRPr="00F87FBD" w:rsidRDefault="00030400" w:rsidP="00030400"/>
    <w:p w14:paraId="1B90A4ED" w14:textId="77777777" w:rsidR="00030400" w:rsidRPr="00F87FBD" w:rsidRDefault="00030400" w:rsidP="00030400"/>
    <w:p w14:paraId="1713D47E" w14:textId="77777777" w:rsidR="00030400" w:rsidRPr="00F87FBD" w:rsidRDefault="00030400" w:rsidP="00030400">
      <w:pPr>
        <w:pStyle w:val="Heading4"/>
      </w:pPr>
      <w:r>
        <w:t>This burden structure makes intimidation lawsuits inevitable, further deterring whistleblowing.</w:t>
      </w:r>
    </w:p>
    <w:p w14:paraId="6ECBA8AF" w14:textId="77777777" w:rsidR="00030400" w:rsidRPr="00F87FBD" w:rsidRDefault="00030400" w:rsidP="00030400">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16132349" w14:textId="77777777" w:rsidR="00030400" w:rsidRPr="00EF1870" w:rsidRDefault="00030400" w:rsidP="00030400">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w:t>
      </w:r>
      <w:proofErr w:type="spellStart"/>
      <w:r w:rsidRPr="00EF1870">
        <w:rPr>
          <w:rStyle w:val="StyleUnderline"/>
        </w:rPr>
        <w:t>Deltour</w:t>
      </w:r>
      <w:proofErr w:type="spellEnd"/>
      <w:r w:rsidRPr="00EF1870">
        <w:rPr>
          <w:rStyle w:val="StyleUnderline"/>
        </w:rPr>
        <w:t xml:space="preserve">, Raphaël </w:t>
      </w:r>
      <w:proofErr w:type="spellStart"/>
      <w:r w:rsidRPr="00EF1870">
        <w:rPr>
          <w:rStyle w:val="StyleUnderline"/>
        </w:rPr>
        <w:t>Halet</w:t>
      </w:r>
      <w:proofErr w:type="spellEnd"/>
      <w:r w:rsidRPr="00EF1870">
        <w:rPr>
          <w:rStyle w:val="StyleUnderline"/>
        </w:rPr>
        <w:t xml:space="preserve">) by companies or governments. Given the veil of secrecy many corporate activities operate under, whistleblowers are sometimes the only available sources on corporate wrongdoing. </w:t>
      </w:r>
    </w:p>
    <w:p w14:paraId="773D5599" w14:textId="77777777" w:rsidR="00030400" w:rsidRPr="00EF1870" w:rsidRDefault="00030400" w:rsidP="00030400">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 xml:space="preserve">sources are </w:t>
      </w:r>
      <w:proofErr w:type="spellStart"/>
      <w:r w:rsidRPr="005F5CB5">
        <w:rPr>
          <w:rStyle w:val="StyleUnderline"/>
          <w:highlight w:val="cyan"/>
        </w:rPr>
        <w:t>criminalised</w:t>
      </w:r>
      <w:proofErr w:type="spellEnd"/>
      <w:r w:rsidRPr="005F5CB5">
        <w:rPr>
          <w:rStyle w:val="StyleUnderline"/>
          <w:highlight w:val="cyan"/>
        </w:rPr>
        <w:t xml:space="preserve">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0709C3A0" w14:textId="77777777" w:rsidR="00030400" w:rsidRPr="00501BD4" w:rsidRDefault="00030400" w:rsidP="00030400">
      <w:pPr>
        <w:rPr>
          <w:sz w:val="16"/>
        </w:rPr>
      </w:pPr>
      <w:r w:rsidRPr="00501BD4">
        <w:rPr>
          <w:sz w:val="16"/>
        </w:rPr>
        <w:t xml:space="preserve">It must be said that the Directive is the first EU legislation which </w:t>
      </w:r>
      <w:proofErr w:type="gramStart"/>
      <w:r w:rsidRPr="00501BD4">
        <w:rPr>
          <w:sz w:val="16"/>
        </w:rPr>
        <w:t>actually acknowledges</w:t>
      </w:r>
      <w:proofErr w:type="gramEnd"/>
      <w:r w:rsidRPr="00501BD4">
        <w:rPr>
          <w:sz w:val="16"/>
        </w:rPr>
        <w:t xml:space="preserve"> the role of whistleblowers, in its Recital 20: </w:t>
      </w:r>
    </w:p>
    <w:p w14:paraId="1CA27A1D" w14:textId="77777777" w:rsidR="00030400" w:rsidRPr="00501BD4" w:rsidRDefault="00030400" w:rsidP="00030400">
      <w:pPr>
        <w:ind w:left="720"/>
        <w:rPr>
          <w:sz w:val="16"/>
        </w:rPr>
      </w:pPr>
      <w:r w:rsidRPr="00501BD4">
        <w:rPr>
          <w:sz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501BD4">
        <w:rPr>
          <w:sz w:val="16"/>
        </w:rPr>
        <w:t>wrongdoing</w:t>
      </w:r>
      <w:proofErr w:type="gramEnd"/>
      <w:r w:rsidRPr="00501BD4">
        <w:rPr>
          <w:sz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20336BBA" w14:textId="77777777" w:rsidR="00030400" w:rsidRPr="00501BD4" w:rsidRDefault="00030400" w:rsidP="00030400">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6FB87318" w14:textId="77777777" w:rsidR="00030400" w:rsidRPr="00501BD4" w:rsidRDefault="00030400" w:rsidP="00030400">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12244639" w14:textId="77777777" w:rsidR="00030400" w:rsidRPr="00501BD4" w:rsidRDefault="00030400" w:rsidP="00030400">
      <w:pPr>
        <w:rPr>
          <w:sz w:val="16"/>
        </w:rPr>
      </w:pPr>
      <w:r w:rsidRPr="00501BD4">
        <w:rPr>
          <w:sz w:val="16"/>
        </w:rPr>
        <w:t xml:space="preserve">Now what we have is an improved wording where the whistleblower is only judged on his intention to protect the public interest, making a “honesty” / “good faith” </w:t>
      </w:r>
      <w:proofErr w:type="spellStart"/>
      <w:r w:rsidRPr="00501BD4">
        <w:rPr>
          <w:sz w:val="16"/>
        </w:rPr>
        <w:t>defence</w:t>
      </w:r>
      <w:proofErr w:type="spellEnd"/>
      <w:r w:rsidRPr="00501BD4">
        <w:rPr>
          <w:sz w:val="16"/>
        </w:rPr>
        <w:t xml:space="preserv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lastRenderedPageBreak/>
        <w:t>against</w:t>
      </w:r>
      <w:r w:rsidRPr="00501BD4">
        <w:rPr>
          <w:rStyle w:val="StyleUnderline"/>
        </w:rPr>
        <w:t xml:space="preserve"> most recent </w:t>
      </w:r>
      <w:r w:rsidRPr="005F5CB5">
        <w:rPr>
          <w:rStyle w:val="StyleUnderline"/>
          <w:highlight w:val="cyan"/>
        </w:rPr>
        <w:t>international standards</w:t>
      </w:r>
      <w:r w:rsidRPr="00501BD4">
        <w:rPr>
          <w:rStyle w:val="StyleUnderline"/>
        </w:rPr>
        <w:t xml:space="preserve">, such as the 2014 definition by the Council of </w:t>
      </w:r>
      <w:proofErr w:type="spellStart"/>
      <w:r w:rsidRPr="00501BD4">
        <w:rPr>
          <w:rStyle w:val="StyleUnderline"/>
        </w:rPr>
        <w:t>Europe</w:t>
      </w:r>
      <w:r w:rsidRPr="00501BD4">
        <w:rPr>
          <w:sz w:val="16"/>
        </w:rPr>
        <w:t>.a</w:t>
      </w:r>
      <w:proofErr w:type="spellEnd"/>
    </w:p>
    <w:p w14:paraId="14A6BEC5" w14:textId="77777777" w:rsidR="00030400" w:rsidRPr="00501BD4" w:rsidRDefault="00030400" w:rsidP="00030400">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w:t>
      </w:r>
      <w:proofErr w:type="gramStart"/>
      <w:r w:rsidRPr="00501BD4">
        <w:rPr>
          <w:rStyle w:val="StyleUnderline"/>
        </w:rPr>
        <w:t>has to</w:t>
      </w:r>
      <w:proofErr w:type="gramEnd"/>
      <w:r w:rsidRPr="00501BD4">
        <w:rPr>
          <w:rStyle w:val="StyleUnderline"/>
        </w:rPr>
        <w:t xml:space="preserve">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5BF138AC" w14:textId="77777777" w:rsidR="00030400" w:rsidRPr="00501BD4" w:rsidRDefault="00030400" w:rsidP="00030400">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xml:space="preserve">. If the case is not clear enough, the 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14:paraId="501805A9" w14:textId="77777777" w:rsidR="00030400" w:rsidRDefault="00030400" w:rsidP="00030400">
      <w:pPr>
        <w:rPr>
          <w:rStyle w:val="StyleUnderline"/>
        </w:rPr>
      </w:pPr>
      <w:r w:rsidRPr="005F5CB5">
        <w:rPr>
          <w:rStyle w:val="StyleUnderline"/>
          <w:highlight w:val="cyan"/>
        </w:rPr>
        <w:t>What if this Directive</w:t>
      </w:r>
      <w:r w:rsidRPr="00501BD4">
        <w:rPr>
          <w:rStyle w:val="StyleUnderline"/>
        </w:rPr>
        <w:t xml:space="preserve"> </w:t>
      </w:r>
      <w:proofErr w:type="gramStart"/>
      <w:r w:rsidRPr="00501BD4">
        <w:rPr>
          <w:rStyle w:val="StyleUnderline"/>
        </w:rPr>
        <w:t>in reality gets</w:t>
      </w:r>
      <w:proofErr w:type="gramEnd"/>
      <w:r w:rsidRPr="00501BD4">
        <w:rPr>
          <w:rStyle w:val="StyleUnderline"/>
        </w:rPr>
        <w:t xml:space="preserve">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449E02CE" w14:textId="77777777" w:rsidR="00030400" w:rsidRPr="00501BD4" w:rsidRDefault="00030400" w:rsidP="00030400">
      <w:pPr>
        <w:rPr>
          <w:sz w:val="16"/>
        </w:rPr>
      </w:pPr>
    </w:p>
    <w:p w14:paraId="7CDE6D94" w14:textId="77777777" w:rsidR="00030400" w:rsidRPr="00F87FBD" w:rsidRDefault="00030400" w:rsidP="00030400"/>
    <w:p w14:paraId="7C1EB14F" w14:textId="77777777" w:rsidR="00030400" w:rsidRPr="00F87FBD" w:rsidRDefault="00030400" w:rsidP="00030400">
      <w:pPr>
        <w:pStyle w:val="Heading4"/>
      </w:pPr>
      <w:r w:rsidRPr="00F87FBD">
        <w:t>Effective protections for European medical whistleblowers are crucial to strengthening public health and prevent pandemics – COVID was the test run</w:t>
      </w:r>
    </w:p>
    <w:p w14:paraId="40852F4A" w14:textId="77777777" w:rsidR="00030400" w:rsidRPr="00F87FBD" w:rsidRDefault="00030400" w:rsidP="00030400">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50741302" w14:textId="77777777" w:rsidR="00030400" w:rsidRPr="00046494" w:rsidRDefault="00030400" w:rsidP="00030400">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w:t>
      </w:r>
      <w:proofErr w:type="gramStart"/>
      <w:r w:rsidRPr="00501BD4">
        <w:rPr>
          <w:rStyle w:val="StyleUnderline"/>
        </w:rPr>
        <w:t>never before</w:t>
      </w:r>
      <w:proofErr w:type="gramEnd"/>
      <w:r w:rsidRPr="00501BD4">
        <w:rPr>
          <w:rStyle w:val="StyleUnderline"/>
        </w:rPr>
        <w:t>.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100A0780" w14:textId="77777777" w:rsidR="00030400" w:rsidRPr="00501BD4" w:rsidRDefault="00030400" w:rsidP="00030400">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w:t>
      </w:r>
      <w:proofErr w:type="gramStart"/>
      <w:r w:rsidRPr="00501BD4">
        <w:rPr>
          <w:rStyle w:val="StyleUnderline"/>
        </w:rPr>
        <w:t>companies</w:t>
      </w:r>
      <w:proofErr w:type="gramEnd"/>
      <w:r w:rsidRPr="00501BD4">
        <w:rPr>
          <w:rStyle w:val="StyleUnderline"/>
        </w:rPr>
        <w:t xml:space="preserve">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lastRenderedPageBreak/>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6BCE6FD2" w14:textId="77777777" w:rsidR="00030400" w:rsidRPr="00046494" w:rsidRDefault="00030400" w:rsidP="00030400">
      <w:pPr>
        <w:rPr>
          <w:sz w:val="16"/>
        </w:rPr>
      </w:pPr>
      <w:r w:rsidRPr="00046494">
        <w:rPr>
          <w:sz w:val="16"/>
        </w:rPr>
        <w:t>Neither heroes nor martyrs</w:t>
      </w:r>
    </w:p>
    <w:p w14:paraId="69A4BF93" w14:textId="77777777" w:rsidR="00030400" w:rsidRPr="00046494" w:rsidRDefault="00030400" w:rsidP="00030400">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70566701" w14:textId="77777777" w:rsidR="00030400" w:rsidRPr="00046494" w:rsidRDefault="00030400" w:rsidP="00030400">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3DBA9430" w14:textId="77777777" w:rsidR="00030400" w:rsidRPr="00046494" w:rsidRDefault="00030400" w:rsidP="00030400">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39D3D4F9" w14:textId="77777777" w:rsidR="00030400" w:rsidRPr="00046494" w:rsidRDefault="00030400" w:rsidP="00030400">
      <w:pPr>
        <w:rPr>
          <w:sz w:val="16"/>
        </w:rPr>
      </w:pPr>
      <w:r w:rsidRPr="00046494">
        <w:rPr>
          <w:sz w:val="16"/>
        </w:rPr>
        <w:t>Just a fight against corruption?</w:t>
      </w:r>
    </w:p>
    <w:p w14:paraId="0E9E1EA4" w14:textId="77777777" w:rsidR="00030400" w:rsidRPr="00501BD4" w:rsidRDefault="00030400" w:rsidP="00030400">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 xml:space="preserve">fraudulent practices </w:t>
      </w:r>
      <w:proofErr w:type="gramStart"/>
      <w:r w:rsidRPr="000F6091">
        <w:rPr>
          <w:rStyle w:val="StyleUnderline"/>
          <w:highlight w:val="cyan"/>
        </w:rPr>
        <w:t>have an effect on</w:t>
      </w:r>
      <w:proofErr w:type="gramEnd"/>
      <w:r w:rsidRPr="000F6091">
        <w:rPr>
          <w:rStyle w:val="StyleUnderline"/>
          <w:highlight w:val="cyan"/>
        </w:rPr>
        <w:t xml:space="preserve">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630A264F" w14:textId="77777777" w:rsidR="00030400" w:rsidRPr="00046494" w:rsidRDefault="00030400" w:rsidP="00030400">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176C8F66" w14:textId="77777777" w:rsidR="00030400" w:rsidRPr="00046494" w:rsidRDefault="00030400" w:rsidP="00030400">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14:paraId="3AC608B5" w14:textId="77777777" w:rsidR="00030400" w:rsidRPr="00501BD4" w:rsidRDefault="00030400" w:rsidP="00030400">
      <w:pPr>
        <w:rPr>
          <w:rStyle w:val="StyleUnderline"/>
        </w:rPr>
      </w:pPr>
      <w:r w:rsidRPr="00501BD4">
        <w:rPr>
          <w:rStyle w:val="StyleUnderline"/>
        </w:rPr>
        <w:t xml:space="preserve">In Poland, Andrzej </w:t>
      </w:r>
      <w:proofErr w:type="spellStart"/>
      <w:r w:rsidRPr="00501BD4">
        <w:rPr>
          <w:rStyle w:val="StyleUnderline"/>
        </w:rPr>
        <w:t>Hawranek</w:t>
      </w:r>
      <w:proofErr w:type="spellEnd"/>
      <w:r w:rsidRPr="00501BD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w:t>
      </w:r>
      <w:proofErr w:type="gramStart"/>
      <w:r w:rsidRPr="00501BD4">
        <w:rPr>
          <w:rStyle w:val="StyleUnderline"/>
        </w:rPr>
        <w:t>updated</w:t>
      </w:r>
      <w:proofErr w:type="gramEnd"/>
      <w:r w:rsidRPr="00501BD4">
        <w:rPr>
          <w:rStyle w:val="StyleUnderline"/>
        </w:rPr>
        <w:t xml:space="preserve">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5A48DAA0" w14:textId="77777777" w:rsidR="00030400" w:rsidRPr="00046494" w:rsidRDefault="00030400" w:rsidP="00030400">
      <w:pPr>
        <w:rPr>
          <w:sz w:val="16"/>
        </w:rPr>
      </w:pPr>
      <w:r w:rsidRPr="00046494">
        <w:rPr>
          <w:sz w:val="16"/>
        </w:rPr>
        <w:t>Towards the new normality, protecting those who protect us</w:t>
      </w:r>
    </w:p>
    <w:p w14:paraId="37F801EB" w14:textId="77777777" w:rsidR="00030400" w:rsidRPr="00046494" w:rsidRDefault="00030400" w:rsidP="00030400">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406E6D63" w14:textId="77777777" w:rsidR="00030400" w:rsidRPr="00046494" w:rsidRDefault="00030400" w:rsidP="00030400">
      <w:pPr>
        <w:rPr>
          <w:rStyle w:val="StyleUnderline"/>
        </w:rPr>
      </w:pPr>
      <w:r w:rsidRPr="00046494">
        <w:rPr>
          <w:rStyle w:val="StyleUnderline"/>
        </w:rPr>
        <w:lastRenderedPageBreak/>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0F6091">
        <w:rPr>
          <w:rStyle w:val="StyleUnderline"/>
          <w:highlight w:val="cyan"/>
        </w:rPr>
        <w:t>mechanisms for active participation in the protection of the public interest.</w:t>
      </w:r>
    </w:p>
    <w:p w14:paraId="676740B6" w14:textId="77777777" w:rsidR="00030400" w:rsidRPr="00046494" w:rsidRDefault="00030400" w:rsidP="00030400">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Partido Popular, </w:t>
      </w:r>
      <w:proofErr w:type="spellStart"/>
      <w:r w:rsidRPr="00046494">
        <w:rPr>
          <w:sz w:val="16"/>
        </w:rPr>
        <w:t>Unidas</w:t>
      </w:r>
      <w:proofErr w:type="spellEnd"/>
      <w:r w:rsidRPr="00046494">
        <w:rPr>
          <w:sz w:val="16"/>
        </w:rPr>
        <w:t xml:space="preserve"> Podemos, Vox) sat publicly in Madrid to discuss protection of whistleblowers.</w:t>
      </w:r>
    </w:p>
    <w:p w14:paraId="7F2A6679" w14:textId="77777777" w:rsidR="00030400" w:rsidRPr="00046494" w:rsidRDefault="00030400" w:rsidP="00030400">
      <w:pPr>
        <w:rPr>
          <w:sz w:val="16"/>
        </w:rPr>
      </w:pPr>
      <w:r w:rsidRPr="00046494">
        <w:rPr>
          <w:sz w:val="16"/>
        </w:rPr>
        <w:t xml:space="preserve">Different positions were heard, some of them distant from what was established by the </w:t>
      </w:r>
      <w:proofErr w:type="gramStart"/>
      <w:r w:rsidRPr="00046494">
        <w:rPr>
          <w:sz w:val="16"/>
        </w:rPr>
        <w:t>aforementioned European</w:t>
      </w:r>
      <w:proofErr w:type="gramEnd"/>
      <w:r w:rsidRPr="00046494">
        <w:rPr>
          <w:sz w:val="16"/>
        </w:rPr>
        <w:t xml:space="preserve">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14:paraId="18AA206D" w14:textId="77777777" w:rsidR="00030400" w:rsidRPr="00046494" w:rsidRDefault="00030400" w:rsidP="00030400">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1AAC1CD" w14:textId="77777777" w:rsidR="00030400" w:rsidRDefault="00030400" w:rsidP="00030400">
      <w:pPr>
        <w:pStyle w:val="Heading4"/>
      </w:pPr>
      <w:r>
        <w:br/>
        <w:t>New diseases cause extinction – uniquely probable due to environmental changes.</w:t>
      </w:r>
    </w:p>
    <w:p w14:paraId="1ED9A4E6" w14:textId="77777777" w:rsidR="00030400" w:rsidRPr="00C55312" w:rsidRDefault="00030400" w:rsidP="00030400">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1E97D3B7" w14:textId="77777777" w:rsidR="00030400" w:rsidRPr="008B2D1D" w:rsidRDefault="00030400" w:rsidP="00030400">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41A1C3E2" w14:textId="77777777" w:rsidR="00030400" w:rsidRPr="008B2D1D" w:rsidRDefault="00030400" w:rsidP="00030400">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proofErr w:type="spellStart"/>
      <w:r w:rsidRPr="008B2D1D">
        <w:rPr>
          <w:rStyle w:val="StyleUnderline"/>
          <w:highlight w:val="cyan"/>
        </w:rPr>
        <w:t>urbanisation</w:t>
      </w:r>
      <w:proofErr w:type="spellEnd"/>
      <w:r w:rsidRPr="008B2D1D">
        <w:rPr>
          <w:rStyle w:val="StyleUnderline"/>
          <w:highlight w:val="cyan"/>
        </w:rPr>
        <w:t>,</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proofErr w:type="spellStart"/>
      <w:r w:rsidRPr="008B2D1D">
        <w:rPr>
          <w:rStyle w:val="StyleUnderline"/>
          <w:highlight w:val="cyan"/>
        </w:rPr>
        <w:t>globalisation</w:t>
      </w:r>
      <w:proofErr w:type="spellEnd"/>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75E49BFA" w14:textId="77777777" w:rsidR="00030400" w:rsidRPr="008B2D1D" w:rsidRDefault="00030400" w:rsidP="00030400">
      <w:pPr>
        <w:rPr>
          <w:sz w:val="16"/>
        </w:rPr>
      </w:pPr>
      <w:r w:rsidRPr="008B2D1D">
        <w:rPr>
          <w:sz w:val="16"/>
        </w:rPr>
        <w:t>COVID-19: CEPI’s first Disease X</w:t>
      </w:r>
    </w:p>
    <w:p w14:paraId="5E40AEB8" w14:textId="77777777" w:rsidR="00030400" w:rsidRPr="008B2D1D" w:rsidRDefault="00030400" w:rsidP="00030400">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w:t>
      </w:r>
      <w:proofErr w:type="spellStart"/>
      <w:r w:rsidRPr="008B2D1D">
        <w:rPr>
          <w:sz w:val="16"/>
        </w:rPr>
        <w:t>programme</w:t>
      </w:r>
      <w:proofErr w:type="spellEnd"/>
      <w:r w:rsidRPr="008B2D1D">
        <w:rPr>
          <w:sz w:val="16"/>
        </w:rPr>
        <w:t>—including mRNA vaccines—against novel pathogens. Our goal was to be able to start safety testing of vaccines within months of a new pathogen being genetically sequenced.</w:t>
      </w:r>
    </w:p>
    <w:p w14:paraId="727BAE12" w14:textId="77777777" w:rsidR="00030400" w:rsidRPr="008B2D1D" w:rsidRDefault="00030400" w:rsidP="00030400">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0DD1D198" w14:textId="77777777" w:rsidR="00030400" w:rsidRPr="008B2D1D" w:rsidRDefault="00030400" w:rsidP="00030400">
      <w:pPr>
        <w:rPr>
          <w:sz w:val="16"/>
        </w:rPr>
      </w:pPr>
      <w:r w:rsidRPr="008B2D1D">
        <w:rPr>
          <w:sz w:val="16"/>
        </w:rPr>
        <w:lastRenderedPageBreak/>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45625ACF" w14:textId="77777777" w:rsidR="00030400" w:rsidRPr="008B2D1D" w:rsidRDefault="00030400" w:rsidP="00030400">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69427F94" w14:textId="77777777" w:rsidR="00030400" w:rsidRPr="008B2D1D" w:rsidRDefault="00030400" w:rsidP="00030400">
      <w:pPr>
        <w:rPr>
          <w:sz w:val="16"/>
        </w:rPr>
      </w:pPr>
      <w:r w:rsidRPr="008B2D1D">
        <w:rPr>
          <w:sz w:val="16"/>
        </w:rPr>
        <w:t>So, could we move even faster next time?</w:t>
      </w:r>
    </w:p>
    <w:p w14:paraId="37253C70" w14:textId="77777777" w:rsidR="00030400" w:rsidRPr="008B2D1D" w:rsidRDefault="00030400" w:rsidP="00030400">
      <w:pPr>
        <w:rPr>
          <w:sz w:val="16"/>
        </w:rPr>
      </w:pPr>
      <w:r w:rsidRPr="008B2D1D">
        <w:rPr>
          <w:sz w:val="16"/>
        </w:rPr>
        <w:t>What next for Disease X?</w:t>
      </w:r>
    </w:p>
    <w:p w14:paraId="2A8C6F34" w14:textId="77777777" w:rsidR="00030400" w:rsidRPr="008B2D1D" w:rsidRDefault="00030400" w:rsidP="00030400">
      <w:pPr>
        <w:rPr>
          <w:rStyle w:val="StyleUnderline"/>
        </w:rPr>
      </w:pPr>
      <w:r w:rsidRPr="008B2D1D">
        <w:rPr>
          <w:rStyle w:val="StyleUnderline"/>
        </w:rPr>
        <w:t xml:space="preserve">We don’t know where or when the next Disease X will emerge, only that it will. As COVID-19 has demonstrated, diseases do not respect </w:t>
      </w:r>
      <w:proofErr w:type="gramStart"/>
      <w:r w:rsidRPr="008B2D1D">
        <w:rPr>
          <w:rStyle w:val="StyleUnderline"/>
        </w:rPr>
        <w:t>borders</w:t>
      </w:r>
      <w:proofErr w:type="gramEnd"/>
      <w:r w:rsidRPr="008B2D1D">
        <w:rPr>
          <w:rStyle w:val="StyleUnderline"/>
        </w:rPr>
        <w:t xml:space="preserve"> so we need to be prepared on a global scale to respond to future outbreaks of Disease X, and we need to do it fast.</w:t>
      </w:r>
    </w:p>
    <w:p w14:paraId="6892E18C" w14:textId="77777777" w:rsidR="00030400" w:rsidRPr="008B2D1D" w:rsidRDefault="00030400" w:rsidP="00030400">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65E3B8E2" w14:textId="77777777" w:rsidR="00030400" w:rsidRPr="008B2D1D" w:rsidRDefault="00030400" w:rsidP="00030400">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6C38AE0F" w14:textId="77777777" w:rsidR="00030400" w:rsidRPr="008B2D1D" w:rsidRDefault="00030400" w:rsidP="00030400">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557A6E3C" w14:textId="77777777" w:rsidR="00030400" w:rsidRPr="008B2D1D" w:rsidRDefault="00030400" w:rsidP="00030400">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 xml:space="preserve">The emergence of a coronavirus variant combining the transmissibility of COVID-19 with the lethality of SARS or MERS would be utterly devastating. We must </w:t>
      </w:r>
      <w:proofErr w:type="spellStart"/>
      <w:r w:rsidRPr="008B2D1D">
        <w:rPr>
          <w:rStyle w:val="StyleUnderline"/>
        </w:rPr>
        <w:t>minimise</w:t>
      </w:r>
      <w:proofErr w:type="spellEnd"/>
      <w:r w:rsidRPr="008B2D1D">
        <w:rPr>
          <w:rStyle w:val="StyleUnderline"/>
        </w:rPr>
        <w:t xml:space="preserve"> this threat as a matter of urgency</w:t>
      </w:r>
      <w:r w:rsidRPr="008B2D1D">
        <w:rPr>
          <w:sz w:val="16"/>
        </w:rPr>
        <w:t>. One way to do this in the long-term would be to develop a vaccine that provides broad protection against coronaviruses in general.</w:t>
      </w:r>
    </w:p>
    <w:p w14:paraId="54E3C624" w14:textId="77777777" w:rsidR="00030400" w:rsidRPr="008B2D1D" w:rsidRDefault="00030400" w:rsidP="00030400">
      <w:pPr>
        <w:rPr>
          <w:sz w:val="16"/>
        </w:rPr>
      </w:pPr>
      <w:r w:rsidRPr="008B2D1D">
        <w:rPr>
          <w:sz w:val="16"/>
        </w:rPr>
        <w:t xml:space="preserve">If we can produce vaccines against Disease X in a matter of months instead of a year or more, we could </w:t>
      </w:r>
      <w:proofErr w:type="spellStart"/>
      <w:r w:rsidRPr="008B2D1D">
        <w:rPr>
          <w:sz w:val="16"/>
        </w:rPr>
        <w:t>revolutionise</w:t>
      </w:r>
      <w:proofErr w:type="spellEnd"/>
      <w:r w:rsidRPr="008B2D1D">
        <w:rPr>
          <w:sz w:val="16"/>
        </w:rPr>
        <w:t xml:space="preserv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413544D2" w14:textId="77777777" w:rsidR="00030400" w:rsidRPr="00F87FBD" w:rsidRDefault="00030400" w:rsidP="00030400"/>
    <w:p w14:paraId="339DFBCA" w14:textId="77777777" w:rsidR="00030400" w:rsidRPr="00DD1271" w:rsidRDefault="00030400" w:rsidP="00030400">
      <w:pPr>
        <w:pStyle w:val="Heading3"/>
      </w:pPr>
      <w:r>
        <w:lastRenderedPageBreak/>
        <w:t>2</w:t>
      </w:r>
    </w:p>
    <w:p w14:paraId="4ED14382" w14:textId="77777777" w:rsidR="00030400" w:rsidRDefault="00030400" w:rsidP="00030400">
      <w:pPr>
        <w:pStyle w:val="Heading4"/>
      </w:pPr>
      <w:r>
        <w:t xml:space="preserve">Advantage 2 is </w:t>
      </w:r>
      <w:r>
        <w:rPr>
          <w:u w:val="single"/>
        </w:rPr>
        <w:t>Uniformity</w:t>
      </w:r>
    </w:p>
    <w:p w14:paraId="4D17A4DF" w14:textId="77777777" w:rsidR="00030400" w:rsidRPr="00DD1271" w:rsidRDefault="00030400" w:rsidP="00030400"/>
    <w:p w14:paraId="1F1CE644" w14:textId="77777777" w:rsidR="00030400" w:rsidRPr="00F87FBD" w:rsidRDefault="00030400" w:rsidP="00030400">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32BA7DB8" w14:textId="77777777" w:rsidR="00030400" w:rsidRPr="00F87FBD" w:rsidRDefault="00030400" w:rsidP="00030400">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14:paraId="3775CC78" w14:textId="77777777" w:rsidR="00030400" w:rsidRPr="00DD1271" w:rsidRDefault="00030400" w:rsidP="00030400">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w:t>
      </w:r>
      <w:proofErr w:type="gramStart"/>
      <w:r w:rsidRPr="00DD1271">
        <w:rPr>
          <w:rStyle w:val="StyleUnderline"/>
        </w:rPr>
        <w:t>political</w:t>
      </w:r>
      <w:proofErr w:type="gramEnd"/>
      <w:r w:rsidRPr="00DD1271">
        <w:rPr>
          <w:rStyle w:val="StyleUnderline"/>
        </w:rPr>
        <w:t xml:space="preserve">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proofErr w:type="gramStart"/>
      <w:r w:rsidRPr="00DD1271">
        <w:rPr>
          <w:rStyle w:val="StyleUnderline"/>
        </w:rPr>
        <w:t>the vast majority of</w:t>
      </w:r>
      <w:proofErr w:type="gramEnd"/>
      <w:r w:rsidRPr="00DD1271">
        <w:rPr>
          <w:rStyle w:val="StyleUnderline"/>
        </w:rPr>
        <w:t xml:space="preserve">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3D31DC27" w14:textId="77777777" w:rsidR="00030400" w:rsidRPr="00DD1271" w:rsidRDefault="00030400" w:rsidP="00030400">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3CD7A5BA" w14:textId="77777777" w:rsidR="00030400" w:rsidRPr="00DD1271" w:rsidRDefault="00030400" w:rsidP="00030400">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37FD9714" w14:textId="77777777" w:rsidR="00030400" w:rsidRPr="00DD1271" w:rsidRDefault="00030400" w:rsidP="00030400">
      <w:pPr>
        <w:rPr>
          <w:rStyle w:val="StyleUnderline"/>
        </w:rPr>
      </w:pPr>
      <w:proofErr w:type="gramStart"/>
      <w:r w:rsidRPr="00DD1271">
        <w:rPr>
          <w:sz w:val="16"/>
        </w:rPr>
        <w:t>First of all</w:t>
      </w:r>
      <w:proofErr w:type="gramEnd"/>
      <w:r w:rsidRPr="00DD1271">
        <w:rPr>
          <w:sz w:val="16"/>
        </w:rPr>
        <w:t xml:space="preserve">,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w:t>
      </w:r>
      <w:proofErr w:type="gramStart"/>
      <w:r w:rsidRPr="00DD1271">
        <w:rPr>
          <w:rStyle w:val="StyleUnderline"/>
        </w:rPr>
        <w:t>evidence</w:t>
      </w:r>
      <w:proofErr w:type="gramEnd"/>
      <w:r w:rsidRPr="00DD1271">
        <w:rPr>
          <w:rStyle w:val="StyleUnderline"/>
        </w:rPr>
        <w:t xml:space="preserv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1699B12F" w14:textId="77777777" w:rsidR="00030400" w:rsidRPr="00DD1271" w:rsidRDefault="00030400" w:rsidP="00030400">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212F2687" w14:textId="77777777" w:rsidR="00030400" w:rsidRPr="00DD1271" w:rsidRDefault="00030400" w:rsidP="00030400">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DD1271">
        <w:rPr>
          <w:sz w:val="16"/>
        </w:rPr>
        <w:t>misappropriator</w:t>
      </w:r>
      <w:proofErr w:type="spellEnd"/>
      <w:r w:rsidRPr="00DD1271">
        <w:rPr>
          <w:sz w:val="16"/>
        </w:rPr>
        <w:t xml:space="preserve">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DD1271">
        <w:rPr>
          <w:sz w:val="16"/>
        </w:rPr>
        <w:t>6</w:t>
      </w:r>
      <w:proofErr w:type="gramEnd"/>
      <w:r w:rsidRPr="00DD1271">
        <w:rPr>
          <w:sz w:val="16"/>
        </w:rPr>
        <w:t xml:space="preserve"> or Art. 8 Rome II Regulation might be applicable as well. </w:t>
      </w:r>
    </w:p>
    <w:p w14:paraId="28E5C357" w14:textId="77777777" w:rsidR="00030400" w:rsidRPr="00DD1271" w:rsidRDefault="00030400" w:rsidP="00030400">
      <w:pPr>
        <w:rPr>
          <w:sz w:val="16"/>
        </w:rPr>
      </w:pPr>
      <w:r w:rsidRPr="00DD1271">
        <w:rPr>
          <w:sz w:val="16"/>
        </w:rPr>
        <w:lastRenderedPageBreak/>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1183A039" w14:textId="77777777" w:rsidR="00030400" w:rsidRPr="00DD1271" w:rsidRDefault="00030400" w:rsidP="00030400">
      <w:pPr>
        <w:rPr>
          <w:sz w:val="16"/>
        </w:rPr>
      </w:pPr>
      <w:r w:rsidRPr="00DD1271">
        <w:rPr>
          <w:sz w:val="16"/>
        </w:rPr>
        <w:t xml:space="preserve">If the </w:t>
      </w:r>
      <w:proofErr w:type="spellStart"/>
      <w:r w:rsidRPr="00DD1271">
        <w:rPr>
          <w:sz w:val="16"/>
        </w:rPr>
        <w:t>misappropriator</w:t>
      </w:r>
      <w:proofErr w:type="spellEnd"/>
      <w:r w:rsidRPr="00DD1271">
        <w:rPr>
          <w:sz w:val="16"/>
        </w:rPr>
        <w:t xml:space="preserve"> is solely residing in a third country, the issue of the applicable law will be dealt with </w:t>
      </w:r>
      <w:proofErr w:type="gramStart"/>
      <w:r w:rsidRPr="00DD1271">
        <w:rPr>
          <w:sz w:val="16"/>
        </w:rPr>
        <w:t>on the basis of</w:t>
      </w:r>
      <w:proofErr w:type="gramEnd"/>
      <w:r w:rsidRPr="00DD1271">
        <w:rPr>
          <w:sz w:val="16"/>
        </w:rPr>
        <w:t xml:space="preserve"> national law, because it falls outside the scope of the Brussels I Regulation95. Therefore, trade secret holders only have access to judicial protection or can enforce foreign </w:t>
      </w:r>
      <w:proofErr w:type="gramStart"/>
      <w:r w:rsidRPr="00DD1271">
        <w:rPr>
          <w:sz w:val="16"/>
        </w:rPr>
        <w:t>judgments, if</w:t>
      </w:r>
      <w:proofErr w:type="gramEnd"/>
      <w:r w:rsidRPr="00DD1271">
        <w:rPr>
          <w:sz w:val="16"/>
        </w:rPr>
        <w:t xml:space="preserve"> domestic law allows it. The conditions for access as well as for recognition and enforcement of third country judgments differ greatly between the Member States.96 In principle, goods produced by the </w:t>
      </w:r>
      <w:proofErr w:type="spellStart"/>
      <w:r w:rsidRPr="00DD1271">
        <w:rPr>
          <w:sz w:val="16"/>
        </w:rPr>
        <w:t>misappropriator</w:t>
      </w:r>
      <w:proofErr w:type="spellEnd"/>
      <w:r w:rsidRPr="00DD1271">
        <w:rPr>
          <w:sz w:val="16"/>
        </w:rPr>
        <w:t xml:space="preserve"> in a Member State or third country not providing trade secret protection for the legitimate trade secret holder could be freely sold on the internal market.</w:t>
      </w:r>
    </w:p>
    <w:p w14:paraId="01A6665B" w14:textId="77777777" w:rsidR="00030400" w:rsidRPr="00DD1271" w:rsidRDefault="00030400" w:rsidP="00030400">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67B154A6" w14:textId="77777777" w:rsidR="00030400" w:rsidRDefault="00030400" w:rsidP="00030400">
      <w:pPr>
        <w:spacing w:after="0" w:line="240" w:lineRule="auto"/>
        <w:rPr>
          <w:rFonts w:eastAsia="Times New Roman" w:cs="Times New Roman"/>
          <w:sz w:val="24"/>
          <w:lang w:eastAsia="zh-CN"/>
        </w:rPr>
      </w:pPr>
    </w:p>
    <w:p w14:paraId="190948DD" w14:textId="77777777" w:rsidR="00030400" w:rsidRPr="00F87FBD" w:rsidRDefault="00030400" w:rsidP="00030400"/>
    <w:p w14:paraId="143CFC16" w14:textId="77777777" w:rsidR="00030400" w:rsidRPr="00F87FBD" w:rsidRDefault="00030400" w:rsidP="00030400">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029F9B82" w14:textId="77777777" w:rsidR="00030400" w:rsidRPr="00F87FBD" w:rsidRDefault="00030400" w:rsidP="00030400">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8-27-21, HKR-AM)</w:t>
      </w:r>
    </w:p>
    <w:p w14:paraId="401D7097" w14:textId="77777777" w:rsidR="00030400" w:rsidRPr="00DD1271" w:rsidRDefault="00030400" w:rsidP="00030400">
      <w:pPr>
        <w:rPr>
          <w:sz w:val="16"/>
        </w:rPr>
      </w:pPr>
      <w:r w:rsidRPr="00DD1271">
        <w:rPr>
          <w:rStyle w:val="StyleUnderline"/>
        </w:rPr>
        <w:t xml:space="preserve">Art. 5 (b) in conjunction with Recital 20 Trade Secrets Directive embodies the </w:t>
      </w:r>
      <w:proofErr w:type="gramStart"/>
      <w:r w:rsidRPr="00DD1271">
        <w:rPr>
          <w:rStyle w:val="StyleUnderline"/>
        </w:rPr>
        <w:t>so called</w:t>
      </w:r>
      <w:proofErr w:type="gramEnd"/>
      <w:r w:rsidRPr="00DD1271">
        <w:rPr>
          <w:rStyle w:val="StyleUnderline"/>
        </w:rPr>
        <w:t xml:space="preserve">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t>
      </w:r>
      <w:proofErr w:type="gramStart"/>
      <w:r w:rsidRPr="00DD1271">
        <w:rPr>
          <w:sz w:val="16"/>
        </w:rPr>
        <w:t>wrongdoing</w:t>
      </w:r>
      <w:proofErr w:type="gramEnd"/>
      <w:r w:rsidRPr="00DD1271">
        <w:rPr>
          <w:sz w:val="16"/>
        </w:rPr>
        <w:t xml:space="preserve"> or illegal activity, it shall be deemed justified, if its purpose was to protect the general public interest. </w:t>
      </w:r>
    </w:p>
    <w:p w14:paraId="44752AB2" w14:textId="77777777" w:rsidR="00030400" w:rsidRPr="00DD1271" w:rsidRDefault="00030400" w:rsidP="00030400">
      <w:pPr>
        <w:rPr>
          <w:rStyle w:val="StyleUnderline"/>
        </w:rPr>
      </w:pPr>
      <w:r w:rsidRPr="00DD1271">
        <w:rPr>
          <w:sz w:val="16"/>
        </w:rPr>
        <w:t xml:space="preserve">While Recital 20 points out that the misconduct, </w:t>
      </w:r>
      <w:proofErr w:type="gramStart"/>
      <w:r w:rsidRPr="00DD1271">
        <w:rPr>
          <w:sz w:val="16"/>
        </w:rPr>
        <w:t>wrongdoing</w:t>
      </w:r>
      <w:proofErr w:type="gramEnd"/>
      <w:r w:rsidRPr="00DD1271">
        <w:rPr>
          <w:sz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5DF3D756" w14:textId="77777777" w:rsidR="00030400" w:rsidRPr="00FA1B9E" w:rsidRDefault="00030400" w:rsidP="00030400">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w:t>
      </w:r>
      <w:proofErr w:type="gramStart"/>
      <w:r w:rsidRPr="00DD1271">
        <w:rPr>
          <w:rStyle w:val="StyleUnderline"/>
        </w:rPr>
        <w:t>journalists</w:t>
      </w:r>
      <w:proofErr w:type="gramEnd"/>
      <w:r w:rsidRPr="00DD1271">
        <w:rPr>
          <w:rStyle w:val="StyleUnderline"/>
        </w:rPr>
        <w:t xml:space="preserve">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6E98F4ED" w14:textId="77777777" w:rsidR="00030400" w:rsidRPr="00DD1271" w:rsidRDefault="00030400" w:rsidP="00030400">
      <w:pPr>
        <w:rPr>
          <w:sz w:val="16"/>
        </w:rPr>
      </w:pPr>
      <w:r w:rsidRPr="00DD1271">
        <w:rPr>
          <w:sz w:val="16"/>
        </w:rPr>
        <w:lastRenderedPageBreak/>
        <w:t xml:space="preserve">Overall, it remains to be seen whether the now adopted provision is </w:t>
      </w:r>
      <w:proofErr w:type="gramStart"/>
      <w:r w:rsidRPr="00DD1271">
        <w:rPr>
          <w:sz w:val="16"/>
        </w:rPr>
        <w:t>sufficient enough</w:t>
      </w:r>
      <w:proofErr w:type="gramEnd"/>
      <w:r w:rsidRPr="00DD1271">
        <w:rPr>
          <w:sz w:val="16"/>
        </w:rPr>
        <w:t xml:space="preserve"> to encourage future whistleblower and whether subsequent legislation on European level is necessary to address the issue. </w:t>
      </w:r>
    </w:p>
    <w:p w14:paraId="7CF91D82" w14:textId="77777777" w:rsidR="00030400" w:rsidRPr="00DD1271" w:rsidRDefault="00030400" w:rsidP="00030400">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DD1271">
        <w:rPr>
          <w:sz w:val="16"/>
        </w:rPr>
        <w:t>First of all</w:t>
      </w:r>
      <w:proofErr w:type="gramEnd"/>
      <w:r w:rsidRPr="00DD1271">
        <w:rPr>
          <w:sz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7BEDF657" w14:textId="77777777" w:rsidR="00030400" w:rsidRPr="00DD1271" w:rsidRDefault="00030400" w:rsidP="00030400">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proofErr w:type="gramStart"/>
      <w:r w:rsidRPr="009B404E">
        <w:rPr>
          <w:rStyle w:val="StyleUnderline"/>
          <w:bCs/>
          <w:highlight w:val="cyan"/>
        </w:rPr>
        <w:t>As long as</w:t>
      </w:r>
      <w:proofErr w:type="gramEnd"/>
      <w:r w:rsidRPr="009B404E">
        <w:rPr>
          <w:rStyle w:val="StyleUnderline"/>
          <w:bCs/>
          <w:highlight w:val="cyan"/>
        </w:rPr>
        <w:t xml:space="preserve">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73105A05" w14:textId="77777777" w:rsidR="00030400" w:rsidRPr="003C05B6" w:rsidRDefault="00030400" w:rsidP="00030400">
      <w:pPr>
        <w:spacing w:after="0" w:line="240" w:lineRule="auto"/>
        <w:rPr>
          <w:rFonts w:eastAsia="Times New Roman" w:cs="Times New Roman"/>
          <w:sz w:val="24"/>
          <w:lang w:eastAsia="zh-CN"/>
        </w:rPr>
      </w:pPr>
    </w:p>
    <w:p w14:paraId="555A59BE" w14:textId="77777777" w:rsidR="00030400" w:rsidRPr="003C05B6" w:rsidRDefault="00030400" w:rsidP="00030400">
      <w:pPr>
        <w:spacing w:after="0" w:line="240" w:lineRule="auto"/>
        <w:rPr>
          <w:rFonts w:eastAsia="Times New Roman" w:cs="Times New Roman"/>
          <w:sz w:val="24"/>
          <w:lang w:eastAsia="zh-CN"/>
        </w:rPr>
      </w:pPr>
    </w:p>
    <w:p w14:paraId="0631A578" w14:textId="77777777" w:rsidR="00030400" w:rsidRPr="00F87FBD" w:rsidRDefault="00030400" w:rsidP="00030400">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39A59F19" w14:textId="77777777" w:rsidR="00030400" w:rsidRPr="00F87FBD" w:rsidRDefault="00030400" w:rsidP="00030400">
      <w:pPr>
        <w:rPr>
          <w:i/>
          <w:iCs/>
          <w:lang w:eastAsia="zh-CN"/>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21D545E5" w14:textId="77777777" w:rsidR="00030400" w:rsidRPr="00994EB5" w:rsidRDefault="00030400" w:rsidP="00030400">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w:t>
      </w:r>
      <w:proofErr w:type="gramStart"/>
      <w:r w:rsidRPr="00994EB5">
        <w:rPr>
          <w:rStyle w:val="StyleUnderline"/>
        </w:rPr>
        <w:t>Directive, but</w:t>
      </w:r>
      <w:proofErr w:type="gramEnd"/>
      <w:r w:rsidRPr="00994EB5">
        <w:rPr>
          <w:rStyle w:val="StyleUnderline"/>
        </w:rPr>
        <w:t xml:space="preserve">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0DE7246E" w14:textId="77777777" w:rsidR="00030400" w:rsidRPr="00994EB5" w:rsidRDefault="00030400" w:rsidP="00030400">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sidRPr="00994EB5">
        <w:rPr>
          <w:sz w:val="16"/>
        </w:rPr>
        <w:t>e.g.</w:t>
      </w:r>
      <w:proofErr w:type="gramEnd"/>
      <w:r w:rsidRPr="00994EB5">
        <w:rPr>
          <w:sz w:val="16"/>
        </w:rPr>
        <w:t xml:space="preserve"> as in Sweden, can improve the rules further. Conflicts might arise when Member States </w:t>
      </w:r>
      <w:proofErr w:type="gramStart"/>
      <w:r w:rsidRPr="00994EB5">
        <w:rPr>
          <w:sz w:val="16"/>
        </w:rPr>
        <w:t>have to</w:t>
      </w:r>
      <w:proofErr w:type="gramEnd"/>
      <w:r w:rsidRPr="00994EB5">
        <w:rPr>
          <w:sz w:val="16"/>
        </w:rPr>
        <w:t xml:space="preserve">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sidRPr="00994EB5">
        <w:rPr>
          <w:sz w:val="16"/>
        </w:rPr>
        <w:t>e.g.</w:t>
      </w:r>
      <w:proofErr w:type="gramEnd"/>
      <w:r w:rsidRPr="00994EB5">
        <w:rPr>
          <w:sz w:val="16"/>
        </w:rPr>
        <w:t xml:space="preserve"> with respect to criminal sanctions. </w:t>
      </w:r>
    </w:p>
    <w:p w14:paraId="776D5950" w14:textId="77777777" w:rsidR="00030400" w:rsidRPr="00994EB5" w:rsidRDefault="00030400" w:rsidP="00030400">
      <w:pPr>
        <w:rPr>
          <w:sz w:val="16"/>
        </w:rPr>
      </w:pPr>
      <w:r w:rsidRPr="00994EB5">
        <w:rPr>
          <w:rStyle w:val="StyleUnderline"/>
        </w:rPr>
        <w:lastRenderedPageBreak/>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39084B99" w14:textId="77777777" w:rsidR="00030400" w:rsidRPr="00F87FBD" w:rsidRDefault="00030400" w:rsidP="00030400">
      <w:pPr>
        <w:rPr>
          <w:sz w:val="24"/>
        </w:rPr>
      </w:pPr>
    </w:p>
    <w:p w14:paraId="0E48F80A" w14:textId="77777777" w:rsidR="00030400" w:rsidRPr="00F87FBD" w:rsidRDefault="00030400" w:rsidP="00030400"/>
    <w:p w14:paraId="206047BD" w14:textId="77777777" w:rsidR="00030400" w:rsidRPr="00F87FBD" w:rsidRDefault="00030400" w:rsidP="00030400"/>
    <w:p w14:paraId="28ACE8AA" w14:textId="77777777" w:rsidR="00030400" w:rsidRPr="00F87FBD" w:rsidRDefault="00030400" w:rsidP="00030400">
      <w:pPr>
        <w:pStyle w:val="Heading4"/>
      </w:pPr>
      <w:r w:rsidRPr="00F87FBD">
        <w:t>Independently, whistleblowing protections are key to pre</w:t>
      </w:r>
      <w:r>
        <w:t xml:space="preserve">serving market dynamics </w:t>
      </w:r>
      <w:r w:rsidRPr="00F87FBD">
        <w:t xml:space="preserve">and </w:t>
      </w:r>
      <w:r>
        <w:t>increasing investment.</w:t>
      </w:r>
    </w:p>
    <w:p w14:paraId="0C6694C8" w14:textId="77777777" w:rsidR="00030400" w:rsidRPr="00F87FBD" w:rsidRDefault="00030400" w:rsidP="00030400">
      <w:r w:rsidRPr="00F87FBD">
        <w:rPr>
          <w:rStyle w:val="Style13ptBold"/>
        </w:rPr>
        <w:t>Abazi 16</w:t>
      </w:r>
      <w:r w:rsidRPr="00F87FBD">
        <w:t xml:space="preserve"> — (</w:t>
      </w:r>
      <w:proofErr w:type="spellStart"/>
      <w:r w:rsidRPr="00F87FBD">
        <w:t>Vigjilenca</w:t>
      </w:r>
      <w:proofErr w:type="spellEnd"/>
      <w:r w:rsidRPr="00F87FBD">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6667A05" w14:textId="77777777" w:rsidR="00030400" w:rsidRPr="00994EB5" w:rsidRDefault="00030400" w:rsidP="00030400">
      <w:pPr>
        <w:rPr>
          <w:sz w:val="16"/>
        </w:rPr>
      </w:pPr>
      <w:r w:rsidRPr="00994EB5">
        <w:rPr>
          <w:rStyle w:val="StyleUnderline"/>
        </w:rPr>
        <w:t xml:space="preserve">Whistleblowing is a compound and complex instrument bringing together elements of accountability, freedom of expression and </w:t>
      </w:r>
      <w:proofErr w:type="spellStart"/>
      <w:r w:rsidRPr="00994EB5">
        <w:rPr>
          <w:rStyle w:val="StyleUnderline"/>
        </w:rPr>
        <w:t>labour</w:t>
      </w:r>
      <w:proofErr w:type="spellEnd"/>
      <w:r w:rsidRPr="00994EB5">
        <w:rPr>
          <w:rStyle w:val="StyleUnderlin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346408F4" w14:textId="77777777" w:rsidR="00030400" w:rsidRPr="00994EB5" w:rsidRDefault="00030400" w:rsidP="00030400">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w:t>
      </w:r>
      <w:proofErr w:type="gramStart"/>
      <w:r w:rsidRPr="00994EB5">
        <w:rPr>
          <w:rStyle w:val="StyleUnderline"/>
        </w:rPr>
        <w:t>in light of the fact that</w:t>
      </w:r>
      <w:proofErr w:type="gramEnd"/>
      <w:r w:rsidRPr="00994EB5">
        <w:rPr>
          <w:rStyle w:val="StyleUnderline"/>
        </w:rPr>
        <w:t xml:space="preserve">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7CB84B22" w14:textId="77777777" w:rsidR="00030400" w:rsidRPr="00994EB5" w:rsidRDefault="00030400" w:rsidP="00030400">
      <w:pPr>
        <w:rPr>
          <w:sz w:val="16"/>
        </w:rPr>
      </w:pPr>
      <w:r w:rsidRPr="00994EB5">
        <w:rPr>
          <w:sz w:val="16"/>
        </w:rPr>
        <w:lastRenderedPageBreak/>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w:t>
      </w:r>
      <w:proofErr w:type="gramStart"/>
      <w:r w:rsidRPr="00994EB5">
        <w:rPr>
          <w:rStyle w:val="StyleUnderline"/>
        </w:rPr>
        <w:t>fraud</w:t>
      </w:r>
      <w:proofErr w:type="gramEnd"/>
      <w:r w:rsidRPr="00994EB5">
        <w:rPr>
          <w:rStyle w:val="StyleUnderline"/>
        </w:rPr>
        <w:t xml:space="preserve">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45275708" w14:textId="77777777" w:rsidR="00030400" w:rsidRPr="00F87FBD" w:rsidRDefault="00030400" w:rsidP="00030400"/>
    <w:p w14:paraId="1142952B" w14:textId="77777777" w:rsidR="00030400" w:rsidRPr="00F87FBD" w:rsidRDefault="00030400" w:rsidP="00030400"/>
    <w:p w14:paraId="42613C22" w14:textId="77777777" w:rsidR="00030400" w:rsidRPr="00F87FBD" w:rsidRDefault="00030400" w:rsidP="00030400"/>
    <w:p w14:paraId="274CAFF5" w14:textId="77777777" w:rsidR="00030400" w:rsidRDefault="00030400" w:rsidP="00030400"/>
    <w:p w14:paraId="4407080B" w14:textId="77777777" w:rsidR="00030400" w:rsidRPr="00ED04EF" w:rsidRDefault="00030400" w:rsidP="00030400">
      <w:pPr>
        <w:pStyle w:val="Heading4"/>
      </w:pPr>
      <w:r>
        <w:t>European economic decline</w:t>
      </w:r>
      <w:r w:rsidRPr="00ED04EF">
        <w:t xml:space="preserve"> causes multiple scenarios for global war</w:t>
      </w:r>
    </w:p>
    <w:p w14:paraId="5CCC771E" w14:textId="77777777" w:rsidR="00030400" w:rsidRPr="00ED04EF" w:rsidRDefault="00030400" w:rsidP="00030400">
      <w:r w:rsidRPr="00ED04EF">
        <w:rPr>
          <w:rStyle w:val="Style13ptBold"/>
          <w:szCs w:val="26"/>
        </w:rPr>
        <w:t>Wright 12</w:t>
      </w:r>
      <w:r w:rsidRPr="00ED04EF">
        <w:t xml:space="preserve"> [Thomas Wright, fellow with the Managing Global Order at the Brookings Institution. What if Europe Fails? 2012. </w:t>
      </w:r>
      <w:hyperlink r:id="rId17" w:history="1">
        <w:r w:rsidRPr="00ED04EF">
          <w:rPr>
            <w:rStyle w:val="Hyperlink"/>
          </w:rPr>
          <w:t>http://csis.org/files/publication/twq12SummerWright.pdf</w:t>
        </w:r>
      </w:hyperlink>
      <w:r w:rsidRPr="00ED04EF">
        <w:t>]</w:t>
      </w:r>
    </w:p>
    <w:p w14:paraId="2B02B408" w14:textId="77777777" w:rsidR="00030400" w:rsidRPr="00ED04EF" w:rsidRDefault="00030400" w:rsidP="00030400">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21C17398" w14:textId="77777777" w:rsidR="00030400" w:rsidRPr="00ED04EF" w:rsidRDefault="00030400" w:rsidP="00030400">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157C5C26" w14:textId="77777777" w:rsidR="00030400" w:rsidRPr="00ED04EF" w:rsidRDefault="00030400" w:rsidP="00030400">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5EE7CDAF" w14:textId="77777777" w:rsidR="00030400" w:rsidRPr="00ED04EF" w:rsidRDefault="00030400" w:rsidP="00030400">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7DCA8F08" w14:textId="77777777" w:rsidR="00030400" w:rsidRPr="00ED04EF" w:rsidRDefault="00030400" w:rsidP="00030400">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5EDE2BA7" w14:textId="77777777" w:rsidR="00030400" w:rsidRPr="00ED04EF" w:rsidRDefault="00030400" w:rsidP="00030400">
      <w:pPr>
        <w:rPr>
          <w:sz w:val="14"/>
        </w:rPr>
      </w:pPr>
      <w:r w:rsidRPr="00ED04EF">
        <w:rPr>
          <w:sz w:val="14"/>
        </w:rPr>
        <w:t xml:space="preserve">Fourth, </w:t>
      </w:r>
      <w:r w:rsidRPr="00ED04EF">
        <w:rPr>
          <w:rStyle w:val="StyleUnderline"/>
        </w:rPr>
        <w:t xml:space="preserve">economic downturn </w:t>
      </w:r>
      <w:proofErr w:type="gramStart"/>
      <w:r w:rsidRPr="00ED04EF">
        <w:rPr>
          <w:rStyle w:val="StyleUnderline"/>
        </w:rPr>
        <w:t>as a result of</w:t>
      </w:r>
      <w:proofErr w:type="gramEnd"/>
      <w:r w:rsidRPr="00ED04EF">
        <w:rPr>
          <w:rStyle w:val="StyleUnderline"/>
        </w:rPr>
        <w:t xml:space="preserve">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w:t>
      </w:r>
      <w:r w:rsidRPr="00ED04EF">
        <w:rPr>
          <w:rStyle w:val="StyleUnderline"/>
        </w:rPr>
        <w:lastRenderedPageBreak/>
        <w:t xml:space="preserve">most at risk are the </w:t>
      </w:r>
      <w:r w:rsidRPr="00ED04EF">
        <w:rPr>
          <w:rStyle w:val="Emphasis"/>
        </w:rPr>
        <w:t>Middle East</w:t>
      </w:r>
      <w:r w:rsidRPr="00ED04EF">
        <w:rPr>
          <w:rStyle w:val="Style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0C3D885A" w14:textId="77777777" w:rsidR="00030400" w:rsidRPr="00ED04EF" w:rsidRDefault="00030400" w:rsidP="00030400">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w:t>
      </w:r>
      <w:proofErr w:type="spellStart"/>
      <w:r w:rsidRPr="00ED04EF">
        <w:rPr>
          <w:sz w:val="14"/>
        </w:rPr>
        <w:t>Eurocrisis</w:t>
      </w:r>
      <w:proofErr w:type="spellEnd"/>
      <w:r w:rsidRPr="00ED04EF">
        <w:rPr>
          <w:sz w:val="14"/>
        </w:rPr>
        <w:t xml:space="preserve">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w:t>
      </w:r>
      <w:proofErr w:type="gramStart"/>
      <w:r w:rsidRPr="00ED04EF">
        <w:rPr>
          <w:rStyle w:val="StyleUnderline"/>
        </w:rPr>
        <w:t>in order to</w:t>
      </w:r>
      <w:proofErr w:type="gramEnd"/>
      <w:r w:rsidRPr="00ED04EF">
        <w:rPr>
          <w:rStyle w:val="StyleUnderline"/>
        </w:rPr>
        <w:t xml:space="preserve">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2FA4A0A4" w14:textId="77777777" w:rsidR="00030400" w:rsidRPr="00ED04EF" w:rsidRDefault="00030400" w:rsidP="00030400">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ED04EF">
        <w:rPr>
          <w:sz w:val="4"/>
        </w:rPr>
        <w:t>surviveunder</w:t>
      </w:r>
      <w:proofErr w:type="spellEnd"/>
      <w:r w:rsidRPr="00ED04EF">
        <w:rPr>
          <w:sz w:val="4"/>
        </w:rPr>
        <w:t xml:space="preserve"> conditions of low growth, high unemployment, and social </w:t>
      </w:r>
      <w:proofErr w:type="spellStart"/>
      <w:r w:rsidRPr="00ED04EF">
        <w:rPr>
          <w:sz w:val="4"/>
        </w:rPr>
        <w:t>unrestnot</w:t>
      </w:r>
      <w:proofErr w:type="spellEnd"/>
      <w:r w:rsidRPr="00ED04EF">
        <w:rPr>
          <w:sz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ED04EF">
        <w:rPr>
          <w:sz w:val="4"/>
        </w:rPr>
        <w:t>scenariosuccess</w:t>
      </w:r>
      <w:proofErr w:type="spellEnd"/>
      <w:r w:rsidRPr="00ED04EF">
        <w:rPr>
          <w:sz w:val="4"/>
        </w:rPr>
        <w:t xml:space="preserve">. I deliberately avoid this scenario </w:t>
      </w:r>
      <w:proofErr w:type="gramStart"/>
      <w:r w:rsidRPr="00ED04EF">
        <w:rPr>
          <w:sz w:val="4"/>
        </w:rPr>
        <w:t>in order to</w:t>
      </w:r>
      <w:proofErr w:type="gramEnd"/>
      <w:r w:rsidRPr="00ED04EF">
        <w:rPr>
          <w:sz w:val="4"/>
        </w:rPr>
        <w:t xml:space="preserve"> comprehensively explore the consequences of failure. However, success is also far from assured for several </w:t>
      </w:r>
      <w:proofErr w:type="spellStart"/>
      <w:r w:rsidRPr="00ED04EF">
        <w:rPr>
          <w:sz w:val="4"/>
        </w:rPr>
        <w:t>reasonsthe</w:t>
      </w:r>
      <w:proofErr w:type="spellEnd"/>
      <w:r w:rsidRPr="00ED04EF">
        <w:rPr>
          <w:sz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ED04EF">
        <w:rPr>
          <w:sz w:val="4"/>
        </w:rPr>
        <w:t>Eurocrisis</w:t>
      </w:r>
      <w:proofErr w:type="spellEnd"/>
      <w:r w:rsidRPr="00ED04EF">
        <w:rPr>
          <w:sz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ED04EF">
        <w:rPr>
          <w:sz w:val="4"/>
        </w:rPr>
        <w:t>states</w:t>
      </w:r>
      <w:proofErr w:type="spellEnd"/>
      <w:r w:rsidRPr="00ED04EF">
        <w:rPr>
          <w:sz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ED04EF">
        <w:rPr>
          <w:sz w:val="4"/>
        </w:rPr>
        <w:t>all of</w:t>
      </w:r>
      <w:proofErr w:type="gramEnd"/>
      <w:r w:rsidRPr="00ED04EF">
        <w:rPr>
          <w:sz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ED04EF">
        <w:rPr>
          <w:sz w:val="4"/>
        </w:rPr>
        <w:t>affairsone</w:t>
      </w:r>
      <w:proofErr w:type="spellEnd"/>
      <w:r w:rsidRPr="00ED04EF">
        <w:rPr>
          <w:sz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w:t>
      </w:r>
      <w:proofErr w:type="spellStart"/>
      <w:r w:rsidRPr="00ED04EF">
        <w:rPr>
          <w:sz w:val="4"/>
        </w:rPr>
        <w:t>failurebare</w:t>
      </w:r>
      <w:proofErr w:type="spellEnd"/>
      <w:r w:rsidRPr="00ED04EF">
        <w:rPr>
          <w:sz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w:t>
      </w:r>
      <w:proofErr w:type="gramStart"/>
      <w:r w:rsidRPr="00ED04EF">
        <w:rPr>
          <w:sz w:val="4"/>
        </w:rPr>
        <w:t>barriers</w:t>
      </w:r>
      <w:proofErr w:type="gramEnd"/>
      <w:r w:rsidRPr="00ED04EF">
        <w:rPr>
          <w:sz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ED04EF">
        <w:rPr>
          <w:sz w:val="4"/>
        </w:rPr>
        <w:t>fairly straightforward</w:t>
      </w:r>
      <w:proofErr w:type="gramEnd"/>
      <w:r w:rsidRPr="00ED04EF">
        <w:rPr>
          <w:sz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ED04EF">
        <w:rPr>
          <w:sz w:val="4"/>
        </w:rPr>
        <w:t>bankruptcies</w:t>
      </w:r>
      <w:proofErr w:type="gramEnd"/>
      <w:r w:rsidRPr="00ED04EF">
        <w:rPr>
          <w:sz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ED04EF">
        <w:rPr>
          <w:sz w:val="4"/>
        </w:rPr>
        <w:t>Buiter</w:t>
      </w:r>
      <w:proofErr w:type="spellEnd"/>
      <w:r w:rsidRPr="00ED04EF">
        <w:rPr>
          <w:sz w:val="4"/>
        </w:rPr>
        <w:t xml:space="preserve"> wrote that disorderly defaults and eurozone exits by the five periphery </w:t>
      </w:r>
      <w:proofErr w:type="spellStart"/>
      <w:r w:rsidRPr="00ED04EF">
        <w:rPr>
          <w:sz w:val="4"/>
        </w:rPr>
        <w:t>statesGreece</w:t>
      </w:r>
      <w:proofErr w:type="spellEnd"/>
      <w:r w:rsidRPr="00ED04EF">
        <w:rPr>
          <w:sz w:val="4"/>
        </w:rPr>
        <w:t xml:space="preserve">, Ireland, Portugal, Spain, and </w:t>
      </w:r>
      <w:proofErr w:type="spellStart"/>
      <w:r w:rsidRPr="00ED04EF">
        <w:rPr>
          <w:sz w:val="4"/>
        </w:rPr>
        <w:t>Italywould</w:t>
      </w:r>
      <w:proofErr w:type="spellEnd"/>
      <w:r w:rsidRPr="00ED04EF">
        <w:rPr>
          <w:sz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ED04EF">
        <w:rPr>
          <w:sz w:val="4"/>
        </w:rPr>
        <w:t>Eichengreen</w:t>
      </w:r>
      <w:proofErr w:type="spellEnd"/>
      <w:r w:rsidRPr="00ED04EF">
        <w:rPr>
          <w:sz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ED04EF">
        <w:rPr>
          <w:sz w:val="4"/>
        </w:rPr>
        <w:t>ordercontinued</w:t>
      </w:r>
      <w:proofErr w:type="spellEnd"/>
      <w:r w:rsidRPr="00ED04EF">
        <w:rPr>
          <w:sz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ED04EF">
        <w:rPr>
          <w:sz w:val="4"/>
        </w:rPr>
        <w:t>core</w:t>
      </w:r>
      <w:proofErr w:type="gramEnd"/>
      <w:r w:rsidRPr="00ED04EF">
        <w:rPr>
          <w:sz w:val="4"/>
        </w:rPr>
        <w:t xml:space="preserve"> and periphery. In a recent paper, Jacopo </w:t>
      </w:r>
      <w:proofErr w:type="spellStart"/>
      <w:r w:rsidRPr="00ED04EF">
        <w:rPr>
          <w:sz w:val="4"/>
        </w:rPr>
        <w:t>Ponticelli</w:t>
      </w:r>
      <w:proofErr w:type="spellEnd"/>
      <w:r w:rsidRPr="00ED04EF">
        <w:rPr>
          <w:sz w:val="4"/>
        </w:rPr>
        <w:t xml:space="preserve"> and Hans-Joachim </w:t>
      </w:r>
      <w:proofErr w:type="spellStart"/>
      <w:r w:rsidRPr="00ED04EF">
        <w:rPr>
          <w:sz w:val="4"/>
        </w:rPr>
        <w:t>Voth</w:t>
      </w:r>
      <w:proofErr w:type="spellEnd"/>
      <w:r w:rsidRPr="00ED04EF">
        <w:rPr>
          <w:sz w:val="4"/>
        </w:rPr>
        <w:t xml:space="preserve"> conducted cross-country research for the period 1919 to the present day and found that austerity has tended to go hand-in-hand with </w:t>
      </w:r>
      <w:proofErr w:type="gramStart"/>
      <w:r w:rsidRPr="00ED04EF">
        <w:rPr>
          <w:sz w:val="4"/>
        </w:rPr>
        <w:t>politically-motivated</w:t>
      </w:r>
      <w:proofErr w:type="gramEnd"/>
      <w:r w:rsidRPr="00ED04EF">
        <w:rPr>
          <w:sz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ED04EF">
        <w:rPr>
          <w:sz w:val="4"/>
        </w:rPr>
        <w:t>Orban’s</w:t>
      </w:r>
      <w:proofErr w:type="spellEnd"/>
      <w:r w:rsidRPr="00ED04EF">
        <w:rPr>
          <w:sz w:val="4"/>
        </w:rPr>
        <w:t xml:space="preserve"> efforts to consolidate his party’s hold on power. </w:t>
      </w:r>
      <w:proofErr w:type="spellStart"/>
      <w:r w:rsidRPr="00ED04EF">
        <w:rPr>
          <w:sz w:val="4"/>
        </w:rPr>
        <w:t>Orban</w:t>
      </w:r>
      <w:proofErr w:type="spellEnd"/>
      <w:r w:rsidRPr="00ED04EF">
        <w:rPr>
          <w:sz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ED04EF">
        <w:rPr>
          <w:sz w:val="4"/>
        </w:rPr>
        <w:t>concernthe</w:t>
      </w:r>
      <w:proofErr w:type="spellEnd"/>
      <w:r w:rsidRPr="00ED04EF">
        <w:rPr>
          <w:sz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ED04EF">
        <w:rPr>
          <w:sz w:val="4"/>
        </w:rPr>
        <w:t>Eurocrisis</w:t>
      </w:r>
      <w:proofErr w:type="spellEnd"/>
      <w:r w:rsidRPr="00ED04EF">
        <w:rPr>
          <w:sz w:val="4"/>
        </w:rPr>
        <w:t xml:space="preserve"> is that while monetary union was originally designed to constrain German influence in the European Union, it created the crisis that led to the growth of Germany’s relative power and much more assertive German leadership, at least </w:t>
      </w:r>
      <w:proofErr w:type="gramStart"/>
      <w:r w:rsidRPr="00ED04EF">
        <w:rPr>
          <w:sz w:val="4"/>
        </w:rPr>
        <w:t>in the area of</w:t>
      </w:r>
      <w:proofErr w:type="gramEnd"/>
      <w:r w:rsidRPr="00ED04EF">
        <w:rPr>
          <w:sz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ED04EF">
        <w:rPr>
          <w:sz w:val="4"/>
        </w:rPr>
        <w:t>economies</w:t>
      </w:r>
      <w:proofErr w:type="gramEnd"/>
      <w:r w:rsidRPr="00ED04EF">
        <w:rPr>
          <w:sz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ED04EF">
        <w:rPr>
          <w:sz w:val="4"/>
        </w:rPr>
        <w:t>en</w:t>
      </w:r>
      <w:proofErr w:type="spellEnd"/>
      <w:r w:rsidRPr="00ED04EF">
        <w:rPr>
          <w:sz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ED04EF">
        <w:rPr>
          <w:sz w:val="4"/>
        </w:rPr>
        <w:t>Eurocrisis</w:t>
      </w:r>
      <w:proofErr w:type="spellEnd"/>
      <w:r w:rsidRPr="00ED04EF">
        <w:rPr>
          <w:sz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ED04EF">
        <w:rPr>
          <w:sz w:val="4"/>
        </w:rPr>
        <w:t>As long as</w:t>
      </w:r>
      <w:proofErr w:type="gramEnd"/>
      <w:r w:rsidRPr="00ED04EF">
        <w:rPr>
          <w:sz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ED04EF">
        <w:rPr>
          <w:sz w:val="4"/>
        </w:rPr>
        <w:t>Parliamentthe</w:t>
      </w:r>
      <w:proofErr w:type="spellEnd"/>
      <w:r w:rsidRPr="00ED04EF">
        <w:rPr>
          <w:sz w:val="4"/>
        </w:rPr>
        <w:t xml:space="preserve"> so-called ‘‘community </w:t>
      </w:r>
      <w:proofErr w:type="spellStart"/>
      <w:r w:rsidRPr="00ED04EF">
        <w:rPr>
          <w:sz w:val="4"/>
        </w:rPr>
        <w:t>method’’and</w:t>
      </w:r>
      <w:proofErr w:type="spellEnd"/>
      <w:r w:rsidRPr="00ED04EF">
        <w:rPr>
          <w:sz w:val="4"/>
        </w:rPr>
        <w:t xml:space="preserve"> argued in favor of the ‘‘Union </w:t>
      </w:r>
      <w:proofErr w:type="spellStart"/>
      <w:r w:rsidRPr="00ED04EF">
        <w:rPr>
          <w:sz w:val="4"/>
        </w:rPr>
        <w:t>method’’or</w:t>
      </w:r>
      <w:proofErr w:type="spellEnd"/>
      <w:r w:rsidRPr="00ED04EF">
        <w:rPr>
          <w:sz w:val="4"/>
        </w:rPr>
        <w:t xml:space="preserve"> what former German foreign minister </w:t>
      </w:r>
      <w:proofErr w:type="spellStart"/>
      <w:r w:rsidRPr="00ED04EF">
        <w:rPr>
          <w:sz w:val="4"/>
        </w:rPr>
        <w:t>Joschka</w:t>
      </w:r>
      <w:proofErr w:type="spellEnd"/>
      <w:r w:rsidRPr="00ED04EF">
        <w:rPr>
          <w:sz w:val="4"/>
        </w:rPr>
        <w:t xml:space="preserve"> Fischer has called the ‘‘national primacy’’ </w:t>
      </w:r>
      <w:proofErr w:type="spellStart"/>
      <w:r w:rsidRPr="00ED04EF">
        <w:rPr>
          <w:sz w:val="4"/>
        </w:rPr>
        <w:t>approachwhere</w:t>
      </w:r>
      <w:proofErr w:type="spellEnd"/>
      <w:r w:rsidRPr="00ED04EF">
        <w:rPr>
          <w:sz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ED04EF">
        <w:rPr>
          <w:sz w:val="4"/>
        </w:rPr>
        <w:t>a safe haven</w:t>
      </w:r>
      <w:proofErr w:type="gramEnd"/>
      <w:r w:rsidRPr="00ED04EF">
        <w:rPr>
          <w:sz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w:t>
      </w:r>
      <w:proofErr w:type="gramStart"/>
      <w:r w:rsidRPr="00ED04EF">
        <w:rPr>
          <w:sz w:val="4"/>
        </w:rPr>
        <w:t>collapsed,</w:t>
      </w:r>
      <w:proofErr w:type="gramEnd"/>
      <w:r w:rsidRPr="00ED04EF">
        <w:rPr>
          <w:sz w:val="4"/>
        </w:rPr>
        <w:t xml:space="preserve"> it is the only member state that can be reasonably confident of a sound currency in a post-Euro environment. Diplomatically, Germany is also the indispensable partner. As European Council on Foreign Relations’ scholars Ulrike </w:t>
      </w:r>
      <w:proofErr w:type="spellStart"/>
      <w:r w:rsidRPr="00ED04EF">
        <w:rPr>
          <w:sz w:val="4"/>
        </w:rPr>
        <w:t>Guerot</w:t>
      </w:r>
      <w:proofErr w:type="spellEnd"/>
      <w:r w:rsidRPr="00ED04EF">
        <w:rPr>
          <w:sz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ED04EF">
        <w:rPr>
          <w:sz w:val="4"/>
        </w:rPr>
        <w:t>Gu¨nther</w:t>
      </w:r>
      <w:proofErr w:type="spellEnd"/>
      <w:r w:rsidRPr="00ED04EF">
        <w:rPr>
          <w:sz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59B3730B" w14:textId="77777777" w:rsidR="00030400" w:rsidRPr="00ED04EF" w:rsidRDefault="00030400" w:rsidP="00030400">
      <w:pPr>
        <w:rPr>
          <w:sz w:val="14"/>
        </w:rPr>
      </w:pPr>
      <w:r w:rsidRPr="00ED04EF">
        <w:rPr>
          <w:sz w:val="14"/>
        </w:rPr>
        <w:t>China and the Middle East are Particularly Vulnerable</w:t>
      </w:r>
    </w:p>
    <w:p w14:paraId="54514111" w14:textId="77777777" w:rsidR="00030400" w:rsidRPr="00ED04EF" w:rsidRDefault="00030400" w:rsidP="00030400">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4C39FB5F" w14:textId="77777777" w:rsidR="00030400" w:rsidRPr="00ED04EF" w:rsidRDefault="00030400" w:rsidP="00030400">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676D4F50" w14:textId="77777777" w:rsidR="00030400" w:rsidRPr="00ED04EF" w:rsidRDefault="00030400" w:rsidP="00030400">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w:t>
      </w:r>
      <w:r w:rsidRPr="00ED04EF">
        <w:rPr>
          <w:sz w:val="14"/>
        </w:rPr>
        <w:lastRenderedPageBreak/>
        <w:t xml:space="preserve">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6788AE2A" w14:textId="77777777" w:rsidR="00030400" w:rsidRPr="00ED04EF" w:rsidRDefault="00030400" w:rsidP="00030400">
      <w:pPr>
        <w:rPr>
          <w:sz w:val="14"/>
        </w:rPr>
      </w:pPr>
      <w:r w:rsidRPr="00ED04EF">
        <w:rPr>
          <w:sz w:val="14"/>
        </w:rPr>
        <w:t xml:space="preserve">In the more benign scenario of bare survival, it is possible to imagine that the rest of the world would remain relatively insulated from the worst effects of the European recession, </w:t>
      </w:r>
      <w:proofErr w:type="gramStart"/>
      <w:r w:rsidRPr="00ED04EF">
        <w:rPr>
          <w:sz w:val="14"/>
        </w:rPr>
        <w:t>as long as</w:t>
      </w:r>
      <w:proofErr w:type="gramEnd"/>
      <w:r w:rsidRPr="00ED04EF">
        <w:rPr>
          <w:sz w:val="14"/>
        </w:rPr>
        <w:t xml:space="preserve"> it did not significantly drag down global growth rates. Given the deep economic interdependence across the Atlantic, the U.S. recovery would remain tepid and constrained by Europe’s troubles, but the emerging </w:t>
      </w:r>
      <w:proofErr w:type="spellStart"/>
      <w:r w:rsidRPr="00ED04EF">
        <w:rPr>
          <w:sz w:val="14"/>
        </w:rPr>
        <w:t>economiesled</w:t>
      </w:r>
      <w:proofErr w:type="spellEnd"/>
      <w:r w:rsidRPr="00ED04EF">
        <w:rPr>
          <w:sz w:val="14"/>
        </w:rPr>
        <w:t xml:space="preserve"> by </w:t>
      </w:r>
      <w:proofErr w:type="spellStart"/>
      <w:r w:rsidRPr="00ED04EF">
        <w:rPr>
          <w:sz w:val="14"/>
        </w:rPr>
        <w:t>Chinamight</w:t>
      </w:r>
      <w:proofErr w:type="spellEnd"/>
      <w:r w:rsidRPr="00ED04EF">
        <w:rPr>
          <w:sz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018E7600" w14:textId="77777777" w:rsidR="00030400" w:rsidRPr="00ED04EF" w:rsidRDefault="00030400" w:rsidP="00030400">
      <w:pPr>
        <w:rPr>
          <w:sz w:val="14"/>
        </w:rPr>
      </w:pPr>
      <w:r w:rsidRPr="00ED04EF">
        <w:rPr>
          <w:sz w:val="14"/>
        </w:rPr>
        <w:t>The Western Order Would Be Badly Damaged</w:t>
      </w:r>
    </w:p>
    <w:p w14:paraId="51519153" w14:textId="77777777" w:rsidR="00030400" w:rsidRPr="0035318D" w:rsidRDefault="00030400" w:rsidP="00030400">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41410741" w14:textId="77777777" w:rsidR="00030400" w:rsidRPr="00ED04EF" w:rsidRDefault="00030400" w:rsidP="00030400">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76C00F58" w14:textId="77777777" w:rsidR="00030400" w:rsidRPr="00ED04EF" w:rsidRDefault="00030400" w:rsidP="00030400">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xml:space="preserve">, but also in </w:t>
      </w:r>
      <w:proofErr w:type="gramStart"/>
      <w:r w:rsidRPr="00ED04EF">
        <w:rPr>
          <w:rStyle w:val="StyleUnderline"/>
        </w:rPr>
        <w:t>a number of</w:t>
      </w:r>
      <w:proofErr w:type="gramEnd"/>
      <w:r w:rsidRPr="00ED04EF">
        <w:rPr>
          <w:rStyle w:val="StyleUnderline"/>
        </w:rPr>
        <w:t xml:space="preserve">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41198ECA" w14:textId="77777777" w:rsidR="00030400" w:rsidRDefault="00030400" w:rsidP="00030400"/>
    <w:p w14:paraId="0C87C3E9" w14:textId="77777777" w:rsidR="00030400" w:rsidRDefault="00030400" w:rsidP="00030400">
      <w:pPr>
        <w:pStyle w:val="Heading3"/>
      </w:pPr>
      <w:r>
        <w:lastRenderedPageBreak/>
        <w:t>Solvency</w:t>
      </w:r>
    </w:p>
    <w:p w14:paraId="4F738408" w14:textId="77777777" w:rsidR="00030400" w:rsidRPr="00835978" w:rsidRDefault="00030400" w:rsidP="00030400">
      <w:pPr>
        <w:pStyle w:val="Heading4"/>
      </w:pPr>
      <w: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t>general public</w:t>
      </w:r>
      <w:proofErr w:type="gramEnd"/>
      <w:r>
        <w:t xml:space="preserve"> interest.</w:t>
      </w:r>
    </w:p>
    <w:p w14:paraId="1D9CFE33" w14:textId="77777777" w:rsidR="00030400" w:rsidRDefault="00030400" w:rsidP="00030400"/>
    <w:p w14:paraId="2AD0B575" w14:textId="77777777" w:rsidR="00030400" w:rsidRPr="00F87FBD" w:rsidRDefault="00030400" w:rsidP="00030400">
      <w:pPr>
        <w:pStyle w:val="Heading4"/>
      </w:pPr>
      <w:r>
        <w:t>The plan shifts the burden of proof from whistleblowers to companies.</w:t>
      </w:r>
    </w:p>
    <w:p w14:paraId="23CE158F" w14:textId="77777777" w:rsidR="00030400" w:rsidRPr="00F87FBD" w:rsidRDefault="00030400" w:rsidP="00030400">
      <w:r w:rsidRPr="00F87FBD">
        <w:rPr>
          <w:rStyle w:val="Style13ptBold"/>
        </w:rPr>
        <w:t>Abazi 16</w:t>
      </w:r>
      <w:r w:rsidRPr="00F87FBD">
        <w:t xml:space="preserve"> — (</w:t>
      </w:r>
      <w:proofErr w:type="spellStart"/>
      <w:r w:rsidRPr="00F87FBD">
        <w:t>Vigjilenca</w:t>
      </w:r>
      <w:proofErr w:type="spellEnd"/>
      <w:r w:rsidRPr="00F87FBD">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41DD070" w14:textId="77777777" w:rsidR="00030400" w:rsidRPr="00501BD4" w:rsidRDefault="00030400" w:rsidP="00030400">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w:t>
      </w:r>
      <w:proofErr w:type="gramStart"/>
      <w:r w:rsidRPr="00501BD4">
        <w:rPr>
          <w:rStyle w:val="StyleUnderline"/>
          <w:szCs w:val="22"/>
        </w:rPr>
        <w:t>dishonest, or</w:t>
      </w:r>
      <w:proofErr w:type="gramEnd"/>
      <w:r w:rsidRPr="00501BD4">
        <w:rPr>
          <w:rStyle w:val="StyleUnderline"/>
          <w:szCs w:val="22"/>
        </w:rPr>
        <w:t xml:space="preserve">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76D22915" w14:textId="77777777" w:rsidR="00030400" w:rsidRPr="00501BD4" w:rsidRDefault="00030400" w:rsidP="00030400">
      <w:pPr>
        <w:rPr>
          <w:sz w:val="16"/>
          <w:szCs w:val="22"/>
        </w:rPr>
      </w:pPr>
      <w:r w:rsidRPr="00501BD4">
        <w:rPr>
          <w:rStyle w:val="StyleUnderline"/>
          <w:szCs w:val="22"/>
        </w:rPr>
        <w:t>Art. 5, let. b), refers to “</w:t>
      </w:r>
      <w:proofErr w:type="gramStart"/>
      <w:r w:rsidRPr="00501BD4">
        <w:rPr>
          <w:rStyle w:val="StyleUnderline"/>
          <w:szCs w:val="22"/>
        </w:rPr>
        <w:t>general public</w:t>
      </w:r>
      <w:proofErr w:type="gramEnd"/>
      <w:r w:rsidRPr="00501BD4">
        <w:rPr>
          <w:rStyle w:val="StyleUnderline"/>
          <w:szCs w:val="22"/>
        </w:rPr>
        <w:t xml:space="preserve">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 xml:space="preserve">What is precisely the scope of </w:t>
      </w:r>
      <w:proofErr w:type="gramStart"/>
      <w:r w:rsidRPr="00831A2F">
        <w:rPr>
          <w:rStyle w:val="StyleUnderline"/>
          <w:szCs w:val="22"/>
        </w:rPr>
        <w:t>general public</w:t>
      </w:r>
      <w:proofErr w:type="gramEnd"/>
      <w:r w:rsidRPr="00831A2F">
        <w:rPr>
          <w:rStyle w:val="StyleUnderline"/>
          <w:szCs w:val="22"/>
        </w:rPr>
        <w:t xml:space="preserve">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w:t>
      </w:r>
      <w:proofErr w:type="gramStart"/>
      <w:r w:rsidRPr="00501BD4">
        <w:rPr>
          <w:sz w:val="16"/>
          <w:szCs w:val="22"/>
        </w:rPr>
        <w:t>a number of</w:t>
      </w:r>
      <w:proofErr w:type="gramEnd"/>
      <w:r w:rsidRPr="00501BD4">
        <w:rPr>
          <w:sz w:val="16"/>
          <w:szCs w:val="22"/>
        </w:rPr>
        <w:t xml:space="preserve"> cases, which show the difficulty in determining whether there is a public interest involved. For example, as argued by </w:t>
      </w:r>
      <w:proofErr w:type="spellStart"/>
      <w:r w:rsidRPr="00501BD4">
        <w:rPr>
          <w:sz w:val="16"/>
          <w:szCs w:val="22"/>
        </w:rPr>
        <w:t>Aplin</w:t>
      </w:r>
      <w:proofErr w:type="spellEnd"/>
      <w:r w:rsidRPr="00501BD4">
        <w:rPr>
          <w:sz w:val="16"/>
          <w:szCs w:val="22"/>
        </w:rPr>
        <w:t xml:space="preserve">, the case of Browne v. Associated Newspapers </w:t>
      </w:r>
      <w:proofErr w:type="gramStart"/>
      <w:r w:rsidRPr="00501BD4">
        <w:rPr>
          <w:sz w:val="16"/>
          <w:szCs w:val="22"/>
        </w:rPr>
        <w:t>Ltd[</w:t>
      </w:r>
      <w:proofErr w:type="gramEnd"/>
      <w:r w:rsidRPr="00501BD4">
        <w:rPr>
          <w:sz w:val="16"/>
          <w:szCs w:val="22"/>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777F0702" w14:textId="77777777" w:rsidR="00030400" w:rsidRPr="00501BD4" w:rsidRDefault="00030400" w:rsidP="00030400">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w:t>
      </w:r>
      <w:proofErr w:type="gramStart"/>
      <w:r w:rsidRPr="00501BD4">
        <w:rPr>
          <w:rStyle w:val="StyleUnderline"/>
          <w:szCs w:val="22"/>
        </w:rPr>
        <w:t>in light of</w:t>
      </w:r>
      <w:proofErr w:type="gramEnd"/>
      <w:r w:rsidRPr="00501BD4">
        <w:rPr>
          <w:rStyle w:val="StyleUnderline"/>
          <w:szCs w:val="22"/>
        </w:rPr>
        <w:t xml:space="preserve">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5F3CC5A5" w14:textId="77777777" w:rsidR="00030400" w:rsidRDefault="00030400" w:rsidP="00030400"/>
    <w:p w14:paraId="397736C4" w14:textId="77777777" w:rsidR="00030400" w:rsidRDefault="00030400" w:rsidP="00030400">
      <w:pPr>
        <w:pStyle w:val="Heading4"/>
      </w:pPr>
      <w:r>
        <w:lastRenderedPageBreak/>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2D7CBF4B" w14:textId="77777777" w:rsidR="00030400" w:rsidRPr="0044358D" w:rsidRDefault="00030400" w:rsidP="00030400">
      <w:proofErr w:type="spellStart"/>
      <w:r w:rsidRPr="0044358D">
        <w:rPr>
          <w:rStyle w:val="Style13ptBold"/>
        </w:rPr>
        <w:t>Vandekerckhove</w:t>
      </w:r>
      <w:proofErr w:type="spellEnd"/>
      <w:r w:rsidRPr="0044358D">
        <w:rPr>
          <w:rStyle w:val="Style13ptBold"/>
        </w:rPr>
        <w:t xml:space="preserve"> 21</w:t>
      </w:r>
      <w:r>
        <w:t xml:space="preserve"> — (</w:t>
      </w:r>
      <w:r w:rsidRPr="0044358D">
        <w:t xml:space="preserve">Wim </w:t>
      </w:r>
      <w:proofErr w:type="spellStart"/>
      <w:r w:rsidRPr="0044358D">
        <w:t>Vandekerckhove</w:t>
      </w:r>
      <w:proofErr w:type="spellEnd"/>
      <w:r>
        <w:t xml:space="preserve">, </w:t>
      </w:r>
      <w:r w:rsidRPr="0044358D">
        <w:t xml:space="preserve">Professor of Business Ethics </w:t>
      </w:r>
      <w:r>
        <w:t xml:space="preserve">@ University of Greenwich </w:t>
      </w:r>
      <w:r w:rsidRPr="0044358D">
        <w:t>and co-Director of the Centre for Research in Employment and Work</w:t>
      </w:r>
      <w:r>
        <w:t xml:space="preserve">, </w:t>
      </w:r>
      <w:proofErr w:type="spellStart"/>
      <w:r w:rsidRPr="0044358D">
        <w:t>Phd</w:t>
      </w:r>
      <w:proofErr w:type="spellEnd"/>
      <w:r w:rsidRPr="0044358D">
        <w:t xml:space="preserve">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8" w:history="1">
        <w:r w:rsidRPr="00D53B9C">
          <w:rPr>
            <w:rStyle w:val="Hyperlink"/>
          </w:rPr>
          <w:t>https://link.springer.com/article/10.1007/s10551-021-04771-x</w:t>
        </w:r>
      </w:hyperlink>
      <w:r>
        <w:t>, accessed 9-10-21, HKR-AM)</w:t>
      </w:r>
    </w:p>
    <w:p w14:paraId="25C35BAB" w14:textId="77777777" w:rsidR="00030400" w:rsidRPr="00835978" w:rsidRDefault="00030400" w:rsidP="00030400">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w:t>
      </w:r>
      <w:proofErr w:type="gramStart"/>
      <w:r w:rsidRPr="0044358D">
        <w:rPr>
          <w:rStyle w:val="StyleUnderline"/>
          <w:highlight w:val="cyan"/>
        </w:rPr>
        <w:t>i.e</w:t>
      </w:r>
      <w:r w:rsidRPr="00835978">
        <w:rPr>
          <w:rStyle w:val="StyleUnderline"/>
        </w:rPr>
        <w:t>.</w:t>
      </w:r>
      <w:proofErr w:type="gramEnd"/>
      <w:r w:rsidRPr="00835978">
        <w:rPr>
          <w:rStyle w:val="StyleUnderline"/>
        </w:rPr>
        <w:t xml:space="preserve"> on </w:t>
      </w:r>
      <w:r w:rsidRPr="0044358D">
        <w:rPr>
          <w:rStyle w:val="StyleUnderline"/>
          <w:highlight w:val="cyan"/>
        </w:rPr>
        <w:t>the whistleblower</w:t>
      </w:r>
      <w:r w:rsidRPr="00835978">
        <w:rPr>
          <w:rStyle w:val="StyleUnderline"/>
        </w:rPr>
        <w:t>). The whistleblower needs to prove (a) that information pertains to misconduct, wrongdoing or illegal activity, and (b) that the disclosure is in the ‘</w:t>
      </w:r>
      <w:proofErr w:type="gramStart"/>
      <w:r w:rsidRPr="00835978">
        <w:rPr>
          <w:rStyle w:val="StyleUnderline"/>
        </w:rPr>
        <w:t xml:space="preserve">general </w:t>
      </w:r>
      <w:r w:rsidRPr="0044358D">
        <w:rPr>
          <w:rStyle w:val="StyleUnderline"/>
        </w:rPr>
        <w:t>public</w:t>
      </w:r>
      <w:proofErr w:type="gramEnd"/>
      <w:r w:rsidRPr="00835978">
        <w:rPr>
          <w:rStyle w:val="StyleUnderline"/>
        </w:rPr>
        <w:t xml:space="preserve"> interest’. </w:t>
      </w:r>
      <w:r w:rsidRPr="0044358D">
        <w:rPr>
          <w:sz w:val="16"/>
          <w:szCs w:val="16"/>
        </w:rPr>
        <w:t xml:space="preserve">Abazi (2016, p. 1069) asks ‘What is precisely the scope of </w:t>
      </w:r>
      <w:proofErr w:type="gramStart"/>
      <w:r w:rsidRPr="0044358D">
        <w:rPr>
          <w:sz w:val="16"/>
          <w:szCs w:val="16"/>
        </w:rPr>
        <w:t>general public</w:t>
      </w:r>
      <w:proofErr w:type="gramEnd"/>
      <w:r w:rsidRPr="0044358D">
        <w:rPr>
          <w:sz w:val="16"/>
          <w:szCs w:val="16"/>
        </w:rPr>
        <w:t xml:space="preserve"> interest’?</w:t>
      </w:r>
    </w:p>
    <w:p w14:paraId="52A0642B" w14:textId="77777777" w:rsidR="00030400" w:rsidRPr="0044358D" w:rsidRDefault="00030400" w:rsidP="00030400">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6E2FB689" w14:textId="77777777" w:rsidR="00030400" w:rsidRDefault="00030400" w:rsidP="00030400"/>
    <w:p w14:paraId="377A9BB5" w14:textId="77777777" w:rsidR="00030400" w:rsidRDefault="00030400" w:rsidP="00030400"/>
    <w:p w14:paraId="75B444FE" w14:textId="77777777" w:rsidR="00030400" w:rsidRDefault="00030400" w:rsidP="00030400">
      <w:pPr>
        <w:pStyle w:val="Heading3"/>
      </w:pPr>
      <w:r>
        <w:lastRenderedPageBreak/>
        <w:t>Framework</w:t>
      </w:r>
    </w:p>
    <w:p w14:paraId="1FC7C71A" w14:textId="77777777" w:rsidR="00030400" w:rsidRPr="00C7794F" w:rsidRDefault="00030400" w:rsidP="00030400">
      <w:pPr>
        <w:rPr>
          <w:sz w:val="16"/>
        </w:rPr>
      </w:pPr>
    </w:p>
    <w:p w14:paraId="4E2DE99D" w14:textId="77777777" w:rsidR="00030400" w:rsidRPr="00C7794F" w:rsidRDefault="00030400" w:rsidP="00030400">
      <w:pPr>
        <w:pStyle w:val="Heading4"/>
        <w:rPr>
          <w:rFonts w:cs="Calibri"/>
        </w:rPr>
      </w:pPr>
      <w:r w:rsidRPr="00C7794F">
        <w:rPr>
          <w:rFonts w:cs="Calibri"/>
        </w:rPr>
        <w:t>the standard is maximizing expected wellbeing</w:t>
      </w:r>
    </w:p>
    <w:p w14:paraId="52681C94" w14:textId="77777777" w:rsidR="00030400" w:rsidRDefault="00030400" w:rsidP="00030400"/>
    <w:p w14:paraId="7F1D2CDC" w14:textId="77777777" w:rsidR="00030400" w:rsidRPr="008A282C" w:rsidRDefault="00030400" w:rsidP="00030400">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1D4EDE9F" w14:textId="77777777" w:rsidR="00030400" w:rsidRPr="008A282C" w:rsidRDefault="00030400" w:rsidP="00030400">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75BF4669" w14:textId="77777777" w:rsidR="00030400" w:rsidRPr="008A282C" w:rsidRDefault="00030400" w:rsidP="00030400">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 xml:space="preserve">there’s a good chance that many existing people will, with the aid of life-extension technology, live very long and very </w:t>
      </w:r>
      <w:proofErr w:type="gramStart"/>
      <w:r w:rsidRPr="008A282C">
        <w:rPr>
          <w:rStyle w:val="StyleUnderline"/>
          <w:rFonts w:eastAsiaTheme="minorHAnsi" w:cstheme="minorHAnsi"/>
        </w:rPr>
        <w:t>high quality</w:t>
      </w:r>
      <w:proofErr w:type="gramEnd"/>
      <w:r w:rsidRPr="008A282C">
        <w:rPr>
          <w:rStyle w:val="StyleUnderline"/>
          <w:rFonts w:eastAsia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t>
      </w:r>
      <w:r w:rsidRPr="008A282C">
        <w:rPr>
          <w:rFonts w:cstheme="minorHAnsi"/>
          <w:sz w:val="16"/>
        </w:rPr>
        <w:lastRenderedPageBreak/>
        <w:t xml:space="preserve">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 xml:space="preserve">We should also </w:t>
      </w:r>
      <w:proofErr w:type="gramStart"/>
      <w:r w:rsidRPr="008A282C">
        <w:rPr>
          <w:rStyle w:val="StyleUnderline"/>
          <w:rFonts w:eastAsiaTheme="minorHAnsi" w:cstheme="minorHAnsi"/>
        </w:rPr>
        <w:t>take into account</w:t>
      </w:r>
      <w:proofErr w:type="gramEnd"/>
      <w:r w:rsidRPr="008A282C">
        <w:rPr>
          <w:rStyle w:val="StyleUnderline"/>
          <w:rFonts w:eastAsia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proofErr w:type="gramStart"/>
      <w:r w:rsidRPr="008A282C">
        <w:rPr>
          <w:rStyle w:val="StyleUnderline"/>
          <w:rFonts w:eastAsiaTheme="minorHAnsi" w:cstheme="minorHAnsi"/>
        </w:rPr>
        <w:t>pretty strong</w:t>
      </w:r>
      <w:proofErr w:type="gramEnd"/>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5FD2361" w14:textId="77777777" w:rsidR="00030400" w:rsidRDefault="00030400" w:rsidP="00030400"/>
    <w:p w14:paraId="1B43162F" w14:textId="77777777" w:rsidR="00030400" w:rsidRPr="008A282C" w:rsidRDefault="00030400" w:rsidP="00030400">
      <w:pPr>
        <w:pStyle w:val="Heading4"/>
        <w:rPr>
          <w:rFonts w:cstheme="minorHAnsi"/>
        </w:rPr>
      </w:pPr>
      <w:r w:rsidRPr="008A282C">
        <w:rPr>
          <w:rFonts w:cstheme="minorHAnsi"/>
        </w:rPr>
        <w:lastRenderedPageBreak/>
        <w:t xml:space="preserve">2 – Actor specificity: </w:t>
      </w:r>
    </w:p>
    <w:p w14:paraId="77B6C9A9" w14:textId="77777777" w:rsidR="00030400" w:rsidRDefault="00030400" w:rsidP="00030400">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3A634843" w14:textId="77777777" w:rsidR="00030400" w:rsidRDefault="00030400" w:rsidP="00030400"/>
    <w:p w14:paraId="0DD81386" w14:textId="77777777" w:rsidR="00030400" w:rsidRPr="003C2613" w:rsidRDefault="00030400" w:rsidP="00030400">
      <w:pPr>
        <w:pStyle w:val="Heading4"/>
      </w:pPr>
      <w:r>
        <w:t xml:space="preserve">3 - </w:t>
      </w:r>
      <w:r w:rsidRPr="008A282C">
        <w:t>only it can explain degrees of wrongness- it is worse to kill thousands than to lie to a friend- either ethical theories cannot explain comparative badness, or it collapses</w:t>
      </w:r>
    </w:p>
    <w:p w14:paraId="3571C5B6" w14:textId="77777777" w:rsidR="00030400" w:rsidRDefault="00030400" w:rsidP="00030400"/>
    <w:p w14:paraId="68BA9C46" w14:textId="77777777" w:rsidR="00030400" w:rsidRPr="008A282C" w:rsidRDefault="00030400" w:rsidP="00030400">
      <w:pPr>
        <w:pStyle w:val="Heading4"/>
      </w:pPr>
      <w:r>
        <w:t xml:space="preserve">4 - </w:t>
      </w:r>
      <w:r w:rsidRPr="008A282C">
        <w:t>Reductionism implies util specifically – alternative theories break down</w:t>
      </w:r>
    </w:p>
    <w:p w14:paraId="5A0A1C5E" w14:textId="77777777" w:rsidR="00030400" w:rsidRPr="008A282C" w:rsidRDefault="00030400" w:rsidP="00030400">
      <w:r w:rsidRPr="008A282C">
        <w:rPr>
          <w:rStyle w:val="Style13ptBold"/>
        </w:rPr>
        <w:t xml:space="preserve">MacAskill and </w:t>
      </w:r>
      <w:proofErr w:type="spellStart"/>
      <w:r w:rsidRPr="008A282C">
        <w:rPr>
          <w:rStyle w:val="Style13ptBold"/>
        </w:rPr>
        <w:t>Wilbin</w:t>
      </w:r>
      <w:proofErr w:type="spellEnd"/>
      <w:r w:rsidRPr="008A282C">
        <w:rPr>
          <w:rStyle w:val="Style13ptBold"/>
        </w:rPr>
        <w:t xml:space="preserve">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9" w:anchor="top" w:history="1">
        <w:r w:rsidRPr="008A282C">
          <w:rPr>
            <w:rStyle w:val="Hyperlink"/>
          </w:rPr>
          <w:t>https://80000hours.org/podcast/episodes/will-macaskill-moral-philosophy/#top</w:t>
        </w:r>
      </w:hyperlink>
      <w:r w:rsidRPr="008A282C">
        <w:t>, accessed 8-26-18, HKR-AM)</w:t>
      </w:r>
    </w:p>
    <w:p w14:paraId="50EF346A" w14:textId="77777777" w:rsidR="00030400" w:rsidRPr="008A282C" w:rsidRDefault="00030400" w:rsidP="00030400">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w:t>
      </w:r>
      <w:proofErr w:type="gramStart"/>
      <w:r w:rsidRPr="008A282C">
        <w:rPr>
          <w:rStyle w:val="StyleUnderline"/>
          <w:rFonts w:eastAsiaTheme="minorHAnsi"/>
        </w:rPr>
        <w:t xml:space="preserve">completely </w:t>
      </w:r>
      <w:r w:rsidRPr="008A282C">
        <w:rPr>
          <w:rStyle w:val="StyleUnderline"/>
          <w:rFonts w:eastAsiaTheme="minorHAnsi"/>
          <w:highlight w:val="yellow"/>
        </w:rPr>
        <w:t>destroyed</w:t>
      </w:r>
      <w:proofErr w:type="gramEnd"/>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t>
      </w:r>
      <w:proofErr w:type="spellStart"/>
      <w:r w:rsidRPr="008A282C">
        <w:rPr>
          <w:sz w:val="16"/>
        </w:rPr>
        <w:t>Wiblin</w:t>
      </w:r>
      <w:proofErr w:type="spellEnd"/>
      <w:r w:rsidRPr="008A282C">
        <w:rPr>
          <w:sz w:val="16"/>
        </w:rPr>
        <w:t xml:space="preserve">: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t>
      </w:r>
      <w:proofErr w:type="spellStart"/>
      <w:r w:rsidRPr="008A282C">
        <w:rPr>
          <w:sz w:val="16"/>
        </w:rPr>
        <w:t>Wiblin</w:t>
      </w:r>
      <w:proofErr w:type="spellEnd"/>
      <w:r w:rsidRPr="008A282C">
        <w:rPr>
          <w:sz w:val="16"/>
        </w:rPr>
        <w:t xml:space="preserve">: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w:t>
      </w:r>
      <w:proofErr w:type="gramStart"/>
      <w:r w:rsidRPr="008A282C">
        <w:rPr>
          <w:sz w:val="16"/>
        </w:rPr>
        <w:t>really fundamental</w:t>
      </w:r>
      <w:proofErr w:type="gramEnd"/>
      <w:r w:rsidRPr="008A282C">
        <w:rPr>
          <w:sz w:val="16"/>
        </w:rPr>
        <w:t xml:space="preserve"> about me. Who’s the me? </w:t>
      </w:r>
      <w:proofErr w:type="gramStart"/>
      <w:r w:rsidRPr="008A282C">
        <w:rPr>
          <w:rStyle w:val="StyleUnderline"/>
          <w:rFonts w:eastAsiaTheme="minorHAnsi"/>
        </w:rPr>
        <w:t>There’s</w:t>
      </w:r>
      <w:proofErr w:type="gramEnd"/>
      <w:r w:rsidRPr="008A282C">
        <w:rPr>
          <w:rStyle w:val="StyleUnderline"/>
          <w:rFonts w:eastAsiaTheme="minorHAnsi"/>
        </w:rPr>
        <w:t xml:space="preserve">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xml:space="preserve">. Any argument you give for saying it’s the youngest sibling would also give an argument to the oldest sibling. That can’t </w:t>
      </w:r>
      <w:r w:rsidRPr="008A282C">
        <w:rPr>
          <w:sz w:val="16"/>
        </w:rPr>
        <w:lastRenderedPageBreak/>
        <w:t>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w:t>
      </w:r>
      <w:proofErr w:type="gramStart"/>
      <w:r w:rsidRPr="008A282C">
        <w:rPr>
          <w:sz w:val="16"/>
        </w:rPr>
        <w:t>around?</w:t>
      </w:r>
      <w:proofErr w:type="gramEnd"/>
      <w:r w:rsidRPr="008A282C">
        <w:rPr>
          <w:sz w:val="16"/>
        </w:rPr>
        <w:t xml:space="preserve">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imagine the case where you’re in a car crash and your brain just gets transplanted to one person. Then you would think, well, we continue. I was in this terrible car crash, I woke up with a different body, but it’s still me. I still have all the same memories.</w:t>
      </w:r>
      <w:r w:rsidRPr="008A282C">
        <w:rPr>
          <w:sz w:val="16"/>
        </w:rPr>
        <w:t xml:space="preserve"> But, </w:t>
      </w:r>
      <w:r w:rsidRPr="008A282C">
        <w:rPr>
          <w:rStyle w:val="StyleUnderline"/>
          <w:rFonts w:eastAsiaTheme="minorHAnsi"/>
        </w:rPr>
        <w:t xml:space="preserve">if it’s the case that I can survive in the case of my brain being transplanted into one other person, </w:t>
      </w:r>
      <w:proofErr w:type="gramStart"/>
      <w:r w:rsidRPr="008A282C">
        <w:rPr>
          <w:rStyle w:val="StyleUnderline"/>
          <w:rFonts w:eastAsiaTheme="minorHAnsi"/>
        </w:rPr>
        <w:t>surely</w:t>
      </w:r>
      <w:proofErr w:type="gramEnd"/>
      <w:r w:rsidRPr="008A282C">
        <w:rPr>
          <w:rStyle w:val="StyleUnderline"/>
          <w:rFonts w:eastAsiaTheme="minorHAnsi"/>
        </w:rPr>
        <w:t xml:space="preserve"> I can survive if my brain is transplanted into 2 people</w:t>
      </w:r>
      <w:r w:rsidRPr="008A282C">
        <w:rPr>
          <w:sz w:val="16"/>
        </w:rPr>
        <w:t xml:space="preserve">. It would seem weird that a double win, double success, is </w:t>
      </w:r>
      <w:proofErr w:type="gramStart"/>
      <w:r w:rsidRPr="008A282C">
        <w:rPr>
          <w:sz w:val="16"/>
        </w:rPr>
        <w:t>actually a</w:t>
      </w:r>
      <w:proofErr w:type="gramEnd"/>
      <w:r w:rsidRPr="008A282C">
        <w:rPr>
          <w:sz w:val="16"/>
        </w:rPr>
        <w:t xml:space="preserve">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w:t>
      </w:r>
      <w:proofErr w:type="gramStart"/>
      <w:r w:rsidRPr="008A282C">
        <w:rPr>
          <w:rStyle w:val="StyleUnderline"/>
          <w:rFonts w:eastAsiaTheme="minorHAnsi"/>
        </w:rPr>
        <w:t>actually shows</w:t>
      </w:r>
      <w:proofErr w:type="gramEnd"/>
      <w:r w:rsidRPr="008A282C">
        <w:rPr>
          <w:rStyle w:val="StyleUnderline"/>
          <w:rFonts w:eastAsiaTheme="minorHAnsi"/>
        </w:rPr>
        <w:t xml:space="preserve">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w:t>
      </w:r>
      <w:r w:rsidRPr="00753CC7">
        <w:rPr>
          <w:sz w:val="16"/>
        </w:rPr>
        <w:t xml:space="preserve">o, are there now two? Which one is really the French Socialist party? This is just a </w:t>
      </w:r>
      <w:proofErr w:type="gramStart"/>
      <w:r w:rsidRPr="00753CC7">
        <w:rPr>
          <w:sz w:val="16"/>
        </w:rPr>
        <w:t>meaningless questions</w:t>
      </w:r>
      <w:proofErr w:type="gramEnd"/>
      <w:r w:rsidRPr="00753CC7">
        <w:rPr>
          <w:sz w:val="16"/>
        </w:rPr>
        <w:t xml:space="preserve">. Robert </w:t>
      </w:r>
      <w:proofErr w:type="spellStart"/>
      <w:r w:rsidRPr="00753CC7">
        <w:rPr>
          <w:sz w:val="16"/>
        </w:rPr>
        <w:t>Wiblin</w:t>
      </w:r>
      <w:proofErr w:type="spellEnd"/>
      <w:r w:rsidRPr="00753CC7">
        <w:rPr>
          <w:sz w:val="16"/>
        </w:rPr>
        <w:t xml:space="preserve">: What’s </w:t>
      </w:r>
      <w:proofErr w:type="gramStart"/>
      <w:r w:rsidRPr="00753CC7">
        <w:rPr>
          <w:sz w:val="16"/>
        </w:rPr>
        <w:t>actually going</w:t>
      </w:r>
      <w:proofErr w:type="gramEnd"/>
      <w:r w:rsidRPr="00753CC7">
        <w:rPr>
          <w:sz w:val="16"/>
        </w:rPr>
        <w:t xml:space="preserve"> on is that there are different parties, and some of them are more similar than others. Will MacAskill: Exactly. That’s right. But, </w:t>
      </w:r>
      <w:r w:rsidRPr="00753CC7">
        <w:rPr>
          <w:rStyle w:val="StyleUnderline"/>
          <w:rFonts w:eastAsiaTheme="minorHAnsi"/>
        </w:rPr>
        <w:t xml:space="preserve">once you reject this idea that there’s any fundamental moral difference between persons, then the fact that it’s permissible for me to make a trade off where I inflict harm on myself now, or benefit myself now </w:t>
      </w:r>
      <w:proofErr w:type="gramStart"/>
      <w:r w:rsidRPr="00753CC7">
        <w:rPr>
          <w:rStyle w:val="StyleUnderline"/>
          <w:rFonts w:eastAsiaTheme="minorHAnsi"/>
        </w:rPr>
        <w:t>in order to</w:t>
      </w:r>
      <w:proofErr w:type="gramEnd"/>
      <w:r w:rsidRPr="00753CC7">
        <w:rPr>
          <w:rStyle w:val="StyleUnderline"/>
          <w:rFonts w:eastAsiaTheme="minorHAnsi"/>
        </w:rPr>
        <w:t xml:space="preserve"> perhaps harm</w:t>
      </w:r>
      <w:r w:rsidRPr="00753CC7">
        <w:rPr>
          <w:sz w:val="16"/>
        </w:rPr>
        <w:t xml:space="preserve"> Will age 70… Let’s suppose that that’s </w:t>
      </w:r>
      <w:proofErr w:type="gramStart"/>
      <w:r w:rsidRPr="00753CC7">
        <w:rPr>
          <w:sz w:val="16"/>
        </w:rPr>
        <w:t>actually good</w:t>
      </w:r>
      <w:proofErr w:type="gramEnd"/>
      <w:r w:rsidRPr="00753CC7">
        <w:rPr>
          <w:sz w:val="16"/>
        </w:rPr>
        <w:t xml:space="preserve"> for me overall. Well, </w:t>
      </w:r>
      <w:r w:rsidRPr="00753CC7">
        <w:rPr>
          <w:rStyle w:val="StyleUnderline"/>
          <w:rFonts w:eastAsiaTheme="minorHAnsi"/>
        </w:rPr>
        <w:t xml:space="preserve">I should make just the same </w:t>
      </w:r>
      <w:proofErr w:type="spellStart"/>
      <w:r w:rsidRPr="00753CC7">
        <w:rPr>
          <w:rStyle w:val="StyleUnderline"/>
          <w:rFonts w:eastAsiaTheme="minorHAnsi"/>
        </w:rPr>
        <w:t>trade offs</w:t>
      </w:r>
      <w:proofErr w:type="spellEnd"/>
      <w:r w:rsidRPr="00753CC7">
        <w:rPr>
          <w:rStyle w:val="StyleUnderline"/>
          <w:rFonts w:eastAsiaTheme="minorHAnsi"/>
        </w:rPr>
        <w:t xml:space="preserve"> within my own life as I make across lives. It would be okay to harm one person to benefit others. If you grant that</w:t>
      </w:r>
      <w:r w:rsidRPr="00753CC7">
        <w:rPr>
          <w:sz w:val="16"/>
        </w:rPr>
        <w:t xml:space="preserve">, </w:t>
      </w:r>
      <w:r w:rsidRPr="00753CC7">
        <w:rPr>
          <w:rStyle w:val="StyleUnderline"/>
          <w:rFonts w:eastAsiaTheme="minorHAnsi"/>
        </w:rPr>
        <w:t>then, you end up with</w:t>
      </w:r>
      <w:r w:rsidRPr="00753CC7">
        <w:rPr>
          <w:sz w:val="16"/>
        </w:rPr>
        <w:t xml:space="preserve"> something that’s starting to look pretty </w:t>
      </w:r>
      <w:proofErr w:type="gramStart"/>
      <w:r w:rsidRPr="00753CC7">
        <w:rPr>
          <w:sz w:val="16"/>
        </w:rPr>
        <w:t>similar to</w:t>
      </w:r>
      <w:proofErr w:type="gramEnd"/>
      <w:r w:rsidRPr="00753CC7">
        <w:rPr>
          <w:sz w:val="16"/>
        </w:rPr>
        <w:t xml:space="preserve"> </w:t>
      </w:r>
      <w:r w:rsidRPr="00753CC7">
        <w:rPr>
          <w:rStyle w:val="StyleUnderline"/>
          <w:rFonts w:eastAsiaTheme="minorHAnsi"/>
        </w:rPr>
        <w:t>utilitarianism</w:t>
      </w:r>
      <w:r w:rsidRPr="00753CC7">
        <w:rPr>
          <w:sz w:val="16"/>
        </w:rPr>
        <w:t xml:space="preserve">. Robert </w:t>
      </w:r>
      <w:proofErr w:type="spellStart"/>
      <w:r w:rsidRPr="00753CC7">
        <w:rPr>
          <w:sz w:val="16"/>
        </w:rPr>
        <w:t>Wiblin</w:t>
      </w:r>
      <w:proofErr w:type="spellEnd"/>
      <w:r w:rsidRPr="00753CC7">
        <w:rPr>
          <w:sz w:val="16"/>
        </w:rPr>
        <w:t xml:space="preserve">: Okay, </w:t>
      </w:r>
      <w:r w:rsidRPr="00753CC7">
        <w:rPr>
          <w:rStyle w:val="StyleUnderline"/>
          <w:rFonts w:eastAsiaTheme="minorHAnsi"/>
        </w:rPr>
        <w:t>so</w:t>
      </w:r>
      <w:r w:rsidRPr="00753CC7">
        <w:rPr>
          <w:sz w:val="16"/>
        </w:rPr>
        <w:t xml:space="preserve"> the basic idea is </w:t>
      </w:r>
      <w:r w:rsidRPr="00753CC7">
        <w:rPr>
          <w:rStyle w:val="StyleUnderline"/>
          <w:rFonts w:eastAsiaTheme="minorHAnsi"/>
        </w:rPr>
        <w:t>we have strong reasons to think that identity doesn’t exist in the way that we instinctively think it does, that in fact it’s just a continuum</w:t>
      </w:r>
      <w:r w:rsidRPr="00753CC7">
        <w:rPr>
          <w:sz w:val="16"/>
        </w:rPr>
        <w:t xml:space="preserve">. Will MacAskill: Mm-hmm (affirmative). Robert </w:t>
      </w:r>
      <w:proofErr w:type="spellStart"/>
      <w:r w:rsidRPr="00753CC7">
        <w:rPr>
          <w:sz w:val="16"/>
        </w:rPr>
        <w:t>Wiblin</w:t>
      </w:r>
      <w:proofErr w:type="spellEnd"/>
      <w:r w:rsidRPr="00753CC7">
        <w:rPr>
          <w:sz w:val="16"/>
        </w:rPr>
        <w:t xml:space="preserve">: </w:t>
      </w:r>
      <w:r w:rsidRPr="00753CC7">
        <w:rPr>
          <w:rStyle w:val="StyleUnderline"/>
          <w:rFonts w:eastAsiaTheme="minorHAnsi"/>
        </w:rPr>
        <w:t>This is exactly what utilitarianism always thought and was acting as though it was true</w:t>
      </w:r>
      <w:r w:rsidRPr="00753CC7">
        <w:rPr>
          <w:sz w:val="16"/>
        </w:rPr>
        <w:t xml:space="preserve">. Will MacAskill: Yes. Robert </w:t>
      </w:r>
      <w:proofErr w:type="spellStart"/>
      <w:r w:rsidRPr="00753CC7">
        <w:rPr>
          <w:sz w:val="16"/>
        </w:rPr>
        <w:t>Wiblin</w:t>
      </w:r>
      <w:proofErr w:type="spellEnd"/>
      <w:r w:rsidRPr="00753CC7">
        <w:rPr>
          <w:sz w:val="16"/>
        </w:rPr>
        <w:t xml:space="preserve">: </w:t>
      </w:r>
      <w:r w:rsidRPr="00753CC7">
        <w:rPr>
          <w:rStyle w:val="StyleUnderline"/>
          <w:rFonts w:eastAsiaTheme="minorHAnsi"/>
        </w:rPr>
        <w:t>But for deontological theories or virtue ethics theories, they really need a sense of identity and personhood to make sense to begin with.</w:t>
      </w:r>
    </w:p>
    <w:p w14:paraId="03BAA06D" w14:textId="77777777" w:rsidR="00030400" w:rsidRDefault="00030400" w:rsidP="00030400"/>
    <w:p w14:paraId="29A927E0" w14:textId="77777777" w:rsidR="00030400" w:rsidRPr="00F601E6" w:rsidRDefault="00030400" w:rsidP="00030400"/>
    <w:p w14:paraId="3DE9BA44" w14:textId="77777777" w:rsidR="00753CC7" w:rsidRDefault="00753CC7" w:rsidP="00753CC7">
      <w:pPr>
        <w:pStyle w:val="Analytic"/>
      </w:pPr>
      <w:r>
        <w:t xml:space="preserve">5. Use </w:t>
      </w:r>
      <w:r w:rsidRPr="003047AB">
        <w:rPr>
          <w:u w:val="single"/>
        </w:rPr>
        <w:t>comparative worlds</w:t>
      </w:r>
      <w:r>
        <w:t xml:space="preserve">- </w:t>
      </w:r>
    </w:p>
    <w:p w14:paraId="4A9B9606" w14:textId="77777777" w:rsidR="00753CC7" w:rsidRPr="00ED3BC3" w:rsidRDefault="00753CC7" w:rsidP="00753CC7">
      <w:pPr>
        <w:pStyle w:val="Analytic"/>
      </w:pPr>
      <w:r>
        <w:t xml:space="preserve">A. </w:t>
      </w:r>
      <w:r w:rsidRPr="003047AB">
        <w:rPr>
          <w:u w:val="single"/>
        </w:rPr>
        <w:t>Reciprocity</w:t>
      </w:r>
      <w:r>
        <w:t xml:space="preserve">- prevents </w:t>
      </w:r>
      <w:r w:rsidRPr="003047AB">
        <w:rPr>
          <w:u w:val="single"/>
        </w:rPr>
        <w:t xml:space="preserve">infinite tricky </w:t>
      </w:r>
      <w:r>
        <w:rPr>
          <w:u w:val="single"/>
        </w:rPr>
        <w:t>NIBs</w:t>
      </w:r>
      <w:r>
        <w:t xml:space="preserve">- explodes </w:t>
      </w:r>
      <w:r w:rsidRPr="00ED3BC3">
        <w:rPr>
          <w:u w:val="single"/>
        </w:rPr>
        <w:t>neg side-bias</w:t>
      </w:r>
      <w:r>
        <w:t>.</w:t>
      </w:r>
    </w:p>
    <w:p w14:paraId="4DD73D6B" w14:textId="77777777" w:rsidR="00753CC7" w:rsidRDefault="00753CC7" w:rsidP="00753CC7">
      <w:pPr>
        <w:pStyle w:val="Analytic"/>
      </w:pPr>
      <w:r>
        <w:t xml:space="preserve">B. </w:t>
      </w:r>
      <w:r w:rsidRPr="003047AB">
        <w:rPr>
          <w:u w:val="single"/>
        </w:rPr>
        <w:t>Topic education</w:t>
      </w:r>
      <w:r>
        <w:t xml:space="preserve">- forcing them to disprove the plan requires </w:t>
      </w:r>
      <w:r w:rsidRPr="003047AB">
        <w:rPr>
          <w:u w:val="single"/>
        </w:rPr>
        <w:t>research</w:t>
      </w:r>
      <w:r>
        <w:t xml:space="preserve"> about the topic- only </w:t>
      </w:r>
      <w:r w:rsidRPr="003047AB">
        <w:rPr>
          <w:u w:val="single"/>
        </w:rPr>
        <w:t>unique impact</w:t>
      </w:r>
      <w:r>
        <w:t xml:space="preserve"> to topic rotation.</w:t>
      </w:r>
    </w:p>
    <w:p w14:paraId="555C1886" w14:textId="77777777" w:rsidR="00753CC7" w:rsidRDefault="00753CC7" w:rsidP="00753CC7">
      <w:pPr>
        <w:pStyle w:val="Analytic"/>
      </w:pPr>
      <w:r>
        <w:t xml:space="preserve">C. </w:t>
      </w:r>
      <w:r w:rsidRPr="003047AB">
        <w:rPr>
          <w:u w:val="single"/>
        </w:rPr>
        <w:t>Inclusion</w:t>
      </w:r>
      <w:r>
        <w:t xml:space="preserve">- our </w:t>
      </w:r>
      <w:proofErr w:type="spellStart"/>
      <w:r>
        <w:t>interp</w:t>
      </w:r>
      <w:proofErr w:type="spellEnd"/>
      <w:r>
        <w:t xml:space="preserve"> includes all methods of debate- they </w:t>
      </w:r>
      <w:r w:rsidRPr="003047AB">
        <w:rPr>
          <w:u w:val="single"/>
        </w:rPr>
        <w:t>exclude Ks</w:t>
      </w:r>
      <w:r>
        <w:t xml:space="preserve"> which prevents deconstruction of harmful mindsets or racist language- independent reason to reject.</w:t>
      </w:r>
    </w:p>
    <w:p w14:paraId="4925A0AD" w14:textId="77777777" w:rsidR="00753CC7" w:rsidRDefault="00753CC7" w:rsidP="00753CC7">
      <w:pPr>
        <w:pStyle w:val="Analytic"/>
      </w:pPr>
      <w:r>
        <w:t xml:space="preserve">D. </w:t>
      </w:r>
      <w:r w:rsidRPr="00282F39">
        <w:rPr>
          <w:u w:val="single"/>
        </w:rPr>
        <w:t>Collapses</w:t>
      </w:r>
      <w:r>
        <w:t xml:space="preserve">- truth is proven if it’s better than other worlds. </w:t>
      </w:r>
    </w:p>
    <w:p w14:paraId="4391D813" w14:textId="77777777" w:rsidR="00753CC7" w:rsidRDefault="00753CC7" w:rsidP="00753CC7">
      <w:pPr>
        <w:pStyle w:val="Analytic"/>
      </w:pPr>
      <w:r>
        <w:t xml:space="preserve">E. It’s </w:t>
      </w:r>
      <w:r w:rsidRPr="003047AB">
        <w:rPr>
          <w:u w:val="single"/>
        </w:rPr>
        <w:t>not constitutive</w:t>
      </w:r>
      <w:r>
        <w:t xml:space="preserve">- theory proves we can </w:t>
      </w:r>
      <w:r w:rsidRPr="003047AB">
        <w:rPr>
          <w:u w:val="single"/>
        </w:rPr>
        <w:t>redefine the rules</w:t>
      </w:r>
      <w:r>
        <w:t xml:space="preserve"> and you can always just be a “</w:t>
      </w:r>
      <w:proofErr w:type="spellStart"/>
      <w:r w:rsidRPr="003047AB">
        <w:rPr>
          <w:i/>
        </w:rPr>
        <w:t>schm-udge</w:t>
      </w:r>
      <w:proofErr w:type="spellEnd"/>
      <w:r>
        <w:t xml:space="preserve">” without caring about </w:t>
      </w:r>
      <w:proofErr w:type="spellStart"/>
      <w:r>
        <w:t>constitutivism</w:t>
      </w:r>
      <w:proofErr w:type="spellEnd"/>
      <w:r>
        <w:t xml:space="preserve">. </w:t>
      </w:r>
    </w:p>
    <w:p w14:paraId="211608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0400"/>
    <w:rsid w:val="000029E3"/>
    <w:rsid w:val="000029E8"/>
    <w:rsid w:val="00004225"/>
    <w:rsid w:val="000066CA"/>
    <w:rsid w:val="00007264"/>
    <w:rsid w:val="000076A9"/>
    <w:rsid w:val="00014FAD"/>
    <w:rsid w:val="00015D2A"/>
    <w:rsid w:val="0002490B"/>
    <w:rsid w:val="00026465"/>
    <w:rsid w:val="00030204"/>
    <w:rsid w:val="00030400"/>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CC7"/>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D45D4"/>
  <w14:defaultImageDpi w14:val="300"/>
  <w15:docId w15:val="{F4006226-E1D9-534B-874B-C3E98102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040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304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04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04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0304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04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0400"/>
  </w:style>
  <w:style w:type="character" w:customStyle="1" w:styleId="Heading1Char">
    <w:name w:val="Heading 1 Char"/>
    <w:aliases w:val="Pocket Char"/>
    <w:basedOn w:val="DefaultParagraphFont"/>
    <w:link w:val="Heading1"/>
    <w:uiPriority w:val="9"/>
    <w:rsid w:val="000304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04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040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0304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0400"/>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03040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03040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30400"/>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030400"/>
    <w:rPr>
      <w:color w:val="auto"/>
      <w:u w:val="none"/>
    </w:rPr>
  </w:style>
  <w:style w:type="paragraph" w:styleId="DocumentMap">
    <w:name w:val="Document Map"/>
    <w:basedOn w:val="Normal"/>
    <w:link w:val="DocumentMapChar"/>
    <w:uiPriority w:val="99"/>
    <w:semiHidden/>
    <w:unhideWhenUsed/>
    <w:rsid w:val="000304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0400"/>
    <w:rPr>
      <w:rFonts w:ascii="Lucida Grande" w:hAnsi="Lucida Grande" w:cs="Lucida Grande"/>
    </w:rPr>
  </w:style>
  <w:style w:type="paragraph" w:customStyle="1" w:styleId="Emphasis1">
    <w:name w:val="Emphasis1"/>
    <w:basedOn w:val="Normal"/>
    <w:link w:val="Emphasis"/>
    <w:autoRedefine/>
    <w:uiPriority w:val="20"/>
    <w:qFormat/>
    <w:rsid w:val="0003040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0304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Read This"/>
    <w:basedOn w:val="Normal"/>
    <w:next w:val="Subtitle"/>
    <w:link w:val="TitleChar"/>
    <w:autoRedefine/>
    <w:uiPriority w:val="1"/>
    <w:qFormat/>
    <w:rsid w:val="00030400"/>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030400"/>
    <w:rPr>
      <w:rFonts w:ascii="Calibri" w:eastAsia="Times New Roman" w:hAnsi="Calibri" w:cs="Garamond"/>
      <w:bCs/>
      <w:sz w:val="22"/>
      <w:u w:val="single"/>
    </w:rPr>
  </w:style>
  <w:style w:type="paragraph" w:styleId="Subtitle">
    <w:name w:val="Subtitle"/>
    <w:basedOn w:val="Normal"/>
    <w:next w:val="Normal"/>
    <w:link w:val="SubtitleChar"/>
    <w:uiPriority w:val="99"/>
    <w:unhideWhenUsed/>
    <w:qFormat/>
    <w:rsid w:val="00030400"/>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030400"/>
    <w:rPr>
      <w:color w:val="5A5A5A" w:themeColor="text1" w:themeTint="A5"/>
      <w:spacing w:val="15"/>
      <w:sz w:val="22"/>
    </w:rPr>
  </w:style>
  <w:style w:type="paragraph" w:styleId="ListParagraph">
    <w:name w:val="List Paragraph"/>
    <w:aliases w:val="6 font"/>
    <w:basedOn w:val="Normal"/>
    <w:uiPriority w:val="99"/>
    <w:qFormat/>
    <w:rsid w:val="00030400"/>
    <w:pPr>
      <w:ind w:left="720"/>
      <w:contextualSpacing/>
    </w:pPr>
  </w:style>
  <w:style w:type="paragraph" w:customStyle="1" w:styleId="textbold">
    <w:name w:val="text bold"/>
    <w:basedOn w:val="Normal"/>
    <w:autoRedefine/>
    <w:uiPriority w:val="20"/>
    <w:qFormat/>
    <w:rsid w:val="00030400"/>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030400"/>
    <w:rPr>
      <w:color w:val="605E5C"/>
      <w:shd w:val="clear" w:color="auto" w:fill="E1DFDD"/>
    </w:rPr>
  </w:style>
  <w:style w:type="paragraph" w:styleId="NormalWeb">
    <w:name w:val="Normal (Web)"/>
    <w:basedOn w:val="Normal"/>
    <w:uiPriority w:val="99"/>
    <w:semiHidden/>
    <w:unhideWhenUsed/>
    <w:rsid w:val="00030400"/>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autoRedefine/>
    <w:uiPriority w:val="1"/>
    <w:qFormat/>
    <w:rsid w:val="00030400"/>
    <w:pPr>
      <w:widowControl w:val="0"/>
      <w:suppressAutoHyphens/>
      <w:spacing w:after="200" w:line="256" w:lineRule="auto"/>
      <w:contextualSpacing/>
    </w:pPr>
    <w:rPr>
      <w:rFonts w:asciiTheme="minorHAnsi" w:eastAsiaTheme="minorHAnsi" w:hAnsiTheme="minorHAnsi"/>
      <w:szCs w:val="22"/>
      <w:u w:val="single"/>
    </w:rPr>
  </w:style>
  <w:style w:type="paragraph" w:customStyle="1" w:styleId="Analytic">
    <w:name w:val="Analytic"/>
    <w:basedOn w:val="Heading4"/>
    <w:link w:val="AnalyticChar"/>
    <w:uiPriority w:val="4"/>
    <w:qFormat/>
    <w:rsid w:val="00753CC7"/>
    <w:pPr>
      <w:spacing w:before="200" w:line="240" w:lineRule="auto"/>
      <w:outlineLvl w:val="9"/>
    </w:pPr>
    <w:rPr>
      <w:rFonts w:ascii="Georgia" w:hAnsi="Georgia"/>
      <w:bCs w:val="0"/>
      <w:iCs/>
      <w:szCs w:val="22"/>
    </w:rPr>
  </w:style>
  <w:style w:type="character" w:customStyle="1" w:styleId="AnalyticChar">
    <w:name w:val="Analytic Char"/>
    <w:basedOn w:val="DefaultParagraphFont"/>
    <w:link w:val="Analytic"/>
    <w:uiPriority w:val="4"/>
    <w:rsid w:val="00753CC7"/>
    <w:rPr>
      <w:rFonts w:ascii="Georgia" w:eastAsiaTheme="majorEastAsia" w:hAnsi="Georgia" w:cstheme="majorBidi"/>
      <w:b/>
      <w:i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link.springer.com/article/10.1007/s10551-021-04771-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csis.org/files/publication/twq12SummerWright.pdf" TargetMode="External"/><Relationship Id="rId2" Type="http://schemas.openxmlformats.org/officeDocument/2006/relationships/customXml" Target="../customXml/item2.xml"/><Relationship Id="rId16" Type="http://schemas.openxmlformats.org/officeDocument/2006/relationships/hyperlink" Target="https://papers.ssrn.com/sol3/papers.cfm?abstract_id=283969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80000hours.org/podcast/episodes/will-macaskill-moral-philosophy/"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15821</Words>
  <Characters>90186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2021-09-18T21:56:00Z</dcterms:created>
  <dcterms:modified xsi:type="dcterms:W3CDTF">2021-09-18T22:06:00Z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