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508C2" w14:textId="77777777" w:rsidR="0064091C" w:rsidRDefault="0064091C" w:rsidP="0064091C">
      <w:pPr>
        <w:pStyle w:val="Heading1"/>
      </w:pPr>
      <w:r>
        <w:t xml:space="preserve">Europe AFF – Strikes </w:t>
      </w:r>
    </w:p>
    <w:p w14:paraId="7E4DCDDE" w14:textId="77777777" w:rsidR="0064091C" w:rsidRDefault="0064091C" w:rsidP="0064091C">
      <w:pPr>
        <w:pStyle w:val="Heading3"/>
      </w:pPr>
      <w:r>
        <w:lastRenderedPageBreak/>
        <w:t>1AC – Advantage</w:t>
      </w:r>
    </w:p>
    <w:p w14:paraId="09DFC439" w14:textId="2377A593" w:rsidR="0064091C" w:rsidRPr="009C7A92" w:rsidRDefault="0064091C" w:rsidP="0064091C">
      <w:pPr>
        <w:pStyle w:val="Heading4"/>
      </w:pPr>
      <w:r>
        <w:t xml:space="preserve">The member nations of the European Union ought to recognize an unconditional right of workers to strike. </w:t>
      </w:r>
    </w:p>
    <w:p w14:paraId="68777ADF" w14:textId="77777777" w:rsidR="0064091C" w:rsidRPr="00C06347" w:rsidRDefault="0064091C" w:rsidP="0064091C"/>
    <w:p w14:paraId="4AB1B7BE" w14:textId="77777777" w:rsidR="0064091C" w:rsidRPr="00DE376C" w:rsidRDefault="0064091C" w:rsidP="0064091C">
      <w:pPr>
        <w:pStyle w:val="Heading4"/>
      </w:pPr>
      <w:r>
        <w:t xml:space="preserve">Strike rights are </w:t>
      </w:r>
      <w:r>
        <w:rPr>
          <w:u w:val="single"/>
        </w:rPr>
        <w:t>backsliding</w:t>
      </w:r>
      <w:r>
        <w:t xml:space="preserve"> in Eastern Europe – </w:t>
      </w:r>
      <w:r>
        <w:rPr>
          <w:u w:val="single"/>
        </w:rPr>
        <w:t>especially</w:t>
      </w:r>
      <w:r>
        <w:t xml:space="preserve"> after COVID</w:t>
      </w:r>
    </w:p>
    <w:p w14:paraId="1EE2E218" w14:textId="77777777" w:rsidR="0064091C" w:rsidRPr="00267FDE" w:rsidRDefault="0064091C" w:rsidP="0064091C">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0108860B" w14:textId="77777777" w:rsidR="0064091C" w:rsidRPr="00DE376C" w:rsidRDefault="0064091C" w:rsidP="0064091C">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 xml:space="preserve">is </w:t>
      </w:r>
      <w:proofErr w:type="spellStart"/>
      <w:r w:rsidRPr="00D267C2">
        <w:rPr>
          <w:rStyle w:val="StyleUnderline"/>
          <w:highlight w:val="cyan"/>
        </w:rPr>
        <w:t>recognised</w:t>
      </w:r>
      <w:proofErr w:type="spellEnd"/>
      <w:r w:rsidRPr="00D267C2">
        <w:rPr>
          <w:rStyle w:val="StyleUnderline"/>
          <w:highlight w:val="cyan"/>
        </w:rPr>
        <w:t xml:space="preserve">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3F0B06DF" w14:textId="77777777" w:rsidR="0064091C" w:rsidRPr="00DE376C" w:rsidRDefault="0064091C" w:rsidP="0064091C">
      <w:pPr>
        <w:rPr>
          <w:sz w:val="16"/>
        </w:rPr>
      </w:pPr>
      <w:r w:rsidRPr="00DE376C">
        <w:rPr>
          <w:sz w:val="16"/>
        </w:rPr>
        <w:t xml:space="preserve">Over the last year, the European Trade Union Confederation has been receiving alarming reports of union rights violations—of obstacles, </w:t>
      </w:r>
      <w:proofErr w:type="spellStart"/>
      <w:proofErr w:type="gramStart"/>
      <w:r w:rsidRPr="00DE376C">
        <w:rPr>
          <w:sz w:val="16"/>
        </w:rPr>
        <w:t>victimisation</w:t>
      </w:r>
      <w:proofErr w:type="spellEnd"/>
      <w:proofErr w:type="gramEnd"/>
      <w:r w:rsidRPr="00DE376C">
        <w:rPr>
          <w:sz w:val="16"/>
        </w:rPr>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rPr>
          <w:sz w:val="16"/>
        </w:rPr>
        <w:t>victimisation</w:t>
      </w:r>
      <w:proofErr w:type="spellEnd"/>
      <w:r w:rsidRPr="00DE376C">
        <w:rPr>
          <w:sz w:val="16"/>
        </w:rPr>
        <w:t>.</w:t>
      </w:r>
    </w:p>
    <w:p w14:paraId="25137FAB" w14:textId="77777777" w:rsidR="0064091C" w:rsidRPr="00DE376C" w:rsidRDefault="0064091C" w:rsidP="0064091C">
      <w:pPr>
        <w:rPr>
          <w:sz w:val="16"/>
        </w:rPr>
      </w:pPr>
      <w:r w:rsidRPr="00DE376C">
        <w:rPr>
          <w:sz w:val="16"/>
        </w:rPr>
        <w:t xml:space="preserve">The best way to secure fair wages is through collective bargaining by trade unions. The draft directive </w:t>
      </w:r>
      <w:proofErr w:type="spellStart"/>
      <w:r w:rsidRPr="00DE376C">
        <w:rPr>
          <w:sz w:val="16"/>
        </w:rPr>
        <w:t>recognises</w:t>
      </w:r>
      <w:proofErr w:type="spellEnd"/>
      <w:r w:rsidRPr="00DE376C">
        <w:rPr>
          <w:sz w:val="16"/>
        </w:rPr>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78157C37" w14:textId="77777777" w:rsidR="0064091C" w:rsidRPr="00DE376C" w:rsidRDefault="0064091C" w:rsidP="0064091C">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proofErr w:type="spellStart"/>
      <w:r w:rsidRPr="00D267C2">
        <w:rPr>
          <w:rStyle w:val="Emphasis"/>
          <w:highlight w:val="cyan"/>
        </w:rPr>
        <w:t>organise</w:t>
      </w:r>
      <w:proofErr w:type="spellEnd"/>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D267C2">
        <w:rPr>
          <w:rStyle w:val="Emphasis"/>
          <w:highlight w:val="cyan"/>
        </w:rPr>
        <w:t>dismissal</w:t>
      </w:r>
      <w:r w:rsidRPr="00D267C2">
        <w:rPr>
          <w:rStyle w:val="StyleUnderline"/>
          <w:highlight w:val="cyan"/>
        </w:rPr>
        <w:t xml:space="preserve"> or discrimination</w:t>
      </w:r>
      <w:r w:rsidRPr="00DE376C">
        <w:rPr>
          <w:sz w:val="16"/>
        </w:rPr>
        <w:t>.</w:t>
      </w:r>
    </w:p>
    <w:p w14:paraId="6B4B338D" w14:textId="77777777" w:rsidR="0064091C" w:rsidRPr="00DE376C" w:rsidRDefault="0064091C" w:rsidP="0064091C">
      <w:pPr>
        <w:rPr>
          <w:sz w:val="16"/>
        </w:rPr>
      </w:pPr>
      <w:r w:rsidRPr="00DE376C">
        <w:rPr>
          <w:sz w:val="16"/>
        </w:rPr>
        <w:t>Legally binding</w:t>
      </w:r>
    </w:p>
    <w:p w14:paraId="3F05A5E1" w14:textId="77777777" w:rsidR="0064091C" w:rsidRPr="00DE376C" w:rsidRDefault="0064091C" w:rsidP="0064091C">
      <w:pPr>
        <w:rPr>
          <w:sz w:val="16"/>
        </w:rPr>
      </w:pPr>
      <w:r w:rsidRPr="00DE376C">
        <w:rPr>
          <w:sz w:val="16"/>
        </w:rPr>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rPr>
          <w:sz w:val="16"/>
        </w:rPr>
        <w:t>Labour</w:t>
      </w:r>
      <w:proofErr w:type="spellEnd"/>
      <w:r w:rsidRPr="00DE376C">
        <w:rPr>
          <w:sz w:val="16"/>
        </w:rPr>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56B973BE" w14:textId="77777777" w:rsidR="0064091C" w:rsidRPr="00DE376C" w:rsidRDefault="0064091C" w:rsidP="0064091C">
      <w:pPr>
        <w:rPr>
          <w:sz w:val="16"/>
        </w:rPr>
      </w:pPr>
      <w:r w:rsidRPr="00DE376C">
        <w:rPr>
          <w:sz w:val="16"/>
        </w:rPr>
        <w:t>The ILO Committee on Freedom of Association Digest of Case Law affirms:</w:t>
      </w:r>
    </w:p>
    <w:p w14:paraId="239A130C" w14:textId="77777777" w:rsidR="0064091C" w:rsidRPr="00DE376C" w:rsidRDefault="0064091C" w:rsidP="0064091C">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68D970B9" w14:textId="77777777" w:rsidR="0064091C" w:rsidRPr="00DE376C" w:rsidRDefault="0064091C" w:rsidP="0064091C">
      <w:pPr>
        <w:rPr>
          <w:sz w:val="16"/>
        </w:rPr>
      </w:pPr>
      <w:r w:rsidRPr="00DE376C">
        <w:rPr>
          <w:sz w:val="16"/>
        </w:rPr>
        <w:t xml:space="preserve">Yet ‘interference’ is happening throughout Europe. Union representatives are being </w:t>
      </w:r>
      <w:proofErr w:type="spellStart"/>
      <w:r w:rsidRPr="00DE376C">
        <w:rPr>
          <w:sz w:val="16"/>
        </w:rPr>
        <w:t>victimised</w:t>
      </w:r>
      <w:proofErr w:type="spellEnd"/>
      <w:r w:rsidRPr="00DE376C">
        <w:rPr>
          <w:sz w:val="16"/>
        </w:rPr>
        <w:t xml:space="preserve">, </w:t>
      </w:r>
      <w:proofErr w:type="gramStart"/>
      <w:r w:rsidRPr="00DE376C">
        <w:rPr>
          <w:sz w:val="16"/>
        </w:rPr>
        <w:t>detained</w:t>
      </w:r>
      <w:proofErr w:type="gramEnd"/>
      <w:r w:rsidRPr="00DE376C">
        <w:rPr>
          <w:sz w:val="16"/>
        </w:rPr>
        <w:t xml:space="preserve"> or denied the right to communicate with the workers they represent.</w:t>
      </w:r>
    </w:p>
    <w:p w14:paraId="78C66057" w14:textId="77777777" w:rsidR="0064091C" w:rsidRPr="00DE376C" w:rsidRDefault="0064091C" w:rsidP="0064091C">
      <w:pPr>
        <w:rPr>
          <w:sz w:val="16"/>
        </w:rPr>
      </w:pPr>
      <w:r w:rsidRPr="00DE376C">
        <w:rPr>
          <w:sz w:val="16"/>
        </w:rPr>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rPr>
          <w:sz w:val="16"/>
        </w:rPr>
        <w:t>favour</w:t>
      </w:r>
      <w:proofErr w:type="spellEnd"/>
      <w:r w:rsidRPr="00DE376C">
        <w:rPr>
          <w:sz w:val="16"/>
        </w:rPr>
        <w:t xml:space="preserve"> of non-union and non-representative ‘sweetheart’ </w:t>
      </w:r>
      <w:proofErr w:type="spellStart"/>
      <w:r w:rsidRPr="00DE376C">
        <w:rPr>
          <w:sz w:val="16"/>
        </w:rPr>
        <w:t>organisations</w:t>
      </w:r>
      <w:proofErr w:type="spellEnd"/>
      <w:r w:rsidRPr="00DE376C">
        <w:rPr>
          <w:sz w:val="16"/>
        </w:rPr>
        <w:t>.</w:t>
      </w:r>
    </w:p>
    <w:p w14:paraId="6D6AE276" w14:textId="77777777" w:rsidR="0064091C" w:rsidRPr="00DE376C" w:rsidRDefault="0064091C" w:rsidP="0064091C">
      <w:pPr>
        <w:rPr>
          <w:sz w:val="16"/>
        </w:rPr>
      </w:pPr>
      <w:r w:rsidRPr="00DE376C">
        <w:rPr>
          <w:sz w:val="16"/>
        </w:rPr>
        <w:t>Growing evidence</w:t>
      </w:r>
    </w:p>
    <w:p w14:paraId="387EC89F" w14:textId="77777777" w:rsidR="0064091C" w:rsidRPr="00DE376C" w:rsidRDefault="0064091C" w:rsidP="0064091C">
      <w:pPr>
        <w:rPr>
          <w:rStyle w:val="StyleUnderline"/>
        </w:rPr>
      </w:pPr>
      <w:r w:rsidRPr="00D267C2">
        <w:rPr>
          <w:rStyle w:val="StyleUnderline"/>
          <w:highlight w:val="cyan"/>
        </w:rPr>
        <w:lastRenderedPageBreak/>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w:t>
      </w:r>
      <w:proofErr w:type="spellStart"/>
      <w:r w:rsidRPr="00DE376C">
        <w:rPr>
          <w:sz w:val="16"/>
        </w:rPr>
        <w:t>Dunnes</w:t>
      </w:r>
      <w:proofErr w:type="spellEnd"/>
      <w:r w:rsidRPr="00DE376C">
        <w:rPr>
          <w:sz w:val="16"/>
        </w:rPr>
        <w:t xml:space="preserve">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72E34A0F" w14:textId="77777777" w:rsidR="0064091C" w:rsidRPr="00DE376C" w:rsidRDefault="0064091C" w:rsidP="0064091C">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149D1A89" w14:textId="77777777" w:rsidR="0064091C" w:rsidRPr="00DE376C" w:rsidRDefault="0064091C" w:rsidP="0064091C">
      <w:pPr>
        <w:rPr>
          <w:sz w:val="16"/>
        </w:rPr>
      </w:pPr>
      <w:r w:rsidRPr="00DE376C">
        <w:rPr>
          <w:sz w:val="16"/>
        </w:rPr>
        <w:t xml:space="preserve">A recent Vice report detailed how the notoriously anti-union Big Tech company Amazon subjected employees to surveillance in </w:t>
      </w:r>
      <w:proofErr w:type="gramStart"/>
      <w:r w:rsidRPr="00DE376C">
        <w:rPr>
          <w:sz w:val="16"/>
        </w:rPr>
        <w:t>a number of</w:t>
      </w:r>
      <w:proofErr w:type="gramEnd"/>
      <w:r w:rsidRPr="00DE376C">
        <w:rPr>
          <w:sz w:val="16"/>
        </w:rPr>
        <w:t xml:space="preserve"> EU countries, including Spain, Austria and Czechia, using ‘professional’ union-busters and private detectives to spy on trade union activities. Indeed, union-busting is now big business—and forms part of the business model of major companies such as Ryanair.</w:t>
      </w:r>
    </w:p>
    <w:p w14:paraId="6A0FC1A0" w14:textId="77777777" w:rsidR="0064091C" w:rsidRPr="00DE376C" w:rsidRDefault="0064091C" w:rsidP="0064091C">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w:t>
      </w:r>
      <w:proofErr w:type="gramStart"/>
      <w:r w:rsidRPr="00DE376C">
        <w:rPr>
          <w:rStyle w:val="StyleUnderline"/>
        </w:rPr>
        <w:t>A number of</w:t>
      </w:r>
      <w:proofErr w:type="gramEnd"/>
      <w:r w:rsidRPr="00DE376C">
        <w:rPr>
          <w:rStyle w:val="StyleUnderline"/>
        </w:rPr>
        <w:t xml:space="preserve">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proofErr w:type="spellStart"/>
      <w:r w:rsidRPr="00D267C2">
        <w:rPr>
          <w:rStyle w:val="Emphasis"/>
          <w:highlight w:val="cyan"/>
        </w:rPr>
        <w:t>victimisation</w:t>
      </w:r>
      <w:proofErr w:type="spellEnd"/>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 xml:space="preserve">right to </w:t>
      </w:r>
      <w:proofErr w:type="spellStart"/>
      <w:r w:rsidRPr="00DE376C">
        <w:rPr>
          <w:rStyle w:val="Emphasis"/>
        </w:rPr>
        <w:t>organise</w:t>
      </w:r>
      <w:proofErr w:type="spellEnd"/>
      <w:r w:rsidRPr="00DE376C">
        <w:rPr>
          <w:sz w:val="16"/>
        </w:rPr>
        <w:t>.</w:t>
      </w:r>
    </w:p>
    <w:p w14:paraId="7983F861" w14:textId="77777777" w:rsidR="0064091C" w:rsidRPr="00DE376C" w:rsidRDefault="0064091C" w:rsidP="0064091C">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rPr>
          <w:sz w:val="16"/>
        </w:rPr>
        <w:t xml:space="preserve"> </w:t>
      </w:r>
      <w:r w:rsidRPr="00DE376C">
        <w:rPr>
          <w:rStyle w:val="StyleUnderline"/>
        </w:rPr>
        <w:t>and terminates all existing agreements in the healthcare sector.</w:t>
      </w:r>
    </w:p>
    <w:p w14:paraId="56DC9899" w14:textId="77777777" w:rsidR="0064091C" w:rsidRPr="001D4DEF" w:rsidRDefault="0064091C" w:rsidP="0064091C">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67D70D0E" w14:textId="77777777" w:rsidR="0064091C" w:rsidRPr="006861E1" w:rsidRDefault="0064091C" w:rsidP="0064091C">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401CCC5F" w14:textId="77777777" w:rsidR="0064091C" w:rsidRPr="006861E1" w:rsidRDefault="0064091C" w:rsidP="0064091C">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2BD91CC6" w14:textId="77777777" w:rsidR="0064091C" w:rsidRPr="001D4DEF" w:rsidRDefault="0064091C" w:rsidP="0064091C">
      <w:pPr>
        <w:rPr>
          <w:sz w:val="16"/>
        </w:rPr>
      </w:pP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w:t>
      </w:r>
      <w:r w:rsidRPr="006861E1">
        <w:rPr>
          <w:rStyle w:val="StyleUnderline"/>
        </w:rPr>
        <w:lastRenderedPageBreak/>
        <w:t xml:space="preserve">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43319D9D" w14:textId="77777777" w:rsidR="0064091C" w:rsidRPr="001D4DEF" w:rsidRDefault="0064091C" w:rsidP="0064091C">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61786706" w14:textId="77777777" w:rsidR="0064091C" w:rsidRPr="00FB670C" w:rsidRDefault="0064091C" w:rsidP="0064091C">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63154CF6" w14:textId="77777777" w:rsidR="0064091C" w:rsidRPr="00FB670C" w:rsidRDefault="0064091C" w:rsidP="0064091C">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433655E7" w14:textId="77777777" w:rsidR="0064091C" w:rsidRPr="001D4DEF" w:rsidRDefault="0064091C" w:rsidP="0064091C">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168A6546" w14:textId="77777777" w:rsidR="0064091C" w:rsidRPr="00E77215" w:rsidRDefault="0064091C" w:rsidP="0064091C">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w:t>
      </w:r>
      <w:r w:rsidRPr="00E77215">
        <w:rPr>
          <w:rStyle w:val="StyleUnderline"/>
        </w:rPr>
        <w:t>union offices</w:t>
      </w:r>
      <w:r w:rsidRPr="00E77215">
        <w:rPr>
          <w:sz w:val="16"/>
        </w:rPr>
        <w:t xml:space="preserve">. </w:t>
      </w:r>
      <w:r w:rsidRPr="00E77215">
        <w:rPr>
          <w:rStyle w:val="StyleUnderline"/>
        </w:rPr>
        <w:t xml:space="preserve">And third, trade unions are one of the few NGOs that operate simultaneously in the </w:t>
      </w:r>
      <w:r w:rsidRPr="00E77215">
        <w:rPr>
          <w:rStyle w:val="Emphasis"/>
        </w:rPr>
        <w:t>social</w:t>
      </w:r>
      <w:r w:rsidRPr="00E77215">
        <w:rPr>
          <w:rStyle w:val="StyleUnderline"/>
        </w:rPr>
        <w:t>,</w:t>
      </w:r>
      <w:r w:rsidRPr="00E77215">
        <w:rPr>
          <w:sz w:val="16"/>
        </w:rPr>
        <w:t xml:space="preserve"> </w:t>
      </w:r>
      <w:r w:rsidRPr="00E77215">
        <w:rPr>
          <w:rStyle w:val="Emphasis"/>
        </w:rPr>
        <w:t>economic</w:t>
      </w:r>
      <w:r w:rsidRPr="00E77215">
        <w:rPr>
          <w:sz w:val="16"/>
        </w:rPr>
        <w:t xml:space="preserve">, </w:t>
      </w:r>
      <w:r w:rsidRPr="00E77215">
        <w:rPr>
          <w:rStyle w:val="StyleUnderline"/>
        </w:rPr>
        <w:t>and</w:t>
      </w:r>
      <w:r w:rsidRPr="00E77215">
        <w:rPr>
          <w:sz w:val="16"/>
        </w:rPr>
        <w:t xml:space="preserve"> </w:t>
      </w:r>
      <w:r w:rsidRPr="00E77215">
        <w:rPr>
          <w:rStyle w:val="Emphasis"/>
        </w:rPr>
        <w:t>political</w:t>
      </w:r>
      <w:r w:rsidRPr="00E77215">
        <w:rPr>
          <w:sz w:val="16"/>
        </w:rPr>
        <w:t xml:space="preserve"> </w:t>
      </w:r>
      <w:r w:rsidRPr="00E77215">
        <w:rPr>
          <w:rStyle w:val="StyleUnderline"/>
        </w:rPr>
        <w:t xml:space="preserve">spheres, making them a potential </w:t>
      </w:r>
      <w:r w:rsidRPr="00E77215">
        <w:rPr>
          <w:rStyle w:val="Emphasis"/>
        </w:rPr>
        <w:t>counterweight</w:t>
      </w:r>
      <w:r w:rsidRPr="00E77215">
        <w:rPr>
          <w:rStyle w:val="StyleUnderline"/>
        </w:rPr>
        <w:t xml:space="preserve"> to the </w:t>
      </w:r>
      <w:r w:rsidRPr="00E77215">
        <w:rPr>
          <w:rStyle w:val="Emphasis"/>
        </w:rPr>
        <w:t>concentrated</w:t>
      </w:r>
      <w:r w:rsidRPr="00E77215">
        <w:rPr>
          <w:rStyle w:val="StyleUnderline"/>
        </w:rPr>
        <w:t xml:space="preserve"> power of economic and political elites. </w:t>
      </w:r>
    </w:p>
    <w:p w14:paraId="565BE68D" w14:textId="77777777" w:rsidR="0064091C" w:rsidRPr="001D4DEF" w:rsidRDefault="0064091C" w:rsidP="0064091C">
      <w:pPr>
        <w:rPr>
          <w:rStyle w:val="StyleUnderline"/>
        </w:rPr>
      </w:pPr>
      <w:r w:rsidRPr="00E77215">
        <w:rPr>
          <w:rStyle w:val="StyleUnderline"/>
        </w:rPr>
        <w:t xml:space="preserve">It is no surprise, then, that a principal </w:t>
      </w:r>
      <w:r w:rsidRPr="00E77215">
        <w:rPr>
          <w:rStyle w:val="Emphasis"/>
        </w:rPr>
        <w:t>goal of totalitarians</w:t>
      </w:r>
      <w:r w:rsidRPr="00E77215">
        <w:rPr>
          <w:rStyle w:val="StyleUnderline"/>
        </w:rPr>
        <w:t xml:space="preserve"> and </w:t>
      </w:r>
      <w:r w:rsidRPr="00E77215">
        <w:rPr>
          <w:rStyle w:val="Emphasis"/>
        </w:rPr>
        <w:t>dictators</w:t>
      </w:r>
      <w:r w:rsidRPr="00E77215">
        <w:rPr>
          <w:sz w:val="16"/>
        </w:rPr>
        <w:t xml:space="preserve"> </w:t>
      </w:r>
      <w:r w:rsidRPr="00E77215">
        <w:rPr>
          <w:rStyle w:val="StyleUnderline"/>
        </w:rPr>
        <w:t xml:space="preserve">of both the right and the left has been to secure absolute </w:t>
      </w:r>
      <w:r w:rsidRPr="00E77215">
        <w:rPr>
          <w:rStyle w:val="Emphasis"/>
        </w:rPr>
        <w:t>control</w:t>
      </w:r>
      <w:r w:rsidRPr="00E77215">
        <w:rPr>
          <w:rStyle w:val="StyleUnderline"/>
        </w:rPr>
        <w:t xml:space="preserve"> over organized </w:t>
      </w:r>
      <w:r w:rsidRPr="00E77215">
        <w:rPr>
          <w:rStyle w:val="Emphasis"/>
        </w:rPr>
        <w:t>labor</w:t>
      </w:r>
      <w:r w:rsidRPr="00E77215">
        <w:rPr>
          <w:rStyle w:val="StyleUnderline"/>
        </w:rPr>
        <w:t xml:space="preserve"> and transform unions into pliant instruments of the </w:t>
      </w:r>
      <w:r w:rsidRPr="00E77215">
        <w:rPr>
          <w:rStyle w:val="Emphasis"/>
        </w:rPr>
        <w:t>party-state</w:t>
      </w:r>
      <w:r w:rsidRPr="00E77215">
        <w:rPr>
          <w:rStyle w:val="StyleUnderline"/>
        </w:rPr>
        <w:t>. Communist movements of the past</w:t>
      </w:r>
      <w:r w:rsidRPr="001D4DEF">
        <w:rPr>
          <w:rStyle w:val="StyleUnderline"/>
        </w:rPr>
        <w:t xml:space="preserve">, which claimed to draw legitimacy from the working classes, were particularly eager to capture and destroy independent labor organizations. </w:t>
      </w:r>
    </w:p>
    <w:p w14:paraId="1EA88AF0" w14:textId="77777777" w:rsidR="0064091C" w:rsidRPr="001D4DEF" w:rsidRDefault="0064091C" w:rsidP="0064091C">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w:t>
      </w:r>
      <w:proofErr w:type="gramStart"/>
      <w:r w:rsidRPr="001D4DEF">
        <w:rPr>
          <w:sz w:val="16"/>
        </w:rPr>
        <w:t>a number of</w:t>
      </w:r>
      <w:proofErr w:type="gramEnd"/>
      <w:r w:rsidRPr="001D4DEF">
        <w:rPr>
          <w:sz w:val="16"/>
        </w:rPr>
        <w:t xml:space="preserve">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w:t>
      </w:r>
      <w:r w:rsidRPr="001D4DEF">
        <w:rPr>
          <w:rStyle w:val="StyleUnderline"/>
        </w:rPr>
        <w:lastRenderedPageBreak/>
        <w:t xml:space="preserve">transshipment of Chinese weapons to Zimbabwe </w:t>
      </w:r>
      <w:r w:rsidRPr="001D4DEF">
        <w:rPr>
          <w:sz w:val="16"/>
        </w:rPr>
        <w:t xml:space="preserve">at a time when the government of President Thabo </w:t>
      </w:r>
      <w:proofErr w:type="spellStart"/>
      <w:r w:rsidRPr="001D4DEF">
        <w:rPr>
          <w:sz w:val="16"/>
        </w:rPr>
        <w:t>Mbeke</w:t>
      </w:r>
      <w:proofErr w:type="spellEnd"/>
      <w:r w:rsidRPr="001D4DEF">
        <w:rPr>
          <w:sz w:val="16"/>
        </w:rPr>
        <w:t xml:space="preserv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 xml:space="preserve">threatening statements issued in recent months by the </w:t>
      </w:r>
      <w:proofErr w:type="gramStart"/>
      <w:r w:rsidRPr="001D4DEF">
        <w:rPr>
          <w:rStyle w:val="StyleUnderline"/>
        </w:rPr>
        <w:t>country‘</w:t>
      </w:r>
      <w:proofErr w:type="gramEnd"/>
      <w:r w:rsidRPr="001D4DEF">
        <w:rPr>
          <w:rStyle w:val="StyleUnderline"/>
        </w:rPr>
        <w:t>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 xml:space="preserve">union members were prominent among those massacred by the </w:t>
      </w:r>
      <w:proofErr w:type="gramStart"/>
      <w:r w:rsidRPr="001D4DEF">
        <w:rPr>
          <w:rStyle w:val="StyleUnderline"/>
        </w:rPr>
        <w:t>country‘</w:t>
      </w:r>
      <w:proofErr w:type="gramEnd"/>
      <w:r w:rsidRPr="001D4DEF">
        <w:rPr>
          <w:rStyle w:val="StyleUnderline"/>
        </w:rPr>
        <w:t>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42E6D940" w14:textId="77777777" w:rsidR="0064091C" w:rsidRPr="001D4DEF" w:rsidRDefault="0064091C" w:rsidP="0064091C">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proofErr w:type="gramStart"/>
      <w:r w:rsidRPr="001D4DEF">
        <w:rPr>
          <w:rStyle w:val="Emphasis"/>
        </w:rPr>
        <w:t>workers‘ movement</w:t>
      </w:r>
      <w:proofErr w:type="gramEnd"/>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2D2951B4" w14:textId="77777777" w:rsidR="0064091C" w:rsidRPr="001D4DEF" w:rsidRDefault="0064091C" w:rsidP="0064091C">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25303DFC" w14:textId="77777777" w:rsidR="0064091C" w:rsidRDefault="0064091C" w:rsidP="0064091C">
      <w:pPr>
        <w:rPr>
          <w:rStyle w:val="StyleUnderline"/>
        </w:rPr>
      </w:pPr>
      <w:r w:rsidRPr="001D4DEF">
        <w:rPr>
          <w:rStyle w:val="StyleUnderline"/>
        </w:rPr>
        <w:t xml:space="preserve">The status of </w:t>
      </w:r>
      <w:proofErr w:type="gramStart"/>
      <w:r w:rsidRPr="00D267C2">
        <w:rPr>
          <w:rStyle w:val="StyleUnderline"/>
          <w:highlight w:val="cyan"/>
        </w:rPr>
        <w:t>workers‘ rights</w:t>
      </w:r>
      <w:proofErr w:type="gramEnd"/>
      <w:r w:rsidRPr="00D267C2">
        <w:rPr>
          <w:rStyle w:val="StyleUnderline"/>
          <w:highlight w:val="cyan"/>
        </w:rPr>
        <w:t xml:space="preserve">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t>
      </w:r>
      <w:proofErr w:type="gramStart"/>
      <w:r w:rsidRPr="001D4DEF">
        <w:rPr>
          <w:sz w:val="16"/>
        </w:rPr>
        <w:t>women‘</w:t>
      </w:r>
      <w:proofErr w:type="gramEnd"/>
      <w:r w:rsidRPr="001D4DEF">
        <w:rPr>
          <w:sz w:val="16"/>
        </w:rPr>
        <w:t xml:space="preserve">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46C6ACFC" w14:textId="77777777" w:rsidR="0064091C" w:rsidRPr="006109DE" w:rsidRDefault="0064091C" w:rsidP="0064091C">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4EE7217A" w14:textId="77777777" w:rsidR="0064091C" w:rsidRPr="00471777" w:rsidRDefault="0064091C" w:rsidP="0064091C">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13FC2EAC" w14:textId="77777777" w:rsidR="0064091C" w:rsidRPr="00E03BEC" w:rsidRDefault="0064091C" w:rsidP="0064091C">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w:t>
      </w:r>
      <w:r w:rsidRPr="00E03BEC">
        <w:rPr>
          <w:sz w:val="16"/>
        </w:rPr>
        <w:lastRenderedPageBreak/>
        <w:t xml:space="preserve">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w:t>
      </w:r>
      <w:proofErr w:type="gramStart"/>
      <w:r w:rsidRPr="00E03BEC">
        <w:rPr>
          <w:rStyle w:val="StyleUnderline"/>
        </w:rPr>
        <w:t>in order to</w:t>
      </w:r>
      <w:proofErr w:type="gramEnd"/>
      <w:r w:rsidRPr="00E03BEC">
        <w:rPr>
          <w:rStyle w:val="StyleUnderline"/>
        </w:rPr>
        <w:t xml:space="preserve">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w:t>
      </w:r>
      <w:proofErr w:type="gramStart"/>
      <w:r w:rsidRPr="00E03BEC">
        <w:rPr>
          <w:sz w:val="16"/>
        </w:rPr>
        <w:t>a majority of</w:t>
      </w:r>
      <w:proofErr w:type="gramEnd"/>
      <w:r w:rsidRPr="00E03BEC">
        <w:rPr>
          <w:sz w:val="16"/>
        </w:rPr>
        <w:t xml:space="preserve">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4C973ECC" w14:textId="77777777" w:rsidR="0064091C" w:rsidRPr="00E03BEC" w:rsidRDefault="0064091C" w:rsidP="0064091C">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xml:space="preserve">? “The premise of the Taylor Law,” said Cuomo, “is you would have chaos if certain services were not provided,” namely police, </w:t>
      </w:r>
      <w:proofErr w:type="gramStart"/>
      <w:r w:rsidRPr="00E03BEC">
        <w:rPr>
          <w:sz w:val="16"/>
        </w:rPr>
        <w:t>firefighters</w:t>
      </w:r>
      <w:proofErr w:type="gramEnd"/>
      <w:r w:rsidRPr="00E03BEC">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6150E86E" w14:textId="77777777" w:rsidR="0064091C" w:rsidRPr="00E03BEC" w:rsidRDefault="0064091C" w:rsidP="0064091C">
      <w:pPr>
        <w:rPr>
          <w:sz w:val="16"/>
        </w:rPr>
      </w:pPr>
      <w:r w:rsidRPr="00E03BEC">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03BEC">
        <w:rPr>
          <w:sz w:val="16"/>
        </w:rPr>
        <w:t>Samuelsen</w:t>
      </w:r>
      <w:proofErr w:type="spellEnd"/>
      <w:r w:rsidRPr="00E03BEC">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77F1B95F" w14:textId="77777777" w:rsidR="0064091C" w:rsidRPr="00E03BEC" w:rsidRDefault="0064091C" w:rsidP="0064091C">
      <w:pPr>
        <w:rPr>
          <w:sz w:val="16"/>
        </w:rPr>
      </w:pPr>
      <w:r w:rsidRPr="00E03BEC">
        <w:rPr>
          <w:sz w:val="16"/>
        </w:rPr>
        <w:t xml:space="preserve">Tough talk. Roger Toussaint, the TWU Local 100 president who led a subway strike in 2005 and was jailed for it, once tagged </w:t>
      </w:r>
      <w:proofErr w:type="spellStart"/>
      <w:r w:rsidRPr="00E03BEC">
        <w:rPr>
          <w:sz w:val="16"/>
        </w:rPr>
        <w:t>Samuelsen</w:t>
      </w:r>
      <w:proofErr w:type="spellEnd"/>
      <w:r w:rsidRPr="00E03BEC">
        <w:rPr>
          <w:sz w:val="16"/>
        </w:rPr>
        <w:t xml:space="preserve"> a “lapdog” for Cuomo. But “attack dog” might be more accurate in this case. Presented with a rare opportunity to trumpet workers’ most fundamental right in the glare of media attention, </w:t>
      </w:r>
      <w:proofErr w:type="spellStart"/>
      <w:r w:rsidRPr="00E03BEC">
        <w:rPr>
          <w:sz w:val="16"/>
        </w:rPr>
        <w:t>Samuelsen</w:t>
      </w:r>
      <w:proofErr w:type="spellEnd"/>
      <w:r w:rsidRPr="00E03BEC">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0F61638E" w14:textId="77777777" w:rsidR="0064091C" w:rsidRPr="00E03BEC" w:rsidRDefault="0064091C" w:rsidP="0064091C">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263503BF" w14:textId="77777777" w:rsidR="0064091C" w:rsidRPr="004214F7" w:rsidRDefault="0064091C" w:rsidP="0064091C">
      <w:pPr>
        <w:rPr>
          <w:sz w:val="16"/>
          <w:szCs w:val="16"/>
        </w:rPr>
      </w:pPr>
      <w:proofErr w:type="spellStart"/>
      <w:r w:rsidRPr="004214F7">
        <w:rPr>
          <w:sz w:val="16"/>
          <w:szCs w:val="16"/>
        </w:rPr>
        <w:t>Samuelsen’s</w:t>
      </w:r>
      <w:proofErr w:type="spellEnd"/>
      <w:r w:rsidRPr="004214F7">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4214F7">
        <w:rPr>
          <w:sz w:val="16"/>
          <w:szCs w:val="16"/>
        </w:rPr>
        <w:t>Samuelsen</w:t>
      </w:r>
      <w:proofErr w:type="spellEnd"/>
      <w:r w:rsidRPr="004214F7">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4214F7">
        <w:rPr>
          <w:sz w:val="16"/>
          <w:szCs w:val="16"/>
        </w:rPr>
        <w:t>Samuelsen</w:t>
      </w:r>
      <w:proofErr w:type="spellEnd"/>
      <w:r w:rsidRPr="004214F7">
        <w:rPr>
          <w:sz w:val="16"/>
          <w:szCs w:val="16"/>
        </w:rPr>
        <w:t xml:space="preserve"> quietly redirected the union’s strategy away from striking and toward less confrontational mobilizations and political deal-making.</w:t>
      </w:r>
    </w:p>
    <w:p w14:paraId="5ADD82F6" w14:textId="77777777" w:rsidR="0064091C" w:rsidRPr="004214F7" w:rsidRDefault="0064091C" w:rsidP="0064091C">
      <w:pPr>
        <w:rPr>
          <w:sz w:val="16"/>
          <w:szCs w:val="16"/>
        </w:rPr>
      </w:pPr>
      <w:r w:rsidRPr="004214F7">
        <w:rPr>
          <w:sz w:val="16"/>
          <w:szCs w:val="16"/>
        </w:rPr>
        <w:t>A WAY FORWARD</w:t>
      </w:r>
    </w:p>
    <w:p w14:paraId="7EF609A1" w14:textId="77777777" w:rsidR="0064091C" w:rsidRDefault="0064091C" w:rsidP="0064091C">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w:t>
      </w:r>
      <w:proofErr w:type="gramStart"/>
      <w:r w:rsidRPr="00E03BEC">
        <w:rPr>
          <w:rStyle w:val="StyleUnderline"/>
        </w:rPr>
        <w:t xml:space="preserve">absolutely </w:t>
      </w:r>
      <w:r w:rsidRPr="00D267C2">
        <w:rPr>
          <w:rStyle w:val="Emphasis"/>
          <w:highlight w:val="cyan"/>
        </w:rPr>
        <w:t>essential</w:t>
      </w:r>
      <w:proofErr w:type="gramEnd"/>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w:t>
      </w:r>
      <w:proofErr w:type="spellStart"/>
      <w:r w:rsidRPr="00E03BEC">
        <w:rPr>
          <w:sz w:val="16"/>
        </w:rPr>
        <w:t>Trumka</w:t>
      </w:r>
      <w:proofErr w:type="spellEnd"/>
      <w:r w:rsidRPr="00E03BEC">
        <w:rPr>
          <w:sz w:val="16"/>
        </w:rPr>
        <w:t xml:space="preserve">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 xml:space="preserve">Democrats and labor leaders celebrate their example, or will they follow Cuomo, de </w:t>
      </w:r>
      <w:proofErr w:type="gramStart"/>
      <w:r w:rsidRPr="00E03BEC">
        <w:rPr>
          <w:rStyle w:val="StyleUnderline"/>
        </w:rPr>
        <w:t>Blasio</w:t>
      </w:r>
      <w:proofErr w:type="gramEnd"/>
      <w:r w:rsidRPr="00E03BEC">
        <w:rPr>
          <w:rStyle w:val="StyleUnderline"/>
        </w:rPr>
        <w:t xml:space="preserve"> and the Republicans down the path of suppression?</w:t>
      </w:r>
    </w:p>
    <w:p w14:paraId="3FDC65C4" w14:textId="77777777" w:rsidR="0064091C" w:rsidRPr="009174B5" w:rsidRDefault="0064091C" w:rsidP="0064091C">
      <w:pPr>
        <w:pStyle w:val="Heading4"/>
        <w:rPr>
          <w:rFonts w:cs="Arial"/>
        </w:rPr>
      </w:pPr>
      <w:r>
        <w:rPr>
          <w:rFonts w:cs="Arial"/>
        </w:rPr>
        <w:lastRenderedPageBreak/>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0538E8D9" w14:textId="77777777" w:rsidR="0064091C" w:rsidRPr="00A06588" w:rsidRDefault="0064091C" w:rsidP="0064091C">
      <w:r w:rsidRPr="00A06588">
        <w:rPr>
          <w:rStyle w:val="Style13ptBold"/>
        </w:rPr>
        <w:t xml:space="preserve">Rasmussen 12/15 </w:t>
      </w:r>
      <w:r w:rsidRPr="00A06588">
        <w:t xml:space="preserve">[Anders </w:t>
      </w:r>
      <w:proofErr w:type="spellStart"/>
      <w:r w:rsidRPr="00A06588">
        <w:t>Fogh</w:t>
      </w:r>
      <w:proofErr w:type="spellEnd"/>
      <w:r w:rsidRPr="00A06588">
        <w:t xml:space="preserve"> Rasmussen was NATO secretary general, 2009-14. He founded the Alliance of Democracies Foundation in 2017, "A New Way to Lead the Free World", 12/15/20, https://www.wsj.com/amp/articles/a-new-way-to-lead-the-free-world-11608053780]</w:t>
      </w:r>
    </w:p>
    <w:p w14:paraId="73497BBC" w14:textId="77777777" w:rsidR="0064091C" w:rsidRPr="00A06588" w:rsidRDefault="0064091C" w:rsidP="0064091C">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 xml:space="preserve">determined </w:t>
      </w:r>
      <w:proofErr w:type="gramStart"/>
      <w:r w:rsidRPr="00A06588">
        <w:rPr>
          <w:rStyle w:val="Emphasis"/>
          <w:highlight w:val="cyan"/>
        </w:rPr>
        <w:t>leader</w:t>
      </w:r>
      <w:proofErr w:type="gramEnd"/>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651CD042" w14:textId="77777777" w:rsidR="0064091C" w:rsidRPr="009174B5" w:rsidRDefault="0064091C" w:rsidP="0064091C">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1D6E62A6" w14:textId="77777777" w:rsidR="0064091C" w:rsidRPr="009174B5" w:rsidRDefault="0064091C" w:rsidP="0064091C">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2ECB38A5" w14:textId="77777777" w:rsidR="0064091C" w:rsidRPr="00A06588" w:rsidRDefault="0064091C" w:rsidP="0064091C">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w:t>
      </w:r>
      <w:proofErr w:type="gramStart"/>
      <w:r w:rsidRPr="00A06588">
        <w:rPr>
          <w:rStyle w:val="StyleUnderline"/>
        </w:rPr>
        <w:t>India</w:t>
      </w:r>
      <w:proofErr w:type="gramEnd"/>
      <w:r w:rsidRPr="00A06588">
        <w:rPr>
          <w:rStyle w:val="StyleUnderline"/>
        </w:rPr>
        <w:t xml:space="preserve">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4548F093" w14:textId="77777777" w:rsidR="0064091C" w:rsidRPr="00A06588" w:rsidRDefault="0064091C" w:rsidP="0064091C">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 xml:space="preserve">potential “Democratic 10,” or D-10, opening the top global table to other major democracies such as India, </w:t>
      </w:r>
      <w:proofErr w:type="gramStart"/>
      <w:r w:rsidRPr="00A06588">
        <w:rPr>
          <w:rStyle w:val="StyleUnderline"/>
        </w:rPr>
        <w:t>Australia</w:t>
      </w:r>
      <w:proofErr w:type="gramEnd"/>
      <w:r w:rsidRPr="00A06588">
        <w:rPr>
          <w:rStyle w:val="StyleUnderline"/>
        </w:rPr>
        <w:t xml:space="preserve"> and South Korea. And Britain will try to build new consensus on economic resilience in areas such as foreign subsidies, global trade reform and technological advancement.</w:t>
      </w:r>
    </w:p>
    <w:p w14:paraId="1A42210E" w14:textId="77777777" w:rsidR="0064091C" w:rsidRPr="009174B5" w:rsidRDefault="0064091C" w:rsidP="0064091C">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 xml:space="preserve">setting rules, </w:t>
      </w:r>
      <w:proofErr w:type="gramStart"/>
      <w:r w:rsidRPr="00A06588">
        <w:rPr>
          <w:rStyle w:val="Emphasis"/>
          <w:highlight w:val="cyan"/>
        </w:rPr>
        <w:t>standards</w:t>
      </w:r>
      <w:proofErr w:type="gramEnd"/>
      <w:r w:rsidRPr="00A06588">
        <w:rPr>
          <w:rStyle w:val="Emphasis"/>
          <w:highlight w:val="cyan"/>
        </w:rPr>
        <w:t xml:space="preserve">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75FACDE8" w14:textId="77777777" w:rsidR="0064091C" w:rsidRPr="009174B5" w:rsidRDefault="0064091C" w:rsidP="0064091C">
      <w:pPr>
        <w:rPr>
          <w:sz w:val="16"/>
        </w:rPr>
      </w:pPr>
      <w:r w:rsidRPr="009174B5">
        <w:rPr>
          <w:sz w:val="16"/>
        </w:rPr>
        <w:t xml:space="preserve">The free world should learn from its internal tussles over Huawei and </w:t>
      </w:r>
      <w:proofErr w:type="spellStart"/>
      <w:r w:rsidRPr="009174B5">
        <w:rPr>
          <w:sz w:val="16"/>
        </w:rPr>
        <w:t>TikTok</w:t>
      </w:r>
      <w:proofErr w:type="spellEnd"/>
      <w:r w:rsidRPr="009174B5">
        <w:rPr>
          <w:sz w:val="16"/>
        </w:rPr>
        <w:t xml:space="preserve">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w:t>
      </w:r>
      <w:proofErr w:type="gramStart"/>
      <w:r w:rsidRPr="009174B5">
        <w:rPr>
          <w:sz w:val="16"/>
        </w:rPr>
        <w:t>better</w:t>
      </w:r>
      <w:proofErr w:type="gramEnd"/>
      <w:r w:rsidRPr="009174B5">
        <w:rPr>
          <w:sz w:val="16"/>
        </w:rPr>
        <w:t xml:space="preserve"> and freer than China.</w:t>
      </w:r>
    </w:p>
    <w:p w14:paraId="31BA237C" w14:textId="77777777" w:rsidR="0064091C" w:rsidRPr="009174B5" w:rsidRDefault="0064091C" w:rsidP="0064091C">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4CF01C98" w14:textId="77777777" w:rsidR="0064091C" w:rsidRPr="009174B5" w:rsidRDefault="0064091C" w:rsidP="0064091C">
      <w:pPr>
        <w:rPr>
          <w:sz w:val="16"/>
        </w:rPr>
      </w:pPr>
      <w:r w:rsidRPr="009174B5">
        <w:rPr>
          <w:sz w:val="16"/>
        </w:rPr>
        <w:t xml:space="preserve">On </w:t>
      </w:r>
      <w:proofErr w:type="gramStart"/>
      <w:r w:rsidRPr="009174B5">
        <w:rPr>
          <w:sz w:val="16"/>
        </w:rPr>
        <w:t>both of these</w:t>
      </w:r>
      <w:proofErr w:type="gramEnd"/>
      <w:r w:rsidRPr="009174B5">
        <w:rPr>
          <w:sz w:val="16"/>
        </w:rPr>
        <w:t xml:space="preserv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3285D72D" w14:textId="77777777" w:rsidR="0064091C" w:rsidRDefault="0064091C" w:rsidP="0064091C">
      <w:pPr>
        <w:rPr>
          <w:sz w:val="16"/>
        </w:rPr>
      </w:pPr>
      <w:r w:rsidRPr="00A06588">
        <w:rPr>
          <w:rStyle w:val="StyleUnderline"/>
        </w:rPr>
        <w:t xml:space="preserve">Thirty years </w:t>
      </w:r>
      <w:proofErr w:type="gramStart"/>
      <w:r w:rsidRPr="00A06588">
        <w:rPr>
          <w:rStyle w:val="StyleUnderline"/>
        </w:rPr>
        <w:t>ago</w:t>
      </w:r>
      <w:proofErr w:type="gramEnd"/>
      <w:r w:rsidRPr="00A06588">
        <w:rPr>
          <w:rStyle w:val="StyleUnderline"/>
        </w:rPr>
        <w:t xml:space="preserve">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w:t>
      </w:r>
      <w:r w:rsidRPr="009174B5">
        <w:rPr>
          <w:sz w:val="16"/>
        </w:rPr>
        <w:lastRenderedPageBreak/>
        <w:t xml:space="preserve">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539C98A9" w14:textId="77777777" w:rsidR="0064091C" w:rsidRPr="00534508" w:rsidRDefault="0064091C" w:rsidP="0064091C">
      <w:pPr>
        <w:pStyle w:val="Heading4"/>
      </w:pPr>
      <w:r>
        <w:t xml:space="preserve">4 distinct scenarios from winning the aff solves democracy – </w:t>
      </w:r>
    </w:p>
    <w:p w14:paraId="399977E4" w14:textId="77777777" w:rsidR="0064091C" w:rsidRPr="00534508" w:rsidRDefault="0064091C" w:rsidP="0064091C">
      <w:pPr>
        <w:pStyle w:val="Heading4"/>
        <w:rPr>
          <w:sz w:val="22"/>
          <w:u w:val="single"/>
        </w:rPr>
      </w:pPr>
      <w:r>
        <w:rPr>
          <w:rStyle w:val="StyleUnderline"/>
        </w:rPr>
        <w:t xml:space="preserve">Scenario 1 is democracy – </w:t>
      </w:r>
    </w:p>
    <w:p w14:paraId="4F994044" w14:textId="77777777" w:rsidR="0064091C" w:rsidRPr="00A06588" w:rsidRDefault="0064091C" w:rsidP="0064091C">
      <w:pPr>
        <w:pStyle w:val="Heading4"/>
        <w:rPr>
          <w:rFonts w:cs="Arial"/>
        </w:rPr>
      </w:pPr>
      <w:r>
        <w:rPr>
          <w:rFonts w:cs="Arial"/>
        </w:rPr>
        <w:t xml:space="preserve">Democracy </w:t>
      </w:r>
      <w:r w:rsidRPr="00A06588">
        <w:rPr>
          <w:rFonts w:cs="Arial"/>
        </w:rPr>
        <w:t xml:space="preserve">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r>
        <w:rPr>
          <w:rFonts w:cs="Arial"/>
        </w:rPr>
        <w:t>, which authoritarianism would spur</w:t>
      </w:r>
    </w:p>
    <w:p w14:paraId="454353C2" w14:textId="77777777" w:rsidR="0064091C" w:rsidRPr="00A06588" w:rsidRDefault="0064091C" w:rsidP="0064091C">
      <w:r w:rsidRPr="00A06588">
        <w:rPr>
          <w:rStyle w:val="Style13ptBold"/>
        </w:rPr>
        <w:t xml:space="preserve">Jain 19 </w:t>
      </w:r>
      <w:r w:rsidRPr="00A06588">
        <w:t xml:space="preserve">[Ash Jain is a senior fellow with the Scowcroft Center for Strategy and Security, where he oversees the Atlantic Council’s Democratic Order Initiative and D-10 Strategy Forum, Matthew </w:t>
      </w:r>
      <w:proofErr w:type="spellStart"/>
      <w:r w:rsidRPr="00A06588">
        <w:t>Kroenig</w:t>
      </w:r>
      <w:proofErr w:type="spellEnd"/>
      <w:r w:rsidRPr="00A06588">
        <w:t>, "Present at the Re-Creation: A Global Strategy for Revitalizing, Adapting, and Defending a Rules-Based International System", 2019, https://www.atlanticcouncil.org/wp-content/uploads/2019/10/Present-at-the-Recreation.pdf]</w:t>
      </w:r>
    </w:p>
    <w:p w14:paraId="42F11843" w14:textId="77777777" w:rsidR="0064091C" w:rsidRPr="009174B5" w:rsidRDefault="0064091C" w:rsidP="0064091C">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363C9390" w14:textId="77777777" w:rsidR="0064091C" w:rsidRPr="00A06588" w:rsidRDefault="0064091C" w:rsidP="0064091C">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w:t>
      </w:r>
      <w:proofErr w:type="gramStart"/>
      <w:r w:rsidRPr="009174B5">
        <w:rPr>
          <w:sz w:val="16"/>
        </w:rPr>
        <w:t>taxi</w:t>
      </w:r>
      <w:proofErr w:type="gramEnd"/>
      <w:r w:rsidRPr="009174B5">
        <w:rPr>
          <w:sz w:val="16"/>
        </w:rPr>
        <w:t xml:space="preserve">,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4CF5D141" w14:textId="77777777" w:rsidR="0064091C" w:rsidRPr="00A06588" w:rsidRDefault="0064091C" w:rsidP="0064091C">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0D699191" w14:textId="77777777" w:rsidR="0064091C" w:rsidRPr="009174B5" w:rsidRDefault="0064091C" w:rsidP="0064091C">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w:t>
      </w:r>
      <w:r w:rsidRPr="009174B5">
        <w:rPr>
          <w:sz w:val="16"/>
        </w:rPr>
        <w:lastRenderedPageBreak/>
        <w:t xml:space="preserve">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2602312F" w14:textId="77777777" w:rsidR="0064091C" w:rsidRPr="009174B5" w:rsidRDefault="0064091C" w:rsidP="0064091C">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xml:space="preserve">, </w:t>
      </w:r>
      <w:proofErr w:type="gramStart"/>
      <w:r w:rsidRPr="00A06588">
        <w:rPr>
          <w:rStyle w:val="StyleUnderline"/>
        </w:rPr>
        <w:t>and also</w:t>
      </w:r>
      <w:proofErr w:type="gramEnd"/>
      <w:r w:rsidRPr="00A06588">
        <w:rPr>
          <w:rStyle w:val="StyleUnderline"/>
        </w:rPr>
        <w:t xml:space="preserve">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xml:space="preserve">. These agreements should seek to maintain global strategic stability among the major </w:t>
      </w:r>
      <w:proofErr w:type="gramStart"/>
      <w:r w:rsidRPr="009174B5">
        <w:rPr>
          <w:sz w:val="16"/>
        </w:rPr>
        <w:t>powers, and</w:t>
      </w:r>
      <w:proofErr w:type="gramEnd"/>
      <w:r w:rsidRPr="009174B5">
        <w:rPr>
          <w:sz w:val="16"/>
        </w:rPr>
        <w:t xml:space="preserve"> prevent the proliferation of dangerous weapons systems to hostile and revisionist states.</w:t>
      </w:r>
    </w:p>
    <w:p w14:paraId="3D2592D2" w14:textId="77777777" w:rsidR="0064091C" w:rsidRPr="00E03BEC" w:rsidRDefault="0064091C" w:rsidP="0064091C">
      <w:pPr>
        <w:rPr>
          <w:rStyle w:val="StyleUnderline"/>
        </w:rPr>
      </w:pPr>
    </w:p>
    <w:p w14:paraId="657E4559" w14:textId="77777777" w:rsidR="0064091C" w:rsidRPr="00534508" w:rsidRDefault="0064091C" w:rsidP="0064091C">
      <w:pPr>
        <w:pStyle w:val="Heading4"/>
      </w:pPr>
      <w:r>
        <w:t xml:space="preserve">Scenario 2 is European Populism – </w:t>
      </w:r>
    </w:p>
    <w:p w14:paraId="383756FA" w14:textId="77777777" w:rsidR="0064091C" w:rsidRPr="0054373B" w:rsidRDefault="0064091C" w:rsidP="0064091C">
      <w:pPr>
        <w:pStyle w:val="Heading4"/>
      </w:pPr>
      <w:r>
        <w:t xml:space="preserve">The RTS spills over – democratized </w:t>
      </w:r>
      <w:r>
        <w:rPr>
          <w:u w:val="single"/>
        </w:rPr>
        <w:t>labor</w:t>
      </w:r>
      <w:r>
        <w:t xml:space="preserve"> creates a culture of participation that offsets </w:t>
      </w:r>
      <w:r>
        <w:rPr>
          <w:u w:val="single"/>
        </w:rPr>
        <w:t>authoritarian</w:t>
      </w:r>
      <w:r>
        <w:t xml:space="preserve"> populism</w:t>
      </w:r>
    </w:p>
    <w:p w14:paraId="3E108106" w14:textId="77777777" w:rsidR="0064091C" w:rsidRPr="0054373B" w:rsidRDefault="0064091C" w:rsidP="0064091C">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1A32929B" w14:textId="77777777" w:rsidR="0064091C" w:rsidRPr="0054373B" w:rsidRDefault="0064091C" w:rsidP="0064091C">
      <w:pPr>
        <w:rPr>
          <w:rStyle w:val="StyleUnderline"/>
        </w:rPr>
      </w:pPr>
      <w:r w:rsidRPr="00D267C2">
        <w:rPr>
          <w:rStyle w:val="StyleUnderline"/>
          <w:highlight w:val="cyan"/>
        </w:rPr>
        <w:t>Trump</w:t>
      </w:r>
      <w:r w:rsidRPr="0054373B">
        <w:rPr>
          <w:sz w:val="16"/>
        </w:rPr>
        <w:t xml:space="preserve"> in the White House, </w:t>
      </w:r>
      <w:proofErr w:type="spellStart"/>
      <w:r w:rsidRPr="00D267C2">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D267C2">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212F0C77" w14:textId="77777777" w:rsidR="0064091C" w:rsidRPr="0054373B" w:rsidRDefault="0064091C" w:rsidP="0064091C">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24FE0800" w14:textId="77777777" w:rsidR="0064091C" w:rsidRPr="0054373B" w:rsidRDefault="0064091C" w:rsidP="0064091C">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4085A883" w14:textId="77777777" w:rsidR="0064091C" w:rsidRPr="0054373B" w:rsidRDefault="0064091C" w:rsidP="0064091C">
      <w:pPr>
        <w:rPr>
          <w:rStyle w:val="Emphasis"/>
        </w:rPr>
      </w:pPr>
      <w:r w:rsidRPr="00D267C2">
        <w:rPr>
          <w:rStyle w:val="Emphasis"/>
          <w:highlight w:val="cyan"/>
        </w:rPr>
        <w:t>Democracy starts at work</w:t>
      </w:r>
    </w:p>
    <w:p w14:paraId="629E927D" w14:textId="77777777" w:rsidR="0064091C" w:rsidRPr="0054373B" w:rsidRDefault="0064091C" w:rsidP="0064091C">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7866AAA3" w14:textId="77777777" w:rsidR="0064091C" w:rsidRPr="0054373B" w:rsidRDefault="0064091C" w:rsidP="0064091C">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 xml:space="preserve">to our rather autocratic working </w:t>
      </w:r>
      <w:r w:rsidRPr="0054373B">
        <w:rPr>
          <w:rStyle w:val="StyleUnderline"/>
        </w:rPr>
        <w:lastRenderedPageBreak/>
        <w:t>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15AD1844" w14:textId="77777777" w:rsidR="0064091C" w:rsidRPr="00E77215" w:rsidRDefault="0064091C" w:rsidP="0064091C">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t>
      </w:r>
      <w:r w:rsidRPr="00E77215">
        <w:rPr>
          <w:rStyle w:val="StyleUnderline"/>
        </w:rPr>
        <w:t xml:space="preserve">work are </w:t>
      </w:r>
      <w:r w:rsidRPr="00E77215">
        <w:rPr>
          <w:rStyle w:val="Emphasis"/>
        </w:rPr>
        <w:t>more likely</w:t>
      </w:r>
      <w:r w:rsidRPr="00E77215">
        <w:rPr>
          <w:rStyle w:val="StyleUnderline"/>
        </w:rPr>
        <w:t xml:space="preserve"> to be </w:t>
      </w:r>
      <w:r w:rsidRPr="00E77215">
        <w:rPr>
          <w:rStyle w:val="Emphasis"/>
        </w:rPr>
        <w:t>interested</w:t>
      </w:r>
      <w:r w:rsidRPr="00E77215">
        <w:rPr>
          <w:rStyle w:val="StyleUnderline"/>
        </w:rPr>
        <w:t xml:space="preserve"> in politics, have a </w:t>
      </w:r>
      <w:r w:rsidRPr="00E77215">
        <w:rPr>
          <w:rStyle w:val="Emphasis"/>
        </w:rPr>
        <w:t>pro-democratic attitude,</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2C88B5A8" w14:textId="77777777" w:rsidR="0064091C" w:rsidRPr="0054373B" w:rsidRDefault="0064091C" w:rsidP="0064091C">
      <w:pPr>
        <w:rPr>
          <w:sz w:val="16"/>
        </w:rPr>
      </w:pPr>
      <w:r w:rsidRPr="00E77215">
        <w:rPr>
          <w:sz w:val="16"/>
        </w:rPr>
        <w:t xml:space="preserve">The picture is quite clear: </w:t>
      </w:r>
      <w:r w:rsidRPr="00E77215">
        <w:rPr>
          <w:rStyle w:val="StyleUnderline"/>
        </w:rPr>
        <w:t xml:space="preserve">if we want political democracy to </w:t>
      </w:r>
      <w:proofErr w:type="gramStart"/>
      <w:r w:rsidRPr="00E77215">
        <w:rPr>
          <w:rStyle w:val="Emphasis"/>
        </w:rPr>
        <w:t>succeed</w:t>
      </w:r>
      <w:proofErr w:type="gramEnd"/>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13ADB66A" w14:textId="77777777" w:rsidR="0064091C" w:rsidRPr="0054373B" w:rsidRDefault="0064091C" w:rsidP="0064091C">
      <w:pPr>
        <w:rPr>
          <w:sz w:val="16"/>
        </w:rPr>
      </w:pPr>
      <w:r w:rsidRPr="00D267C2">
        <w:rPr>
          <w:rStyle w:val="StyleUnderline"/>
          <w:highlight w:val="cyan"/>
        </w:rPr>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0A3BC5D2" w14:textId="77777777" w:rsidR="0064091C" w:rsidRPr="0054373B" w:rsidRDefault="0064091C" w:rsidP="0064091C">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3220BD71" w14:textId="77777777" w:rsidR="0064091C" w:rsidRPr="0054373B" w:rsidRDefault="0064091C" w:rsidP="0064091C">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proofErr w:type="spellStart"/>
      <w:r w:rsidRPr="00D267C2">
        <w:rPr>
          <w:rStyle w:val="Emphasis"/>
          <w:highlight w:val="cyan"/>
        </w:rPr>
        <w:t>Orban</w:t>
      </w:r>
      <w:proofErr w:type="spellEnd"/>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2D105BB6" w14:textId="77777777" w:rsidR="0064091C" w:rsidRPr="00A06588" w:rsidRDefault="0064091C" w:rsidP="0064091C">
      <w:pPr>
        <w:pStyle w:val="Heading4"/>
        <w:rPr>
          <w:rFonts w:cs="Arial"/>
          <w:u w:val="single"/>
        </w:rPr>
      </w:pPr>
      <w:r w:rsidRPr="00A06588">
        <w:rPr>
          <w:rFonts w:cs="Arial"/>
        </w:rPr>
        <w:t xml:space="preserve">European populism causes </w:t>
      </w:r>
      <w:r w:rsidRPr="00A06588">
        <w:rPr>
          <w:rFonts w:cs="Arial"/>
          <w:u w:val="single"/>
        </w:rPr>
        <w:t>nuke war</w:t>
      </w:r>
    </w:p>
    <w:p w14:paraId="679B2FC7" w14:textId="77777777" w:rsidR="0064091C" w:rsidRPr="00A06588" w:rsidRDefault="0064091C" w:rsidP="0064091C">
      <w:r w:rsidRPr="00A06588">
        <w:rPr>
          <w:rStyle w:val="Style13ptBold"/>
        </w:rPr>
        <w:t xml:space="preserve">von der </w:t>
      </w:r>
      <w:proofErr w:type="spellStart"/>
      <w:r w:rsidRPr="00A06588">
        <w:rPr>
          <w:rStyle w:val="Style13ptBold"/>
        </w:rPr>
        <w:t>Heyden</w:t>
      </w:r>
      <w:proofErr w:type="spellEnd"/>
      <w:r w:rsidRPr="00A06588">
        <w:rPr>
          <w:rStyle w:val="Style13ptBold"/>
        </w:rPr>
        <w:t xml:space="preserve"> 17 </w:t>
      </w:r>
      <w:r w:rsidRPr="00A06588">
        <w:t xml:space="preserve">[Karl von der </w:t>
      </w:r>
      <w:proofErr w:type="spellStart"/>
      <w:r w:rsidRPr="00A06588">
        <w:t>Heyden</w:t>
      </w:r>
      <w:proofErr w:type="spellEnd"/>
      <w:r w:rsidRPr="00A06588">
        <w:t>,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4784DD41" w14:textId="77777777" w:rsidR="0064091C" w:rsidRPr="00A06588" w:rsidRDefault="0064091C" w:rsidP="0064091C">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 xml:space="preserve">World </w:t>
      </w:r>
      <w:proofErr w:type="gramStart"/>
      <w:r w:rsidRPr="00A06588">
        <w:rPr>
          <w:rStyle w:val="StyleUnderline"/>
          <w:highlight w:val="cyan"/>
        </w:rPr>
        <w:t>War</w:t>
      </w:r>
      <w:proofErr w:type="gramEnd"/>
      <w:r w:rsidRPr="00A06588">
        <w:rPr>
          <w:rStyle w:val="StyleUnderline"/>
          <w:highlight w:val="cyan"/>
        </w:rPr>
        <w:t xml:space="preserve">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4F28D909" w14:textId="77777777" w:rsidR="0064091C" w:rsidRPr="00362596" w:rsidRDefault="0064091C" w:rsidP="0064091C">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6D1B009D" w14:textId="77777777" w:rsidR="0064091C" w:rsidRPr="00362596" w:rsidRDefault="0064091C" w:rsidP="0064091C">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w:t>
      </w:r>
      <w:r w:rsidRPr="00362596">
        <w:rPr>
          <w:sz w:val="16"/>
        </w:rPr>
        <w:lastRenderedPageBreak/>
        <w:t xml:space="preserve">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3FF378C7" w14:textId="77777777" w:rsidR="0064091C" w:rsidRPr="00362596" w:rsidRDefault="0064091C" w:rsidP="0064091C">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7A6D39F0" w14:textId="77777777" w:rsidR="0064091C" w:rsidRPr="00A06588" w:rsidRDefault="0064091C" w:rsidP="0064091C">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4B54AF9D" w14:textId="77777777" w:rsidR="0064091C" w:rsidRPr="00362596" w:rsidRDefault="0064091C" w:rsidP="0064091C">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xml:space="preserve">. I saw leaders who only made matters worse by appealing to </w:t>
      </w:r>
      <w:proofErr w:type="gramStart"/>
      <w:r w:rsidRPr="00362596">
        <w:rPr>
          <w:sz w:val="16"/>
        </w:rPr>
        <w:t>the majority of</w:t>
      </w:r>
      <w:proofErr w:type="gramEnd"/>
      <w:r w:rsidRPr="00362596">
        <w:rPr>
          <w:sz w:val="16"/>
        </w:rPr>
        <w:t xml:space="preserve"> voters who feared minorities and foreigners.</w:t>
      </w:r>
    </w:p>
    <w:p w14:paraId="0AE1E498" w14:textId="77777777" w:rsidR="0064091C" w:rsidRDefault="0064091C" w:rsidP="0064091C">
      <w:pPr>
        <w:rPr>
          <w:rStyle w:val="Emphasis"/>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170B446F" w14:textId="77777777" w:rsidR="0064091C" w:rsidRPr="002C1B31" w:rsidRDefault="0064091C" w:rsidP="0064091C">
      <w:pPr>
        <w:pStyle w:val="Heading4"/>
        <w:rPr>
          <w:rFonts w:eastAsiaTheme="minorHAnsi" w:cs="Calibri"/>
          <w:b w:val="0"/>
          <w:iCs/>
          <w:sz w:val="22"/>
        </w:rPr>
      </w:pPr>
      <w:r>
        <w:t xml:space="preserve">Nuclear war ends </w:t>
      </w:r>
      <w:proofErr w:type="gramStart"/>
      <w:r>
        <w:t>the human race</w:t>
      </w:r>
      <w:proofErr w:type="gramEnd"/>
      <w:r>
        <w:t xml:space="preserve"> through winter, firestorms, EMP blasts, ozone damage, and meltdowns </w:t>
      </w:r>
    </w:p>
    <w:p w14:paraId="264D060E" w14:textId="77777777" w:rsidR="0064091C" w:rsidRPr="000E2DF6" w:rsidRDefault="0064091C" w:rsidP="0064091C">
      <w:pPr>
        <w:rPr>
          <w:rStyle w:val="Style13ptBold"/>
        </w:rPr>
      </w:pPr>
      <w:r>
        <w:rPr>
          <w:rStyle w:val="Style13ptBold"/>
        </w:rPr>
        <w:t xml:space="preserve">Starr 14 </w:t>
      </w:r>
      <w:r w:rsidRPr="00252018">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Pr>
          <w:rStyle w:val="Style13ptBold"/>
        </w:rPr>
        <w:tab/>
      </w:r>
    </w:p>
    <w:p w14:paraId="73EE159C" w14:textId="77777777" w:rsidR="0064091C" w:rsidRDefault="0064091C" w:rsidP="0064091C">
      <w:pPr>
        <w:rPr>
          <w:rStyle w:val="StyleUnderline"/>
          <w:bCs/>
          <w:iCs/>
          <w:u w:val="none"/>
          <w:bdr w:val="single" w:sz="8" w:space="0" w:color="auto"/>
          <w:shd w:val="pct15" w:color="auto" w:fill="FFFFFF"/>
        </w:rPr>
      </w:pPr>
      <w:r w:rsidRPr="00252018">
        <w:rPr>
          <w:rStyle w:val="StyleUnderline"/>
          <w:rFonts w:eastAsiaTheme="minorHAnsi"/>
        </w:rPr>
        <w:t xml:space="preserve">Nuclear war </w:t>
      </w:r>
      <w:r w:rsidRPr="00E05CBD">
        <w:rPr>
          <w:rStyle w:val="Emphasis"/>
        </w:rPr>
        <w:t>has no winner</w:t>
      </w:r>
      <w:r w:rsidRPr="00E05CBD">
        <w:rPr>
          <w:sz w:val="16"/>
        </w:rPr>
        <w:t xml:space="preserve">. Beginning in 2006, several of </w:t>
      </w:r>
      <w:r w:rsidRPr="00252018">
        <w:rPr>
          <w:rStyle w:val="StyleUnderline"/>
          <w:rFonts w:eastAsiaTheme="minorHAnsi"/>
        </w:rPr>
        <w:t xml:space="preserve">the world’s </w:t>
      </w:r>
      <w:r w:rsidRPr="00470A53">
        <w:rPr>
          <w:rStyle w:val="Emphasis"/>
          <w:highlight w:val="yellow"/>
        </w:rPr>
        <w:t>leading climatologists</w:t>
      </w:r>
      <w:r w:rsidRPr="00E05CBD">
        <w:rPr>
          <w:sz w:val="16"/>
        </w:rPr>
        <w:t xml:space="preserve"> (at Rutgers, UCLA, John Hopkins University, and the University of Colorado-Boulder) </w:t>
      </w:r>
      <w:r w:rsidRPr="00252018">
        <w:rPr>
          <w:rStyle w:val="StyleUnderline"/>
          <w:rFonts w:eastAsiaTheme="minorHAnsi"/>
        </w:rPr>
        <w:t>published</w:t>
      </w:r>
      <w:r w:rsidRPr="00E05CBD">
        <w:rPr>
          <w:sz w:val="16"/>
        </w:rPr>
        <w:t xml:space="preserve"> a series of </w:t>
      </w:r>
      <w:r w:rsidRPr="00252018">
        <w:rPr>
          <w:rStyle w:val="StyleUnderline"/>
          <w:rFonts w:eastAsiaTheme="minorHAnsi"/>
        </w:rPr>
        <w:t xml:space="preserve">studies that </w:t>
      </w:r>
      <w:r w:rsidRPr="00470A53">
        <w:rPr>
          <w:rStyle w:val="StyleUnderline"/>
          <w:rFonts w:eastAsiaTheme="minorHAnsi"/>
          <w:highlight w:val="yellow"/>
        </w:rPr>
        <w:t>evaluated</w:t>
      </w:r>
      <w:r w:rsidRPr="00E05CBD">
        <w:rPr>
          <w:sz w:val="16"/>
        </w:rPr>
        <w:t xml:space="preserve"> the long-term environmental consequences of </w:t>
      </w:r>
      <w:r w:rsidRPr="00252018">
        <w:rPr>
          <w:rStyle w:val="StyleUnderline"/>
          <w:rFonts w:eastAsiaTheme="minorHAnsi"/>
        </w:rPr>
        <w:t xml:space="preserve">a </w:t>
      </w:r>
      <w:r w:rsidRPr="00470A53">
        <w:rPr>
          <w:rStyle w:val="StyleUnderline"/>
          <w:rFonts w:eastAsiaTheme="minorHAnsi"/>
          <w:highlight w:val="yellow"/>
        </w:rPr>
        <w:t>nuclear war</w:t>
      </w:r>
      <w:r w:rsidRPr="00470A53">
        <w:rPr>
          <w:sz w:val="16"/>
          <w:highlight w:val="yellow"/>
        </w:rPr>
        <w:t xml:space="preserve">, </w:t>
      </w:r>
      <w:r w:rsidRPr="00470A53">
        <w:rPr>
          <w:rStyle w:val="StyleUnderline"/>
          <w:rFonts w:eastAsiaTheme="minorHAnsi"/>
          <w:highlight w:val="yellow"/>
        </w:rPr>
        <w:t>including</w:t>
      </w:r>
      <w:r w:rsidRPr="00E05CBD">
        <w:rPr>
          <w:sz w:val="16"/>
        </w:rPr>
        <w:t xml:space="preserve"> baseline scenarios fought with </w:t>
      </w:r>
      <w:r w:rsidRPr="00E05CBD">
        <w:rPr>
          <w:rStyle w:val="Emphasis"/>
        </w:rPr>
        <w:t xml:space="preserve">merely </w:t>
      </w:r>
      <w:r w:rsidRPr="00470A53">
        <w:rPr>
          <w:rStyle w:val="Emphasis"/>
          <w:highlight w:val="yellow"/>
        </w:rPr>
        <w:t>1%</w:t>
      </w:r>
      <w:r w:rsidRPr="00470A53">
        <w:rPr>
          <w:rStyle w:val="StyleUnderline"/>
          <w:rFonts w:eastAsiaTheme="minorHAnsi"/>
          <w:highlight w:val="yellow"/>
        </w:rPr>
        <w:t xml:space="preserve"> of</w:t>
      </w:r>
      <w:r w:rsidRPr="00252018">
        <w:rPr>
          <w:rStyle w:val="StyleUnderline"/>
          <w:rFonts w:eastAsiaTheme="minorHAnsi"/>
        </w:rPr>
        <w:t xml:space="preserve"> the explosive power in the US </w:t>
      </w:r>
      <w:r w:rsidRPr="00E05CBD">
        <w:rPr>
          <w:sz w:val="16"/>
        </w:rPr>
        <w:t>and/</w:t>
      </w:r>
      <w:r w:rsidRPr="00252018">
        <w:rPr>
          <w:rStyle w:val="StyleUnderline"/>
          <w:rFonts w:eastAsiaTheme="minorHAnsi"/>
        </w:rPr>
        <w:t>or</w:t>
      </w:r>
      <w:r w:rsidRPr="00E05CBD">
        <w:rPr>
          <w:sz w:val="16"/>
        </w:rPr>
        <w:t xml:space="preserve"> </w:t>
      </w:r>
      <w:r w:rsidRPr="00252018">
        <w:rPr>
          <w:rStyle w:val="StyleUnderline"/>
          <w:rFonts w:eastAsiaTheme="minorHAnsi"/>
        </w:rPr>
        <w:t>Russian</w:t>
      </w:r>
      <w:r w:rsidRPr="00E05CBD">
        <w:rPr>
          <w:sz w:val="16"/>
        </w:rPr>
        <w:t xml:space="preserve"> launch-ready nuclear </w:t>
      </w:r>
      <w:r w:rsidRPr="00470A53">
        <w:rPr>
          <w:rStyle w:val="StyleUnderline"/>
          <w:rFonts w:eastAsiaTheme="minorHAnsi"/>
          <w:highlight w:val="yellow"/>
        </w:rPr>
        <w:t>arsenals</w:t>
      </w:r>
      <w:r w:rsidRPr="00252018">
        <w:rPr>
          <w:rStyle w:val="StyleUnderline"/>
          <w:rFonts w:eastAsiaTheme="minorHAnsi"/>
        </w:rPr>
        <w:t>. They concluded</w:t>
      </w:r>
      <w:r w:rsidRPr="00E05CBD">
        <w:rPr>
          <w:sz w:val="16"/>
        </w:rPr>
        <w:t xml:space="preserve"> that </w:t>
      </w:r>
      <w:r w:rsidRPr="00252018">
        <w:rPr>
          <w:rStyle w:val="StyleUnderline"/>
          <w:rFonts w:eastAsiaTheme="minorHAnsi"/>
        </w:rPr>
        <w:t xml:space="preserve">the </w:t>
      </w:r>
      <w:r w:rsidRPr="00470A53">
        <w:rPr>
          <w:rStyle w:val="StyleUnderline"/>
          <w:rFonts w:eastAsiaTheme="minorHAnsi"/>
          <w:highlight w:val="yellow"/>
        </w:rPr>
        <w:t>consequences</w:t>
      </w:r>
      <w:r w:rsidRPr="00252018">
        <w:rPr>
          <w:rStyle w:val="StyleUnderline"/>
          <w:rFonts w:eastAsiaTheme="minorHAnsi"/>
        </w:rPr>
        <w:t xml:space="preserve"> of</w:t>
      </w:r>
      <w:r w:rsidRPr="00E05CBD">
        <w:rPr>
          <w:sz w:val="16"/>
        </w:rPr>
        <w:t xml:space="preserve"> </w:t>
      </w:r>
      <w:r w:rsidRPr="00252018">
        <w:rPr>
          <w:rStyle w:val="StyleUnderline"/>
          <w:rFonts w:eastAsiaTheme="minorHAnsi"/>
        </w:rPr>
        <w:t xml:space="preserve">even a “small” nuclear war would </w:t>
      </w:r>
      <w:r w:rsidRPr="00470A53">
        <w:rPr>
          <w:rStyle w:val="StyleUnderline"/>
          <w:rFonts w:eastAsiaTheme="minorHAnsi"/>
          <w:highlight w:val="yellow"/>
        </w:rPr>
        <w:t xml:space="preserve">include </w:t>
      </w:r>
      <w:r w:rsidRPr="00470A53">
        <w:rPr>
          <w:rStyle w:val="Emphasis"/>
          <w:highlight w:val="yellow"/>
        </w:rPr>
        <w:t>catastrophic disruptions</w:t>
      </w:r>
      <w:r w:rsidRPr="00470A53">
        <w:rPr>
          <w:rStyle w:val="StyleUnderline"/>
          <w:rFonts w:eastAsiaTheme="minorHAnsi"/>
          <w:highlight w:val="yellow"/>
        </w:rPr>
        <w:t xml:space="preserve"> of global climate</w:t>
      </w:r>
      <w:r w:rsidRPr="00470A53">
        <w:rPr>
          <w:sz w:val="16"/>
        </w:rPr>
        <w:t>[</w:t>
      </w:r>
      <w:proofErr w:type="spellStart"/>
      <w:r w:rsidRPr="00470A53">
        <w:rPr>
          <w:sz w:val="16"/>
        </w:rPr>
        <w:t>i</w:t>
      </w:r>
      <w:proofErr w:type="spellEnd"/>
      <w:r w:rsidRPr="00470A53">
        <w:rPr>
          <w:sz w:val="16"/>
        </w:rPr>
        <w:t xml:space="preserve">] </w:t>
      </w:r>
      <w:r w:rsidRPr="00470A53">
        <w:rPr>
          <w:rStyle w:val="StyleUnderline"/>
          <w:rFonts w:eastAsiaTheme="minorHAnsi"/>
          <w:highlight w:val="yellow"/>
        </w:rPr>
        <w:t>and</w:t>
      </w:r>
      <w:r w:rsidRPr="00252018">
        <w:rPr>
          <w:rStyle w:val="StyleUnderline"/>
          <w:rFonts w:eastAsiaTheme="minorHAnsi"/>
        </w:rPr>
        <w:t xml:space="preserve"> </w:t>
      </w:r>
      <w:r w:rsidRPr="00E05CBD">
        <w:rPr>
          <w:rStyle w:val="Emphasis"/>
        </w:rPr>
        <w:t>massive destruction</w:t>
      </w:r>
      <w:r w:rsidRPr="00252018">
        <w:rPr>
          <w:rStyle w:val="StyleUnderline"/>
          <w:rFonts w:eastAsiaTheme="minorHAnsi"/>
        </w:rPr>
        <w:t xml:space="preserve"> of Earth’s protective </w:t>
      </w:r>
      <w:r w:rsidRPr="00470A53">
        <w:rPr>
          <w:rStyle w:val="StyleUnderline"/>
          <w:rFonts w:eastAsiaTheme="minorHAnsi"/>
          <w:highlight w:val="yellow"/>
        </w:rPr>
        <w:t>ozone</w:t>
      </w:r>
      <w:r w:rsidRPr="00252018">
        <w:rPr>
          <w:rStyle w:val="StyleUnderline"/>
          <w:rFonts w:eastAsiaTheme="minorHAnsi"/>
        </w:rPr>
        <w:t xml:space="preserve"> layer[</w:t>
      </w:r>
      <w:r w:rsidRPr="00E05CBD">
        <w:rPr>
          <w:sz w:val="16"/>
        </w:rPr>
        <w:t xml:space="preserve">ii]. </w:t>
      </w:r>
      <w:r w:rsidRPr="00252018">
        <w:rPr>
          <w:rStyle w:val="StyleUnderline"/>
          <w:rFonts w:eastAsiaTheme="minorHAnsi"/>
        </w:rPr>
        <w:t xml:space="preserve">These </w:t>
      </w:r>
      <w:r w:rsidRPr="00E05CBD">
        <w:rPr>
          <w:rStyle w:val="Emphasis"/>
        </w:rPr>
        <w:t xml:space="preserve">and more recent studies </w:t>
      </w:r>
      <w:r w:rsidRPr="00252018">
        <w:rPr>
          <w:rStyle w:val="StyleUnderline"/>
          <w:rFonts w:eastAsiaTheme="minorHAnsi"/>
        </w:rPr>
        <w:t>predict</w:t>
      </w:r>
      <w:r w:rsidRPr="00E05CBD">
        <w:rPr>
          <w:sz w:val="16"/>
        </w:rPr>
        <w:t xml:space="preserve"> that global </w:t>
      </w:r>
      <w:r w:rsidRPr="00470A53">
        <w:rPr>
          <w:rStyle w:val="StyleUnderline"/>
          <w:rFonts w:eastAsiaTheme="minorHAnsi"/>
          <w:highlight w:val="yellow"/>
        </w:rPr>
        <w:t xml:space="preserve">agriculture would be </w:t>
      </w:r>
      <w:r w:rsidRPr="00C23440">
        <w:rPr>
          <w:rStyle w:val="StyleUnderline"/>
          <w:rFonts w:eastAsiaTheme="minorHAnsi"/>
        </w:rPr>
        <w:t>so</w:t>
      </w:r>
      <w:r w:rsidRPr="00252018">
        <w:rPr>
          <w:rStyle w:val="StyleUnderline"/>
          <w:rFonts w:eastAsiaTheme="minorHAnsi"/>
        </w:rPr>
        <w:t xml:space="preserve"> negatively </w:t>
      </w:r>
      <w:r w:rsidRPr="00470A53">
        <w:rPr>
          <w:rStyle w:val="StyleUnderline"/>
          <w:rFonts w:eastAsiaTheme="minorHAnsi"/>
          <w:highlight w:val="yellow"/>
        </w:rPr>
        <w:t>affected</w:t>
      </w:r>
      <w:r w:rsidRPr="00E05CBD">
        <w:rPr>
          <w:sz w:val="16"/>
        </w:rPr>
        <w:t xml:space="preserve"> by such a war, </w:t>
      </w:r>
      <w:r w:rsidRPr="00252018">
        <w:rPr>
          <w:rStyle w:val="StyleUnderline"/>
          <w:rFonts w:eastAsiaTheme="minorHAnsi"/>
        </w:rPr>
        <w:t xml:space="preserve">a global famine would result, which would cause </w:t>
      </w:r>
      <w:r w:rsidRPr="00E05CBD">
        <w:rPr>
          <w:sz w:val="16"/>
        </w:rPr>
        <w:t xml:space="preserve">up to </w:t>
      </w:r>
      <w:r w:rsidRPr="00470A53">
        <w:rPr>
          <w:rStyle w:val="Emphasis"/>
          <w:highlight w:val="yellow"/>
        </w:rPr>
        <w:t>2 billion</w:t>
      </w:r>
      <w:r w:rsidRPr="00E05CBD">
        <w:rPr>
          <w:rStyle w:val="Emphasis"/>
        </w:rPr>
        <w:t xml:space="preserve"> people to </w:t>
      </w:r>
      <w:r w:rsidRPr="00C23440">
        <w:rPr>
          <w:rStyle w:val="Emphasis"/>
        </w:rPr>
        <w:t>starve to death</w:t>
      </w:r>
      <w:r w:rsidRPr="00C23440">
        <w:rPr>
          <w:sz w:val="16"/>
        </w:rPr>
        <w:t>. [iii</w:t>
      </w:r>
      <w:r w:rsidRPr="00E05CBD">
        <w:rPr>
          <w:sz w:val="16"/>
        </w:rPr>
        <w:t>]</w:t>
      </w:r>
      <w:r w:rsidRPr="00F10D61">
        <w:rPr>
          <w:sz w:val="12"/>
        </w:rPr>
        <w:t>¶</w:t>
      </w:r>
      <w:r w:rsidRPr="00E05CBD">
        <w:rPr>
          <w:sz w:val="16"/>
        </w:rPr>
        <w:t xml:space="preserve"> </w:t>
      </w:r>
      <w:r w:rsidRPr="00C23440">
        <w:rPr>
          <w:rStyle w:val="StyleUnderline"/>
          <w:rFonts w:eastAsiaTheme="minorHAnsi"/>
        </w:rPr>
        <w:t xml:space="preserve">These </w:t>
      </w:r>
      <w:r w:rsidRPr="00470A53">
        <w:rPr>
          <w:rStyle w:val="Emphasis"/>
          <w:highlight w:val="yellow"/>
        </w:rPr>
        <w:t xml:space="preserve">peer-reviewed </w:t>
      </w:r>
      <w:r w:rsidRPr="00470A53">
        <w:rPr>
          <w:rStyle w:val="StyleUnderline"/>
          <w:rFonts w:eastAsiaTheme="minorHAnsi"/>
          <w:highlight w:val="yellow"/>
        </w:rPr>
        <w:t>studies</w:t>
      </w:r>
      <w:r w:rsidRPr="00E05CBD">
        <w:rPr>
          <w:sz w:val="16"/>
        </w:rPr>
        <w:t xml:space="preserve"> – which were </w:t>
      </w:r>
      <w:r w:rsidRPr="00252018">
        <w:rPr>
          <w:rStyle w:val="StyleUnderline"/>
          <w:rFonts w:eastAsiaTheme="minorHAnsi"/>
        </w:rPr>
        <w:t xml:space="preserve">analyzed by the </w:t>
      </w:r>
      <w:r w:rsidRPr="00E05CBD">
        <w:rPr>
          <w:rStyle w:val="Emphasis"/>
        </w:rPr>
        <w:t>best scientists in the world</w:t>
      </w:r>
      <w:r w:rsidRPr="00E05CBD">
        <w:rPr>
          <w:sz w:val="16"/>
        </w:rPr>
        <w:t xml:space="preserve"> and found to be without error – </w:t>
      </w:r>
      <w:r w:rsidRPr="00252018">
        <w:rPr>
          <w:rStyle w:val="StyleUnderline"/>
          <w:rFonts w:eastAsiaTheme="minorHAnsi"/>
        </w:rPr>
        <w:t xml:space="preserve">also </w:t>
      </w:r>
      <w:r w:rsidRPr="00470A53">
        <w:rPr>
          <w:rStyle w:val="StyleUnderline"/>
          <w:rFonts w:eastAsiaTheme="minorHAnsi"/>
          <w:highlight w:val="yellow"/>
        </w:rPr>
        <w:t>predict</w:t>
      </w:r>
      <w:r w:rsidRPr="00E05CBD">
        <w:rPr>
          <w:sz w:val="16"/>
        </w:rPr>
        <w:t xml:space="preserve"> that </w:t>
      </w:r>
      <w:r w:rsidRPr="00252018">
        <w:rPr>
          <w:rStyle w:val="StyleUnderline"/>
          <w:rFonts w:eastAsiaTheme="minorHAnsi"/>
        </w:rPr>
        <w:t xml:space="preserve">a </w:t>
      </w:r>
      <w:r w:rsidRPr="00470A53">
        <w:rPr>
          <w:rStyle w:val="StyleUnderline"/>
          <w:rFonts w:eastAsiaTheme="minorHAnsi"/>
          <w:highlight w:val="yellow"/>
        </w:rPr>
        <w:t>war</w:t>
      </w:r>
      <w:r w:rsidRPr="00E05CBD">
        <w:rPr>
          <w:sz w:val="16"/>
        </w:rPr>
        <w:t xml:space="preserve"> fought </w:t>
      </w:r>
      <w:r w:rsidRPr="00252018">
        <w:rPr>
          <w:rStyle w:val="StyleUnderline"/>
          <w:rFonts w:eastAsiaTheme="minorHAnsi"/>
        </w:rPr>
        <w:t>with less than half of US or Russian</w:t>
      </w:r>
      <w:r w:rsidRPr="00E05CBD">
        <w:rPr>
          <w:sz w:val="16"/>
        </w:rPr>
        <w:t xml:space="preserve"> strategic nuclear </w:t>
      </w:r>
      <w:r w:rsidRPr="00252018">
        <w:rPr>
          <w:rStyle w:val="StyleUnderline"/>
          <w:rFonts w:eastAsiaTheme="minorHAnsi"/>
        </w:rPr>
        <w:t xml:space="preserve">weapons </w:t>
      </w:r>
      <w:r w:rsidRPr="00470A53">
        <w:rPr>
          <w:rStyle w:val="StyleUnderline"/>
          <w:rFonts w:eastAsiaTheme="minorHAnsi"/>
          <w:highlight w:val="yellow"/>
        </w:rPr>
        <w:t xml:space="preserve">would </w:t>
      </w:r>
      <w:r w:rsidRPr="00470A53">
        <w:rPr>
          <w:rStyle w:val="Emphasis"/>
          <w:sz w:val="28"/>
          <w:highlight w:val="yellow"/>
        </w:rPr>
        <w:t>destroy the human race</w:t>
      </w:r>
      <w:r w:rsidRPr="00470A53">
        <w:rPr>
          <w:sz w:val="16"/>
          <w:highlight w:val="yellow"/>
        </w:rPr>
        <w:t>.</w:t>
      </w:r>
      <w:r w:rsidRPr="00E05CBD">
        <w:rPr>
          <w:sz w:val="16"/>
        </w:rPr>
        <w:t xml:space="preserve">[iv] In other words, </w:t>
      </w:r>
      <w:r w:rsidRPr="00252018">
        <w:rPr>
          <w:rStyle w:val="StyleUnderline"/>
          <w:rFonts w:eastAsiaTheme="minorHAnsi"/>
        </w:rPr>
        <w:t>a US-Russian nuclear war would</w:t>
      </w:r>
      <w:r w:rsidRPr="00E05CBD">
        <w:rPr>
          <w:sz w:val="16"/>
        </w:rPr>
        <w:t xml:space="preserve"> create such extreme long-term damage to the global environment that it would </w:t>
      </w:r>
      <w:r w:rsidRPr="00252018">
        <w:rPr>
          <w:rStyle w:val="StyleUnderline"/>
          <w:rFonts w:eastAsiaTheme="minorHAnsi"/>
        </w:rPr>
        <w:t xml:space="preserve">leave the Earth </w:t>
      </w:r>
      <w:r w:rsidRPr="00E05CBD">
        <w:rPr>
          <w:rStyle w:val="Emphasis"/>
        </w:rPr>
        <w:t>uninhabitable</w:t>
      </w:r>
      <w:r w:rsidRPr="00E05CBD">
        <w:rPr>
          <w:rStyle w:val="StyleUnderline"/>
          <w:rFonts w:eastAsiaTheme="minorHAnsi"/>
        </w:rPr>
        <w:t xml:space="preserve"> </w:t>
      </w:r>
      <w:r w:rsidRPr="00252018">
        <w:rPr>
          <w:rStyle w:val="StyleUnderline"/>
          <w:rFonts w:eastAsiaTheme="minorHAnsi"/>
        </w:rPr>
        <w:t>for humans and most animal forms of life</w:t>
      </w:r>
      <w:r w:rsidRPr="00E05CBD">
        <w:rPr>
          <w:sz w:val="16"/>
        </w:rPr>
        <w:t>.</w:t>
      </w:r>
      <w:r w:rsidRPr="00F10D61">
        <w:rPr>
          <w:sz w:val="12"/>
        </w:rPr>
        <w:t>¶</w:t>
      </w:r>
      <w:r w:rsidRPr="00E05CBD">
        <w:rPr>
          <w:sz w:val="16"/>
        </w:rPr>
        <w:t xml:space="preserve"> A recent article in the Bulletin of the Atomic Scientists, “Self-assured destruction: The climate impacts of nuclear war”,[v] begins by stating:</w:t>
      </w:r>
      <w:r w:rsidRPr="00F10D61">
        <w:rPr>
          <w:sz w:val="12"/>
        </w:rPr>
        <w:t>¶</w:t>
      </w:r>
      <w:r w:rsidRPr="00E05CBD">
        <w:rPr>
          <w:sz w:val="16"/>
        </w:rPr>
        <w:t xml:space="preserve"> “A </w:t>
      </w:r>
      <w:r w:rsidRPr="00252018">
        <w:rPr>
          <w:rStyle w:val="StyleUnderline"/>
          <w:rFonts w:eastAsiaTheme="minorHAnsi"/>
        </w:rPr>
        <w:t xml:space="preserve">nuclear </w:t>
      </w:r>
      <w:r w:rsidRPr="00470A53">
        <w:rPr>
          <w:rStyle w:val="StyleUnderline"/>
          <w:rFonts w:eastAsiaTheme="minorHAnsi"/>
          <w:highlight w:val="yellow"/>
        </w:rPr>
        <w:t>war</w:t>
      </w:r>
      <w:r w:rsidRPr="00252018">
        <w:rPr>
          <w:rStyle w:val="StyleUnderline"/>
          <w:rFonts w:eastAsiaTheme="minorHAnsi"/>
        </w:rPr>
        <w:t xml:space="preserve"> between Russia and the United States, </w:t>
      </w:r>
      <w:r w:rsidRPr="00C23440">
        <w:rPr>
          <w:rStyle w:val="Emphasis"/>
          <w:highlight w:val="yellow"/>
        </w:rPr>
        <w:t>even after</w:t>
      </w:r>
      <w:r w:rsidRPr="00C23440">
        <w:rPr>
          <w:rStyle w:val="Emphasis"/>
        </w:rPr>
        <w:t xml:space="preserve"> the </w:t>
      </w:r>
      <w:r w:rsidRPr="00C23440">
        <w:rPr>
          <w:rStyle w:val="Emphasis"/>
          <w:highlight w:val="yellow"/>
        </w:rPr>
        <w:t>arsenal reductions</w:t>
      </w:r>
      <w:r w:rsidRPr="00E05CBD">
        <w:rPr>
          <w:sz w:val="16"/>
        </w:rPr>
        <w:t xml:space="preserve"> planned under New START, </w:t>
      </w:r>
      <w:r w:rsidRPr="00470A53">
        <w:rPr>
          <w:rStyle w:val="StyleUnderline"/>
          <w:rFonts w:eastAsiaTheme="minorHAnsi"/>
          <w:highlight w:val="yellow"/>
        </w:rPr>
        <w:t>could produce</w:t>
      </w:r>
      <w:r w:rsidRPr="00252018">
        <w:rPr>
          <w:rStyle w:val="StyleUnderline"/>
          <w:rFonts w:eastAsiaTheme="minorHAnsi"/>
        </w:rPr>
        <w:t xml:space="preserve"> a </w:t>
      </w:r>
      <w:r w:rsidRPr="00C23440">
        <w:rPr>
          <w:rStyle w:val="StyleUnderline"/>
          <w:rFonts w:eastAsiaTheme="minorHAnsi"/>
        </w:rPr>
        <w:t xml:space="preserve">nuclear </w:t>
      </w:r>
      <w:r w:rsidRPr="00470A53">
        <w:rPr>
          <w:rStyle w:val="StyleUnderline"/>
          <w:rFonts w:eastAsiaTheme="minorHAnsi"/>
          <w:highlight w:val="yellow"/>
        </w:rPr>
        <w:t>winter</w:t>
      </w:r>
      <w:r w:rsidRPr="00E05CBD">
        <w:rPr>
          <w:sz w:val="16"/>
        </w:rPr>
        <w:t xml:space="preserve">. Hence, </w:t>
      </w:r>
      <w:r w:rsidRPr="00252018">
        <w:rPr>
          <w:rStyle w:val="StyleUnderline"/>
          <w:rFonts w:eastAsiaTheme="minorHAnsi"/>
        </w:rPr>
        <w:t xml:space="preserve">an attack by either side could be </w:t>
      </w:r>
      <w:r w:rsidRPr="00E05CBD">
        <w:rPr>
          <w:rStyle w:val="Emphasis"/>
        </w:rPr>
        <w:t>suicidal</w:t>
      </w:r>
      <w:r w:rsidRPr="00252018">
        <w:rPr>
          <w:rStyle w:val="StyleUnderline"/>
          <w:rFonts w:eastAsiaTheme="minorHAnsi"/>
        </w:rPr>
        <w:t xml:space="preserve">, </w:t>
      </w:r>
      <w:r w:rsidRPr="00470A53">
        <w:rPr>
          <w:rStyle w:val="StyleUnderline"/>
          <w:rFonts w:eastAsiaTheme="minorHAnsi"/>
          <w:highlight w:val="yellow"/>
        </w:rPr>
        <w:t xml:space="preserve">resulting in </w:t>
      </w:r>
      <w:r w:rsidRPr="00C23440">
        <w:rPr>
          <w:rStyle w:val="StyleUnderline"/>
          <w:rFonts w:eastAsiaTheme="minorHAnsi"/>
        </w:rPr>
        <w:t>self</w:t>
      </w:r>
      <w:r w:rsidRPr="00252018">
        <w:rPr>
          <w:rStyle w:val="StyleUnderline"/>
          <w:rFonts w:eastAsiaTheme="minorHAnsi"/>
        </w:rPr>
        <w:t xml:space="preserve">-assured </w:t>
      </w:r>
      <w:r w:rsidRPr="00C23440">
        <w:rPr>
          <w:rStyle w:val="Emphasis"/>
          <w:highlight w:val="yellow"/>
        </w:rPr>
        <w:t>destruction</w:t>
      </w:r>
      <w:proofErr w:type="gramStart"/>
      <w:r w:rsidRPr="00252018">
        <w:rPr>
          <w:rStyle w:val="StyleUnderline"/>
          <w:rFonts w:eastAsiaTheme="minorHAnsi"/>
        </w:rPr>
        <w:t>.”</w:t>
      </w:r>
      <w:r w:rsidRPr="00F10D61">
        <w:rPr>
          <w:rStyle w:val="StyleUnderline"/>
          <w:rFonts w:eastAsiaTheme="minorHAnsi"/>
          <w:sz w:val="12"/>
        </w:rPr>
        <w:t>¶</w:t>
      </w:r>
      <w:proofErr w:type="gramEnd"/>
      <w:r w:rsidRPr="00E05CBD">
        <w:rPr>
          <w:sz w:val="16"/>
        </w:rPr>
        <w:t xml:space="preserve"> In 2009, I wrote an article[vi] for the </w:t>
      </w:r>
      <w:r w:rsidRPr="00E05CBD">
        <w:rPr>
          <w:sz w:val="16"/>
        </w:rPr>
        <w:lastRenderedPageBreak/>
        <w:t xml:space="preserve">International Commission on Nuclear Non-proliferation and Disarmament that summarizes the findings of these studies. It explains that </w:t>
      </w:r>
      <w:r w:rsidRPr="00C23440">
        <w:rPr>
          <w:rStyle w:val="StyleUnderline"/>
          <w:rFonts w:eastAsiaTheme="minorHAnsi"/>
        </w:rPr>
        <w:t xml:space="preserve">nuclear </w:t>
      </w:r>
      <w:r w:rsidRPr="00470A53">
        <w:rPr>
          <w:rStyle w:val="StyleUnderline"/>
          <w:rFonts w:eastAsiaTheme="minorHAnsi"/>
          <w:highlight w:val="yellow"/>
        </w:rPr>
        <w:t>firestorms</w:t>
      </w:r>
      <w:r w:rsidRPr="00252018">
        <w:rPr>
          <w:rStyle w:val="StyleUnderline"/>
          <w:rFonts w:eastAsiaTheme="minorHAnsi"/>
        </w:rPr>
        <w:t xml:space="preserve"> would </w:t>
      </w:r>
      <w:r w:rsidRPr="00470A53">
        <w:rPr>
          <w:rStyle w:val="StyleUnderline"/>
          <w:rFonts w:eastAsiaTheme="minorHAnsi"/>
          <w:highlight w:val="yellow"/>
        </w:rPr>
        <w:t>produce millions</w:t>
      </w:r>
      <w:r w:rsidRPr="00252018">
        <w:rPr>
          <w:rStyle w:val="StyleUnderline"/>
          <w:rFonts w:eastAsiaTheme="minorHAnsi"/>
        </w:rPr>
        <w:t xml:space="preserve"> of </w:t>
      </w:r>
      <w:r w:rsidRPr="00470A53">
        <w:rPr>
          <w:rStyle w:val="StyleUnderline"/>
          <w:rFonts w:eastAsiaTheme="minorHAnsi"/>
          <w:highlight w:val="yellow"/>
        </w:rPr>
        <w:t>tons of smoke,</w:t>
      </w:r>
      <w:r w:rsidRPr="00470A53">
        <w:rPr>
          <w:sz w:val="16"/>
          <w:highlight w:val="yellow"/>
        </w:rPr>
        <w:t xml:space="preserve"> </w:t>
      </w:r>
      <w:r w:rsidRPr="00470A53">
        <w:rPr>
          <w:rStyle w:val="StyleUnderline"/>
          <w:rFonts w:eastAsiaTheme="minorHAnsi"/>
          <w:highlight w:val="yellow"/>
        </w:rPr>
        <w:t>which would</w:t>
      </w:r>
      <w:r w:rsidRPr="00E05CBD">
        <w:rPr>
          <w:sz w:val="16"/>
        </w:rPr>
        <w:t xml:space="preserve"> rise above cloud level and </w:t>
      </w:r>
      <w:r w:rsidRPr="00252018">
        <w:rPr>
          <w:rStyle w:val="StyleUnderline"/>
          <w:rFonts w:eastAsiaTheme="minorHAnsi"/>
        </w:rPr>
        <w:t xml:space="preserve">form a global stratospheric smoke layer that would </w:t>
      </w:r>
      <w:r w:rsidRPr="00470A53">
        <w:rPr>
          <w:rStyle w:val="Emphasis"/>
          <w:highlight w:val="yellow"/>
        </w:rPr>
        <w:t>rapidly encircle the Earth</w:t>
      </w:r>
      <w:r w:rsidRPr="00252018">
        <w:rPr>
          <w:rStyle w:val="StyleUnderline"/>
          <w:rFonts w:eastAsiaTheme="minorHAnsi"/>
        </w:rPr>
        <w:t>. The smoke</w:t>
      </w:r>
      <w:r w:rsidRPr="00E05CBD">
        <w:rPr>
          <w:sz w:val="16"/>
        </w:rPr>
        <w:t xml:space="preserve"> layer </w:t>
      </w:r>
      <w:r w:rsidRPr="00252018">
        <w:rPr>
          <w:rStyle w:val="StyleUnderline"/>
          <w:rFonts w:eastAsiaTheme="minorHAnsi"/>
        </w:rPr>
        <w:t xml:space="preserve">would remain </w:t>
      </w:r>
      <w:r w:rsidRPr="00470A53">
        <w:rPr>
          <w:rStyle w:val="StyleUnderline"/>
          <w:rFonts w:eastAsiaTheme="minorHAnsi"/>
          <w:highlight w:val="yellow"/>
        </w:rPr>
        <w:t>for</w:t>
      </w:r>
      <w:r w:rsidRPr="00E05CBD">
        <w:rPr>
          <w:sz w:val="16"/>
        </w:rPr>
        <w:t xml:space="preserve"> at least </w:t>
      </w:r>
      <w:r w:rsidRPr="00470A53">
        <w:rPr>
          <w:rStyle w:val="StyleUnderline"/>
          <w:rFonts w:eastAsiaTheme="minorHAnsi"/>
          <w:highlight w:val="yellow"/>
        </w:rPr>
        <w:t xml:space="preserve">a </w:t>
      </w:r>
      <w:r w:rsidRPr="00470A53">
        <w:rPr>
          <w:rStyle w:val="Emphasis"/>
          <w:highlight w:val="yellow"/>
        </w:rPr>
        <w:t>decade</w:t>
      </w:r>
      <w:r w:rsidRPr="00252018">
        <w:rPr>
          <w:rStyle w:val="StyleUnderline"/>
          <w:rFonts w:eastAsiaTheme="minorHAnsi"/>
        </w:rPr>
        <w:t xml:space="preserve">, </w:t>
      </w:r>
      <w:r w:rsidRPr="00C23440">
        <w:rPr>
          <w:rStyle w:val="StyleUnderline"/>
          <w:rFonts w:eastAsiaTheme="minorHAnsi"/>
        </w:rPr>
        <w:t>and it would</w:t>
      </w:r>
      <w:r w:rsidRPr="00C23440">
        <w:rPr>
          <w:sz w:val="16"/>
        </w:rPr>
        <w:t xml:space="preserve"> act to </w:t>
      </w:r>
      <w:r w:rsidRPr="00C23440">
        <w:rPr>
          <w:rStyle w:val="StyleUnderline"/>
          <w:rFonts w:eastAsiaTheme="minorHAnsi"/>
        </w:rPr>
        <w:t>destroy the protective</w:t>
      </w:r>
      <w:r w:rsidRPr="00470A53">
        <w:rPr>
          <w:rStyle w:val="StyleUnderline"/>
          <w:rFonts w:eastAsiaTheme="minorHAnsi"/>
        </w:rPr>
        <w:t xml:space="preserve"> ozone layer</w:t>
      </w:r>
      <w:r w:rsidRPr="00470A53">
        <w:rPr>
          <w:sz w:val="16"/>
        </w:rPr>
        <w:t xml:space="preserve"> (vastly </w:t>
      </w:r>
      <w:r w:rsidRPr="00470A53">
        <w:rPr>
          <w:rStyle w:val="StyleUnderline"/>
          <w:rFonts w:eastAsiaTheme="minorHAnsi"/>
        </w:rPr>
        <w:t>increasing the UV-B reaching Earth</w:t>
      </w:r>
      <w:r w:rsidRPr="00470A53">
        <w:rPr>
          <w:sz w:val="16"/>
        </w:rPr>
        <w:t xml:space="preserve">[vii]) </w:t>
      </w:r>
      <w:r w:rsidRPr="00470A53">
        <w:rPr>
          <w:rStyle w:val="StyleUnderline"/>
          <w:rFonts w:eastAsiaTheme="minorHAnsi"/>
        </w:rPr>
        <w:t xml:space="preserve">as </w:t>
      </w:r>
      <w:r w:rsidRPr="00C23440">
        <w:rPr>
          <w:rStyle w:val="StyleUnderline"/>
          <w:rFonts w:eastAsiaTheme="minorHAnsi"/>
        </w:rPr>
        <w:t>well as block warming sunlight,</w:t>
      </w:r>
      <w:r w:rsidRPr="00252018">
        <w:rPr>
          <w:rStyle w:val="StyleUnderline"/>
          <w:rFonts w:eastAsiaTheme="minorHAnsi"/>
        </w:rPr>
        <w:t xml:space="preserve"> thus </w:t>
      </w:r>
      <w:r w:rsidRPr="00470A53">
        <w:rPr>
          <w:rStyle w:val="StyleUnderline"/>
          <w:rFonts w:eastAsiaTheme="minorHAnsi"/>
          <w:highlight w:val="yellow"/>
        </w:rPr>
        <w:t>creating Ice Age</w:t>
      </w:r>
      <w:r w:rsidRPr="00E05CBD">
        <w:rPr>
          <w:sz w:val="16"/>
        </w:rPr>
        <w:t xml:space="preserve"> weather </w:t>
      </w:r>
      <w:r w:rsidRPr="00C23440">
        <w:rPr>
          <w:rStyle w:val="StyleUnderline"/>
          <w:rFonts w:eastAsiaTheme="minorHAnsi"/>
          <w:highlight w:val="yellow"/>
        </w:rPr>
        <w:t>conditions</w:t>
      </w:r>
      <w:r w:rsidRPr="00252018">
        <w:rPr>
          <w:rStyle w:val="StyleUnderline"/>
          <w:rFonts w:eastAsiaTheme="minorHAnsi"/>
        </w:rPr>
        <w:t xml:space="preserve"> that would last </w:t>
      </w:r>
      <w:r w:rsidRPr="00E05CBD">
        <w:rPr>
          <w:rStyle w:val="Emphasis"/>
        </w:rPr>
        <w:t>10 years</w:t>
      </w:r>
      <w:r w:rsidRPr="00E05CBD">
        <w:rPr>
          <w:sz w:val="16"/>
        </w:rPr>
        <w:t xml:space="preserve"> or longer.</w:t>
      </w:r>
      <w:r w:rsidRPr="00F10D61">
        <w:rPr>
          <w:sz w:val="12"/>
        </w:rPr>
        <w:t>¶</w:t>
      </w:r>
      <w:r w:rsidRPr="00E05CBD">
        <w:rPr>
          <w:sz w:val="16"/>
        </w:rPr>
        <w:t xml:space="preserve"> </w:t>
      </w:r>
      <w:r w:rsidRPr="00252018">
        <w:rPr>
          <w:rStyle w:val="StyleUnderline"/>
          <w:rFonts w:eastAsiaTheme="minorHAnsi"/>
        </w:rPr>
        <w:t>Following</w:t>
      </w:r>
      <w:r w:rsidRPr="00E05CBD">
        <w:rPr>
          <w:sz w:val="16"/>
        </w:rPr>
        <w:t xml:space="preserve"> a US-Russian nuclear </w:t>
      </w:r>
      <w:r w:rsidRPr="00252018">
        <w:rPr>
          <w:rStyle w:val="StyleUnderline"/>
          <w:rFonts w:eastAsiaTheme="minorHAnsi"/>
        </w:rPr>
        <w:t>war, temperatures in the</w:t>
      </w:r>
      <w:r w:rsidRPr="00E05CBD">
        <w:rPr>
          <w:sz w:val="16"/>
        </w:rPr>
        <w:t xml:space="preserve"> central </w:t>
      </w:r>
      <w:r w:rsidRPr="00252018">
        <w:rPr>
          <w:rStyle w:val="StyleUnderline"/>
          <w:rFonts w:eastAsiaTheme="minorHAnsi"/>
        </w:rPr>
        <w:t>US and Eurasia would fall below freezing every day for</w:t>
      </w:r>
      <w:r w:rsidRPr="00E05CBD">
        <w:rPr>
          <w:sz w:val="16"/>
        </w:rPr>
        <w:t xml:space="preserve"> one to </w:t>
      </w:r>
      <w:r w:rsidRPr="00252018">
        <w:rPr>
          <w:rStyle w:val="StyleUnderline"/>
          <w:rFonts w:eastAsiaTheme="minorHAnsi"/>
        </w:rPr>
        <w:t xml:space="preserve">three years; the intense </w:t>
      </w:r>
      <w:r w:rsidRPr="00470A53">
        <w:rPr>
          <w:rStyle w:val="StyleUnderline"/>
          <w:rFonts w:eastAsiaTheme="minorHAnsi"/>
          <w:highlight w:val="yellow"/>
        </w:rPr>
        <w:t>cold would</w:t>
      </w:r>
      <w:r w:rsidRPr="00252018">
        <w:rPr>
          <w:rStyle w:val="StyleUnderline"/>
          <w:rFonts w:eastAsiaTheme="minorHAnsi"/>
        </w:rPr>
        <w:t xml:space="preserve"> </w:t>
      </w:r>
      <w:r w:rsidRPr="00E05CBD">
        <w:rPr>
          <w:rStyle w:val="Emphasis"/>
        </w:rPr>
        <w:t xml:space="preserve">completely </w:t>
      </w:r>
      <w:r w:rsidRPr="00470A53">
        <w:rPr>
          <w:rStyle w:val="Emphasis"/>
          <w:highlight w:val="yellow"/>
        </w:rPr>
        <w:t>eliminate growing seasons for a decade</w:t>
      </w:r>
      <w:r w:rsidRPr="00E05CBD">
        <w:rPr>
          <w:sz w:val="16"/>
        </w:rPr>
        <w:t xml:space="preserve"> or longer. </w:t>
      </w:r>
      <w:r w:rsidRPr="00252018">
        <w:rPr>
          <w:rStyle w:val="StyleUnderline"/>
          <w:rFonts w:eastAsiaTheme="minorHAnsi"/>
        </w:rPr>
        <w:t xml:space="preserve">No crops could be grown, leading to a famine that would </w:t>
      </w:r>
      <w:r w:rsidRPr="00E05CBD">
        <w:rPr>
          <w:rStyle w:val="Emphasis"/>
        </w:rPr>
        <w:t xml:space="preserve">kill most humans and large animal </w:t>
      </w:r>
      <w:proofErr w:type="gramStart"/>
      <w:r w:rsidRPr="00E05CBD">
        <w:rPr>
          <w:rStyle w:val="Emphasis"/>
        </w:rPr>
        <w:t>populations</w:t>
      </w:r>
      <w:r w:rsidRPr="00252018">
        <w:rPr>
          <w:rStyle w:val="StyleUnderline"/>
          <w:rFonts w:eastAsiaTheme="minorHAnsi"/>
        </w:rPr>
        <w:t>.</w:t>
      </w:r>
      <w:r w:rsidRPr="00F10D61">
        <w:rPr>
          <w:rStyle w:val="StyleUnderline"/>
          <w:rFonts w:eastAsiaTheme="minorHAnsi"/>
          <w:sz w:val="12"/>
        </w:rPr>
        <w:t>¶</w:t>
      </w:r>
      <w:proofErr w:type="gramEnd"/>
      <w:r w:rsidRPr="00E05CBD">
        <w:rPr>
          <w:sz w:val="16"/>
        </w:rPr>
        <w:t xml:space="preserve"> </w:t>
      </w:r>
      <w:r w:rsidRPr="00470A53">
        <w:rPr>
          <w:rStyle w:val="StyleUnderline"/>
          <w:rFonts w:eastAsiaTheme="minorHAnsi"/>
          <w:highlight w:val="yellow"/>
        </w:rPr>
        <w:t>Electromagnetic pulse</w:t>
      </w:r>
      <w:r w:rsidRPr="00E05CBD">
        <w:rPr>
          <w:sz w:val="16"/>
        </w:rPr>
        <w:t xml:space="preserve"> from high-altitude nuclear detonations </w:t>
      </w:r>
      <w:r w:rsidRPr="00252018">
        <w:rPr>
          <w:rStyle w:val="StyleUnderline"/>
          <w:rFonts w:eastAsiaTheme="minorHAnsi"/>
        </w:rPr>
        <w:t xml:space="preserve">would </w:t>
      </w:r>
      <w:r w:rsidRPr="00470A53">
        <w:rPr>
          <w:rStyle w:val="StyleUnderline"/>
          <w:rFonts w:eastAsiaTheme="minorHAnsi"/>
          <w:highlight w:val="yellow"/>
        </w:rPr>
        <w:t>destroy</w:t>
      </w:r>
      <w:r w:rsidRPr="00E05CBD">
        <w:rPr>
          <w:sz w:val="16"/>
        </w:rPr>
        <w:t xml:space="preserve"> the integrated circuits in </w:t>
      </w:r>
      <w:r w:rsidRPr="00252018">
        <w:rPr>
          <w:rStyle w:val="StyleUnderline"/>
          <w:rFonts w:eastAsiaTheme="minorHAnsi"/>
        </w:rPr>
        <w:t>all</w:t>
      </w:r>
      <w:r w:rsidRPr="00E05CBD">
        <w:rPr>
          <w:sz w:val="16"/>
        </w:rPr>
        <w:t xml:space="preserve"> modern </w:t>
      </w:r>
      <w:r w:rsidRPr="00C23440">
        <w:rPr>
          <w:rStyle w:val="StyleUnderline"/>
          <w:rFonts w:eastAsiaTheme="minorHAnsi"/>
          <w:highlight w:val="yellow"/>
        </w:rPr>
        <w:t>electronic</w:t>
      </w:r>
      <w:r w:rsidRPr="00252018">
        <w:rPr>
          <w:rStyle w:val="StyleUnderline"/>
          <w:rFonts w:eastAsiaTheme="minorHAnsi"/>
        </w:rPr>
        <w:t xml:space="preserve"> </w:t>
      </w:r>
      <w:r w:rsidRPr="00470A53">
        <w:rPr>
          <w:rStyle w:val="StyleUnderline"/>
          <w:rFonts w:eastAsiaTheme="minorHAnsi"/>
          <w:highlight w:val="yellow"/>
        </w:rPr>
        <w:t>devices</w:t>
      </w:r>
      <w:r w:rsidRPr="00E05CBD">
        <w:rPr>
          <w:sz w:val="16"/>
        </w:rPr>
        <w:t xml:space="preserve">[viii], including those in commercial nuclear power plants. </w:t>
      </w:r>
      <w:r w:rsidRPr="00470A53">
        <w:rPr>
          <w:rStyle w:val="StyleUnderline"/>
          <w:rFonts w:eastAsiaTheme="minorHAnsi"/>
          <w:highlight w:val="yellow"/>
        </w:rPr>
        <w:t>Every</w:t>
      </w:r>
      <w:r w:rsidRPr="00252018">
        <w:rPr>
          <w:rStyle w:val="StyleUnderline"/>
          <w:rFonts w:eastAsiaTheme="minorHAnsi"/>
        </w:rPr>
        <w:t xml:space="preserve"> nuclear </w:t>
      </w:r>
      <w:r w:rsidRPr="00470A53">
        <w:rPr>
          <w:rStyle w:val="StyleUnderline"/>
          <w:rFonts w:eastAsiaTheme="minorHAnsi"/>
          <w:highlight w:val="yellow"/>
        </w:rPr>
        <w:t>reactor would</w:t>
      </w:r>
      <w:r w:rsidRPr="00E05CBD">
        <w:rPr>
          <w:sz w:val="16"/>
        </w:rPr>
        <w:t xml:space="preserve"> almost </w:t>
      </w:r>
      <w:r w:rsidRPr="00470A53">
        <w:rPr>
          <w:rStyle w:val="Emphasis"/>
          <w:highlight w:val="yellow"/>
        </w:rPr>
        <w:t>instantly</w:t>
      </w:r>
      <w:r w:rsidRPr="00470A53">
        <w:rPr>
          <w:rStyle w:val="StyleUnderline"/>
          <w:rFonts w:eastAsiaTheme="minorHAnsi"/>
          <w:highlight w:val="yellow"/>
        </w:rPr>
        <w:t xml:space="preserve"> meltdown</w:t>
      </w:r>
      <w:r w:rsidRPr="00E05CBD">
        <w:rPr>
          <w:sz w:val="16"/>
        </w:rPr>
        <w:t xml:space="preserve">; every nuclear spent fuel pool (which contain many times more radioactivity than found in the reactors) would boil-off, </w:t>
      </w:r>
      <w:r w:rsidRPr="00252018">
        <w:rPr>
          <w:rStyle w:val="StyleUnderline"/>
          <w:rFonts w:eastAsiaTheme="minorHAnsi"/>
        </w:rPr>
        <w:t xml:space="preserve">releasing vast </w:t>
      </w:r>
      <w:r w:rsidRPr="00E05CBD">
        <w:rPr>
          <w:sz w:val="16"/>
        </w:rPr>
        <w:t xml:space="preserve">amounts of </w:t>
      </w:r>
      <w:r w:rsidRPr="00470A53">
        <w:rPr>
          <w:rStyle w:val="Emphasis"/>
          <w:highlight w:val="yellow"/>
        </w:rPr>
        <w:t>long-lived</w:t>
      </w:r>
      <w:r w:rsidRPr="00470A53">
        <w:rPr>
          <w:rStyle w:val="StyleUnderline"/>
          <w:rFonts w:eastAsiaTheme="minorHAnsi"/>
          <w:highlight w:val="yellow"/>
        </w:rPr>
        <w:t xml:space="preserve"> </w:t>
      </w:r>
      <w:r w:rsidRPr="00470A53">
        <w:rPr>
          <w:rStyle w:val="StyleUnderline"/>
          <w:rFonts w:eastAsiaTheme="minorHAnsi"/>
        </w:rPr>
        <w:t>radioactivity</w:t>
      </w:r>
      <w:r w:rsidRPr="00E05CBD">
        <w:rPr>
          <w:sz w:val="16"/>
        </w:rPr>
        <w:t xml:space="preserve">. The </w:t>
      </w:r>
      <w:r w:rsidRPr="00470A53">
        <w:rPr>
          <w:rStyle w:val="StyleUnderline"/>
          <w:rFonts w:eastAsiaTheme="minorHAnsi"/>
          <w:highlight w:val="yellow"/>
        </w:rPr>
        <w:t>fallout would make</w:t>
      </w:r>
      <w:r w:rsidRPr="00E05CBD">
        <w:rPr>
          <w:sz w:val="16"/>
        </w:rPr>
        <w:t xml:space="preserve"> most of the </w:t>
      </w:r>
      <w:r w:rsidRPr="00470A53">
        <w:rPr>
          <w:rStyle w:val="StyleUnderline"/>
          <w:rFonts w:eastAsiaTheme="minorHAnsi"/>
          <w:highlight w:val="yellow"/>
        </w:rPr>
        <w:t xml:space="preserve">US and Europe </w:t>
      </w:r>
      <w:r w:rsidRPr="00470A53">
        <w:rPr>
          <w:rStyle w:val="Emphasis"/>
          <w:highlight w:val="yellow"/>
        </w:rPr>
        <w:t>uninhabitable</w:t>
      </w:r>
      <w:r w:rsidRPr="00252018">
        <w:rPr>
          <w:rStyle w:val="StyleUnderline"/>
          <w:rFonts w:eastAsiaTheme="minorHAnsi"/>
        </w:rPr>
        <w:t>.</w:t>
      </w:r>
      <w:r w:rsidRPr="00E05CBD">
        <w:rPr>
          <w:sz w:val="16"/>
        </w:rPr>
        <w:t xml:space="preserve"> </w:t>
      </w:r>
      <w:r w:rsidRPr="00C23440">
        <w:rPr>
          <w:sz w:val="16"/>
        </w:rPr>
        <w:t xml:space="preserve">Of course, the </w:t>
      </w:r>
      <w:r w:rsidRPr="00C23440">
        <w:rPr>
          <w:rStyle w:val="StyleUnderline"/>
          <w:rFonts w:eastAsiaTheme="minorHAnsi"/>
        </w:rPr>
        <w:t xml:space="preserve">survivors of the nuclear war would be </w:t>
      </w:r>
      <w:r w:rsidRPr="00C23440">
        <w:rPr>
          <w:rStyle w:val="Emphasis"/>
          <w:sz w:val="28"/>
        </w:rPr>
        <w:t>starving to death anyway</w:t>
      </w:r>
      <w:r w:rsidRPr="00E05CBD">
        <w:rPr>
          <w:rStyle w:val="Emphasis"/>
          <w:sz w:val="28"/>
        </w:rPr>
        <w:t>.</w:t>
      </w:r>
      <w:r>
        <w:rPr>
          <w:sz w:val="20"/>
        </w:rPr>
        <w:t xml:space="preserve"> </w:t>
      </w:r>
      <w:r w:rsidRPr="00252018">
        <w:rPr>
          <w:rStyle w:val="StyleUnderline"/>
          <w:rFonts w:eastAsiaTheme="minorHAnsi"/>
        </w:rPr>
        <w:t>Once nuclear weapons were introduced into a</w:t>
      </w:r>
      <w:r w:rsidRPr="00E05CBD">
        <w:rPr>
          <w:sz w:val="16"/>
        </w:rPr>
        <w:t xml:space="preserve"> US-Russian </w:t>
      </w:r>
      <w:r w:rsidRPr="00C23440">
        <w:rPr>
          <w:rStyle w:val="StyleUnderline"/>
          <w:rFonts w:eastAsiaTheme="minorHAnsi"/>
        </w:rPr>
        <w:t>conflict, there would be little chance</w:t>
      </w:r>
      <w:r w:rsidRPr="00C23440">
        <w:rPr>
          <w:sz w:val="16"/>
        </w:rPr>
        <w:t xml:space="preserve"> that a </w:t>
      </w:r>
      <w:r w:rsidRPr="00C23440">
        <w:rPr>
          <w:rStyle w:val="Emphasis"/>
        </w:rPr>
        <w:t>nuclear holocaust</w:t>
      </w:r>
      <w:r w:rsidRPr="00C23440">
        <w:rPr>
          <w:rStyle w:val="StyleUnderline"/>
          <w:rFonts w:eastAsiaTheme="minorHAnsi"/>
        </w:rPr>
        <w:t xml:space="preserve"> could be avoided. Theories of</w:t>
      </w:r>
      <w:r w:rsidRPr="00C23440">
        <w:rPr>
          <w:sz w:val="16"/>
        </w:rPr>
        <w:t xml:space="preserve"> “limited nuclear war” and “nuclear </w:t>
      </w:r>
      <w:r w:rsidRPr="00C23440">
        <w:rPr>
          <w:rStyle w:val="StyleUnderline"/>
          <w:rFonts w:eastAsiaTheme="minorHAnsi"/>
        </w:rPr>
        <w:t xml:space="preserve">de-escalation” are </w:t>
      </w:r>
      <w:proofErr w:type="gramStart"/>
      <w:r w:rsidRPr="00C23440">
        <w:rPr>
          <w:rStyle w:val="Emphasis"/>
        </w:rPr>
        <w:t>unrealistic</w:t>
      </w:r>
      <w:r w:rsidRPr="00C23440">
        <w:rPr>
          <w:sz w:val="16"/>
        </w:rPr>
        <w:t>.[</w:t>
      </w:r>
      <w:proofErr w:type="gramEnd"/>
      <w:r w:rsidRPr="00C23440">
        <w:rPr>
          <w:sz w:val="16"/>
        </w:rPr>
        <w:t xml:space="preserve">ix] In 2002 the </w:t>
      </w:r>
      <w:r w:rsidRPr="00C23440">
        <w:rPr>
          <w:rStyle w:val="StyleUnderline"/>
          <w:rFonts w:eastAsiaTheme="minorHAnsi"/>
        </w:rPr>
        <w:t>Bush</w:t>
      </w:r>
      <w:r w:rsidRPr="00C23440">
        <w:rPr>
          <w:sz w:val="16"/>
        </w:rPr>
        <w:t xml:space="preserve"> administration </w:t>
      </w:r>
      <w:r w:rsidRPr="00C23440">
        <w:rPr>
          <w:rStyle w:val="StyleUnderline"/>
          <w:rFonts w:eastAsiaTheme="minorHAnsi"/>
        </w:rPr>
        <w:t>modified US strategic doctrine</w:t>
      </w:r>
      <w:r w:rsidRPr="00C23440">
        <w:rPr>
          <w:sz w:val="16"/>
        </w:rPr>
        <w:t xml:space="preserve"> from a retaliatory role </w:t>
      </w:r>
      <w:r w:rsidRPr="00C23440">
        <w:rPr>
          <w:rStyle w:val="StyleUnderline"/>
          <w:rFonts w:eastAsiaTheme="minorHAnsi"/>
        </w:rPr>
        <w:t>to permit preemptive nuclear attack</w:t>
      </w:r>
      <w:r w:rsidRPr="00C23440">
        <w:rPr>
          <w:sz w:val="16"/>
        </w:rPr>
        <w:t xml:space="preserve">; in 2010, the </w:t>
      </w:r>
      <w:r w:rsidRPr="00C23440">
        <w:rPr>
          <w:rStyle w:val="StyleUnderline"/>
          <w:rFonts w:eastAsiaTheme="minorHAnsi"/>
        </w:rPr>
        <w:t>Obama</w:t>
      </w:r>
      <w:r w:rsidRPr="00C23440">
        <w:rPr>
          <w:sz w:val="16"/>
        </w:rPr>
        <w:t xml:space="preserve"> administration </w:t>
      </w:r>
      <w:r w:rsidRPr="00C23440">
        <w:rPr>
          <w:rStyle w:val="StyleUnderline"/>
          <w:rFonts w:eastAsiaTheme="minorHAnsi"/>
        </w:rPr>
        <w:t>made only</w:t>
      </w:r>
      <w:r w:rsidRPr="00C23440">
        <w:rPr>
          <w:sz w:val="16"/>
        </w:rPr>
        <w:t xml:space="preserve"> incremental and </w:t>
      </w:r>
      <w:r w:rsidRPr="00C23440">
        <w:rPr>
          <w:rStyle w:val="StyleUnderline"/>
          <w:rFonts w:eastAsiaTheme="minorHAnsi"/>
        </w:rPr>
        <w:t>miniscule changes</w:t>
      </w:r>
      <w:r w:rsidRPr="00C23440">
        <w:rPr>
          <w:sz w:val="16"/>
        </w:rPr>
        <w:t xml:space="preserve"> to this doctrine, leaving it essentially unchanged. </w:t>
      </w:r>
      <w:r w:rsidRPr="00C23440">
        <w:rPr>
          <w:rStyle w:val="StyleUnderline"/>
          <w:rFonts w:eastAsiaTheme="minorHAnsi"/>
        </w:rPr>
        <w:t xml:space="preserve">Furthermore, Counterforce </w:t>
      </w:r>
      <w:r w:rsidRPr="00C23440">
        <w:rPr>
          <w:sz w:val="16"/>
        </w:rPr>
        <w:t xml:space="preserve">doctrine – used by both the US and Russian military – </w:t>
      </w:r>
      <w:r w:rsidRPr="00C23440">
        <w:rPr>
          <w:rStyle w:val="StyleUnderline"/>
          <w:rFonts w:eastAsiaTheme="minorHAnsi"/>
        </w:rPr>
        <w:t>emphasizes the need for preemptive strikes</w:t>
      </w:r>
      <w:r w:rsidRPr="00C23440">
        <w:rPr>
          <w:sz w:val="16"/>
        </w:rPr>
        <w:t xml:space="preserve"> once nuclear war begins. </w:t>
      </w:r>
      <w:r w:rsidRPr="00C23440">
        <w:rPr>
          <w:rStyle w:val="StyleUnderline"/>
          <w:rFonts w:eastAsiaTheme="minorHAnsi"/>
        </w:rPr>
        <w:t>Both sides would be under immense pressure to launch a</w:t>
      </w:r>
      <w:r w:rsidRPr="00C23440">
        <w:rPr>
          <w:sz w:val="16"/>
        </w:rPr>
        <w:t xml:space="preserve"> preemptive nuclear </w:t>
      </w:r>
      <w:proofErr w:type="gramStart"/>
      <w:r w:rsidRPr="00C23440">
        <w:rPr>
          <w:rStyle w:val="StyleUnderline"/>
          <w:rFonts w:eastAsiaTheme="minorHAnsi"/>
        </w:rPr>
        <w:t>first-strike</w:t>
      </w:r>
      <w:proofErr w:type="gramEnd"/>
      <w:r w:rsidRPr="00C23440">
        <w:rPr>
          <w:sz w:val="16"/>
        </w:rPr>
        <w:t xml:space="preserve"> once military hostilities had commenced, especially if nuclear weapons had already been used on the battlefield.</w:t>
      </w:r>
    </w:p>
    <w:p w14:paraId="0FBFE94D" w14:textId="77777777" w:rsidR="0064091C" w:rsidRPr="00534508" w:rsidRDefault="0064091C" w:rsidP="0064091C">
      <w:pPr>
        <w:pStyle w:val="Heading4"/>
        <w:rPr>
          <w:rFonts w:cs="Arial"/>
        </w:rPr>
      </w:pPr>
      <w:r>
        <w:rPr>
          <w:rFonts w:cs="Arial"/>
        </w:rPr>
        <w:t xml:space="preserve">Scenario 3 is NATO – </w:t>
      </w:r>
    </w:p>
    <w:p w14:paraId="5065EA8A" w14:textId="77777777" w:rsidR="0064091C" w:rsidRPr="00835B9A" w:rsidRDefault="0064091C" w:rsidP="0064091C">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w:t>
      </w:r>
      <w:r>
        <w:rPr>
          <w:rFonts w:cs="Arial"/>
        </w:rPr>
        <w:t xml:space="preserve">authoritarianism </w:t>
      </w:r>
      <w:r w:rsidRPr="00A06588">
        <w:rPr>
          <w:rFonts w:cs="Arial"/>
        </w:rPr>
        <w:t xml:space="preserve">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70E3997B" w14:textId="77777777" w:rsidR="0064091C" w:rsidRPr="00A06588" w:rsidRDefault="0064091C" w:rsidP="0064091C">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proofErr w:type="spellStart"/>
      <w:r w:rsidRPr="00A06588">
        <w:rPr>
          <w:u w:val="single"/>
        </w:rPr>
        <w:t>Heg</w:t>
      </w:r>
      <w:proofErr w:type="spellEnd"/>
      <w:r w:rsidRPr="00A06588">
        <w:rPr>
          <w:u w:val="single"/>
        </w:rPr>
        <w:t xml:space="preserve"> daddy</w:t>
      </w:r>
      <w:r w:rsidRPr="00A06588">
        <w:t xml:space="preserve">, NATO’s global peace is </w:t>
      </w:r>
      <w:proofErr w:type="gramStart"/>
      <w:r w:rsidRPr="00A06588">
        <w:t>unraveling</w:t>
      </w:r>
      <w:proofErr w:type="gramEnd"/>
      <w:r w:rsidRPr="00A06588">
        <w:t xml:space="preserve"> and we can’t see it, July 15, https://www.brookings.edu/blog/order-from-chaos/2018/07/15/natos-global-peace-is-unraveling-and-we-cant-see-it/]</w:t>
      </w:r>
    </w:p>
    <w:p w14:paraId="6683EC5B" w14:textId="77777777" w:rsidR="0064091C" w:rsidRPr="00A06588" w:rsidRDefault="0064091C" w:rsidP="0064091C">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6E0F55D1" w14:textId="77777777" w:rsidR="0064091C" w:rsidRPr="00732C44" w:rsidRDefault="0064091C" w:rsidP="0064091C">
      <w:pPr>
        <w:rPr>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w:t>
      </w:r>
      <w:proofErr w:type="gramStart"/>
      <w:r w:rsidRPr="00A06588">
        <w:rPr>
          <w:rStyle w:val="StyleUnderline"/>
        </w:rPr>
        <w:t>II ,</w:t>
      </w:r>
      <w:proofErr w:type="gramEnd"/>
      <w:r w:rsidRPr="00A06588">
        <w:rPr>
          <w:rStyle w:val="StyleUnderline"/>
        </w:rPr>
        <w:t xml:space="preserve">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lastRenderedPageBreak/>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w:t>
      </w:r>
      <w:r w:rsidRPr="00732C44">
        <w:rPr>
          <w:sz w:val="16"/>
        </w:rPr>
        <w:t xml:space="preserve">shadow of its former self. The </w:t>
      </w:r>
      <w:r w:rsidRPr="00732C44">
        <w:rPr>
          <w:rStyle w:val="StyleUnderline"/>
        </w:rPr>
        <w:t>possibility</w:t>
      </w:r>
      <w:r w:rsidRPr="00732C44">
        <w:rPr>
          <w:sz w:val="16"/>
        </w:rPr>
        <w:t xml:space="preserve"> that </w:t>
      </w:r>
      <w:r w:rsidRPr="00732C44">
        <w:rPr>
          <w:rStyle w:val="StyleUnderline"/>
        </w:rPr>
        <w:t xml:space="preserve">Europe could return to its dark past is </w:t>
      </w:r>
      <w:r w:rsidRPr="00732C44">
        <w:rPr>
          <w:rStyle w:val="Emphasis"/>
          <w:sz w:val="24"/>
          <w:szCs w:val="28"/>
        </w:rPr>
        <w:t>greater today than at any time during the Cold War</w:t>
      </w:r>
      <w:r w:rsidRPr="00732C44">
        <w:rPr>
          <w:rStyle w:val="StyleUnderline"/>
        </w:rPr>
        <w:t>.</w:t>
      </w:r>
    </w:p>
    <w:p w14:paraId="5D5C2F4E" w14:textId="77777777" w:rsidR="0064091C" w:rsidRPr="009174B5" w:rsidRDefault="0064091C" w:rsidP="0064091C">
      <w:pPr>
        <w:rPr>
          <w:sz w:val="16"/>
        </w:rPr>
      </w:pPr>
      <w:r w:rsidRPr="00732C44">
        <w:rPr>
          <w:sz w:val="16"/>
        </w:rPr>
        <w:t>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w:t>
      </w:r>
      <w:r w:rsidRPr="009174B5">
        <w:rPr>
          <w:sz w:val="16"/>
        </w:rPr>
        <w:t xml:space="preserve">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w:t>
      </w:r>
      <w:proofErr w:type="gramStart"/>
      <w:r w:rsidRPr="009174B5">
        <w:rPr>
          <w:sz w:val="16"/>
        </w:rPr>
        <w:t>take action</w:t>
      </w:r>
      <w:proofErr w:type="gramEnd"/>
      <w:r w:rsidRPr="009174B5">
        <w:rPr>
          <w:sz w:val="16"/>
        </w:rPr>
        <w:t xml:space="preserve"> in Syria to stem the flow of refugees contributed heavily to the present strain.</w:t>
      </w:r>
    </w:p>
    <w:p w14:paraId="348FB142" w14:textId="77777777" w:rsidR="0064091C" w:rsidRPr="009174B5" w:rsidRDefault="0064091C" w:rsidP="0064091C">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078FF65D" w14:textId="77777777" w:rsidR="0064091C" w:rsidRPr="009174B5" w:rsidRDefault="0064091C" w:rsidP="0064091C">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38EB08E8" w14:textId="77777777" w:rsidR="0064091C" w:rsidRPr="009174B5" w:rsidRDefault="0064091C" w:rsidP="0064091C">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2BC16BD2" w14:textId="77777777" w:rsidR="0064091C" w:rsidRPr="009174B5" w:rsidRDefault="0064091C" w:rsidP="0064091C">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36523254" w14:textId="77777777" w:rsidR="0064091C" w:rsidRPr="009174B5" w:rsidRDefault="0064091C" w:rsidP="0064091C">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0A618E98" w14:textId="77777777" w:rsidR="0064091C" w:rsidRPr="009174B5" w:rsidRDefault="0064091C" w:rsidP="0064091C">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5BA81B09" w14:textId="77777777" w:rsidR="0064091C" w:rsidRPr="009174B5" w:rsidRDefault="0064091C" w:rsidP="0064091C">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proofErr w:type="gramStart"/>
      <w:r w:rsidRPr="00A06588">
        <w:rPr>
          <w:rStyle w:val="StyleUnderline"/>
          <w:highlight w:val="cyan"/>
        </w:rPr>
        <w:t>set in</w:t>
      </w:r>
      <w:proofErr w:type="gramEnd"/>
      <w:r w:rsidRPr="00A06588">
        <w:rPr>
          <w:rStyle w:val="StyleUnderline"/>
          <w:highlight w:val="cyan"/>
        </w:rPr>
        <w:t xml:space="preserve">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5B21FC7D" w14:textId="77777777" w:rsidR="0064091C" w:rsidRPr="00534508" w:rsidRDefault="0064091C" w:rsidP="0064091C">
      <w:pPr>
        <w:pStyle w:val="Heading4"/>
        <w:rPr>
          <w:rFonts w:cs="Arial"/>
        </w:rPr>
      </w:pPr>
      <w:r>
        <w:rPr>
          <w:rFonts w:cs="Arial"/>
        </w:rPr>
        <w:lastRenderedPageBreak/>
        <w:t xml:space="preserve">Scenario 4 is EU Breakup – </w:t>
      </w:r>
    </w:p>
    <w:p w14:paraId="41E0278B" w14:textId="77777777" w:rsidR="0064091C" w:rsidRPr="00A06588" w:rsidRDefault="0064091C" w:rsidP="0064091C">
      <w:pPr>
        <w:pStyle w:val="Heading4"/>
        <w:rPr>
          <w:rFonts w:cs="Arial"/>
        </w:rPr>
      </w:pPr>
      <w:r w:rsidRPr="00A06588">
        <w:rPr>
          <w:rFonts w:cs="Arial"/>
        </w:rPr>
        <w:t xml:space="preserve">European authoritarianism breaks the EU </w:t>
      </w:r>
    </w:p>
    <w:p w14:paraId="4F59DB0F" w14:textId="77777777" w:rsidR="0064091C" w:rsidRPr="00A06588" w:rsidRDefault="0064091C" w:rsidP="0064091C">
      <w:proofErr w:type="spellStart"/>
      <w:r w:rsidRPr="00A06588">
        <w:t>Cassidi</w:t>
      </w:r>
      <w:proofErr w:type="spellEnd"/>
      <w:r w:rsidRPr="00A06588">
        <w:t xml:space="preserve"> </w:t>
      </w:r>
      <w:r w:rsidRPr="00A06588">
        <w:rPr>
          <w:rStyle w:val="Style13ptBold"/>
        </w:rPr>
        <w:t>Beck 20</w:t>
      </w:r>
      <w:r w:rsidRPr="00A06588">
        <w:t xml:space="preserve">. </w:t>
      </w:r>
      <w:proofErr w:type="spellStart"/>
      <w:r w:rsidRPr="00A06588">
        <w:t>Masters</w:t>
      </w:r>
      <w:proofErr w:type="spellEnd"/>
      <w:r w:rsidRPr="00A06588">
        <w:t xml:space="preserve"> Thesis in Political Science at Stellenbosch University. “The Rise of Strongmen Leaders: A Threat to Global Security”. </w:t>
      </w:r>
    </w:p>
    <w:p w14:paraId="4535A6F1" w14:textId="77777777" w:rsidR="0064091C" w:rsidRPr="00A06588" w:rsidRDefault="0064091C" w:rsidP="0064091C">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w:t>
      </w:r>
      <w:proofErr w:type="spellStart"/>
      <w:r w:rsidRPr="00A06588">
        <w:rPr>
          <w:sz w:val="16"/>
        </w:rPr>
        <w:t>neighbours</w:t>
      </w:r>
      <w:proofErr w:type="spellEnd"/>
      <w:r w:rsidRPr="00A06588">
        <w:rPr>
          <w:sz w:val="16"/>
        </w:rPr>
        <w:t xml:space="preserve">,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proofErr w:type="spellStart"/>
      <w:r w:rsidRPr="00A06588">
        <w:rPr>
          <w:rStyle w:val="Emphasis"/>
          <w:highlight w:val="cyan"/>
        </w:rPr>
        <w:t>destabilises</w:t>
      </w:r>
      <w:proofErr w:type="spellEnd"/>
      <w:r w:rsidRPr="00A06588">
        <w:rPr>
          <w:rStyle w:val="Emphasis"/>
          <w:highlight w:val="cyan"/>
        </w:rPr>
        <w:t xml:space="preserve"> the</w:t>
      </w:r>
      <w:r w:rsidRPr="00A06588">
        <w:rPr>
          <w:rStyle w:val="Emphasis"/>
        </w:rPr>
        <w:t xml:space="preserve"> entire </w:t>
      </w:r>
      <w:r w:rsidRPr="00A06588">
        <w:rPr>
          <w:rStyle w:val="Emphasis"/>
          <w:highlight w:val="cyan"/>
        </w:rPr>
        <w:t>region</w:t>
      </w:r>
      <w:r w:rsidRPr="00A06588">
        <w:rPr>
          <w:sz w:val="16"/>
        </w:rPr>
        <w:t xml:space="preserve"> (</w:t>
      </w:r>
      <w:proofErr w:type="spellStart"/>
      <w:r w:rsidRPr="00A06588">
        <w:rPr>
          <w:sz w:val="16"/>
        </w:rPr>
        <w:t>Drozdiak</w:t>
      </w:r>
      <w:proofErr w:type="spellEnd"/>
      <w:r w:rsidRPr="00A06588">
        <w:rPr>
          <w:sz w:val="16"/>
        </w:rPr>
        <w:t xml:space="preserve">,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w:t>
      </w:r>
      <w:proofErr w:type="spellStart"/>
      <w:r w:rsidRPr="00A06588">
        <w:rPr>
          <w:rStyle w:val="StyleUnderline"/>
        </w:rPr>
        <w:t>organisations</w:t>
      </w:r>
      <w:proofErr w:type="spellEnd"/>
      <w:r w:rsidRPr="00A06588">
        <w:rPr>
          <w:rStyle w:val="StyleUnderline"/>
        </w:rPr>
        <w:t xml:space="preserve">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365232E2" w14:textId="77777777" w:rsidR="0064091C" w:rsidRPr="00A06588" w:rsidRDefault="0064091C" w:rsidP="0064091C">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proofErr w:type="spellStart"/>
      <w:r w:rsidRPr="00A06588">
        <w:rPr>
          <w:rStyle w:val="Emphasis"/>
          <w:highlight w:val="cyan"/>
        </w:rPr>
        <w:t>Orban</w:t>
      </w:r>
      <w:r w:rsidRPr="00A06588">
        <w:rPr>
          <w:rStyle w:val="Emphasis"/>
        </w:rPr>
        <w:t>’s</w:t>
      </w:r>
      <w:proofErr w:type="spellEnd"/>
      <w:r w:rsidRPr="00A06588">
        <w:rPr>
          <w:rStyle w:val="Emphasis"/>
        </w:rPr>
        <w:t xml:space="preserve">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w:t>
      </w:r>
      <w:proofErr w:type="spellStart"/>
      <w:r w:rsidRPr="00A06588">
        <w:rPr>
          <w:sz w:val="16"/>
        </w:rPr>
        <w:t>Frankopan</w:t>
      </w:r>
      <w:proofErr w:type="spellEnd"/>
      <w:r w:rsidRPr="00A06588">
        <w:rPr>
          <w:sz w:val="16"/>
        </w:rPr>
        <w:t xml:space="preserve">,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w:t>
      </w:r>
      <w:proofErr w:type="spellStart"/>
      <w:r w:rsidRPr="00A06588">
        <w:rPr>
          <w:sz w:val="16"/>
        </w:rPr>
        <w:t>Bugaric</w:t>
      </w:r>
      <w:proofErr w:type="spellEnd"/>
      <w:r w:rsidRPr="00A06588">
        <w:rPr>
          <w:sz w:val="16"/>
        </w:rPr>
        <w:t xml:space="preserve">, 2014:25). </w:t>
      </w:r>
      <w:r w:rsidRPr="00A06588">
        <w:rPr>
          <w:rStyle w:val="StyleUnderline"/>
        </w:rPr>
        <w:t xml:space="preserve">The deviation of the </w:t>
      </w:r>
      <w:proofErr w:type="spellStart"/>
      <w:r w:rsidRPr="00A06588">
        <w:rPr>
          <w:rStyle w:val="StyleUnderline"/>
        </w:rPr>
        <w:t>Orban</w:t>
      </w:r>
      <w:proofErr w:type="spellEnd"/>
      <w:r w:rsidRPr="00A06588">
        <w:rPr>
          <w:rStyle w:val="StyleUnderline"/>
        </w:rPr>
        <w:t xml:space="preserve">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w:t>
      </w:r>
      <w:proofErr w:type="spellStart"/>
      <w:r w:rsidRPr="00A06588">
        <w:rPr>
          <w:sz w:val="16"/>
        </w:rPr>
        <w:t>Agh</w:t>
      </w:r>
      <w:proofErr w:type="spellEnd"/>
      <w:r w:rsidRPr="00A06588">
        <w:rPr>
          <w:sz w:val="16"/>
        </w:rPr>
        <w:t xml:space="preserve">, 2016:286; </w:t>
      </w:r>
      <w:proofErr w:type="spellStart"/>
      <w:r w:rsidRPr="00A06588">
        <w:rPr>
          <w:sz w:val="16"/>
        </w:rPr>
        <w:t>Lendvai</w:t>
      </w:r>
      <w:proofErr w:type="spellEnd"/>
      <w:r w:rsidRPr="00A06588">
        <w:rPr>
          <w:sz w:val="16"/>
        </w:rPr>
        <w:t>, 2017:54).</w:t>
      </w:r>
    </w:p>
    <w:p w14:paraId="0A76DEF2" w14:textId="77777777" w:rsidR="0064091C" w:rsidRPr="00A06588" w:rsidRDefault="0064091C" w:rsidP="0064091C">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proofErr w:type="spellStart"/>
      <w:r w:rsidRPr="00A06588">
        <w:rPr>
          <w:rStyle w:val="Emphasis"/>
          <w:highlight w:val="cyan"/>
        </w:rPr>
        <w:t>legitimised</w:t>
      </w:r>
      <w:proofErr w:type="spellEnd"/>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w:t>
      </w:r>
      <w:proofErr w:type="spellStart"/>
      <w:r w:rsidRPr="00A06588">
        <w:rPr>
          <w:sz w:val="16"/>
        </w:rPr>
        <w:t>Orban</w:t>
      </w:r>
      <w:proofErr w:type="spellEnd"/>
      <w:r w:rsidRPr="00A06588">
        <w:rPr>
          <w:sz w:val="16"/>
        </w:rPr>
        <w:t xml:space="preserve">,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0D53B166" w14:textId="77777777" w:rsidR="0064091C" w:rsidRPr="00A06588" w:rsidRDefault="0064091C" w:rsidP="0064091C">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w:t>
      </w:r>
      <w:proofErr w:type="gramStart"/>
      <w:r w:rsidRPr="00A06588">
        <w:rPr>
          <w:sz w:val="16"/>
        </w:rPr>
        <w:t>tolerant</w:t>
      </w:r>
      <w:proofErr w:type="gramEnd"/>
      <w:r w:rsidRPr="00A06588">
        <w:rPr>
          <w:sz w:val="16"/>
        </w:rPr>
        <w:t xml:space="preserve">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xml:space="preserve">, </w:t>
      </w:r>
      <w:proofErr w:type="gramStart"/>
      <w:r w:rsidRPr="00A06588">
        <w:rPr>
          <w:rStyle w:val="StyleUnderline"/>
        </w:rPr>
        <w:t>trade</w:t>
      </w:r>
      <w:proofErr w:type="gramEnd"/>
      <w:r w:rsidRPr="00A06588">
        <w:rPr>
          <w:rStyle w:val="StyleUnderline"/>
        </w:rPr>
        <w:t xml:space="preserve"> and the rule of law</w:t>
      </w:r>
      <w:r w:rsidRPr="00A06588">
        <w:rPr>
          <w:sz w:val="16"/>
        </w:rPr>
        <w:t xml:space="preserve"> (</w:t>
      </w:r>
      <w:proofErr w:type="spellStart"/>
      <w:r w:rsidRPr="00A06588">
        <w:rPr>
          <w:sz w:val="16"/>
        </w:rPr>
        <w:t>Drozdiak</w:t>
      </w:r>
      <w:proofErr w:type="spellEnd"/>
      <w:r w:rsidRPr="00A06588">
        <w:rPr>
          <w:sz w:val="16"/>
        </w:rPr>
        <w:t xml:space="preserve">,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w:t>
      </w:r>
      <w:r w:rsidRPr="00A06588">
        <w:rPr>
          <w:sz w:val="16"/>
        </w:rPr>
        <w:lastRenderedPageBreak/>
        <w:t xml:space="preserve">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5EC95478" w14:textId="77777777" w:rsidR="0064091C" w:rsidRPr="00A06588" w:rsidRDefault="0064091C" w:rsidP="0064091C">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6CBA6532" w14:textId="77777777" w:rsidR="0064091C" w:rsidRPr="00A06588" w:rsidRDefault="0064091C" w:rsidP="0064091C">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45C914B1" w14:textId="77777777" w:rsidR="0064091C" w:rsidRPr="00A06588" w:rsidRDefault="0064091C" w:rsidP="0064091C">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t>
      </w:r>
      <w:proofErr w:type="gramStart"/>
      <w:r w:rsidRPr="00A06588">
        <w:rPr>
          <w:sz w:val="16"/>
        </w:rPr>
        <w:t>with regard to</w:t>
      </w:r>
      <w:proofErr w:type="gramEnd"/>
      <w:r w:rsidRPr="00A06588">
        <w:rPr>
          <w:sz w:val="16"/>
        </w:rPr>
        <w:t xml:space="preserve">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4E2BA8EF" w14:textId="77777777" w:rsidR="0064091C" w:rsidRPr="00A06588" w:rsidRDefault="0064091C" w:rsidP="0064091C">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w:t>
      </w:r>
      <w:proofErr w:type="gramStart"/>
      <w:r w:rsidRPr="00A06588">
        <w:rPr>
          <w:sz w:val="16"/>
        </w:rPr>
        <w:t>describes,</w:t>
      </w:r>
      <w:proofErr w:type="gramEnd"/>
      <w:r w:rsidRPr="00A06588">
        <w:rPr>
          <w:sz w:val="16"/>
        </w:rPr>
        <w:t xml:space="preserve">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w:t>
      </w:r>
      <w:proofErr w:type="gramStart"/>
      <w:r w:rsidRPr="00A06588">
        <w:rPr>
          <w:sz w:val="16"/>
        </w:rPr>
        <w:t>… .</w:t>
      </w:r>
      <w:proofErr w:type="gramEnd"/>
      <w:r w:rsidRPr="00A06588">
        <w:rPr>
          <w:sz w:val="16"/>
        </w:rPr>
        <w:t xml:space="preserve"> Across the grand sweep of European history, countries and empires disintegrating into smaller governing units or being violently subsumed into larger empires is the norm." 235 </w:t>
      </w:r>
    </w:p>
    <w:p w14:paraId="7BFCC278" w14:textId="77777777" w:rsidR="0064091C" w:rsidRPr="00A06588" w:rsidRDefault="0064091C" w:rsidP="0064091C">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w:t>
      </w:r>
      <w:proofErr w:type="gramStart"/>
      <w:r w:rsidRPr="00A06588">
        <w:rPr>
          <w:sz w:val="16"/>
        </w:rPr>
        <w:t>religion, but</w:t>
      </w:r>
      <w:proofErr w:type="gramEnd"/>
      <w:r w:rsidRPr="00A06588">
        <w:rPr>
          <w:sz w:val="16"/>
        </w:rPr>
        <w:t xml:space="preserve">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2ABD7A25" w14:textId="77777777" w:rsidR="0064091C" w:rsidRPr="00336AF5" w:rsidRDefault="0064091C" w:rsidP="0064091C">
      <w:pPr>
        <w:pStyle w:val="Heading4"/>
      </w:pPr>
      <w:r>
        <w:lastRenderedPageBreak/>
        <w:t xml:space="preserve">Ensuring the </w:t>
      </w:r>
      <w:r>
        <w:rPr>
          <w:u w:val="single"/>
        </w:rPr>
        <w:t>right to strike</w:t>
      </w:r>
      <w:r>
        <w:t xml:space="preserve"> solves democracy and </w:t>
      </w:r>
      <w:r>
        <w:rPr>
          <w:u w:val="single"/>
        </w:rPr>
        <w:t>inequality</w:t>
      </w:r>
      <w:r>
        <w:t xml:space="preserve"> </w:t>
      </w:r>
    </w:p>
    <w:p w14:paraId="42039D5B" w14:textId="77777777" w:rsidR="0064091C" w:rsidRPr="001D4DEF" w:rsidRDefault="0064091C" w:rsidP="0064091C">
      <w:proofErr w:type="spellStart"/>
      <w:r w:rsidRPr="001D4DEF">
        <w:rPr>
          <w:rStyle w:val="Style13ptBold"/>
        </w:rPr>
        <w:t>Kiai</w:t>
      </w:r>
      <w:proofErr w:type="spellEnd"/>
      <w:r w:rsidRPr="001D4DEF">
        <w:rPr>
          <w:rStyle w:val="Style13ptBold"/>
        </w:rPr>
        <w:t xml:space="preserve"> 17</w:t>
      </w:r>
      <w:r w:rsidRPr="001D4DEF">
        <w:t xml:space="preserve"> [Mr. </w:t>
      </w:r>
      <w:proofErr w:type="spellStart"/>
      <w:r w:rsidRPr="001D4DEF">
        <w:t>Maina</w:t>
      </w:r>
      <w:proofErr w:type="spellEnd"/>
      <w:r w:rsidRPr="001D4DEF">
        <w:t xml:space="preserve"> </w:t>
      </w:r>
      <w:proofErr w:type="spellStart"/>
      <w:r w:rsidRPr="001D4DEF">
        <w:t>Kiai</w:t>
      </w:r>
      <w:proofErr w:type="spellEnd"/>
      <w:r w:rsidRPr="001D4DEF">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1FB88394" w14:textId="77777777" w:rsidR="0064091C" w:rsidRPr="00336AF5" w:rsidRDefault="0064091C" w:rsidP="0064091C">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w:t>
      </w:r>
      <w:proofErr w:type="spellStart"/>
      <w:r w:rsidRPr="00336AF5">
        <w:rPr>
          <w:sz w:val="16"/>
        </w:rPr>
        <w:t>favourable</w:t>
      </w:r>
      <w:proofErr w:type="spellEnd"/>
      <w:r w:rsidRPr="00336AF5">
        <w:rPr>
          <w:sz w:val="16"/>
        </w:rPr>
        <w:t xml:space="preserv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049C7E3D" w14:textId="77777777" w:rsidR="0064091C" w:rsidRPr="00336AF5" w:rsidRDefault="0064091C" w:rsidP="0064091C">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02A3A9DA" w14:textId="77777777" w:rsidR="0064091C" w:rsidRPr="00336AF5" w:rsidRDefault="0064091C" w:rsidP="0064091C">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5BB7D2CE" w14:textId="77777777" w:rsidR="0064091C" w:rsidRDefault="0064091C" w:rsidP="0064091C">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29BBA330" w14:textId="1B7D40B4" w:rsidR="0064091C" w:rsidRDefault="0064091C" w:rsidP="0064091C">
      <w:pPr>
        <w:pStyle w:val="Heading3"/>
      </w:pPr>
      <w:r>
        <w:lastRenderedPageBreak/>
        <w:t>1AC – UV</w:t>
      </w:r>
    </w:p>
    <w:p w14:paraId="2F27F748" w14:textId="319561AD" w:rsidR="0064091C" w:rsidRDefault="0064091C" w:rsidP="0064091C">
      <w:pPr>
        <w:pStyle w:val="Heading4"/>
      </w:pPr>
      <w:r>
        <w:t xml:space="preserve">Aff gets RVIs – key to deter the neg from proliferating </w:t>
      </w:r>
      <w:proofErr w:type="spellStart"/>
      <w:r>
        <w:t>friv</w:t>
      </w:r>
      <w:proofErr w:type="spellEnd"/>
      <w:r>
        <w:t xml:space="preserve"> theory and making being aff impossible</w:t>
      </w:r>
      <w:r w:rsidR="00E15178">
        <w:t>.</w:t>
      </w:r>
    </w:p>
    <w:p w14:paraId="4AD0FC91" w14:textId="3EA2FB27" w:rsidR="00E15178" w:rsidRDefault="00E15178" w:rsidP="00E15178">
      <w:pPr>
        <w:pStyle w:val="Heading4"/>
      </w:pPr>
      <w:r>
        <w:t xml:space="preserve">The EU is one of the biggest </w:t>
      </w:r>
      <w:proofErr w:type="spellStart"/>
      <w:r>
        <w:t>affs</w:t>
      </w:r>
      <w:proofErr w:type="spellEnd"/>
      <w:r>
        <w:t xml:space="preserve"> on the topic – includes multiple different nations.</w:t>
      </w:r>
    </w:p>
    <w:p w14:paraId="0D89D493" w14:textId="2DF3B251" w:rsidR="00E15178" w:rsidRPr="00E15178" w:rsidRDefault="00E15178" w:rsidP="00E15178">
      <w:pPr>
        <w:pStyle w:val="Heading4"/>
      </w:pPr>
      <w:r>
        <w:t>Give the aff leeway for the 1AR and allow new 2AR weighing against arguments – anything else makes it literally impossible to be aff with the time-crunched 1ar.</w:t>
      </w:r>
    </w:p>
    <w:p w14:paraId="7F2590AF" w14:textId="77777777" w:rsidR="0064091C" w:rsidRPr="001864BA" w:rsidRDefault="0064091C" w:rsidP="0064091C">
      <w:pPr>
        <w:pStyle w:val="Heading4"/>
      </w:pPr>
      <w:r w:rsidRPr="001864BA">
        <w:t xml:space="preserve">Ought </w:t>
      </w:r>
      <w:proofErr w:type="gramStart"/>
      <w:r w:rsidRPr="001864BA">
        <w:t>implies</w:t>
      </w:r>
      <w:proofErr w:type="gramEnd"/>
      <w:r w:rsidRPr="001864BA">
        <w:t xml:space="preserve"> specification</w:t>
      </w:r>
      <w:r>
        <w:t>—outweighs because it frames the other words in the resolution</w:t>
      </w:r>
    </w:p>
    <w:p w14:paraId="5F2C72D9" w14:textId="77777777" w:rsidR="0064091C" w:rsidRDefault="0064091C" w:rsidP="0064091C">
      <w:proofErr w:type="spellStart"/>
      <w:r w:rsidRPr="00E8611E">
        <w:rPr>
          <w:rStyle w:val="Style13ptBold"/>
        </w:rPr>
        <w:t>Cariani</w:t>
      </w:r>
      <w:proofErr w:type="spellEnd"/>
      <w:r w:rsidRPr="00E8611E">
        <w:rPr>
          <w:rStyle w:val="Style13ptBold"/>
        </w:rPr>
        <w:t xml:space="preserve"> 11</w:t>
      </w:r>
      <w:r>
        <w:t>, Fabrizio</w:t>
      </w:r>
      <w:r w:rsidRPr="00AF5AA9">
        <w:t xml:space="preserve"> </w:t>
      </w:r>
      <w:r w:rsidRPr="00A8303C">
        <w:t>‘O</w:t>
      </w:r>
      <w:r>
        <w:t>ught’ and Resolution Semantics. Northwestern University 2/9/11 URL:</w:t>
      </w:r>
      <w:r w:rsidRPr="00AF5AA9">
        <w:t>https://philarchive.org/archive/CAROAR-2v1</w:t>
      </w:r>
    </w:p>
    <w:p w14:paraId="473ED09D" w14:textId="77777777" w:rsidR="0064091C" w:rsidRDefault="0064091C" w:rsidP="0064091C">
      <w:pPr>
        <w:rPr>
          <w:rStyle w:val="StyleUnderline"/>
          <w:rFonts w:eastAsiaTheme="minorHAnsi"/>
        </w:rPr>
      </w:pPr>
      <w:r w:rsidRPr="00DA54A7">
        <w:t xml:space="preserve">One central consideration in favor of INHERITANCE </w:t>
      </w:r>
      <w:r w:rsidRPr="00880F3F">
        <w:t xml:space="preserve">is that </w:t>
      </w:r>
      <w:r w:rsidRPr="00880F3F">
        <w:rPr>
          <w:rStyle w:val="StyleUnderline"/>
          <w:rFonts w:eastAsiaTheme="minorHAnsi"/>
        </w:rPr>
        <w:t xml:space="preserve">it explains a core fact about how ‘ought’ </w:t>
      </w:r>
      <w:proofErr w:type="gramStart"/>
      <w:r w:rsidRPr="00880F3F">
        <w:rPr>
          <w:rStyle w:val="StyleUnderline"/>
          <w:rFonts w:eastAsiaTheme="minorHAnsi"/>
        </w:rPr>
        <w:t>is</w:t>
      </w:r>
      <w:proofErr w:type="gramEnd"/>
      <w:r w:rsidRPr="00880F3F">
        <w:rPr>
          <w:rStyle w:val="StyleUnderline"/>
          <w:rFonts w:eastAsiaTheme="minorHAnsi"/>
        </w:rPr>
        <w:t xml:space="preserve"> used in English. </w:t>
      </w:r>
      <w:r w:rsidRPr="009D2F6C">
        <w:rPr>
          <w:rStyle w:val="StyleUnderline"/>
          <w:rFonts w:eastAsiaTheme="minorHAnsi"/>
          <w:highlight w:val="green"/>
        </w:rPr>
        <w:t xml:space="preserve">You ought to give food to your pets, but not every way of giving food to the pets is something you are permitted to do. </w:t>
      </w:r>
      <w:r w:rsidRPr="00880F3F">
        <w:rPr>
          <w:rStyle w:val="StyleUnderline"/>
          <w:rFonts w:eastAsiaTheme="minorHAnsi"/>
        </w:rPr>
        <w:t>You may be under more specific requirements. For example</w:t>
      </w:r>
      <w:r w:rsidRPr="00F55739">
        <w:rPr>
          <w:rStyle w:val="StyleUnderline"/>
          <w:rFonts w:eastAsiaTheme="minorHAnsi"/>
        </w:rPr>
        <w:t xml:space="preserve">, </w:t>
      </w:r>
      <w:r w:rsidRPr="009D2F6C">
        <w:rPr>
          <w:rStyle w:val="StyleUnderline"/>
          <w:rFonts w:eastAsiaTheme="minorHAnsi"/>
          <w:highlight w:val="green"/>
        </w:rPr>
        <w:t>you ought to give them non-poisonous food.</w:t>
      </w:r>
      <w:r w:rsidRPr="00DA54A7">
        <w:rPr>
          <w:rStyle w:val="StyleUnderline"/>
          <w:rFonts w:eastAsiaTheme="minorHAnsi"/>
        </w:rPr>
        <w:t xml:space="preserve"> Presumably this is not the end of it: you ought to give them non-poisonous food in decent quantities, and so on. To put the point in general terms, a semantic theory for ‘ought’ should satisfy the following principle:</w:t>
      </w:r>
      <w:r>
        <w:rPr>
          <w:rStyle w:val="StyleUnderline"/>
          <w:rFonts w:eastAsiaTheme="minorHAnsi"/>
        </w:rPr>
        <w:t xml:space="preserve"> </w:t>
      </w:r>
      <w:r w:rsidRPr="00DA54A7">
        <w:t xml:space="preserve">[COARSENESS] </w:t>
      </w:r>
      <w:r w:rsidRPr="001864BA">
        <w:rPr>
          <w:rStyle w:val="StyleUnderline"/>
          <w:rFonts w:eastAsiaTheme="minorHAnsi"/>
        </w:rPr>
        <w:t xml:space="preserve">S </w:t>
      </w:r>
      <w:r w:rsidRPr="009D2F6C">
        <w:rPr>
          <w:rStyle w:val="StyleUnderline"/>
          <w:rFonts w:eastAsiaTheme="minorHAnsi"/>
          <w:highlight w:val="green"/>
        </w:rPr>
        <w:t>ought to</w:t>
      </w:r>
      <w:r w:rsidRPr="001864BA">
        <w:rPr>
          <w:rStyle w:val="StyleUnderline"/>
          <w:rFonts w:eastAsiaTheme="minorHAnsi"/>
        </w:rPr>
        <w:t xml:space="preserve"> φ </w:t>
      </w:r>
      <w:r w:rsidRPr="009D2F6C">
        <w:rPr>
          <w:rStyle w:val="StyleUnderline"/>
          <w:rFonts w:eastAsiaTheme="minorHAnsi"/>
          <w:highlight w:val="green"/>
        </w:rPr>
        <w:t xml:space="preserve">can be true even though there are impermissible ways </w:t>
      </w:r>
      <w:r w:rsidRPr="001864BA">
        <w:rPr>
          <w:rStyle w:val="StyleUnderline"/>
          <w:rFonts w:eastAsiaTheme="minorHAnsi"/>
        </w:rPr>
        <w:t>of φ-ing</w:t>
      </w:r>
      <w:r w:rsidRPr="001864BA">
        <w:t>.1</w:t>
      </w:r>
      <w:r w:rsidRPr="00DA54A7">
        <w:t xml:space="preserve"> INHERITANCE cleanly explains COARSENESS: </w:t>
      </w:r>
      <w:r w:rsidRPr="00DA54A7">
        <w:rPr>
          <w:rStyle w:val="StyleUnderline"/>
          <w:rFonts w:eastAsiaTheme="minorHAnsi"/>
        </w:rPr>
        <w:t xml:space="preserve">the connection between a less specific and a more specific ought-sentence is entailment. The proposition that you ought to give to your </w:t>
      </w:r>
      <w:proofErr w:type="gramStart"/>
      <w:r w:rsidRPr="00DA54A7">
        <w:rPr>
          <w:rStyle w:val="StyleUnderline"/>
          <w:rFonts w:eastAsiaTheme="minorHAnsi"/>
        </w:rPr>
        <w:t>pets</w:t>
      </w:r>
      <w:proofErr w:type="gramEnd"/>
      <w:r w:rsidRPr="00DA54A7">
        <w:rPr>
          <w:rStyle w:val="StyleUnderline"/>
          <w:rFonts w:eastAsiaTheme="minorHAnsi"/>
        </w:rPr>
        <w:t xml:space="preserve"> non-poisonous food entails the proposition that you ought to give them food.</w:t>
      </w:r>
    </w:p>
    <w:p w14:paraId="576C843B" w14:textId="405BC40F" w:rsidR="0064091C" w:rsidRPr="003A4717" w:rsidRDefault="0064091C" w:rsidP="0064091C">
      <w:pPr>
        <w:pStyle w:val="Heading4"/>
        <w:rPr>
          <w:rFonts w:cs="Calibri"/>
        </w:rPr>
      </w:pPr>
      <w:r>
        <w:rPr>
          <w:rFonts w:cs="Calibri"/>
        </w:rPr>
        <w:t>S</w:t>
      </w:r>
      <w:r w:rsidRPr="003A4717">
        <w:rPr>
          <w:rFonts w:cs="Calibri"/>
        </w:rPr>
        <w:t>pecific instances prove generics</w:t>
      </w:r>
    </w:p>
    <w:p w14:paraId="7919C052" w14:textId="77777777" w:rsidR="0064091C" w:rsidRPr="003A4717" w:rsidRDefault="0064091C" w:rsidP="0064091C">
      <w:pPr>
        <w:rPr>
          <w:szCs w:val="16"/>
        </w:rPr>
      </w:pPr>
      <w:proofErr w:type="spellStart"/>
      <w:r w:rsidRPr="003A4717">
        <w:rPr>
          <w:rStyle w:val="StyleUnderline"/>
          <w:rFonts w:eastAsiaTheme="minorHAnsi"/>
        </w:rPr>
        <w:t>Cimpian</w:t>
      </w:r>
      <w:proofErr w:type="spellEnd"/>
      <w:r w:rsidRPr="003A4717">
        <w:rPr>
          <w:rStyle w:val="StyleUnderline"/>
          <w:rFonts w:eastAsiaTheme="minorHAnsi"/>
        </w:rPr>
        <w:t xml:space="preserve"> et al, PhDs, 10</w:t>
      </w:r>
      <w:r w:rsidRPr="003A4717">
        <w:rPr>
          <w:rStyle w:val="Style13ptBold"/>
        </w:rPr>
        <w:t xml:space="preserve"> </w:t>
      </w:r>
      <w:r w:rsidRPr="003A4717">
        <w:rPr>
          <w:szCs w:val="16"/>
        </w:rPr>
        <w:t xml:space="preserve">(Andrei, Amanda C. </w:t>
      </w:r>
      <w:proofErr w:type="spellStart"/>
      <w:r w:rsidRPr="003A4717">
        <w:rPr>
          <w:szCs w:val="16"/>
        </w:rPr>
        <w:t>Brandone</w:t>
      </w:r>
      <w:proofErr w:type="spellEnd"/>
      <w:r w:rsidRPr="003A4717">
        <w:rPr>
          <w:szCs w:val="16"/>
        </w:rPr>
        <w:t xml:space="preserve">, Susan A. Gelman, Generic statements require little evidence for acceptance but have powerful implications, </w:t>
      </w:r>
      <w:proofErr w:type="spellStart"/>
      <w:r w:rsidRPr="003A4717">
        <w:rPr>
          <w:szCs w:val="16"/>
        </w:rPr>
        <w:t>Cogn</w:t>
      </w:r>
      <w:proofErr w:type="spellEnd"/>
      <w:r w:rsidRPr="003A4717">
        <w:rPr>
          <w:szCs w:val="16"/>
        </w:rPr>
        <w:t xml:space="preserve"> Sci. 2010 Nov 1; 34(8): 1452–1482)</w:t>
      </w:r>
    </w:p>
    <w:p w14:paraId="6BF3F16A" w14:textId="77777777" w:rsidR="0064091C" w:rsidRPr="002F2E66" w:rsidRDefault="0064091C" w:rsidP="0064091C">
      <w:r w:rsidRPr="0013086D">
        <w:rPr>
          <w:rStyle w:val="StyleUnderline"/>
          <w:rFonts w:eastAsiaTheme="minorHAnsi"/>
          <w:highlight w:val="green"/>
        </w:rPr>
        <w:t>Generic statements</w:t>
      </w:r>
      <w:r w:rsidRPr="003A4717">
        <w:t xml:space="preserve"> (e.g., “Birds lay eggs”) express generalizations about categories. In this paper, we hypothesized that there is a paradoxical asymmetry at the core of generic meaning, such that these sentences have extremely strong implications but </w:t>
      </w:r>
      <w:r w:rsidRPr="0013086D">
        <w:rPr>
          <w:rStyle w:val="Emphasis"/>
          <w:highlight w:val="green"/>
        </w:rPr>
        <w:t xml:space="preserve">require little evidence to be </w:t>
      </w:r>
      <w:r w:rsidRPr="003A4717">
        <w:rPr>
          <w:rStyle w:val="Emphasis"/>
        </w:rPr>
        <w:t xml:space="preserve">judged </w:t>
      </w:r>
      <w:r w:rsidRPr="0013086D">
        <w:rPr>
          <w:rStyle w:val="Emphasis"/>
          <w:highlight w:val="green"/>
        </w:rPr>
        <w:t>true</w:t>
      </w:r>
      <w:r w:rsidRPr="003A4717">
        <w:t xml:space="preserve">. Four experiments confirmed the hypothesized asymmetry: </w:t>
      </w:r>
      <w:r w:rsidRPr="003A4717">
        <w:rPr>
          <w:rStyle w:val="StyleUnderline"/>
          <w:rFonts w:eastAsiaTheme="minorHAnsi"/>
        </w:rPr>
        <w:t>Participants interpreted novel generics such as “</w:t>
      </w:r>
      <w:proofErr w:type="spellStart"/>
      <w:r w:rsidRPr="003A4717">
        <w:rPr>
          <w:rStyle w:val="StyleUnderline"/>
          <w:rFonts w:eastAsiaTheme="minorHAnsi"/>
        </w:rPr>
        <w:t>Lorches</w:t>
      </w:r>
      <w:proofErr w:type="spellEnd"/>
      <w:r w:rsidRPr="003A4717">
        <w:rPr>
          <w:rStyle w:val="StyleUnderline"/>
          <w:rFonts w:eastAsiaTheme="minorHAnsi"/>
        </w:rPr>
        <w:t xml:space="preserve"> have purple feathers”</w:t>
      </w:r>
      <w:r w:rsidRPr="003A4717">
        <w:t xml:space="preserve"> as referring to nearly all </w:t>
      </w:r>
      <w:proofErr w:type="spellStart"/>
      <w:r w:rsidRPr="003A4717">
        <w:t>lorches</w:t>
      </w:r>
      <w:proofErr w:type="spellEnd"/>
      <w:r w:rsidRPr="003A4717">
        <w:t xml:space="preserve">, but they judged the same novel generics </w:t>
      </w:r>
      <w:r w:rsidRPr="003A4717">
        <w:rPr>
          <w:rStyle w:val="StyleUnderline"/>
          <w:rFonts w:eastAsiaTheme="minorHAnsi"/>
        </w:rPr>
        <w:t xml:space="preserve">to be true </w:t>
      </w:r>
      <w:r w:rsidRPr="003A4717">
        <w:t xml:space="preserve">given a wide range of prevalence levels (e.g., </w:t>
      </w:r>
      <w:r w:rsidRPr="003A4717">
        <w:rPr>
          <w:rStyle w:val="StyleUnderline"/>
          <w:rFonts w:eastAsiaTheme="minorHAnsi"/>
        </w:rPr>
        <w:t xml:space="preserve">even when </w:t>
      </w:r>
      <w:r w:rsidRPr="003A4717">
        <w:rPr>
          <w:rStyle w:val="Emphasis"/>
        </w:rPr>
        <w:t>only 10% or 30%</w:t>
      </w:r>
      <w:r w:rsidRPr="003A4717">
        <w:rPr>
          <w:rStyle w:val="StyleUnderline"/>
          <w:rFonts w:eastAsiaTheme="minorHAnsi"/>
        </w:rPr>
        <w:t xml:space="preserve"> of </w:t>
      </w:r>
      <w:proofErr w:type="spellStart"/>
      <w:r w:rsidRPr="003A4717">
        <w:rPr>
          <w:rStyle w:val="StyleUnderline"/>
          <w:rFonts w:eastAsiaTheme="minorHAnsi"/>
        </w:rPr>
        <w:t>lorches</w:t>
      </w:r>
      <w:proofErr w:type="spellEnd"/>
      <w:r w:rsidRPr="003A4717">
        <w:rPr>
          <w:rStyle w:val="StyleUnderline"/>
          <w:rFonts w:eastAsiaTheme="minorHAnsi"/>
        </w:rPr>
        <w:t xml:space="preserve"> had purple feathers</w:t>
      </w:r>
      <w:r w:rsidRPr="003A4717">
        <w:t xml:space="preserve">). A second hypothesis, also confirmed by the results, was </w:t>
      </w:r>
      <w:proofErr w:type="gramStart"/>
      <w:r w:rsidRPr="003A4717">
        <w:t>that novel generic sentences</w:t>
      </w:r>
      <w:proofErr w:type="gramEnd"/>
      <w:r w:rsidRPr="003A4717">
        <w:t xml:space="preserve">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 Keywords: generic language, concepts, truth conditions, prevalence implications, quantifiers, semantics Go </w:t>
      </w:r>
      <w:proofErr w:type="gramStart"/>
      <w:r w:rsidRPr="003A4717">
        <w:t>to:</w:t>
      </w:r>
      <w:proofErr w:type="gramEnd"/>
      <w:r w:rsidRPr="003A4717">
        <w:t xml:space="preserve"> 1. Introduction </w:t>
      </w:r>
      <w:r w:rsidRPr="003A4717">
        <w:rPr>
          <w:rStyle w:val="StyleUnderline"/>
          <w:rFonts w:eastAsiaTheme="minorHAnsi"/>
        </w:rPr>
        <w:t>A statement is generic if it expresses a generalization about the members of a kind, as in “Mosquitoes carry the West Nile virus” or “Birds lay eggs”</w:t>
      </w:r>
      <w:r w:rsidRPr="003A4717">
        <w:t xml:space="preserve"> (e.g., </w:t>
      </w:r>
      <w:r w:rsidRPr="003A4717">
        <w:lastRenderedPageBreak/>
        <w:t xml:space="preserve">Carlson, 1977; Carlson &amp; Pelletier, 1995; Leslie, 2008). Such generalizations are commonplace in everyday conversation and child-directed speech (Gelman, Coley, Rosengren, Hartman, &amp; Pappas, 1998; Gelman, Taylor, &amp; Nguyen, 2004; Gelman, Goetz, </w:t>
      </w:r>
      <w:proofErr w:type="spellStart"/>
      <w:r w:rsidRPr="003A4717">
        <w:t>Sarnecka</w:t>
      </w:r>
      <w:proofErr w:type="spellEnd"/>
      <w:r w:rsidRPr="003A4717">
        <w:t>, &amp; Flukes, 2008), and are likely to foster the growth of children’s conceptual knowledge (</w:t>
      </w:r>
      <w:proofErr w:type="spellStart"/>
      <w:r w:rsidRPr="003A4717">
        <w:t>Cimpian</w:t>
      </w:r>
      <w:proofErr w:type="spellEnd"/>
      <w:r w:rsidRPr="003A4717">
        <w:t xml:space="preserve"> &amp; Markman, 2009; Gelman, 2004, 2009). Here, however, we explore the semantics of generic sentences—and</w:t>
      </w:r>
      <w:proofErr w:type="gramStart"/>
      <w:r w:rsidRPr="003A4717">
        <w:t>, in particular, the</w:t>
      </w:r>
      <w:proofErr w:type="gramEnd"/>
      <w:r w:rsidRPr="003A4717">
        <w:t xml:space="preserve"> relationship between generic meaning and the statistical prevalence of the relevant properties (e.g., what proportion of birds lay eggs). Consider, first, generics’ truth conditions: </w:t>
      </w:r>
      <w:r w:rsidRPr="003A4717">
        <w:rPr>
          <w:rStyle w:val="StyleUnderline"/>
          <w:rFonts w:eastAsiaTheme="minorHAnsi"/>
        </w:rPr>
        <w:t>Generic sentences are often judged true despite weak statistical evidence</w:t>
      </w:r>
      <w:r w:rsidRPr="003A4717">
        <w:t xml:space="preserve">. </w:t>
      </w:r>
      <w:r w:rsidRPr="003A4717">
        <w:rPr>
          <w:rStyle w:val="StyleUnderline"/>
          <w:rFonts w:eastAsiaTheme="minorHAnsi"/>
        </w:rPr>
        <w:t xml:space="preserve">Few people would dispute the truth of “Mosquitoes carry the West Nile virus”, yet </w:t>
      </w:r>
      <w:r w:rsidRPr="003A4717">
        <w:rPr>
          <w:rStyle w:val="Emphasis"/>
        </w:rPr>
        <w:t>only about 1%</w:t>
      </w:r>
      <w:r w:rsidRPr="003A4717">
        <w:rPr>
          <w:rStyle w:val="StyleUnderline"/>
          <w:rFonts w:eastAsiaTheme="minorHAnsi"/>
        </w:rPr>
        <w:t xml:space="preserve"> of mosquitoes are </w:t>
      </w:r>
      <w:proofErr w:type="gramStart"/>
      <w:r w:rsidRPr="003A4717">
        <w:rPr>
          <w:rStyle w:val="StyleUnderline"/>
          <w:rFonts w:eastAsiaTheme="minorHAnsi"/>
        </w:rPr>
        <w:t>actually carriers</w:t>
      </w:r>
      <w:proofErr w:type="gramEnd"/>
      <w:r w:rsidRPr="003A4717">
        <w:t xml:space="preserve"> (Cox, 2004). Similarly, </w:t>
      </w:r>
      <w:r w:rsidRPr="0013086D">
        <w:rPr>
          <w:rStyle w:val="StyleUnderline"/>
          <w:rFonts w:eastAsiaTheme="minorHAnsi"/>
          <w:highlight w:val="green"/>
        </w:rPr>
        <w:t>only a minority of birds lays eggs</w:t>
      </w:r>
      <w:r w:rsidRPr="003A4717">
        <w:t xml:space="preserve"> (the healthy, mature females), </w:t>
      </w:r>
      <w:r w:rsidRPr="0013086D">
        <w:rPr>
          <w:rStyle w:val="StyleUnderline"/>
          <w:rFonts w:eastAsiaTheme="minorHAnsi"/>
          <w:highlight w:val="green"/>
        </w:rPr>
        <w:t xml:space="preserve">but “Birds lay eggs” is </w:t>
      </w:r>
      <w:r w:rsidRPr="0013086D">
        <w:rPr>
          <w:rStyle w:val="Emphasis"/>
          <w:highlight w:val="green"/>
        </w:rPr>
        <w:t>uncontroversial</w:t>
      </w:r>
      <w:r w:rsidRPr="003A4717">
        <w:t xml:space="preserve">. This loose, almost negligible relationship between the prevalence of a property within a category and the acceptance of the corresponding generic sentence has long puzzled linguists and </w:t>
      </w:r>
      <w:proofErr w:type="gramStart"/>
      <w:r w:rsidRPr="003A4717">
        <w:t>philosophers, and</w:t>
      </w:r>
      <w:proofErr w:type="gramEnd"/>
      <w:r w:rsidRPr="003A4717">
        <w:t xml:space="preserve"> has led to many attempts to describe the truth conditions of generic statements (for reviews, see Carlson, 1995; Leslie, 2008). Though generics’ truth conditions may be unrelated to property prevalence (cf. </w:t>
      </w:r>
      <w:proofErr w:type="spellStart"/>
      <w:r w:rsidRPr="003A4717">
        <w:t>Prasada</w:t>
      </w:r>
      <w:proofErr w:type="spellEnd"/>
      <w:r w:rsidRPr="003A4717">
        <w:t xml:space="preserve"> &amp; Dillingham, 2006), the same cannot be said about the implications of generic statements. When provided with a novel generic sentence, one often has the impression that the property talked about is widespread. For example, if we were unfamiliar with the West Nile virus and were told (generically) that mosquitoes carry it, it would not be unreasonable to assume that all, or at least a majority of, mosquitoes are carriers (Gelman, Star, &amp; Flukes, 2002). It is this paradoxical combination of flexible, almost prevalence-independent truth conditions, on the one hand, and widespread prevalence implications, on the other, that is the </w:t>
      </w:r>
      <w:proofErr w:type="gramStart"/>
      <w:r w:rsidRPr="003A4717">
        <w:t>main focus</w:t>
      </w:r>
      <w:proofErr w:type="gramEnd"/>
      <w:r w:rsidRPr="003A4717">
        <w:t xml:space="preserve"> of this article. </w:t>
      </w:r>
      <w:r w:rsidRPr="003A4717">
        <w:rPr>
          <w:rStyle w:val="StyleUnderline"/>
          <w:rFonts w:eastAsiaTheme="minorHAnsi"/>
        </w:rPr>
        <w:t>We will</w:t>
      </w:r>
      <w:r w:rsidRPr="003A4717">
        <w:t xml:space="preserve"> attempt to </w:t>
      </w:r>
      <w:r w:rsidRPr="003A4717">
        <w:rPr>
          <w:rStyle w:val="StyleUnderline"/>
          <w:rFonts w:eastAsiaTheme="minorHAnsi"/>
        </w:rPr>
        <w:t xml:space="preserve">demonstrate </w:t>
      </w:r>
      <w:r w:rsidRPr="0013086D">
        <w:rPr>
          <w:rStyle w:val="StyleUnderline"/>
          <w:rFonts w:eastAsiaTheme="minorHAnsi"/>
          <w:highlight w:val="green"/>
        </w:rPr>
        <w:t xml:space="preserve">empirically </w:t>
      </w:r>
      <w:r w:rsidRPr="003A4717">
        <w:rPr>
          <w:rStyle w:val="StyleUnderline"/>
          <w:rFonts w:eastAsiaTheme="minorHAnsi"/>
        </w:rPr>
        <w:t xml:space="preserve">that </w:t>
      </w:r>
      <w:r w:rsidRPr="0013086D">
        <w:rPr>
          <w:rStyle w:val="StyleUnderline"/>
          <w:rFonts w:eastAsiaTheme="minorHAnsi"/>
          <w:highlight w:val="green"/>
        </w:rPr>
        <w:t xml:space="preserve">the prevalence level </w:t>
      </w:r>
      <w:r w:rsidRPr="003A4717">
        <w:rPr>
          <w:rStyle w:val="StyleUnderline"/>
          <w:rFonts w:eastAsiaTheme="minorHAnsi"/>
        </w:rPr>
        <w:t xml:space="preserve">that is </w:t>
      </w:r>
      <w:r w:rsidRPr="0013086D">
        <w:rPr>
          <w:rStyle w:val="StyleUnderline"/>
          <w:rFonts w:eastAsiaTheme="minorHAnsi"/>
          <w:highlight w:val="green"/>
        </w:rPr>
        <w:t xml:space="preserve">sufficient to judge a generic sentence </w:t>
      </w:r>
      <w:r w:rsidRPr="003A4717">
        <w:rPr>
          <w:rStyle w:val="StyleUnderline"/>
          <w:rFonts w:eastAsiaTheme="minorHAnsi"/>
        </w:rPr>
        <w:t xml:space="preserve">as </w:t>
      </w:r>
      <w:r w:rsidRPr="0013086D">
        <w:rPr>
          <w:rStyle w:val="StyleUnderline"/>
          <w:rFonts w:eastAsiaTheme="minorHAnsi"/>
          <w:highlight w:val="green"/>
        </w:rPr>
        <w:t xml:space="preserve">true is </w:t>
      </w:r>
      <w:r w:rsidRPr="003A4717">
        <w:rPr>
          <w:rStyle w:val="StyleUnderline"/>
          <w:rFonts w:eastAsiaTheme="minorHAnsi"/>
        </w:rPr>
        <w:t xml:space="preserve">indeed </w:t>
      </w:r>
      <w:r w:rsidRPr="003A4717">
        <w:rPr>
          <w:rStyle w:val="Emphasis"/>
        </w:rPr>
        <w:t xml:space="preserve">significantly </w:t>
      </w:r>
      <w:r w:rsidRPr="0013086D">
        <w:rPr>
          <w:rStyle w:val="Emphasis"/>
          <w:highlight w:val="green"/>
        </w:rPr>
        <w:t>low</w:t>
      </w:r>
      <w:r w:rsidRPr="003A4717">
        <w:rPr>
          <w:rStyle w:val="Emphasis"/>
        </w:rPr>
        <w:t>er</w:t>
      </w:r>
      <w:r w:rsidRPr="003A4717">
        <w:rPr>
          <w:rStyle w:val="StyleUnderline"/>
          <w:rFonts w:eastAsiaTheme="minorHAnsi"/>
        </w:rPr>
        <w:t xml:space="preserve"> than the prevalence level implied by that very same sentence</w:t>
      </w:r>
      <w:r w:rsidRPr="003A4717">
        <w:t>. If told that, say, “</w:t>
      </w:r>
      <w:proofErr w:type="spellStart"/>
      <w:r w:rsidRPr="003A4717">
        <w:t>Lorches</w:t>
      </w:r>
      <w:proofErr w:type="spellEnd"/>
      <w:r w:rsidRPr="003A4717">
        <w:t xml:space="preserve"> have purple feathers,” people might expect almost all </w:t>
      </w:r>
      <w:proofErr w:type="spellStart"/>
      <w:r w:rsidRPr="003A4717">
        <w:t>lorches</w:t>
      </w:r>
      <w:proofErr w:type="spellEnd"/>
      <w:r w:rsidRPr="003A4717">
        <w:t xml:space="preserve"> to have these feathers (illustrating generics’ high implied prevalence), but they may still agree that the sentence is true even if the actual prevalence of purple feathers among </w:t>
      </w:r>
      <w:proofErr w:type="spellStart"/>
      <w:r w:rsidRPr="003A4717">
        <w:t>lorches</w:t>
      </w:r>
      <w:proofErr w:type="spellEnd"/>
      <w:r w:rsidRPr="003A4717">
        <w:t xml:space="preserve"> turned out to be much lower (illustrating generics’ flexible truth conditions). Additionally, we propose that this asymmetry is peculiar to generic statements and does not extend to sentences with quantified noun phrases as subjects. That is, the prevalence implied by a sentence such as “Most </w:t>
      </w:r>
      <w:proofErr w:type="spellStart"/>
      <w:r w:rsidRPr="003A4717">
        <w:t>lorches</w:t>
      </w:r>
      <w:proofErr w:type="spellEnd"/>
      <w:r w:rsidRPr="003A4717">
        <w:t xml:space="preserve"> have purple feathers” may be more closely aligned with the prevalence that would be needed to judge it as true. Before describing our studies, we provide a brief overview of previous research on the truth conditions and the prevalence implications of generic statements. 1.1. Generics’ truth conditions Some of the first experimental evidence for the idea that the truth of a generic statement does not depend on the underlying statistics was provided by Gilson and Abelson (1965; Abelson &amp; </w:t>
      </w:r>
      <w:proofErr w:type="spellStart"/>
      <w:r w:rsidRPr="003A4717">
        <w:t>Kanouse</w:t>
      </w:r>
      <w:proofErr w:type="spellEnd"/>
      <w:r w:rsidRPr="003A4717">
        <w:t xml:space="preserve">, 1966) in their studies of “the psychology of audience reaction” to “persuasive communication” in the form of generic assertions (Abelson &amp; </w:t>
      </w:r>
      <w:proofErr w:type="spellStart"/>
      <w:r w:rsidRPr="003A4717">
        <w:t>Kanouse</w:t>
      </w:r>
      <w:proofErr w:type="spellEnd"/>
      <w:r w:rsidRPr="003A4717">
        <w:t xml:space="preserve">, 1966, p. 171). Participants were presented with novel items such as the following: </w:t>
      </w:r>
      <w:r w:rsidRPr="003A4717">
        <w:rPr>
          <w:rStyle w:val="StyleUnderline"/>
          <w:rFonts w:eastAsiaTheme="minorHAnsi"/>
        </w:rPr>
        <w:t>Altogether there are three kinds of tribes—Southern, Northern, Central. Southern tribes have sports magazines. Northern tribes do not</w:t>
      </w:r>
      <w:r w:rsidRPr="003A4717">
        <w:t xml:space="preserve"> have sports magazines. </w:t>
      </w:r>
      <w:r w:rsidRPr="003A4717">
        <w:rPr>
          <w:rStyle w:val="StyleUnderline"/>
          <w:rFonts w:eastAsiaTheme="minorHAnsi"/>
        </w:rPr>
        <w:t>Central tribes do not</w:t>
      </w:r>
      <w:r w:rsidRPr="003A4717">
        <w:t xml:space="preserve"> have sports magazines. </w:t>
      </w:r>
      <w:r w:rsidRPr="003A4717">
        <w:rPr>
          <w:rStyle w:val="StyleUnderline"/>
          <w:rFonts w:eastAsiaTheme="minorHAnsi"/>
        </w:rPr>
        <w:t xml:space="preserve">Do tribes have sports magazines? </w:t>
      </w:r>
      <w:r w:rsidRPr="003A4717">
        <w:t xml:space="preserve">All items had the same critical feature: only one third of the target category possessed the relevant property. Despite the low prevalence, </w:t>
      </w:r>
      <w:r w:rsidRPr="003A4717">
        <w:rPr>
          <w:rStyle w:val="StyleUnderline"/>
          <w:rFonts w:eastAsiaTheme="minorHAnsi"/>
        </w:rPr>
        <w:t>participants answered “yes” approximately 70% of the time</w:t>
      </w:r>
      <w:r w:rsidRPr="003A4717">
        <w:t xml:space="preserve"> to “Do tribes have sports magazines?” and other generic questions </w:t>
      </w:r>
      <w:proofErr w:type="gramStart"/>
      <w:r w:rsidRPr="003A4717">
        <w:t>similar to</w:t>
      </w:r>
      <w:proofErr w:type="gramEnd"/>
      <w:r w:rsidRPr="003A4717">
        <w:t xml:space="preserve"> it. Thus, </w:t>
      </w:r>
      <w:r w:rsidRPr="003A4717">
        <w:rPr>
          <w:rStyle w:val="StyleUnderline"/>
          <w:rFonts w:eastAsiaTheme="minorHAnsi"/>
        </w:rPr>
        <w:lastRenderedPageBreak/>
        <w:t>people’s acceptance of the generics did not seem contingent on strong statistical evidence,</w:t>
      </w:r>
      <w:r w:rsidRPr="003A4717">
        <w:t xml:space="preserve"> leaving the door open for persuasion, and perhaps manipulation, by ill-intentioned communicators. A similar conclusion about the relationship between statistical prevalence and generics’ truth conditions emerged from the linguistics literature on this topic (e.g., Carlson, 1977; Carlson &amp; Pelletier, 1995; Dahl, 1975; </w:t>
      </w:r>
      <w:proofErr w:type="spellStart"/>
      <w:r w:rsidRPr="003A4717">
        <w:t>Declerck</w:t>
      </w:r>
      <w:proofErr w:type="spellEnd"/>
      <w:r w:rsidRPr="003A4717">
        <w:t>, 1986, 1991; Lawler, 1973). For example, Carlson (1977) writes that “</w:t>
      </w:r>
      <w:r w:rsidRPr="003A4717">
        <w:rPr>
          <w:rStyle w:val="StyleUnderline"/>
          <w:rFonts w:eastAsiaTheme="minorHAnsi"/>
        </w:rPr>
        <w:t>there are many cases where […] less than half of the individuals under consideration have some certain property, yet we still can truly predicate that property of the appropriate bare plural</w:t>
      </w:r>
      <w:r w:rsidRPr="003A4717">
        <w:t xml:space="preserve">” (p. 67), </w:t>
      </w:r>
      <w:r w:rsidRPr="003A4717">
        <w:rPr>
          <w:rStyle w:val="StyleUnderline"/>
          <w:rFonts w:eastAsiaTheme="minorHAnsi"/>
        </w:rPr>
        <w:t>as is the case with “Birds lay eggs” and “Mosquitoes carry the West Nile virus” but also with “Lions have manes</w:t>
      </w:r>
      <w:r w:rsidRPr="003A4717">
        <w:t xml:space="preserve">” (only males do), “Cardinals are red” (only males are), and others. He points out, moreover, that there are many properties that, although present in </w:t>
      </w:r>
      <w:proofErr w:type="gramStart"/>
      <w:r w:rsidRPr="003A4717">
        <w:t>a majority of</w:t>
      </w:r>
      <w:proofErr w:type="gramEnd"/>
      <w:r w:rsidRPr="003A4717">
        <w:t xml:space="preserve"> a kind, nevertheless cannot be predicated truthfully of that kind (e.g., more than 50% of books are paperbacks but “Books are paperbacks” is false). Thus, acceptance of a generic sentence is doubly dissociated from the prevalence of the property it refers to—not only can true generics refer to low-prevalence properties, but high-prevalence properties are also not guaranteed to be true in generic form.</w:t>
      </w:r>
    </w:p>
    <w:p w14:paraId="3EF0FFC4" w14:textId="77777777" w:rsidR="0064091C" w:rsidRPr="0064091C" w:rsidRDefault="0064091C" w:rsidP="0064091C">
      <w:pPr>
        <w:pStyle w:val="Heading4"/>
      </w:pPr>
    </w:p>
    <w:p w14:paraId="361F1509" w14:textId="557CA465" w:rsidR="0064091C" w:rsidRDefault="0064091C" w:rsidP="0064091C">
      <w:pPr>
        <w:pStyle w:val="Heading3"/>
      </w:pPr>
      <w:r>
        <w:lastRenderedPageBreak/>
        <w:t>1AC – Framing</w:t>
      </w:r>
    </w:p>
    <w:p w14:paraId="6176CFD6" w14:textId="77777777" w:rsidR="0064091C" w:rsidRPr="008D2183" w:rsidRDefault="0064091C" w:rsidP="0064091C">
      <w:pPr>
        <w:pStyle w:val="Heading4"/>
      </w:pPr>
      <w:r>
        <w:t xml:space="preserve">The standard is maximizing expected </w:t>
      </w:r>
      <w:proofErr w:type="spellStart"/>
      <w:r>
        <w:t>well being</w:t>
      </w:r>
      <w:proofErr w:type="spellEnd"/>
      <w:r>
        <w:t xml:space="preserve"> – that justifies util.</w:t>
      </w:r>
    </w:p>
    <w:p w14:paraId="26102F38" w14:textId="77777777" w:rsidR="0064091C" w:rsidRDefault="0064091C" w:rsidP="0064091C">
      <w:pPr>
        <w:pStyle w:val="Heading4"/>
      </w:pPr>
      <w:r>
        <w:t>Prefer:</w:t>
      </w:r>
    </w:p>
    <w:p w14:paraId="55F02F17" w14:textId="77777777" w:rsidR="0064091C" w:rsidRDefault="0064091C" w:rsidP="0064091C">
      <w:pPr>
        <w:pStyle w:val="Heading4"/>
      </w:pPr>
      <w:r>
        <w:t>1</w:t>
      </w:r>
      <w:r w:rsidRPr="008C2485">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t xml:space="preserve"> </w:t>
      </w:r>
      <w:r w:rsidRPr="00E75E3F">
        <w:t>Intuitions outweigh—they’re the foundational basis for any argument and theories that contradict our intuitions are most likely false even if we can’t deductively determine why</w:t>
      </w:r>
    </w:p>
    <w:p w14:paraId="7A4B6496" w14:textId="77777777" w:rsidR="0064091C" w:rsidRPr="00E54977" w:rsidRDefault="0064091C" w:rsidP="0064091C">
      <w:pPr>
        <w:pStyle w:val="Heading4"/>
      </w:pPr>
      <w:r>
        <w:rPr>
          <w:rFonts w:cs="Calibri"/>
        </w:rPr>
        <w:t xml:space="preserve">2] </w:t>
      </w:r>
      <w:r w:rsidRPr="008C2485">
        <w:rPr>
          <w:rFonts w:cs="Calibri"/>
        </w:rPr>
        <w:t xml:space="preserve">Phenomenal introspection --- it’s the most epistemically reliable --- historical moral disagreement over internal conceptions of morality such as questions of race, gender, class, religion, </w:t>
      </w:r>
      <w:proofErr w:type="spellStart"/>
      <w:r w:rsidRPr="008C2485">
        <w:rPr>
          <w:rFonts w:cs="Calibri"/>
        </w:rPr>
        <w:t>etc</w:t>
      </w:r>
      <w:proofErr w:type="spellEnd"/>
      <w:r w:rsidRPr="008C2485">
        <w:rPr>
          <w:rFonts w:cs="Calibri"/>
        </w:rPr>
        <w:t xml:space="preserve"> prove the fallibility of non-observational based ethics --- introspection means we value happiness because we can determine that we each value it --- just as I can observe a lemon’s yellowness, we can make those judgements about happiness. </w:t>
      </w:r>
    </w:p>
    <w:p w14:paraId="395EC986" w14:textId="77777777" w:rsidR="0064091C" w:rsidRPr="00992060" w:rsidRDefault="0064091C" w:rsidP="0064091C">
      <w:pPr>
        <w:pStyle w:val="Heading4"/>
        <w:rPr>
          <w:rFonts w:asciiTheme="minorHAnsi" w:hAnsiTheme="minorHAnsi" w:cstheme="minorHAnsi"/>
        </w:rPr>
      </w:pPr>
      <w:r>
        <w:rPr>
          <w:rFonts w:asciiTheme="minorHAnsi" w:hAnsiTheme="minorHAnsi" w:cstheme="minorHAnsi"/>
        </w:rPr>
        <w:t xml:space="preserve">3) - </w:t>
      </w: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0465FD6A" w14:textId="77777777" w:rsidR="0064091C" w:rsidRPr="00992060" w:rsidRDefault="0064091C" w:rsidP="0064091C">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57B775EB" w14:textId="77777777" w:rsidR="0064091C" w:rsidRDefault="0064091C" w:rsidP="0064091C">
      <w:r w:rsidRPr="00992060">
        <w:rPr>
          <w:rStyle w:val="StyleUnderline"/>
          <w:rFonts w:asciiTheme="minorHAnsi" w:eastAsia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eastAsia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eastAsia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eastAsiaTheme="minorHAnsi" w:hAnsiTheme="minorHAnsi" w:cstheme="minorHAnsi"/>
          <w:highlight w:val="yellow"/>
        </w:rPr>
        <w:t>reducing existential risk is</w:t>
      </w:r>
      <w:r w:rsidRPr="00992060">
        <w:rPr>
          <w:rStyle w:val="StyleUnderline"/>
          <w:rFonts w:asciiTheme="minorHAnsi" w:eastAsiaTheme="minorHAnsi" w:hAnsiTheme="minorHAnsi" w:cstheme="minorHAnsi"/>
        </w:rPr>
        <w:t xml:space="preserve"> easily </w:t>
      </w:r>
      <w:r w:rsidRPr="00992060">
        <w:rPr>
          <w:rStyle w:val="StyleUnderline"/>
          <w:rFonts w:asciiTheme="minorHAnsi" w:eastAsiaTheme="minorHAnsi" w:hAnsiTheme="minorHAnsi" w:cstheme="minorHAnsi"/>
          <w:highlight w:val="yellow"/>
        </w:rPr>
        <w:t>the most important</w:t>
      </w:r>
      <w:r w:rsidRPr="00992060">
        <w:rPr>
          <w:rStyle w:val="StyleUnderline"/>
          <w:rFonts w:asciiTheme="minorHAnsi" w:eastAsia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eastAsiaTheme="minorHAnsi" w:hAnsiTheme="minorHAnsi" w:cstheme="minorHAnsi"/>
          <w:highlight w:val="yellow"/>
        </w:rPr>
        <w:t>there are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trillions upon trillions</w:t>
      </w:r>
      <w:r w:rsidRPr="00992060">
        <w:rPr>
          <w:rStyle w:val="StyleUnderline"/>
          <w:rFonts w:asciiTheme="minorHAnsi" w:eastAsia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 xml:space="preserve">There are so many possible </w:t>
      </w:r>
      <w:r w:rsidRPr="00992060">
        <w:rPr>
          <w:rStyle w:val="StyleUnderline"/>
          <w:rFonts w:asciiTheme="minorHAnsi" w:eastAsiaTheme="minorHAnsi" w:hAnsiTheme="minorHAnsi" w:cstheme="minorHAnsi"/>
          <w:highlight w:val="yellow"/>
        </w:rPr>
        <w:t>future people</w:t>
      </w:r>
      <w:r w:rsidRPr="00992060">
        <w:rPr>
          <w:rStyle w:val="StyleUnderline"/>
          <w:rFonts w:asciiTheme="minorHAnsi" w:eastAsia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highlight w:val="yellow"/>
        </w:rPr>
        <w:t>even if the well-being</w:t>
      </w:r>
      <w:r w:rsidRPr="00992060">
        <w:rPr>
          <w:rStyle w:val="StyleUnderline"/>
          <w:rFonts w:asciiTheme="minorHAnsi" w:eastAsiaTheme="minorHAnsi" w:hAnsiTheme="minorHAnsi" w:cstheme="minorHAnsi"/>
        </w:rPr>
        <w:t xml:space="preserve"> of these possible people </w:t>
      </w:r>
      <w:r w:rsidRPr="00992060">
        <w:rPr>
          <w:rStyle w:val="StyleUnderline"/>
          <w:rFonts w:asciiTheme="minorHAnsi" w:eastAsiaTheme="minorHAnsi" w:hAnsiTheme="minorHAnsi" w:cstheme="minorHAnsi"/>
          <w:highlight w:val="yellow"/>
        </w:rPr>
        <w:t>were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given</w:t>
      </w:r>
      <w:r w:rsidRPr="00992060">
        <w:rPr>
          <w:rStyle w:val="StyleUnderline"/>
          <w:rFonts w:asciiTheme="minorHAnsi" w:eastAsiaTheme="minorHAnsi" w:hAnsiTheme="minorHAnsi" w:cstheme="minorHAnsi"/>
        </w:rPr>
        <w:t xml:space="preserve"> only </w:t>
      </w:r>
      <w:r w:rsidRPr="00992060">
        <w:rPr>
          <w:rStyle w:val="StyleUnderline"/>
          <w:rFonts w:asciiTheme="minorHAnsi" w:eastAsiaTheme="minorHAnsi" w:hAnsiTheme="minorHAnsi" w:cstheme="minorHAnsi"/>
          <w:highlight w:val="yellow"/>
        </w:rPr>
        <w:t xml:space="preserve">0.001% </w:t>
      </w:r>
      <w:r w:rsidRPr="00992060">
        <w:rPr>
          <w:rStyle w:val="StyleUnderline"/>
          <w:rFonts w:asciiTheme="minorHAnsi" w:eastAsiaTheme="minorHAnsi" w:hAnsiTheme="minorHAnsi" w:cstheme="minorHAnsi"/>
        </w:rPr>
        <w:t xml:space="preserve">as much </w:t>
      </w:r>
      <w:r w:rsidRPr="00992060">
        <w:rPr>
          <w:rStyle w:val="StyleUnderline"/>
          <w:rFonts w:asciiTheme="minorHAnsi" w:eastAsiaTheme="minorHAnsi" w:hAnsiTheme="minorHAnsi" w:cstheme="minorHAnsi"/>
          <w:highlight w:val="yellow"/>
        </w:rPr>
        <w:t>weight</w:t>
      </w:r>
      <w:r w:rsidRPr="00992060">
        <w:rPr>
          <w:rStyle w:val="StyleUnderline"/>
          <w:rFonts w:asciiTheme="minorHAnsi" w:eastAsia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eastAsia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eastAsiaTheme="minorHAnsi" w:hAnsiTheme="minorHAnsi" w:cstheme="minorHAnsi"/>
        </w:rPr>
        <w:t>high quality</w:t>
      </w:r>
      <w:proofErr w:type="gramEnd"/>
      <w:r w:rsidRPr="00992060">
        <w:rPr>
          <w:rStyle w:val="StyleUnderline"/>
          <w:rFonts w:asciiTheme="minorHAnsi" w:eastAsiaTheme="minorHAnsi" w:hAnsiTheme="minorHAnsi" w:cstheme="minorHAnsi"/>
        </w:rPr>
        <w:t xml:space="preserve"> lives. You might think what I have just argued applies to consequentialists only. There is a tendency to </w:t>
      </w:r>
      <w:r w:rsidRPr="00992060">
        <w:rPr>
          <w:rStyle w:val="StyleUnderline"/>
          <w:rFonts w:asciiTheme="minorHAnsi" w:eastAsiaTheme="minorHAnsi" w:hAnsiTheme="minorHAnsi" w:cstheme="minorHAnsi"/>
        </w:rPr>
        <w:lastRenderedPageBreak/>
        <w:t>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eastAsiaTheme="minorHAnsi" w:hAnsiTheme="minorHAnsi" w:cstheme="minorHAnsi"/>
          <w:highlight w:val="yellow"/>
        </w:rPr>
        <w:t xml:space="preserve">Non-consequentialism </w:t>
      </w:r>
      <w:r w:rsidRPr="00992060">
        <w:rPr>
          <w:rStyle w:val="StyleUnderline"/>
          <w:rFonts w:asciiTheme="minorHAnsi" w:eastAsiaTheme="minorHAnsi" w:hAnsiTheme="minorHAnsi" w:cstheme="minorHAnsi"/>
        </w:rPr>
        <w:t xml:space="preserve">is the view that there’s more that determines rightness than the goodness of consequences or outcomes; it </w:t>
      </w:r>
      <w:r w:rsidRPr="00992060">
        <w:rPr>
          <w:rStyle w:val="StyleUnderline"/>
          <w:rFonts w:asciiTheme="minorHAnsi" w:eastAsiaTheme="minorHAnsi" w:hAnsiTheme="minorHAnsi" w:cstheme="minorHAnsi"/>
          <w:highlight w:val="yellow"/>
        </w:rPr>
        <w:t>is not</w:t>
      </w:r>
      <w:r w:rsidRPr="00992060">
        <w:rPr>
          <w:rStyle w:val="StyleUnderline"/>
          <w:rFonts w:asciiTheme="minorHAnsi" w:eastAsiaTheme="minorHAnsi" w:hAnsiTheme="minorHAnsi" w:cstheme="minorHAnsi"/>
        </w:rPr>
        <w:t xml:space="preserve"> the view </w:t>
      </w:r>
      <w:r w:rsidRPr="00992060">
        <w:rPr>
          <w:rStyle w:val="StyleUnderline"/>
          <w:rFonts w:asciiTheme="minorHAnsi" w:eastAsiaTheme="minorHAnsi" w:hAnsiTheme="minorHAnsi" w:cstheme="minorHAnsi"/>
          <w:highlight w:val="yellow"/>
        </w:rPr>
        <w:t>that the latter don’t matter</w:t>
      </w:r>
      <w:r w:rsidRPr="00992060">
        <w:rPr>
          <w:rStyle w:val="StyleUnderline"/>
          <w:rFonts w:asciiTheme="minorHAnsi" w:eastAsia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eastAsiaTheme="minorHAnsi" w:hAnsiTheme="minorHAnsi" w:cstheme="minorHAnsi"/>
          <w:highlight w:val="yellow"/>
        </w:rPr>
        <w:t>Minimally plausible versions of deont</w:t>
      </w:r>
      <w:r w:rsidRPr="00992060">
        <w:rPr>
          <w:rStyle w:val="StyleUnderline"/>
          <w:rFonts w:asciiTheme="minorHAnsi" w:eastAsiaTheme="minorHAnsi" w:hAnsiTheme="minorHAnsi" w:cstheme="minorHAnsi"/>
        </w:rPr>
        <w:t xml:space="preserve">ology </w:t>
      </w:r>
      <w:r w:rsidRPr="00992060">
        <w:rPr>
          <w:rStyle w:val="StyleUnderline"/>
          <w:rFonts w:asciiTheme="minorHAnsi" w:eastAsiaTheme="minorHAnsi" w:hAnsiTheme="minorHAnsi" w:cstheme="minorHAnsi"/>
          <w:highlight w:val="yellow"/>
        </w:rPr>
        <w:t>and virtue ethics must be concerned</w:t>
      </w:r>
      <w:r w:rsidRPr="00992060">
        <w:rPr>
          <w:rStyle w:val="StyleUnderline"/>
          <w:rFonts w:asciiTheme="minorHAnsi" w:eastAsiaTheme="minorHAnsi" w:hAnsiTheme="minorHAnsi" w:cstheme="minorHAnsi"/>
        </w:rPr>
        <w:t xml:space="preserve"> in part </w:t>
      </w:r>
      <w:r w:rsidRPr="00992060">
        <w:rPr>
          <w:rStyle w:val="StyleUnderline"/>
          <w:rFonts w:asciiTheme="minorHAnsi" w:eastAsiaTheme="minorHAnsi" w:hAnsiTheme="minorHAnsi" w:cstheme="minorHAnsi"/>
          <w:highlight w:val="yellow"/>
        </w:rPr>
        <w:t>with promoting the good</w:t>
      </w:r>
      <w:r w:rsidRPr="00992060">
        <w:rPr>
          <w:rStyle w:val="StyleUnderline"/>
          <w:rFonts w:asciiTheme="minorHAnsi" w:eastAsiaTheme="minorHAnsi" w:hAnsiTheme="minorHAnsi" w:cstheme="minorHAnsi"/>
        </w:rPr>
        <w:t xml:space="preserve">, from an impartial point of view. They’d thus </w:t>
      </w:r>
      <w:r w:rsidRPr="00992060">
        <w:rPr>
          <w:rStyle w:val="StyleUnderline"/>
          <w:rFonts w:asciiTheme="minorHAnsi" w:eastAsiaTheme="minorHAnsi" w:hAnsiTheme="minorHAnsi" w:cstheme="minorHAnsi"/>
          <w:highlight w:val="yellow"/>
        </w:rPr>
        <w:t>imply</w:t>
      </w:r>
      <w:r w:rsidRPr="00992060">
        <w:rPr>
          <w:rStyle w:val="StyleUnderline"/>
          <w:rFonts w:asciiTheme="minorHAnsi" w:eastAsiaTheme="minorHAnsi" w:hAnsiTheme="minorHAnsi" w:cstheme="minorHAnsi"/>
        </w:rPr>
        <w:t xml:space="preserve"> very </w:t>
      </w:r>
      <w:r w:rsidRPr="00992060">
        <w:rPr>
          <w:rStyle w:val="StyleUnderline"/>
          <w:rFonts w:asciiTheme="minorHAnsi" w:eastAsiaTheme="minorHAnsi" w:hAnsiTheme="minorHAnsi" w:cstheme="minorHAnsi"/>
          <w:highlight w:val="yellow"/>
        </w:rPr>
        <w:t>strong reasons to reduce existential risk</w:t>
      </w:r>
      <w:r w:rsidRPr="00992060">
        <w:rPr>
          <w:rStyle w:val="StyleUnderline"/>
          <w:rFonts w:asciiTheme="minorHAnsi" w:eastAsia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992060">
        <w:rPr>
          <w:rFonts w:asciiTheme="minorHAnsi" w:hAnsiTheme="minorHAnsi" w:cstheme="minorHAnsi"/>
          <w:sz w:val="16"/>
        </w:rPr>
        <w:t>consists</w:t>
      </w:r>
      <w:proofErr w:type="gramEnd"/>
      <w:r w:rsidRPr="00992060">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92060">
        <w:rPr>
          <w:rFonts w:asciiTheme="minorHAnsi" w:hAnsiTheme="minorHAnsi" w:cstheme="minorHAnsi"/>
          <w:sz w:val="16"/>
        </w:rPr>
        <w:t>actually desires</w:t>
      </w:r>
      <w:proofErr w:type="gramEnd"/>
      <w:r w:rsidRPr="00992060">
        <w:rPr>
          <w:rFonts w:asciiTheme="minorHAnsi" w:hAnsiTheme="minorHAnsi"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eastAsiaTheme="minorHAnsi" w:hAnsiTheme="minorHAnsi" w:cstheme="minorHAnsi"/>
        </w:rPr>
        <w:t xml:space="preserve">We should also </w:t>
      </w:r>
      <w:proofErr w:type="gramStart"/>
      <w:r w:rsidRPr="00992060">
        <w:rPr>
          <w:rStyle w:val="StyleUnderline"/>
          <w:rFonts w:asciiTheme="minorHAnsi" w:eastAsiaTheme="minorHAnsi" w:hAnsiTheme="minorHAnsi" w:cstheme="minorHAnsi"/>
        </w:rPr>
        <w:t>take into account</w:t>
      </w:r>
      <w:proofErr w:type="gramEnd"/>
      <w:r w:rsidRPr="00992060">
        <w:rPr>
          <w:rStyle w:val="StyleUnderline"/>
          <w:rFonts w:asciiTheme="minorHAnsi" w:eastAsia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Even if they were 90% sure </w:t>
      </w:r>
      <w:r w:rsidRPr="00992060">
        <w:rPr>
          <w:rStyle w:val="StyleUnderline"/>
          <w:rFonts w:asciiTheme="minorHAnsi" w:eastAsiaTheme="minorHAnsi" w:hAnsiTheme="minorHAnsi" w:cstheme="minorHAnsi"/>
        </w:rPr>
        <w:t xml:space="preserve">that their view is the correct one (and 10% sure that one of these other ones is correct), </w:t>
      </w:r>
      <w:r w:rsidRPr="00992060">
        <w:rPr>
          <w:rStyle w:val="StyleUnderline"/>
          <w:rFonts w:asciiTheme="minorHAnsi" w:eastAsiaTheme="minorHAnsi" w:hAnsiTheme="minorHAnsi" w:cstheme="minorHAnsi"/>
          <w:highlight w:val="yellow"/>
        </w:rPr>
        <w:t xml:space="preserve">they would have </w:t>
      </w:r>
      <w:proofErr w:type="gramStart"/>
      <w:r w:rsidRPr="00992060">
        <w:rPr>
          <w:rStyle w:val="StyleUnderline"/>
          <w:rFonts w:asciiTheme="minorHAnsi" w:eastAsiaTheme="minorHAnsi" w:hAnsiTheme="minorHAnsi" w:cstheme="minorHAnsi"/>
        </w:rPr>
        <w:t>pretty strong</w:t>
      </w:r>
      <w:proofErr w:type="gramEnd"/>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reason, from </w:t>
      </w:r>
      <w:r w:rsidRPr="00992060">
        <w:rPr>
          <w:rStyle w:val="StyleUnderline"/>
          <w:rFonts w:asciiTheme="minorHAnsi" w:eastAsiaTheme="minorHAnsi" w:hAnsiTheme="minorHAnsi" w:cstheme="minorHAnsi"/>
        </w:rPr>
        <w:t xml:space="preserve">the standpoint of </w:t>
      </w:r>
      <w:r w:rsidRPr="00992060">
        <w:rPr>
          <w:rStyle w:val="StyleUnderline"/>
          <w:rFonts w:asciiTheme="minorHAnsi" w:eastAsiaTheme="minorHAnsi" w:hAnsiTheme="minorHAnsi" w:cstheme="minorHAnsi"/>
          <w:highlight w:val="yellow"/>
        </w:rPr>
        <w:t>moral uncertainty, to reduce existential risk</w:t>
      </w:r>
      <w:r w:rsidRPr="00992060">
        <w:rPr>
          <w:rStyle w:val="StyleUnderline"/>
          <w:rFonts w:asciiTheme="minorHAnsi" w:eastAsia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eastAsia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eastAsiaTheme="minorHAnsi" w:hAnsiTheme="minorHAnsi" w:cstheme="minorHAnsi"/>
        </w:rPr>
        <w:t xml:space="preserve">Given the scientific and technological discoveries of the last two centuries, the world has never </w:t>
      </w:r>
      <w:r w:rsidRPr="00992060">
        <w:rPr>
          <w:rStyle w:val="StyleUnderline"/>
          <w:rFonts w:asciiTheme="minorHAnsi" w:eastAsiaTheme="minorHAnsi" w:hAnsiTheme="minorHAnsi" w:cstheme="minorHAnsi"/>
        </w:rPr>
        <w:lastRenderedPageBreak/>
        <w:t>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34338ADE" w14:textId="77777777" w:rsidR="0064091C" w:rsidRDefault="0064091C" w:rsidP="0064091C">
      <w:pPr>
        <w:pStyle w:val="Heading4"/>
      </w:pPr>
      <w:r>
        <w:t xml:space="preserve">4. Use </w:t>
      </w:r>
      <w:r w:rsidRPr="003047AB">
        <w:t>comparative worlds</w:t>
      </w:r>
      <w:r>
        <w:t xml:space="preserve">- </w:t>
      </w:r>
    </w:p>
    <w:p w14:paraId="38633FF7" w14:textId="77777777" w:rsidR="0064091C" w:rsidRPr="00ED3BC3" w:rsidRDefault="0064091C" w:rsidP="0064091C">
      <w:pPr>
        <w:pStyle w:val="Heading4"/>
      </w:pPr>
      <w:r>
        <w:t xml:space="preserve">A. </w:t>
      </w:r>
      <w:r w:rsidRPr="003047AB">
        <w:t>Reciprocity</w:t>
      </w:r>
      <w:r>
        <w:t xml:space="preserve">- prevents </w:t>
      </w:r>
      <w:r w:rsidRPr="003047AB">
        <w:t xml:space="preserve">infinite tricky </w:t>
      </w:r>
      <w:r>
        <w:t xml:space="preserve">NIBs- explodes </w:t>
      </w:r>
      <w:r w:rsidRPr="00ED3BC3">
        <w:t>neg side-bias</w:t>
      </w:r>
      <w:r>
        <w:t>.</w:t>
      </w:r>
    </w:p>
    <w:p w14:paraId="5299ADFD" w14:textId="77777777" w:rsidR="0064091C" w:rsidRDefault="0064091C" w:rsidP="0064091C">
      <w:pPr>
        <w:pStyle w:val="Heading4"/>
      </w:pPr>
      <w:r>
        <w:t xml:space="preserve">B. </w:t>
      </w:r>
      <w:r w:rsidRPr="003047AB">
        <w:t>Topic education</w:t>
      </w:r>
      <w:r>
        <w:t xml:space="preserve">- forcing them to disprove the plan requires </w:t>
      </w:r>
      <w:r w:rsidRPr="003047AB">
        <w:t>research</w:t>
      </w:r>
      <w:r>
        <w:t xml:space="preserve"> about the topic- only </w:t>
      </w:r>
      <w:r w:rsidRPr="003047AB">
        <w:t>unique impact</w:t>
      </w:r>
      <w:r>
        <w:t xml:space="preserve"> to topic rotation.</w:t>
      </w:r>
    </w:p>
    <w:p w14:paraId="6CB492C8" w14:textId="77777777" w:rsidR="0064091C" w:rsidRDefault="0064091C" w:rsidP="0064091C">
      <w:pPr>
        <w:pStyle w:val="Heading4"/>
      </w:pPr>
      <w:r>
        <w:t xml:space="preserve">C. </w:t>
      </w:r>
      <w:r w:rsidRPr="003047AB">
        <w:t>Inclusion</w:t>
      </w:r>
      <w:r>
        <w:t xml:space="preserve">- our </w:t>
      </w:r>
      <w:proofErr w:type="spellStart"/>
      <w:r>
        <w:t>interp</w:t>
      </w:r>
      <w:proofErr w:type="spellEnd"/>
      <w:r>
        <w:t xml:space="preserve"> includes all methods of debate- they </w:t>
      </w:r>
      <w:r w:rsidRPr="003047AB">
        <w:t>exclude Ks</w:t>
      </w:r>
      <w:r>
        <w:t xml:space="preserve"> which prevents deconstruction of harmful mindsets or racist language- independent reason to reject.</w:t>
      </w:r>
    </w:p>
    <w:p w14:paraId="666FF49F" w14:textId="77777777" w:rsidR="0064091C" w:rsidRDefault="0064091C" w:rsidP="0064091C">
      <w:pPr>
        <w:pStyle w:val="Heading4"/>
      </w:pPr>
      <w:r>
        <w:t xml:space="preserve">D. </w:t>
      </w:r>
      <w:r w:rsidRPr="00282F39">
        <w:t>Collapses</w:t>
      </w:r>
      <w:r>
        <w:t xml:space="preserve">- truth is proven if it’s better than other worlds. </w:t>
      </w:r>
    </w:p>
    <w:p w14:paraId="70085C3D" w14:textId="77777777" w:rsidR="0064091C" w:rsidRDefault="0064091C" w:rsidP="0064091C">
      <w:pPr>
        <w:pStyle w:val="Heading4"/>
      </w:pPr>
      <w:r>
        <w:t xml:space="preserve">E. It’s </w:t>
      </w:r>
      <w:r w:rsidRPr="003047AB">
        <w:t>not constitutive</w:t>
      </w:r>
      <w:r>
        <w:t xml:space="preserve">- theory proves we can </w:t>
      </w:r>
      <w:r w:rsidRPr="003047AB">
        <w:t>redefine the rules</w:t>
      </w:r>
      <w:r>
        <w:t xml:space="preserve"> and you can always just be a “</w:t>
      </w:r>
      <w:proofErr w:type="spellStart"/>
      <w:r w:rsidRPr="003047AB">
        <w:rPr>
          <w:i/>
        </w:rPr>
        <w:t>schm-udge</w:t>
      </w:r>
      <w:proofErr w:type="spellEnd"/>
      <w:r>
        <w:t xml:space="preserve">” without caring about </w:t>
      </w:r>
      <w:proofErr w:type="spellStart"/>
      <w:r>
        <w:t>constitutivism</w:t>
      </w:r>
      <w:proofErr w:type="spellEnd"/>
      <w:r>
        <w:t xml:space="preserve">. </w:t>
      </w:r>
    </w:p>
    <w:p w14:paraId="0BC78042" w14:textId="77777777" w:rsidR="0064091C" w:rsidRPr="00F72EC4" w:rsidRDefault="0064091C" w:rsidP="0064091C">
      <w:pPr>
        <w:pStyle w:val="Heading4"/>
        <w:rPr>
          <w:rFonts w:cs="Arial"/>
        </w:rPr>
      </w:pPr>
      <w:r>
        <w:rPr>
          <w:rFonts w:cs="Arial"/>
        </w:rPr>
        <w:t xml:space="preserve">5) </w:t>
      </w:r>
      <w:r w:rsidRPr="00F72EC4">
        <w:rPr>
          <w:rFonts w:cs="Arial"/>
        </w:rPr>
        <w:t xml:space="preserve">Liberal institutions prevent </w:t>
      </w:r>
      <w:r w:rsidRPr="00F72EC4">
        <w:rPr>
          <w:rFonts w:cs="Arial"/>
          <w:u w:val="single"/>
        </w:rPr>
        <w:t>unilateral wars</w:t>
      </w:r>
      <w:r w:rsidRPr="00F72EC4">
        <w:rPr>
          <w:rFonts w:cs="Arial"/>
        </w:rPr>
        <w:t xml:space="preserve"> and solve </w:t>
      </w:r>
      <w:r w:rsidRPr="00F72EC4">
        <w:rPr>
          <w:rFonts w:cs="Arial"/>
          <w:u w:val="single"/>
        </w:rPr>
        <w:t>great power war</w:t>
      </w:r>
      <w:r w:rsidRPr="00F72EC4">
        <w:rPr>
          <w:rFonts w:cs="Arial"/>
        </w:rPr>
        <w:t xml:space="preserve"> – decline causes </w:t>
      </w:r>
      <w:r w:rsidRPr="00F72EC4">
        <w:rPr>
          <w:rFonts w:cs="Arial"/>
          <w:u w:val="single"/>
        </w:rPr>
        <w:t xml:space="preserve">worse </w:t>
      </w:r>
      <w:proofErr w:type="gramStart"/>
      <w:r w:rsidRPr="00F72EC4">
        <w:rPr>
          <w:rFonts w:cs="Arial"/>
          <w:u w:val="single"/>
        </w:rPr>
        <w:t>imperialism</w:t>
      </w:r>
      <w:proofErr w:type="gramEnd"/>
      <w:r w:rsidRPr="00F72EC4">
        <w:rPr>
          <w:rFonts w:cs="Arial"/>
        </w:rPr>
        <w:t xml:space="preserve"> but continued </w:t>
      </w:r>
      <w:r w:rsidRPr="00F72EC4">
        <w:rPr>
          <w:rFonts w:cs="Arial"/>
          <w:u w:val="single"/>
        </w:rPr>
        <w:t>engagement</w:t>
      </w:r>
      <w:r w:rsidRPr="00F72EC4">
        <w:rPr>
          <w:rFonts w:cs="Arial"/>
        </w:rPr>
        <w:t xml:space="preserve"> and </w:t>
      </w:r>
      <w:r w:rsidRPr="00F72EC4">
        <w:rPr>
          <w:rFonts w:cs="Arial"/>
          <w:u w:val="single"/>
        </w:rPr>
        <w:t>reform</w:t>
      </w:r>
      <w:r w:rsidRPr="00F72EC4">
        <w:rPr>
          <w:rFonts w:cs="Arial"/>
        </w:rPr>
        <w:t xml:space="preserve"> solves </w:t>
      </w:r>
      <w:r w:rsidRPr="00F72EC4">
        <w:rPr>
          <w:rFonts w:cs="Arial"/>
          <w:u w:val="single"/>
        </w:rPr>
        <w:t>their offense</w:t>
      </w:r>
    </w:p>
    <w:p w14:paraId="7F900D42" w14:textId="77777777" w:rsidR="0064091C" w:rsidRPr="00F72EC4" w:rsidRDefault="0064091C" w:rsidP="0064091C">
      <w:r w:rsidRPr="00F72EC4">
        <w:rPr>
          <w:rStyle w:val="Style13ptBold"/>
        </w:rPr>
        <w:t>Jackson 19</w:t>
      </w:r>
      <w:r w:rsidRPr="00F72EC4">
        <w:t xml:space="preserve"> [Van Jackson is an associate editor at the Texas National Security Review, a senior lecturer in international relations at Victoria University of Wellington, and a global fellow at the Woodrow Wilson International Center for Scholars in Washington. He is the author of On the Brink: Trump, Kim, and the Threat of Nuclear War (Cambridge University Press, 2018). The views expressed are solely those of the author. https://tnsr.org/roundtable/wagering-on-a-progressive-versus-liberal-theory-of-national-security/]</w:t>
      </w:r>
    </w:p>
    <w:p w14:paraId="5459A066" w14:textId="77777777" w:rsidR="0064091C" w:rsidRPr="00F72EC4" w:rsidRDefault="0064091C" w:rsidP="0064091C">
      <w:pPr>
        <w:rPr>
          <w:sz w:val="16"/>
        </w:rPr>
      </w:pPr>
      <w:r w:rsidRPr="00F72EC4">
        <w:rPr>
          <w:sz w:val="16"/>
        </w:rPr>
        <w:t xml:space="preserve">U.S. </w:t>
      </w:r>
      <w:r w:rsidRPr="00F72EC4">
        <w:rPr>
          <w:rStyle w:val="StyleUnderline"/>
        </w:rPr>
        <w:t>foreign policy debates routinely center on the merits of sustaining</w:t>
      </w:r>
      <w:r w:rsidRPr="00F72EC4">
        <w:rPr>
          <w:sz w:val="16"/>
        </w:rPr>
        <w:t xml:space="preserve"> the mélange of </w:t>
      </w:r>
      <w:r w:rsidRPr="00F72EC4">
        <w:rPr>
          <w:rStyle w:val="Emphasis"/>
        </w:rPr>
        <w:t>international institutions</w:t>
      </w:r>
      <w:r w:rsidRPr="00F72EC4">
        <w:rPr>
          <w:sz w:val="16"/>
        </w:rPr>
        <w:t xml:space="preserve"> </w:t>
      </w:r>
      <w:r w:rsidRPr="00F72EC4">
        <w:rPr>
          <w:rStyle w:val="StyleUnderline"/>
        </w:rPr>
        <w:t>that constitute the “post-war” or “liberal international” order</w:t>
      </w:r>
      <w:r w:rsidRPr="00F72EC4">
        <w:rPr>
          <w:sz w:val="16"/>
        </w:rPr>
        <w:t xml:space="preserve">: </w:t>
      </w:r>
      <w:r w:rsidRPr="00F72EC4">
        <w:rPr>
          <w:rStyle w:val="StyleUnderline"/>
        </w:rPr>
        <w:t>the</w:t>
      </w:r>
      <w:r w:rsidRPr="00F72EC4">
        <w:rPr>
          <w:sz w:val="16"/>
        </w:rPr>
        <w:t xml:space="preserve"> </w:t>
      </w:r>
      <w:r w:rsidRPr="00F72EC4">
        <w:rPr>
          <w:rStyle w:val="Emphasis"/>
        </w:rPr>
        <w:t>U</w:t>
      </w:r>
      <w:r w:rsidRPr="00F72EC4">
        <w:rPr>
          <w:sz w:val="16"/>
        </w:rPr>
        <w:t xml:space="preserve">nited </w:t>
      </w:r>
      <w:r w:rsidRPr="00F72EC4">
        <w:rPr>
          <w:rStyle w:val="Emphasis"/>
        </w:rPr>
        <w:t>N</w:t>
      </w:r>
      <w:r w:rsidRPr="00F72EC4">
        <w:rPr>
          <w:sz w:val="16"/>
        </w:rPr>
        <w:t xml:space="preserve">ations, </w:t>
      </w:r>
      <w:r w:rsidRPr="00F72EC4">
        <w:rPr>
          <w:rStyle w:val="Emphasis"/>
        </w:rPr>
        <w:t>World Bank</w:t>
      </w:r>
      <w:r w:rsidRPr="00F72EC4">
        <w:rPr>
          <w:sz w:val="16"/>
        </w:rPr>
        <w:t xml:space="preserve">, </w:t>
      </w:r>
      <w:r w:rsidRPr="00F72EC4">
        <w:rPr>
          <w:rStyle w:val="Emphasis"/>
        </w:rPr>
        <w:t>I</w:t>
      </w:r>
      <w:r w:rsidRPr="00F72EC4">
        <w:rPr>
          <w:sz w:val="16"/>
        </w:rPr>
        <w:t xml:space="preserve">nternational </w:t>
      </w:r>
      <w:r w:rsidRPr="00F72EC4">
        <w:rPr>
          <w:rStyle w:val="Emphasis"/>
        </w:rPr>
        <w:t>M</w:t>
      </w:r>
      <w:r w:rsidRPr="00F72EC4">
        <w:rPr>
          <w:sz w:val="16"/>
        </w:rPr>
        <w:t xml:space="preserve">onetary </w:t>
      </w:r>
      <w:r w:rsidRPr="00F72EC4">
        <w:rPr>
          <w:rStyle w:val="Emphasis"/>
        </w:rPr>
        <w:t>F</w:t>
      </w:r>
      <w:r w:rsidRPr="00F72EC4">
        <w:rPr>
          <w:sz w:val="16"/>
        </w:rPr>
        <w:t xml:space="preserve">und, </w:t>
      </w:r>
      <w:r w:rsidRPr="00F72EC4">
        <w:rPr>
          <w:rStyle w:val="StyleUnderline"/>
        </w:rPr>
        <w:t>and</w:t>
      </w:r>
      <w:r w:rsidRPr="00F72EC4">
        <w:rPr>
          <w:sz w:val="16"/>
        </w:rPr>
        <w:t xml:space="preserve"> </w:t>
      </w:r>
      <w:r w:rsidRPr="00F72EC4">
        <w:rPr>
          <w:rStyle w:val="Emphasis"/>
        </w:rPr>
        <w:t>W</w:t>
      </w:r>
      <w:r w:rsidRPr="00F72EC4">
        <w:rPr>
          <w:sz w:val="16"/>
        </w:rPr>
        <w:t xml:space="preserve">orld </w:t>
      </w:r>
      <w:r w:rsidRPr="00F72EC4">
        <w:rPr>
          <w:rStyle w:val="Emphasis"/>
        </w:rPr>
        <w:t>T</w:t>
      </w:r>
      <w:r w:rsidRPr="00F72EC4">
        <w:rPr>
          <w:sz w:val="16"/>
        </w:rPr>
        <w:t xml:space="preserve">rade </w:t>
      </w:r>
      <w:r w:rsidRPr="00F72EC4">
        <w:rPr>
          <w:rStyle w:val="Emphasis"/>
        </w:rPr>
        <w:t>O</w:t>
      </w:r>
      <w:r w:rsidRPr="00F72EC4">
        <w:rPr>
          <w:sz w:val="16"/>
        </w:rPr>
        <w:t xml:space="preserve">rganization, among many others. </w:t>
      </w:r>
      <w:r w:rsidRPr="00F72EC4">
        <w:rPr>
          <w:rStyle w:val="StyleUnderline"/>
        </w:rPr>
        <w:t xml:space="preserve">These </w:t>
      </w:r>
      <w:r w:rsidRPr="00F72EC4">
        <w:rPr>
          <w:rStyle w:val="StyleUnderline"/>
          <w:highlight w:val="cyan"/>
        </w:rPr>
        <w:t xml:space="preserve">institutions play an </w:t>
      </w:r>
      <w:r w:rsidRPr="00F72EC4">
        <w:rPr>
          <w:rStyle w:val="Emphasis"/>
          <w:highlight w:val="cyan"/>
        </w:rPr>
        <w:t>essential role</w:t>
      </w:r>
      <w:r w:rsidRPr="00F72EC4">
        <w:rPr>
          <w:rStyle w:val="StyleUnderline"/>
          <w:highlight w:val="cyan"/>
        </w:rPr>
        <w:t xml:space="preserve"> in</w:t>
      </w:r>
      <w:r w:rsidRPr="00F72EC4">
        <w:rPr>
          <w:rStyle w:val="StyleUnderline"/>
        </w:rPr>
        <w:t xml:space="preserve"> how U.S. liberal internationalism conceives of keeping America secure</w:t>
      </w:r>
      <w:r w:rsidRPr="00F72EC4">
        <w:rPr>
          <w:sz w:val="16"/>
        </w:rPr>
        <w:t xml:space="preserve">.20 Collectively, </w:t>
      </w:r>
      <w:r w:rsidRPr="00F72EC4">
        <w:rPr>
          <w:rStyle w:val="StyleUnderline"/>
        </w:rPr>
        <w:t xml:space="preserve">they preserve a </w:t>
      </w:r>
      <w:r w:rsidRPr="00F72EC4">
        <w:rPr>
          <w:rStyle w:val="Emphasis"/>
        </w:rPr>
        <w:t>stable</w:t>
      </w:r>
      <w:r w:rsidRPr="00F72EC4">
        <w:rPr>
          <w:sz w:val="16"/>
        </w:rPr>
        <w:t xml:space="preserve"> </w:t>
      </w:r>
      <w:r w:rsidRPr="00F72EC4">
        <w:rPr>
          <w:rStyle w:val="StyleUnderline"/>
        </w:rPr>
        <w:t xml:space="preserve">international trading system that facilitates </w:t>
      </w:r>
      <w:r w:rsidRPr="00F72EC4">
        <w:rPr>
          <w:rStyle w:val="Emphasis"/>
          <w:highlight w:val="cyan"/>
        </w:rPr>
        <w:t>conflict-deterring economic interdependence</w:t>
      </w:r>
      <w:r w:rsidRPr="00F72EC4">
        <w:rPr>
          <w:sz w:val="16"/>
        </w:rPr>
        <w:t xml:space="preserve">. </w:t>
      </w:r>
      <w:r w:rsidRPr="00F72EC4">
        <w:rPr>
          <w:rStyle w:val="StyleUnderline"/>
        </w:rPr>
        <w:t xml:space="preserve">The existence of international </w:t>
      </w:r>
      <w:r w:rsidRPr="00F72EC4">
        <w:rPr>
          <w:rStyle w:val="StyleUnderline"/>
          <w:highlight w:val="cyan"/>
        </w:rPr>
        <w:t>institutions</w:t>
      </w:r>
      <w:r w:rsidRPr="00F72EC4">
        <w:rPr>
          <w:rStyle w:val="StyleUnderline"/>
        </w:rPr>
        <w:t xml:space="preserve"> also </w:t>
      </w:r>
      <w:r w:rsidRPr="00F72EC4">
        <w:rPr>
          <w:rStyle w:val="StyleUnderline"/>
          <w:highlight w:val="cyan"/>
        </w:rPr>
        <w:t>allow</w:t>
      </w:r>
      <w:r w:rsidRPr="00F72EC4">
        <w:rPr>
          <w:rStyle w:val="StyleUnderline"/>
        </w:rPr>
        <w:t>s many</w:t>
      </w:r>
      <w:r w:rsidRPr="00F72EC4">
        <w:rPr>
          <w:sz w:val="16"/>
        </w:rPr>
        <w:t xml:space="preserve"> (not all) </w:t>
      </w:r>
      <w:r w:rsidRPr="00F72EC4">
        <w:rPr>
          <w:rStyle w:val="StyleUnderline"/>
          <w:highlight w:val="cyan"/>
        </w:rPr>
        <w:t>nations</w:t>
      </w:r>
      <w:r w:rsidRPr="00F72EC4">
        <w:rPr>
          <w:rStyle w:val="StyleUnderline"/>
        </w:rPr>
        <w:t xml:space="preserve"> around the world </w:t>
      </w:r>
      <w:r w:rsidRPr="00F72EC4">
        <w:rPr>
          <w:rStyle w:val="StyleUnderline"/>
          <w:highlight w:val="cyan"/>
        </w:rPr>
        <w:t>to escape</w:t>
      </w:r>
      <w:r w:rsidRPr="00F72EC4">
        <w:rPr>
          <w:rStyle w:val="StyleUnderline"/>
        </w:rPr>
        <w:t xml:space="preserve"> the predations of international </w:t>
      </w:r>
      <w:r w:rsidRPr="00F72EC4">
        <w:rPr>
          <w:rStyle w:val="Emphasis"/>
          <w:highlight w:val="cyan"/>
        </w:rPr>
        <w:t>anarchy</w:t>
      </w:r>
      <w:r w:rsidRPr="00F72EC4">
        <w:rPr>
          <w:sz w:val="16"/>
        </w:rPr>
        <w:t xml:space="preserve">. </w:t>
      </w:r>
      <w:r w:rsidRPr="00F72EC4">
        <w:rPr>
          <w:rStyle w:val="StyleUnderline"/>
        </w:rPr>
        <w:t>The belief in reliable institutions lets</w:t>
      </w:r>
      <w:r w:rsidRPr="00F72EC4">
        <w:rPr>
          <w:sz w:val="16"/>
        </w:rPr>
        <w:t xml:space="preserve"> many liberal-democratic </w:t>
      </w:r>
      <w:r w:rsidRPr="00F72EC4">
        <w:rPr>
          <w:rStyle w:val="StyleUnderline"/>
        </w:rPr>
        <w:t xml:space="preserve">states </w:t>
      </w:r>
      <w:r w:rsidRPr="00F72EC4">
        <w:rPr>
          <w:rStyle w:val="StyleUnderline"/>
          <w:highlight w:val="cyan"/>
        </w:rPr>
        <w:t xml:space="preserve">be </w:t>
      </w:r>
      <w:r w:rsidRPr="00F72EC4">
        <w:rPr>
          <w:rStyle w:val="Emphasis"/>
          <w:highlight w:val="cyan"/>
        </w:rPr>
        <w:t>liberal</w:t>
      </w:r>
      <w:r w:rsidRPr="00F72EC4">
        <w:rPr>
          <w:rStyle w:val="StyleUnderline"/>
          <w:highlight w:val="cyan"/>
        </w:rPr>
        <w:t xml:space="preserve"> and </w:t>
      </w:r>
      <w:r w:rsidRPr="00F72EC4">
        <w:rPr>
          <w:rStyle w:val="Emphasis"/>
          <w:highlight w:val="cyan"/>
        </w:rPr>
        <w:t>democratic</w:t>
      </w:r>
      <w:r w:rsidRPr="00F72EC4">
        <w:rPr>
          <w:sz w:val="16"/>
          <w:highlight w:val="cyan"/>
        </w:rPr>
        <w:t xml:space="preserve"> </w:t>
      </w:r>
      <w:r w:rsidRPr="00F72EC4">
        <w:rPr>
          <w:rStyle w:val="StyleUnderline"/>
          <w:highlight w:val="cyan"/>
        </w:rPr>
        <w:t>in their foreign policies</w:t>
      </w:r>
      <w:r w:rsidRPr="00F72EC4">
        <w:rPr>
          <w:sz w:val="16"/>
        </w:rPr>
        <w:t xml:space="preserve"> — </w:t>
      </w:r>
      <w:r w:rsidRPr="00F72EC4">
        <w:rPr>
          <w:rStyle w:val="StyleUnderline"/>
        </w:rPr>
        <w:t>by focusing on trading</w:t>
      </w:r>
      <w:r w:rsidRPr="00F72EC4">
        <w:rPr>
          <w:sz w:val="16"/>
        </w:rPr>
        <w:t xml:space="preserve"> relations </w:t>
      </w:r>
      <w:r w:rsidRPr="00F72EC4">
        <w:rPr>
          <w:rStyle w:val="StyleUnderline"/>
        </w:rPr>
        <w:t>and taking for granted the appearance of international stability</w:t>
      </w:r>
      <w:r w:rsidRPr="00F72EC4">
        <w:rPr>
          <w:sz w:val="16"/>
        </w:rPr>
        <w:t xml:space="preserve">. In the liberal internationalist theory of security, </w:t>
      </w:r>
      <w:r w:rsidRPr="00F72EC4">
        <w:rPr>
          <w:rStyle w:val="StyleUnderline"/>
        </w:rPr>
        <w:t>this</w:t>
      </w:r>
      <w:r w:rsidRPr="00F72EC4">
        <w:rPr>
          <w:sz w:val="16"/>
        </w:rPr>
        <w:t xml:space="preserve"> partly </w:t>
      </w:r>
      <w:r w:rsidRPr="00F72EC4">
        <w:rPr>
          <w:rStyle w:val="StyleUnderline"/>
        </w:rPr>
        <w:t>explains</w:t>
      </w:r>
      <w:r w:rsidRPr="00F72EC4">
        <w:rPr>
          <w:sz w:val="16"/>
        </w:rPr>
        <w:t xml:space="preserve"> </w:t>
      </w:r>
      <w:r w:rsidRPr="00F72EC4">
        <w:rPr>
          <w:rStyle w:val="StyleUnderline"/>
        </w:rPr>
        <w:t xml:space="preserve">why </w:t>
      </w:r>
      <w:r w:rsidRPr="00F72EC4">
        <w:rPr>
          <w:rStyle w:val="StyleUnderline"/>
          <w:highlight w:val="cyan"/>
        </w:rPr>
        <w:t xml:space="preserve">neither Europe nor Asia has experienced </w:t>
      </w:r>
      <w:r w:rsidRPr="00F72EC4">
        <w:rPr>
          <w:rStyle w:val="Emphasis"/>
          <w:highlight w:val="cyan"/>
        </w:rPr>
        <w:t>interstate wars</w:t>
      </w:r>
      <w:r w:rsidRPr="00F72EC4">
        <w:rPr>
          <w:rStyle w:val="StyleUnderline"/>
          <w:highlight w:val="cyan"/>
        </w:rPr>
        <w:t xml:space="preserve"> in</w:t>
      </w:r>
      <w:r w:rsidRPr="00F72EC4">
        <w:rPr>
          <w:rStyle w:val="StyleUnderline"/>
        </w:rPr>
        <w:t xml:space="preserve"> more than </w:t>
      </w:r>
      <w:r w:rsidRPr="00F72EC4">
        <w:rPr>
          <w:rStyle w:val="StyleUnderline"/>
          <w:highlight w:val="cyan"/>
        </w:rPr>
        <w:t xml:space="preserve">a </w:t>
      </w:r>
      <w:r w:rsidRPr="00F72EC4">
        <w:rPr>
          <w:rStyle w:val="Emphasis"/>
          <w:highlight w:val="cyan"/>
        </w:rPr>
        <w:t>generation</w:t>
      </w:r>
      <w:r w:rsidRPr="00F72EC4">
        <w:rPr>
          <w:rStyle w:val="StyleUnderline"/>
        </w:rPr>
        <w:t xml:space="preserve"> — an architecture that combines</w:t>
      </w:r>
      <w:r w:rsidRPr="00F72EC4">
        <w:rPr>
          <w:sz w:val="16"/>
        </w:rPr>
        <w:t xml:space="preserve"> U.S. </w:t>
      </w:r>
      <w:r w:rsidRPr="00F72EC4">
        <w:rPr>
          <w:rStyle w:val="Emphasis"/>
          <w:highlight w:val="cyan"/>
        </w:rPr>
        <w:t>military superiority</w:t>
      </w:r>
      <w:r w:rsidRPr="00F72EC4">
        <w:rPr>
          <w:sz w:val="16"/>
          <w:highlight w:val="cyan"/>
        </w:rPr>
        <w:t xml:space="preserve"> </w:t>
      </w:r>
      <w:r w:rsidRPr="00F72EC4">
        <w:rPr>
          <w:rStyle w:val="StyleUnderline"/>
          <w:highlight w:val="cyan"/>
        </w:rPr>
        <w:t>and</w:t>
      </w:r>
      <w:r w:rsidRPr="00F72EC4">
        <w:rPr>
          <w:sz w:val="16"/>
        </w:rPr>
        <w:t xml:space="preserve"> </w:t>
      </w:r>
      <w:r w:rsidRPr="00F72EC4">
        <w:rPr>
          <w:rStyle w:val="Emphasis"/>
          <w:highlight w:val="cyan"/>
        </w:rPr>
        <w:t>alliances</w:t>
      </w:r>
      <w:r w:rsidRPr="00F72EC4">
        <w:rPr>
          <w:sz w:val="16"/>
          <w:highlight w:val="cyan"/>
        </w:rPr>
        <w:t xml:space="preserve"> </w:t>
      </w:r>
      <w:r w:rsidRPr="00F72EC4">
        <w:rPr>
          <w:rStyle w:val="StyleUnderline"/>
          <w:highlight w:val="cyan"/>
        </w:rPr>
        <w:t>with</w:t>
      </w:r>
      <w:r w:rsidRPr="00F72EC4">
        <w:rPr>
          <w:rStyle w:val="StyleUnderline"/>
        </w:rPr>
        <w:t xml:space="preserve"> international </w:t>
      </w:r>
      <w:r w:rsidRPr="00F72EC4">
        <w:rPr>
          <w:rStyle w:val="StyleUnderline"/>
          <w:highlight w:val="cyan"/>
        </w:rPr>
        <w:t>institutions</w:t>
      </w:r>
      <w:r w:rsidRPr="00F72EC4">
        <w:rPr>
          <w:sz w:val="16"/>
        </w:rPr>
        <w:t xml:space="preserve">. </w:t>
      </w:r>
      <w:r w:rsidRPr="00F72EC4">
        <w:rPr>
          <w:rStyle w:val="Emphasis"/>
          <w:highlight w:val="cyan"/>
        </w:rPr>
        <w:t>It’s a package deal</w:t>
      </w:r>
      <w:r w:rsidRPr="00F72EC4">
        <w:rPr>
          <w:sz w:val="16"/>
          <w:highlight w:val="cyan"/>
        </w:rPr>
        <w:t>.</w:t>
      </w:r>
      <w:r w:rsidRPr="00F72EC4">
        <w:rPr>
          <w:sz w:val="16"/>
        </w:rPr>
        <w:t xml:space="preserve"> </w:t>
      </w:r>
      <w:r w:rsidRPr="00F72EC4">
        <w:rPr>
          <w:rStyle w:val="StyleUnderline"/>
        </w:rPr>
        <w:t>The institutions part of that deal preserves a “</w:t>
      </w:r>
      <w:r w:rsidRPr="00F72EC4">
        <w:rPr>
          <w:rStyle w:val="Emphasis"/>
          <w:highlight w:val="cyan"/>
        </w:rPr>
        <w:t>capitalist peace</w:t>
      </w:r>
      <w:r w:rsidRPr="00F72EC4">
        <w:rPr>
          <w:sz w:val="16"/>
        </w:rPr>
        <w:t xml:space="preserve">”21 through economic interdependence, </w:t>
      </w:r>
      <w:r w:rsidRPr="00F72EC4">
        <w:rPr>
          <w:rStyle w:val="StyleUnderline"/>
        </w:rPr>
        <w:t xml:space="preserve">and at the same time </w:t>
      </w:r>
      <w:r w:rsidRPr="00F72EC4">
        <w:rPr>
          <w:rStyle w:val="StyleUnderline"/>
          <w:highlight w:val="cyan"/>
        </w:rPr>
        <w:t>encourages</w:t>
      </w:r>
      <w:r w:rsidRPr="00F72EC4">
        <w:rPr>
          <w:rStyle w:val="StyleUnderline"/>
        </w:rPr>
        <w:t xml:space="preserve"> many </w:t>
      </w:r>
      <w:r w:rsidRPr="00F72EC4">
        <w:rPr>
          <w:rStyle w:val="StyleUnderline"/>
          <w:highlight w:val="cyan"/>
        </w:rPr>
        <w:t xml:space="preserve">states to opt out of </w:t>
      </w:r>
      <w:r w:rsidRPr="00F72EC4">
        <w:rPr>
          <w:rStyle w:val="Emphasis"/>
          <w:highlight w:val="cyan"/>
        </w:rPr>
        <w:t>militaristic foreign policies</w:t>
      </w:r>
      <w:r w:rsidRPr="00F72EC4">
        <w:rPr>
          <w:sz w:val="16"/>
        </w:rPr>
        <w:t>.</w:t>
      </w:r>
    </w:p>
    <w:p w14:paraId="0D6B59FA" w14:textId="77777777" w:rsidR="0064091C" w:rsidRPr="00F72EC4" w:rsidRDefault="0064091C" w:rsidP="0064091C">
      <w:pPr>
        <w:rPr>
          <w:sz w:val="16"/>
        </w:rPr>
      </w:pPr>
      <w:r w:rsidRPr="00F72EC4">
        <w:rPr>
          <w:sz w:val="16"/>
        </w:rPr>
        <w:lastRenderedPageBreak/>
        <w:t xml:space="preserve">The left embraces international </w:t>
      </w:r>
      <w:r w:rsidRPr="00F72EC4">
        <w:rPr>
          <w:rStyle w:val="StyleUnderline"/>
        </w:rPr>
        <w:t>institutions</w:t>
      </w:r>
      <w:r w:rsidRPr="00F72EC4">
        <w:rPr>
          <w:sz w:val="16"/>
        </w:rPr>
        <w:t xml:space="preserve"> in principle because they </w:t>
      </w:r>
      <w:r w:rsidRPr="00F72EC4">
        <w:rPr>
          <w:rStyle w:val="StyleUnderline"/>
        </w:rPr>
        <w:t>promote multilateralism</w:t>
      </w:r>
      <w:r w:rsidRPr="00F72EC4">
        <w:rPr>
          <w:sz w:val="16"/>
        </w:rPr>
        <w:t xml:space="preserve"> and the rule of </w:t>
      </w:r>
      <w:proofErr w:type="gramStart"/>
      <w:r w:rsidRPr="00F72EC4">
        <w:rPr>
          <w:sz w:val="16"/>
        </w:rPr>
        <w:t xml:space="preserve">law, </w:t>
      </w:r>
      <w:r w:rsidRPr="00F72EC4">
        <w:rPr>
          <w:rStyle w:val="StyleUnderline"/>
        </w:rPr>
        <w:t>and</w:t>
      </w:r>
      <w:proofErr w:type="gramEnd"/>
      <w:r w:rsidRPr="00F72EC4">
        <w:rPr>
          <w:sz w:val="16"/>
        </w:rPr>
        <w:t xml:space="preserve"> can help </w:t>
      </w:r>
      <w:r w:rsidRPr="00F72EC4">
        <w:rPr>
          <w:rStyle w:val="Emphasis"/>
        </w:rPr>
        <w:t>attenuate conflict</w:t>
      </w:r>
      <w:r w:rsidRPr="00F72EC4">
        <w:rPr>
          <w:sz w:val="16"/>
        </w:rPr>
        <w:t xml:space="preserve"> — </w:t>
      </w:r>
      <w:r w:rsidRPr="00F72EC4">
        <w:rPr>
          <w:rStyle w:val="StyleUnderline"/>
        </w:rPr>
        <w:t xml:space="preserve">all of which favors </w:t>
      </w:r>
      <w:r w:rsidRPr="00F72EC4">
        <w:rPr>
          <w:rStyle w:val="Emphasis"/>
        </w:rPr>
        <w:t>justice</w:t>
      </w:r>
      <w:r w:rsidRPr="00F72EC4">
        <w:rPr>
          <w:rStyle w:val="StyleUnderline"/>
        </w:rPr>
        <w:t xml:space="preserve"> and </w:t>
      </w:r>
      <w:r w:rsidRPr="00F72EC4">
        <w:rPr>
          <w:rStyle w:val="Emphasis"/>
        </w:rPr>
        <w:t>egalitarianism</w:t>
      </w:r>
      <w:r w:rsidRPr="00F72EC4">
        <w:rPr>
          <w:rStyle w:val="StyleUnderline"/>
        </w:rPr>
        <w:t>.</w:t>
      </w:r>
      <w:r w:rsidRPr="00F72EC4">
        <w:rPr>
          <w:sz w:val="16"/>
        </w:rPr>
        <w:t xml:space="preserve"> But some international institutions must be repurposed or reformed to serve a more democratic, and less corrupting, imperative. This is not just about justice for its own sake, but rather that justice, in the form of equality, lessens the likelihood of war. </w:t>
      </w:r>
      <w:r w:rsidRPr="00F72EC4">
        <w:rPr>
          <w:rStyle w:val="StyleUnderline"/>
        </w:rPr>
        <w:t xml:space="preserve">Progressives believe that yawning gaps in economic inequality are a </w:t>
      </w:r>
      <w:r w:rsidRPr="00F72EC4">
        <w:rPr>
          <w:rStyle w:val="Emphasis"/>
        </w:rPr>
        <w:t>structural cause of conflict</w:t>
      </w:r>
      <w:r w:rsidRPr="00F72EC4">
        <w:rPr>
          <w:sz w:val="16"/>
        </w:rPr>
        <w:t xml:space="preserve">. </w:t>
      </w:r>
      <w:r w:rsidRPr="00F72EC4">
        <w:rPr>
          <w:rStyle w:val="StyleUnderline"/>
        </w:rPr>
        <w:t>As Bernie</w:t>
      </w:r>
      <w:r w:rsidRPr="00F72EC4">
        <w:rPr>
          <w:sz w:val="16"/>
        </w:rPr>
        <w:t xml:space="preserve"> Sanders </w:t>
      </w:r>
      <w:r w:rsidRPr="00F72EC4">
        <w:rPr>
          <w:rStyle w:val="StyleUnderline"/>
        </w:rPr>
        <w:t>remarked</w:t>
      </w:r>
      <w:r w:rsidRPr="00F72EC4">
        <w:rPr>
          <w:sz w:val="16"/>
        </w:rPr>
        <w:t xml:space="preserve"> in 2017, “</w:t>
      </w:r>
      <w:r w:rsidRPr="00F72EC4">
        <w:rPr>
          <w:rStyle w:val="StyleUnderline"/>
        </w:rPr>
        <w:t xml:space="preserve">Foreign policy must </w:t>
      </w:r>
      <w:proofErr w:type="gramStart"/>
      <w:r w:rsidRPr="00F72EC4">
        <w:rPr>
          <w:rStyle w:val="StyleUnderline"/>
        </w:rPr>
        <w:t>take into account</w:t>
      </w:r>
      <w:proofErr w:type="gramEnd"/>
      <w:r w:rsidRPr="00F72EC4">
        <w:rPr>
          <w:rStyle w:val="StyleUnderline"/>
        </w:rPr>
        <w:t xml:space="preserve"> the outrageous income and wealth inequality that exists globally</w:t>
      </w:r>
      <w:r w:rsidRPr="00F72EC4">
        <w:rPr>
          <w:sz w:val="16"/>
        </w:rPr>
        <w:t xml:space="preserve"> and in our own country. </w:t>
      </w:r>
      <w:r w:rsidRPr="00F72EC4">
        <w:rPr>
          <w:rStyle w:val="StyleUnderline"/>
        </w:rPr>
        <w:t xml:space="preserve">This planet will not be </w:t>
      </w:r>
      <w:r w:rsidRPr="00F72EC4">
        <w:rPr>
          <w:rStyle w:val="Emphasis"/>
        </w:rPr>
        <w:t>secure</w:t>
      </w:r>
      <w:r w:rsidRPr="00F72EC4">
        <w:rPr>
          <w:rStyle w:val="StyleUnderline"/>
        </w:rPr>
        <w:t xml:space="preserve"> or </w:t>
      </w:r>
      <w:r w:rsidRPr="00F72EC4">
        <w:rPr>
          <w:rStyle w:val="Emphasis"/>
        </w:rPr>
        <w:t>peaceful</w:t>
      </w:r>
      <w:r w:rsidRPr="00F72EC4">
        <w:rPr>
          <w:rStyle w:val="StyleUnderline"/>
        </w:rPr>
        <w:t xml:space="preserve"> </w:t>
      </w:r>
      <w:proofErr w:type="gramStart"/>
      <w:r w:rsidRPr="00F72EC4">
        <w:rPr>
          <w:rStyle w:val="StyleUnderline"/>
        </w:rPr>
        <w:t>when</w:t>
      </w:r>
      <w:proofErr w:type="gramEnd"/>
      <w:r w:rsidRPr="00F72EC4">
        <w:rPr>
          <w:rStyle w:val="StyleUnderline"/>
        </w:rPr>
        <w:t xml:space="preserve"> so few </w:t>
      </w:r>
      <w:r w:rsidRPr="00F72EC4">
        <w:rPr>
          <w:rStyle w:val="Emphasis"/>
        </w:rPr>
        <w:t>have so much</w:t>
      </w:r>
      <w:r w:rsidRPr="00F72EC4">
        <w:rPr>
          <w:sz w:val="16"/>
        </w:rPr>
        <w:t>, and so many have so little…”22</w:t>
      </w:r>
    </w:p>
    <w:p w14:paraId="6A677507" w14:textId="77777777" w:rsidR="0064091C" w:rsidRPr="00F601E6" w:rsidRDefault="0064091C" w:rsidP="0064091C">
      <w:r w:rsidRPr="00F72EC4">
        <w:rPr>
          <w:rStyle w:val="StyleUnderline"/>
          <w:highlight w:val="cyan"/>
        </w:rPr>
        <w:t>A progressive</w:t>
      </w:r>
      <w:r w:rsidRPr="00F72EC4">
        <w:rPr>
          <w:rStyle w:val="StyleUnderline"/>
        </w:rPr>
        <w:t xml:space="preserve"> security </w:t>
      </w:r>
      <w:r w:rsidRPr="00F72EC4">
        <w:rPr>
          <w:rStyle w:val="StyleUnderline"/>
          <w:highlight w:val="cyan"/>
        </w:rPr>
        <w:t>policy would</w:t>
      </w:r>
      <w:r w:rsidRPr="00F72EC4">
        <w:rPr>
          <w:rStyle w:val="StyleUnderline"/>
        </w:rPr>
        <w:t xml:space="preserve"> therefore </w:t>
      </w:r>
      <w:r w:rsidRPr="00F72EC4">
        <w:rPr>
          <w:rStyle w:val="StyleUnderline"/>
          <w:highlight w:val="cyan"/>
        </w:rPr>
        <w:t>bet</w:t>
      </w:r>
      <w:r w:rsidRPr="00F72EC4">
        <w:rPr>
          <w:rStyle w:val="StyleUnderline"/>
        </w:rPr>
        <w:t xml:space="preserve"> significantly </w:t>
      </w:r>
      <w:r w:rsidRPr="00F72EC4">
        <w:rPr>
          <w:rStyle w:val="StyleUnderline"/>
          <w:highlight w:val="cyan"/>
        </w:rPr>
        <w:t>on</w:t>
      </w:r>
      <w:r w:rsidRPr="00F72EC4">
        <w:rPr>
          <w:rStyle w:val="StyleUnderline"/>
        </w:rPr>
        <w:t xml:space="preserve"> international </w:t>
      </w:r>
      <w:r w:rsidRPr="00F72EC4">
        <w:rPr>
          <w:rStyle w:val="StyleUnderline"/>
          <w:highlight w:val="cyan"/>
        </w:rPr>
        <w:t>institutions</w:t>
      </w:r>
      <w:r w:rsidRPr="00F72EC4">
        <w:rPr>
          <w:rStyle w:val="StyleUnderline"/>
        </w:rPr>
        <w:t xml:space="preserve">, but in </w:t>
      </w:r>
      <w:r w:rsidRPr="00F72EC4">
        <w:rPr>
          <w:rStyle w:val="StyleUnderline"/>
          <w:highlight w:val="cyan"/>
        </w:rPr>
        <w:t>qualified</w:t>
      </w:r>
      <w:r w:rsidRPr="00F72EC4">
        <w:rPr>
          <w:rStyle w:val="StyleUnderline"/>
        </w:rPr>
        <w:t xml:space="preserve"> </w:t>
      </w:r>
      <w:r w:rsidRPr="00F72EC4">
        <w:rPr>
          <w:rStyle w:val="StyleUnderline"/>
          <w:highlight w:val="cyan"/>
        </w:rPr>
        <w:t xml:space="preserve">ways that </w:t>
      </w:r>
      <w:r w:rsidRPr="00F72EC4">
        <w:rPr>
          <w:rStyle w:val="Emphasis"/>
          <w:highlight w:val="cyan"/>
        </w:rPr>
        <w:t>differ</w:t>
      </w:r>
      <w:r w:rsidRPr="00F72EC4">
        <w:rPr>
          <w:rStyle w:val="StyleUnderline"/>
          <w:highlight w:val="cyan"/>
        </w:rPr>
        <w:t xml:space="preserve"> from</w:t>
      </w:r>
      <w:r w:rsidRPr="00F72EC4">
        <w:rPr>
          <w:rStyle w:val="StyleUnderline"/>
        </w:rPr>
        <w:t xml:space="preserve"> default</w:t>
      </w:r>
      <w:r w:rsidRPr="00F72EC4">
        <w:rPr>
          <w:sz w:val="16"/>
        </w:rPr>
        <w:t xml:space="preserve"> </w:t>
      </w:r>
      <w:r w:rsidRPr="00F72EC4">
        <w:rPr>
          <w:rStyle w:val="StyleUnderline"/>
        </w:rPr>
        <w:t>liberal</w:t>
      </w:r>
      <w:r w:rsidRPr="00F72EC4">
        <w:rPr>
          <w:sz w:val="16"/>
        </w:rPr>
        <w:t xml:space="preserve"> </w:t>
      </w:r>
      <w:r w:rsidRPr="00F72EC4">
        <w:rPr>
          <w:rStyle w:val="Emphasis"/>
          <w:highlight w:val="cyan"/>
        </w:rPr>
        <w:t>internationalism</w:t>
      </w:r>
      <w:r w:rsidRPr="00F72EC4">
        <w:rPr>
          <w:rStyle w:val="StyleUnderline"/>
          <w:highlight w:val="cyan"/>
        </w:rPr>
        <w:t>. It would seek to</w:t>
      </w:r>
      <w:r w:rsidRPr="00F72EC4">
        <w:rPr>
          <w:rStyle w:val="StyleUnderline"/>
        </w:rPr>
        <w:t xml:space="preserve"> essentially </w:t>
      </w:r>
      <w:r w:rsidRPr="00F72EC4">
        <w:rPr>
          <w:rStyle w:val="Emphasis"/>
          <w:highlight w:val="cyan"/>
        </w:rPr>
        <w:t>save capitalism from itself</w:t>
      </w:r>
      <w:r w:rsidRPr="00F72EC4">
        <w:rPr>
          <w:sz w:val="16"/>
          <w:highlight w:val="cyan"/>
        </w:rPr>
        <w:t xml:space="preserve"> </w:t>
      </w:r>
      <w:r w:rsidRPr="00F72EC4">
        <w:rPr>
          <w:rStyle w:val="StyleUnderline"/>
          <w:highlight w:val="cyan"/>
        </w:rPr>
        <w:t>by</w:t>
      </w:r>
      <w:r w:rsidRPr="00F72EC4">
        <w:rPr>
          <w:sz w:val="16"/>
          <w:highlight w:val="cyan"/>
        </w:rPr>
        <w:t xml:space="preserve"> </w:t>
      </w:r>
      <w:r w:rsidRPr="00F72EC4">
        <w:rPr>
          <w:rStyle w:val="Emphasis"/>
          <w:highlight w:val="cyan"/>
        </w:rPr>
        <w:t>regulating it</w:t>
      </w:r>
      <w:r w:rsidRPr="00F72EC4">
        <w:rPr>
          <w:sz w:val="16"/>
        </w:rPr>
        <w:t xml:space="preserve">. At the international level, </w:t>
      </w:r>
      <w:r w:rsidRPr="00F72EC4">
        <w:rPr>
          <w:rStyle w:val="StyleUnderline"/>
        </w:rPr>
        <w:t xml:space="preserve">this might translate into a more democratic distribution of voting </w:t>
      </w:r>
      <w:r w:rsidRPr="00F72EC4">
        <w:rPr>
          <w:rStyle w:val="Emphasis"/>
        </w:rPr>
        <w:t>rights</w:t>
      </w:r>
      <w:r w:rsidRPr="00F72EC4">
        <w:rPr>
          <w:rStyle w:val="StyleUnderline"/>
        </w:rPr>
        <w:t xml:space="preserve"> or </w:t>
      </w:r>
      <w:r w:rsidRPr="00F72EC4">
        <w:rPr>
          <w:rStyle w:val="Emphasis"/>
        </w:rPr>
        <w:t>agenda-setting powers</w:t>
      </w:r>
      <w:r w:rsidRPr="00F72EC4">
        <w:rPr>
          <w:sz w:val="16"/>
        </w:rPr>
        <w:t xml:space="preserve"> </w:t>
      </w:r>
      <w:r w:rsidRPr="00F72EC4">
        <w:rPr>
          <w:rStyle w:val="StyleUnderline"/>
        </w:rPr>
        <w:t>in international financial bodies</w:t>
      </w:r>
      <w:r w:rsidRPr="00F72EC4">
        <w:rPr>
          <w:sz w:val="16"/>
        </w:rPr>
        <w:t xml:space="preserve"> — especially the World Bank and International Monetary Fund — </w:t>
      </w:r>
      <w:r w:rsidRPr="00F72EC4">
        <w:rPr>
          <w:rStyle w:val="StyleUnderline"/>
        </w:rPr>
        <w:t xml:space="preserve">and a more relaxed attitude toward economic </w:t>
      </w:r>
      <w:r w:rsidRPr="00F72EC4">
        <w:rPr>
          <w:rStyle w:val="Emphasis"/>
        </w:rPr>
        <w:t>protectionism</w:t>
      </w:r>
      <w:r w:rsidRPr="00F72EC4">
        <w:rPr>
          <w:rStyle w:val="StyleUnderline"/>
        </w:rPr>
        <w:t xml:space="preserve"> in instances where fairness or just </w:t>
      </w:r>
      <w:r w:rsidRPr="00F72EC4">
        <w:rPr>
          <w:rStyle w:val="Emphasis"/>
        </w:rPr>
        <w:t>labor practices</w:t>
      </w:r>
      <w:r w:rsidRPr="00F72EC4">
        <w:rPr>
          <w:sz w:val="16"/>
        </w:rPr>
        <w:t xml:space="preserve"> </w:t>
      </w:r>
      <w:r w:rsidRPr="00F72EC4">
        <w:rPr>
          <w:rStyle w:val="StyleUnderline"/>
        </w:rPr>
        <w:t>are called into question</w:t>
      </w:r>
      <w:r w:rsidRPr="00F72EC4">
        <w:rPr>
          <w:sz w:val="16"/>
        </w:rPr>
        <w:t xml:space="preserve">. Although anathema to the traditional liberal bargain, these steps would serve as a means of attenuating giant wealth transfers across borders, as well as the political corruption that often accompanies those transfers, as dictators around the world have learned to “play” globalization processes to enrich themselves.23 </w:t>
      </w:r>
      <w:r w:rsidRPr="00F72EC4">
        <w:rPr>
          <w:rStyle w:val="StyleUnderline"/>
        </w:rPr>
        <w:t>Such regulations</w:t>
      </w:r>
      <w:r w:rsidRPr="00F72EC4">
        <w:rPr>
          <w:sz w:val="16"/>
        </w:rPr>
        <w:t xml:space="preserve"> of capitalism </w:t>
      </w:r>
      <w:r w:rsidRPr="00F72EC4">
        <w:rPr>
          <w:rStyle w:val="StyleUnderline"/>
        </w:rPr>
        <w:t>might also dramatically elevate the importance of the</w:t>
      </w:r>
      <w:r w:rsidRPr="00F72EC4">
        <w:rPr>
          <w:sz w:val="16"/>
        </w:rPr>
        <w:t xml:space="preserve"> </w:t>
      </w:r>
      <w:r w:rsidRPr="00F72EC4">
        <w:rPr>
          <w:rStyle w:val="Emphasis"/>
        </w:rPr>
        <w:t>I</w:t>
      </w:r>
      <w:r w:rsidRPr="00F72EC4">
        <w:rPr>
          <w:sz w:val="16"/>
        </w:rPr>
        <w:t xml:space="preserve">nternational </w:t>
      </w:r>
      <w:r w:rsidRPr="00F72EC4">
        <w:rPr>
          <w:rStyle w:val="Emphasis"/>
        </w:rPr>
        <w:t>L</w:t>
      </w:r>
      <w:r w:rsidRPr="00F72EC4">
        <w:rPr>
          <w:sz w:val="16"/>
        </w:rPr>
        <w:t xml:space="preserve">abor </w:t>
      </w:r>
      <w:r w:rsidRPr="00F72EC4">
        <w:rPr>
          <w:rStyle w:val="Emphasis"/>
        </w:rPr>
        <w:t>O</w:t>
      </w:r>
      <w:r w:rsidRPr="00F72EC4">
        <w:rPr>
          <w:sz w:val="16"/>
        </w:rPr>
        <w:t xml:space="preserve">rganization, </w:t>
      </w:r>
      <w:r w:rsidRPr="00F72EC4">
        <w:rPr>
          <w:rStyle w:val="StyleUnderline"/>
        </w:rPr>
        <w:t>a moribund body that for decades has promoted not labor but rather pro-market deregulation</w:t>
      </w:r>
      <w:r w:rsidRPr="00F72EC4">
        <w:rPr>
          <w:sz w:val="16"/>
        </w:rPr>
        <w:t xml:space="preserve"> trends.24 But the larger point is best summarized by Sanders: “[</w:t>
      </w:r>
      <w:r w:rsidRPr="00F72EC4">
        <w:rPr>
          <w:rStyle w:val="StyleUnderline"/>
        </w:rPr>
        <w:t>W]e have got to help lead the struggle to defend and expand a rules-based international order in which law, not might, makes right</w:t>
      </w:r>
      <w:r w:rsidRPr="00F72EC4">
        <w:rPr>
          <w:sz w:val="16"/>
        </w:rPr>
        <w:t xml:space="preserve">.” </w:t>
      </w:r>
      <w:r w:rsidRPr="00F72EC4">
        <w:rPr>
          <w:rStyle w:val="StyleUnderline"/>
          <w:highlight w:val="cyan"/>
        </w:rPr>
        <w:t>The progressive theory</w:t>
      </w:r>
      <w:r w:rsidRPr="00F72EC4">
        <w:rPr>
          <w:rStyle w:val="StyleUnderline"/>
        </w:rPr>
        <w:t xml:space="preserve"> of security </w:t>
      </w:r>
      <w:r w:rsidRPr="00F72EC4">
        <w:rPr>
          <w:rStyle w:val="StyleUnderline"/>
          <w:highlight w:val="cyan"/>
        </w:rPr>
        <w:t>wagers on the same</w:t>
      </w:r>
      <w:r w:rsidRPr="00F72EC4">
        <w:rPr>
          <w:rStyle w:val="StyleUnderline"/>
        </w:rPr>
        <w:t xml:space="preserve"> institutional </w:t>
      </w:r>
      <w:r w:rsidRPr="00F72EC4">
        <w:rPr>
          <w:rStyle w:val="StyleUnderline"/>
          <w:highlight w:val="cyan"/>
        </w:rPr>
        <w:t>arrangements</w:t>
      </w:r>
      <w:r w:rsidRPr="00F72EC4">
        <w:rPr>
          <w:rStyle w:val="StyleUnderline"/>
        </w:rPr>
        <w:t xml:space="preserve"> that make up liberal internationalism, </w:t>
      </w:r>
      <w:r w:rsidRPr="00F72EC4">
        <w:rPr>
          <w:rStyle w:val="StyleUnderline"/>
          <w:highlight w:val="cyan"/>
        </w:rPr>
        <w:t xml:space="preserve">but argues for their </w:t>
      </w:r>
      <w:r w:rsidRPr="00F72EC4">
        <w:rPr>
          <w:rStyle w:val="Emphasis"/>
          <w:highlight w:val="cyan"/>
        </w:rPr>
        <w:t>reform</w:t>
      </w:r>
      <w:r w:rsidRPr="00F72EC4">
        <w:rPr>
          <w:rStyle w:val="StyleUnderline"/>
        </w:rPr>
        <w:t xml:space="preserve">, </w:t>
      </w:r>
      <w:proofErr w:type="gramStart"/>
      <w:r w:rsidRPr="00F72EC4">
        <w:rPr>
          <w:rStyle w:val="StyleUnderline"/>
        </w:rPr>
        <w:t xml:space="preserve">in order </w:t>
      </w:r>
      <w:r w:rsidRPr="00F72EC4">
        <w:rPr>
          <w:rStyle w:val="StyleUnderline"/>
          <w:highlight w:val="cyan"/>
        </w:rPr>
        <w:t>to</w:t>
      </w:r>
      <w:proofErr w:type="gramEnd"/>
      <w:r w:rsidRPr="00F72EC4">
        <w:rPr>
          <w:rStyle w:val="StyleUnderline"/>
          <w:highlight w:val="cyan"/>
        </w:rPr>
        <w:t xml:space="preserve"> address</w:t>
      </w:r>
      <w:r w:rsidRPr="00F72EC4">
        <w:rPr>
          <w:rStyle w:val="StyleUnderline"/>
        </w:rPr>
        <w:t xml:space="preserve"> the</w:t>
      </w:r>
      <w:r w:rsidRPr="00F72EC4">
        <w:rPr>
          <w:sz w:val="16"/>
        </w:rPr>
        <w:t xml:space="preserve"> </w:t>
      </w:r>
      <w:r w:rsidRPr="00F72EC4">
        <w:rPr>
          <w:rStyle w:val="Emphasis"/>
          <w:highlight w:val="cyan"/>
        </w:rPr>
        <w:t>inequality</w:t>
      </w:r>
      <w:r w:rsidRPr="00F72EC4">
        <w:rPr>
          <w:sz w:val="16"/>
        </w:rPr>
        <w:t xml:space="preserve"> gap, transnational </w:t>
      </w:r>
      <w:r w:rsidRPr="00F72EC4">
        <w:rPr>
          <w:rStyle w:val="Emphasis"/>
          <w:highlight w:val="cyan"/>
        </w:rPr>
        <w:t>corruption</w:t>
      </w:r>
      <w:r w:rsidRPr="00F72EC4">
        <w:rPr>
          <w:sz w:val="16"/>
          <w:highlight w:val="cyan"/>
        </w:rPr>
        <w:t xml:space="preserve">, </w:t>
      </w:r>
      <w:r w:rsidRPr="00F72EC4">
        <w:rPr>
          <w:rStyle w:val="StyleUnderline"/>
          <w:highlight w:val="cyan"/>
        </w:rPr>
        <w:t>and</w:t>
      </w:r>
      <w:r w:rsidRPr="00F72EC4">
        <w:rPr>
          <w:sz w:val="16"/>
          <w:highlight w:val="cyan"/>
        </w:rPr>
        <w:t xml:space="preserve"> </w:t>
      </w:r>
      <w:r w:rsidRPr="00F72EC4">
        <w:rPr>
          <w:rStyle w:val="Emphasis"/>
          <w:highlight w:val="cyan"/>
        </w:rPr>
        <w:t>authoritarianism</w:t>
      </w:r>
      <w:r w:rsidRPr="00F72EC4">
        <w:rPr>
          <w:sz w:val="16"/>
        </w:rPr>
        <w:t xml:space="preserve">, </w:t>
      </w:r>
      <w:r w:rsidRPr="00F72EC4">
        <w:rPr>
          <w:rStyle w:val="StyleUnderline"/>
        </w:rPr>
        <w:t>thus prioritizing long-term, systemic causes of conflict, even if it might risk the “capitalist peace” in the near term.</w:t>
      </w:r>
    </w:p>
    <w:p w14:paraId="1E018A00" w14:textId="77777777" w:rsidR="0064091C" w:rsidRPr="00F601E6" w:rsidRDefault="0064091C" w:rsidP="0064091C">
      <w:pPr>
        <w:pStyle w:val="Heading4"/>
      </w:pPr>
    </w:p>
    <w:p w14:paraId="3C17F08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848EC9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8A24E4"/>
    <w:multiLevelType w:val="hybridMultilevel"/>
    <w:tmpl w:val="AEB01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1F616E"/>
    <w:multiLevelType w:val="hybridMultilevel"/>
    <w:tmpl w:val="13A024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5"/>
  </w:num>
  <w:num w:numId="16">
    <w:abstractNumId w:val="17"/>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09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91C"/>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1B3"/>
    <w:rsid w:val="00B43676"/>
    <w:rsid w:val="00B5602D"/>
    <w:rsid w:val="00B60125"/>
    <w:rsid w:val="00B6656B"/>
    <w:rsid w:val="00B71625"/>
    <w:rsid w:val="00B75C54"/>
    <w:rsid w:val="00B8710E"/>
    <w:rsid w:val="00B928A8"/>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178"/>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4E5E19"/>
  <w14:defaultImageDpi w14:val="300"/>
  <w15:docId w15:val="{2C41C161-15FC-7F4F-9612-FE267E7B9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091C"/>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6409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409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6409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64091C"/>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64091C"/>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64091C"/>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64091C"/>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64091C"/>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64091C"/>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6409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091C"/>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64091C"/>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64091C"/>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64091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6409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091C"/>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64091C"/>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64091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4091C"/>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64091C"/>
    <w:rPr>
      <w:color w:val="auto"/>
      <w:u w:val="none"/>
    </w:rPr>
  </w:style>
  <w:style w:type="paragraph" w:styleId="DocumentMap">
    <w:name w:val="Document Map"/>
    <w:basedOn w:val="Normal"/>
    <w:link w:val="DocumentMapChar"/>
    <w:uiPriority w:val="99"/>
    <w:unhideWhenUsed/>
    <w:rsid w:val="006409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4091C"/>
    <w:rPr>
      <w:rFonts w:ascii="Lucida Grande" w:hAnsi="Lucida Grande" w:cs="Lucida Grande"/>
    </w:rPr>
  </w:style>
  <w:style w:type="character" w:customStyle="1" w:styleId="Heading5Char">
    <w:name w:val="Heading 5 Char"/>
    <w:aliases w:val="Text Char"/>
    <w:basedOn w:val="DefaultParagraphFont"/>
    <w:link w:val="Heading5"/>
    <w:uiPriority w:val="99"/>
    <w:rsid w:val="0064091C"/>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64091C"/>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64091C"/>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64091C"/>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64091C"/>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64091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
    <w:basedOn w:val="Heading1"/>
    <w:link w:val="Hyperlink"/>
    <w:autoRedefine/>
    <w:uiPriority w:val="99"/>
    <w:qFormat/>
    <w:rsid w:val="0064091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64091C"/>
    <w:rPr>
      <w:color w:val="605E5C"/>
      <w:shd w:val="clear" w:color="auto" w:fill="E1DFDD"/>
    </w:rPr>
  </w:style>
  <w:style w:type="paragraph" w:customStyle="1" w:styleId="textbold">
    <w:name w:val="text bold"/>
    <w:basedOn w:val="Normal"/>
    <w:uiPriority w:val="20"/>
    <w:qFormat/>
    <w:rsid w:val="0064091C"/>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64091C"/>
    <w:rPr>
      <w:u w:val="single"/>
    </w:rPr>
  </w:style>
  <w:style w:type="paragraph" w:styleId="ListParagraph">
    <w:name w:val="List Paragraph"/>
    <w:aliases w:val="6 font,Colorful List - Accent 11"/>
    <w:basedOn w:val="Normal"/>
    <w:uiPriority w:val="99"/>
    <w:unhideWhenUsed/>
    <w:qFormat/>
    <w:rsid w:val="0064091C"/>
    <w:pPr>
      <w:ind w:left="720"/>
      <w:contextualSpacing/>
    </w:pPr>
  </w:style>
  <w:style w:type="paragraph" w:customStyle="1" w:styleId="Emphasize">
    <w:name w:val="Emphasize"/>
    <w:basedOn w:val="Normal"/>
    <w:uiPriority w:val="7"/>
    <w:qFormat/>
    <w:rsid w:val="0064091C"/>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64091C"/>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64091C"/>
    <w:rPr>
      <w:color w:val="808080"/>
    </w:rPr>
  </w:style>
  <w:style w:type="paragraph" w:styleId="BalloonText">
    <w:name w:val="Balloon Text"/>
    <w:basedOn w:val="Normal"/>
    <w:link w:val="BalloonTextChar"/>
    <w:uiPriority w:val="99"/>
    <w:unhideWhenUsed/>
    <w:rsid w:val="0064091C"/>
    <w:rPr>
      <w:rFonts w:ascii="Segoe UI" w:hAnsi="Segoe UI" w:cs="Segoe UI"/>
      <w:sz w:val="18"/>
      <w:szCs w:val="18"/>
    </w:rPr>
  </w:style>
  <w:style w:type="character" w:customStyle="1" w:styleId="BalloonTextChar">
    <w:name w:val="Balloon Text Char"/>
    <w:basedOn w:val="DefaultParagraphFont"/>
    <w:link w:val="BalloonText"/>
    <w:uiPriority w:val="99"/>
    <w:rsid w:val="0064091C"/>
    <w:rPr>
      <w:rFonts w:ascii="Segoe UI" w:hAnsi="Segoe UI" w:cs="Segoe UI"/>
      <w:sz w:val="18"/>
      <w:szCs w:val="18"/>
    </w:rPr>
  </w:style>
  <w:style w:type="character" w:styleId="CommentReference">
    <w:name w:val="annotation reference"/>
    <w:basedOn w:val="DefaultParagraphFont"/>
    <w:uiPriority w:val="99"/>
    <w:unhideWhenUsed/>
    <w:rsid w:val="0064091C"/>
    <w:rPr>
      <w:sz w:val="16"/>
      <w:szCs w:val="16"/>
    </w:rPr>
  </w:style>
  <w:style w:type="paragraph" w:styleId="CommentText">
    <w:name w:val="annotation text"/>
    <w:basedOn w:val="Normal"/>
    <w:link w:val="CommentTextChar"/>
    <w:uiPriority w:val="99"/>
    <w:unhideWhenUsed/>
    <w:rsid w:val="0064091C"/>
    <w:rPr>
      <w:sz w:val="20"/>
      <w:szCs w:val="20"/>
    </w:rPr>
  </w:style>
  <w:style w:type="character" w:customStyle="1" w:styleId="CommentTextChar">
    <w:name w:val="Comment Text Char"/>
    <w:basedOn w:val="DefaultParagraphFont"/>
    <w:link w:val="CommentText"/>
    <w:uiPriority w:val="99"/>
    <w:rsid w:val="0064091C"/>
    <w:rPr>
      <w:rFonts w:ascii="Calibri" w:hAnsi="Calibri"/>
      <w:sz w:val="20"/>
      <w:szCs w:val="20"/>
    </w:rPr>
  </w:style>
  <w:style w:type="paragraph" w:styleId="CommentSubject">
    <w:name w:val="annotation subject"/>
    <w:basedOn w:val="CommentText"/>
    <w:next w:val="CommentText"/>
    <w:link w:val="CommentSubjectChar"/>
    <w:uiPriority w:val="99"/>
    <w:unhideWhenUsed/>
    <w:rsid w:val="0064091C"/>
    <w:rPr>
      <w:b/>
      <w:bCs/>
    </w:rPr>
  </w:style>
  <w:style w:type="character" w:customStyle="1" w:styleId="CommentSubjectChar">
    <w:name w:val="Comment Subject Char"/>
    <w:basedOn w:val="CommentTextChar"/>
    <w:link w:val="CommentSubject"/>
    <w:uiPriority w:val="99"/>
    <w:rsid w:val="0064091C"/>
    <w:rPr>
      <w:rFonts w:ascii="Calibri" w:hAnsi="Calibri"/>
      <w:b/>
      <w:bCs/>
      <w:sz w:val="20"/>
      <w:szCs w:val="20"/>
    </w:rPr>
  </w:style>
  <w:style w:type="character" w:customStyle="1" w:styleId="Style11pt">
    <w:name w:val="Style 11 pt"/>
    <w:rsid w:val="0064091C"/>
    <w:rPr>
      <w:sz w:val="20"/>
    </w:rPr>
  </w:style>
  <w:style w:type="character" w:customStyle="1" w:styleId="Style11ptUnderline">
    <w:name w:val="Style 11 pt Underline"/>
    <w:rsid w:val="0064091C"/>
    <w:rPr>
      <w:sz w:val="20"/>
      <w:u w:val="single"/>
    </w:rPr>
  </w:style>
  <w:style w:type="paragraph" w:customStyle="1" w:styleId="StyleStyle411pt">
    <w:name w:val="Style Style4 + 11 pt"/>
    <w:basedOn w:val="Normal"/>
    <w:link w:val="StyleStyle411ptChar"/>
    <w:qFormat/>
    <w:rsid w:val="0064091C"/>
    <w:rPr>
      <w:rFonts w:eastAsia="Times New Roman" w:cs="Times New Roman"/>
      <w:u w:val="single"/>
    </w:rPr>
  </w:style>
  <w:style w:type="character" w:customStyle="1" w:styleId="StyleStyle411ptChar">
    <w:name w:val="Style Style4 + 11 pt Char"/>
    <w:link w:val="StyleStyle411pt"/>
    <w:rsid w:val="0064091C"/>
    <w:rPr>
      <w:rFonts w:ascii="Calibri" w:eastAsia="Times New Roman" w:hAnsi="Calibri" w:cs="Times New Roman"/>
      <w:sz w:val="22"/>
      <w:u w:val="single"/>
    </w:rPr>
  </w:style>
  <w:style w:type="character" w:customStyle="1" w:styleId="Style11ptItalicUnderline">
    <w:name w:val="Style 11 pt Italic Underline"/>
    <w:rsid w:val="0064091C"/>
    <w:rPr>
      <w:i/>
      <w:iCs/>
      <w:sz w:val="20"/>
      <w:u w:val="single"/>
    </w:rPr>
  </w:style>
  <w:style w:type="character" w:customStyle="1" w:styleId="Style11ptItalic">
    <w:name w:val="Style 11 pt Italic"/>
    <w:rsid w:val="0064091C"/>
    <w:rPr>
      <w:rFonts w:ascii="Times New Roman" w:hAnsi="Times New Roman" w:cs="Times New Roman" w:hint="default"/>
      <w:i/>
      <w:iCs/>
      <w:sz w:val="20"/>
    </w:rPr>
  </w:style>
  <w:style w:type="paragraph" w:customStyle="1" w:styleId="UnderlinePara">
    <w:name w:val="Underline Para"/>
    <w:basedOn w:val="Normal"/>
    <w:uiPriority w:val="6"/>
    <w:qFormat/>
    <w:rsid w:val="0064091C"/>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64091C"/>
    <w:pPr>
      <w:ind w:left="288" w:right="288"/>
    </w:pPr>
    <w:rPr>
      <w:rFonts w:cs="Calibri"/>
    </w:rPr>
  </w:style>
  <w:style w:type="character" w:customStyle="1" w:styleId="cardtextChar">
    <w:name w:val="card text Char"/>
    <w:basedOn w:val="DefaultParagraphFont"/>
    <w:link w:val="cardtext"/>
    <w:uiPriority w:val="99"/>
    <w:rsid w:val="0064091C"/>
    <w:rPr>
      <w:rFonts w:ascii="Calibri" w:hAnsi="Calibri" w:cs="Calibri"/>
      <w:sz w:val="22"/>
    </w:rPr>
  </w:style>
  <w:style w:type="character" w:customStyle="1" w:styleId="m4841727538114946087gmail-styleunderline">
    <w:name w:val="m_4841727538114946087gmail-styleunderline"/>
    <w:basedOn w:val="DefaultParagraphFont"/>
    <w:rsid w:val="0064091C"/>
  </w:style>
  <w:style w:type="paragraph" w:customStyle="1" w:styleId="BreakTag">
    <w:name w:val="Break Tag"/>
    <w:basedOn w:val="Normal"/>
    <w:autoRedefine/>
    <w:uiPriority w:val="4"/>
    <w:qFormat/>
    <w:rsid w:val="0064091C"/>
    <w:pPr>
      <w:spacing w:before="240"/>
    </w:pPr>
    <w:rPr>
      <w:rFonts w:cs="Calibri"/>
      <w:b/>
      <w:sz w:val="26"/>
    </w:rPr>
  </w:style>
  <w:style w:type="paragraph" w:customStyle="1" w:styleId="BreakBlock">
    <w:name w:val="Break Block"/>
    <w:basedOn w:val="Normal"/>
    <w:link w:val="BreakBlockChar"/>
    <w:autoRedefine/>
    <w:qFormat/>
    <w:rsid w:val="0064091C"/>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64091C"/>
    <w:rPr>
      <w:rFonts w:ascii="Arial Bold" w:hAnsi="Arial Bold" w:cs="Calibri"/>
      <w:b/>
      <w:caps/>
      <w:sz w:val="32"/>
      <w:u w:val="single"/>
    </w:rPr>
  </w:style>
  <w:style w:type="character" w:customStyle="1" w:styleId="Mention1">
    <w:name w:val="Mention1"/>
    <w:basedOn w:val="DefaultParagraphFont"/>
    <w:uiPriority w:val="99"/>
    <w:semiHidden/>
    <w:unhideWhenUsed/>
    <w:rsid w:val="0064091C"/>
    <w:rPr>
      <w:color w:val="2B579A"/>
      <w:shd w:val="clear" w:color="auto" w:fill="E6E6E6"/>
    </w:rPr>
  </w:style>
  <w:style w:type="character" w:customStyle="1" w:styleId="UnresolvedMention1">
    <w:name w:val="Unresolved Mention1"/>
    <w:basedOn w:val="DefaultParagraphFont"/>
    <w:uiPriority w:val="99"/>
    <w:unhideWhenUsed/>
    <w:rsid w:val="0064091C"/>
    <w:rPr>
      <w:color w:val="808080"/>
      <w:shd w:val="clear" w:color="auto" w:fill="E6E6E6"/>
    </w:rPr>
  </w:style>
  <w:style w:type="paragraph" w:customStyle="1" w:styleId="evidencetext">
    <w:name w:val="evidence text"/>
    <w:basedOn w:val="Normal"/>
    <w:link w:val="evidencetextChar1"/>
    <w:qFormat/>
    <w:rsid w:val="0064091C"/>
    <w:pPr>
      <w:ind w:left="432" w:right="432"/>
    </w:pPr>
    <w:rPr>
      <w:rFonts w:cs="Calibri"/>
      <w:color w:val="000000"/>
      <w:lang w:val="x-none" w:eastAsia="x-none"/>
    </w:rPr>
  </w:style>
  <w:style w:type="character" w:customStyle="1" w:styleId="evidencetextChar1">
    <w:name w:val="evidence text Char1"/>
    <w:link w:val="evidencetext"/>
    <w:rsid w:val="0064091C"/>
    <w:rPr>
      <w:rFonts w:ascii="Calibri" w:hAnsi="Calibri" w:cs="Calibri"/>
      <w:color w:val="000000"/>
      <w:sz w:val="22"/>
      <w:lang w:val="x-none" w:eastAsia="x-none"/>
    </w:rPr>
  </w:style>
  <w:style w:type="character" w:customStyle="1" w:styleId="Author-Date">
    <w:name w:val="Author-Date"/>
    <w:qFormat/>
    <w:rsid w:val="0064091C"/>
    <w:rPr>
      <w:b/>
      <w:sz w:val="24"/>
    </w:rPr>
  </w:style>
  <w:style w:type="paragraph" w:customStyle="1" w:styleId="Nothing">
    <w:name w:val="Nothing"/>
    <w:link w:val="NothingChar"/>
    <w:qFormat/>
    <w:rsid w:val="0064091C"/>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64091C"/>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rsid w:val="0064091C"/>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64091C"/>
    <w:rPr>
      <w:rFonts w:ascii="Calibri" w:hAnsi="Calibri" w:cs="Calibri"/>
      <w:u w:val="single"/>
    </w:rPr>
  </w:style>
  <w:style w:type="paragraph" w:customStyle="1" w:styleId="Style4">
    <w:name w:val="Style4"/>
    <w:basedOn w:val="Normal"/>
    <w:link w:val="Style4Char"/>
    <w:qFormat/>
    <w:rsid w:val="0064091C"/>
    <w:rPr>
      <w:rFonts w:eastAsia="Times New Roman" w:cs="Calibri"/>
      <w:u w:val="single"/>
    </w:rPr>
  </w:style>
  <w:style w:type="character" w:customStyle="1" w:styleId="Style4Char">
    <w:name w:val="Style4 Char"/>
    <w:link w:val="Style4"/>
    <w:rsid w:val="0064091C"/>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64091C"/>
    <w:rPr>
      <w:rFonts w:ascii="Georgia" w:hAnsi="Georgia" w:cs="Calibri"/>
    </w:rPr>
  </w:style>
  <w:style w:type="character" w:customStyle="1" w:styleId="term">
    <w:name w:val="term"/>
    <w:basedOn w:val="DefaultParagraphFont"/>
    <w:rsid w:val="0064091C"/>
  </w:style>
  <w:style w:type="character" w:customStyle="1" w:styleId="Style1Char">
    <w:name w:val="Style1 Char"/>
    <w:rsid w:val="0064091C"/>
    <w:rPr>
      <w:rFonts w:ascii="Times New Roman" w:eastAsia="SimSun" w:hAnsi="Times New Roman" w:cs="Times New Roman"/>
      <w:sz w:val="20"/>
      <w:szCs w:val="24"/>
      <w:u w:val="single"/>
      <w:lang w:eastAsia="zh-CN"/>
    </w:rPr>
  </w:style>
  <w:style w:type="character" w:customStyle="1" w:styleId="Styleunderline11pt">
    <w:name w:val="Style underline + 11 pt"/>
    <w:rsid w:val="0064091C"/>
    <w:rPr>
      <w:rFonts w:ascii="Times New Roman" w:hAnsi="Times New Roman"/>
      <w:sz w:val="20"/>
      <w:u w:val="single"/>
    </w:rPr>
  </w:style>
  <w:style w:type="paragraph" w:customStyle="1" w:styleId="Stylecard11pt">
    <w:name w:val="Style card + 11 pt"/>
    <w:basedOn w:val="Normal"/>
    <w:link w:val="Stylecard11ptChar"/>
    <w:qFormat/>
    <w:rsid w:val="0064091C"/>
    <w:pPr>
      <w:ind w:left="288" w:right="288"/>
    </w:pPr>
    <w:rPr>
      <w:rFonts w:ascii="Georgia" w:eastAsia="SimSun" w:hAnsi="Georgia" w:cs="Calibri"/>
      <w:lang w:eastAsia="zh-CN"/>
    </w:rPr>
  </w:style>
  <w:style w:type="character" w:customStyle="1" w:styleId="Stylecard11ptChar">
    <w:name w:val="Style card + 11 pt Char"/>
    <w:link w:val="Stylecard11pt"/>
    <w:rsid w:val="0064091C"/>
    <w:rPr>
      <w:rFonts w:ascii="Georgia" w:eastAsia="SimSun" w:hAnsi="Georgia" w:cs="Calibri"/>
      <w:sz w:val="22"/>
      <w:lang w:eastAsia="zh-CN"/>
    </w:rPr>
  </w:style>
  <w:style w:type="paragraph" w:customStyle="1" w:styleId="Minimize">
    <w:name w:val="Minimize"/>
    <w:basedOn w:val="Normal"/>
    <w:next w:val="Normal"/>
    <w:link w:val="MinimizeChar"/>
    <w:qFormat/>
    <w:rsid w:val="0064091C"/>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64091C"/>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4091C"/>
    <w:rPr>
      <w:rFonts w:ascii="Arial" w:eastAsiaTheme="minorHAnsi" w:hAnsi="Arial" w:cs="Arial"/>
      <w:sz w:val="22"/>
      <w:szCs w:val="22"/>
      <w:u w:val="single"/>
    </w:rPr>
  </w:style>
  <w:style w:type="character" w:customStyle="1" w:styleId="byline">
    <w:name w:val="byline"/>
    <w:basedOn w:val="DefaultParagraphFont"/>
    <w:rsid w:val="0064091C"/>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64091C"/>
    <w:rPr>
      <w:rFonts w:ascii="Arial" w:hAnsi="Arial"/>
      <w:b/>
      <w:sz w:val="24"/>
      <w:szCs w:val="22"/>
      <w:u w:val="single"/>
    </w:rPr>
  </w:style>
  <w:style w:type="character" w:customStyle="1" w:styleId="Style11ptBoldUnderline">
    <w:name w:val="Style 11 pt Bold Underline"/>
    <w:rsid w:val="0064091C"/>
    <w:rPr>
      <w:b/>
      <w:bCs/>
      <w:sz w:val="20"/>
      <w:u w:val="single"/>
    </w:rPr>
  </w:style>
  <w:style w:type="paragraph" w:customStyle="1" w:styleId="StyleStyle411ptBold">
    <w:name w:val="Style Style4 + 11 pt Bold"/>
    <w:basedOn w:val="Normal"/>
    <w:link w:val="StyleStyle411ptBoldChar"/>
    <w:qFormat/>
    <w:rsid w:val="0064091C"/>
    <w:rPr>
      <w:rFonts w:eastAsia="Times New Roman" w:cs="Calibri"/>
      <w:b/>
      <w:bCs/>
      <w:u w:val="single"/>
    </w:rPr>
  </w:style>
  <w:style w:type="character" w:customStyle="1" w:styleId="StyleStyle411ptBoldChar">
    <w:name w:val="Style Style4 + 11 pt Bold Char"/>
    <w:basedOn w:val="DefaultParagraphFont"/>
    <w:link w:val="StyleStyle411ptBold"/>
    <w:rsid w:val="0064091C"/>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64091C"/>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64091C"/>
    <w:rPr>
      <w:rFonts w:ascii="Calibri" w:eastAsia="Times New Roman" w:hAnsi="Calibri" w:cs="Calibri"/>
      <w:b/>
      <w:sz w:val="32"/>
      <w:szCs w:val="20"/>
      <w:u w:val="single"/>
    </w:rPr>
  </w:style>
  <w:style w:type="character" w:customStyle="1" w:styleId="Emphasis2">
    <w:name w:val="Emphasis2"/>
    <w:basedOn w:val="DefaultParagraphFont"/>
    <w:rsid w:val="0064091C"/>
    <w:rPr>
      <w:rFonts w:ascii="Franklin Gothic Heavy" w:hAnsi="Franklin Gothic Heavy"/>
      <w:iCs/>
      <w:u w:val="single"/>
    </w:rPr>
  </w:style>
  <w:style w:type="paragraph" w:customStyle="1" w:styleId="Cards">
    <w:name w:val="Cards"/>
    <w:basedOn w:val="Normal"/>
    <w:link w:val="CardsChar1"/>
    <w:qFormat/>
    <w:rsid w:val="0064091C"/>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64091C"/>
    <w:rPr>
      <w:rFonts w:ascii="Times New Roman" w:eastAsia="Times New Roman" w:hAnsi="Times New Roman" w:cs="Times New Roman"/>
      <w:sz w:val="20"/>
      <w:szCs w:val="24"/>
    </w:rPr>
  </w:style>
  <w:style w:type="paragraph" w:styleId="Header">
    <w:name w:val="header"/>
    <w:basedOn w:val="Normal"/>
    <w:link w:val="HeaderChar"/>
    <w:uiPriority w:val="99"/>
    <w:qFormat/>
    <w:rsid w:val="0064091C"/>
    <w:pPr>
      <w:tabs>
        <w:tab w:val="center" w:pos="4680"/>
        <w:tab w:val="right" w:pos="9360"/>
      </w:tabs>
    </w:pPr>
    <w:rPr>
      <w:rFonts w:cs="Calibri"/>
    </w:rPr>
  </w:style>
  <w:style w:type="character" w:customStyle="1" w:styleId="HeaderChar">
    <w:name w:val="Header Char"/>
    <w:basedOn w:val="DefaultParagraphFont"/>
    <w:link w:val="Header"/>
    <w:uiPriority w:val="99"/>
    <w:rsid w:val="0064091C"/>
    <w:rPr>
      <w:rFonts w:ascii="Calibri" w:hAnsi="Calibri" w:cs="Calibri"/>
      <w:sz w:val="22"/>
    </w:rPr>
  </w:style>
  <w:style w:type="character" w:customStyle="1" w:styleId="pmterms1">
    <w:name w:val="pmterms1"/>
    <w:basedOn w:val="DefaultParagraphFont"/>
    <w:rsid w:val="0064091C"/>
  </w:style>
  <w:style w:type="character" w:customStyle="1" w:styleId="hilite1">
    <w:name w:val="hilite1"/>
    <w:basedOn w:val="DefaultParagraphFont"/>
    <w:rsid w:val="0064091C"/>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64091C"/>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64091C"/>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64091C"/>
    <w:rPr>
      <w:rFonts w:eastAsia="Times New Roman" w:cs="Calibri"/>
      <w:b/>
      <w:szCs w:val="20"/>
    </w:rPr>
  </w:style>
  <w:style w:type="character" w:customStyle="1" w:styleId="NormaltagChar">
    <w:name w:val="Normal tag Char"/>
    <w:basedOn w:val="DefaultParagraphFont"/>
    <w:link w:val="Normaltag"/>
    <w:uiPriority w:val="99"/>
    <w:locked/>
    <w:rsid w:val="0064091C"/>
    <w:rPr>
      <w:rFonts w:ascii="Calibri" w:eastAsia="Times New Roman" w:hAnsi="Calibri" w:cs="Calibri"/>
      <w:b/>
      <w:sz w:val="22"/>
      <w:szCs w:val="20"/>
    </w:rPr>
  </w:style>
  <w:style w:type="character" w:customStyle="1" w:styleId="DebateUnderline">
    <w:name w:val="Debate Underline"/>
    <w:qFormat/>
    <w:rsid w:val="0064091C"/>
    <w:rPr>
      <w:rFonts w:ascii="Times New Roman" w:hAnsi="Times New Roman"/>
      <w:sz w:val="20"/>
      <w:szCs w:val="24"/>
      <w:u w:val="thick"/>
    </w:rPr>
  </w:style>
  <w:style w:type="character" w:customStyle="1" w:styleId="blue">
    <w:name w:val="blue"/>
    <w:basedOn w:val="DefaultParagraphFont"/>
    <w:rsid w:val="0064091C"/>
    <w:rPr>
      <w:rFonts w:cs="Times New Roman"/>
    </w:rPr>
  </w:style>
  <w:style w:type="paragraph" w:customStyle="1" w:styleId="cites">
    <w:name w:val="cites"/>
    <w:link w:val="Heading1Char3"/>
    <w:autoRedefine/>
    <w:qFormat/>
    <w:rsid w:val="0064091C"/>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64091C"/>
    <w:rPr>
      <w:rFonts w:ascii="Times New Roman" w:eastAsia="Malgun Gothic" w:hAnsi="Times New Roman" w:cs="Times New Roman"/>
      <w:b/>
      <w:u w:val="single"/>
    </w:rPr>
  </w:style>
  <w:style w:type="paragraph" w:customStyle="1" w:styleId="tiny">
    <w:name w:val="tiny"/>
    <w:next w:val="Normal"/>
    <w:link w:val="tinyChar"/>
    <w:autoRedefine/>
    <w:qFormat/>
    <w:rsid w:val="0064091C"/>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64091C"/>
    <w:rPr>
      <w:rFonts w:ascii="Times New Roman" w:eastAsia="Malgun Gothic" w:hAnsi="Times New Roman" w:cs="Times New Roman"/>
      <w:sz w:val="12"/>
    </w:rPr>
  </w:style>
  <w:style w:type="character" w:customStyle="1" w:styleId="CitesChar2">
    <w:name w:val="Cites Char2"/>
    <w:link w:val="Cites0"/>
    <w:rsid w:val="0064091C"/>
    <w:rPr>
      <w:rFonts w:eastAsia="Times New Roman" w:cs="Times New Roman"/>
      <w:b/>
      <w:bCs/>
      <w:sz w:val="20"/>
      <w:szCs w:val="20"/>
    </w:rPr>
  </w:style>
  <w:style w:type="paragraph" w:styleId="Footer">
    <w:name w:val="footer"/>
    <w:basedOn w:val="Normal"/>
    <w:link w:val="FooterChar"/>
    <w:uiPriority w:val="99"/>
    <w:rsid w:val="0064091C"/>
    <w:pPr>
      <w:tabs>
        <w:tab w:val="center" w:pos="4680"/>
        <w:tab w:val="right" w:pos="9360"/>
      </w:tabs>
    </w:pPr>
    <w:rPr>
      <w:rFonts w:cs="Calibri"/>
    </w:rPr>
  </w:style>
  <w:style w:type="character" w:customStyle="1" w:styleId="FooterChar">
    <w:name w:val="Footer Char"/>
    <w:basedOn w:val="DefaultParagraphFont"/>
    <w:link w:val="Footer"/>
    <w:uiPriority w:val="99"/>
    <w:rsid w:val="0064091C"/>
    <w:rPr>
      <w:rFonts w:ascii="Calibri" w:hAnsi="Calibri" w:cs="Calibri"/>
      <w:sz w:val="22"/>
    </w:rPr>
  </w:style>
  <w:style w:type="character" w:styleId="PageNumber">
    <w:name w:val="page number"/>
    <w:aliases w:val="card ununderlined"/>
    <w:basedOn w:val="DefaultParagraphFont"/>
    <w:uiPriority w:val="99"/>
    <w:rsid w:val="0064091C"/>
  </w:style>
  <w:style w:type="paragraph" w:customStyle="1" w:styleId="BlockTitle2">
    <w:name w:val="Block Title2"/>
    <w:basedOn w:val="Normal"/>
    <w:next w:val="Normal"/>
    <w:qFormat/>
    <w:rsid w:val="0064091C"/>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64091C"/>
    <w:pPr>
      <w:spacing w:before="120" w:after="120"/>
    </w:pPr>
    <w:rPr>
      <w:rFonts w:eastAsia="Times New Roman" w:cs="Calibri"/>
      <w:b/>
      <w:u w:val="single"/>
      <w:lang w:bidi="en-US"/>
    </w:rPr>
  </w:style>
  <w:style w:type="paragraph" w:styleId="TOC9">
    <w:name w:val="toc 9"/>
    <w:basedOn w:val="Normal"/>
    <w:next w:val="Normal"/>
    <w:autoRedefine/>
    <w:rsid w:val="0064091C"/>
    <w:pPr>
      <w:ind w:left="1600"/>
    </w:pPr>
    <w:rPr>
      <w:rFonts w:eastAsia="Times New Roman" w:cs="Calibri"/>
      <w:sz w:val="20"/>
      <w:lang w:bidi="en-US"/>
    </w:rPr>
  </w:style>
  <w:style w:type="paragraph" w:customStyle="1" w:styleId="TxBrp1">
    <w:name w:val="TxBr_p1"/>
    <w:basedOn w:val="Normal"/>
    <w:qFormat/>
    <w:rsid w:val="0064091C"/>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64091C"/>
    <w:pPr>
      <w:spacing w:before="100" w:beforeAutospacing="1" w:after="100" w:afterAutospacing="1"/>
    </w:pPr>
    <w:rPr>
      <w:rFonts w:eastAsia="Times New Roman" w:cs="Calibri"/>
      <w:lang w:bidi="en-US"/>
    </w:rPr>
  </w:style>
  <w:style w:type="paragraph" w:customStyle="1" w:styleId="fullstory">
    <w:name w:val="fullstory"/>
    <w:basedOn w:val="Normal"/>
    <w:qFormat/>
    <w:rsid w:val="0064091C"/>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64091C"/>
  </w:style>
  <w:style w:type="paragraph" w:customStyle="1" w:styleId="hat">
    <w:name w:val="hat"/>
    <w:basedOn w:val="Normal"/>
    <w:next w:val="Normal"/>
    <w:link w:val="hatChar"/>
    <w:qFormat/>
    <w:rsid w:val="0064091C"/>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64091C"/>
  </w:style>
  <w:style w:type="paragraph" w:customStyle="1" w:styleId="HotRouteChar">
    <w:name w:val="Hot Route! Char"/>
    <w:basedOn w:val="Normal"/>
    <w:qFormat/>
    <w:rsid w:val="0064091C"/>
    <w:pPr>
      <w:ind w:left="144"/>
    </w:pPr>
    <w:rPr>
      <w:rFonts w:eastAsia="Times New Roman" w:cs="Calibri"/>
      <w:sz w:val="20"/>
      <w:lang w:bidi="en-US"/>
    </w:rPr>
  </w:style>
  <w:style w:type="character" w:styleId="Strong">
    <w:name w:val="Strong"/>
    <w:aliases w:val="8 pt font,Citation Char Char1 Char Char Char Char Char,Cut,Small 1"/>
    <w:basedOn w:val="DefaultParagraphFont"/>
    <w:qFormat/>
    <w:rsid w:val="0064091C"/>
    <w:rPr>
      <w:rFonts w:cs="Times New Roman"/>
      <w:b/>
      <w:bCs/>
    </w:rPr>
  </w:style>
  <w:style w:type="paragraph" w:customStyle="1" w:styleId="Default">
    <w:name w:val="Default"/>
    <w:qFormat/>
    <w:rsid w:val="0064091C"/>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4091C"/>
    <w:rPr>
      <w:rFonts w:ascii="Cambria" w:hAnsi="Cambria" w:cs="Times New Roman"/>
      <w:b/>
      <w:bCs/>
      <w:sz w:val="26"/>
      <w:szCs w:val="26"/>
    </w:rPr>
  </w:style>
  <w:style w:type="character" w:customStyle="1" w:styleId="UnderliningChar">
    <w:name w:val="Underlining Char"/>
    <w:basedOn w:val="DefaultParagraphFont"/>
    <w:link w:val="Underlining"/>
    <w:rsid w:val="0064091C"/>
    <w:rPr>
      <w:rFonts w:ascii="Arial Narrow" w:hAnsi="Arial Narrow" w:cs="Times New Roman"/>
      <w:u w:val="single"/>
    </w:rPr>
  </w:style>
  <w:style w:type="character" w:customStyle="1" w:styleId="CardCharChar1">
    <w:name w:val="Card Char Char1"/>
    <w:basedOn w:val="DefaultParagraphFont"/>
    <w:rsid w:val="0064091C"/>
    <w:rPr>
      <w:rFonts w:cs="Times New Roman"/>
      <w:b/>
      <w:bCs/>
      <w:sz w:val="28"/>
      <w:szCs w:val="28"/>
    </w:rPr>
  </w:style>
  <w:style w:type="paragraph" w:customStyle="1" w:styleId="Cites0">
    <w:name w:val="Cites"/>
    <w:basedOn w:val="Normal"/>
    <w:link w:val="CitesChar2"/>
    <w:qFormat/>
    <w:rsid w:val="0064091C"/>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64091C"/>
    <w:rPr>
      <w:rFonts w:ascii="Times New Roman" w:eastAsia="Calibri" w:hAnsi="Times New Roman" w:cs="Times New Roman"/>
      <w:sz w:val="24"/>
      <w:szCs w:val="24"/>
    </w:rPr>
  </w:style>
  <w:style w:type="character" w:customStyle="1" w:styleId="apple-converted-space">
    <w:name w:val="apple-converted-space"/>
    <w:basedOn w:val="DefaultParagraphFont"/>
    <w:rsid w:val="0064091C"/>
  </w:style>
  <w:style w:type="character" w:customStyle="1" w:styleId="hit">
    <w:name w:val="hit"/>
    <w:basedOn w:val="DefaultParagraphFont"/>
    <w:rsid w:val="0064091C"/>
    <w:rPr>
      <w:rFonts w:cs="Times New Roman"/>
    </w:rPr>
  </w:style>
  <w:style w:type="paragraph" w:customStyle="1" w:styleId="SmallFont">
    <w:name w:val="Small Font"/>
    <w:basedOn w:val="Normal"/>
    <w:link w:val="SmallFontChar"/>
    <w:qFormat/>
    <w:rsid w:val="0064091C"/>
    <w:pPr>
      <w:spacing w:after="200"/>
      <w:jc w:val="both"/>
    </w:pPr>
    <w:rPr>
      <w:rFonts w:eastAsia="Calibri" w:cs="Calibri"/>
      <w:szCs w:val="18"/>
    </w:rPr>
  </w:style>
  <w:style w:type="character" w:customStyle="1" w:styleId="SmallFontChar">
    <w:name w:val="Small Font Char"/>
    <w:basedOn w:val="DefaultParagraphFont"/>
    <w:link w:val="SmallFont"/>
    <w:locked/>
    <w:rsid w:val="0064091C"/>
    <w:rPr>
      <w:rFonts w:ascii="Calibri" w:eastAsia="Calibri" w:hAnsi="Calibri" w:cs="Calibri"/>
      <w:sz w:val="22"/>
      <w:szCs w:val="18"/>
    </w:rPr>
  </w:style>
  <w:style w:type="character" w:customStyle="1" w:styleId="CircleChar1">
    <w:name w:val="Circle Char1"/>
    <w:basedOn w:val="DefaultParagraphFont"/>
    <w:rsid w:val="0064091C"/>
    <w:rPr>
      <w:rFonts w:cs="Times New Roman"/>
      <w:b/>
      <w:i/>
      <w:sz w:val="18"/>
      <w:szCs w:val="18"/>
      <w:u w:val="single"/>
      <w:lang w:val="en-US" w:eastAsia="en-US" w:bidi="ar-SA"/>
    </w:rPr>
  </w:style>
  <w:style w:type="paragraph" w:styleId="BodyText">
    <w:name w:val="Body Text"/>
    <w:basedOn w:val="Normal"/>
    <w:link w:val="BodyTextChar"/>
    <w:qFormat/>
    <w:rsid w:val="0064091C"/>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64091C"/>
    <w:rPr>
      <w:rFonts w:ascii="Calibri" w:eastAsia="Times New Roman" w:hAnsi="Calibri" w:cs="Calibri"/>
      <w:sz w:val="20"/>
      <w:szCs w:val="20"/>
      <w:lang w:eastAsia="ar-SA"/>
    </w:rPr>
  </w:style>
  <w:style w:type="character" w:customStyle="1" w:styleId="verdana">
    <w:name w:val="verdana"/>
    <w:basedOn w:val="DefaultParagraphFont"/>
    <w:rsid w:val="0064091C"/>
  </w:style>
  <w:style w:type="character" w:customStyle="1" w:styleId="CardsChar1">
    <w:name w:val="Cards Char1"/>
    <w:link w:val="Cards"/>
    <w:rsid w:val="0064091C"/>
    <w:rPr>
      <w:rFonts w:ascii="Calibri" w:eastAsia="Times New Roman" w:hAnsi="Calibri" w:cs="Times New Roman"/>
      <w:sz w:val="20"/>
      <w:szCs w:val="20"/>
    </w:rPr>
  </w:style>
  <w:style w:type="paragraph" w:customStyle="1" w:styleId="BlockHeadings">
    <w:name w:val="Block Headings"/>
    <w:basedOn w:val="Normal"/>
    <w:link w:val="BlockHeadingsChar"/>
    <w:qFormat/>
    <w:rsid w:val="0064091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4091C"/>
    <w:rPr>
      <w:rFonts w:ascii="Calibri" w:eastAsia="Times New Roman" w:hAnsi="Calibri" w:cs="Times New Roman"/>
      <w:b/>
      <w:sz w:val="20"/>
      <w:szCs w:val="20"/>
    </w:rPr>
  </w:style>
  <w:style w:type="paragraph" w:customStyle="1" w:styleId="loose">
    <w:name w:val="loose"/>
    <w:basedOn w:val="Normal"/>
    <w:qFormat/>
    <w:rsid w:val="0064091C"/>
    <w:pPr>
      <w:spacing w:before="210"/>
    </w:pPr>
    <w:rPr>
      <w:rFonts w:eastAsia="Times New Roman" w:cs="Calibri"/>
      <w:lang w:eastAsia="zh-CN" w:bidi="he-IL"/>
    </w:rPr>
  </w:style>
  <w:style w:type="character" w:customStyle="1" w:styleId="hit1">
    <w:name w:val="hit1"/>
    <w:basedOn w:val="DefaultParagraphFont"/>
    <w:rsid w:val="0064091C"/>
    <w:rPr>
      <w:b/>
      <w:bCs/>
      <w:color w:val="CC0033"/>
    </w:rPr>
  </w:style>
  <w:style w:type="character" w:customStyle="1" w:styleId="upper">
    <w:name w:val="upper"/>
    <w:basedOn w:val="DefaultParagraphFont"/>
    <w:rsid w:val="0064091C"/>
  </w:style>
  <w:style w:type="character" w:customStyle="1" w:styleId="Author">
    <w:name w:val="Author"/>
    <w:aliases w:val="Style Date"/>
    <w:basedOn w:val="DefaultParagraphFont"/>
    <w:qFormat/>
    <w:rsid w:val="0064091C"/>
    <w:rPr>
      <w:b/>
      <w:sz w:val="24"/>
    </w:rPr>
  </w:style>
  <w:style w:type="character" w:customStyle="1" w:styleId="SmallFont7pt">
    <w:name w:val="Small Font (7 pt)"/>
    <w:basedOn w:val="DefaultParagraphFont"/>
    <w:rsid w:val="0064091C"/>
    <w:rPr>
      <w:sz w:val="14"/>
    </w:rPr>
  </w:style>
  <w:style w:type="paragraph" w:customStyle="1" w:styleId="UnderlinedText">
    <w:name w:val="Underlined Text"/>
    <w:basedOn w:val="Normal"/>
    <w:qFormat/>
    <w:rsid w:val="0064091C"/>
    <w:rPr>
      <w:rFonts w:eastAsia="Times New Roman" w:cs="Calibri"/>
      <w:b/>
      <w:szCs w:val="20"/>
    </w:rPr>
  </w:style>
  <w:style w:type="character" w:customStyle="1" w:styleId="SmallText-New">
    <w:name w:val="Small Text - New"/>
    <w:basedOn w:val="DefaultParagraphFont"/>
    <w:rsid w:val="0064091C"/>
    <w:rPr>
      <w:rFonts w:ascii="Arial Narrow" w:hAnsi="Arial Narrow"/>
      <w:sz w:val="14"/>
    </w:rPr>
  </w:style>
  <w:style w:type="paragraph" w:customStyle="1" w:styleId="Smalltext">
    <w:name w:val="Small text"/>
    <w:aliases w:val="Quote1,Quote11"/>
    <w:basedOn w:val="Normal"/>
    <w:link w:val="SmalltextChar"/>
    <w:qFormat/>
    <w:rsid w:val="0064091C"/>
    <w:rPr>
      <w:rFonts w:ascii="Arial Narrow" w:eastAsia="Times New Roman" w:hAnsi="Arial Narrow" w:cs="Calibri"/>
    </w:rPr>
  </w:style>
  <w:style w:type="character" w:customStyle="1" w:styleId="Underlined-New">
    <w:name w:val="Underlined - New"/>
    <w:basedOn w:val="DefaultParagraphFont"/>
    <w:rsid w:val="0064091C"/>
    <w:rPr>
      <w:rFonts w:ascii="Arial Narrow" w:hAnsi="Arial Narrow"/>
      <w:sz w:val="16"/>
      <w:u w:val="single"/>
    </w:rPr>
  </w:style>
  <w:style w:type="paragraph" w:styleId="TOC2">
    <w:name w:val="toc 2"/>
    <w:basedOn w:val="Normal"/>
    <w:next w:val="Normal"/>
    <w:autoRedefine/>
    <w:uiPriority w:val="39"/>
    <w:rsid w:val="0064091C"/>
    <w:pPr>
      <w:ind w:left="200"/>
    </w:pPr>
    <w:rPr>
      <w:rFonts w:eastAsia="Times New Roman" w:cs="Calibri"/>
      <w:sz w:val="20"/>
      <w:lang w:bidi="en-US"/>
    </w:rPr>
  </w:style>
  <w:style w:type="paragraph" w:styleId="Caption">
    <w:name w:val="caption"/>
    <w:basedOn w:val="Normal"/>
    <w:next w:val="Normal"/>
    <w:qFormat/>
    <w:rsid w:val="0064091C"/>
    <w:rPr>
      <w:rFonts w:eastAsia="Times New Roman" w:cs="Calibri"/>
      <w:b/>
      <w:bCs/>
      <w:sz w:val="18"/>
      <w:szCs w:val="18"/>
      <w:lang w:bidi="en-US"/>
    </w:rPr>
  </w:style>
  <w:style w:type="paragraph" w:styleId="TOCHeading">
    <w:name w:val="TOC Heading"/>
    <w:basedOn w:val="Heading1"/>
    <w:next w:val="Normal"/>
    <w:uiPriority w:val="39"/>
    <w:qFormat/>
    <w:rsid w:val="0064091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4091C"/>
    <w:rPr>
      <w:rFonts w:ascii="Arial Narrow" w:hAnsi="Arial Narrow"/>
      <w:dstrike w:val="0"/>
      <w:sz w:val="20"/>
      <w:bdr w:val="single" w:sz="2" w:space="0" w:color="auto"/>
      <w:vertAlign w:val="baseline"/>
    </w:rPr>
  </w:style>
  <w:style w:type="character" w:customStyle="1" w:styleId="style65">
    <w:name w:val="style65"/>
    <w:basedOn w:val="DefaultParagraphFont"/>
    <w:rsid w:val="0064091C"/>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64091C"/>
    <w:rPr>
      <w:rFonts w:cs="Arial"/>
      <w:bCs/>
      <w:szCs w:val="26"/>
      <w:u w:val="single"/>
      <w:lang w:val="en-US" w:eastAsia="en-US" w:bidi="ar-SA"/>
    </w:rPr>
  </w:style>
  <w:style w:type="character" w:customStyle="1" w:styleId="qlabel">
    <w:name w:val="q_label"/>
    <w:basedOn w:val="DefaultParagraphFont"/>
    <w:rsid w:val="0064091C"/>
  </w:style>
  <w:style w:type="character" w:customStyle="1" w:styleId="alabel">
    <w:name w:val="a_label"/>
    <w:basedOn w:val="DefaultParagraphFont"/>
    <w:rsid w:val="0064091C"/>
  </w:style>
  <w:style w:type="character" w:customStyle="1" w:styleId="Style1Char1">
    <w:name w:val="Style1 Char1"/>
    <w:basedOn w:val="DefaultParagraphFont"/>
    <w:rsid w:val="0064091C"/>
    <w:rPr>
      <w:rFonts w:eastAsia="SimSun"/>
      <w:sz w:val="20"/>
      <w:szCs w:val="24"/>
      <w:u w:val="single"/>
      <w:lang w:val="en-US" w:eastAsia="zh-CN" w:bidi="ar-SA"/>
    </w:rPr>
  </w:style>
  <w:style w:type="character" w:customStyle="1" w:styleId="UnderlineCharChar">
    <w:name w:val="Underline Char Char"/>
    <w:basedOn w:val="DefaultParagraphFont"/>
    <w:rsid w:val="0064091C"/>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64091C"/>
    <w:rPr>
      <w:rFonts w:eastAsia="MS Mincho"/>
      <w:b/>
      <w:u w:val="single"/>
      <w:lang w:val="en-US" w:eastAsia="en-US" w:bidi="ar-SA"/>
    </w:rPr>
  </w:style>
  <w:style w:type="character" w:customStyle="1" w:styleId="CardTextChar0">
    <w:name w:val="Card Text Char"/>
    <w:basedOn w:val="DefaultParagraphFont"/>
    <w:rsid w:val="0064091C"/>
    <w:rPr>
      <w:rFonts w:ascii="Times New Roman" w:eastAsia="Times New Roman" w:hAnsi="Times New Roman" w:cs="Times New Roman"/>
      <w:szCs w:val="24"/>
    </w:rPr>
  </w:style>
  <w:style w:type="character" w:customStyle="1" w:styleId="reduce2">
    <w:name w:val="reduce2"/>
    <w:basedOn w:val="DefaultParagraphFont"/>
    <w:rsid w:val="0064091C"/>
    <w:rPr>
      <w:rFonts w:ascii="Arial" w:hAnsi="Arial" w:cs="Arial"/>
      <w:color w:val="000000"/>
      <w:sz w:val="10"/>
      <w:szCs w:val="22"/>
    </w:rPr>
  </w:style>
  <w:style w:type="paragraph" w:customStyle="1" w:styleId="BoldUnderline">
    <w:name w:val="BoldUnderline"/>
    <w:link w:val="BoldUnderlineChar"/>
    <w:uiPriority w:val="99"/>
    <w:qFormat/>
    <w:rsid w:val="0064091C"/>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64091C"/>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4091C"/>
    <w:rPr>
      <w:rFonts w:cs="Arial"/>
      <w:bCs/>
      <w:szCs w:val="26"/>
      <w:u w:val="single"/>
      <w:lang w:val="en-US" w:eastAsia="en-US" w:bidi="ar-SA"/>
    </w:rPr>
  </w:style>
  <w:style w:type="paragraph" w:customStyle="1" w:styleId="evidencetextChar">
    <w:name w:val="evidence text Char"/>
    <w:basedOn w:val="Normal"/>
    <w:qFormat/>
    <w:rsid w:val="0064091C"/>
    <w:pPr>
      <w:ind w:left="1728" w:right="1008"/>
    </w:pPr>
    <w:rPr>
      <w:rFonts w:eastAsia="Times New Roman" w:cs="Calibri"/>
      <w:color w:val="000000"/>
      <w:sz w:val="18"/>
    </w:rPr>
  </w:style>
  <w:style w:type="character" w:customStyle="1" w:styleId="underline2">
    <w:name w:val="underline2"/>
    <w:basedOn w:val="DefaultParagraphFont"/>
    <w:rsid w:val="0064091C"/>
    <w:rPr>
      <w:u w:val="single"/>
    </w:rPr>
  </w:style>
  <w:style w:type="character" w:customStyle="1" w:styleId="Style11ptUnderlineBorderSinglesolidlineAuto05pt">
    <w:name w:val="Style 11 pt Underline Border: : (Single solid line Auto  0.5 pt..."/>
    <w:rsid w:val="0064091C"/>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64091C"/>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64091C"/>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64091C"/>
    <w:rPr>
      <w:u w:val="single"/>
    </w:rPr>
  </w:style>
  <w:style w:type="paragraph" w:customStyle="1" w:styleId="UnderlineChar4">
    <w:name w:val="Underline Char4"/>
    <w:basedOn w:val="Normal"/>
    <w:link w:val="UnderlineChar4Char"/>
    <w:qFormat/>
    <w:rsid w:val="0064091C"/>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4091C"/>
    <w:rPr>
      <w:b/>
      <w:u w:val="single"/>
    </w:rPr>
  </w:style>
  <w:style w:type="paragraph" w:customStyle="1" w:styleId="BoldandUnderlineChar3">
    <w:name w:val="Bold and Underline Char3"/>
    <w:basedOn w:val="Normal"/>
    <w:link w:val="BoldandUnderlineChar3Char2"/>
    <w:qFormat/>
    <w:rsid w:val="0064091C"/>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64091C"/>
    <w:rPr>
      <w:rFonts w:eastAsia="Times New Roman" w:cs="Calibri"/>
      <w:u w:val="single"/>
    </w:rPr>
  </w:style>
  <w:style w:type="character" w:customStyle="1" w:styleId="StyleUnderlineChar11ptChar">
    <w:name w:val="Style Underline Char + 11 pt Char"/>
    <w:basedOn w:val="DefaultParagraphFont"/>
    <w:link w:val="StyleUnderlineChar11pt"/>
    <w:rsid w:val="0064091C"/>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64091C"/>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64091C"/>
    <w:rPr>
      <w:rFonts w:ascii="Calibri" w:eastAsia="Times New Roman" w:hAnsi="Calibri" w:cs="Calibri"/>
      <w:b/>
      <w:bCs/>
      <w:sz w:val="22"/>
      <w:u w:val="single"/>
    </w:rPr>
  </w:style>
  <w:style w:type="character" w:customStyle="1" w:styleId="inside-head">
    <w:name w:val="inside-head"/>
    <w:basedOn w:val="DefaultParagraphFont"/>
    <w:rsid w:val="0064091C"/>
  </w:style>
  <w:style w:type="paragraph" w:customStyle="1" w:styleId="Style3">
    <w:name w:val="Style3"/>
    <w:basedOn w:val="Normal"/>
    <w:link w:val="Style3Char"/>
    <w:qFormat/>
    <w:rsid w:val="0064091C"/>
    <w:rPr>
      <w:rFonts w:ascii="Arial Narrow" w:eastAsia="Times New Roman" w:hAnsi="Arial Narrow" w:cs="Calibri"/>
      <w:b/>
    </w:rPr>
  </w:style>
  <w:style w:type="character" w:customStyle="1" w:styleId="Style3Char">
    <w:name w:val="Style3 Char"/>
    <w:basedOn w:val="DefaultParagraphFont"/>
    <w:link w:val="Style3"/>
    <w:rsid w:val="0064091C"/>
    <w:rPr>
      <w:rFonts w:ascii="Arial Narrow" w:eastAsia="Times New Roman" w:hAnsi="Arial Narrow" w:cs="Calibri"/>
      <w:b/>
      <w:sz w:val="22"/>
    </w:rPr>
  </w:style>
  <w:style w:type="character" w:customStyle="1" w:styleId="7TimesNewRoman">
    <w:name w:val="7 Times New Roman"/>
    <w:rsid w:val="0064091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64091C"/>
  </w:style>
  <w:style w:type="character" w:customStyle="1" w:styleId="officialsbureau">
    <w:name w:val="official_s_bureau"/>
    <w:basedOn w:val="DefaultParagraphFont"/>
    <w:rsid w:val="0064091C"/>
  </w:style>
  <w:style w:type="paragraph" w:customStyle="1" w:styleId="Stylecard11ptUnderline">
    <w:name w:val="Style card + 11 pt Underline"/>
    <w:basedOn w:val="Normal"/>
    <w:link w:val="Stylecard11ptUnderlineChar"/>
    <w:qFormat/>
    <w:rsid w:val="0064091C"/>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64091C"/>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64091C"/>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64091C"/>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64091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4091C"/>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64091C"/>
    <w:rPr>
      <w:rFonts w:ascii="Georgia" w:eastAsia="SimSun" w:hAnsi="Georgia" w:cs="Calibri"/>
      <w:sz w:val="22"/>
      <w:u w:val="single"/>
      <w:lang w:eastAsia="zh-CN"/>
    </w:rPr>
  </w:style>
  <w:style w:type="paragraph" w:styleId="HTMLPreformatted">
    <w:name w:val="HTML Preformatted"/>
    <w:basedOn w:val="Normal"/>
    <w:link w:val="HTMLPreformattedChar"/>
    <w:rsid w:val="00640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4091C"/>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4091C"/>
    <w:rPr>
      <w:rFonts w:cs="Calibri"/>
      <w:u w:val="single"/>
    </w:rPr>
  </w:style>
  <w:style w:type="character" w:customStyle="1" w:styleId="StyleUnderlining11ptChar">
    <w:name w:val="Style Underlining + 11 pt Char"/>
    <w:basedOn w:val="DefaultParagraphFont"/>
    <w:link w:val="StyleUnderlining11pt"/>
    <w:rsid w:val="0064091C"/>
    <w:rPr>
      <w:rFonts w:ascii="Calibri" w:hAnsi="Calibri" w:cs="Calibri"/>
      <w:sz w:val="22"/>
      <w:u w:val="single"/>
    </w:rPr>
  </w:style>
  <w:style w:type="paragraph" w:customStyle="1" w:styleId="StyleCardText9pt">
    <w:name w:val="Style Card Text + 9 pt"/>
    <w:basedOn w:val="Normal"/>
    <w:link w:val="StyleCardText9ptChar"/>
    <w:qFormat/>
    <w:rsid w:val="0064091C"/>
    <w:pPr>
      <w:spacing w:after="200"/>
      <w:contextualSpacing/>
    </w:pPr>
    <w:rPr>
      <w:rFonts w:eastAsia="Calibri" w:cs="Calibri"/>
    </w:rPr>
  </w:style>
  <w:style w:type="character" w:customStyle="1" w:styleId="StyleCardText9ptChar">
    <w:name w:val="Style Card Text + 9 pt Char"/>
    <w:basedOn w:val="DefaultParagraphFont"/>
    <w:link w:val="StyleCardText9pt"/>
    <w:rsid w:val="0064091C"/>
    <w:rPr>
      <w:rFonts w:ascii="Calibri" w:eastAsia="Calibri" w:hAnsi="Calibri" w:cs="Calibri"/>
      <w:sz w:val="22"/>
    </w:rPr>
  </w:style>
  <w:style w:type="paragraph" w:styleId="Quote">
    <w:name w:val="Quote"/>
    <w:basedOn w:val="Normal"/>
    <w:next w:val="Normal"/>
    <w:link w:val="QuoteChar"/>
    <w:uiPriority w:val="29"/>
    <w:qFormat/>
    <w:rsid w:val="0064091C"/>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64091C"/>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64091C"/>
    <w:rPr>
      <w:rFonts w:ascii="Arial Narrow" w:hAnsi="Arial Narrow" w:cs="Times New Roman"/>
      <w:sz w:val="24"/>
      <w:u w:val="single"/>
    </w:rPr>
  </w:style>
  <w:style w:type="character" w:customStyle="1" w:styleId="ital-inline">
    <w:name w:val="ital-inline"/>
    <w:basedOn w:val="DefaultParagraphFont"/>
    <w:rsid w:val="0064091C"/>
  </w:style>
  <w:style w:type="character" w:customStyle="1" w:styleId="underlineChar">
    <w:name w:val="underline Char"/>
    <w:basedOn w:val="DefaultParagraphFont"/>
    <w:rsid w:val="0064091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4091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4091C"/>
    <w:rPr>
      <w:sz w:val="20"/>
      <w:u w:val="single"/>
    </w:rPr>
  </w:style>
  <w:style w:type="paragraph" w:styleId="BodyTextIndent2">
    <w:name w:val="Body Text Indent 2"/>
    <w:basedOn w:val="Normal"/>
    <w:link w:val="BodyTextIndent2Char"/>
    <w:unhideWhenUsed/>
    <w:rsid w:val="0064091C"/>
    <w:pPr>
      <w:spacing w:after="120" w:line="480" w:lineRule="auto"/>
      <w:ind w:left="360"/>
    </w:pPr>
    <w:rPr>
      <w:rFonts w:cs="Calibri"/>
    </w:rPr>
  </w:style>
  <w:style w:type="character" w:customStyle="1" w:styleId="BodyTextIndent2Char">
    <w:name w:val="Body Text Indent 2 Char"/>
    <w:basedOn w:val="DefaultParagraphFont"/>
    <w:link w:val="BodyTextIndent2"/>
    <w:rsid w:val="0064091C"/>
    <w:rPr>
      <w:rFonts w:ascii="Calibri" w:hAnsi="Calibri" w:cs="Calibri"/>
      <w:sz w:val="22"/>
    </w:rPr>
  </w:style>
  <w:style w:type="paragraph" w:styleId="BodyTextIndent3">
    <w:name w:val="Body Text Indent 3"/>
    <w:basedOn w:val="Normal"/>
    <w:link w:val="BodyTextIndent3Char"/>
    <w:uiPriority w:val="99"/>
    <w:semiHidden/>
    <w:unhideWhenUsed/>
    <w:rsid w:val="0064091C"/>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64091C"/>
    <w:rPr>
      <w:rFonts w:ascii="Calibri" w:hAnsi="Calibri" w:cs="Calibri"/>
      <w:sz w:val="22"/>
      <w:szCs w:val="16"/>
    </w:rPr>
  </w:style>
  <w:style w:type="paragraph" w:styleId="BodyText2">
    <w:name w:val="Body Text 2"/>
    <w:basedOn w:val="Normal"/>
    <w:link w:val="BodyText2Char"/>
    <w:unhideWhenUsed/>
    <w:rsid w:val="0064091C"/>
    <w:pPr>
      <w:spacing w:after="120" w:line="480" w:lineRule="auto"/>
    </w:pPr>
    <w:rPr>
      <w:rFonts w:cs="Calibri"/>
    </w:rPr>
  </w:style>
  <w:style w:type="character" w:customStyle="1" w:styleId="BodyText2Char">
    <w:name w:val="Body Text 2 Char"/>
    <w:basedOn w:val="DefaultParagraphFont"/>
    <w:link w:val="BodyText2"/>
    <w:rsid w:val="0064091C"/>
    <w:rPr>
      <w:rFonts w:ascii="Calibri" w:hAnsi="Calibri" w:cs="Calibri"/>
      <w:sz w:val="22"/>
    </w:rPr>
  </w:style>
  <w:style w:type="paragraph" w:styleId="BodyTextIndent">
    <w:name w:val="Body Text Indent"/>
    <w:basedOn w:val="Normal"/>
    <w:link w:val="BodyTextIndentChar"/>
    <w:uiPriority w:val="99"/>
    <w:unhideWhenUsed/>
    <w:rsid w:val="0064091C"/>
    <w:pPr>
      <w:spacing w:after="120"/>
      <w:ind w:left="360"/>
    </w:pPr>
    <w:rPr>
      <w:rFonts w:cs="Calibri"/>
    </w:rPr>
  </w:style>
  <w:style w:type="character" w:customStyle="1" w:styleId="BodyTextIndentChar">
    <w:name w:val="Body Text Indent Char"/>
    <w:basedOn w:val="DefaultParagraphFont"/>
    <w:link w:val="BodyTextIndent"/>
    <w:uiPriority w:val="99"/>
    <w:rsid w:val="0064091C"/>
    <w:rPr>
      <w:rFonts w:ascii="Calibri" w:hAnsi="Calibri" w:cs="Calibri"/>
      <w:sz w:val="22"/>
    </w:rPr>
  </w:style>
  <w:style w:type="paragraph" w:styleId="BodyText3">
    <w:name w:val="Body Text 3"/>
    <w:basedOn w:val="Normal"/>
    <w:link w:val="BodyText3Char"/>
    <w:unhideWhenUsed/>
    <w:rsid w:val="0064091C"/>
    <w:pPr>
      <w:spacing w:after="120"/>
    </w:pPr>
    <w:rPr>
      <w:rFonts w:cs="Calibri"/>
      <w:szCs w:val="16"/>
    </w:rPr>
  </w:style>
  <w:style w:type="character" w:customStyle="1" w:styleId="BodyText3Char">
    <w:name w:val="Body Text 3 Char"/>
    <w:basedOn w:val="DefaultParagraphFont"/>
    <w:link w:val="BodyText3"/>
    <w:rsid w:val="0064091C"/>
    <w:rPr>
      <w:rFonts w:ascii="Calibri" w:hAnsi="Calibri" w:cs="Calibri"/>
      <w:sz w:val="22"/>
      <w:szCs w:val="16"/>
    </w:rPr>
  </w:style>
  <w:style w:type="character" w:customStyle="1" w:styleId="StyleBold">
    <w:name w:val="Style Bold"/>
    <w:basedOn w:val="DefaultParagraphFont"/>
    <w:uiPriority w:val="9"/>
    <w:semiHidden/>
    <w:rsid w:val="0064091C"/>
    <w:rPr>
      <w:b/>
      <w:bCs/>
    </w:rPr>
  </w:style>
  <w:style w:type="character" w:customStyle="1" w:styleId="body-text">
    <w:name w:val="body-text"/>
    <w:basedOn w:val="DefaultParagraphFont"/>
    <w:rsid w:val="0064091C"/>
  </w:style>
  <w:style w:type="paragraph" w:customStyle="1" w:styleId="StyleStyle411ptBoldBorderSinglesolidlineAuto0">
    <w:name w:val="Style Style4 + 11 pt Bold Border: : (Single solid line Auto  0...."/>
    <w:basedOn w:val="Normal"/>
    <w:link w:val="StyleStyle411ptBoldBorderSinglesolidlineAuto0Char"/>
    <w:qFormat/>
    <w:rsid w:val="0064091C"/>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4091C"/>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64091C"/>
    <w:rPr>
      <w:rFonts w:ascii="Segoe UI" w:eastAsiaTheme="minorHAnsi" w:hAnsi="Segoe UI" w:cs="Segoe UI"/>
      <w:sz w:val="18"/>
      <w:szCs w:val="18"/>
    </w:rPr>
  </w:style>
  <w:style w:type="character" w:customStyle="1" w:styleId="globalcontentbody">
    <w:name w:val="globalcontentbody"/>
    <w:basedOn w:val="DefaultParagraphFont"/>
    <w:rsid w:val="0064091C"/>
  </w:style>
  <w:style w:type="paragraph" w:customStyle="1" w:styleId="StyleStyle112pt">
    <w:name w:val="Style Style1 + 12 pt"/>
    <w:basedOn w:val="Normal"/>
    <w:link w:val="StyleStyle112ptChar"/>
    <w:qFormat/>
    <w:rsid w:val="0064091C"/>
    <w:rPr>
      <w:rFonts w:eastAsia="SimSun" w:cs="Calibri"/>
      <w:u w:val="single"/>
      <w:lang w:eastAsia="zh-CN"/>
    </w:rPr>
  </w:style>
  <w:style w:type="character" w:customStyle="1" w:styleId="StyleStyle112ptChar">
    <w:name w:val="Style Style1 + 12 pt Char"/>
    <w:basedOn w:val="DefaultParagraphFont"/>
    <w:link w:val="StyleStyle112pt"/>
    <w:rsid w:val="0064091C"/>
    <w:rPr>
      <w:rFonts w:ascii="Calibri" w:eastAsia="SimSun" w:hAnsi="Calibri" w:cs="Calibri"/>
      <w:sz w:val="22"/>
      <w:u w:val="single"/>
      <w:lang w:eastAsia="zh-CN"/>
    </w:rPr>
  </w:style>
  <w:style w:type="paragraph" w:customStyle="1" w:styleId="MinimizedText">
    <w:name w:val="Minimized Text"/>
    <w:basedOn w:val="Normal"/>
    <w:link w:val="MinimizedTextChar"/>
    <w:qFormat/>
    <w:rsid w:val="0064091C"/>
    <w:rPr>
      <w:rFonts w:eastAsia="Times New Roman" w:cs="Calibri"/>
    </w:rPr>
  </w:style>
  <w:style w:type="character" w:customStyle="1" w:styleId="MinimizedTextChar">
    <w:name w:val="Minimized Text Char"/>
    <w:basedOn w:val="DefaultParagraphFont"/>
    <w:link w:val="MinimizedText"/>
    <w:rsid w:val="0064091C"/>
    <w:rPr>
      <w:rFonts w:ascii="Calibri" w:eastAsia="Times New Roman" w:hAnsi="Calibri" w:cs="Calibri"/>
      <w:sz w:val="22"/>
    </w:rPr>
  </w:style>
  <w:style w:type="character" w:customStyle="1" w:styleId="term1">
    <w:name w:val="term1"/>
    <w:basedOn w:val="DefaultParagraphFont"/>
    <w:rsid w:val="0064091C"/>
    <w:rPr>
      <w:b/>
      <w:bCs/>
    </w:rPr>
  </w:style>
  <w:style w:type="character" w:customStyle="1" w:styleId="Styleterm111ptUnderline">
    <w:name w:val="Style term1 + 11 pt Underline"/>
    <w:basedOn w:val="term1"/>
    <w:rsid w:val="0064091C"/>
    <w:rPr>
      <w:b/>
      <w:bCs/>
      <w:sz w:val="20"/>
      <w:u w:val="single"/>
    </w:rPr>
  </w:style>
  <w:style w:type="paragraph" w:customStyle="1" w:styleId="StyleMinimizedTextArialNarrow10pt">
    <w:name w:val="Style Minimized Text + Arial Narrow 10 pt"/>
    <w:basedOn w:val="MinimizedText"/>
    <w:link w:val="StyleMinimizedTextArialNarrow10ptChar"/>
    <w:qFormat/>
    <w:rsid w:val="0064091C"/>
    <w:rPr>
      <w:sz w:val="20"/>
    </w:rPr>
  </w:style>
  <w:style w:type="character" w:customStyle="1" w:styleId="StyleMinimizedTextArialNarrow10ptChar">
    <w:name w:val="Style Minimized Text + Arial Narrow 10 pt Char"/>
    <w:basedOn w:val="MinimizedTextChar"/>
    <w:link w:val="StyleMinimizedTextArialNarrow10pt"/>
    <w:rsid w:val="0064091C"/>
    <w:rPr>
      <w:rFonts w:ascii="Calibri" w:eastAsia="Times New Roman" w:hAnsi="Calibri" w:cs="Calibri"/>
      <w:sz w:val="20"/>
    </w:rPr>
  </w:style>
  <w:style w:type="character" w:customStyle="1" w:styleId="Styleunderline11ptBold">
    <w:name w:val="Style underline + 11 pt Bold"/>
    <w:basedOn w:val="underline"/>
    <w:rsid w:val="0064091C"/>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4091C"/>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4091C"/>
    <w:rPr>
      <w:rFonts w:ascii="Calibri" w:eastAsia="Times New Roman" w:hAnsi="Calibri" w:cs="Calibri"/>
      <w:sz w:val="22"/>
      <w:u w:val="single"/>
      <w:bdr w:val="single" w:sz="4" w:space="0" w:color="auto"/>
    </w:rPr>
  </w:style>
  <w:style w:type="character" w:customStyle="1" w:styleId="Style9pt">
    <w:name w:val="Style 9 pt"/>
    <w:basedOn w:val="DefaultParagraphFont"/>
    <w:rsid w:val="0064091C"/>
    <w:rPr>
      <w:rFonts w:ascii="Times New Roman" w:hAnsi="Times New Roman"/>
      <w:sz w:val="20"/>
    </w:rPr>
  </w:style>
  <w:style w:type="paragraph" w:customStyle="1" w:styleId="StyleStyle49pt3">
    <w:name w:val="Style Style4 + 9 pt3"/>
    <w:basedOn w:val="Style4"/>
    <w:link w:val="StyleStyle49pt3Char"/>
    <w:qFormat/>
    <w:rsid w:val="0064091C"/>
    <w:rPr>
      <w:rFonts w:cs="Times New Roman"/>
    </w:rPr>
  </w:style>
  <w:style w:type="character" w:customStyle="1" w:styleId="StyleStyle49pt3Char">
    <w:name w:val="Style Style4 + 9 pt3 Char"/>
    <w:basedOn w:val="Style4Char"/>
    <w:link w:val="StyleStyle49pt3"/>
    <w:rsid w:val="0064091C"/>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64091C"/>
    <w:rPr>
      <w:rFonts w:cs="Times New Roman"/>
      <w:b/>
      <w:bCs/>
    </w:rPr>
  </w:style>
  <w:style w:type="character" w:customStyle="1" w:styleId="StyleStyle4BoldChar">
    <w:name w:val="Style Style4 + Bold Char"/>
    <w:basedOn w:val="Style4Char"/>
    <w:link w:val="StyleStyle4Bold"/>
    <w:rsid w:val="0064091C"/>
    <w:rPr>
      <w:rFonts w:ascii="Calibri" w:eastAsia="Times New Roman" w:hAnsi="Calibri" w:cs="Times New Roman"/>
      <w:b/>
      <w:bCs/>
      <w:sz w:val="22"/>
      <w:u w:val="single"/>
    </w:rPr>
  </w:style>
  <w:style w:type="character" w:customStyle="1" w:styleId="CharChar11">
    <w:name w:val="Char Char11"/>
    <w:basedOn w:val="DefaultParagraphFont"/>
    <w:rsid w:val="0064091C"/>
    <w:rPr>
      <w:rFonts w:cs="Arial"/>
      <w:bCs/>
      <w:szCs w:val="26"/>
      <w:u w:val="single"/>
      <w:lang w:val="en-US" w:eastAsia="en-US" w:bidi="ar-SA"/>
    </w:rPr>
  </w:style>
  <w:style w:type="character" w:customStyle="1" w:styleId="authorbio">
    <w:name w:val="authorbio"/>
    <w:basedOn w:val="DefaultParagraphFont"/>
    <w:rsid w:val="0064091C"/>
  </w:style>
  <w:style w:type="character" w:customStyle="1" w:styleId="a">
    <w:name w:val="a"/>
    <w:basedOn w:val="DefaultParagraphFont"/>
    <w:rsid w:val="0064091C"/>
  </w:style>
  <w:style w:type="character" w:customStyle="1" w:styleId="StyleStyleUnderline411pt">
    <w:name w:val="Style Style Underline4 + 11 pt"/>
    <w:basedOn w:val="DefaultParagraphFont"/>
    <w:rsid w:val="0064091C"/>
    <w:rPr>
      <w:sz w:val="20"/>
      <w:u w:val="single"/>
    </w:rPr>
  </w:style>
  <w:style w:type="character" w:customStyle="1" w:styleId="StyleStyleUnderline411ptBold">
    <w:name w:val="Style Style Underline4 + 11 pt Bold"/>
    <w:basedOn w:val="DefaultParagraphFont"/>
    <w:rsid w:val="0064091C"/>
    <w:rPr>
      <w:b/>
      <w:bCs/>
      <w:sz w:val="20"/>
      <w:u w:val="single"/>
    </w:rPr>
  </w:style>
  <w:style w:type="character" w:customStyle="1" w:styleId="StyleStyleUnderline311pt">
    <w:name w:val="Style Style Underline3 + 11 pt"/>
    <w:basedOn w:val="DefaultParagraphFont"/>
    <w:rsid w:val="0064091C"/>
    <w:rPr>
      <w:sz w:val="20"/>
      <w:u w:val="single"/>
    </w:rPr>
  </w:style>
  <w:style w:type="character" w:customStyle="1" w:styleId="StyleStyleUnderline311ptBold">
    <w:name w:val="Style Style Underline3 + 11 pt Bold"/>
    <w:basedOn w:val="DefaultParagraphFont"/>
    <w:rsid w:val="0064091C"/>
    <w:rPr>
      <w:b/>
      <w:bCs/>
      <w:sz w:val="20"/>
      <w:u w:val="single"/>
    </w:rPr>
  </w:style>
  <w:style w:type="character" w:customStyle="1" w:styleId="StyleUnderline3">
    <w:name w:val="Style Underline3"/>
    <w:basedOn w:val="DefaultParagraphFont"/>
    <w:rsid w:val="0064091C"/>
    <w:rPr>
      <w:u w:val="single"/>
    </w:rPr>
  </w:style>
  <w:style w:type="paragraph" w:customStyle="1" w:styleId="StyleStyle111ptBorderSinglesolidlineAuto05ptL">
    <w:name w:val="Style Style1 + 11 pt Border: : (Single solid line Auto  0.5 pt L..."/>
    <w:link w:val="StyleStyle111ptBorderSinglesolidlineAuto05ptLChar"/>
    <w:qFormat/>
    <w:rsid w:val="0064091C"/>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4091C"/>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64091C"/>
    <w:rPr>
      <w:u w:val="single"/>
    </w:rPr>
  </w:style>
  <w:style w:type="character" w:customStyle="1" w:styleId="NothingChar">
    <w:name w:val="Nothing Char"/>
    <w:basedOn w:val="DefaultParagraphFont"/>
    <w:link w:val="Nothing"/>
    <w:rsid w:val="0064091C"/>
    <w:rPr>
      <w:rFonts w:ascii="Times New Roman" w:eastAsia="Times New Roman" w:hAnsi="Times New Roman" w:cs="Times New Roman"/>
      <w:sz w:val="20"/>
    </w:rPr>
  </w:style>
  <w:style w:type="character" w:customStyle="1" w:styleId="CardsFont12pt0">
    <w:name w:val="Cards + Font 12pt"/>
    <w:basedOn w:val="DefaultParagraphFont"/>
    <w:rsid w:val="0064091C"/>
    <w:rPr>
      <w:rFonts w:ascii="Times New Roman" w:eastAsia="Calibri" w:hAnsi="Times New Roman" w:cs="Times New Roman"/>
      <w:sz w:val="24"/>
      <w:szCs w:val="20"/>
      <w:u w:val="single"/>
    </w:rPr>
  </w:style>
  <w:style w:type="character" w:customStyle="1" w:styleId="SmallTextChar0">
    <w:name w:val="Small Text Char"/>
    <w:basedOn w:val="CardTextChar0"/>
    <w:rsid w:val="0064091C"/>
    <w:rPr>
      <w:rFonts w:ascii="Times New Roman" w:eastAsia="MS Mincho" w:hAnsi="Times New Roman" w:cs="Times New Roman"/>
      <w:sz w:val="15"/>
      <w:szCs w:val="24"/>
      <w:lang w:eastAsia="ja-JP"/>
    </w:rPr>
  </w:style>
  <w:style w:type="paragraph" w:customStyle="1" w:styleId="Circled">
    <w:name w:val="Circled"/>
    <w:link w:val="CircledChar"/>
    <w:qFormat/>
    <w:rsid w:val="0064091C"/>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64091C"/>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64091C"/>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64091C"/>
  </w:style>
  <w:style w:type="character" w:customStyle="1" w:styleId="part-of-speech">
    <w:name w:val="part-of-speech"/>
    <w:basedOn w:val="DefaultParagraphFont"/>
    <w:rsid w:val="0064091C"/>
  </w:style>
  <w:style w:type="character" w:customStyle="1" w:styleId="sep">
    <w:name w:val="sep"/>
    <w:basedOn w:val="DefaultParagraphFont"/>
    <w:rsid w:val="0064091C"/>
  </w:style>
  <w:style w:type="character" w:customStyle="1" w:styleId="pron">
    <w:name w:val="pron"/>
    <w:basedOn w:val="DefaultParagraphFont"/>
    <w:rsid w:val="0064091C"/>
  </w:style>
  <w:style w:type="paragraph" w:customStyle="1" w:styleId="StyleStyle4LatinTimesNewRomanAsianSimSun">
    <w:name w:val="Style Style4 + (Latin) Times New Roman (Asian) SimSun"/>
    <w:basedOn w:val="Normal"/>
    <w:link w:val="StyleStyle4LatinTimesNewRomanAsianSimSunChar"/>
    <w:qFormat/>
    <w:rsid w:val="0064091C"/>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64091C"/>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4091C"/>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4091C"/>
    <w:rPr>
      <w:rFonts w:ascii="Calibri" w:eastAsia="SimSun" w:hAnsi="Calibri" w:cs="Calibri"/>
      <w:b/>
      <w:bCs/>
      <w:sz w:val="22"/>
      <w:u w:val="single"/>
    </w:rPr>
  </w:style>
  <w:style w:type="character" w:customStyle="1" w:styleId="CharChar3">
    <w:name w:val="Char Char3"/>
    <w:basedOn w:val="DefaultParagraphFont"/>
    <w:rsid w:val="0064091C"/>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64091C"/>
    <w:rPr>
      <w:bCs/>
      <w:szCs w:val="26"/>
      <w:u w:val="single"/>
    </w:rPr>
  </w:style>
  <w:style w:type="paragraph" w:styleId="Subtitle">
    <w:name w:val="Subtitle"/>
    <w:aliases w:val="Underlined card text"/>
    <w:basedOn w:val="Normal"/>
    <w:next w:val="Normal"/>
    <w:link w:val="SubtitleChar"/>
    <w:uiPriority w:val="99"/>
    <w:qFormat/>
    <w:rsid w:val="0064091C"/>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64091C"/>
    <w:rPr>
      <w:color w:val="5A5A5A" w:themeColor="text1" w:themeTint="A5"/>
      <w:spacing w:val="15"/>
      <w:sz w:val="22"/>
      <w:szCs w:val="22"/>
    </w:rPr>
  </w:style>
  <w:style w:type="paragraph" w:customStyle="1" w:styleId="StyleStyle411pt1">
    <w:name w:val="Style Style4 + 11 pt1"/>
    <w:basedOn w:val="Style4"/>
    <w:link w:val="StyleStyle411pt1Char"/>
    <w:qFormat/>
    <w:rsid w:val="0064091C"/>
    <w:rPr>
      <w:rFonts w:cs="Times New Roman"/>
    </w:rPr>
  </w:style>
  <w:style w:type="character" w:customStyle="1" w:styleId="StyleStyle411pt1Char">
    <w:name w:val="Style Style4 + 11 pt1 Char"/>
    <w:basedOn w:val="Style4Char"/>
    <w:link w:val="StyleStyle411pt1"/>
    <w:rsid w:val="0064091C"/>
    <w:rPr>
      <w:rFonts w:ascii="Calibri" w:eastAsia="Times New Roman" w:hAnsi="Calibri" w:cs="Times New Roman"/>
      <w:sz w:val="22"/>
      <w:u w:val="single"/>
    </w:rPr>
  </w:style>
  <w:style w:type="character" w:customStyle="1" w:styleId="BoldandUnderlineCharChar2">
    <w:name w:val="Bold and Underline Char Char2"/>
    <w:basedOn w:val="DefaultParagraphFont"/>
    <w:rsid w:val="0064091C"/>
    <w:rPr>
      <w:b/>
      <w:u w:val="single"/>
      <w:lang w:val="en-US" w:eastAsia="en-US" w:bidi="ar-SA"/>
    </w:rPr>
  </w:style>
  <w:style w:type="character" w:customStyle="1" w:styleId="StyleUnderlineCharChar111pt">
    <w:name w:val="Style Underline Char Char1 + 11 pt"/>
    <w:basedOn w:val="DefaultParagraphFont"/>
    <w:rsid w:val="0064091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4091C"/>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4091C"/>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4091C"/>
    <w:rPr>
      <w:sz w:val="22"/>
      <w:u w:val="single"/>
    </w:rPr>
  </w:style>
  <w:style w:type="paragraph" w:customStyle="1" w:styleId="StyleMinimizedTextArialNarrow9pt">
    <w:name w:val="Style Minimized Text + Arial Narrow 9 pt"/>
    <w:basedOn w:val="Normal"/>
    <w:link w:val="StyleMinimizedTextArialNarrow9ptChar"/>
    <w:qFormat/>
    <w:rsid w:val="0064091C"/>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64091C"/>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64091C"/>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4091C"/>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4091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4091C"/>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4091C"/>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64091C"/>
    <w:rPr>
      <w:b w:val="0"/>
      <w:bCs/>
      <w:sz w:val="20"/>
      <w:u w:val="single"/>
      <w:lang w:val="en-US" w:eastAsia="en-US" w:bidi="ar-SA"/>
    </w:rPr>
  </w:style>
  <w:style w:type="character" w:customStyle="1" w:styleId="Styleunderline9pt">
    <w:name w:val="Style underline + 9 pt"/>
    <w:basedOn w:val="underline"/>
    <w:rsid w:val="0064091C"/>
    <w:rPr>
      <w:rFonts w:ascii="Times New Roman" w:hAnsi="Times New Roman" w:cs="Times New Roman"/>
      <w:b/>
      <w:sz w:val="20"/>
      <w:u w:val="single"/>
    </w:rPr>
  </w:style>
  <w:style w:type="character" w:customStyle="1" w:styleId="StyleTimesNewRoman9pt">
    <w:name w:val="Style Times New Roman 9 pt"/>
    <w:basedOn w:val="DefaultParagraphFont"/>
    <w:rsid w:val="0064091C"/>
    <w:rPr>
      <w:rFonts w:ascii="Times New Roman" w:hAnsi="Times New Roman"/>
      <w:sz w:val="20"/>
    </w:rPr>
  </w:style>
  <w:style w:type="character" w:customStyle="1" w:styleId="Styleunderline9pt1">
    <w:name w:val="Style underline + 9 pt1"/>
    <w:basedOn w:val="underline"/>
    <w:rsid w:val="0064091C"/>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64091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4091C"/>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64091C"/>
    <w:rPr>
      <w:b/>
      <w:bCs/>
      <w:noProof w:val="0"/>
      <w:sz w:val="20"/>
      <w:u w:val="single"/>
      <w:lang w:val="en-US" w:eastAsia="en-US" w:bidi="ar-SA"/>
    </w:rPr>
  </w:style>
  <w:style w:type="character" w:customStyle="1" w:styleId="Hyperlink23">
    <w:name w:val="Hyperlink23"/>
    <w:basedOn w:val="DefaultParagraphFont"/>
    <w:rsid w:val="0064091C"/>
    <w:rPr>
      <w:color w:val="3300CC"/>
      <w:u w:val="single"/>
    </w:rPr>
  </w:style>
  <w:style w:type="paragraph" w:customStyle="1" w:styleId="cardCharChar">
    <w:name w:val="card Char Char"/>
    <w:basedOn w:val="Normal"/>
    <w:link w:val="cardCharCharChar"/>
    <w:qFormat/>
    <w:rsid w:val="0064091C"/>
    <w:pPr>
      <w:ind w:left="288" w:right="288"/>
    </w:pPr>
    <w:rPr>
      <w:rFonts w:eastAsia="Times New Roman" w:cs="Calibri"/>
      <w:szCs w:val="20"/>
    </w:rPr>
  </w:style>
  <w:style w:type="character" w:customStyle="1" w:styleId="cardCharCharChar">
    <w:name w:val="card Char Char Char"/>
    <w:basedOn w:val="DefaultParagraphFont"/>
    <w:link w:val="cardCharChar"/>
    <w:rsid w:val="0064091C"/>
    <w:rPr>
      <w:rFonts w:ascii="Calibri" w:eastAsia="Times New Roman" w:hAnsi="Calibri" w:cs="Calibri"/>
      <w:sz w:val="22"/>
      <w:szCs w:val="20"/>
    </w:rPr>
  </w:style>
  <w:style w:type="character" w:customStyle="1" w:styleId="StyleunderlineArialNarrow9ptBold">
    <w:name w:val="Style underline + Arial Narrow 9 pt Bold"/>
    <w:basedOn w:val="underline"/>
    <w:rsid w:val="0064091C"/>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64091C"/>
  </w:style>
  <w:style w:type="character" w:customStyle="1" w:styleId="StylecardCharCharArialNarrow9ptChar">
    <w:name w:val="Style card Char Char + Arial Narrow 9 pt Char"/>
    <w:basedOn w:val="cardCharCharChar"/>
    <w:link w:val="StylecardCharCharArialNarrow9pt"/>
    <w:rsid w:val="0064091C"/>
    <w:rPr>
      <w:rFonts w:ascii="Calibri" w:eastAsia="Times New Roman" w:hAnsi="Calibri" w:cs="Calibri"/>
      <w:sz w:val="22"/>
      <w:szCs w:val="20"/>
    </w:rPr>
  </w:style>
  <w:style w:type="character" w:customStyle="1" w:styleId="UnderlineCharCharChar">
    <w:name w:val="Underline Char Char Char"/>
    <w:basedOn w:val="DefaultParagraphFont"/>
    <w:rsid w:val="0064091C"/>
    <w:rPr>
      <w:noProof w:val="0"/>
      <w:u w:val="single"/>
      <w:lang w:val="en-US" w:eastAsia="en-US" w:bidi="ar-SA"/>
    </w:rPr>
  </w:style>
  <w:style w:type="character" w:customStyle="1" w:styleId="CardTextChar1">
    <w:name w:val="Card Text Char1"/>
    <w:basedOn w:val="DefaultParagraphFont"/>
    <w:rsid w:val="0064091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4091C"/>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64091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4091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64091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64091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64091C"/>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64091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4091C"/>
    <w:rPr>
      <w:rFonts w:eastAsia="Times New Roman" w:cs="Calibri"/>
    </w:rPr>
  </w:style>
  <w:style w:type="character" w:customStyle="1" w:styleId="TextsmallChar">
    <w:name w:val="Textsmall Char"/>
    <w:basedOn w:val="DefaultParagraphFont"/>
    <w:link w:val="Textsmall"/>
    <w:rsid w:val="0064091C"/>
    <w:rPr>
      <w:rFonts w:ascii="Calibri" w:eastAsia="Times New Roman" w:hAnsi="Calibri" w:cs="Calibri"/>
      <w:sz w:val="22"/>
    </w:rPr>
  </w:style>
  <w:style w:type="character" w:customStyle="1" w:styleId="CharChar111">
    <w:name w:val="Char Char111"/>
    <w:basedOn w:val="DefaultParagraphFont"/>
    <w:rsid w:val="0064091C"/>
    <w:rPr>
      <w:rFonts w:cs="Arial"/>
      <w:bCs/>
      <w:szCs w:val="26"/>
      <w:u w:val="single"/>
      <w:lang w:val="en-US" w:eastAsia="en-US" w:bidi="ar-SA"/>
    </w:rPr>
  </w:style>
  <w:style w:type="character" w:customStyle="1" w:styleId="UnderlineBold">
    <w:name w:val="Underline + Bold"/>
    <w:uiPriority w:val="1"/>
    <w:qFormat/>
    <w:rsid w:val="0064091C"/>
    <w:rPr>
      <w:b/>
      <w:sz w:val="20"/>
      <w:u w:val="single"/>
    </w:rPr>
  </w:style>
  <w:style w:type="paragraph" w:customStyle="1" w:styleId="cardtextsmall">
    <w:name w:val="card text small"/>
    <w:basedOn w:val="Normal"/>
    <w:qFormat/>
    <w:rsid w:val="0064091C"/>
    <w:rPr>
      <w:rFonts w:ascii="Arial Narrow" w:eastAsia="Times New Roman" w:hAnsi="Arial Narrow" w:cs="Calibri"/>
    </w:rPr>
  </w:style>
  <w:style w:type="character" w:customStyle="1" w:styleId="AUnterdline">
    <w:name w:val="AUnterdline"/>
    <w:qFormat/>
    <w:rsid w:val="0064091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4091C"/>
    <w:rPr>
      <w:rFonts w:ascii="Times New Roman" w:hAnsi="Times New Roman"/>
      <w:b/>
      <w:bCs/>
      <w:sz w:val="20"/>
      <w:u w:val="single"/>
      <w:bdr w:val="single" w:sz="4" w:space="0" w:color="auto"/>
    </w:rPr>
  </w:style>
  <w:style w:type="character" w:customStyle="1" w:styleId="highlightedsearchterm">
    <w:name w:val="highlightedsearchterm"/>
    <w:rsid w:val="0064091C"/>
  </w:style>
  <w:style w:type="character" w:customStyle="1" w:styleId="StyleUnderline1">
    <w:name w:val="Style Underline1"/>
    <w:basedOn w:val="DefaultParagraphFont"/>
    <w:rsid w:val="0064091C"/>
    <w:rPr>
      <w:rFonts w:ascii="Times New Roman" w:hAnsi="Times New Roman"/>
      <w:sz w:val="20"/>
      <w:u w:val="single"/>
    </w:rPr>
  </w:style>
  <w:style w:type="paragraph" w:customStyle="1" w:styleId="CardIndented">
    <w:name w:val="Card (Indented)"/>
    <w:basedOn w:val="Normal"/>
    <w:link w:val="CardIndentedChar"/>
    <w:qFormat/>
    <w:rsid w:val="0064091C"/>
    <w:pPr>
      <w:ind w:left="288"/>
    </w:pPr>
    <w:rPr>
      <w:rFonts w:cs="Calibri"/>
    </w:rPr>
  </w:style>
  <w:style w:type="paragraph" w:customStyle="1" w:styleId="StyleStyle49pt10">
    <w:name w:val="Style Style4 + 9 pt10"/>
    <w:basedOn w:val="Style4"/>
    <w:link w:val="StyleStyle49pt10Char"/>
    <w:qFormat/>
    <w:rsid w:val="0064091C"/>
    <w:rPr>
      <w:rFonts w:cs="Times New Roman"/>
    </w:rPr>
  </w:style>
  <w:style w:type="character" w:customStyle="1" w:styleId="StyleStyle49pt10Char">
    <w:name w:val="Style Style4 + 9 pt10 Char"/>
    <w:basedOn w:val="Style4Char"/>
    <w:link w:val="StyleStyle49pt10"/>
    <w:rsid w:val="0064091C"/>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64091C"/>
    <w:rPr>
      <w:rFonts w:cs="Times New Roman"/>
      <w:b/>
      <w:bCs/>
    </w:rPr>
  </w:style>
  <w:style w:type="character" w:customStyle="1" w:styleId="StyleStyle49ptBold7Char">
    <w:name w:val="Style Style4 + 9 pt Bold7 Char"/>
    <w:link w:val="StyleStyle49ptBold7"/>
    <w:rsid w:val="0064091C"/>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4091C"/>
    <w:pPr>
      <w:ind w:left="288"/>
    </w:pPr>
    <w:rPr>
      <w:rFonts w:eastAsia="Times New Roman" w:cs="Calibri"/>
      <w:u w:val="single"/>
    </w:rPr>
  </w:style>
  <w:style w:type="character" w:customStyle="1" w:styleId="NormalUnderlineChar">
    <w:name w:val="Normal Underline Char"/>
    <w:link w:val="NormalUnderline"/>
    <w:rsid w:val="0064091C"/>
    <w:rPr>
      <w:rFonts w:ascii="Calibri" w:eastAsia="Times New Roman" w:hAnsi="Calibri" w:cs="Calibri"/>
      <w:sz w:val="22"/>
      <w:u w:val="single"/>
    </w:rPr>
  </w:style>
  <w:style w:type="character" w:customStyle="1" w:styleId="DontRead">
    <w:name w:val="Don't Read"/>
    <w:qFormat/>
    <w:rsid w:val="0064091C"/>
    <w:rPr>
      <w:rFonts w:ascii="Times New Roman" w:hAnsi="Times New Roman"/>
      <w:sz w:val="16"/>
    </w:rPr>
  </w:style>
  <w:style w:type="paragraph" w:customStyle="1" w:styleId="Underlinestyle">
    <w:name w:val="Underline style"/>
    <w:basedOn w:val="Normal"/>
    <w:qFormat/>
    <w:rsid w:val="0064091C"/>
    <w:rPr>
      <w:rFonts w:eastAsia="Times New Roman" w:cs="Calibri"/>
      <w:u w:val="single"/>
    </w:rPr>
  </w:style>
  <w:style w:type="character" w:customStyle="1" w:styleId="Style11ptUnderline3">
    <w:name w:val="Style 11 pt Underline3"/>
    <w:rsid w:val="0064091C"/>
    <w:rPr>
      <w:sz w:val="20"/>
      <w:u w:val="single"/>
    </w:rPr>
  </w:style>
  <w:style w:type="character" w:customStyle="1" w:styleId="27">
    <w:name w:val="27"/>
    <w:rsid w:val="0064091C"/>
    <w:rPr>
      <w:rFonts w:cs="Arial"/>
      <w:bCs/>
      <w:sz w:val="20"/>
      <w:u w:val="single"/>
      <w:lang w:val="en-US" w:eastAsia="en-US" w:bidi="ar-SA"/>
    </w:rPr>
  </w:style>
  <w:style w:type="character" w:customStyle="1" w:styleId="2">
    <w:name w:val="2"/>
    <w:rsid w:val="0064091C"/>
    <w:rPr>
      <w:rFonts w:cs="Arial"/>
      <w:bCs/>
      <w:sz w:val="20"/>
      <w:u w:val="single"/>
      <w:lang w:val="en-US" w:eastAsia="en-US" w:bidi="ar-SA"/>
    </w:rPr>
  </w:style>
  <w:style w:type="character" w:customStyle="1" w:styleId="Style9ptUnderline11">
    <w:name w:val="Style 9 pt Underline11"/>
    <w:basedOn w:val="DefaultParagraphFont"/>
    <w:rsid w:val="0064091C"/>
    <w:rPr>
      <w:sz w:val="20"/>
      <w:u w:val="single"/>
    </w:rPr>
  </w:style>
  <w:style w:type="character" w:customStyle="1" w:styleId="Style9ptBoldUnderline5">
    <w:name w:val="Style 9 pt Bold Underline5"/>
    <w:basedOn w:val="DefaultParagraphFont"/>
    <w:rsid w:val="0064091C"/>
    <w:rPr>
      <w:b/>
      <w:bCs/>
      <w:sz w:val="20"/>
      <w:u w:val="single"/>
    </w:rPr>
  </w:style>
  <w:style w:type="character" w:customStyle="1" w:styleId="CharChar114">
    <w:name w:val="Char Char114"/>
    <w:basedOn w:val="DefaultParagraphFont"/>
    <w:rsid w:val="0064091C"/>
    <w:rPr>
      <w:rFonts w:cs="Arial"/>
      <w:bCs/>
      <w:szCs w:val="26"/>
      <w:u w:val="single"/>
      <w:lang w:val="en-US" w:eastAsia="en-US" w:bidi="ar-SA"/>
    </w:rPr>
  </w:style>
  <w:style w:type="character" w:customStyle="1" w:styleId="CharChar113">
    <w:name w:val="Char Char113"/>
    <w:basedOn w:val="DefaultParagraphFont"/>
    <w:rsid w:val="0064091C"/>
    <w:rPr>
      <w:rFonts w:cs="Arial"/>
      <w:bCs/>
      <w:szCs w:val="26"/>
      <w:u w:val="single"/>
      <w:lang w:val="en-US" w:eastAsia="en-US" w:bidi="ar-SA"/>
    </w:rPr>
  </w:style>
  <w:style w:type="character" w:customStyle="1" w:styleId="CharChar112">
    <w:name w:val="Char Char112"/>
    <w:basedOn w:val="DefaultParagraphFont"/>
    <w:rsid w:val="0064091C"/>
    <w:rPr>
      <w:rFonts w:cs="Arial"/>
      <w:bCs/>
      <w:szCs w:val="26"/>
      <w:u w:val="single"/>
      <w:lang w:val="en-US" w:eastAsia="en-US" w:bidi="ar-SA"/>
    </w:rPr>
  </w:style>
  <w:style w:type="character" w:customStyle="1" w:styleId="ssl0">
    <w:name w:val="ss_l0"/>
    <w:basedOn w:val="DefaultParagraphFont"/>
    <w:rsid w:val="0064091C"/>
  </w:style>
  <w:style w:type="character" w:customStyle="1" w:styleId="CommentSubjectChar1">
    <w:name w:val="Comment Subject Char1"/>
    <w:basedOn w:val="CommentTextChar"/>
    <w:uiPriority w:val="99"/>
    <w:semiHidden/>
    <w:rsid w:val="0064091C"/>
    <w:rPr>
      <w:rFonts w:ascii="Calibri" w:eastAsiaTheme="minorHAnsi" w:hAnsi="Calibri" w:cs="Calibri"/>
      <w:b/>
      <w:bCs/>
      <w:sz w:val="22"/>
      <w:szCs w:val="20"/>
    </w:rPr>
  </w:style>
  <w:style w:type="paragraph" w:customStyle="1" w:styleId="WW-Default1">
    <w:name w:val="WW-Default1"/>
    <w:basedOn w:val="Normal"/>
    <w:qFormat/>
    <w:rsid w:val="0064091C"/>
    <w:pPr>
      <w:suppressAutoHyphens/>
    </w:pPr>
    <w:rPr>
      <w:rFonts w:eastAsia="Times New Roman" w:cs="Calibri"/>
      <w:b/>
      <w:bCs/>
      <w:szCs w:val="20"/>
      <w:lang w:eastAsia="ar-SA"/>
    </w:rPr>
  </w:style>
  <w:style w:type="paragraph" w:customStyle="1" w:styleId="Normal1">
    <w:name w:val="Normal1"/>
    <w:basedOn w:val="BodyText"/>
    <w:qFormat/>
    <w:rsid w:val="0064091C"/>
    <w:pPr>
      <w:widowControl/>
    </w:pPr>
    <w:rPr>
      <w:sz w:val="22"/>
    </w:rPr>
  </w:style>
  <w:style w:type="character" w:customStyle="1" w:styleId="zoomme">
    <w:name w:val="zoomme"/>
    <w:basedOn w:val="DefaultParagraphFont"/>
    <w:rsid w:val="0064091C"/>
  </w:style>
  <w:style w:type="character" w:customStyle="1" w:styleId="Date1">
    <w:name w:val="Date1"/>
    <w:basedOn w:val="DefaultParagraphFont"/>
    <w:rsid w:val="0064091C"/>
  </w:style>
  <w:style w:type="character" w:customStyle="1" w:styleId="classauthor">
    <w:name w:val="class=&quot;author&quot;"/>
    <w:basedOn w:val="DefaultParagraphFont"/>
    <w:rsid w:val="0064091C"/>
  </w:style>
  <w:style w:type="paragraph" w:customStyle="1" w:styleId="CardStyle">
    <w:name w:val="Card Style"/>
    <w:basedOn w:val="Normal"/>
    <w:link w:val="CardStyleChar"/>
    <w:qFormat/>
    <w:rsid w:val="0064091C"/>
    <w:rPr>
      <w:rFonts w:eastAsia="Times New Roman" w:cs="Calibri"/>
    </w:rPr>
  </w:style>
  <w:style w:type="character" w:customStyle="1" w:styleId="CharCharChar">
    <w:name w:val="Char Char Char"/>
    <w:basedOn w:val="DefaultParagraphFont"/>
    <w:rsid w:val="0064091C"/>
    <w:rPr>
      <w:rFonts w:cs="Arial"/>
      <w:bCs/>
      <w:szCs w:val="26"/>
      <w:u w:val="single"/>
      <w:lang w:val="en-US" w:eastAsia="en-US" w:bidi="ar-SA"/>
    </w:rPr>
  </w:style>
  <w:style w:type="character" w:customStyle="1" w:styleId="BoldUnderlineChar0">
    <w:name w:val="Bold Underline Char"/>
    <w:rsid w:val="0064091C"/>
    <w:rPr>
      <w:rFonts w:ascii="Times New Roman" w:eastAsia="Times New Roman" w:hAnsi="Times New Roman"/>
      <w:b/>
      <w:bCs/>
      <w:szCs w:val="24"/>
      <w:u w:val="single"/>
    </w:rPr>
  </w:style>
  <w:style w:type="character" w:customStyle="1" w:styleId="texto1">
    <w:name w:val="texto1"/>
    <w:rsid w:val="0064091C"/>
  </w:style>
  <w:style w:type="character" w:customStyle="1" w:styleId="apple-style-span">
    <w:name w:val="apple-style-span"/>
    <w:rsid w:val="0064091C"/>
  </w:style>
  <w:style w:type="paragraph" w:customStyle="1" w:styleId="citenon-bold">
    <w:name w:val="cite non-bold"/>
    <w:basedOn w:val="Normal"/>
    <w:link w:val="citenon-boldChar"/>
    <w:qFormat/>
    <w:rsid w:val="0064091C"/>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4091C"/>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4091C"/>
    <w:rPr>
      <w:rFonts w:ascii="Calibri" w:eastAsia="Times New Roman" w:hAnsi="Calibri" w:cs="Arial"/>
      <w:b/>
      <w:szCs w:val="28"/>
    </w:rPr>
  </w:style>
  <w:style w:type="paragraph" w:customStyle="1" w:styleId="Style23">
    <w:name w:val="Style23"/>
    <w:basedOn w:val="Normal"/>
    <w:uiPriority w:val="99"/>
    <w:qFormat/>
    <w:rsid w:val="0064091C"/>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4091C"/>
    <w:rPr>
      <w:rFonts w:ascii="Calibri" w:eastAsia="Times New Roman" w:hAnsi="Calibri" w:cs="Calibri"/>
      <w:sz w:val="22"/>
      <w:lang w:bidi="en-US"/>
    </w:rPr>
  </w:style>
  <w:style w:type="character" w:customStyle="1" w:styleId="gray">
    <w:name w:val="gray"/>
    <w:basedOn w:val="DefaultParagraphFont"/>
    <w:rsid w:val="0064091C"/>
  </w:style>
  <w:style w:type="paragraph" w:customStyle="1" w:styleId="Tagtemplate">
    <w:name w:val="Tagtemplate"/>
    <w:basedOn w:val="Normal"/>
    <w:link w:val="TagtemplateChar"/>
    <w:autoRedefine/>
    <w:qFormat/>
    <w:rsid w:val="0064091C"/>
    <w:pPr>
      <w:keepNext/>
      <w:keepLines/>
    </w:pPr>
    <w:rPr>
      <w:rFonts w:eastAsia="Calibri" w:cs="Calibri"/>
      <w:b/>
    </w:rPr>
  </w:style>
  <w:style w:type="character" w:customStyle="1" w:styleId="TagtemplateChar">
    <w:name w:val="Tagtemplate Char"/>
    <w:basedOn w:val="DefaultParagraphFont"/>
    <w:link w:val="Tagtemplate"/>
    <w:rsid w:val="0064091C"/>
    <w:rPr>
      <w:rFonts w:ascii="Calibri" w:eastAsia="Calibri" w:hAnsi="Calibri" w:cs="Calibri"/>
      <w:b/>
      <w:sz w:val="22"/>
    </w:rPr>
  </w:style>
  <w:style w:type="character" w:customStyle="1" w:styleId="Styleunderline11ptBorderSinglesolidlineAuto05p">
    <w:name w:val="Style underline + 11 pt Border: : (Single solid line Auto  0.5 p..."/>
    <w:rsid w:val="0064091C"/>
    <w:rPr>
      <w:sz w:val="20"/>
      <w:u w:val="single"/>
      <w:bdr w:val="single" w:sz="4" w:space="0" w:color="auto"/>
    </w:rPr>
  </w:style>
  <w:style w:type="paragraph" w:customStyle="1" w:styleId="Citation-FirstLine">
    <w:name w:val="Citation - First Line"/>
    <w:basedOn w:val="Normal"/>
    <w:next w:val="Normal"/>
    <w:autoRedefine/>
    <w:qFormat/>
    <w:rsid w:val="0064091C"/>
    <w:pPr>
      <w:spacing w:line="240" w:lineRule="atLeast"/>
      <w:jc w:val="both"/>
    </w:pPr>
    <w:rPr>
      <w:rFonts w:ascii="Book Antiqua" w:eastAsia="Times New Roman" w:hAnsi="Book Antiqua" w:cs="Calibri"/>
    </w:rPr>
  </w:style>
  <w:style w:type="character" w:customStyle="1" w:styleId="CardText-Underlined">
    <w:name w:val="Card Text - Underlined"/>
    <w:rsid w:val="0064091C"/>
    <w:rPr>
      <w:b/>
      <w:sz w:val="20"/>
      <w:u w:val="single"/>
    </w:rPr>
  </w:style>
  <w:style w:type="paragraph" w:customStyle="1" w:styleId="Citation-Complete">
    <w:name w:val="Citation - Complete"/>
    <w:basedOn w:val="Normal"/>
    <w:next w:val="Normal"/>
    <w:link w:val="Citation-CompleteChar"/>
    <w:autoRedefine/>
    <w:qFormat/>
    <w:rsid w:val="0064091C"/>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64091C"/>
    <w:rPr>
      <w:rFonts w:ascii="Book Antiqua" w:eastAsia="Times New Roman" w:hAnsi="Book Antiqua" w:cs="Calibri"/>
      <w:sz w:val="22"/>
    </w:rPr>
  </w:style>
  <w:style w:type="character" w:customStyle="1" w:styleId="MicroTextChar">
    <w:name w:val="MicroText Char"/>
    <w:link w:val="MicroText"/>
    <w:rsid w:val="0064091C"/>
    <w:rPr>
      <w:rFonts w:ascii="Arial Narrow" w:hAnsi="Arial Narrow"/>
      <w:sz w:val="12"/>
    </w:rPr>
  </w:style>
  <w:style w:type="paragraph" w:customStyle="1" w:styleId="TagCite">
    <w:name w:val="Tag/Cite"/>
    <w:basedOn w:val="Normal"/>
    <w:qFormat/>
    <w:rsid w:val="0064091C"/>
    <w:rPr>
      <w:rFonts w:eastAsia="Times New Roman" w:cs="Calibri"/>
      <w:b/>
    </w:rPr>
  </w:style>
  <w:style w:type="character" w:customStyle="1" w:styleId="BoldandUnderlineChar">
    <w:name w:val="Bold and Underline Char"/>
    <w:basedOn w:val="DefaultParagraphFont"/>
    <w:link w:val="BoldandUnderline"/>
    <w:locked/>
    <w:rsid w:val="0064091C"/>
    <w:rPr>
      <w:b/>
      <w:u w:val="single"/>
    </w:rPr>
  </w:style>
  <w:style w:type="paragraph" w:customStyle="1" w:styleId="BoldandUnderline">
    <w:name w:val="Bold and Underline"/>
    <w:basedOn w:val="Normal"/>
    <w:link w:val="BoldandUnderlineChar"/>
    <w:qFormat/>
    <w:rsid w:val="0064091C"/>
    <w:rPr>
      <w:rFonts w:asciiTheme="minorHAnsi" w:hAnsiTheme="minorHAnsi"/>
      <w:b/>
      <w:sz w:val="24"/>
      <w:u w:val="single"/>
    </w:rPr>
  </w:style>
  <w:style w:type="character" w:customStyle="1" w:styleId="hdr">
    <w:name w:val="hdr"/>
    <w:basedOn w:val="DefaultParagraphFont"/>
    <w:rsid w:val="0064091C"/>
  </w:style>
  <w:style w:type="paragraph" w:customStyle="1" w:styleId="StyleStyle49ptBold3">
    <w:name w:val="Style Style4 + 9 pt Bold3"/>
    <w:basedOn w:val="Style4"/>
    <w:link w:val="StyleStyle49ptBold3Char"/>
    <w:qFormat/>
    <w:rsid w:val="0064091C"/>
    <w:rPr>
      <w:rFonts w:cs="Times New Roman"/>
      <w:b/>
      <w:bCs/>
    </w:rPr>
  </w:style>
  <w:style w:type="character" w:customStyle="1" w:styleId="StyleStyle49ptBold3Char">
    <w:name w:val="Style Style4 + 9 pt Bold3 Char"/>
    <w:basedOn w:val="Style4Char"/>
    <w:link w:val="StyleStyle49ptBold3"/>
    <w:rsid w:val="0064091C"/>
    <w:rPr>
      <w:rFonts w:ascii="Calibri" w:eastAsia="Times New Roman" w:hAnsi="Calibri" w:cs="Times New Roman"/>
      <w:b/>
      <w:bCs/>
      <w:sz w:val="22"/>
      <w:u w:val="single"/>
    </w:rPr>
  </w:style>
  <w:style w:type="character" w:customStyle="1" w:styleId="Style9ptUnderline6">
    <w:name w:val="Style 9 pt Underline6"/>
    <w:basedOn w:val="DefaultParagraphFont"/>
    <w:rsid w:val="0064091C"/>
    <w:rPr>
      <w:sz w:val="20"/>
      <w:u w:val="single"/>
    </w:rPr>
  </w:style>
  <w:style w:type="character" w:customStyle="1" w:styleId="ct-with-fmlt">
    <w:name w:val="ct-with-fmlt"/>
    <w:basedOn w:val="DefaultParagraphFont"/>
    <w:rsid w:val="0064091C"/>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9.5 pt"/>
    <w:uiPriority w:val="5"/>
    <w:qFormat/>
    <w:rsid w:val="0064091C"/>
    <w:rPr>
      <w:rFonts w:ascii="Arial" w:hAnsi="Arial" w:cs="Arial" w:hint="default"/>
      <w:b w:val="0"/>
      <w:bCs w:val="0"/>
      <w:sz w:val="20"/>
      <w:u w:val="single"/>
    </w:rPr>
  </w:style>
  <w:style w:type="paragraph" w:customStyle="1" w:styleId="TagText">
    <w:name w:val="TagText"/>
    <w:basedOn w:val="Normal"/>
    <w:uiPriority w:val="99"/>
    <w:qFormat/>
    <w:rsid w:val="0064091C"/>
    <w:rPr>
      <w:rFonts w:cs="Calibri"/>
      <w:b/>
    </w:rPr>
  </w:style>
  <w:style w:type="paragraph" w:customStyle="1" w:styleId="StyleStyle49pt">
    <w:name w:val="Style Style4 + 9 pt"/>
    <w:basedOn w:val="Normal"/>
    <w:link w:val="StyleStyle49ptChar"/>
    <w:qFormat/>
    <w:rsid w:val="0064091C"/>
    <w:rPr>
      <w:rFonts w:eastAsia="Times New Roman" w:cs="Calibri"/>
      <w:u w:val="single"/>
    </w:rPr>
  </w:style>
  <w:style w:type="character" w:customStyle="1" w:styleId="StyleStyle49ptChar">
    <w:name w:val="Style Style4 + 9 pt Char"/>
    <w:basedOn w:val="DefaultParagraphFont"/>
    <w:link w:val="StyleStyle49pt"/>
    <w:rsid w:val="0064091C"/>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64091C"/>
    <w:rPr>
      <w:rFonts w:eastAsia="Times New Roman" w:cs="Calibri"/>
      <w:b/>
      <w:bCs/>
      <w:u w:val="single"/>
    </w:rPr>
  </w:style>
  <w:style w:type="character" w:customStyle="1" w:styleId="StyleStyle49ptBoldChar">
    <w:name w:val="Style Style4 + 9 pt Bold Char"/>
    <w:basedOn w:val="DefaultParagraphFont"/>
    <w:link w:val="StyleStyle49ptBold"/>
    <w:rsid w:val="0064091C"/>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64091C"/>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64091C"/>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64091C"/>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4091C"/>
    <w:rPr>
      <w:rFonts w:ascii="Arial" w:eastAsia="Times New Roman" w:hAnsi="Arial" w:cs="Arial"/>
      <w:b/>
      <w:bCs/>
      <w:sz w:val="22"/>
      <w:u w:val="single"/>
    </w:rPr>
  </w:style>
  <w:style w:type="paragraph" w:customStyle="1" w:styleId="StyleUnderlined11pt">
    <w:name w:val="Style Underlined + 11 pt"/>
    <w:link w:val="StyleUnderlined11ptChar"/>
    <w:qFormat/>
    <w:rsid w:val="0064091C"/>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4091C"/>
    <w:rPr>
      <w:rFonts w:ascii="Arial" w:eastAsia="Times New Roman" w:hAnsi="Arial" w:cs="Arial"/>
      <w:sz w:val="22"/>
      <w:u w:val="single"/>
    </w:rPr>
  </w:style>
  <w:style w:type="character" w:customStyle="1" w:styleId="newscontent">
    <w:name w:val="newscontent"/>
    <w:rsid w:val="0064091C"/>
  </w:style>
  <w:style w:type="character" w:customStyle="1" w:styleId="StyleUnderlinePatternClearYellow">
    <w:name w:val="Style Underline Pattern: Clear (Yellow)"/>
    <w:basedOn w:val="DefaultParagraphFont"/>
    <w:rsid w:val="0064091C"/>
    <w:rPr>
      <w:u w:val="single"/>
      <w:shd w:val="clear" w:color="auto" w:fill="00FF00"/>
    </w:rPr>
  </w:style>
  <w:style w:type="paragraph" w:customStyle="1" w:styleId="StyleUnderlineChar11pt3">
    <w:name w:val="Style Underline Char + 11 pt3"/>
    <w:link w:val="StyleUnderlineChar11pt3Char"/>
    <w:qFormat/>
    <w:rsid w:val="0064091C"/>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4091C"/>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64091C"/>
    <w:rPr>
      <w:b w:val="0"/>
      <w:bCs/>
      <w:u w:val="single"/>
    </w:rPr>
  </w:style>
  <w:style w:type="character" w:customStyle="1" w:styleId="date-display-single">
    <w:name w:val="date-display-single"/>
    <w:basedOn w:val="DefaultParagraphFont"/>
    <w:rsid w:val="0064091C"/>
  </w:style>
  <w:style w:type="character" w:customStyle="1" w:styleId="CommentTextChar1">
    <w:name w:val="Comment Text Char1"/>
    <w:basedOn w:val="DefaultParagraphFont"/>
    <w:uiPriority w:val="99"/>
    <w:rsid w:val="0064091C"/>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64091C"/>
    <w:rPr>
      <w:rFonts w:ascii="Times New Roman" w:hAnsi="Times New Roman" w:cs="Times New Roman"/>
      <w:sz w:val="20"/>
    </w:rPr>
  </w:style>
  <w:style w:type="paragraph" w:customStyle="1" w:styleId="Cite2">
    <w:name w:val="Cite 2"/>
    <w:basedOn w:val="Normal"/>
    <w:qFormat/>
    <w:rsid w:val="0064091C"/>
    <w:rPr>
      <w:rFonts w:eastAsia="MS Mincho" w:cs="Calibri"/>
      <w:b/>
      <w:u w:val="single"/>
    </w:rPr>
  </w:style>
  <w:style w:type="character" w:customStyle="1" w:styleId="StyleunderlineBold">
    <w:name w:val="Style underline + Bold"/>
    <w:basedOn w:val="underline"/>
    <w:rsid w:val="0064091C"/>
    <w:rPr>
      <w:rFonts w:ascii="Times New Roman" w:hAnsi="Times New Roman" w:cs="Times New Roman"/>
      <w:bCs/>
      <w:sz w:val="20"/>
      <w:u w:val="single"/>
    </w:rPr>
  </w:style>
  <w:style w:type="paragraph" w:customStyle="1" w:styleId="cards0">
    <w:name w:val="cards"/>
    <w:basedOn w:val="Cites0"/>
    <w:qFormat/>
    <w:rsid w:val="0064091C"/>
    <w:pPr>
      <w:widowControl/>
      <w:jc w:val="left"/>
    </w:pPr>
    <w:rPr>
      <w:szCs w:val="22"/>
    </w:rPr>
  </w:style>
  <w:style w:type="character" w:customStyle="1" w:styleId="Style10ptUnderline">
    <w:name w:val="Style 10 pt Underline"/>
    <w:basedOn w:val="DefaultParagraphFont"/>
    <w:rsid w:val="0064091C"/>
    <w:rPr>
      <w:sz w:val="20"/>
      <w:u w:val="single"/>
    </w:rPr>
  </w:style>
  <w:style w:type="character" w:styleId="HTMLCite">
    <w:name w:val="HTML Cite"/>
    <w:uiPriority w:val="99"/>
    <w:rsid w:val="0064091C"/>
    <w:rPr>
      <w:i/>
      <w:iCs/>
    </w:rPr>
  </w:style>
  <w:style w:type="character" w:customStyle="1" w:styleId="slug-pub-date">
    <w:name w:val="slug-pub-date"/>
    <w:basedOn w:val="DefaultParagraphFont"/>
    <w:rsid w:val="0064091C"/>
  </w:style>
  <w:style w:type="character" w:customStyle="1" w:styleId="slug-vol">
    <w:name w:val="slug-vol"/>
    <w:basedOn w:val="DefaultParagraphFont"/>
    <w:rsid w:val="0064091C"/>
  </w:style>
  <w:style w:type="character" w:customStyle="1" w:styleId="slug-issue">
    <w:name w:val="slug-issue"/>
    <w:basedOn w:val="DefaultParagraphFont"/>
    <w:rsid w:val="0064091C"/>
  </w:style>
  <w:style w:type="character" w:customStyle="1" w:styleId="slug-pages">
    <w:name w:val="slug-pages"/>
    <w:basedOn w:val="DefaultParagraphFont"/>
    <w:rsid w:val="0064091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4091C"/>
    <w:rPr>
      <w:b/>
      <w:bCs/>
      <w:strike w:val="0"/>
      <w:dstrike w:val="0"/>
      <w:sz w:val="24"/>
      <w:u w:val="none"/>
      <w:effect w:val="none"/>
    </w:rPr>
  </w:style>
  <w:style w:type="paragraph" w:customStyle="1" w:styleId="Tag2">
    <w:name w:val="Tag2"/>
    <w:basedOn w:val="Normal"/>
    <w:autoRedefine/>
    <w:qFormat/>
    <w:rsid w:val="0064091C"/>
    <w:pPr>
      <w:spacing w:before="120"/>
    </w:pPr>
    <w:rPr>
      <w:rFonts w:cs="Calibri"/>
      <w:b/>
      <w:sz w:val="26"/>
    </w:rPr>
  </w:style>
  <w:style w:type="character" w:customStyle="1" w:styleId="tagchar">
    <w:name w:val="tagchar"/>
    <w:basedOn w:val="DefaultParagraphFont"/>
    <w:rsid w:val="0064091C"/>
  </w:style>
  <w:style w:type="paragraph" w:customStyle="1" w:styleId="NormalText">
    <w:name w:val="Normal Text"/>
    <w:basedOn w:val="Normal"/>
    <w:link w:val="NormalTextChar"/>
    <w:autoRedefine/>
    <w:qFormat/>
    <w:rsid w:val="0064091C"/>
    <w:pPr>
      <w:jc w:val="both"/>
    </w:pPr>
    <w:rPr>
      <w:rFonts w:eastAsia="Times New Roman" w:cs="Calibri"/>
      <w:szCs w:val="26"/>
    </w:rPr>
  </w:style>
  <w:style w:type="character" w:customStyle="1" w:styleId="pmterms11">
    <w:name w:val="pmterms11"/>
    <w:basedOn w:val="DefaultParagraphFont"/>
    <w:rsid w:val="0064091C"/>
    <w:rPr>
      <w:b/>
      <w:bCs/>
      <w:i w:val="0"/>
      <w:iCs w:val="0"/>
      <w:color w:val="000000"/>
    </w:rPr>
  </w:style>
  <w:style w:type="character" w:customStyle="1" w:styleId="StyleUnderlineChar9ptBold">
    <w:name w:val="Style Underline Char + 9 pt Bold"/>
    <w:basedOn w:val="DefaultParagraphFont"/>
    <w:rsid w:val="0064091C"/>
    <w:rPr>
      <w:rFonts w:ascii="Times New Roman" w:hAnsi="Times New Roman"/>
      <w:b/>
      <w:bCs/>
      <w:sz w:val="20"/>
      <w:u w:val="single"/>
      <w:lang w:val="en-US" w:eastAsia="en-US" w:bidi="ar-SA"/>
    </w:rPr>
  </w:style>
  <w:style w:type="character" w:customStyle="1" w:styleId="Style8pt">
    <w:name w:val="Style 8 pt"/>
    <w:basedOn w:val="DefaultParagraphFont"/>
    <w:rsid w:val="0064091C"/>
    <w:rPr>
      <w:sz w:val="20"/>
    </w:rPr>
  </w:style>
  <w:style w:type="character" w:customStyle="1" w:styleId="UnderlineChar5Char">
    <w:name w:val="Underline Char5 Char"/>
    <w:basedOn w:val="DefaultParagraphFont"/>
    <w:rsid w:val="0064091C"/>
    <w:rPr>
      <w:szCs w:val="24"/>
      <w:u w:val="single"/>
      <w:lang w:val="en-US" w:eastAsia="en-US" w:bidi="ar-SA"/>
    </w:rPr>
  </w:style>
  <w:style w:type="character" w:customStyle="1" w:styleId="BoldandUnderlineChar2Char1">
    <w:name w:val="Bold and Underline Char2 Char1"/>
    <w:basedOn w:val="DefaultParagraphFont"/>
    <w:rsid w:val="0064091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4091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4091C"/>
    <w:rPr>
      <w:szCs w:val="24"/>
      <w:u w:val="single"/>
      <w:lang w:val="en-US" w:eastAsia="en-US" w:bidi="ar-SA"/>
    </w:rPr>
  </w:style>
  <w:style w:type="paragraph" w:customStyle="1" w:styleId="Language">
    <w:name w:val="Language"/>
    <w:basedOn w:val="Normal"/>
    <w:link w:val="LanguageChar"/>
    <w:qFormat/>
    <w:rsid w:val="0064091C"/>
    <w:rPr>
      <w:rFonts w:eastAsia="Times New Roman" w:cs="Calibri"/>
      <w:strike/>
      <w:szCs w:val="20"/>
    </w:rPr>
  </w:style>
  <w:style w:type="character" w:customStyle="1" w:styleId="LanguageChar">
    <w:name w:val="Language Char"/>
    <w:basedOn w:val="DefaultParagraphFont"/>
    <w:link w:val="Language"/>
    <w:rsid w:val="0064091C"/>
    <w:rPr>
      <w:rFonts w:ascii="Calibri" w:eastAsia="Times New Roman" w:hAnsi="Calibri" w:cs="Calibri"/>
      <w:strike/>
      <w:sz w:val="22"/>
      <w:szCs w:val="20"/>
    </w:rPr>
  </w:style>
  <w:style w:type="paragraph" w:customStyle="1" w:styleId="UnderlineChar3">
    <w:name w:val="Underline Char3"/>
    <w:basedOn w:val="Normal"/>
    <w:link w:val="UnderlineChar3Char"/>
    <w:qFormat/>
    <w:rsid w:val="0064091C"/>
    <w:rPr>
      <w:rFonts w:eastAsia="Times New Roman" w:cs="Calibri"/>
      <w:u w:val="single"/>
    </w:rPr>
  </w:style>
  <w:style w:type="character" w:customStyle="1" w:styleId="UnderlineChar3Char">
    <w:name w:val="Underline Char3 Char"/>
    <w:basedOn w:val="DefaultParagraphFont"/>
    <w:link w:val="UnderlineChar3"/>
    <w:rsid w:val="0064091C"/>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64091C"/>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64091C"/>
    <w:rPr>
      <w:rFonts w:ascii="Calibri" w:eastAsia="Times New Roman" w:hAnsi="Calibri" w:cs="Calibri"/>
      <w:b/>
      <w:sz w:val="22"/>
      <w:u w:val="single"/>
    </w:rPr>
  </w:style>
  <w:style w:type="character" w:customStyle="1" w:styleId="UnderlineChar1">
    <w:name w:val="Underline Char1"/>
    <w:basedOn w:val="DefaultParagraphFont"/>
    <w:rsid w:val="0064091C"/>
    <w:rPr>
      <w:szCs w:val="24"/>
      <w:u w:val="single"/>
      <w:lang w:val="en-US" w:eastAsia="en-US" w:bidi="ar-SA"/>
    </w:rPr>
  </w:style>
  <w:style w:type="character" w:customStyle="1" w:styleId="BoldandUnderlineChar1Char2Char">
    <w:name w:val="Bold and Underline Char1 Char2 Char"/>
    <w:basedOn w:val="DefaultParagraphFont"/>
    <w:rsid w:val="0064091C"/>
    <w:rPr>
      <w:b/>
      <w:szCs w:val="24"/>
      <w:u w:val="single"/>
      <w:lang w:val="en-US" w:eastAsia="en-US" w:bidi="ar-SA"/>
    </w:rPr>
  </w:style>
  <w:style w:type="character" w:customStyle="1" w:styleId="SmalltextChar">
    <w:name w:val="Small text Char"/>
    <w:aliases w:val="Quote1 Char1"/>
    <w:link w:val="Smalltext"/>
    <w:rsid w:val="0064091C"/>
    <w:rPr>
      <w:rFonts w:ascii="Arial Narrow" w:eastAsia="Times New Roman" w:hAnsi="Arial Narrow" w:cs="Calibri"/>
      <w:sz w:val="22"/>
    </w:rPr>
  </w:style>
  <w:style w:type="paragraph" w:customStyle="1" w:styleId="HotRoute">
    <w:name w:val="Hot Route"/>
    <w:basedOn w:val="Normal"/>
    <w:link w:val="HotRouteChar0"/>
    <w:qFormat/>
    <w:rsid w:val="0064091C"/>
    <w:pPr>
      <w:ind w:left="144"/>
    </w:pPr>
    <w:rPr>
      <w:rFonts w:eastAsia="Times New Roman" w:cs="Calibri"/>
    </w:rPr>
  </w:style>
  <w:style w:type="paragraph" w:customStyle="1" w:styleId="Cardstyle0">
    <w:name w:val="Cardstyle"/>
    <w:basedOn w:val="Normal"/>
    <w:next w:val="Normal"/>
    <w:qFormat/>
    <w:rsid w:val="0064091C"/>
    <w:rPr>
      <w:rFonts w:eastAsia="Times New Roman" w:cs="Calibri"/>
    </w:rPr>
  </w:style>
  <w:style w:type="character" w:customStyle="1" w:styleId="Style12ptBoldUnderline1">
    <w:name w:val="Style 12 pt Bold Underline1"/>
    <w:basedOn w:val="DefaultParagraphFont"/>
    <w:rsid w:val="0064091C"/>
    <w:rPr>
      <w:b/>
      <w:bCs/>
      <w:sz w:val="24"/>
      <w:u w:val="single"/>
    </w:rPr>
  </w:style>
  <w:style w:type="character" w:customStyle="1" w:styleId="StyleEmphasisArial12ptBoldNotItalic">
    <w:name w:val="Style Emphasis + Arial 12 pt Bold Not Italic"/>
    <w:basedOn w:val="Emphasis"/>
    <w:rsid w:val="0064091C"/>
    <w:rPr>
      <w:rFonts w:ascii="Arial" w:hAnsi="Arial" w:cs="Times New Roman"/>
      <w:b w:val="0"/>
      <w:bCs/>
      <w:i/>
      <w:iCs/>
      <w:sz w:val="24"/>
      <w:u w:val="single"/>
      <w:bdr w:val="single" w:sz="8" w:space="0" w:color="auto"/>
    </w:rPr>
  </w:style>
  <w:style w:type="character" w:customStyle="1" w:styleId="DebateHighlighted">
    <w:name w:val="Debate Highlighted"/>
    <w:qFormat/>
    <w:rsid w:val="0064091C"/>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64091C"/>
    <w:rPr>
      <w:rFonts w:ascii="SimSun" w:eastAsia="SimSun" w:hAnsi="SimSun"/>
      <w:sz w:val="15"/>
      <w:lang w:eastAsia="zh-CN"/>
    </w:rPr>
  </w:style>
  <w:style w:type="paragraph" w:customStyle="1" w:styleId="UnreadText">
    <w:name w:val="Unread Text"/>
    <w:basedOn w:val="Normal"/>
    <w:next w:val="Normal"/>
    <w:link w:val="UnreadTextChar"/>
    <w:autoRedefine/>
    <w:qFormat/>
    <w:rsid w:val="0064091C"/>
    <w:pPr>
      <w:ind w:left="360"/>
    </w:pPr>
    <w:rPr>
      <w:rFonts w:ascii="SimSun" w:eastAsia="SimSun" w:hAnsi="SimSun"/>
      <w:sz w:val="15"/>
      <w:lang w:eastAsia="zh-CN"/>
    </w:rPr>
  </w:style>
  <w:style w:type="paragraph" w:customStyle="1" w:styleId="AuthorDate">
    <w:name w:val="AuthorDate"/>
    <w:next w:val="Normal"/>
    <w:link w:val="AuthorDateChar"/>
    <w:qFormat/>
    <w:rsid w:val="0064091C"/>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64091C"/>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64091C"/>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64091C"/>
    <w:rPr>
      <w:rFonts w:ascii="Times New Roman" w:hAnsi="Times New Roman"/>
      <w:sz w:val="20"/>
      <w:u w:val="single"/>
      <w:bdr w:val="none" w:sz="0" w:space="0" w:color="auto"/>
      <w:shd w:val="clear" w:color="auto" w:fill="C0C0C0"/>
    </w:rPr>
  </w:style>
  <w:style w:type="character" w:customStyle="1" w:styleId="smallChar">
    <w:name w:val="small Char"/>
    <w:rsid w:val="0064091C"/>
    <w:rPr>
      <w:rFonts w:ascii="Calibri" w:eastAsia="Calibri" w:hAnsi="Calibri" w:cs="Calibri"/>
      <w:sz w:val="16"/>
      <w:szCs w:val="20"/>
      <w:lang w:val="x-none" w:eastAsia="x-none"/>
    </w:rPr>
  </w:style>
  <w:style w:type="paragraph" w:customStyle="1" w:styleId="HotRoute0">
    <w:name w:val="Hot Route!"/>
    <w:basedOn w:val="Normal"/>
    <w:qFormat/>
    <w:rsid w:val="0064091C"/>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64091C"/>
    <w:rPr>
      <w:rFonts w:ascii="Times New Roman" w:hAnsi="Times New Roman" w:cs="Times New Roman"/>
      <w:sz w:val="16"/>
      <w:szCs w:val="16"/>
    </w:rPr>
  </w:style>
  <w:style w:type="character" w:customStyle="1" w:styleId="BodyText2Char1">
    <w:name w:val="Body Text 2 Char1"/>
    <w:basedOn w:val="DefaultParagraphFont"/>
    <w:semiHidden/>
    <w:rsid w:val="0064091C"/>
    <w:rPr>
      <w:rFonts w:ascii="Times New Roman" w:hAnsi="Times New Roman" w:cs="Times New Roman"/>
      <w:sz w:val="20"/>
    </w:rPr>
  </w:style>
  <w:style w:type="character" w:customStyle="1" w:styleId="Heading2Char1CharCharCharCharCharC">
    <w:name w:val="Heading 2 Char1 Char Char Char Char Char C"/>
    <w:rsid w:val="0064091C"/>
    <w:rPr>
      <w:rFonts w:cs="Arial"/>
      <w:b/>
      <w:bCs/>
      <w:iCs/>
      <w:sz w:val="24"/>
      <w:szCs w:val="28"/>
      <w:lang w:val="en-US" w:eastAsia="en-US" w:bidi="ar-SA"/>
    </w:rPr>
  </w:style>
  <w:style w:type="character" w:customStyle="1" w:styleId="underline1">
    <w:name w:val="underline1"/>
    <w:basedOn w:val="DefaultParagraphFont"/>
    <w:rsid w:val="0064091C"/>
    <w:rPr>
      <w:u w:val="single"/>
    </w:rPr>
  </w:style>
  <w:style w:type="character" w:customStyle="1" w:styleId="author0">
    <w:name w:val="author"/>
    <w:basedOn w:val="DefaultParagraphFont"/>
    <w:rsid w:val="0064091C"/>
    <w:rPr>
      <w:rFonts w:ascii="Times New Roman" w:hAnsi="Times New Roman"/>
      <w:b/>
      <w:sz w:val="24"/>
    </w:rPr>
  </w:style>
  <w:style w:type="character" w:customStyle="1" w:styleId="FontStyle291">
    <w:name w:val="Font Style291"/>
    <w:basedOn w:val="DefaultParagraphFont"/>
    <w:uiPriority w:val="99"/>
    <w:rsid w:val="0064091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4091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4091C"/>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64091C"/>
    <w:rPr>
      <w:rFonts w:ascii="Calibri" w:eastAsia="Times New Roman" w:hAnsi="Calibri" w:cs="Calibri"/>
      <w:sz w:val="22"/>
    </w:rPr>
  </w:style>
  <w:style w:type="paragraph" w:customStyle="1" w:styleId="Cards1">
    <w:name w:val="Cards1"/>
    <w:basedOn w:val="Normal"/>
    <w:link w:val="Cards1Char"/>
    <w:qFormat/>
    <w:rsid w:val="0064091C"/>
    <w:pPr>
      <w:ind w:left="288"/>
    </w:pPr>
    <w:rPr>
      <w:rFonts w:eastAsia="Times New Roman" w:cs="Calibri"/>
      <w:u w:val="single"/>
    </w:rPr>
  </w:style>
  <w:style w:type="character" w:customStyle="1" w:styleId="Cards1Char">
    <w:name w:val="Cards1 Char"/>
    <w:basedOn w:val="DefaultParagraphFont"/>
    <w:link w:val="Cards1"/>
    <w:rsid w:val="0064091C"/>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64091C"/>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4091C"/>
    <w:rPr>
      <w:rFonts w:ascii="Arial" w:eastAsia="Calibri" w:hAnsi="Arial" w:cs="Arial"/>
      <w:sz w:val="22"/>
      <w:szCs w:val="22"/>
      <w:u w:val="single"/>
    </w:rPr>
  </w:style>
  <w:style w:type="character" w:customStyle="1" w:styleId="EmphasizeThis">
    <w:name w:val="EmphasizeThis"/>
    <w:rsid w:val="0064091C"/>
    <w:rPr>
      <w:rFonts w:ascii="Georgia" w:hAnsi="Georgia"/>
      <w:b/>
      <w:iCs/>
      <w:sz w:val="24"/>
      <w:u w:val="thick"/>
    </w:rPr>
  </w:style>
  <w:style w:type="paragraph" w:customStyle="1" w:styleId="Stylecard8pt">
    <w:name w:val="Style card + 8 pt"/>
    <w:basedOn w:val="Normal"/>
    <w:link w:val="Stylecard8ptChar"/>
    <w:qFormat/>
    <w:rsid w:val="0064091C"/>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64091C"/>
    <w:rPr>
      <w:rFonts w:ascii="Georgia" w:hAnsi="Georgia" w:cs="Calibri"/>
      <w:color w:val="000000"/>
      <w:sz w:val="22"/>
      <w:lang w:eastAsia="ar-SA"/>
    </w:rPr>
  </w:style>
  <w:style w:type="character" w:customStyle="1" w:styleId="bhl">
    <w:name w:val="bhl"/>
    <w:basedOn w:val="DefaultParagraphFont"/>
    <w:rsid w:val="0064091C"/>
  </w:style>
  <w:style w:type="paragraph" w:customStyle="1" w:styleId="TagGA11">
    <w:name w:val="Tag GA 11"/>
    <w:basedOn w:val="TOC1"/>
    <w:qFormat/>
    <w:rsid w:val="0064091C"/>
    <w:pPr>
      <w:spacing w:before="0" w:after="160"/>
    </w:pPr>
    <w:rPr>
      <w:rFonts w:ascii="Georgia" w:eastAsia="Calibri" w:hAnsi="Georgia"/>
      <w:u w:val="none"/>
      <w:lang w:bidi="ar-SA"/>
    </w:rPr>
  </w:style>
  <w:style w:type="paragraph" w:customStyle="1" w:styleId="CiteCard">
    <w:name w:val="Cite/Card"/>
    <w:basedOn w:val="TOC2"/>
    <w:qFormat/>
    <w:rsid w:val="0064091C"/>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4091C"/>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64091C"/>
    <w:rPr>
      <w:rFonts w:ascii="Tahoma" w:hAnsi="Tahoma" w:cs="Tahoma"/>
      <w:sz w:val="16"/>
      <w:szCs w:val="16"/>
    </w:rPr>
  </w:style>
  <w:style w:type="character" w:customStyle="1" w:styleId="addmd">
    <w:name w:val="addmd"/>
    <w:basedOn w:val="DefaultParagraphFont"/>
    <w:rsid w:val="0064091C"/>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64091C"/>
    <w:rPr>
      <w:rFonts w:ascii="Arial" w:hAnsi="Arial"/>
      <w:b/>
      <w:sz w:val="26"/>
    </w:rPr>
  </w:style>
  <w:style w:type="paragraph" w:styleId="FootnoteText">
    <w:name w:val="footnote text"/>
    <w:basedOn w:val="Normal"/>
    <w:link w:val="FootnoteTextChar"/>
    <w:unhideWhenUsed/>
    <w:rsid w:val="0064091C"/>
    <w:rPr>
      <w:rFonts w:ascii="Georgia" w:eastAsia="Calibri" w:hAnsi="Georgia" w:cs="Calibri"/>
      <w:szCs w:val="20"/>
      <w:lang w:eastAsia="zh-CN"/>
    </w:rPr>
  </w:style>
  <w:style w:type="character" w:customStyle="1" w:styleId="FootnoteTextChar">
    <w:name w:val="Footnote Text Char"/>
    <w:basedOn w:val="DefaultParagraphFont"/>
    <w:link w:val="FootnoteText"/>
    <w:rsid w:val="0064091C"/>
    <w:rPr>
      <w:rFonts w:ascii="Georgia" w:eastAsia="Calibri" w:hAnsi="Georgia" w:cs="Calibri"/>
      <w:sz w:val="22"/>
      <w:szCs w:val="20"/>
      <w:lang w:eastAsia="zh-CN"/>
    </w:rPr>
  </w:style>
  <w:style w:type="character" w:customStyle="1" w:styleId="UnderlinedTextCharChar">
    <w:name w:val="Underlined Text Char Char"/>
    <w:basedOn w:val="DefaultParagraphFont"/>
    <w:rsid w:val="0064091C"/>
    <w:rPr>
      <w:rFonts w:cs="Arial"/>
      <w:bCs/>
      <w:noProof w:val="0"/>
      <w:szCs w:val="26"/>
      <w:u w:val="single"/>
      <w:lang w:val="en-US" w:eastAsia="en-US" w:bidi="ar-SA"/>
    </w:rPr>
  </w:style>
  <w:style w:type="character" w:customStyle="1" w:styleId="StyleTimesNewRoman12ptBold">
    <w:name w:val="Style Times New Roman 12 pt Bold"/>
    <w:rsid w:val="0064091C"/>
    <w:rPr>
      <w:b/>
      <w:bCs/>
      <w:sz w:val="24"/>
    </w:rPr>
  </w:style>
  <w:style w:type="character" w:customStyle="1" w:styleId="CardText1Char">
    <w:name w:val="Card Text 1 Char"/>
    <w:rsid w:val="0064091C"/>
    <w:rPr>
      <w:rFonts w:ascii="Georgia" w:hAnsi="Georgia"/>
      <w:color w:val="000000"/>
      <w:sz w:val="22"/>
      <w:szCs w:val="22"/>
      <w:u w:val="single"/>
    </w:rPr>
  </w:style>
  <w:style w:type="character" w:customStyle="1" w:styleId="BoldUnderlining">
    <w:name w:val="Bold Underlining"/>
    <w:rsid w:val="0064091C"/>
    <w:rPr>
      <w:u w:val="single"/>
    </w:rPr>
  </w:style>
  <w:style w:type="character" w:customStyle="1" w:styleId="Intemphasis">
    <w:name w:val="Intemphasis"/>
    <w:uiPriority w:val="1"/>
    <w:qFormat/>
    <w:rsid w:val="0064091C"/>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64091C"/>
    <w:pPr>
      <w:ind w:left="288" w:right="288"/>
    </w:pPr>
    <w:rPr>
      <w:rFonts w:cs="Calibri"/>
      <w:szCs w:val="16"/>
    </w:rPr>
  </w:style>
  <w:style w:type="character" w:customStyle="1" w:styleId="cardtextChar2">
    <w:name w:val="cardtext Char"/>
    <w:basedOn w:val="DefaultParagraphFont"/>
    <w:link w:val="cardtext0"/>
    <w:rsid w:val="0064091C"/>
    <w:rPr>
      <w:rFonts w:ascii="Calibri" w:hAnsi="Calibri" w:cs="Calibri"/>
      <w:sz w:val="22"/>
      <w:szCs w:val="16"/>
    </w:rPr>
  </w:style>
  <w:style w:type="character" w:customStyle="1" w:styleId="BoldUnderlineChar1">
    <w:name w:val="BoldUnderline Char1"/>
    <w:rsid w:val="0064091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4091C"/>
    <w:pPr>
      <w:spacing w:after="200"/>
      <w:contextualSpacing/>
    </w:pPr>
    <w:rPr>
      <w:rFonts w:eastAsia="Calibri" w:cs="Calibri"/>
      <w:u w:val="single"/>
    </w:rPr>
  </w:style>
  <w:style w:type="character" w:customStyle="1" w:styleId="UnderlinedCardTextChar">
    <w:name w:val="Underlined Card Text Char"/>
    <w:link w:val="UnderlinedCardText"/>
    <w:rsid w:val="0064091C"/>
    <w:rPr>
      <w:rFonts w:ascii="Calibri" w:eastAsia="Calibri" w:hAnsi="Calibri" w:cs="Calibri"/>
      <w:sz w:val="22"/>
      <w:u w:val="single"/>
    </w:rPr>
  </w:style>
  <w:style w:type="character" w:customStyle="1" w:styleId="Hyperlink6">
    <w:name w:val="Hyperlink6"/>
    <w:basedOn w:val="DefaultParagraphFont"/>
    <w:rsid w:val="0064091C"/>
    <w:rPr>
      <w:color w:val="3300CC"/>
      <w:u w:val="single"/>
    </w:rPr>
  </w:style>
  <w:style w:type="paragraph" w:customStyle="1" w:styleId="Tag12">
    <w:name w:val="Tag12"/>
    <w:basedOn w:val="Normal"/>
    <w:qFormat/>
    <w:rsid w:val="0064091C"/>
    <w:pPr>
      <w:contextualSpacing/>
    </w:pPr>
    <w:rPr>
      <w:rFonts w:eastAsia="Cambria" w:cs="Calibri"/>
      <w:b/>
    </w:rPr>
  </w:style>
  <w:style w:type="paragraph" w:customStyle="1" w:styleId="Shrink8">
    <w:name w:val="Shrink8"/>
    <w:basedOn w:val="Normal"/>
    <w:qFormat/>
    <w:rsid w:val="0064091C"/>
    <w:rPr>
      <w:rFonts w:eastAsia="Cambria" w:cs="Calibri"/>
    </w:rPr>
  </w:style>
  <w:style w:type="character" w:customStyle="1" w:styleId="highlight2">
    <w:name w:val="highlight2"/>
    <w:rsid w:val="0064091C"/>
    <w:rPr>
      <w:rFonts w:ascii="Arial" w:hAnsi="Arial"/>
      <w:b/>
      <w:sz w:val="19"/>
      <w:u w:val="thick"/>
      <w:bdr w:val="none" w:sz="0" w:space="0" w:color="auto"/>
      <w:shd w:val="clear" w:color="auto" w:fill="auto"/>
    </w:rPr>
  </w:style>
  <w:style w:type="character" w:customStyle="1" w:styleId="citation">
    <w:name w:val="citation"/>
    <w:basedOn w:val="DefaultParagraphFont"/>
    <w:rsid w:val="0064091C"/>
  </w:style>
  <w:style w:type="paragraph" w:customStyle="1" w:styleId="UnderlineText">
    <w:name w:val="Underline Text"/>
    <w:basedOn w:val="Normal"/>
    <w:link w:val="UnderlineTextChar"/>
    <w:qFormat/>
    <w:rsid w:val="0064091C"/>
    <w:pPr>
      <w:ind w:left="288"/>
    </w:pPr>
    <w:rPr>
      <w:rFonts w:eastAsia="Times New Roman" w:cs="Calibri"/>
      <w:u w:val="single"/>
    </w:rPr>
  </w:style>
  <w:style w:type="character" w:customStyle="1" w:styleId="UnderlineTextChar">
    <w:name w:val="Underline Text Char"/>
    <w:basedOn w:val="DefaultParagraphFont"/>
    <w:link w:val="UnderlineText"/>
    <w:rsid w:val="0064091C"/>
    <w:rPr>
      <w:rFonts w:ascii="Calibri" w:eastAsia="Times New Roman" w:hAnsi="Calibri" w:cs="Calibri"/>
      <w:sz w:val="22"/>
      <w:u w:val="single"/>
    </w:rPr>
  </w:style>
  <w:style w:type="character" w:customStyle="1" w:styleId="il">
    <w:name w:val="il"/>
    <w:basedOn w:val="DefaultParagraphFont"/>
    <w:rsid w:val="0064091C"/>
  </w:style>
  <w:style w:type="character" w:customStyle="1" w:styleId="commentstext">
    <w:name w:val="comments_text"/>
    <w:uiPriority w:val="99"/>
    <w:rsid w:val="0064091C"/>
    <w:rPr>
      <w:rFonts w:cs="Times New Roman"/>
    </w:rPr>
  </w:style>
  <w:style w:type="paragraph" w:customStyle="1" w:styleId="Heading42">
    <w:name w:val="Heading 42"/>
    <w:basedOn w:val="Normal"/>
    <w:qFormat/>
    <w:rsid w:val="0064091C"/>
    <w:rPr>
      <w:rFonts w:eastAsia="Times New Roman" w:cs="Calibri"/>
    </w:rPr>
  </w:style>
  <w:style w:type="paragraph" w:customStyle="1" w:styleId="DebateNormal">
    <w:name w:val="DebateNormal"/>
    <w:basedOn w:val="Normal"/>
    <w:link w:val="DebateNormalChar"/>
    <w:qFormat/>
    <w:rsid w:val="0064091C"/>
    <w:pPr>
      <w:spacing w:line="276" w:lineRule="auto"/>
    </w:pPr>
    <w:rPr>
      <w:rFonts w:eastAsia="Calibri" w:cs="Calibri"/>
      <w:szCs w:val="20"/>
    </w:rPr>
  </w:style>
  <w:style w:type="character" w:customStyle="1" w:styleId="DebateNormalChar">
    <w:name w:val="DebateNormal Char"/>
    <w:basedOn w:val="DefaultParagraphFont"/>
    <w:link w:val="DebateNormal"/>
    <w:rsid w:val="0064091C"/>
    <w:rPr>
      <w:rFonts w:ascii="Calibri" w:eastAsia="Calibri" w:hAnsi="Calibri" w:cs="Calibri"/>
      <w:sz w:val="22"/>
      <w:szCs w:val="20"/>
    </w:rPr>
  </w:style>
  <w:style w:type="paragraph" w:customStyle="1" w:styleId="DebateEmphasis">
    <w:name w:val="DebateEmphasis"/>
    <w:basedOn w:val="Normal"/>
    <w:link w:val="DebateEmphasisChar"/>
    <w:qFormat/>
    <w:rsid w:val="0064091C"/>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64091C"/>
    <w:rPr>
      <w:rFonts w:ascii="Calibri" w:eastAsia="Calibri" w:hAnsi="Calibri" w:cs="Calibri"/>
      <w:b/>
      <w:sz w:val="22"/>
      <w:szCs w:val="20"/>
      <w:u w:val="single"/>
    </w:rPr>
  </w:style>
  <w:style w:type="paragraph" w:customStyle="1" w:styleId="NormalCite">
    <w:name w:val="NormalCite"/>
    <w:link w:val="NormalCiteChar"/>
    <w:qFormat/>
    <w:rsid w:val="0064091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4091C"/>
    <w:rPr>
      <w:rFonts w:ascii="Times New Roman" w:eastAsiaTheme="minorHAnsi" w:hAnsi="Times New Roman" w:cs="Times New Roman"/>
      <w:sz w:val="18"/>
      <w:szCs w:val="22"/>
    </w:rPr>
  </w:style>
  <w:style w:type="character" w:customStyle="1" w:styleId="articletext">
    <w:name w:val="articletext"/>
    <w:basedOn w:val="DefaultParagraphFont"/>
    <w:rsid w:val="0064091C"/>
  </w:style>
  <w:style w:type="character" w:customStyle="1" w:styleId="grey10">
    <w:name w:val="grey10"/>
    <w:basedOn w:val="DefaultParagraphFont"/>
    <w:rsid w:val="0064091C"/>
  </w:style>
  <w:style w:type="character" w:customStyle="1" w:styleId="navy13bd">
    <w:name w:val="navy13bd"/>
    <w:basedOn w:val="DefaultParagraphFont"/>
    <w:rsid w:val="0064091C"/>
  </w:style>
  <w:style w:type="character" w:customStyle="1" w:styleId="Style9ptUnderline2">
    <w:name w:val="Style 9 pt Underline2"/>
    <w:basedOn w:val="DefaultParagraphFont"/>
    <w:rsid w:val="0064091C"/>
    <w:rPr>
      <w:sz w:val="20"/>
      <w:u w:val="single"/>
    </w:rPr>
  </w:style>
  <w:style w:type="character" w:customStyle="1" w:styleId="Style9ptBoldUnderline1">
    <w:name w:val="Style 9 pt Bold Underline1"/>
    <w:basedOn w:val="DefaultParagraphFont"/>
    <w:rsid w:val="0064091C"/>
    <w:rPr>
      <w:b/>
      <w:bCs/>
      <w:sz w:val="20"/>
      <w:u w:val="single"/>
    </w:rPr>
  </w:style>
  <w:style w:type="character" w:customStyle="1" w:styleId="TagsCharChar">
    <w:name w:val="Tags Char Char"/>
    <w:basedOn w:val="DefaultParagraphFont"/>
    <w:rsid w:val="0064091C"/>
    <w:rPr>
      <w:rFonts w:eastAsia="SimSun"/>
      <w:b/>
      <w:sz w:val="24"/>
      <w:lang w:val="en-US" w:eastAsia="zh-CN" w:bidi="ar-SA"/>
    </w:rPr>
  </w:style>
  <w:style w:type="paragraph" w:customStyle="1" w:styleId="cardCharCharCharChar">
    <w:name w:val="card Char Char Char Char"/>
    <w:basedOn w:val="Normal"/>
    <w:qFormat/>
    <w:rsid w:val="0064091C"/>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64091C"/>
    <w:rPr>
      <w:rFonts w:ascii="Times" w:eastAsia="Times New Roman" w:hAnsi="Times" w:cs="Calibri"/>
    </w:rPr>
  </w:style>
  <w:style w:type="paragraph" w:customStyle="1" w:styleId="CARD">
    <w:name w:val="CARD"/>
    <w:basedOn w:val="Normal"/>
    <w:link w:val="CARDChar0"/>
    <w:qFormat/>
    <w:rsid w:val="0064091C"/>
    <w:rPr>
      <w:rFonts w:eastAsia="Times New Roman" w:cs="Calibri"/>
      <w:u w:val="single"/>
    </w:rPr>
  </w:style>
  <w:style w:type="character" w:customStyle="1" w:styleId="CARDChar0">
    <w:name w:val="CARD Char"/>
    <w:basedOn w:val="DefaultParagraphFont"/>
    <w:link w:val="CARD"/>
    <w:rsid w:val="0064091C"/>
    <w:rPr>
      <w:rFonts w:ascii="Calibri" w:eastAsia="Times New Roman" w:hAnsi="Calibri" w:cs="Calibri"/>
      <w:sz w:val="22"/>
      <w:u w:val="single"/>
    </w:rPr>
  </w:style>
  <w:style w:type="paragraph" w:customStyle="1" w:styleId="Normal2">
    <w:name w:val="Normal2"/>
    <w:basedOn w:val="Normal"/>
    <w:qFormat/>
    <w:rsid w:val="0064091C"/>
    <w:rPr>
      <w:rFonts w:eastAsia="Times New Roman" w:cs="Calibri"/>
    </w:rPr>
  </w:style>
  <w:style w:type="character" w:customStyle="1" w:styleId="Style11ptThickunderline">
    <w:name w:val="Style 11 pt Thick underline"/>
    <w:rsid w:val="0064091C"/>
    <w:rPr>
      <w:rFonts w:ascii="Times New Roman" w:hAnsi="Times New Roman"/>
      <w:sz w:val="20"/>
      <w:u w:val="single"/>
    </w:rPr>
  </w:style>
  <w:style w:type="character" w:customStyle="1" w:styleId="Style11ptBoldThickunderline">
    <w:name w:val="Style 11 pt Bold Thick underline"/>
    <w:rsid w:val="0064091C"/>
    <w:rPr>
      <w:rFonts w:ascii="Times New Roman" w:hAnsi="Times New Roman"/>
      <w:b/>
      <w:bCs/>
      <w:sz w:val="20"/>
      <w:u w:val="single"/>
    </w:rPr>
  </w:style>
  <w:style w:type="character" w:styleId="FootnoteReference">
    <w:name w:val="footnote reference"/>
    <w:unhideWhenUsed/>
    <w:rsid w:val="0064091C"/>
    <w:rPr>
      <w:vertAlign w:val="superscript"/>
    </w:rPr>
  </w:style>
  <w:style w:type="character" w:customStyle="1" w:styleId="CharChar5">
    <w:name w:val="Char Char5"/>
    <w:rsid w:val="0064091C"/>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64091C"/>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64091C"/>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64091C"/>
    <w:rPr>
      <w:u w:val="single"/>
    </w:rPr>
  </w:style>
  <w:style w:type="character" w:customStyle="1" w:styleId="StyleUnderlineBoldIndent11ptChar">
    <w:name w:val="Style Underline + Bold Indent + 11 pt Char"/>
    <w:link w:val="StyleUnderlineBoldIndent11pt"/>
    <w:rsid w:val="0064091C"/>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4091C"/>
    <w:rPr>
      <w:b/>
      <w:bCs/>
      <w:u w:val="single"/>
    </w:rPr>
  </w:style>
  <w:style w:type="character" w:customStyle="1" w:styleId="StyleUnderlineBoldIndent11ptBoldChar">
    <w:name w:val="Style Underline + Bold Indent + 11 pt Bold Char"/>
    <w:link w:val="StyleUnderlineBoldIndent11ptBold"/>
    <w:rsid w:val="0064091C"/>
    <w:rPr>
      <w:rFonts w:ascii="Calibri" w:eastAsia="Times New Roman" w:hAnsi="Calibri" w:cs="Calibri"/>
      <w:b/>
      <w:bCs/>
      <w:sz w:val="22"/>
      <w:szCs w:val="20"/>
      <w:u w:val="single"/>
    </w:rPr>
  </w:style>
  <w:style w:type="paragraph" w:customStyle="1" w:styleId="Normal20pt">
    <w:name w:val="Normal  + 20 pt"/>
    <w:basedOn w:val="Normal"/>
    <w:uiPriority w:val="6"/>
    <w:qFormat/>
    <w:rsid w:val="0064091C"/>
    <w:rPr>
      <w:rFonts w:cs="Calibri"/>
      <w:bCs/>
      <w:u w:val="single"/>
    </w:rPr>
  </w:style>
  <w:style w:type="character" w:customStyle="1" w:styleId="StyleStyle4CharTimesNewRoman11pt">
    <w:name w:val="Style Style4 Char + Times New Roman 11 pt"/>
    <w:basedOn w:val="DefaultParagraphFont"/>
    <w:rsid w:val="0064091C"/>
    <w:rPr>
      <w:rFonts w:ascii="Times New Roman" w:hAnsi="Times New Roman"/>
      <w:sz w:val="20"/>
      <w:szCs w:val="24"/>
      <w:u w:val="single"/>
      <w:lang w:val="en-US" w:eastAsia="en-US" w:bidi="ar-SA"/>
    </w:rPr>
  </w:style>
  <w:style w:type="paragraph" w:customStyle="1" w:styleId="author-name">
    <w:name w:val="author-name"/>
    <w:basedOn w:val="Normal"/>
    <w:qFormat/>
    <w:rsid w:val="0064091C"/>
    <w:pPr>
      <w:spacing w:before="100" w:beforeAutospacing="1" w:after="100" w:afterAutospacing="1"/>
    </w:pPr>
    <w:rPr>
      <w:rFonts w:eastAsia="Times New Roman" w:cs="Calibri"/>
    </w:rPr>
  </w:style>
  <w:style w:type="paragraph" w:customStyle="1" w:styleId="author-credentials">
    <w:name w:val="author-credentials"/>
    <w:basedOn w:val="Normal"/>
    <w:qFormat/>
    <w:rsid w:val="0064091C"/>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64091C"/>
    <w:rPr>
      <w:rFonts w:ascii="Consolas" w:hAnsi="Consolas" w:cs="Consolas"/>
      <w:sz w:val="20"/>
      <w:szCs w:val="20"/>
    </w:rPr>
  </w:style>
  <w:style w:type="character" w:customStyle="1" w:styleId="StyleStyle4CharTimesNewRoman11ptBold">
    <w:name w:val="Style Style4 Char + Times New Roman 11 pt Bold"/>
    <w:basedOn w:val="DefaultParagraphFont"/>
    <w:rsid w:val="0064091C"/>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64091C"/>
    <w:rPr>
      <w:rFonts w:ascii="Times New Roman" w:hAnsi="Times New Roman"/>
      <w:i/>
      <w:iCs/>
      <w:sz w:val="20"/>
      <w:szCs w:val="24"/>
      <w:u w:val="single"/>
      <w:lang w:val="en-US" w:eastAsia="en-US" w:bidi="ar-SA"/>
    </w:rPr>
  </w:style>
  <w:style w:type="character" w:customStyle="1" w:styleId="headline">
    <w:name w:val="headline"/>
    <w:basedOn w:val="DefaultParagraphFont"/>
    <w:rsid w:val="0064091C"/>
  </w:style>
  <w:style w:type="character" w:customStyle="1" w:styleId="CharChar4">
    <w:name w:val="Char Char4"/>
    <w:basedOn w:val="DefaultParagraphFont"/>
    <w:rsid w:val="0064091C"/>
    <w:rPr>
      <w:rFonts w:cs="Arial"/>
      <w:b/>
      <w:bCs/>
      <w:iCs/>
      <w:szCs w:val="28"/>
      <w:lang w:val="en-US" w:eastAsia="en-US" w:bidi="ar-SA"/>
    </w:rPr>
  </w:style>
  <w:style w:type="character" w:customStyle="1" w:styleId="yshortcuts">
    <w:name w:val="yshortcuts"/>
    <w:basedOn w:val="DefaultParagraphFont"/>
    <w:rsid w:val="0064091C"/>
  </w:style>
  <w:style w:type="character" w:customStyle="1" w:styleId="HotRouteChar0">
    <w:name w:val="Hot Route Char"/>
    <w:link w:val="HotRoute"/>
    <w:rsid w:val="0064091C"/>
    <w:rPr>
      <w:rFonts w:ascii="Calibri" w:eastAsia="Times New Roman" w:hAnsi="Calibri" w:cs="Calibri"/>
      <w:sz w:val="22"/>
    </w:rPr>
  </w:style>
  <w:style w:type="paragraph" w:styleId="PlainText">
    <w:name w:val="Plain Text"/>
    <w:basedOn w:val="Normal"/>
    <w:link w:val="PlainTextChar"/>
    <w:rsid w:val="0064091C"/>
    <w:rPr>
      <w:rFonts w:ascii="Courier New" w:eastAsia="Times New Roman" w:hAnsi="Courier New" w:cs="Courier New"/>
      <w:szCs w:val="20"/>
    </w:rPr>
  </w:style>
  <w:style w:type="character" w:customStyle="1" w:styleId="PlainTextChar">
    <w:name w:val="Plain Text Char"/>
    <w:basedOn w:val="DefaultParagraphFont"/>
    <w:link w:val="PlainText"/>
    <w:rsid w:val="0064091C"/>
    <w:rPr>
      <w:rFonts w:ascii="Courier New" w:eastAsia="Times New Roman" w:hAnsi="Courier New" w:cs="Courier New"/>
      <w:sz w:val="22"/>
      <w:szCs w:val="20"/>
    </w:rPr>
  </w:style>
  <w:style w:type="character" w:customStyle="1" w:styleId="senselabelstart">
    <w:name w:val="sense_label start"/>
    <w:basedOn w:val="DefaultParagraphFont"/>
    <w:rsid w:val="0064091C"/>
  </w:style>
  <w:style w:type="character" w:customStyle="1" w:styleId="sensecontent">
    <w:name w:val="sense_content"/>
    <w:basedOn w:val="DefaultParagraphFont"/>
    <w:rsid w:val="0064091C"/>
  </w:style>
  <w:style w:type="character" w:customStyle="1" w:styleId="vi">
    <w:name w:val="vi"/>
    <w:basedOn w:val="DefaultParagraphFont"/>
    <w:rsid w:val="0064091C"/>
  </w:style>
  <w:style w:type="character" w:customStyle="1" w:styleId="italic">
    <w:name w:val="italic"/>
    <w:basedOn w:val="DefaultParagraphFont"/>
    <w:rsid w:val="0064091C"/>
  </w:style>
  <w:style w:type="paragraph" w:customStyle="1" w:styleId="Microtext0">
    <w:name w:val="Microtext"/>
    <w:basedOn w:val="Normal"/>
    <w:next w:val="Normal"/>
    <w:link w:val="MicrotextChar0"/>
    <w:qFormat/>
    <w:rsid w:val="0064091C"/>
    <w:rPr>
      <w:rFonts w:cs="Calibri"/>
      <w:sz w:val="12"/>
    </w:rPr>
  </w:style>
  <w:style w:type="character" w:customStyle="1" w:styleId="MicrotextChar0">
    <w:name w:val="Microtext Char"/>
    <w:link w:val="Microtext0"/>
    <w:rsid w:val="0064091C"/>
    <w:rPr>
      <w:rFonts w:ascii="Calibri" w:hAnsi="Calibri" w:cs="Calibri"/>
      <w:sz w:val="12"/>
    </w:rPr>
  </w:style>
  <w:style w:type="character" w:customStyle="1" w:styleId="st">
    <w:name w:val="st"/>
    <w:basedOn w:val="DefaultParagraphFont"/>
    <w:rsid w:val="0064091C"/>
  </w:style>
  <w:style w:type="paragraph" w:customStyle="1" w:styleId="Style6">
    <w:name w:val="Style6"/>
    <w:basedOn w:val="Normal"/>
    <w:link w:val="Style6Char"/>
    <w:autoRedefine/>
    <w:qFormat/>
    <w:rsid w:val="0064091C"/>
    <w:rPr>
      <w:rFonts w:cs="Calibri"/>
      <w:b/>
    </w:rPr>
  </w:style>
  <w:style w:type="character" w:customStyle="1" w:styleId="Style6Char">
    <w:name w:val="Style6 Char"/>
    <w:basedOn w:val="DefaultParagraphFont"/>
    <w:link w:val="Style6"/>
    <w:rsid w:val="0064091C"/>
    <w:rPr>
      <w:rFonts w:ascii="Calibri" w:hAnsi="Calibri" w:cs="Calibri"/>
      <w:b/>
      <w:sz w:val="22"/>
    </w:rPr>
  </w:style>
  <w:style w:type="paragraph" w:customStyle="1" w:styleId="Style11">
    <w:name w:val="Style11"/>
    <w:basedOn w:val="Normal"/>
    <w:link w:val="Style11Char"/>
    <w:qFormat/>
    <w:rsid w:val="0064091C"/>
    <w:rPr>
      <w:rFonts w:eastAsia="Times New Roman" w:cs="Calibri"/>
      <w:b/>
      <w:szCs w:val="20"/>
      <w:u w:val="thick"/>
    </w:rPr>
  </w:style>
  <w:style w:type="paragraph" w:customStyle="1" w:styleId="Style12">
    <w:name w:val="Style12"/>
    <w:basedOn w:val="Normal"/>
    <w:link w:val="Style12Char"/>
    <w:qFormat/>
    <w:rsid w:val="0064091C"/>
    <w:rPr>
      <w:rFonts w:eastAsia="Times New Roman" w:cs="Calibri"/>
      <w:b/>
      <w:u w:val="thick"/>
    </w:rPr>
  </w:style>
  <w:style w:type="character" w:customStyle="1" w:styleId="Style11Char">
    <w:name w:val="Style11 Char"/>
    <w:basedOn w:val="DefaultParagraphFont"/>
    <w:link w:val="Style11"/>
    <w:rsid w:val="0064091C"/>
    <w:rPr>
      <w:rFonts w:ascii="Calibri" w:eastAsia="Times New Roman" w:hAnsi="Calibri" w:cs="Calibri"/>
      <w:b/>
      <w:sz w:val="22"/>
      <w:szCs w:val="20"/>
      <w:u w:val="thick"/>
    </w:rPr>
  </w:style>
  <w:style w:type="character" w:customStyle="1" w:styleId="Style12Char">
    <w:name w:val="Style12 Char"/>
    <w:basedOn w:val="DefaultParagraphFont"/>
    <w:link w:val="Style12"/>
    <w:rsid w:val="0064091C"/>
    <w:rPr>
      <w:rFonts w:ascii="Calibri" w:eastAsia="Times New Roman" w:hAnsi="Calibri" w:cs="Calibri"/>
      <w:b/>
      <w:sz w:val="22"/>
      <w:u w:val="thick"/>
    </w:rPr>
  </w:style>
  <w:style w:type="character" w:customStyle="1" w:styleId="caps-label">
    <w:name w:val="caps-label"/>
    <w:basedOn w:val="DefaultParagraphFont"/>
    <w:rsid w:val="0064091C"/>
  </w:style>
  <w:style w:type="character" w:customStyle="1" w:styleId="wikiexternallink">
    <w:name w:val="wikiexternallink"/>
    <w:basedOn w:val="DefaultParagraphFont"/>
    <w:rsid w:val="0064091C"/>
  </w:style>
  <w:style w:type="character" w:customStyle="1" w:styleId="wikigeneratedlinkcontent">
    <w:name w:val="wikigeneratedlinkcontent"/>
    <w:basedOn w:val="DefaultParagraphFont"/>
    <w:rsid w:val="0064091C"/>
  </w:style>
  <w:style w:type="character" w:customStyle="1" w:styleId="ShrinkChar">
    <w:name w:val="Shrink Char"/>
    <w:link w:val="Shrink"/>
    <w:locked/>
    <w:rsid w:val="0064091C"/>
    <w:rPr>
      <w:rFonts w:ascii="Garamond" w:eastAsia="Times New Roman" w:hAnsi="Garamond"/>
      <w:sz w:val="12"/>
    </w:rPr>
  </w:style>
  <w:style w:type="paragraph" w:customStyle="1" w:styleId="Shrink">
    <w:name w:val="Shrink"/>
    <w:link w:val="ShrinkChar"/>
    <w:qFormat/>
    <w:rsid w:val="0064091C"/>
    <w:pPr>
      <w:ind w:left="288" w:right="288"/>
    </w:pPr>
    <w:rPr>
      <w:rFonts w:ascii="Garamond" w:eastAsia="Times New Roman" w:hAnsi="Garamond"/>
      <w:sz w:val="12"/>
    </w:rPr>
  </w:style>
  <w:style w:type="character" w:customStyle="1" w:styleId="aqj">
    <w:name w:val="aqj"/>
    <w:basedOn w:val="DefaultParagraphFont"/>
    <w:rsid w:val="0064091C"/>
  </w:style>
  <w:style w:type="character" w:customStyle="1" w:styleId="StyleStyleBoldUnderlineIntenseEmphasisUnderlineapple-style-s">
    <w:name w:val="Style Style Bold UnderlineIntense EmphasisUnderlineapple-style-s..."/>
    <w:basedOn w:val="DefaultParagraphFont"/>
    <w:rsid w:val="0064091C"/>
    <w:rPr>
      <w:b w:val="0"/>
      <w:bCs w:val="0"/>
      <w:sz w:val="22"/>
      <w:u w:val="single"/>
      <w:bdr w:val="none" w:sz="0" w:space="0" w:color="auto"/>
    </w:rPr>
  </w:style>
  <w:style w:type="paragraph" w:customStyle="1" w:styleId="blocktitle0">
    <w:name w:val="block title"/>
    <w:basedOn w:val="Normal"/>
    <w:link w:val="blocktitleChar0"/>
    <w:autoRedefine/>
    <w:qFormat/>
    <w:rsid w:val="0064091C"/>
    <w:pPr>
      <w:spacing w:after="240"/>
      <w:jc w:val="center"/>
      <w:outlineLvl w:val="0"/>
    </w:pPr>
    <w:rPr>
      <w:rFonts w:eastAsia="Calibri" w:cs="Calibri"/>
      <w:b/>
      <w:caps/>
      <w:sz w:val="28"/>
      <w:szCs w:val="28"/>
      <w:lang w:val="es-ES"/>
    </w:rPr>
  </w:style>
  <w:style w:type="character" w:customStyle="1" w:styleId="Boxed">
    <w:name w:val="Boxed"/>
    <w:qFormat/>
    <w:rsid w:val="0064091C"/>
    <w:rPr>
      <w:rFonts w:ascii="Times New Roman" w:hAnsi="Times New Roman"/>
      <w:sz w:val="20"/>
      <w:bdr w:val="single" w:sz="6" w:space="0" w:color="auto"/>
    </w:rPr>
  </w:style>
  <w:style w:type="character" w:customStyle="1" w:styleId="UnderlineCard">
    <w:name w:val="Underline Card"/>
    <w:uiPriority w:val="6"/>
    <w:qFormat/>
    <w:rsid w:val="0064091C"/>
    <w:rPr>
      <w:rFonts w:ascii="Arial" w:hAnsi="Arial"/>
      <w:b w:val="0"/>
      <w:bCs/>
      <w:sz w:val="20"/>
      <w:u w:val="single"/>
    </w:rPr>
  </w:style>
  <w:style w:type="character" w:customStyle="1" w:styleId="story-author">
    <w:name w:val="story-author"/>
    <w:basedOn w:val="DefaultParagraphFont"/>
    <w:rsid w:val="0064091C"/>
  </w:style>
  <w:style w:type="paragraph" w:customStyle="1" w:styleId="type">
    <w:name w:val="type"/>
    <w:basedOn w:val="Normal"/>
    <w:qFormat/>
    <w:rsid w:val="0064091C"/>
    <w:pPr>
      <w:spacing w:before="100" w:beforeAutospacing="1" w:after="100" w:afterAutospacing="1"/>
    </w:pPr>
    <w:rPr>
      <w:rFonts w:eastAsia="Times New Roman" w:cs="Calibri"/>
    </w:rPr>
  </w:style>
  <w:style w:type="character" w:customStyle="1" w:styleId="institution">
    <w:name w:val="institution"/>
    <w:basedOn w:val="DefaultParagraphFont"/>
    <w:rsid w:val="0064091C"/>
  </w:style>
  <w:style w:type="character" w:customStyle="1" w:styleId="abodyblack3">
    <w:name w:val="abodyblack3"/>
    <w:basedOn w:val="DefaultParagraphFont"/>
    <w:rsid w:val="0064091C"/>
  </w:style>
  <w:style w:type="paragraph" w:customStyle="1" w:styleId="UnderlineChar2CharChar">
    <w:name w:val="Underline Char2 Char Char"/>
    <w:basedOn w:val="Normal"/>
    <w:link w:val="UnderlineChar2CharCharChar"/>
    <w:qFormat/>
    <w:rsid w:val="0064091C"/>
    <w:rPr>
      <w:rFonts w:eastAsia="MS Mincho" w:cs="Calibri"/>
      <w:szCs w:val="20"/>
      <w:u w:val="single"/>
    </w:rPr>
  </w:style>
  <w:style w:type="character" w:customStyle="1" w:styleId="UnderlineChar2CharCharChar">
    <w:name w:val="Underline Char2 Char Char Char"/>
    <w:link w:val="UnderlineChar2CharChar"/>
    <w:rsid w:val="0064091C"/>
    <w:rPr>
      <w:rFonts w:ascii="Calibri" w:eastAsia="MS Mincho" w:hAnsi="Calibri" w:cs="Calibri"/>
      <w:sz w:val="22"/>
      <w:szCs w:val="20"/>
      <w:u w:val="single"/>
    </w:rPr>
  </w:style>
  <w:style w:type="character" w:customStyle="1" w:styleId="CharacterStyle1">
    <w:name w:val="Character Style 1"/>
    <w:rsid w:val="0064091C"/>
    <w:rPr>
      <w:sz w:val="20"/>
      <w:szCs w:val="20"/>
    </w:rPr>
  </w:style>
  <w:style w:type="character" w:customStyle="1" w:styleId="FontStyle177">
    <w:name w:val="Font Style177"/>
    <w:basedOn w:val="DefaultParagraphFont"/>
    <w:uiPriority w:val="99"/>
    <w:rsid w:val="0064091C"/>
    <w:rPr>
      <w:rFonts w:ascii="Times New Roman" w:hAnsi="Times New Roman" w:cs="Times New Roman"/>
      <w:sz w:val="20"/>
      <w:szCs w:val="20"/>
    </w:rPr>
  </w:style>
  <w:style w:type="character" w:customStyle="1" w:styleId="FontStyle173">
    <w:name w:val="Font Style173"/>
    <w:basedOn w:val="DefaultParagraphFont"/>
    <w:uiPriority w:val="99"/>
    <w:rsid w:val="0064091C"/>
    <w:rPr>
      <w:rFonts w:ascii="Times New Roman" w:hAnsi="Times New Roman" w:cs="Times New Roman"/>
      <w:sz w:val="14"/>
      <w:szCs w:val="14"/>
    </w:rPr>
  </w:style>
  <w:style w:type="character" w:customStyle="1" w:styleId="FontStyle151">
    <w:name w:val="Font Style151"/>
    <w:basedOn w:val="DefaultParagraphFont"/>
    <w:uiPriority w:val="99"/>
    <w:rsid w:val="0064091C"/>
    <w:rPr>
      <w:rFonts w:ascii="Arial Narrow" w:hAnsi="Arial Narrow" w:cs="Arial Narrow"/>
      <w:b/>
      <w:bCs/>
      <w:sz w:val="12"/>
      <w:szCs w:val="12"/>
    </w:rPr>
  </w:style>
  <w:style w:type="character" w:customStyle="1" w:styleId="FontStyle156">
    <w:name w:val="Font Style156"/>
    <w:basedOn w:val="DefaultParagraphFont"/>
    <w:uiPriority w:val="99"/>
    <w:rsid w:val="0064091C"/>
    <w:rPr>
      <w:rFonts w:ascii="Arial Narrow" w:hAnsi="Arial Narrow" w:cs="Arial Narrow"/>
      <w:sz w:val="8"/>
      <w:szCs w:val="8"/>
    </w:rPr>
  </w:style>
  <w:style w:type="character" w:customStyle="1" w:styleId="FontStyle160">
    <w:name w:val="Font Style160"/>
    <w:basedOn w:val="DefaultParagraphFont"/>
    <w:uiPriority w:val="99"/>
    <w:rsid w:val="0064091C"/>
    <w:rPr>
      <w:rFonts w:ascii="Times New Roman" w:hAnsi="Times New Roman" w:cs="Times New Roman"/>
      <w:b/>
      <w:bCs/>
      <w:sz w:val="20"/>
      <w:szCs w:val="20"/>
    </w:rPr>
  </w:style>
  <w:style w:type="character" w:customStyle="1" w:styleId="FontStyle178">
    <w:name w:val="Font Style178"/>
    <w:basedOn w:val="DefaultParagraphFont"/>
    <w:uiPriority w:val="99"/>
    <w:rsid w:val="0064091C"/>
    <w:rPr>
      <w:rFonts w:ascii="Times New Roman" w:hAnsi="Times New Roman" w:cs="Times New Roman"/>
      <w:sz w:val="18"/>
      <w:szCs w:val="18"/>
    </w:rPr>
  </w:style>
  <w:style w:type="paragraph" w:customStyle="1" w:styleId="Style14">
    <w:name w:val="Style14"/>
    <w:basedOn w:val="Normal"/>
    <w:uiPriority w:val="99"/>
    <w:qFormat/>
    <w:rsid w:val="0064091C"/>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64091C"/>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64091C"/>
    <w:rPr>
      <w:rFonts w:ascii="Times New Roman" w:hAnsi="Times New Roman" w:cs="Times New Roman"/>
      <w:sz w:val="12"/>
      <w:szCs w:val="12"/>
    </w:rPr>
  </w:style>
  <w:style w:type="paragraph" w:customStyle="1" w:styleId="Style9">
    <w:name w:val="Style9"/>
    <w:basedOn w:val="Normal"/>
    <w:uiPriority w:val="99"/>
    <w:qFormat/>
    <w:rsid w:val="0064091C"/>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64091C"/>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64091C"/>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64091C"/>
    <w:rPr>
      <w:rFonts w:ascii="Times New Roman" w:hAnsi="Times New Roman" w:cs="Times New Roman"/>
      <w:sz w:val="16"/>
      <w:szCs w:val="16"/>
    </w:rPr>
  </w:style>
  <w:style w:type="character" w:customStyle="1" w:styleId="f">
    <w:name w:val="f"/>
    <w:basedOn w:val="DefaultParagraphFont"/>
    <w:rsid w:val="0064091C"/>
  </w:style>
  <w:style w:type="character" w:customStyle="1" w:styleId="TagsChar2">
    <w:name w:val="Tags Char2"/>
    <w:rsid w:val="0064091C"/>
    <w:rPr>
      <w:b/>
      <w:sz w:val="24"/>
    </w:rPr>
  </w:style>
  <w:style w:type="paragraph" w:customStyle="1" w:styleId="CardsFont6ptChar">
    <w:name w:val="Cards + Font: 6 pt Char"/>
    <w:basedOn w:val="Normal"/>
    <w:link w:val="CardsFont6ptCharChar"/>
    <w:qFormat/>
    <w:rsid w:val="0064091C"/>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64091C"/>
    <w:rPr>
      <w:rFonts w:ascii="Calibri" w:eastAsia="Times New Roman" w:hAnsi="Calibri" w:cs="Calibri"/>
      <w:sz w:val="12"/>
    </w:rPr>
  </w:style>
  <w:style w:type="character" w:customStyle="1" w:styleId="FontStyle172">
    <w:name w:val="Font Style172"/>
    <w:basedOn w:val="DefaultParagraphFont"/>
    <w:uiPriority w:val="99"/>
    <w:rsid w:val="0064091C"/>
    <w:rPr>
      <w:rFonts w:ascii="Times New Roman" w:hAnsi="Times New Roman" w:cs="Times New Roman"/>
      <w:b/>
      <w:bCs/>
      <w:sz w:val="16"/>
      <w:szCs w:val="16"/>
    </w:rPr>
  </w:style>
  <w:style w:type="paragraph" w:customStyle="1" w:styleId="Style18">
    <w:name w:val="Style18"/>
    <w:basedOn w:val="Normal"/>
    <w:uiPriority w:val="99"/>
    <w:qFormat/>
    <w:rsid w:val="0064091C"/>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64091C"/>
    <w:rPr>
      <w:rFonts w:ascii="Times New Roman" w:hAnsi="Times New Roman" w:cs="Times New Roman"/>
      <w:i/>
      <w:iCs/>
      <w:sz w:val="16"/>
      <w:szCs w:val="16"/>
    </w:rPr>
  </w:style>
  <w:style w:type="character" w:customStyle="1" w:styleId="FontStyle162">
    <w:name w:val="Font Style162"/>
    <w:basedOn w:val="DefaultParagraphFont"/>
    <w:uiPriority w:val="99"/>
    <w:rsid w:val="0064091C"/>
    <w:rPr>
      <w:rFonts w:ascii="Times New Roman" w:hAnsi="Times New Roman" w:cs="Times New Roman"/>
      <w:b/>
      <w:bCs/>
      <w:sz w:val="18"/>
      <w:szCs w:val="18"/>
    </w:rPr>
  </w:style>
  <w:style w:type="character" w:customStyle="1" w:styleId="FontStyle167">
    <w:name w:val="Font Style167"/>
    <w:basedOn w:val="DefaultParagraphFont"/>
    <w:uiPriority w:val="99"/>
    <w:rsid w:val="0064091C"/>
    <w:rPr>
      <w:rFonts w:ascii="Times New Roman" w:hAnsi="Times New Roman" w:cs="Times New Roman"/>
      <w:sz w:val="10"/>
      <w:szCs w:val="10"/>
    </w:rPr>
  </w:style>
  <w:style w:type="character" w:customStyle="1" w:styleId="FontStyle174">
    <w:name w:val="Font Style174"/>
    <w:basedOn w:val="DefaultParagraphFont"/>
    <w:uiPriority w:val="99"/>
    <w:rsid w:val="0064091C"/>
    <w:rPr>
      <w:rFonts w:ascii="Arial Narrow" w:hAnsi="Arial Narrow" w:cs="Arial Narrow"/>
      <w:b/>
      <w:bCs/>
      <w:sz w:val="18"/>
      <w:szCs w:val="18"/>
    </w:rPr>
  </w:style>
  <w:style w:type="paragraph" w:customStyle="1" w:styleId="Style47">
    <w:name w:val="Style47"/>
    <w:basedOn w:val="Normal"/>
    <w:uiPriority w:val="99"/>
    <w:qFormat/>
    <w:rsid w:val="0064091C"/>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64091C"/>
    <w:rPr>
      <w:rFonts w:ascii="Times New Roman" w:hAnsi="Times New Roman" w:cs="Times New Roman"/>
      <w:sz w:val="12"/>
      <w:szCs w:val="12"/>
    </w:rPr>
  </w:style>
  <w:style w:type="paragraph" w:customStyle="1" w:styleId="Style24">
    <w:name w:val="Style24"/>
    <w:basedOn w:val="Normal"/>
    <w:uiPriority w:val="99"/>
    <w:qFormat/>
    <w:rsid w:val="0064091C"/>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64091C"/>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64091C"/>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64091C"/>
    <w:rPr>
      <w:rFonts w:ascii="Times New Roman" w:hAnsi="Times New Roman" w:cs="Times New Roman"/>
      <w:b/>
      <w:bCs/>
      <w:sz w:val="18"/>
      <w:szCs w:val="18"/>
    </w:rPr>
  </w:style>
  <w:style w:type="paragraph" w:customStyle="1" w:styleId="Style21">
    <w:name w:val="Style21"/>
    <w:basedOn w:val="Normal"/>
    <w:uiPriority w:val="99"/>
    <w:qFormat/>
    <w:rsid w:val="0064091C"/>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64091C"/>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64091C"/>
    <w:rPr>
      <w:rFonts w:ascii="Calibri" w:hAnsi="Calibri"/>
      <w:sz w:val="20"/>
      <w:szCs w:val="20"/>
    </w:rPr>
  </w:style>
  <w:style w:type="paragraph" w:customStyle="1" w:styleId="Standard">
    <w:name w:val="Standard"/>
    <w:qFormat/>
    <w:rsid w:val="0064091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4091C"/>
    <w:rPr>
      <w:color w:val="000000"/>
      <w:sz w:val="32"/>
      <w:szCs w:val="32"/>
    </w:rPr>
  </w:style>
  <w:style w:type="paragraph" w:customStyle="1" w:styleId="Cardnon-underlined">
    <w:name w:val="Card non-underlined"/>
    <w:basedOn w:val="Normal"/>
    <w:link w:val="Cardnon-underlinedChar"/>
    <w:autoRedefine/>
    <w:uiPriority w:val="99"/>
    <w:qFormat/>
    <w:rsid w:val="0064091C"/>
    <w:rPr>
      <w:rFonts w:eastAsia="Times New Roman" w:cs="Calibri"/>
      <w:szCs w:val="20"/>
    </w:rPr>
  </w:style>
  <w:style w:type="character" w:customStyle="1" w:styleId="Cardnon-underlinedChar">
    <w:name w:val="Card non-underlined Char"/>
    <w:basedOn w:val="DefaultParagraphFont"/>
    <w:link w:val="Cardnon-underlined"/>
    <w:uiPriority w:val="99"/>
    <w:rsid w:val="0064091C"/>
    <w:rPr>
      <w:rFonts w:ascii="Calibri" w:eastAsia="Times New Roman" w:hAnsi="Calibri" w:cs="Calibri"/>
      <w:sz w:val="22"/>
      <w:szCs w:val="20"/>
    </w:rPr>
  </w:style>
  <w:style w:type="numbering" w:customStyle="1" w:styleId="NoList1">
    <w:name w:val="No List1"/>
    <w:next w:val="NoList"/>
    <w:semiHidden/>
    <w:unhideWhenUsed/>
    <w:rsid w:val="0064091C"/>
  </w:style>
  <w:style w:type="character" w:customStyle="1" w:styleId="TitleChar2">
    <w:name w:val="Title Char2"/>
    <w:basedOn w:val="DefaultParagraphFont"/>
    <w:uiPriority w:val="10"/>
    <w:qFormat/>
    <w:locked/>
    <w:rsid w:val="0064091C"/>
    <w:rPr>
      <w:b/>
      <w:bCs/>
      <w:u w:val="single"/>
    </w:rPr>
  </w:style>
  <w:style w:type="paragraph" w:styleId="TOC3">
    <w:name w:val="toc 3"/>
    <w:basedOn w:val="Normal"/>
    <w:next w:val="Normal"/>
    <w:autoRedefine/>
    <w:rsid w:val="0064091C"/>
    <w:pPr>
      <w:ind w:left="400"/>
    </w:pPr>
    <w:rPr>
      <w:rFonts w:eastAsia="Times New Roman" w:cs="Calibri"/>
      <w:szCs w:val="20"/>
    </w:rPr>
  </w:style>
  <w:style w:type="paragraph" w:styleId="TOC4">
    <w:name w:val="toc 4"/>
    <w:basedOn w:val="Normal"/>
    <w:next w:val="Normal"/>
    <w:autoRedefine/>
    <w:rsid w:val="0064091C"/>
    <w:pPr>
      <w:ind w:left="600"/>
    </w:pPr>
    <w:rPr>
      <w:rFonts w:eastAsia="Times New Roman" w:cs="Calibri"/>
      <w:szCs w:val="20"/>
    </w:rPr>
  </w:style>
  <w:style w:type="paragraph" w:styleId="TOC5">
    <w:name w:val="toc 5"/>
    <w:basedOn w:val="Normal"/>
    <w:next w:val="Normal"/>
    <w:autoRedefine/>
    <w:rsid w:val="0064091C"/>
    <w:pPr>
      <w:ind w:left="800"/>
    </w:pPr>
    <w:rPr>
      <w:rFonts w:eastAsia="Times New Roman" w:cs="Calibri"/>
      <w:szCs w:val="20"/>
    </w:rPr>
  </w:style>
  <w:style w:type="paragraph" w:styleId="TOC6">
    <w:name w:val="toc 6"/>
    <w:basedOn w:val="Normal"/>
    <w:next w:val="Normal"/>
    <w:autoRedefine/>
    <w:rsid w:val="0064091C"/>
    <w:pPr>
      <w:ind w:left="1000"/>
    </w:pPr>
    <w:rPr>
      <w:rFonts w:eastAsia="Times New Roman" w:cs="Calibri"/>
      <w:szCs w:val="20"/>
    </w:rPr>
  </w:style>
  <w:style w:type="paragraph" w:styleId="TOC7">
    <w:name w:val="toc 7"/>
    <w:basedOn w:val="Normal"/>
    <w:next w:val="Normal"/>
    <w:autoRedefine/>
    <w:rsid w:val="0064091C"/>
    <w:pPr>
      <w:ind w:left="1200"/>
    </w:pPr>
    <w:rPr>
      <w:rFonts w:eastAsia="Times New Roman" w:cs="Calibri"/>
      <w:szCs w:val="20"/>
    </w:rPr>
  </w:style>
  <w:style w:type="paragraph" w:styleId="TOC8">
    <w:name w:val="toc 8"/>
    <w:basedOn w:val="Normal"/>
    <w:next w:val="Normal"/>
    <w:autoRedefine/>
    <w:rsid w:val="0064091C"/>
    <w:pPr>
      <w:ind w:left="1400"/>
    </w:pPr>
    <w:rPr>
      <w:rFonts w:eastAsia="Times New Roman" w:cs="Calibri"/>
      <w:szCs w:val="20"/>
    </w:rPr>
  </w:style>
  <w:style w:type="character" w:customStyle="1" w:styleId="allocatoragentsleft">
    <w:name w:val="al_locatoragentsleft"/>
    <w:basedOn w:val="DefaultParagraphFont"/>
    <w:rsid w:val="0064091C"/>
  </w:style>
  <w:style w:type="character" w:styleId="HTMLTypewriter">
    <w:name w:val="HTML Typewriter"/>
    <w:basedOn w:val="DefaultParagraphFont"/>
    <w:unhideWhenUsed/>
    <w:rsid w:val="0064091C"/>
    <w:rPr>
      <w:rFonts w:ascii="Courier New" w:eastAsia="Times New Roman" w:hAnsi="Courier New" w:cs="Courier New"/>
      <w:sz w:val="20"/>
      <w:szCs w:val="20"/>
    </w:rPr>
  </w:style>
  <w:style w:type="character" w:customStyle="1" w:styleId="caps">
    <w:name w:val="caps"/>
    <w:basedOn w:val="DefaultParagraphFont"/>
    <w:rsid w:val="0064091C"/>
  </w:style>
  <w:style w:type="character" w:customStyle="1" w:styleId="UnderlinesCharChar">
    <w:name w:val="Underlines Char Char"/>
    <w:basedOn w:val="DefaultParagraphFont"/>
    <w:rsid w:val="0064091C"/>
    <w:rPr>
      <w:rFonts w:cs="Arial"/>
      <w:b/>
      <w:bCs/>
      <w:noProof w:val="0"/>
      <w:sz w:val="22"/>
      <w:szCs w:val="26"/>
      <w:u w:val="single"/>
      <w:lang w:val="en-US" w:eastAsia="en-US" w:bidi="ar-SA"/>
    </w:rPr>
  </w:style>
  <w:style w:type="paragraph" w:customStyle="1" w:styleId="Carding">
    <w:name w:val="Carding"/>
    <w:basedOn w:val="Normal"/>
    <w:uiPriority w:val="99"/>
    <w:qFormat/>
    <w:rsid w:val="0064091C"/>
    <w:rPr>
      <w:rFonts w:eastAsia="Times New Roman" w:cs="Calibri"/>
      <w:sz w:val="18"/>
    </w:rPr>
  </w:style>
  <w:style w:type="character" w:customStyle="1" w:styleId="TagsChar1">
    <w:name w:val="Tags Char1"/>
    <w:aliases w:val="Super Script Char1,TagStyle Char1"/>
    <w:basedOn w:val="DefaultParagraphFont"/>
    <w:rsid w:val="0064091C"/>
    <w:rPr>
      <w:rFonts w:ascii="Arial Narrow" w:hAnsi="Arial Narrow"/>
      <w:b/>
      <w:noProof w:val="0"/>
      <w:sz w:val="22"/>
      <w:szCs w:val="60"/>
      <w:lang w:val="en-US" w:eastAsia="en-US" w:bidi="ar-SA"/>
    </w:rPr>
  </w:style>
  <w:style w:type="character" w:customStyle="1" w:styleId="aunderline">
    <w:name w:val="aunderline"/>
    <w:basedOn w:val="DefaultParagraphFont"/>
    <w:qFormat/>
    <w:rsid w:val="0064091C"/>
    <w:rPr>
      <w:rFonts w:ascii="Times New Roman" w:hAnsi="Times New Roman"/>
      <w:sz w:val="20"/>
      <w:szCs w:val="24"/>
      <w:u w:val="thick"/>
    </w:rPr>
  </w:style>
  <w:style w:type="character" w:customStyle="1" w:styleId="tagChar1">
    <w:name w:val="tag Char1"/>
    <w:basedOn w:val="DefaultParagraphFont"/>
    <w:rsid w:val="0064091C"/>
    <w:rPr>
      <w:b/>
      <w:noProof w:val="0"/>
      <w:sz w:val="24"/>
      <w:lang w:val="en-US" w:eastAsia="en-US" w:bidi="ar-SA"/>
    </w:rPr>
  </w:style>
  <w:style w:type="character" w:customStyle="1" w:styleId="tagChar2">
    <w:name w:val="tag Char2"/>
    <w:basedOn w:val="DefaultParagraphFont"/>
    <w:qFormat/>
    <w:rsid w:val="0064091C"/>
    <w:rPr>
      <w:b/>
      <w:noProof w:val="0"/>
      <w:sz w:val="24"/>
      <w:lang w:val="en-US" w:eastAsia="en-US" w:bidi="ar-SA"/>
    </w:rPr>
  </w:style>
  <w:style w:type="character" w:customStyle="1" w:styleId="Taggin-New">
    <w:name w:val="Taggin - New"/>
    <w:basedOn w:val="DefaultParagraphFont"/>
    <w:rsid w:val="0064091C"/>
    <w:rPr>
      <w:rFonts w:ascii="Arial Narrow" w:hAnsi="Arial Narrow"/>
      <w:b/>
      <w:sz w:val="22"/>
    </w:rPr>
  </w:style>
  <w:style w:type="character" w:customStyle="1" w:styleId="Boxing-New">
    <w:name w:val="Boxing - New"/>
    <w:basedOn w:val="DefaultParagraphFont"/>
    <w:rsid w:val="0064091C"/>
    <w:rPr>
      <w:rFonts w:ascii="Arial Narrow" w:hAnsi="Arial Narrow"/>
      <w:sz w:val="16"/>
      <w:u w:val="none"/>
      <w:bdr w:val="single" w:sz="4" w:space="0" w:color="auto"/>
    </w:rPr>
  </w:style>
  <w:style w:type="character" w:customStyle="1" w:styleId="ilad">
    <w:name w:val="il_ad"/>
    <w:rsid w:val="0064091C"/>
  </w:style>
  <w:style w:type="paragraph" w:customStyle="1" w:styleId="CardsHighlighted">
    <w:name w:val="Cards Highlighted"/>
    <w:next w:val="Normal"/>
    <w:link w:val="CardsHighlightedChar"/>
    <w:qFormat/>
    <w:rsid w:val="0064091C"/>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4091C"/>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4091C"/>
    <w:rPr>
      <w:rFonts w:ascii="Garamond" w:hAnsi="Garamond"/>
      <w:sz w:val="22"/>
      <w:szCs w:val="24"/>
      <w:u w:val="single"/>
      <w:lang w:val="en-US" w:eastAsia="en-US" w:bidi="ar-SA"/>
    </w:rPr>
  </w:style>
  <w:style w:type="paragraph" w:customStyle="1" w:styleId="Style2">
    <w:name w:val="Style2"/>
    <w:basedOn w:val="Heading4"/>
    <w:qFormat/>
    <w:rsid w:val="0064091C"/>
    <w:pPr>
      <w:spacing w:before="0"/>
    </w:pPr>
    <w:rPr>
      <w:rFonts w:eastAsia="Times New Roman" w:cs="Times New Roman"/>
      <w:iCs/>
      <w:caps/>
      <w:szCs w:val="20"/>
    </w:rPr>
  </w:style>
  <w:style w:type="character" w:customStyle="1" w:styleId="pagetitle">
    <w:name w:val="pagetitle"/>
    <w:basedOn w:val="DefaultParagraphFont"/>
    <w:rsid w:val="0064091C"/>
  </w:style>
  <w:style w:type="paragraph" w:customStyle="1" w:styleId="text">
    <w:name w:val="text"/>
    <w:basedOn w:val="Normal"/>
    <w:uiPriority w:val="99"/>
    <w:qFormat/>
    <w:rsid w:val="0064091C"/>
    <w:pPr>
      <w:spacing w:before="100" w:beforeAutospacing="1" w:after="100" w:afterAutospacing="1"/>
    </w:pPr>
    <w:rPr>
      <w:rFonts w:eastAsia="Times New Roman" w:cs="Calibri"/>
    </w:rPr>
  </w:style>
  <w:style w:type="character" w:customStyle="1" w:styleId="StyleUnderlineCharChar9ptBold1">
    <w:name w:val="Style Underline Char Char + 9 pt Bold1"/>
    <w:rsid w:val="0064091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4091C"/>
    <w:rPr>
      <w:rFonts w:ascii="Times New Roman" w:hAnsi="Times New Roman"/>
      <w:sz w:val="20"/>
      <w:szCs w:val="24"/>
      <w:u w:val="single"/>
      <w:lang w:val="en-US" w:eastAsia="en-US" w:bidi="ar-SA"/>
    </w:rPr>
  </w:style>
  <w:style w:type="character" w:customStyle="1" w:styleId="Style9ptBoldUnderline">
    <w:name w:val="Style 9 pt Bold Underline"/>
    <w:rsid w:val="0064091C"/>
    <w:rPr>
      <w:b/>
      <w:bCs/>
      <w:sz w:val="20"/>
      <w:u w:val="single"/>
    </w:rPr>
  </w:style>
  <w:style w:type="paragraph" w:customStyle="1" w:styleId="StyleUnderline9pt0">
    <w:name w:val="Style Underline + 9 pt"/>
    <w:link w:val="StyleUnderline9ptChar"/>
    <w:qFormat/>
    <w:rsid w:val="0064091C"/>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4091C"/>
    <w:rPr>
      <w:rFonts w:ascii="Arial" w:eastAsia="Times New Roman" w:hAnsi="Arial" w:cs="Times New Roman"/>
      <w:sz w:val="22"/>
      <w:szCs w:val="20"/>
      <w:u w:val="single"/>
    </w:rPr>
  </w:style>
  <w:style w:type="character" w:customStyle="1" w:styleId="StyleUnderlineChar1Bold">
    <w:name w:val="Style Underline Char1 + Bold"/>
    <w:rsid w:val="0064091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4091C"/>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64091C"/>
    <w:rPr>
      <w:rFonts w:ascii="Calibri" w:hAnsi="Calibri" w:cs="Calibri"/>
      <w:kern w:val="32"/>
      <w:sz w:val="22"/>
      <w:szCs w:val="20"/>
      <w:lang w:eastAsia="ar-SA"/>
    </w:rPr>
  </w:style>
  <w:style w:type="character" w:customStyle="1" w:styleId="TagsCharCharChar">
    <w:name w:val="Tags Char Char Char"/>
    <w:basedOn w:val="DefaultParagraphFont"/>
    <w:rsid w:val="0064091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4091C"/>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64091C"/>
    <w:rPr>
      <w:color w:val="000000"/>
      <w:sz w:val="20"/>
      <w:u w:val="single"/>
    </w:rPr>
  </w:style>
  <w:style w:type="character" w:customStyle="1" w:styleId="Style11ptBlack">
    <w:name w:val="Style 11 pt Black"/>
    <w:basedOn w:val="DefaultParagraphFont"/>
    <w:rsid w:val="0064091C"/>
    <w:rPr>
      <w:color w:val="000000"/>
      <w:sz w:val="20"/>
    </w:rPr>
  </w:style>
  <w:style w:type="character" w:customStyle="1" w:styleId="StyleUnderlineCharTimesBold">
    <w:name w:val="Style Underline Char + Times Bold"/>
    <w:basedOn w:val="DefaultParagraphFont"/>
    <w:rsid w:val="0064091C"/>
    <w:rPr>
      <w:rFonts w:ascii="Times" w:hAnsi="Times"/>
      <w:b w:val="0"/>
      <w:bCs/>
      <w:sz w:val="20"/>
      <w:u w:val="single"/>
    </w:rPr>
  </w:style>
  <w:style w:type="character" w:customStyle="1" w:styleId="blubigktbiz">
    <w:name w:val="blubigktbiz"/>
    <w:rsid w:val="0064091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4091C"/>
  </w:style>
  <w:style w:type="character" w:customStyle="1" w:styleId="StyleevidencetextBorderSinglesolidlineAuto05ptLChar">
    <w:name w:val="Style evidence text + Border: : (Single solid line Auto  0.5 pt L... Char"/>
    <w:link w:val="StyleevidencetextBorderSinglesolidlineAuto05ptL"/>
    <w:rsid w:val="0064091C"/>
    <w:rPr>
      <w:rFonts w:ascii="Calibri" w:hAnsi="Calibri" w:cs="Calibri"/>
      <w:color w:val="000000"/>
      <w:sz w:val="22"/>
      <w:lang w:val="x-none" w:eastAsia="x-none"/>
    </w:rPr>
  </w:style>
  <w:style w:type="character" w:customStyle="1" w:styleId="Style4CharChar">
    <w:name w:val="Style4 Char Char"/>
    <w:basedOn w:val="DefaultParagraphFont"/>
    <w:rsid w:val="0064091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4091C"/>
    <w:rPr>
      <w:rFonts w:ascii="Times New Roman" w:hAnsi="Times New Roman" w:cs="Times New Roman"/>
      <w:sz w:val="16"/>
      <w:szCs w:val="16"/>
    </w:rPr>
  </w:style>
  <w:style w:type="character" w:customStyle="1" w:styleId="StyleEmphasisArial12ptBold">
    <w:name w:val="Style Emphasis + Arial 12 pt Bold"/>
    <w:rsid w:val="0064091C"/>
    <w:rPr>
      <w:rFonts w:ascii="Arial" w:hAnsi="Arial"/>
      <w:b/>
      <w:bCs/>
      <w:i/>
      <w:iCs/>
      <w:sz w:val="24"/>
    </w:rPr>
  </w:style>
  <w:style w:type="character" w:customStyle="1" w:styleId="super">
    <w:name w:val="super"/>
    <w:rsid w:val="0064091C"/>
  </w:style>
  <w:style w:type="character" w:customStyle="1" w:styleId="text30">
    <w:name w:val="text30"/>
    <w:rsid w:val="0064091C"/>
  </w:style>
  <w:style w:type="character" w:customStyle="1" w:styleId="uppercase">
    <w:name w:val="uppercase"/>
    <w:rsid w:val="0064091C"/>
  </w:style>
  <w:style w:type="character" w:customStyle="1" w:styleId="bodytext0">
    <w:name w:val="bodytext"/>
    <w:rsid w:val="0064091C"/>
  </w:style>
  <w:style w:type="character" w:customStyle="1" w:styleId="entry-title">
    <w:name w:val="entry-title"/>
    <w:rsid w:val="0064091C"/>
  </w:style>
  <w:style w:type="character" w:customStyle="1" w:styleId="BodyTextIndentChar1">
    <w:name w:val="Body Text Indent Char1"/>
    <w:basedOn w:val="DefaultParagraphFont"/>
    <w:uiPriority w:val="99"/>
    <w:semiHidden/>
    <w:rsid w:val="0064091C"/>
    <w:rPr>
      <w:rFonts w:ascii="Times New Roman" w:hAnsi="Times New Roman" w:cs="Times New Roman"/>
      <w:sz w:val="20"/>
    </w:rPr>
  </w:style>
  <w:style w:type="character" w:customStyle="1" w:styleId="Style6pt">
    <w:name w:val="Style 6 pt"/>
    <w:basedOn w:val="DefaultParagraphFont"/>
    <w:qFormat/>
    <w:rsid w:val="0064091C"/>
    <w:rPr>
      <w:sz w:val="12"/>
    </w:rPr>
  </w:style>
  <w:style w:type="character" w:customStyle="1" w:styleId="CiteCharCharCharCharCharChar">
    <w:name w:val="Cite Char Char Char Char Char Char"/>
    <w:basedOn w:val="DefaultParagraphFont"/>
    <w:rsid w:val="0064091C"/>
    <w:rPr>
      <w:b/>
      <w:noProof w:val="0"/>
      <w:sz w:val="22"/>
      <w:szCs w:val="24"/>
      <w:u w:val="single"/>
      <w:lang w:val="en-US" w:eastAsia="en-US" w:bidi="ar-SA"/>
    </w:rPr>
  </w:style>
  <w:style w:type="character" w:customStyle="1" w:styleId="mainbody1">
    <w:name w:val="mainbody1"/>
    <w:basedOn w:val="DefaultParagraphFont"/>
    <w:rsid w:val="0064091C"/>
    <w:rPr>
      <w:rFonts w:ascii="Verdana" w:hAnsi="Verdana" w:hint="default"/>
      <w:color w:val="000000"/>
      <w:sz w:val="22"/>
      <w:szCs w:val="22"/>
    </w:rPr>
  </w:style>
  <w:style w:type="character" w:customStyle="1" w:styleId="ssl4">
    <w:name w:val="ss_l4"/>
    <w:basedOn w:val="DefaultParagraphFont"/>
    <w:rsid w:val="0064091C"/>
  </w:style>
  <w:style w:type="paragraph" w:customStyle="1" w:styleId="StyleNormalWeb11ptUnderline">
    <w:name w:val="Style Normal (Web) + 11 pt Underline"/>
    <w:basedOn w:val="NormalWeb"/>
    <w:link w:val="StyleNormalWeb11ptUnderlineChar"/>
    <w:qFormat/>
    <w:rsid w:val="0064091C"/>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64091C"/>
    <w:rPr>
      <w:rFonts w:ascii="Calibri" w:eastAsia="Calibri" w:hAnsi="Calibri" w:cs="Calibri"/>
      <w:sz w:val="22"/>
      <w:u w:val="single"/>
    </w:rPr>
  </w:style>
  <w:style w:type="character" w:customStyle="1" w:styleId="cit-first-element">
    <w:name w:val="cit-first-element"/>
    <w:basedOn w:val="DefaultParagraphFont"/>
    <w:rsid w:val="0064091C"/>
  </w:style>
  <w:style w:type="character" w:customStyle="1" w:styleId="title1">
    <w:name w:val="title1"/>
    <w:basedOn w:val="DefaultParagraphFont"/>
    <w:rsid w:val="0064091C"/>
  </w:style>
  <w:style w:type="character" w:customStyle="1" w:styleId="StyleThickunderline1">
    <w:name w:val="Style Thick underline1"/>
    <w:basedOn w:val="DefaultParagraphFont"/>
    <w:rsid w:val="0064091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4091C"/>
    <w:rPr>
      <w:rFonts w:ascii="Georgia" w:hAnsi="Georgia"/>
    </w:rPr>
  </w:style>
  <w:style w:type="character" w:customStyle="1" w:styleId="FooterChar1">
    <w:name w:val="Footer Char1"/>
    <w:basedOn w:val="DefaultParagraphFont"/>
    <w:uiPriority w:val="99"/>
    <w:semiHidden/>
    <w:rsid w:val="0064091C"/>
    <w:rPr>
      <w:rFonts w:ascii="Georgia" w:hAnsi="Georgia"/>
    </w:rPr>
  </w:style>
  <w:style w:type="character" w:customStyle="1" w:styleId="UnderlineBold0">
    <w:name w:val="Underline Bold"/>
    <w:uiPriority w:val="6"/>
    <w:qFormat/>
    <w:rsid w:val="0064091C"/>
    <w:rPr>
      <w:b/>
      <w:sz w:val="20"/>
      <w:u w:val="single"/>
    </w:rPr>
  </w:style>
  <w:style w:type="paragraph" w:customStyle="1" w:styleId="Underline20">
    <w:name w:val="Underline2"/>
    <w:basedOn w:val="Normal"/>
    <w:link w:val="Underline2Char"/>
    <w:autoRedefine/>
    <w:uiPriority w:val="4"/>
    <w:qFormat/>
    <w:rsid w:val="0064091C"/>
    <w:rPr>
      <w:rFonts w:cs="Calibri"/>
      <w:b/>
      <w:u w:val="single"/>
    </w:rPr>
  </w:style>
  <w:style w:type="character" w:customStyle="1" w:styleId="Underline2Char">
    <w:name w:val="Underline2 Char"/>
    <w:basedOn w:val="DefaultParagraphFont"/>
    <w:link w:val="Underline20"/>
    <w:uiPriority w:val="4"/>
    <w:rsid w:val="0064091C"/>
    <w:rPr>
      <w:rFonts w:ascii="Calibri" w:hAnsi="Calibri" w:cs="Calibri"/>
      <w:b/>
      <w:sz w:val="22"/>
      <w:u w:val="single"/>
    </w:rPr>
  </w:style>
  <w:style w:type="character" w:customStyle="1" w:styleId="NormalTextChar">
    <w:name w:val="Normal Text Char"/>
    <w:link w:val="NormalText"/>
    <w:rsid w:val="0064091C"/>
    <w:rPr>
      <w:rFonts w:ascii="Calibri" w:eastAsia="Times New Roman" w:hAnsi="Calibri" w:cs="Calibri"/>
      <w:sz w:val="22"/>
      <w:szCs w:val="26"/>
    </w:rPr>
  </w:style>
  <w:style w:type="paragraph" w:customStyle="1" w:styleId="TableParagraph">
    <w:name w:val="Table Paragraph"/>
    <w:basedOn w:val="Normal"/>
    <w:uiPriority w:val="1"/>
    <w:qFormat/>
    <w:rsid w:val="0064091C"/>
    <w:pPr>
      <w:widowControl w:val="0"/>
    </w:pPr>
    <w:rPr>
      <w:rFonts w:cs="Calibri"/>
    </w:rPr>
  </w:style>
  <w:style w:type="character" w:customStyle="1" w:styleId="UnderlineChar0">
    <w:name w:val="UnderlineChar"/>
    <w:rsid w:val="0064091C"/>
    <w:rPr>
      <w:sz w:val="24"/>
      <w:u w:val="single"/>
      <w:shd w:val="clear" w:color="auto" w:fill="auto"/>
    </w:rPr>
  </w:style>
  <w:style w:type="character" w:customStyle="1" w:styleId="foreground">
    <w:name w:val="foreground"/>
    <w:basedOn w:val="DefaultParagraphFont"/>
    <w:rsid w:val="0064091C"/>
  </w:style>
  <w:style w:type="paragraph" w:customStyle="1" w:styleId="StyleCircled11pt">
    <w:name w:val="Style Circled + 11 pt"/>
    <w:basedOn w:val="Normal"/>
    <w:link w:val="StyleCircled11ptChar"/>
    <w:qFormat/>
    <w:rsid w:val="0064091C"/>
    <w:rPr>
      <w:rFonts w:eastAsia="Times New Roman" w:cs="Calibri"/>
      <w:b/>
      <w:bCs/>
      <w:sz w:val="20"/>
      <w:u w:val="single"/>
    </w:rPr>
  </w:style>
  <w:style w:type="character" w:customStyle="1" w:styleId="StyleCircled11ptChar">
    <w:name w:val="Style Circled + 11 pt Char"/>
    <w:link w:val="StyleCircled11pt"/>
    <w:rsid w:val="0064091C"/>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64091C"/>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64091C"/>
    <w:rPr>
      <w:rFonts w:ascii="Times" w:eastAsia="Times New Roman" w:hAnsi="Times" w:cs="Calibri"/>
      <w:sz w:val="20"/>
      <w:szCs w:val="28"/>
      <w:u w:val="single"/>
    </w:rPr>
  </w:style>
  <w:style w:type="paragraph" w:customStyle="1" w:styleId="cite20">
    <w:name w:val="cite2"/>
    <w:basedOn w:val="Normal"/>
    <w:uiPriority w:val="99"/>
    <w:qFormat/>
    <w:rsid w:val="0064091C"/>
    <w:rPr>
      <w:rFonts w:eastAsia="Times New Roman" w:cs="Calibri"/>
      <w:color w:val="000000"/>
      <w:sz w:val="20"/>
      <w:szCs w:val="20"/>
    </w:rPr>
  </w:style>
  <w:style w:type="character" w:customStyle="1" w:styleId="postby">
    <w:name w:val="post_by"/>
    <w:basedOn w:val="DefaultParagraphFont"/>
    <w:rsid w:val="0064091C"/>
  </w:style>
  <w:style w:type="character" w:customStyle="1" w:styleId="Style11ptBorderSinglesolidlineAuto05ptLinewidth">
    <w:name w:val="Style 11 pt Border: : (Single solid line Auto  0.5 pt Line width)"/>
    <w:rsid w:val="0064091C"/>
    <w:rPr>
      <w:sz w:val="20"/>
      <w:bdr w:val="single" w:sz="4" w:space="0" w:color="auto" w:frame="1"/>
    </w:rPr>
  </w:style>
  <w:style w:type="character" w:customStyle="1" w:styleId="StyleUnderlineChar9ptBorderSinglesolidlineAuto0">
    <w:name w:val="Style Underline Char + 9 pt Border: : (Single solid line Auto  0..."/>
    <w:rsid w:val="0064091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4091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4091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4091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4091C"/>
    <w:rPr>
      <w:sz w:val="20"/>
      <w:szCs w:val="24"/>
      <w:u w:val="single"/>
      <w:bdr w:val="single" w:sz="4" w:space="0" w:color="auto"/>
      <w:lang w:val="en-US" w:eastAsia="en-US" w:bidi="ar-SA"/>
    </w:rPr>
  </w:style>
  <w:style w:type="character" w:customStyle="1" w:styleId="StyleLatinGaramondUnderline">
    <w:name w:val="Style (Latin) Garamond Underline"/>
    <w:rsid w:val="0064091C"/>
    <w:rPr>
      <w:rFonts w:ascii="Times New Roman" w:hAnsi="Times New Roman"/>
      <w:sz w:val="20"/>
      <w:u w:val="single"/>
    </w:rPr>
  </w:style>
  <w:style w:type="character" w:customStyle="1" w:styleId="StyleLatinGaramond">
    <w:name w:val="Style (Latin) Garamond"/>
    <w:rsid w:val="0064091C"/>
    <w:rPr>
      <w:rFonts w:ascii="Times New Roman" w:hAnsi="Times New Roman"/>
      <w:sz w:val="20"/>
    </w:rPr>
  </w:style>
  <w:style w:type="character" w:customStyle="1" w:styleId="styletimesnewroman12ptbold0">
    <w:name w:val="styletimesnewroman12ptbold"/>
    <w:basedOn w:val="DefaultParagraphFont"/>
    <w:rsid w:val="0064091C"/>
  </w:style>
  <w:style w:type="character" w:customStyle="1" w:styleId="CharCharCharCharChar">
    <w:name w:val="Char Char Char Char Char"/>
    <w:aliases w:val="Char Char Char Char,Char Char Char Char Char Char Char1,Heading 2 Char1 Char Char Char Char Char Char"/>
    <w:basedOn w:val="DefaultParagraphFont"/>
    <w:rsid w:val="0064091C"/>
    <w:rPr>
      <w:rFonts w:cs="Arial"/>
      <w:b/>
      <w:bCs/>
      <w:iCs/>
      <w:sz w:val="24"/>
      <w:szCs w:val="28"/>
      <w:lang w:val="en-US" w:eastAsia="en-US" w:bidi="ar-SA"/>
    </w:rPr>
  </w:style>
  <w:style w:type="character" w:customStyle="1" w:styleId="mainheading">
    <w:name w:val="mainheading"/>
    <w:basedOn w:val="DefaultParagraphFont"/>
    <w:rsid w:val="0064091C"/>
  </w:style>
  <w:style w:type="paragraph" w:customStyle="1" w:styleId="BoldandUnderlineChar2CharChar">
    <w:name w:val="Bold and Underline Char2 Char Char"/>
    <w:basedOn w:val="Normal"/>
    <w:link w:val="BoldandUnderlineChar2CharCharChar"/>
    <w:qFormat/>
    <w:rsid w:val="0064091C"/>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64091C"/>
    <w:rPr>
      <w:rFonts w:ascii="Calibri" w:eastAsia="Times New Roman" w:hAnsi="Calibri" w:cs="Calibri"/>
      <w:b/>
      <w:sz w:val="22"/>
      <w:u w:val="single"/>
    </w:rPr>
  </w:style>
  <w:style w:type="character" w:customStyle="1" w:styleId="StyleUnderlineChar9ptChar">
    <w:name w:val="Style Underline Char + 9 pt Char"/>
    <w:basedOn w:val="UnderlineCharChar"/>
    <w:rsid w:val="0064091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4091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4091C"/>
    <w:rPr>
      <w:sz w:val="16"/>
    </w:rPr>
  </w:style>
  <w:style w:type="paragraph" w:customStyle="1" w:styleId="Reduce8pt">
    <w:name w:val="Reduce 8pt"/>
    <w:basedOn w:val="Normal"/>
    <w:link w:val="Reduce8ptCharChar"/>
    <w:qFormat/>
    <w:rsid w:val="0064091C"/>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64091C"/>
    <w:pPr>
      <w:contextualSpacing/>
    </w:pPr>
    <w:rPr>
      <w:rFonts w:eastAsia="Calibri" w:cs="Calibri"/>
    </w:rPr>
  </w:style>
  <w:style w:type="character" w:customStyle="1" w:styleId="CardIndentedChar">
    <w:name w:val="Card (Indented) Char"/>
    <w:link w:val="CardIndented"/>
    <w:locked/>
    <w:rsid w:val="0064091C"/>
    <w:rPr>
      <w:rFonts w:ascii="Calibri" w:hAnsi="Calibri" w:cs="Calibri"/>
      <w:sz w:val="22"/>
    </w:rPr>
  </w:style>
  <w:style w:type="character" w:customStyle="1" w:styleId="citenon-boldChar">
    <w:name w:val="cite non-bold Char"/>
    <w:basedOn w:val="DefaultParagraphFont"/>
    <w:link w:val="citenon-bold"/>
    <w:locked/>
    <w:rsid w:val="0064091C"/>
    <w:rPr>
      <w:rFonts w:ascii="Garamond" w:eastAsia="Times New Roman" w:hAnsi="Garamond" w:cs="Calibri"/>
      <w:sz w:val="22"/>
      <w:szCs w:val="20"/>
    </w:rPr>
  </w:style>
  <w:style w:type="character" w:customStyle="1" w:styleId="boldciteChar4">
    <w:name w:val="bold cite Char4"/>
    <w:link w:val="boldcite"/>
    <w:locked/>
    <w:rsid w:val="0064091C"/>
    <w:rPr>
      <w:rFonts w:eastAsia="Times New Roman" w:cs="Times New Roman"/>
      <w:b/>
      <w:color w:val="000000"/>
      <w:sz w:val="20"/>
      <w:u w:val="thick" w:color="000000"/>
    </w:rPr>
  </w:style>
  <w:style w:type="paragraph" w:customStyle="1" w:styleId="boldcite">
    <w:name w:val="bold cite"/>
    <w:basedOn w:val="Normal"/>
    <w:link w:val="boldciteChar4"/>
    <w:qFormat/>
    <w:rsid w:val="0064091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4091C"/>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64091C"/>
    <w:rPr>
      <w:rFonts w:eastAsia="Calibri" w:cs="Calibri"/>
      <w:b/>
    </w:rPr>
  </w:style>
  <w:style w:type="character" w:customStyle="1" w:styleId="HeadingsBaseChar">
    <w:name w:val="Headings Base Char"/>
    <w:basedOn w:val="DefaultParagraphFont"/>
    <w:link w:val="HeadingsBase"/>
    <w:locked/>
    <w:rsid w:val="0064091C"/>
    <w:rPr>
      <w:rFonts w:ascii="Times New Roman" w:hAnsi="Times New Roman" w:cs="Times New Roman"/>
      <w:b/>
      <w:sz w:val="32"/>
    </w:rPr>
  </w:style>
  <w:style w:type="paragraph" w:customStyle="1" w:styleId="HeadingsBase">
    <w:name w:val="Headings Base"/>
    <w:basedOn w:val="Normal"/>
    <w:link w:val="HeadingsBaseChar"/>
    <w:qFormat/>
    <w:rsid w:val="0064091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64091C"/>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64091C"/>
    <w:pPr>
      <w:spacing w:line="480" w:lineRule="auto"/>
      <w:ind w:firstLine="720"/>
    </w:pPr>
    <w:rPr>
      <w:rFonts w:eastAsia="Calibri" w:cs="Calibri"/>
    </w:rPr>
  </w:style>
  <w:style w:type="paragraph" w:customStyle="1" w:styleId="SchoolBlockQuote">
    <w:name w:val="School Block Quote"/>
    <w:basedOn w:val="SchoolPaper"/>
    <w:qFormat/>
    <w:rsid w:val="0064091C"/>
  </w:style>
  <w:style w:type="paragraph" w:customStyle="1" w:styleId="SchoolWorksCited">
    <w:name w:val="School Works Cited"/>
    <w:basedOn w:val="SchoolPaper"/>
    <w:qFormat/>
    <w:rsid w:val="0064091C"/>
  </w:style>
  <w:style w:type="paragraph" w:customStyle="1" w:styleId="BlockQuote">
    <w:name w:val="Block Quote"/>
    <w:basedOn w:val="Normal"/>
    <w:qFormat/>
    <w:rsid w:val="0064091C"/>
    <w:pPr>
      <w:ind w:left="720" w:right="720"/>
    </w:pPr>
    <w:rPr>
      <w:rFonts w:eastAsia="Calibri" w:cs="Calibri"/>
    </w:rPr>
  </w:style>
  <w:style w:type="paragraph" w:customStyle="1" w:styleId="PaperBody">
    <w:name w:val="Paper Body"/>
    <w:basedOn w:val="Normal"/>
    <w:qFormat/>
    <w:rsid w:val="0064091C"/>
    <w:pPr>
      <w:spacing w:line="480" w:lineRule="auto"/>
      <w:ind w:firstLine="720"/>
    </w:pPr>
    <w:rPr>
      <w:rFonts w:eastAsia="Calibri" w:cs="Calibri"/>
    </w:rPr>
  </w:style>
  <w:style w:type="paragraph" w:customStyle="1" w:styleId="PaperCitation">
    <w:name w:val="Paper Citation"/>
    <w:basedOn w:val="Normal"/>
    <w:qFormat/>
    <w:rsid w:val="0064091C"/>
    <w:pPr>
      <w:spacing w:line="480" w:lineRule="auto"/>
      <w:ind w:left="720" w:hanging="720"/>
    </w:pPr>
    <w:rPr>
      <w:rFonts w:eastAsia="Calibri" w:cs="Calibri"/>
    </w:rPr>
  </w:style>
  <w:style w:type="character" w:customStyle="1" w:styleId="hatChar">
    <w:name w:val="hat Char"/>
    <w:basedOn w:val="DefaultParagraphFont"/>
    <w:link w:val="hat"/>
    <w:locked/>
    <w:rsid w:val="0064091C"/>
    <w:rPr>
      <w:rFonts w:ascii="Calibri" w:eastAsia="Times New Roman" w:hAnsi="Calibri" w:cs="Calibri"/>
      <w:b/>
      <w:bCs/>
      <w:sz w:val="32"/>
      <w:u w:val="single"/>
      <w:lang w:bidi="en-US"/>
    </w:rPr>
  </w:style>
  <w:style w:type="paragraph" w:customStyle="1" w:styleId="WW-Default">
    <w:name w:val="WW-Default"/>
    <w:qFormat/>
    <w:rsid w:val="0064091C"/>
    <w:pPr>
      <w:suppressAutoHyphens/>
    </w:pPr>
    <w:rPr>
      <w:rFonts w:ascii="Georgia" w:eastAsia="Calibri" w:hAnsi="Georgia" w:cs="Calibri"/>
      <w:sz w:val="22"/>
      <w:szCs w:val="22"/>
      <w:lang w:eastAsia="ar-SA"/>
    </w:rPr>
  </w:style>
  <w:style w:type="paragraph" w:customStyle="1" w:styleId="B-TagCite">
    <w:name w:val="B-TagCite"/>
    <w:qFormat/>
    <w:rsid w:val="0064091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4091C"/>
    <w:rPr>
      <w:rFonts w:ascii="Times New Roman" w:hAnsi="Times New Roman" w:cs="Times New Roman"/>
      <w:b/>
      <w:sz w:val="20"/>
    </w:rPr>
  </w:style>
  <w:style w:type="paragraph" w:customStyle="1" w:styleId="MicroText">
    <w:name w:val="MicroText"/>
    <w:basedOn w:val="Normal"/>
    <w:next w:val="Normal"/>
    <w:link w:val="MicroTextChar"/>
    <w:qFormat/>
    <w:rsid w:val="0064091C"/>
    <w:rPr>
      <w:rFonts w:ascii="Arial Narrow" w:hAnsi="Arial Narrow"/>
      <w:sz w:val="12"/>
    </w:rPr>
  </w:style>
  <w:style w:type="character" w:customStyle="1" w:styleId="Footnote2Char">
    <w:name w:val="Footnote2 Char"/>
    <w:link w:val="Footnote2"/>
    <w:locked/>
    <w:rsid w:val="0064091C"/>
  </w:style>
  <w:style w:type="paragraph" w:customStyle="1" w:styleId="Footnote2">
    <w:name w:val="Footnote2"/>
    <w:basedOn w:val="Normal"/>
    <w:next w:val="Normal"/>
    <w:link w:val="Footnote2Char"/>
    <w:autoRedefine/>
    <w:qFormat/>
    <w:rsid w:val="0064091C"/>
    <w:pPr>
      <w:spacing w:after="120" w:line="480" w:lineRule="auto"/>
    </w:pPr>
    <w:rPr>
      <w:rFonts w:asciiTheme="minorHAnsi" w:hAnsiTheme="minorHAnsi"/>
      <w:sz w:val="24"/>
    </w:rPr>
  </w:style>
  <w:style w:type="paragraph" w:customStyle="1" w:styleId="indent">
    <w:name w:val="indent"/>
    <w:basedOn w:val="Normal"/>
    <w:qFormat/>
    <w:rsid w:val="0064091C"/>
    <w:pPr>
      <w:spacing w:before="100" w:beforeAutospacing="1" w:after="100" w:afterAutospacing="1"/>
    </w:pPr>
    <w:rPr>
      <w:rFonts w:eastAsia="Times New Roman" w:cs="Calibri"/>
    </w:rPr>
  </w:style>
  <w:style w:type="paragraph" w:customStyle="1" w:styleId="PageHeaderLine1">
    <w:name w:val="PageHeaderLine1"/>
    <w:basedOn w:val="Normal"/>
    <w:qFormat/>
    <w:rsid w:val="0064091C"/>
    <w:pPr>
      <w:tabs>
        <w:tab w:val="right" w:pos="10800"/>
      </w:tabs>
    </w:pPr>
    <w:rPr>
      <w:rFonts w:eastAsia="Calibri" w:cs="Calibri"/>
      <w:b/>
    </w:rPr>
  </w:style>
  <w:style w:type="paragraph" w:customStyle="1" w:styleId="PageHeaderLine2">
    <w:name w:val="PageHeaderLine2"/>
    <w:basedOn w:val="Normal"/>
    <w:next w:val="Normal"/>
    <w:link w:val="PageHeaderLine2Char"/>
    <w:qFormat/>
    <w:rsid w:val="0064091C"/>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64091C"/>
    <w:rPr>
      <w:rFonts w:ascii="Times New Roman" w:hAnsi="Times New Roman" w:cs="Times New Roman"/>
      <w:sz w:val="20"/>
    </w:rPr>
  </w:style>
  <w:style w:type="paragraph" w:customStyle="1" w:styleId="CardText1">
    <w:name w:val="CardText"/>
    <w:basedOn w:val="Normal"/>
    <w:link w:val="CardTextChar3"/>
    <w:qFormat/>
    <w:rsid w:val="0064091C"/>
    <w:pPr>
      <w:ind w:left="288"/>
    </w:pPr>
    <w:rPr>
      <w:rFonts w:ascii="Times New Roman" w:hAnsi="Times New Roman" w:cs="Times New Roman"/>
      <w:sz w:val="20"/>
    </w:rPr>
  </w:style>
  <w:style w:type="character" w:customStyle="1" w:styleId="stylestylebold12pt">
    <w:name w:val="stylestylebold12pt"/>
    <w:basedOn w:val="DefaultParagraphFont"/>
    <w:rsid w:val="0064091C"/>
  </w:style>
  <w:style w:type="character" w:customStyle="1" w:styleId="styleboldunderline">
    <w:name w:val="styleboldunderline"/>
    <w:basedOn w:val="DefaultParagraphFont"/>
    <w:rsid w:val="0064091C"/>
  </w:style>
  <w:style w:type="character" w:customStyle="1" w:styleId="box">
    <w:name w:val="box"/>
    <w:basedOn w:val="DefaultParagraphFont"/>
    <w:rsid w:val="0064091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4091C"/>
    <w:rPr>
      <w:rFonts w:ascii="Arial Narrow" w:hAnsi="Arial Narrow" w:cs="Arial Narrow" w:hint="default"/>
      <w:sz w:val="18"/>
      <w:szCs w:val="18"/>
    </w:rPr>
  </w:style>
  <w:style w:type="character" w:customStyle="1" w:styleId="FontStyle14">
    <w:name w:val="Font Style14"/>
    <w:basedOn w:val="DefaultParagraphFont"/>
    <w:uiPriority w:val="99"/>
    <w:rsid w:val="0064091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4091C"/>
    <w:rPr>
      <w:rFonts w:ascii="Arial Narrow" w:hAnsi="Arial Narrow" w:cs="Arial Narrow" w:hint="default"/>
      <w:b/>
      <w:bCs/>
      <w:sz w:val="10"/>
      <w:szCs w:val="10"/>
    </w:rPr>
  </w:style>
  <w:style w:type="character" w:customStyle="1" w:styleId="CardTagandCiteChar">
    <w:name w:val="Card Tag and Cite Char"/>
    <w:basedOn w:val="DefaultParagraphFont"/>
    <w:rsid w:val="0064091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64091C"/>
    <w:rPr>
      <w:rFonts w:ascii="Arial Narrow" w:hAnsi="Arial Narrow"/>
      <w:b/>
      <w:color w:val="000000"/>
      <w:sz w:val="22"/>
      <w:szCs w:val="22"/>
      <w:u w:val="single"/>
    </w:rPr>
  </w:style>
  <w:style w:type="character" w:customStyle="1" w:styleId="SmallText0">
    <w:name w:val="SmallText"/>
    <w:rsid w:val="0064091C"/>
    <w:rPr>
      <w:color w:val="000000"/>
    </w:rPr>
  </w:style>
  <w:style w:type="character" w:customStyle="1" w:styleId="CitesChar1">
    <w:name w:val="Cites Char1"/>
    <w:basedOn w:val="DefaultParagraphFont"/>
    <w:rsid w:val="0064091C"/>
    <w:rPr>
      <w:b/>
      <w:bCs w:val="0"/>
      <w:szCs w:val="24"/>
      <w:u w:val="single"/>
      <w:lang w:val="en-US" w:eastAsia="en-US" w:bidi="ar-SA"/>
    </w:rPr>
  </w:style>
  <w:style w:type="character" w:customStyle="1" w:styleId="CardUnderlinedChar">
    <w:name w:val="Card Underlined Char"/>
    <w:basedOn w:val="DefaultParagraphFont"/>
    <w:rsid w:val="0064091C"/>
    <w:rPr>
      <w:rFonts w:ascii="Arial Narrow" w:hAnsi="Arial Narrow" w:hint="default"/>
      <w:sz w:val="22"/>
      <w:szCs w:val="24"/>
      <w:u w:val="single"/>
      <w:lang w:val="en-US" w:eastAsia="en-US" w:bidi="ar-SA"/>
    </w:rPr>
  </w:style>
  <w:style w:type="character" w:customStyle="1" w:styleId="underline3">
    <w:name w:val="underline3"/>
    <w:basedOn w:val="underline2"/>
    <w:rsid w:val="0064091C"/>
    <w:rPr>
      <w:rFonts w:ascii="Arial" w:hAnsi="Arial"/>
      <w:sz w:val="18"/>
      <w:u w:val="single"/>
      <w:bdr w:val="none" w:sz="0" w:space="0" w:color="auto" w:frame="1"/>
      <w:shd w:val="clear" w:color="auto" w:fill="FFFF00"/>
    </w:rPr>
  </w:style>
  <w:style w:type="character" w:customStyle="1" w:styleId="menu">
    <w:name w:val="menu"/>
    <w:basedOn w:val="DefaultParagraphFont"/>
    <w:rsid w:val="0064091C"/>
  </w:style>
  <w:style w:type="character" w:customStyle="1" w:styleId="itxtrst">
    <w:name w:val="itxtrst"/>
    <w:rsid w:val="0064091C"/>
  </w:style>
  <w:style w:type="character" w:customStyle="1" w:styleId="A-Underlining">
    <w:name w:val="A-Underlining"/>
    <w:basedOn w:val="DefaultParagraphFont"/>
    <w:rsid w:val="0064091C"/>
    <w:rPr>
      <w:rFonts w:ascii="Garamond" w:hAnsi="Garamond" w:hint="default"/>
      <w:color w:val="auto"/>
      <w:sz w:val="24"/>
      <w:u w:val="single"/>
    </w:rPr>
  </w:style>
  <w:style w:type="character" w:customStyle="1" w:styleId="StyleUnderlineBold0">
    <w:name w:val="Style Underline + Bold"/>
    <w:rsid w:val="0064091C"/>
    <w:rPr>
      <w:b/>
      <w:bCs/>
      <w:u w:val="single"/>
    </w:rPr>
  </w:style>
  <w:style w:type="character" w:customStyle="1" w:styleId="Underline-Highlighted">
    <w:name w:val="Underline-Highlighted"/>
    <w:uiPriority w:val="1"/>
    <w:qFormat/>
    <w:rsid w:val="0064091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4091C"/>
  </w:style>
  <w:style w:type="character" w:customStyle="1" w:styleId="newsmain">
    <w:name w:val="news_main"/>
    <w:basedOn w:val="DefaultParagraphFont"/>
    <w:rsid w:val="0064091C"/>
  </w:style>
  <w:style w:type="character" w:customStyle="1" w:styleId="vitstoryheadline">
    <w:name w:val="vitstoryheadline"/>
    <w:rsid w:val="0064091C"/>
  </w:style>
  <w:style w:type="character" w:customStyle="1" w:styleId="AuthorDate0">
    <w:name w:val="Author Date"/>
    <w:rsid w:val="0064091C"/>
    <w:rPr>
      <w:b/>
      <w:bCs w:val="0"/>
      <w:sz w:val="24"/>
      <w:u w:val="thick"/>
    </w:rPr>
  </w:style>
  <w:style w:type="character" w:customStyle="1" w:styleId="red">
    <w:name w:val="red"/>
    <w:basedOn w:val="DefaultParagraphFont"/>
    <w:rsid w:val="0064091C"/>
  </w:style>
  <w:style w:type="character" w:customStyle="1" w:styleId="at">
    <w:name w:val="at"/>
    <w:rsid w:val="0064091C"/>
  </w:style>
  <w:style w:type="character" w:customStyle="1" w:styleId="org">
    <w:name w:val="org"/>
    <w:rsid w:val="0064091C"/>
  </w:style>
  <w:style w:type="character" w:customStyle="1" w:styleId="pnumber">
    <w:name w:val="pnumber"/>
    <w:rsid w:val="0064091C"/>
  </w:style>
  <w:style w:type="character" w:customStyle="1" w:styleId="ital">
    <w:name w:val="ital"/>
    <w:rsid w:val="0064091C"/>
  </w:style>
  <w:style w:type="character" w:customStyle="1" w:styleId="orgdiv">
    <w:name w:val="orgdiv"/>
    <w:rsid w:val="0064091C"/>
  </w:style>
  <w:style w:type="character" w:customStyle="1" w:styleId="orgname">
    <w:name w:val="orgname"/>
    <w:rsid w:val="0064091C"/>
  </w:style>
  <w:style w:type="character" w:customStyle="1" w:styleId="city">
    <w:name w:val="city"/>
    <w:rsid w:val="0064091C"/>
  </w:style>
  <w:style w:type="character" w:customStyle="1" w:styleId="state">
    <w:name w:val="state"/>
    <w:rsid w:val="0064091C"/>
  </w:style>
  <w:style w:type="character" w:customStyle="1" w:styleId="country">
    <w:name w:val="country"/>
    <w:rsid w:val="0064091C"/>
  </w:style>
  <w:style w:type="character" w:customStyle="1" w:styleId="articletitle">
    <w:name w:val="articletitle"/>
    <w:rsid w:val="0064091C"/>
    <w:rPr>
      <w:rFonts w:ascii="Times New Roman" w:hAnsi="Times New Roman" w:cs="Times New Roman" w:hint="default"/>
    </w:rPr>
  </w:style>
  <w:style w:type="character" w:customStyle="1" w:styleId="6pointChar">
    <w:name w:val="6 point Char"/>
    <w:rsid w:val="0064091C"/>
    <w:rPr>
      <w:rFonts w:ascii="Times New Roman" w:hAnsi="Times New Roman" w:cs="Times New Roman" w:hint="default"/>
      <w:sz w:val="12"/>
      <w:lang w:val="en-US" w:eastAsia="en-US"/>
    </w:rPr>
  </w:style>
  <w:style w:type="character" w:customStyle="1" w:styleId="StyleThickunderline">
    <w:name w:val="Style Thick underline"/>
    <w:qFormat/>
    <w:rsid w:val="0064091C"/>
    <w:rPr>
      <w:u w:val="thick"/>
    </w:rPr>
  </w:style>
  <w:style w:type="character" w:customStyle="1" w:styleId="Box0">
    <w:name w:val="Box!"/>
    <w:rsid w:val="0064091C"/>
    <w:rPr>
      <w:rFonts w:ascii="Garamond" w:hAnsi="Garamond" w:hint="default"/>
      <w:sz w:val="24"/>
      <w:u w:val="single"/>
      <w:bdr w:val="single" w:sz="4" w:space="0" w:color="auto" w:frame="1"/>
    </w:rPr>
  </w:style>
  <w:style w:type="character" w:customStyle="1" w:styleId="citechar">
    <w:name w:val="citechar"/>
    <w:basedOn w:val="DefaultParagraphFont"/>
    <w:rsid w:val="0064091C"/>
  </w:style>
  <w:style w:type="character" w:customStyle="1" w:styleId="underlinechar2">
    <w:name w:val="underlinechar"/>
    <w:basedOn w:val="DefaultParagraphFont"/>
    <w:rsid w:val="0064091C"/>
  </w:style>
  <w:style w:type="character" w:customStyle="1" w:styleId="CardUnderlineChar">
    <w:name w:val="Card Underline Char"/>
    <w:rsid w:val="0064091C"/>
    <w:rPr>
      <w:szCs w:val="24"/>
      <w:u w:val="single"/>
      <w:lang w:val="en-US" w:eastAsia="en-US" w:bidi="ar-SA"/>
    </w:rPr>
  </w:style>
  <w:style w:type="character" w:customStyle="1" w:styleId="tagciteChar">
    <w:name w:val="tag/cite Char"/>
    <w:basedOn w:val="DefaultParagraphFont"/>
    <w:rsid w:val="0064091C"/>
    <w:rPr>
      <w:b/>
      <w:bCs w:val="0"/>
      <w:sz w:val="24"/>
      <w:lang w:val="en-US" w:eastAsia="en-US" w:bidi="ar-SA"/>
    </w:rPr>
  </w:style>
  <w:style w:type="character" w:customStyle="1" w:styleId="8pointChar">
    <w:name w:val="8 point Char"/>
    <w:basedOn w:val="DefaultParagraphFont"/>
    <w:rsid w:val="0064091C"/>
    <w:rPr>
      <w:sz w:val="16"/>
      <w:lang w:val="en-US" w:eastAsia="en-US" w:bidi="ar-SA"/>
    </w:rPr>
  </w:style>
  <w:style w:type="character" w:customStyle="1" w:styleId="BoldText12pt">
    <w:name w:val="Bold Text 12 pt"/>
    <w:rsid w:val="0064091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4091C"/>
  </w:style>
  <w:style w:type="table" w:styleId="TableGrid">
    <w:name w:val="Table Grid"/>
    <w:basedOn w:val="TableNormal"/>
    <w:rsid w:val="0064091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4091C"/>
    <w:rPr>
      <w:b/>
      <w:bCs w:val="0"/>
      <w:sz w:val="24"/>
      <w:lang w:val="en-US" w:eastAsia="en-US" w:bidi="ar-SA"/>
    </w:rPr>
  </w:style>
  <w:style w:type="character" w:customStyle="1" w:styleId="Mention11">
    <w:name w:val="Mention11"/>
    <w:basedOn w:val="DefaultParagraphFont"/>
    <w:uiPriority w:val="99"/>
    <w:semiHidden/>
    <w:unhideWhenUsed/>
    <w:rsid w:val="0064091C"/>
    <w:rPr>
      <w:color w:val="2B579A"/>
      <w:shd w:val="clear" w:color="auto" w:fill="E6E6E6"/>
    </w:rPr>
  </w:style>
  <w:style w:type="character" w:customStyle="1" w:styleId="Emph">
    <w:name w:val="Emph"/>
    <w:basedOn w:val="DefaultParagraphFont"/>
    <w:uiPriority w:val="1"/>
    <w:qFormat/>
    <w:rsid w:val="0064091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4091C"/>
  </w:style>
  <w:style w:type="character" w:customStyle="1" w:styleId="Mention2">
    <w:name w:val="Mention2"/>
    <w:basedOn w:val="DefaultParagraphFont"/>
    <w:uiPriority w:val="99"/>
    <w:semiHidden/>
    <w:unhideWhenUsed/>
    <w:rsid w:val="0064091C"/>
    <w:rPr>
      <w:color w:val="2B579A"/>
      <w:shd w:val="clear" w:color="auto" w:fill="E6E6E6"/>
    </w:rPr>
  </w:style>
  <w:style w:type="paragraph" w:customStyle="1" w:styleId="FlashTag">
    <w:name w:val="FlashTag"/>
    <w:basedOn w:val="Normal"/>
    <w:link w:val="FlashTagChar"/>
    <w:autoRedefine/>
    <w:uiPriority w:val="4"/>
    <w:qFormat/>
    <w:rsid w:val="0064091C"/>
    <w:rPr>
      <w:rFonts w:asciiTheme="majorHAnsi" w:hAnsiTheme="majorHAnsi" w:cs="Calibri"/>
      <w:b/>
      <w:sz w:val="28"/>
    </w:rPr>
  </w:style>
  <w:style w:type="character" w:customStyle="1" w:styleId="FlashTagChar">
    <w:name w:val="FlashTag Char"/>
    <w:basedOn w:val="DefaultParagraphFont"/>
    <w:link w:val="FlashTag"/>
    <w:uiPriority w:val="4"/>
    <w:rsid w:val="0064091C"/>
    <w:rPr>
      <w:rFonts w:asciiTheme="majorHAnsi" w:hAnsiTheme="majorHAnsi" w:cs="Calibri"/>
      <w:b/>
      <w:sz w:val="28"/>
    </w:rPr>
  </w:style>
  <w:style w:type="paragraph" w:customStyle="1" w:styleId="Warrant">
    <w:name w:val="Warrant"/>
    <w:autoRedefine/>
    <w:uiPriority w:val="4"/>
    <w:qFormat/>
    <w:rsid w:val="0064091C"/>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64091C"/>
  </w:style>
  <w:style w:type="character" w:customStyle="1" w:styleId="m3965771245576658108gmail-styleunderline">
    <w:name w:val="m_3965771245576658108gmail-styleunderline"/>
    <w:basedOn w:val="DefaultParagraphFont"/>
    <w:rsid w:val="0064091C"/>
  </w:style>
  <w:style w:type="paragraph" w:customStyle="1" w:styleId="Header1">
    <w:name w:val="Header1"/>
    <w:aliases w:val="Header Char Char,Header Char Char Char Char Char Char Char Cha,Header Char2,Header Char1 Char,Char Char Char Cha"/>
    <w:basedOn w:val="Normal"/>
    <w:qFormat/>
    <w:rsid w:val="0064091C"/>
    <w:pPr>
      <w:tabs>
        <w:tab w:val="center" w:pos="4680"/>
        <w:tab w:val="right" w:pos="9360"/>
      </w:tabs>
    </w:pPr>
    <w:rPr>
      <w:rFonts w:cs="Calibri"/>
    </w:rPr>
  </w:style>
  <w:style w:type="character" w:customStyle="1" w:styleId="EndnoteTextChar">
    <w:name w:val="Endnote Text Char"/>
    <w:basedOn w:val="DefaultParagraphFont"/>
    <w:link w:val="EndnoteText"/>
    <w:locked/>
    <w:rsid w:val="0064091C"/>
    <w:rPr>
      <w:rFonts w:ascii="Georgia" w:eastAsia="Times New Roman" w:hAnsi="Georgia"/>
      <w:szCs w:val="20"/>
    </w:rPr>
  </w:style>
  <w:style w:type="paragraph" w:styleId="EndnoteText">
    <w:name w:val="endnote text"/>
    <w:basedOn w:val="Normal"/>
    <w:link w:val="EndnoteTextChar"/>
    <w:unhideWhenUsed/>
    <w:rsid w:val="0064091C"/>
    <w:rPr>
      <w:rFonts w:ascii="Georgia" w:eastAsia="Times New Roman" w:hAnsi="Georgia"/>
      <w:sz w:val="24"/>
      <w:szCs w:val="20"/>
    </w:rPr>
  </w:style>
  <w:style w:type="character" w:customStyle="1" w:styleId="EndnoteTextChar1">
    <w:name w:val="Endnote Text Char1"/>
    <w:basedOn w:val="DefaultParagraphFont"/>
    <w:semiHidden/>
    <w:rsid w:val="0064091C"/>
    <w:rPr>
      <w:rFonts w:ascii="Calibri" w:hAnsi="Calibri"/>
      <w:sz w:val="20"/>
      <w:szCs w:val="20"/>
    </w:rPr>
  </w:style>
  <w:style w:type="character" w:customStyle="1" w:styleId="DateChar">
    <w:name w:val="Date Char"/>
    <w:aliases w:val="date Char"/>
    <w:basedOn w:val="DefaultParagraphFont"/>
    <w:link w:val="Date"/>
    <w:uiPriority w:val="99"/>
    <w:locked/>
    <w:rsid w:val="0064091C"/>
    <w:rPr>
      <w:rFonts w:ascii="Georgia" w:eastAsia="Times New Roman" w:hAnsi="Georgia"/>
    </w:rPr>
  </w:style>
  <w:style w:type="paragraph" w:styleId="Date">
    <w:name w:val="Date"/>
    <w:aliases w:val="date"/>
    <w:basedOn w:val="Normal"/>
    <w:next w:val="Normal"/>
    <w:link w:val="DateChar"/>
    <w:uiPriority w:val="99"/>
    <w:unhideWhenUsed/>
    <w:rsid w:val="0064091C"/>
    <w:rPr>
      <w:rFonts w:ascii="Georgia" w:eastAsia="Times New Roman" w:hAnsi="Georgia"/>
      <w:sz w:val="24"/>
    </w:rPr>
  </w:style>
  <w:style w:type="character" w:customStyle="1" w:styleId="DateChar1">
    <w:name w:val="Date Char1"/>
    <w:basedOn w:val="DefaultParagraphFont"/>
    <w:uiPriority w:val="99"/>
    <w:semiHidden/>
    <w:rsid w:val="0064091C"/>
    <w:rPr>
      <w:rFonts w:ascii="Calibri" w:hAnsi="Calibri"/>
      <w:sz w:val="22"/>
    </w:rPr>
  </w:style>
  <w:style w:type="character" w:customStyle="1" w:styleId="BodyTextFirstIndentChar">
    <w:name w:val="Body Text First Indent Char"/>
    <w:basedOn w:val="BodyTextChar"/>
    <w:link w:val="BodyTextFirstIndent"/>
    <w:locked/>
    <w:rsid w:val="0064091C"/>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4091C"/>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64091C"/>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64091C"/>
    <w:rPr>
      <w:rFonts w:ascii="Calibri" w:hAnsi="Calibri" w:cs="Calibri"/>
    </w:rPr>
  </w:style>
  <w:style w:type="character" w:customStyle="1" w:styleId="PlainTextChar1">
    <w:name w:val="Plain Text Char1"/>
    <w:basedOn w:val="DefaultParagraphFont"/>
    <w:semiHidden/>
    <w:rsid w:val="0064091C"/>
    <w:rPr>
      <w:rFonts w:ascii="Consolas" w:hAnsi="Consolas" w:cs="Calibri"/>
      <w:sz w:val="21"/>
      <w:szCs w:val="21"/>
    </w:rPr>
  </w:style>
  <w:style w:type="paragraph" w:customStyle="1" w:styleId="msolistparagraphcxspfirst">
    <w:name w:val="msolistparagraphcxspfirst"/>
    <w:basedOn w:val="Normal"/>
    <w:uiPriority w:val="99"/>
    <w:qFormat/>
    <w:rsid w:val="0064091C"/>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64091C"/>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64091C"/>
    <w:rPr>
      <w:rFonts w:ascii="Calibri" w:hAnsi="Calibri" w:cs="Calibri"/>
      <w:i/>
      <w:iCs/>
      <w:color w:val="000000" w:themeColor="text1"/>
    </w:rPr>
  </w:style>
  <w:style w:type="paragraph" w:customStyle="1" w:styleId="Heading2-NotBold">
    <w:name w:val="Heading 2 - Not Bold"/>
    <w:basedOn w:val="Heading2"/>
    <w:autoRedefine/>
    <w:uiPriority w:val="99"/>
    <w:qFormat/>
    <w:rsid w:val="0064091C"/>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64091C"/>
    <w:rPr>
      <w:rFonts w:ascii="Calibri" w:eastAsia="Calibri" w:hAnsi="Calibri" w:cs="Calibri"/>
      <w:b/>
      <w:sz w:val="22"/>
    </w:rPr>
  </w:style>
  <w:style w:type="paragraph" w:customStyle="1" w:styleId="Heading2-Bold">
    <w:name w:val="Heading 2 - Bold"/>
    <w:basedOn w:val="Normal"/>
    <w:autoRedefine/>
    <w:uiPriority w:val="99"/>
    <w:qFormat/>
    <w:rsid w:val="0064091C"/>
    <w:rPr>
      <w:rFonts w:ascii="Garamond" w:eastAsia="Calibri" w:hAnsi="Garamond" w:cs="Calibri"/>
      <w:b/>
    </w:rPr>
  </w:style>
  <w:style w:type="paragraph" w:customStyle="1" w:styleId="tag">
    <w:name w:val="%tag"/>
    <w:basedOn w:val="Normal"/>
    <w:next w:val="Normal"/>
    <w:uiPriority w:val="99"/>
    <w:qFormat/>
    <w:rsid w:val="0064091C"/>
    <w:rPr>
      <w:rFonts w:ascii="Garamond" w:eastAsia="Calibri" w:hAnsi="Garamond" w:cs="Calibri"/>
      <w:bCs/>
      <w:sz w:val="18"/>
    </w:rPr>
  </w:style>
  <w:style w:type="character" w:customStyle="1" w:styleId="Style2Char">
    <w:name w:val="Style 2 Char"/>
    <w:link w:val="Style20"/>
    <w:uiPriority w:val="99"/>
    <w:locked/>
    <w:rsid w:val="0064091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4091C"/>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4091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4091C"/>
    <w:rPr>
      <w:rFonts w:ascii="Garamond" w:eastAsia="Times New Roman" w:hAnsi="Garamond"/>
      <w:sz w:val="24"/>
      <w:szCs w:val="20"/>
      <w:u w:val="single"/>
      <w:lang w:val="x-none" w:eastAsia="x-none"/>
    </w:rPr>
  </w:style>
  <w:style w:type="character" w:customStyle="1" w:styleId="textsmallChar0">
    <w:name w:val="textsmall Char"/>
    <w:link w:val="textsmall0"/>
    <w:locked/>
    <w:rsid w:val="0064091C"/>
    <w:rPr>
      <w:rFonts w:ascii="Georgia" w:eastAsia="Times New Roman" w:hAnsi="Georgia"/>
      <w:sz w:val="18"/>
      <w:szCs w:val="20"/>
      <w:lang w:val="x-none" w:eastAsia="x-none"/>
    </w:rPr>
  </w:style>
  <w:style w:type="paragraph" w:customStyle="1" w:styleId="textsmall0">
    <w:name w:val="textsmall"/>
    <w:basedOn w:val="Normal"/>
    <w:link w:val="textsmallChar0"/>
    <w:qFormat/>
    <w:rsid w:val="0064091C"/>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4091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4091C"/>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4091C"/>
    <w:rPr>
      <w:rFonts w:ascii="Arial" w:eastAsia="Times New Roman" w:hAnsi="Arial" w:cs="Arial"/>
      <w:sz w:val="12"/>
    </w:rPr>
  </w:style>
  <w:style w:type="paragraph" w:customStyle="1" w:styleId="Micro">
    <w:name w:val="Micro"/>
    <w:basedOn w:val="Normal"/>
    <w:next w:val="Normal"/>
    <w:link w:val="MicroChar"/>
    <w:qFormat/>
    <w:rsid w:val="0064091C"/>
    <w:rPr>
      <w:rFonts w:ascii="Arial" w:eastAsia="Times New Roman" w:hAnsi="Arial" w:cs="Arial"/>
      <w:sz w:val="12"/>
    </w:rPr>
  </w:style>
  <w:style w:type="character" w:customStyle="1" w:styleId="CardNotUnderlinedChar1">
    <w:name w:val="Card Not Underlined Char1"/>
    <w:link w:val="CardNotUnderlined"/>
    <w:locked/>
    <w:rsid w:val="0064091C"/>
    <w:rPr>
      <w:rFonts w:ascii="Bell MT" w:eastAsia="Calibri" w:hAnsi="Bell MT"/>
      <w:szCs w:val="20"/>
    </w:rPr>
  </w:style>
  <w:style w:type="paragraph" w:customStyle="1" w:styleId="CardNotUnderlined">
    <w:name w:val="Card Not Underlined"/>
    <w:basedOn w:val="Normal"/>
    <w:link w:val="CardNotUnderlinedChar1"/>
    <w:autoRedefine/>
    <w:qFormat/>
    <w:rsid w:val="0064091C"/>
    <w:rPr>
      <w:rFonts w:ascii="Bell MT" w:eastAsia="Calibri" w:hAnsi="Bell MT"/>
      <w:sz w:val="24"/>
      <w:szCs w:val="20"/>
    </w:rPr>
  </w:style>
  <w:style w:type="paragraph" w:customStyle="1" w:styleId="h-lead">
    <w:name w:val="h-lead"/>
    <w:basedOn w:val="Normal"/>
    <w:uiPriority w:val="99"/>
    <w:qFormat/>
    <w:rsid w:val="0064091C"/>
    <w:pPr>
      <w:spacing w:before="100" w:beforeAutospacing="1" w:after="100" w:afterAutospacing="1"/>
    </w:pPr>
    <w:rPr>
      <w:rFonts w:eastAsia="Times New Roman" w:cs="Calibri"/>
      <w:sz w:val="24"/>
    </w:rPr>
  </w:style>
  <w:style w:type="paragraph" w:customStyle="1" w:styleId="intro">
    <w:name w:val="intro"/>
    <w:basedOn w:val="Normal"/>
    <w:uiPriority w:val="99"/>
    <w:qFormat/>
    <w:rsid w:val="0064091C"/>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64091C"/>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64091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4091C"/>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4091C"/>
    <w:rPr>
      <w:rFonts w:eastAsia="Calibri" w:cs="Calibri"/>
    </w:rPr>
  </w:style>
  <w:style w:type="paragraph" w:customStyle="1" w:styleId="F3-TagAuthor">
    <w:name w:val="F3 - Tag/Author"/>
    <w:basedOn w:val="Normal"/>
    <w:uiPriority w:val="99"/>
    <w:qFormat/>
    <w:rsid w:val="0064091C"/>
    <w:rPr>
      <w:rFonts w:eastAsia="Times New Roman" w:cs="Calibri"/>
      <w:b/>
    </w:rPr>
  </w:style>
  <w:style w:type="paragraph" w:customStyle="1" w:styleId="F5-UnderlineNormal">
    <w:name w:val="F5 - Underline Normal"/>
    <w:basedOn w:val="Normal"/>
    <w:uiPriority w:val="99"/>
    <w:qFormat/>
    <w:rsid w:val="0064091C"/>
    <w:rPr>
      <w:rFonts w:eastAsia="Calibri" w:cs="Calibri"/>
      <w:u w:val="single"/>
    </w:rPr>
  </w:style>
  <w:style w:type="paragraph" w:customStyle="1" w:styleId="Brief-PrimarySource">
    <w:name w:val="Brief - Primary Source"/>
    <w:basedOn w:val="Normal"/>
    <w:uiPriority w:val="99"/>
    <w:qFormat/>
    <w:rsid w:val="0064091C"/>
    <w:rPr>
      <w:rFonts w:eastAsia="Times New Roman" w:cs="Calibri"/>
      <w:b/>
      <w:sz w:val="24"/>
      <w:u w:val="single"/>
    </w:rPr>
  </w:style>
  <w:style w:type="paragraph" w:customStyle="1" w:styleId="Brief-Underline">
    <w:name w:val="Brief - Underline"/>
    <w:basedOn w:val="Normal"/>
    <w:uiPriority w:val="99"/>
    <w:qFormat/>
    <w:rsid w:val="0064091C"/>
    <w:rPr>
      <w:rFonts w:eastAsia="Times New Roman" w:cs="Calibri"/>
      <w:u w:val="single"/>
    </w:rPr>
  </w:style>
  <w:style w:type="paragraph" w:customStyle="1" w:styleId="Brief">
    <w:name w:val="Brief"/>
    <w:basedOn w:val="Brief-PrimarySource"/>
    <w:uiPriority w:val="99"/>
    <w:qFormat/>
    <w:rsid w:val="0064091C"/>
    <w:rPr>
      <w:b w:val="0"/>
    </w:rPr>
  </w:style>
  <w:style w:type="paragraph" w:customStyle="1" w:styleId="CM2">
    <w:name w:val="CM2"/>
    <w:basedOn w:val="Normal"/>
    <w:next w:val="Normal"/>
    <w:uiPriority w:val="99"/>
    <w:qFormat/>
    <w:rsid w:val="0064091C"/>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64091C"/>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64091C"/>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64091C"/>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64091C"/>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64091C"/>
    <w:pPr>
      <w:widowControl w:val="0"/>
      <w:spacing w:line="276" w:lineRule="atLeast"/>
    </w:pPr>
    <w:rPr>
      <w:color w:val="auto"/>
    </w:rPr>
  </w:style>
  <w:style w:type="paragraph" w:customStyle="1" w:styleId="CM34">
    <w:name w:val="CM34"/>
    <w:basedOn w:val="Default"/>
    <w:next w:val="Default"/>
    <w:uiPriority w:val="99"/>
    <w:qFormat/>
    <w:rsid w:val="0064091C"/>
    <w:pPr>
      <w:widowControl w:val="0"/>
    </w:pPr>
    <w:rPr>
      <w:color w:val="auto"/>
    </w:rPr>
  </w:style>
  <w:style w:type="paragraph" w:customStyle="1" w:styleId="CM56">
    <w:name w:val="CM56"/>
    <w:basedOn w:val="Default"/>
    <w:next w:val="Default"/>
    <w:uiPriority w:val="99"/>
    <w:qFormat/>
    <w:rsid w:val="0064091C"/>
    <w:pPr>
      <w:widowControl w:val="0"/>
    </w:pPr>
    <w:rPr>
      <w:rFonts w:eastAsia="Calibri"/>
      <w:color w:val="auto"/>
    </w:rPr>
  </w:style>
  <w:style w:type="paragraph" w:customStyle="1" w:styleId="CM58">
    <w:name w:val="CM58"/>
    <w:basedOn w:val="Default"/>
    <w:next w:val="Default"/>
    <w:uiPriority w:val="99"/>
    <w:qFormat/>
    <w:rsid w:val="0064091C"/>
    <w:pPr>
      <w:widowControl w:val="0"/>
    </w:pPr>
    <w:rPr>
      <w:rFonts w:eastAsia="Calibri"/>
      <w:color w:val="auto"/>
    </w:rPr>
  </w:style>
  <w:style w:type="paragraph" w:customStyle="1" w:styleId="CM57">
    <w:name w:val="CM57"/>
    <w:basedOn w:val="Default"/>
    <w:next w:val="Default"/>
    <w:uiPriority w:val="99"/>
    <w:qFormat/>
    <w:rsid w:val="0064091C"/>
    <w:pPr>
      <w:widowControl w:val="0"/>
    </w:pPr>
    <w:rPr>
      <w:rFonts w:eastAsia="Calibri"/>
      <w:color w:val="auto"/>
    </w:rPr>
  </w:style>
  <w:style w:type="paragraph" w:customStyle="1" w:styleId="CM1">
    <w:name w:val="CM1"/>
    <w:basedOn w:val="Default"/>
    <w:next w:val="Default"/>
    <w:uiPriority w:val="99"/>
    <w:qFormat/>
    <w:rsid w:val="0064091C"/>
    <w:pPr>
      <w:widowControl w:val="0"/>
    </w:pPr>
    <w:rPr>
      <w:rFonts w:eastAsia="Calibri"/>
      <w:color w:val="auto"/>
    </w:rPr>
  </w:style>
  <w:style w:type="paragraph" w:customStyle="1" w:styleId="CM49">
    <w:name w:val="CM49"/>
    <w:basedOn w:val="Default"/>
    <w:next w:val="Default"/>
    <w:uiPriority w:val="99"/>
    <w:qFormat/>
    <w:rsid w:val="0064091C"/>
    <w:pPr>
      <w:widowControl w:val="0"/>
    </w:pPr>
    <w:rPr>
      <w:rFonts w:eastAsia="Calibri"/>
      <w:color w:val="auto"/>
    </w:rPr>
  </w:style>
  <w:style w:type="paragraph" w:customStyle="1" w:styleId="CM41">
    <w:name w:val="CM41"/>
    <w:basedOn w:val="Default"/>
    <w:next w:val="Default"/>
    <w:uiPriority w:val="99"/>
    <w:qFormat/>
    <w:rsid w:val="0064091C"/>
    <w:pPr>
      <w:widowControl w:val="0"/>
    </w:pPr>
    <w:rPr>
      <w:rFonts w:eastAsia="Calibri"/>
      <w:color w:val="auto"/>
    </w:rPr>
  </w:style>
  <w:style w:type="paragraph" w:customStyle="1" w:styleId="3rdOrderPara">
    <w:name w:val="3rd Order Para"/>
    <w:basedOn w:val="Default"/>
    <w:next w:val="Default"/>
    <w:qFormat/>
    <w:rsid w:val="0064091C"/>
    <w:pPr>
      <w:widowControl w:val="0"/>
    </w:pPr>
    <w:rPr>
      <w:rFonts w:eastAsia="Calibri"/>
      <w:color w:val="auto"/>
    </w:rPr>
  </w:style>
  <w:style w:type="paragraph" w:customStyle="1" w:styleId="2ndOrderPara">
    <w:name w:val="2nd Order Para"/>
    <w:basedOn w:val="Default"/>
    <w:next w:val="Default"/>
    <w:qFormat/>
    <w:rsid w:val="0064091C"/>
    <w:pPr>
      <w:widowControl w:val="0"/>
    </w:pPr>
    <w:rPr>
      <w:rFonts w:eastAsia="Calibri"/>
      <w:color w:val="auto"/>
    </w:rPr>
  </w:style>
  <w:style w:type="paragraph" w:customStyle="1" w:styleId="Normal-SIGN2">
    <w:name w:val="Normal-SIGN2"/>
    <w:basedOn w:val="Default"/>
    <w:next w:val="Default"/>
    <w:qFormat/>
    <w:rsid w:val="0064091C"/>
    <w:pPr>
      <w:widowControl w:val="0"/>
    </w:pPr>
    <w:rPr>
      <w:rFonts w:eastAsia="Calibri"/>
      <w:color w:val="auto"/>
    </w:rPr>
  </w:style>
  <w:style w:type="paragraph" w:customStyle="1" w:styleId="Normal-SIGN1">
    <w:name w:val="Normal-SIGN1"/>
    <w:basedOn w:val="Default"/>
    <w:next w:val="Default"/>
    <w:uiPriority w:val="99"/>
    <w:qFormat/>
    <w:rsid w:val="0064091C"/>
    <w:pPr>
      <w:widowControl w:val="0"/>
    </w:pPr>
    <w:rPr>
      <w:rFonts w:eastAsia="Calibri"/>
      <w:color w:val="auto"/>
    </w:rPr>
  </w:style>
  <w:style w:type="paragraph" w:customStyle="1" w:styleId="CM3">
    <w:name w:val="CM3"/>
    <w:basedOn w:val="Default"/>
    <w:next w:val="Default"/>
    <w:uiPriority w:val="99"/>
    <w:qFormat/>
    <w:rsid w:val="0064091C"/>
    <w:pPr>
      <w:widowControl w:val="0"/>
      <w:spacing w:line="553" w:lineRule="atLeast"/>
    </w:pPr>
    <w:rPr>
      <w:rFonts w:eastAsia="Calibri"/>
      <w:color w:val="auto"/>
    </w:rPr>
  </w:style>
  <w:style w:type="paragraph" w:customStyle="1" w:styleId="CM33">
    <w:name w:val="CM33"/>
    <w:basedOn w:val="Default"/>
    <w:next w:val="Default"/>
    <w:uiPriority w:val="99"/>
    <w:qFormat/>
    <w:rsid w:val="0064091C"/>
    <w:pPr>
      <w:widowControl w:val="0"/>
    </w:pPr>
    <w:rPr>
      <w:rFonts w:eastAsia="Calibri"/>
      <w:color w:val="auto"/>
    </w:rPr>
  </w:style>
  <w:style w:type="paragraph" w:customStyle="1" w:styleId="CM37">
    <w:name w:val="CM37"/>
    <w:basedOn w:val="Default"/>
    <w:next w:val="Default"/>
    <w:uiPriority w:val="99"/>
    <w:qFormat/>
    <w:rsid w:val="0064091C"/>
    <w:pPr>
      <w:widowControl w:val="0"/>
    </w:pPr>
    <w:rPr>
      <w:rFonts w:eastAsia="Calibri"/>
      <w:color w:val="auto"/>
    </w:rPr>
  </w:style>
  <w:style w:type="paragraph" w:customStyle="1" w:styleId="CM7">
    <w:name w:val="CM7"/>
    <w:basedOn w:val="Default"/>
    <w:next w:val="Default"/>
    <w:uiPriority w:val="99"/>
    <w:qFormat/>
    <w:rsid w:val="0064091C"/>
    <w:pPr>
      <w:widowControl w:val="0"/>
      <w:spacing w:line="553" w:lineRule="atLeast"/>
    </w:pPr>
    <w:rPr>
      <w:rFonts w:eastAsia="Calibri"/>
      <w:color w:val="auto"/>
    </w:rPr>
  </w:style>
  <w:style w:type="paragraph" w:customStyle="1" w:styleId="Brief-SecondarySource">
    <w:name w:val="Brief - Secondary Source"/>
    <w:basedOn w:val="Normal"/>
    <w:qFormat/>
    <w:rsid w:val="0064091C"/>
    <w:rPr>
      <w:rFonts w:eastAsia="Times New Roman" w:cs="Calibri"/>
      <w:sz w:val="14"/>
      <w:szCs w:val="20"/>
    </w:rPr>
  </w:style>
  <w:style w:type="paragraph" w:customStyle="1" w:styleId="Brief-Card">
    <w:name w:val="Brief - Card"/>
    <w:basedOn w:val="Normal"/>
    <w:uiPriority w:val="99"/>
    <w:qFormat/>
    <w:rsid w:val="0064091C"/>
    <w:rPr>
      <w:rFonts w:eastAsia="Times New Roman" w:cs="Calibri"/>
    </w:rPr>
  </w:style>
  <w:style w:type="paragraph" w:customStyle="1" w:styleId="Pa2">
    <w:name w:val="Pa2"/>
    <w:basedOn w:val="Default"/>
    <w:next w:val="Default"/>
    <w:uiPriority w:val="99"/>
    <w:qFormat/>
    <w:rsid w:val="0064091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4091C"/>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64091C"/>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64091C"/>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64091C"/>
    <w:pPr>
      <w:widowControl w:val="0"/>
    </w:pPr>
    <w:rPr>
      <w:rFonts w:ascii="Arial Black" w:hAnsi="Arial Black"/>
      <w:color w:val="auto"/>
    </w:rPr>
  </w:style>
  <w:style w:type="paragraph" w:customStyle="1" w:styleId="Cover1">
    <w:name w:val="Cover 1"/>
    <w:basedOn w:val="Normal"/>
    <w:next w:val="Normal"/>
    <w:uiPriority w:val="99"/>
    <w:qFormat/>
    <w:rsid w:val="0064091C"/>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64091C"/>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64091C"/>
    <w:pPr>
      <w:widowControl w:val="0"/>
    </w:pPr>
    <w:rPr>
      <w:color w:val="auto"/>
    </w:rPr>
  </w:style>
  <w:style w:type="paragraph" w:customStyle="1" w:styleId="Pa11">
    <w:name w:val="Pa11"/>
    <w:basedOn w:val="Normal"/>
    <w:next w:val="Normal"/>
    <w:uiPriority w:val="99"/>
    <w:qFormat/>
    <w:rsid w:val="0064091C"/>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64091C"/>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64091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64091C"/>
    <w:pPr>
      <w:widowControl w:val="0"/>
    </w:pPr>
    <w:rPr>
      <w:rFonts w:eastAsia="Calibri"/>
      <w:color w:val="auto"/>
    </w:rPr>
  </w:style>
  <w:style w:type="paragraph" w:customStyle="1" w:styleId="CM5">
    <w:name w:val="CM5"/>
    <w:basedOn w:val="Default"/>
    <w:next w:val="Default"/>
    <w:qFormat/>
    <w:rsid w:val="0064091C"/>
    <w:pPr>
      <w:widowControl w:val="0"/>
      <w:spacing w:line="553" w:lineRule="atLeast"/>
    </w:pPr>
    <w:rPr>
      <w:rFonts w:eastAsia="Calibri"/>
      <w:color w:val="auto"/>
    </w:rPr>
  </w:style>
  <w:style w:type="paragraph" w:customStyle="1" w:styleId="CM28">
    <w:name w:val="CM28"/>
    <w:basedOn w:val="Default"/>
    <w:next w:val="Default"/>
    <w:uiPriority w:val="99"/>
    <w:qFormat/>
    <w:rsid w:val="0064091C"/>
    <w:pPr>
      <w:widowControl w:val="0"/>
    </w:pPr>
    <w:rPr>
      <w:rFonts w:eastAsia="Calibri"/>
      <w:color w:val="auto"/>
    </w:rPr>
  </w:style>
  <w:style w:type="paragraph" w:customStyle="1" w:styleId="CM8">
    <w:name w:val="CM8"/>
    <w:basedOn w:val="Default"/>
    <w:next w:val="Default"/>
    <w:uiPriority w:val="99"/>
    <w:qFormat/>
    <w:rsid w:val="0064091C"/>
    <w:pPr>
      <w:widowControl w:val="0"/>
    </w:pPr>
    <w:rPr>
      <w:rFonts w:eastAsia="Calibri"/>
      <w:color w:val="auto"/>
    </w:rPr>
  </w:style>
  <w:style w:type="paragraph" w:customStyle="1" w:styleId="CM6">
    <w:name w:val="CM6"/>
    <w:basedOn w:val="Default"/>
    <w:next w:val="Default"/>
    <w:uiPriority w:val="99"/>
    <w:qFormat/>
    <w:rsid w:val="0064091C"/>
    <w:pPr>
      <w:widowControl w:val="0"/>
      <w:spacing w:line="553" w:lineRule="atLeast"/>
    </w:pPr>
    <w:rPr>
      <w:rFonts w:eastAsia="Calibri"/>
      <w:color w:val="auto"/>
    </w:rPr>
  </w:style>
  <w:style w:type="paragraph" w:customStyle="1" w:styleId="CM22">
    <w:name w:val="CM22"/>
    <w:basedOn w:val="Default"/>
    <w:next w:val="Default"/>
    <w:uiPriority w:val="99"/>
    <w:qFormat/>
    <w:rsid w:val="0064091C"/>
    <w:pPr>
      <w:widowControl w:val="0"/>
    </w:pPr>
    <w:rPr>
      <w:rFonts w:eastAsia="Calibri"/>
      <w:color w:val="auto"/>
    </w:rPr>
  </w:style>
  <w:style w:type="paragraph" w:customStyle="1" w:styleId="DoubleUnderlined">
    <w:name w:val="Double Underlined"/>
    <w:basedOn w:val="Heading2"/>
    <w:autoRedefine/>
    <w:uiPriority w:val="99"/>
    <w:qFormat/>
    <w:rsid w:val="0064091C"/>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64091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64091C"/>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64091C"/>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64091C"/>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64091C"/>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4091C"/>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64091C"/>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64091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64091C"/>
  </w:style>
  <w:style w:type="paragraph" w:customStyle="1" w:styleId="StyleUnderliningTimesNewRomanBoldNounderlineKernat16">
    <w:name w:val="Style Underlining + Times New Roman Bold No underline Kern at 16..."/>
    <w:basedOn w:val="Normal"/>
    <w:uiPriority w:val="99"/>
    <w:qFormat/>
    <w:rsid w:val="0064091C"/>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4091C"/>
    <w:rPr>
      <w:rFonts w:eastAsia="Times New Roman" w:cs="Calibri"/>
      <w:b/>
      <w:bCs/>
      <w:kern w:val="32"/>
      <w:sz w:val="32"/>
      <w:szCs w:val="32"/>
    </w:rPr>
  </w:style>
  <w:style w:type="paragraph" w:customStyle="1" w:styleId="StyleBoldUnderliningKernat16pt">
    <w:name w:val="Style Bold Underlining + Kern at 16 pt"/>
    <w:uiPriority w:val="99"/>
    <w:qFormat/>
    <w:rsid w:val="0064091C"/>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4091C"/>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64091C"/>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64091C"/>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4091C"/>
    <w:pPr>
      <w:ind w:left="400"/>
    </w:pPr>
    <w:rPr>
      <w:rFonts w:eastAsia="Times New Roman" w:cs="Calibri"/>
      <w:szCs w:val="20"/>
    </w:rPr>
  </w:style>
  <w:style w:type="paragraph" w:customStyle="1" w:styleId="Paste">
    <w:name w:val="Paste"/>
    <w:basedOn w:val="Normal"/>
    <w:qFormat/>
    <w:rsid w:val="0064091C"/>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64091C"/>
    <w:rPr>
      <w:rFonts w:ascii="Georgia" w:eastAsia="Times New Roman" w:hAnsi="Georgia"/>
      <w:b/>
      <w:u w:val="single"/>
    </w:rPr>
  </w:style>
  <w:style w:type="paragraph" w:customStyle="1" w:styleId="UnderlineStyle0">
    <w:name w:val="Underline Style"/>
    <w:basedOn w:val="Normal"/>
    <w:link w:val="UnderlineStyleChar"/>
    <w:qFormat/>
    <w:rsid w:val="0064091C"/>
    <w:rPr>
      <w:rFonts w:ascii="Georgia" w:eastAsia="Times New Roman" w:hAnsi="Georgia"/>
      <w:b/>
      <w:sz w:val="24"/>
      <w:u w:val="single"/>
    </w:rPr>
  </w:style>
  <w:style w:type="paragraph" w:customStyle="1" w:styleId="Normalization">
    <w:name w:val="Normalization"/>
    <w:basedOn w:val="Normal"/>
    <w:uiPriority w:val="99"/>
    <w:qFormat/>
    <w:rsid w:val="0064091C"/>
    <w:rPr>
      <w:rFonts w:eastAsia="Times New Roman" w:cs="Calibri"/>
      <w:sz w:val="18"/>
    </w:rPr>
  </w:style>
  <w:style w:type="paragraph" w:customStyle="1" w:styleId="BreifTitle">
    <w:name w:val="Breif Title"/>
    <w:basedOn w:val="Normal"/>
    <w:autoRedefine/>
    <w:uiPriority w:val="99"/>
    <w:qFormat/>
    <w:rsid w:val="0064091C"/>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64091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64091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4091C"/>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64091C"/>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4091C"/>
    <w:rPr>
      <w:bCs/>
    </w:rPr>
  </w:style>
  <w:style w:type="paragraph" w:customStyle="1" w:styleId="tagCharCharCharCharCharCharChar">
    <w:name w:val="tag Char Char Char Char Char Char Char"/>
    <w:basedOn w:val="Normal"/>
    <w:uiPriority w:val="99"/>
    <w:qFormat/>
    <w:rsid w:val="0064091C"/>
    <w:rPr>
      <w:rFonts w:eastAsia="Times New Roman" w:cs="Calibri"/>
      <w:b/>
      <w:sz w:val="24"/>
      <w:szCs w:val="20"/>
    </w:rPr>
  </w:style>
  <w:style w:type="paragraph" w:customStyle="1" w:styleId="title-bold-medium">
    <w:name w:val="title-bold-medium"/>
    <w:basedOn w:val="Normal"/>
    <w:uiPriority w:val="99"/>
    <w:qFormat/>
    <w:rsid w:val="0064091C"/>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64091C"/>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64091C"/>
    <w:rPr>
      <w:rFonts w:ascii="Arial Narrow" w:eastAsia="Times New Roman" w:hAnsi="Arial Narrow" w:cs="Calibri"/>
      <w:b/>
      <w:sz w:val="24"/>
    </w:rPr>
  </w:style>
  <w:style w:type="paragraph" w:customStyle="1" w:styleId="BLOCKTITLE1">
    <w:name w:val="BLOCK TITLE"/>
    <w:basedOn w:val="Heading1"/>
    <w:uiPriority w:val="99"/>
    <w:qFormat/>
    <w:rsid w:val="0064091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64091C"/>
    <w:pPr>
      <w:widowControl w:val="0"/>
      <w:autoSpaceDE w:val="0"/>
      <w:autoSpaceDN w:val="0"/>
      <w:adjustRightInd w:val="0"/>
    </w:pPr>
    <w:rPr>
      <w:sz w:val="24"/>
      <w:szCs w:val="20"/>
    </w:rPr>
  </w:style>
  <w:style w:type="paragraph" w:customStyle="1" w:styleId="BriefTitle1">
    <w:name w:val="Brief Title 1"/>
    <w:basedOn w:val="Normal"/>
    <w:uiPriority w:val="99"/>
    <w:qFormat/>
    <w:rsid w:val="0064091C"/>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64091C"/>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64091C"/>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64091C"/>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64091C"/>
    <w:pPr>
      <w:spacing w:before="100" w:beforeAutospacing="1" w:after="100" w:afterAutospacing="1"/>
    </w:pPr>
    <w:rPr>
      <w:rFonts w:eastAsia="Times New Roman" w:cs="Calibri"/>
    </w:rPr>
  </w:style>
  <w:style w:type="paragraph" w:customStyle="1" w:styleId="ToRead">
    <w:name w:val="To Read"/>
    <w:basedOn w:val="Normal"/>
    <w:uiPriority w:val="99"/>
    <w:qFormat/>
    <w:rsid w:val="0064091C"/>
    <w:pPr>
      <w:ind w:left="720"/>
    </w:pPr>
    <w:rPr>
      <w:rFonts w:ascii="Verdana" w:eastAsia="Times New Roman" w:hAnsi="Verdana" w:cs="Calibri"/>
      <w:b/>
      <w:u w:val="single"/>
    </w:rPr>
  </w:style>
  <w:style w:type="paragraph" w:customStyle="1" w:styleId="Style1">
    <w:name w:val="Style 1"/>
    <w:basedOn w:val="Normal"/>
    <w:uiPriority w:val="99"/>
    <w:qFormat/>
    <w:rsid w:val="0064091C"/>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64091C"/>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64091C"/>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64091C"/>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64091C"/>
    <w:pPr>
      <w:ind w:left="1660"/>
    </w:pPr>
  </w:style>
  <w:style w:type="paragraph" w:customStyle="1" w:styleId="PageNumber1">
    <w:name w:val="Page Number1"/>
    <w:basedOn w:val="Normal"/>
    <w:next w:val="Normal"/>
    <w:uiPriority w:val="99"/>
    <w:qFormat/>
    <w:rsid w:val="0064091C"/>
    <w:rPr>
      <w:rFonts w:eastAsia="Times New Roman" w:cs="Calibri"/>
    </w:rPr>
  </w:style>
  <w:style w:type="paragraph" w:customStyle="1" w:styleId="Card1">
    <w:name w:val="Card1"/>
    <w:uiPriority w:val="99"/>
    <w:qFormat/>
    <w:rsid w:val="0064091C"/>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4091C"/>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64091C"/>
    <w:pPr>
      <w:ind w:left="288" w:right="288"/>
    </w:pPr>
    <w:rPr>
      <w:rFonts w:eastAsia="Times New Roman" w:cs="Calibri"/>
    </w:rPr>
  </w:style>
  <w:style w:type="paragraph" w:customStyle="1" w:styleId="CaseListNormal">
    <w:name w:val="Case List Normal"/>
    <w:basedOn w:val="Normal"/>
    <w:uiPriority w:val="99"/>
    <w:qFormat/>
    <w:rsid w:val="0064091C"/>
    <w:rPr>
      <w:rFonts w:ascii="Times" w:eastAsia="Times New Roman" w:hAnsi="Times" w:cs="Calibri"/>
      <w:szCs w:val="26"/>
    </w:rPr>
  </w:style>
  <w:style w:type="paragraph" w:customStyle="1" w:styleId="Body">
    <w:name w:val="Body"/>
    <w:basedOn w:val="Normal"/>
    <w:uiPriority w:val="99"/>
    <w:qFormat/>
    <w:rsid w:val="0064091C"/>
    <w:pPr>
      <w:outlineLvl w:val="3"/>
    </w:pPr>
    <w:rPr>
      <w:rFonts w:eastAsia="Times New Roman" w:cs="Calibri"/>
      <w:szCs w:val="20"/>
    </w:rPr>
  </w:style>
  <w:style w:type="paragraph" w:customStyle="1" w:styleId="3text">
    <w:name w:val="3text"/>
    <w:basedOn w:val="Normal"/>
    <w:uiPriority w:val="99"/>
    <w:qFormat/>
    <w:rsid w:val="0064091C"/>
    <w:pPr>
      <w:spacing w:before="100" w:beforeAutospacing="1" w:after="100" w:afterAutospacing="1"/>
    </w:pPr>
    <w:rPr>
      <w:rFonts w:eastAsia="Times New Roman" w:cs="Calibri"/>
      <w:sz w:val="24"/>
    </w:rPr>
  </w:style>
  <w:style w:type="paragraph" w:customStyle="1" w:styleId="TimesNewRoman12">
    <w:name w:val="TimesNewRoman12"/>
    <w:uiPriority w:val="99"/>
    <w:qFormat/>
    <w:rsid w:val="0064091C"/>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4091C"/>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64091C"/>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64091C"/>
    <w:rPr>
      <w:rFonts w:eastAsia="Times New Roman" w:cs="Calibri"/>
      <w:color w:val="000000"/>
      <w:sz w:val="18"/>
    </w:rPr>
  </w:style>
  <w:style w:type="paragraph" w:customStyle="1" w:styleId="text1">
    <w:name w:val="text1"/>
    <w:basedOn w:val="Normal"/>
    <w:autoRedefine/>
    <w:uiPriority w:val="99"/>
    <w:qFormat/>
    <w:rsid w:val="0064091C"/>
    <w:rPr>
      <w:rFonts w:eastAsia="Times New Roman" w:cs="Calibri"/>
      <w:szCs w:val="20"/>
    </w:rPr>
  </w:style>
  <w:style w:type="paragraph" w:customStyle="1" w:styleId="RepeatBlockHeading">
    <w:name w:val="Repeat Block Heading"/>
    <w:basedOn w:val="Normal"/>
    <w:autoRedefine/>
    <w:uiPriority w:val="99"/>
    <w:qFormat/>
    <w:rsid w:val="0064091C"/>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64091C"/>
    <w:pPr>
      <w:spacing w:before="72" w:after="72"/>
    </w:pPr>
    <w:rPr>
      <w:rFonts w:eastAsia="Times New Roman" w:cs="Calibri"/>
      <w:b/>
      <w:bCs/>
      <w:sz w:val="26"/>
      <w:szCs w:val="26"/>
    </w:rPr>
  </w:style>
  <w:style w:type="paragraph" w:customStyle="1" w:styleId="story-body">
    <w:name w:val="story-body"/>
    <w:basedOn w:val="Normal"/>
    <w:uiPriority w:val="99"/>
    <w:qFormat/>
    <w:rsid w:val="0064091C"/>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64091C"/>
    <w:rPr>
      <w:rFonts w:eastAsia="Times New Roman" w:cs="Calibri"/>
      <w:b/>
      <w:bCs/>
    </w:rPr>
  </w:style>
  <w:style w:type="paragraph" w:customStyle="1" w:styleId="TextofCards">
    <w:name w:val="Text of Cards"/>
    <w:basedOn w:val="Normal"/>
    <w:uiPriority w:val="99"/>
    <w:qFormat/>
    <w:rsid w:val="0064091C"/>
    <w:rPr>
      <w:rFonts w:eastAsia="Times New Roman" w:cs="Calibri"/>
      <w:color w:val="000000"/>
      <w:spacing w:val="6"/>
      <w:szCs w:val="23"/>
    </w:rPr>
  </w:style>
  <w:style w:type="paragraph" w:customStyle="1" w:styleId="Corpotesto">
    <w:name w:val="Corpo testo"/>
    <w:basedOn w:val="Normal"/>
    <w:uiPriority w:val="99"/>
    <w:qFormat/>
    <w:rsid w:val="0064091C"/>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64091C"/>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64091C"/>
    <w:rPr>
      <w:rFonts w:eastAsia="Times New Roman" w:cs="Calibri"/>
      <w:b/>
      <w:bCs/>
    </w:rPr>
  </w:style>
  <w:style w:type="paragraph" w:customStyle="1" w:styleId="inside-copy">
    <w:name w:val="inside-copy"/>
    <w:basedOn w:val="Normal"/>
    <w:uiPriority w:val="99"/>
    <w:qFormat/>
    <w:rsid w:val="0064091C"/>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64091C"/>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64091C"/>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64091C"/>
    <w:rPr>
      <w:rFonts w:ascii="Arial" w:hAnsi="Arial"/>
      <w:b w:val="0"/>
      <w:caps w:val="0"/>
      <w:sz w:val="20"/>
    </w:rPr>
  </w:style>
  <w:style w:type="paragraph" w:customStyle="1" w:styleId="ProjectTitleLine">
    <w:name w:val="Project Title Line"/>
    <w:basedOn w:val="Normal"/>
    <w:next w:val="Normal"/>
    <w:autoRedefine/>
    <w:uiPriority w:val="99"/>
    <w:qFormat/>
    <w:rsid w:val="0064091C"/>
    <w:pPr>
      <w:jc w:val="center"/>
    </w:pPr>
    <w:rPr>
      <w:rFonts w:eastAsia="Times New Roman" w:cs="Calibri"/>
      <w:caps/>
      <w:szCs w:val="20"/>
    </w:rPr>
  </w:style>
  <w:style w:type="paragraph" w:customStyle="1" w:styleId="LanguageStrike">
    <w:name w:val="Language Strike"/>
    <w:basedOn w:val="Normal"/>
    <w:next w:val="Normal"/>
    <w:uiPriority w:val="99"/>
    <w:qFormat/>
    <w:rsid w:val="0064091C"/>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64091C"/>
    <w:rPr>
      <w:rFonts w:eastAsia="Times New Roman" w:cs="Calibri"/>
      <w:szCs w:val="20"/>
      <w:u w:val="single"/>
    </w:rPr>
  </w:style>
  <w:style w:type="paragraph" w:customStyle="1" w:styleId="Normal10pt">
    <w:name w:val="Normal + 10 pt"/>
    <w:basedOn w:val="Normal"/>
    <w:uiPriority w:val="99"/>
    <w:qFormat/>
    <w:rsid w:val="0064091C"/>
    <w:rPr>
      <w:rFonts w:eastAsia="Times New Roman" w:cs="Calibri"/>
      <w:szCs w:val="20"/>
    </w:rPr>
  </w:style>
  <w:style w:type="paragraph" w:customStyle="1" w:styleId="cardChar1Char">
    <w:name w:val="card Char1 Char"/>
    <w:basedOn w:val="Normal"/>
    <w:uiPriority w:val="99"/>
    <w:qFormat/>
    <w:rsid w:val="0064091C"/>
    <w:pPr>
      <w:ind w:left="288" w:right="288"/>
    </w:pPr>
    <w:rPr>
      <w:rFonts w:eastAsia="Times New Roman" w:cs="Calibri"/>
      <w:szCs w:val="20"/>
    </w:rPr>
  </w:style>
  <w:style w:type="paragraph" w:customStyle="1" w:styleId="CM12">
    <w:name w:val="CM12"/>
    <w:basedOn w:val="Default"/>
    <w:next w:val="Default"/>
    <w:uiPriority w:val="99"/>
    <w:qFormat/>
    <w:rsid w:val="0064091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4091C"/>
    <w:pPr>
      <w:widowControl w:val="0"/>
      <w:spacing w:after="480"/>
    </w:pPr>
    <w:rPr>
      <w:rFonts w:ascii="Granjon LT Std" w:hAnsi="Granjon LT Std"/>
      <w:color w:val="auto"/>
    </w:rPr>
  </w:style>
  <w:style w:type="paragraph" w:customStyle="1" w:styleId="CM10">
    <w:name w:val="CM10"/>
    <w:basedOn w:val="Default"/>
    <w:next w:val="Default"/>
    <w:uiPriority w:val="99"/>
    <w:qFormat/>
    <w:rsid w:val="0064091C"/>
    <w:pPr>
      <w:widowControl w:val="0"/>
      <w:spacing w:line="320" w:lineRule="atLeast"/>
    </w:pPr>
    <w:rPr>
      <w:rFonts w:ascii="Granjon LT Std" w:hAnsi="Granjon LT Std"/>
      <w:color w:val="auto"/>
    </w:rPr>
  </w:style>
  <w:style w:type="paragraph" w:customStyle="1" w:styleId="bold">
    <w:name w:val="bold"/>
    <w:basedOn w:val="Normal"/>
    <w:uiPriority w:val="99"/>
    <w:qFormat/>
    <w:rsid w:val="0064091C"/>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64091C"/>
    <w:rPr>
      <w:rFonts w:ascii="Arial Narrow" w:eastAsia="Times New Roman" w:hAnsi="Arial Narrow" w:cs="Calibri"/>
      <w:strike/>
      <w:szCs w:val="20"/>
    </w:rPr>
  </w:style>
  <w:style w:type="paragraph" w:customStyle="1" w:styleId="textbodyblack">
    <w:name w:val="textbodyblack"/>
    <w:basedOn w:val="Normal"/>
    <w:uiPriority w:val="99"/>
    <w:qFormat/>
    <w:rsid w:val="0064091C"/>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64091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409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6409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64091C"/>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64091C"/>
    <w:rPr>
      <w:rFonts w:ascii="Georgia" w:eastAsia="Times New Roman" w:hAnsi="Georgia"/>
      <w:b/>
      <w:bCs/>
      <w:szCs w:val="16"/>
      <w:u w:val="single"/>
    </w:rPr>
  </w:style>
  <w:style w:type="paragraph" w:customStyle="1" w:styleId="CiteCorrected">
    <w:name w:val="Cite Corrected"/>
    <w:basedOn w:val="Normal"/>
    <w:link w:val="CiteCorrectedChar"/>
    <w:qFormat/>
    <w:rsid w:val="0064091C"/>
    <w:rPr>
      <w:rFonts w:ascii="Georgia" w:eastAsia="Times New Roman" w:hAnsi="Georgia"/>
      <w:b/>
      <w:bCs/>
      <w:sz w:val="24"/>
      <w:szCs w:val="16"/>
      <w:u w:val="single"/>
    </w:rPr>
  </w:style>
  <w:style w:type="paragraph" w:customStyle="1" w:styleId="CardText2">
    <w:name w:val="Card Text 2"/>
    <w:basedOn w:val="CardText10"/>
    <w:link w:val="CardText2Char"/>
    <w:qFormat/>
    <w:rsid w:val="0064091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64091C"/>
    <w:pPr>
      <w:ind w:left="288"/>
    </w:pPr>
    <w:rPr>
      <w:rFonts w:eastAsia="SimSun" w:cs="Calibri"/>
      <w:szCs w:val="20"/>
      <w:lang w:eastAsia="zh-CN"/>
    </w:rPr>
  </w:style>
  <w:style w:type="paragraph" w:customStyle="1" w:styleId="story-body-text">
    <w:name w:val="story-body-text"/>
    <w:basedOn w:val="Normal"/>
    <w:uiPriority w:val="99"/>
    <w:qFormat/>
    <w:rsid w:val="0064091C"/>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64091C"/>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64091C"/>
    <w:rPr>
      <w:u w:val="single"/>
    </w:rPr>
  </w:style>
  <w:style w:type="paragraph" w:customStyle="1" w:styleId="StyleCardText11ptUnderline">
    <w:name w:val="Style Card Text + 11 pt Underline"/>
    <w:link w:val="StyleCardText11ptUnderlineChar"/>
    <w:qFormat/>
    <w:rsid w:val="0064091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4091C"/>
    <w:rPr>
      <w:rFonts w:ascii="Georgia" w:hAnsi="Georgia"/>
      <w:sz w:val="16"/>
    </w:rPr>
  </w:style>
  <w:style w:type="paragraph" w:customStyle="1" w:styleId="StyleMinimizedText11pt">
    <w:name w:val="Style Minimized Text + 11 pt"/>
    <w:basedOn w:val="Normal"/>
    <w:link w:val="StyleMinimizedText11ptChar"/>
    <w:qFormat/>
    <w:rsid w:val="0064091C"/>
    <w:rPr>
      <w:rFonts w:ascii="Georgia" w:hAnsi="Georgia"/>
      <w:sz w:val="16"/>
    </w:rPr>
  </w:style>
  <w:style w:type="character" w:customStyle="1" w:styleId="StyleMinimizedText11pt1Char">
    <w:name w:val="Style Minimized Text + 11 pt1 Char"/>
    <w:basedOn w:val="DefaultParagraphFont"/>
    <w:link w:val="StyleMinimizedText11pt1"/>
    <w:locked/>
    <w:rsid w:val="0064091C"/>
    <w:rPr>
      <w:rFonts w:ascii="Georgia" w:hAnsi="Georgia"/>
      <w:sz w:val="16"/>
    </w:rPr>
  </w:style>
  <w:style w:type="paragraph" w:customStyle="1" w:styleId="StyleMinimizedText11pt1">
    <w:name w:val="Style Minimized Text + 11 pt1"/>
    <w:basedOn w:val="Normal"/>
    <w:link w:val="StyleMinimizedText11pt1Char"/>
    <w:qFormat/>
    <w:rsid w:val="0064091C"/>
    <w:rPr>
      <w:rFonts w:ascii="Georgia" w:hAnsi="Georgia"/>
      <w:sz w:val="16"/>
    </w:rPr>
  </w:style>
  <w:style w:type="character" w:customStyle="1" w:styleId="Debate-CardSmalltextF2Char">
    <w:name w:val="Debate- Card Small text F2 Char"/>
    <w:link w:val="Debate-CardSmalltextF2"/>
    <w:locked/>
    <w:rsid w:val="0064091C"/>
    <w:rPr>
      <w:rFonts w:ascii="Arial Narrow" w:hAnsi="Arial Narrow"/>
      <w:sz w:val="16"/>
    </w:rPr>
  </w:style>
  <w:style w:type="paragraph" w:customStyle="1" w:styleId="Debate-CardSmalltextF2">
    <w:name w:val="Debate- Card Small text F2"/>
    <w:basedOn w:val="Normal"/>
    <w:next w:val="Normal"/>
    <w:link w:val="Debate-CardSmalltextF2Char"/>
    <w:qFormat/>
    <w:rsid w:val="0064091C"/>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4091C"/>
    <w:rPr>
      <w:rFonts w:ascii="Arial Narrow" w:hAnsi="Arial Narrow"/>
      <w:b/>
      <w:sz w:val="18"/>
      <w:u w:val="single"/>
    </w:rPr>
  </w:style>
  <w:style w:type="paragraph" w:customStyle="1" w:styleId="Debate-EmphasizedText-F5">
    <w:name w:val="Debate- Emphasized Text- F5"/>
    <w:basedOn w:val="Normal"/>
    <w:link w:val="Debate-EmphasizedText-F5Char"/>
    <w:qFormat/>
    <w:rsid w:val="0064091C"/>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4091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4091C"/>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4091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4091C"/>
    <w:rPr>
      <w:rFonts w:ascii="Times New Roman" w:eastAsia="Times New Roman" w:hAnsi="Times New Roman" w:cs="Calibri"/>
      <w:sz w:val="16"/>
    </w:rPr>
  </w:style>
  <w:style w:type="character" w:customStyle="1" w:styleId="CardStyleChar">
    <w:name w:val="Card Style Char"/>
    <w:link w:val="CardStyle"/>
    <w:locked/>
    <w:rsid w:val="0064091C"/>
    <w:rPr>
      <w:rFonts w:ascii="Calibri" w:eastAsia="Times New Roman" w:hAnsi="Calibri" w:cs="Calibri"/>
      <w:sz w:val="22"/>
    </w:rPr>
  </w:style>
  <w:style w:type="paragraph" w:customStyle="1" w:styleId="emactive">
    <w:name w:val="emactive"/>
    <w:basedOn w:val="Normal"/>
    <w:uiPriority w:val="99"/>
    <w:qFormat/>
    <w:rsid w:val="0064091C"/>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64091C"/>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64091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4091C"/>
    <w:rPr>
      <w:rFonts w:ascii="Georgia" w:eastAsia="Times New Roman" w:hAnsi="Georgia" w:cs="Times New Roman"/>
      <w:b/>
      <w:sz w:val="24"/>
      <w:u w:val="single"/>
    </w:rPr>
  </w:style>
  <w:style w:type="character" w:customStyle="1" w:styleId="CardHighlightChar">
    <w:name w:val="Card Highlight Char"/>
    <w:link w:val="CardHighlight"/>
    <w:locked/>
    <w:rsid w:val="0064091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4091C"/>
    <w:pPr>
      <w:shd w:val="clear" w:color="auto" w:fill="66FFFF"/>
    </w:pPr>
    <w:rPr>
      <w:rFonts w:eastAsia="Calibri" w:cs="Calibri"/>
      <w:sz w:val="24"/>
      <w:u w:val="single"/>
    </w:rPr>
  </w:style>
  <w:style w:type="character" w:customStyle="1" w:styleId="BlockHeaderHiddenChar">
    <w:name w:val="Block Header Hidden Char"/>
    <w:link w:val="BlockHeaderHidden"/>
    <w:locked/>
    <w:rsid w:val="0064091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4091C"/>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4091C"/>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64091C"/>
    <w:rPr>
      <w:rFonts w:eastAsia="MS Gothic" w:cs="Arial"/>
      <w:sz w:val="24"/>
    </w:rPr>
  </w:style>
  <w:style w:type="paragraph" w:customStyle="1" w:styleId="nromal">
    <w:name w:val="nromal"/>
    <w:basedOn w:val="Normal"/>
    <w:uiPriority w:val="99"/>
    <w:qFormat/>
    <w:rsid w:val="0064091C"/>
    <w:pPr>
      <w:keepNext/>
      <w:keepLines/>
      <w:spacing w:before="200"/>
      <w:outlineLvl w:val="3"/>
    </w:pPr>
    <w:rPr>
      <w:rFonts w:eastAsia="Times New Roman" w:cs="Cambria"/>
      <w:b/>
      <w:iCs/>
    </w:rPr>
  </w:style>
  <w:style w:type="paragraph" w:customStyle="1" w:styleId="natural">
    <w:name w:val="natural"/>
    <w:basedOn w:val="Normal"/>
    <w:uiPriority w:val="99"/>
    <w:qFormat/>
    <w:rsid w:val="0064091C"/>
    <w:pPr>
      <w:keepNext/>
      <w:keepLines/>
      <w:spacing w:before="200"/>
      <w:outlineLvl w:val="3"/>
    </w:pPr>
    <w:rPr>
      <w:rFonts w:eastAsia="Times New Roman" w:cs="Calibri"/>
      <w:b/>
      <w:iCs/>
    </w:rPr>
  </w:style>
  <w:style w:type="paragraph" w:customStyle="1" w:styleId="nroaml">
    <w:name w:val="nroaml"/>
    <w:basedOn w:val="Normal"/>
    <w:uiPriority w:val="99"/>
    <w:qFormat/>
    <w:rsid w:val="0064091C"/>
    <w:pPr>
      <w:keepNext/>
      <w:keepLines/>
      <w:spacing w:before="200"/>
      <w:outlineLvl w:val="3"/>
    </w:pPr>
    <w:rPr>
      <w:rFonts w:eastAsia="Times New Roman" w:cs="Calibri"/>
      <w:b/>
      <w:iCs/>
    </w:rPr>
  </w:style>
  <w:style w:type="paragraph" w:customStyle="1" w:styleId="noraml">
    <w:name w:val="noraml"/>
    <w:basedOn w:val="Normal"/>
    <w:uiPriority w:val="99"/>
    <w:qFormat/>
    <w:rsid w:val="0064091C"/>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64091C"/>
    <w:rPr>
      <w:rFonts w:ascii="Georgia" w:eastAsia="Calibri" w:hAnsi="Georgia"/>
      <w:sz w:val="16"/>
      <w:szCs w:val="16"/>
    </w:rPr>
  </w:style>
  <w:style w:type="paragraph" w:customStyle="1" w:styleId="SmallSizeParagraph">
    <w:name w:val="Small Size Paragraph"/>
    <w:basedOn w:val="Normal"/>
    <w:link w:val="SmallSizeParagraphChar"/>
    <w:qFormat/>
    <w:rsid w:val="0064091C"/>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4091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4091C"/>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64091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4091C"/>
    <w:rPr>
      <w:rFonts w:ascii="Times New Roman" w:eastAsia="Times New Roman" w:hAnsi="Times New Roman" w:cs="Times New Roman"/>
      <w:strike/>
      <w:sz w:val="20"/>
    </w:rPr>
  </w:style>
  <w:style w:type="character" w:customStyle="1" w:styleId="CardT1Char">
    <w:name w:val="CardT1 Char"/>
    <w:link w:val="CardT1"/>
    <w:locked/>
    <w:rsid w:val="0064091C"/>
    <w:rPr>
      <w:rFonts w:ascii="Arial" w:eastAsia="Calibri" w:hAnsi="Arial" w:cs="Arial"/>
      <w:kern w:val="2"/>
      <w:sz w:val="14"/>
      <w:szCs w:val="14"/>
      <w:lang w:eastAsia="zh-TW"/>
    </w:rPr>
  </w:style>
  <w:style w:type="paragraph" w:customStyle="1" w:styleId="CardT1">
    <w:name w:val="CardT1"/>
    <w:basedOn w:val="Normal"/>
    <w:link w:val="CardT1Char"/>
    <w:qFormat/>
    <w:rsid w:val="0064091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4091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4091C"/>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4091C"/>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64091C"/>
    <w:rPr>
      <w:rFonts w:eastAsia="MS Mincho" w:cs="Calibri"/>
      <w:b/>
      <w:sz w:val="24"/>
      <w:u w:val="single"/>
    </w:rPr>
  </w:style>
  <w:style w:type="paragraph" w:customStyle="1" w:styleId="2909F619802848F09E01365C32F34654">
    <w:name w:val="2909F619802848F09E01365C32F34654"/>
    <w:uiPriority w:val="99"/>
    <w:qFormat/>
    <w:rsid w:val="0064091C"/>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4091C"/>
    <w:rPr>
      <w:rFonts w:ascii="Georgia" w:eastAsia="Calibri" w:hAnsi="Georgia"/>
      <w:u w:val="single"/>
      <w:lang w:val="x-none" w:eastAsia="zh-CN"/>
    </w:rPr>
  </w:style>
  <w:style w:type="paragraph" w:customStyle="1" w:styleId="UnderlineS">
    <w:name w:val="Underline S"/>
    <w:basedOn w:val="Normal"/>
    <w:link w:val="UnderlineSChar"/>
    <w:qFormat/>
    <w:rsid w:val="0064091C"/>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4091C"/>
    <w:rPr>
      <w:rFonts w:ascii="Georgia" w:eastAsia="SimSun" w:hAnsi="Georgia"/>
      <w:sz w:val="12"/>
    </w:rPr>
  </w:style>
  <w:style w:type="paragraph" w:customStyle="1" w:styleId="Ununderlined">
    <w:name w:val="Ununderlined"/>
    <w:basedOn w:val="Normal"/>
    <w:link w:val="UnunderlinedChar"/>
    <w:qFormat/>
    <w:rsid w:val="0064091C"/>
    <w:rPr>
      <w:rFonts w:ascii="Georgia" w:eastAsia="SimSun" w:hAnsi="Georgia"/>
      <w:sz w:val="12"/>
    </w:rPr>
  </w:style>
  <w:style w:type="character" w:customStyle="1" w:styleId="HighlightingChar">
    <w:name w:val="Highlighting Char"/>
    <w:link w:val="Highlighting"/>
    <w:locked/>
    <w:rsid w:val="0064091C"/>
    <w:rPr>
      <w:rFonts w:ascii="Georgia" w:eastAsia="SimSun" w:hAnsi="Georgia"/>
      <w:u w:val="thick"/>
    </w:rPr>
  </w:style>
  <w:style w:type="paragraph" w:customStyle="1" w:styleId="Highlighting">
    <w:name w:val="Highlighting"/>
    <w:basedOn w:val="Normal"/>
    <w:link w:val="HighlightingChar"/>
    <w:autoRedefine/>
    <w:qFormat/>
    <w:rsid w:val="0064091C"/>
    <w:rPr>
      <w:rFonts w:ascii="Georgia" w:eastAsia="SimSun" w:hAnsi="Georgia"/>
      <w:sz w:val="24"/>
      <w:u w:val="thick"/>
    </w:rPr>
  </w:style>
  <w:style w:type="character" w:customStyle="1" w:styleId="CITEChar0">
    <w:name w:val="CITE Char"/>
    <w:link w:val="CITE"/>
    <w:locked/>
    <w:rsid w:val="0064091C"/>
    <w:rPr>
      <w:rFonts w:ascii="Arial" w:eastAsia="Times New Roman" w:hAnsi="Arial" w:cs="Arial"/>
      <w:iCs/>
      <w:smallCaps/>
      <w:sz w:val="20"/>
      <w:szCs w:val="20"/>
      <w:u w:val="double"/>
    </w:rPr>
  </w:style>
  <w:style w:type="paragraph" w:customStyle="1" w:styleId="CITE">
    <w:name w:val="CITE"/>
    <w:basedOn w:val="Heading2"/>
    <w:link w:val="CITEChar0"/>
    <w:autoRedefine/>
    <w:qFormat/>
    <w:rsid w:val="0064091C"/>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64091C"/>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64091C"/>
    <w:rPr>
      <w:rFonts w:eastAsia="Calibri" w:cs="Calibri"/>
      <w:b/>
      <w:sz w:val="24"/>
    </w:rPr>
  </w:style>
  <w:style w:type="paragraph" w:customStyle="1" w:styleId="D345FF3D873148C5AE3FBF3267827368">
    <w:name w:val="D345FF3D873148C5AE3FBF3267827368"/>
    <w:uiPriority w:val="99"/>
    <w:qFormat/>
    <w:rsid w:val="0064091C"/>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4091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4091C"/>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4091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4091C"/>
    <w:rPr>
      <w:b/>
      <w:sz w:val="28"/>
    </w:rPr>
  </w:style>
  <w:style w:type="character" w:customStyle="1" w:styleId="SourcenameChar">
    <w:name w:val="Source name Char"/>
    <w:link w:val="Sourcename"/>
    <w:locked/>
    <w:rsid w:val="0064091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4091C"/>
    <w:rPr>
      <w:b/>
      <w:bCs/>
      <w:sz w:val="20"/>
    </w:rPr>
  </w:style>
  <w:style w:type="character" w:customStyle="1" w:styleId="underlinedcardChar">
    <w:name w:val="underlined card Char"/>
    <w:link w:val="underlinedcard0"/>
    <w:locked/>
    <w:rsid w:val="0064091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4091C"/>
    <w:rPr>
      <w:sz w:val="24"/>
      <w:u w:val="single"/>
    </w:rPr>
  </w:style>
  <w:style w:type="paragraph" w:customStyle="1" w:styleId="FullText">
    <w:name w:val="Full Text"/>
    <w:basedOn w:val="Normal"/>
    <w:uiPriority w:val="99"/>
    <w:qFormat/>
    <w:rsid w:val="0064091C"/>
    <w:rPr>
      <w:rFonts w:eastAsia="Times New Roman" w:cs="Calibri"/>
      <w:sz w:val="16"/>
    </w:rPr>
  </w:style>
  <w:style w:type="character" w:customStyle="1" w:styleId="TextUnderlineChar">
    <w:name w:val="Text Underline Char"/>
    <w:link w:val="TextUnderline"/>
    <w:locked/>
    <w:rsid w:val="0064091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4091C"/>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4091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4091C"/>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4091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4091C"/>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4091C"/>
    <w:pPr>
      <w:spacing w:before="240"/>
      <w:outlineLvl w:val="2"/>
    </w:pPr>
    <w:rPr>
      <w:rFonts w:eastAsia="Times New Roman" w:cs="Calibri"/>
      <w:b/>
    </w:rPr>
  </w:style>
  <w:style w:type="character" w:customStyle="1" w:styleId="CiteCardChar">
    <w:name w:val="Cite_Card Char"/>
    <w:link w:val="CiteCard0"/>
    <w:locked/>
    <w:rsid w:val="0064091C"/>
    <w:rPr>
      <w:rFonts w:ascii="Times New Roman" w:eastAsia="Times New Roman" w:hAnsi="Times New Roman" w:cs="Arial"/>
      <w:bCs/>
      <w:sz w:val="20"/>
      <w:szCs w:val="20"/>
    </w:rPr>
  </w:style>
  <w:style w:type="paragraph" w:customStyle="1" w:styleId="CiteCard0">
    <w:name w:val="Cite_Card"/>
    <w:link w:val="CiteCardChar"/>
    <w:qFormat/>
    <w:rsid w:val="0064091C"/>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4091C"/>
    <w:pPr>
      <w:widowControl w:val="0"/>
    </w:pPr>
    <w:rPr>
      <w:rFonts w:eastAsia="MS Mincho"/>
      <w:color w:val="auto"/>
    </w:rPr>
  </w:style>
  <w:style w:type="paragraph" w:customStyle="1" w:styleId="dropcap">
    <w:name w:val="dropcap"/>
    <w:basedOn w:val="Normal"/>
    <w:uiPriority w:val="99"/>
    <w:qFormat/>
    <w:rsid w:val="0064091C"/>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64091C"/>
    <w:rPr>
      <w:rFonts w:ascii="Georgia" w:eastAsia="Times New Roman" w:hAnsi="Georgia" w:cs="Calibri"/>
      <w:sz w:val="22"/>
      <w:u w:val="single"/>
    </w:rPr>
  </w:style>
  <w:style w:type="paragraph" w:customStyle="1" w:styleId="StyleStyle49pt6">
    <w:name w:val="Style Style4 + 9 pt6"/>
    <w:basedOn w:val="Style4"/>
    <w:link w:val="StyleStyle49pt6Char"/>
    <w:qFormat/>
    <w:rsid w:val="0064091C"/>
    <w:rPr>
      <w:rFonts w:ascii="Georgia" w:hAnsi="Georgia"/>
    </w:rPr>
  </w:style>
  <w:style w:type="character" w:customStyle="1" w:styleId="UnderlineCharCharCharCharChar">
    <w:name w:val="Underline Char Char Char Char Char"/>
    <w:link w:val="UnderlineCharCharCharChar"/>
    <w:locked/>
    <w:rsid w:val="0064091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4091C"/>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4091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4091C"/>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4091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4091C"/>
    <w:rPr>
      <w:rFonts w:ascii="Georgia" w:hAnsi="Georgia" w:cs="Calibri"/>
      <w:b/>
      <w:bCs/>
      <w:sz w:val="24"/>
      <w:u w:val="single"/>
    </w:rPr>
  </w:style>
  <w:style w:type="character" w:customStyle="1" w:styleId="DebatenoramlChar">
    <w:name w:val="Debatenoraml Char"/>
    <w:link w:val="Debatenoraml"/>
    <w:locked/>
    <w:rsid w:val="0064091C"/>
    <w:rPr>
      <w:rFonts w:ascii="Times New Roman" w:hAnsi="Times New Roman" w:cs="Times New Roman"/>
    </w:rPr>
  </w:style>
  <w:style w:type="paragraph" w:customStyle="1" w:styleId="Debatenoraml">
    <w:name w:val="Debatenoraml"/>
    <w:basedOn w:val="NoSpacing"/>
    <w:link w:val="DebatenoramlChar"/>
    <w:qFormat/>
    <w:rsid w:val="0064091C"/>
    <w:pPr>
      <w:spacing w:before="0" w:line="240" w:lineRule="auto"/>
    </w:pPr>
    <w:rPr>
      <w:rFonts w:ascii="Times New Roman" w:hAnsi="Times New Roman" w:cs="Times New Roman"/>
    </w:rPr>
  </w:style>
  <w:style w:type="paragraph" w:customStyle="1" w:styleId="SynergyTag">
    <w:name w:val="SynergyTag"/>
    <w:basedOn w:val="Normal"/>
    <w:uiPriority w:val="99"/>
    <w:qFormat/>
    <w:rsid w:val="0064091C"/>
    <w:rPr>
      <w:rFonts w:eastAsia="Calibri" w:cs="Calibri"/>
      <w:b/>
    </w:rPr>
  </w:style>
  <w:style w:type="character" w:customStyle="1" w:styleId="QualsChar">
    <w:name w:val="Quals Char"/>
    <w:link w:val="Quals"/>
    <w:locked/>
    <w:rsid w:val="0064091C"/>
    <w:rPr>
      <w:rFonts w:ascii="Georgia" w:eastAsia="Calibri" w:hAnsi="Georgia"/>
      <w:sz w:val="18"/>
    </w:rPr>
  </w:style>
  <w:style w:type="paragraph" w:customStyle="1" w:styleId="Quals">
    <w:name w:val="Quals"/>
    <w:basedOn w:val="Normal"/>
    <w:link w:val="QualsChar"/>
    <w:qFormat/>
    <w:rsid w:val="0064091C"/>
    <w:rPr>
      <w:rFonts w:ascii="Georgia" w:eastAsia="Calibri" w:hAnsi="Georgia"/>
      <w:sz w:val="18"/>
    </w:rPr>
  </w:style>
  <w:style w:type="paragraph" w:customStyle="1" w:styleId="times">
    <w:name w:val="times"/>
    <w:basedOn w:val="Normal"/>
    <w:qFormat/>
    <w:rsid w:val="0064091C"/>
    <w:pPr>
      <w:spacing w:before="100" w:beforeAutospacing="1" w:after="100" w:afterAutospacing="1"/>
    </w:pPr>
    <w:rPr>
      <w:rFonts w:eastAsia="Times New Roman" w:cs="Calibri"/>
      <w:sz w:val="24"/>
    </w:rPr>
  </w:style>
  <w:style w:type="paragraph" w:customStyle="1" w:styleId="BodyA">
    <w:name w:val="Body A"/>
    <w:uiPriority w:val="99"/>
    <w:qFormat/>
    <w:rsid w:val="0064091C"/>
    <w:rPr>
      <w:rFonts w:ascii="Helvetica" w:eastAsia="ヒラギノ角ゴ Pro W3" w:hAnsi="Helvetica" w:cs="Times New Roman"/>
      <w:color w:val="000000"/>
      <w:szCs w:val="20"/>
    </w:rPr>
  </w:style>
  <w:style w:type="character" w:customStyle="1" w:styleId="StarredChar">
    <w:name w:val="Starred Char"/>
    <w:link w:val="Starred"/>
    <w:locked/>
    <w:rsid w:val="0064091C"/>
    <w:rPr>
      <w:rFonts w:ascii="Georgia" w:eastAsia="Times New Roman" w:hAnsi="Georgia"/>
      <w:b/>
      <w:caps/>
      <w:szCs w:val="28"/>
      <w:u w:val="single"/>
    </w:rPr>
  </w:style>
  <w:style w:type="paragraph" w:customStyle="1" w:styleId="Starred">
    <w:name w:val="Starred"/>
    <w:basedOn w:val="Normal"/>
    <w:link w:val="StarredChar"/>
    <w:qFormat/>
    <w:rsid w:val="0064091C"/>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4091C"/>
    <w:rPr>
      <w:rFonts w:ascii="Georgia" w:eastAsia="Times New Roman" w:hAnsi="Georgia"/>
      <w:b/>
      <w:caps/>
      <w:szCs w:val="28"/>
      <w:u w:val="single"/>
    </w:rPr>
  </w:style>
  <w:style w:type="paragraph" w:customStyle="1" w:styleId="NotStarred">
    <w:name w:val="NotStarred"/>
    <w:basedOn w:val="Normal"/>
    <w:link w:val="NotStarredChar"/>
    <w:qFormat/>
    <w:rsid w:val="0064091C"/>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4091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4091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4091C"/>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64091C"/>
    <w:rPr>
      <w:rFonts w:ascii="Georgia" w:eastAsia="Calibri" w:hAnsi="Georgia"/>
      <w:b/>
    </w:rPr>
  </w:style>
  <w:style w:type="paragraph" w:customStyle="1" w:styleId="H4Tag">
    <w:name w:val="H4 (Tag)"/>
    <w:basedOn w:val="Normal"/>
    <w:link w:val="H4TagChar1"/>
    <w:qFormat/>
    <w:rsid w:val="0064091C"/>
    <w:rPr>
      <w:rFonts w:ascii="Georgia" w:eastAsia="Calibri" w:hAnsi="Georgia"/>
      <w:b/>
      <w:sz w:val="24"/>
    </w:rPr>
  </w:style>
  <w:style w:type="paragraph" w:customStyle="1" w:styleId="CM25">
    <w:name w:val="CM25"/>
    <w:basedOn w:val="Default"/>
    <w:next w:val="Default"/>
    <w:qFormat/>
    <w:rsid w:val="0064091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4091C"/>
    <w:rPr>
      <w:rFonts w:ascii="Georgia" w:hAnsi="Georgia"/>
      <w:b/>
    </w:rPr>
  </w:style>
  <w:style w:type="paragraph" w:customStyle="1" w:styleId="Debate-CardTagandCite-F6">
    <w:name w:val="Debate- Card Tag and Cite- F6"/>
    <w:basedOn w:val="Normal"/>
    <w:link w:val="Debate-CardTagandCite-F6Char"/>
    <w:qFormat/>
    <w:rsid w:val="0064091C"/>
    <w:pPr>
      <w:contextualSpacing/>
    </w:pPr>
    <w:rPr>
      <w:rFonts w:ascii="Georgia" w:hAnsi="Georgia"/>
      <w:b/>
      <w:sz w:val="24"/>
    </w:rPr>
  </w:style>
  <w:style w:type="character" w:customStyle="1" w:styleId="CardtextChar4">
    <w:name w:val="Card text Char"/>
    <w:link w:val="Cardtext3"/>
    <w:locked/>
    <w:rsid w:val="0064091C"/>
    <w:rPr>
      <w:rFonts w:ascii="Arial Narrow" w:hAnsi="Arial Narrow"/>
      <w:u w:val="single"/>
    </w:rPr>
  </w:style>
  <w:style w:type="paragraph" w:customStyle="1" w:styleId="Cardtext3">
    <w:name w:val="Card text"/>
    <w:link w:val="CardtextChar4"/>
    <w:qFormat/>
    <w:rsid w:val="0064091C"/>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64091C"/>
    <w:rPr>
      <w:rFonts w:ascii="Georgia" w:eastAsia="Times New Roman" w:hAnsi="Georgia"/>
      <w:b/>
      <w:szCs w:val="28"/>
      <w:u w:val="single"/>
    </w:rPr>
  </w:style>
  <w:style w:type="paragraph" w:customStyle="1" w:styleId="NewHeading2">
    <w:name w:val="NewHeading2"/>
    <w:basedOn w:val="Normal"/>
    <w:link w:val="NewHeading2Char"/>
    <w:qFormat/>
    <w:rsid w:val="0064091C"/>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4091C"/>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64091C"/>
    <w:rPr>
      <w:rFonts w:eastAsia="Calibri" w:cs="Calibri"/>
    </w:rPr>
  </w:style>
  <w:style w:type="paragraph" w:customStyle="1" w:styleId="TagLine">
    <w:name w:val="Tag Line"/>
    <w:basedOn w:val="Normal"/>
    <w:next w:val="FullText"/>
    <w:uiPriority w:val="99"/>
    <w:qFormat/>
    <w:rsid w:val="0064091C"/>
    <w:rPr>
      <w:rFonts w:ascii="Arial Narrow" w:eastAsia="Times New Roman" w:hAnsi="Arial Narrow" w:cs="Calibri"/>
      <w:b/>
      <w:sz w:val="28"/>
    </w:rPr>
  </w:style>
  <w:style w:type="paragraph" w:customStyle="1" w:styleId="Card6pt">
    <w:name w:val="Card 6pt"/>
    <w:basedOn w:val="Normal"/>
    <w:uiPriority w:val="99"/>
    <w:qFormat/>
    <w:rsid w:val="0064091C"/>
    <w:pPr>
      <w:ind w:left="288" w:right="288"/>
    </w:pPr>
    <w:rPr>
      <w:rFonts w:ascii="Georgia" w:eastAsia="Calibri" w:hAnsi="Georgia" w:cs="Calibri"/>
      <w:color w:val="000000"/>
      <w:sz w:val="12"/>
      <w:szCs w:val="20"/>
    </w:rPr>
  </w:style>
  <w:style w:type="character" w:customStyle="1" w:styleId="FullCiteChar">
    <w:name w:val="Full Cite Char"/>
    <w:link w:val="FullCite"/>
    <w:locked/>
    <w:rsid w:val="0064091C"/>
    <w:rPr>
      <w:rFonts w:ascii="Garamond" w:eastAsia="Calibri" w:hAnsi="Garamond"/>
    </w:rPr>
  </w:style>
  <w:style w:type="paragraph" w:customStyle="1" w:styleId="FullCite">
    <w:name w:val="Full Cite"/>
    <w:basedOn w:val="Normal"/>
    <w:next w:val="Normal"/>
    <w:link w:val="FullCiteChar"/>
    <w:qFormat/>
    <w:rsid w:val="0064091C"/>
    <w:rPr>
      <w:rFonts w:ascii="Garamond" w:eastAsia="Calibri" w:hAnsi="Garamond"/>
      <w:sz w:val="24"/>
    </w:rPr>
  </w:style>
  <w:style w:type="character" w:customStyle="1" w:styleId="StyleCardStyleBlackUnderlineChar">
    <w:name w:val="Style Card Style + Black Underline Char"/>
    <w:link w:val="StyleCardStyleBlackUnderline"/>
    <w:locked/>
    <w:rsid w:val="0064091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4091C"/>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4091C"/>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64091C"/>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64091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4091C"/>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4091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4091C"/>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64091C"/>
    <w:pPr>
      <w:spacing w:after="200" w:line="276" w:lineRule="auto"/>
    </w:pPr>
    <w:rPr>
      <w:rFonts w:eastAsia="Calibri"/>
      <w:color w:val="auto"/>
      <w:sz w:val="22"/>
    </w:rPr>
  </w:style>
  <w:style w:type="paragraph" w:customStyle="1" w:styleId="font-null">
    <w:name w:val="font-null"/>
    <w:basedOn w:val="Normal"/>
    <w:uiPriority w:val="99"/>
    <w:qFormat/>
    <w:rsid w:val="0064091C"/>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64091C"/>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64091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4091C"/>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64091C"/>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64091C"/>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64091C"/>
    <w:pPr>
      <w:spacing w:before="100" w:beforeAutospacing="1" w:after="100" w:afterAutospacing="1"/>
    </w:pPr>
    <w:rPr>
      <w:rFonts w:eastAsia="Times New Roman" w:cs="Calibri"/>
      <w:sz w:val="24"/>
    </w:rPr>
  </w:style>
  <w:style w:type="paragraph" w:customStyle="1" w:styleId="class">
    <w:name w:val="class"/>
    <w:basedOn w:val="Normal"/>
    <w:uiPriority w:val="99"/>
    <w:qFormat/>
    <w:rsid w:val="0064091C"/>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64091C"/>
    <w:rPr>
      <w:rFonts w:ascii="Calibri" w:eastAsia="Calibri" w:hAnsi="Calibri" w:cs="Calibri"/>
      <w:b/>
      <w:caps/>
      <w:sz w:val="28"/>
      <w:szCs w:val="28"/>
      <w:lang w:val="es-ES"/>
    </w:rPr>
  </w:style>
  <w:style w:type="paragraph" w:customStyle="1" w:styleId="Pa6">
    <w:name w:val="Pa6"/>
    <w:basedOn w:val="Normal"/>
    <w:next w:val="Normal"/>
    <w:uiPriority w:val="99"/>
    <w:qFormat/>
    <w:rsid w:val="0064091C"/>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64091C"/>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64091C"/>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64091C"/>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64091C"/>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64091C"/>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64091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4091C"/>
    <w:rPr>
      <w:rFonts w:ascii="Georgia" w:eastAsia="SimSun" w:hAnsi="Georgia" w:cstheme="minorBidi"/>
      <w:b/>
      <w:bCs/>
      <w:sz w:val="24"/>
    </w:rPr>
  </w:style>
  <w:style w:type="paragraph" w:customStyle="1" w:styleId="summary">
    <w:name w:val="summary"/>
    <w:basedOn w:val="Normal"/>
    <w:uiPriority w:val="99"/>
    <w:qFormat/>
    <w:rsid w:val="0064091C"/>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64091C"/>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64091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4091C"/>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4091C"/>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64091C"/>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64091C"/>
    <w:pPr>
      <w:ind w:left="288"/>
    </w:pPr>
    <w:rPr>
      <w:rFonts w:ascii="Garamond" w:eastAsia="Times New Roman" w:hAnsi="Garamond" w:cs="Calibri"/>
      <w:sz w:val="16"/>
    </w:rPr>
  </w:style>
  <w:style w:type="paragraph" w:customStyle="1" w:styleId="AAAcard">
    <w:name w:val="AAAcard"/>
    <w:basedOn w:val="Normal"/>
    <w:uiPriority w:val="99"/>
    <w:qFormat/>
    <w:rsid w:val="0064091C"/>
    <w:pPr>
      <w:ind w:left="288" w:right="288"/>
    </w:pPr>
    <w:rPr>
      <w:rFonts w:eastAsia="Times New Roman" w:cs="Calibri"/>
    </w:rPr>
  </w:style>
  <w:style w:type="paragraph" w:customStyle="1" w:styleId="Caption3">
    <w:name w:val="Caption3"/>
    <w:basedOn w:val="Normal"/>
    <w:uiPriority w:val="99"/>
    <w:qFormat/>
    <w:rsid w:val="0064091C"/>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64091C"/>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64091C"/>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64091C"/>
    <w:pPr>
      <w:spacing w:before="100" w:beforeAutospacing="1" w:after="100" w:afterAutospacing="1"/>
    </w:pPr>
    <w:rPr>
      <w:rFonts w:eastAsia="Times New Roman" w:cs="Calibri"/>
      <w:sz w:val="24"/>
    </w:rPr>
  </w:style>
  <w:style w:type="paragraph" w:customStyle="1" w:styleId="CITEF3">
    <w:name w:val="CITE F3"/>
    <w:uiPriority w:val="99"/>
    <w:qFormat/>
    <w:rsid w:val="0064091C"/>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4091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4091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4091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4091C"/>
    <w:pPr>
      <w:spacing w:after="200"/>
    </w:pPr>
    <w:rPr>
      <w:rFonts w:ascii="Calibri" w:eastAsia="Calibri" w:hAnsi="Calibri" w:cs="Times New Roman"/>
      <w:sz w:val="20"/>
      <w:szCs w:val="20"/>
      <w:u w:val="single"/>
    </w:rPr>
  </w:style>
  <w:style w:type="paragraph" w:customStyle="1" w:styleId="hotroute1">
    <w:name w:val="hot route!"/>
    <w:basedOn w:val="Normal"/>
    <w:qFormat/>
    <w:rsid w:val="0064091C"/>
    <w:pPr>
      <w:ind w:left="144"/>
    </w:pPr>
    <w:rPr>
      <w:rFonts w:ascii="Cambria" w:eastAsia="Calibri" w:hAnsi="Cambria" w:cs="Calibri"/>
      <w:sz w:val="24"/>
    </w:rPr>
  </w:style>
  <w:style w:type="paragraph" w:customStyle="1" w:styleId="FreeFormA">
    <w:name w:val="Free Form A"/>
    <w:autoRedefine/>
    <w:uiPriority w:val="99"/>
    <w:qFormat/>
    <w:rsid w:val="0064091C"/>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4091C"/>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64091C"/>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64091C"/>
    <w:rPr>
      <w:rFonts w:ascii="Times New Roman" w:eastAsia="Times New Roman" w:hAnsi="Times New Roman" w:cs="Times New Roman"/>
      <w:sz w:val="10"/>
    </w:rPr>
  </w:style>
  <w:style w:type="paragraph" w:customStyle="1" w:styleId="subheader">
    <w:name w:val="subheader"/>
    <w:basedOn w:val="Normal"/>
    <w:uiPriority w:val="99"/>
    <w:qFormat/>
    <w:rsid w:val="0064091C"/>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64091C"/>
    <w:pPr>
      <w:spacing w:before="100" w:beforeAutospacing="1" w:after="100" w:afterAutospacing="1"/>
    </w:pPr>
    <w:rPr>
      <w:rFonts w:eastAsia="Times New Roman" w:cs="Calibri"/>
      <w:sz w:val="24"/>
    </w:rPr>
  </w:style>
  <w:style w:type="paragraph" w:customStyle="1" w:styleId="more">
    <w:name w:val="more"/>
    <w:basedOn w:val="Normal"/>
    <w:uiPriority w:val="99"/>
    <w:qFormat/>
    <w:rsid w:val="0064091C"/>
    <w:pPr>
      <w:spacing w:before="100" w:beforeAutospacing="1" w:after="100" w:afterAutospacing="1"/>
    </w:pPr>
    <w:rPr>
      <w:rFonts w:eastAsia="Times New Roman" w:cs="Calibri"/>
      <w:sz w:val="24"/>
    </w:rPr>
  </w:style>
  <w:style w:type="paragraph" w:customStyle="1" w:styleId="story">
    <w:name w:val="story"/>
    <w:basedOn w:val="Normal"/>
    <w:uiPriority w:val="99"/>
    <w:qFormat/>
    <w:rsid w:val="0064091C"/>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64091C"/>
    <w:pPr>
      <w:pageBreakBefore/>
      <w:widowControl w:val="0"/>
      <w:numPr>
        <w:numId w:val="12"/>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64091C"/>
    <w:pPr>
      <w:widowControl w:val="0"/>
      <w:numPr>
        <w:ilvl w:val="1"/>
        <w:numId w:val="12"/>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64091C"/>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64091C"/>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64091C"/>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64091C"/>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64091C"/>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64091C"/>
    <w:pPr>
      <w:widowControl w:val="0"/>
      <w:spacing w:after="63"/>
    </w:pPr>
    <w:rPr>
      <w:rFonts w:ascii="Arial" w:hAnsi="Arial"/>
      <w:color w:val="auto"/>
    </w:rPr>
  </w:style>
  <w:style w:type="paragraph" w:customStyle="1" w:styleId="CM35">
    <w:name w:val="CM35"/>
    <w:basedOn w:val="Default"/>
    <w:next w:val="Default"/>
    <w:uiPriority w:val="99"/>
    <w:qFormat/>
    <w:rsid w:val="0064091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4091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4091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4091C"/>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4091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4091C"/>
    <w:rPr>
      <w:rFonts w:ascii="Georgia" w:hAnsi="Georgia"/>
      <w:sz w:val="24"/>
      <w:szCs w:val="24"/>
      <w:lang w:val="x-none" w:eastAsia="x-none"/>
    </w:rPr>
  </w:style>
  <w:style w:type="character" w:customStyle="1" w:styleId="StyleCards11ptUnderlineChar">
    <w:name w:val="Style Cards + 11 pt Underline Char"/>
    <w:link w:val="StyleCards11ptUnderline"/>
    <w:locked/>
    <w:rsid w:val="0064091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4091C"/>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64091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4091C"/>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4091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4091C"/>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4091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4091C"/>
    <w:rPr>
      <w:rFonts w:ascii="Georgia" w:hAnsi="Georgia" w:cstheme="minorBidi"/>
      <w:sz w:val="24"/>
      <w:lang w:val="x-none" w:eastAsia="x-none"/>
    </w:rPr>
  </w:style>
  <w:style w:type="character" w:customStyle="1" w:styleId="NormalFontChar">
    <w:name w:val="Normal Font Char"/>
    <w:link w:val="NormalFont"/>
    <w:locked/>
    <w:rsid w:val="0064091C"/>
    <w:rPr>
      <w:rFonts w:ascii="Times New Roman" w:eastAsia="Times New Roman" w:hAnsi="Times New Roman" w:cs="Times New Roman"/>
      <w:sz w:val="20"/>
      <w:szCs w:val="20"/>
    </w:rPr>
  </w:style>
  <w:style w:type="paragraph" w:customStyle="1" w:styleId="NormalFont">
    <w:name w:val="Normal Font"/>
    <w:link w:val="NormalFontChar"/>
    <w:qFormat/>
    <w:rsid w:val="0064091C"/>
    <w:rPr>
      <w:rFonts w:ascii="Times New Roman" w:eastAsia="Times New Roman" w:hAnsi="Times New Roman" w:cs="Times New Roman"/>
      <w:sz w:val="20"/>
      <w:szCs w:val="20"/>
    </w:rPr>
  </w:style>
  <w:style w:type="paragraph" w:customStyle="1" w:styleId="StyleSmall11pt">
    <w:name w:val="Style Small + 11 pt"/>
    <w:uiPriority w:val="99"/>
    <w:qFormat/>
    <w:rsid w:val="0064091C"/>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4091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4091C"/>
    <w:rPr>
      <w:u w:val="single"/>
      <w:lang w:val="x-none" w:eastAsia="x-none"/>
    </w:rPr>
  </w:style>
  <w:style w:type="character" w:customStyle="1" w:styleId="StyleNormalFont11ptBoldUnderlineChar">
    <w:name w:val="Style Normal Font + 11 pt Bold Underline Char"/>
    <w:link w:val="StyleNormalFont11ptBoldUnderline"/>
    <w:locked/>
    <w:rsid w:val="0064091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4091C"/>
    <w:rPr>
      <w:b/>
      <w:bCs/>
      <w:u w:val="single"/>
      <w:lang w:val="x-none" w:eastAsia="x-none"/>
    </w:rPr>
  </w:style>
  <w:style w:type="paragraph" w:customStyle="1" w:styleId="Smallfont0">
    <w:name w:val="Smallfont"/>
    <w:basedOn w:val="Normal"/>
    <w:uiPriority w:val="99"/>
    <w:qFormat/>
    <w:rsid w:val="0064091C"/>
    <w:rPr>
      <w:rFonts w:eastAsia="Times New Roman" w:cs="Calibri"/>
      <w:sz w:val="15"/>
    </w:rPr>
  </w:style>
  <w:style w:type="paragraph" w:customStyle="1" w:styleId="formatvorlage2">
    <w:name w:val="formatvorlage2"/>
    <w:basedOn w:val="Normal"/>
    <w:uiPriority w:val="99"/>
    <w:qFormat/>
    <w:rsid w:val="0064091C"/>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64091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4091C"/>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64091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4091C"/>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64091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4091C"/>
    <w:pPr>
      <w:ind w:left="144"/>
    </w:pPr>
    <w:rPr>
      <w:rFonts w:ascii="Georgia" w:eastAsia="Times New Roman" w:hAnsi="Georgia"/>
      <w:sz w:val="24"/>
      <w:lang w:val="x-none" w:eastAsia="x-none"/>
    </w:rPr>
  </w:style>
  <w:style w:type="paragraph" w:customStyle="1" w:styleId="deck">
    <w:name w:val="deck"/>
    <w:basedOn w:val="Normal"/>
    <w:uiPriority w:val="99"/>
    <w:qFormat/>
    <w:rsid w:val="0064091C"/>
    <w:pPr>
      <w:spacing w:before="100" w:beforeAutospacing="1" w:after="100" w:afterAutospacing="1"/>
    </w:pPr>
    <w:rPr>
      <w:rFonts w:eastAsia="Times New Roman" w:cs="Calibri"/>
      <w:sz w:val="24"/>
    </w:rPr>
  </w:style>
  <w:style w:type="paragraph" w:customStyle="1" w:styleId="i1">
    <w:name w:val="i1"/>
    <w:basedOn w:val="Normal"/>
    <w:uiPriority w:val="99"/>
    <w:qFormat/>
    <w:rsid w:val="0064091C"/>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64091C"/>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64091C"/>
    <w:pPr>
      <w:spacing w:before="100" w:beforeAutospacing="1" w:after="100" w:afterAutospacing="1"/>
    </w:pPr>
    <w:rPr>
      <w:rFonts w:eastAsia="Times New Roman" w:cs="Calibri"/>
      <w:sz w:val="24"/>
    </w:rPr>
  </w:style>
  <w:style w:type="paragraph" w:customStyle="1" w:styleId="Fifth">
    <w:name w:val="Fifth"/>
    <w:basedOn w:val="Normal"/>
    <w:link w:val="FifthChar"/>
    <w:qFormat/>
    <w:rsid w:val="0064091C"/>
    <w:rPr>
      <w:rFonts w:eastAsia="Calibri" w:cs="Calibri"/>
    </w:rPr>
  </w:style>
  <w:style w:type="paragraph" w:customStyle="1" w:styleId="NoteLevel22">
    <w:name w:val="Note Level 22"/>
    <w:basedOn w:val="Normal"/>
    <w:next w:val="Normal"/>
    <w:uiPriority w:val="99"/>
    <w:qFormat/>
    <w:rsid w:val="0064091C"/>
    <w:pPr>
      <w:keepNext/>
      <w:ind w:left="288" w:right="288"/>
    </w:pPr>
    <w:rPr>
      <w:rFonts w:ascii="Georgia" w:eastAsia="MS Gothic" w:hAnsi="Georgia" w:cs="Calibri"/>
      <w:szCs w:val="20"/>
    </w:rPr>
  </w:style>
  <w:style w:type="paragraph" w:customStyle="1" w:styleId="wp-caption-text">
    <w:name w:val="wp-caption-text"/>
    <w:basedOn w:val="Normal"/>
    <w:qFormat/>
    <w:rsid w:val="0064091C"/>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64091C"/>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4091C"/>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4091C"/>
    <w:pPr>
      <w:spacing w:before="100" w:beforeAutospacing="1" w:after="100" w:afterAutospacing="1"/>
    </w:pPr>
    <w:rPr>
      <w:rFonts w:cs="Calibri"/>
    </w:rPr>
  </w:style>
  <w:style w:type="paragraph" w:customStyle="1" w:styleId="description">
    <w:name w:val="description"/>
    <w:basedOn w:val="Normal"/>
    <w:uiPriority w:val="99"/>
    <w:qFormat/>
    <w:rsid w:val="0064091C"/>
    <w:pPr>
      <w:spacing w:before="100" w:beforeAutospacing="1" w:after="100" w:afterAutospacing="1"/>
    </w:pPr>
    <w:rPr>
      <w:rFonts w:cs="Calibri"/>
    </w:rPr>
  </w:style>
  <w:style w:type="paragraph" w:customStyle="1" w:styleId="graf">
    <w:name w:val="graf"/>
    <w:basedOn w:val="Normal"/>
    <w:uiPriority w:val="99"/>
    <w:qFormat/>
    <w:rsid w:val="0064091C"/>
    <w:pPr>
      <w:spacing w:before="100" w:beforeAutospacing="1" w:after="100" w:afterAutospacing="1"/>
    </w:pPr>
    <w:rPr>
      <w:rFonts w:cs="Calibri"/>
    </w:rPr>
  </w:style>
  <w:style w:type="paragraph" w:customStyle="1" w:styleId="column">
    <w:name w:val="column"/>
    <w:basedOn w:val="Normal"/>
    <w:uiPriority w:val="99"/>
    <w:qFormat/>
    <w:rsid w:val="0064091C"/>
    <w:pPr>
      <w:spacing w:before="100" w:beforeAutospacing="1" w:after="100" w:afterAutospacing="1"/>
    </w:pPr>
    <w:rPr>
      <w:rFonts w:cs="Calibri"/>
    </w:rPr>
  </w:style>
  <w:style w:type="paragraph" w:customStyle="1" w:styleId="recirc-container">
    <w:name w:val="recirc-container"/>
    <w:basedOn w:val="Normal"/>
    <w:uiPriority w:val="99"/>
    <w:qFormat/>
    <w:rsid w:val="0064091C"/>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64091C"/>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4091C"/>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4091C"/>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4091C"/>
    <w:rPr>
      <w:rFonts w:ascii="Georgia" w:hAnsi="Georgia" w:hint="default"/>
      <w:i/>
      <w:iCs/>
      <w:color w:val="808080"/>
    </w:rPr>
  </w:style>
  <w:style w:type="character" w:customStyle="1" w:styleId="cardchar00">
    <w:name w:val="cardchar0"/>
    <w:basedOn w:val="DefaultParagraphFont"/>
    <w:rsid w:val="0064091C"/>
  </w:style>
  <w:style w:type="character" w:customStyle="1" w:styleId="UnderlineNon-bold">
    <w:name w:val="Underline Non - bold"/>
    <w:rsid w:val="0064091C"/>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64091C"/>
    <w:rPr>
      <w:rFonts w:cs="Calibri"/>
    </w:rPr>
  </w:style>
  <w:style w:type="character" w:customStyle="1" w:styleId="StyleHeading4UnderlinedsmalltextGaramondChar">
    <w:name w:val="Style Heading 4Underlinedsmall text + Garamond Char"/>
    <w:link w:val="StyleHeading4UnderlinedsmalltextGaramond"/>
    <w:locked/>
    <w:rsid w:val="0064091C"/>
    <w:rPr>
      <w:rFonts w:ascii="Calibri" w:hAnsi="Calibri" w:cs="Calibri"/>
      <w:sz w:val="22"/>
    </w:rPr>
  </w:style>
  <w:style w:type="character" w:customStyle="1" w:styleId="Heading5Char2">
    <w:name w:val="Heading 5 Char2"/>
    <w:rsid w:val="0064091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4091C"/>
    <w:rPr>
      <w:rFonts w:ascii="Arial" w:hAnsi="Arial" w:cs="Arial"/>
      <w:vanish/>
      <w:sz w:val="16"/>
      <w:szCs w:val="16"/>
    </w:rPr>
  </w:style>
  <w:style w:type="paragraph" w:styleId="z-TopofForm">
    <w:name w:val="HTML Top of Form"/>
    <w:basedOn w:val="Normal"/>
    <w:next w:val="Normal"/>
    <w:link w:val="z-TopofFormChar"/>
    <w:hidden/>
    <w:uiPriority w:val="99"/>
    <w:unhideWhenUsed/>
    <w:rsid w:val="0064091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4091C"/>
    <w:rPr>
      <w:rFonts w:ascii="Arial" w:hAnsi="Arial" w:cs="Arial"/>
      <w:vanish/>
      <w:sz w:val="16"/>
      <w:szCs w:val="16"/>
    </w:rPr>
  </w:style>
  <w:style w:type="character" w:customStyle="1" w:styleId="z-BottomofFormChar">
    <w:name w:val="z-Bottom of Form Char"/>
    <w:basedOn w:val="DefaultParagraphFont"/>
    <w:link w:val="z-BottomofForm"/>
    <w:uiPriority w:val="99"/>
    <w:rsid w:val="0064091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4091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4091C"/>
    <w:rPr>
      <w:rFonts w:ascii="Arial" w:hAnsi="Arial" w:cs="Arial"/>
      <w:vanish/>
      <w:sz w:val="16"/>
      <w:szCs w:val="16"/>
    </w:rPr>
  </w:style>
  <w:style w:type="character" w:customStyle="1" w:styleId="Style2CharChar">
    <w:name w:val="Style2 Char Char"/>
    <w:rsid w:val="0064091C"/>
    <w:rPr>
      <w:u w:val="thick"/>
      <w:lang w:val="en-US" w:eastAsia="en-US" w:bidi="ar-SA"/>
    </w:rPr>
  </w:style>
  <w:style w:type="character" w:customStyle="1" w:styleId="authordate1">
    <w:name w:val="authordate"/>
    <w:rsid w:val="0064091C"/>
  </w:style>
  <w:style w:type="character" w:customStyle="1" w:styleId="underline0">
    <w:name w:val="%underline"/>
    <w:qFormat/>
    <w:rsid w:val="0064091C"/>
    <w:rPr>
      <w:rFonts w:ascii="Times New Roman" w:hAnsi="Times New Roman" w:cs="Times New Roman" w:hint="default"/>
      <w:strike w:val="0"/>
      <w:dstrike w:val="0"/>
      <w:sz w:val="16"/>
      <w:u w:val="none"/>
      <w:effect w:val="none"/>
    </w:rPr>
  </w:style>
  <w:style w:type="character" w:customStyle="1" w:styleId="AUNDERLINE0">
    <w:name w:val="AUNDERLINE"/>
    <w:qFormat/>
    <w:rsid w:val="0064091C"/>
    <w:rPr>
      <w:rFonts w:ascii="Times New Roman" w:hAnsi="Times New Roman" w:cs="Times New Roman" w:hint="default"/>
      <w:sz w:val="20"/>
      <w:u w:val="single"/>
    </w:rPr>
  </w:style>
  <w:style w:type="character" w:customStyle="1" w:styleId="UnderlinedCharChar">
    <w:name w:val="Underlined Char Char"/>
    <w:rsid w:val="0064091C"/>
    <w:rPr>
      <w:rFonts w:ascii="Garamond" w:hAnsi="Garamond" w:hint="default"/>
      <w:szCs w:val="28"/>
      <w:u w:val="single"/>
      <w:lang w:val="en-US" w:eastAsia="en-US" w:bidi="ar-SA"/>
    </w:rPr>
  </w:style>
  <w:style w:type="character" w:customStyle="1" w:styleId="slug-doi">
    <w:name w:val="slug-doi"/>
    <w:basedOn w:val="DefaultParagraphFont"/>
    <w:rsid w:val="0064091C"/>
  </w:style>
  <w:style w:type="character" w:customStyle="1" w:styleId="af">
    <w:name w:val="af"/>
    <w:basedOn w:val="DefaultParagraphFont"/>
    <w:rsid w:val="0064091C"/>
  </w:style>
  <w:style w:type="character" w:customStyle="1" w:styleId="ab">
    <w:name w:val="ab"/>
    <w:basedOn w:val="DefaultParagraphFont"/>
    <w:rsid w:val="0064091C"/>
  </w:style>
  <w:style w:type="character" w:customStyle="1" w:styleId="em">
    <w:name w:val="em"/>
    <w:basedOn w:val="DefaultParagraphFont"/>
    <w:rsid w:val="0064091C"/>
  </w:style>
  <w:style w:type="character" w:customStyle="1" w:styleId="au">
    <w:name w:val="au"/>
    <w:basedOn w:val="DefaultParagraphFont"/>
    <w:rsid w:val="0064091C"/>
  </w:style>
  <w:style w:type="character" w:customStyle="1" w:styleId="ti">
    <w:name w:val="ti"/>
    <w:basedOn w:val="DefaultParagraphFont"/>
    <w:rsid w:val="0064091C"/>
  </w:style>
  <w:style w:type="character" w:customStyle="1" w:styleId="subheadblue">
    <w:name w:val="subhead_blue"/>
    <w:basedOn w:val="DefaultParagraphFont"/>
    <w:rsid w:val="0064091C"/>
  </w:style>
  <w:style w:type="character" w:customStyle="1" w:styleId="affiliation">
    <w:name w:val="affiliation"/>
    <w:basedOn w:val="DefaultParagraphFont"/>
    <w:rsid w:val="0064091C"/>
  </w:style>
  <w:style w:type="character" w:customStyle="1" w:styleId="slug-doi-wrapper">
    <w:name w:val="slug-doi-wrapper"/>
    <w:basedOn w:val="DefaultParagraphFont"/>
    <w:rsid w:val="0064091C"/>
  </w:style>
  <w:style w:type="character" w:customStyle="1" w:styleId="slug-metadata-noteahead-of-print">
    <w:name w:val="slug-metadata-note ahead-of-print"/>
    <w:basedOn w:val="DefaultParagraphFont"/>
    <w:rsid w:val="0064091C"/>
  </w:style>
  <w:style w:type="character" w:customStyle="1" w:styleId="slug-ahead-of-print-date">
    <w:name w:val="slug-ahead-of-print-date"/>
    <w:basedOn w:val="DefaultParagraphFont"/>
    <w:rsid w:val="0064091C"/>
  </w:style>
  <w:style w:type="character" w:customStyle="1" w:styleId="medium-bold">
    <w:name w:val="medium-bold"/>
    <w:basedOn w:val="DefaultParagraphFont"/>
    <w:rsid w:val="0064091C"/>
  </w:style>
  <w:style w:type="character" w:customStyle="1" w:styleId="updated-short-citation">
    <w:name w:val="updated-short-citation"/>
    <w:basedOn w:val="DefaultParagraphFont"/>
    <w:rsid w:val="0064091C"/>
  </w:style>
  <w:style w:type="character" w:customStyle="1" w:styleId="goohl0">
    <w:name w:val="goohl0"/>
    <w:basedOn w:val="DefaultParagraphFont"/>
    <w:rsid w:val="0064091C"/>
  </w:style>
  <w:style w:type="character" w:customStyle="1" w:styleId="CharChar6">
    <w:name w:val="Char Char6"/>
    <w:rsid w:val="0064091C"/>
    <w:rPr>
      <w:rFonts w:ascii="Arial" w:hAnsi="Arial" w:cs="Arial" w:hint="default"/>
      <w:bCs/>
      <w:sz w:val="16"/>
      <w:szCs w:val="26"/>
      <w:lang w:val="en-US" w:eastAsia="en-US" w:bidi="ar-SA"/>
    </w:rPr>
  </w:style>
  <w:style w:type="character" w:customStyle="1" w:styleId="TagCharChar1">
    <w:name w:val="Tag Char Char1"/>
    <w:rsid w:val="0064091C"/>
    <w:rPr>
      <w:b/>
      <w:bCs w:val="0"/>
      <w:sz w:val="24"/>
      <w:szCs w:val="24"/>
      <w:lang w:val="en-US" w:eastAsia="en-US" w:bidi="ar-SA"/>
    </w:rPr>
  </w:style>
  <w:style w:type="character" w:customStyle="1" w:styleId="12TimesNewRoman">
    <w:name w:val="12 Times New Roman"/>
    <w:rsid w:val="0064091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4091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4091C"/>
    <w:rPr>
      <w:rFonts w:ascii="Times New Roman" w:hAnsi="Times New Roman" w:cs="Times New Roman" w:hint="default"/>
      <w:strike w:val="0"/>
      <w:dstrike w:val="0"/>
      <w:sz w:val="14"/>
      <w:u w:val="none"/>
      <w:effect w:val="none"/>
    </w:rPr>
  </w:style>
  <w:style w:type="character" w:customStyle="1" w:styleId="F8-UnderlineBold">
    <w:name w:val="F8 - Underline/Bold"/>
    <w:rsid w:val="0064091C"/>
    <w:rPr>
      <w:rFonts w:ascii="Times New Roman" w:hAnsi="Times New Roman" w:cs="Times New Roman" w:hint="default"/>
      <w:b/>
      <w:bCs w:val="0"/>
      <w:sz w:val="20"/>
      <w:u w:val="single"/>
    </w:rPr>
  </w:style>
  <w:style w:type="character" w:customStyle="1" w:styleId="F7-SmallFont">
    <w:name w:val="F7 - Small Font"/>
    <w:rsid w:val="0064091C"/>
    <w:rPr>
      <w:rFonts w:ascii="Times New Roman" w:hAnsi="Times New Roman" w:cs="Times New Roman" w:hint="default"/>
      <w:sz w:val="14"/>
    </w:rPr>
  </w:style>
  <w:style w:type="character" w:customStyle="1" w:styleId="Brief-Bold">
    <w:name w:val="Brief - Bold"/>
    <w:rsid w:val="0064091C"/>
    <w:rPr>
      <w:rFonts w:ascii="Times New Roman" w:hAnsi="Times New Roman" w:cs="Times New Roman" w:hint="default"/>
      <w:b/>
      <w:bCs w:val="0"/>
    </w:rPr>
  </w:style>
  <w:style w:type="character" w:customStyle="1" w:styleId="Card-Underline">
    <w:name w:val="Card - Underline"/>
    <w:rsid w:val="0064091C"/>
    <w:rPr>
      <w:rFonts w:ascii="Times New Roman" w:hAnsi="Times New Roman" w:cs="Times New Roman" w:hint="default"/>
      <w:u w:val="single"/>
    </w:rPr>
  </w:style>
  <w:style w:type="character" w:customStyle="1" w:styleId="beriefunderline">
    <w:name w:val="berief = underline"/>
    <w:rsid w:val="0064091C"/>
    <w:rPr>
      <w:rFonts w:ascii="Times New Roman" w:eastAsia="Times New Roman" w:hAnsi="Times New Roman" w:cs="Times New Roman" w:hint="default"/>
      <w:sz w:val="20"/>
      <w:u w:val="single"/>
    </w:rPr>
  </w:style>
  <w:style w:type="character" w:customStyle="1" w:styleId="BoldText10pt">
    <w:name w:val="Bold Text 10 pt"/>
    <w:rsid w:val="0064091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64091C"/>
    <w:rPr>
      <w:i/>
      <w:iCs w:val="0"/>
    </w:rPr>
  </w:style>
  <w:style w:type="character" w:customStyle="1" w:styleId="eoeaheader">
    <w:name w:val="eoea_header"/>
    <w:basedOn w:val="DefaultParagraphFont"/>
    <w:rsid w:val="0064091C"/>
  </w:style>
  <w:style w:type="character" w:customStyle="1" w:styleId="SC4208902">
    <w:name w:val="SC.4.208902"/>
    <w:rsid w:val="0064091C"/>
    <w:rPr>
      <w:rFonts w:ascii="Century" w:hAnsi="Century" w:cs="Century" w:hint="default"/>
      <w:color w:val="000000"/>
      <w:sz w:val="22"/>
      <w:szCs w:val="22"/>
    </w:rPr>
  </w:style>
  <w:style w:type="character" w:customStyle="1" w:styleId="SC4208915">
    <w:name w:val="SC.4.208915"/>
    <w:rsid w:val="0064091C"/>
    <w:rPr>
      <w:rFonts w:ascii="Century" w:hAnsi="Century" w:cs="Century" w:hint="default"/>
      <w:color w:val="000000"/>
      <w:sz w:val="13"/>
      <w:szCs w:val="13"/>
    </w:rPr>
  </w:style>
  <w:style w:type="character" w:customStyle="1" w:styleId="SC273764">
    <w:name w:val="SC.2.73764"/>
    <w:rsid w:val="0064091C"/>
    <w:rPr>
      <w:rFonts w:ascii="Century" w:hAnsi="Century" w:cs="Century" w:hint="default"/>
      <w:color w:val="000000"/>
      <w:sz w:val="72"/>
      <w:szCs w:val="72"/>
    </w:rPr>
  </w:style>
  <w:style w:type="character" w:customStyle="1" w:styleId="SC273779">
    <w:name w:val="SC.2.73779"/>
    <w:rsid w:val="0064091C"/>
    <w:rPr>
      <w:rFonts w:ascii="Century" w:hAnsi="Century" w:cs="Century" w:hint="default"/>
      <w:color w:val="000000"/>
      <w:sz w:val="40"/>
      <w:szCs w:val="40"/>
    </w:rPr>
  </w:style>
  <w:style w:type="character" w:customStyle="1" w:styleId="SC273763">
    <w:name w:val="SC.2.73763"/>
    <w:rsid w:val="0064091C"/>
    <w:rPr>
      <w:rFonts w:ascii="Century" w:hAnsi="Century" w:cs="Century" w:hint="default"/>
      <w:b/>
      <w:bCs/>
      <w:color w:val="000000"/>
    </w:rPr>
  </w:style>
  <w:style w:type="character" w:customStyle="1" w:styleId="SC4208910">
    <w:name w:val="SC.4.208910"/>
    <w:rsid w:val="0064091C"/>
    <w:rPr>
      <w:rFonts w:ascii="Century" w:hAnsi="Century" w:cs="Century" w:hint="default"/>
      <w:color w:val="000000"/>
      <w:sz w:val="28"/>
      <w:szCs w:val="28"/>
    </w:rPr>
  </w:style>
  <w:style w:type="character" w:customStyle="1" w:styleId="SC4208911">
    <w:name w:val="SC.4.208911"/>
    <w:rsid w:val="0064091C"/>
    <w:rPr>
      <w:rFonts w:ascii="Century" w:hAnsi="Century" w:cs="Century" w:hint="default"/>
      <w:color w:val="000000"/>
    </w:rPr>
  </w:style>
  <w:style w:type="character" w:customStyle="1" w:styleId="articlesubtitle">
    <w:name w:val="article_sub_title"/>
    <w:basedOn w:val="DefaultParagraphFont"/>
    <w:rsid w:val="0064091C"/>
  </w:style>
  <w:style w:type="character" w:customStyle="1" w:styleId="newsdate2">
    <w:name w:val="news_date2"/>
    <w:basedOn w:val="DefaultParagraphFont"/>
    <w:rsid w:val="0064091C"/>
  </w:style>
  <w:style w:type="character" w:customStyle="1" w:styleId="readarticleheader">
    <w:name w:val="readarticleheader"/>
    <w:basedOn w:val="DefaultParagraphFont"/>
    <w:rsid w:val="0064091C"/>
  </w:style>
  <w:style w:type="character" w:customStyle="1" w:styleId="UnderlineChar20">
    <w:name w:val="Underline Char2"/>
    <w:rsid w:val="0064091C"/>
    <w:rPr>
      <w:rFonts w:ascii="Trebuchet MS" w:hAnsi="Trebuchet MS" w:hint="default"/>
      <w:u w:val="thick"/>
      <w:lang w:val="en-US" w:eastAsia="zh-CN" w:bidi="ar-SA"/>
    </w:rPr>
  </w:style>
  <w:style w:type="character" w:customStyle="1" w:styleId="BoldUnderliningChar">
    <w:name w:val="Bold Underlining Char"/>
    <w:rsid w:val="0064091C"/>
    <w:rPr>
      <w:rFonts w:ascii="Arial Narrow" w:eastAsia="Times New Roman" w:hAnsi="Arial Narrow" w:hint="default"/>
      <w:b/>
      <w:bCs w:val="0"/>
      <w:szCs w:val="24"/>
      <w:u w:val="single"/>
      <w:lang w:val="en-GB" w:eastAsia="en-US" w:bidi="ar-SA"/>
    </w:rPr>
  </w:style>
  <w:style w:type="character" w:customStyle="1" w:styleId="medium-normal1">
    <w:name w:val="medium-normal1"/>
    <w:rsid w:val="0064091C"/>
    <w:rPr>
      <w:rFonts w:ascii="Arial" w:hAnsi="Arial" w:cs="Arial" w:hint="default"/>
      <w:b w:val="0"/>
      <w:bCs w:val="0"/>
      <w:i w:val="0"/>
      <w:iCs w:val="0"/>
      <w:sz w:val="20"/>
      <w:szCs w:val="20"/>
    </w:rPr>
  </w:style>
  <w:style w:type="character" w:customStyle="1" w:styleId="UnderlinedCardChar0">
    <w:name w:val="Underlined Card Char"/>
    <w:rsid w:val="0064091C"/>
    <w:rPr>
      <w:rFonts w:ascii="Palatino Linotype" w:hAnsi="Palatino Linotype" w:hint="default"/>
      <w:u w:val="single"/>
      <w:lang w:val="en-US" w:eastAsia="en-US" w:bidi="ar-SA"/>
    </w:rPr>
  </w:style>
  <w:style w:type="character" w:customStyle="1" w:styleId="char">
    <w:name w:val="char"/>
    <w:basedOn w:val="DefaultParagraphFont"/>
    <w:rsid w:val="0064091C"/>
  </w:style>
  <w:style w:type="character" w:customStyle="1" w:styleId="UnderlineCharCharCharCharCharChar">
    <w:name w:val="Underline Char Char Char Char Char Char"/>
    <w:rsid w:val="0064091C"/>
    <w:rPr>
      <w:rFonts w:ascii="Arial Narrow" w:hAnsi="Arial Narrow" w:hint="default"/>
      <w:szCs w:val="24"/>
      <w:u w:val="single"/>
      <w:lang w:val="en-US" w:eastAsia="en-US" w:bidi="ar-SA"/>
    </w:rPr>
  </w:style>
  <w:style w:type="character" w:customStyle="1" w:styleId="klink">
    <w:name w:val="klink"/>
    <w:basedOn w:val="DefaultParagraphFont"/>
    <w:rsid w:val="0064091C"/>
  </w:style>
  <w:style w:type="character" w:customStyle="1" w:styleId="date10">
    <w:name w:val="date1"/>
    <w:basedOn w:val="DefaultParagraphFont"/>
    <w:rsid w:val="0064091C"/>
  </w:style>
  <w:style w:type="character" w:customStyle="1" w:styleId="bolding1">
    <w:name w:val="bolding1"/>
    <w:rsid w:val="0064091C"/>
    <w:rPr>
      <w:b/>
      <w:bCs/>
    </w:rPr>
  </w:style>
  <w:style w:type="character" w:customStyle="1" w:styleId="bookoptions1">
    <w:name w:val="book_options1"/>
    <w:rsid w:val="0064091C"/>
    <w:rPr>
      <w:b/>
      <w:bCs/>
      <w:color w:val="333366"/>
    </w:rPr>
  </w:style>
  <w:style w:type="character" w:customStyle="1" w:styleId="descriptionblock">
    <w:name w:val="description block"/>
    <w:basedOn w:val="DefaultParagraphFont"/>
    <w:rsid w:val="0064091C"/>
  </w:style>
  <w:style w:type="character" w:customStyle="1" w:styleId="detailsboxblock">
    <w:name w:val="detailsbox block"/>
    <w:basedOn w:val="DefaultParagraphFont"/>
    <w:rsid w:val="0064091C"/>
  </w:style>
  <w:style w:type="character" w:customStyle="1" w:styleId="Char3">
    <w:name w:val="Char3"/>
    <w:rsid w:val="0064091C"/>
    <w:rPr>
      <w:rFonts w:ascii="Arial" w:hAnsi="Arial" w:cs="Arial" w:hint="default"/>
      <w:bCs/>
      <w:u w:val="thick"/>
      <w:lang w:val="en-US" w:eastAsia="en-US" w:bidi="ar-SA"/>
    </w:rPr>
  </w:style>
  <w:style w:type="character" w:customStyle="1" w:styleId="texto11">
    <w:name w:val="texto11"/>
    <w:rsid w:val="0064091C"/>
    <w:rPr>
      <w:rFonts w:ascii="Arial" w:hAnsi="Arial" w:cs="Arial" w:hint="default"/>
      <w:b w:val="0"/>
      <w:bCs w:val="0"/>
      <w:i w:val="0"/>
      <w:iCs w:val="0"/>
      <w:caps w:val="0"/>
      <w:color w:val="000000"/>
      <w:sz w:val="26"/>
      <w:szCs w:val="26"/>
    </w:rPr>
  </w:style>
  <w:style w:type="character" w:customStyle="1" w:styleId="CardTagChar">
    <w:name w:val="Card Tag Char"/>
    <w:rsid w:val="0064091C"/>
    <w:rPr>
      <w:rFonts w:ascii="Arial Narrow" w:hAnsi="Arial Narrow" w:hint="default"/>
      <w:b/>
      <w:bCs w:val="0"/>
      <w:sz w:val="24"/>
      <w:szCs w:val="24"/>
      <w:lang w:val="en-US" w:eastAsia="en-US" w:bidi="ar-SA"/>
    </w:rPr>
  </w:style>
  <w:style w:type="character" w:customStyle="1" w:styleId="DebateCiteCharCharChar">
    <w:name w:val="Debate Cite Char Char Char"/>
    <w:rsid w:val="0064091C"/>
    <w:rPr>
      <w:b/>
      <w:bCs w:val="0"/>
      <w:sz w:val="32"/>
      <w:szCs w:val="32"/>
      <w:lang w:val="en-US" w:eastAsia="en-US" w:bidi="ar-SA"/>
    </w:rPr>
  </w:style>
  <w:style w:type="character" w:customStyle="1" w:styleId="TagChar3">
    <w:name w:val="Tag Char3"/>
    <w:rsid w:val="0064091C"/>
    <w:rPr>
      <w:rFonts w:ascii="Palatino Linotype" w:hAnsi="Palatino Linotype" w:hint="default"/>
      <w:b/>
      <w:bCs w:val="0"/>
      <w:sz w:val="24"/>
      <w:szCs w:val="24"/>
      <w:lang w:val="en-US" w:eastAsia="en-US" w:bidi="ar-SA"/>
    </w:rPr>
  </w:style>
  <w:style w:type="character" w:customStyle="1" w:styleId="TagandCiteChar">
    <w:name w:val="Tag and Cite Char"/>
    <w:rsid w:val="0064091C"/>
    <w:rPr>
      <w:color w:val="333333"/>
      <w:sz w:val="22"/>
      <w:szCs w:val="22"/>
      <w:lang w:val="en-US" w:eastAsia="en-US" w:bidi="ar-SA"/>
    </w:rPr>
  </w:style>
  <w:style w:type="character" w:customStyle="1" w:styleId="Style10ptBold">
    <w:name w:val="Style 10 pt Bold"/>
    <w:rsid w:val="0064091C"/>
    <w:rPr>
      <w:b/>
      <w:bCs/>
      <w:sz w:val="20"/>
    </w:rPr>
  </w:style>
  <w:style w:type="character" w:customStyle="1" w:styleId="text9">
    <w:name w:val="text9"/>
    <w:basedOn w:val="DefaultParagraphFont"/>
    <w:rsid w:val="0064091C"/>
  </w:style>
  <w:style w:type="character" w:customStyle="1" w:styleId="text21">
    <w:name w:val="text21"/>
    <w:basedOn w:val="DefaultParagraphFont"/>
    <w:rsid w:val="0064091C"/>
  </w:style>
  <w:style w:type="character" w:customStyle="1" w:styleId="text19">
    <w:name w:val="text19"/>
    <w:basedOn w:val="DefaultParagraphFont"/>
    <w:rsid w:val="0064091C"/>
  </w:style>
  <w:style w:type="character" w:customStyle="1" w:styleId="term2">
    <w:name w:val="term2"/>
    <w:rsid w:val="0064091C"/>
    <w:rPr>
      <w:b/>
      <w:bCs/>
    </w:rPr>
  </w:style>
  <w:style w:type="character" w:customStyle="1" w:styleId="pmterms12">
    <w:name w:val="pmterms12"/>
    <w:rsid w:val="0064091C"/>
    <w:rPr>
      <w:b/>
      <w:bCs/>
      <w:i w:val="0"/>
      <w:iCs w:val="0"/>
      <w:color w:val="000000"/>
    </w:rPr>
  </w:style>
  <w:style w:type="character" w:customStyle="1" w:styleId="ToReadChar">
    <w:name w:val="To Read Char"/>
    <w:rsid w:val="0064091C"/>
    <w:rPr>
      <w:rFonts w:ascii="Verdana" w:hAnsi="Verdana" w:hint="default"/>
      <w:b/>
      <w:bCs w:val="0"/>
      <w:szCs w:val="24"/>
      <w:u w:val="single"/>
      <w:lang w:val="en-US" w:eastAsia="en-US" w:bidi="ar-SA"/>
    </w:rPr>
  </w:style>
  <w:style w:type="character" w:customStyle="1" w:styleId="ToReadCharChar">
    <w:name w:val="To Read Char Char"/>
    <w:rsid w:val="0064091C"/>
    <w:rPr>
      <w:rFonts w:ascii="Verdana" w:hAnsi="Verdana" w:hint="default"/>
      <w:b/>
      <w:bCs w:val="0"/>
      <w:szCs w:val="24"/>
      <w:u w:val="single"/>
      <w:lang w:val="en-US" w:eastAsia="en-US" w:bidi="ar-SA"/>
    </w:rPr>
  </w:style>
  <w:style w:type="character" w:customStyle="1" w:styleId="bio">
    <w:name w:val="bio"/>
    <w:basedOn w:val="DefaultParagraphFont"/>
    <w:rsid w:val="0064091C"/>
  </w:style>
  <w:style w:type="character" w:customStyle="1" w:styleId="storytextstyle">
    <w:name w:val="storytextstyle"/>
    <w:basedOn w:val="DefaultParagraphFont"/>
    <w:rsid w:val="0064091C"/>
  </w:style>
  <w:style w:type="character" w:customStyle="1" w:styleId="cardunderlinedCharChar">
    <w:name w:val="card underlined Char Char"/>
    <w:rsid w:val="0064091C"/>
    <w:rPr>
      <w:rFonts w:ascii="Arial" w:hAnsi="Arial" w:cs="Arial" w:hint="default"/>
      <w:sz w:val="22"/>
      <w:szCs w:val="24"/>
      <w:u w:val="single"/>
      <w:lang w:val="en-US" w:eastAsia="en-US" w:bidi="ar-SA"/>
    </w:rPr>
  </w:style>
  <w:style w:type="character" w:customStyle="1" w:styleId="Style2Char0">
    <w:name w:val="Style2 Char"/>
    <w:rsid w:val="0064091C"/>
    <w:rPr>
      <w:rFonts w:ascii="Book Antiqua" w:hAnsi="Book Antiqua" w:hint="default"/>
      <w:u w:val="thick"/>
      <w:lang w:val="en-US" w:eastAsia="en-US" w:bidi="ar-SA"/>
    </w:rPr>
  </w:style>
  <w:style w:type="character" w:customStyle="1" w:styleId="Style2Char1">
    <w:name w:val="Style2 Char1"/>
    <w:rsid w:val="0064091C"/>
    <w:rPr>
      <w:rFonts w:ascii="Book Antiqua" w:hAnsi="Book Antiqua" w:hint="default"/>
      <w:szCs w:val="24"/>
      <w:u w:val="thick"/>
      <w:lang w:val="en-US" w:eastAsia="en-US" w:bidi="ar-SA"/>
    </w:rPr>
  </w:style>
  <w:style w:type="character" w:customStyle="1" w:styleId="articlehead21">
    <w:name w:val="articlehead21"/>
    <w:rsid w:val="0064091C"/>
    <w:rPr>
      <w:rFonts w:ascii="Arial" w:hAnsi="Arial" w:cs="Arial" w:hint="default"/>
      <w:b/>
      <w:bCs/>
      <w:color w:val="660000"/>
      <w:sz w:val="20"/>
      <w:szCs w:val="20"/>
    </w:rPr>
  </w:style>
  <w:style w:type="character" w:customStyle="1" w:styleId="TagCiteChar1">
    <w:name w:val="Tag/Cite Char1"/>
    <w:rsid w:val="0064091C"/>
    <w:rPr>
      <w:b/>
      <w:bCs w:val="0"/>
      <w:lang w:val="en-US" w:eastAsia="en-US" w:bidi="ar-SA"/>
    </w:rPr>
  </w:style>
  <w:style w:type="character" w:customStyle="1" w:styleId="goohl2">
    <w:name w:val="goohl2"/>
    <w:basedOn w:val="DefaultParagraphFont"/>
    <w:rsid w:val="0064091C"/>
  </w:style>
  <w:style w:type="character" w:customStyle="1" w:styleId="CardCharChar0">
    <w:name w:val="Card Char Char"/>
    <w:rsid w:val="0064091C"/>
    <w:rPr>
      <w:lang w:val="en-US" w:eastAsia="en-US" w:bidi="ar-SA"/>
    </w:rPr>
  </w:style>
  <w:style w:type="character" w:customStyle="1" w:styleId="BriefTitle1Char">
    <w:name w:val="Brief Title 1 Char"/>
    <w:rsid w:val="0064091C"/>
    <w:rPr>
      <w:b/>
      <w:bCs w:val="0"/>
      <w:u w:val="single"/>
      <w:lang w:val="en-US" w:eastAsia="en-US" w:bidi="ar-SA"/>
    </w:rPr>
  </w:style>
  <w:style w:type="character" w:customStyle="1" w:styleId="TagCiteCharChar">
    <w:name w:val="Tag/Cite Char Char"/>
    <w:rsid w:val="0064091C"/>
    <w:rPr>
      <w:b/>
      <w:bCs w:val="0"/>
      <w:lang w:val="en-US" w:eastAsia="en-US" w:bidi="ar-SA"/>
    </w:rPr>
  </w:style>
  <w:style w:type="character" w:customStyle="1" w:styleId="btx">
    <w:name w:val="btx"/>
    <w:basedOn w:val="DefaultParagraphFont"/>
    <w:rsid w:val="0064091C"/>
  </w:style>
  <w:style w:type="character" w:customStyle="1" w:styleId="CardChar1">
    <w:name w:val="Card Char1"/>
    <w:rsid w:val="0064091C"/>
    <w:rPr>
      <w:lang w:val="en-US" w:eastAsia="en-US" w:bidi="ar-SA"/>
    </w:rPr>
  </w:style>
  <w:style w:type="character" w:customStyle="1" w:styleId="prodgeneral1">
    <w:name w:val="prodgeneral1"/>
    <w:rsid w:val="0064091C"/>
    <w:rPr>
      <w:rFonts w:ascii="Verdana" w:hAnsi="Verdana" w:hint="default"/>
      <w:b w:val="0"/>
      <w:bCs w:val="0"/>
      <w:caps w:val="0"/>
      <w:color w:val="000000"/>
      <w:spacing w:val="0"/>
      <w:sz w:val="16"/>
      <w:szCs w:val="16"/>
    </w:rPr>
  </w:style>
  <w:style w:type="character" w:customStyle="1" w:styleId="summary1">
    <w:name w:val="summary1"/>
    <w:rsid w:val="0064091C"/>
    <w:rPr>
      <w:rFonts w:ascii="Arial" w:hAnsi="Arial" w:cs="Arial" w:hint="default"/>
      <w:sz w:val="18"/>
      <w:szCs w:val="18"/>
    </w:rPr>
  </w:style>
  <w:style w:type="character" w:customStyle="1" w:styleId="text3">
    <w:name w:val="text3"/>
    <w:basedOn w:val="DefaultParagraphFont"/>
    <w:rsid w:val="0064091C"/>
  </w:style>
  <w:style w:type="character" w:customStyle="1" w:styleId="cardtextsmallChar">
    <w:name w:val="card text small Char"/>
    <w:rsid w:val="0064091C"/>
    <w:rPr>
      <w:rFonts w:ascii="Arial Narrow" w:hAnsi="Arial Narrow" w:hint="default"/>
      <w:sz w:val="16"/>
      <w:szCs w:val="24"/>
      <w:lang w:val="en-US" w:eastAsia="en-US" w:bidi="ar-SA"/>
    </w:rPr>
  </w:style>
  <w:style w:type="character" w:customStyle="1" w:styleId="countrytitle1">
    <w:name w:val="countrytitle1"/>
    <w:rsid w:val="0064091C"/>
    <w:rPr>
      <w:rFonts w:ascii="Verdana" w:hAnsi="Verdana" w:hint="default"/>
      <w:b/>
      <w:bCs/>
      <w:color w:val="293643"/>
      <w:sz w:val="24"/>
      <w:szCs w:val="24"/>
    </w:rPr>
  </w:style>
  <w:style w:type="character" w:customStyle="1" w:styleId="storyheader1">
    <w:name w:val="storyheader1"/>
    <w:rsid w:val="0064091C"/>
    <w:rPr>
      <w:rFonts w:ascii="Verdana" w:hAnsi="Verdana" w:hint="default"/>
      <w:b/>
      <w:bCs/>
      <w:color w:val="000000"/>
      <w:sz w:val="21"/>
      <w:szCs w:val="21"/>
    </w:rPr>
  </w:style>
  <w:style w:type="character" w:customStyle="1" w:styleId="cardunderlinedChar0">
    <w:name w:val="card underlined Char"/>
    <w:rsid w:val="0064091C"/>
    <w:rPr>
      <w:rFonts w:ascii="Arial" w:hAnsi="Arial" w:cs="Arial" w:hint="default"/>
      <w:sz w:val="22"/>
      <w:szCs w:val="24"/>
      <w:u w:val="single"/>
      <w:lang w:val="en-US" w:eastAsia="en-US" w:bidi="ar-SA"/>
    </w:rPr>
  </w:style>
  <w:style w:type="character" w:customStyle="1" w:styleId="article1">
    <w:name w:val="article1"/>
    <w:rsid w:val="0064091C"/>
    <w:rPr>
      <w:rFonts w:ascii="Verdana" w:hAnsi="Verdana" w:hint="default"/>
      <w:color w:val="333333"/>
      <w:sz w:val="16"/>
      <w:szCs w:val="16"/>
    </w:rPr>
  </w:style>
  <w:style w:type="character" w:customStyle="1" w:styleId="story-posted-date1">
    <w:name w:val="story-posted-date1"/>
    <w:rsid w:val="0064091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4091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4091C"/>
  </w:style>
  <w:style w:type="character" w:customStyle="1" w:styleId="textmedium">
    <w:name w:val="textmedium"/>
    <w:basedOn w:val="DefaultParagraphFont"/>
    <w:rsid w:val="0064091C"/>
  </w:style>
  <w:style w:type="character" w:customStyle="1" w:styleId="citation1">
    <w:name w:val="citation1"/>
    <w:rsid w:val="0064091C"/>
    <w:rPr>
      <w:rFonts w:ascii="Verdana" w:hAnsi="Verdana" w:hint="default"/>
      <w:sz w:val="17"/>
      <w:szCs w:val="17"/>
    </w:rPr>
  </w:style>
  <w:style w:type="character" w:customStyle="1" w:styleId="hithighlite">
    <w:name w:val="hithighlite"/>
    <w:basedOn w:val="DefaultParagraphFont"/>
    <w:rsid w:val="0064091C"/>
  </w:style>
  <w:style w:type="character" w:customStyle="1" w:styleId="articlecontent">
    <w:name w:val="articlecontent"/>
    <w:basedOn w:val="DefaultParagraphFont"/>
    <w:rsid w:val="0064091C"/>
  </w:style>
  <w:style w:type="character" w:customStyle="1" w:styleId="fource1">
    <w:name w:val="fource1"/>
    <w:rsid w:val="0064091C"/>
    <w:rPr>
      <w:sz w:val="34"/>
      <w:szCs w:val="34"/>
    </w:rPr>
  </w:style>
  <w:style w:type="character" w:customStyle="1" w:styleId="LanguageStrikeChar">
    <w:name w:val="Language Strike Char"/>
    <w:rsid w:val="0064091C"/>
    <w:rPr>
      <w:rFonts w:ascii="Arial Narrow" w:hAnsi="Arial Narrow" w:hint="default"/>
      <w:strike/>
      <w:szCs w:val="24"/>
      <w:lang w:val="en-US" w:eastAsia="en-US" w:bidi="ar-SA"/>
    </w:rPr>
  </w:style>
  <w:style w:type="character" w:customStyle="1" w:styleId="normal11">
    <w:name w:val="normal1"/>
    <w:basedOn w:val="DefaultParagraphFont"/>
    <w:rsid w:val="0064091C"/>
  </w:style>
  <w:style w:type="character" w:customStyle="1" w:styleId="ds">
    <w:name w:val="ds"/>
    <w:basedOn w:val="DefaultParagraphFont"/>
    <w:rsid w:val="0064091C"/>
  </w:style>
  <w:style w:type="character" w:customStyle="1" w:styleId="UnderliningChar1">
    <w:name w:val="Underlining Char1"/>
    <w:rsid w:val="0064091C"/>
    <w:rPr>
      <w:rFonts w:ascii="Arial Narrow" w:hAnsi="Arial Narrow" w:hint="default"/>
      <w:szCs w:val="24"/>
      <w:u w:val="single"/>
      <w:lang w:val="en-US" w:eastAsia="en-US" w:bidi="ar-SA"/>
    </w:rPr>
  </w:style>
  <w:style w:type="character" w:customStyle="1" w:styleId="UnderliningChar2">
    <w:name w:val="Underlining Char2"/>
    <w:rsid w:val="0064091C"/>
    <w:rPr>
      <w:rFonts w:ascii="Arial Narrow" w:hAnsi="Arial Narrow" w:hint="default"/>
      <w:szCs w:val="24"/>
      <w:u w:val="single"/>
      <w:lang w:val="en-US" w:eastAsia="en-US" w:bidi="ar-SA"/>
    </w:rPr>
  </w:style>
  <w:style w:type="character" w:customStyle="1" w:styleId="MicroTextChar1">
    <w:name w:val="MicroText Char1"/>
    <w:rsid w:val="0064091C"/>
    <w:rPr>
      <w:rFonts w:ascii="Arial Narrow" w:hAnsi="Arial Narrow" w:hint="default"/>
      <w:sz w:val="12"/>
      <w:szCs w:val="24"/>
      <w:lang w:val="en-US" w:eastAsia="en-US" w:bidi="ar-SA"/>
    </w:rPr>
  </w:style>
  <w:style w:type="character" w:customStyle="1" w:styleId="DefaultPara">
    <w:name w:val="Default Para"/>
    <w:rsid w:val="0064091C"/>
    <w:rPr>
      <w:sz w:val="20"/>
    </w:rPr>
  </w:style>
  <w:style w:type="character" w:customStyle="1" w:styleId="SYSHYPERTEXT">
    <w:name w:val="SYS_HYPERTEXT"/>
    <w:rsid w:val="0064091C"/>
    <w:rPr>
      <w:color w:val="0000FF"/>
      <w:u w:val="single"/>
    </w:rPr>
  </w:style>
  <w:style w:type="character" w:customStyle="1" w:styleId="Hyperlink1">
    <w:name w:val="Hyperlink1"/>
    <w:rsid w:val="0064091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4091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4091C"/>
    <w:rPr>
      <w:rFonts w:ascii="Arial Narrow" w:hAnsi="Arial Narrow" w:hint="default"/>
      <w:noProof w:val="0"/>
      <w:szCs w:val="24"/>
      <w:u w:val="single"/>
      <w:lang w:val="en-US" w:eastAsia="en-US" w:bidi="ar-SA"/>
    </w:rPr>
  </w:style>
  <w:style w:type="character" w:customStyle="1" w:styleId="BlockHeading1Char">
    <w:name w:val="Block Heading 1 Char"/>
    <w:rsid w:val="0064091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4091C"/>
    <w:rPr>
      <w:b/>
      <w:bCs w:val="0"/>
      <w:sz w:val="24"/>
      <w:szCs w:val="24"/>
      <w:u w:val="single"/>
      <w:lang w:val="en-US" w:eastAsia="en-US" w:bidi="ar-SA"/>
    </w:rPr>
  </w:style>
  <w:style w:type="character" w:customStyle="1" w:styleId="StyleTagTimesNewRomanChar">
    <w:name w:val="Style Tag + Times New Roman Char"/>
    <w:rsid w:val="0064091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4091C"/>
    <w:rPr>
      <w:rFonts w:ascii="Arial Narrow" w:hAnsi="Arial Narrow" w:cs="Arial" w:hint="default"/>
      <w:b/>
      <w:bCs/>
      <w:iCs/>
      <w:sz w:val="24"/>
      <w:szCs w:val="28"/>
      <w:lang w:val="en-US" w:eastAsia="en-US" w:bidi="ar-SA"/>
    </w:rPr>
  </w:style>
  <w:style w:type="character" w:customStyle="1" w:styleId="UnderliningCharChar">
    <w:name w:val="Underlining Char Char"/>
    <w:rsid w:val="0064091C"/>
    <w:rPr>
      <w:rFonts w:ascii="Arial Narrow" w:hAnsi="Arial Narrow" w:hint="default"/>
      <w:szCs w:val="24"/>
      <w:u w:val="single"/>
      <w:lang w:val="en-US" w:eastAsia="en-US" w:bidi="ar-SA"/>
    </w:rPr>
  </w:style>
  <w:style w:type="character" w:customStyle="1" w:styleId="StyleArialNarrow12ptBold">
    <w:name w:val="Style Arial Narrow 12 pt Bold"/>
    <w:rsid w:val="0064091C"/>
    <w:rPr>
      <w:rFonts w:ascii="Arial Narrow" w:hAnsi="Arial Narrow" w:hint="default"/>
      <w:b/>
      <w:bCs/>
      <w:sz w:val="24"/>
    </w:rPr>
  </w:style>
  <w:style w:type="character" w:customStyle="1" w:styleId="Style1CharChar">
    <w:name w:val="Style1 Char Char"/>
    <w:rsid w:val="0064091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64091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4091C"/>
    <w:rPr>
      <w:noProof w:val="0"/>
      <w:u w:val="single"/>
      <w:lang w:val="en-US" w:eastAsia="en-US" w:bidi="ar-SA"/>
    </w:rPr>
  </w:style>
  <w:style w:type="character" w:customStyle="1" w:styleId="UnderlinedCharChar1">
    <w:name w:val="Underlined Char Char1"/>
    <w:rsid w:val="0064091C"/>
    <w:rPr>
      <w:rFonts w:ascii="Bell MT" w:eastAsia="Times New Roman" w:hAnsi="Bell MT" w:hint="default"/>
      <w:bCs/>
      <w:iCs/>
      <w:sz w:val="22"/>
      <w:u w:val="single"/>
    </w:rPr>
  </w:style>
  <w:style w:type="character" w:customStyle="1" w:styleId="Heading2CharChar2">
    <w:name w:val="Heading 2 Char Char2"/>
    <w:rsid w:val="0064091C"/>
    <w:rPr>
      <w:rFonts w:ascii="Arial" w:hAnsi="Arial" w:cs="Arial" w:hint="default"/>
      <w:b/>
      <w:bCs/>
      <w:iCs/>
      <w:sz w:val="22"/>
      <w:szCs w:val="28"/>
      <w:lang w:val="en-US" w:eastAsia="en-US" w:bidi="ar-SA"/>
    </w:rPr>
  </w:style>
  <w:style w:type="character" w:customStyle="1" w:styleId="doctitle">
    <w:name w:val="doctitle"/>
    <w:rsid w:val="0064091C"/>
  </w:style>
  <w:style w:type="character" w:customStyle="1" w:styleId="cardtext-underlined0">
    <w:name w:val="card text- underlined"/>
    <w:rsid w:val="0064091C"/>
    <w:rPr>
      <w:rFonts w:ascii="Garamond" w:hAnsi="Garamond" w:hint="default"/>
      <w:u w:val="single"/>
    </w:rPr>
  </w:style>
  <w:style w:type="character" w:customStyle="1" w:styleId="BodyText1">
    <w:name w:val="Body Text1"/>
    <w:basedOn w:val="DefaultParagraphFont"/>
    <w:rsid w:val="0064091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4091C"/>
  </w:style>
  <w:style w:type="character" w:customStyle="1" w:styleId="BriefTitleChar">
    <w:name w:val="Brief Title Char"/>
    <w:basedOn w:val="DefaultParagraphFont"/>
    <w:rsid w:val="0064091C"/>
    <w:rPr>
      <w:b/>
      <w:bCs w:val="0"/>
      <w:sz w:val="24"/>
      <w:szCs w:val="24"/>
      <w:u w:val="single"/>
      <w:lang w:val="en-US" w:eastAsia="en-US" w:bidi="ar-SA"/>
    </w:rPr>
  </w:style>
  <w:style w:type="character" w:customStyle="1" w:styleId="BriefTitle2Char">
    <w:name w:val="Brief Title 2 Char"/>
    <w:basedOn w:val="BriefTitleChar"/>
    <w:rsid w:val="0064091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4091C"/>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64091C"/>
    <w:rPr>
      <w:rFonts w:ascii="Georgia" w:hAnsi="Georgia" w:hint="default"/>
      <w:b/>
      <w:bCs w:val="0"/>
      <w:sz w:val="24"/>
    </w:rPr>
  </w:style>
  <w:style w:type="character" w:customStyle="1" w:styleId="Emphasis20">
    <w:name w:val="Emphasis 2"/>
    <w:uiPriority w:val="1"/>
    <w:qFormat/>
    <w:rsid w:val="0064091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4091C"/>
    <w:rPr>
      <w:rFonts w:ascii="AGaramond" w:hAnsi="AGaramond" w:cs="AGaramond" w:hint="default"/>
      <w:color w:val="211D1E"/>
      <w:sz w:val="14"/>
      <w:szCs w:val="14"/>
    </w:rPr>
  </w:style>
  <w:style w:type="character" w:customStyle="1" w:styleId="CharacterStyle2">
    <w:name w:val="Character Style 2"/>
    <w:uiPriority w:val="99"/>
    <w:rsid w:val="0064091C"/>
    <w:rPr>
      <w:sz w:val="20"/>
      <w:szCs w:val="20"/>
    </w:rPr>
  </w:style>
  <w:style w:type="character" w:customStyle="1" w:styleId="cross-head">
    <w:name w:val="cross-head"/>
    <w:rsid w:val="0064091C"/>
  </w:style>
  <w:style w:type="character" w:customStyle="1" w:styleId="dateline">
    <w:name w:val="dateline"/>
    <w:rsid w:val="0064091C"/>
  </w:style>
  <w:style w:type="character" w:customStyle="1" w:styleId="Subtitle1">
    <w:name w:val="Subtitle1"/>
    <w:rsid w:val="0064091C"/>
  </w:style>
  <w:style w:type="character" w:customStyle="1" w:styleId="metaorigin">
    <w:name w:val="meta_origin"/>
    <w:rsid w:val="0064091C"/>
  </w:style>
  <w:style w:type="character" w:customStyle="1" w:styleId="mandelbrotrefrag">
    <w:name w:val="mandelbrot_refrag"/>
    <w:rsid w:val="0064091C"/>
  </w:style>
  <w:style w:type="character" w:customStyle="1" w:styleId="eminfo">
    <w:name w:val="eminfo"/>
    <w:rsid w:val="0064091C"/>
  </w:style>
  <w:style w:type="character" w:customStyle="1" w:styleId="emhighlight">
    <w:name w:val="emhighlight"/>
    <w:rsid w:val="0064091C"/>
  </w:style>
  <w:style w:type="character" w:customStyle="1" w:styleId="name">
    <w:name w:val="name"/>
    <w:rsid w:val="0064091C"/>
  </w:style>
  <w:style w:type="character" w:customStyle="1" w:styleId="tkrname">
    <w:name w:val="tkrname"/>
    <w:rsid w:val="0064091C"/>
  </w:style>
  <w:style w:type="character" w:customStyle="1" w:styleId="tkrchange">
    <w:name w:val="tkrchange"/>
    <w:rsid w:val="0064091C"/>
  </w:style>
  <w:style w:type="character" w:customStyle="1" w:styleId="source-org">
    <w:name w:val="source-org"/>
    <w:rsid w:val="0064091C"/>
  </w:style>
  <w:style w:type="character" w:customStyle="1" w:styleId="updated">
    <w:name w:val="updated"/>
    <w:rsid w:val="0064091C"/>
  </w:style>
  <w:style w:type="character" w:customStyle="1" w:styleId="last">
    <w:name w:val="last"/>
    <w:rsid w:val="0064091C"/>
  </w:style>
  <w:style w:type="character" w:customStyle="1" w:styleId="Style11ptBoldUnderline1">
    <w:name w:val="Style 11 pt Bold Underline1"/>
    <w:rsid w:val="0064091C"/>
    <w:rPr>
      <w:b/>
      <w:bCs/>
      <w:sz w:val="20"/>
      <w:u w:val="single"/>
    </w:rPr>
  </w:style>
  <w:style w:type="character" w:customStyle="1" w:styleId="StyleStyleunderlineBold11pt">
    <w:name w:val="Style Style underline + Bold + 11 pt"/>
    <w:rsid w:val="0064091C"/>
    <w:rPr>
      <w:bCs/>
      <w:sz w:val="20"/>
      <w:u w:val="single"/>
    </w:rPr>
  </w:style>
  <w:style w:type="character" w:customStyle="1" w:styleId="StyleunderlineAsianTimesNewRomanBold">
    <w:name w:val="Style underline + (Asian) Times New Roman Bold"/>
    <w:rsid w:val="0064091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4091C"/>
    <w:rPr>
      <w:b/>
      <w:bCs/>
      <w:sz w:val="20"/>
      <w:u w:val="single"/>
      <w:bdr w:val="single" w:sz="4" w:space="0" w:color="auto" w:frame="1"/>
    </w:rPr>
  </w:style>
  <w:style w:type="character" w:customStyle="1" w:styleId="A5">
    <w:name w:val="A5"/>
    <w:uiPriority w:val="99"/>
    <w:rsid w:val="0064091C"/>
    <w:rPr>
      <w:rFonts w:ascii="Times New Roman" w:hAnsi="Times New Roman" w:cs="Times New Roman" w:hint="default"/>
      <w:color w:val="000000"/>
      <w:sz w:val="13"/>
      <w:szCs w:val="13"/>
    </w:rPr>
  </w:style>
  <w:style w:type="character" w:customStyle="1" w:styleId="quotepeekbase">
    <w:name w:val="quotepeekbase"/>
    <w:rsid w:val="0064091C"/>
  </w:style>
  <w:style w:type="character" w:customStyle="1" w:styleId="cardChar10">
    <w:name w:val="card Char1"/>
    <w:rsid w:val="0064091C"/>
    <w:rPr>
      <w:rFonts w:ascii="Calibri" w:eastAsia="Calibri" w:hAnsi="Calibri" w:cs="Calibri" w:hint="default"/>
      <w:sz w:val="24"/>
      <w:szCs w:val="22"/>
      <w:lang w:val="x-none" w:eastAsia="x-none"/>
    </w:rPr>
  </w:style>
  <w:style w:type="character" w:customStyle="1" w:styleId="NormalCard">
    <w:name w:val="Normal Card"/>
    <w:uiPriority w:val="1"/>
    <w:qFormat/>
    <w:rsid w:val="0064091C"/>
    <w:rPr>
      <w:rFonts w:ascii="Times New Roman" w:hAnsi="Times New Roman" w:cs="Times New Roman" w:hint="default"/>
      <w:sz w:val="24"/>
    </w:rPr>
  </w:style>
  <w:style w:type="character" w:customStyle="1" w:styleId="HighlightedUnderline0">
    <w:name w:val="Highlighted Underline"/>
    <w:uiPriority w:val="1"/>
    <w:qFormat/>
    <w:rsid w:val="0064091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4091C"/>
    <w:rPr>
      <w:rFonts w:ascii="Times New Roman" w:hAnsi="Times New Roman" w:cs="Times New Roman" w:hint="default"/>
      <w:sz w:val="16"/>
      <w:szCs w:val="16"/>
    </w:rPr>
  </w:style>
  <w:style w:type="character" w:customStyle="1" w:styleId="timebox">
    <w:name w:val="timebox"/>
    <w:rsid w:val="0064091C"/>
  </w:style>
  <w:style w:type="character" w:customStyle="1" w:styleId="Heading2Subtext">
    <w:name w:val="Heading 2 Subtext"/>
    <w:rsid w:val="0064091C"/>
    <w:rPr>
      <w:rFonts w:ascii="Times New Roman" w:hAnsi="Times New Roman" w:cs="Times New Roman" w:hint="default"/>
      <w:sz w:val="16"/>
    </w:rPr>
  </w:style>
  <w:style w:type="character" w:customStyle="1" w:styleId="-SmallText-">
    <w:name w:val="-Small Text-"/>
    <w:rsid w:val="0064091C"/>
    <w:rPr>
      <w:rFonts w:ascii="Garamond" w:hAnsi="Garamond" w:hint="default"/>
      <w:sz w:val="16"/>
    </w:rPr>
  </w:style>
  <w:style w:type="character" w:customStyle="1" w:styleId="label">
    <w:name w:val="label"/>
    <w:rsid w:val="0064091C"/>
  </w:style>
  <w:style w:type="character" w:customStyle="1" w:styleId="BoldUnderlineCharChar">
    <w:name w:val="BoldUnderline Char Char"/>
    <w:rsid w:val="0064091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4091C"/>
  </w:style>
  <w:style w:type="character" w:customStyle="1" w:styleId="FontStyle477">
    <w:name w:val="Font Style477"/>
    <w:basedOn w:val="DefaultParagraphFont"/>
    <w:uiPriority w:val="99"/>
    <w:rsid w:val="0064091C"/>
    <w:rPr>
      <w:rFonts w:ascii="Times New Roman" w:hAnsi="Times New Roman" w:cs="Times New Roman" w:hint="default"/>
      <w:sz w:val="18"/>
      <w:szCs w:val="18"/>
    </w:rPr>
  </w:style>
  <w:style w:type="character" w:customStyle="1" w:styleId="FontStyle505">
    <w:name w:val="Font Style505"/>
    <w:basedOn w:val="DefaultParagraphFont"/>
    <w:uiPriority w:val="99"/>
    <w:rsid w:val="0064091C"/>
    <w:rPr>
      <w:rFonts w:ascii="Times New Roman" w:hAnsi="Times New Roman" w:cs="Times New Roman" w:hint="default"/>
      <w:sz w:val="18"/>
      <w:szCs w:val="18"/>
    </w:rPr>
  </w:style>
  <w:style w:type="character" w:customStyle="1" w:styleId="FontStyle514">
    <w:name w:val="Font Style514"/>
    <w:basedOn w:val="DefaultParagraphFont"/>
    <w:uiPriority w:val="99"/>
    <w:rsid w:val="0064091C"/>
    <w:rPr>
      <w:rFonts w:ascii="Times New Roman" w:hAnsi="Times New Roman" w:cs="Times New Roman" w:hint="default"/>
      <w:sz w:val="14"/>
      <w:szCs w:val="14"/>
    </w:rPr>
  </w:style>
  <w:style w:type="character" w:customStyle="1" w:styleId="FontStyle500">
    <w:name w:val="Font Style500"/>
    <w:basedOn w:val="DefaultParagraphFont"/>
    <w:uiPriority w:val="99"/>
    <w:rsid w:val="0064091C"/>
    <w:rPr>
      <w:rFonts w:ascii="Times New Roman" w:hAnsi="Times New Roman" w:cs="Times New Roman" w:hint="default"/>
      <w:b/>
      <w:bCs/>
      <w:sz w:val="16"/>
      <w:szCs w:val="16"/>
    </w:rPr>
  </w:style>
  <w:style w:type="character" w:customStyle="1" w:styleId="CardCite1">
    <w:name w:val="CardCite1"/>
    <w:qFormat/>
    <w:rsid w:val="0064091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4091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4091C"/>
    <w:rPr>
      <w:rFonts w:ascii="Times New Roman" w:hAnsi="Times New Roman" w:cs="Times New Roman" w:hint="default"/>
      <w:b/>
      <w:bCs/>
      <w:sz w:val="22"/>
      <w:szCs w:val="22"/>
    </w:rPr>
  </w:style>
  <w:style w:type="character" w:customStyle="1" w:styleId="CharacterStyle3">
    <w:name w:val="Character Style 3"/>
    <w:uiPriority w:val="99"/>
    <w:rsid w:val="0064091C"/>
    <w:rPr>
      <w:rFonts w:ascii="Bookman Old Style" w:hAnsi="Bookman Old Style" w:cs="Bookman Old Style" w:hint="default"/>
      <w:spacing w:val="-5"/>
      <w:sz w:val="18"/>
      <w:szCs w:val="18"/>
    </w:rPr>
  </w:style>
  <w:style w:type="character" w:customStyle="1" w:styleId="Style8pt1">
    <w:name w:val="Style 8 pt1"/>
    <w:rsid w:val="0064091C"/>
    <w:rPr>
      <w:rFonts w:ascii="Georgia" w:hAnsi="Georgia" w:hint="default"/>
      <w:sz w:val="16"/>
    </w:rPr>
  </w:style>
  <w:style w:type="character" w:customStyle="1" w:styleId="UnderlineStyleChar7">
    <w:name w:val="Underline Style Char7"/>
    <w:rsid w:val="0064091C"/>
    <w:rPr>
      <w:rFonts w:ascii="Garamond" w:hAnsi="Garamond" w:hint="default"/>
      <w:sz w:val="22"/>
      <w:szCs w:val="24"/>
      <w:u w:val="single"/>
      <w:lang w:val="en-US" w:eastAsia="en-US" w:bidi="ar-SA"/>
    </w:rPr>
  </w:style>
  <w:style w:type="character" w:customStyle="1" w:styleId="StyleArial6ptBold">
    <w:name w:val="Style Arial 6 pt Bold"/>
    <w:rsid w:val="0064091C"/>
    <w:rPr>
      <w:rFonts w:ascii="Arial" w:hAnsi="Arial" w:cs="Arial" w:hint="default"/>
      <w:bCs/>
      <w:sz w:val="12"/>
    </w:rPr>
  </w:style>
  <w:style w:type="character" w:customStyle="1" w:styleId="Heading2Char5">
    <w:name w:val="Heading 2 Char5"/>
    <w:rsid w:val="0064091C"/>
    <w:rPr>
      <w:rFonts w:ascii="Garamond" w:hAnsi="Garamond" w:cs="Arial" w:hint="default"/>
      <w:b/>
      <w:bCs/>
      <w:iCs/>
      <w:sz w:val="24"/>
      <w:szCs w:val="28"/>
      <w:lang w:val="en-US" w:eastAsia="en-US" w:bidi="ar-SA"/>
    </w:rPr>
  </w:style>
  <w:style w:type="character" w:customStyle="1" w:styleId="TagGreg">
    <w:name w:val="TagGreg"/>
    <w:uiPriority w:val="1"/>
    <w:qFormat/>
    <w:rsid w:val="0064091C"/>
    <w:rPr>
      <w:b/>
      <w:bCs w:val="0"/>
      <w:sz w:val="24"/>
    </w:rPr>
  </w:style>
  <w:style w:type="character" w:customStyle="1" w:styleId="StyleDebateUnderline10pt">
    <w:name w:val="Style Debate Underline + 10 pt"/>
    <w:rsid w:val="0064091C"/>
    <w:rPr>
      <w:rFonts w:ascii="Times New Roman" w:hAnsi="Times New Roman" w:cs="Times New Roman" w:hint="default"/>
      <w:sz w:val="20"/>
      <w:szCs w:val="20"/>
      <w:u w:val="single"/>
    </w:rPr>
  </w:style>
  <w:style w:type="character" w:customStyle="1" w:styleId="underlinedCharChar0">
    <w:name w:val="underlined Char Char"/>
    <w:locked/>
    <w:rsid w:val="0064091C"/>
    <w:rPr>
      <w:u w:val="single"/>
    </w:rPr>
  </w:style>
  <w:style w:type="character" w:customStyle="1" w:styleId="SourceBold">
    <w:name w:val="Source Bold"/>
    <w:rsid w:val="0064091C"/>
    <w:rPr>
      <w:rFonts w:ascii="Arial Narrow" w:hAnsi="Arial Narrow" w:hint="default"/>
      <w:b/>
      <w:bCs w:val="0"/>
      <w:strike w:val="0"/>
      <w:dstrike w:val="0"/>
      <w:sz w:val="24"/>
      <w:u w:val="none"/>
      <w:effect w:val="none"/>
    </w:rPr>
  </w:style>
  <w:style w:type="character" w:customStyle="1" w:styleId="2xBoldUnderline">
    <w:name w:val="2x_Bold_Underline"/>
    <w:rsid w:val="0064091C"/>
    <w:rPr>
      <w:b/>
      <w:bCs/>
      <w:sz w:val="24"/>
      <w:u w:val="thick"/>
    </w:rPr>
  </w:style>
  <w:style w:type="character" w:customStyle="1" w:styleId="Dottedunderline">
    <w:name w:val="Dotted underline"/>
    <w:rsid w:val="0064091C"/>
    <w:rPr>
      <w:u w:val="dotted"/>
    </w:rPr>
  </w:style>
  <w:style w:type="character" w:customStyle="1" w:styleId="readChar">
    <w:name w:val="read Char"/>
    <w:rsid w:val="0064091C"/>
    <w:rPr>
      <w:szCs w:val="22"/>
      <w:u w:val="single"/>
      <w:lang w:val="en-US" w:eastAsia="en-US" w:bidi="ar-SA"/>
    </w:rPr>
  </w:style>
  <w:style w:type="character" w:customStyle="1" w:styleId="underlining0">
    <w:name w:val="underlining"/>
    <w:rsid w:val="0064091C"/>
    <w:rPr>
      <w:u w:val="single"/>
    </w:rPr>
  </w:style>
  <w:style w:type="character" w:customStyle="1" w:styleId="btitle">
    <w:name w:val="btitle"/>
    <w:rsid w:val="0064091C"/>
  </w:style>
  <w:style w:type="character" w:customStyle="1" w:styleId="green">
    <w:name w:val="green"/>
    <w:rsid w:val="0064091C"/>
  </w:style>
  <w:style w:type="character" w:customStyle="1" w:styleId="BodyText20">
    <w:name w:val="Body Text2"/>
    <w:rsid w:val="0064091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64091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4091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4091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4091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4091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4091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4091C"/>
    <w:rPr>
      <w:rFonts w:ascii="Sylfaen" w:hAnsi="Sylfaen" w:cs="Sylfaen" w:hint="default"/>
      <w:i/>
      <w:iCs/>
      <w:strike w:val="0"/>
      <w:dstrike w:val="0"/>
      <w:sz w:val="19"/>
      <w:szCs w:val="19"/>
      <w:u w:val="none"/>
      <w:effect w:val="none"/>
      <w:shd w:val="clear" w:color="auto" w:fill="FFFFFF"/>
    </w:rPr>
  </w:style>
  <w:style w:type="character" w:customStyle="1" w:styleId="1">
    <w:name w:val="1"/>
    <w:rsid w:val="0064091C"/>
    <w:rPr>
      <w:rFonts w:ascii="Arial" w:hAnsi="Arial" w:cs="Arial" w:hint="default"/>
      <w:bCs/>
      <w:sz w:val="20"/>
      <w:u w:val="single"/>
      <w:lang w:val="en-US" w:eastAsia="en-US" w:bidi="ar-SA"/>
    </w:rPr>
  </w:style>
  <w:style w:type="character" w:customStyle="1" w:styleId="CharChar31">
    <w:name w:val="Char Char31"/>
    <w:rsid w:val="0064091C"/>
    <w:rPr>
      <w:rFonts w:ascii="Arial" w:hAnsi="Arial" w:cs="Arial" w:hint="default"/>
      <w:b/>
      <w:bCs/>
      <w:iCs/>
      <w:lang w:val="en-US" w:eastAsia="en-US" w:bidi="ar-SA"/>
    </w:rPr>
  </w:style>
  <w:style w:type="character" w:customStyle="1" w:styleId="Subtitle2">
    <w:name w:val="Subtitle2"/>
    <w:rsid w:val="0064091C"/>
  </w:style>
  <w:style w:type="character" w:customStyle="1" w:styleId="drop">
    <w:name w:val="drop"/>
    <w:rsid w:val="0064091C"/>
  </w:style>
  <w:style w:type="character" w:customStyle="1" w:styleId="bioline">
    <w:name w:val="bioline"/>
    <w:rsid w:val="0064091C"/>
  </w:style>
  <w:style w:type="character" w:customStyle="1" w:styleId="articletitle0">
    <w:name w:val="article_title"/>
    <w:rsid w:val="0064091C"/>
  </w:style>
  <w:style w:type="character" w:customStyle="1" w:styleId="A4">
    <w:name w:val="A4"/>
    <w:uiPriority w:val="99"/>
    <w:rsid w:val="0064091C"/>
    <w:rPr>
      <w:color w:val="000000"/>
    </w:rPr>
  </w:style>
  <w:style w:type="character" w:customStyle="1" w:styleId="s2">
    <w:name w:val="s2"/>
    <w:rsid w:val="0064091C"/>
  </w:style>
  <w:style w:type="character" w:customStyle="1" w:styleId="s4">
    <w:name w:val="s4"/>
    <w:rsid w:val="0064091C"/>
  </w:style>
  <w:style w:type="character" w:customStyle="1" w:styleId="s5">
    <w:name w:val="s5"/>
    <w:rsid w:val="0064091C"/>
  </w:style>
  <w:style w:type="character" w:customStyle="1" w:styleId="cap">
    <w:name w:val="cap"/>
    <w:rsid w:val="0064091C"/>
  </w:style>
  <w:style w:type="character" w:customStyle="1" w:styleId="rightsnotice">
    <w:name w:val="rightsnotice"/>
    <w:rsid w:val="0064091C"/>
  </w:style>
  <w:style w:type="character" w:customStyle="1" w:styleId="Caption1">
    <w:name w:val="Caption1"/>
    <w:rsid w:val="0064091C"/>
  </w:style>
  <w:style w:type="character" w:customStyle="1" w:styleId="credit">
    <w:name w:val="credit"/>
    <w:rsid w:val="0064091C"/>
  </w:style>
  <w:style w:type="character" w:customStyle="1" w:styleId="scaps">
    <w:name w:val="scaps"/>
    <w:rsid w:val="0064091C"/>
  </w:style>
  <w:style w:type="character" w:customStyle="1" w:styleId="current-article">
    <w:name w:val="current-article"/>
    <w:rsid w:val="0064091C"/>
  </w:style>
  <w:style w:type="character" w:customStyle="1" w:styleId="related-current-indicator">
    <w:name w:val="related-current-indicator"/>
    <w:rsid w:val="0064091C"/>
  </w:style>
  <w:style w:type="character" w:customStyle="1" w:styleId="bylclear">
    <w:name w:val="bylclear"/>
    <w:rsid w:val="0064091C"/>
  </w:style>
  <w:style w:type="character" w:customStyle="1" w:styleId="timestamp">
    <w:name w:val="timestamp"/>
    <w:rsid w:val="0064091C"/>
  </w:style>
  <w:style w:type="character" w:customStyle="1" w:styleId="comments">
    <w:name w:val="comments"/>
    <w:rsid w:val="0064091C"/>
  </w:style>
  <w:style w:type="character" w:customStyle="1" w:styleId="essaytext">
    <w:name w:val="essaytext"/>
    <w:rsid w:val="0064091C"/>
  </w:style>
  <w:style w:type="character" w:customStyle="1" w:styleId="username">
    <w:name w:val="username"/>
    <w:rsid w:val="0064091C"/>
  </w:style>
  <w:style w:type="character" w:customStyle="1" w:styleId="toplinks">
    <w:name w:val="toplinks"/>
    <w:rsid w:val="0064091C"/>
  </w:style>
  <w:style w:type="character" w:customStyle="1" w:styleId="A3">
    <w:name w:val="A3"/>
    <w:uiPriority w:val="99"/>
    <w:rsid w:val="0064091C"/>
    <w:rPr>
      <w:rFonts w:ascii="Perpetua" w:hAnsi="Perpetua" w:cs="Perpetua" w:hint="default"/>
      <w:color w:val="000000"/>
      <w:sz w:val="15"/>
      <w:szCs w:val="15"/>
    </w:rPr>
  </w:style>
  <w:style w:type="character" w:customStyle="1" w:styleId="see">
    <w:name w:val="see"/>
    <w:rsid w:val="0064091C"/>
  </w:style>
  <w:style w:type="character" w:customStyle="1" w:styleId="first-letter">
    <w:name w:val="first-letter"/>
    <w:rsid w:val="0064091C"/>
  </w:style>
  <w:style w:type="character" w:customStyle="1" w:styleId="focusparagraph">
    <w:name w:val="focusparagraph"/>
    <w:rsid w:val="0064091C"/>
  </w:style>
  <w:style w:type="character" w:customStyle="1" w:styleId="lightblue">
    <w:name w:val="lightblue"/>
    <w:rsid w:val="0064091C"/>
  </w:style>
  <w:style w:type="character" w:customStyle="1" w:styleId="StyleUnderlineCharChar9pt">
    <w:name w:val="Style Underline Char Char + 9 pt"/>
    <w:rsid w:val="0064091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4091C"/>
  </w:style>
  <w:style w:type="character" w:customStyle="1" w:styleId="Title10">
    <w:name w:val="Title1"/>
    <w:rsid w:val="0064091C"/>
  </w:style>
  <w:style w:type="character" w:customStyle="1" w:styleId="BoldandUnderlineCharCharCharChar">
    <w:name w:val="Bold and Underline Char Char Char Char"/>
    <w:rsid w:val="0064091C"/>
    <w:rPr>
      <w:b/>
      <w:bCs w:val="0"/>
      <w:noProof w:val="0"/>
      <w:u w:val="single"/>
      <w:lang w:val="en-US" w:eastAsia="en-US" w:bidi="ar-SA"/>
    </w:rPr>
  </w:style>
  <w:style w:type="character" w:customStyle="1" w:styleId="FontStyle29">
    <w:name w:val="Font Style29"/>
    <w:uiPriority w:val="99"/>
    <w:rsid w:val="0064091C"/>
    <w:rPr>
      <w:rFonts w:ascii="Arial" w:hAnsi="Arial" w:cs="Arial" w:hint="default"/>
      <w:sz w:val="14"/>
      <w:szCs w:val="14"/>
    </w:rPr>
  </w:style>
  <w:style w:type="character" w:customStyle="1" w:styleId="CardsUnderlined">
    <w:name w:val="Cards Underlined"/>
    <w:rsid w:val="0064091C"/>
    <w:rPr>
      <w:rFonts w:ascii="Helvetica" w:hAnsi="Helvetica" w:cs="Helvetica" w:hint="default"/>
      <w:sz w:val="22"/>
      <w:szCs w:val="24"/>
      <w:u w:val="thick"/>
    </w:rPr>
  </w:style>
  <w:style w:type="character" w:customStyle="1" w:styleId="titles">
    <w:name w:val="titles"/>
    <w:rsid w:val="0064091C"/>
  </w:style>
  <w:style w:type="character" w:customStyle="1" w:styleId="articletext0">
    <w:name w:val="article_text"/>
    <w:rsid w:val="0064091C"/>
  </w:style>
  <w:style w:type="character" w:customStyle="1" w:styleId="contentauthor">
    <w:name w:val="contentauthor"/>
    <w:rsid w:val="0064091C"/>
  </w:style>
  <w:style w:type="character" w:customStyle="1" w:styleId="subarticleheader">
    <w:name w:val="subarticleheader"/>
    <w:rsid w:val="0064091C"/>
  </w:style>
  <w:style w:type="character" w:customStyle="1" w:styleId="spelle">
    <w:name w:val="spelle"/>
    <w:rsid w:val="0064091C"/>
  </w:style>
  <w:style w:type="character" w:customStyle="1" w:styleId="grame">
    <w:name w:val="grame"/>
    <w:rsid w:val="0064091C"/>
  </w:style>
  <w:style w:type="character" w:customStyle="1" w:styleId="newstitle1">
    <w:name w:val="newstitle1"/>
    <w:rsid w:val="0064091C"/>
  </w:style>
  <w:style w:type="character" w:customStyle="1" w:styleId="copy">
    <w:name w:val="copy"/>
    <w:rsid w:val="0064091C"/>
  </w:style>
  <w:style w:type="character" w:customStyle="1" w:styleId="topheadline">
    <w:name w:val="topheadline"/>
    <w:rsid w:val="0064091C"/>
  </w:style>
  <w:style w:type="character" w:customStyle="1" w:styleId="Stylereduce27pt">
    <w:name w:val="Style reduce2 + 7 pt"/>
    <w:rsid w:val="0064091C"/>
    <w:rPr>
      <w:rFonts w:ascii="Times New Roman" w:hAnsi="Times New Roman" w:cs="Arial" w:hint="default"/>
      <w:color w:val="000000"/>
      <w:sz w:val="14"/>
      <w:szCs w:val="22"/>
    </w:rPr>
  </w:style>
  <w:style w:type="character" w:customStyle="1" w:styleId="srtitle">
    <w:name w:val="srtitle"/>
    <w:rsid w:val="0064091C"/>
  </w:style>
  <w:style w:type="character" w:customStyle="1" w:styleId="st1">
    <w:name w:val="st1"/>
    <w:rsid w:val="0064091C"/>
  </w:style>
  <w:style w:type="character" w:customStyle="1" w:styleId="StyleStyleGaramond">
    <w:name w:val="Style Style Garamond +"/>
    <w:rsid w:val="0064091C"/>
    <w:rPr>
      <w:rFonts w:ascii="Garamond" w:hAnsi="Garamond" w:cs="Times New Roman" w:hint="default"/>
      <w:sz w:val="20"/>
    </w:rPr>
  </w:style>
  <w:style w:type="character" w:customStyle="1" w:styleId="quotechar0">
    <w:name w:val="quotechar"/>
    <w:rsid w:val="0064091C"/>
  </w:style>
  <w:style w:type="character" w:customStyle="1" w:styleId="boldunderline0">
    <w:name w:val="boldunderline"/>
    <w:rsid w:val="0064091C"/>
  </w:style>
  <w:style w:type="character" w:customStyle="1" w:styleId="A8">
    <w:name w:val="A8"/>
    <w:rsid w:val="0064091C"/>
    <w:rPr>
      <w:rFonts w:ascii="Scala" w:hAnsi="Scala" w:cs="Scala" w:hint="default"/>
      <w:color w:val="000000"/>
      <w:sz w:val="15"/>
      <w:szCs w:val="15"/>
    </w:rPr>
  </w:style>
  <w:style w:type="character" w:customStyle="1" w:styleId="A0">
    <w:name w:val="A0"/>
    <w:uiPriority w:val="99"/>
    <w:rsid w:val="0064091C"/>
    <w:rPr>
      <w:rFonts w:ascii="Scala" w:hAnsi="Scala" w:cs="Scala" w:hint="default"/>
      <w:color w:val="000000"/>
      <w:sz w:val="16"/>
      <w:szCs w:val="16"/>
    </w:rPr>
  </w:style>
  <w:style w:type="character" w:customStyle="1" w:styleId="Date11">
    <w:name w:val="Date11"/>
    <w:rsid w:val="0064091C"/>
  </w:style>
  <w:style w:type="character" w:customStyle="1" w:styleId="Boxout">
    <w:name w:val="Box out"/>
    <w:uiPriority w:val="1"/>
    <w:qFormat/>
    <w:rsid w:val="0064091C"/>
    <w:rPr>
      <w:rFonts w:ascii="Tahoma" w:hAnsi="Tahoma" w:cs="Tahoma" w:hint="default"/>
      <w:b/>
      <w:bCs w:val="0"/>
      <w:sz w:val="20"/>
      <w:u w:val="single"/>
      <w:bdr w:val="none" w:sz="0" w:space="0" w:color="auto" w:frame="1"/>
      <w:shd w:val="clear" w:color="auto" w:fill="A9E8F5"/>
    </w:rPr>
  </w:style>
  <w:style w:type="character" w:customStyle="1" w:styleId="metad">
    <w:name w:val="metad"/>
    <w:rsid w:val="0064091C"/>
  </w:style>
  <w:style w:type="character" w:customStyle="1" w:styleId="sifr-alternate">
    <w:name w:val="sifr-alternate"/>
    <w:rsid w:val="0064091C"/>
  </w:style>
  <w:style w:type="character" w:customStyle="1" w:styleId="justify1">
    <w:name w:val="justify1"/>
    <w:rsid w:val="0064091C"/>
  </w:style>
  <w:style w:type="character" w:customStyle="1" w:styleId="artbody1">
    <w:name w:val="art_body1"/>
    <w:rsid w:val="0064091C"/>
    <w:rPr>
      <w:rFonts w:ascii="Arial" w:hAnsi="Arial" w:cs="Arial" w:hint="default"/>
    </w:rPr>
  </w:style>
  <w:style w:type="character" w:customStyle="1" w:styleId="A1">
    <w:name w:val="A1"/>
    <w:uiPriority w:val="99"/>
    <w:rsid w:val="0064091C"/>
    <w:rPr>
      <w:rFonts w:ascii="Book Antiqua" w:hAnsi="Book Antiqua" w:cs="Book Antiqua" w:hint="default"/>
      <w:color w:val="221E1F"/>
      <w:sz w:val="22"/>
      <w:szCs w:val="22"/>
    </w:rPr>
  </w:style>
  <w:style w:type="character" w:customStyle="1" w:styleId="reality">
    <w:name w:val="reality"/>
    <w:rsid w:val="0064091C"/>
  </w:style>
  <w:style w:type="character" w:customStyle="1" w:styleId="text2">
    <w:name w:val="text2"/>
    <w:rsid w:val="0064091C"/>
  </w:style>
  <w:style w:type="character" w:customStyle="1" w:styleId="StyleUnderlineChar2CharChar11pt">
    <w:name w:val="Style Underline Char2 Char Char + 11 pt"/>
    <w:rsid w:val="0064091C"/>
    <w:rPr>
      <w:rFonts w:ascii="Times New Roman" w:hAnsi="Times New Roman" w:cs="Times New Roman" w:hint="default"/>
      <w:sz w:val="20"/>
      <w:u w:val="single"/>
    </w:rPr>
  </w:style>
  <w:style w:type="character" w:customStyle="1" w:styleId="StyleStyleBoldUnderline11pt">
    <w:name w:val="Style Style Bold Underline + 11 pt"/>
    <w:rsid w:val="0064091C"/>
    <w:rPr>
      <w:b/>
      <w:bCs/>
      <w:sz w:val="20"/>
      <w:u w:val="single"/>
    </w:rPr>
  </w:style>
  <w:style w:type="character" w:customStyle="1" w:styleId="articlehead2">
    <w:name w:val="articlehead2"/>
    <w:rsid w:val="0064091C"/>
  </w:style>
  <w:style w:type="character" w:customStyle="1" w:styleId="pronset">
    <w:name w:val="pronset"/>
    <w:rsid w:val="0064091C"/>
  </w:style>
  <w:style w:type="character" w:customStyle="1" w:styleId="prondelim">
    <w:name w:val="prondelim"/>
    <w:rsid w:val="0064091C"/>
  </w:style>
  <w:style w:type="character" w:customStyle="1" w:styleId="prontoggle">
    <w:name w:val="pron_toggle"/>
    <w:rsid w:val="0064091C"/>
  </w:style>
  <w:style w:type="character" w:customStyle="1" w:styleId="boldface">
    <w:name w:val="boldface"/>
    <w:rsid w:val="0064091C"/>
  </w:style>
  <w:style w:type="character" w:customStyle="1" w:styleId="secondary-bf">
    <w:name w:val="secondary-bf"/>
    <w:rsid w:val="0064091C"/>
  </w:style>
  <w:style w:type="table" w:styleId="ColorfulGrid-Accent1">
    <w:name w:val="Colorful Grid Accent 1"/>
    <w:basedOn w:val="TableNormal"/>
    <w:link w:val="ColorfulGrid-Accent1Char"/>
    <w:uiPriority w:val="29"/>
    <w:unhideWhenUsed/>
    <w:rsid w:val="0064091C"/>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4091C"/>
    <w:rPr>
      <w:rFonts w:ascii="Times New Roman" w:hAnsi="Times New Roman" w:cs="Times New Roman" w:hint="default"/>
      <w:iCs/>
      <w:color w:val="000000"/>
      <w:sz w:val="16"/>
    </w:rPr>
  </w:style>
  <w:style w:type="character" w:customStyle="1" w:styleId="Boxout0">
    <w:name w:val="Boxout"/>
    <w:uiPriority w:val="1"/>
    <w:qFormat/>
    <w:rsid w:val="0064091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4091C"/>
  </w:style>
  <w:style w:type="character" w:customStyle="1" w:styleId="pg">
    <w:name w:val="pg"/>
    <w:rsid w:val="0064091C"/>
  </w:style>
  <w:style w:type="character" w:customStyle="1" w:styleId="detailtitle">
    <w:name w:val="detailtitle"/>
    <w:rsid w:val="0064091C"/>
  </w:style>
  <w:style w:type="character" w:customStyle="1" w:styleId="storydate">
    <w:name w:val="storydate"/>
    <w:rsid w:val="0064091C"/>
  </w:style>
  <w:style w:type="character" w:customStyle="1" w:styleId="preloadwrap">
    <w:name w:val="preloadwrap"/>
    <w:rsid w:val="0064091C"/>
  </w:style>
  <w:style w:type="character" w:customStyle="1" w:styleId="creditwrap">
    <w:name w:val="creditwrap"/>
    <w:rsid w:val="0064091C"/>
  </w:style>
  <w:style w:type="character" w:customStyle="1" w:styleId="DefaultChar1">
    <w:name w:val="Default Char1"/>
    <w:rsid w:val="0064091C"/>
    <w:rPr>
      <w:noProof w:val="0"/>
      <w:color w:val="000000"/>
      <w:lang w:val="en-US" w:eastAsia="en-US" w:bidi="ar-SA"/>
    </w:rPr>
  </w:style>
  <w:style w:type="character" w:customStyle="1" w:styleId="textunderlineChar0">
    <w:name w:val="text underline Char"/>
    <w:rsid w:val="0064091C"/>
    <w:rPr>
      <w:sz w:val="24"/>
      <w:szCs w:val="22"/>
      <w:u w:val="thick"/>
      <w:lang w:val="en-US" w:eastAsia="en-US" w:bidi="ar-SA"/>
    </w:rPr>
  </w:style>
  <w:style w:type="character" w:customStyle="1" w:styleId="BoldChar">
    <w:name w:val="Bold Char"/>
    <w:rsid w:val="0064091C"/>
    <w:rPr>
      <w:rFonts w:ascii="Times New Roman" w:eastAsia="Times New Roman" w:hAnsi="Times New Roman" w:cs="Times New Roman" w:hint="default"/>
      <w:b/>
      <w:bCs w:val="0"/>
      <w:szCs w:val="24"/>
    </w:rPr>
  </w:style>
  <w:style w:type="character" w:customStyle="1" w:styleId="pmterms31">
    <w:name w:val="pmterms31"/>
    <w:rsid w:val="0064091C"/>
    <w:rPr>
      <w:b/>
      <w:bCs/>
      <w:i w:val="0"/>
      <w:iCs w:val="0"/>
      <w:color w:val="000000"/>
    </w:rPr>
  </w:style>
  <w:style w:type="character" w:customStyle="1" w:styleId="copyrightdescription">
    <w:name w:val="copyrightdescription"/>
    <w:rsid w:val="0064091C"/>
  </w:style>
  <w:style w:type="character" w:customStyle="1" w:styleId="ft01">
    <w:name w:val="ft01"/>
    <w:rsid w:val="0064091C"/>
    <w:rPr>
      <w:rFonts w:ascii="Times" w:hAnsi="Times" w:cs="Times" w:hint="default"/>
      <w:color w:val="000000"/>
      <w:sz w:val="14"/>
      <w:szCs w:val="14"/>
    </w:rPr>
  </w:style>
  <w:style w:type="character" w:customStyle="1" w:styleId="ft11">
    <w:name w:val="ft11"/>
    <w:rsid w:val="0064091C"/>
    <w:rPr>
      <w:rFonts w:ascii="Times" w:hAnsi="Times" w:cs="Times" w:hint="default"/>
      <w:color w:val="000000"/>
      <w:sz w:val="17"/>
      <w:szCs w:val="17"/>
    </w:rPr>
  </w:style>
  <w:style w:type="character" w:customStyle="1" w:styleId="ft21">
    <w:name w:val="ft21"/>
    <w:rsid w:val="0064091C"/>
    <w:rPr>
      <w:rFonts w:ascii="Times" w:hAnsi="Times" w:cs="Times" w:hint="default"/>
      <w:color w:val="000000"/>
      <w:sz w:val="15"/>
      <w:szCs w:val="15"/>
    </w:rPr>
  </w:style>
  <w:style w:type="character" w:customStyle="1" w:styleId="ft31">
    <w:name w:val="ft31"/>
    <w:rsid w:val="0064091C"/>
    <w:rPr>
      <w:rFonts w:ascii="Times" w:hAnsi="Times" w:cs="Times" w:hint="default"/>
      <w:color w:val="000000"/>
      <w:sz w:val="15"/>
      <w:szCs w:val="15"/>
    </w:rPr>
  </w:style>
  <w:style w:type="character" w:customStyle="1" w:styleId="dquo">
    <w:name w:val="dquo"/>
    <w:rsid w:val="0064091C"/>
  </w:style>
  <w:style w:type="character" w:customStyle="1" w:styleId="caps2">
    <w:name w:val="caps2"/>
    <w:rsid w:val="0064091C"/>
  </w:style>
  <w:style w:type="character" w:customStyle="1" w:styleId="CardsFont12ptCharCharCharChar">
    <w:name w:val="Cards + Font: 12 pt Char Char Char Char"/>
    <w:rsid w:val="0064091C"/>
    <w:rPr>
      <w:sz w:val="24"/>
      <w:szCs w:val="24"/>
      <w:u w:val="thick"/>
      <w:lang w:val="en-US" w:eastAsia="en-US" w:bidi="ar-SA"/>
    </w:rPr>
  </w:style>
  <w:style w:type="character" w:customStyle="1" w:styleId="ccs">
    <w:name w:val="c cs"/>
    <w:rsid w:val="0064091C"/>
  </w:style>
  <w:style w:type="character" w:customStyle="1" w:styleId="UnderlinedEvChar">
    <w:name w:val="Underlined Ev Char"/>
    <w:rsid w:val="0064091C"/>
    <w:rPr>
      <w:rFonts w:ascii="Times New Roman" w:eastAsia="Times New Roman" w:hAnsi="Times New Roman" w:cs="Times New Roman" w:hint="default"/>
      <w:szCs w:val="24"/>
      <w:u w:val="single"/>
    </w:rPr>
  </w:style>
  <w:style w:type="character" w:customStyle="1" w:styleId="dropshadow">
    <w:name w:val="dropshadow"/>
    <w:rsid w:val="0064091C"/>
  </w:style>
  <w:style w:type="character" w:customStyle="1" w:styleId="d05ws">
    <w:name w:val="d05ws"/>
    <w:rsid w:val="0064091C"/>
  </w:style>
  <w:style w:type="character" w:customStyle="1" w:styleId="rzibod">
    <w:name w:val="rzibod"/>
    <w:rsid w:val="0064091C"/>
  </w:style>
  <w:style w:type="character" w:customStyle="1" w:styleId="StyleBold1">
    <w:name w:val="Style Bold1"/>
    <w:rsid w:val="0064091C"/>
    <w:rPr>
      <w:rFonts w:ascii="Georgia" w:hAnsi="Georgia" w:hint="default"/>
      <w:b/>
      <w:bCs/>
      <w:sz w:val="22"/>
    </w:rPr>
  </w:style>
  <w:style w:type="character" w:customStyle="1" w:styleId="headertext">
    <w:name w:val="headertext"/>
    <w:rsid w:val="0064091C"/>
  </w:style>
  <w:style w:type="character" w:customStyle="1" w:styleId="endnote-reference">
    <w:name w:val="endnote-reference"/>
    <w:rsid w:val="0064091C"/>
  </w:style>
  <w:style w:type="character" w:customStyle="1" w:styleId="officialsname">
    <w:name w:val="official_s_name"/>
    <w:rsid w:val="0064091C"/>
  </w:style>
  <w:style w:type="character" w:customStyle="1" w:styleId="audience">
    <w:name w:val="audience"/>
    <w:rsid w:val="0064091C"/>
  </w:style>
  <w:style w:type="character" w:customStyle="1" w:styleId="A7">
    <w:name w:val="A7"/>
    <w:uiPriority w:val="99"/>
    <w:rsid w:val="0064091C"/>
    <w:rPr>
      <w:rFonts w:ascii="Myriad Pro" w:hAnsi="Myriad Pro" w:cs="Myriad Pro" w:hint="default"/>
      <w:color w:val="0066B1"/>
      <w:sz w:val="22"/>
      <w:szCs w:val="22"/>
    </w:rPr>
  </w:style>
  <w:style w:type="character" w:customStyle="1" w:styleId="normalchar">
    <w:name w:val="normal__char"/>
    <w:rsid w:val="0064091C"/>
  </w:style>
  <w:style w:type="character" w:customStyle="1" w:styleId="hyperlink002cheading0020100200028block0020title0029char">
    <w:name w:val="hyperlink_002cheading_00201_0020_0028block_0020title_0029__char"/>
    <w:rsid w:val="0064091C"/>
  </w:style>
  <w:style w:type="character" w:customStyle="1" w:styleId="underline002cstyle0020bold0020underlinechar">
    <w:name w:val="underline_002cstyle_0020bold_0020underline__char"/>
    <w:rsid w:val="0064091C"/>
  </w:style>
  <w:style w:type="character" w:customStyle="1" w:styleId="copyboldblack">
    <w:name w:val="copyboldblack"/>
    <w:rsid w:val="0064091C"/>
  </w:style>
  <w:style w:type="character" w:customStyle="1" w:styleId="copybold">
    <w:name w:val="copybold"/>
    <w:rsid w:val="0064091C"/>
  </w:style>
  <w:style w:type="character" w:customStyle="1" w:styleId="author-date0">
    <w:name w:val="author-date"/>
    <w:rsid w:val="0064091C"/>
  </w:style>
  <w:style w:type="character" w:customStyle="1" w:styleId="hidden">
    <w:name w:val="hidden"/>
    <w:rsid w:val="0064091C"/>
  </w:style>
  <w:style w:type="character" w:customStyle="1" w:styleId="articlebegin">
    <w:name w:val="articlebegin"/>
    <w:rsid w:val="0064091C"/>
  </w:style>
  <w:style w:type="character" w:customStyle="1" w:styleId="mediaoverlay">
    <w:name w:val="mediaoverlay"/>
    <w:rsid w:val="0064091C"/>
  </w:style>
  <w:style w:type="character" w:customStyle="1" w:styleId="blogcaption">
    <w:name w:val="blog_caption"/>
    <w:rsid w:val="0064091C"/>
  </w:style>
  <w:style w:type="character" w:customStyle="1" w:styleId="commnet-abuzz">
    <w:name w:val="commnet-abuzz"/>
    <w:rsid w:val="0064091C"/>
  </w:style>
  <w:style w:type="character" w:customStyle="1" w:styleId="fbconnectbuttontext">
    <w:name w:val="fbconnectbutton_text"/>
    <w:rsid w:val="0064091C"/>
  </w:style>
  <w:style w:type="character" w:customStyle="1" w:styleId="fbsharecountinner">
    <w:name w:val="fb_share_count_inner"/>
    <w:rsid w:val="0064091C"/>
  </w:style>
  <w:style w:type="character" w:customStyle="1" w:styleId="stbuttontext">
    <w:name w:val="stbuttontext"/>
    <w:rsid w:val="0064091C"/>
  </w:style>
  <w:style w:type="character" w:customStyle="1" w:styleId="source">
    <w:name w:val="source"/>
    <w:rsid w:val="0064091C"/>
  </w:style>
  <w:style w:type="character" w:customStyle="1" w:styleId="pubdate">
    <w:name w:val="pubdate"/>
    <w:rsid w:val="0064091C"/>
  </w:style>
  <w:style w:type="character" w:customStyle="1" w:styleId="grey">
    <w:name w:val="grey"/>
    <w:rsid w:val="0064091C"/>
  </w:style>
  <w:style w:type="character" w:customStyle="1" w:styleId="postdate">
    <w:name w:val="post_date"/>
    <w:rsid w:val="0064091C"/>
  </w:style>
  <w:style w:type="character" w:customStyle="1" w:styleId="bdx">
    <w:name w:val="bdx"/>
    <w:rsid w:val="0064091C"/>
  </w:style>
  <w:style w:type="character" w:customStyle="1" w:styleId="bdl">
    <w:name w:val="bdl"/>
    <w:rsid w:val="0064091C"/>
  </w:style>
  <w:style w:type="character" w:customStyle="1" w:styleId="breadcrumbitemcurrent">
    <w:name w:val="breadcrumbitemcurrent"/>
    <w:rsid w:val="0064091C"/>
  </w:style>
  <w:style w:type="character" w:customStyle="1" w:styleId="bbl">
    <w:name w:val="bbl"/>
    <w:rsid w:val="0064091C"/>
  </w:style>
  <w:style w:type="character" w:customStyle="1" w:styleId="Date2">
    <w:name w:val="Date2"/>
    <w:rsid w:val="0064091C"/>
  </w:style>
  <w:style w:type="character" w:customStyle="1" w:styleId="company">
    <w:name w:val="company"/>
    <w:rsid w:val="0064091C"/>
  </w:style>
  <w:style w:type="character" w:customStyle="1" w:styleId="itxtnewhookspan">
    <w:name w:val="itxtnewhookspan"/>
    <w:rsid w:val="0064091C"/>
  </w:style>
  <w:style w:type="character" w:customStyle="1" w:styleId="gstxthlt">
    <w:name w:val="gstxt_hlt"/>
    <w:rsid w:val="0064091C"/>
  </w:style>
  <w:style w:type="character" w:customStyle="1" w:styleId="SubtleEmphasis1">
    <w:name w:val="Subtle Emphasis1"/>
    <w:uiPriority w:val="19"/>
    <w:qFormat/>
    <w:rsid w:val="0064091C"/>
    <w:rPr>
      <w:rFonts w:ascii="Times New Roman" w:hAnsi="Times New Roman" w:cs="Times New Roman" w:hint="default"/>
      <w:b/>
      <w:bCs w:val="0"/>
      <w:iCs/>
      <w:color w:val="auto"/>
      <w:sz w:val="22"/>
    </w:rPr>
  </w:style>
  <w:style w:type="character" w:customStyle="1" w:styleId="StyleBoldRed">
    <w:name w:val="Style Bold Red"/>
    <w:rsid w:val="0064091C"/>
    <w:rPr>
      <w:b/>
      <w:bCs/>
      <w:color w:val="auto"/>
    </w:rPr>
  </w:style>
  <w:style w:type="character" w:customStyle="1" w:styleId="StyleTimesNewRoman8pt">
    <w:name w:val="Style Times New Roman 8 pt"/>
    <w:rsid w:val="0064091C"/>
    <w:rPr>
      <w:rFonts w:ascii="Georgia" w:hAnsi="Georgia" w:hint="default"/>
      <w:sz w:val="16"/>
    </w:rPr>
  </w:style>
  <w:style w:type="character" w:customStyle="1" w:styleId="StyleStyle7pt8pt">
    <w:name w:val="Style Style 7 pt + 8 pt"/>
    <w:rsid w:val="0064091C"/>
    <w:rPr>
      <w:sz w:val="16"/>
    </w:rPr>
  </w:style>
  <w:style w:type="character" w:customStyle="1" w:styleId="StyleStyleThickunderlineBold1">
    <w:name w:val="Style Style Thick underline + Bold1"/>
    <w:rsid w:val="0064091C"/>
    <w:rPr>
      <w:b/>
      <w:bCs/>
      <w:u w:val="thick"/>
    </w:rPr>
  </w:style>
  <w:style w:type="character" w:customStyle="1" w:styleId="StyleUnderline2">
    <w:name w:val="Style Underline2"/>
    <w:rsid w:val="0064091C"/>
    <w:rPr>
      <w:u w:val="single"/>
    </w:rPr>
  </w:style>
  <w:style w:type="character" w:customStyle="1" w:styleId="ShrinkText">
    <w:name w:val="Shrink Text"/>
    <w:rsid w:val="0064091C"/>
    <w:rPr>
      <w:sz w:val="16"/>
    </w:rPr>
  </w:style>
  <w:style w:type="character" w:customStyle="1" w:styleId="smallcaps">
    <w:name w:val="smallcaps"/>
    <w:rsid w:val="0064091C"/>
  </w:style>
  <w:style w:type="character" w:customStyle="1" w:styleId="goldbldtext">
    <w:name w:val="goldbldtext"/>
    <w:rsid w:val="0064091C"/>
  </w:style>
  <w:style w:type="character" w:customStyle="1" w:styleId="cardshighlight0">
    <w:name w:val="cardshighlight"/>
    <w:rsid w:val="0064091C"/>
  </w:style>
  <w:style w:type="character" w:customStyle="1" w:styleId="cardsfont12pt1">
    <w:name w:val="cardsfont12pt"/>
    <w:rsid w:val="0064091C"/>
  </w:style>
  <w:style w:type="character" w:customStyle="1" w:styleId="ft1">
    <w:name w:val="ft1"/>
    <w:rsid w:val="0064091C"/>
  </w:style>
  <w:style w:type="character" w:customStyle="1" w:styleId="ft6">
    <w:name w:val="ft6"/>
    <w:rsid w:val="0064091C"/>
  </w:style>
  <w:style w:type="character" w:customStyle="1" w:styleId="kicker">
    <w:name w:val="kicker"/>
    <w:rsid w:val="0064091C"/>
  </w:style>
  <w:style w:type="character" w:customStyle="1" w:styleId="backcontent">
    <w:name w:val="backcontent"/>
    <w:rsid w:val="0064091C"/>
  </w:style>
  <w:style w:type="character" w:customStyle="1" w:styleId="daystmp">
    <w:name w:val="daystmp"/>
    <w:rsid w:val="0064091C"/>
  </w:style>
  <w:style w:type="character" w:customStyle="1" w:styleId="cardsfont12ptchar">
    <w:name w:val="cardsfont12ptchar"/>
    <w:rsid w:val="0064091C"/>
  </w:style>
  <w:style w:type="character" w:customStyle="1" w:styleId="gal">
    <w:name w:val="gal"/>
    <w:rsid w:val="0064091C"/>
  </w:style>
  <w:style w:type="character" w:customStyle="1" w:styleId="submitted">
    <w:name w:val="submitted"/>
    <w:rsid w:val="0064091C"/>
  </w:style>
  <w:style w:type="character" w:customStyle="1" w:styleId="imagedateline">
    <w:name w:val="image_dateline"/>
    <w:rsid w:val="0064091C"/>
  </w:style>
  <w:style w:type="character" w:customStyle="1" w:styleId="authordatecharchar">
    <w:name w:val="authordatecharchar"/>
    <w:rsid w:val="0064091C"/>
  </w:style>
  <w:style w:type="character" w:customStyle="1" w:styleId="style1char0">
    <w:name w:val="style1char"/>
    <w:rsid w:val="0064091C"/>
  </w:style>
  <w:style w:type="character" w:customStyle="1" w:styleId="tagcharchar0">
    <w:name w:val="tagcharchar"/>
    <w:rsid w:val="0064091C"/>
  </w:style>
  <w:style w:type="character" w:customStyle="1" w:styleId="underlinedcharchar2">
    <w:name w:val="underlinedcharchar"/>
    <w:rsid w:val="0064091C"/>
  </w:style>
  <w:style w:type="character" w:customStyle="1" w:styleId="BoxedChar">
    <w:name w:val="Boxed Char"/>
    <w:rsid w:val="0064091C"/>
    <w:rPr>
      <w:rFonts w:ascii="Arial Narrow" w:hAnsi="Arial Narrow" w:hint="default"/>
      <w:b/>
      <w:bCs w:val="0"/>
      <w:sz w:val="18"/>
      <w:bdr w:val="single" w:sz="6" w:space="0" w:color="auto" w:frame="1"/>
    </w:rPr>
  </w:style>
  <w:style w:type="character" w:customStyle="1" w:styleId="Style11ptUnderline2">
    <w:name w:val="Style 11 pt Underline2"/>
    <w:rsid w:val="0064091C"/>
    <w:rPr>
      <w:sz w:val="20"/>
      <w:u w:val="single"/>
    </w:rPr>
  </w:style>
  <w:style w:type="character" w:customStyle="1" w:styleId="Style11ptBoldUnderline2">
    <w:name w:val="Style 11 pt Bold Underline2"/>
    <w:rsid w:val="0064091C"/>
    <w:rPr>
      <w:b/>
      <w:bCs/>
      <w:sz w:val="20"/>
      <w:u w:val="single"/>
    </w:rPr>
  </w:style>
  <w:style w:type="character" w:customStyle="1" w:styleId="nw">
    <w:name w:val="nw"/>
    <w:rsid w:val="0064091C"/>
  </w:style>
  <w:style w:type="character" w:customStyle="1" w:styleId="Styleunderline11ptBoldBorderSinglesolidlineAuto">
    <w:name w:val="Style underline + 11 pt Bold Border: : (Single solid line Auto ..."/>
    <w:rsid w:val="0064091C"/>
    <w:rPr>
      <w:b/>
      <w:bCs/>
      <w:sz w:val="20"/>
      <w:u w:val="single"/>
      <w:bdr w:val="single" w:sz="4" w:space="0" w:color="auto" w:frame="1"/>
    </w:rPr>
  </w:style>
  <w:style w:type="character" w:customStyle="1" w:styleId="cardCharCharChar1">
    <w:name w:val="card Char Char Char1"/>
    <w:rsid w:val="0064091C"/>
    <w:rPr>
      <w:lang w:val="en-US" w:eastAsia="en-US" w:bidi="ar-SA"/>
    </w:rPr>
  </w:style>
  <w:style w:type="character" w:customStyle="1" w:styleId="authors1">
    <w:name w:val="authors1"/>
    <w:rsid w:val="0064091C"/>
    <w:rPr>
      <w:rFonts w:ascii="Verdana" w:hAnsi="Verdana" w:hint="default"/>
      <w:b/>
      <w:bCs/>
      <w:color w:val="006699"/>
      <w:sz w:val="20"/>
      <w:szCs w:val="20"/>
    </w:rPr>
  </w:style>
  <w:style w:type="character" w:customStyle="1" w:styleId="headlinesectionlarge">
    <w:name w:val="headline_section_large"/>
    <w:rsid w:val="0064091C"/>
  </w:style>
  <w:style w:type="character" w:customStyle="1" w:styleId="Styleunderline11ptBlack">
    <w:name w:val="Style underline + 11 pt Black"/>
    <w:rsid w:val="0064091C"/>
    <w:rPr>
      <w:color w:val="000000"/>
      <w:sz w:val="20"/>
      <w:u w:val="single"/>
    </w:rPr>
  </w:style>
  <w:style w:type="character" w:customStyle="1" w:styleId="Styleunderline11ptBoldBlack">
    <w:name w:val="Style underline + 11 pt Bold Black"/>
    <w:rsid w:val="0064091C"/>
    <w:rPr>
      <w:b/>
      <w:bCs/>
      <w:color w:val="000000"/>
      <w:sz w:val="20"/>
      <w:u w:val="single"/>
    </w:rPr>
  </w:style>
  <w:style w:type="character" w:customStyle="1" w:styleId="Style11ptBoldBlackUnderline">
    <w:name w:val="Style 11 pt Bold Black Underline"/>
    <w:rsid w:val="0064091C"/>
    <w:rPr>
      <w:b/>
      <w:bCs/>
      <w:color w:val="000000"/>
      <w:sz w:val="20"/>
      <w:u w:val="single"/>
    </w:rPr>
  </w:style>
  <w:style w:type="character" w:customStyle="1" w:styleId="Style11ptBoldBlackUnderlineBorderSinglesolidline">
    <w:name w:val="Style 11 pt Bold Black Underline Border: : (Single solid line ..."/>
    <w:rsid w:val="0064091C"/>
    <w:rPr>
      <w:b/>
      <w:bCs/>
      <w:color w:val="000000"/>
      <w:sz w:val="20"/>
      <w:u w:val="single"/>
      <w:bdr w:val="single" w:sz="4" w:space="0" w:color="auto" w:frame="1"/>
    </w:rPr>
  </w:style>
  <w:style w:type="character" w:customStyle="1" w:styleId="StyleLatinMeridien-Italic11ptItalicUnderline">
    <w:name w:val="Style (Latin) Meridien-Italic 11 pt Italic Underline"/>
    <w:rsid w:val="0064091C"/>
    <w:rPr>
      <w:rFonts w:ascii="Meridien-Italic" w:hAnsi="Meridien-Italic" w:hint="default"/>
      <w:i/>
      <w:iCs/>
      <w:sz w:val="20"/>
      <w:u w:val="single"/>
    </w:rPr>
  </w:style>
  <w:style w:type="character" w:customStyle="1" w:styleId="Citation-AuthorDate">
    <w:name w:val="Citation - Author/Date"/>
    <w:rsid w:val="0064091C"/>
    <w:rPr>
      <w:b/>
      <w:bCs w:val="0"/>
      <w:smallCaps/>
      <w:sz w:val="24"/>
      <w:u w:val="single"/>
    </w:rPr>
  </w:style>
  <w:style w:type="character" w:customStyle="1" w:styleId="underlinestylechar0">
    <w:name w:val="underlinestylechar"/>
    <w:rsid w:val="0064091C"/>
  </w:style>
  <w:style w:type="character" w:customStyle="1" w:styleId="highlight">
    <w:name w:val="highlight"/>
    <w:rsid w:val="0064091C"/>
  </w:style>
  <w:style w:type="character" w:customStyle="1" w:styleId="DottedUnderline0">
    <w:name w:val="Dotted Underline"/>
    <w:rsid w:val="0064091C"/>
    <w:rPr>
      <w:rFonts w:ascii="Times New Roman" w:hAnsi="Times New Roman" w:cs="Times New Roman" w:hint="default"/>
      <w:sz w:val="20"/>
      <w:u w:val="dottedHeavy"/>
    </w:rPr>
  </w:style>
  <w:style w:type="character" w:customStyle="1" w:styleId="titleauthoretc">
    <w:name w:val="titleauthoretc"/>
    <w:rsid w:val="0064091C"/>
  </w:style>
  <w:style w:type="character" w:customStyle="1" w:styleId="labeltext">
    <w:name w:val="labeltext"/>
    <w:rsid w:val="0064091C"/>
  </w:style>
  <w:style w:type="character" w:customStyle="1" w:styleId="viewlink">
    <w:name w:val="viewlink"/>
    <w:rsid w:val="0064091C"/>
  </w:style>
  <w:style w:type="character" w:customStyle="1" w:styleId="share">
    <w:name w:val="share"/>
    <w:rsid w:val="0064091C"/>
  </w:style>
  <w:style w:type="character" w:customStyle="1" w:styleId="inlinkchart">
    <w:name w:val="inlink_chart"/>
    <w:rsid w:val="0064091C"/>
  </w:style>
  <w:style w:type="character" w:customStyle="1" w:styleId="underLight">
    <w:name w:val="underLight"/>
    <w:uiPriority w:val="1"/>
    <w:qFormat/>
    <w:rsid w:val="0064091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4091C"/>
  </w:style>
  <w:style w:type="character" w:customStyle="1" w:styleId="author-rss">
    <w:name w:val="author-rss"/>
    <w:rsid w:val="0064091C"/>
  </w:style>
  <w:style w:type="character" w:customStyle="1" w:styleId="fbsharecountwrapper">
    <w:name w:val="fb_share_count_wrapper"/>
    <w:rsid w:val="0064091C"/>
  </w:style>
  <w:style w:type="character" w:customStyle="1" w:styleId="fbbuttontext">
    <w:name w:val="fb_button_text"/>
    <w:rsid w:val="0064091C"/>
  </w:style>
  <w:style w:type="character" w:customStyle="1" w:styleId="hw">
    <w:name w:val="hw"/>
    <w:rsid w:val="0064091C"/>
  </w:style>
  <w:style w:type="character" w:customStyle="1" w:styleId="linktotop">
    <w:name w:val="linktotop"/>
    <w:rsid w:val="0064091C"/>
  </w:style>
  <w:style w:type="character" w:customStyle="1" w:styleId="maintextbldleft">
    <w:name w:val="maintextbldleft"/>
    <w:rsid w:val="0064091C"/>
  </w:style>
  <w:style w:type="character" w:customStyle="1" w:styleId="maintextleft">
    <w:name w:val="maintextleft"/>
    <w:rsid w:val="0064091C"/>
  </w:style>
  <w:style w:type="character" w:customStyle="1" w:styleId="descriptionstyle1block">
    <w:name w:val="description style1 block"/>
    <w:rsid w:val="0064091C"/>
  </w:style>
  <w:style w:type="character" w:customStyle="1" w:styleId="gutter-right-1">
    <w:name w:val="gutter-right-1"/>
    <w:basedOn w:val="DefaultParagraphFont"/>
    <w:rsid w:val="0064091C"/>
  </w:style>
  <w:style w:type="character" w:customStyle="1" w:styleId="ssl3">
    <w:name w:val="ss_l3"/>
    <w:rsid w:val="0064091C"/>
  </w:style>
  <w:style w:type="character" w:customStyle="1" w:styleId="FontStyle39">
    <w:name w:val="Font Style39"/>
    <w:uiPriority w:val="99"/>
    <w:rsid w:val="0064091C"/>
    <w:rPr>
      <w:rFonts w:ascii="Constantia" w:hAnsi="Constantia" w:cs="Constantia" w:hint="default"/>
      <w:b/>
      <w:bCs/>
      <w:sz w:val="18"/>
      <w:szCs w:val="18"/>
    </w:rPr>
  </w:style>
  <w:style w:type="character" w:customStyle="1" w:styleId="6">
    <w:name w:val="6"/>
    <w:rsid w:val="0064091C"/>
    <w:rPr>
      <w:rFonts w:ascii="Arial" w:hAnsi="Arial" w:cs="Arial" w:hint="default"/>
      <w:bCs/>
      <w:sz w:val="20"/>
      <w:u w:val="single"/>
      <w:lang w:val="en-US" w:eastAsia="en-US" w:bidi="ar-SA"/>
    </w:rPr>
  </w:style>
  <w:style w:type="character" w:customStyle="1" w:styleId="Header11">
    <w:name w:val="Header11"/>
    <w:rsid w:val="0064091C"/>
  </w:style>
  <w:style w:type="character" w:customStyle="1" w:styleId="posa">
    <w:name w:val="pos(a)"/>
    <w:basedOn w:val="DefaultParagraphFont"/>
    <w:rsid w:val="0064091C"/>
  </w:style>
  <w:style w:type="character" w:customStyle="1" w:styleId="u-hiddeninnarrowenv">
    <w:name w:val="u-hiddeninnarrowenv"/>
    <w:basedOn w:val="DefaultParagraphFont"/>
    <w:rsid w:val="0064091C"/>
  </w:style>
  <w:style w:type="character" w:customStyle="1" w:styleId="followbutton-bird">
    <w:name w:val="followbutton-bird"/>
    <w:basedOn w:val="DefaultParagraphFont"/>
    <w:rsid w:val="0064091C"/>
  </w:style>
  <w:style w:type="character" w:customStyle="1" w:styleId="tweetauthor-name">
    <w:name w:val="tweetauthor-name"/>
    <w:basedOn w:val="DefaultParagraphFont"/>
    <w:rsid w:val="0064091C"/>
  </w:style>
  <w:style w:type="character" w:customStyle="1" w:styleId="tweetauthor-verifiedbadge">
    <w:name w:val="tweetauthor-verifiedbadge"/>
    <w:basedOn w:val="DefaultParagraphFont"/>
    <w:rsid w:val="0064091C"/>
  </w:style>
  <w:style w:type="character" w:customStyle="1" w:styleId="tweetauthor-screenname">
    <w:name w:val="tweetauthor-screenname"/>
    <w:basedOn w:val="DefaultParagraphFont"/>
    <w:rsid w:val="0064091C"/>
  </w:style>
  <w:style w:type="character" w:customStyle="1" w:styleId="u-hiddenvisually">
    <w:name w:val="u-hiddenvisually"/>
    <w:basedOn w:val="DefaultParagraphFont"/>
    <w:rsid w:val="0064091C"/>
  </w:style>
  <w:style w:type="character" w:customStyle="1" w:styleId="tweetaction-stat">
    <w:name w:val="tweetaction-stat"/>
    <w:basedOn w:val="DefaultParagraphFont"/>
    <w:rsid w:val="0064091C"/>
  </w:style>
  <w:style w:type="character" w:customStyle="1" w:styleId="related">
    <w:name w:val="related"/>
    <w:basedOn w:val="DefaultParagraphFont"/>
    <w:rsid w:val="0064091C"/>
  </w:style>
  <w:style w:type="character" w:customStyle="1" w:styleId="related-content">
    <w:name w:val="related-content"/>
    <w:basedOn w:val="DefaultParagraphFont"/>
    <w:rsid w:val="0064091C"/>
  </w:style>
  <w:style w:type="character" w:customStyle="1" w:styleId="name-of-author">
    <w:name w:val="name-of-author"/>
    <w:basedOn w:val="DefaultParagraphFont"/>
    <w:rsid w:val="0064091C"/>
  </w:style>
  <w:style w:type="character" w:customStyle="1" w:styleId="first-name">
    <w:name w:val="first-name"/>
    <w:basedOn w:val="DefaultParagraphFont"/>
    <w:rsid w:val="0064091C"/>
  </w:style>
  <w:style w:type="character" w:customStyle="1" w:styleId="last-name">
    <w:name w:val="last-name"/>
    <w:basedOn w:val="DefaultParagraphFont"/>
    <w:rsid w:val="0064091C"/>
  </w:style>
  <w:style w:type="character" w:customStyle="1" w:styleId="caption10">
    <w:name w:val="caption1"/>
    <w:basedOn w:val="DefaultParagraphFont"/>
    <w:rsid w:val="0064091C"/>
  </w:style>
  <w:style w:type="character" w:customStyle="1" w:styleId="recirc-text">
    <w:name w:val="&quot;recirc-text”"/>
    <w:basedOn w:val="DefaultParagraphFont"/>
    <w:rsid w:val="0064091C"/>
  </w:style>
  <w:style w:type="character" w:customStyle="1" w:styleId="video-icon">
    <w:name w:val="video-icon"/>
    <w:basedOn w:val="DefaultParagraphFont"/>
    <w:rsid w:val="0064091C"/>
  </w:style>
  <w:style w:type="character" w:customStyle="1" w:styleId="powa-shot-play-btn-text">
    <w:name w:val="powa-shot-play-btn-text"/>
    <w:basedOn w:val="DefaultParagraphFont"/>
    <w:rsid w:val="0064091C"/>
  </w:style>
  <w:style w:type="character" w:customStyle="1" w:styleId="powa-shot-click">
    <w:name w:val="powa-shot-click"/>
    <w:basedOn w:val="DefaultParagraphFont"/>
    <w:rsid w:val="0064091C"/>
  </w:style>
  <w:style w:type="character" w:customStyle="1" w:styleId="wpv-blurb">
    <w:name w:val="wpv-blurb"/>
    <w:basedOn w:val="DefaultParagraphFont"/>
    <w:rsid w:val="0064091C"/>
  </w:style>
  <w:style w:type="character" w:customStyle="1" w:styleId="pb-caption">
    <w:name w:val="pb-caption"/>
    <w:basedOn w:val="DefaultParagraphFont"/>
    <w:rsid w:val="0064091C"/>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64091C"/>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4091C"/>
    <w:rPr>
      <w:vertAlign w:val="baseline"/>
    </w:rPr>
  </w:style>
  <w:style w:type="character" w:customStyle="1" w:styleId="Heading7Char1">
    <w:name w:val="Heading 7 Char1"/>
    <w:basedOn w:val="DefaultParagraphFont"/>
    <w:semiHidden/>
    <w:rsid w:val="0064091C"/>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4091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4091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4091C"/>
    <w:rPr>
      <w:rFonts w:ascii="Calibri" w:hAnsi="Calibri" w:cs="Calibri"/>
    </w:rPr>
  </w:style>
  <w:style w:type="numbering" w:customStyle="1" w:styleId="NoList2">
    <w:name w:val="No List2"/>
    <w:next w:val="NoList"/>
    <w:uiPriority w:val="99"/>
    <w:semiHidden/>
    <w:unhideWhenUsed/>
    <w:rsid w:val="0064091C"/>
  </w:style>
  <w:style w:type="numbering" w:customStyle="1" w:styleId="NoList3">
    <w:name w:val="No List3"/>
    <w:next w:val="NoList"/>
    <w:uiPriority w:val="99"/>
    <w:semiHidden/>
    <w:unhideWhenUsed/>
    <w:rsid w:val="0064091C"/>
  </w:style>
  <w:style w:type="numbering" w:customStyle="1" w:styleId="NoList4">
    <w:name w:val="No List4"/>
    <w:next w:val="NoList"/>
    <w:uiPriority w:val="99"/>
    <w:semiHidden/>
    <w:unhideWhenUsed/>
    <w:rsid w:val="0064091C"/>
  </w:style>
  <w:style w:type="numbering" w:customStyle="1" w:styleId="NoList5">
    <w:name w:val="No List5"/>
    <w:next w:val="NoList"/>
    <w:semiHidden/>
    <w:unhideWhenUsed/>
    <w:rsid w:val="0064091C"/>
  </w:style>
  <w:style w:type="paragraph" w:styleId="BlockText">
    <w:name w:val="Block Text"/>
    <w:basedOn w:val="Normal"/>
    <w:rsid w:val="0064091C"/>
    <w:pPr>
      <w:ind w:left="229" w:right="229"/>
    </w:pPr>
    <w:rPr>
      <w:rFonts w:ascii="Verdana" w:eastAsia="Times New Roman" w:hAnsi="Verdana" w:cs="Calibri"/>
      <w:sz w:val="16"/>
      <w:szCs w:val="20"/>
    </w:rPr>
  </w:style>
  <w:style w:type="paragraph" w:styleId="NormalIndent">
    <w:name w:val="Normal Indent"/>
    <w:basedOn w:val="Normal"/>
    <w:rsid w:val="0064091C"/>
    <w:pPr>
      <w:ind w:left="720"/>
    </w:pPr>
    <w:rPr>
      <w:rFonts w:eastAsia="Times New Roman" w:cs="Calibri"/>
      <w:szCs w:val="20"/>
    </w:rPr>
  </w:style>
  <w:style w:type="paragraph" w:styleId="EnvelopeReturn">
    <w:name w:val="envelope return"/>
    <w:basedOn w:val="Normal"/>
    <w:rsid w:val="0064091C"/>
    <w:rPr>
      <w:rFonts w:eastAsia="Times New Roman" w:cs="Calibri"/>
      <w:sz w:val="24"/>
      <w:szCs w:val="20"/>
    </w:rPr>
  </w:style>
  <w:style w:type="paragraph" w:styleId="EnvelopeAddress">
    <w:name w:val="envelope address"/>
    <w:basedOn w:val="Normal"/>
    <w:rsid w:val="0064091C"/>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64091C"/>
  </w:style>
  <w:style w:type="numbering" w:customStyle="1" w:styleId="NoList7">
    <w:name w:val="No List7"/>
    <w:next w:val="NoList"/>
    <w:semiHidden/>
    <w:unhideWhenUsed/>
    <w:rsid w:val="0064091C"/>
  </w:style>
  <w:style w:type="paragraph" w:styleId="ListBullet">
    <w:name w:val="List Bullet"/>
    <w:basedOn w:val="Normal"/>
    <w:link w:val="ListBulletChar"/>
    <w:uiPriority w:val="99"/>
    <w:unhideWhenUsed/>
    <w:rsid w:val="0064091C"/>
    <w:pPr>
      <w:tabs>
        <w:tab w:val="num" w:pos="360"/>
      </w:tabs>
      <w:ind w:left="360" w:hanging="360"/>
      <w:contextualSpacing/>
    </w:pPr>
    <w:rPr>
      <w:rFonts w:eastAsia="Calibri" w:cs="Calibri"/>
    </w:rPr>
  </w:style>
  <w:style w:type="table" w:styleId="MediumGrid1">
    <w:name w:val="Medium Grid 1"/>
    <w:basedOn w:val="TableNormal"/>
    <w:uiPriority w:val="67"/>
    <w:rsid w:val="0064091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64091C"/>
    <w:rPr>
      <w:rFonts w:ascii="Arial Narrow" w:eastAsia="SimSun" w:hAnsi="Arial Narrow" w:cs="Calibri"/>
      <w:sz w:val="20"/>
      <w:szCs w:val="22"/>
    </w:rPr>
  </w:style>
  <w:style w:type="numbering" w:customStyle="1" w:styleId="NoList11">
    <w:name w:val="No List11"/>
    <w:next w:val="NoList"/>
    <w:uiPriority w:val="99"/>
    <w:semiHidden/>
    <w:unhideWhenUsed/>
    <w:rsid w:val="0064091C"/>
  </w:style>
  <w:style w:type="numbering" w:customStyle="1" w:styleId="NoList111">
    <w:name w:val="No List111"/>
    <w:next w:val="NoList"/>
    <w:uiPriority w:val="99"/>
    <w:semiHidden/>
    <w:unhideWhenUsed/>
    <w:rsid w:val="0064091C"/>
  </w:style>
  <w:style w:type="numbering" w:customStyle="1" w:styleId="NoList1111">
    <w:name w:val="No List1111"/>
    <w:next w:val="NoList"/>
    <w:uiPriority w:val="99"/>
    <w:semiHidden/>
    <w:unhideWhenUsed/>
    <w:rsid w:val="0064091C"/>
  </w:style>
  <w:style w:type="numbering" w:customStyle="1" w:styleId="NoList11111">
    <w:name w:val="No List11111"/>
    <w:next w:val="NoList"/>
    <w:uiPriority w:val="99"/>
    <w:semiHidden/>
    <w:unhideWhenUsed/>
    <w:rsid w:val="0064091C"/>
  </w:style>
  <w:style w:type="numbering" w:customStyle="1" w:styleId="NoList111111">
    <w:name w:val="No List111111"/>
    <w:next w:val="NoList"/>
    <w:uiPriority w:val="99"/>
    <w:semiHidden/>
    <w:unhideWhenUsed/>
    <w:rsid w:val="0064091C"/>
  </w:style>
  <w:style w:type="numbering" w:customStyle="1" w:styleId="NoList1111111">
    <w:name w:val="No List1111111"/>
    <w:next w:val="NoList"/>
    <w:uiPriority w:val="99"/>
    <w:semiHidden/>
    <w:unhideWhenUsed/>
    <w:rsid w:val="0064091C"/>
  </w:style>
  <w:style w:type="numbering" w:customStyle="1" w:styleId="NoList11111111">
    <w:name w:val="No List11111111"/>
    <w:next w:val="NoList"/>
    <w:uiPriority w:val="99"/>
    <w:semiHidden/>
    <w:unhideWhenUsed/>
    <w:rsid w:val="0064091C"/>
  </w:style>
  <w:style w:type="numbering" w:customStyle="1" w:styleId="NoList111111111">
    <w:name w:val="No List111111111"/>
    <w:next w:val="NoList"/>
    <w:uiPriority w:val="99"/>
    <w:semiHidden/>
    <w:unhideWhenUsed/>
    <w:rsid w:val="0064091C"/>
  </w:style>
  <w:style w:type="numbering" w:customStyle="1" w:styleId="NoList1111111111">
    <w:name w:val="No List1111111111"/>
    <w:next w:val="NoList"/>
    <w:uiPriority w:val="99"/>
    <w:semiHidden/>
    <w:unhideWhenUsed/>
    <w:rsid w:val="0064091C"/>
  </w:style>
  <w:style w:type="numbering" w:customStyle="1" w:styleId="NoList11111111111">
    <w:name w:val="No List11111111111"/>
    <w:next w:val="NoList"/>
    <w:uiPriority w:val="99"/>
    <w:semiHidden/>
    <w:unhideWhenUsed/>
    <w:rsid w:val="0064091C"/>
  </w:style>
  <w:style w:type="numbering" w:customStyle="1" w:styleId="NoList111111111111">
    <w:name w:val="No List111111111111"/>
    <w:next w:val="NoList"/>
    <w:uiPriority w:val="99"/>
    <w:semiHidden/>
    <w:unhideWhenUsed/>
    <w:rsid w:val="0064091C"/>
  </w:style>
  <w:style w:type="numbering" w:customStyle="1" w:styleId="NoList1111111111111">
    <w:name w:val="No List1111111111111"/>
    <w:next w:val="NoList"/>
    <w:uiPriority w:val="99"/>
    <w:semiHidden/>
    <w:unhideWhenUsed/>
    <w:rsid w:val="0064091C"/>
  </w:style>
  <w:style w:type="numbering" w:customStyle="1" w:styleId="NoList11111111111111">
    <w:name w:val="No List11111111111111"/>
    <w:next w:val="NoList"/>
    <w:uiPriority w:val="99"/>
    <w:semiHidden/>
    <w:unhideWhenUsed/>
    <w:rsid w:val="0064091C"/>
  </w:style>
  <w:style w:type="numbering" w:customStyle="1" w:styleId="NoList111111111111111">
    <w:name w:val="No List111111111111111"/>
    <w:next w:val="NoList"/>
    <w:uiPriority w:val="99"/>
    <w:semiHidden/>
    <w:unhideWhenUsed/>
    <w:rsid w:val="0064091C"/>
  </w:style>
  <w:style w:type="numbering" w:customStyle="1" w:styleId="NoList1111111111111111">
    <w:name w:val="No List1111111111111111"/>
    <w:next w:val="NoList"/>
    <w:uiPriority w:val="99"/>
    <w:semiHidden/>
    <w:unhideWhenUsed/>
    <w:rsid w:val="0064091C"/>
  </w:style>
  <w:style w:type="numbering" w:customStyle="1" w:styleId="NoList11111111111111111">
    <w:name w:val="No List11111111111111111"/>
    <w:next w:val="NoList"/>
    <w:uiPriority w:val="99"/>
    <w:semiHidden/>
    <w:unhideWhenUsed/>
    <w:rsid w:val="0064091C"/>
  </w:style>
  <w:style w:type="character" w:customStyle="1" w:styleId="FontStyle220">
    <w:name w:val="Font Style220"/>
    <w:basedOn w:val="DefaultParagraphFont"/>
    <w:uiPriority w:val="99"/>
    <w:rsid w:val="0064091C"/>
    <w:rPr>
      <w:rFonts w:ascii="Candara" w:hAnsi="Candara" w:cs="Candara" w:hint="default"/>
      <w:i/>
      <w:iCs/>
      <w:sz w:val="18"/>
      <w:szCs w:val="18"/>
    </w:rPr>
  </w:style>
  <w:style w:type="character" w:customStyle="1" w:styleId="FontStyle290">
    <w:name w:val="Font Style290"/>
    <w:basedOn w:val="DefaultParagraphFont"/>
    <w:uiPriority w:val="99"/>
    <w:rsid w:val="0064091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4091C"/>
    <w:rPr>
      <w:rFonts w:ascii="Arial" w:hAnsi="Arial" w:cs="Arial"/>
      <w:b/>
      <w:bCs/>
      <w:sz w:val="16"/>
      <w:szCs w:val="16"/>
    </w:rPr>
  </w:style>
  <w:style w:type="paragraph" w:customStyle="1" w:styleId="analytic">
    <w:name w:val="analytic"/>
    <w:basedOn w:val="Normal"/>
    <w:link w:val="analyticChar"/>
    <w:uiPriority w:val="4"/>
    <w:qFormat/>
    <w:rsid w:val="0064091C"/>
    <w:pPr>
      <w:spacing w:before="120"/>
    </w:pPr>
    <w:rPr>
      <w:rFonts w:cs="Calibri"/>
      <w:b/>
      <w:sz w:val="20"/>
    </w:rPr>
  </w:style>
  <w:style w:type="character" w:customStyle="1" w:styleId="analyticChar">
    <w:name w:val="analytic Char"/>
    <w:basedOn w:val="DefaultParagraphFont"/>
    <w:link w:val="analytic"/>
    <w:uiPriority w:val="4"/>
    <w:rsid w:val="0064091C"/>
    <w:rPr>
      <w:rFonts w:ascii="Calibri" w:hAnsi="Calibri" w:cs="Calibri"/>
      <w:b/>
      <w:sz w:val="20"/>
    </w:rPr>
  </w:style>
  <w:style w:type="character" w:customStyle="1" w:styleId="m-5498913268213319940gmail-styleunderline">
    <w:name w:val="m_-5498913268213319940gmail-styleunderline"/>
    <w:basedOn w:val="DefaultParagraphFont"/>
    <w:rsid w:val="0064091C"/>
  </w:style>
  <w:style w:type="paragraph" w:customStyle="1" w:styleId="speakable">
    <w:name w:val="speakable"/>
    <w:basedOn w:val="Normal"/>
    <w:uiPriority w:val="99"/>
    <w:qFormat/>
    <w:rsid w:val="0064091C"/>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64091C"/>
  </w:style>
  <w:style w:type="character" w:customStyle="1" w:styleId="copyright">
    <w:name w:val="copyright"/>
    <w:basedOn w:val="DefaultParagraphFont"/>
    <w:rsid w:val="0064091C"/>
  </w:style>
  <w:style w:type="character" w:customStyle="1" w:styleId="TagCharCharCharChar">
    <w:name w:val="Tag Char Char Char Char"/>
    <w:basedOn w:val="DefaultParagraphFont"/>
    <w:rsid w:val="0064091C"/>
    <w:rPr>
      <w:rFonts w:ascii="Calibri" w:hAnsi="Calibri" w:cs="Calibri"/>
      <w:b/>
      <w:sz w:val="24"/>
    </w:rPr>
  </w:style>
  <w:style w:type="paragraph" w:customStyle="1" w:styleId="g-body">
    <w:name w:val="g-body"/>
    <w:basedOn w:val="Normal"/>
    <w:uiPriority w:val="99"/>
    <w:qFormat/>
    <w:rsid w:val="0064091C"/>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64091C"/>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64091C"/>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64091C"/>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64091C"/>
    <w:pPr>
      <w:spacing w:before="100" w:beforeAutospacing="1" w:after="100" w:afterAutospacing="1"/>
    </w:pPr>
    <w:rPr>
      <w:rFonts w:cs="Calibri"/>
      <w:sz w:val="24"/>
    </w:rPr>
  </w:style>
  <w:style w:type="paragraph" w:customStyle="1" w:styleId="style41">
    <w:name w:val="style4"/>
    <w:basedOn w:val="Normal"/>
    <w:uiPriority w:val="99"/>
    <w:qFormat/>
    <w:rsid w:val="0064091C"/>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64091C"/>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64091C"/>
  </w:style>
  <w:style w:type="character" w:customStyle="1" w:styleId="UL-Bold">
    <w:name w:val="UL-Bold"/>
    <w:basedOn w:val="DefaultParagraphFont"/>
    <w:rsid w:val="0064091C"/>
    <w:rPr>
      <w:u w:val="thick"/>
    </w:rPr>
  </w:style>
  <w:style w:type="character" w:customStyle="1" w:styleId="UL-None">
    <w:name w:val="UL-None"/>
    <w:basedOn w:val="DefaultParagraphFont"/>
    <w:rsid w:val="0064091C"/>
    <w:rPr>
      <w:strike w:val="0"/>
      <w:dstrike w:val="0"/>
      <w:u w:val="none"/>
      <w:effect w:val="none"/>
    </w:rPr>
  </w:style>
  <w:style w:type="character" w:customStyle="1" w:styleId="gl">
    <w:name w:val="gl"/>
    <w:basedOn w:val="DefaultParagraphFont"/>
    <w:rsid w:val="0064091C"/>
  </w:style>
  <w:style w:type="character" w:customStyle="1" w:styleId="qu730rj69h">
    <w:name w:val="qu730rj69h"/>
    <w:basedOn w:val="DefaultParagraphFont"/>
    <w:rsid w:val="0064091C"/>
  </w:style>
  <w:style w:type="paragraph" w:customStyle="1" w:styleId="optext">
    <w:name w:val="optext"/>
    <w:basedOn w:val="Normal"/>
    <w:uiPriority w:val="99"/>
    <w:qFormat/>
    <w:rsid w:val="0064091C"/>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64091C"/>
  </w:style>
  <w:style w:type="character" w:customStyle="1" w:styleId="icr880">
    <w:name w:val="icr880"/>
    <w:basedOn w:val="DefaultParagraphFont"/>
    <w:rsid w:val="0064091C"/>
  </w:style>
  <w:style w:type="character" w:customStyle="1" w:styleId="hx23q54">
    <w:name w:val="hx23q54"/>
    <w:basedOn w:val="DefaultParagraphFont"/>
    <w:rsid w:val="0064091C"/>
  </w:style>
  <w:style w:type="character" w:customStyle="1" w:styleId="m-5348258726587825636gmail-style13ptbold">
    <w:name w:val="m_-5348258726587825636gmail-style13ptbold"/>
    <w:basedOn w:val="DefaultParagraphFont"/>
    <w:rsid w:val="0064091C"/>
  </w:style>
  <w:style w:type="character" w:customStyle="1" w:styleId="m-5348258726587825636gmail-styleunderline">
    <w:name w:val="m_-5348258726587825636gmail-styleunderline"/>
    <w:basedOn w:val="DefaultParagraphFont"/>
    <w:rsid w:val="0064091C"/>
  </w:style>
  <w:style w:type="character" w:customStyle="1" w:styleId="UnderlineCharChar1">
    <w:name w:val="Underline Char Char1"/>
    <w:basedOn w:val="DefaultParagraphFont"/>
    <w:rsid w:val="0064091C"/>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64091C"/>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64091C"/>
  </w:style>
  <w:style w:type="character" w:customStyle="1" w:styleId="CardsFont12ptCharChar">
    <w:name w:val="Cards + Font: 12 pt Char Char"/>
    <w:basedOn w:val="DefaultParagraphFont"/>
    <w:rsid w:val="0064091C"/>
    <w:rPr>
      <w:sz w:val="24"/>
      <w:szCs w:val="24"/>
      <w:u w:val="thick"/>
      <w:lang w:val="en-US" w:eastAsia="en-US" w:bidi="ar-SA"/>
    </w:rPr>
  </w:style>
  <w:style w:type="character" w:customStyle="1" w:styleId="NothingChar1">
    <w:name w:val="Nothing Char1"/>
    <w:basedOn w:val="DefaultParagraphFont"/>
    <w:rsid w:val="0064091C"/>
    <w:rPr>
      <w:lang w:val="en-US" w:eastAsia="en-US" w:bidi="ar-SA"/>
    </w:rPr>
  </w:style>
  <w:style w:type="paragraph" w:customStyle="1" w:styleId="useless">
    <w:name w:val="useless"/>
    <w:basedOn w:val="Normal"/>
    <w:uiPriority w:val="99"/>
    <w:qFormat/>
    <w:rsid w:val="0064091C"/>
    <w:rPr>
      <w:rFonts w:ascii="Times New Roman" w:eastAsia="Times New Roman" w:hAnsi="Times New Roman" w:cs="Calibri"/>
      <w:sz w:val="12"/>
    </w:rPr>
  </w:style>
  <w:style w:type="character" w:customStyle="1" w:styleId="DDIUnderline">
    <w:name w:val="DDI Underline"/>
    <w:qFormat/>
    <w:rsid w:val="0064091C"/>
    <w:rPr>
      <w:rFonts w:ascii="Times New Roman" w:hAnsi="Times New Roman"/>
      <w:sz w:val="24"/>
      <w:u w:val="single"/>
    </w:rPr>
  </w:style>
  <w:style w:type="character" w:customStyle="1" w:styleId="Char1">
    <w:name w:val="Char1"/>
    <w:basedOn w:val="DefaultParagraphFont"/>
    <w:rsid w:val="0064091C"/>
    <w:rPr>
      <w:rFonts w:cs="Arial"/>
      <w:b/>
      <w:bCs/>
      <w:iCs/>
      <w:sz w:val="24"/>
      <w:szCs w:val="28"/>
      <w:lang w:val="en-US" w:eastAsia="en-US" w:bidi="ar-SA"/>
    </w:rPr>
  </w:style>
  <w:style w:type="paragraph" w:customStyle="1" w:styleId="ALLCAPS">
    <w:name w:val="ALL CAPS"/>
    <w:basedOn w:val="Normal"/>
    <w:link w:val="ALLCAPSChar"/>
    <w:qFormat/>
    <w:rsid w:val="0064091C"/>
    <w:rPr>
      <w:rFonts w:ascii="Times New Roman" w:eastAsia="Times New Roman" w:hAnsi="Times New Roman" w:cs="Calibri"/>
      <w:b/>
      <w:caps/>
    </w:rPr>
  </w:style>
  <w:style w:type="character" w:customStyle="1" w:styleId="ALLCAPSChar">
    <w:name w:val="ALL CAPS Char"/>
    <w:basedOn w:val="DefaultParagraphFont"/>
    <w:link w:val="ALLCAPS"/>
    <w:rsid w:val="0064091C"/>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64091C"/>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64091C"/>
    <w:rPr>
      <w:rFonts w:ascii="Times New Roman" w:eastAsia="Times New Roman" w:hAnsi="Times New Roman" w:cs="Calibri"/>
      <w:b/>
    </w:rPr>
  </w:style>
  <w:style w:type="character" w:customStyle="1" w:styleId="10ptnotbold">
    <w:name w:val="10ptnotbold"/>
    <w:basedOn w:val="DefaultParagraphFont"/>
    <w:rsid w:val="0064091C"/>
    <w:rPr>
      <w:sz w:val="20"/>
    </w:rPr>
  </w:style>
  <w:style w:type="character" w:customStyle="1" w:styleId="Cites-AuthorDate">
    <w:name w:val="Cites-Author/Date"/>
    <w:rsid w:val="0064091C"/>
    <w:rPr>
      <w:rFonts w:ascii="Helvetica" w:hAnsi="Helvetica"/>
      <w:b/>
      <w:sz w:val="22"/>
      <w:szCs w:val="24"/>
      <w:u w:val="thick"/>
    </w:rPr>
  </w:style>
  <w:style w:type="paragraph" w:customStyle="1" w:styleId="CiteTag">
    <w:name w:val="Cite/Tag"/>
    <w:basedOn w:val="Normal"/>
    <w:uiPriority w:val="99"/>
    <w:qFormat/>
    <w:rsid w:val="0064091C"/>
    <w:rPr>
      <w:rFonts w:ascii="Times New Roman" w:eastAsia="Cambria" w:hAnsi="Times New Roman" w:cs="Calibri"/>
      <w:b/>
    </w:rPr>
  </w:style>
  <w:style w:type="character" w:customStyle="1" w:styleId="CardsFont6ptChar1">
    <w:name w:val="Cards + Font: 6 pt Char1"/>
    <w:basedOn w:val="CardsChar"/>
    <w:link w:val="CardsFont6pt"/>
    <w:rsid w:val="0064091C"/>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64091C"/>
  </w:style>
  <w:style w:type="character" w:customStyle="1" w:styleId="m489902567989944824gmail-styleunderline">
    <w:name w:val="m_489902567989944824gmail-styleunderline"/>
    <w:basedOn w:val="DefaultParagraphFont"/>
    <w:rsid w:val="0064091C"/>
  </w:style>
  <w:style w:type="paragraph" w:customStyle="1" w:styleId="Analytic0">
    <w:name w:val="Analytic"/>
    <w:basedOn w:val="Normal"/>
    <w:link w:val="AnalyticChar0"/>
    <w:autoRedefine/>
    <w:uiPriority w:val="4"/>
    <w:qFormat/>
    <w:rsid w:val="0064091C"/>
    <w:rPr>
      <w:b/>
      <w:sz w:val="26"/>
    </w:rPr>
  </w:style>
  <w:style w:type="character" w:customStyle="1" w:styleId="AnalyticChar0">
    <w:name w:val="Analytic Char"/>
    <w:basedOn w:val="DefaultParagraphFont"/>
    <w:link w:val="Analytic0"/>
    <w:uiPriority w:val="4"/>
    <w:rsid w:val="0064091C"/>
    <w:rPr>
      <w:rFonts w:ascii="Calibri" w:hAnsi="Calibri"/>
      <w:b/>
      <w:sz w:val="26"/>
    </w:rPr>
  </w:style>
  <w:style w:type="character" w:customStyle="1" w:styleId="UnresolvedMention2">
    <w:name w:val="Unresolved Mention2"/>
    <w:basedOn w:val="DefaultParagraphFont"/>
    <w:uiPriority w:val="99"/>
    <w:rsid w:val="0064091C"/>
    <w:rPr>
      <w:color w:val="808080"/>
      <w:shd w:val="clear" w:color="auto" w:fill="E6E6E6"/>
    </w:rPr>
  </w:style>
  <w:style w:type="character" w:customStyle="1" w:styleId="swauthor">
    <w:name w:val="sw_author"/>
    <w:rsid w:val="0064091C"/>
  </w:style>
  <w:style w:type="character" w:customStyle="1" w:styleId="UnderlineCharChar3">
    <w:name w:val="Underline Char Char3"/>
    <w:rsid w:val="0064091C"/>
    <w:rPr>
      <w:szCs w:val="24"/>
      <w:u w:val="single"/>
      <w:lang w:val="en-US" w:eastAsia="en-US" w:bidi="ar-SA"/>
    </w:rPr>
  </w:style>
  <w:style w:type="character" w:customStyle="1" w:styleId="tl8wme">
    <w:name w:val="tl8wme"/>
    <w:basedOn w:val="DefaultParagraphFont"/>
    <w:rsid w:val="0064091C"/>
  </w:style>
  <w:style w:type="character" w:customStyle="1" w:styleId="Mention3">
    <w:name w:val="Mention3"/>
    <w:basedOn w:val="DefaultParagraphFont"/>
    <w:uiPriority w:val="99"/>
    <w:semiHidden/>
    <w:unhideWhenUsed/>
    <w:rsid w:val="0064091C"/>
    <w:rPr>
      <w:color w:val="2B579A"/>
      <w:shd w:val="clear" w:color="auto" w:fill="E6E6E6"/>
    </w:rPr>
  </w:style>
  <w:style w:type="character" w:customStyle="1" w:styleId="m-5251091010484660064gmail-style13ptbold">
    <w:name w:val="m_-5251091010484660064gmail-style13ptbold"/>
    <w:basedOn w:val="DefaultParagraphFont"/>
    <w:rsid w:val="0064091C"/>
  </w:style>
  <w:style w:type="character" w:customStyle="1" w:styleId="m-5251091010484660064gmail-styleunderline">
    <w:name w:val="m_-5251091010484660064gmail-styleunderline"/>
    <w:basedOn w:val="DefaultParagraphFont"/>
    <w:rsid w:val="0064091C"/>
  </w:style>
  <w:style w:type="character" w:customStyle="1" w:styleId="tablecaption">
    <w:name w:val="tablecaption"/>
    <w:basedOn w:val="DefaultParagraphFont"/>
    <w:rsid w:val="0064091C"/>
  </w:style>
  <w:style w:type="character" w:customStyle="1" w:styleId="StyleLatinHelvetica105ptBlack">
    <w:name w:val="Style (Latin) Helvetica 10.5 pt Black"/>
    <w:basedOn w:val="DefaultParagraphFont"/>
    <w:rsid w:val="0064091C"/>
    <w:rPr>
      <w:rFonts w:ascii="Times New Roman" w:hAnsi="Times New Roman"/>
      <w:color w:val="000000"/>
      <w:sz w:val="21"/>
    </w:rPr>
  </w:style>
  <w:style w:type="character" w:customStyle="1" w:styleId="m-413333960618644972gmail-style13ptbold">
    <w:name w:val="m_-413333960618644972gmail-style13ptbold"/>
    <w:basedOn w:val="DefaultParagraphFont"/>
    <w:rsid w:val="0064091C"/>
  </w:style>
  <w:style w:type="character" w:customStyle="1" w:styleId="m-413333960618644972gmail-styleunderline">
    <w:name w:val="m_-413333960618644972gmail-styleunderline"/>
    <w:basedOn w:val="DefaultParagraphFont"/>
    <w:rsid w:val="0064091C"/>
  </w:style>
  <w:style w:type="character" w:customStyle="1" w:styleId="m8314098763611656848gmail-stylestylebold12pt">
    <w:name w:val="m_8314098763611656848gmail-stylestylebold12pt"/>
    <w:basedOn w:val="DefaultParagraphFont"/>
    <w:rsid w:val="0064091C"/>
  </w:style>
  <w:style w:type="character" w:customStyle="1" w:styleId="m8314098763611656848gmail-styleboldunderline">
    <w:name w:val="m_8314098763611656848gmail-styleboldunderline"/>
    <w:basedOn w:val="DefaultParagraphFont"/>
    <w:rsid w:val="0064091C"/>
  </w:style>
  <w:style w:type="paragraph" w:customStyle="1" w:styleId="Spacer">
    <w:name w:val="Spacer"/>
    <w:basedOn w:val="Heading1"/>
    <w:link w:val="SpacerChar"/>
    <w:autoRedefine/>
    <w:uiPriority w:val="4"/>
    <w:qFormat/>
    <w:rsid w:val="0064091C"/>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4091C"/>
    <w:rPr>
      <w:rFonts w:ascii="Georgia" w:eastAsiaTheme="majorEastAsia" w:hAnsi="Georgia" w:cstheme="majorBidi"/>
      <w:b/>
      <w:bCs/>
      <w:szCs w:val="32"/>
    </w:rPr>
  </w:style>
  <w:style w:type="paragraph" w:customStyle="1" w:styleId="msonormal0">
    <w:name w:val="msonormal"/>
    <w:basedOn w:val="Normal"/>
    <w:rsid w:val="0064091C"/>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64091C"/>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64091C"/>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64091C"/>
    <w:rPr>
      <w:rFonts w:ascii="Arial Narrow" w:hAnsi="Arial Narrow" w:cs="Times New Roman"/>
      <w:color w:val="000000"/>
      <w:sz w:val="16"/>
    </w:rPr>
  </w:style>
  <w:style w:type="character" w:customStyle="1" w:styleId="CiteReal0">
    <w:name w:val="CiteReal"/>
    <w:uiPriority w:val="1"/>
    <w:qFormat/>
    <w:rsid w:val="0064091C"/>
    <w:rPr>
      <w:rFonts w:ascii="Arial" w:hAnsi="Arial"/>
      <w:b/>
      <w:sz w:val="24"/>
      <w:u w:val="single"/>
    </w:rPr>
  </w:style>
  <w:style w:type="character" w:customStyle="1" w:styleId="dropcap1">
    <w:name w:val="dropcap1"/>
    <w:rsid w:val="0064091C"/>
  </w:style>
  <w:style w:type="paragraph" w:customStyle="1" w:styleId="Style31">
    <w:name w:val="Style31"/>
    <w:basedOn w:val="Normal"/>
    <w:uiPriority w:val="99"/>
    <w:rsid w:val="0064091C"/>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64091C"/>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64091C"/>
    <w:pPr>
      <w:spacing w:line="200" w:lineRule="exact"/>
      <w:jc w:val="both"/>
    </w:pPr>
    <w:rPr>
      <w:rFonts w:ascii="Palatino Linotype" w:hAnsi="Palatino Linotype" w:cs="Palatino Linotype"/>
      <w:sz w:val="16"/>
    </w:rPr>
  </w:style>
  <w:style w:type="character" w:customStyle="1" w:styleId="FontStyle72">
    <w:name w:val="Font Style72"/>
    <w:uiPriority w:val="99"/>
    <w:rsid w:val="0064091C"/>
    <w:rPr>
      <w:rFonts w:ascii="Cambria" w:hAnsi="Cambria" w:cs="Cambria" w:hint="default"/>
      <w:sz w:val="16"/>
      <w:szCs w:val="16"/>
    </w:rPr>
  </w:style>
  <w:style w:type="character" w:customStyle="1" w:styleId="FontStyle73">
    <w:name w:val="Font Style73"/>
    <w:uiPriority w:val="99"/>
    <w:rsid w:val="0064091C"/>
    <w:rPr>
      <w:rFonts w:ascii="Cambria" w:hAnsi="Cambria" w:cs="Cambria" w:hint="default"/>
      <w:i/>
      <w:iCs/>
      <w:sz w:val="16"/>
      <w:szCs w:val="16"/>
    </w:rPr>
  </w:style>
  <w:style w:type="character" w:customStyle="1" w:styleId="UnderlinestyleChar2">
    <w:name w:val="Underline style Char2"/>
    <w:rsid w:val="0064091C"/>
    <w:rPr>
      <w:sz w:val="22"/>
      <w:szCs w:val="24"/>
      <w:u w:val="single"/>
      <w:lang w:val="en-US" w:eastAsia="en-US" w:bidi="ar-SA"/>
    </w:rPr>
  </w:style>
  <w:style w:type="character" w:customStyle="1" w:styleId="FontStyle49">
    <w:name w:val="Font Style49"/>
    <w:uiPriority w:val="99"/>
    <w:rsid w:val="0064091C"/>
    <w:rPr>
      <w:rFonts w:ascii="Cambria" w:hAnsi="Cambria" w:cs="Cambria"/>
      <w:sz w:val="20"/>
      <w:szCs w:val="20"/>
    </w:rPr>
  </w:style>
  <w:style w:type="character" w:customStyle="1" w:styleId="FontStyle50">
    <w:name w:val="Font Style50"/>
    <w:uiPriority w:val="99"/>
    <w:rsid w:val="0064091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4091C"/>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64091C"/>
    <w:rPr>
      <w:rFonts w:ascii="Cambria" w:eastAsia="Cambria" w:hAnsi="Cambria" w:cs="Cambria"/>
      <w:spacing w:val="-3"/>
      <w:sz w:val="16"/>
      <w:szCs w:val="20"/>
    </w:rPr>
  </w:style>
  <w:style w:type="character" w:customStyle="1" w:styleId="kn">
    <w:name w:val="kn"/>
    <w:basedOn w:val="DefaultParagraphFont"/>
    <w:rsid w:val="0064091C"/>
  </w:style>
  <w:style w:type="character" w:customStyle="1" w:styleId="StyleStyleUnderlineUnderlineStyleBoldUnderlineIntenseEmphas">
    <w:name w:val="Style Style UnderlineUnderlineStyle Bold UnderlineIntense Emphas..."/>
    <w:basedOn w:val="DefaultParagraphFont"/>
    <w:rsid w:val="0064091C"/>
    <w:rPr>
      <w:b/>
      <w:bCs/>
      <w:sz w:val="26"/>
      <w:u w:val="single"/>
    </w:rPr>
  </w:style>
  <w:style w:type="character" w:customStyle="1" w:styleId="articoloinside">
    <w:name w:val="articolo_inside"/>
    <w:rsid w:val="0064091C"/>
  </w:style>
  <w:style w:type="paragraph" w:customStyle="1" w:styleId="pagetools">
    <w:name w:val="pagetools"/>
    <w:basedOn w:val="Normal"/>
    <w:rsid w:val="0064091C"/>
    <w:pPr>
      <w:spacing w:before="100" w:beforeAutospacing="1" w:after="100" w:afterAutospacing="1"/>
    </w:pPr>
    <w:rPr>
      <w:rFonts w:ascii="Cambria" w:eastAsia="Cambria" w:hAnsi="Cambria"/>
      <w:sz w:val="24"/>
    </w:rPr>
  </w:style>
  <w:style w:type="character" w:customStyle="1" w:styleId="desc">
    <w:name w:val="desc"/>
    <w:basedOn w:val="DefaultParagraphFont"/>
    <w:rsid w:val="0064091C"/>
  </w:style>
  <w:style w:type="character" w:customStyle="1" w:styleId="job">
    <w:name w:val="job"/>
    <w:basedOn w:val="DefaultParagraphFont"/>
    <w:rsid w:val="0064091C"/>
  </w:style>
  <w:style w:type="character" w:customStyle="1" w:styleId="publisher">
    <w:name w:val="publisher"/>
    <w:basedOn w:val="DefaultParagraphFont"/>
    <w:rsid w:val="0064091C"/>
  </w:style>
  <w:style w:type="character" w:customStyle="1" w:styleId="pubyear">
    <w:name w:val="pubyear"/>
    <w:basedOn w:val="DefaultParagraphFont"/>
    <w:rsid w:val="0064091C"/>
  </w:style>
  <w:style w:type="character" w:customStyle="1" w:styleId="pubcity">
    <w:name w:val="pubcity"/>
    <w:basedOn w:val="DefaultParagraphFont"/>
    <w:rsid w:val="0064091C"/>
  </w:style>
  <w:style w:type="character" w:customStyle="1" w:styleId="bodycontentlink">
    <w:name w:val="bodycontentlink"/>
    <w:basedOn w:val="DefaultParagraphFont"/>
    <w:rsid w:val="0064091C"/>
  </w:style>
  <w:style w:type="paragraph" w:customStyle="1" w:styleId="C-Text">
    <w:name w:val="C-Text"/>
    <w:basedOn w:val="Normal"/>
    <w:rsid w:val="0064091C"/>
    <w:pPr>
      <w:tabs>
        <w:tab w:val="num" w:pos="720"/>
      </w:tabs>
      <w:ind w:left="720" w:hanging="360"/>
    </w:pPr>
    <w:rPr>
      <w:rFonts w:ascii="Book Antiqua" w:hAnsi="Book Antiqua"/>
      <w:sz w:val="24"/>
    </w:rPr>
  </w:style>
  <w:style w:type="character" w:customStyle="1" w:styleId="ecdate">
    <w:name w:val="ec_date"/>
    <w:basedOn w:val="DefaultParagraphFont"/>
    <w:rsid w:val="0064091C"/>
    <w:rPr>
      <w:rFonts w:ascii="Symbol" w:hAnsi="Symbol" w:hint="default"/>
      <w:sz w:val="20"/>
      <w:szCs w:val="20"/>
      <w:shd w:val="clear" w:color="auto" w:fill="FFFFFF"/>
    </w:rPr>
  </w:style>
  <w:style w:type="paragraph" w:customStyle="1" w:styleId="ecmsonormal">
    <w:name w:val="ec_msonormal"/>
    <w:basedOn w:val="Normal"/>
    <w:rsid w:val="0064091C"/>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64091C"/>
  </w:style>
  <w:style w:type="character" w:customStyle="1" w:styleId="articleheadline">
    <w:name w:val="articleheadline"/>
    <w:basedOn w:val="DefaultParagraphFont"/>
    <w:rsid w:val="0064091C"/>
  </w:style>
  <w:style w:type="paragraph" w:customStyle="1" w:styleId="u-intro">
    <w:name w:val="u-intro"/>
    <w:basedOn w:val="Normal"/>
    <w:rsid w:val="0064091C"/>
    <w:pPr>
      <w:spacing w:before="100" w:beforeAutospacing="1" w:after="100" w:afterAutospacing="1"/>
    </w:pPr>
    <w:rPr>
      <w:rFonts w:ascii="Georgia" w:hAnsi="Georgia"/>
      <w:sz w:val="24"/>
    </w:rPr>
  </w:style>
  <w:style w:type="character" w:customStyle="1" w:styleId="u-byline">
    <w:name w:val="u-byline"/>
    <w:basedOn w:val="DefaultParagraphFont"/>
    <w:rsid w:val="0064091C"/>
  </w:style>
  <w:style w:type="character" w:customStyle="1" w:styleId="articlebya">
    <w:name w:val="articleby_a"/>
    <w:basedOn w:val="DefaultParagraphFont"/>
    <w:rsid w:val="0064091C"/>
  </w:style>
  <w:style w:type="character" w:customStyle="1" w:styleId="popupwinby">
    <w:name w:val="popupwinby"/>
    <w:basedOn w:val="DefaultParagraphFont"/>
    <w:rsid w:val="0064091C"/>
  </w:style>
  <w:style w:type="character" w:customStyle="1" w:styleId="storyheader">
    <w:name w:val="storyheader"/>
    <w:basedOn w:val="DefaultParagraphFont"/>
    <w:rsid w:val="0064091C"/>
  </w:style>
  <w:style w:type="character" w:customStyle="1" w:styleId="marron">
    <w:name w:val="marron"/>
    <w:basedOn w:val="DefaultParagraphFont"/>
    <w:rsid w:val="0064091C"/>
  </w:style>
  <w:style w:type="paragraph" w:customStyle="1" w:styleId="StyleNormalWeb10pt">
    <w:name w:val="Style Normal (Web) + 10 pt"/>
    <w:basedOn w:val="NormalWeb"/>
    <w:next w:val="Normal"/>
    <w:rsid w:val="0064091C"/>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64091C"/>
    <w:rPr>
      <w:szCs w:val="24"/>
      <w:lang w:val="en-US" w:eastAsia="en-US" w:bidi="ar-SA"/>
    </w:rPr>
  </w:style>
  <w:style w:type="paragraph" w:customStyle="1" w:styleId="TagCiteShells">
    <w:name w:val="Tag/Cite/Shells"/>
    <w:basedOn w:val="Normal"/>
    <w:rsid w:val="0064091C"/>
    <w:rPr>
      <w:rFonts w:ascii="Georgia" w:hAnsi="Georgia"/>
      <w:b/>
      <w:sz w:val="16"/>
    </w:rPr>
  </w:style>
  <w:style w:type="paragraph" w:customStyle="1" w:styleId="DefinitionTerm">
    <w:name w:val="Definition Term"/>
    <w:basedOn w:val="Normal"/>
    <w:next w:val="Normal"/>
    <w:rsid w:val="0064091C"/>
    <w:rPr>
      <w:rFonts w:ascii="Georgia" w:hAnsi="Georgia"/>
      <w:snapToGrid w:val="0"/>
      <w:sz w:val="24"/>
    </w:rPr>
  </w:style>
  <w:style w:type="character" w:customStyle="1" w:styleId="Style3CharChar">
    <w:name w:val="Style3 Char Char"/>
    <w:basedOn w:val="DefaultParagraphFont"/>
    <w:rsid w:val="0064091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4091C"/>
    <w:pPr>
      <w:spacing w:after="60"/>
    </w:pPr>
    <w:rPr>
      <w:rFonts w:ascii="Georgia" w:eastAsia="Segoe UI" w:hAnsi="Georgia" w:cs="Cambria"/>
      <w:caps/>
      <w:sz w:val="20"/>
      <w:lang w:eastAsia="zh-CN"/>
    </w:rPr>
  </w:style>
  <w:style w:type="character" w:customStyle="1" w:styleId="NormalChar0">
    <w:name w:val="Normal Char"/>
    <w:basedOn w:val="DefaultParagraphFont"/>
    <w:rsid w:val="0064091C"/>
    <w:rPr>
      <w:lang w:eastAsia="en-US"/>
    </w:rPr>
  </w:style>
  <w:style w:type="character" w:customStyle="1" w:styleId="BoldUnderlineChar2">
    <w:name w:val="Bold + Underline Char"/>
    <w:basedOn w:val="DefaultParagraphFont"/>
    <w:rsid w:val="0064091C"/>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64091C"/>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64091C"/>
  </w:style>
  <w:style w:type="character" w:customStyle="1" w:styleId="CharacterStyle7">
    <w:name w:val="Character Style 7"/>
    <w:rsid w:val="0064091C"/>
    <w:rPr>
      <w:rFonts w:ascii="Trebuchet MS" w:hAnsi="Trebuchet MS" w:cs="Trebuchet MS"/>
      <w:sz w:val="20"/>
      <w:szCs w:val="20"/>
      <w:u w:val="single"/>
    </w:rPr>
  </w:style>
  <w:style w:type="character" w:customStyle="1" w:styleId="StyleStyle4Char">
    <w:name w:val="Style Style4 + Char"/>
    <w:basedOn w:val="DefaultParagraphFont"/>
    <w:rsid w:val="0064091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4091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4091C"/>
    <w:rPr>
      <w:rFonts w:ascii="Symbol" w:hAnsi="Symbol"/>
      <w:sz w:val="21"/>
      <w:szCs w:val="21"/>
      <w:u w:val="thick"/>
    </w:rPr>
  </w:style>
  <w:style w:type="character" w:customStyle="1" w:styleId="UnderlinedEvidenceCharChar">
    <w:name w:val="Underlined Evidence Char Char"/>
    <w:basedOn w:val="DefaultParagraphFont"/>
    <w:rsid w:val="0064091C"/>
    <w:rPr>
      <w:rFonts w:ascii="Symbol" w:hAnsi="Symbol"/>
      <w:sz w:val="21"/>
      <w:szCs w:val="21"/>
      <w:u w:val="thick"/>
      <w:lang w:val="en-US" w:eastAsia="en-US" w:bidi="ar-SA"/>
    </w:rPr>
  </w:style>
  <w:style w:type="paragraph" w:customStyle="1" w:styleId="Cite8">
    <w:name w:val="Cite8"/>
    <w:basedOn w:val="Normal"/>
    <w:autoRedefine/>
    <w:qFormat/>
    <w:rsid w:val="0064091C"/>
    <w:rPr>
      <w:rFonts w:ascii="Trebuchet MS" w:eastAsia="Verdana" w:hAnsi="Trebuchet MS" w:cs="Cambria"/>
      <w:sz w:val="16"/>
    </w:rPr>
  </w:style>
  <w:style w:type="paragraph" w:customStyle="1" w:styleId="8font">
    <w:name w:val="8font"/>
    <w:basedOn w:val="Normal"/>
    <w:next w:val="Normal"/>
    <w:autoRedefine/>
    <w:qFormat/>
    <w:rsid w:val="0064091C"/>
    <w:rPr>
      <w:rFonts w:ascii="Georgia" w:eastAsia="Cambria Math" w:hAnsi="Georgia" w:cs="Cambria"/>
      <w:sz w:val="16"/>
      <w:szCs w:val="16"/>
    </w:rPr>
  </w:style>
  <w:style w:type="character" w:customStyle="1" w:styleId="NoterefInText">
    <w:name w:val="_NoterefInText"/>
    <w:uiPriority w:val="99"/>
    <w:rsid w:val="0064091C"/>
    <w:rPr>
      <w:rFonts w:cs="AKDPE C+ Utopia"/>
      <w:color w:val="000000"/>
    </w:rPr>
  </w:style>
  <w:style w:type="character" w:customStyle="1" w:styleId="postauthor">
    <w:name w:val="postauthor"/>
    <w:basedOn w:val="DefaultParagraphFont"/>
    <w:rsid w:val="0064091C"/>
  </w:style>
  <w:style w:type="paragraph" w:customStyle="1" w:styleId="notes-source-hasnotes">
    <w:name w:val="notes-source-hasnotes"/>
    <w:basedOn w:val="Normal"/>
    <w:rsid w:val="0064091C"/>
    <w:pPr>
      <w:spacing w:before="100" w:beforeAutospacing="1" w:after="100" w:afterAutospacing="1"/>
    </w:pPr>
    <w:rPr>
      <w:sz w:val="16"/>
      <w:szCs w:val="20"/>
    </w:rPr>
  </w:style>
  <w:style w:type="character" w:customStyle="1" w:styleId="span">
    <w:name w:val="span"/>
    <w:basedOn w:val="DefaultParagraphFont"/>
    <w:rsid w:val="0064091C"/>
  </w:style>
  <w:style w:type="character" w:customStyle="1" w:styleId="maintitle">
    <w:name w:val="maintitle"/>
    <w:basedOn w:val="DefaultParagraphFont"/>
    <w:rsid w:val="0064091C"/>
  </w:style>
  <w:style w:type="character" w:customStyle="1" w:styleId="thirdparty-logo">
    <w:name w:val="thirdparty-logo"/>
    <w:basedOn w:val="DefaultParagraphFont"/>
    <w:rsid w:val="0064091C"/>
  </w:style>
  <w:style w:type="character" w:customStyle="1" w:styleId="posted">
    <w:name w:val="posted"/>
    <w:basedOn w:val="DefaultParagraphFont"/>
    <w:rsid w:val="0064091C"/>
  </w:style>
  <w:style w:type="character" w:customStyle="1" w:styleId="ticker">
    <w:name w:val="ticker"/>
    <w:basedOn w:val="DefaultParagraphFont"/>
    <w:rsid w:val="0064091C"/>
  </w:style>
  <w:style w:type="paragraph" w:customStyle="1" w:styleId="articlemeta">
    <w:name w:val="articlemeta"/>
    <w:basedOn w:val="Normal"/>
    <w:rsid w:val="0064091C"/>
    <w:pPr>
      <w:spacing w:before="100" w:beforeAutospacing="1" w:after="100" w:afterAutospacing="1"/>
    </w:pPr>
    <w:rPr>
      <w:sz w:val="16"/>
      <w:szCs w:val="20"/>
    </w:rPr>
  </w:style>
  <w:style w:type="character" w:customStyle="1" w:styleId="vcard">
    <w:name w:val="vcard"/>
    <w:basedOn w:val="DefaultParagraphFont"/>
    <w:rsid w:val="0064091C"/>
  </w:style>
  <w:style w:type="character" w:customStyle="1" w:styleId="print-footnote">
    <w:name w:val="print-footnote"/>
    <w:basedOn w:val="DefaultParagraphFont"/>
    <w:rsid w:val="0064091C"/>
  </w:style>
  <w:style w:type="character" w:customStyle="1" w:styleId="datestring">
    <w:name w:val="datestring"/>
    <w:basedOn w:val="DefaultParagraphFont"/>
    <w:rsid w:val="0064091C"/>
  </w:style>
  <w:style w:type="paragraph" w:customStyle="1" w:styleId="noindent0">
    <w:name w:val="no_indent"/>
    <w:basedOn w:val="Normal"/>
    <w:rsid w:val="0064091C"/>
    <w:pPr>
      <w:spacing w:before="100" w:beforeAutospacing="1" w:after="100" w:afterAutospacing="1"/>
    </w:pPr>
    <w:rPr>
      <w:sz w:val="16"/>
      <w:szCs w:val="20"/>
    </w:rPr>
  </w:style>
  <w:style w:type="character" w:customStyle="1" w:styleId="email">
    <w:name w:val="email"/>
    <w:basedOn w:val="DefaultParagraphFont"/>
    <w:rsid w:val="0064091C"/>
  </w:style>
  <w:style w:type="paragraph" w:customStyle="1" w:styleId="left">
    <w:name w:val="left"/>
    <w:basedOn w:val="Normal"/>
    <w:rsid w:val="0064091C"/>
    <w:pPr>
      <w:spacing w:before="100" w:beforeAutospacing="1" w:after="100" w:afterAutospacing="1"/>
    </w:pPr>
    <w:rPr>
      <w:sz w:val="16"/>
      <w:szCs w:val="20"/>
    </w:rPr>
  </w:style>
  <w:style w:type="paragraph" w:customStyle="1" w:styleId="right">
    <w:name w:val="right"/>
    <w:basedOn w:val="Normal"/>
    <w:rsid w:val="0064091C"/>
    <w:pPr>
      <w:spacing w:before="100" w:beforeAutospacing="1" w:after="100" w:afterAutospacing="1"/>
    </w:pPr>
    <w:rPr>
      <w:sz w:val="16"/>
      <w:szCs w:val="20"/>
    </w:rPr>
  </w:style>
  <w:style w:type="character" w:customStyle="1" w:styleId="gptad">
    <w:name w:val="gptad"/>
    <w:basedOn w:val="DefaultParagraphFont"/>
    <w:rsid w:val="0064091C"/>
  </w:style>
  <w:style w:type="paragraph" w:customStyle="1" w:styleId="creditpostedmodified">
    <w:name w:val="credit_posted_modified"/>
    <w:basedOn w:val="Normal"/>
    <w:rsid w:val="0064091C"/>
    <w:pPr>
      <w:spacing w:before="100" w:beforeAutospacing="1" w:after="100" w:afterAutospacing="1"/>
    </w:pPr>
    <w:rPr>
      <w:sz w:val="16"/>
      <w:szCs w:val="20"/>
    </w:rPr>
  </w:style>
  <w:style w:type="character" w:customStyle="1" w:styleId="creditline">
    <w:name w:val="creditline"/>
    <w:basedOn w:val="DefaultParagraphFont"/>
    <w:rsid w:val="0064091C"/>
  </w:style>
  <w:style w:type="character" w:customStyle="1" w:styleId="grd">
    <w:name w:val="grd"/>
    <w:basedOn w:val="DefaultParagraphFont"/>
    <w:rsid w:val="0064091C"/>
  </w:style>
  <w:style w:type="paragraph" w:customStyle="1" w:styleId="hs-text-container">
    <w:name w:val="hs-text-container"/>
    <w:basedOn w:val="Normal"/>
    <w:rsid w:val="0064091C"/>
    <w:pPr>
      <w:spacing w:before="100" w:beforeAutospacing="1" w:after="100" w:afterAutospacing="1"/>
    </w:pPr>
    <w:rPr>
      <w:sz w:val="16"/>
      <w:szCs w:val="20"/>
    </w:rPr>
  </w:style>
  <w:style w:type="character" w:customStyle="1" w:styleId="created">
    <w:name w:val="created"/>
    <w:basedOn w:val="DefaultParagraphFont"/>
    <w:rsid w:val="0064091C"/>
  </w:style>
  <w:style w:type="character" w:customStyle="1" w:styleId="changed">
    <w:name w:val="changed"/>
    <w:basedOn w:val="DefaultParagraphFont"/>
    <w:rsid w:val="0064091C"/>
  </w:style>
  <w:style w:type="character" w:customStyle="1" w:styleId="article-author-name">
    <w:name w:val="article-author-name"/>
    <w:basedOn w:val="DefaultParagraphFont"/>
    <w:rsid w:val="0064091C"/>
  </w:style>
  <w:style w:type="character" w:customStyle="1" w:styleId="bioexcerpt">
    <w:name w:val="bio_excerpt"/>
    <w:basedOn w:val="DefaultParagraphFont"/>
    <w:rsid w:val="0064091C"/>
  </w:style>
  <w:style w:type="character" w:customStyle="1" w:styleId="commentcount">
    <w:name w:val="comment_count"/>
    <w:basedOn w:val="DefaultParagraphFont"/>
    <w:rsid w:val="0064091C"/>
  </w:style>
  <w:style w:type="character" w:customStyle="1" w:styleId="searchtermshighlighted">
    <w:name w:val="searchtermshighlighted"/>
    <w:basedOn w:val="DefaultParagraphFont"/>
    <w:rsid w:val="0064091C"/>
  </w:style>
  <w:style w:type="character" w:customStyle="1" w:styleId="contributornametrigger">
    <w:name w:val="contributornametrigger"/>
    <w:basedOn w:val="DefaultParagraphFont"/>
    <w:rsid w:val="0064091C"/>
  </w:style>
  <w:style w:type="character" w:customStyle="1" w:styleId="bylinepipe">
    <w:name w:val="bylinepipe"/>
    <w:basedOn w:val="DefaultParagraphFont"/>
    <w:rsid w:val="0064091C"/>
  </w:style>
  <w:style w:type="character" w:customStyle="1" w:styleId="lucenesearchresulturlb">
    <w:name w:val="lucene_search_result_url_b"/>
    <w:basedOn w:val="DefaultParagraphFont"/>
    <w:rsid w:val="0064091C"/>
  </w:style>
  <w:style w:type="character" w:customStyle="1" w:styleId="faculty-title">
    <w:name w:val="faculty-title"/>
    <w:basedOn w:val="DefaultParagraphFont"/>
    <w:rsid w:val="0064091C"/>
  </w:style>
  <w:style w:type="character" w:customStyle="1" w:styleId="count">
    <w:name w:val="count"/>
    <w:basedOn w:val="DefaultParagraphFont"/>
    <w:rsid w:val="0064091C"/>
  </w:style>
  <w:style w:type="character" w:customStyle="1" w:styleId="volume">
    <w:name w:val="volume"/>
    <w:basedOn w:val="DefaultParagraphFont"/>
    <w:rsid w:val="0064091C"/>
  </w:style>
  <w:style w:type="character" w:customStyle="1" w:styleId="issue">
    <w:name w:val="issue"/>
    <w:basedOn w:val="DefaultParagraphFont"/>
    <w:rsid w:val="0064091C"/>
  </w:style>
  <w:style w:type="character" w:customStyle="1" w:styleId="pages">
    <w:name w:val="pages"/>
    <w:basedOn w:val="DefaultParagraphFont"/>
    <w:rsid w:val="0064091C"/>
  </w:style>
  <w:style w:type="character" w:customStyle="1" w:styleId="field-content">
    <w:name w:val="field-content"/>
    <w:basedOn w:val="DefaultParagraphFont"/>
    <w:rsid w:val="0064091C"/>
  </w:style>
  <w:style w:type="character" w:customStyle="1" w:styleId="person">
    <w:name w:val="person"/>
    <w:basedOn w:val="DefaultParagraphFont"/>
    <w:rsid w:val="0064091C"/>
  </w:style>
  <w:style w:type="character" w:customStyle="1" w:styleId="corresponding">
    <w:name w:val="corresponding"/>
    <w:basedOn w:val="DefaultParagraphFont"/>
    <w:rsid w:val="0064091C"/>
  </w:style>
  <w:style w:type="character" w:customStyle="1" w:styleId="entry-date">
    <w:name w:val="entry-date"/>
    <w:basedOn w:val="DefaultParagraphFont"/>
    <w:rsid w:val="0064091C"/>
  </w:style>
  <w:style w:type="paragraph" w:customStyle="1" w:styleId="entry-meta">
    <w:name w:val="entry-meta"/>
    <w:basedOn w:val="Normal"/>
    <w:rsid w:val="0064091C"/>
    <w:pPr>
      <w:spacing w:before="100" w:beforeAutospacing="1" w:after="100" w:afterAutospacing="1"/>
    </w:pPr>
    <w:rPr>
      <w:sz w:val="16"/>
      <w:szCs w:val="20"/>
    </w:rPr>
  </w:style>
  <w:style w:type="character" w:customStyle="1" w:styleId="post-time">
    <w:name w:val="post-time"/>
    <w:basedOn w:val="DefaultParagraphFont"/>
    <w:rsid w:val="0064091C"/>
  </w:style>
  <w:style w:type="character" w:customStyle="1" w:styleId="post-category">
    <w:name w:val="post-category"/>
    <w:basedOn w:val="DefaultParagraphFont"/>
    <w:rsid w:val="0064091C"/>
  </w:style>
  <w:style w:type="character" w:customStyle="1" w:styleId="post-author">
    <w:name w:val="post-author"/>
    <w:basedOn w:val="DefaultParagraphFont"/>
    <w:rsid w:val="0064091C"/>
  </w:style>
  <w:style w:type="character" w:customStyle="1" w:styleId="A10">
    <w:name w:val="A10"/>
    <w:uiPriority w:val="99"/>
    <w:rsid w:val="0064091C"/>
    <w:rPr>
      <w:rFonts w:cs="MS Mincho"/>
      <w:color w:val="000000"/>
      <w:sz w:val="11"/>
      <w:szCs w:val="11"/>
    </w:rPr>
  </w:style>
  <w:style w:type="paragraph" w:customStyle="1" w:styleId="Pa10">
    <w:name w:val="Pa10"/>
    <w:basedOn w:val="Default"/>
    <w:next w:val="Default"/>
    <w:uiPriority w:val="99"/>
    <w:rsid w:val="0064091C"/>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64091C"/>
    <w:pPr>
      <w:widowControl w:val="0"/>
      <w:spacing w:line="241" w:lineRule="atLeast"/>
    </w:pPr>
    <w:rPr>
      <w:rFonts w:ascii="Verdana" w:eastAsiaTheme="minorEastAsia" w:hAnsi="Verdana" w:cs="Cambria"/>
      <w:color w:val="auto"/>
    </w:rPr>
  </w:style>
  <w:style w:type="character" w:customStyle="1" w:styleId="A9">
    <w:name w:val="A9"/>
    <w:uiPriority w:val="99"/>
    <w:rsid w:val="0064091C"/>
    <w:rPr>
      <w:rFonts w:cs="MS Mincho"/>
      <w:color w:val="000000"/>
      <w:sz w:val="14"/>
      <w:szCs w:val="14"/>
    </w:rPr>
  </w:style>
  <w:style w:type="paragraph" w:customStyle="1" w:styleId="articledetails">
    <w:name w:val="articledetails"/>
    <w:basedOn w:val="Normal"/>
    <w:rsid w:val="0064091C"/>
    <w:pPr>
      <w:spacing w:before="100" w:beforeAutospacing="1" w:after="100" w:afterAutospacing="1"/>
    </w:pPr>
    <w:rPr>
      <w:sz w:val="16"/>
      <w:szCs w:val="20"/>
    </w:rPr>
  </w:style>
  <w:style w:type="character" w:customStyle="1" w:styleId="posted-and-updated">
    <w:name w:val="posted-and-updated"/>
    <w:basedOn w:val="DefaultParagraphFont"/>
    <w:rsid w:val="0064091C"/>
  </w:style>
  <w:style w:type="paragraph" w:customStyle="1" w:styleId="aff">
    <w:name w:val="aff"/>
    <w:basedOn w:val="Normal"/>
    <w:rsid w:val="0064091C"/>
    <w:pPr>
      <w:spacing w:before="100" w:beforeAutospacing="1" w:after="100" w:afterAutospacing="1"/>
    </w:pPr>
    <w:rPr>
      <w:sz w:val="16"/>
      <w:szCs w:val="20"/>
    </w:rPr>
  </w:style>
  <w:style w:type="character" w:customStyle="1" w:styleId="entry-author">
    <w:name w:val="entry-author"/>
    <w:basedOn w:val="DefaultParagraphFont"/>
    <w:rsid w:val="0064091C"/>
  </w:style>
  <w:style w:type="character" w:customStyle="1" w:styleId="entry-author-name">
    <w:name w:val="entry-author-name"/>
    <w:basedOn w:val="DefaultParagraphFont"/>
    <w:rsid w:val="0064091C"/>
  </w:style>
  <w:style w:type="character" w:customStyle="1" w:styleId="arial11">
    <w:name w:val="arial_11"/>
    <w:basedOn w:val="DefaultParagraphFont"/>
    <w:rsid w:val="0064091C"/>
  </w:style>
  <w:style w:type="character" w:customStyle="1" w:styleId="contrib-degrees">
    <w:name w:val="contrib-degrees"/>
    <w:basedOn w:val="DefaultParagraphFont"/>
    <w:rsid w:val="0064091C"/>
  </w:style>
  <w:style w:type="character" w:customStyle="1" w:styleId="contrib-on-behalf-of">
    <w:name w:val="contrib-on-behalf-of"/>
    <w:basedOn w:val="DefaultParagraphFont"/>
    <w:rsid w:val="0064091C"/>
  </w:style>
  <w:style w:type="character" w:customStyle="1" w:styleId="pubtime">
    <w:name w:val="pubtime"/>
    <w:basedOn w:val="DefaultParagraphFont"/>
    <w:rsid w:val="0064091C"/>
  </w:style>
  <w:style w:type="character" w:customStyle="1" w:styleId="time">
    <w:name w:val="time"/>
    <w:basedOn w:val="DefaultParagraphFont"/>
    <w:rsid w:val="0064091C"/>
  </w:style>
  <w:style w:type="character" w:customStyle="1" w:styleId="fbcommentscount">
    <w:name w:val="fb_comments_count"/>
    <w:basedOn w:val="DefaultParagraphFont"/>
    <w:rsid w:val="0064091C"/>
  </w:style>
  <w:style w:type="character" w:customStyle="1" w:styleId="stsharethiscustom">
    <w:name w:val="st_sharethis_custom"/>
    <w:basedOn w:val="DefaultParagraphFont"/>
    <w:rsid w:val="0064091C"/>
  </w:style>
  <w:style w:type="paragraph" w:customStyle="1" w:styleId="permalinkable">
    <w:name w:val="permalinkable"/>
    <w:basedOn w:val="Normal"/>
    <w:rsid w:val="0064091C"/>
    <w:pPr>
      <w:spacing w:before="100" w:beforeAutospacing="1" w:after="100" w:afterAutospacing="1"/>
    </w:pPr>
    <w:rPr>
      <w:sz w:val="16"/>
      <w:szCs w:val="20"/>
    </w:rPr>
  </w:style>
  <w:style w:type="character" w:customStyle="1" w:styleId="post-date">
    <w:name w:val="post-date"/>
    <w:basedOn w:val="DefaultParagraphFont"/>
    <w:rsid w:val="0064091C"/>
  </w:style>
  <w:style w:type="character" w:customStyle="1" w:styleId="link-external">
    <w:name w:val="link-external"/>
    <w:basedOn w:val="DefaultParagraphFont"/>
    <w:rsid w:val="0064091C"/>
  </w:style>
  <w:style w:type="character" w:customStyle="1" w:styleId="articleauthor">
    <w:name w:val="article_author"/>
    <w:basedOn w:val="DefaultParagraphFont"/>
    <w:rsid w:val="0064091C"/>
  </w:style>
  <w:style w:type="character" w:customStyle="1" w:styleId="articleissue">
    <w:name w:val="article_issue"/>
    <w:basedOn w:val="DefaultParagraphFont"/>
    <w:rsid w:val="0064091C"/>
  </w:style>
  <w:style w:type="character" w:customStyle="1" w:styleId="a-size-large">
    <w:name w:val="a-size-large"/>
    <w:basedOn w:val="DefaultParagraphFont"/>
    <w:rsid w:val="0064091C"/>
  </w:style>
  <w:style w:type="character" w:customStyle="1" w:styleId="a-size-medium">
    <w:name w:val="a-size-medium"/>
    <w:basedOn w:val="DefaultParagraphFont"/>
    <w:rsid w:val="0064091C"/>
  </w:style>
  <w:style w:type="character" w:customStyle="1" w:styleId="contribution">
    <w:name w:val="contribution"/>
    <w:basedOn w:val="DefaultParagraphFont"/>
    <w:rsid w:val="0064091C"/>
  </w:style>
  <w:style w:type="character" w:customStyle="1" w:styleId="a-color-secondary">
    <w:name w:val="a-color-secondary"/>
    <w:basedOn w:val="DefaultParagraphFont"/>
    <w:rsid w:val="0064091C"/>
  </w:style>
  <w:style w:type="paragraph" w:customStyle="1" w:styleId="sbyline">
    <w:name w:val="sbyline"/>
    <w:basedOn w:val="Normal"/>
    <w:rsid w:val="0064091C"/>
    <w:pPr>
      <w:spacing w:before="100" w:beforeAutospacing="1" w:after="100" w:afterAutospacing="1"/>
    </w:pPr>
    <w:rPr>
      <w:sz w:val="16"/>
      <w:szCs w:val="20"/>
    </w:rPr>
  </w:style>
  <w:style w:type="character" w:customStyle="1" w:styleId="ui-author">
    <w:name w:val="ui-author"/>
    <w:basedOn w:val="DefaultParagraphFont"/>
    <w:rsid w:val="0064091C"/>
  </w:style>
  <w:style w:type="character" w:customStyle="1" w:styleId="ui-staffline">
    <w:name w:val="ui-staffline"/>
    <w:basedOn w:val="DefaultParagraphFont"/>
    <w:rsid w:val="0064091C"/>
  </w:style>
  <w:style w:type="paragraph" w:customStyle="1" w:styleId="promotion-tag-p">
    <w:name w:val="promotion-tag-p"/>
    <w:basedOn w:val="Normal"/>
    <w:rsid w:val="0064091C"/>
    <w:pPr>
      <w:spacing w:before="100" w:beforeAutospacing="1" w:after="100" w:afterAutospacing="1"/>
    </w:pPr>
    <w:rPr>
      <w:sz w:val="16"/>
      <w:szCs w:val="20"/>
    </w:rPr>
  </w:style>
  <w:style w:type="paragraph" w:customStyle="1" w:styleId="heading">
    <w:name w:val="heading"/>
    <w:basedOn w:val="Normal"/>
    <w:rsid w:val="0064091C"/>
    <w:pPr>
      <w:spacing w:before="100" w:beforeAutospacing="1" w:after="100" w:afterAutospacing="1"/>
    </w:pPr>
    <w:rPr>
      <w:sz w:val="16"/>
      <w:szCs w:val="20"/>
    </w:rPr>
  </w:style>
  <w:style w:type="character" w:customStyle="1" w:styleId="value">
    <w:name w:val="value"/>
    <w:basedOn w:val="DefaultParagraphFont"/>
    <w:rsid w:val="0064091C"/>
  </w:style>
  <w:style w:type="character" w:customStyle="1" w:styleId="specialissuelabel">
    <w:name w:val="specialissuelabel"/>
    <w:basedOn w:val="DefaultParagraphFont"/>
    <w:rsid w:val="0064091C"/>
  </w:style>
  <w:style w:type="character" w:customStyle="1" w:styleId="referencediv">
    <w:name w:val="referencediv"/>
    <w:basedOn w:val="DefaultParagraphFont"/>
    <w:rsid w:val="0064091C"/>
  </w:style>
  <w:style w:type="character" w:customStyle="1" w:styleId="wp-smiley">
    <w:name w:val="wp-smiley"/>
    <w:basedOn w:val="DefaultParagraphFont"/>
    <w:rsid w:val="0064091C"/>
  </w:style>
  <w:style w:type="character" w:customStyle="1" w:styleId="meta-prep">
    <w:name w:val="meta-prep"/>
    <w:basedOn w:val="DefaultParagraphFont"/>
    <w:rsid w:val="0064091C"/>
  </w:style>
  <w:style w:type="character" w:customStyle="1" w:styleId="artjournal">
    <w:name w:val="art_journal"/>
    <w:basedOn w:val="DefaultParagraphFont"/>
    <w:rsid w:val="0064091C"/>
  </w:style>
  <w:style w:type="character" w:customStyle="1" w:styleId="artdatevolumeissuepart">
    <w:name w:val="art_datevolumeissuepart"/>
    <w:basedOn w:val="DefaultParagraphFont"/>
    <w:rsid w:val="0064091C"/>
  </w:style>
  <w:style w:type="character" w:customStyle="1" w:styleId="artpages">
    <w:name w:val="art_pages"/>
    <w:basedOn w:val="DefaultParagraphFont"/>
    <w:rsid w:val="0064091C"/>
  </w:style>
  <w:style w:type="character" w:customStyle="1" w:styleId="singlehighlightclass">
    <w:name w:val="single_highlight_class"/>
    <w:basedOn w:val="DefaultParagraphFont"/>
    <w:rsid w:val="0064091C"/>
  </w:style>
  <w:style w:type="character" w:customStyle="1" w:styleId="degree">
    <w:name w:val="degree"/>
    <w:basedOn w:val="DefaultParagraphFont"/>
    <w:rsid w:val="0064091C"/>
  </w:style>
  <w:style w:type="character" w:customStyle="1" w:styleId="major">
    <w:name w:val="major"/>
    <w:basedOn w:val="DefaultParagraphFont"/>
    <w:rsid w:val="0064091C"/>
  </w:style>
  <w:style w:type="character" w:customStyle="1" w:styleId="authors">
    <w:name w:val="authors"/>
    <w:basedOn w:val="DefaultParagraphFont"/>
    <w:rsid w:val="0064091C"/>
  </w:style>
  <w:style w:type="character" w:customStyle="1" w:styleId="views">
    <w:name w:val="views"/>
    <w:basedOn w:val="DefaultParagraphFont"/>
    <w:rsid w:val="0064091C"/>
  </w:style>
  <w:style w:type="character" w:customStyle="1" w:styleId="stmainservices">
    <w:name w:val="stmainservices"/>
    <w:basedOn w:val="DefaultParagraphFont"/>
    <w:rsid w:val="0064091C"/>
  </w:style>
  <w:style w:type="character" w:customStyle="1" w:styleId="stbubblehcount">
    <w:name w:val="stbubble_hcount"/>
    <w:basedOn w:val="DefaultParagraphFont"/>
    <w:rsid w:val="0064091C"/>
  </w:style>
  <w:style w:type="paragraph" w:customStyle="1" w:styleId="Document">
    <w:name w:val="_Document"/>
    <w:basedOn w:val="Default"/>
    <w:next w:val="Default"/>
    <w:uiPriority w:val="99"/>
    <w:rsid w:val="0064091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64091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64091C"/>
    <w:pPr>
      <w:widowControl w:val="0"/>
    </w:pPr>
    <w:rPr>
      <w:rFonts w:ascii="AKDPE C+ Utopia" w:eastAsiaTheme="minorEastAsia" w:hAnsi="AKDPE C+ Utopia" w:cs="Cambria"/>
      <w:color w:val="auto"/>
    </w:rPr>
  </w:style>
  <w:style w:type="paragraph" w:customStyle="1" w:styleId="collapsed-hide">
    <w:name w:val="collapsed-hide"/>
    <w:basedOn w:val="Normal"/>
    <w:rsid w:val="0064091C"/>
    <w:pPr>
      <w:spacing w:before="100" w:beforeAutospacing="1" w:after="100" w:afterAutospacing="1"/>
    </w:pPr>
    <w:rPr>
      <w:sz w:val="16"/>
      <w:szCs w:val="20"/>
    </w:rPr>
  </w:style>
  <w:style w:type="paragraph" w:customStyle="1" w:styleId="Pa7">
    <w:name w:val="Pa7"/>
    <w:basedOn w:val="Default"/>
    <w:next w:val="Default"/>
    <w:uiPriority w:val="99"/>
    <w:rsid w:val="0064091C"/>
    <w:pPr>
      <w:widowControl w:val="0"/>
      <w:spacing w:line="211" w:lineRule="atLeast"/>
    </w:pPr>
    <w:rPr>
      <w:rFonts w:ascii="Courier New" w:eastAsiaTheme="minorEastAsia" w:hAnsi="Courier New" w:cs="Cambria"/>
      <w:color w:val="auto"/>
    </w:rPr>
  </w:style>
  <w:style w:type="paragraph" w:customStyle="1" w:styleId="odd">
    <w:name w:val="odd"/>
    <w:basedOn w:val="Normal"/>
    <w:rsid w:val="0064091C"/>
    <w:pPr>
      <w:spacing w:before="100" w:beforeAutospacing="1" w:after="100" w:afterAutospacing="1"/>
    </w:pPr>
    <w:rPr>
      <w:sz w:val="16"/>
      <w:szCs w:val="20"/>
    </w:rPr>
  </w:style>
  <w:style w:type="character" w:customStyle="1" w:styleId="article-date">
    <w:name w:val="article-date"/>
    <w:basedOn w:val="DefaultParagraphFont"/>
    <w:rsid w:val="0064091C"/>
  </w:style>
  <w:style w:type="character" w:customStyle="1" w:styleId="article-author">
    <w:name w:val="article-author"/>
    <w:basedOn w:val="DefaultParagraphFont"/>
    <w:rsid w:val="0064091C"/>
  </w:style>
  <w:style w:type="character" w:customStyle="1" w:styleId="tolocaltime">
    <w:name w:val="tolocaltime"/>
    <w:basedOn w:val="DefaultParagraphFont"/>
    <w:rsid w:val="0064091C"/>
  </w:style>
  <w:style w:type="character" w:customStyle="1" w:styleId="pb-byline">
    <w:name w:val="pb-byline"/>
    <w:basedOn w:val="DefaultParagraphFont"/>
    <w:rsid w:val="0064091C"/>
  </w:style>
  <w:style w:type="character" w:customStyle="1" w:styleId="pb-timestamp">
    <w:name w:val="pb-timestamp"/>
    <w:basedOn w:val="DefaultParagraphFont"/>
    <w:rsid w:val="0064091C"/>
  </w:style>
  <w:style w:type="paragraph" w:customStyle="1" w:styleId="Pa8">
    <w:name w:val="Pa8"/>
    <w:basedOn w:val="Default"/>
    <w:next w:val="Default"/>
    <w:uiPriority w:val="99"/>
    <w:rsid w:val="0064091C"/>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64091C"/>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64091C"/>
  </w:style>
  <w:style w:type="character" w:customStyle="1" w:styleId="even">
    <w:name w:val="even"/>
    <w:basedOn w:val="DefaultParagraphFont"/>
    <w:rsid w:val="0064091C"/>
  </w:style>
  <w:style w:type="paragraph" w:customStyle="1" w:styleId="volissue">
    <w:name w:val="volissue"/>
    <w:basedOn w:val="Normal"/>
    <w:rsid w:val="0064091C"/>
    <w:pPr>
      <w:spacing w:before="100" w:beforeAutospacing="1" w:after="100" w:afterAutospacing="1"/>
    </w:pPr>
    <w:rPr>
      <w:sz w:val="16"/>
      <w:szCs w:val="20"/>
    </w:rPr>
  </w:style>
  <w:style w:type="character" w:customStyle="1" w:styleId="view-count">
    <w:name w:val="view-count"/>
    <w:basedOn w:val="DefaultParagraphFont"/>
    <w:rsid w:val="0064091C"/>
  </w:style>
  <w:style w:type="character" w:customStyle="1" w:styleId="tChar">
    <w:name w:val="t Char"/>
    <w:rsid w:val="0064091C"/>
    <w:rPr>
      <w:rFonts w:ascii="Georgia" w:eastAsia="Times New Roman" w:hAnsi="Georgia" w:cs="Calibri"/>
      <w:b/>
      <w:lang w:val="x-none" w:eastAsia="x-none"/>
    </w:rPr>
  </w:style>
  <w:style w:type="paragraph" w:customStyle="1" w:styleId="BoldUnderlineChar20">
    <w:name w:val="BoldUnderline Char2"/>
    <w:link w:val="BoldUnderlineChar2Char"/>
    <w:rsid w:val="0064091C"/>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4091C"/>
    <w:rPr>
      <w:rFonts w:ascii="Times New Roman" w:eastAsia="Times New Roman" w:hAnsi="Times New Roman" w:cs="Times New Roman"/>
      <w:b/>
      <w:sz w:val="20"/>
      <w:u w:val="single"/>
    </w:rPr>
  </w:style>
  <w:style w:type="character" w:customStyle="1" w:styleId="UnderlineCharChar4">
    <w:name w:val="Underline Char Char4"/>
    <w:rsid w:val="0064091C"/>
    <w:rPr>
      <w:szCs w:val="24"/>
      <w:u w:val="single"/>
      <w:lang w:val="en-US" w:eastAsia="en-US" w:bidi="ar-SA"/>
    </w:rPr>
  </w:style>
  <w:style w:type="character" w:customStyle="1" w:styleId="BoldUnderlineCharChar3">
    <w:name w:val="BoldUnderline Char Char3"/>
    <w:rsid w:val="0064091C"/>
    <w:rPr>
      <w:b/>
      <w:szCs w:val="24"/>
      <w:u w:val="single"/>
      <w:lang w:val="en-US" w:eastAsia="en-US" w:bidi="ar-SA"/>
    </w:rPr>
  </w:style>
  <w:style w:type="character" w:customStyle="1" w:styleId="BoldUnderlineCharChar2">
    <w:name w:val="BoldUnderline Char Char2"/>
    <w:rsid w:val="0064091C"/>
    <w:rPr>
      <w:b/>
      <w:szCs w:val="24"/>
      <w:u w:val="single"/>
      <w:lang w:val="en-US" w:eastAsia="en-US" w:bidi="ar-SA"/>
    </w:rPr>
  </w:style>
  <w:style w:type="paragraph" w:customStyle="1" w:styleId="UnderlineCard0">
    <w:name w:val="UnderlineCard"/>
    <w:basedOn w:val="Heading3"/>
    <w:link w:val="UnderlineCardChar"/>
    <w:qFormat/>
    <w:rsid w:val="0064091C"/>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64091C"/>
    <w:rPr>
      <w:rFonts w:ascii="Georgia" w:eastAsia="Calibri" w:hAnsi="Georgia" w:cs="Times New Roman"/>
      <w:sz w:val="20"/>
      <w:szCs w:val="20"/>
      <w:u w:val="single"/>
      <w:lang w:val="x-none" w:eastAsia="x-none"/>
    </w:rPr>
  </w:style>
  <w:style w:type="character" w:customStyle="1" w:styleId="5Notunderlined">
    <w:name w:val="5 Not underlined"/>
    <w:rsid w:val="0064091C"/>
    <w:rPr>
      <w:rFonts w:ascii="Times New Roman" w:hAnsi="Times New Roman"/>
      <w:sz w:val="16"/>
    </w:rPr>
  </w:style>
  <w:style w:type="character" w:customStyle="1" w:styleId="volume-issue">
    <w:name w:val="volume-issue"/>
    <w:rsid w:val="0064091C"/>
    <w:rPr>
      <w:rFonts w:cs="Times New Roman"/>
    </w:rPr>
  </w:style>
  <w:style w:type="character" w:customStyle="1" w:styleId="i">
    <w:name w:val="i"/>
    <w:basedOn w:val="DefaultParagraphFont"/>
    <w:uiPriority w:val="99"/>
    <w:rsid w:val="0064091C"/>
  </w:style>
  <w:style w:type="character" w:customStyle="1" w:styleId="storytext">
    <w:name w:val="storytext"/>
    <w:basedOn w:val="DefaultParagraphFont"/>
    <w:rsid w:val="0064091C"/>
  </w:style>
  <w:style w:type="character" w:customStyle="1" w:styleId="heading3char0">
    <w:name w:val="heading3char"/>
    <w:rsid w:val="0064091C"/>
  </w:style>
  <w:style w:type="character" w:customStyle="1" w:styleId="boldness1">
    <w:name w:val="boldness1"/>
    <w:rsid w:val="0064091C"/>
  </w:style>
  <w:style w:type="paragraph" w:customStyle="1" w:styleId="Cardd">
    <w:name w:val="Cardd"/>
    <w:basedOn w:val="Normal"/>
    <w:uiPriority w:val="4"/>
    <w:qFormat/>
    <w:rsid w:val="0064091C"/>
    <w:pPr>
      <w:ind w:left="288" w:right="288"/>
    </w:pPr>
    <w:rPr>
      <w:rFonts w:ascii="Georgia" w:hAnsi="Georgia"/>
      <w:sz w:val="16"/>
    </w:rPr>
  </w:style>
  <w:style w:type="paragraph" w:customStyle="1" w:styleId="document0">
    <w:name w:val="document"/>
    <w:basedOn w:val="Normal"/>
    <w:rsid w:val="0064091C"/>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64091C"/>
  </w:style>
  <w:style w:type="character" w:customStyle="1" w:styleId="a2">
    <w:name w:val="_"/>
    <w:basedOn w:val="DefaultParagraphFont"/>
    <w:rsid w:val="0064091C"/>
  </w:style>
  <w:style w:type="paragraph" w:customStyle="1" w:styleId="Shrink6">
    <w:name w:val="Shrink 6"/>
    <w:basedOn w:val="Normal"/>
    <w:qFormat/>
    <w:rsid w:val="0064091C"/>
    <w:rPr>
      <w:rFonts w:ascii="Georgia" w:eastAsia="Calibri" w:hAnsi="Georgia" w:cs="Times New Roman"/>
      <w:sz w:val="12"/>
    </w:rPr>
  </w:style>
  <w:style w:type="character" w:customStyle="1" w:styleId="messagecontent">
    <w:name w:val="message_content"/>
    <w:rsid w:val="0064091C"/>
  </w:style>
  <w:style w:type="character" w:customStyle="1" w:styleId="StyleUnderlineChar">
    <w:name w:val="Style Underline Char"/>
    <w:basedOn w:val="DefaultParagraphFont"/>
    <w:rsid w:val="0064091C"/>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64091C"/>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4091C"/>
    <w:rPr>
      <w:rFonts w:ascii="Georgia" w:eastAsia="Times New Roman" w:hAnsi="Georgia" w:cs="Arial"/>
      <w:b/>
      <w:bCs/>
      <w:kern w:val="32"/>
      <w:szCs w:val="32"/>
      <w:u w:val="single"/>
    </w:rPr>
  </w:style>
  <w:style w:type="character" w:customStyle="1" w:styleId="twelptblackblack1">
    <w:name w:val="twelptblackblack1"/>
    <w:basedOn w:val="DefaultParagraphFont"/>
    <w:rsid w:val="0064091C"/>
    <w:rPr>
      <w:rFonts w:ascii="Verdana" w:hAnsi="Verdana" w:hint="default"/>
      <w:color w:val="000000"/>
      <w:sz w:val="16"/>
      <w:szCs w:val="16"/>
    </w:rPr>
  </w:style>
  <w:style w:type="character" w:customStyle="1" w:styleId="Heading3CharCharCharChar1">
    <w:name w:val="Heading 3 Char Char Char Char1"/>
    <w:rsid w:val="0064091C"/>
    <w:rPr>
      <w:rFonts w:cs="Arial"/>
      <w:bCs/>
      <w:szCs w:val="26"/>
      <w:u w:val="single"/>
      <w:lang w:val="en-US" w:eastAsia="en-US" w:bidi="ar-SA"/>
    </w:rPr>
  </w:style>
  <w:style w:type="paragraph" w:customStyle="1" w:styleId="conintrotext">
    <w:name w:val="conintrotext"/>
    <w:basedOn w:val="Normal"/>
    <w:uiPriority w:val="99"/>
    <w:rsid w:val="0064091C"/>
    <w:pPr>
      <w:spacing w:before="100" w:beforeAutospacing="1" w:after="100" w:afterAutospacing="1"/>
    </w:pPr>
    <w:rPr>
      <w:rFonts w:ascii="Georgia" w:eastAsia="Times New Roman" w:hAnsi="Georgia"/>
      <w:sz w:val="24"/>
    </w:rPr>
  </w:style>
  <w:style w:type="character" w:customStyle="1" w:styleId="comment-body">
    <w:name w:val="comment-body"/>
    <w:rsid w:val="0064091C"/>
  </w:style>
  <w:style w:type="character" w:customStyle="1" w:styleId="UnderlineCharCharChar1">
    <w:name w:val="Underline Char Char Char1"/>
    <w:rsid w:val="0064091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4091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4091C"/>
    <w:rPr>
      <w:rFonts w:asciiTheme="minorHAnsi" w:eastAsia="MS Mincho" w:hAnsiTheme="minorHAnsi"/>
      <w:b/>
      <w:sz w:val="24"/>
      <w:u w:val="single"/>
    </w:rPr>
  </w:style>
  <w:style w:type="character" w:customStyle="1" w:styleId="mw-headline">
    <w:name w:val="mw-headline"/>
    <w:rsid w:val="0064091C"/>
  </w:style>
  <w:style w:type="character" w:customStyle="1" w:styleId="flagicon">
    <w:name w:val="flagicon"/>
    <w:rsid w:val="0064091C"/>
  </w:style>
  <w:style w:type="paragraph" w:customStyle="1" w:styleId="assert">
    <w:name w:val="assert"/>
    <w:basedOn w:val="Normal"/>
    <w:uiPriority w:val="99"/>
    <w:rsid w:val="0064091C"/>
    <w:pPr>
      <w:spacing w:before="100" w:beforeAutospacing="1" w:after="100" w:afterAutospacing="1"/>
    </w:pPr>
    <w:rPr>
      <w:rFonts w:ascii="Georgia" w:eastAsia="Times New Roman" w:hAnsi="Georgia"/>
      <w:sz w:val="24"/>
    </w:rPr>
  </w:style>
  <w:style w:type="character" w:customStyle="1" w:styleId="apturelink">
    <w:name w:val="apturelink"/>
    <w:rsid w:val="0064091C"/>
  </w:style>
  <w:style w:type="character" w:customStyle="1" w:styleId="apturelinkicon">
    <w:name w:val="apturelinkicon"/>
    <w:rsid w:val="0064091C"/>
  </w:style>
  <w:style w:type="paragraph" w:customStyle="1" w:styleId="Default1">
    <w:name w:val="Default1"/>
    <w:basedOn w:val="Default"/>
    <w:next w:val="Default"/>
    <w:uiPriority w:val="99"/>
    <w:rsid w:val="0064091C"/>
    <w:rPr>
      <w:color w:val="auto"/>
    </w:rPr>
  </w:style>
  <w:style w:type="paragraph" w:customStyle="1" w:styleId="center">
    <w:name w:val="center"/>
    <w:basedOn w:val="Normal"/>
    <w:uiPriority w:val="99"/>
    <w:rsid w:val="0064091C"/>
    <w:pPr>
      <w:spacing w:before="100" w:beforeAutospacing="1" w:after="100" w:afterAutospacing="1"/>
    </w:pPr>
    <w:rPr>
      <w:rFonts w:ascii="Georgia" w:eastAsia="Times New Roman" w:hAnsi="Georgia"/>
      <w:sz w:val="24"/>
    </w:rPr>
  </w:style>
  <w:style w:type="character" w:customStyle="1" w:styleId="LittleChar">
    <w:name w:val="Little Char"/>
    <w:link w:val="Little"/>
    <w:rsid w:val="0064091C"/>
    <w:rPr>
      <w:rFonts w:ascii="Garamond" w:eastAsia="Times New Roman" w:hAnsi="Garamond" w:cs="Calibri"/>
      <w:sz w:val="16"/>
    </w:rPr>
  </w:style>
  <w:style w:type="character" w:customStyle="1" w:styleId="UnderlineChar1Char">
    <w:name w:val="Underline Char1 Char"/>
    <w:rsid w:val="0064091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4091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4091C"/>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4091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4091C"/>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4091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4091C"/>
    <w:rPr>
      <w:rFonts w:asciiTheme="minorHAnsi" w:eastAsia="MS Mincho" w:hAnsiTheme="minorHAnsi"/>
      <w:b/>
      <w:sz w:val="24"/>
      <w:u w:val="single"/>
    </w:rPr>
  </w:style>
  <w:style w:type="paragraph" w:customStyle="1" w:styleId="CardBody">
    <w:name w:val="Card Body"/>
    <w:basedOn w:val="Normal"/>
    <w:link w:val="CardBodyChar"/>
    <w:rsid w:val="0064091C"/>
    <w:rPr>
      <w:rFonts w:ascii="Georgia" w:eastAsia="Times New Roman" w:hAnsi="Georgia"/>
      <w:sz w:val="16"/>
    </w:rPr>
  </w:style>
  <w:style w:type="character" w:customStyle="1" w:styleId="CardBodyChar">
    <w:name w:val="Card Body Char"/>
    <w:link w:val="CardBody"/>
    <w:rsid w:val="0064091C"/>
    <w:rPr>
      <w:rFonts w:ascii="Georgia" w:eastAsia="Times New Roman" w:hAnsi="Georgia"/>
      <w:sz w:val="16"/>
    </w:rPr>
  </w:style>
  <w:style w:type="character" w:customStyle="1" w:styleId="ptitleinside">
    <w:name w:val="p_title_inside"/>
    <w:rsid w:val="0064091C"/>
  </w:style>
  <w:style w:type="paragraph" w:customStyle="1" w:styleId="StyleBoldandUnderlineChar11ptBorderSinglesolidline">
    <w:name w:val="Style Bold and Underline Char + 11 pt Border: : (Single solid line..."/>
    <w:link w:val="StyleBoldandUnderlineChar11ptBorderSinglesolidlineChar"/>
    <w:rsid w:val="0064091C"/>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4091C"/>
    <w:rPr>
      <w:rFonts w:eastAsia="Times New Roman"/>
      <w:b/>
      <w:bCs/>
      <w:sz w:val="22"/>
      <w:szCs w:val="20"/>
      <w:u w:val="single"/>
      <w:bdr w:val="single" w:sz="4" w:space="0" w:color="auto"/>
    </w:rPr>
  </w:style>
  <w:style w:type="character" w:customStyle="1" w:styleId="Heading1CharChar1">
    <w:name w:val="Heading 1 Char Char1"/>
    <w:rsid w:val="0064091C"/>
    <w:rPr>
      <w:rFonts w:cs="Arial"/>
      <w:b/>
      <w:bCs/>
      <w:szCs w:val="32"/>
      <w:lang w:val="en-US" w:eastAsia="en-US" w:bidi="ar-SA"/>
    </w:rPr>
  </w:style>
  <w:style w:type="paragraph" w:customStyle="1" w:styleId="Indentation">
    <w:name w:val="Indentation"/>
    <w:basedOn w:val="Normal"/>
    <w:uiPriority w:val="99"/>
    <w:rsid w:val="0064091C"/>
    <w:pPr>
      <w:ind w:left="288" w:right="288"/>
    </w:pPr>
    <w:rPr>
      <w:rFonts w:ascii="Georgia" w:hAnsi="Georgia"/>
      <w:sz w:val="16"/>
    </w:rPr>
  </w:style>
  <w:style w:type="character" w:customStyle="1" w:styleId="StyleUnderlineCharChar9ptBold">
    <w:name w:val="Style Underline Char Char + 9 pt Bold"/>
    <w:rsid w:val="0064091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4091C"/>
    <w:rPr>
      <w:rFonts w:ascii="Georgia" w:eastAsia="Times New Roman" w:hAnsi="Georgia"/>
      <w:sz w:val="16"/>
      <w:u w:val="single"/>
    </w:rPr>
  </w:style>
  <w:style w:type="character" w:customStyle="1" w:styleId="StyleStyle4ArialNarrow9ptChar">
    <w:name w:val="Style Style4 + Arial Narrow 9 pt Char"/>
    <w:link w:val="StyleStyle4ArialNarrow9pt"/>
    <w:rsid w:val="0064091C"/>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64091C"/>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64091C"/>
    <w:rPr>
      <w:rFonts w:ascii="Georgia" w:eastAsia="Times New Roman" w:hAnsi="Georgia"/>
      <w:b/>
      <w:bCs/>
      <w:sz w:val="16"/>
      <w:u w:val="single"/>
    </w:rPr>
  </w:style>
  <w:style w:type="character" w:customStyle="1" w:styleId="StyleBoldandUnderlineCharChar29pt">
    <w:name w:val="Style Bold and Underline Char Char2 + 9 pt"/>
    <w:rsid w:val="0064091C"/>
    <w:rPr>
      <w:rFonts w:ascii="Times New Roman" w:hAnsi="Times New Roman"/>
      <w:b/>
      <w:bCs/>
      <w:noProof w:val="0"/>
      <w:sz w:val="20"/>
      <w:u w:val="single"/>
    </w:rPr>
  </w:style>
  <w:style w:type="character" w:customStyle="1" w:styleId="StyleUnderlineCharChar19pt">
    <w:name w:val="Style Underline Char Char1 + 9 pt"/>
    <w:rsid w:val="0064091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4091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4091C"/>
    <w:rPr>
      <w:rFonts w:ascii="Georgia" w:eastAsia="Times New Roman" w:hAnsi="Georgia"/>
      <w:b/>
      <w:smallCaps/>
      <w:sz w:val="24"/>
      <w:szCs w:val="24"/>
      <w:u w:val="single"/>
    </w:rPr>
  </w:style>
  <w:style w:type="character" w:customStyle="1" w:styleId="CardTextCharChar">
    <w:name w:val="Card Text Char Char"/>
    <w:rsid w:val="0064091C"/>
    <w:rPr>
      <w:rFonts w:ascii="Times New Roman" w:eastAsia="Times New Roman" w:hAnsi="Times New Roman" w:cs="Times New Roman"/>
      <w:sz w:val="20"/>
      <w:szCs w:val="20"/>
    </w:rPr>
  </w:style>
  <w:style w:type="character" w:customStyle="1" w:styleId="citeChar1">
    <w:name w:val="cite Char"/>
    <w:locked/>
    <w:rsid w:val="0064091C"/>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64091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4091C"/>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64091C"/>
    <w:rPr>
      <w:i/>
      <w:iCs/>
      <w:sz w:val="20"/>
      <w:u w:val="single"/>
    </w:rPr>
  </w:style>
  <w:style w:type="character" w:customStyle="1" w:styleId="HIGHLIGHT0">
    <w:name w:val="HIGHLIGHT"/>
    <w:uiPriority w:val="1"/>
    <w:rsid w:val="0064091C"/>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64091C"/>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64091C"/>
    <w:rPr>
      <w:rFonts w:ascii="Times New Roman" w:eastAsia="Times New Roman" w:hAnsi="Times New Roman" w:cs="Times New Roman"/>
      <w:b/>
      <w:sz w:val="28"/>
    </w:rPr>
  </w:style>
  <w:style w:type="character" w:customStyle="1" w:styleId="FifthChar">
    <w:name w:val="Fifth Char"/>
    <w:link w:val="Fifth"/>
    <w:rsid w:val="0064091C"/>
    <w:rPr>
      <w:rFonts w:ascii="Calibri" w:eastAsia="Calibri" w:hAnsi="Calibri" w:cs="Calibri"/>
      <w:sz w:val="22"/>
    </w:rPr>
  </w:style>
  <w:style w:type="paragraph" w:customStyle="1" w:styleId="Third">
    <w:name w:val="Third"/>
    <w:basedOn w:val="Normal"/>
    <w:link w:val="ThirdChar"/>
    <w:rsid w:val="0064091C"/>
    <w:rPr>
      <w:rFonts w:ascii="Georgia" w:eastAsia="Times New Roman" w:hAnsi="Georgia"/>
      <w:b/>
      <w:sz w:val="16"/>
      <w:u w:val="single"/>
      <w:lang w:val="x-none" w:eastAsia="x-none"/>
    </w:rPr>
  </w:style>
  <w:style w:type="character" w:customStyle="1" w:styleId="ThirdChar">
    <w:name w:val="Third Char"/>
    <w:link w:val="Third"/>
    <w:rsid w:val="0064091C"/>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64091C"/>
    <w:pPr>
      <w:widowControl w:val="0"/>
      <w:jc w:val="both"/>
      <w:outlineLvl w:val="1"/>
    </w:pPr>
    <w:rPr>
      <w:rFonts w:ascii="Times New Roman" w:eastAsia="Times New Roman" w:hAnsi="Times New Roman" w:cs="Times New Roman"/>
      <w:b/>
    </w:rPr>
  </w:style>
  <w:style w:type="character" w:customStyle="1" w:styleId="CardsCharChar">
    <w:name w:val="Cards Char Char"/>
    <w:rsid w:val="0064091C"/>
    <w:rPr>
      <w:rFonts w:ascii="Times New Roman" w:eastAsia="Times New Roman" w:hAnsi="Times New Roman"/>
      <w:szCs w:val="24"/>
    </w:rPr>
  </w:style>
  <w:style w:type="character" w:customStyle="1" w:styleId="article-record-publication-volume-issue">
    <w:name w:val="article-record-publication-volume-issue"/>
    <w:rsid w:val="0064091C"/>
  </w:style>
  <w:style w:type="character" w:customStyle="1" w:styleId="NothingCharChar">
    <w:name w:val="Nothing Char Char"/>
    <w:link w:val="NothingCharCharChar"/>
    <w:rsid w:val="0064091C"/>
  </w:style>
  <w:style w:type="paragraph" w:customStyle="1" w:styleId="DebateUnderlineBoldChar">
    <w:name w:val="Debate Underline Bold Char"/>
    <w:basedOn w:val="Normal"/>
    <w:link w:val="DebateUnderlineBoldCharChar"/>
    <w:rsid w:val="0064091C"/>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64091C"/>
    <w:rPr>
      <w:rFonts w:ascii="Georgia" w:eastAsia="Times New Roman" w:hAnsi="Georgia"/>
      <w:b/>
      <w:sz w:val="16"/>
      <w:u w:val="thick"/>
    </w:rPr>
  </w:style>
  <w:style w:type="character" w:customStyle="1" w:styleId="resultbodyblack">
    <w:name w:val="resultbodyblack"/>
    <w:rsid w:val="0064091C"/>
    <w:rPr>
      <w:rFonts w:cs="Times New Roman"/>
    </w:rPr>
  </w:style>
  <w:style w:type="paragraph" w:customStyle="1" w:styleId="bloctitles">
    <w:name w:val="bloc titles"/>
    <w:basedOn w:val="Heading1"/>
    <w:next w:val="Normal"/>
    <w:link w:val="bloctitlesChar"/>
    <w:autoRedefine/>
    <w:rsid w:val="0064091C"/>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64091C"/>
    <w:rPr>
      <w:rFonts w:ascii="Georgia" w:eastAsia="Malgun Gothic" w:hAnsi="Georgia" w:cs="Arial"/>
      <w:b/>
      <w:bCs/>
      <w:sz w:val="28"/>
      <w:szCs w:val="32"/>
      <w:u w:val="single"/>
    </w:rPr>
  </w:style>
  <w:style w:type="paragraph" w:customStyle="1" w:styleId="CiteSmallText">
    <w:name w:val="Cite Small Text"/>
    <w:basedOn w:val="Normal"/>
    <w:uiPriority w:val="99"/>
    <w:rsid w:val="0064091C"/>
    <w:pPr>
      <w:widowControl w:val="0"/>
      <w:spacing w:after="200"/>
    </w:pPr>
    <w:rPr>
      <w:rFonts w:ascii="Helvetica Neue" w:hAnsi="Helvetica Neue"/>
      <w:b/>
      <w:sz w:val="18"/>
    </w:rPr>
  </w:style>
  <w:style w:type="character" w:customStyle="1" w:styleId="3TagCite">
    <w:name w:val="3 Tag/Cite"/>
    <w:rsid w:val="0064091C"/>
    <w:rPr>
      <w:rFonts w:ascii="Times New Roman" w:hAnsi="Times New Roman"/>
      <w:b/>
    </w:rPr>
  </w:style>
  <w:style w:type="character" w:customStyle="1" w:styleId="4Qualifications">
    <w:name w:val="4 Qualifications"/>
    <w:rsid w:val="0064091C"/>
    <w:rPr>
      <w:rFonts w:ascii="Times New Roman" w:hAnsi="Times New Roman"/>
      <w:sz w:val="19"/>
    </w:rPr>
  </w:style>
  <w:style w:type="character" w:customStyle="1" w:styleId="6Underlined">
    <w:name w:val="6 Underlined"/>
    <w:rsid w:val="0064091C"/>
    <w:rPr>
      <w:rFonts w:ascii="Times New Roman" w:hAnsi="Times New Roman"/>
      <w:b/>
      <w:sz w:val="21"/>
      <w:u w:val="single"/>
    </w:rPr>
  </w:style>
  <w:style w:type="paragraph" w:customStyle="1" w:styleId="Cards1CharChar">
    <w:name w:val="Cards1 Char Char"/>
    <w:basedOn w:val="Normal"/>
    <w:link w:val="Cards1CharCharChar"/>
    <w:rsid w:val="0064091C"/>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64091C"/>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64091C"/>
    <w:rPr>
      <w:u w:val="single"/>
    </w:rPr>
  </w:style>
  <w:style w:type="paragraph" w:customStyle="1" w:styleId="UnderlineCharCharCharCharCharCharChar">
    <w:name w:val="Underline Char Char Char Char Char Char Char"/>
    <w:basedOn w:val="Normal"/>
    <w:link w:val="UnderlineCharCharCharCharCharCharCharChar"/>
    <w:rsid w:val="0064091C"/>
    <w:rPr>
      <w:rFonts w:asciiTheme="minorHAnsi" w:hAnsiTheme="minorHAnsi"/>
      <w:sz w:val="24"/>
      <w:u w:val="single"/>
    </w:rPr>
  </w:style>
  <w:style w:type="paragraph" w:customStyle="1" w:styleId="CitesCharChar">
    <w:name w:val="Cites Char Char"/>
    <w:next w:val="Normal"/>
    <w:link w:val="CitesCharCharChar"/>
    <w:rsid w:val="0064091C"/>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64091C"/>
    <w:rPr>
      <w:rFonts w:ascii="Times New Roman" w:eastAsia="Times New Roman" w:hAnsi="Times New Roman" w:cs="Times New Roman"/>
      <w:sz w:val="20"/>
    </w:rPr>
  </w:style>
  <w:style w:type="character" w:customStyle="1" w:styleId="nohighlighting">
    <w:name w:val="no highlighting"/>
    <w:rsid w:val="0064091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4091C"/>
    <w:rPr>
      <w:rFonts w:ascii="Cambria" w:hAnsi="Cambria" w:hint="default"/>
      <w:sz w:val="21"/>
      <w:u w:val="single"/>
    </w:rPr>
  </w:style>
  <w:style w:type="paragraph" w:customStyle="1" w:styleId="Swag">
    <w:name w:val="Swag"/>
    <w:basedOn w:val="Normal"/>
    <w:link w:val="SwagChar"/>
    <w:qFormat/>
    <w:rsid w:val="0064091C"/>
    <w:rPr>
      <w:rFonts w:ascii="Georgia" w:hAnsi="Georgia"/>
      <w:color w:val="0000FF"/>
      <w:sz w:val="12"/>
      <w:u w:val="single"/>
    </w:rPr>
  </w:style>
  <w:style w:type="character" w:customStyle="1" w:styleId="SwagChar">
    <w:name w:val="Swag Char"/>
    <w:link w:val="Swag"/>
    <w:rsid w:val="0064091C"/>
    <w:rPr>
      <w:rFonts w:ascii="Georgia" w:hAnsi="Georgia"/>
      <w:color w:val="0000FF"/>
      <w:sz w:val="12"/>
      <w:u w:val="single"/>
    </w:rPr>
  </w:style>
  <w:style w:type="paragraph" w:customStyle="1" w:styleId="StyleUnderlineTimesNewRoman1">
    <w:name w:val="Style Underline + Times New Roman1"/>
    <w:link w:val="StyleUnderlineTimesNewRoman1Char"/>
    <w:rsid w:val="0064091C"/>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4091C"/>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4091C"/>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4091C"/>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4091C"/>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64091C"/>
    <w:rPr>
      <w:rFonts w:ascii="Garamond" w:eastAsia="MS Mincho" w:hAnsi="Garamond"/>
      <w:sz w:val="16"/>
    </w:rPr>
  </w:style>
  <w:style w:type="character" w:customStyle="1" w:styleId="CharChar61">
    <w:name w:val="Char Char61"/>
    <w:rsid w:val="0064091C"/>
    <w:rPr>
      <w:rFonts w:cs="Arial"/>
      <w:bCs/>
      <w:sz w:val="16"/>
      <w:szCs w:val="26"/>
      <w:lang w:val="en-US" w:eastAsia="en-US" w:bidi="ar-SA"/>
    </w:rPr>
  </w:style>
  <w:style w:type="character" w:customStyle="1" w:styleId="ListBulletChar">
    <w:name w:val="List Bullet Char"/>
    <w:link w:val="ListBullet"/>
    <w:uiPriority w:val="99"/>
    <w:rsid w:val="0064091C"/>
    <w:rPr>
      <w:rFonts w:ascii="Calibri" w:eastAsia="Calibri" w:hAnsi="Calibri" w:cs="Calibri"/>
      <w:sz w:val="22"/>
    </w:rPr>
  </w:style>
  <w:style w:type="paragraph" w:customStyle="1" w:styleId="subhead10">
    <w:name w:val="subhead1"/>
    <w:basedOn w:val="Normal"/>
    <w:uiPriority w:val="99"/>
    <w:rsid w:val="0064091C"/>
    <w:pPr>
      <w:spacing w:before="100" w:beforeAutospacing="1" w:after="100" w:afterAutospacing="1"/>
    </w:pPr>
    <w:rPr>
      <w:rFonts w:ascii="Georgia" w:eastAsia="Times New Roman" w:hAnsi="Georgia"/>
      <w:sz w:val="24"/>
    </w:rPr>
  </w:style>
  <w:style w:type="character" w:customStyle="1" w:styleId="styledate">
    <w:name w:val="styledate"/>
    <w:rsid w:val="0064091C"/>
  </w:style>
  <w:style w:type="character" w:customStyle="1" w:styleId="BoldandUnderlineChar1">
    <w:name w:val="Bold and Underline Char1"/>
    <w:rsid w:val="0064091C"/>
    <w:rPr>
      <w:b/>
      <w:szCs w:val="24"/>
      <w:u w:val="single"/>
      <w:lang w:val="en-US" w:eastAsia="en-US" w:bidi="ar-SA"/>
    </w:rPr>
  </w:style>
  <w:style w:type="character" w:customStyle="1" w:styleId="BoldandUnderlineChar1Char2">
    <w:name w:val="Bold and Underline Char1 Char2"/>
    <w:rsid w:val="0064091C"/>
    <w:rPr>
      <w:b/>
      <w:szCs w:val="24"/>
      <w:u w:val="single"/>
      <w:lang w:val="en-US" w:eastAsia="en-US" w:bidi="ar-SA"/>
    </w:rPr>
  </w:style>
  <w:style w:type="character" w:customStyle="1" w:styleId="BoldandUnderlineCharChar1">
    <w:name w:val="Bold and Underline Char Char1"/>
    <w:rsid w:val="0064091C"/>
    <w:rPr>
      <w:b/>
      <w:szCs w:val="24"/>
      <w:u w:val="single"/>
      <w:lang w:val="en-US" w:eastAsia="en-US" w:bidi="ar-SA"/>
    </w:rPr>
  </w:style>
  <w:style w:type="character" w:customStyle="1" w:styleId="BoldandUnderlineChar6">
    <w:name w:val="Bold and Underline Char6"/>
    <w:rsid w:val="0064091C"/>
    <w:rPr>
      <w:b/>
      <w:szCs w:val="24"/>
      <w:u w:val="single"/>
      <w:lang w:val="en-US" w:eastAsia="en-US" w:bidi="ar-SA"/>
    </w:rPr>
  </w:style>
  <w:style w:type="character" w:customStyle="1" w:styleId="title-link-wrapper">
    <w:name w:val="title-link-wrapper"/>
    <w:rsid w:val="0064091C"/>
  </w:style>
  <w:style w:type="character" w:customStyle="1" w:styleId="medium-font">
    <w:name w:val="medium-font"/>
    <w:rsid w:val="0064091C"/>
  </w:style>
  <w:style w:type="paragraph" w:customStyle="1" w:styleId="abstract">
    <w:name w:val="abstract"/>
    <w:basedOn w:val="Normal"/>
    <w:uiPriority w:val="99"/>
    <w:rsid w:val="0064091C"/>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64091C"/>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64091C"/>
    <w:rPr>
      <w:rFonts w:ascii="Georgia" w:eastAsia="Times New Roman" w:hAnsi="Georgia"/>
      <w:b/>
      <w:bCs/>
      <w:sz w:val="16"/>
      <w:u w:val="single"/>
    </w:rPr>
  </w:style>
  <w:style w:type="character" w:customStyle="1" w:styleId="ReallySamllTextChar">
    <w:name w:val="ReallySamllText Char"/>
    <w:rsid w:val="0064091C"/>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64091C"/>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64091C"/>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4091C"/>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64091C"/>
    <w:rPr>
      <w:rFonts w:ascii="Georgia" w:eastAsia="Times New Roman" w:hAnsi="Georgia"/>
      <w:sz w:val="16"/>
      <w:u w:val="single"/>
    </w:rPr>
  </w:style>
  <w:style w:type="character" w:customStyle="1" w:styleId="style10">
    <w:name w:val="style1"/>
    <w:rsid w:val="0064091C"/>
  </w:style>
  <w:style w:type="character" w:customStyle="1" w:styleId="pmtermsel">
    <w:name w:val="pmtermsel"/>
    <w:rsid w:val="0064091C"/>
  </w:style>
  <w:style w:type="character" w:customStyle="1" w:styleId="showipapr">
    <w:name w:val="show_ipapr"/>
    <w:rsid w:val="0064091C"/>
  </w:style>
  <w:style w:type="character" w:customStyle="1" w:styleId="dnindex">
    <w:name w:val="dnindex"/>
    <w:rsid w:val="0064091C"/>
  </w:style>
  <w:style w:type="character" w:customStyle="1" w:styleId="23">
    <w:name w:val="23"/>
    <w:rsid w:val="0064091C"/>
    <w:rPr>
      <w:rFonts w:ascii="Times New Roman" w:hAnsi="Times New Roman" w:cs="Arial"/>
      <w:bCs/>
      <w:sz w:val="20"/>
      <w:u w:val="single"/>
      <w:lang w:val="en-US" w:eastAsia="en-US" w:bidi="ar-SA"/>
    </w:rPr>
  </w:style>
  <w:style w:type="character" w:customStyle="1" w:styleId="33">
    <w:name w:val="33"/>
    <w:rsid w:val="0064091C"/>
    <w:rPr>
      <w:rFonts w:ascii="Times New Roman" w:hAnsi="Times New Roman" w:cs="Arial"/>
      <w:b/>
      <w:bCs/>
      <w:sz w:val="20"/>
      <w:u w:val="single"/>
      <w:lang w:val="en-US" w:eastAsia="en-US" w:bidi="ar-SA"/>
    </w:rPr>
  </w:style>
  <w:style w:type="character" w:customStyle="1" w:styleId="55">
    <w:name w:val="55"/>
    <w:rsid w:val="0064091C"/>
    <w:rPr>
      <w:rFonts w:cs="Arial"/>
      <w:bCs/>
      <w:sz w:val="20"/>
      <w:u w:val="single"/>
      <w:lang w:val="en-US" w:eastAsia="en-US" w:bidi="ar-SA"/>
    </w:rPr>
  </w:style>
  <w:style w:type="character" w:customStyle="1" w:styleId="authoraffil">
    <w:name w:val="authoraffil"/>
    <w:rsid w:val="0064091C"/>
  </w:style>
  <w:style w:type="character" w:customStyle="1" w:styleId="CharChar8">
    <w:name w:val="Char Char8"/>
    <w:rsid w:val="0064091C"/>
    <w:rPr>
      <w:rFonts w:ascii="Georgia" w:eastAsia="Times New Roman" w:hAnsi="Georgia"/>
      <w:b/>
      <w:bCs/>
      <w:sz w:val="30"/>
      <w:szCs w:val="28"/>
      <w:u w:val="single"/>
    </w:rPr>
  </w:style>
  <w:style w:type="character" w:customStyle="1" w:styleId="FontStyle13">
    <w:name w:val="Font Style13"/>
    <w:uiPriority w:val="99"/>
    <w:rsid w:val="0064091C"/>
    <w:rPr>
      <w:rFonts w:ascii="Constantia" w:hAnsi="Constantia" w:cs="Constantia"/>
      <w:sz w:val="18"/>
      <w:szCs w:val="18"/>
    </w:rPr>
  </w:style>
  <w:style w:type="character" w:customStyle="1" w:styleId="TagsCharCharCharChar">
    <w:name w:val="Tags Char Char Char Char"/>
    <w:rsid w:val="0064091C"/>
    <w:rPr>
      <w:rFonts w:ascii="Times New Roman" w:eastAsia="Times New Roman" w:hAnsi="Times New Roman" w:cs="Times New Roman"/>
      <w:b/>
      <w:sz w:val="24"/>
      <w:szCs w:val="24"/>
    </w:rPr>
  </w:style>
  <w:style w:type="character" w:customStyle="1" w:styleId="Citation1Char">
    <w:name w:val="Citation1 Char"/>
    <w:link w:val="Citation10"/>
    <w:locked/>
    <w:rsid w:val="0064091C"/>
    <w:rPr>
      <w:rFonts w:ascii="Georgia" w:hAnsi="Georgia"/>
      <w:b/>
      <w:u w:val="single"/>
    </w:rPr>
  </w:style>
  <w:style w:type="paragraph" w:customStyle="1" w:styleId="Citation10">
    <w:name w:val="Citation1"/>
    <w:basedOn w:val="Normal"/>
    <w:link w:val="Citation1Char"/>
    <w:qFormat/>
    <w:rsid w:val="0064091C"/>
    <w:rPr>
      <w:rFonts w:ascii="Georgia" w:hAnsi="Georgia"/>
      <w:b/>
      <w:sz w:val="24"/>
      <w:u w:val="single"/>
    </w:rPr>
  </w:style>
  <w:style w:type="character" w:customStyle="1" w:styleId="TaglineChar">
    <w:name w:val="Tagline Char"/>
    <w:link w:val="Tagline0"/>
    <w:locked/>
    <w:rsid w:val="0064091C"/>
    <w:rPr>
      <w:rFonts w:ascii="Georgia" w:hAnsi="Georgia"/>
      <w:b/>
    </w:rPr>
  </w:style>
  <w:style w:type="paragraph" w:customStyle="1" w:styleId="Tagline0">
    <w:name w:val="Tagline"/>
    <w:basedOn w:val="Normal"/>
    <w:link w:val="TaglineChar"/>
    <w:qFormat/>
    <w:rsid w:val="0064091C"/>
    <w:rPr>
      <w:rFonts w:ascii="Georgia" w:hAnsi="Georgia"/>
      <w:b/>
      <w:sz w:val="24"/>
    </w:rPr>
  </w:style>
  <w:style w:type="paragraph" w:customStyle="1" w:styleId="NothingCharCharChar">
    <w:name w:val="Nothing Char Char Char"/>
    <w:link w:val="NothingCharChar"/>
    <w:rsid w:val="0064091C"/>
    <w:pPr>
      <w:jc w:val="both"/>
    </w:pPr>
  </w:style>
  <w:style w:type="paragraph" w:customStyle="1" w:styleId="StyleLeft021">
    <w:name w:val="Style Left:  0.2&quot;1"/>
    <w:basedOn w:val="Normal"/>
    <w:uiPriority w:val="99"/>
    <w:rsid w:val="0064091C"/>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4091C"/>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4091C"/>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4091C"/>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4091C"/>
    <w:rPr>
      <w:rFonts w:ascii="Georgia" w:eastAsia="Times New Roman" w:hAnsi="Georgia"/>
      <w:sz w:val="16"/>
      <w:u w:val="single"/>
      <w:bdr w:val="single" w:sz="4" w:space="0" w:color="auto"/>
    </w:rPr>
  </w:style>
  <w:style w:type="character" w:customStyle="1" w:styleId="boldcitationChar">
    <w:name w:val="bold citation Char"/>
    <w:rsid w:val="0064091C"/>
    <w:rPr>
      <w:rFonts w:ascii="Arial" w:hAnsi="Arial"/>
      <w:b/>
      <w:sz w:val="28"/>
      <w:szCs w:val="24"/>
      <w:u w:val="thick"/>
      <w:lang w:val="en-US" w:eastAsia="en-US" w:bidi="ar-SA"/>
    </w:rPr>
  </w:style>
  <w:style w:type="paragraph" w:customStyle="1" w:styleId="BlockTitle20">
    <w:name w:val="Block Title #2"/>
    <w:basedOn w:val="Normal"/>
    <w:uiPriority w:val="99"/>
    <w:rsid w:val="0064091C"/>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64091C"/>
    <w:rPr>
      <w:rFonts w:ascii="Georgia" w:hAnsi="Georgia"/>
      <w:b/>
      <w:sz w:val="16"/>
    </w:rPr>
  </w:style>
  <w:style w:type="character" w:customStyle="1" w:styleId="BoldunderlineChar3">
    <w:name w:val="Bold/underline Char"/>
    <w:rsid w:val="0064091C"/>
    <w:rPr>
      <w:rFonts w:eastAsia="SimSun"/>
      <w:b/>
      <w:noProof w:val="0"/>
      <w:sz w:val="24"/>
      <w:szCs w:val="24"/>
      <w:u w:val="single"/>
      <w:lang w:val="en-US" w:eastAsia="zh-CN" w:bidi="ar-SA"/>
    </w:rPr>
  </w:style>
  <w:style w:type="character" w:customStyle="1" w:styleId="underlinetextchar0">
    <w:name w:val="underlinetextchar"/>
    <w:rsid w:val="0064091C"/>
  </w:style>
  <w:style w:type="character" w:customStyle="1" w:styleId="boldciteChar1">
    <w:name w:val="bold cite Char1"/>
    <w:rsid w:val="0064091C"/>
    <w:rPr>
      <w:b/>
      <w:sz w:val="28"/>
      <w:u w:val="thick" w:color="000000"/>
    </w:rPr>
  </w:style>
  <w:style w:type="character" w:customStyle="1" w:styleId="tagCharCharChar1">
    <w:name w:val="tag Char Char Char1"/>
    <w:rsid w:val="0064091C"/>
    <w:rPr>
      <w:b/>
      <w:sz w:val="24"/>
      <w:lang w:val="en-US" w:eastAsia="en-US" w:bidi="ar-SA"/>
    </w:rPr>
  </w:style>
  <w:style w:type="character" w:customStyle="1" w:styleId="underlinecardChar0">
    <w:name w:val="underline card Char"/>
    <w:rsid w:val="0064091C"/>
    <w:rPr>
      <w:rFonts w:ascii="Arial" w:hAnsi="Arial"/>
      <w:sz w:val="18"/>
      <w:szCs w:val="24"/>
      <w:u w:val="single"/>
      <w:lang w:val="en-US" w:eastAsia="en-US" w:bidi="ar-SA"/>
    </w:rPr>
  </w:style>
  <w:style w:type="paragraph" w:customStyle="1" w:styleId="date-comments">
    <w:name w:val="date-comments"/>
    <w:basedOn w:val="Normal"/>
    <w:uiPriority w:val="99"/>
    <w:rsid w:val="0064091C"/>
    <w:pPr>
      <w:spacing w:before="100" w:beforeAutospacing="1" w:after="100" w:afterAutospacing="1"/>
    </w:pPr>
    <w:rPr>
      <w:rFonts w:ascii="Times" w:hAnsi="Times"/>
      <w:sz w:val="16"/>
      <w:szCs w:val="20"/>
    </w:rPr>
  </w:style>
  <w:style w:type="character" w:customStyle="1" w:styleId="articleauthor0">
    <w:name w:val="articleauthor"/>
    <w:rsid w:val="0064091C"/>
  </w:style>
  <w:style w:type="character" w:customStyle="1" w:styleId="bodysubtoc">
    <w:name w:val="bodysubtoc"/>
    <w:rsid w:val="0064091C"/>
  </w:style>
  <w:style w:type="character" w:customStyle="1" w:styleId="lefttitlesmaller">
    <w:name w:val="lefttitlesmaller"/>
    <w:rsid w:val="0064091C"/>
  </w:style>
  <w:style w:type="character" w:customStyle="1" w:styleId="mb">
    <w:name w:val="mb"/>
    <w:rsid w:val="0064091C"/>
  </w:style>
  <w:style w:type="character" w:customStyle="1" w:styleId="submitted-date">
    <w:name w:val="submitted-date"/>
    <w:rsid w:val="0064091C"/>
  </w:style>
  <w:style w:type="character" w:customStyle="1" w:styleId="submitted-time">
    <w:name w:val="submitted-time"/>
    <w:rsid w:val="0064091C"/>
  </w:style>
  <w:style w:type="character" w:customStyle="1" w:styleId="A20">
    <w:name w:val="A2"/>
    <w:uiPriority w:val="99"/>
    <w:rsid w:val="0064091C"/>
    <w:rPr>
      <w:rFonts w:ascii="Sabon LT Std" w:hAnsi="Sabon LT Std" w:cs="Sabon LT Std" w:hint="default"/>
      <w:color w:val="000000"/>
      <w:sz w:val="15"/>
      <w:szCs w:val="15"/>
    </w:rPr>
  </w:style>
  <w:style w:type="character" w:customStyle="1" w:styleId="searchword">
    <w:name w:val="searchword"/>
    <w:rsid w:val="0064091C"/>
  </w:style>
  <w:style w:type="paragraph" w:customStyle="1" w:styleId="Heading2Char2CharChar12">
    <w:name w:val="Heading 2 Char2 Char Char12"/>
    <w:aliases w:val="Char Char Char Char Char Char1 Char Char Char Char Char1,Char Char22"/>
    <w:next w:val="Normal"/>
    <w:uiPriority w:val="99"/>
    <w:rsid w:val="0064091C"/>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4091C"/>
    <w:rPr>
      <w:rFonts w:ascii="Times New Roman" w:hAnsi="Times New Roman" w:cs="Times New Roman"/>
      <w:sz w:val="18"/>
      <w:szCs w:val="18"/>
    </w:rPr>
  </w:style>
  <w:style w:type="character" w:customStyle="1" w:styleId="bylines">
    <w:name w:val="bylines"/>
    <w:basedOn w:val="DefaultParagraphFont"/>
    <w:rsid w:val="0064091C"/>
  </w:style>
  <w:style w:type="character" w:customStyle="1" w:styleId="StyleStyleBoldUnderlineUnderlineIntenseEmphasis1apple-style-2">
    <w:name w:val="Style Style Bold UnderlineUnderlineIntense Emphasis1apple-style-...2"/>
    <w:basedOn w:val="DefaultParagraphFont"/>
    <w:rsid w:val="0064091C"/>
    <w:rPr>
      <w:b w:val="0"/>
      <w:bCs/>
      <w:sz w:val="22"/>
      <w:u w:val="single"/>
    </w:rPr>
  </w:style>
  <w:style w:type="character" w:customStyle="1" w:styleId="FontStyle57">
    <w:name w:val="Font Style57"/>
    <w:rsid w:val="0064091C"/>
    <w:rPr>
      <w:rFonts w:ascii="Georgia" w:hAnsi="Georgia" w:cs="Georgia"/>
      <w:b/>
      <w:bCs/>
      <w:sz w:val="14"/>
      <w:szCs w:val="14"/>
    </w:rPr>
  </w:style>
  <w:style w:type="character" w:customStyle="1" w:styleId="FontStyle89">
    <w:name w:val="Font Style89"/>
    <w:rsid w:val="0064091C"/>
    <w:rPr>
      <w:rFonts w:ascii="Times New Roman" w:hAnsi="Times New Roman" w:cs="Times New Roman"/>
      <w:b/>
      <w:bCs/>
      <w:smallCaps/>
      <w:spacing w:val="40"/>
      <w:sz w:val="16"/>
      <w:szCs w:val="16"/>
    </w:rPr>
  </w:style>
  <w:style w:type="character" w:customStyle="1" w:styleId="style3Char0">
    <w:name w:val="style 3 Char"/>
    <w:rsid w:val="0064091C"/>
    <w:rPr>
      <w:sz w:val="18"/>
      <w:szCs w:val="24"/>
      <w:lang w:val="en-US" w:eastAsia="en-US" w:bidi="ar-SA"/>
    </w:rPr>
  </w:style>
  <w:style w:type="paragraph" w:customStyle="1" w:styleId="003Cite">
    <w:name w:val="003Cite"/>
    <w:basedOn w:val="Normal"/>
    <w:qFormat/>
    <w:rsid w:val="0064091C"/>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64091C"/>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64091C"/>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64091C"/>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64091C"/>
    <w:rPr>
      <w:rFonts w:ascii="Times New Roman" w:eastAsia="Times New Roman" w:hAnsi="Times New Roman" w:cs="Times New Roman"/>
      <w:u w:val="thick"/>
      <w:lang w:val="x-none" w:eastAsia="x-none"/>
    </w:rPr>
  </w:style>
  <w:style w:type="character" w:customStyle="1" w:styleId="BlockHeadingsChar1">
    <w:name w:val="Block Headings Char1"/>
    <w:rsid w:val="0064091C"/>
    <w:rPr>
      <w:b/>
      <w:caps/>
    </w:rPr>
  </w:style>
  <w:style w:type="character" w:customStyle="1" w:styleId="Longcite">
    <w:name w:val="Longcite"/>
    <w:rsid w:val="0064091C"/>
    <w:rPr>
      <w:sz w:val="16"/>
    </w:rPr>
  </w:style>
  <w:style w:type="paragraph" w:customStyle="1" w:styleId="NormalUnderline0">
    <w:name w:val="Normal + Underline"/>
    <w:basedOn w:val="Normal"/>
    <w:link w:val="NormalUnderlineChar0"/>
    <w:rsid w:val="0064091C"/>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64091C"/>
    <w:rPr>
      <w:rFonts w:ascii="Times New Roman" w:eastAsia="Times New Roman" w:hAnsi="Times New Roman" w:cs="Times New Roman"/>
      <w:b/>
      <w:u w:val="single"/>
      <w:lang w:val="x-none" w:eastAsia="x-none"/>
    </w:rPr>
  </w:style>
  <w:style w:type="character" w:customStyle="1" w:styleId="FontStyle170">
    <w:name w:val="Font Style170"/>
    <w:uiPriority w:val="99"/>
    <w:rsid w:val="0064091C"/>
    <w:rPr>
      <w:rFonts w:ascii="Bookman Old Style" w:hAnsi="Bookman Old Style" w:cs="Bookman Old Style"/>
      <w:sz w:val="16"/>
      <w:szCs w:val="16"/>
    </w:rPr>
  </w:style>
  <w:style w:type="character" w:customStyle="1" w:styleId="FontStyle17">
    <w:name w:val="Font Style17"/>
    <w:uiPriority w:val="99"/>
    <w:rsid w:val="0064091C"/>
    <w:rPr>
      <w:rFonts w:ascii="Book Antiqua" w:hAnsi="Book Antiqua" w:cs="Book Antiqua"/>
      <w:i/>
      <w:iCs/>
      <w:spacing w:val="10"/>
      <w:sz w:val="22"/>
      <w:szCs w:val="22"/>
    </w:rPr>
  </w:style>
  <w:style w:type="character" w:customStyle="1" w:styleId="FontStyle329">
    <w:name w:val="Font Style329"/>
    <w:basedOn w:val="DefaultParagraphFont"/>
    <w:uiPriority w:val="99"/>
    <w:rsid w:val="0064091C"/>
    <w:rPr>
      <w:rFonts w:ascii="Times New Roman" w:hAnsi="Times New Roman" w:cs="Times New Roman" w:hint="default"/>
      <w:b/>
      <w:bCs/>
      <w:spacing w:val="-10"/>
      <w:sz w:val="18"/>
      <w:szCs w:val="18"/>
    </w:rPr>
  </w:style>
  <w:style w:type="character" w:customStyle="1" w:styleId="ur">
    <w:name w:val="ur"/>
    <w:basedOn w:val="DefaultParagraphFont"/>
    <w:rsid w:val="0064091C"/>
  </w:style>
  <w:style w:type="character" w:customStyle="1" w:styleId="vpqmgb">
    <w:name w:val="vpqmgb"/>
    <w:basedOn w:val="DefaultParagraphFont"/>
    <w:rsid w:val="0064091C"/>
  </w:style>
  <w:style w:type="character" w:customStyle="1" w:styleId="sv">
    <w:name w:val="sv"/>
    <w:basedOn w:val="DefaultParagraphFont"/>
    <w:rsid w:val="0064091C"/>
  </w:style>
  <w:style w:type="character" w:customStyle="1" w:styleId="m-501118745055256881gmail-style13ptbold">
    <w:name w:val="m_-501118745055256881gmail-style13ptbold"/>
    <w:basedOn w:val="DefaultParagraphFont"/>
    <w:rsid w:val="0064091C"/>
  </w:style>
  <w:style w:type="character" w:customStyle="1" w:styleId="m8134770803914199681gmail-styleunderline">
    <w:name w:val="m_8134770803914199681gmail-styleunderline"/>
    <w:basedOn w:val="DefaultParagraphFont"/>
    <w:rsid w:val="0064091C"/>
  </w:style>
  <w:style w:type="character" w:customStyle="1" w:styleId="hvr">
    <w:name w:val="hvr"/>
    <w:basedOn w:val="DefaultParagraphFont"/>
    <w:rsid w:val="0064091C"/>
  </w:style>
  <w:style w:type="character" w:customStyle="1" w:styleId="AnalyticsChar">
    <w:name w:val="Analytics Char"/>
    <w:basedOn w:val="DefaultParagraphFont"/>
    <w:link w:val="Analytics"/>
    <w:rsid w:val="0064091C"/>
    <w:rPr>
      <w:rFonts w:ascii="Calibri" w:eastAsia="Calibri" w:hAnsi="Calibri" w:cs="Calibri"/>
      <w:b/>
    </w:rPr>
  </w:style>
  <w:style w:type="character" w:customStyle="1" w:styleId="m-3350902899047358468gmail-styleunderline">
    <w:name w:val="m_-3350902899047358468gmail-styleunderline"/>
    <w:basedOn w:val="DefaultParagraphFont"/>
    <w:rsid w:val="0064091C"/>
  </w:style>
  <w:style w:type="paragraph" w:customStyle="1" w:styleId="Style5pt">
    <w:name w:val="Style 5 pt"/>
    <w:basedOn w:val="Normal"/>
    <w:link w:val="Style5ptChar"/>
    <w:rsid w:val="0064091C"/>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64091C"/>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64091C"/>
  </w:style>
  <w:style w:type="paragraph" w:customStyle="1" w:styleId="m462447500549623171gmail-msonormal">
    <w:name w:val="m_462447500549623171gmail-msonormal"/>
    <w:basedOn w:val="Normal"/>
    <w:uiPriority w:val="99"/>
    <w:rsid w:val="0064091C"/>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64091C"/>
  </w:style>
  <w:style w:type="character" w:customStyle="1" w:styleId="SmallerReal">
    <w:name w:val="SmallerReal"/>
    <w:basedOn w:val="DefaultParagraphFont"/>
    <w:uiPriority w:val="1"/>
    <w:qFormat/>
    <w:rsid w:val="0064091C"/>
    <w:rPr>
      <w:rFonts w:ascii="Garamond" w:hAnsi="Garamond" w:hint="default"/>
      <w:sz w:val="16"/>
    </w:rPr>
  </w:style>
  <w:style w:type="paragraph" w:styleId="HTMLAddress">
    <w:name w:val="HTML Address"/>
    <w:basedOn w:val="Normal"/>
    <w:link w:val="HTMLAddressChar"/>
    <w:uiPriority w:val="99"/>
    <w:semiHidden/>
    <w:unhideWhenUsed/>
    <w:rsid w:val="0064091C"/>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64091C"/>
    <w:rPr>
      <w:rFonts w:ascii="Times New Roman" w:eastAsia="Times New Roman" w:hAnsi="Times New Roman" w:cs="Times New Roman"/>
      <w:i/>
      <w:iCs/>
    </w:rPr>
  </w:style>
  <w:style w:type="character" w:customStyle="1" w:styleId="separator">
    <w:name w:val="separator"/>
    <w:basedOn w:val="DefaultParagraphFont"/>
    <w:rsid w:val="0064091C"/>
  </w:style>
  <w:style w:type="paragraph" w:customStyle="1" w:styleId="dek">
    <w:name w:val="dek"/>
    <w:basedOn w:val="Normal"/>
    <w:uiPriority w:val="99"/>
    <w:rsid w:val="0064091C"/>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64091C"/>
  </w:style>
  <w:style w:type="character" w:customStyle="1" w:styleId="serialtitle">
    <w:name w:val="serial_title"/>
    <w:basedOn w:val="DefaultParagraphFont"/>
    <w:rsid w:val="0064091C"/>
  </w:style>
  <w:style w:type="character" w:customStyle="1" w:styleId="volumeissue">
    <w:name w:val="volume_issue"/>
    <w:basedOn w:val="DefaultParagraphFont"/>
    <w:rsid w:val="0064091C"/>
  </w:style>
  <w:style w:type="character" w:customStyle="1" w:styleId="pagerange">
    <w:name w:val="page_range"/>
    <w:basedOn w:val="DefaultParagraphFont"/>
    <w:rsid w:val="0064091C"/>
  </w:style>
  <w:style w:type="character" w:customStyle="1" w:styleId="doilink">
    <w:name w:val="doi_link"/>
    <w:basedOn w:val="DefaultParagraphFont"/>
    <w:rsid w:val="0064091C"/>
  </w:style>
  <w:style w:type="paragraph" w:customStyle="1" w:styleId="para">
    <w:name w:val="para"/>
    <w:basedOn w:val="Normal"/>
    <w:rsid w:val="0064091C"/>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64091C"/>
  </w:style>
  <w:style w:type="character" w:customStyle="1" w:styleId="internalref">
    <w:name w:val="internalref"/>
    <w:basedOn w:val="DefaultParagraphFont"/>
    <w:rsid w:val="0064091C"/>
  </w:style>
  <w:style w:type="paragraph" w:customStyle="1" w:styleId="Analyitc">
    <w:name w:val="Analyitc"/>
    <w:basedOn w:val="Normal"/>
    <w:uiPriority w:val="4"/>
    <w:qFormat/>
    <w:rsid w:val="0064091C"/>
    <w:rPr>
      <w:b/>
      <w:color w:val="0070C0"/>
      <w:sz w:val="28"/>
    </w:rPr>
  </w:style>
  <w:style w:type="character" w:customStyle="1" w:styleId="StyleUnderliningChar9ptBold">
    <w:name w:val="Style Underlining Char + 9 pt Bold"/>
    <w:rsid w:val="0064091C"/>
    <w:rPr>
      <w:rFonts w:ascii="Times New Roman" w:hAnsi="Times New Roman"/>
      <w:b/>
      <w:bCs/>
      <w:sz w:val="20"/>
      <w:szCs w:val="24"/>
      <w:u w:val="single"/>
    </w:rPr>
  </w:style>
  <w:style w:type="character" w:customStyle="1" w:styleId="StyleUnderliningChar9pt">
    <w:name w:val="Style Underlining Char + 9 pt"/>
    <w:rsid w:val="0064091C"/>
    <w:rPr>
      <w:rFonts w:ascii="Times New Roman" w:hAnsi="Times New Roman"/>
      <w:sz w:val="20"/>
      <w:szCs w:val="24"/>
      <w:u w:val="single"/>
    </w:rPr>
  </w:style>
  <w:style w:type="paragraph" w:customStyle="1" w:styleId="font--body">
    <w:name w:val="font--body"/>
    <w:basedOn w:val="Normal"/>
    <w:rsid w:val="0064091C"/>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64091C"/>
  </w:style>
  <w:style w:type="character" w:customStyle="1" w:styleId="tweetinfo-heartstat">
    <w:name w:val="tweetinfo-heartstat"/>
    <w:basedOn w:val="DefaultParagraphFont"/>
    <w:rsid w:val="0064091C"/>
  </w:style>
  <w:style w:type="character" w:customStyle="1" w:styleId="playbutton-flyout">
    <w:name w:val="playbutton-flyout"/>
    <w:basedOn w:val="DefaultParagraphFont"/>
    <w:rsid w:val="0064091C"/>
  </w:style>
  <w:style w:type="character" w:customStyle="1" w:styleId="inlinevideo-videolabel">
    <w:name w:val="inlinevideo-videolabel"/>
    <w:basedOn w:val="DefaultParagraphFont"/>
    <w:rsid w:val="0064091C"/>
  </w:style>
  <w:style w:type="character" w:customStyle="1" w:styleId="inlinevideo-videoduration">
    <w:name w:val="inlinevideo-videoduration"/>
    <w:basedOn w:val="DefaultParagraphFont"/>
    <w:rsid w:val="0064091C"/>
  </w:style>
  <w:style w:type="character" w:customStyle="1" w:styleId="m2037045589135560752gmail-style13ptbold">
    <w:name w:val="m_2037045589135560752gmail-style13ptbold"/>
    <w:basedOn w:val="DefaultParagraphFont"/>
    <w:rsid w:val="0064091C"/>
  </w:style>
  <w:style w:type="paragraph" w:customStyle="1" w:styleId="css-exrw3m">
    <w:name w:val="css-exrw3m"/>
    <w:basedOn w:val="Normal"/>
    <w:rsid w:val="0064091C"/>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64091C"/>
  </w:style>
  <w:style w:type="character" w:customStyle="1" w:styleId="DateTimeChar">
    <w:name w:val="DateTime Char"/>
    <w:basedOn w:val="DefaultParagraphFont"/>
    <w:link w:val="DateTime"/>
    <w:uiPriority w:val="4"/>
    <w:rsid w:val="0064091C"/>
    <w:rPr>
      <w:rFonts w:ascii="Calibri" w:hAnsi="Calibri"/>
      <w:sz w:val="22"/>
    </w:rPr>
  </w:style>
  <w:style w:type="paragraph" w:customStyle="1" w:styleId="Lecture">
    <w:name w:val="Lecture"/>
    <w:next w:val="BodyText"/>
    <w:link w:val="LectureChar"/>
    <w:autoRedefine/>
    <w:uiPriority w:val="4"/>
    <w:qFormat/>
    <w:rsid w:val="0064091C"/>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4091C"/>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64091C"/>
    <w:rPr>
      <w:color w:val="2B579A"/>
      <w:shd w:val="clear" w:color="auto" w:fill="E6E6E6"/>
    </w:rPr>
  </w:style>
  <w:style w:type="character" w:customStyle="1" w:styleId="UnresolvedMention3">
    <w:name w:val="Unresolved Mention3"/>
    <w:basedOn w:val="DefaultParagraphFont"/>
    <w:uiPriority w:val="99"/>
    <w:unhideWhenUsed/>
    <w:rsid w:val="0064091C"/>
    <w:rPr>
      <w:color w:val="808080"/>
      <w:shd w:val="clear" w:color="auto" w:fill="E6E6E6"/>
    </w:rPr>
  </w:style>
  <w:style w:type="character" w:customStyle="1" w:styleId="m-895152127622952443gmail-style13ptbold">
    <w:name w:val="m_-895152127622952443gmail-style13ptbold"/>
    <w:basedOn w:val="DefaultParagraphFont"/>
    <w:rsid w:val="0064091C"/>
  </w:style>
  <w:style w:type="character" w:customStyle="1" w:styleId="m4133802843404377303gmail-style13ptbold">
    <w:name w:val="m_4133802843404377303gmail-style13ptbold"/>
    <w:basedOn w:val="DefaultParagraphFont"/>
    <w:rsid w:val="0064091C"/>
  </w:style>
  <w:style w:type="character" w:customStyle="1" w:styleId="m4133802843404377303gmail-styleunderline">
    <w:name w:val="m_4133802843404377303gmail-styleunderline"/>
    <w:basedOn w:val="DefaultParagraphFont"/>
    <w:rsid w:val="0064091C"/>
  </w:style>
  <w:style w:type="character" w:customStyle="1" w:styleId="m1864609289044096952gmail-style13ptbold">
    <w:name w:val="m_1864609289044096952gmail-style13ptbold"/>
    <w:basedOn w:val="DefaultParagraphFont"/>
    <w:rsid w:val="0064091C"/>
  </w:style>
  <w:style w:type="character" w:customStyle="1" w:styleId="m-2434640214339110092gmail-style13ptbold">
    <w:name w:val="m_-2434640214339110092gmail-style13ptbold"/>
    <w:basedOn w:val="DefaultParagraphFont"/>
    <w:rsid w:val="0064091C"/>
  </w:style>
  <w:style w:type="character" w:customStyle="1" w:styleId="m-2434640214339110092gmail-styleunderline">
    <w:name w:val="m_-2434640214339110092gmail-styleunderline"/>
    <w:basedOn w:val="DefaultParagraphFont"/>
    <w:rsid w:val="0064091C"/>
  </w:style>
  <w:style w:type="character" w:customStyle="1" w:styleId="articlepage-articlebody-firstletter">
    <w:name w:val="articlepage-articlebody-firstletter"/>
    <w:basedOn w:val="DefaultParagraphFont"/>
    <w:rsid w:val="0064091C"/>
  </w:style>
  <w:style w:type="character" w:customStyle="1" w:styleId="m-2745674872889869693gmail-style13ptbold">
    <w:name w:val="m_-2745674872889869693gmail-style13ptbold"/>
    <w:basedOn w:val="DefaultParagraphFont"/>
    <w:rsid w:val="0064091C"/>
  </w:style>
  <w:style w:type="character" w:customStyle="1" w:styleId="m-2745674872889869693gmail-styleunderline">
    <w:name w:val="m_-2745674872889869693gmail-styleunderline"/>
    <w:basedOn w:val="DefaultParagraphFont"/>
    <w:rsid w:val="0064091C"/>
  </w:style>
  <w:style w:type="character" w:customStyle="1" w:styleId="UnresolvedMention31">
    <w:name w:val="Unresolved Mention31"/>
    <w:basedOn w:val="DefaultParagraphFont"/>
    <w:uiPriority w:val="99"/>
    <w:semiHidden/>
    <w:unhideWhenUsed/>
    <w:rsid w:val="0064091C"/>
    <w:rPr>
      <w:color w:val="808080"/>
      <w:shd w:val="clear" w:color="auto" w:fill="E6E6E6"/>
    </w:rPr>
  </w:style>
  <w:style w:type="character" w:customStyle="1" w:styleId="UnresolvedMention4">
    <w:name w:val="Unresolved Mention4"/>
    <w:basedOn w:val="DefaultParagraphFont"/>
    <w:uiPriority w:val="99"/>
    <w:semiHidden/>
    <w:unhideWhenUsed/>
    <w:rsid w:val="0064091C"/>
    <w:rPr>
      <w:color w:val="808080"/>
      <w:shd w:val="clear" w:color="auto" w:fill="E6E6E6"/>
    </w:rPr>
  </w:style>
  <w:style w:type="character" w:customStyle="1" w:styleId="m-8082899869479211226gmail-styleunderline">
    <w:name w:val="m_-8082899869479211226gmail-styleunderline"/>
    <w:basedOn w:val="DefaultParagraphFont"/>
    <w:rsid w:val="0064091C"/>
  </w:style>
  <w:style w:type="paragraph" w:customStyle="1" w:styleId="NoteLevel23">
    <w:name w:val="Note Level 23"/>
    <w:basedOn w:val="Normal"/>
    <w:next w:val="Normal"/>
    <w:uiPriority w:val="99"/>
    <w:qFormat/>
    <w:rsid w:val="0064091C"/>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64091C"/>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64091C"/>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64091C"/>
    <w:rPr>
      <w:color w:val="605E5C"/>
      <w:shd w:val="clear" w:color="auto" w:fill="E1DFDD"/>
    </w:rPr>
  </w:style>
  <w:style w:type="character" w:customStyle="1" w:styleId="UnresolvedMention6">
    <w:name w:val="Unresolved Mention6"/>
    <w:basedOn w:val="DefaultParagraphFont"/>
    <w:uiPriority w:val="99"/>
    <w:semiHidden/>
    <w:unhideWhenUsed/>
    <w:rsid w:val="0064091C"/>
    <w:rPr>
      <w:color w:val="605E5C"/>
      <w:shd w:val="clear" w:color="auto" w:fill="E1DFDD"/>
    </w:rPr>
  </w:style>
  <w:style w:type="character" w:customStyle="1" w:styleId="footnote">
    <w:name w:val="footnote"/>
    <w:basedOn w:val="DefaultParagraphFont"/>
    <w:rsid w:val="0064091C"/>
  </w:style>
  <w:style w:type="character" w:customStyle="1" w:styleId="hubidentifier">
    <w:name w:val="hub_identifier"/>
    <w:basedOn w:val="DefaultParagraphFont"/>
    <w:rsid w:val="0064091C"/>
  </w:style>
  <w:style w:type="paragraph" w:customStyle="1" w:styleId="standardeinzug">
    <w:name w:val="standardeinzug"/>
    <w:basedOn w:val="Normal"/>
    <w:rsid w:val="0064091C"/>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64091C"/>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64091C"/>
  </w:style>
  <w:style w:type="paragraph" w:customStyle="1" w:styleId="entrefilet">
    <w:name w:val="entrefilet"/>
    <w:basedOn w:val="Normal"/>
    <w:rsid w:val="0064091C"/>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64091C"/>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64091C"/>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64091C"/>
  </w:style>
  <w:style w:type="character" w:customStyle="1" w:styleId="m-268162420547309261gmail-stylestylebold12pt">
    <w:name w:val="m_-268162420547309261gmail-stylestylebold12pt"/>
    <w:basedOn w:val="DefaultParagraphFont"/>
    <w:rsid w:val="0064091C"/>
  </w:style>
  <w:style w:type="character" w:customStyle="1" w:styleId="m-268162420547309261gmail-styleboldunderline">
    <w:name w:val="m_-268162420547309261gmail-styleboldunderline"/>
    <w:basedOn w:val="DefaultParagraphFont"/>
    <w:rsid w:val="0064091C"/>
  </w:style>
  <w:style w:type="character" w:customStyle="1" w:styleId="m-5621139387307470627gmail-style13ptbold">
    <w:name w:val="m_-5621139387307470627gmail-style13ptbold"/>
    <w:basedOn w:val="DefaultParagraphFont"/>
    <w:rsid w:val="0064091C"/>
  </w:style>
  <w:style w:type="character" w:customStyle="1" w:styleId="m-5621139387307470627gmail-styleunderline">
    <w:name w:val="m_-5621139387307470627gmail-styleunderline"/>
    <w:basedOn w:val="DefaultParagraphFont"/>
    <w:rsid w:val="0064091C"/>
  </w:style>
  <w:style w:type="character" w:customStyle="1" w:styleId="m-4930835733434609408gmail-style13ptbold">
    <w:name w:val="m_-4930835733434609408gmail-style13ptbold"/>
    <w:basedOn w:val="DefaultParagraphFont"/>
    <w:rsid w:val="0064091C"/>
  </w:style>
  <w:style w:type="character" w:customStyle="1" w:styleId="m-4930835733434609408gmail-styleunderline">
    <w:name w:val="m_-4930835733434609408gmail-styleunderline"/>
    <w:basedOn w:val="DefaultParagraphFont"/>
    <w:rsid w:val="0064091C"/>
  </w:style>
  <w:style w:type="character" w:customStyle="1" w:styleId="m-2456650549122369157gmail-style13ptbold">
    <w:name w:val="m_-2456650549122369157gmail-style13ptbold"/>
    <w:basedOn w:val="DefaultParagraphFont"/>
    <w:rsid w:val="0064091C"/>
  </w:style>
  <w:style w:type="character" w:customStyle="1" w:styleId="m-2456650549122369157gmail-styleunderline">
    <w:name w:val="m_-2456650549122369157gmail-styleunderline"/>
    <w:basedOn w:val="DefaultParagraphFont"/>
    <w:rsid w:val="0064091C"/>
  </w:style>
  <w:style w:type="character" w:customStyle="1" w:styleId="UnresolvedMention32">
    <w:name w:val="Unresolved Mention32"/>
    <w:basedOn w:val="DefaultParagraphFont"/>
    <w:uiPriority w:val="99"/>
    <w:semiHidden/>
    <w:unhideWhenUsed/>
    <w:rsid w:val="0064091C"/>
    <w:rPr>
      <w:color w:val="605E5C"/>
      <w:shd w:val="clear" w:color="auto" w:fill="E1DFDD"/>
    </w:rPr>
  </w:style>
  <w:style w:type="character" w:customStyle="1" w:styleId="l7">
    <w:name w:val="l7"/>
    <w:basedOn w:val="DefaultParagraphFont"/>
    <w:rsid w:val="0064091C"/>
  </w:style>
  <w:style w:type="character" w:customStyle="1" w:styleId="l6">
    <w:name w:val="l6"/>
    <w:basedOn w:val="DefaultParagraphFont"/>
    <w:rsid w:val="0064091C"/>
  </w:style>
  <w:style w:type="character" w:customStyle="1" w:styleId="l8">
    <w:name w:val="l8"/>
    <w:basedOn w:val="DefaultParagraphFont"/>
    <w:rsid w:val="0064091C"/>
  </w:style>
  <w:style w:type="character" w:customStyle="1" w:styleId="l9">
    <w:name w:val="l9"/>
    <w:basedOn w:val="DefaultParagraphFont"/>
    <w:rsid w:val="0064091C"/>
  </w:style>
  <w:style w:type="character" w:customStyle="1" w:styleId="m-134349766280542120gmail-style13ptbold">
    <w:name w:val="m_-134349766280542120gmail-style13ptbold"/>
    <w:basedOn w:val="DefaultParagraphFont"/>
    <w:rsid w:val="0064091C"/>
  </w:style>
  <w:style w:type="character" w:customStyle="1" w:styleId="m-134349766280542120gmail-msohyperlink">
    <w:name w:val="m_-134349766280542120gmail-msohyperlink"/>
    <w:basedOn w:val="DefaultParagraphFont"/>
    <w:rsid w:val="0064091C"/>
  </w:style>
  <w:style w:type="character" w:customStyle="1" w:styleId="m-134349766280542120gmail-styleunderline">
    <w:name w:val="m_-134349766280542120gmail-styleunderline"/>
    <w:basedOn w:val="DefaultParagraphFont"/>
    <w:rsid w:val="0064091C"/>
  </w:style>
  <w:style w:type="character" w:customStyle="1" w:styleId="m-134349766280542120gmail-cite">
    <w:name w:val="m_-134349766280542120gmail-cite"/>
    <w:basedOn w:val="DefaultParagraphFont"/>
    <w:rsid w:val="0064091C"/>
  </w:style>
  <w:style w:type="character" w:customStyle="1" w:styleId="m-134349766280542120gmail-underline">
    <w:name w:val="m_-134349766280542120gmail-underline"/>
    <w:basedOn w:val="DefaultParagraphFont"/>
    <w:rsid w:val="0064091C"/>
  </w:style>
  <w:style w:type="character" w:customStyle="1" w:styleId="m-134349766280542120gmail-underline0">
    <w:name w:val="m_-134349766280542120gmail-underline0"/>
    <w:basedOn w:val="DefaultParagraphFont"/>
    <w:rsid w:val="0064091C"/>
  </w:style>
  <w:style w:type="paragraph" w:customStyle="1" w:styleId="element">
    <w:name w:val="element"/>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64091C"/>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64091C"/>
  </w:style>
  <w:style w:type="character" w:customStyle="1" w:styleId="wsj-article-credit">
    <w:name w:val="wsj-article-credit"/>
    <w:basedOn w:val="DefaultParagraphFont"/>
    <w:rsid w:val="0064091C"/>
  </w:style>
  <w:style w:type="character" w:customStyle="1" w:styleId="wsj-article-credit-tag">
    <w:name w:val="wsj-article-credit-tag"/>
    <w:basedOn w:val="DefaultParagraphFont"/>
    <w:rsid w:val="0064091C"/>
  </w:style>
  <w:style w:type="paragraph" w:customStyle="1" w:styleId="initial">
    <w:name w:val="initial"/>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64091C"/>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64091C"/>
    <w:rPr>
      <w:rFonts w:ascii="Arial Narrow" w:hAnsi="Arial Narrow"/>
      <w:sz w:val="22"/>
      <w:szCs w:val="24"/>
      <w:u w:val="single"/>
      <w:lang w:val="en-US" w:eastAsia="en-US" w:bidi="ar-SA"/>
    </w:rPr>
  </w:style>
  <w:style w:type="paragraph" w:customStyle="1" w:styleId="detailsub">
    <w:name w:val="detail__sub"/>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64091C"/>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64091C"/>
  </w:style>
  <w:style w:type="character" w:customStyle="1" w:styleId="m-299895914748161361gmail-styleunderline">
    <w:name w:val="m_-299895914748161361gmail-styleunderline"/>
    <w:basedOn w:val="DefaultParagraphFont"/>
    <w:rsid w:val="0064091C"/>
  </w:style>
  <w:style w:type="paragraph" w:customStyle="1" w:styleId="counter-paragraph">
    <w:name w:val="counter-paragraph"/>
    <w:basedOn w:val="Normal"/>
    <w:rsid w:val="0064091C"/>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64091C"/>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64091C"/>
  </w:style>
  <w:style w:type="paragraph" w:customStyle="1" w:styleId="m-266642551691440061gmail-cards">
    <w:name w:val="m_-266642551691440061gmail-cards"/>
    <w:basedOn w:val="Normal"/>
    <w:rsid w:val="0064091C"/>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64091C"/>
  </w:style>
  <w:style w:type="paragraph" w:customStyle="1" w:styleId="listingexcerpt">
    <w:name w:val="listing__excerpt"/>
    <w:basedOn w:val="Normal"/>
    <w:rsid w:val="0064091C"/>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64091C"/>
  </w:style>
  <w:style w:type="paragraph" w:customStyle="1" w:styleId="specialbutton">
    <w:name w:val="special__button"/>
    <w:basedOn w:val="Normal"/>
    <w:rsid w:val="0064091C"/>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64091C"/>
    <w:rPr>
      <w:rFonts w:cs="Arial"/>
      <w:bCs/>
      <w:szCs w:val="26"/>
      <w:u w:val="single"/>
      <w:lang w:val="en-US" w:eastAsia="en-US" w:bidi="ar-SA"/>
    </w:rPr>
  </w:style>
  <w:style w:type="paragraph" w:customStyle="1" w:styleId="tag0">
    <w:name w:val="tag"/>
    <w:basedOn w:val="Normal"/>
    <w:next w:val="Normal"/>
    <w:qFormat/>
    <w:rsid w:val="0064091C"/>
    <w:pPr>
      <w:spacing w:after="0" w:line="240" w:lineRule="auto"/>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12610</Words>
  <Characters>71878</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3</cp:revision>
  <dcterms:created xsi:type="dcterms:W3CDTF">2021-11-21T17:55:00Z</dcterms:created>
  <dcterms:modified xsi:type="dcterms:W3CDTF">2021-11-21T17:59:00Z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