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1AB578" w14:textId="7D7225BB" w:rsidR="00E42E4C" w:rsidRDefault="00216A09" w:rsidP="00216A09">
      <w:pPr>
        <w:pStyle w:val="Heading2"/>
      </w:pPr>
      <w:r>
        <w:t>1AC</w:t>
      </w:r>
    </w:p>
    <w:p w14:paraId="6E5770D6" w14:textId="77777777" w:rsidR="00216A09" w:rsidRDefault="00216A09" w:rsidP="00216A09">
      <w:pPr>
        <w:pStyle w:val="Heading3"/>
      </w:pPr>
      <w:r>
        <w:lastRenderedPageBreak/>
        <w:t>1AC – Advantage</w:t>
      </w:r>
    </w:p>
    <w:p w14:paraId="2B90B894" w14:textId="77777777" w:rsidR="00216A09" w:rsidRPr="009C7A92" w:rsidRDefault="00216A09" w:rsidP="00216A09">
      <w:pPr>
        <w:pStyle w:val="Heading4"/>
      </w:pPr>
      <w:r>
        <w:t xml:space="preserve">The member nations of the European Union ought to recognize and unconditional right of workers to strike. </w:t>
      </w:r>
    </w:p>
    <w:p w14:paraId="6A05E2E6" w14:textId="77777777" w:rsidR="00216A09" w:rsidRPr="00C06347" w:rsidRDefault="00216A09" w:rsidP="00216A09"/>
    <w:p w14:paraId="7EDE8949" w14:textId="77777777" w:rsidR="00216A09" w:rsidRPr="00DE376C" w:rsidRDefault="00216A09" w:rsidP="00216A09">
      <w:pPr>
        <w:pStyle w:val="Heading4"/>
      </w:pPr>
      <w:r>
        <w:t xml:space="preserve">Strike rights are </w:t>
      </w:r>
      <w:r>
        <w:rPr>
          <w:u w:val="single"/>
        </w:rPr>
        <w:t>backsliding</w:t>
      </w:r>
      <w:r>
        <w:t xml:space="preserve"> in Eastern Europe – </w:t>
      </w:r>
      <w:r>
        <w:rPr>
          <w:u w:val="single"/>
        </w:rPr>
        <w:t>especially</w:t>
      </w:r>
      <w:r>
        <w:t xml:space="preserve"> after COVID</w:t>
      </w:r>
    </w:p>
    <w:p w14:paraId="3A45BFC3" w14:textId="77777777" w:rsidR="00216A09" w:rsidRPr="00267FDE" w:rsidRDefault="00216A09" w:rsidP="00216A09">
      <w:r w:rsidRPr="00267FDE">
        <w:rPr>
          <w:rStyle w:val="Style13ptBold"/>
        </w:rPr>
        <w:t>Lynch 21</w:t>
      </w:r>
      <w:r w:rsidRPr="00267FDE">
        <w:t xml:space="preserve"> [Esther Lynch was elected as a deputy general secretary of the European Trade Union Confederation at its Vienna Congress in 2019, having previously been a confederal secretary. "Time to put an end to union-busting."</w:t>
      </w:r>
      <w:r>
        <w:t xml:space="preserve"> https://socialeurope.eu/time-to-put-an-end-to-union-busting]</w:t>
      </w:r>
    </w:p>
    <w:p w14:paraId="20DA7AA0" w14:textId="77777777" w:rsidR="00216A09" w:rsidRPr="00DE376C" w:rsidRDefault="00216A09" w:rsidP="00216A09">
      <w:pPr>
        <w:rPr>
          <w:sz w:val="16"/>
        </w:rPr>
      </w:pPr>
      <w:r w:rsidRPr="00D267C2">
        <w:rPr>
          <w:rStyle w:val="StyleUnderline"/>
          <w:highlight w:val="cyan"/>
        </w:rPr>
        <w:t>The right to</w:t>
      </w:r>
      <w:r w:rsidRPr="00DE376C">
        <w:rPr>
          <w:rStyle w:val="StyleUnderline"/>
        </w:rPr>
        <w:t xml:space="preserve"> join a trade union</w:t>
      </w:r>
      <w:r w:rsidRPr="00DE376C">
        <w:rPr>
          <w:sz w:val="16"/>
        </w:rPr>
        <w:t xml:space="preserve"> </w:t>
      </w:r>
      <w:r w:rsidRPr="00DE376C">
        <w:rPr>
          <w:rStyle w:val="StyleUnderline"/>
        </w:rPr>
        <w:t xml:space="preserve">and to </w:t>
      </w:r>
      <w:r w:rsidRPr="00D267C2">
        <w:rPr>
          <w:rStyle w:val="StyleUnderline"/>
          <w:highlight w:val="cyan"/>
        </w:rPr>
        <w:t>bargain</w:t>
      </w:r>
      <w:r w:rsidRPr="00DE376C">
        <w:rPr>
          <w:rStyle w:val="StyleUnderline"/>
        </w:rPr>
        <w:t xml:space="preserve"> collectively </w:t>
      </w:r>
      <w:r w:rsidRPr="00D267C2">
        <w:rPr>
          <w:rStyle w:val="StyleUnderline"/>
          <w:highlight w:val="cyan"/>
        </w:rPr>
        <w:t>is recognised as</w:t>
      </w:r>
      <w:r w:rsidRPr="00DE376C">
        <w:rPr>
          <w:rStyle w:val="StyleUnderline"/>
        </w:rPr>
        <w:t xml:space="preserve"> a </w:t>
      </w:r>
      <w:r w:rsidRPr="00D267C2">
        <w:rPr>
          <w:rStyle w:val="StyleUnderline"/>
          <w:highlight w:val="cyan"/>
        </w:rPr>
        <w:t>fundamental</w:t>
      </w:r>
      <w:r w:rsidRPr="00DE376C">
        <w:rPr>
          <w:rStyle w:val="StyleUnderline"/>
        </w:rPr>
        <w:t xml:space="preserve"> human right by numerous European and international charters and conventions</w:t>
      </w:r>
      <w:r w:rsidRPr="00DE376C">
        <w:rPr>
          <w:sz w:val="16"/>
        </w:rPr>
        <w:t xml:space="preserve">. And </w:t>
      </w:r>
      <w:r w:rsidRPr="00DE376C">
        <w:rPr>
          <w:rStyle w:val="StyleUnderline"/>
        </w:rPr>
        <w:t xml:space="preserve">yet </w:t>
      </w:r>
      <w:r w:rsidRPr="00D267C2">
        <w:rPr>
          <w:rStyle w:val="StyleUnderline"/>
          <w:highlight w:val="cyan"/>
        </w:rPr>
        <w:t xml:space="preserve">union-busting is </w:t>
      </w:r>
      <w:r w:rsidRPr="00D267C2">
        <w:rPr>
          <w:rStyle w:val="Emphasis"/>
          <w:highlight w:val="cyan"/>
        </w:rPr>
        <w:t>on the rise</w:t>
      </w:r>
      <w:r w:rsidRPr="00DE376C">
        <w:rPr>
          <w:sz w:val="16"/>
        </w:rPr>
        <w:t xml:space="preserve"> </w:t>
      </w:r>
      <w:r w:rsidRPr="00DE376C">
        <w:rPr>
          <w:rStyle w:val="StyleUnderline"/>
        </w:rPr>
        <w:t>in Europe</w:t>
      </w:r>
      <w:r w:rsidRPr="00DE376C">
        <w:rPr>
          <w:sz w:val="16"/>
        </w:rPr>
        <w:t>.</w:t>
      </w:r>
    </w:p>
    <w:p w14:paraId="789F1D58" w14:textId="77777777" w:rsidR="00216A09" w:rsidRPr="00DE376C" w:rsidRDefault="00216A09" w:rsidP="00216A09">
      <w:pPr>
        <w:rPr>
          <w:sz w:val="16"/>
        </w:rPr>
      </w:pPr>
      <w:r w:rsidRPr="00DE376C">
        <w:rPr>
          <w:sz w:val="16"/>
        </w:rPr>
        <w:t>Over the last year, the European Trade Union Confederation has been receiving alarming reports of union rights violations—of obstacles, victimisation and discrimination in a number of countries—sometimes using the pandemic as a pretext. The ETUC is calling on the European institutions to take a stand and put an end to union-busting, by including measures in the proposed directive on adequate minimum wages to halt anti-union practices and to guarantee trade union access to workplaces and protection from victimisation.</w:t>
      </w:r>
    </w:p>
    <w:p w14:paraId="0B35B547" w14:textId="77777777" w:rsidR="00216A09" w:rsidRPr="00DE376C" w:rsidRDefault="00216A09" w:rsidP="00216A09">
      <w:pPr>
        <w:rPr>
          <w:sz w:val="16"/>
        </w:rPr>
      </w:pPr>
      <w:r w:rsidRPr="00DE376C">
        <w:rPr>
          <w:sz w:val="16"/>
        </w:rPr>
        <w:t>The best way to secure fair wages is through collective bargaining by trade unions. The draft directive recognises this in article 4, calling for the ‘promotion of collective bargaining on wage setting’. This obliges member states to work with social partners (unions and employers) to encourage ‘constructive, meaningful and informed’ negotiations and strengthen sectoral or cross-industry bargaining. In countries where fewer than 70 per cent of workers are covered by collective agreements, governments will have to draw up action plans to promote bargaining.</w:t>
      </w:r>
    </w:p>
    <w:p w14:paraId="26782575" w14:textId="77777777" w:rsidR="00216A09" w:rsidRPr="00DE376C" w:rsidRDefault="00216A09" w:rsidP="00216A09">
      <w:pPr>
        <w:rPr>
          <w:sz w:val="16"/>
        </w:rPr>
      </w:pPr>
      <w:r w:rsidRPr="00DE376C">
        <w:rPr>
          <w:rStyle w:val="StyleUnderline"/>
        </w:rPr>
        <w:t xml:space="preserve">All </w:t>
      </w:r>
      <w:r w:rsidRPr="00D267C2">
        <w:rPr>
          <w:rStyle w:val="StyleUnderline"/>
          <w:highlight w:val="cyan"/>
        </w:rPr>
        <w:t>this</w:t>
      </w:r>
      <w:r w:rsidRPr="00DE376C">
        <w:rPr>
          <w:rStyle w:val="StyleUnderline"/>
        </w:rPr>
        <w:t xml:space="preserve"> is welcome but </w:t>
      </w:r>
      <w:r w:rsidRPr="00D267C2">
        <w:rPr>
          <w:rStyle w:val="StyleUnderline"/>
          <w:highlight w:val="cyan"/>
        </w:rPr>
        <w:t>fails to require</w:t>
      </w:r>
      <w:r w:rsidRPr="00DE376C">
        <w:rPr>
          <w:rStyle w:val="StyleUnderline"/>
        </w:rPr>
        <w:t xml:space="preserve"> member </w:t>
      </w:r>
      <w:r w:rsidRPr="00D267C2">
        <w:rPr>
          <w:rStyle w:val="StyleUnderline"/>
          <w:highlight w:val="cyan"/>
        </w:rPr>
        <w:t>states</w:t>
      </w:r>
      <w:r w:rsidRPr="00DE376C">
        <w:rPr>
          <w:rStyle w:val="StyleUnderline"/>
        </w:rPr>
        <w:t xml:space="preserve"> to </w:t>
      </w:r>
      <w:r w:rsidRPr="00D267C2">
        <w:rPr>
          <w:rStyle w:val="StyleUnderline"/>
          <w:highlight w:val="cyan"/>
        </w:rPr>
        <w:t>tackle employers’</w:t>
      </w:r>
      <w:r w:rsidRPr="00DE376C">
        <w:rPr>
          <w:rStyle w:val="StyleUnderline"/>
        </w:rPr>
        <w:t xml:space="preserve"> attacks on workers’ </w:t>
      </w:r>
      <w:r w:rsidRPr="00D267C2">
        <w:rPr>
          <w:rStyle w:val="StyleUnderline"/>
          <w:highlight w:val="cyan"/>
        </w:rPr>
        <w:t xml:space="preserve">ability to </w:t>
      </w:r>
      <w:r w:rsidRPr="00D267C2">
        <w:rPr>
          <w:rStyle w:val="Emphasis"/>
          <w:highlight w:val="cyan"/>
        </w:rPr>
        <w:t>organise</w:t>
      </w:r>
      <w:r w:rsidRPr="00D267C2">
        <w:rPr>
          <w:rStyle w:val="StyleUnderline"/>
          <w:highlight w:val="cyan"/>
        </w:rPr>
        <w:t xml:space="preserve"> and </w:t>
      </w:r>
      <w:r w:rsidRPr="00D267C2">
        <w:rPr>
          <w:rStyle w:val="Emphasis"/>
          <w:highlight w:val="cyan"/>
        </w:rPr>
        <w:t>act</w:t>
      </w:r>
      <w:r w:rsidRPr="00DE376C">
        <w:rPr>
          <w:rStyle w:val="StyleUnderline"/>
        </w:rPr>
        <w:t xml:space="preserve"> together</w:t>
      </w:r>
      <w:r w:rsidRPr="00DE376C">
        <w:rPr>
          <w:sz w:val="16"/>
        </w:rPr>
        <w:t>—</w:t>
      </w:r>
      <w:r w:rsidRPr="00DE376C">
        <w:rPr>
          <w:rStyle w:val="StyleUnderline"/>
        </w:rPr>
        <w:t xml:space="preserve">if necessary </w:t>
      </w:r>
      <w:r w:rsidRPr="00D267C2">
        <w:rPr>
          <w:rStyle w:val="StyleUnderline"/>
          <w:highlight w:val="cyan"/>
        </w:rPr>
        <w:t xml:space="preserve">through </w:t>
      </w:r>
      <w:r w:rsidRPr="00D267C2">
        <w:rPr>
          <w:rStyle w:val="Emphasis"/>
          <w:highlight w:val="cyan"/>
        </w:rPr>
        <w:t>strike action</w:t>
      </w:r>
      <w:r w:rsidRPr="00DE376C">
        <w:rPr>
          <w:sz w:val="16"/>
        </w:rPr>
        <w:t>—</w:t>
      </w:r>
      <w:r w:rsidRPr="00D267C2">
        <w:rPr>
          <w:rStyle w:val="StyleUnderline"/>
          <w:highlight w:val="cyan"/>
        </w:rPr>
        <w:t>without risk of reprisals</w:t>
      </w:r>
      <w:r w:rsidRPr="00DE376C">
        <w:rPr>
          <w:rStyle w:val="StyleUnderline"/>
        </w:rPr>
        <w:t xml:space="preserve">, victimisation, </w:t>
      </w:r>
      <w:r w:rsidRPr="00D267C2">
        <w:rPr>
          <w:rStyle w:val="Emphasis"/>
          <w:highlight w:val="cyan"/>
        </w:rPr>
        <w:t>dismissal</w:t>
      </w:r>
      <w:r w:rsidRPr="00D267C2">
        <w:rPr>
          <w:rStyle w:val="StyleUnderline"/>
          <w:highlight w:val="cyan"/>
        </w:rPr>
        <w:t xml:space="preserve"> or discrimination</w:t>
      </w:r>
      <w:r w:rsidRPr="00DE376C">
        <w:rPr>
          <w:sz w:val="16"/>
        </w:rPr>
        <w:t>.</w:t>
      </w:r>
    </w:p>
    <w:p w14:paraId="6A41C9FA" w14:textId="77777777" w:rsidR="00216A09" w:rsidRPr="00DE376C" w:rsidRDefault="00216A09" w:rsidP="00216A09">
      <w:pPr>
        <w:rPr>
          <w:sz w:val="16"/>
        </w:rPr>
      </w:pPr>
      <w:r w:rsidRPr="00DE376C">
        <w:rPr>
          <w:sz w:val="16"/>
        </w:rPr>
        <w:t>Legally binding</w:t>
      </w:r>
    </w:p>
    <w:p w14:paraId="78EE58CE" w14:textId="77777777" w:rsidR="00216A09" w:rsidRPr="00DE376C" w:rsidRDefault="00216A09" w:rsidP="00216A09">
      <w:pPr>
        <w:rPr>
          <w:sz w:val="16"/>
        </w:rPr>
      </w:pPr>
      <w:r w:rsidRPr="00DE376C">
        <w:rPr>
          <w:sz w:val="16"/>
        </w:rPr>
        <w:t>The obligation on the European Union and its member states to act could not be clearer. The legally binding Charter of Fundamental Rights of the EU (article 12) establishes ‘the right of everyone to form and to join trade unions for the protection of his or her interests’. Several International Labour Organization (ILO) conventions reinforce the right to negotiate on behalf of workers, including the Collective Bargaining Convention (1981). Principle 8 of the European Pillar of Social Rights further encourages the social partners ‘to negotiate and conclude collective agreements in matters relevant to them, while respecting their autonomy and the right to collective action’.</w:t>
      </w:r>
    </w:p>
    <w:p w14:paraId="6AD1C0A2" w14:textId="77777777" w:rsidR="00216A09" w:rsidRPr="00DE376C" w:rsidRDefault="00216A09" w:rsidP="00216A09">
      <w:pPr>
        <w:rPr>
          <w:sz w:val="16"/>
        </w:rPr>
      </w:pPr>
      <w:r w:rsidRPr="00DE376C">
        <w:rPr>
          <w:sz w:val="16"/>
        </w:rPr>
        <w:t>The ILO Committee on Freedom of Association Digest of Case Law affirms:</w:t>
      </w:r>
    </w:p>
    <w:p w14:paraId="0BD7F2FA" w14:textId="77777777" w:rsidR="00216A09" w:rsidRPr="00DE376C" w:rsidRDefault="00216A09" w:rsidP="00216A09">
      <w:pPr>
        <w:rPr>
          <w:sz w:val="16"/>
        </w:rPr>
      </w:pPr>
      <w:r w:rsidRPr="00DE376C">
        <w:rPr>
          <w:sz w:val="16"/>
        </w:rPr>
        <w:t>The right to bargain with employers with respect to conditions of work constitutes an essential element in freedom of association, and trade unions should have the right, through collective bargaining or other lawful means, to seek to improve the living and working conditions of those whom the trade unions represent. The public authorities should refrain from any interference which would restrict this right or impede the lawful exercise thereof.</w:t>
      </w:r>
    </w:p>
    <w:p w14:paraId="7691187D" w14:textId="77777777" w:rsidR="00216A09" w:rsidRPr="00DE376C" w:rsidRDefault="00216A09" w:rsidP="00216A09">
      <w:pPr>
        <w:rPr>
          <w:sz w:val="16"/>
        </w:rPr>
      </w:pPr>
      <w:r w:rsidRPr="00DE376C">
        <w:rPr>
          <w:sz w:val="16"/>
        </w:rPr>
        <w:t>Yet ‘interference’ is happening throughout Europe. Union representatives are being victimised, detained or denied the right to communicate with the workers they represent.</w:t>
      </w:r>
    </w:p>
    <w:p w14:paraId="3765720A" w14:textId="77777777" w:rsidR="00216A09" w:rsidRPr="00DE376C" w:rsidRDefault="00216A09" w:rsidP="00216A09">
      <w:pPr>
        <w:rPr>
          <w:sz w:val="16"/>
        </w:rPr>
      </w:pPr>
      <w:r w:rsidRPr="00DE376C">
        <w:rPr>
          <w:sz w:val="16"/>
        </w:rPr>
        <w:t>The International Trade Union Confederation’s Global Rights Index 2020 revealed that 38 per cent of European countries excluded workers from the right to join or set up a union, 56 per cent failed to uphold the right to collective bargaining and no fewer than 72 per cent violated the right to strike. Many employers are refusing to enter talks or are choosing to bypass legitimate trade unions in favour of non-union and non-representative ‘sweetheart’ organisations.</w:t>
      </w:r>
    </w:p>
    <w:p w14:paraId="49D4C293" w14:textId="77777777" w:rsidR="00216A09" w:rsidRPr="00DE376C" w:rsidRDefault="00216A09" w:rsidP="00216A09">
      <w:pPr>
        <w:rPr>
          <w:sz w:val="16"/>
        </w:rPr>
      </w:pPr>
      <w:r w:rsidRPr="00DE376C">
        <w:rPr>
          <w:sz w:val="16"/>
        </w:rPr>
        <w:t>Growing evidence</w:t>
      </w:r>
    </w:p>
    <w:p w14:paraId="02394C2F" w14:textId="77777777" w:rsidR="00216A09" w:rsidRPr="00DE376C" w:rsidRDefault="00216A09" w:rsidP="00216A09">
      <w:pPr>
        <w:rPr>
          <w:rStyle w:val="StyleUnderline"/>
        </w:rPr>
      </w:pPr>
      <w:r w:rsidRPr="00D267C2">
        <w:rPr>
          <w:rStyle w:val="StyleUnderline"/>
          <w:highlight w:val="cyan"/>
        </w:rPr>
        <w:lastRenderedPageBreak/>
        <w:t>The</w:t>
      </w:r>
      <w:r w:rsidRPr="00D267C2">
        <w:rPr>
          <w:sz w:val="16"/>
          <w:highlight w:val="cyan"/>
        </w:rPr>
        <w:t xml:space="preserve"> </w:t>
      </w:r>
      <w:r w:rsidRPr="00D267C2">
        <w:rPr>
          <w:rStyle w:val="Emphasis"/>
          <w:highlight w:val="cyan"/>
        </w:rPr>
        <w:t>ETUC</w:t>
      </w:r>
      <w:r w:rsidRPr="00D267C2">
        <w:rPr>
          <w:sz w:val="16"/>
          <w:highlight w:val="cyan"/>
        </w:rPr>
        <w:t xml:space="preserve"> </w:t>
      </w:r>
      <w:r w:rsidRPr="00D267C2">
        <w:rPr>
          <w:rStyle w:val="StyleUnderline"/>
          <w:highlight w:val="cyan"/>
        </w:rPr>
        <w:t>has</w:t>
      </w:r>
      <w:r w:rsidRPr="00DE376C">
        <w:rPr>
          <w:rStyle w:val="StyleUnderline"/>
        </w:rPr>
        <w:t xml:space="preserve"> growing </w:t>
      </w:r>
      <w:r w:rsidRPr="00D267C2">
        <w:rPr>
          <w:rStyle w:val="StyleUnderline"/>
          <w:highlight w:val="cyan"/>
        </w:rPr>
        <w:t xml:space="preserve">evidence of </w:t>
      </w:r>
      <w:r w:rsidRPr="00D267C2">
        <w:rPr>
          <w:rStyle w:val="Emphasis"/>
          <w:highlight w:val="cyan"/>
        </w:rPr>
        <w:t>anti-union activities</w:t>
      </w:r>
      <w:r w:rsidRPr="00DE376C">
        <w:rPr>
          <w:rStyle w:val="StyleUnderline"/>
        </w:rPr>
        <w:t xml:space="preserve"> by well-known companies</w:t>
      </w:r>
      <w:r w:rsidRPr="00DE376C">
        <w:rPr>
          <w:sz w:val="16"/>
        </w:rPr>
        <w:t xml:space="preserve">, such as McDonald’s and Intercontinental Hotels. In Ireland, the bookmaker Paddy Power and retailer Dunnes Stores have used police to expel trade union representatives from their premises. </w:t>
      </w:r>
      <w:r w:rsidRPr="00D267C2">
        <w:rPr>
          <w:rStyle w:val="StyleUnderline"/>
          <w:highlight w:val="cyan"/>
        </w:rPr>
        <w:t>In Latvia</w:t>
      </w:r>
      <w:r w:rsidRPr="00DE376C">
        <w:rPr>
          <w:rStyle w:val="StyleUnderline"/>
        </w:rPr>
        <w:t>, legislation allows employers to set up ‘</w:t>
      </w:r>
      <w:r w:rsidRPr="00D267C2">
        <w:rPr>
          <w:rStyle w:val="Emphasis"/>
          <w:highlight w:val="cyan"/>
        </w:rPr>
        <w:t>yellow’ unions</w:t>
      </w:r>
      <w:r w:rsidRPr="00DE376C">
        <w:rPr>
          <w:rStyle w:val="StyleUnderline"/>
        </w:rPr>
        <w:t xml:space="preserve">, to </w:t>
      </w:r>
      <w:r w:rsidRPr="00D267C2">
        <w:rPr>
          <w:rStyle w:val="StyleUnderline"/>
          <w:highlight w:val="cyan"/>
        </w:rPr>
        <w:t>prevent</w:t>
      </w:r>
      <w:r w:rsidRPr="00DE376C">
        <w:rPr>
          <w:rStyle w:val="StyleUnderline"/>
        </w:rPr>
        <w:t xml:space="preserve"> legitimate </w:t>
      </w:r>
      <w:r w:rsidRPr="00D267C2">
        <w:rPr>
          <w:rStyle w:val="StyleUnderline"/>
          <w:highlight w:val="cyan"/>
        </w:rPr>
        <w:t>trade unions from reaching</w:t>
      </w:r>
      <w:r w:rsidRPr="00DE376C">
        <w:rPr>
          <w:rStyle w:val="StyleUnderline"/>
        </w:rPr>
        <w:t xml:space="preserve"> </w:t>
      </w:r>
      <w:r w:rsidRPr="00DE376C">
        <w:rPr>
          <w:rStyle w:val="Emphasis"/>
        </w:rPr>
        <w:t xml:space="preserve">collective </w:t>
      </w:r>
      <w:r w:rsidRPr="00D267C2">
        <w:rPr>
          <w:rStyle w:val="Emphasis"/>
          <w:highlight w:val="cyan"/>
        </w:rPr>
        <w:t>agreements</w:t>
      </w:r>
      <w:r w:rsidRPr="00DE376C">
        <w:rPr>
          <w:rStyle w:val="StyleUnderline"/>
        </w:rPr>
        <w:t>.</w:t>
      </w:r>
    </w:p>
    <w:p w14:paraId="6B2C6530" w14:textId="77777777" w:rsidR="00216A09" w:rsidRPr="00DE376C" w:rsidRDefault="00216A09" w:rsidP="00216A09">
      <w:pPr>
        <w:rPr>
          <w:sz w:val="16"/>
        </w:rPr>
      </w:pPr>
      <w:r w:rsidRPr="00DE376C">
        <w:rPr>
          <w:sz w:val="16"/>
        </w:rPr>
        <w:t>Just last month, a court in Italy found that a Deliveroo algorithm discriminated against riders who took strike action and ordered the company to pay damages to trade unions. Elsewhere, ending the automatic ‘check-off’ payment of union dues from wages has had a severe impact on union finances.</w:t>
      </w:r>
    </w:p>
    <w:p w14:paraId="2132D289" w14:textId="77777777" w:rsidR="00216A09" w:rsidRPr="00DE376C" w:rsidRDefault="00216A09" w:rsidP="00216A09">
      <w:pPr>
        <w:rPr>
          <w:sz w:val="16"/>
        </w:rPr>
      </w:pPr>
      <w:r w:rsidRPr="00DE376C">
        <w:rPr>
          <w:sz w:val="16"/>
        </w:rPr>
        <w:t>A recent Vice report detailed how the notoriously anti-union Big Tech company Amazon subjected employees to surveillance in a number of EU countries, including Spain, Austria and Czechia, using ‘professional’ union-busters and private detectives to spy on trade union activities. Indeed, union-busting is now big business—and forms part of the business model of major companies such as Ryanair.</w:t>
      </w:r>
    </w:p>
    <w:p w14:paraId="35C39222" w14:textId="77777777" w:rsidR="00216A09" w:rsidRPr="00DE376C" w:rsidRDefault="00216A09" w:rsidP="00216A09">
      <w:pPr>
        <w:rPr>
          <w:sz w:val="16"/>
        </w:rPr>
      </w:pPr>
      <w:r w:rsidRPr="00D267C2">
        <w:rPr>
          <w:rStyle w:val="StyleUnderline"/>
          <w:highlight w:val="cyan"/>
        </w:rPr>
        <w:t xml:space="preserve">Governments are </w:t>
      </w:r>
      <w:r w:rsidRPr="00D267C2">
        <w:rPr>
          <w:rStyle w:val="Emphasis"/>
          <w:highlight w:val="cyan"/>
        </w:rPr>
        <w:t>complicit</w:t>
      </w:r>
      <w:r w:rsidRPr="00DE376C">
        <w:rPr>
          <w:rStyle w:val="StyleUnderline"/>
        </w:rPr>
        <w:t xml:space="preserve"> in these activities. Trade </w:t>
      </w:r>
      <w:r w:rsidRPr="00D267C2">
        <w:rPr>
          <w:rStyle w:val="StyleUnderline"/>
          <w:highlight w:val="cyan"/>
        </w:rPr>
        <w:t xml:space="preserve">unionists are still </w:t>
      </w:r>
      <w:r w:rsidRPr="00D267C2">
        <w:rPr>
          <w:rStyle w:val="Emphasis"/>
          <w:highlight w:val="cyan"/>
        </w:rPr>
        <w:t>arrested</w:t>
      </w:r>
      <w:r w:rsidRPr="00D267C2">
        <w:rPr>
          <w:rStyle w:val="StyleUnderline"/>
          <w:highlight w:val="cyan"/>
        </w:rPr>
        <w:t xml:space="preserve"> and </w:t>
      </w:r>
      <w:r w:rsidRPr="00D267C2">
        <w:rPr>
          <w:rStyle w:val="Emphasis"/>
          <w:highlight w:val="cyan"/>
        </w:rPr>
        <w:t>prosecuted</w:t>
      </w:r>
      <w:r w:rsidRPr="00DE376C">
        <w:rPr>
          <w:rStyle w:val="StyleUnderline"/>
        </w:rPr>
        <w:t xml:space="preserve"> for carrying out their duties</w:t>
      </w:r>
      <w:r w:rsidRPr="00DE376C">
        <w:rPr>
          <w:sz w:val="16"/>
        </w:rPr>
        <w:t xml:space="preserve">, for instance </w:t>
      </w:r>
      <w:r w:rsidRPr="00D267C2">
        <w:rPr>
          <w:rStyle w:val="StyleUnderline"/>
          <w:highlight w:val="cyan"/>
        </w:rPr>
        <w:t>in Turkey and Belgium</w:t>
      </w:r>
      <w:r w:rsidRPr="00DE376C">
        <w:rPr>
          <w:rStyle w:val="StyleUnderline"/>
        </w:rPr>
        <w:t xml:space="preserve">. A number of </w:t>
      </w:r>
      <w:r w:rsidRPr="00D267C2">
        <w:rPr>
          <w:rStyle w:val="StyleUnderline"/>
          <w:highlight w:val="cyan"/>
        </w:rPr>
        <w:t>countries fail to protect</w:t>
      </w:r>
      <w:r w:rsidRPr="00DE376C">
        <w:rPr>
          <w:rStyle w:val="StyleUnderline"/>
        </w:rPr>
        <w:t xml:space="preserve"> union </w:t>
      </w:r>
      <w:r w:rsidRPr="00D267C2">
        <w:rPr>
          <w:rStyle w:val="StyleUnderline"/>
          <w:highlight w:val="cyan"/>
        </w:rPr>
        <w:t xml:space="preserve">members from </w:t>
      </w:r>
      <w:r w:rsidRPr="00D267C2">
        <w:rPr>
          <w:rStyle w:val="Emphasis"/>
          <w:highlight w:val="cyan"/>
        </w:rPr>
        <w:t>discrimination</w:t>
      </w:r>
      <w:r w:rsidRPr="00D267C2">
        <w:rPr>
          <w:rStyle w:val="StyleUnderline"/>
          <w:highlight w:val="cyan"/>
        </w:rPr>
        <w:t xml:space="preserve"> or </w:t>
      </w:r>
      <w:r w:rsidRPr="00D267C2">
        <w:rPr>
          <w:rStyle w:val="Emphasis"/>
          <w:highlight w:val="cyan"/>
        </w:rPr>
        <w:t>victimisation</w:t>
      </w:r>
      <w:r w:rsidRPr="00DE376C">
        <w:rPr>
          <w:sz w:val="16"/>
        </w:rPr>
        <w:t xml:space="preserve">, </w:t>
      </w:r>
      <w:r w:rsidRPr="00DE376C">
        <w:rPr>
          <w:rStyle w:val="StyleUnderline"/>
        </w:rPr>
        <w:t>including</w:t>
      </w:r>
      <w:r w:rsidRPr="00DE376C">
        <w:rPr>
          <w:sz w:val="16"/>
        </w:rPr>
        <w:t xml:space="preserve"> </w:t>
      </w:r>
      <w:r w:rsidRPr="00D267C2">
        <w:rPr>
          <w:rStyle w:val="Emphasis"/>
          <w:highlight w:val="cyan"/>
        </w:rPr>
        <w:t>Bulgaria</w:t>
      </w:r>
      <w:r w:rsidRPr="00D267C2">
        <w:rPr>
          <w:sz w:val="16"/>
          <w:highlight w:val="cyan"/>
        </w:rPr>
        <w:t xml:space="preserve">, </w:t>
      </w:r>
      <w:r w:rsidRPr="00D267C2">
        <w:rPr>
          <w:rStyle w:val="Emphasis"/>
          <w:highlight w:val="cyan"/>
        </w:rPr>
        <w:t>Romania</w:t>
      </w:r>
      <w:r w:rsidRPr="00DE376C">
        <w:rPr>
          <w:sz w:val="16"/>
        </w:rPr>
        <w:t xml:space="preserve"> </w:t>
      </w:r>
      <w:r w:rsidRPr="00DE376C">
        <w:rPr>
          <w:rStyle w:val="StyleUnderline"/>
        </w:rPr>
        <w:t>and</w:t>
      </w:r>
      <w:r w:rsidRPr="00DE376C">
        <w:rPr>
          <w:sz w:val="16"/>
        </w:rPr>
        <w:t xml:space="preserve"> </w:t>
      </w:r>
      <w:r w:rsidRPr="00D267C2">
        <w:rPr>
          <w:rStyle w:val="Emphasis"/>
          <w:highlight w:val="cyan"/>
        </w:rPr>
        <w:t>Poland</w:t>
      </w:r>
      <w:r w:rsidRPr="00DE376C">
        <w:rPr>
          <w:sz w:val="16"/>
        </w:rPr>
        <w:t xml:space="preserve">, </w:t>
      </w:r>
      <w:r w:rsidRPr="00DE376C">
        <w:rPr>
          <w:rStyle w:val="StyleUnderline"/>
        </w:rPr>
        <w:t xml:space="preserve">where some categories of workers also do not have the </w:t>
      </w:r>
      <w:r w:rsidRPr="00DE376C">
        <w:rPr>
          <w:rStyle w:val="Emphasis"/>
        </w:rPr>
        <w:t>right to organise</w:t>
      </w:r>
      <w:r w:rsidRPr="00DE376C">
        <w:rPr>
          <w:sz w:val="16"/>
        </w:rPr>
        <w:t>.</w:t>
      </w:r>
    </w:p>
    <w:p w14:paraId="2AC9FD51" w14:textId="77777777" w:rsidR="00216A09" w:rsidRPr="00DE376C" w:rsidRDefault="00216A09" w:rsidP="00216A09">
      <w:pPr>
        <w:rPr>
          <w:rStyle w:val="StyleUnderline"/>
        </w:rPr>
      </w:pPr>
      <w:r w:rsidRPr="00DE376C">
        <w:rPr>
          <w:sz w:val="16"/>
        </w:rPr>
        <w:t xml:space="preserve">And now some </w:t>
      </w:r>
      <w:r w:rsidRPr="00DE376C">
        <w:rPr>
          <w:rStyle w:val="StyleUnderline"/>
        </w:rPr>
        <w:t>member states have adopted so-called emergency procedures in response to Covid-19, seriously limiting trade union rights such as holding demonstrations</w:t>
      </w:r>
      <w:r w:rsidRPr="00DE376C">
        <w:rPr>
          <w:sz w:val="16"/>
        </w:rPr>
        <w:t xml:space="preserve">. </w:t>
      </w:r>
      <w:r w:rsidRPr="00D267C2">
        <w:rPr>
          <w:rStyle w:val="StyleUnderline"/>
          <w:highlight w:val="cyan"/>
        </w:rPr>
        <w:t xml:space="preserve">In </w:t>
      </w:r>
      <w:r w:rsidRPr="00D267C2">
        <w:rPr>
          <w:rStyle w:val="Emphasis"/>
          <w:highlight w:val="cyan"/>
        </w:rPr>
        <w:t>Hungary</w:t>
      </w:r>
      <w:r w:rsidRPr="00D267C2">
        <w:rPr>
          <w:sz w:val="16"/>
          <w:highlight w:val="cyan"/>
        </w:rPr>
        <w:t xml:space="preserve">, </w:t>
      </w:r>
      <w:r w:rsidRPr="00D267C2">
        <w:rPr>
          <w:rStyle w:val="StyleUnderline"/>
          <w:highlight w:val="cyan"/>
        </w:rPr>
        <w:t>a new law</w:t>
      </w:r>
      <w:r w:rsidRPr="00DE376C">
        <w:rPr>
          <w:rStyle w:val="StyleUnderline"/>
        </w:rPr>
        <w:t>,</w:t>
      </w:r>
      <w:r w:rsidRPr="00DE376C">
        <w:rPr>
          <w:sz w:val="16"/>
        </w:rPr>
        <w:t xml:space="preserve"> introduced without consultation, prohibits collective bargaining, </w:t>
      </w:r>
      <w:r w:rsidRPr="00D267C2">
        <w:rPr>
          <w:rStyle w:val="Emphasis"/>
          <w:highlight w:val="cyan"/>
        </w:rPr>
        <w:t>outlaws strikes</w:t>
      </w:r>
      <w:r w:rsidRPr="00DE376C">
        <w:rPr>
          <w:sz w:val="16"/>
        </w:rPr>
        <w:t xml:space="preserve"> </w:t>
      </w:r>
      <w:r w:rsidRPr="00DE376C">
        <w:rPr>
          <w:rStyle w:val="StyleUnderline"/>
        </w:rPr>
        <w:t>and terminates all existing agreements in the healthcare sector.</w:t>
      </w:r>
    </w:p>
    <w:p w14:paraId="2207D389" w14:textId="77777777" w:rsidR="00216A09" w:rsidRPr="001D4DEF" w:rsidRDefault="00216A09" w:rsidP="00216A09">
      <w:pPr>
        <w:pStyle w:val="Heading4"/>
      </w:pPr>
      <w:r>
        <w:t xml:space="preserve">The right to </w:t>
      </w:r>
      <w:r>
        <w:rPr>
          <w:u w:val="single"/>
        </w:rPr>
        <w:t>strike</w:t>
      </w:r>
      <w:r>
        <w:t xml:space="preserve"> is key to </w:t>
      </w:r>
      <w:r>
        <w:rPr>
          <w:u w:val="single"/>
        </w:rPr>
        <w:t>global democracy</w:t>
      </w:r>
      <w:r>
        <w:t xml:space="preserve"> – organized and </w:t>
      </w:r>
      <w:r>
        <w:rPr>
          <w:u w:val="single"/>
        </w:rPr>
        <w:t>empowered</w:t>
      </w:r>
      <w:r>
        <w:t xml:space="preserve"> labor secures reforms in </w:t>
      </w:r>
      <w:r>
        <w:rPr>
          <w:u w:val="single"/>
        </w:rPr>
        <w:t>every area</w:t>
      </w:r>
      <w:r>
        <w:t xml:space="preserve"> </w:t>
      </w:r>
    </w:p>
    <w:p w14:paraId="214AF0B5" w14:textId="77777777" w:rsidR="00216A09" w:rsidRPr="006861E1" w:rsidRDefault="00216A09" w:rsidP="00216A09">
      <w:r w:rsidRPr="006861E1">
        <w:rPr>
          <w:rStyle w:val="Style13ptBold"/>
        </w:rPr>
        <w:t>Puddington 10</w:t>
      </w:r>
      <w:r w:rsidRPr="006861E1">
        <w:t xml:space="preserve"> [Arch Puddington is currently Senior Scholar Emeritus at Freedom House. He also previously served as the Senior Vice President for Research at Freedom House. "The Global State of Workers’ Rights: Free Labor in a Hostile World."</w:t>
      </w:r>
      <w:r>
        <w:t xml:space="preserve"> https://freedomhouse.org/sites/default/files/inline_images/WorkerRightsFULLBooklet-FINAL.pdf]</w:t>
      </w:r>
    </w:p>
    <w:p w14:paraId="53012399" w14:textId="77777777" w:rsidR="00216A09" w:rsidRPr="006861E1" w:rsidRDefault="00216A09" w:rsidP="00216A09">
      <w:pPr>
        <w:rPr>
          <w:rStyle w:val="StyleUnderline"/>
        </w:rPr>
      </w:pPr>
      <w:r w:rsidRPr="001D4DEF">
        <w:rPr>
          <w:sz w:val="16"/>
        </w:rPr>
        <w:t xml:space="preserve">Some 30 years ago, in August 1980, </w:t>
      </w:r>
      <w:r w:rsidRPr="00D267C2">
        <w:rPr>
          <w:rStyle w:val="StyleUnderline"/>
          <w:highlight w:val="cyan"/>
        </w:rPr>
        <w:t>workers in</w:t>
      </w:r>
      <w:r w:rsidRPr="001D4DEF">
        <w:rPr>
          <w:sz w:val="16"/>
        </w:rPr>
        <w:t xml:space="preserve"> communist </w:t>
      </w:r>
      <w:r w:rsidRPr="00D267C2">
        <w:rPr>
          <w:rStyle w:val="Emphasis"/>
          <w:highlight w:val="cyan"/>
        </w:rPr>
        <w:t>Poland</w:t>
      </w:r>
      <w:r w:rsidRPr="001D4DEF">
        <w:rPr>
          <w:sz w:val="16"/>
        </w:rPr>
        <w:t xml:space="preserve"> </w:t>
      </w:r>
      <w:r w:rsidRPr="006861E1">
        <w:rPr>
          <w:rStyle w:val="StyleUnderline"/>
        </w:rPr>
        <w:t>formed the independent Solidarity trade union movement</w:t>
      </w:r>
      <w:r w:rsidRPr="001D4DEF">
        <w:rPr>
          <w:sz w:val="16"/>
        </w:rPr>
        <w:t xml:space="preserve">, thereby </w:t>
      </w:r>
      <w:r w:rsidRPr="006861E1">
        <w:rPr>
          <w:rStyle w:val="StyleUnderline"/>
        </w:rPr>
        <w:t>challenging one of the totalitarian system‘s fundamental principles: control of labor organizations by the party-state. The strike that led to Solidarity‘s establishment was launched at the Lenin shipyards</w:t>
      </w:r>
      <w:r w:rsidRPr="001D4DEF">
        <w:rPr>
          <w:sz w:val="16"/>
        </w:rPr>
        <w:t xml:space="preserve"> in Gdansk. </w:t>
      </w:r>
      <w:r w:rsidRPr="006861E1">
        <w:rPr>
          <w:rStyle w:val="StyleUnderline"/>
        </w:rPr>
        <w:t xml:space="preserve">It quickly </w:t>
      </w:r>
      <w:r w:rsidRPr="00D267C2">
        <w:rPr>
          <w:rStyle w:val="StyleUnderline"/>
          <w:highlight w:val="cyan"/>
        </w:rPr>
        <w:t>spread throughout</w:t>
      </w:r>
      <w:r w:rsidRPr="006861E1">
        <w:rPr>
          <w:rStyle w:val="StyleUnderline"/>
        </w:rPr>
        <w:t xml:space="preserve"> Poland</w:t>
      </w:r>
      <w:r w:rsidRPr="001D4DEF">
        <w:rPr>
          <w:sz w:val="16"/>
        </w:rPr>
        <w:t xml:space="preserve">, and its program </w:t>
      </w:r>
      <w:r w:rsidRPr="006861E1">
        <w:rPr>
          <w:rStyle w:val="StyleUnderline"/>
        </w:rPr>
        <w:t xml:space="preserve">escalated from workplace issues to a sweeping demand for </w:t>
      </w:r>
      <w:r w:rsidRPr="006861E1">
        <w:rPr>
          <w:rStyle w:val="Emphasis"/>
        </w:rPr>
        <w:t>freedom</w:t>
      </w:r>
      <w:r w:rsidRPr="001D4DEF">
        <w:rPr>
          <w:sz w:val="16"/>
        </w:rPr>
        <w:t xml:space="preserve"> </w:t>
      </w:r>
      <w:r w:rsidRPr="00D267C2">
        <w:rPr>
          <w:rStyle w:val="StyleUnderline"/>
          <w:highlight w:val="cyan"/>
        </w:rPr>
        <w:t>to create</w:t>
      </w:r>
      <w:r w:rsidRPr="006861E1">
        <w:rPr>
          <w:rStyle w:val="StyleUnderline"/>
        </w:rPr>
        <w:t xml:space="preserve"> the institutions that undergird </w:t>
      </w:r>
      <w:r w:rsidRPr="00D267C2">
        <w:rPr>
          <w:rStyle w:val="StyleUnderline"/>
          <w:highlight w:val="cyan"/>
        </w:rPr>
        <w:t xml:space="preserve">a </w:t>
      </w:r>
      <w:r w:rsidRPr="00D267C2">
        <w:rPr>
          <w:rStyle w:val="Emphasis"/>
          <w:highlight w:val="cyan"/>
        </w:rPr>
        <w:t>democratic society</w:t>
      </w:r>
      <w:r w:rsidRPr="001D4DEF">
        <w:rPr>
          <w:sz w:val="16"/>
        </w:rPr>
        <w:t xml:space="preserve">. </w:t>
      </w:r>
      <w:r w:rsidRPr="006861E1">
        <w:rPr>
          <w:rStyle w:val="StyleUnderline"/>
        </w:rPr>
        <w:t xml:space="preserve">After a decade of tumult and repression, </w:t>
      </w:r>
      <w:r w:rsidRPr="00D267C2">
        <w:rPr>
          <w:rStyle w:val="StyleUnderline"/>
          <w:highlight w:val="cyan"/>
        </w:rPr>
        <w:t>Solidarity emerged triumphant</w:t>
      </w:r>
      <w:r w:rsidRPr="006861E1">
        <w:rPr>
          <w:rStyle w:val="StyleUnderline"/>
        </w:rPr>
        <w:t xml:space="preserve">, compelling the country‘s communist authorities to allow competitive elections that resulted </w:t>
      </w:r>
      <w:r w:rsidRPr="00D267C2">
        <w:rPr>
          <w:rStyle w:val="StyleUnderline"/>
          <w:highlight w:val="cyan"/>
        </w:rPr>
        <w:t xml:space="preserve">in a landmark victory for the </w:t>
      </w:r>
      <w:r w:rsidRPr="00D267C2">
        <w:rPr>
          <w:rStyle w:val="Emphasis"/>
          <w:highlight w:val="cyan"/>
        </w:rPr>
        <w:t>democratic opposition</w:t>
      </w:r>
      <w:r w:rsidRPr="001D4DEF">
        <w:rPr>
          <w:sz w:val="16"/>
        </w:rPr>
        <w:t xml:space="preserve">. </w:t>
      </w:r>
      <w:r w:rsidRPr="00D267C2">
        <w:rPr>
          <w:rStyle w:val="StyleUnderline"/>
          <w:highlight w:val="cyan"/>
        </w:rPr>
        <w:t>This</w:t>
      </w:r>
      <w:r w:rsidRPr="006861E1">
        <w:rPr>
          <w:rStyle w:val="StyleUnderline"/>
        </w:rPr>
        <w:t xml:space="preserve"> in turn </w:t>
      </w:r>
      <w:r w:rsidRPr="00D267C2">
        <w:rPr>
          <w:rStyle w:val="StyleUnderline"/>
          <w:highlight w:val="cyan"/>
        </w:rPr>
        <w:t xml:space="preserve">led to the </w:t>
      </w:r>
      <w:r w:rsidRPr="00D267C2">
        <w:rPr>
          <w:rStyle w:val="Emphasis"/>
          <w:highlight w:val="cyan"/>
        </w:rPr>
        <w:t>domino-like collapse</w:t>
      </w:r>
      <w:r w:rsidRPr="00D267C2">
        <w:rPr>
          <w:sz w:val="16"/>
          <w:highlight w:val="cyan"/>
        </w:rPr>
        <w:t xml:space="preserve"> </w:t>
      </w:r>
      <w:r w:rsidRPr="00D267C2">
        <w:rPr>
          <w:rStyle w:val="StyleUnderline"/>
          <w:highlight w:val="cyan"/>
        </w:rPr>
        <w:t>of communist rule throughout</w:t>
      </w:r>
      <w:r w:rsidRPr="006861E1">
        <w:rPr>
          <w:rStyle w:val="StyleUnderline"/>
        </w:rPr>
        <w:t xml:space="preserve"> Central and Eastern </w:t>
      </w:r>
      <w:r w:rsidRPr="00D267C2">
        <w:rPr>
          <w:rStyle w:val="StyleUnderline"/>
          <w:highlight w:val="cyan"/>
        </w:rPr>
        <w:t>Europe</w:t>
      </w:r>
      <w:r w:rsidRPr="006861E1">
        <w:rPr>
          <w:rStyle w:val="StyleUnderline"/>
        </w:rPr>
        <w:t xml:space="preserve"> and, two years later, the breakup of the </w:t>
      </w:r>
      <w:r w:rsidRPr="006861E1">
        <w:rPr>
          <w:rStyle w:val="Emphasis"/>
        </w:rPr>
        <w:t>Soviet Union</w:t>
      </w:r>
      <w:r w:rsidRPr="006861E1">
        <w:rPr>
          <w:rStyle w:val="StyleUnderline"/>
        </w:rPr>
        <w:t xml:space="preserve">. </w:t>
      </w:r>
    </w:p>
    <w:p w14:paraId="6DBF883C" w14:textId="77777777" w:rsidR="00216A09" w:rsidRPr="001D4DEF" w:rsidRDefault="00216A09" w:rsidP="00216A09">
      <w:pPr>
        <w:rPr>
          <w:sz w:val="16"/>
        </w:rPr>
      </w:pPr>
      <w:r w:rsidRPr="001D4DEF">
        <w:rPr>
          <w:sz w:val="16"/>
        </w:rPr>
        <w:t xml:space="preserve">The question some are asking today is whether a phenomenon similar to Solidarity might be possible in what is now the world‘s most powerful authoritarian country, China. </w:t>
      </w:r>
      <w:r w:rsidRPr="006861E1">
        <w:rPr>
          <w:rStyle w:val="StyleUnderline"/>
        </w:rPr>
        <w:t xml:space="preserve">In recent years, </w:t>
      </w:r>
      <w:r w:rsidRPr="00D267C2">
        <w:rPr>
          <w:rStyle w:val="StyleUnderline"/>
          <w:highlight w:val="cyan"/>
        </w:rPr>
        <w:t>evidence of worker unrest</w:t>
      </w:r>
      <w:r w:rsidRPr="006861E1">
        <w:rPr>
          <w:rStyle w:val="StyleUnderline"/>
        </w:rPr>
        <w:t xml:space="preserve"> there has steadily </w:t>
      </w:r>
      <w:r w:rsidRPr="00D267C2">
        <w:rPr>
          <w:rStyle w:val="Emphasis"/>
          <w:highlight w:val="cyan"/>
        </w:rPr>
        <w:t>mounted</w:t>
      </w:r>
      <w:r w:rsidRPr="001D4DEF">
        <w:rPr>
          <w:sz w:val="16"/>
        </w:rPr>
        <w:t xml:space="preserve">. </w:t>
      </w:r>
      <w:r w:rsidRPr="006861E1">
        <w:rPr>
          <w:rStyle w:val="StyleUnderline"/>
        </w:rPr>
        <w:t xml:space="preserve">Strikes and other forms of labor protest occur regularly; just in the last few months, workers have called high-profile strikes at installations operated by some of the world‘s largest multinational </w:t>
      </w:r>
      <w:r w:rsidRPr="006861E1">
        <w:rPr>
          <w:rStyle w:val="Emphasis"/>
        </w:rPr>
        <w:t>corporations</w:t>
      </w:r>
      <w:r w:rsidRPr="006861E1">
        <w:rPr>
          <w:rStyle w:val="StyleUnderline"/>
        </w:rPr>
        <w:t>. As was the case in Poland, the official labor umbrella group</w:t>
      </w:r>
      <w:r w:rsidRPr="001D4DEF">
        <w:rPr>
          <w:sz w:val="16"/>
        </w:rPr>
        <w:t xml:space="preserve">, the All-China Federation of Trade Unions (ACFTU), </w:t>
      </w:r>
      <w:r w:rsidRPr="006861E1">
        <w:rPr>
          <w:rStyle w:val="StyleUnderline"/>
        </w:rPr>
        <w:t xml:space="preserve">has played an obstructive role by trying to force striking workers </w:t>
      </w:r>
      <w:r w:rsidRPr="006861E1">
        <w:rPr>
          <w:rStyle w:val="StyleUnderline"/>
        </w:rPr>
        <w:lastRenderedPageBreak/>
        <w:t xml:space="preserve">back into their enterprises and in some instances acting as </w:t>
      </w:r>
      <w:r w:rsidRPr="006861E1">
        <w:rPr>
          <w:rStyle w:val="Emphasis"/>
        </w:rPr>
        <w:t>strikebreakers</w:t>
      </w:r>
      <w:r w:rsidRPr="001D4DEF">
        <w:rPr>
          <w:sz w:val="16"/>
        </w:rPr>
        <w:t xml:space="preserve">. There are also signs that some within the ACFTU, unlike in the official Polish union, see a need for change that seems to be lost on the leadership. </w:t>
      </w:r>
    </w:p>
    <w:p w14:paraId="67DA55F6" w14:textId="77777777" w:rsidR="00216A09" w:rsidRPr="001D4DEF" w:rsidRDefault="00216A09" w:rsidP="00216A09">
      <w:pPr>
        <w:rPr>
          <w:sz w:val="16"/>
        </w:rPr>
      </w:pPr>
      <w:r w:rsidRPr="001D4DEF">
        <w:rPr>
          <w:sz w:val="16"/>
        </w:rPr>
        <w:t xml:space="preserve">The burgeoning workers‘ resistance in China has drawn supporters and participants from many segments of the economy, including cab drivers, teachers, and factory workers. Despite their lack of experience as union activists, they have embraced the tried-and-true tactics of labor protest— sit-down strikes and roadblocks, for example—and have eschewed violence. These youthful workers have also used mobile telephones and the internet to draw attention to their causes. The stories they tell about conditions at the workplace are eerily familiar to anyone who is acquainted with the history of the trade union struggle in Europe and North America: low pay within the context of rapidly expanding inequality, punishing hours, harsh supervisors, and a consuming work routine that discourages family life. </w:t>
      </w:r>
    </w:p>
    <w:p w14:paraId="3E20BB6C" w14:textId="77777777" w:rsidR="00216A09" w:rsidRPr="00FB670C" w:rsidRDefault="00216A09" w:rsidP="00216A09">
      <w:pPr>
        <w:rPr>
          <w:rStyle w:val="StyleUnderline"/>
        </w:rPr>
      </w:pPr>
      <w:r w:rsidRPr="00D267C2">
        <w:rPr>
          <w:rStyle w:val="StyleUnderline"/>
          <w:highlight w:val="cyan"/>
        </w:rPr>
        <w:t>The</w:t>
      </w:r>
      <w:r w:rsidRPr="00FB670C">
        <w:rPr>
          <w:rStyle w:val="StyleUnderline"/>
        </w:rPr>
        <w:t xml:space="preserve"> most recent </w:t>
      </w:r>
      <w:r w:rsidRPr="00D267C2">
        <w:rPr>
          <w:rStyle w:val="StyleUnderline"/>
          <w:highlight w:val="cyan"/>
        </w:rPr>
        <w:t>strike wave has taken</w:t>
      </w:r>
      <w:r w:rsidRPr="00FB670C">
        <w:rPr>
          <w:rStyle w:val="StyleUnderline"/>
        </w:rPr>
        <w:t xml:space="preserve"> many observers outside </w:t>
      </w:r>
      <w:r w:rsidRPr="00D267C2">
        <w:rPr>
          <w:rStyle w:val="StyleUnderline"/>
          <w:highlight w:val="cyan"/>
        </w:rPr>
        <w:t xml:space="preserve">China by </w:t>
      </w:r>
      <w:r w:rsidRPr="00D267C2">
        <w:rPr>
          <w:rStyle w:val="Emphasis"/>
          <w:highlight w:val="cyan"/>
        </w:rPr>
        <w:t>surprise</w:t>
      </w:r>
      <w:r w:rsidRPr="001D4DEF">
        <w:rPr>
          <w:sz w:val="16"/>
        </w:rPr>
        <w:t xml:space="preserve">. The growth of the Chinese industrial juggernaut gave rise to myths about Chinese workers, who were widely regarded as docile, willing to work remarkably long hours without complaint, uninterested in unions or collective action, inspired by patriotic love for the Communist Party leadership, and unwilling to challenge authority. Among those caught unaware were the owners and managers of multinational corporations whose investments in China have been predicated on the assumption of cheap, compliant Chinese labor. </w:t>
      </w:r>
      <w:r w:rsidRPr="00FB670C">
        <w:rPr>
          <w:rStyle w:val="StyleUnderline"/>
        </w:rPr>
        <w:t>Indeed, the</w:t>
      </w:r>
      <w:r w:rsidRPr="001D4DEF">
        <w:rPr>
          <w:sz w:val="16"/>
        </w:rPr>
        <w:t xml:space="preserve"> American </w:t>
      </w:r>
      <w:r w:rsidRPr="00FB670C">
        <w:rPr>
          <w:rStyle w:val="StyleUnderline"/>
        </w:rPr>
        <w:t xml:space="preserve">Chamber of Commerce in China was sharply </w:t>
      </w:r>
      <w:r w:rsidRPr="00FB670C">
        <w:rPr>
          <w:rStyle w:val="Emphasis"/>
        </w:rPr>
        <w:t>critical</w:t>
      </w:r>
      <w:r w:rsidRPr="00FB670C">
        <w:rPr>
          <w:rStyle w:val="StyleUnderline"/>
        </w:rPr>
        <w:t xml:space="preserve"> of changes to Chinese </w:t>
      </w:r>
      <w:r w:rsidRPr="00FB670C">
        <w:rPr>
          <w:rStyle w:val="Emphasis"/>
        </w:rPr>
        <w:t>labor laws</w:t>
      </w:r>
      <w:r w:rsidRPr="001D4DEF">
        <w:rPr>
          <w:sz w:val="16"/>
        </w:rPr>
        <w:t xml:space="preserve"> </w:t>
      </w:r>
      <w:r w:rsidRPr="00FB670C">
        <w:rPr>
          <w:rStyle w:val="StyleUnderline"/>
        </w:rPr>
        <w:t xml:space="preserve">that were adopted in 2008, issuing a thinly veiled warning that enhanced protections for workers would lead multinationals to look elsewhere for new </w:t>
      </w:r>
      <w:r w:rsidRPr="00FB670C">
        <w:rPr>
          <w:rStyle w:val="Emphasis"/>
        </w:rPr>
        <w:t>installations</w:t>
      </w:r>
      <w:r w:rsidRPr="00FB670C">
        <w:rPr>
          <w:rStyle w:val="StyleUnderline"/>
        </w:rPr>
        <w:t xml:space="preserve">. </w:t>
      </w:r>
    </w:p>
    <w:p w14:paraId="08C2FE25" w14:textId="77777777" w:rsidR="00216A09" w:rsidRPr="00FB670C" w:rsidRDefault="00216A09" w:rsidP="00216A09">
      <w:pPr>
        <w:rPr>
          <w:rStyle w:val="StyleUnderline"/>
        </w:rPr>
      </w:pPr>
      <w:r w:rsidRPr="00FB670C">
        <w:rPr>
          <w:rStyle w:val="StyleUnderline"/>
        </w:rPr>
        <w:t>Unlike the state-owned enterprises in communist</w:t>
      </w:r>
      <w:r w:rsidRPr="001D4DEF">
        <w:rPr>
          <w:sz w:val="16"/>
        </w:rPr>
        <w:t xml:space="preserve"> </w:t>
      </w:r>
      <w:r w:rsidRPr="00FB670C">
        <w:rPr>
          <w:rStyle w:val="Emphasis"/>
        </w:rPr>
        <w:t>Poland</w:t>
      </w:r>
      <w:r w:rsidRPr="001D4DEF">
        <w:rPr>
          <w:sz w:val="16"/>
        </w:rPr>
        <w:t xml:space="preserve">, </w:t>
      </w:r>
      <w:r w:rsidRPr="00FB670C">
        <w:rPr>
          <w:rStyle w:val="StyleUnderline"/>
        </w:rPr>
        <w:t xml:space="preserve">the strike targets in modern China are foreign-owned, </w:t>
      </w:r>
      <w:r w:rsidRPr="00FB670C">
        <w:rPr>
          <w:rStyle w:val="Emphasis"/>
        </w:rPr>
        <w:t>private firms</w:t>
      </w:r>
      <w:r w:rsidRPr="001D4DEF">
        <w:rPr>
          <w:sz w:val="16"/>
        </w:rPr>
        <w:t xml:space="preserve">. Accordingly, </w:t>
      </w:r>
      <w:r w:rsidRPr="00FB670C">
        <w:rPr>
          <w:rStyle w:val="StyleUnderline"/>
        </w:rPr>
        <w:t xml:space="preserve">the strikers do not confront the state directly, and the strikes are thus not regarded as </w:t>
      </w:r>
      <w:r w:rsidRPr="00FB670C">
        <w:rPr>
          <w:rStyle w:val="Emphasis"/>
        </w:rPr>
        <w:t>overtly political</w:t>
      </w:r>
      <w:r w:rsidRPr="001D4DEF">
        <w:rPr>
          <w:sz w:val="16"/>
        </w:rPr>
        <w:t xml:space="preserve">. </w:t>
      </w:r>
      <w:r w:rsidRPr="00FB670C">
        <w:rPr>
          <w:rStyle w:val="StyleUnderline"/>
        </w:rPr>
        <w:t xml:space="preserve">Still, the increasing willingness of Chinese workers to risk arrest and jail to defend workplace rights is a potent </w:t>
      </w:r>
      <w:r w:rsidRPr="00FB670C">
        <w:rPr>
          <w:rStyle w:val="Emphasis"/>
        </w:rPr>
        <w:t>signal</w:t>
      </w:r>
      <w:r w:rsidRPr="00FB670C">
        <w:rPr>
          <w:rStyle w:val="StyleUnderline"/>
        </w:rPr>
        <w:t xml:space="preserve"> to the government of the power of independent </w:t>
      </w:r>
      <w:r w:rsidRPr="00FB670C">
        <w:rPr>
          <w:rStyle w:val="Emphasis"/>
        </w:rPr>
        <w:t>worker action</w:t>
      </w:r>
      <w:r w:rsidRPr="00FB670C">
        <w:rPr>
          <w:rStyle w:val="StyleUnderline"/>
        </w:rPr>
        <w:t xml:space="preserve">. </w:t>
      </w:r>
    </w:p>
    <w:p w14:paraId="3B9C9819" w14:textId="77777777" w:rsidR="00216A09" w:rsidRPr="001D4DEF" w:rsidRDefault="00216A09" w:rsidP="00216A09">
      <w:pPr>
        <w:rPr>
          <w:sz w:val="16"/>
        </w:rPr>
      </w:pPr>
      <w:r w:rsidRPr="00D267C2">
        <w:rPr>
          <w:rStyle w:val="StyleUnderline"/>
          <w:highlight w:val="cyan"/>
        </w:rPr>
        <w:t>The</w:t>
      </w:r>
      <w:r w:rsidRPr="00FB670C">
        <w:rPr>
          <w:rStyle w:val="StyleUnderline"/>
        </w:rPr>
        <w:t xml:space="preserve"> Chinese </w:t>
      </w:r>
      <w:r w:rsidRPr="00D267C2">
        <w:rPr>
          <w:rStyle w:val="StyleUnderline"/>
          <w:highlight w:val="cyan"/>
        </w:rPr>
        <w:t>case is a</w:t>
      </w:r>
      <w:r w:rsidRPr="00FB670C">
        <w:rPr>
          <w:rStyle w:val="StyleUnderline"/>
        </w:rPr>
        <w:t xml:space="preserve"> cogent </w:t>
      </w:r>
      <w:r w:rsidRPr="00D267C2">
        <w:rPr>
          <w:rStyle w:val="StyleUnderline"/>
          <w:highlight w:val="cyan"/>
        </w:rPr>
        <w:t>reminder of the central role</w:t>
      </w:r>
      <w:r w:rsidRPr="00FB670C">
        <w:rPr>
          <w:rStyle w:val="StyleUnderline"/>
        </w:rPr>
        <w:t xml:space="preserve"> </w:t>
      </w:r>
      <w:r w:rsidRPr="00D267C2">
        <w:rPr>
          <w:rStyle w:val="StyleUnderline"/>
          <w:highlight w:val="cyan"/>
        </w:rPr>
        <w:t>played by</w:t>
      </w:r>
      <w:r w:rsidRPr="00FB670C">
        <w:rPr>
          <w:rStyle w:val="StyleUnderline"/>
        </w:rPr>
        <w:t xml:space="preserve"> the struggle for </w:t>
      </w:r>
      <w:r w:rsidRPr="00D267C2">
        <w:rPr>
          <w:rStyle w:val="StyleUnderline"/>
          <w:highlight w:val="cyan"/>
        </w:rPr>
        <w:t>worker rights</w:t>
      </w:r>
      <w:r w:rsidRPr="001D4DEF">
        <w:rPr>
          <w:sz w:val="16"/>
        </w:rPr>
        <w:t xml:space="preserve"> in the past century‘s broader movement </w:t>
      </w:r>
      <w:r w:rsidRPr="00D267C2">
        <w:rPr>
          <w:rStyle w:val="StyleUnderline"/>
          <w:highlight w:val="cyan"/>
        </w:rPr>
        <w:t>toward democratic freedom</w:t>
      </w:r>
      <w:r w:rsidRPr="001D4DEF">
        <w:rPr>
          <w:sz w:val="16"/>
        </w:rPr>
        <w:t xml:space="preserve">. From South Africa to South Korea, Chile to the Czech Republic, </w:t>
      </w:r>
      <w:r w:rsidRPr="00FB670C">
        <w:rPr>
          <w:rStyle w:val="StyleUnderline"/>
        </w:rPr>
        <w:t xml:space="preserve">the </w:t>
      </w:r>
      <w:r w:rsidRPr="00D267C2">
        <w:rPr>
          <w:rStyle w:val="StyleUnderline"/>
          <w:highlight w:val="cyan"/>
        </w:rPr>
        <w:t>democracy and workers‘ rights</w:t>
      </w:r>
      <w:r w:rsidRPr="00FB670C">
        <w:rPr>
          <w:rStyle w:val="StyleUnderline"/>
        </w:rPr>
        <w:t xml:space="preserve"> movements </w:t>
      </w:r>
      <w:r w:rsidRPr="00D267C2">
        <w:rPr>
          <w:rStyle w:val="StyleUnderline"/>
          <w:highlight w:val="cyan"/>
        </w:rPr>
        <w:t>have been</w:t>
      </w:r>
      <w:r w:rsidRPr="00FB670C">
        <w:rPr>
          <w:rStyle w:val="StyleUnderline"/>
        </w:rPr>
        <w:t xml:space="preserve"> closely </w:t>
      </w:r>
      <w:r w:rsidRPr="00D267C2">
        <w:rPr>
          <w:rStyle w:val="StyleUnderline"/>
          <w:highlight w:val="cyan"/>
        </w:rPr>
        <w:t xml:space="preserve">linked. </w:t>
      </w:r>
      <w:r w:rsidRPr="00D267C2">
        <w:rPr>
          <w:rStyle w:val="StyleUnderline"/>
        </w:rPr>
        <w:t xml:space="preserve">This </w:t>
      </w:r>
      <w:r w:rsidRPr="00D267C2">
        <w:rPr>
          <w:rStyle w:val="Emphasis"/>
        </w:rPr>
        <w:t>relationship</w:t>
      </w:r>
      <w:r w:rsidRPr="00FB670C">
        <w:rPr>
          <w:rStyle w:val="StyleUnderline"/>
        </w:rPr>
        <w:t xml:space="preserve"> was well understood by </w:t>
      </w:r>
      <w:r w:rsidRPr="00FB670C">
        <w:rPr>
          <w:rStyle w:val="Emphasis"/>
        </w:rPr>
        <w:t>fascist</w:t>
      </w:r>
      <w:r w:rsidRPr="00FB670C">
        <w:rPr>
          <w:rStyle w:val="StyleUnderline"/>
        </w:rPr>
        <w:t xml:space="preserve">, communist, and authoritarian </w:t>
      </w:r>
      <w:r w:rsidRPr="00D267C2">
        <w:rPr>
          <w:rStyle w:val="StyleUnderline"/>
          <w:highlight w:val="cyan"/>
        </w:rPr>
        <w:t>dictators</w:t>
      </w:r>
      <w:r w:rsidRPr="00FB670C">
        <w:rPr>
          <w:rStyle w:val="StyleUnderline"/>
        </w:rPr>
        <w:t xml:space="preserve"> who </w:t>
      </w:r>
      <w:r w:rsidRPr="00D267C2">
        <w:rPr>
          <w:rStyle w:val="StyleUnderline"/>
          <w:highlight w:val="cyan"/>
        </w:rPr>
        <w:t>feared</w:t>
      </w:r>
      <w:r w:rsidRPr="00FB670C">
        <w:rPr>
          <w:rStyle w:val="StyleUnderline"/>
        </w:rPr>
        <w:t xml:space="preserve"> the strength of </w:t>
      </w:r>
      <w:r w:rsidRPr="00FB670C">
        <w:rPr>
          <w:rStyle w:val="Emphasis"/>
        </w:rPr>
        <w:t xml:space="preserve">democratic </w:t>
      </w:r>
      <w:r w:rsidRPr="00D267C2">
        <w:rPr>
          <w:rStyle w:val="Emphasis"/>
          <w:highlight w:val="cyan"/>
        </w:rPr>
        <w:t>trade unionists</w:t>
      </w:r>
      <w:r w:rsidRPr="001D4DEF">
        <w:rPr>
          <w:sz w:val="16"/>
        </w:rPr>
        <w:t xml:space="preserve">. </w:t>
      </w:r>
    </w:p>
    <w:p w14:paraId="0183DBF1" w14:textId="77777777" w:rsidR="00216A09" w:rsidRPr="00E77215" w:rsidRDefault="00216A09" w:rsidP="00216A09">
      <w:pPr>
        <w:rPr>
          <w:rStyle w:val="StyleUnderline"/>
        </w:rPr>
      </w:pPr>
      <w:r w:rsidRPr="001D4DEF">
        <w:rPr>
          <w:sz w:val="16"/>
        </w:rPr>
        <w:t xml:space="preserve">A number of important qualities distinguish free </w:t>
      </w:r>
      <w:r w:rsidRPr="001D4DEF">
        <w:rPr>
          <w:rStyle w:val="StyleUnderline"/>
        </w:rPr>
        <w:t xml:space="preserve">trade </w:t>
      </w:r>
      <w:r w:rsidRPr="00D267C2">
        <w:rPr>
          <w:rStyle w:val="StyleUnderline"/>
          <w:highlight w:val="cyan"/>
        </w:rPr>
        <w:t>unions</w:t>
      </w:r>
      <w:r w:rsidRPr="001D4DEF">
        <w:rPr>
          <w:sz w:val="16"/>
        </w:rPr>
        <w:t xml:space="preserve"> from other nongovernmental organizations (NGOs) that </w:t>
      </w:r>
      <w:r w:rsidRPr="00D267C2">
        <w:rPr>
          <w:rStyle w:val="StyleUnderline"/>
          <w:highlight w:val="cyan"/>
        </w:rPr>
        <w:t xml:space="preserve">promote </w:t>
      </w:r>
      <w:r w:rsidRPr="00D267C2">
        <w:rPr>
          <w:rStyle w:val="Emphasis"/>
          <w:highlight w:val="cyan"/>
        </w:rPr>
        <w:t>democratic</w:t>
      </w:r>
      <w:r w:rsidRPr="001D4DEF">
        <w:rPr>
          <w:rStyle w:val="StyleUnderline"/>
        </w:rPr>
        <w:t xml:space="preserve"> reform</w:t>
      </w:r>
      <w:r w:rsidRPr="001D4DEF">
        <w:rPr>
          <w:sz w:val="16"/>
        </w:rPr>
        <w:t xml:space="preserve">. </w:t>
      </w:r>
      <w:r w:rsidRPr="001D4DEF">
        <w:rPr>
          <w:rStyle w:val="StyleUnderline"/>
        </w:rPr>
        <w:t xml:space="preserve">First, unlike most NGOs, </w:t>
      </w:r>
      <w:r w:rsidRPr="00D267C2">
        <w:rPr>
          <w:rStyle w:val="StyleUnderline"/>
          <w:highlight w:val="cyan"/>
        </w:rPr>
        <w:t xml:space="preserve">they have a </w:t>
      </w:r>
      <w:r w:rsidRPr="00D267C2">
        <w:rPr>
          <w:rStyle w:val="Emphasis"/>
          <w:highlight w:val="cyan"/>
        </w:rPr>
        <w:t>mass membership</w:t>
      </w:r>
      <w:r w:rsidRPr="001D4DEF">
        <w:rPr>
          <w:sz w:val="16"/>
        </w:rPr>
        <w:t xml:space="preserve">. </w:t>
      </w:r>
      <w:r w:rsidRPr="001D4DEF">
        <w:rPr>
          <w:rStyle w:val="StyleUnderline"/>
        </w:rPr>
        <w:t xml:space="preserve">Second, if they </w:t>
      </w:r>
      <w:r w:rsidRPr="00D267C2">
        <w:rPr>
          <w:rStyle w:val="StyleUnderline"/>
          <w:highlight w:val="cyan"/>
        </w:rPr>
        <w:t xml:space="preserve">are run </w:t>
      </w:r>
      <w:r w:rsidRPr="00D267C2">
        <w:rPr>
          <w:rStyle w:val="Emphasis"/>
          <w:highlight w:val="cyan"/>
        </w:rPr>
        <w:t>democratically</w:t>
      </w:r>
      <w:r w:rsidRPr="001D4DEF">
        <w:rPr>
          <w:rStyle w:val="StyleUnderline"/>
        </w:rPr>
        <w:t xml:space="preserve">, they can </w:t>
      </w:r>
      <w:r w:rsidRPr="00D267C2">
        <w:rPr>
          <w:rStyle w:val="StyleUnderline"/>
          <w:highlight w:val="cyan"/>
        </w:rPr>
        <w:t>act as a training ground</w:t>
      </w:r>
      <w:r w:rsidRPr="001D4DEF">
        <w:rPr>
          <w:rStyle w:val="StyleUnderline"/>
        </w:rPr>
        <w:t xml:space="preserve"> for democracy activists, who learn how to </w:t>
      </w:r>
      <w:r w:rsidRPr="001D4DEF">
        <w:rPr>
          <w:rStyle w:val="Emphasis"/>
        </w:rPr>
        <w:t>campaign</w:t>
      </w:r>
      <w:r w:rsidRPr="001D4DEF">
        <w:rPr>
          <w:rStyle w:val="StyleUnderline"/>
        </w:rPr>
        <w:t xml:space="preserve"> on issues</w:t>
      </w:r>
      <w:r w:rsidRPr="001D4DEF">
        <w:rPr>
          <w:sz w:val="16"/>
        </w:rPr>
        <w:t xml:space="preserve">, </w:t>
      </w:r>
      <w:r w:rsidRPr="001D4DEF">
        <w:rPr>
          <w:rStyle w:val="StyleUnderline"/>
        </w:rPr>
        <w:t xml:space="preserve">muster support, </w:t>
      </w:r>
      <w:r w:rsidRPr="00D267C2">
        <w:rPr>
          <w:rStyle w:val="StyleUnderline"/>
          <w:highlight w:val="cyan"/>
        </w:rPr>
        <w:t>and get</w:t>
      </w:r>
      <w:r w:rsidRPr="001D4DEF">
        <w:rPr>
          <w:rStyle w:val="StyleUnderline"/>
        </w:rPr>
        <w:t xml:space="preserve"> themselves </w:t>
      </w:r>
      <w:r w:rsidRPr="00D267C2">
        <w:rPr>
          <w:rStyle w:val="Emphasis"/>
          <w:highlight w:val="cyan"/>
        </w:rPr>
        <w:t>elected</w:t>
      </w:r>
      <w:r w:rsidRPr="001D4DEF">
        <w:rPr>
          <w:rStyle w:val="StyleUnderline"/>
        </w:rPr>
        <w:t xml:space="preserve"> to </w:t>
      </w:r>
      <w:r w:rsidRPr="00E77215">
        <w:rPr>
          <w:rStyle w:val="StyleUnderline"/>
        </w:rPr>
        <w:t>union offices</w:t>
      </w:r>
      <w:r w:rsidRPr="00E77215">
        <w:rPr>
          <w:sz w:val="16"/>
        </w:rPr>
        <w:t xml:space="preserve">. </w:t>
      </w:r>
      <w:r w:rsidRPr="00E77215">
        <w:rPr>
          <w:rStyle w:val="StyleUnderline"/>
        </w:rPr>
        <w:t xml:space="preserve">And third, trade unions are one of the few NGOs that operate simultaneously in the </w:t>
      </w:r>
      <w:r w:rsidRPr="00E77215">
        <w:rPr>
          <w:rStyle w:val="Emphasis"/>
        </w:rPr>
        <w:t>social</w:t>
      </w:r>
      <w:r w:rsidRPr="00E77215">
        <w:rPr>
          <w:rStyle w:val="StyleUnderline"/>
        </w:rPr>
        <w:t>,</w:t>
      </w:r>
      <w:r w:rsidRPr="00E77215">
        <w:rPr>
          <w:sz w:val="16"/>
        </w:rPr>
        <w:t xml:space="preserve"> </w:t>
      </w:r>
      <w:r w:rsidRPr="00E77215">
        <w:rPr>
          <w:rStyle w:val="Emphasis"/>
        </w:rPr>
        <w:t>economic</w:t>
      </w:r>
      <w:r w:rsidRPr="00E77215">
        <w:rPr>
          <w:sz w:val="16"/>
        </w:rPr>
        <w:t xml:space="preserve">, </w:t>
      </w:r>
      <w:r w:rsidRPr="00E77215">
        <w:rPr>
          <w:rStyle w:val="StyleUnderline"/>
        </w:rPr>
        <w:t>and</w:t>
      </w:r>
      <w:r w:rsidRPr="00E77215">
        <w:rPr>
          <w:sz w:val="16"/>
        </w:rPr>
        <w:t xml:space="preserve"> </w:t>
      </w:r>
      <w:r w:rsidRPr="00E77215">
        <w:rPr>
          <w:rStyle w:val="Emphasis"/>
        </w:rPr>
        <w:t>political</w:t>
      </w:r>
      <w:r w:rsidRPr="00E77215">
        <w:rPr>
          <w:sz w:val="16"/>
        </w:rPr>
        <w:t xml:space="preserve"> </w:t>
      </w:r>
      <w:r w:rsidRPr="00E77215">
        <w:rPr>
          <w:rStyle w:val="StyleUnderline"/>
        </w:rPr>
        <w:t xml:space="preserve">spheres, making them a potential </w:t>
      </w:r>
      <w:r w:rsidRPr="00E77215">
        <w:rPr>
          <w:rStyle w:val="Emphasis"/>
        </w:rPr>
        <w:t>counterweight</w:t>
      </w:r>
      <w:r w:rsidRPr="00E77215">
        <w:rPr>
          <w:rStyle w:val="StyleUnderline"/>
        </w:rPr>
        <w:t xml:space="preserve"> to the </w:t>
      </w:r>
      <w:r w:rsidRPr="00E77215">
        <w:rPr>
          <w:rStyle w:val="Emphasis"/>
        </w:rPr>
        <w:t>concentrated</w:t>
      </w:r>
      <w:r w:rsidRPr="00E77215">
        <w:rPr>
          <w:rStyle w:val="StyleUnderline"/>
        </w:rPr>
        <w:t xml:space="preserve"> power of economic and political elites. </w:t>
      </w:r>
    </w:p>
    <w:p w14:paraId="3A994C65" w14:textId="77777777" w:rsidR="00216A09" w:rsidRPr="001D4DEF" w:rsidRDefault="00216A09" w:rsidP="00216A09">
      <w:pPr>
        <w:rPr>
          <w:rStyle w:val="StyleUnderline"/>
        </w:rPr>
      </w:pPr>
      <w:r w:rsidRPr="00E77215">
        <w:rPr>
          <w:rStyle w:val="StyleUnderline"/>
        </w:rPr>
        <w:t xml:space="preserve">It is no surprise, then, that a principal </w:t>
      </w:r>
      <w:r w:rsidRPr="00E77215">
        <w:rPr>
          <w:rStyle w:val="Emphasis"/>
        </w:rPr>
        <w:t>goal of totalitarians</w:t>
      </w:r>
      <w:r w:rsidRPr="00E77215">
        <w:rPr>
          <w:rStyle w:val="StyleUnderline"/>
        </w:rPr>
        <w:t xml:space="preserve"> and </w:t>
      </w:r>
      <w:r w:rsidRPr="00E77215">
        <w:rPr>
          <w:rStyle w:val="Emphasis"/>
        </w:rPr>
        <w:t>dictators</w:t>
      </w:r>
      <w:r w:rsidRPr="00E77215">
        <w:rPr>
          <w:sz w:val="16"/>
        </w:rPr>
        <w:t xml:space="preserve"> </w:t>
      </w:r>
      <w:r w:rsidRPr="00E77215">
        <w:rPr>
          <w:rStyle w:val="StyleUnderline"/>
        </w:rPr>
        <w:t xml:space="preserve">of both the right and the left has been to secure absolute </w:t>
      </w:r>
      <w:r w:rsidRPr="00E77215">
        <w:rPr>
          <w:rStyle w:val="Emphasis"/>
        </w:rPr>
        <w:t>control</w:t>
      </w:r>
      <w:r w:rsidRPr="00E77215">
        <w:rPr>
          <w:rStyle w:val="StyleUnderline"/>
        </w:rPr>
        <w:t xml:space="preserve"> over organized </w:t>
      </w:r>
      <w:r w:rsidRPr="00E77215">
        <w:rPr>
          <w:rStyle w:val="Emphasis"/>
        </w:rPr>
        <w:t>labor</w:t>
      </w:r>
      <w:r w:rsidRPr="00E77215">
        <w:rPr>
          <w:rStyle w:val="StyleUnderline"/>
        </w:rPr>
        <w:t xml:space="preserve"> and transform unions into pliant instruments of the </w:t>
      </w:r>
      <w:r w:rsidRPr="00E77215">
        <w:rPr>
          <w:rStyle w:val="Emphasis"/>
        </w:rPr>
        <w:t>party-state</w:t>
      </w:r>
      <w:r w:rsidRPr="00E77215">
        <w:rPr>
          <w:rStyle w:val="StyleUnderline"/>
        </w:rPr>
        <w:t>. Communist movements of the past</w:t>
      </w:r>
      <w:r w:rsidRPr="001D4DEF">
        <w:rPr>
          <w:rStyle w:val="StyleUnderline"/>
        </w:rPr>
        <w:t xml:space="preserve">, which claimed to draw legitimacy from the working classes, were particularly eager to capture and destroy independent labor organizations. </w:t>
      </w:r>
    </w:p>
    <w:p w14:paraId="2614A01A" w14:textId="77777777" w:rsidR="00216A09" w:rsidRPr="001D4DEF" w:rsidRDefault="00216A09" w:rsidP="00216A09">
      <w:pPr>
        <w:rPr>
          <w:sz w:val="16"/>
        </w:rPr>
      </w:pPr>
      <w:r w:rsidRPr="001D4DEF">
        <w:rPr>
          <w:sz w:val="16"/>
        </w:rPr>
        <w:t xml:space="preserve">Today, </w:t>
      </w:r>
      <w:r w:rsidRPr="001D4DEF">
        <w:rPr>
          <w:rStyle w:val="StyleUnderline"/>
        </w:rPr>
        <w:t>repressive regimes are still wary of the power of organized workers</w:t>
      </w:r>
      <w:r w:rsidRPr="001D4DEF">
        <w:rPr>
          <w:sz w:val="16"/>
        </w:rPr>
        <w:t xml:space="preserve">. In a number of societies, </w:t>
      </w:r>
      <w:r w:rsidRPr="00D267C2">
        <w:rPr>
          <w:rStyle w:val="StyleUnderline"/>
          <w:highlight w:val="cyan"/>
        </w:rPr>
        <w:t xml:space="preserve">unions and workers remain in the </w:t>
      </w:r>
      <w:r w:rsidRPr="00D267C2">
        <w:rPr>
          <w:rStyle w:val="Emphasis"/>
          <w:highlight w:val="cyan"/>
        </w:rPr>
        <w:t>forefront</w:t>
      </w:r>
      <w:r w:rsidRPr="001D4DEF">
        <w:rPr>
          <w:rStyle w:val="StyleUnderline"/>
        </w:rPr>
        <w:t xml:space="preserve"> of movements that seek </w:t>
      </w:r>
      <w:r w:rsidRPr="001D4DEF">
        <w:rPr>
          <w:rStyle w:val="Emphasis"/>
        </w:rPr>
        <w:t>human rights</w:t>
      </w:r>
      <w:r w:rsidRPr="001D4DEF">
        <w:rPr>
          <w:sz w:val="16"/>
        </w:rPr>
        <w:t xml:space="preserve">, </w:t>
      </w:r>
      <w:r w:rsidRPr="001D4DEF">
        <w:rPr>
          <w:rStyle w:val="Emphasis"/>
        </w:rPr>
        <w:t>fair elections</w:t>
      </w:r>
      <w:r w:rsidRPr="001D4DEF">
        <w:rPr>
          <w:rStyle w:val="StyleUnderline"/>
        </w:rPr>
        <w:t xml:space="preserve">, a free press, and laws to stem rampant </w:t>
      </w:r>
      <w:r w:rsidRPr="001D4DEF">
        <w:rPr>
          <w:rStyle w:val="Emphasis"/>
        </w:rPr>
        <w:t>corruption</w:t>
      </w:r>
      <w:r w:rsidRPr="001D4DEF">
        <w:rPr>
          <w:sz w:val="16"/>
        </w:rPr>
        <w:t xml:space="preserve">. </w:t>
      </w:r>
      <w:r w:rsidRPr="001D4DEF">
        <w:rPr>
          <w:rStyle w:val="StyleUnderline"/>
        </w:rPr>
        <w:t>Unions have played a crucial role, for example, in the effort to bring reforms to Zimbabwe in the face of murderous reprisals by</w:t>
      </w:r>
      <w:r w:rsidRPr="001D4DEF">
        <w:rPr>
          <w:sz w:val="16"/>
        </w:rPr>
        <w:t xml:space="preserve"> the regime of President Robert </w:t>
      </w:r>
      <w:r w:rsidRPr="001D4DEF">
        <w:rPr>
          <w:rStyle w:val="Emphasis"/>
        </w:rPr>
        <w:t>Mugabe</w:t>
      </w:r>
      <w:r w:rsidRPr="001D4DEF">
        <w:rPr>
          <w:sz w:val="16"/>
        </w:rPr>
        <w:t xml:space="preserve">. </w:t>
      </w:r>
      <w:r w:rsidRPr="001D4DEF">
        <w:rPr>
          <w:rStyle w:val="StyleUnderline"/>
        </w:rPr>
        <w:t xml:space="preserve">In South Africa, it was the labor movement that prevented the </w:t>
      </w:r>
      <w:r w:rsidRPr="001D4DEF">
        <w:rPr>
          <w:rStyle w:val="StyleUnderline"/>
        </w:rPr>
        <w:lastRenderedPageBreak/>
        <w:t xml:space="preserve">transshipment of Chinese weapons to Zimbabwe </w:t>
      </w:r>
      <w:r w:rsidRPr="001D4DEF">
        <w:rPr>
          <w:sz w:val="16"/>
        </w:rPr>
        <w:t xml:space="preserve">at a time when the government of President Thabo Mbeke went out of its way to befriend Mugabe. </w:t>
      </w:r>
      <w:r w:rsidRPr="001D4DEF">
        <w:rPr>
          <w:rStyle w:val="StyleUnderline"/>
        </w:rPr>
        <w:t>In</w:t>
      </w:r>
      <w:r w:rsidRPr="001D4DEF">
        <w:rPr>
          <w:sz w:val="16"/>
        </w:rPr>
        <w:t xml:space="preserve"> </w:t>
      </w:r>
      <w:r w:rsidRPr="001D4DEF">
        <w:rPr>
          <w:rStyle w:val="Emphasis"/>
        </w:rPr>
        <w:t>Iran</w:t>
      </w:r>
      <w:r w:rsidRPr="001D4DEF">
        <w:rPr>
          <w:sz w:val="16"/>
        </w:rPr>
        <w:t xml:space="preserve">, </w:t>
      </w:r>
      <w:r w:rsidRPr="001D4DEF">
        <w:rPr>
          <w:rStyle w:val="StyleUnderline"/>
        </w:rPr>
        <w:t xml:space="preserve">bus drivers and other workers have been important forces in the struggle for </w:t>
      </w:r>
      <w:r w:rsidRPr="001D4DEF">
        <w:rPr>
          <w:rStyle w:val="Emphasis"/>
        </w:rPr>
        <w:t>democracy</w:t>
      </w:r>
      <w:r w:rsidRPr="001D4DEF">
        <w:rPr>
          <w:rStyle w:val="StyleUnderline"/>
        </w:rPr>
        <w:t>;</w:t>
      </w:r>
      <w:r w:rsidRPr="001D4DEF">
        <w:rPr>
          <w:sz w:val="16"/>
        </w:rPr>
        <w:t xml:space="preserve"> </w:t>
      </w:r>
      <w:r w:rsidRPr="001D4DEF">
        <w:rPr>
          <w:rStyle w:val="StyleUnderline"/>
        </w:rPr>
        <w:t>threatening statements issued in recent months by the country‘s supreme leader</w:t>
      </w:r>
      <w:r w:rsidRPr="001D4DEF">
        <w:rPr>
          <w:sz w:val="16"/>
        </w:rPr>
        <w:t xml:space="preserve">, Ayatollah Ali Khamenei, have paid special attention to the role of workers in the opposition. </w:t>
      </w:r>
      <w:r w:rsidRPr="001D4DEF">
        <w:rPr>
          <w:rStyle w:val="StyleUnderline"/>
        </w:rPr>
        <w:t>In</w:t>
      </w:r>
      <w:r w:rsidRPr="001D4DEF">
        <w:rPr>
          <w:sz w:val="16"/>
        </w:rPr>
        <w:t xml:space="preserve"> </w:t>
      </w:r>
      <w:r w:rsidRPr="001D4DEF">
        <w:rPr>
          <w:rStyle w:val="Emphasis"/>
        </w:rPr>
        <w:t>Guinea</w:t>
      </w:r>
      <w:r w:rsidRPr="001D4DEF">
        <w:rPr>
          <w:sz w:val="16"/>
        </w:rPr>
        <w:t xml:space="preserve">, </w:t>
      </w:r>
      <w:r w:rsidRPr="001D4DEF">
        <w:rPr>
          <w:rStyle w:val="StyleUnderline"/>
        </w:rPr>
        <w:t xml:space="preserve">unions were a critical force in demonstrations that sought </w:t>
      </w:r>
      <w:r w:rsidRPr="001D4DEF">
        <w:rPr>
          <w:rStyle w:val="Emphasis"/>
        </w:rPr>
        <w:t>democratic change</w:t>
      </w:r>
      <w:r w:rsidRPr="001D4DEF">
        <w:rPr>
          <w:sz w:val="16"/>
        </w:rPr>
        <w:t xml:space="preserve">, and </w:t>
      </w:r>
      <w:r w:rsidRPr="001D4DEF">
        <w:rPr>
          <w:rStyle w:val="StyleUnderline"/>
        </w:rPr>
        <w:t>union members were prominent among those massacred by the country‘s military junta</w:t>
      </w:r>
      <w:r w:rsidRPr="001D4DEF">
        <w:rPr>
          <w:sz w:val="16"/>
        </w:rPr>
        <w:t xml:space="preserve"> in September 2009. </w:t>
      </w:r>
      <w:r w:rsidRPr="001D4DEF">
        <w:rPr>
          <w:rStyle w:val="StyleUnderline"/>
        </w:rPr>
        <w:t xml:space="preserve">And in </w:t>
      </w:r>
      <w:r w:rsidRPr="001D4DEF">
        <w:rPr>
          <w:rStyle w:val="Emphasis"/>
        </w:rPr>
        <w:t>Venezuela</w:t>
      </w:r>
      <w:r w:rsidRPr="001D4DEF">
        <w:rPr>
          <w:sz w:val="16"/>
        </w:rPr>
        <w:t xml:space="preserve">, </w:t>
      </w:r>
      <w:r w:rsidRPr="001D4DEF">
        <w:rPr>
          <w:rStyle w:val="StyleUnderline"/>
        </w:rPr>
        <w:t xml:space="preserve">unions have strongly resisted attempts by President Hugo Chavez to bring the entire labor movement under his </w:t>
      </w:r>
      <w:r w:rsidRPr="001D4DEF">
        <w:rPr>
          <w:rStyle w:val="Emphasis"/>
        </w:rPr>
        <w:t>personal control</w:t>
      </w:r>
      <w:r w:rsidRPr="001D4DEF">
        <w:rPr>
          <w:sz w:val="16"/>
        </w:rPr>
        <w:t>.</w:t>
      </w:r>
    </w:p>
    <w:p w14:paraId="004EC97C" w14:textId="77777777" w:rsidR="00216A09" w:rsidRPr="001D4DEF" w:rsidRDefault="00216A09" w:rsidP="00216A09">
      <w:pPr>
        <w:rPr>
          <w:sz w:val="16"/>
        </w:rPr>
      </w:pPr>
      <w:r w:rsidRPr="00D267C2">
        <w:rPr>
          <w:rStyle w:val="StyleUnderline"/>
          <w:highlight w:val="cyan"/>
        </w:rPr>
        <w:t>The</w:t>
      </w:r>
      <w:r w:rsidRPr="001D4DEF">
        <w:rPr>
          <w:rStyle w:val="StyleUnderline"/>
        </w:rPr>
        <w:t xml:space="preserve"> political </w:t>
      </w:r>
      <w:r w:rsidRPr="00D267C2">
        <w:rPr>
          <w:rStyle w:val="StyleUnderline"/>
          <w:highlight w:val="cyan"/>
        </w:rPr>
        <w:t>leaderships of</w:t>
      </w:r>
      <w:r w:rsidRPr="001D4DEF">
        <w:rPr>
          <w:rStyle w:val="StyleUnderline"/>
        </w:rPr>
        <w:t xml:space="preserve"> many </w:t>
      </w:r>
      <w:r w:rsidRPr="00D267C2">
        <w:rPr>
          <w:rStyle w:val="StyleUnderline"/>
          <w:highlight w:val="cyan"/>
        </w:rPr>
        <w:t>authoritarian countries</w:t>
      </w:r>
      <w:r w:rsidRPr="001D4DEF">
        <w:rPr>
          <w:sz w:val="16"/>
        </w:rPr>
        <w:t xml:space="preserve">—such as </w:t>
      </w:r>
      <w:r w:rsidRPr="001D4DEF">
        <w:rPr>
          <w:rStyle w:val="Emphasis"/>
        </w:rPr>
        <w:t>Russia</w:t>
      </w:r>
      <w:r w:rsidRPr="001D4DEF">
        <w:rPr>
          <w:sz w:val="16"/>
        </w:rPr>
        <w:t xml:space="preserve">, </w:t>
      </w:r>
      <w:r w:rsidRPr="001D4DEF">
        <w:rPr>
          <w:rStyle w:val="Emphasis"/>
        </w:rPr>
        <w:t>China</w:t>
      </w:r>
      <w:r w:rsidRPr="001D4DEF">
        <w:rPr>
          <w:sz w:val="16"/>
        </w:rPr>
        <w:t xml:space="preserve">, </w:t>
      </w:r>
      <w:r w:rsidRPr="001D4DEF">
        <w:rPr>
          <w:rStyle w:val="Emphasis"/>
        </w:rPr>
        <w:t>Iran</w:t>
      </w:r>
      <w:r w:rsidRPr="001D4DEF">
        <w:rPr>
          <w:sz w:val="16"/>
        </w:rPr>
        <w:t xml:space="preserve">, </w:t>
      </w:r>
      <w:r w:rsidRPr="001D4DEF">
        <w:rPr>
          <w:rStyle w:val="StyleUnderline"/>
        </w:rPr>
        <w:t>and</w:t>
      </w:r>
      <w:r w:rsidRPr="001D4DEF">
        <w:rPr>
          <w:sz w:val="16"/>
        </w:rPr>
        <w:t xml:space="preserve"> </w:t>
      </w:r>
      <w:r w:rsidRPr="001D4DEF">
        <w:rPr>
          <w:rStyle w:val="Emphasis"/>
        </w:rPr>
        <w:t>Egypt</w:t>
      </w:r>
      <w:r w:rsidRPr="001D4DEF">
        <w:rPr>
          <w:sz w:val="16"/>
        </w:rPr>
        <w:t>—</w:t>
      </w:r>
      <w:r w:rsidRPr="00D267C2">
        <w:rPr>
          <w:rStyle w:val="StyleUnderline"/>
          <w:highlight w:val="cyan"/>
        </w:rPr>
        <w:t>are acutely aware</w:t>
      </w:r>
      <w:r w:rsidRPr="001D4DEF">
        <w:rPr>
          <w:rStyle w:val="StyleUnderline"/>
        </w:rPr>
        <w:t xml:space="preserve"> of the Solidarity example and are determined to forestall a repetition on their territory</w:t>
      </w:r>
      <w:r w:rsidRPr="001D4DEF">
        <w:rPr>
          <w:sz w:val="16"/>
        </w:rPr>
        <w:t xml:space="preserve">. However, </w:t>
      </w:r>
      <w:r w:rsidRPr="00D267C2">
        <w:rPr>
          <w:rStyle w:val="StyleUnderline"/>
          <w:highlight w:val="cyan"/>
        </w:rPr>
        <w:t xml:space="preserve">only the most </w:t>
      </w:r>
      <w:r w:rsidRPr="00D267C2">
        <w:rPr>
          <w:rStyle w:val="Emphasis"/>
          <w:highlight w:val="cyan"/>
        </w:rPr>
        <w:t>oppressive regimes</w:t>
      </w:r>
      <w:r w:rsidRPr="001D4DEF">
        <w:rPr>
          <w:sz w:val="16"/>
        </w:rPr>
        <w:t>—North Korea and Cuba, for example—</w:t>
      </w:r>
      <w:r w:rsidRPr="00D267C2">
        <w:rPr>
          <w:rStyle w:val="StyleUnderline"/>
          <w:highlight w:val="cyan"/>
        </w:rPr>
        <w:t>exert</w:t>
      </w:r>
      <w:r w:rsidRPr="001D4DEF">
        <w:rPr>
          <w:rStyle w:val="StyleUnderline"/>
        </w:rPr>
        <w:t xml:space="preserve"> the degree of </w:t>
      </w:r>
      <w:r w:rsidRPr="00D267C2">
        <w:rPr>
          <w:rStyle w:val="StyleUnderline"/>
          <w:highlight w:val="cyan"/>
        </w:rPr>
        <w:t>tight control</w:t>
      </w:r>
      <w:r w:rsidRPr="001D4DEF">
        <w:rPr>
          <w:rStyle w:val="StyleUnderline"/>
        </w:rPr>
        <w:t xml:space="preserve"> that marked previous eras</w:t>
      </w:r>
      <w:r w:rsidRPr="001D4DEF">
        <w:rPr>
          <w:sz w:val="16"/>
        </w:rPr>
        <w:t xml:space="preserve">, </w:t>
      </w:r>
      <w:r w:rsidRPr="001D4DEF">
        <w:rPr>
          <w:rStyle w:val="StyleUnderline"/>
        </w:rPr>
        <w:t>and relatively few countries respond to trade union activism with the sort of thuggery employed by Mugabe</w:t>
      </w:r>
      <w:r w:rsidRPr="001D4DEF">
        <w:rPr>
          <w:sz w:val="16"/>
        </w:rPr>
        <w:t xml:space="preserve">. </w:t>
      </w:r>
      <w:r w:rsidRPr="001D4DEF">
        <w:rPr>
          <w:rStyle w:val="StyleUnderline"/>
        </w:rPr>
        <w:t xml:space="preserve">Just as they have developed sophisticated mechanisms to </w:t>
      </w:r>
      <w:r w:rsidRPr="001D4DEF">
        <w:rPr>
          <w:rStyle w:val="Emphasis"/>
        </w:rPr>
        <w:t>muzzle</w:t>
      </w:r>
      <w:r w:rsidRPr="001D4DEF">
        <w:rPr>
          <w:rStyle w:val="StyleUnderline"/>
        </w:rPr>
        <w:t xml:space="preserve"> independent </w:t>
      </w:r>
      <w:r w:rsidRPr="001D4DEF">
        <w:rPr>
          <w:rStyle w:val="Emphasis"/>
        </w:rPr>
        <w:t>voices in the media</w:t>
      </w:r>
      <w:r w:rsidRPr="001D4DEF">
        <w:rPr>
          <w:sz w:val="16"/>
        </w:rPr>
        <w:t xml:space="preserve">, </w:t>
      </w:r>
      <w:r w:rsidRPr="001D4DEF">
        <w:rPr>
          <w:rStyle w:val="StyleUnderline"/>
        </w:rPr>
        <w:t>control the activities of civil society organizations, and marginalize opposition political parties, modern authoritarian regimes have devised more nuanced strategies to keep organized labor under control</w:t>
      </w:r>
      <w:r w:rsidRPr="001D4DEF">
        <w:rPr>
          <w:sz w:val="16"/>
        </w:rPr>
        <w:t xml:space="preserve">. </w:t>
      </w:r>
      <w:r w:rsidRPr="001D4DEF">
        <w:rPr>
          <w:rStyle w:val="StyleUnderline"/>
        </w:rPr>
        <w:t>Thus the</w:t>
      </w:r>
      <w:r w:rsidRPr="001D4DEF">
        <w:rPr>
          <w:sz w:val="16"/>
        </w:rPr>
        <w:t xml:space="preserve"> Communist </w:t>
      </w:r>
      <w:r w:rsidRPr="001D4DEF">
        <w:rPr>
          <w:rStyle w:val="StyleUnderline"/>
        </w:rPr>
        <w:t xml:space="preserve">Party leadership in </w:t>
      </w:r>
      <w:r w:rsidRPr="001D4DEF">
        <w:rPr>
          <w:rStyle w:val="Emphasis"/>
        </w:rPr>
        <w:t>China</w:t>
      </w:r>
      <w:r w:rsidRPr="001D4DEF">
        <w:rPr>
          <w:rStyle w:val="StyleUnderline"/>
        </w:rPr>
        <w:t xml:space="preserve"> has developed an approach that combines concessions to striking workers with efforts to restrict press attention to labor </w:t>
      </w:r>
      <w:r w:rsidRPr="001D4DEF">
        <w:rPr>
          <w:rStyle w:val="Emphasis"/>
        </w:rPr>
        <w:t>unrest</w:t>
      </w:r>
      <w:r w:rsidRPr="001D4DEF">
        <w:rPr>
          <w:sz w:val="16"/>
        </w:rPr>
        <w:t xml:space="preserve">, </w:t>
      </w:r>
      <w:r w:rsidRPr="001D4DEF">
        <w:rPr>
          <w:rStyle w:val="StyleUnderline"/>
        </w:rPr>
        <w:t xml:space="preserve">prevent labor complaints from reaching </w:t>
      </w:r>
      <w:r w:rsidRPr="001D4DEF">
        <w:rPr>
          <w:rStyle w:val="Emphasis"/>
        </w:rPr>
        <w:t>higher authorities</w:t>
      </w:r>
      <w:r w:rsidRPr="001D4DEF">
        <w:rPr>
          <w:rStyle w:val="StyleUnderline"/>
        </w:rPr>
        <w:t xml:space="preserve"> in the state or party</w:t>
      </w:r>
      <w:r w:rsidRPr="001D4DEF">
        <w:rPr>
          <w:sz w:val="16"/>
        </w:rPr>
        <w:t xml:space="preserve">, </w:t>
      </w:r>
      <w:r w:rsidRPr="001D4DEF">
        <w:rPr>
          <w:rStyle w:val="StyleUnderline"/>
        </w:rPr>
        <w:t xml:space="preserve">and above all block the formation of a nationwide </w:t>
      </w:r>
      <w:r w:rsidRPr="001D4DEF">
        <w:rPr>
          <w:rStyle w:val="Emphasis"/>
        </w:rPr>
        <w:t>workers‘ movement</w:t>
      </w:r>
      <w:r w:rsidRPr="001D4DEF">
        <w:rPr>
          <w:sz w:val="16"/>
        </w:rPr>
        <w:t xml:space="preserve"> </w:t>
      </w:r>
      <w:r w:rsidRPr="001D4DEF">
        <w:rPr>
          <w:rStyle w:val="StyleUnderline"/>
        </w:rPr>
        <w:t xml:space="preserve">that could become an </w:t>
      </w:r>
      <w:r w:rsidRPr="001D4DEF">
        <w:rPr>
          <w:rStyle w:val="Emphasis"/>
        </w:rPr>
        <w:t>autonomous source of power</w:t>
      </w:r>
      <w:r w:rsidRPr="001D4DEF">
        <w:rPr>
          <w:rStyle w:val="StyleUnderline"/>
        </w:rPr>
        <w:t xml:space="preserve"> like Solidarity</w:t>
      </w:r>
      <w:r w:rsidRPr="001D4DEF">
        <w:rPr>
          <w:sz w:val="16"/>
        </w:rPr>
        <w:t>.</w:t>
      </w:r>
    </w:p>
    <w:p w14:paraId="69944AD3" w14:textId="77777777" w:rsidR="00216A09" w:rsidRPr="001D4DEF" w:rsidRDefault="00216A09" w:rsidP="00216A09">
      <w:pPr>
        <w:rPr>
          <w:sz w:val="16"/>
        </w:rPr>
      </w:pPr>
      <w:r w:rsidRPr="001D4DEF">
        <w:rPr>
          <w:sz w:val="16"/>
        </w:rPr>
        <w:t>The problems of workers are not restricted to countries with authoritarian political environments. Societies that otherwise observe a wide array of democratic freedoms—those that tolerate robust debate in the media, are sensitive to the rights of minorities, and have adopted a series of policies to achieve gender equality—may still take steps to limit the power of trade unions as agents of collective bargaining and sources of independent political power. The most glaring example of this phenomenon is the United States. While the country has adopted laws that in principle guarantee the rights of workers to form unions, engage in collective bargaining, and conduct strikes and other forms of workplace protest, these rights have been circumscribed in practice over the past three decades through a combination of court decisions, political initiatives, and government policies.</w:t>
      </w:r>
    </w:p>
    <w:p w14:paraId="79076401" w14:textId="77777777" w:rsidR="00216A09" w:rsidRDefault="00216A09" w:rsidP="00216A09">
      <w:pPr>
        <w:rPr>
          <w:rStyle w:val="StyleUnderline"/>
        </w:rPr>
      </w:pPr>
      <w:r w:rsidRPr="001D4DEF">
        <w:rPr>
          <w:rStyle w:val="StyleUnderline"/>
        </w:rPr>
        <w:t xml:space="preserve">The status of </w:t>
      </w:r>
      <w:r w:rsidRPr="00D267C2">
        <w:rPr>
          <w:rStyle w:val="StyleUnderline"/>
          <w:highlight w:val="cyan"/>
        </w:rPr>
        <w:t>workers‘ rights must</w:t>
      </w:r>
      <w:r w:rsidRPr="001D4DEF">
        <w:rPr>
          <w:rStyle w:val="StyleUnderline"/>
        </w:rPr>
        <w:t xml:space="preserve"> also </w:t>
      </w:r>
      <w:r w:rsidRPr="00D267C2">
        <w:rPr>
          <w:rStyle w:val="StyleUnderline"/>
          <w:highlight w:val="cyan"/>
        </w:rPr>
        <w:t xml:space="preserve">be viewed within the </w:t>
      </w:r>
      <w:r w:rsidRPr="00D267C2">
        <w:rPr>
          <w:rStyle w:val="Emphasis"/>
          <w:highlight w:val="cyan"/>
        </w:rPr>
        <w:t>context</w:t>
      </w:r>
      <w:r w:rsidRPr="00D267C2">
        <w:rPr>
          <w:rStyle w:val="StyleUnderline"/>
          <w:highlight w:val="cyan"/>
        </w:rPr>
        <w:t xml:space="preserve"> of a global </w:t>
      </w:r>
      <w:r w:rsidRPr="00D267C2">
        <w:rPr>
          <w:rStyle w:val="Emphasis"/>
          <w:highlight w:val="cyan"/>
        </w:rPr>
        <w:t>decline</w:t>
      </w:r>
      <w:r w:rsidRPr="00D267C2">
        <w:rPr>
          <w:rStyle w:val="StyleUnderline"/>
          <w:highlight w:val="cyan"/>
        </w:rPr>
        <w:t xml:space="preserve"> in</w:t>
      </w:r>
      <w:r w:rsidRPr="00D267C2">
        <w:rPr>
          <w:sz w:val="16"/>
          <w:highlight w:val="cyan"/>
        </w:rPr>
        <w:t xml:space="preserve"> </w:t>
      </w:r>
      <w:r w:rsidRPr="00D267C2">
        <w:rPr>
          <w:rStyle w:val="Emphasis"/>
          <w:highlight w:val="cyan"/>
        </w:rPr>
        <w:t>freedom of association</w:t>
      </w:r>
      <w:r w:rsidRPr="001D4DEF">
        <w:rPr>
          <w:sz w:val="16"/>
        </w:rPr>
        <w:t xml:space="preserve">. </w:t>
      </w:r>
      <w:r w:rsidRPr="001D4DEF">
        <w:rPr>
          <w:rStyle w:val="StyleUnderline"/>
        </w:rPr>
        <w:t>Authoritarian governments have singled out the institutions of civil society for special attention in recent years</w:t>
      </w:r>
      <w:r w:rsidRPr="001D4DEF">
        <w:rPr>
          <w:sz w:val="16"/>
        </w:rPr>
        <w:t xml:space="preserve">. Targets include democratic political parties, human rights organizations, women‘s advocates, groups that investigate corruption or monitor abuse by security services, organizations that seek legal reform, and groups that champion minority rights or religious freedom—organizations, </w:t>
      </w:r>
      <w:r w:rsidRPr="001D4DEF">
        <w:rPr>
          <w:rStyle w:val="StyleUnderline"/>
        </w:rPr>
        <w:t xml:space="preserve">in other words, that aim to provide ordinary people with a voice or influence on public policy. </w:t>
      </w:r>
    </w:p>
    <w:p w14:paraId="2B948369" w14:textId="77777777" w:rsidR="00216A09" w:rsidRPr="006109DE" w:rsidRDefault="00216A09" w:rsidP="00216A09">
      <w:pPr>
        <w:pStyle w:val="Heading4"/>
      </w:pPr>
      <w:r>
        <w:t xml:space="preserve">Establishing an </w:t>
      </w:r>
      <w:r>
        <w:rPr>
          <w:u w:val="single"/>
        </w:rPr>
        <w:t>unconditional</w:t>
      </w:r>
      <w:r>
        <w:t xml:space="preserve"> right to strike is key – it’s the </w:t>
      </w:r>
      <w:r>
        <w:rPr>
          <w:u w:val="single"/>
        </w:rPr>
        <w:t>backbone</w:t>
      </w:r>
      <w:r>
        <w:t xml:space="preserve"> of organized labor activities in </w:t>
      </w:r>
      <w:r>
        <w:rPr>
          <w:u w:val="single"/>
        </w:rPr>
        <w:t>every sector</w:t>
      </w:r>
    </w:p>
    <w:p w14:paraId="7B820F29" w14:textId="77777777" w:rsidR="00216A09" w:rsidRPr="00471777" w:rsidRDefault="00216A09" w:rsidP="00216A09">
      <w:r w:rsidRPr="00471777">
        <w:rPr>
          <w:rStyle w:val="Style13ptBold"/>
        </w:rPr>
        <w:t>Pope 18</w:t>
      </w:r>
      <w:r w:rsidRPr="00471777">
        <w:t xml:space="preserve"> [James Gray Pope is a distinguished professor of law at Rutgers Law School and serves on the executive council of the Rutgers Council of AAUP/AFT Chapters, AFL-CIO. He can be reached at jpope@law.rutgers.edu. "Labor’s right to strike is essential."</w:t>
      </w:r>
      <w:r>
        <w:t xml:space="preserve"> https://www.psc-cuny.org/clarion/september-2018/labor%E2%80%99s-right-strike-essential]</w:t>
      </w:r>
    </w:p>
    <w:p w14:paraId="478C84B1" w14:textId="77777777" w:rsidR="00216A09" w:rsidRPr="00E03BEC" w:rsidRDefault="00216A09" w:rsidP="00216A09">
      <w:pPr>
        <w:rPr>
          <w:sz w:val="16"/>
        </w:rPr>
      </w:pPr>
      <w:r w:rsidRPr="00E03BEC">
        <w:rPr>
          <w:sz w:val="16"/>
        </w:rPr>
        <w:t xml:space="preserve">The recent </w:t>
      </w:r>
      <w:r w:rsidRPr="00E03BEC">
        <w:rPr>
          <w:rStyle w:val="StyleUnderline"/>
        </w:rPr>
        <w:t xml:space="preserve">teacher </w:t>
      </w:r>
      <w:r w:rsidRPr="00D267C2">
        <w:rPr>
          <w:rStyle w:val="StyleUnderline"/>
          <w:highlight w:val="cyan"/>
        </w:rPr>
        <w:t>strikes</w:t>
      </w:r>
      <w:r w:rsidRPr="00D267C2">
        <w:rPr>
          <w:sz w:val="16"/>
          <w:highlight w:val="cyan"/>
        </w:rPr>
        <w:t xml:space="preserve"> </w:t>
      </w:r>
      <w:r w:rsidRPr="00D267C2">
        <w:rPr>
          <w:rStyle w:val="Emphasis"/>
          <w:highlight w:val="cyan"/>
        </w:rPr>
        <w:t>underscore</w:t>
      </w:r>
      <w:r w:rsidRPr="00D267C2">
        <w:rPr>
          <w:sz w:val="16"/>
          <w:highlight w:val="cyan"/>
        </w:rPr>
        <w:t xml:space="preserve"> </w:t>
      </w:r>
      <w:r w:rsidRPr="00D267C2">
        <w:rPr>
          <w:rStyle w:val="StyleUnderline"/>
          <w:highlight w:val="cyan"/>
        </w:rPr>
        <w:t>another</w:t>
      </w:r>
      <w:r w:rsidRPr="00E03BEC">
        <w:rPr>
          <w:rStyle w:val="StyleUnderline"/>
        </w:rPr>
        <w:t xml:space="preserve">, equally </w:t>
      </w:r>
      <w:r w:rsidRPr="00D267C2">
        <w:rPr>
          <w:rStyle w:val="Emphasis"/>
          <w:highlight w:val="cyan"/>
        </w:rPr>
        <w:t>vital</w:t>
      </w:r>
      <w:r w:rsidRPr="00D267C2">
        <w:rPr>
          <w:rStyle w:val="StyleUnderline"/>
          <w:highlight w:val="cyan"/>
        </w:rPr>
        <w:t xml:space="preserve"> function of the strike</w:t>
      </w:r>
      <w:r w:rsidRPr="00E03BEC">
        <w:rPr>
          <w:rStyle w:val="StyleUnderline"/>
        </w:rPr>
        <w:t xml:space="preserve">: political </w:t>
      </w:r>
      <w:r w:rsidRPr="00D267C2">
        <w:rPr>
          <w:rStyle w:val="Emphasis"/>
          <w:highlight w:val="cyan"/>
        </w:rPr>
        <w:t>democracy</w:t>
      </w:r>
      <w:r w:rsidRPr="00E03BEC">
        <w:rPr>
          <w:sz w:val="16"/>
        </w:rPr>
        <w:t xml:space="preserve">. </w:t>
      </w:r>
      <w:r w:rsidRPr="00E03BEC">
        <w:rPr>
          <w:rStyle w:val="StyleUnderline"/>
        </w:rPr>
        <w:t xml:space="preserve">It is no accident that </w:t>
      </w:r>
      <w:r w:rsidRPr="00D267C2">
        <w:rPr>
          <w:rStyle w:val="StyleUnderline"/>
          <w:highlight w:val="cyan"/>
        </w:rPr>
        <w:t>strikers</w:t>
      </w:r>
      <w:r w:rsidRPr="00E03BEC">
        <w:rPr>
          <w:rStyle w:val="StyleUnderline"/>
        </w:rPr>
        <w:t xml:space="preserve"> often serve </w:t>
      </w:r>
      <w:r w:rsidRPr="00D267C2">
        <w:rPr>
          <w:rStyle w:val="StyleUnderline"/>
          <w:highlight w:val="cyan"/>
        </w:rPr>
        <w:t>as midwives of democracy</w:t>
      </w:r>
      <w:r w:rsidRPr="00E03BEC">
        <w:rPr>
          <w:sz w:val="16"/>
        </w:rPr>
        <w:t xml:space="preserve">. </w:t>
      </w:r>
      <w:r w:rsidRPr="00D267C2">
        <w:rPr>
          <w:rStyle w:val="StyleUnderline"/>
          <w:highlight w:val="cyan"/>
        </w:rPr>
        <w:t>Examples include</w:t>
      </w:r>
      <w:r w:rsidRPr="00D267C2">
        <w:rPr>
          <w:sz w:val="16"/>
          <w:highlight w:val="cyan"/>
        </w:rPr>
        <w:t xml:space="preserve"> </w:t>
      </w:r>
      <w:r w:rsidRPr="00D267C2">
        <w:rPr>
          <w:rStyle w:val="StyleUnderline"/>
          <w:highlight w:val="cyan"/>
        </w:rPr>
        <w:t>Poland</w:t>
      </w:r>
      <w:r w:rsidRPr="00E03BEC">
        <w:rPr>
          <w:sz w:val="16"/>
        </w:rPr>
        <w:t xml:space="preserve"> in the 1970s, where shipyard </w:t>
      </w:r>
      <w:r w:rsidRPr="00E03BEC">
        <w:rPr>
          <w:rStyle w:val="StyleUnderline"/>
        </w:rPr>
        <w:t xml:space="preserve">strikers brought down the </w:t>
      </w:r>
      <w:r w:rsidRPr="00E03BEC">
        <w:rPr>
          <w:rStyle w:val="Emphasis"/>
        </w:rPr>
        <w:t>dictatorship</w:t>
      </w:r>
      <w:r w:rsidRPr="00E03BEC">
        <w:rPr>
          <w:sz w:val="16"/>
        </w:rPr>
        <w:t xml:space="preserve">, </w:t>
      </w:r>
      <w:r w:rsidRPr="00E03BEC">
        <w:rPr>
          <w:rStyle w:val="StyleUnderline"/>
        </w:rPr>
        <w:t xml:space="preserve">and </w:t>
      </w:r>
      <w:r w:rsidRPr="00D267C2">
        <w:rPr>
          <w:rStyle w:val="StyleUnderline"/>
          <w:highlight w:val="cyan"/>
        </w:rPr>
        <w:t>South Africa</w:t>
      </w:r>
      <w:r w:rsidRPr="00D267C2">
        <w:rPr>
          <w:sz w:val="16"/>
          <w:highlight w:val="cyan"/>
        </w:rPr>
        <w:t xml:space="preserve"> in</w:t>
      </w:r>
      <w:r w:rsidRPr="00E03BEC">
        <w:rPr>
          <w:sz w:val="16"/>
        </w:rPr>
        <w:t xml:space="preserve"> </w:t>
      </w:r>
      <w:r w:rsidRPr="00E03BEC">
        <w:rPr>
          <w:sz w:val="16"/>
        </w:rPr>
        <w:lastRenderedPageBreak/>
        <w:t xml:space="preserve">the 1970s and 1980s, </w:t>
      </w:r>
      <w:r w:rsidRPr="00E03BEC">
        <w:rPr>
          <w:rStyle w:val="StyleUnderline"/>
        </w:rPr>
        <w:t xml:space="preserve">where strikers were central to the defeat of </w:t>
      </w:r>
      <w:r w:rsidRPr="00E03BEC">
        <w:rPr>
          <w:rStyle w:val="Emphasis"/>
        </w:rPr>
        <w:t>apartheid</w:t>
      </w:r>
      <w:r w:rsidRPr="00E03BEC">
        <w:rPr>
          <w:sz w:val="16"/>
        </w:rPr>
        <w:t xml:space="preserve">. </w:t>
      </w:r>
      <w:r w:rsidRPr="00D267C2">
        <w:rPr>
          <w:rStyle w:val="StyleUnderline"/>
          <w:highlight w:val="cyan"/>
        </w:rPr>
        <w:t>Even in</w:t>
      </w:r>
      <w:r w:rsidRPr="00E03BEC">
        <w:rPr>
          <w:rStyle w:val="StyleUnderline"/>
        </w:rPr>
        <w:t xml:space="preserve"> relatively democratic countries like </w:t>
      </w:r>
      <w:r w:rsidRPr="00D267C2">
        <w:rPr>
          <w:rStyle w:val="StyleUnderline"/>
          <w:highlight w:val="cyan"/>
        </w:rPr>
        <w:t>the</w:t>
      </w:r>
      <w:r w:rsidRPr="00E03BEC">
        <w:rPr>
          <w:rStyle w:val="StyleUnderline"/>
        </w:rPr>
        <w:t xml:space="preserve"> </w:t>
      </w:r>
      <w:r w:rsidRPr="00D267C2">
        <w:rPr>
          <w:rStyle w:val="Emphasis"/>
          <w:highlight w:val="cyan"/>
        </w:rPr>
        <w:t>U</w:t>
      </w:r>
      <w:r w:rsidRPr="00E03BEC">
        <w:rPr>
          <w:sz w:val="16"/>
        </w:rPr>
        <w:t xml:space="preserve">nited </w:t>
      </w:r>
      <w:r w:rsidRPr="00E03BEC">
        <w:rPr>
          <w:rStyle w:val="Emphasis"/>
        </w:rPr>
        <w:t>S</w:t>
      </w:r>
      <w:r w:rsidRPr="00E03BEC">
        <w:rPr>
          <w:sz w:val="16"/>
        </w:rPr>
        <w:t xml:space="preserve">tates, </w:t>
      </w:r>
      <w:r w:rsidRPr="00E03BEC">
        <w:rPr>
          <w:rStyle w:val="StyleUnderline"/>
        </w:rPr>
        <w:t xml:space="preserve">workers often find it necessary to withhold their labor in order to offset the </w:t>
      </w:r>
      <w:r w:rsidRPr="00E03BEC">
        <w:rPr>
          <w:rStyle w:val="Emphasis"/>
        </w:rPr>
        <w:t>disproportionate</w:t>
      </w:r>
      <w:r w:rsidRPr="00E03BEC">
        <w:rPr>
          <w:rStyle w:val="StyleUnderline"/>
        </w:rPr>
        <w:t xml:space="preserve"> power of wealthy interests and </w:t>
      </w:r>
      <w:r w:rsidRPr="00E03BEC">
        <w:rPr>
          <w:rStyle w:val="Emphasis"/>
        </w:rPr>
        <w:t>racial elites</w:t>
      </w:r>
      <w:r w:rsidRPr="00E03BEC">
        <w:rPr>
          <w:sz w:val="16"/>
        </w:rPr>
        <w:t xml:space="preserve">. During the 1930s, for example, it took mass strikes to overcome judicial resistance to progressive economic regulation. Today, </w:t>
      </w:r>
      <w:r w:rsidRPr="00D267C2">
        <w:rPr>
          <w:rStyle w:val="StyleUnderline"/>
          <w:highlight w:val="cyan"/>
        </w:rPr>
        <w:t>workers confront</w:t>
      </w:r>
      <w:r w:rsidRPr="00E03BEC">
        <w:rPr>
          <w:rStyle w:val="StyleUnderline"/>
        </w:rPr>
        <w:t xml:space="preserve"> a political system that has been warped by </w:t>
      </w:r>
      <w:r w:rsidRPr="00D267C2">
        <w:rPr>
          <w:rStyle w:val="StyleUnderline"/>
          <w:highlight w:val="cyan"/>
        </w:rPr>
        <w:t>voter suppression</w:t>
      </w:r>
      <w:r w:rsidRPr="00E03BEC">
        <w:rPr>
          <w:sz w:val="16"/>
        </w:rPr>
        <w:t xml:space="preserve">, </w:t>
      </w:r>
      <w:r w:rsidRPr="00D267C2">
        <w:rPr>
          <w:rStyle w:val="Emphasis"/>
          <w:highlight w:val="cyan"/>
        </w:rPr>
        <w:t>gerrymandering</w:t>
      </w:r>
      <w:r w:rsidRPr="00D267C2">
        <w:rPr>
          <w:sz w:val="16"/>
          <w:highlight w:val="cyan"/>
        </w:rPr>
        <w:t xml:space="preserve"> </w:t>
      </w:r>
      <w:r w:rsidRPr="00D267C2">
        <w:rPr>
          <w:rStyle w:val="StyleUnderline"/>
          <w:highlight w:val="cyan"/>
        </w:rPr>
        <w:t>and</w:t>
      </w:r>
      <w:r w:rsidRPr="00E03BEC">
        <w:rPr>
          <w:rStyle w:val="StyleUnderline"/>
        </w:rPr>
        <w:t xml:space="preserve"> the judicial protection of </w:t>
      </w:r>
      <w:r w:rsidRPr="00D267C2">
        <w:rPr>
          <w:rStyle w:val="StyleUnderline"/>
          <w:highlight w:val="cyan"/>
        </w:rPr>
        <w:t>corporate</w:t>
      </w:r>
      <w:r w:rsidRPr="00E03BEC">
        <w:rPr>
          <w:rStyle w:val="StyleUnderline"/>
        </w:rPr>
        <w:t xml:space="preserve"> political expenditures as “freedom of </w:t>
      </w:r>
      <w:r w:rsidRPr="00D267C2">
        <w:rPr>
          <w:rStyle w:val="StyleUnderline"/>
          <w:highlight w:val="cyan"/>
        </w:rPr>
        <w:t>speech</w:t>
      </w:r>
      <w:r w:rsidRPr="00E03BEC">
        <w:rPr>
          <w:sz w:val="16"/>
        </w:rPr>
        <w:t xml:space="preserve">.” With corporate lackeys holding a majority of seats on the Supreme Court, </w:t>
      </w:r>
      <w:r w:rsidRPr="00E03BEC">
        <w:rPr>
          <w:rStyle w:val="StyleUnderline"/>
        </w:rPr>
        <w:t xml:space="preserve">workers may soon need </w:t>
      </w:r>
      <w:r w:rsidRPr="00E03BEC">
        <w:rPr>
          <w:rStyle w:val="Emphasis"/>
        </w:rPr>
        <w:t>strikes</w:t>
      </w:r>
      <w:r w:rsidRPr="00E03BEC">
        <w:rPr>
          <w:rStyle w:val="StyleUnderline"/>
        </w:rPr>
        <w:t xml:space="preserve"> to clear the way for </w:t>
      </w:r>
      <w:r w:rsidRPr="00E03BEC">
        <w:rPr>
          <w:rStyle w:val="Emphasis"/>
        </w:rPr>
        <w:t>progressive legislation</w:t>
      </w:r>
      <w:r w:rsidRPr="00E03BEC">
        <w:rPr>
          <w:sz w:val="16"/>
        </w:rPr>
        <w:t xml:space="preserve"> just as they did in the 1930s.</w:t>
      </w:r>
    </w:p>
    <w:p w14:paraId="74CB4A3F" w14:textId="77777777" w:rsidR="00216A09" w:rsidRPr="00E03BEC" w:rsidRDefault="00216A09" w:rsidP="00216A09">
      <w:pPr>
        <w:rPr>
          <w:sz w:val="16"/>
        </w:rPr>
      </w:pPr>
      <w:r w:rsidRPr="00E03BEC">
        <w:rPr>
          <w:sz w:val="16"/>
        </w:rPr>
        <w:t xml:space="preserve">But </w:t>
      </w:r>
      <w:r w:rsidRPr="00D267C2">
        <w:rPr>
          <w:rStyle w:val="StyleUnderline"/>
        </w:rPr>
        <w:t xml:space="preserve">if </w:t>
      </w:r>
      <w:r w:rsidRPr="00D267C2">
        <w:rPr>
          <w:rStyle w:val="StyleUnderline"/>
          <w:highlight w:val="cyan"/>
        </w:rPr>
        <w:t xml:space="preserve">the </w:t>
      </w:r>
      <w:r w:rsidRPr="00D267C2">
        <w:rPr>
          <w:rStyle w:val="Emphasis"/>
          <w:highlight w:val="cyan"/>
        </w:rPr>
        <w:t>right to strike</w:t>
      </w:r>
      <w:r w:rsidRPr="00D267C2">
        <w:rPr>
          <w:rStyle w:val="StyleUnderline"/>
          <w:highlight w:val="cyan"/>
        </w:rPr>
        <w:t xml:space="preserve"> is a </w:t>
      </w:r>
      <w:r w:rsidRPr="00D267C2">
        <w:rPr>
          <w:rStyle w:val="Emphasis"/>
          <w:highlight w:val="cyan"/>
        </w:rPr>
        <w:t>no-brainer</w:t>
      </w:r>
      <w:r w:rsidRPr="00E03BEC">
        <w:rPr>
          <w:rStyle w:val="StyleUnderline"/>
        </w:rPr>
        <w:t xml:space="preserve">, then how did Cuomo and de Blasio justify </w:t>
      </w:r>
      <w:r w:rsidRPr="00E03BEC">
        <w:rPr>
          <w:rStyle w:val="Emphasis"/>
        </w:rPr>
        <w:t>attacking it</w:t>
      </w:r>
      <w:r w:rsidRPr="00E03BEC">
        <w:rPr>
          <w:sz w:val="16"/>
        </w:rPr>
        <w:t>? “The premise of the Taylor Law,” said Cuomo, “is you would have chaos if certain services were not provided,” namely police, firefighters and prison guards. If that’s the premise, then why not endorse Nixon’s proposal as to teachers and most public workers, and propose exceptions for truly essential services? That’s the approach of international law, and that’s what Nixon clarified she supports. But Cuomo couldn’t explain why teachers and other non-essential personnel should be denied this basic human right.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w:t>
      </w:r>
    </w:p>
    <w:p w14:paraId="35EC4BD2" w14:textId="77777777" w:rsidR="00216A09" w:rsidRPr="00E03BEC" w:rsidRDefault="00216A09" w:rsidP="00216A09">
      <w:pPr>
        <w:rPr>
          <w:sz w:val="16"/>
        </w:rPr>
      </w:pPr>
      <w:r w:rsidRPr="00E03BEC">
        <w:rPr>
          <w:sz w:val="16"/>
        </w:rPr>
        <w:t>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Samuelsen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452597B9" w14:textId="77777777" w:rsidR="00216A09" w:rsidRPr="00E03BEC" w:rsidRDefault="00216A09" w:rsidP="00216A09">
      <w:pPr>
        <w:rPr>
          <w:sz w:val="16"/>
        </w:rPr>
      </w:pPr>
      <w:r w:rsidRPr="00E03BEC">
        <w:rPr>
          <w:sz w:val="16"/>
        </w:rPr>
        <w:t>Tough talk. Roger Toussaint, the TWU Local 100 president who led a subway strike in 2005 and was jailed for it, once tagged Samuelsen a “lapdog” for Cuomo. But “attack dog” might be more accurate in this case. Presented with a rare opportunity to trumpet workers’ most fundamental right in the glare of media attention, Samuelsen chose instead to drive a cultural wedge between traditionally minded workers and nonconformists, many of whom toil as baristas, restaurant servers and tech workers – constituencies that are fueling the anti-Trump resistance and pushing the Democratic Party to break with Wall Street.</w:t>
      </w:r>
    </w:p>
    <w:p w14:paraId="4E3A6547" w14:textId="77777777" w:rsidR="00216A09" w:rsidRPr="00E03BEC" w:rsidRDefault="00216A09" w:rsidP="00216A09">
      <w:pPr>
        <w:rPr>
          <w:sz w:val="16"/>
        </w:rPr>
      </w:pPr>
      <w:r w:rsidRPr="00E03BEC">
        <w:rPr>
          <w:sz w:val="16"/>
        </w:rPr>
        <w:t>Here we see shades of former AFL-CIO President George Meany, who helped to elect a very different Richard Nixon by refusing to endorse George McGovern, one of the most consistently pro-labor candidates in US history, on the ground that he was supported by “hippies.”</w:t>
      </w:r>
    </w:p>
    <w:p w14:paraId="314C432A" w14:textId="77777777" w:rsidR="00216A09" w:rsidRPr="004214F7" w:rsidRDefault="00216A09" w:rsidP="00216A09">
      <w:pPr>
        <w:rPr>
          <w:sz w:val="16"/>
          <w:szCs w:val="16"/>
        </w:rPr>
      </w:pPr>
      <w:r w:rsidRPr="004214F7">
        <w:rPr>
          <w:sz w:val="16"/>
          <w:szCs w:val="16"/>
        </w:rPr>
        <w:t>Samuelsen’s descent to Cuomo attack dog is inexplicable except as a response to the crushing pressures generated by the Taylor Law. He stands out from most other public-sector labor leaders not for sucking up to establishment politicians, but for minimizing it. Just two years ago, Samuelsen was one of the few major labor leaders who had the guts to endorse Bernie Sanders over Wall Street’s choice, Hillary Clinton. And when he was elected president of the New York local, it was on a promise to be more effective at mobilization and confrontation than Toussaint. Once on the job, however, he and his slate had to confront the devastating results of the strike ban. In addition to jailing Toussaint and penalizing strikers two days’ pay for each day on strike, a court had fined the union millions of dollars and stripped away its right to collect dues through payroll deductions. No wonder Samuelsen quietly redirected the union’s strategy away from striking and toward less confrontational mobilizations and political deal-making.</w:t>
      </w:r>
    </w:p>
    <w:p w14:paraId="55B96B16" w14:textId="77777777" w:rsidR="00216A09" w:rsidRPr="004214F7" w:rsidRDefault="00216A09" w:rsidP="00216A09">
      <w:pPr>
        <w:rPr>
          <w:sz w:val="16"/>
          <w:szCs w:val="16"/>
        </w:rPr>
      </w:pPr>
      <w:r w:rsidRPr="004214F7">
        <w:rPr>
          <w:sz w:val="16"/>
          <w:szCs w:val="16"/>
        </w:rPr>
        <w:t>A WAY FORWARD</w:t>
      </w:r>
    </w:p>
    <w:p w14:paraId="454E1A1C" w14:textId="77777777" w:rsidR="00216A09" w:rsidRDefault="00216A09" w:rsidP="00216A09">
      <w:pPr>
        <w:rPr>
          <w:rStyle w:val="StyleUnderline"/>
        </w:rPr>
      </w:pPr>
      <w:r w:rsidRPr="00E03BEC">
        <w:rPr>
          <w:rStyle w:val="StyleUnderline"/>
        </w:rPr>
        <w:t xml:space="preserve">Any way you look at it, </w:t>
      </w:r>
      <w:r w:rsidRPr="00D267C2">
        <w:rPr>
          <w:rStyle w:val="StyleUnderline"/>
          <w:highlight w:val="cyan"/>
        </w:rPr>
        <w:t>striking will be</w:t>
      </w:r>
      <w:r w:rsidRPr="00E03BEC">
        <w:rPr>
          <w:rStyle w:val="StyleUnderline"/>
        </w:rPr>
        <w:t xml:space="preserve"> absolutely </w:t>
      </w:r>
      <w:r w:rsidRPr="00D267C2">
        <w:rPr>
          <w:rStyle w:val="Emphasis"/>
          <w:highlight w:val="cyan"/>
        </w:rPr>
        <w:t>essential</w:t>
      </w:r>
      <w:r w:rsidRPr="00E03BEC">
        <w:rPr>
          <w:sz w:val="16"/>
        </w:rPr>
        <w:t xml:space="preserve"> </w:t>
      </w:r>
      <w:r w:rsidRPr="00E03BEC">
        <w:rPr>
          <w:rStyle w:val="StyleUnderline"/>
        </w:rPr>
        <w:t xml:space="preserve">if American organized </w:t>
      </w:r>
      <w:r w:rsidRPr="00E03BEC">
        <w:rPr>
          <w:rStyle w:val="Emphasis"/>
        </w:rPr>
        <w:t>labor</w:t>
      </w:r>
      <w:r w:rsidRPr="00E03BEC">
        <w:rPr>
          <w:sz w:val="16"/>
        </w:rPr>
        <w:t xml:space="preserve">, now down to 11 percent of the workforce, </w:t>
      </w:r>
      <w:r w:rsidRPr="00E03BEC">
        <w:rPr>
          <w:rStyle w:val="StyleUnderline"/>
        </w:rPr>
        <w:t>is to revive</w:t>
      </w:r>
      <w:r w:rsidRPr="00E03BEC">
        <w:rPr>
          <w:sz w:val="16"/>
        </w:rPr>
        <w:t xml:space="preserve">. As AFL-CIO President Richard Trumka once warned, </w:t>
      </w:r>
      <w:r w:rsidRPr="00D267C2">
        <w:rPr>
          <w:rStyle w:val="StyleUnderline"/>
          <w:highlight w:val="cyan"/>
        </w:rPr>
        <w:t xml:space="preserve">workers must have “their </w:t>
      </w:r>
      <w:r w:rsidRPr="00D267C2">
        <w:rPr>
          <w:rStyle w:val="Emphasis"/>
          <w:highlight w:val="cyan"/>
        </w:rPr>
        <w:t>only true weapon</w:t>
      </w:r>
      <w:r w:rsidRPr="00D267C2">
        <w:rPr>
          <w:rStyle w:val="StyleUnderline"/>
          <w:highlight w:val="cyan"/>
        </w:rPr>
        <w:t xml:space="preserve"> – the </w:t>
      </w:r>
      <w:r w:rsidRPr="00D267C2">
        <w:rPr>
          <w:rStyle w:val="Emphasis"/>
          <w:highlight w:val="cyan"/>
        </w:rPr>
        <w:t>right to strike</w:t>
      </w:r>
      <w:r w:rsidRPr="00D267C2">
        <w:rPr>
          <w:sz w:val="16"/>
          <w:highlight w:val="cyan"/>
        </w:rPr>
        <w:t xml:space="preserve">,” </w:t>
      </w:r>
      <w:r w:rsidRPr="00D267C2">
        <w:rPr>
          <w:rStyle w:val="StyleUnderline"/>
          <w:highlight w:val="cyan"/>
        </w:rPr>
        <w:t>or “organized labor</w:t>
      </w:r>
      <w:r w:rsidRPr="00E03BEC">
        <w:rPr>
          <w:rStyle w:val="StyleUnderline"/>
        </w:rPr>
        <w:t xml:space="preserve"> in America </w:t>
      </w:r>
      <w:r w:rsidRPr="00D267C2">
        <w:rPr>
          <w:rStyle w:val="StyleUnderline"/>
          <w:highlight w:val="cyan"/>
        </w:rPr>
        <w:t>will</w:t>
      </w:r>
      <w:r w:rsidRPr="00E03BEC">
        <w:rPr>
          <w:rStyle w:val="StyleUnderline"/>
        </w:rPr>
        <w:t xml:space="preserve"> soon </w:t>
      </w:r>
      <w:r w:rsidRPr="00D267C2">
        <w:rPr>
          <w:rStyle w:val="Emphasis"/>
          <w:highlight w:val="cyan"/>
        </w:rPr>
        <w:t>cease to exist</w:t>
      </w:r>
      <w:r w:rsidRPr="00E03BEC">
        <w:rPr>
          <w:sz w:val="16"/>
        </w:rPr>
        <w:t xml:space="preserve">.” </w:t>
      </w:r>
      <w:r w:rsidRPr="00E03BEC">
        <w:rPr>
          <w:rStyle w:val="StyleUnderline"/>
        </w:rPr>
        <w:t>Red-state teachers have shown the way, exercising their constitutional and human right to strike in defiance of “law</w:t>
      </w:r>
      <w:r w:rsidRPr="00E03BEC">
        <w:rPr>
          <w:sz w:val="16"/>
        </w:rPr>
        <w:t xml:space="preserve">.” Will </w:t>
      </w:r>
      <w:r w:rsidRPr="00E03BEC">
        <w:rPr>
          <w:rStyle w:val="StyleUnderline"/>
        </w:rPr>
        <w:t>Democrats and labor leaders celebrate their example, or will they follow Cuomo, de Blasio and the Republicans down the path of suppression?</w:t>
      </w:r>
    </w:p>
    <w:p w14:paraId="604C8C52" w14:textId="77777777" w:rsidR="00216A09" w:rsidRPr="009174B5" w:rsidRDefault="00216A09" w:rsidP="00216A09">
      <w:pPr>
        <w:pStyle w:val="Heading4"/>
        <w:rPr>
          <w:rFonts w:cs="Arial"/>
        </w:rPr>
      </w:pPr>
      <w:r>
        <w:rPr>
          <w:rFonts w:cs="Arial"/>
        </w:rPr>
        <w:lastRenderedPageBreak/>
        <w:t xml:space="preserve">Now is key – Trump </w:t>
      </w:r>
      <w:r>
        <w:rPr>
          <w:rFonts w:cs="Arial"/>
          <w:u w:val="single"/>
        </w:rPr>
        <w:t>stress-tested</w:t>
      </w:r>
      <w:r>
        <w:rPr>
          <w:rFonts w:cs="Arial"/>
        </w:rPr>
        <w:t xml:space="preserve"> global democracy, shoring up </w:t>
      </w:r>
      <w:r>
        <w:rPr>
          <w:rFonts w:cs="Arial"/>
          <w:u w:val="single"/>
        </w:rPr>
        <w:t>cohesion now</w:t>
      </w:r>
      <w:r>
        <w:rPr>
          <w:rFonts w:cs="Arial"/>
        </w:rPr>
        <w:t xml:space="preserve"> solves norms on </w:t>
      </w:r>
      <w:r>
        <w:rPr>
          <w:rFonts w:cs="Arial"/>
          <w:u w:val="single"/>
        </w:rPr>
        <w:t>emerging tech</w:t>
      </w:r>
      <w:r>
        <w:rPr>
          <w:rFonts w:cs="Arial"/>
        </w:rPr>
        <w:t xml:space="preserve"> </w:t>
      </w:r>
    </w:p>
    <w:p w14:paraId="73B0120F" w14:textId="77777777" w:rsidR="00216A09" w:rsidRPr="00A06588" w:rsidRDefault="00216A09" w:rsidP="00216A09">
      <w:r w:rsidRPr="00A06588">
        <w:rPr>
          <w:rStyle w:val="Style13ptBold"/>
        </w:rPr>
        <w:t xml:space="preserve">Rasmussen 12/15 </w:t>
      </w:r>
      <w:r w:rsidRPr="00A06588">
        <w:t>[Anders Fogh Rasmussen was NATO secretary general, 2009-14. He founded the Alliance of Democracies Foundation in 2017, "A New Way to Lead the Free World", 12/15/20, https://www.wsj.com/amp/articles/a-new-way-to-lead-the-free-world-11608053780]</w:t>
      </w:r>
    </w:p>
    <w:p w14:paraId="44B1B559" w14:textId="77777777" w:rsidR="00216A09" w:rsidRPr="00A06588" w:rsidRDefault="00216A09" w:rsidP="00216A09">
      <w:pPr>
        <w:rPr>
          <w:rStyle w:val="StyleUnderline"/>
        </w:rPr>
      </w:pPr>
      <w:r w:rsidRPr="009174B5">
        <w:rPr>
          <w:sz w:val="16"/>
        </w:rPr>
        <w:t xml:space="preserve">President-elect Joe </w:t>
      </w:r>
      <w:r w:rsidRPr="00A06588">
        <w:rPr>
          <w:rStyle w:val="StyleUnderline"/>
          <w:highlight w:val="cyan"/>
        </w:rPr>
        <w:t xml:space="preserve">Biden has a </w:t>
      </w:r>
      <w:r w:rsidRPr="00A06588">
        <w:rPr>
          <w:rStyle w:val="Emphasis"/>
          <w:highlight w:val="cyan"/>
        </w:rPr>
        <w:t>queue</w:t>
      </w:r>
      <w:r w:rsidRPr="00A06588">
        <w:rPr>
          <w:rStyle w:val="StyleUnderline"/>
          <w:highlight w:val="cyan"/>
        </w:rPr>
        <w:t xml:space="preserve"> of America’s</w:t>
      </w:r>
      <w:r w:rsidRPr="00A06588">
        <w:rPr>
          <w:rStyle w:val="StyleUnderline"/>
        </w:rPr>
        <w:t xml:space="preserve"> weary </w:t>
      </w:r>
      <w:r w:rsidRPr="00A06588">
        <w:rPr>
          <w:rStyle w:val="StyleUnderline"/>
          <w:highlight w:val="cyan"/>
        </w:rPr>
        <w:t>allies</w:t>
      </w:r>
      <w:r w:rsidRPr="00A06588">
        <w:rPr>
          <w:rStyle w:val="StyleUnderline"/>
        </w:rPr>
        <w:t xml:space="preserve"> outside his door</w:t>
      </w:r>
      <w:r w:rsidRPr="009174B5">
        <w:rPr>
          <w:sz w:val="16"/>
        </w:rPr>
        <w:t xml:space="preserve">. </w:t>
      </w:r>
      <w:r w:rsidRPr="00A06588">
        <w:rPr>
          <w:rStyle w:val="StyleUnderline"/>
        </w:rPr>
        <w:t xml:space="preserve">We are </w:t>
      </w:r>
      <w:r w:rsidRPr="00A06588">
        <w:rPr>
          <w:rStyle w:val="Emphasis"/>
          <w:highlight w:val="cyan"/>
        </w:rPr>
        <w:t>yearning</w:t>
      </w:r>
      <w:r w:rsidRPr="00A06588">
        <w:rPr>
          <w:rStyle w:val="StyleUnderline"/>
          <w:highlight w:val="cyan"/>
        </w:rPr>
        <w:t xml:space="preserve"> for a </w:t>
      </w:r>
      <w:r w:rsidRPr="00A06588">
        <w:rPr>
          <w:rStyle w:val="Emphasis"/>
          <w:highlight w:val="cyan"/>
        </w:rPr>
        <w:t>determined leader</w:t>
      </w:r>
      <w:r w:rsidRPr="00A06588">
        <w:rPr>
          <w:rStyle w:val="StyleUnderline"/>
        </w:rPr>
        <w:t xml:space="preserve"> and, from experience, I believe Joe </w:t>
      </w:r>
      <w:r w:rsidRPr="00A06588">
        <w:rPr>
          <w:rStyle w:val="StyleUnderline"/>
          <w:highlight w:val="cyan"/>
        </w:rPr>
        <w:t>Biden will seize this opportunity</w:t>
      </w:r>
      <w:r w:rsidRPr="00A06588">
        <w:rPr>
          <w:rStyle w:val="StyleUnderline"/>
        </w:rPr>
        <w:t>.</w:t>
      </w:r>
    </w:p>
    <w:p w14:paraId="7086E062" w14:textId="77777777" w:rsidR="00216A09" w:rsidRPr="009174B5" w:rsidRDefault="00216A09" w:rsidP="00216A09">
      <w:pPr>
        <w:rPr>
          <w:sz w:val="16"/>
        </w:rPr>
      </w:pPr>
      <w:r w:rsidRPr="009174B5">
        <w:rPr>
          <w:sz w:val="16"/>
        </w:rPr>
        <w:t>In 2018 I launched the first Copenhagen Democracy Summit, under the auspices of my Alliance of Democracies Foundation. The summit convenes national leaders, democracy activists, and representatives from tech and civil society to strengthen the forces of democracy. The former vice president opened the first summit and co-founded a new trans-Atlantic initiative, with former Republican Secretary of Homeland Security Michael Chertoff and me, to fight foreign election meddling.</w:t>
      </w:r>
    </w:p>
    <w:p w14:paraId="015B13A1" w14:textId="77777777" w:rsidR="00216A09" w:rsidRPr="009174B5" w:rsidRDefault="00216A09" w:rsidP="00216A09">
      <w:pPr>
        <w:rPr>
          <w:sz w:val="16"/>
        </w:rPr>
      </w:pPr>
      <w:r w:rsidRPr="009174B5">
        <w:rPr>
          <w:sz w:val="16"/>
        </w:rPr>
        <w:t xml:space="preserve">Mr. </w:t>
      </w:r>
      <w:r w:rsidRPr="00A06588">
        <w:rPr>
          <w:rStyle w:val="StyleUnderline"/>
          <w:highlight w:val="cyan"/>
        </w:rPr>
        <w:t>Biden</w:t>
      </w:r>
      <w:r w:rsidRPr="00A06588">
        <w:rPr>
          <w:rStyle w:val="StyleUnderline"/>
        </w:rPr>
        <w:t xml:space="preserve">’s speech </w:t>
      </w:r>
      <w:r w:rsidRPr="00A06588">
        <w:rPr>
          <w:rStyle w:val="StyleUnderline"/>
          <w:highlight w:val="cyan"/>
        </w:rPr>
        <w:t xml:space="preserve">made a strong argument for </w:t>
      </w:r>
      <w:r w:rsidRPr="00A06588">
        <w:rPr>
          <w:rStyle w:val="Emphasis"/>
          <w:highlight w:val="cyan"/>
        </w:rPr>
        <w:t>renewing alliances</w:t>
      </w:r>
      <w:r w:rsidRPr="00A06588">
        <w:rPr>
          <w:rStyle w:val="StyleUnderline"/>
          <w:highlight w:val="cyan"/>
        </w:rPr>
        <w:t xml:space="preserve"> and </w:t>
      </w:r>
      <w:r w:rsidRPr="00A06588">
        <w:rPr>
          <w:rStyle w:val="Emphasis"/>
          <w:highlight w:val="cyan"/>
        </w:rPr>
        <w:t>standing up for democracy</w:t>
      </w:r>
      <w:r w:rsidRPr="009174B5">
        <w:rPr>
          <w:sz w:val="16"/>
        </w:rPr>
        <w:t>. “Democracy’s all about one simple thing,” he said: “freedom, freedom, freedom.” During his campaign this year, he pledged to host a similar summit of democratic leaders as president.</w:t>
      </w:r>
    </w:p>
    <w:p w14:paraId="1E0CBD10" w14:textId="77777777" w:rsidR="00216A09" w:rsidRPr="00A06588" w:rsidRDefault="00216A09" w:rsidP="00216A09">
      <w:pPr>
        <w:rPr>
          <w:rStyle w:val="StyleUnderline"/>
        </w:rPr>
      </w:pPr>
      <w:r w:rsidRPr="00A06588">
        <w:rPr>
          <w:rStyle w:val="Emphasis"/>
          <w:highlight w:val="cyan"/>
        </w:rPr>
        <w:t>America will lead</w:t>
      </w:r>
      <w:r w:rsidRPr="00A06588">
        <w:rPr>
          <w:rStyle w:val="Emphasis"/>
        </w:rPr>
        <w:t xml:space="preserve"> the endeavor</w:t>
      </w:r>
      <w:r w:rsidRPr="009174B5">
        <w:rPr>
          <w:sz w:val="16"/>
        </w:rPr>
        <w:t xml:space="preserve">, but </w:t>
      </w:r>
      <w:r w:rsidRPr="00A06588">
        <w:rPr>
          <w:rStyle w:val="Emphasis"/>
          <w:highlight w:val="cyan"/>
        </w:rPr>
        <w:t>it won’t be alone</w:t>
      </w:r>
      <w:r w:rsidRPr="009174B5">
        <w:rPr>
          <w:sz w:val="16"/>
          <w:highlight w:val="cyan"/>
        </w:rPr>
        <w:t xml:space="preserve">. </w:t>
      </w:r>
      <w:r w:rsidRPr="00A06588">
        <w:rPr>
          <w:rStyle w:val="StyleUnderline"/>
          <w:highlight w:val="cyan"/>
        </w:rPr>
        <w:t xml:space="preserve">Democracies </w:t>
      </w:r>
      <w:r w:rsidRPr="00A06588">
        <w:rPr>
          <w:rStyle w:val="StyleUnderline"/>
        </w:rPr>
        <w:t xml:space="preserve">in the </w:t>
      </w:r>
      <w:r w:rsidRPr="00A06588">
        <w:rPr>
          <w:rStyle w:val="Emphasis"/>
        </w:rPr>
        <w:t>Indo-Pacific,</w:t>
      </w:r>
      <w:r w:rsidRPr="00A06588">
        <w:rPr>
          <w:rStyle w:val="StyleUnderline"/>
        </w:rPr>
        <w:t xml:space="preserve"> from Taiwan to Australia, India and Japan, are also </w:t>
      </w:r>
      <w:r w:rsidRPr="00A06588">
        <w:rPr>
          <w:rStyle w:val="StyleUnderline"/>
          <w:highlight w:val="cyan"/>
        </w:rPr>
        <w:t xml:space="preserve">looking for </w:t>
      </w:r>
      <w:r w:rsidRPr="00A06588">
        <w:rPr>
          <w:rStyle w:val="StyleUnderline"/>
        </w:rPr>
        <w:t xml:space="preserve">like-minded </w:t>
      </w:r>
      <w:r w:rsidRPr="00A06588">
        <w:rPr>
          <w:rStyle w:val="StyleUnderline"/>
          <w:highlight w:val="cyan"/>
        </w:rPr>
        <w:t>friends</w:t>
      </w:r>
      <w:r w:rsidRPr="00A06588">
        <w:rPr>
          <w:rStyle w:val="StyleUnderline"/>
        </w:rPr>
        <w:t xml:space="preserve"> to counter China’s aggressive posture.</w:t>
      </w:r>
    </w:p>
    <w:p w14:paraId="69BDE3C8" w14:textId="77777777" w:rsidR="00216A09" w:rsidRPr="00A06588" w:rsidRDefault="00216A09" w:rsidP="00216A09">
      <w:pPr>
        <w:rPr>
          <w:rStyle w:val="StyleUnderline"/>
        </w:rPr>
      </w:pPr>
      <w:r w:rsidRPr="009174B5">
        <w:rPr>
          <w:sz w:val="16"/>
        </w:rPr>
        <w:t xml:space="preserve">In </w:t>
      </w:r>
      <w:r w:rsidRPr="00A06588">
        <w:rPr>
          <w:rStyle w:val="Emphasis"/>
        </w:rPr>
        <w:t>Europe</w:t>
      </w:r>
      <w:r w:rsidRPr="009174B5">
        <w:rPr>
          <w:sz w:val="16"/>
        </w:rPr>
        <w:t xml:space="preserve">, a </w:t>
      </w:r>
      <w:r w:rsidRPr="00A06588">
        <w:rPr>
          <w:rStyle w:val="StyleUnderline"/>
        </w:rPr>
        <w:t>post-Brexit U.K. will host the Group of Seven summit in 2021, bringing together the world’s top democratic and economic firepower. London intends to use this opportunity to make what one senior politician described to me as an “</w:t>
      </w:r>
      <w:r w:rsidRPr="00A06588">
        <w:rPr>
          <w:rStyle w:val="Emphasis"/>
        </w:rPr>
        <w:t>overture to the free world</w:t>
      </w:r>
      <w:r w:rsidRPr="00A06588">
        <w:rPr>
          <w:rStyle w:val="StyleUnderline"/>
        </w:rPr>
        <w:t>.”</w:t>
      </w:r>
      <w:r w:rsidRPr="009174B5">
        <w:rPr>
          <w:sz w:val="16"/>
        </w:rPr>
        <w:t xml:space="preserve"> It has already floated a </w:t>
      </w:r>
      <w:r w:rsidRPr="00A06588">
        <w:rPr>
          <w:rStyle w:val="StyleUnderline"/>
        </w:rPr>
        <w:t>potential “Democratic 10,” or D-10, opening the top global table to other major democracies such as India, Australia and South Korea. And Britain will try to build new consensus on economic resilience in areas such as foreign subsidies, global trade reform and technological advancement.</w:t>
      </w:r>
    </w:p>
    <w:p w14:paraId="34D85440" w14:textId="77777777" w:rsidR="00216A09" w:rsidRPr="009174B5" w:rsidRDefault="00216A09" w:rsidP="00216A09">
      <w:pPr>
        <w:rPr>
          <w:sz w:val="16"/>
        </w:rPr>
      </w:pPr>
      <w:r w:rsidRPr="009174B5">
        <w:rPr>
          <w:sz w:val="16"/>
        </w:rPr>
        <w:t xml:space="preserve">It’s that last topic, </w:t>
      </w:r>
      <w:r w:rsidRPr="00A06588">
        <w:rPr>
          <w:rStyle w:val="Emphasis"/>
          <w:highlight w:val="cyan"/>
        </w:rPr>
        <w:t>tech</w:t>
      </w:r>
      <w:r w:rsidRPr="009174B5">
        <w:rPr>
          <w:sz w:val="16"/>
        </w:rPr>
        <w:t xml:space="preserve">, that </w:t>
      </w:r>
      <w:r w:rsidRPr="00A06588">
        <w:rPr>
          <w:rStyle w:val="StyleUnderline"/>
          <w:highlight w:val="cyan"/>
        </w:rPr>
        <w:t xml:space="preserve">poses an </w:t>
      </w:r>
      <w:r w:rsidRPr="00A06588">
        <w:rPr>
          <w:rStyle w:val="Emphasis"/>
          <w:highlight w:val="cyan"/>
        </w:rPr>
        <w:t>existential challenge</w:t>
      </w:r>
      <w:r w:rsidRPr="00A06588">
        <w:rPr>
          <w:rStyle w:val="StyleUnderline"/>
          <w:highlight w:val="cyan"/>
        </w:rPr>
        <w:t xml:space="preserve"> for democracies</w:t>
      </w:r>
      <w:r w:rsidRPr="009174B5">
        <w:rPr>
          <w:sz w:val="16"/>
        </w:rPr>
        <w:t xml:space="preserve">. </w:t>
      </w:r>
      <w:r w:rsidRPr="00A06588">
        <w:rPr>
          <w:rStyle w:val="StyleUnderline"/>
        </w:rPr>
        <w:t xml:space="preserve">The </w:t>
      </w:r>
      <w:r w:rsidRPr="00A06588">
        <w:rPr>
          <w:rStyle w:val="StyleUnderline"/>
          <w:highlight w:val="cyan"/>
        </w:rPr>
        <w:t xml:space="preserve">world is in a </w:t>
      </w:r>
      <w:r w:rsidRPr="00A06588">
        <w:rPr>
          <w:rStyle w:val="Emphasis"/>
          <w:highlight w:val="cyan"/>
        </w:rPr>
        <w:t>figurative tech</w:t>
      </w:r>
      <w:r w:rsidRPr="00A06588">
        <w:rPr>
          <w:rStyle w:val="Emphasis"/>
        </w:rPr>
        <w:t xml:space="preserve">nological </w:t>
      </w:r>
      <w:r w:rsidRPr="00A06588">
        <w:rPr>
          <w:rStyle w:val="Emphasis"/>
          <w:highlight w:val="cyan"/>
        </w:rPr>
        <w:t>arms race</w:t>
      </w:r>
      <w:r w:rsidRPr="00A06588">
        <w:rPr>
          <w:rStyle w:val="StyleUnderline"/>
          <w:highlight w:val="cyan"/>
        </w:rPr>
        <w:t xml:space="preserve">. Whoever wins that race will lead in </w:t>
      </w:r>
      <w:r w:rsidRPr="00A06588">
        <w:rPr>
          <w:rStyle w:val="Emphasis"/>
          <w:highlight w:val="cyan"/>
        </w:rPr>
        <w:t>setting rules, standards and norms</w:t>
      </w:r>
      <w:r w:rsidRPr="00A06588">
        <w:rPr>
          <w:rStyle w:val="StyleUnderline"/>
        </w:rPr>
        <w:t xml:space="preserve"> for emerging technological systems, from facial recognition to weapons of war. </w:t>
      </w:r>
      <w:r w:rsidRPr="00A06588">
        <w:rPr>
          <w:rStyle w:val="StyleUnderline"/>
          <w:highlight w:val="cyan"/>
        </w:rPr>
        <w:t>If China wins</w:t>
      </w:r>
      <w:r w:rsidRPr="00A06588">
        <w:rPr>
          <w:rStyle w:val="StyleUnderline"/>
        </w:rPr>
        <w:t xml:space="preserve"> the race, </w:t>
      </w:r>
      <w:r w:rsidRPr="00A06588">
        <w:rPr>
          <w:rStyle w:val="Emphasis"/>
          <w:highlight w:val="cyan"/>
        </w:rPr>
        <w:t>freedom will wane</w:t>
      </w:r>
    </w:p>
    <w:p w14:paraId="6A24DC49" w14:textId="77777777" w:rsidR="00216A09" w:rsidRPr="009174B5" w:rsidRDefault="00216A09" w:rsidP="00216A09">
      <w:pPr>
        <w:rPr>
          <w:sz w:val="16"/>
        </w:rPr>
      </w:pPr>
      <w:r w:rsidRPr="009174B5">
        <w:rPr>
          <w:sz w:val="16"/>
        </w:rPr>
        <w:t>The free world should learn from its internal tussles over Huawei and TikTok and build a digital alliance to prepare for the next set of challenges. This includes setting common privacy standards for transferring the metadata needed to develop cutting-edge artificial intelligence, cooperating on how to regulate internet platforms, and combining firepower to develop telecom networks, quantum computing and artificial intelligence—all faster, better and freer than China.</w:t>
      </w:r>
    </w:p>
    <w:p w14:paraId="2323CFD6" w14:textId="77777777" w:rsidR="00216A09" w:rsidRPr="009174B5" w:rsidRDefault="00216A09" w:rsidP="00216A09">
      <w:pPr>
        <w:rPr>
          <w:sz w:val="16"/>
        </w:rPr>
      </w:pPr>
      <w:r w:rsidRPr="009174B5">
        <w:rPr>
          <w:sz w:val="16"/>
        </w:rPr>
        <w:t>Not every U.S. ally is fully convinced of the need for a global democratic caucus. France and Germany may be concerned that an alliance of democracies would supplant the global multilateral system represented by the United Nations. And a resurgence of the trans-Atlantic alliance could reduce the imperative for Europe to develop strategic independence from the U.S.</w:t>
      </w:r>
    </w:p>
    <w:p w14:paraId="2FE90D20" w14:textId="77777777" w:rsidR="00216A09" w:rsidRPr="009174B5" w:rsidRDefault="00216A09" w:rsidP="00216A09">
      <w:pPr>
        <w:rPr>
          <w:sz w:val="16"/>
        </w:rPr>
      </w:pPr>
      <w:r w:rsidRPr="009174B5">
        <w:rPr>
          <w:sz w:val="16"/>
        </w:rPr>
        <w:t xml:space="preserve">On both of these concerns, I disagree. </w:t>
      </w:r>
      <w:r w:rsidRPr="00A06588">
        <w:rPr>
          <w:rStyle w:val="StyleUnderline"/>
          <w:highlight w:val="cyan"/>
        </w:rPr>
        <w:t>Strengthening</w:t>
      </w:r>
      <w:r w:rsidRPr="00A06588">
        <w:rPr>
          <w:rStyle w:val="StyleUnderline"/>
        </w:rPr>
        <w:t xml:space="preserve"> the global </w:t>
      </w:r>
      <w:r w:rsidRPr="00A06588">
        <w:rPr>
          <w:rStyle w:val="StyleUnderline"/>
          <w:highlight w:val="cyan"/>
        </w:rPr>
        <w:t>democratic alliance</w:t>
      </w:r>
      <w:r w:rsidRPr="00A06588">
        <w:rPr>
          <w:rStyle w:val="StyleUnderline"/>
        </w:rPr>
        <w:t xml:space="preserve"> would </w:t>
      </w:r>
      <w:r w:rsidRPr="00A06588">
        <w:rPr>
          <w:rStyle w:val="StyleUnderline"/>
          <w:highlight w:val="cyan"/>
        </w:rPr>
        <w:t xml:space="preserve">enable member nations to </w:t>
      </w:r>
      <w:r w:rsidRPr="00A06588">
        <w:rPr>
          <w:rStyle w:val="Emphasis"/>
          <w:highlight w:val="cyan"/>
        </w:rPr>
        <w:t>rebuild multilateralism</w:t>
      </w:r>
      <w:r w:rsidRPr="00A06588">
        <w:rPr>
          <w:rStyle w:val="StyleUnderline"/>
        </w:rPr>
        <w:t>, not bypass it.</w:t>
      </w:r>
      <w:r w:rsidRPr="009174B5">
        <w:rPr>
          <w:sz w:val="16"/>
        </w:rPr>
        <w:t xml:space="preserve"> We need to talk to China, about climate change and other struggles, but let’s do so from a position of relative strength. And Europe should simultaneously continue to be more self-sufficient and invest more in its own security, because a stronger Europe means a freer world.</w:t>
      </w:r>
    </w:p>
    <w:p w14:paraId="1AA949F0" w14:textId="77777777" w:rsidR="00216A09" w:rsidRDefault="00216A09" w:rsidP="00216A09">
      <w:pPr>
        <w:rPr>
          <w:sz w:val="16"/>
        </w:rPr>
      </w:pPr>
      <w:r w:rsidRPr="00A06588">
        <w:rPr>
          <w:rStyle w:val="StyleUnderline"/>
        </w:rPr>
        <w:t xml:space="preserve">Thirty years ago advanced democracies were told that they’d reached the “end of history,” and that the continued advance of freedom was inevitable. The opposite has been the case: </w:t>
      </w:r>
      <w:r w:rsidRPr="00A06588">
        <w:rPr>
          <w:rStyle w:val="Emphasis"/>
          <w:highlight w:val="cyan"/>
        </w:rPr>
        <w:t>Freedom</w:t>
      </w:r>
      <w:r w:rsidRPr="00A06588">
        <w:rPr>
          <w:rStyle w:val="StyleUnderline"/>
        </w:rPr>
        <w:t xml:space="preserve"> has </w:t>
      </w:r>
      <w:r w:rsidRPr="00A06588">
        <w:rPr>
          <w:rStyle w:val="StyleUnderline"/>
          <w:highlight w:val="cyan"/>
        </w:rPr>
        <w:t xml:space="preserve">retreated as </w:t>
      </w:r>
      <w:r w:rsidRPr="00A06588">
        <w:rPr>
          <w:rStyle w:val="Emphasis"/>
          <w:highlight w:val="cyan"/>
        </w:rPr>
        <w:t>America retreated</w:t>
      </w:r>
      <w:r w:rsidRPr="00A06588">
        <w:rPr>
          <w:rStyle w:val="StyleUnderline"/>
        </w:rPr>
        <w:t xml:space="preserve"> from its place as the global leader.</w:t>
      </w:r>
      <w:r w:rsidRPr="009174B5">
        <w:rPr>
          <w:sz w:val="16"/>
        </w:rPr>
        <w:t xml:space="preserve"> We may not see a </w:t>
      </w:r>
      <w:r w:rsidRPr="009174B5">
        <w:rPr>
          <w:sz w:val="16"/>
        </w:rPr>
        <w:lastRenderedPageBreak/>
        <w:t xml:space="preserve">better opportunity again to recover from the West’s crippling disease of democratic self-doubt. </w:t>
      </w:r>
      <w:r w:rsidRPr="00A06588">
        <w:rPr>
          <w:rStyle w:val="StyleUnderline"/>
          <w:highlight w:val="cyan"/>
        </w:rPr>
        <w:t xml:space="preserve">It’s time to build </w:t>
      </w:r>
      <w:r w:rsidRPr="00A06588">
        <w:rPr>
          <w:rStyle w:val="Emphasis"/>
          <w:highlight w:val="cyan"/>
        </w:rPr>
        <w:t>an alliance of democracies</w:t>
      </w:r>
      <w:r w:rsidRPr="009174B5">
        <w:rPr>
          <w:sz w:val="16"/>
        </w:rPr>
        <w:t>.</w:t>
      </w:r>
    </w:p>
    <w:p w14:paraId="6B863056" w14:textId="77777777" w:rsidR="00216A09" w:rsidRPr="00534508" w:rsidRDefault="00216A09" w:rsidP="00216A09">
      <w:pPr>
        <w:pStyle w:val="Heading4"/>
      </w:pPr>
      <w:r>
        <w:t xml:space="preserve">4 distinct scenarios from winning the aff solves democracy – </w:t>
      </w:r>
    </w:p>
    <w:p w14:paraId="15F93D45" w14:textId="77777777" w:rsidR="00216A09" w:rsidRPr="00534508" w:rsidRDefault="00216A09" w:rsidP="00216A09">
      <w:pPr>
        <w:pStyle w:val="Heading4"/>
        <w:rPr>
          <w:sz w:val="22"/>
          <w:u w:val="single"/>
        </w:rPr>
      </w:pPr>
      <w:r>
        <w:rPr>
          <w:rStyle w:val="StyleUnderline"/>
        </w:rPr>
        <w:t xml:space="preserve">Scenario 1 is democracy – </w:t>
      </w:r>
    </w:p>
    <w:p w14:paraId="15B03472" w14:textId="77777777" w:rsidR="00216A09" w:rsidRPr="00A06588" w:rsidRDefault="00216A09" w:rsidP="00216A09">
      <w:pPr>
        <w:pStyle w:val="Heading4"/>
        <w:rPr>
          <w:rFonts w:cs="Arial"/>
        </w:rPr>
      </w:pPr>
      <w:r>
        <w:rPr>
          <w:rFonts w:cs="Arial"/>
        </w:rPr>
        <w:t xml:space="preserve">Democracy </w:t>
      </w:r>
      <w:r w:rsidRPr="00A06588">
        <w:rPr>
          <w:rFonts w:cs="Arial"/>
        </w:rPr>
        <w:t xml:space="preserve">prevents </w:t>
      </w:r>
      <w:r w:rsidRPr="00A06588">
        <w:rPr>
          <w:rFonts w:cs="Arial"/>
          <w:u w:val="single"/>
        </w:rPr>
        <w:t>extinction</w:t>
      </w:r>
      <w:r w:rsidRPr="00A06588">
        <w:rPr>
          <w:rFonts w:cs="Arial"/>
        </w:rPr>
        <w:t xml:space="preserve"> from </w:t>
      </w:r>
      <w:r w:rsidRPr="00A06588">
        <w:rPr>
          <w:rFonts w:cs="Arial"/>
          <w:u w:val="single"/>
        </w:rPr>
        <w:t>automation</w:t>
      </w:r>
      <w:r w:rsidRPr="00A06588">
        <w:rPr>
          <w:rFonts w:cs="Arial"/>
        </w:rPr>
        <w:t xml:space="preserve">, </w:t>
      </w:r>
      <w:r w:rsidRPr="00A06588">
        <w:rPr>
          <w:rFonts w:cs="Arial"/>
          <w:u w:val="single"/>
        </w:rPr>
        <w:t>strategic stability</w:t>
      </w:r>
      <w:r w:rsidRPr="00A06588">
        <w:rPr>
          <w:rFonts w:cs="Arial"/>
        </w:rPr>
        <w:t>, genetic engineering</w:t>
      </w:r>
      <w:r>
        <w:rPr>
          <w:rFonts w:cs="Arial"/>
        </w:rPr>
        <w:t>, which authoritarianism would spur</w:t>
      </w:r>
    </w:p>
    <w:p w14:paraId="23D8AB9E" w14:textId="77777777" w:rsidR="00216A09" w:rsidRPr="00A06588" w:rsidRDefault="00216A09" w:rsidP="00216A09">
      <w:r w:rsidRPr="00A06588">
        <w:rPr>
          <w:rStyle w:val="Style13ptBold"/>
        </w:rPr>
        <w:t xml:space="preserve">Jain 19 </w:t>
      </w:r>
      <w:r w:rsidRPr="00A06588">
        <w:t>[Ash Jain is a senior fellow with the Scowcroft Center for Strategy and Security, where he oversees the Atlantic Council’s Democratic Order Initiative and D-10 Strategy Forum, Matthew Kroenig, "Present at the Re-Creation: A Global Strategy for Revitalizing, Adapting, and Defending a Rules-Based International System", 2019, https://www.atlanticcouncil.org/wp-content/uploads/2019/10/Present-at-the-Recreation.pdf]</w:t>
      </w:r>
    </w:p>
    <w:p w14:paraId="4A3C9AB3" w14:textId="77777777" w:rsidR="00216A09" w:rsidRPr="009174B5" w:rsidRDefault="00216A09" w:rsidP="00216A09">
      <w:pPr>
        <w:rPr>
          <w:sz w:val="16"/>
        </w:rPr>
      </w:pPr>
      <w:r w:rsidRPr="009174B5">
        <w:rPr>
          <w:sz w:val="16"/>
        </w:rPr>
        <w:t xml:space="preserve">The </w:t>
      </w:r>
      <w:r w:rsidRPr="00A06588">
        <w:rPr>
          <w:rStyle w:val="StyleUnderline"/>
          <w:highlight w:val="cyan"/>
        </w:rPr>
        <w:t>system</w:t>
      </w:r>
      <w:r w:rsidRPr="00A06588">
        <w:rPr>
          <w:rStyle w:val="StyleUnderline"/>
        </w:rPr>
        <w:t xml:space="preserve"> must also be </w:t>
      </w:r>
      <w:r w:rsidRPr="00A06588">
        <w:rPr>
          <w:rStyle w:val="StyleUnderline"/>
          <w:highlight w:val="cyan"/>
        </w:rPr>
        <w:t>adapted to deal with</w:t>
      </w:r>
      <w:r w:rsidRPr="00A06588">
        <w:rPr>
          <w:rStyle w:val="StyleUnderline"/>
        </w:rPr>
        <w:t xml:space="preserve"> new issues that were not envisioned when the existing order was designed. Foremost among these issues is </w:t>
      </w:r>
      <w:r w:rsidRPr="00A06588">
        <w:rPr>
          <w:rStyle w:val="Emphasis"/>
          <w:highlight w:val="cyan"/>
        </w:rPr>
        <w:t>emerging and disruptive tech</w:t>
      </w:r>
      <w:r w:rsidRPr="00A06588">
        <w:rPr>
          <w:rStyle w:val="StyleUnderline"/>
        </w:rPr>
        <w:t xml:space="preserve">nology, including </w:t>
      </w:r>
      <w:r w:rsidRPr="00A06588">
        <w:rPr>
          <w:rStyle w:val="Emphasis"/>
          <w:highlight w:val="cyan"/>
        </w:rPr>
        <w:t>AI</w:t>
      </w:r>
      <w:r w:rsidRPr="00A06588">
        <w:rPr>
          <w:rStyle w:val="StyleUnderline"/>
        </w:rPr>
        <w:t xml:space="preserve">, additive manufacturing (or </w:t>
      </w:r>
      <w:r w:rsidRPr="00A06588">
        <w:rPr>
          <w:rStyle w:val="Emphasis"/>
          <w:highlight w:val="cyan"/>
        </w:rPr>
        <w:t>3D printing</w:t>
      </w:r>
      <w:r w:rsidRPr="00A06588">
        <w:rPr>
          <w:rStyle w:val="StyleUnderline"/>
        </w:rPr>
        <w:t xml:space="preserve">), </w:t>
      </w:r>
      <w:r w:rsidRPr="00A06588">
        <w:rPr>
          <w:rStyle w:val="Emphasis"/>
          <w:highlight w:val="cyan"/>
        </w:rPr>
        <w:t>quantum computing</w:t>
      </w:r>
      <w:r w:rsidRPr="00A06588">
        <w:rPr>
          <w:rStyle w:val="StyleUnderline"/>
          <w:highlight w:val="cyan"/>
        </w:rPr>
        <w:t>,</w:t>
      </w:r>
      <w:r w:rsidRPr="00A06588">
        <w:rPr>
          <w:rStyle w:val="StyleUnderline"/>
        </w:rPr>
        <w:t xml:space="preserve"> </w:t>
      </w:r>
      <w:r w:rsidRPr="00A06588">
        <w:rPr>
          <w:rStyle w:val="Emphasis"/>
          <w:highlight w:val="cyan"/>
        </w:rPr>
        <w:t>genetic engineering</w:t>
      </w:r>
      <w:r w:rsidRPr="00A06588">
        <w:rPr>
          <w:rStyle w:val="StyleUnderline"/>
        </w:rPr>
        <w:t xml:space="preserve">, </w:t>
      </w:r>
      <w:r w:rsidRPr="00A06588">
        <w:rPr>
          <w:rStyle w:val="Emphasis"/>
          <w:highlight w:val="cyan"/>
        </w:rPr>
        <w:t>robotics</w:t>
      </w:r>
      <w:r w:rsidRPr="00A06588">
        <w:rPr>
          <w:rStyle w:val="StyleUnderline"/>
        </w:rPr>
        <w:t xml:space="preserve">, </w:t>
      </w:r>
      <w:r w:rsidRPr="00A06588">
        <w:rPr>
          <w:rStyle w:val="Emphasis"/>
          <w:highlight w:val="cyan"/>
        </w:rPr>
        <w:t>directed</w:t>
      </w:r>
      <w:r w:rsidRPr="00A06588">
        <w:rPr>
          <w:rStyle w:val="Emphasis"/>
        </w:rPr>
        <w:t xml:space="preserve"> energy</w:t>
      </w:r>
      <w:r w:rsidRPr="00A06588">
        <w:rPr>
          <w:rStyle w:val="StyleUnderline"/>
        </w:rPr>
        <w:t>, the Internet of things (</w:t>
      </w:r>
      <w:r w:rsidRPr="00A06588">
        <w:rPr>
          <w:rStyle w:val="StyleUnderline"/>
          <w:highlight w:val="cyan"/>
        </w:rPr>
        <w:t>IOT</w:t>
      </w:r>
      <w:r w:rsidRPr="00A06588">
        <w:rPr>
          <w:rStyle w:val="StyleUnderline"/>
        </w:rPr>
        <w:t xml:space="preserve">), </w:t>
      </w:r>
      <w:r w:rsidRPr="00A06588">
        <w:rPr>
          <w:rStyle w:val="Emphasis"/>
        </w:rPr>
        <w:t>5G</w:t>
      </w:r>
      <w:r w:rsidRPr="00A06588">
        <w:rPr>
          <w:rStyle w:val="StyleUnderline"/>
        </w:rPr>
        <w:t xml:space="preserve">, </w:t>
      </w:r>
      <w:r w:rsidRPr="00A06588">
        <w:rPr>
          <w:rStyle w:val="Emphasis"/>
          <w:highlight w:val="cyan"/>
        </w:rPr>
        <w:t>space</w:t>
      </w:r>
      <w:r w:rsidRPr="00A06588">
        <w:rPr>
          <w:rStyle w:val="StyleUnderline"/>
        </w:rPr>
        <w:t xml:space="preserve">, </w:t>
      </w:r>
      <w:r w:rsidRPr="00A06588">
        <w:rPr>
          <w:rStyle w:val="Emphasis"/>
          <w:highlight w:val="cyan"/>
        </w:rPr>
        <w:t>cyber</w:t>
      </w:r>
      <w:r w:rsidRPr="00A06588">
        <w:rPr>
          <w:rStyle w:val="StyleUnderline"/>
        </w:rPr>
        <w:t>, and many others</w:t>
      </w:r>
      <w:r w:rsidRPr="009174B5">
        <w:rPr>
          <w:sz w:val="16"/>
        </w:rPr>
        <w:t xml:space="preserve">. Like other disruptive technologies before them, </w:t>
      </w:r>
      <w:r w:rsidRPr="00A06588">
        <w:rPr>
          <w:rStyle w:val="StyleUnderline"/>
        </w:rPr>
        <w:t>these innovations promise great benefits, but also carry serious downside risks.</w:t>
      </w:r>
      <w:r w:rsidRPr="009174B5">
        <w:rPr>
          <w:sz w:val="16"/>
        </w:rPr>
        <w:t xml:space="preserve"> For example, AI is already resulting in massive efficiencies and cost savings in the private sector. Routine tasks and other more complicated jobs, such as radiology, are already being automated. In the future, autonomous weapons systems may go to war against each other as human soldiers remain out of harm’s way.</w:t>
      </w:r>
    </w:p>
    <w:p w14:paraId="120797C0" w14:textId="77777777" w:rsidR="00216A09" w:rsidRPr="00A06588" w:rsidRDefault="00216A09" w:rsidP="00216A09">
      <w:pPr>
        <w:rPr>
          <w:rStyle w:val="StyleUnderline"/>
        </w:rPr>
      </w:pPr>
      <w:r w:rsidRPr="009174B5">
        <w:rPr>
          <w:sz w:val="16"/>
        </w:rPr>
        <w:t xml:space="preserve">Yet, </w:t>
      </w:r>
      <w:r w:rsidRPr="00A06588">
        <w:rPr>
          <w:rStyle w:val="StyleUnderline"/>
          <w:highlight w:val="cyan"/>
        </w:rPr>
        <w:t>AI</w:t>
      </w:r>
      <w:r w:rsidRPr="00A06588">
        <w:rPr>
          <w:rStyle w:val="StyleUnderline"/>
        </w:rPr>
        <w:t xml:space="preserve"> is also </w:t>
      </w:r>
      <w:r w:rsidRPr="00A06588">
        <w:rPr>
          <w:rStyle w:val="StyleUnderline"/>
          <w:highlight w:val="cyan"/>
        </w:rPr>
        <w:t xml:space="preserve">transforming </w:t>
      </w:r>
      <w:r w:rsidRPr="00A06588">
        <w:rPr>
          <w:rStyle w:val="Emphasis"/>
          <w:highlight w:val="cyan"/>
        </w:rPr>
        <w:t>economies and societies</w:t>
      </w:r>
      <w:r w:rsidRPr="00A06588">
        <w:rPr>
          <w:rStyle w:val="StyleUnderline"/>
        </w:rPr>
        <w:t xml:space="preserve">, and </w:t>
      </w:r>
      <w:r w:rsidRPr="00A06588">
        <w:rPr>
          <w:rStyle w:val="StyleUnderline"/>
          <w:highlight w:val="cyan"/>
        </w:rPr>
        <w:t xml:space="preserve">generating </w:t>
      </w:r>
      <w:r w:rsidRPr="00A06588">
        <w:rPr>
          <w:rStyle w:val="Emphasis"/>
          <w:highlight w:val="cyan"/>
        </w:rPr>
        <w:t>new security challenges</w:t>
      </w:r>
      <w:r w:rsidRPr="009174B5">
        <w:rPr>
          <w:sz w:val="16"/>
        </w:rPr>
        <w:t xml:space="preserve">. </w:t>
      </w:r>
      <w:r w:rsidRPr="00A06588">
        <w:rPr>
          <w:rStyle w:val="StyleUnderline"/>
        </w:rPr>
        <w:t xml:space="preserve">Automation will lead to </w:t>
      </w:r>
      <w:r w:rsidRPr="00A06588">
        <w:rPr>
          <w:rStyle w:val="Emphasis"/>
        </w:rPr>
        <w:t>widespread unemployment</w:t>
      </w:r>
      <w:r w:rsidRPr="009174B5">
        <w:rPr>
          <w:sz w:val="16"/>
        </w:rPr>
        <w:t xml:space="preserve">. The final realization of driverless cars, for example, will put out of work millions of taxi, Uber, and long-haul truck drivers. </w:t>
      </w:r>
      <w:r w:rsidRPr="00A06588">
        <w:rPr>
          <w:rStyle w:val="Emphasis"/>
        </w:rPr>
        <w:t>Populist movements</w:t>
      </w:r>
      <w:r w:rsidRPr="009174B5">
        <w:rPr>
          <w:sz w:val="16"/>
        </w:rPr>
        <w:t xml:space="preserve"> in the West </w:t>
      </w:r>
      <w:r w:rsidRPr="00A06588">
        <w:rPr>
          <w:rStyle w:val="StyleUnderline"/>
        </w:rPr>
        <w:t xml:space="preserve">have been driven by those disaffected by globalization and technology, and mass unemployment caused by </w:t>
      </w:r>
      <w:r w:rsidRPr="00A06588">
        <w:rPr>
          <w:rStyle w:val="StyleUnderline"/>
          <w:highlight w:val="cyan"/>
        </w:rPr>
        <w:t>automation</w:t>
      </w:r>
      <w:r w:rsidRPr="00A06588">
        <w:rPr>
          <w:rStyle w:val="StyleUnderline"/>
        </w:rPr>
        <w:t xml:space="preserve"> will further grow those ranks and </w:t>
      </w:r>
      <w:r w:rsidRPr="00A06588">
        <w:rPr>
          <w:rStyle w:val="Emphasis"/>
          <w:highlight w:val="cyan"/>
        </w:rPr>
        <w:t>provide new fuel to grievance politics</w:t>
      </w:r>
      <w:r w:rsidRPr="009174B5">
        <w:rPr>
          <w:sz w:val="16"/>
        </w:rPr>
        <w:t xml:space="preserve">. Moreover, some fear that </w:t>
      </w:r>
      <w:r w:rsidRPr="00A06588">
        <w:rPr>
          <w:rStyle w:val="Emphasis"/>
          <w:highlight w:val="cyan"/>
        </w:rPr>
        <w:t>autonomous weapons systems</w:t>
      </w:r>
      <w:r w:rsidRPr="009174B5">
        <w:rPr>
          <w:sz w:val="16"/>
        </w:rPr>
        <w:t xml:space="preserve"> </w:t>
      </w:r>
      <w:r w:rsidRPr="00A06588">
        <w:rPr>
          <w:rStyle w:val="StyleUnderline"/>
        </w:rPr>
        <w:t xml:space="preserve">will </w:t>
      </w:r>
      <w:r w:rsidRPr="00A06588">
        <w:rPr>
          <w:rStyle w:val="StyleUnderline"/>
          <w:highlight w:val="cyan"/>
        </w:rPr>
        <w:t>become “</w:t>
      </w:r>
      <w:r w:rsidRPr="00A06588">
        <w:rPr>
          <w:rStyle w:val="Emphasis"/>
          <w:highlight w:val="cyan"/>
        </w:rPr>
        <w:t>killer robots</w:t>
      </w:r>
      <w:r w:rsidRPr="00A06588">
        <w:rPr>
          <w:rStyle w:val="StyleUnderline"/>
        </w:rPr>
        <w:t xml:space="preserve">” that select and engage targets without human input, and could eventually </w:t>
      </w:r>
      <w:r w:rsidRPr="00A06588">
        <w:rPr>
          <w:rStyle w:val="Emphasis"/>
          <w:highlight w:val="cyan"/>
        </w:rPr>
        <w:t>turn on their creators</w:t>
      </w:r>
      <w:r w:rsidRPr="00A06588">
        <w:rPr>
          <w:rStyle w:val="StyleUnderline"/>
        </w:rPr>
        <w:t xml:space="preserve">, </w:t>
      </w:r>
      <w:r w:rsidRPr="00A06588">
        <w:rPr>
          <w:rStyle w:val="Emphasis"/>
          <w:highlight w:val="cyan"/>
        </w:rPr>
        <w:t>resulting in human extinction</w:t>
      </w:r>
      <w:r w:rsidRPr="00A06588">
        <w:rPr>
          <w:rStyle w:val="StyleUnderline"/>
        </w:rPr>
        <w:t>.</w:t>
      </w:r>
    </w:p>
    <w:p w14:paraId="4855689B" w14:textId="77777777" w:rsidR="00216A09" w:rsidRPr="00A06588" w:rsidRDefault="00216A09" w:rsidP="00216A09">
      <w:pPr>
        <w:rPr>
          <w:rStyle w:val="Emphasis"/>
        </w:rPr>
      </w:pPr>
      <w:r w:rsidRPr="009174B5">
        <w:rPr>
          <w:sz w:val="16"/>
        </w:rPr>
        <w:t xml:space="preserve">The </w:t>
      </w:r>
      <w:r w:rsidRPr="00A06588">
        <w:rPr>
          <w:rStyle w:val="StyleUnderline"/>
        </w:rPr>
        <w:t>other technologies on this list similarly balance great potential upside with great downside risk. 3D printing, for example, can be used to “make anything anywhere,”</w:t>
      </w:r>
      <w:r w:rsidRPr="009174B5">
        <w:rPr>
          <w:sz w:val="16"/>
        </w:rPr>
        <w:t xml:space="preserve"> reducing costs for a wide range of manufactured goods and encouraging a return of local manufacturing industries.61 At the same time, </w:t>
      </w:r>
      <w:r w:rsidRPr="00A06588">
        <w:rPr>
          <w:rStyle w:val="StyleUnderline"/>
        </w:rPr>
        <w:t xml:space="preserve">advanced </w:t>
      </w:r>
      <w:r w:rsidRPr="00A06588">
        <w:rPr>
          <w:rStyle w:val="StyleUnderline"/>
          <w:highlight w:val="cyan"/>
        </w:rPr>
        <w:t>3D printers</w:t>
      </w:r>
      <w:r w:rsidRPr="00A06588">
        <w:rPr>
          <w:rStyle w:val="StyleUnderline"/>
        </w:rPr>
        <w:t xml:space="preserve"> can also be </w:t>
      </w:r>
      <w:r w:rsidRPr="00A06588">
        <w:rPr>
          <w:rStyle w:val="StyleUnderline"/>
          <w:highlight w:val="cyan"/>
        </w:rPr>
        <w:t>used by revisionist</w:t>
      </w:r>
      <w:r w:rsidRPr="00A06588">
        <w:rPr>
          <w:rStyle w:val="StyleUnderline"/>
        </w:rPr>
        <w:t xml:space="preserve"> and rogue </w:t>
      </w:r>
      <w:r w:rsidRPr="00A06588">
        <w:rPr>
          <w:rStyle w:val="StyleUnderline"/>
          <w:highlight w:val="cyan"/>
        </w:rPr>
        <w:t>states to print</w:t>
      </w:r>
      <w:r w:rsidRPr="00A06588">
        <w:rPr>
          <w:rStyle w:val="StyleUnderline"/>
        </w:rPr>
        <w:t xml:space="preserve"> component parts for </w:t>
      </w:r>
      <w:r w:rsidRPr="00A06588">
        <w:rPr>
          <w:rStyle w:val="StyleUnderline"/>
          <w:highlight w:val="cyan"/>
        </w:rPr>
        <w:t>advanced weapons systems or</w:t>
      </w:r>
      <w:r w:rsidRPr="00A06588">
        <w:rPr>
          <w:rStyle w:val="StyleUnderline"/>
        </w:rPr>
        <w:t xml:space="preserve"> even </w:t>
      </w:r>
      <w:r w:rsidRPr="00A06588">
        <w:rPr>
          <w:rStyle w:val="Emphasis"/>
          <w:highlight w:val="cyan"/>
        </w:rPr>
        <w:t>WMD programs</w:t>
      </w:r>
      <w:r w:rsidRPr="00A06588">
        <w:rPr>
          <w:rStyle w:val="StyleUnderline"/>
        </w:rPr>
        <w:t xml:space="preserve">, </w:t>
      </w:r>
      <w:r w:rsidRPr="00A06588">
        <w:rPr>
          <w:rStyle w:val="StyleUnderline"/>
          <w:highlight w:val="cyan"/>
        </w:rPr>
        <w:t>spurring</w:t>
      </w:r>
      <w:r w:rsidRPr="00A06588">
        <w:rPr>
          <w:rStyle w:val="StyleUnderline"/>
        </w:rPr>
        <w:t xml:space="preserve"> arms races and weapons </w:t>
      </w:r>
      <w:r w:rsidRPr="00A06588">
        <w:rPr>
          <w:rStyle w:val="Emphasis"/>
          <w:highlight w:val="cyan"/>
        </w:rPr>
        <w:t>prolif</w:t>
      </w:r>
      <w:r w:rsidRPr="00A06588">
        <w:rPr>
          <w:rStyle w:val="Emphasis"/>
        </w:rPr>
        <w:t>eration</w:t>
      </w:r>
      <w:r w:rsidRPr="009174B5">
        <w:rPr>
          <w:sz w:val="16"/>
        </w:rPr>
        <w:t xml:space="preserve">.62 </w:t>
      </w:r>
      <w:r w:rsidRPr="00A06588">
        <w:rPr>
          <w:rStyle w:val="Emphasis"/>
          <w:highlight w:val="cyan"/>
        </w:rPr>
        <w:t>G</w:t>
      </w:r>
      <w:r w:rsidRPr="00A06588">
        <w:rPr>
          <w:rStyle w:val="StyleUnderline"/>
        </w:rPr>
        <w:t xml:space="preserve">enetic </w:t>
      </w:r>
      <w:r w:rsidRPr="00A06588">
        <w:rPr>
          <w:rStyle w:val="Emphasis"/>
          <w:highlight w:val="cyan"/>
        </w:rPr>
        <w:t>e</w:t>
      </w:r>
      <w:r w:rsidRPr="00A06588">
        <w:rPr>
          <w:rStyle w:val="StyleUnderline"/>
        </w:rPr>
        <w:t xml:space="preserve">ngineering </w:t>
      </w:r>
      <w:r w:rsidRPr="00A06588">
        <w:rPr>
          <w:rStyle w:val="StyleUnderline"/>
          <w:highlight w:val="cyan"/>
        </w:rPr>
        <w:t xml:space="preserve">can </w:t>
      </w:r>
      <w:r w:rsidRPr="00A06588">
        <w:rPr>
          <w:rStyle w:val="Emphasis"/>
          <w:highlight w:val="cyan"/>
        </w:rPr>
        <w:t>wipe out</w:t>
      </w:r>
      <w:r w:rsidRPr="009174B5">
        <w:rPr>
          <w:sz w:val="16"/>
          <w:highlight w:val="cyan"/>
        </w:rPr>
        <w:t xml:space="preserve"> </w:t>
      </w:r>
      <w:r w:rsidRPr="009174B5">
        <w:rPr>
          <w:sz w:val="16"/>
        </w:rPr>
        <w:t xml:space="preserve">entire classes of disease through improved medicine, or wipe out entire classes of </w:t>
      </w:r>
      <w:r w:rsidRPr="00A06588">
        <w:rPr>
          <w:rStyle w:val="StyleUnderline"/>
          <w:highlight w:val="cyan"/>
        </w:rPr>
        <w:t xml:space="preserve">people through </w:t>
      </w:r>
      <w:r w:rsidRPr="00A06588">
        <w:rPr>
          <w:rStyle w:val="Emphasis"/>
          <w:highlight w:val="cyan"/>
        </w:rPr>
        <w:t>g</w:t>
      </w:r>
      <w:r w:rsidRPr="00A06588">
        <w:rPr>
          <w:rStyle w:val="StyleUnderline"/>
        </w:rPr>
        <w:t xml:space="preserve">enetically </w:t>
      </w:r>
      <w:r w:rsidRPr="00A06588">
        <w:rPr>
          <w:rStyle w:val="Emphasis"/>
          <w:highlight w:val="cyan"/>
        </w:rPr>
        <w:t>e</w:t>
      </w:r>
      <w:r w:rsidRPr="00A06588">
        <w:rPr>
          <w:rStyle w:val="StyleUnderline"/>
        </w:rPr>
        <w:t xml:space="preserve">ngineered </w:t>
      </w:r>
      <w:r w:rsidRPr="00A06588">
        <w:rPr>
          <w:rStyle w:val="Emphasis"/>
          <w:highlight w:val="cyan"/>
        </w:rPr>
        <w:t>superbugs</w:t>
      </w:r>
      <w:r w:rsidRPr="009174B5">
        <w:rPr>
          <w:sz w:val="16"/>
        </w:rPr>
        <w:t xml:space="preserve">. </w:t>
      </w:r>
      <w:r w:rsidRPr="00A06588">
        <w:rPr>
          <w:rStyle w:val="Emphasis"/>
          <w:highlight w:val="cyan"/>
        </w:rPr>
        <w:t>Directed-energy missile defenses</w:t>
      </w:r>
      <w:r w:rsidRPr="00A06588">
        <w:rPr>
          <w:rStyle w:val="StyleUnderline"/>
        </w:rPr>
        <w:t xml:space="preserve"> may defend against incoming missile attacks, while also </w:t>
      </w:r>
      <w:r w:rsidRPr="00A06588">
        <w:rPr>
          <w:rStyle w:val="Emphasis"/>
          <w:highlight w:val="cyan"/>
        </w:rPr>
        <w:t>undermining</w:t>
      </w:r>
      <w:r w:rsidRPr="00A06588">
        <w:rPr>
          <w:rStyle w:val="Emphasis"/>
        </w:rPr>
        <w:t xml:space="preserve"> global </w:t>
      </w:r>
      <w:r w:rsidRPr="00A06588">
        <w:rPr>
          <w:rStyle w:val="Emphasis"/>
          <w:highlight w:val="cyan"/>
        </w:rPr>
        <w:t>strategic stability</w:t>
      </w:r>
      <w:r w:rsidRPr="00A06588">
        <w:rPr>
          <w:rStyle w:val="Emphasis"/>
        </w:rPr>
        <w:t>.</w:t>
      </w:r>
    </w:p>
    <w:p w14:paraId="0F9AE392" w14:textId="77777777" w:rsidR="00216A09" w:rsidRPr="009174B5" w:rsidRDefault="00216A09" w:rsidP="00216A09">
      <w:pPr>
        <w:rPr>
          <w:sz w:val="16"/>
        </w:rPr>
      </w:pPr>
      <w:r w:rsidRPr="009174B5">
        <w:rPr>
          <w:sz w:val="16"/>
        </w:rPr>
        <w:t xml:space="preserve">Perhaps </w:t>
      </w:r>
      <w:r w:rsidRPr="00A06588">
        <w:rPr>
          <w:rStyle w:val="StyleUnderline"/>
        </w:rPr>
        <w:t xml:space="preserve">the </w:t>
      </w:r>
      <w:r w:rsidRPr="00A06588">
        <w:rPr>
          <w:rStyle w:val="StyleUnderline"/>
          <w:highlight w:val="cyan"/>
        </w:rPr>
        <w:t>greatest risk</w:t>
      </w:r>
      <w:r w:rsidRPr="00A06588">
        <w:rPr>
          <w:rStyle w:val="StyleUnderline"/>
        </w:rPr>
        <w:t xml:space="preserve"> to global strategic stability from new technology, however, comes from the risk that revisionist </w:t>
      </w:r>
      <w:r w:rsidRPr="00A06588">
        <w:rPr>
          <w:rStyle w:val="StyleUnderline"/>
          <w:highlight w:val="cyan"/>
        </w:rPr>
        <w:t xml:space="preserve">autocracies may </w:t>
      </w:r>
      <w:r w:rsidRPr="00A06588">
        <w:rPr>
          <w:rStyle w:val="Emphasis"/>
          <w:highlight w:val="cyan"/>
        </w:rPr>
        <w:t>win the new tech arms race</w:t>
      </w:r>
      <w:r w:rsidRPr="009174B5">
        <w:rPr>
          <w:sz w:val="16"/>
        </w:rPr>
        <w:t xml:space="preserve">. Throughout history, states that have dominated the commanding heights of technological progress have also dominated international relations. The United States has been the world’s innovation leader from Edison’s light bulb to nuclear weapons and the Internet. Accordingly, </w:t>
      </w:r>
      <w:r w:rsidRPr="00A06588">
        <w:rPr>
          <w:rStyle w:val="StyleUnderline"/>
        </w:rPr>
        <w:t>stability has been maintained in Europe and Asia for decades because the United States and its democratic allies possessed a favorable economic and military balance of power in those key regions</w:t>
      </w:r>
      <w:r w:rsidRPr="009174B5">
        <w:rPr>
          <w:sz w:val="16"/>
        </w:rPr>
        <w:t xml:space="preserve">. Many believe, however, that China may now have the lead in the new technologies of the twenty-first century, including AI, quantum, 5G, </w:t>
      </w:r>
      <w:r w:rsidRPr="009174B5">
        <w:rPr>
          <w:sz w:val="16"/>
        </w:rPr>
        <w:lastRenderedPageBreak/>
        <w:t xml:space="preserve">hypersonic missiles, and others. </w:t>
      </w:r>
      <w:r w:rsidRPr="00A06588">
        <w:rPr>
          <w:rStyle w:val="StyleUnderline"/>
          <w:highlight w:val="cyan"/>
        </w:rPr>
        <w:t>If China succeeds</w:t>
      </w:r>
      <w:r w:rsidRPr="00A06588">
        <w:rPr>
          <w:rStyle w:val="StyleUnderline"/>
        </w:rPr>
        <w:t xml:space="preserve"> in mastering the technologies of the future before the democratic core, then this could </w:t>
      </w:r>
      <w:r w:rsidRPr="00A06588">
        <w:rPr>
          <w:rStyle w:val="StyleUnderline"/>
          <w:highlight w:val="cyan"/>
        </w:rPr>
        <w:t xml:space="preserve">lead to a </w:t>
      </w:r>
      <w:r w:rsidRPr="00A06588">
        <w:rPr>
          <w:rStyle w:val="Emphasis"/>
          <w:highlight w:val="cyan"/>
        </w:rPr>
        <w:t>drastic and rapid shift in the balance of power</w:t>
      </w:r>
      <w:r w:rsidRPr="00A06588">
        <w:rPr>
          <w:rStyle w:val="StyleUnderline"/>
          <w:highlight w:val="cyan"/>
        </w:rPr>
        <w:t xml:space="preserve">, </w:t>
      </w:r>
      <w:r w:rsidRPr="00A06588">
        <w:rPr>
          <w:rStyle w:val="Emphasis"/>
          <w:highlight w:val="cyan"/>
        </w:rPr>
        <w:t>upsetting</w:t>
      </w:r>
      <w:r w:rsidRPr="00A06588">
        <w:rPr>
          <w:rStyle w:val="Emphasis"/>
        </w:rPr>
        <w:t xml:space="preserve"> global strategic </w:t>
      </w:r>
      <w:r w:rsidRPr="00A06588">
        <w:rPr>
          <w:rStyle w:val="Emphasis"/>
          <w:highlight w:val="cyan"/>
        </w:rPr>
        <w:t>stability</w:t>
      </w:r>
      <w:r w:rsidRPr="00A06588">
        <w:rPr>
          <w:rStyle w:val="StyleUnderline"/>
        </w:rPr>
        <w:t xml:space="preserve">, and the call for a </w:t>
      </w:r>
      <w:r w:rsidRPr="00A06588">
        <w:rPr>
          <w:rStyle w:val="Emphasis"/>
        </w:rPr>
        <w:t>democratic-led, rules-based system</w:t>
      </w:r>
      <w:r w:rsidRPr="00A06588">
        <w:rPr>
          <w:rStyle w:val="StyleUnderline"/>
        </w:rPr>
        <w:t xml:space="preserve"> outlined in these page</w:t>
      </w:r>
      <w:r w:rsidRPr="009174B5">
        <w:rPr>
          <w:sz w:val="16"/>
        </w:rPr>
        <w:t>s.63</w:t>
      </w:r>
    </w:p>
    <w:p w14:paraId="441902AC" w14:textId="77777777" w:rsidR="00216A09" w:rsidRPr="009174B5" w:rsidRDefault="00216A09" w:rsidP="00216A09">
      <w:pPr>
        <w:rPr>
          <w:sz w:val="16"/>
        </w:rPr>
      </w:pPr>
      <w:r w:rsidRPr="00A06588">
        <w:rPr>
          <w:rStyle w:val="StyleUnderline"/>
          <w:highlight w:val="cyan"/>
        </w:rPr>
        <w:t>The U</w:t>
      </w:r>
      <w:r w:rsidRPr="00A06588">
        <w:rPr>
          <w:rStyle w:val="StyleUnderline"/>
        </w:rPr>
        <w:t xml:space="preserve">nited </w:t>
      </w:r>
      <w:r w:rsidRPr="00A06588">
        <w:rPr>
          <w:rStyle w:val="StyleUnderline"/>
          <w:highlight w:val="cyan"/>
        </w:rPr>
        <w:t>S</w:t>
      </w:r>
      <w:r w:rsidRPr="00A06588">
        <w:rPr>
          <w:rStyle w:val="StyleUnderline"/>
        </w:rPr>
        <w:t xml:space="preserve">tates </w:t>
      </w:r>
      <w:r w:rsidRPr="00A06588">
        <w:rPr>
          <w:rStyle w:val="StyleUnderline"/>
          <w:highlight w:val="cyan"/>
        </w:rPr>
        <w:t>and</w:t>
      </w:r>
      <w:r w:rsidRPr="00A06588">
        <w:rPr>
          <w:rStyle w:val="StyleUnderline"/>
        </w:rPr>
        <w:t xml:space="preserve"> its </w:t>
      </w:r>
      <w:r w:rsidRPr="00A06588">
        <w:rPr>
          <w:rStyle w:val="StyleUnderline"/>
          <w:highlight w:val="cyan"/>
        </w:rPr>
        <w:t>democratic allies need to</w:t>
      </w:r>
      <w:r w:rsidRPr="00A06588">
        <w:rPr>
          <w:rStyle w:val="StyleUnderline"/>
        </w:rPr>
        <w:t xml:space="preserve"> work</w:t>
      </w:r>
      <w:r w:rsidRPr="009174B5">
        <w:rPr>
          <w:sz w:val="16"/>
        </w:rPr>
        <w:t xml:space="preserve"> with other major powers to </w:t>
      </w:r>
      <w:r w:rsidRPr="00A06588">
        <w:rPr>
          <w:rStyle w:val="StyleUnderline"/>
          <w:highlight w:val="cyan"/>
        </w:rPr>
        <w:t xml:space="preserve">develop a </w:t>
      </w:r>
      <w:r w:rsidRPr="00A06588">
        <w:rPr>
          <w:rStyle w:val="Emphasis"/>
          <w:highlight w:val="cyan"/>
        </w:rPr>
        <w:t>framework</w:t>
      </w:r>
      <w:r w:rsidRPr="00A06588">
        <w:rPr>
          <w:rStyle w:val="StyleUnderline"/>
          <w:highlight w:val="cyan"/>
        </w:rPr>
        <w:t xml:space="preserve"> for harnessing emerging tech</w:t>
      </w:r>
      <w:r w:rsidRPr="00A06588">
        <w:rPr>
          <w:rStyle w:val="StyleUnderline"/>
        </w:rPr>
        <w:t xml:space="preserve">nology in a way </w:t>
      </w:r>
      <w:r w:rsidRPr="00A06588">
        <w:rPr>
          <w:rStyle w:val="StyleUnderline"/>
          <w:highlight w:val="cyan"/>
        </w:rPr>
        <w:t xml:space="preserve">that </w:t>
      </w:r>
      <w:r w:rsidRPr="00A06588">
        <w:rPr>
          <w:rStyle w:val="Emphasis"/>
          <w:highlight w:val="cyan"/>
        </w:rPr>
        <w:t xml:space="preserve">maximizes </w:t>
      </w:r>
      <w:r w:rsidRPr="00A06588">
        <w:rPr>
          <w:rStyle w:val="Emphasis"/>
        </w:rPr>
        <w:t xml:space="preserve">its upside </w:t>
      </w:r>
      <w:r w:rsidRPr="00A06588">
        <w:rPr>
          <w:rStyle w:val="Emphasis"/>
          <w:highlight w:val="cyan"/>
        </w:rPr>
        <w:t>potential</w:t>
      </w:r>
      <w:r w:rsidRPr="00A06588">
        <w:rPr>
          <w:rStyle w:val="StyleUnderline"/>
          <w:highlight w:val="cyan"/>
        </w:rPr>
        <w:t xml:space="preserve">, while </w:t>
      </w:r>
      <w:r w:rsidRPr="00A06588">
        <w:rPr>
          <w:rStyle w:val="Emphasis"/>
          <w:highlight w:val="cyan"/>
        </w:rPr>
        <w:t>mitigating</w:t>
      </w:r>
      <w:r w:rsidRPr="00A06588">
        <w:rPr>
          <w:rStyle w:val="StyleUnderline"/>
        </w:rPr>
        <w:t xml:space="preserve"> against its downside </w:t>
      </w:r>
      <w:r w:rsidRPr="00A06588">
        <w:rPr>
          <w:rStyle w:val="Emphasis"/>
          <w:highlight w:val="cyan"/>
        </w:rPr>
        <w:t>risks</w:t>
      </w:r>
      <w:r w:rsidRPr="00A06588">
        <w:rPr>
          <w:rStyle w:val="StyleUnderline"/>
        </w:rPr>
        <w:t>, and also contributing to the maintenance of global stability</w:t>
      </w:r>
      <w:r w:rsidRPr="009174B5">
        <w:rPr>
          <w:sz w:val="16"/>
        </w:rPr>
        <w:t xml:space="preserve">. The </w:t>
      </w:r>
      <w:r w:rsidRPr="00A06588">
        <w:rPr>
          <w:rStyle w:val="StyleUnderline"/>
        </w:rPr>
        <w:t xml:space="preserve">existing international order contains a wide range of agreements for </w:t>
      </w:r>
      <w:r w:rsidRPr="00A06588">
        <w:rPr>
          <w:rStyle w:val="StyleUnderline"/>
          <w:highlight w:val="cyan"/>
        </w:rPr>
        <w:t>harnessing</w:t>
      </w:r>
      <w:r w:rsidRPr="00A06588">
        <w:rPr>
          <w:rStyle w:val="StyleUnderline"/>
        </w:rPr>
        <w:t xml:space="preserve"> the technologies of the twentieth century, but they need to be updated for the twenty-first century</w:t>
      </w:r>
      <w:r w:rsidRPr="009174B5">
        <w:rPr>
          <w:sz w:val="16"/>
        </w:rPr>
        <w:t xml:space="preserve">. The world needs </w:t>
      </w:r>
      <w:r w:rsidRPr="00A06588">
        <w:rPr>
          <w:rStyle w:val="StyleUnderline"/>
        </w:rPr>
        <w:t xml:space="preserve">an entire new set of </w:t>
      </w:r>
      <w:r w:rsidRPr="00A06588">
        <w:rPr>
          <w:rStyle w:val="StyleUnderline"/>
          <w:highlight w:val="cyan"/>
        </w:rPr>
        <w:t>arms-control</w:t>
      </w:r>
      <w:r w:rsidRPr="00A06588">
        <w:rPr>
          <w:rStyle w:val="StyleUnderline"/>
        </w:rPr>
        <w:t xml:space="preserve">, </w:t>
      </w:r>
      <w:r w:rsidRPr="00A06588">
        <w:rPr>
          <w:rStyle w:val="StyleUnderline"/>
          <w:highlight w:val="cyan"/>
        </w:rPr>
        <w:t>nonprolif</w:t>
      </w:r>
      <w:r w:rsidRPr="00A06588">
        <w:rPr>
          <w:rStyle w:val="StyleUnderline"/>
        </w:rPr>
        <w:t xml:space="preserve">eration, </w:t>
      </w:r>
      <w:r w:rsidRPr="00A06588">
        <w:rPr>
          <w:rStyle w:val="StyleUnderline"/>
          <w:highlight w:val="cyan"/>
        </w:rPr>
        <w:t>export-control,</w:t>
      </w:r>
      <w:r w:rsidRPr="00A06588">
        <w:rPr>
          <w:rStyle w:val="StyleUnderline"/>
        </w:rPr>
        <w:t xml:space="preserve"> and other agreements </w:t>
      </w:r>
      <w:r w:rsidRPr="00A06588">
        <w:rPr>
          <w:rStyle w:val="StyleUnderline"/>
          <w:highlight w:val="cyan"/>
        </w:rPr>
        <w:t>to</w:t>
      </w:r>
      <w:r w:rsidRPr="00A06588">
        <w:rPr>
          <w:rStyle w:val="StyleUnderline"/>
        </w:rPr>
        <w:t xml:space="preserve"> exploit new technology while </w:t>
      </w:r>
      <w:r w:rsidRPr="00A06588">
        <w:rPr>
          <w:rStyle w:val="StyleUnderline"/>
          <w:highlight w:val="cyan"/>
        </w:rPr>
        <w:t>mitigat</w:t>
      </w:r>
      <w:r w:rsidRPr="00A06588">
        <w:rPr>
          <w:rStyle w:val="StyleUnderline"/>
        </w:rPr>
        <w:t xml:space="preserve">ing </w:t>
      </w:r>
      <w:r w:rsidRPr="00A06588">
        <w:rPr>
          <w:rStyle w:val="StyleUnderline"/>
          <w:highlight w:val="cyan"/>
        </w:rPr>
        <w:t>downside risk</w:t>
      </w:r>
      <w:r w:rsidRPr="009174B5">
        <w:rPr>
          <w:sz w:val="16"/>
        </w:rPr>
        <w:t>. These agreements should seek to maintain global strategic stability among the major powers, and prevent the proliferation of dangerous weapons systems to hostile and revisionist states.</w:t>
      </w:r>
    </w:p>
    <w:p w14:paraId="0E8867E4" w14:textId="77777777" w:rsidR="00216A09" w:rsidRPr="00E03BEC" w:rsidRDefault="00216A09" w:rsidP="00216A09">
      <w:pPr>
        <w:rPr>
          <w:rStyle w:val="StyleUnderline"/>
        </w:rPr>
      </w:pPr>
    </w:p>
    <w:p w14:paraId="22063C6B" w14:textId="77777777" w:rsidR="00216A09" w:rsidRPr="00534508" w:rsidRDefault="00216A09" w:rsidP="00216A09">
      <w:pPr>
        <w:pStyle w:val="Heading4"/>
      </w:pPr>
      <w:r>
        <w:t xml:space="preserve">Scenario 2 is European Populism – </w:t>
      </w:r>
    </w:p>
    <w:p w14:paraId="64489D40" w14:textId="77777777" w:rsidR="00216A09" w:rsidRPr="0054373B" w:rsidRDefault="00216A09" w:rsidP="00216A09">
      <w:pPr>
        <w:pStyle w:val="Heading4"/>
      </w:pPr>
      <w:r>
        <w:t xml:space="preserve">The RTS spills over – democratized </w:t>
      </w:r>
      <w:r>
        <w:rPr>
          <w:u w:val="single"/>
        </w:rPr>
        <w:t>labor</w:t>
      </w:r>
      <w:r>
        <w:t xml:space="preserve"> creates a culture of participation that offsets </w:t>
      </w:r>
      <w:r>
        <w:rPr>
          <w:u w:val="single"/>
        </w:rPr>
        <w:t>authoritarian</w:t>
      </w:r>
      <w:r>
        <w:t xml:space="preserve"> populism</w:t>
      </w:r>
    </w:p>
    <w:p w14:paraId="50C58BEC" w14:textId="77777777" w:rsidR="00216A09" w:rsidRPr="0054373B" w:rsidRDefault="00216A09" w:rsidP="00216A09">
      <w:r w:rsidRPr="0054373B">
        <w:rPr>
          <w:rStyle w:val="Style13ptBold"/>
        </w:rPr>
        <w:t>Spiegelaere 18</w:t>
      </w:r>
      <w:r w:rsidRPr="0054373B">
        <w:t xml:space="preserve"> [Stan De Spiegelaere is a researcher at the European Trade Union Institute (ETUI). "An Unlikely Cure For Populism: Workplace Democracy."</w:t>
      </w:r>
      <w:r>
        <w:t xml:space="preserve"> https://socialeurope.eu/an-unlikely-cure-for-populism-workplace-democracy]</w:t>
      </w:r>
    </w:p>
    <w:p w14:paraId="4595B73F" w14:textId="77777777" w:rsidR="00216A09" w:rsidRPr="0054373B" w:rsidRDefault="00216A09" w:rsidP="00216A09">
      <w:pPr>
        <w:rPr>
          <w:rStyle w:val="StyleUnderline"/>
        </w:rPr>
      </w:pPr>
      <w:r w:rsidRPr="00D267C2">
        <w:rPr>
          <w:rStyle w:val="StyleUnderline"/>
          <w:highlight w:val="cyan"/>
        </w:rPr>
        <w:t>Trump</w:t>
      </w:r>
      <w:r w:rsidRPr="0054373B">
        <w:rPr>
          <w:sz w:val="16"/>
        </w:rPr>
        <w:t xml:space="preserve"> in the White House, </w:t>
      </w:r>
      <w:r w:rsidRPr="00D267C2">
        <w:rPr>
          <w:rStyle w:val="Emphasis"/>
          <w:highlight w:val="cyan"/>
        </w:rPr>
        <w:t>Orban</w:t>
      </w:r>
      <w:r w:rsidRPr="0054373B">
        <w:rPr>
          <w:sz w:val="16"/>
        </w:rPr>
        <w:t xml:space="preserve"> in Hungary, the Law and Justice party in Poland, </w:t>
      </w:r>
      <w:r w:rsidRPr="0054373B">
        <w:rPr>
          <w:rStyle w:val="StyleUnderline"/>
        </w:rPr>
        <w:t>the</w:t>
      </w:r>
      <w:r w:rsidRPr="0054373B">
        <w:rPr>
          <w:sz w:val="16"/>
        </w:rPr>
        <w:t xml:space="preserve"> </w:t>
      </w:r>
      <w:r w:rsidRPr="0054373B">
        <w:rPr>
          <w:rStyle w:val="Emphasis"/>
        </w:rPr>
        <w:t>AfD</w:t>
      </w:r>
      <w:r w:rsidRPr="0054373B">
        <w:rPr>
          <w:sz w:val="16"/>
        </w:rPr>
        <w:t xml:space="preserve"> </w:t>
      </w:r>
      <w:r w:rsidRPr="0054373B">
        <w:rPr>
          <w:rStyle w:val="StyleUnderline"/>
        </w:rPr>
        <w:t>in Germany</w:t>
      </w:r>
      <w:r w:rsidRPr="0054373B">
        <w:rPr>
          <w:sz w:val="16"/>
        </w:rPr>
        <w:t xml:space="preserve">, </w:t>
      </w:r>
      <w:r w:rsidRPr="00D267C2">
        <w:rPr>
          <w:rStyle w:val="Emphasis"/>
          <w:highlight w:val="cyan"/>
        </w:rPr>
        <w:t>Erdoğan</w:t>
      </w:r>
      <w:r w:rsidRPr="0054373B">
        <w:rPr>
          <w:sz w:val="16"/>
        </w:rPr>
        <w:t xml:space="preserve"> </w:t>
      </w:r>
      <w:r w:rsidRPr="0054373B">
        <w:rPr>
          <w:rStyle w:val="StyleUnderline"/>
        </w:rPr>
        <w:t>in Turkey</w:t>
      </w:r>
      <w:r w:rsidRPr="0054373B">
        <w:rPr>
          <w:sz w:val="16"/>
        </w:rPr>
        <w:t xml:space="preserve">… It </w:t>
      </w:r>
      <w:r w:rsidRPr="0054373B">
        <w:rPr>
          <w:rStyle w:val="StyleUnderline"/>
        </w:rPr>
        <w:t xml:space="preserve">seems like the list of </w:t>
      </w:r>
      <w:r w:rsidRPr="00D267C2">
        <w:rPr>
          <w:rStyle w:val="StyleUnderline"/>
          <w:highlight w:val="cyan"/>
        </w:rPr>
        <w:t>challenges to</w:t>
      </w:r>
      <w:r w:rsidRPr="0054373B">
        <w:rPr>
          <w:rStyle w:val="StyleUnderline"/>
        </w:rPr>
        <w:t xml:space="preserve"> our </w:t>
      </w:r>
      <w:r w:rsidRPr="00D267C2">
        <w:rPr>
          <w:rStyle w:val="StyleUnderline"/>
          <w:highlight w:val="cyan"/>
        </w:rPr>
        <w:t>democracies is</w:t>
      </w:r>
      <w:r w:rsidRPr="0054373B">
        <w:rPr>
          <w:rStyle w:val="StyleUnderline"/>
        </w:rPr>
        <w:t xml:space="preserve"> becoming </w:t>
      </w:r>
      <w:r w:rsidRPr="00D267C2">
        <w:rPr>
          <w:rStyle w:val="Emphasis"/>
          <w:highlight w:val="cyan"/>
        </w:rPr>
        <w:t>worryingly extensive</w:t>
      </w:r>
      <w:r w:rsidRPr="0054373B">
        <w:rPr>
          <w:sz w:val="16"/>
        </w:rPr>
        <w:t xml:space="preserve">. </w:t>
      </w:r>
      <w:r w:rsidRPr="0054373B">
        <w:rPr>
          <w:rStyle w:val="StyleUnderline"/>
        </w:rPr>
        <w:t xml:space="preserve">Time to act! And </w:t>
      </w:r>
      <w:r w:rsidRPr="00D267C2">
        <w:rPr>
          <w:rStyle w:val="StyleUnderline"/>
          <w:highlight w:val="cyan"/>
        </w:rPr>
        <w:t>the area where one should act</w:t>
      </w:r>
      <w:r w:rsidRPr="0054373B">
        <w:rPr>
          <w:rStyle w:val="StyleUnderline"/>
        </w:rPr>
        <w:t xml:space="preserve"> might surprise you: </w:t>
      </w:r>
      <w:r w:rsidRPr="00D267C2">
        <w:rPr>
          <w:rStyle w:val="StyleUnderline"/>
          <w:highlight w:val="cyan"/>
        </w:rPr>
        <w:t xml:space="preserve">our </w:t>
      </w:r>
      <w:r w:rsidRPr="00D267C2">
        <w:rPr>
          <w:rStyle w:val="Emphasis"/>
          <w:highlight w:val="cyan"/>
        </w:rPr>
        <w:t>companies</w:t>
      </w:r>
      <w:r w:rsidRPr="0054373B">
        <w:rPr>
          <w:rStyle w:val="StyleUnderline"/>
        </w:rPr>
        <w:t>.</w:t>
      </w:r>
    </w:p>
    <w:p w14:paraId="1BA3D5EA" w14:textId="77777777" w:rsidR="00216A09" w:rsidRPr="0054373B" w:rsidRDefault="00216A09" w:rsidP="00216A09">
      <w:pPr>
        <w:rPr>
          <w:sz w:val="16"/>
        </w:rPr>
      </w:pPr>
      <w:r w:rsidRPr="00D267C2">
        <w:rPr>
          <w:rStyle w:val="StyleUnderline"/>
          <w:highlight w:val="cyan"/>
        </w:rPr>
        <w:t xml:space="preserve">Democracy lives on </w:t>
      </w:r>
      <w:r w:rsidRPr="00D267C2">
        <w:rPr>
          <w:rStyle w:val="Emphasis"/>
          <w:highlight w:val="cyan"/>
        </w:rPr>
        <w:t>values</w:t>
      </w:r>
      <w:r w:rsidRPr="0054373B">
        <w:rPr>
          <w:rStyle w:val="StyleUnderline"/>
        </w:rPr>
        <w:t xml:space="preserve"> of speaking up</w:t>
      </w:r>
      <w:r w:rsidRPr="0054373B">
        <w:rPr>
          <w:sz w:val="16"/>
        </w:rPr>
        <w:t xml:space="preserve">, </w:t>
      </w:r>
      <w:r w:rsidRPr="00D267C2">
        <w:rPr>
          <w:rStyle w:val="Emphasis"/>
          <w:highlight w:val="cyan"/>
        </w:rPr>
        <w:t>participating</w:t>
      </w:r>
      <w:r w:rsidRPr="00D267C2">
        <w:rPr>
          <w:rStyle w:val="StyleUnderline"/>
          <w:highlight w:val="cyan"/>
        </w:rPr>
        <w:t xml:space="preserve"> in decision making</w:t>
      </w:r>
      <w:r w:rsidRPr="0054373B">
        <w:rPr>
          <w:rStyle w:val="StyleUnderline"/>
        </w:rPr>
        <w:t xml:space="preserve"> and being involved</w:t>
      </w:r>
      <w:r w:rsidRPr="0054373B">
        <w:rPr>
          <w:sz w:val="16"/>
        </w:rPr>
        <w:t xml:space="preserve">. </w:t>
      </w:r>
      <w:r w:rsidRPr="0054373B">
        <w:rPr>
          <w:rStyle w:val="StyleUnderline"/>
        </w:rPr>
        <w:t>It’s when societies think their voices and votes don’t matter</w:t>
      </w:r>
      <w:r w:rsidRPr="0054373B">
        <w:rPr>
          <w:sz w:val="16"/>
        </w:rPr>
        <w:t xml:space="preserve">, </w:t>
      </w:r>
      <w:r w:rsidRPr="0054373B">
        <w:rPr>
          <w:rStyle w:val="StyleUnderline"/>
        </w:rPr>
        <w:t xml:space="preserve">that democracies are </w:t>
      </w:r>
      <w:r w:rsidRPr="0054373B">
        <w:rPr>
          <w:rStyle w:val="Emphasis"/>
        </w:rPr>
        <w:t>threatened</w:t>
      </w:r>
      <w:r w:rsidRPr="0054373B">
        <w:rPr>
          <w:sz w:val="16"/>
        </w:rPr>
        <w:t xml:space="preserve"> in their core. </w:t>
      </w:r>
      <w:r w:rsidRPr="0054373B">
        <w:rPr>
          <w:rStyle w:val="StyleUnderline"/>
        </w:rPr>
        <w:t xml:space="preserve">Yet, </w:t>
      </w:r>
      <w:r w:rsidRPr="00D267C2">
        <w:rPr>
          <w:rStyle w:val="StyleUnderline"/>
          <w:highlight w:val="cyan"/>
        </w:rPr>
        <w:t>the place where we spend</w:t>
      </w:r>
      <w:r w:rsidRPr="0054373B">
        <w:rPr>
          <w:rStyle w:val="StyleUnderline"/>
        </w:rPr>
        <w:t xml:space="preserve"> a good deal of </w:t>
      </w:r>
      <w:r w:rsidRPr="00D267C2">
        <w:rPr>
          <w:rStyle w:val="StyleUnderline"/>
          <w:highlight w:val="cyan"/>
        </w:rPr>
        <w:t>our active days</w:t>
      </w:r>
      <w:r w:rsidRPr="0054373B">
        <w:rPr>
          <w:rStyle w:val="StyleUnderline"/>
        </w:rPr>
        <w:t xml:space="preserve">, companies, </w:t>
      </w:r>
      <w:r w:rsidRPr="00D267C2">
        <w:rPr>
          <w:rStyle w:val="StyleUnderline"/>
          <w:highlight w:val="cyan"/>
        </w:rPr>
        <w:t xml:space="preserve">is quite </w:t>
      </w:r>
      <w:r w:rsidRPr="00D267C2">
        <w:rPr>
          <w:rStyle w:val="Emphasis"/>
          <w:highlight w:val="cyan"/>
        </w:rPr>
        <w:t>authoritarian</w:t>
      </w:r>
      <w:r w:rsidRPr="0054373B">
        <w:rPr>
          <w:sz w:val="16"/>
        </w:rPr>
        <w:t>. Speaking up is not always values, participating in decision making not welcome and don’t even think about suggesting to vote out your management.</w:t>
      </w:r>
    </w:p>
    <w:p w14:paraId="7752264E" w14:textId="77777777" w:rsidR="00216A09" w:rsidRPr="0054373B" w:rsidRDefault="00216A09" w:rsidP="00216A09">
      <w:pPr>
        <w:rPr>
          <w:rStyle w:val="StyleUnderline"/>
        </w:rPr>
      </w:pPr>
      <w:r w:rsidRPr="0054373B">
        <w:rPr>
          <w:sz w:val="16"/>
        </w:rPr>
        <w:t xml:space="preserve">Think about it. </w:t>
      </w:r>
      <w:r w:rsidRPr="0054373B">
        <w:rPr>
          <w:rStyle w:val="StyleUnderline"/>
        </w:rPr>
        <w:t xml:space="preserve">Our societies want us to spend about 40 hours a week in </w:t>
      </w:r>
      <w:r w:rsidRPr="0054373B">
        <w:rPr>
          <w:rStyle w:val="Emphasis"/>
        </w:rPr>
        <w:t>non-democratic environments</w:t>
      </w:r>
      <w:r w:rsidRPr="0054373B">
        <w:rPr>
          <w:sz w:val="16"/>
        </w:rPr>
        <w:t xml:space="preserve">, </w:t>
      </w:r>
      <w:r w:rsidRPr="0054373B">
        <w:rPr>
          <w:rStyle w:val="StyleUnderline"/>
        </w:rPr>
        <w:t xml:space="preserve">doing as we are told and at the same time be critical, voicing and engaged citizens in the remaining time. No surprise that many resolve this </w:t>
      </w:r>
      <w:r w:rsidRPr="0054373B">
        <w:rPr>
          <w:rStyle w:val="Emphasis"/>
        </w:rPr>
        <w:t>cognitive dissonance</w:t>
      </w:r>
      <w:r w:rsidRPr="0054373B">
        <w:rPr>
          <w:rStyle w:val="StyleUnderline"/>
        </w:rPr>
        <w:t xml:space="preserve"> by </w:t>
      </w:r>
      <w:r w:rsidRPr="0054373B">
        <w:rPr>
          <w:rStyle w:val="Emphasis"/>
        </w:rPr>
        <w:t>retreating</w:t>
      </w:r>
      <w:r w:rsidRPr="0054373B">
        <w:rPr>
          <w:rStyle w:val="StyleUnderline"/>
        </w:rPr>
        <w:t xml:space="preserve"> from political </w:t>
      </w:r>
      <w:r w:rsidRPr="0054373B">
        <w:rPr>
          <w:rStyle w:val="Emphasis"/>
        </w:rPr>
        <w:t>democracy</w:t>
      </w:r>
      <w:r w:rsidRPr="0054373B">
        <w:rPr>
          <w:rStyle w:val="StyleUnderline"/>
        </w:rPr>
        <w:t xml:space="preserve"> altogether, with all due consequences.</w:t>
      </w:r>
    </w:p>
    <w:p w14:paraId="2594764C" w14:textId="77777777" w:rsidR="00216A09" w:rsidRPr="0054373B" w:rsidRDefault="00216A09" w:rsidP="00216A09">
      <w:pPr>
        <w:rPr>
          <w:rStyle w:val="Emphasis"/>
        </w:rPr>
      </w:pPr>
      <w:r w:rsidRPr="00D267C2">
        <w:rPr>
          <w:rStyle w:val="Emphasis"/>
          <w:highlight w:val="cyan"/>
        </w:rPr>
        <w:t>Democracy starts at work</w:t>
      </w:r>
    </w:p>
    <w:p w14:paraId="4B8B141B" w14:textId="77777777" w:rsidR="00216A09" w:rsidRPr="0054373B" w:rsidRDefault="00216A09" w:rsidP="00216A09">
      <w:pPr>
        <w:rPr>
          <w:sz w:val="16"/>
        </w:rPr>
      </w:pPr>
      <w:r w:rsidRPr="0054373B">
        <w:rPr>
          <w:sz w:val="16"/>
        </w:rPr>
        <w:t>It’s not the first time our societies are confronted with this limbo between democracy and the capitalist organization of the firm. And many countries have found ways to at least lessen this painful spread by introducing some types of democracy in the companies: employees are given a vote. Not to choose the company management (yet), but to choose some representatives that can talk with the management on their behalf.</w:t>
      </w:r>
    </w:p>
    <w:p w14:paraId="318F2920" w14:textId="77777777" w:rsidR="00216A09" w:rsidRPr="0054373B" w:rsidRDefault="00216A09" w:rsidP="00216A09">
      <w:pPr>
        <w:rPr>
          <w:rStyle w:val="StyleUnderline"/>
        </w:rPr>
      </w:pPr>
      <w:r w:rsidRPr="00D267C2">
        <w:rPr>
          <w:rStyle w:val="Emphasis"/>
          <w:highlight w:val="cyan"/>
        </w:rPr>
        <w:t>Unions</w:t>
      </w:r>
      <w:r w:rsidRPr="0054373B">
        <w:rPr>
          <w:sz w:val="16"/>
        </w:rPr>
        <w:t xml:space="preserve">, </w:t>
      </w:r>
      <w:r w:rsidRPr="0054373B">
        <w:rPr>
          <w:rStyle w:val="StyleUnderline"/>
        </w:rPr>
        <w:t xml:space="preserve">works councils and similar institutions </w:t>
      </w:r>
      <w:r w:rsidRPr="00D267C2">
        <w:rPr>
          <w:rStyle w:val="StyleUnderline"/>
          <w:highlight w:val="cyan"/>
        </w:rPr>
        <w:t>take democracy</w:t>
      </w:r>
      <w:r w:rsidRPr="0054373B">
        <w:rPr>
          <w:rStyle w:val="StyleUnderline"/>
        </w:rPr>
        <w:t xml:space="preserve"> down </w:t>
      </w:r>
      <w:r w:rsidRPr="00D267C2">
        <w:rPr>
          <w:rStyle w:val="StyleUnderline"/>
          <w:highlight w:val="cyan"/>
        </w:rPr>
        <w:t>to the company floors</w:t>
      </w:r>
      <w:r w:rsidRPr="0054373B">
        <w:rPr>
          <w:sz w:val="16"/>
        </w:rPr>
        <w:t xml:space="preserve">. </w:t>
      </w:r>
      <w:r w:rsidRPr="00D267C2">
        <w:rPr>
          <w:rStyle w:val="Emphasis"/>
          <w:highlight w:val="cyan"/>
        </w:rPr>
        <w:t>Imperfect</w:t>
      </w:r>
      <w:r w:rsidRPr="0054373B">
        <w:rPr>
          <w:sz w:val="16"/>
        </w:rPr>
        <w:t xml:space="preserve">, sure, </w:t>
      </w:r>
      <w:r w:rsidRPr="00D267C2">
        <w:rPr>
          <w:rStyle w:val="StyleUnderline"/>
          <w:highlight w:val="cyan"/>
        </w:rPr>
        <w:t xml:space="preserve">but they give at least a slim </w:t>
      </w:r>
      <w:r w:rsidRPr="00D267C2">
        <w:rPr>
          <w:rStyle w:val="Emphasis"/>
          <w:highlight w:val="cyan"/>
        </w:rPr>
        <w:t>democratic coating</w:t>
      </w:r>
      <w:r w:rsidRPr="0054373B">
        <w:rPr>
          <w:sz w:val="16"/>
        </w:rPr>
        <w:t xml:space="preserve"> </w:t>
      </w:r>
      <w:r w:rsidRPr="0054373B">
        <w:rPr>
          <w:rStyle w:val="StyleUnderline"/>
        </w:rPr>
        <w:t xml:space="preserve">to our rather autocratic working </w:t>
      </w:r>
      <w:r w:rsidRPr="0054373B">
        <w:rPr>
          <w:rStyle w:val="StyleUnderline"/>
        </w:rPr>
        <w:lastRenderedPageBreak/>
        <w:t>lives</w:t>
      </w:r>
      <w:r w:rsidRPr="0054373B">
        <w:rPr>
          <w:sz w:val="16"/>
        </w:rPr>
        <w:t xml:space="preserve">. </w:t>
      </w:r>
      <w:r w:rsidRPr="0054373B">
        <w:rPr>
          <w:rStyle w:val="StyleUnderline"/>
        </w:rPr>
        <w:t xml:space="preserve">They enable workers to voice their demands, suggest changes and denounce issues without risking personal </w:t>
      </w:r>
      <w:r w:rsidRPr="0054373B">
        <w:rPr>
          <w:rStyle w:val="Emphasis"/>
        </w:rPr>
        <w:t>retaliation</w:t>
      </w:r>
      <w:r w:rsidRPr="0054373B">
        <w:rPr>
          <w:rStyle w:val="StyleUnderline"/>
        </w:rPr>
        <w:t>.</w:t>
      </w:r>
    </w:p>
    <w:p w14:paraId="5C2977E1" w14:textId="77777777" w:rsidR="00216A09" w:rsidRPr="00E77215" w:rsidRDefault="00216A09" w:rsidP="00216A09">
      <w:pPr>
        <w:rPr>
          <w:rStyle w:val="StyleUnderline"/>
        </w:rPr>
      </w:pPr>
      <w:r w:rsidRPr="0054373B">
        <w:rPr>
          <w:sz w:val="16"/>
        </w:rPr>
        <w:t xml:space="preserve">And by doing so, </w:t>
      </w:r>
      <w:r w:rsidRPr="0054373B">
        <w:rPr>
          <w:rStyle w:val="StyleUnderline"/>
        </w:rPr>
        <w:t>they create an environment in which individual employees feel more comfortable to speak up too about their own work</w:t>
      </w:r>
      <w:r w:rsidRPr="0054373B">
        <w:rPr>
          <w:sz w:val="16"/>
        </w:rPr>
        <w:t xml:space="preserve">. About how it can be improved, about when to do what. </w:t>
      </w:r>
      <w:r w:rsidRPr="0054373B">
        <w:rPr>
          <w:rStyle w:val="StyleUnderline"/>
        </w:rPr>
        <w:t xml:space="preserve">And </w:t>
      </w:r>
      <w:r w:rsidRPr="00D267C2">
        <w:rPr>
          <w:rStyle w:val="StyleUnderline"/>
          <w:highlight w:val="cyan"/>
        </w:rPr>
        <w:t>these</w:t>
      </w:r>
      <w:r w:rsidRPr="0054373B">
        <w:rPr>
          <w:rStyle w:val="StyleUnderline"/>
        </w:rPr>
        <w:t xml:space="preserve"> hands-on </w:t>
      </w:r>
      <w:r w:rsidRPr="00D267C2">
        <w:rPr>
          <w:rStyle w:val="StyleUnderline"/>
          <w:highlight w:val="cyan"/>
        </w:rPr>
        <w:t>experiences</w:t>
      </w:r>
      <w:r w:rsidRPr="0054373B">
        <w:rPr>
          <w:rStyle w:val="StyleUnderline"/>
        </w:rPr>
        <w:t xml:space="preserve"> of democracy </w:t>
      </w:r>
      <w:r w:rsidRPr="00D267C2">
        <w:rPr>
          <w:rStyle w:val="StyleUnderline"/>
          <w:highlight w:val="cyan"/>
        </w:rPr>
        <w:t xml:space="preserve">breed a more general </w:t>
      </w:r>
      <w:r w:rsidRPr="00D267C2">
        <w:rPr>
          <w:rStyle w:val="Emphasis"/>
          <w:highlight w:val="cyan"/>
        </w:rPr>
        <w:t>democratic culture</w:t>
      </w:r>
      <w:r w:rsidRPr="0054373B">
        <w:rPr>
          <w:rStyle w:val="Emphasis"/>
        </w:rPr>
        <w:t>.</w:t>
      </w:r>
      <w:r w:rsidRPr="0054373B">
        <w:rPr>
          <w:sz w:val="16"/>
        </w:rPr>
        <w:t xml:space="preserve"> </w:t>
      </w:r>
      <w:r w:rsidRPr="0054373B">
        <w:rPr>
          <w:rStyle w:val="StyleUnderline"/>
        </w:rPr>
        <w:t xml:space="preserve">According to </w:t>
      </w:r>
      <w:r w:rsidRPr="00D267C2">
        <w:rPr>
          <w:rStyle w:val="StyleUnderline"/>
          <w:highlight w:val="cyan"/>
        </w:rPr>
        <w:t>two recent studies</w:t>
      </w:r>
      <w:r w:rsidRPr="0054373B">
        <w:rPr>
          <w:rStyle w:val="StyleUnderline"/>
        </w:rPr>
        <w:t xml:space="preserve">, </w:t>
      </w:r>
      <w:r w:rsidRPr="00D267C2">
        <w:rPr>
          <w:rStyle w:val="StyleUnderline"/>
          <w:highlight w:val="cyan"/>
        </w:rPr>
        <w:t>employees being involved</w:t>
      </w:r>
      <w:r w:rsidRPr="0054373B">
        <w:rPr>
          <w:rStyle w:val="StyleUnderline"/>
        </w:rPr>
        <w:t xml:space="preserve"> in decision making about their </w:t>
      </w:r>
      <w:r w:rsidRPr="00E77215">
        <w:rPr>
          <w:rStyle w:val="StyleUnderline"/>
        </w:rPr>
        <w:t xml:space="preserve">work are </w:t>
      </w:r>
      <w:r w:rsidRPr="00E77215">
        <w:rPr>
          <w:rStyle w:val="Emphasis"/>
        </w:rPr>
        <w:t>more likely</w:t>
      </w:r>
      <w:r w:rsidRPr="00E77215">
        <w:rPr>
          <w:rStyle w:val="StyleUnderline"/>
        </w:rPr>
        <w:t xml:space="preserve"> to be </w:t>
      </w:r>
      <w:r w:rsidRPr="00E77215">
        <w:rPr>
          <w:rStyle w:val="Emphasis"/>
        </w:rPr>
        <w:t>interested</w:t>
      </w:r>
      <w:r w:rsidRPr="00E77215">
        <w:rPr>
          <w:rStyle w:val="StyleUnderline"/>
        </w:rPr>
        <w:t xml:space="preserve"> in politics, have a </w:t>
      </w:r>
      <w:r w:rsidRPr="00E77215">
        <w:rPr>
          <w:rStyle w:val="Emphasis"/>
        </w:rPr>
        <w:t>pro-democratic attitude,</w:t>
      </w:r>
      <w:r w:rsidRPr="00E77215">
        <w:rPr>
          <w:sz w:val="16"/>
        </w:rPr>
        <w:t xml:space="preserve"> </w:t>
      </w:r>
      <w:r w:rsidRPr="00E77215">
        <w:rPr>
          <w:rStyle w:val="StyleUnderline"/>
        </w:rPr>
        <w:t>vote, sign a petition or be active in parties or action groups</w:t>
      </w:r>
      <w:r w:rsidRPr="00E77215">
        <w:rPr>
          <w:sz w:val="16"/>
        </w:rPr>
        <w:t xml:space="preserve">. And </w:t>
      </w:r>
      <w:r w:rsidRPr="00E77215">
        <w:rPr>
          <w:rStyle w:val="StyleUnderline"/>
        </w:rPr>
        <w:t xml:space="preserve">this is what democracy is all about. It’s more than just casting a vote every so often, it’s about being </w:t>
      </w:r>
      <w:r w:rsidRPr="00E77215">
        <w:rPr>
          <w:rStyle w:val="Emphasis"/>
        </w:rPr>
        <w:t>engaged</w:t>
      </w:r>
      <w:r w:rsidRPr="00E77215">
        <w:rPr>
          <w:rStyle w:val="StyleUnderline"/>
        </w:rPr>
        <w:t xml:space="preserve"> and </w:t>
      </w:r>
      <w:r w:rsidRPr="00E77215">
        <w:rPr>
          <w:rStyle w:val="Emphasis"/>
        </w:rPr>
        <w:t>involved</w:t>
      </w:r>
      <w:r w:rsidRPr="00E77215">
        <w:rPr>
          <w:rStyle w:val="StyleUnderline"/>
        </w:rPr>
        <w:t xml:space="preserve"> in decision making that affects you.</w:t>
      </w:r>
    </w:p>
    <w:p w14:paraId="3DE8E8FA" w14:textId="77777777" w:rsidR="00216A09" w:rsidRPr="0054373B" w:rsidRDefault="00216A09" w:rsidP="00216A09">
      <w:pPr>
        <w:rPr>
          <w:sz w:val="16"/>
        </w:rPr>
      </w:pPr>
      <w:r w:rsidRPr="00E77215">
        <w:rPr>
          <w:sz w:val="16"/>
        </w:rPr>
        <w:t xml:space="preserve">The picture is quite clear: </w:t>
      </w:r>
      <w:r w:rsidRPr="00E77215">
        <w:rPr>
          <w:rStyle w:val="StyleUnderline"/>
        </w:rPr>
        <w:t xml:space="preserve">if we want political democracy to </w:t>
      </w:r>
      <w:r w:rsidRPr="00E77215">
        <w:rPr>
          <w:rStyle w:val="Emphasis"/>
        </w:rPr>
        <w:t>succeed</w:t>
      </w:r>
      <w:r w:rsidRPr="00E77215">
        <w:rPr>
          <w:rStyle w:val="StyleUnderline"/>
        </w:rPr>
        <w:t xml:space="preserve"> we need citizens to have practical experiences with </w:t>
      </w:r>
      <w:r w:rsidRPr="00E77215">
        <w:rPr>
          <w:rStyle w:val="Emphasis"/>
        </w:rPr>
        <w:t>participation</w:t>
      </w:r>
      <w:r w:rsidRPr="00E77215">
        <w:rPr>
          <w:rStyle w:val="StyleUnderline"/>
        </w:rPr>
        <w:t xml:space="preserve"> and involvement</w:t>
      </w:r>
      <w:r w:rsidRPr="00E77215">
        <w:rPr>
          <w:sz w:val="16"/>
        </w:rPr>
        <w:t xml:space="preserve">. </w:t>
      </w:r>
      <w:r w:rsidRPr="00E77215">
        <w:rPr>
          <w:rStyle w:val="StyleUnderline"/>
        </w:rPr>
        <w:t>And where</w:t>
      </w:r>
      <w:r w:rsidRPr="0054373B">
        <w:rPr>
          <w:rStyle w:val="StyleUnderline"/>
        </w:rPr>
        <w:t xml:space="preserve"> better to organize this then in companies by giving people a vote on their representatives and a say in how they do their day-to-day work. Empowered employees bring </w:t>
      </w:r>
      <w:r w:rsidRPr="0054373B">
        <w:rPr>
          <w:rStyle w:val="Emphasis"/>
        </w:rPr>
        <w:t>emancipated citizens</w:t>
      </w:r>
      <w:r w:rsidRPr="0054373B">
        <w:rPr>
          <w:sz w:val="16"/>
        </w:rPr>
        <w:t>. No coincidence the European Trade Union Confederation aims to put this back on the policy agenda.</w:t>
      </w:r>
    </w:p>
    <w:p w14:paraId="2B3E8A6D" w14:textId="77777777" w:rsidR="00216A09" w:rsidRPr="0054373B" w:rsidRDefault="00216A09" w:rsidP="00216A09">
      <w:pPr>
        <w:rPr>
          <w:sz w:val="16"/>
        </w:rPr>
      </w:pPr>
      <w:r w:rsidRPr="00D267C2">
        <w:rPr>
          <w:rStyle w:val="StyleUnderline"/>
          <w:highlight w:val="cyan"/>
        </w:rPr>
        <w:t xml:space="preserve">Populism gives us a </w:t>
      </w:r>
      <w:r w:rsidRPr="00D267C2">
        <w:rPr>
          <w:rStyle w:val="Emphasis"/>
          <w:highlight w:val="cyan"/>
        </w:rPr>
        <w:t>fish</w:t>
      </w:r>
      <w:r w:rsidRPr="0054373B">
        <w:rPr>
          <w:sz w:val="16"/>
        </w:rPr>
        <w:t xml:space="preserve">, </w:t>
      </w:r>
      <w:r w:rsidRPr="0054373B">
        <w:rPr>
          <w:rStyle w:val="StyleUnderline"/>
        </w:rPr>
        <w:t xml:space="preserve">workplace </w:t>
      </w:r>
      <w:r w:rsidRPr="00D267C2">
        <w:rPr>
          <w:rStyle w:val="StyleUnderline"/>
          <w:highlight w:val="cyan"/>
        </w:rPr>
        <w:t xml:space="preserve">democracy </w:t>
      </w:r>
      <w:r w:rsidRPr="00D267C2">
        <w:rPr>
          <w:rStyle w:val="Emphasis"/>
          <w:highlight w:val="cyan"/>
        </w:rPr>
        <w:t>teaches us how</w:t>
      </w:r>
      <w:r w:rsidRPr="0054373B">
        <w:rPr>
          <w:rStyle w:val="StyleUnderline"/>
        </w:rPr>
        <w:t xml:space="preserve"> to fish</w:t>
      </w:r>
    </w:p>
    <w:p w14:paraId="195135A4" w14:textId="77777777" w:rsidR="00216A09" w:rsidRPr="0054373B" w:rsidRDefault="00216A09" w:rsidP="00216A09">
      <w:pPr>
        <w:rPr>
          <w:sz w:val="16"/>
        </w:rPr>
      </w:pPr>
      <w:r w:rsidRPr="0054373B">
        <w:rPr>
          <w:sz w:val="16"/>
        </w:rPr>
        <w:t>Lacking voice in the workplace, lacking hands on experiences with the (often difficult) democratic decision making, many turn to politicians promising to be their voice. “I am your voice” said Trump to working America in 2016. Similarly, the German AfD stressed to be the voice of the ‘little man’.</w:t>
      </w:r>
    </w:p>
    <w:p w14:paraId="5B839756" w14:textId="77777777" w:rsidR="00216A09" w:rsidRPr="0054373B" w:rsidRDefault="00216A09" w:rsidP="00216A09">
      <w:pPr>
        <w:rPr>
          <w:sz w:val="16"/>
        </w:rPr>
      </w:pPr>
      <w:r w:rsidRPr="00D267C2">
        <w:rPr>
          <w:rStyle w:val="StyleUnderline"/>
          <w:highlight w:val="cyan"/>
        </w:rPr>
        <w:t>They</w:t>
      </w:r>
      <w:r w:rsidRPr="0054373B">
        <w:rPr>
          <w:rStyle w:val="StyleUnderline"/>
        </w:rPr>
        <w:t xml:space="preserve"> all </w:t>
      </w:r>
      <w:r w:rsidRPr="00D267C2">
        <w:rPr>
          <w:rStyle w:val="StyleUnderline"/>
          <w:highlight w:val="cyan"/>
        </w:rPr>
        <w:t>promise</w:t>
      </w:r>
      <w:r w:rsidRPr="0054373B">
        <w:rPr>
          <w:rStyle w:val="StyleUnderline"/>
        </w:rPr>
        <w:t xml:space="preserve"> of </w:t>
      </w:r>
      <w:r w:rsidRPr="0054373B">
        <w:rPr>
          <w:rStyle w:val="Emphasis"/>
        </w:rPr>
        <w:t>restoring ‘</w:t>
      </w:r>
      <w:r w:rsidRPr="00D267C2">
        <w:rPr>
          <w:rStyle w:val="Emphasis"/>
          <w:highlight w:val="cyan"/>
        </w:rPr>
        <w:t>real democracy’</w:t>
      </w:r>
      <w:r w:rsidRPr="0054373B">
        <w:rPr>
          <w:sz w:val="16"/>
        </w:rPr>
        <w:t xml:space="preserve"> </w:t>
      </w:r>
      <w:r w:rsidRPr="0054373B">
        <w:rPr>
          <w:rStyle w:val="StyleUnderline"/>
        </w:rPr>
        <w:t>by being their voice on the highest level</w:t>
      </w:r>
      <w:r w:rsidRPr="0054373B">
        <w:rPr>
          <w:sz w:val="16"/>
        </w:rPr>
        <w:t xml:space="preserve">. At the same time, </w:t>
      </w:r>
      <w:r w:rsidRPr="0054373B">
        <w:rPr>
          <w:rStyle w:val="StyleUnderline"/>
        </w:rPr>
        <w:t xml:space="preserve">all </w:t>
      </w:r>
      <w:r w:rsidRPr="00D267C2">
        <w:rPr>
          <w:rStyle w:val="StyleUnderline"/>
        </w:rPr>
        <w:t>these</w:t>
      </w:r>
      <w:r w:rsidRPr="0054373B">
        <w:rPr>
          <w:rStyle w:val="StyleUnderline"/>
        </w:rPr>
        <w:t xml:space="preserve"> </w:t>
      </w:r>
      <w:r w:rsidRPr="00D267C2">
        <w:rPr>
          <w:rStyle w:val="StyleUnderline"/>
          <w:highlight w:val="cyan"/>
        </w:rPr>
        <w:t xml:space="preserve">populists </w:t>
      </w:r>
      <w:r w:rsidRPr="00D267C2">
        <w:rPr>
          <w:rStyle w:val="StyleUnderline"/>
        </w:rPr>
        <w:t>take</w:t>
      </w:r>
      <w:r w:rsidRPr="0054373B">
        <w:rPr>
          <w:rStyle w:val="StyleUnderline"/>
        </w:rPr>
        <w:t xml:space="preserve"> measures which break </w:t>
      </w:r>
      <w:r w:rsidRPr="00D267C2">
        <w:rPr>
          <w:rStyle w:val="StyleUnderline"/>
          <w:highlight w:val="cyan"/>
        </w:rPr>
        <w:t xml:space="preserve">the voice of workers </w:t>
      </w:r>
      <w:r w:rsidRPr="00D267C2">
        <w:rPr>
          <w:rStyle w:val="StyleUnderline"/>
        </w:rPr>
        <w:t>on</w:t>
      </w:r>
      <w:r w:rsidRPr="0054373B">
        <w:rPr>
          <w:rStyle w:val="StyleUnderline"/>
        </w:rPr>
        <w:t xml:space="preserve"> the company level. </w:t>
      </w:r>
      <w:r w:rsidRPr="0054373B">
        <w:rPr>
          <w:sz w:val="16"/>
        </w:rPr>
        <w:t xml:space="preserve">Trump is making it harder for unions to organize or bargain collectively. In Hungary, the </w:t>
      </w:r>
      <w:r w:rsidRPr="00D267C2">
        <w:rPr>
          <w:rStyle w:val="Emphasis"/>
          <w:highlight w:val="cyan"/>
        </w:rPr>
        <w:t>Orban</w:t>
      </w:r>
      <w:r w:rsidRPr="0054373B">
        <w:rPr>
          <w:sz w:val="16"/>
        </w:rPr>
        <w:t xml:space="preserve"> </w:t>
      </w:r>
      <w:r w:rsidRPr="0054373B">
        <w:rPr>
          <w:rStyle w:val="StyleUnderline"/>
        </w:rPr>
        <w:t xml:space="preserve">government </w:t>
      </w:r>
      <w:r w:rsidRPr="00D267C2">
        <w:rPr>
          <w:rStyle w:val="StyleUnderline"/>
          <w:highlight w:val="cyan"/>
        </w:rPr>
        <w:t xml:space="preserve">has limited the </w:t>
      </w:r>
      <w:r w:rsidRPr="00D267C2">
        <w:rPr>
          <w:rStyle w:val="Emphasis"/>
          <w:highlight w:val="cyan"/>
        </w:rPr>
        <w:t>right to strike</w:t>
      </w:r>
      <w:r w:rsidRPr="0054373B">
        <w:rPr>
          <w:sz w:val="16"/>
        </w:rPr>
        <w:t xml:space="preserve"> </w:t>
      </w:r>
      <w:r w:rsidRPr="0054373B">
        <w:rPr>
          <w:rStyle w:val="StyleUnderline"/>
        </w:rPr>
        <w:t>and made organizing more difficult</w:t>
      </w:r>
      <w:r w:rsidRPr="0054373B">
        <w:rPr>
          <w:sz w:val="16"/>
        </w:rPr>
        <w:t>.</w:t>
      </w:r>
    </w:p>
    <w:p w14:paraId="6251B860" w14:textId="77777777" w:rsidR="00216A09" w:rsidRPr="00A06588" w:rsidRDefault="00216A09" w:rsidP="00216A09">
      <w:pPr>
        <w:pStyle w:val="Heading4"/>
        <w:rPr>
          <w:rFonts w:cs="Arial"/>
          <w:u w:val="single"/>
        </w:rPr>
      </w:pPr>
      <w:r w:rsidRPr="00A06588">
        <w:rPr>
          <w:rFonts w:cs="Arial"/>
        </w:rPr>
        <w:t xml:space="preserve">European populism causes </w:t>
      </w:r>
      <w:r w:rsidRPr="00A06588">
        <w:rPr>
          <w:rFonts w:cs="Arial"/>
          <w:u w:val="single"/>
        </w:rPr>
        <w:t>nuke war</w:t>
      </w:r>
    </w:p>
    <w:p w14:paraId="741B178F" w14:textId="77777777" w:rsidR="00216A09" w:rsidRPr="00A06588" w:rsidRDefault="00216A09" w:rsidP="00216A09">
      <w:r w:rsidRPr="00A06588">
        <w:rPr>
          <w:rStyle w:val="Style13ptBold"/>
        </w:rPr>
        <w:t xml:space="preserve">von der Heyden 17 </w:t>
      </w:r>
      <w:r w:rsidRPr="00A06588">
        <w:t>[Karl von der Heyden, Co-Chairman of the American Academy in Berlin, was awarded the Duke University Medal for Distinguished Meritorious Service, recipient of The International Center in New York's Award of Excellence, M.B.A. from the Wharton School of the University of Pennsylvania, “I Survived World War II. Nationalism Is a Path to War”, 2017, https://time.com/4815170/wwii-nationalism-donald-trump-america-first/]</w:t>
      </w:r>
    </w:p>
    <w:p w14:paraId="4E63BD3D" w14:textId="77777777" w:rsidR="00216A09" w:rsidRPr="00A06588" w:rsidRDefault="00216A09" w:rsidP="00216A09">
      <w:pPr>
        <w:rPr>
          <w:rStyle w:val="StyleUnderline"/>
        </w:rPr>
      </w:pPr>
      <w:r w:rsidRPr="00A06588">
        <w:rPr>
          <w:rStyle w:val="StyleUnderline"/>
        </w:rPr>
        <w:t xml:space="preserve">This </w:t>
      </w:r>
      <w:r w:rsidRPr="00A06588">
        <w:rPr>
          <w:rStyle w:val="StyleUnderline"/>
          <w:highlight w:val="cyan"/>
        </w:rPr>
        <w:t xml:space="preserve">collective </w:t>
      </w:r>
      <w:r w:rsidRPr="00A06588">
        <w:rPr>
          <w:rStyle w:val="Emphasis"/>
          <w:highlight w:val="cyan"/>
        </w:rPr>
        <w:t>tendency to forget</w:t>
      </w:r>
      <w:r w:rsidRPr="00A06588">
        <w:rPr>
          <w:rStyle w:val="StyleUnderline"/>
          <w:highlight w:val="cyan"/>
        </w:rPr>
        <w:t xml:space="preserve"> is not</w:t>
      </w:r>
      <w:r w:rsidRPr="00A06588">
        <w:rPr>
          <w:rStyle w:val="StyleUnderline"/>
        </w:rPr>
        <w:t xml:space="preserve"> a </w:t>
      </w:r>
      <w:r w:rsidRPr="00A06588">
        <w:rPr>
          <w:rStyle w:val="Emphasis"/>
          <w:highlight w:val="cyan"/>
        </w:rPr>
        <w:t>new</w:t>
      </w:r>
      <w:r w:rsidRPr="00A06588">
        <w:rPr>
          <w:rStyle w:val="Emphasis"/>
        </w:rPr>
        <w:t xml:space="preserve"> phenomenon</w:t>
      </w:r>
      <w:r w:rsidRPr="00362596">
        <w:rPr>
          <w:sz w:val="16"/>
        </w:rPr>
        <w:t xml:space="preserve">. </w:t>
      </w:r>
      <w:r w:rsidRPr="00A06588">
        <w:rPr>
          <w:rStyle w:val="StyleUnderline"/>
          <w:highlight w:val="cyan"/>
        </w:rPr>
        <w:t>After</w:t>
      </w:r>
      <w:r w:rsidRPr="00A06588">
        <w:rPr>
          <w:rStyle w:val="StyleUnderline"/>
        </w:rPr>
        <w:t xml:space="preserve"> the horrors of the </w:t>
      </w:r>
      <w:r w:rsidRPr="00A06588">
        <w:rPr>
          <w:rStyle w:val="StyleUnderline"/>
          <w:highlight w:val="cyan"/>
        </w:rPr>
        <w:t>Napoleonic Wars</w:t>
      </w:r>
      <w:r w:rsidRPr="00362596">
        <w:rPr>
          <w:sz w:val="16"/>
          <w:highlight w:val="cyan"/>
        </w:rPr>
        <w:t xml:space="preserve">, </w:t>
      </w:r>
      <w:r w:rsidRPr="00A06588">
        <w:rPr>
          <w:rStyle w:val="StyleUnderline"/>
          <w:highlight w:val="cyan"/>
        </w:rPr>
        <w:t>Europe was given a new order</w:t>
      </w:r>
      <w:r w:rsidRPr="00A06588">
        <w:rPr>
          <w:rStyle w:val="StyleUnderline"/>
        </w:rPr>
        <w:t xml:space="preserve"> of nation states under the Treaty of Vienna</w:t>
      </w:r>
      <w:r w:rsidRPr="00362596">
        <w:rPr>
          <w:sz w:val="16"/>
        </w:rPr>
        <w:t xml:space="preserve">, signed in 1815. </w:t>
      </w:r>
      <w:r w:rsidRPr="00A06588">
        <w:rPr>
          <w:rStyle w:val="StyleUnderline"/>
        </w:rPr>
        <w:t>The new order lasted relatively well</w:t>
      </w:r>
      <w:r w:rsidRPr="00362596">
        <w:rPr>
          <w:sz w:val="16"/>
        </w:rPr>
        <w:t xml:space="preserve">, surviving the revolutions of 1848 and the subsequent Crimean and Franco-Prussian wars. </w:t>
      </w:r>
      <w:r w:rsidRPr="00A06588">
        <w:rPr>
          <w:rStyle w:val="StyleUnderline"/>
          <w:highlight w:val="cyan"/>
        </w:rPr>
        <w:t>By the time</w:t>
      </w:r>
      <w:r w:rsidRPr="00A06588">
        <w:rPr>
          <w:rStyle w:val="StyleUnderline"/>
        </w:rPr>
        <w:t xml:space="preserve"> </w:t>
      </w:r>
      <w:r w:rsidRPr="00A06588">
        <w:rPr>
          <w:rStyle w:val="StyleUnderline"/>
          <w:highlight w:val="cyan"/>
        </w:rPr>
        <w:t>World War I began</w:t>
      </w:r>
      <w:r w:rsidRPr="00A06588">
        <w:rPr>
          <w:rStyle w:val="StyleUnderline"/>
        </w:rPr>
        <w:t xml:space="preserve"> in 1914, institutional and personal </w:t>
      </w:r>
      <w:r w:rsidRPr="00A06588">
        <w:rPr>
          <w:rStyle w:val="StyleUnderline"/>
          <w:highlight w:val="cyan"/>
        </w:rPr>
        <w:t>memories</w:t>
      </w:r>
      <w:r w:rsidRPr="00362596">
        <w:rPr>
          <w:sz w:val="16"/>
        </w:rPr>
        <w:t xml:space="preserve"> of the post-Napoleonic order </w:t>
      </w:r>
      <w:r w:rsidRPr="00A06588">
        <w:rPr>
          <w:rStyle w:val="StyleUnderline"/>
          <w:highlight w:val="cyan"/>
        </w:rPr>
        <w:t>had been</w:t>
      </w:r>
      <w:r w:rsidRPr="00A06588">
        <w:rPr>
          <w:rStyle w:val="StyleUnderline"/>
        </w:rPr>
        <w:t xml:space="preserve"> weakened or </w:t>
      </w:r>
      <w:r w:rsidRPr="00A06588">
        <w:rPr>
          <w:rStyle w:val="StyleUnderline"/>
          <w:highlight w:val="cyan"/>
        </w:rPr>
        <w:t>forgotten</w:t>
      </w:r>
      <w:r w:rsidRPr="00A06588">
        <w:rPr>
          <w:rStyle w:val="StyleUnderline"/>
        </w:rPr>
        <w:t>.</w:t>
      </w:r>
    </w:p>
    <w:p w14:paraId="635FA367" w14:textId="77777777" w:rsidR="00216A09" w:rsidRPr="00362596" w:rsidRDefault="00216A09" w:rsidP="00216A09">
      <w:pPr>
        <w:rPr>
          <w:sz w:val="16"/>
        </w:rPr>
      </w:pPr>
      <w:r w:rsidRPr="00A06588">
        <w:rPr>
          <w:rStyle w:val="Emphasis"/>
          <w:highlight w:val="cyan"/>
        </w:rPr>
        <w:t>Similarly</w:t>
      </w:r>
      <w:r w:rsidRPr="00362596">
        <w:rPr>
          <w:sz w:val="16"/>
        </w:rPr>
        <w:t xml:space="preserve">, </w:t>
      </w:r>
      <w:r w:rsidRPr="00A06588">
        <w:rPr>
          <w:rStyle w:val="StyleUnderline"/>
        </w:rPr>
        <w:t xml:space="preserve">seventy years </w:t>
      </w:r>
      <w:r w:rsidRPr="00A06588">
        <w:rPr>
          <w:rStyle w:val="StyleUnderline"/>
          <w:highlight w:val="cyan"/>
        </w:rPr>
        <w:t>after World War II</w:t>
      </w:r>
      <w:r w:rsidRPr="00362596">
        <w:rPr>
          <w:sz w:val="16"/>
        </w:rPr>
        <w:t xml:space="preserve">, </w:t>
      </w:r>
      <w:r w:rsidRPr="00A06588">
        <w:rPr>
          <w:rStyle w:val="Emphasis"/>
        </w:rPr>
        <w:t>millions of people</w:t>
      </w:r>
      <w:r w:rsidRPr="00A06588">
        <w:rPr>
          <w:rStyle w:val="StyleUnderline"/>
        </w:rPr>
        <w:t xml:space="preserve"> in</w:t>
      </w:r>
      <w:r w:rsidRPr="00362596">
        <w:rPr>
          <w:sz w:val="16"/>
        </w:rPr>
        <w:t xml:space="preserve"> the U.S. and </w:t>
      </w:r>
      <w:r w:rsidRPr="00A06588">
        <w:rPr>
          <w:rStyle w:val="Emphasis"/>
          <w:highlight w:val="cyan"/>
        </w:rPr>
        <w:t>Europe</w:t>
      </w:r>
      <w:r w:rsidRPr="00362596">
        <w:rPr>
          <w:sz w:val="16"/>
          <w:highlight w:val="cyan"/>
        </w:rPr>
        <w:t xml:space="preserve"> </w:t>
      </w:r>
      <w:r w:rsidRPr="00A06588">
        <w:rPr>
          <w:rStyle w:val="StyleUnderline"/>
        </w:rPr>
        <w:t xml:space="preserve">have </w:t>
      </w:r>
      <w:r w:rsidRPr="00A06588">
        <w:rPr>
          <w:rStyle w:val="StyleUnderline"/>
          <w:highlight w:val="cyan"/>
        </w:rPr>
        <w:t>forgot</w:t>
      </w:r>
      <w:r w:rsidRPr="00A06588">
        <w:rPr>
          <w:rStyle w:val="StyleUnderline"/>
        </w:rPr>
        <w:t xml:space="preserve">ten the </w:t>
      </w:r>
      <w:r w:rsidRPr="00A06588">
        <w:rPr>
          <w:rStyle w:val="Emphasis"/>
          <w:highlight w:val="cyan"/>
        </w:rPr>
        <w:t>lessons learned</w:t>
      </w:r>
      <w:r w:rsidRPr="00A06588">
        <w:rPr>
          <w:rStyle w:val="Emphasis"/>
        </w:rPr>
        <w:t xml:space="preserve"> from that war</w:t>
      </w:r>
      <w:r w:rsidRPr="00362596">
        <w:rPr>
          <w:sz w:val="16"/>
        </w:rPr>
        <w:t xml:space="preserve"> </w:t>
      </w:r>
      <w:r w:rsidRPr="00A06588">
        <w:rPr>
          <w:rStyle w:val="StyleUnderline"/>
        </w:rPr>
        <w:t xml:space="preserve">and from the </w:t>
      </w:r>
      <w:r w:rsidRPr="00A06588">
        <w:rPr>
          <w:rStyle w:val="Emphasis"/>
        </w:rPr>
        <w:t>peace that followed.</w:t>
      </w:r>
      <w:r w:rsidRPr="00362596">
        <w:rPr>
          <w:sz w:val="16"/>
        </w:rPr>
        <w:t xml:space="preserve"> </w:t>
      </w:r>
      <w:r w:rsidRPr="00A06588">
        <w:rPr>
          <w:rStyle w:val="StyleUnderline"/>
          <w:highlight w:val="cyan"/>
        </w:rPr>
        <w:t xml:space="preserve">Nascent </w:t>
      </w:r>
      <w:r w:rsidRPr="00A06588">
        <w:rPr>
          <w:rStyle w:val="Emphasis"/>
          <w:highlight w:val="cyan"/>
        </w:rPr>
        <w:t>nationalist</w:t>
      </w:r>
      <w:r w:rsidRPr="00362596">
        <w:rPr>
          <w:sz w:val="16"/>
          <w:highlight w:val="cyan"/>
        </w:rPr>
        <w:t xml:space="preserve"> </w:t>
      </w:r>
      <w:r w:rsidRPr="00A06588">
        <w:rPr>
          <w:rStyle w:val="StyleUnderline"/>
          <w:highlight w:val="cyan"/>
        </w:rPr>
        <w:t>and</w:t>
      </w:r>
      <w:r w:rsidRPr="00362596">
        <w:rPr>
          <w:sz w:val="16"/>
          <w:highlight w:val="cyan"/>
        </w:rPr>
        <w:t xml:space="preserve"> </w:t>
      </w:r>
      <w:r w:rsidRPr="00A06588">
        <w:rPr>
          <w:rStyle w:val="Emphasis"/>
          <w:highlight w:val="cyan"/>
        </w:rPr>
        <w:t>popular movements</w:t>
      </w:r>
      <w:r w:rsidRPr="00362596">
        <w:rPr>
          <w:sz w:val="16"/>
          <w:highlight w:val="cyan"/>
        </w:rPr>
        <w:t xml:space="preserve"> </w:t>
      </w:r>
      <w:r w:rsidRPr="00A06588">
        <w:rPr>
          <w:rStyle w:val="StyleUnderline"/>
          <w:highlight w:val="cyan"/>
        </w:rPr>
        <w:t>converged in Britain</w:t>
      </w:r>
      <w:r w:rsidRPr="00362596">
        <w:rPr>
          <w:sz w:val="16"/>
        </w:rPr>
        <w:t xml:space="preserve"> to produce a vote to leave the </w:t>
      </w:r>
      <w:hyperlink r:id="rId9" w:history="1">
        <w:r w:rsidRPr="00362596">
          <w:rPr>
            <w:rStyle w:val="Hyperlink"/>
            <w:sz w:val="16"/>
          </w:rPr>
          <w:t>European Union</w:t>
        </w:r>
      </w:hyperlink>
      <w:r w:rsidRPr="00362596">
        <w:rPr>
          <w:sz w:val="16"/>
        </w:rPr>
        <w:t xml:space="preserve">. Similar coalitions heavily influence the American political scene today, as they do in </w:t>
      </w:r>
      <w:r w:rsidRPr="00A06588">
        <w:rPr>
          <w:rStyle w:val="StyleUnderline"/>
          <w:highlight w:val="cyan"/>
        </w:rPr>
        <w:t>Poland</w:t>
      </w:r>
      <w:r w:rsidRPr="00362596">
        <w:rPr>
          <w:sz w:val="16"/>
        </w:rPr>
        <w:t xml:space="preserve">, </w:t>
      </w:r>
      <w:r w:rsidRPr="00A06588">
        <w:rPr>
          <w:rStyle w:val="StyleUnderline"/>
          <w:highlight w:val="cyan"/>
        </w:rPr>
        <w:t>Hungary</w:t>
      </w:r>
      <w:r w:rsidRPr="00362596">
        <w:rPr>
          <w:sz w:val="16"/>
        </w:rPr>
        <w:t xml:space="preserve"> </w:t>
      </w:r>
      <w:r w:rsidRPr="00A06588">
        <w:rPr>
          <w:rStyle w:val="StyleUnderline"/>
          <w:highlight w:val="cyan"/>
        </w:rPr>
        <w:t>and</w:t>
      </w:r>
      <w:r w:rsidRPr="00362596">
        <w:rPr>
          <w:sz w:val="16"/>
        </w:rPr>
        <w:t xml:space="preserve"> even </w:t>
      </w:r>
      <w:r w:rsidRPr="00A06588">
        <w:rPr>
          <w:rStyle w:val="StyleUnderline"/>
          <w:highlight w:val="cyan"/>
        </w:rPr>
        <w:t>the Netherlands</w:t>
      </w:r>
      <w:r w:rsidRPr="00362596">
        <w:rPr>
          <w:sz w:val="16"/>
        </w:rPr>
        <w:t>. White House communications that appear to realign foreign policy put in place over the last half-century are beginning to concern America’s allies.</w:t>
      </w:r>
    </w:p>
    <w:p w14:paraId="670C82E1" w14:textId="77777777" w:rsidR="00216A09" w:rsidRPr="00362596" w:rsidRDefault="00216A09" w:rsidP="00216A09">
      <w:pPr>
        <w:rPr>
          <w:sz w:val="16"/>
        </w:rPr>
      </w:pPr>
      <w:r w:rsidRPr="00362596">
        <w:rPr>
          <w:sz w:val="16"/>
        </w:rPr>
        <w:t>I understand why the “</w:t>
      </w:r>
      <w:hyperlink r:id="rId10" w:history="1">
        <w:r w:rsidRPr="00362596">
          <w:rPr>
            <w:rStyle w:val="Hyperlink"/>
            <w:sz w:val="16"/>
          </w:rPr>
          <w:t>America First</w:t>
        </w:r>
      </w:hyperlink>
      <w:r w:rsidRPr="00362596">
        <w:rPr>
          <w:sz w:val="16"/>
        </w:rPr>
        <w:t xml:space="preserve">” movement propagated by Donald Trump sounds patriotic to many voters, as do other movements that favor isolationism. It is natural to blame others for our failure to adjust to new technologies, to immigration and to </w:t>
      </w:r>
      <w:r w:rsidRPr="00362596">
        <w:rPr>
          <w:sz w:val="16"/>
        </w:rPr>
        <w:lastRenderedPageBreak/>
        <w:t xml:space="preserve">competition from countries whose growth rates are higher than our own. But the truth is that </w:t>
      </w:r>
      <w:r w:rsidRPr="00A06588">
        <w:rPr>
          <w:rStyle w:val="StyleUnderline"/>
        </w:rPr>
        <w:t>the</w:t>
      </w:r>
      <w:r w:rsidRPr="00362596">
        <w:rPr>
          <w:sz w:val="16"/>
        </w:rPr>
        <w:t xml:space="preserve"> “America First” </w:t>
      </w:r>
      <w:r w:rsidRPr="00A06588">
        <w:rPr>
          <w:rStyle w:val="StyleUnderline"/>
          <w:highlight w:val="cyan"/>
        </w:rPr>
        <w:t>movement</w:t>
      </w:r>
      <w:r w:rsidRPr="00A06588">
        <w:rPr>
          <w:rStyle w:val="StyleUnderline"/>
        </w:rPr>
        <w:t xml:space="preserve"> runs the risk that it </w:t>
      </w:r>
      <w:r w:rsidRPr="00A06588">
        <w:rPr>
          <w:rStyle w:val="StyleUnderline"/>
          <w:highlight w:val="cyan"/>
        </w:rPr>
        <w:t xml:space="preserve">could trigger a </w:t>
      </w:r>
      <w:r w:rsidRPr="00A06588">
        <w:rPr>
          <w:rStyle w:val="Emphasis"/>
          <w:highlight w:val="cyan"/>
        </w:rPr>
        <w:t>global</w:t>
      </w:r>
      <w:r w:rsidRPr="00A06588">
        <w:rPr>
          <w:rStyle w:val="Emphasis"/>
        </w:rPr>
        <w:t xml:space="preserve"> </w:t>
      </w:r>
      <w:r w:rsidRPr="00A06588">
        <w:rPr>
          <w:rStyle w:val="Emphasis"/>
          <w:highlight w:val="cyan"/>
        </w:rPr>
        <w:t>decline in productivity</w:t>
      </w:r>
      <w:r w:rsidRPr="00362596">
        <w:rPr>
          <w:sz w:val="16"/>
        </w:rPr>
        <w:t xml:space="preserve">. </w:t>
      </w:r>
      <w:r w:rsidRPr="00A06588">
        <w:rPr>
          <w:rStyle w:val="Emphasis"/>
          <w:highlight w:val="cyan"/>
        </w:rPr>
        <w:t>Free trade</w:t>
      </w:r>
      <w:r w:rsidRPr="00A06588">
        <w:rPr>
          <w:rStyle w:val="StyleUnderline"/>
          <w:highlight w:val="cyan"/>
        </w:rPr>
        <w:t xml:space="preserve"> has </w:t>
      </w:r>
      <w:r w:rsidRPr="00A06588">
        <w:rPr>
          <w:rStyle w:val="Emphasis"/>
          <w:highlight w:val="cyan"/>
        </w:rPr>
        <w:t>benefitted</w:t>
      </w:r>
      <w:r w:rsidRPr="00362596">
        <w:rPr>
          <w:sz w:val="16"/>
        </w:rPr>
        <w:t xml:space="preserve"> the U.S, </w:t>
      </w:r>
      <w:r w:rsidRPr="00A06588">
        <w:rPr>
          <w:rStyle w:val="Emphasis"/>
          <w:highlight w:val="cyan"/>
        </w:rPr>
        <w:t>Europe</w:t>
      </w:r>
      <w:r w:rsidRPr="00362596">
        <w:rPr>
          <w:sz w:val="16"/>
        </w:rPr>
        <w:t xml:space="preserve"> </w:t>
      </w:r>
      <w:r w:rsidRPr="00A06588">
        <w:rPr>
          <w:rStyle w:val="StyleUnderline"/>
          <w:highlight w:val="cyan"/>
        </w:rPr>
        <w:t>and</w:t>
      </w:r>
      <w:r w:rsidRPr="00A06588">
        <w:rPr>
          <w:rStyle w:val="StyleUnderline"/>
        </w:rPr>
        <w:t xml:space="preserve"> much of </w:t>
      </w:r>
      <w:r w:rsidRPr="00A06588">
        <w:rPr>
          <w:rStyle w:val="StyleUnderline"/>
          <w:highlight w:val="cyan"/>
        </w:rPr>
        <w:t xml:space="preserve">the </w:t>
      </w:r>
      <w:r w:rsidRPr="00A06588">
        <w:rPr>
          <w:rStyle w:val="Emphasis"/>
          <w:highlight w:val="cyan"/>
        </w:rPr>
        <w:t>rest of the world</w:t>
      </w:r>
      <w:r w:rsidRPr="00362596">
        <w:rPr>
          <w:sz w:val="16"/>
        </w:rPr>
        <w:t xml:space="preserve">. </w:t>
      </w:r>
      <w:r w:rsidRPr="00A06588">
        <w:rPr>
          <w:rStyle w:val="StyleUnderline"/>
        </w:rPr>
        <w:t>Many new businesses</w:t>
      </w:r>
      <w:r w:rsidRPr="00362596">
        <w:rPr>
          <w:sz w:val="16"/>
        </w:rPr>
        <w:t xml:space="preserve">, particularly in information technology, </w:t>
      </w:r>
      <w:r w:rsidRPr="00A06588">
        <w:rPr>
          <w:rStyle w:val="StyleUnderline"/>
        </w:rPr>
        <w:t>can now start with a global footprint on Day One instead of being confined to a local market</w:t>
      </w:r>
      <w:r w:rsidRPr="00362596">
        <w:rPr>
          <w:sz w:val="16"/>
        </w:rPr>
        <w:t>. NATO has preserved the freedom of the Western World from Communism. It has recently become more relevant again in view of the Russia’s efforts to disrupt it.</w:t>
      </w:r>
    </w:p>
    <w:p w14:paraId="6605D11F" w14:textId="77777777" w:rsidR="00216A09" w:rsidRPr="00362596" w:rsidRDefault="00216A09" w:rsidP="00216A09">
      <w:pPr>
        <w:rPr>
          <w:sz w:val="16"/>
        </w:rPr>
      </w:pPr>
      <w:r w:rsidRPr="00362596">
        <w:rPr>
          <w:sz w:val="16"/>
        </w:rPr>
        <w:t>Perhaps most worrisome is the apparent cooling of relations between European NATO allies and the United States, which has compelled German Chancellor </w:t>
      </w:r>
      <w:hyperlink r:id="rId11" w:history="1">
        <w:r w:rsidRPr="00362596">
          <w:rPr>
            <w:rStyle w:val="Hyperlink"/>
            <w:sz w:val="16"/>
          </w:rPr>
          <w:t>Angela Merkel</w:t>
        </w:r>
      </w:hyperlink>
      <w:r w:rsidRPr="00362596">
        <w:rPr>
          <w:sz w:val="16"/>
        </w:rPr>
        <w:t> to say, “The times when we could fully rely on others are to some extent over… We Europeans must really take our fate into our own hands.”</w:t>
      </w:r>
    </w:p>
    <w:p w14:paraId="083474DF" w14:textId="77777777" w:rsidR="00216A09" w:rsidRPr="00A06588" w:rsidRDefault="00216A09" w:rsidP="00216A09">
      <w:pPr>
        <w:rPr>
          <w:rStyle w:val="Emphasis"/>
        </w:rPr>
      </w:pPr>
      <w:r w:rsidRPr="00362596">
        <w:rPr>
          <w:sz w:val="16"/>
        </w:rPr>
        <w:t xml:space="preserve">Problems arise when we start classifying our own and other countries as “winners” or “losers.” </w:t>
      </w:r>
      <w:r w:rsidRPr="00A06588">
        <w:rPr>
          <w:rStyle w:val="StyleUnderline"/>
        </w:rPr>
        <w:t>Free trade</w:t>
      </w:r>
      <w:r w:rsidRPr="00362596">
        <w:rPr>
          <w:sz w:val="16"/>
        </w:rPr>
        <w:t xml:space="preserve">, </w:t>
      </w:r>
      <w:r w:rsidRPr="00A06588">
        <w:rPr>
          <w:rStyle w:val="StyleUnderline"/>
        </w:rPr>
        <w:t>immigration</w:t>
      </w:r>
      <w:r w:rsidRPr="00362596">
        <w:rPr>
          <w:sz w:val="16"/>
        </w:rPr>
        <w:t xml:space="preserve"> </w:t>
      </w:r>
      <w:r w:rsidRPr="00A06588">
        <w:rPr>
          <w:rStyle w:val="StyleUnderline"/>
        </w:rPr>
        <w:t>and the treatment of refugees will never be perfect</w:t>
      </w:r>
      <w:r w:rsidRPr="00362596">
        <w:rPr>
          <w:sz w:val="16"/>
        </w:rPr>
        <w:t xml:space="preserve"> — </w:t>
      </w:r>
      <w:r w:rsidRPr="00A06588">
        <w:rPr>
          <w:rStyle w:val="StyleUnderline"/>
        </w:rPr>
        <w:t>far from it.</w:t>
      </w:r>
      <w:r w:rsidRPr="00362596">
        <w:rPr>
          <w:sz w:val="16"/>
        </w:rPr>
        <w:t xml:space="preserve"> </w:t>
      </w:r>
      <w:r w:rsidRPr="00A06588">
        <w:rPr>
          <w:rStyle w:val="StyleUnderline"/>
        </w:rPr>
        <w:t xml:space="preserve">But the alternatives of </w:t>
      </w:r>
      <w:r w:rsidRPr="00A06588">
        <w:rPr>
          <w:rStyle w:val="Emphasis"/>
        </w:rPr>
        <w:t>walling off people</w:t>
      </w:r>
      <w:r w:rsidRPr="00362596">
        <w:rPr>
          <w:sz w:val="16"/>
        </w:rPr>
        <w:t xml:space="preserve">, </w:t>
      </w:r>
      <w:r w:rsidRPr="00A06588">
        <w:rPr>
          <w:rStyle w:val="StyleUnderline"/>
        </w:rPr>
        <w:t xml:space="preserve">as well as </w:t>
      </w:r>
      <w:r w:rsidRPr="00A06588">
        <w:rPr>
          <w:rStyle w:val="Emphasis"/>
        </w:rPr>
        <w:t>trade</w:t>
      </w:r>
      <w:r w:rsidRPr="00362596">
        <w:rPr>
          <w:sz w:val="16"/>
        </w:rPr>
        <w:t xml:space="preserve">, </w:t>
      </w:r>
      <w:r w:rsidRPr="00A06588">
        <w:rPr>
          <w:rStyle w:val="StyleUnderline"/>
        </w:rPr>
        <w:t>are</w:t>
      </w:r>
      <w:r w:rsidRPr="00362596">
        <w:rPr>
          <w:sz w:val="16"/>
        </w:rPr>
        <w:t xml:space="preserve"> </w:t>
      </w:r>
      <w:r w:rsidRPr="00A06588">
        <w:rPr>
          <w:rStyle w:val="Emphasis"/>
        </w:rPr>
        <w:t>worse</w:t>
      </w:r>
      <w:r w:rsidRPr="00362596">
        <w:rPr>
          <w:sz w:val="16"/>
        </w:rPr>
        <w:t xml:space="preserve">. </w:t>
      </w:r>
      <w:r w:rsidRPr="00A06588">
        <w:rPr>
          <w:rStyle w:val="StyleUnderline"/>
          <w:highlight w:val="cyan"/>
        </w:rPr>
        <w:t xml:space="preserve">Appealing to </w:t>
      </w:r>
      <w:r w:rsidRPr="00A06588">
        <w:rPr>
          <w:rStyle w:val="Emphasis"/>
          <w:highlight w:val="cyan"/>
        </w:rPr>
        <w:t>ultra-nationalist</w:t>
      </w:r>
      <w:r w:rsidRPr="00362596">
        <w:rPr>
          <w:sz w:val="16"/>
          <w:highlight w:val="cyan"/>
        </w:rPr>
        <w:t xml:space="preserve"> </w:t>
      </w:r>
      <w:r w:rsidRPr="00A06588">
        <w:rPr>
          <w:rStyle w:val="StyleUnderline"/>
          <w:highlight w:val="cyan"/>
        </w:rPr>
        <w:t>and</w:t>
      </w:r>
      <w:r w:rsidRPr="00362596">
        <w:rPr>
          <w:sz w:val="16"/>
          <w:highlight w:val="cyan"/>
        </w:rPr>
        <w:t xml:space="preserve"> </w:t>
      </w:r>
      <w:r w:rsidRPr="00A06588">
        <w:rPr>
          <w:rStyle w:val="Emphasis"/>
          <w:highlight w:val="cyan"/>
        </w:rPr>
        <w:t>xenophobic feelings</w:t>
      </w:r>
      <w:r w:rsidRPr="00362596">
        <w:rPr>
          <w:sz w:val="16"/>
          <w:highlight w:val="cyan"/>
        </w:rPr>
        <w:t xml:space="preserve"> </w:t>
      </w:r>
      <w:r w:rsidRPr="00A06588">
        <w:rPr>
          <w:rStyle w:val="StyleUnderline"/>
          <w:highlight w:val="cyan"/>
        </w:rPr>
        <w:t xml:space="preserve">is </w:t>
      </w:r>
      <w:r w:rsidRPr="00A06588">
        <w:rPr>
          <w:rStyle w:val="Emphasis"/>
          <w:highlight w:val="cyan"/>
        </w:rPr>
        <w:t>playing with fire</w:t>
      </w:r>
      <w:r w:rsidRPr="00362596">
        <w:rPr>
          <w:sz w:val="16"/>
        </w:rPr>
        <w:t xml:space="preserve">. </w:t>
      </w:r>
      <w:r w:rsidRPr="00A06588">
        <w:rPr>
          <w:rStyle w:val="StyleUnderline"/>
          <w:highlight w:val="cyan"/>
        </w:rPr>
        <w:t>With</w:t>
      </w:r>
      <w:r w:rsidRPr="00A06588">
        <w:rPr>
          <w:rStyle w:val="StyleUnderline"/>
        </w:rPr>
        <w:t xml:space="preserve"> easy access to </w:t>
      </w:r>
      <w:r w:rsidRPr="00A06588">
        <w:rPr>
          <w:rStyle w:val="Emphasis"/>
          <w:highlight w:val="cyan"/>
        </w:rPr>
        <w:t>w</w:t>
      </w:r>
      <w:r w:rsidRPr="00A06588">
        <w:rPr>
          <w:rStyle w:val="Emphasis"/>
        </w:rPr>
        <w:t xml:space="preserve">eapons of </w:t>
      </w:r>
      <w:r w:rsidRPr="00A06588">
        <w:rPr>
          <w:rStyle w:val="Emphasis"/>
          <w:highlight w:val="cyan"/>
        </w:rPr>
        <w:t>m</w:t>
      </w:r>
      <w:r w:rsidRPr="00A06588">
        <w:rPr>
          <w:rStyle w:val="Emphasis"/>
        </w:rPr>
        <w:t xml:space="preserve">ass </w:t>
      </w:r>
      <w:r w:rsidRPr="00A06588">
        <w:rPr>
          <w:rStyle w:val="Emphasis"/>
          <w:highlight w:val="cyan"/>
        </w:rPr>
        <w:t>d</w:t>
      </w:r>
      <w:r w:rsidRPr="00A06588">
        <w:rPr>
          <w:rStyle w:val="Emphasis"/>
        </w:rPr>
        <w:t>estruction</w:t>
      </w:r>
      <w:r w:rsidRPr="00A06588">
        <w:rPr>
          <w:rStyle w:val="StyleUnderline"/>
        </w:rPr>
        <w:t xml:space="preserve">, the </w:t>
      </w:r>
      <w:r w:rsidRPr="00A06588">
        <w:rPr>
          <w:rStyle w:val="Emphasis"/>
          <w:highlight w:val="cyan"/>
        </w:rPr>
        <w:t>danger is greater than ever.</w:t>
      </w:r>
    </w:p>
    <w:p w14:paraId="5F7443FC" w14:textId="77777777" w:rsidR="00216A09" w:rsidRPr="00362596" w:rsidRDefault="00216A09" w:rsidP="00216A09">
      <w:pPr>
        <w:rPr>
          <w:sz w:val="16"/>
        </w:rPr>
      </w:pPr>
      <w:r w:rsidRPr="00A06588">
        <w:rPr>
          <w:rStyle w:val="StyleUnderline"/>
        </w:rPr>
        <w:t>Growing up in Germany</w:t>
      </w:r>
      <w:r w:rsidRPr="00362596">
        <w:rPr>
          <w:sz w:val="16"/>
        </w:rPr>
        <w:t xml:space="preserve">, </w:t>
      </w:r>
      <w:r w:rsidRPr="00A06588">
        <w:rPr>
          <w:rStyle w:val="StyleUnderline"/>
        </w:rPr>
        <w:t>I saw the dangers of fascism and nationalism</w:t>
      </w:r>
      <w:r w:rsidRPr="00362596">
        <w:rPr>
          <w:sz w:val="16"/>
        </w:rPr>
        <w:t>. I saw leaders who only made matters worse by appealing to the majority of voters who feared minorities and foreigners.</w:t>
      </w:r>
    </w:p>
    <w:p w14:paraId="0A610480" w14:textId="77777777" w:rsidR="00216A09" w:rsidRDefault="00216A09" w:rsidP="00216A09">
      <w:pPr>
        <w:rPr>
          <w:rStyle w:val="Emphasis"/>
        </w:rPr>
      </w:pPr>
      <w:r w:rsidRPr="00362596">
        <w:rPr>
          <w:sz w:val="16"/>
          <w:szCs w:val="16"/>
        </w:rPr>
        <w:t>Anyone who appreciates history would know better than to make even casual references to</w:t>
      </w:r>
      <w:r w:rsidRPr="00362596">
        <w:rPr>
          <w:sz w:val="16"/>
        </w:rPr>
        <w:t xml:space="preserve"> </w:t>
      </w:r>
      <w:r w:rsidRPr="00A06588">
        <w:rPr>
          <w:rStyle w:val="StyleUnderline"/>
        </w:rPr>
        <w:t xml:space="preserve">the </w:t>
      </w:r>
      <w:r w:rsidRPr="00A06588">
        <w:rPr>
          <w:rStyle w:val="Emphasis"/>
          <w:highlight w:val="cyan"/>
        </w:rPr>
        <w:t>possibility of </w:t>
      </w:r>
      <w:hyperlink r:id="rId12" w:tgtFrame="_blank" w:history="1">
        <w:r w:rsidRPr="00A06588">
          <w:rPr>
            <w:rStyle w:val="Emphasis"/>
            <w:highlight w:val="cyan"/>
          </w:rPr>
          <w:t>nuclear war</w:t>
        </w:r>
      </w:hyperlink>
      <w:r w:rsidRPr="00A06588">
        <w:rPr>
          <w:rStyle w:val="Emphasis"/>
          <w:highlight w:val="cyan"/>
        </w:rPr>
        <w:t>.</w:t>
      </w:r>
    </w:p>
    <w:p w14:paraId="46F64FD5" w14:textId="77777777" w:rsidR="00216A09" w:rsidRPr="002C1B31" w:rsidRDefault="00216A09" w:rsidP="00216A09">
      <w:pPr>
        <w:pStyle w:val="Heading4"/>
        <w:rPr>
          <w:rFonts w:eastAsiaTheme="minorHAnsi" w:cs="Calibri"/>
          <w:b w:val="0"/>
          <w:iCs/>
          <w:sz w:val="22"/>
        </w:rPr>
      </w:pPr>
      <w:r>
        <w:t xml:space="preserve">Nuclear war ends the human race through winter, firestorms, EMP blasts, ozone damage, and meltdowns </w:t>
      </w:r>
    </w:p>
    <w:p w14:paraId="72617418" w14:textId="77777777" w:rsidR="00216A09" w:rsidRPr="000E2DF6" w:rsidRDefault="00216A09" w:rsidP="00216A09">
      <w:pPr>
        <w:rPr>
          <w:rStyle w:val="Style13ptBold"/>
        </w:rPr>
      </w:pPr>
      <w:r>
        <w:rPr>
          <w:rStyle w:val="Style13ptBold"/>
        </w:rPr>
        <w:t xml:space="preserve">Starr 14 </w:t>
      </w:r>
      <w:r w:rsidRPr="00252018">
        <w:t>{Steven, Senior Scientist for Physicians for Social Responsibility, Director of the Clinical Laboratory Science Program (Missouri), commentator in the Bulletin of the Atomic Scientists and the Strategic Arms Reduction, Associate member of the Nuclear Age Peace Foundation, “The Lethality of Nuclear Weapons: Nuclear War has No Winner,” Global Research: Centre for Research on Globalization, 6/5, http://www.globalresearch.ca/the-lethality-of-nuclear-weapons-nuclear-war-has-no-winner/5385611}</w:t>
      </w:r>
      <w:r>
        <w:rPr>
          <w:rStyle w:val="Style13ptBold"/>
        </w:rPr>
        <w:tab/>
      </w:r>
    </w:p>
    <w:p w14:paraId="1FAFB521" w14:textId="77777777" w:rsidR="00216A09" w:rsidRDefault="00216A09" w:rsidP="00216A09">
      <w:pPr>
        <w:rPr>
          <w:rStyle w:val="StyleUnderline"/>
          <w:bCs/>
          <w:iCs/>
          <w:u w:val="none"/>
          <w:bdr w:val="single" w:sz="8" w:space="0" w:color="auto"/>
          <w:shd w:val="pct15" w:color="auto" w:fill="FFFFFF"/>
        </w:rPr>
      </w:pPr>
      <w:r w:rsidRPr="00252018">
        <w:rPr>
          <w:rStyle w:val="StyleUnderline"/>
          <w:rFonts w:eastAsiaTheme="minorHAnsi"/>
        </w:rPr>
        <w:t xml:space="preserve">Nuclear war </w:t>
      </w:r>
      <w:r w:rsidRPr="00E05CBD">
        <w:rPr>
          <w:rStyle w:val="Emphasis"/>
        </w:rPr>
        <w:t>has no winner</w:t>
      </w:r>
      <w:r w:rsidRPr="00E05CBD">
        <w:rPr>
          <w:sz w:val="16"/>
        </w:rPr>
        <w:t xml:space="preserve">. Beginning in 2006, several of </w:t>
      </w:r>
      <w:r w:rsidRPr="00252018">
        <w:rPr>
          <w:rStyle w:val="StyleUnderline"/>
          <w:rFonts w:eastAsiaTheme="minorHAnsi"/>
        </w:rPr>
        <w:t xml:space="preserve">the world’s </w:t>
      </w:r>
      <w:r w:rsidRPr="00470A53">
        <w:rPr>
          <w:rStyle w:val="Emphasis"/>
          <w:highlight w:val="yellow"/>
        </w:rPr>
        <w:t>leading climatologists</w:t>
      </w:r>
      <w:r w:rsidRPr="00E05CBD">
        <w:rPr>
          <w:sz w:val="16"/>
        </w:rPr>
        <w:t xml:space="preserve"> (at Rutgers, UCLA, John Hopkins University, and the University of Colorado-Boulder) </w:t>
      </w:r>
      <w:r w:rsidRPr="00252018">
        <w:rPr>
          <w:rStyle w:val="StyleUnderline"/>
          <w:rFonts w:eastAsiaTheme="minorHAnsi"/>
        </w:rPr>
        <w:t>published</w:t>
      </w:r>
      <w:r w:rsidRPr="00E05CBD">
        <w:rPr>
          <w:sz w:val="16"/>
        </w:rPr>
        <w:t xml:space="preserve"> a series of </w:t>
      </w:r>
      <w:r w:rsidRPr="00252018">
        <w:rPr>
          <w:rStyle w:val="StyleUnderline"/>
          <w:rFonts w:eastAsiaTheme="minorHAnsi"/>
        </w:rPr>
        <w:t xml:space="preserve">studies that </w:t>
      </w:r>
      <w:r w:rsidRPr="00470A53">
        <w:rPr>
          <w:rStyle w:val="StyleUnderline"/>
          <w:rFonts w:eastAsiaTheme="minorHAnsi"/>
          <w:highlight w:val="yellow"/>
        </w:rPr>
        <w:t>evaluated</w:t>
      </w:r>
      <w:r w:rsidRPr="00E05CBD">
        <w:rPr>
          <w:sz w:val="16"/>
        </w:rPr>
        <w:t xml:space="preserve"> the long-term environmental consequences of </w:t>
      </w:r>
      <w:r w:rsidRPr="00252018">
        <w:rPr>
          <w:rStyle w:val="StyleUnderline"/>
          <w:rFonts w:eastAsiaTheme="minorHAnsi"/>
        </w:rPr>
        <w:t xml:space="preserve">a </w:t>
      </w:r>
      <w:r w:rsidRPr="00470A53">
        <w:rPr>
          <w:rStyle w:val="StyleUnderline"/>
          <w:rFonts w:eastAsiaTheme="minorHAnsi"/>
          <w:highlight w:val="yellow"/>
        </w:rPr>
        <w:t>nuclear war</w:t>
      </w:r>
      <w:r w:rsidRPr="00470A53">
        <w:rPr>
          <w:sz w:val="16"/>
          <w:highlight w:val="yellow"/>
        </w:rPr>
        <w:t xml:space="preserve">, </w:t>
      </w:r>
      <w:r w:rsidRPr="00470A53">
        <w:rPr>
          <w:rStyle w:val="StyleUnderline"/>
          <w:rFonts w:eastAsiaTheme="minorHAnsi"/>
          <w:highlight w:val="yellow"/>
        </w:rPr>
        <w:t>including</w:t>
      </w:r>
      <w:r w:rsidRPr="00E05CBD">
        <w:rPr>
          <w:sz w:val="16"/>
        </w:rPr>
        <w:t xml:space="preserve"> baseline scenarios fought with </w:t>
      </w:r>
      <w:r w:rsidRPr="00E05CBD">
        <w:rPr>
          <w:rStyle w:val="Emphasis"/>
        </w:rPr>
        <w:t xml:space="preserve">merely </w:t>
      </w:r>
      <w:r w:rsidRPr="00470A53">
        <w:rPr>
          <w:rStyle w:val="Emphasis"/>
          <w:highlight w:val="yellow"/>
        </w:rPr>
        <w:t>1%</w:t>
      </w:r>
      <w:r w:rsidRPr="00470A53">
        <w:rPr>
          <w:rStyle w:val="StyleUnderline"/>
          <w:rFonts w:eastAsiaTheme="minorHAnsi"/>
          <w:highlight w:val="yellow"/>
        </w:rPr>
        <w:t xml:space="preserve"> of</w:t>
      </w:r>
      <w:r w:rsidRPr="00252018">
        <w:rPr>
          <w:rStyle w:val="StyleUnderline"/>
          <w:rFonts w:eastAsiaTheme="minorHAnsi"/>
        </w:rPr>
        <w:t xml:space="preserve"> the explosive power in the US </w:t>
      </w:r>
      <w:r w:rsidRPr="00E05CBD">
        <w:rPr>
          <w:sz w:val="16"/>
        </w:rPr>
        <w:t>and/</w:t>
      </w:r>
      <w:r w:rsidRPr="00252018">
        <w:rPr>
          <w:rStyle w:val="StyleUnderline"/>
          <w:rFonts w:eastAsiaTheme="minorHAnsi"/>
        </w:rPr>
        <w:t>or</w:t>
      </w:r>
      <w:r w:rsidRPr="00E05CBD">
        <w:rPr>
          <w:sz w:val="16"/>
        </w:rPr>
        <w:t xml:space="preserve"> </w:t>
      </w:r>
      <w:r w:rsidRPr="00252018">
        <w:rPr>
          <w:rStyle w:val="StyleUnderline"/>
          <w:rFonts w:eastAsiaTheme="minorHAnsi"/>
        </w:rPr>
        <w:t>Russian</w:t>
      </w:r>
      <w:r w:rsidRPr="00E05CBD">
        <w:rPr>
          <w:sz w:val="16"/>
        </w:rPr>
        <w:t xml:space="preserve"> launch-ready nuclear </w:t>
      </w:r>
      <w:r w:rsidRPr="00470A53">
        <w:rPr>
          <w:rStyle w:val="StyleUnderline"/>
          <w:rFonts w:eastAsiaTheme="minorHAnsi"/>
          <w:highlight w:val="yellow"/>
        </w:rPr>
        <w:t>arsenals</w:t>
      </w:r>
      <w:r w:rsidRPr="00252018">
        <w:rPr>
          <w:rStyle w:val="StyleUnderline"/>
          <w:rFonts w:eastAsiaTheme="minorHAnsi"/>
        </w:rPr>
        <w:t>. They concluded</w:t>
      </w:r>
      <w:r w:rsidRPr="00E05CBD">
        <w:rPr>
          <w:sz w:val="16"/>
        </w:rPr>
        <w:t xml:space="preserve"> that </w:t>
      </w:r>
      <w:r w:rsidRPr="00252018">
        <w:rPr>
          <w:rStyle w:val="StyleUnderline"/>
          <w:rFonts w:eastAsiaTheme="minorHAnsi"/>
        </w:rPr>
        <w:t xml:space="preserve">the </w:t>
      </w:r>
      <w:r w:rsidRPr="00470A53">
        <w:rPr>
          <w:rStyle w:val="StyleUnderline"/>
          <w:rFonts w:eastAsiaTheme="minorHAnsi"/>
          <w:highlight w:val="yellow"/>
        </w:rPr>
        <w:t>consequences</w:t>
      </w:r>
      <w:r w:rsidRPr="00252018">
        <w:rPr>
          <w:rStyle w:val="StyleUnderline"/>
          <w:rFonts w:eastAsiaTheme="minorHAnsi"/>
        </w:rPr>
        <w:t xml:space="preserve"> of</w:t>
      </w:r>
      <w:r w:rsidRPr="00E05CBD">
        <w:rPr>
          <w:sz w:val="16"/>
        </w:rPr>
        <w:t xml:space="preserve"> </w:t>
      </w:r>
      <w:r w:rsidRPr="00252018">
        <w:rPr>
          <w:rStyle w:val="StyleUnderline"/>
          <w:rFonts w:eastAsiaTheme="minorHAnsi"/>
        </w:rPr>
        <w:t xml:space="preserve">even a “small” nuclear war would </w:t>
      </w:r>
      <w:r w:rsidRPr="00470A53">
        <w:rPr>
          <w:rStyle w:val="StyleUnderline"/>
          <w:rFonts w:eastAsiaTheme="minorHAnsi"/>
          <w:highlight w:val="yellow"/>
        </w:rPr>
        <w:t xml:space="preserve">include </w:t>
      </w:r>
      <w:r w:rsidRPr="00470A53">
        <w:rPr>
          <w:rStyle w:val="Emphasis"/>
          <w:highlight w:val="yellow"/>
        </w:rPr>
        <w:t>catastrophic disruptions</w:t>
      </w:r>
      <w:r w:rsidRPr="00470A53">
        <w:rPr>
          <w:rStyle w:val="StyleUnderline"/>
          <w:rFonts w:eastAsiaTheme="minorHAnsi"/>
          <w:highlight w:val="yellow"/>
        </w:rPr>
        <w:t xml:space="preserve"> of global climate</w:t>
      </w:r>
      <w:r w:rsidRPr="00470A53">
        <w:rPr>
          <w:sz w:val="16"/>
        </w:rPr>
        <w:t xml:space="preserve">[i] </w:t>
      </w:r>
      <w:r w:rsidRPr="00470A53">
        <w:rPr>
          <w:rStyle w:val="StyleUnderline"/>
          <w:rFonts w:eastAsiaTheme="minorHAnsi"/>
          <w:highlight w:val="yellow"/>
        </w:rPr>
        <w:t>and</w:t>
      </w:r>
      <w:r w:rsidRPr="00252018">
        <w:rPr>
          <w:rStyle w:val="StyleUnderline"/>
          <w:rFonts w:eastAsiaTheme="minorHAnsi"/>
        </w:rPr>
        <w:t xml:space="preserve"> </w:t>
      </w:r>
      <w:r w:rsidRPr="00E05CBD">
        <w:rPr>
          <w:rStyle w:val="Emphasis"/>
        </w:rPr>
        <w:t>massive destruction</w:t>
      </w:r>
      <w:r w:rsidRPr="00252018">
        <w:rPr>
          <w:rStyle w:val="StyleUnderline"/>
          <w:rFonts w:eastAsiaTheme="minorHAnsi"/>
        </w:rPr>
        <w:t xml:space="preserve"> of Earth’s protective </w:t>
      </w:r>
      <w:r w:rsidRPr="00470A53">
        <w:rPr>
          <w:rStyle w:val="StyleUnderline"/>
          <w:rFonts w:eastAsiaTheme="minorHAnsi"/>
          <w:highlight w:val="yellow"/>
        </w:rPr>
        <w:t>ozone</w:t>
      </w:r>
      <w:r w:rsidRPr="00252018">
        <w:rPr>
          <w:rStyle w:val="StyleUnderline"/>
          <w:rFonts w:eastAsiaTheme="minorHAnsi"/>
        </w:rPr>
        <w:t xml:space="preserve"> layer[</w:t>
      </w:r>
      <w:r w:rsidRPr="00E05CBD">
        <w:rPr>
          <w:sz w:val="16"/>
        </w:rPr>
        <w:t xml:space="preserve">ii]. </w:t>
      </w:r>
      <w:r w:rsidRPr="00252018">
        <w:rPr>
          <w:rStyle w:val="StyleUnderline"/>
          <w:rFonts w:eastAsiaTheme="minorHAnsi"/>
        </w:rPr>
        <w:t xml:space="preserve">These </w:t>
      </w:r>
      <w:r w:rsidRPr="00E05CBD">
        <w:rPr>
          <w:rStyle w:val="Emphasis"/>
        </w:rPr>
        <w:t xml:space="preserve">and more recent studies </w:t>
      </w:r>
      <w:r w:rsidRPr="00252018">
        <w:rPr>
          <w:rStyle w:val="StyleUnderline"/>
          <w:rFonts w:eastAsiaTheme="minorHAnsi"/>
        </w:rPr>
        <w:t>predict</w:t>
      </w:r>
      <w:r w:rsidRPr="00E05CBD">
        <w:rPr>
          <w:sz w:val="16"/>
        </w:rPr>
        <w:t xml:space="preserve"> that global </w:t>
      </w:r>
      <w:r w:rsidRPr="00470A53">
        <w:rPr>
          <w:rStyle w:val="StyleUnderline"/>
          <w:rFonts w:eastAsiaTheme="minorHAnsi"/>
          <w:highlight w:val="yellow"/>
        </w:rPr>
        <w:t xml:space="preserve">agriculture would be </w:t>
      </w:r>
      <w:r w:rsidRPr="00C23440">
        <w:rPr>
          <w:rStyle w:val="StyleUnderline"/>
          <w:rFonts w:eastAsiaTheme="minorHAnsi"/>
        </w:rPr>
        <w:t>so</w:t>
      </w:r>
      <w:r w:rsidRPr="00252018">
        <w:rPr>
          <w:rStyle w:val="StyleUnderline"/>
          <w:rFonts w:eastAsiaTheme="minorHAnsi"/>
        </w:rPr>
        <w:t xml:space="preserve"> negatively </w:t>
      </w:r>
      <w:r w:rsidRPr="00470A53">
        <w:rPr>
          <w:rStyle w:val="StyleUnderline"/>
          <w:rFonts w:eastAsiaTheme="minorHAnsi"/>
          <w:highlight w:val="yellow"/>
        </w:rPr>
        <w:t>affected</w:t>
      </w:r>
      <w:r w:rsidRPr="00E05CBD">
        <w:rPr>
          <w:sz w:val="16"/>
        </w:rPr>
        <w:t xml:space="preserve"> by such a war, </w:t>
      </w:r>
      <w:r w:rsidRPr="00252018">
        <w:rPr>
          <w:rStyle w:val="StyleUnderline"/>
          <w:rFonts w:eastAsiaTheme="minorHAnsi"/>
        </w:rPr>
        <w:t xml:space="preserve">a global famine would result, which would cause </w:t>
      </w:r>
      <w:r w:rsidRPr="00E05CBD">
        <w:rPr>
          <w:sz w:val="16"/>
        </w:rPr>
        <w:t xml:space="preserve">up to </w:t>
      </w:r>
      <w:r w:rsidRPr="00470A53">
        <w:rPr>
          <w:rStyle w:val="Emphasis"/>
          <w:highlight w:val="yellow"/>
        </w:rPr>
        <w:t>2 billion</w:t>
      </w:r>
      <w:r w:rsidRPr="00E05CBD">
        <w:rPr>
          <w:rStyle w:val="Emphasis"/>
        </w:rPr>
        <w:t xml:space="preserve"> people to </w:t>
      </w:r>
      <w:r w:rsidRPr="00C23440">
        <w:rPr>
          <w:rStyle w:val="Emphasis"/>
        </w:rPr>
        <w:t>starve to death</w:t>
      </w:r>
      <w:r w:rsidRPr="00C23440">
        <w:rPr>
          <w:sz w:val="16"/>
        </w:rPr>
        <w:t>. [iii</w:t>
      </w:r>
      <w:r w:rsidRPr="00E05CBD">
        <w:rPr>
          <w:sz w:val="16"/>
        </w:rPr>
        <w:t>]</w:t>
      </w:r>
      <w:r w:rsidRPr="00F10D61">
        <w:rPr>
          <w:sz w:val="12"/>
        </w:rPr>
        <w:t>¶</w:t>
      </w:r>
      <w:r w:rsidRPr="00E05CBD">
        <w:rPr>
          <w:sz w:val="16"/>
        </w:rPr>
        <w:t xml:space="preserve"> </w:t>
      </w:r>
      <w:r w:rsidRPr="00C23440">
        <w:rPr>
          <w:rStyle w:val="StyleUnderline"/>
          <w:rFonts w:eastAsiaTheme="minorHAnsi"/>
        </w:rPr>
        <w:t xml:space="preserve">These </w:t>
      </w:r>
      <w:r w:rsidRPr="00470A53">
        <w:rPr>
          <w:rStyle w:val="Emphasis"/>
          <w:highlight w:val="yellow"/>
        </w:rPr>
        <w:t xml:space="preserve">peer-reviewed </w:t>
      </w:r>
      <w:r w:rsidRPr="00470A53">
        <w:rPr>
          <w:rStyle w:val="StyleUnderline"/>
          <w:rFonts w:eastAsiaTheme="minorHAnsi"/>
          <w:highlight w:val="yellow"/>
        </w:rPr>
        <w:t>studies</w:t>
      </w:r>
      <w:r w:rsidRPr="00E05CBD">
        <w:rPr>
          <w:sz w:val="16"/>
        </w:rPr>
        <w:t xml:space="preserve"> – which were </w:t>
      </w:r>
      <w:r w:rsidRPr="00252018">
        <w:rPr>
          <w:rStyle w:val="StyleUnderline"/>
          <w:rFonts w:eastAsiaTheme="minorHAnsi"/>
        </w:rPr>
        <w:t xml:space="preserve">analyzed by the </w:t>
      </w:r>
      <w:r w:rsidRPr="00E05CBD">
        <w:rPr>
          <w:rStyle w:val="Emphasis"/>
        </w:rPr>
        <w:t>best scientists in the world</w:t>
      </w:r>
      <w:r w:rsidRPr="00E05CBD">
        <w:rPr>
          <w:sz w:val="16"/>
        </w:rPr>
        <w:t xml:space="preserve"> and found to be without error – </w:t>
      </w:r>
      <w:r w:rsidRPr="00252018">
        <w:rPr>
          <w:rStyle w:val="StyleUnderline"/>
          <w:rFonts w:eastAsiaTheme="minorHAnsi"/>
        </w:rPr>
        <w:t xml:space="preserve">also </w:t>
      </w:r>
      <w:r w:rsidRPr="00470A53">
        <w:rPr>
          <w:rStyle w:val="StyleUnderline"/>
          <w:rFonts w:eastAsiaTheme="minorHAnsi"/>
          <w:highlight w:val="yellow"/>
        </w:rPr>
        <w:t>predict</w:t>
      </w:r>
      <w:r w:rsidRPr="00E05CBD">
        <w:rPr>
          <w:sz w:val="16"/>
        </w:rPr>
        <w:t xml:space="preserve"> that </w:t>
      </w:r>
      <w:r w:rsidRPr="00252018">
        <w:rPr>
          <w:rStyle w:val="StyleUnderline"/>
          <w:rFonts w:eastAsiaTheme="minorHAnsi"/>
        </w:rPr>
        <w:t xml:space="preserve">a </w:t>
      </w:r>
      <w:r w:rsidRPr="00470A53">
        <w:rPr>
          <w:rStyle w:val="StyleUnderline"/>
          <w:rFonts w:eastAsiaTheme="minorHAnsi"/>
          <w:highlight w:val="yellow"/>
        </w:rPr>
        <w:t>war</w:t>
      </w:r>
      <w:r w:rsidRPr="00E05CBD">
        <w:rPr>
          <w:sz w:val="16"/>
        </w:rPr>
        <w:t xml:space="preserve"> fought </w:t>
      </w:r>
      <w:r w:rsidRPr="00252018">
        <w:rPr>
          <w:rStyle w:val="StyleUnderline"/>
          <w:rFonts w:eastAsiaTheme="minorHAnsi"/>
        </w:rPr>
        <w:t>with less than half of US or Russian</w:t>
      </w:r>
      <w:r w:rsidRPr="00E05CBD">
        <w:rPr>
          <w:sz w:val="16"/>
        </w:rPr>
        <w:t xml:space="preserve"> strategic nuclear </w:t>
      </w:r>
      <w:r w:rsidRPr="00252018">
        <w:rPr>
          <w:rStyle w:val="StyleUnderline"/>
          <w:rFonts w:eastAsiaTheme="minorHAnsi"/>
        </w:rPr>
        <w:t xml:space="preserve">weapons </w:t>
      </w:r>
      <w:r w:rsidRPr="00470A53">
        <w:rPr>
          <w:rStyle w:val="StyleUnderline"/>
          <w:rFonts w:eastAsiaTheme="minorHAnsi"/>
          <w:highlight w:val="yellow"/>
        </w:rPr>
        <w:t xml:space="preserve">would </w:t>
      </w:r>
      <w:r w:rsidRPr="00470A53">
        <w:rPr>
          <w:rStyle w:val="Emphasis"/>
          <w:sz w:val="28"/>
          <w:highlight w:val="yellow"/>
        </w:rPr>
        <w:t>destroy the human race</w:t>
      </w:r>
      <w:r w:rsidRPr="00470A53">
        <w:rPr>
          <w:sz w:val="16"/>
          <w:highlight w:val="yellow"/>
        </w:rPr>
        <w:t>.</w:t>
      </w:r>
      <w:r w:rsidRPr="00E05CBD">
        <w:rPr>
          <w:sz w:val="16"/>
        </w:rPr>
        <w:t xml:space="preserve">[iv] In other words, </w:t>
      </w:r>
      <w:r w:rsidRPr="00252018">
        <w:rPr>
          <w:rStyle w:val="StyleUnderline"/>
          <w:rFonts w:eastAsiaTheme="minorHAnsi"/>
        </w:rPr>
        <w:t>a US-Russian nuclear war would</w:t>
      </w:r>
      <w:r w:rsidRPr="00E05CBD">
        <w:rPr>
          <w:sz w:val="16"/>
        </w:rPr>
        <w:t xml:space="preserve"> create such extreme long-term damage to the global environment that it would </w:t>
      </w:r>
      <w:r w:rsidRPr="00252018">
        <w:rPr>
          <w:rStyle w:val="StyleUnderline"/>
          <w:rFonts w:eastAsiaTheme="minorHAnsi"/>
        </w:rPr>
        <w:t xml:space="preserve">leave the Earth </w:t>
      </w:r>
      <w:r w:rsidRPr="00E05CBD">
        <w:rPr>
          <w:rStyle w:val="Emphasis"/>
        </w:rPr>
        <w:t>uninhabitable</w:t>
      </w:r>
      <w:r w:rsidRPr="00E05CBD">
        <w:rPr>
          <w:rStyle w:val="StyleUnderline"/>
          <w:rFonts w:eastAsiaTheme="minorHAnsi"/>
        </w:rPr>
        <w:t xml:space="preserve"> </w:t>
      </w:r>
      <w:r w:rsidRPr="00252018">
        <w:rPr>
          <w:rStyle w:val="StyleUnderline"/>
          <w:rFonts w:eastAsiaTheme="minorHAnsi"/>
        </w:rPr>
        <w:t>for humans and most animal forms of life</w:t>
      </w:r>
      <w:r w:rsidRPr="00E05CBD">
        <w:rPr>
          <w:sz w:val="16"/>
        </w:rPr>
        <w:t>.</w:t>
      </w:r>
      <w:r w:rsidRPr="00F10D61">
        <w:rPr>
          <w:sz w:val="12"/>
        </w:rPr>
        <w:t>¶</w:t>
      </w:r>
      <w:r w:rsidRPr="00E05CBD">
        <w:rPr>
          <w:sz w:val="16"/>
        </w:rPr>
        <w:t xml:space="preserve"> A recent article in the Bulletin of the Atomic Scientists, “Self-assured destruction: The climate impacts of nuclear war”,[v] begins by stating:</w:t>
      </w:r>
      <w:r w:rsidRPr="00F10D61">
        <w:rPr>
          <w:sz w:val="12"/>
        </w:rPr>
        <w:t>¶</w:t>
      </w:r>
      <w:r w:rsidRPr="00E05CBD">
        <w:rPr>
          <w:sz w:val="16"/>
        </w:rPr>
        <w:t xml:space="preserve"> “A </w:t>
      </w:r>
      <w:r w:rsidRPr="00252018">
        <w:rPr>
          <w:rStyle w:val="StyleUnderline"/>
          <w:rFonts w:eastAsiaTheme="minorHAnsi"/>
        </w:rPr>
        <w:t xml:space="preserve">nuclear </w:t>
      </w:r>
      <w:r w:rsidRPr="00470A53">
        <w:rPr>
          <w:rStyle w:val="StyleUnderline"/>
          <w:rFonts w:eastAsiaTheme="minorHAnsi"/>
          <w:highlight w:val="yellow"/>
        </w:rPr>
        <w:t>war</w:t>
      </w:r>
      <w:r w:rsidRPr="00252018">
        <w:rPr>
          <w:rStyle w:val="StyleUnderline"/>
          <w:rFonts w:eastAsiaTheme="minorHAnsi"/>
        </w:rPr>
        <w:t xml:space="preserve"> between Russia and the United States, </w:t>
      </w:r>
      <w:r w:rsidRPr="00C23440">
        <w:rPr>
          <w:rStyle w:val="Emphasis"/>
          <w:highlight w:val="yellow"/>
        </w:rPr>
        <w:t>even after</w:t>
      </w:r>
      <w:r w:rsidRPr="00C23440">
        <w:rPr>
          <w:rStyle w:val="Emphasis"/>
        </w:rPr>
        <w:t xml:space="preserve"> the </w:t>
      </w:r>
      <w:r w:rsidRPr="00C23440">
        <w:rPr>
          <w:rStyle w:val="Emphasis"/>
          <w:highlight w:val="yellow"/>
        </w:rPr>
        <w:t>arsenal reductions</w:t>
      </w:r>
      <w:r w:rsidRPr="00E05CBD">
        <w:rPr>
          <w:sz w:val="16"/>
        </w:rPr>
        <w:t xml:space="preserve"> planned under New START, </w:t>
      </w:r>
      <w:r w:rsidRPr="00470A53">
        <w:rPr>
          <w:rStyle w:val="StyleUnderline"/>
          <w:rFonts w:eastAsiaTheme="minorHAnsi"/>
          <w:highlight w:val="yellow"/>
        </w:rPr>
        <w:t>could produce</w:t>
      </w:r>
      <w:r w:rsidRPr="00252018">
        <w:rPr>
          <w:rStyle w:val="StyleUnderline"/>
          <w:rFonts w:eastAsiaTheme="minorHAnsi"/>
        </w:rPr>
        <w:t xml:space="preserve"> a </w:t>
      </w:r>
      <w:r w:rsidRPr="00C23440">
        <w:rPr>
          <w:rStyle w:val="StyleUnderline"/>
          <w:rFonts w:eastAsiaTheme="minorHAnsi"/>
        </w:rPr>
        <w:t xml:space="preserve">nuclear </w:t>
      </w:r>
      <w:r w:rsidRPr="00470A53">
        <w:rPr>
          <w:rStyle w:val="StyleUnderline"/>
          <w:rFonts w:eastAsiaTheme="minorHAnsi"/>
          <w:highlight w:val="yellow"/>
        </w:rPr>
        <w:t>winter</w:t>
      </w:r>
      <w:r w:rsidRPr="00E05CBD">
        <w:rPr>
          <w:sz w:val="16"/>
        </w:rPr>
        <w:t xml:space="preserve">. Hence, </w:t>
      </w:r>
      <w:r w:rsidRPr="00252018">
        <w:rPr>
          <w:rStyle w:val="StyleUnderline"/>
          <w:rFonts w:eastAsiaTheme="minorHAnsi"/>
        </w:rPr>
        <w:t xml:space="preserve">an attack by either side could be </w:t>
      </w:r>
      <w:r w:rsidRPr="00E05CBD">
        <w:rPr>
          <w:rStyle w:val="Emphasis"/>
        </w:rPr>
        <w:t>suicidal</w:t>
      </w:r>
      <w:r w:rsidRPr="00252018">
        <w:rPr>
          <w:rStyle w:val="StyleUnderline"/>
          <w:rFonts w:eastAsiaTheme="minorHAnsi"/>
        </w:rPr>
        <w:t xml:space="preserve">, </w:t>
      </w:r>
      <w:r w:rsidRPr="00470A53">
        <w:rPr>
          <w:rStyle w:val="StyleUnderline"/>
          <w:rFonts w:eastAsiaTheme="minorHAnsi"/>
          <w:highlight w:val="yellow"/>
        </w:rPr>
        <w:t xml:space="preserve">resulting in </w:t>
      </w:r>
      <w:r w:rsidRPr="00C23440">
        <w:rPr>
          <w:rStyle w:val="StyleUnderline"/>
          <w:rFonts w:eastAsiaTheme="minorHAnsi"/>
        </w:rPr>
        <w:t>self</w:t>
      </w:r>
      <w:r w:rsidRPr="00252018">
        <w:rPr>
          <w:rStyle w:val="StyleUnderline"/>
          <w:rFonts w:eastAsiaTheme="minorHAnsi"/>
        </w:rPr>
        <w:t xml:space="preserve">-assured </w:t>
      </w:r>
      <w:r w:rsidRPr="00C23440">
        <w:rPr>
          <w:rStyle w:val="Emphasis"/>
          <w:highlight w:val="yellow"/>
        </w:rPr>
        <w:t>destruction</w:t>
      </w:r>
      <w:r w:rsidRPr="00252018">
        <w:rPr>
          <w:rStyle w:val="StyleUnderline"/>
          <w:rFonts w:eastAsiaTheme="minorHAnsi"/>
        </w:rPr>
        <w:t>.”</w:t>
      </w:r>
      <w:r w:rsidRPr="00F10D61">
        <w:rPr>
          <w:rStyle w:val="StyleUnderline"/>
          <w:rFonts w:eastAsiaTheme="minorHAnsi"/>
          <w:sz w:val="12"/>
        </w:rPr>
        <w:t>¶</w:t>
      </w:r>
      <w:r w:rsidRPr="00E05CBD">
        <w:rPr>
          <w:sz w:val="16"/>
        </w:rPr>
        <w:t xml:space="preserve"> In 2009, I wrote an article[vi] for the </w:t>
      </w:r>
      <w:r w:rsidRPr="00E05CBD">
        <w:rPr>
          <w:sz w:val="16"/>
        </w:rPr>
        <w:lastRenderedPageBreak/>
        <w:t xml:space="preserve">International Commission on Nuclear Non-proliferation and Disarmament that summarizes the findings of these studies. It explains that </w:t>
      </w:r>
      <w:r w:rsidRPr="00C23440">
        <w:rPr>
          <w:rStyle w:val="StyleUnderline"/>
          <w:rFonts w:eastAsiaTheme="minorHAnsi"/>
        </w:rPr>
        <w:t xml:space="preserve">nuclear </w:t>
      </w:r>
      <w:r w:rsidRPr="00470A53">
        <w:rPr>
          <w:rStyle w:val="StyleUnderline"/>
          <w:rFonts w:eastAsiaTheme="minorHAnsi"/>
          <w:highlight w:val="yellow"/>
        </w:rPr>
        <w:t>firestorms</w:t>
      </w:r>
      <w:r w:rsidRPr="00252018">
        <w:rPr>
          <w:rStyle w:val="StyleUnderline"/>
          <w:rFonts w:eastAsiaTheme="minorHAnsi"/>
        </w:rPr>
        <w:t xml:space="preserve"> would </w:t>
      </w:r>
      <w:r w:rsidRPr="00470A53">
        <w:rPr>
          <w:rStyle w:val="StyleUnderline"/>
          <w:rFonts w:eastAsiaTheme="minorHAnsi"/>
          <w:highlight w:val="yellow"/>
        </w:rPr>
        <w:t>produce millions</w:t>
      </w:r>
      <w:r w:rsidRPr="00252018">
        <w:rPr>
          <w:rStyle w:val="StyleUnderline"/>
          <w:rFonts w:eastAsiaTheme="minorHAnsi"/>
        </w:rPr>
        <w:t xml:space="preserve"> of </w:t>
      </w:r>
      <w:r w:rsidRPr="00470A53">
        <w:rPr>
          <w:rStyle w:val="StyleUnderline"/>
          <w:rFonts w:eastAsiaTheme="minorHAnsi"/>
          <w:highlight w:val="yellow"/>
        </w:rPr>
        <w:t>tons of smoke,</w:t>
      </w:r>
      <w:r w:rsidRPr="00470A53">
        <w:rPr>
          <w:sz w:val="16"/>
          <w:highlight w:val="yellow"/>
        </w:rPr>
        <w:t xml:space="preserve"> </w:t>
      </w:r>
      <w:r w:rsidRPr="00470A53">
        <w:rPr>
          <w:rStyle w:val="StyleUnderline"/>
          <w:rFonts w:eastAsiaTheme="minorHAnsi"/>
          <w:highlight w:val="yellow"/>
        </w:rPr>
        <w:t>which would</w:t>
      </w:r>
      <w:r w:rsidRPr="00E05CBD">
        <w:rPr>
          <w:sz w:val="16"/>
        </w:rPr>
        <w:t xml:space="preserve"> rise above cloud level and </w:t>
      </w:r>
      <w:r w:rsidRPr="00252018">
        <w:rPr>
          <w:rStyle w:val="StyleUnderline"/>
          <w:rFonts w:eastAsiaTheme="minorHAnsi"/>
        </w:rPr>
        <w:t xml:space="preserve">form a global stratospheric smoke layer that would </w:t>
      </w:r>
      <w:r w:rsidRPr="00470A53">
        <w:rPr>
          <w:rStyle w:val="Emphasis"/>
          <w:highlight w:val="yellow"/>
        </w:rPr>
        <w:t>rapidly encircle the Earth</w:t>
      </w:r>
      <w:r w:rsidRPr="00252018">
        <w:rPr>
          <w:rStyle w:val="StyleUnderline"/>
          <w:rFonts w:eastAsiaTheme="minorHAnsi"/>
        </w:rPr>
        <w:t>. The smoke</w:t>
      </w:r>
      <w:r w:rsidRPr="00E05CBD">
        <w:rPr>
          <w:sz w:val="16"/>
        </w:rPr>
        <w:t xml:space="preserve"> layer </w:t>
      </w:r>
      <w:r w:rsidRPr="00252018">
        <w:rPr>
          <w:rStyle w:val="StyleUnderline"/>
          <w:rFonts w:eastAsiaTheme="minorHAnsi"/>
        </w:rPr>
        <w:t xml:space="preserve">would remain </w:t>
      </w:r>
      <w:r w:rsidRPr="00470A53">
        <w:rPr>
          <w:rStyle w:val="StyleUnderline"/>
          <w:rFonts w:eastAsiaTheme="minorHAnsi"/>
          <w:highlight w:val="yellow"/>
        </w:rPr>
        <w:t>for</w:t>
      </w:r>
      <w:r w:rsidRPr="00E05CBD">
        <w:rPr>
          <w:sz w:val="16"/>
        </w:rPr>
        <w:t xml:space="preserve"> at least </w:t>
      </w:r>
      <w:r w:rsidRPr="00470A53">
        <w:rPr>
          <w:rStyle w:val="StyleUnderline"/>
          <w:rFonts w:eastAsiaTheme="minorHAnsi"/>
          <w:highlight w:val="yellow"/>
        </w:rPr>
        <w:t xml:space="preserve">a </w:t>
      </w:r>
      <w:r w:rsidRPr="00470A53">
        <w:rPr>
          <w:rStyle w:val="Emphasis"/>
          <w:highlight w:val="yellow"/>
        </w:rPr>
        <w:t>decade</w:t>
      </w:r>
      <w:r w:rsidRPr="00252018">
        <w:rPr>
          <w:rStyle w:val="StyleUnderline"/>
          <w:rFonts w:eastAsiaTheme="minorHAnsi"/>
        </w:rPr>
        <w:t xml:space="preserve">, </w:t>
      </w:r>
      <w:r w:rsidRPr="00C23440">
        <w:rPr>
          <w:rStyle w:val="StyleUnderline"/>
          <w:rFonts w:eastAsiaTheme="minorHAnsi"/>
        </w:rPr>
        <w:t>and it would</w:t>
      </w:r>
      <w:r w:rsidRPr="00C23440">
        <w:rPr>
          <w:sz w:val="16"/>
        </w:rPr>
        <w:t xml:space="preserve"> act to </w:t>
      </w:r>
      <w:r w:rsidRPr="00C23440">
        <w:rPr>
          <w:rStyle w:val="StyleUnderline"/>
          <w:rFonts w:eastAsiaTheme="minorHAnsi"/>
        </w:rPr>
        <w:t>destroy the protective</w:t>
      </w:r>
      <w:r w:rsidRPr="00470A53">
        <w:rPr>
          <w:rStyle w:val="StyleUnderline"/>
          <w:rFonts w:eastAsiaTheme="minorHAnsi"/>
        </w:rPr>
        <w:t xml:space="preserve"> ozone layer</w:t>
      </w:r>
      <w:r w:rsidRPr="00470A53">
        <w:rPr>
          <w:sz w:val="16"/>
        </w:rPr>
        <w:t xml:space="preserve"> (vastly </w:t>
      </w:r>
      <w:r w:rsidRPr="00470A53">
        <w:rPr>
          <w:rStyle w:val="StyleUnderline"/>
          <w:rFonts w:eastAsiaTheme="minorHAnsi"/>
        </w:rPr>
        <w:t>increasing the UV-B reaching Earth</w:t>
      </w:r>
      <w:r w:rsidRPr="00470A53">
        <w:rPr>
          <w:sz w:val="16"/>
        </w:rPr>
        <w:t xml:space="preserve">[vii]) </w:t>
      </w:r>
      <w:r w:rsidRPr="00470A53">
        <w:rPr>
          <w:rStyle w:val="StyleUnderline"/>
          <w:rFonts w:eastAsiaTheme="minorHAnsi"/>
        </w:rPr>
        <w:t xml:space="preserve">as </w:t>
      </w:r>
      <w:r w:rsidRPr="00C23440">
        <w:rPr>
          <w:rStyle w:val="StyleUnderline"/>
          <w:rFonts w:eastAsiaTheme="minorHAnsi"/>
        </w:rPr>
        <w:t>well as block warming sunlight,</w:t>
      </w:r>
      <w:r w:rsidRPr="00252018">
        <w:rPr>
          <w:rStyle w:val="StyleUnderline"/>
          <w:rFonts w:eastAsiaTheme="minorHAnsi"/>
        </w:rPr>
        <w:t xml:space="preserve"> thus </w:t>
      </w:r>
      <w:r w:rsidRPr="00470A53">
        <w:rPr>
          <w:rStyle w:val="StyleUnderline"/>
          <w:rFonts w:eastAsiaTheme="minorHAnsi"/>
          <w:highlight w:val="yellow"/>
        </w:rPr>
        <w:t>creating Ice Age</w:t>
      </w:r>
      <w:r w:rsidRPr="00E05CBD">
        <w:rPr>
          <w:sz w:val="16"/>
        </w:rPr>
        <w:t xml:space="preserve"> weather </w:t>
      </w:r>
      <w:r w:rsidRPr="00C23440">
        <w:rPr>
          <w:rStyle w:val="StyleUnderline"/>
          <w:rFonts w:eastAsiaTheme="minorHAnsi"/>
          <w:highlight w:val="yellow"/>
        </w:rPr>
        <w:t>conditions</w:t>
      </w:r>
      <w:r w:rsidRPr="00252018">
        <w:rPr>
          <w:rStyle w:val="StyleUnderline"/>
          <w:rFonts w:eastAsiaTheme="minorHAnsi"/>
        </w:rPr>
        <w:t xml:space="preserve"> that would last </w:t>
      </w:r>
      <w:r w:rsidRPr="00E05CBD">
        <w:rPr>
          <w:rStyle w:val="Emphasis"/>
        </w:rPr>
        <w:t>10 years</w:t>
      </w:r>
      <w:r w:rsidRPr="00E05CBD">
        <w:rPr>
          <w:sz w:val="16"/>
        </w:rPr>
        <w:t xml:space="preserve"> or longer.</w:t>
      </w:r>
      <w:r w:rsidRPr="00F10D61">
        <w:rPr>
          <w:sz w:val="12"/>
        </w:rPr>
        <w:t>¶</w:t>
      </w:r>
      <w:r w:rsidRPr="00E05CBD">
        <w:rPr>
          <w:sz w:val="16"/>
        </w:rPr>
        <w:t xml:space="preserve"> </w:t>
      </w:r>
      <w:r w:rsidRPr="00252018">
        <w:rPr>
          <w:rStyle w:val="StyleUnderline"/>
          <w:rFonts w:eastAsiaTheme="minorHAnsi"/>
        </w:rPr>
        <w:t>Following</w:t>
      </w:r>
      <w:r w:rsidRPr="00E05CBD">
        <w:rPr>
          <w:sz w:val="16"/>
        </w:rPr>
        <w:t xml:space="preserve"> a US-Russian nuclear </w:t>
      </w:r>
      <w:r w:rsidRPr="00252018">
        <w:rPr>
          <w:rStyle w:val="StyleUnderline"/>
          <w:rFonts w:eastAsiaTheme="minorHAnsi"/>
        </w:rPr>
        <w:t>war, temperatures in the</w:t>
      </w:r>
      <w:r w:rsidRPr="00E05CBD">
        <w:rPr>
          <w:sz w:val="16"/>
        </w:rPr>
        <w:t xml:space="preserve"> central </w:t>
      </w:r>
      <w:r w:rsidRPr="00252018">
        <w:rPr>
          <w:rStyle w:val="StyleUnderline"/>
          <w:rFonts w:eastAsiaTheme="minorHAnsi"/>
        </w:rPr>
        <w:t>US and Eurasia would fall below freezing every day for</w:t>
      </w:r>
      <w:r w:rsidRPr="00E05CBD">
        <w:rPr>
          <w:sz w:val="16"/>
        </w:rPr>
        <w:t xml:space="preserve"> one to </w:t>
      </w:r>
      <w:r w:rsidRPr="00252018">
        <w:rPr>
          <w:rStyle w:val="StyleUnderline"/>
          <w:rFonts w:eastAsiaTheme="minorHAnsi"/>
        </w:rPr>
        <w:t xml:space="preserve">three years; the intense </w:t>
      </w:r>
      <w:r w:rsidRPr="00470A53">
        <w:rPr>
          <w:rStyle w:val="StyleUnderline"/>
          <w:rFonts w:eastAsiaTheme="minorHAnsi"/>
          <w:highlight w:val="yellow"/>
        </w:rPr>
        <w:t>cold would</w:t>
      </w:r>
      <w:r w:rsidRPr="00252018">
        <w:rPr>
          <w:rStyle w:val="StyleUnderline"/>
          <w:rFonts w:eastAsiaTheme="minorHAnsi"/>
        </w:rPr>
        <w:t xml:space="preserve"> </w:t>
      </w:r>
      <w:r w:rsidRPr="00E05CBD">
        <w:rPr>
          <w:rStyle w:val="Emphasis"/>
        </w:rPr>
        <w:t xml:space="preserve">completely </w:t>
      </w:r>
      <w:r w:rsidRPr="00470A53">
        <w:rPr>
          <w:rStyle w:val="Emphasis"/>
          <w:highlight w:val="yellow"/>
        </w:rPr>
        <w:t>eliminate growing seasons for a decade</w:t>
      </w:r>
      <w:r w:rsidRPr="00E05CBD">
        <w:rPr>
          <w:sz w:val="16"/>
        </w:rPr>
        <w:t xml:space="preserve"> or longer. </w:t>
      </w:r>
      <w:r w:rsidRPr="00252018">
        <w:rPr>
          <w:rStyle w:val="StyleUnderline"/>
          <w:rFonts w:eastAsiaTheme="minorHAnsi"/>
        </w:rPr>
        <w:t xml:space="preserve">No crops could be grown, leading to a famine that would </w:t>
      </w:r>
      <w:r w:rsidRPr="00E05CBD">
        <w:rPr>
          <w:rStyle w:val="Emphasis"/>
        </w:rPr>
        <w:t>kill most humans and large animal populations</w:t>
      </w:r>
      <w:r w:rsidRPr="00252018">
        <w:rPr>
          <w:rStyle w:val="StyleUnderline"/>
          <w:rFonts w:eastAsiaTheme="minorHAnsi"/>
        </w:rPr>
        <w:t>.</w:t>
      </w:r>
      <w:r w:rsidRPr="00F10D61">
        <w:rPr>
          <w:rStyle w:val="StyleUnderline"/>
          <w:rFonts w:eastAsiaTheme="minorHAnsi"/>
          <w:sz w:val="12"/>
        </w:rPr>
        <w:t>¶</w:t>
      </w:r>
      <w:r w:rsidRPr="00E05CBD">
        <w:rPr>
          <w:sz w:val="16"/>
        </w:rPr>
        <w:t xml:space="preserve"> </w:t>
      </w:r>
      <w:r w:rsidRPr="00470A53">
        <w:rPr>
          <w:rStyle w:val="StyleUnderline"/>
          <w:rFonts w:eastAsiaTheme="minorHAnsi"/>
          <w:highlight w:val="yellow"/>
        </w:rPr>
        <w:t>Electromagnetic pulse</w:t>
      </w:r>
      <w:r w:rsidRPr="00E05CBD">
        <w:rPr>
          <w:sz w:val="16"/>
        </w:rPr>
        <w:t xml:space="preserve"> from high-altitude nuclear detonations </w:t>
      </w:r>
      <w:r w:rsidRPr="00252018">
        <w:rPr>
          <w:rStyle w:val="StyleUnderline"/>
          <w:rFonts w:eastAsiaTheme="minorHAnsi"/>
        </w:rPr>
        <w:t xml:space="preserve">would </w:t>
      </w:r>
      <w:r w:rsidRPr="00470A53">
        <w:rPr>
          <w:rStyle w:val="StyleUnderline"/>
          <w:rFonts w:eastAsiaTheme="minorHAnsi"/>
          <w:highlight w:val="yellow"/>
        </w:rPr>
        <w:t>destroy</w:t>
      </w:r>
      <w:r w:rsidRPr="00E05CBD">
        <w:rPr>
          <w:sz w:val="16"/>
        </w:rPr>
        <w:t xml:space="preserve"> the integrated circuits in </w:t>
      </w:r>
      <w:r w:rsidRPr="00252018">
        <w:rPr>
          <w:rStyle w:val="StyleUnderline"/>
          <w:rFonts w:eastAsiaTheme="minorHAnsi"/>
        </w:rPr>
        <w:t>all</w:t>
      </w:r>
      <w:r w:rsidRPr="00E05CBD">
        <w:rPr>
          <w:sz w:val="16"/>
        </w:rPr>
        <w:t xml:space="preserve"> modern </w:t>
      </w:r>
      <w:r w:rsidRPr="00C23440">
        <w:rPr>
          <w:rStyle w:val="StyleUnderline"/>
          <w:rFonts w:eastAsiaTheme="minorHAnsi"/>
          <w:highlight w:val="yellow"/>
        </w:rPr>
        <w:t>electronic</w:t>
      </w:r>
      <w:r w:rsidRPr="00252018">
        <w:rPr>
          <w:rStyle w:val="StyleUnderline"/>
          <w:rFonts w:eastAsiaTheme="minorHAnsi"/>
        </w:rPr>
        <w:t xml:space="preserve"> </w:t>
      </w:r>
      <w:r w:rsidRPr="00470A53">
        <w:rPr>
          <w:rStyle w:val="StyleUnderline"/>
          <w:rFonts w:eastAsiaTheme="minorHAnsi"/>
          <w:highlight w:val="yellow"/>
        </w:rPr>
        <w:t>devices</w:t>
      </w:r>
      <w:r w:rsidRPr="00E05CBD">
        <w:rPr>
          <w:sz w:val="16"/>
        </w:rPr>
        <w:t xml:space="preserve">[viii], including those in commercial nuclear power plants. </w:t>
      </w:r>
      <w:r w:rsidRPr="00470A53">
        <w:rPr>
          <w:rStyle w:val="StyleUnderline"/>
          <w:rFonts w:eastAsiaTheme="minorHAnsi"/>
          <w:highlight w:val="yellow"/>
        </w:rPr>
        <w:t>Every</w:t>
      </w:r>
      <w:r w:rsidRPr="00252018">
        <w:rPr>
          <w:rStyle w:val="StyleUnderline"/>
          <w:rFonts w:eastAsiaTheme="minorHAnsi"/>
        </w:rPr>
        <w:t xml:space="preserve"> nuclear </w:t>
      </w:r>
      <w:r w:rsidRPr="00470A53">
        <w:rPr>
          <w:rStyle w:val="StyleUnderline"/>
          <w:rFonts w:eastAsiaTheme="minorHAnsi"/>
          <w:highlight w:val="yellow"/>
        </w:rPr>
        <w:t>reactor would</w:t>
      </w:r>
      <w:r w:rsidRPr="00E05CBD">
        <w:rPr>
          <w:sz w:val="16"/>
        </w:rPr>
        <w:t xml:space="preserve"> almost </w:t>
      </w:r>
      <w:r w:rsidRPr="00470A53">
        <w:rPr>
          <w:rStyle w:val="Emphasis"/>
          <w:highlight w:val="yellow"/>
        </w:rPr>
        <w:t>instantly</w:t>
      </w:r>
      <w:r w:rsidRPr="00470A53">
        <w:rPr>
          <w:rStyle w:val="StyleUnderline"/>
          <w:rFonts w:eastAsiaTheme="minorHAnsi"/>
          <w:highlight w:val="yellow"/>
        </w:rPr>
        <w:t xml:space="preserve"> meltdown</w:t>
      </w:r>
      <w:r w:rsidRPr="00E05CBD">
        <w:rPr>
          <w:sz w:val="16"/>
        </w:rPr>
        <w:t xml:space="preserve">; every nuclear spent fuel pool (which contain many times more radioactivity than found in the reactors) would boil-off, </w:t>
      </w:r>
      <w:r w:rsidRPr="00252018">
        <w:rPr>
          <w:rStyle w:val="StyleUnderline"/>
          <w:rFonts w:eastAsiaTheme="minorHAnsi"/>
        </w:rPr>
        <w:t xml:space="preserve">releasing vast </w:t>
      </w:r>
      <w:r w:rsidRPr="00E05CBD">
        <w:rPr>
          <w:sz w:val="16"/>
        </w:rPr>
        <w:t xml:space="preserve">amounts of </w:t>
      </w:r>
      <w:r w:rsidRPr="00470A53">
        <w:rPr>
          <w:rStyle w:val="Emphasis"/>
          <w:highlight w:val="yellow"/>
        </w:rPr>
        <w:t>long-lived</w:t>
      </w:r>
      <w:r w:rsidRPr="00470A53">
        <w:rPr>
          <w:rStyle w:val="StyleUnderline"/>
          <w:rFonts w:eastAsiaTheme="minorHAnsi"/>
          <w:highlight w:val="yellow"/>
        </w:rPr>
        <w:t xml:space="preserve"> </w:t>
      </w:r>
      <w:r w:rsidRPr="00470A53">
        <w:rPr>
          <w:rStyle w:val="StyleUnderline"/>
          <w:rFonts w:eastAsiaTheme="minorHAnsi"/>
        </w:rPr>
        <w:t>radioactivity</w:t>
      </w:r>
      <w:r w:rsidRPr="00E05CBD">
        <w:rPr>
          <w:sz w:val="16"/>
        </w:rPr>
        <w:t xml:space="preserve">. The </w:t>
      </w:r>
      <w:r w:rsidRPr="00470A53">
        <w:rPr>
          <w:rStyle w:val="StyleUnderline"/>
          <w:rFonts w:eastAsiaTheme="minorHAnsi"/>
          <w:highlight w:val="yellow"/>
        </w:rPr>
        <w:t>fallout would make</w:t>
      </w:r>
      <w:r w:rsidRPr="00E05CBD">
        <w:rPr>
          <w:sz w:val="16"/>
        </w:rPr>
        <w:t xml:space="preserve"> most of the </w:t>
      </w:r>
      <w:r w:rsidRPr="00470A53">
        <w:rPr>
          <w:rStyle w:val="StyleUnderline"/>
          <w:rFonts w:eastAsiaTheme="minorHAnsi"/>
          <w:highlight w:val="yellow"/>
        </w:rPr>
        <w:t xml:space="preserve">US and Europe </w:t>
      </w:r>
      <w:r w:rsidRPr="00470A53">
        <w:rPr>
          <w:rStyle w:val="Emphasis"/>
          <w:highlight w:val="yellow"/>
        </w:rPr>
        <w:t>uninhabitable</w:t>
      </w:r>
      <w:r w:rsidRPr="00252018">
        <w:rPr>
          <w:rStyle w:val="StyleUnderline"/>
          <w:rFonts w:eastAsiaTheme="minorHAnsi"/>
        </w:rPr>
        <w:t>.</w:t>
      </w:r>
      <w:r w:rsidRPr="00E05CBD">
        <w:rPr>
          <w:sz w:val="16"/>
        </w:rPr>
        <w:t xml:space="preserve"> </w:t>
      </w:r>
      <w:r w:rsidRPr="00C23440">
        <w:rPr>
          <w:sz w:val="16"/>
        </w:rPr>
        <w:t xml:space="preserve">Of course, the </w:t>
      </w:r>
      <w:r w:rsidRPr="00C23440">
        <w:rPr>
          <w:rStyle w:val="StyleUnderline"/>
          <w:rFonts w:eastAsiaTheme="minorHAnsi"/>
        </w:rPr>
        <w:t xml:space="preserve">survivors of the nuclear war would be </w:t>
      </w:r>
      <w:r w:rsidRPr="00C23440">
        <w:rPr>
          <w:rStyle w:val="Emphasis"/>
          <w:sz w:val="28"/>
        </w:rPr>
        <w:t>starving to death anyway</w:t>
      </w:r>
      <w:r w:rsidRPr="00E05CBD">
        <w:rPr>
          <w:rStyle w:val="Emphasis"/>
          <w:sz w:val="28"/>
        </w:rPr>
        <w:t>.</w:t>
      </w:r>
      <w:r>
        <w:rPr>
          <w:sz w:val="20"/>
        </w:rPr>
        <w:t xml:space="preserve"> </w:t>
      </w:r>
      <w:r w:rsidRPr="00252018">
        <w:rPr>
          <w:rStyle w:val="StyleUnderline"/>
          <w:rFonts w:eastAsiaTheme="minorHAnsi"/>
        </w:rPr>
        <w:t>Once nuclear weapons were introduced into a</w:t>
      </w:r>
      <w:r w:rsidRPr="00E05CBD">
        <w:rPr>
          <w:sz w:val="16"/>
        </w:rPr>
        <w:t xml:space="preserve"> US-Russian </w:t>
      </w:r>
      <w:r w:rsidRPr="00C23440">
        <w:rPr>
          <w:rStyle w:val="StyleUnderline"/>
          <w:rFonts w:eastAsiaTheme="minorHAnsi"/>
        </w:rPr>
        <w:t>conflict, there would be little chance</w:t>
      </w:r>
      <w:r w:rsidRPr="00C23440">
        <w:rPr>
          <w:sz w:val="16"/>
        </w:rPr>
        <w:t xml:space="preserve"> that a </w:t>
      </w:r>
      <w:r w:rsidRPr="00C23440">
        <w:rPr>
          <w:rStyle w:val="Emphasis"/>
        </w:rPr>
        <w:t>nuclear holocaust</w:t>
      </w:r>
      <w:r w:rsidRPr="00C23440">
        <w:rPr>
          <w:rStyle w:val="StyleUnderline"/>
          <w:rFonts w:eastAsiaTheme="minorHAnsi"/>
        </w:rPr>
        <w:t xml:space="preserve"> could be avoided. Theories of</w:t>
      </w:r>
      <w:r w:rsidRPr="00C23440">
        <w:rPr>
          <w:sz w:val="16"/>
        </w:rPr>
        <w:t xml:space="preserve"> “limited nuclear war” and “nuclear </w:t>
      </w:r>
      <w:r w:rsidRPr="00C23440">
        <w:rPr>
          <w:rStyle w:val="StyleUnderline"/>
          <w:rFonts w:eastAsiaTheme="minorHAnsi"/>
        </w:rPr>
        <w:t xml:space="preserve">de-escalation” are </w:t>
      </w:r>
      <w:r w:rsidRPr="00C23440">
        <w:rPr>
          <w:rStyle w:val="Emphasis"/>
        </w:rPr>
        <w:t>unrealistic</w:t>
      </w:r>
      <w:r w:rsidRPr="00C23440">
        <w:rPr>
          <w:sz w:val="16"/>
        </w:rPr>
        <w:t xml:space="preserve">.[ix] In 2002 the </w:t>
      </w:r>
      <w:r w:rsidRPr="00C23440">
        <w:rPr>
          <w:rStyle w:val="StyleUnderline"/>
          <w:rFonts w:eastAsiaTheme="minorHAnsi"/>
        </w:rPr>
        <w:t>Bush</w:t>
      </w:r>
      <w:r w:rsidRPr="00C23440">
        <w:rPr>
          <w:sz w:val="16"/>
        </w:rPr>
        <w:t xml:space="preserve"> administration </w:t>
      </w:r>
      <w:r w:rsidRPr="00C23440">
        <w:rPr>
          <w:rStyle w:val="StyleUnderline"/>
          <w:rFonts w:eastAsiaTheme="minorHAnsi"/>
        </w:rPr>
        <w:t>modified US strategic doctrine</w:t>
      </w:r>
      <w:r w:rsidRPr="00C23440">
        <w:rPr>
          <w:sz w:val="16"/>
        </w:rPr>
        <w:t xml:space="preserve"> from a retaliatory role </w:t>
      </w:r>
      <w:r w:rsidRPr="00C23440">
        <w:rPr>
          <w:rStyle w:val="StyleUnderline"/>
          <w:rFonts w:eastAsiaTheme="minorHAnsi"/>
        </w:rPr>
        <w:t>to permit preemptive nuclear attack</w:t>
      </w:r>
      <w:r w:rsidRPr="00C23440">
        <w:rPr>
          <w:sz w:val="16"/>
        </w:rPr>
        <w:t xml:space="preserve">; in 2010, the </w:t>
      </w:r>
      <w:r w:rsidRPr="00C23440">
        <w:rPr>
          <w:rStyle w:val="StyleUnderline"/>
          <w:rFonts w:eastAsiaTheme="minorHAnsi"/>
        </w:rPr>
        <w:t>Obama</w:t>
      </w:r>
      <w:r w:rsidRPr="00C23440">
        <w:rPr>
          <w:sz w:val="16"/>
        </w:rPr>
        <w:t xml:space="preserve"> administration </w:t>
      </w:r>
      <w:r w:rsidRPr="00C23440">
        <w:rPr>
          <w:rStyle w:val="StyleUnderline"/>
          <w:rFonts w:eastAsiaTheme="minorHAnsi"/>
        </w:rPr>
        <w:t>made only</w:t>
      </w:r>
      <w:r w:rsidRPr="00C23440">
        <w:rPr>
          <w:sz w:val="16"/>
        </w:rPr>
        <w:t xml:space="preserve"> incremental and </w:t>
      </w:r>
      <w:r w:rsidRPr="00C23440">
        <w:rPr>
          <w:rStyle w:val="StyleUnderline"/>
          <w:rFonts w:eastAsiaTheme="minorHAnsi"/>
        </w:rPr>
        <w:t>miniscule changes</w:t>
      </w:r>
      <w:r w:rsidRPr="00C23440">
        <w:rPr>
          <w:sz w:val="16"/>
        </w:rPr>
        <w:t xml:space="preserve"> to this doctrine, leaving it essentially unchanged. </w:t>
      </w:r>
      <w:r w:rsidRPr="00C23440">
        <w:rPr>
          <w:rStyle w:val="StyleUnderline"/>
          <w:rFonts w:eastAsiaTheme="minorHAnsi"/>
        </w:rPr>
        <w:t xml:space="preserve">Furthermore, Counterforce </w:t>
      </w:r>
      <w:r w:rsidRPr="00C23440">
        <w:rPr>
          <w:sz w:val="16"/>
        </w:rPr>
        <w:t xml:space="preserve">doctrine – used by both the US and Russian military – </w:t>
      </w:r>
      <w:r w:rsidRPr="00C23440">
        <w:rPr>
          <w:rStyle w:val="StyleUnderline"/>
          <w:rFonts w:eastAsiaTheme="minorHAnsi"/>
        </w:rPr>
        <w:t>emphasizes the need for preemptive strikes</w:t>
      </w:r>
      <w:r w:rsidRPr="00C23440">
        <w:rPr>
          <w:sz w:val="16"/>
        </w:rPr>
        <w:t xml:space="preserve"> once nuclear war begins. </w:t>
      </w:r>
      <w:r w:rsidRPr="00C23440">
        <w:rPr>
          <w:rStyle w:val="StyleUnderline"/>
          <w:rFonts w:eastAsiaTheme="minorHAnsi"/>
        </w:rPr>
        <w:t>Both sides would be under immense pressure to launch a</w:t>
      </w:r>
      <w:r w:rsidRPr="00C23440">
        <w:rPr>
          <w:sz w:val="16"/>
        </w:rPr>
        <w:t xml:space="preserve"> preemptive nuclear </w:t>
      </w:r>
      <w:r w:rsidRPr="00C23440">
        <w:rPr>
          <w:rStyle w:val="StyleUnderline"/>
          <w:rFonts w:eastAsiaTheme="minorHAnsi"/>
        </w:rPr>
        <w:t>first-strike</w:t>
      </w:r>
      <w:r w:rsidRPr="00C23440">
        <w:rPr>
          <w:sz w:val="16"/>
        </w:rPr>
        <w:t xml:space="preserve"> once military hostilities had commenced, especially if nuclear weapons had already been used on the battlefield.</w:t>
      </w:r>
    </w:p>
    <w:p w14:paraId="32C488EF" w14:textId="77777777" w:rsidR="00216A09" w:rsidRPr="00534508" w:rsidRDefault="00216A09" w:rsidP="00216A09">
      <w:pPr>
        <w:pStyle w:val="Heading4"/>
        <w:rPr>
          <w:rFonts w:cs="Arial"/>
        </w:rPr>
      </w:pPr>
      <w:r>
        <w:rPr>
          <w:rFonts w:cs="Arial"/>
        </w:rPr>
        <w:t xml:space="preserve">Scenario 3 is NATO – </w:t>
      </w:r>
    </w:p>
    <w:p w14:paraId="38C5F96A" w14:textId="77777777" w:rsidR="00216A09" w:rsidRPr="00835B9A" w:rsidRDefault="00216A09" w:rsidP="00216A09">
      <w:pPr>
        <w:pStyle w:val="Heading4"/>
        <w:rPr>
          <w:rFonts w:cs="Arial"/>
        </w:rPr>
      </w:pPr>
      <w:r w:rsidRPr="00A06588">
        <w:rPr>
          <w:rFonts w:cs="Arial"/>
        </w:rPr>
        <w:t xml:space="preserve">Internal divergence is </w:t>
      </w:r>
      <w:r w:rsidRPr="00A06588">
        <w:rPr>
          <w:rFonts w:cs="Arial"/>
          <w:u w:val="single"/>
        </w:rPr>
        <w:t>greater than ever before</w:t>
      </w:r>
      <w:r w:rsidRPr="00A06588">
        <w:rPr>
          <w:rFonts w:cs="Arial"/>
        </w:rPr>
        <w:t xml:space="preserve"> – </w:t>
      </w:r>
      <w:r>
        <w:rPr>
          <w:rFonts w:cs="Arial"/>
        </w:rPr>
        <w:t xml:space="preserve">authoritarianism </w:t>
      </w:r>
      <w:r w:rsidRPr="00A06588">
        <w:rPr>
          <w:rFonts w:cs="Arial"/>
        </w:rPr>
        <w:t xml:space="preserve">will </w:t>
      </w:r>
      <w:r w:rsidRPr="00A06588">
        <w:rPr>
          <w:rFonts w:cs="Arial"/>
          <w:u w:val="single"/>
        </w:rPr>
        <w:t>unravel</w:t>
      </w:r>
      <w:r w:rsidRPr="00A06588">
        <w:rPr>
          <w:rFonts w:cs="Arial"/>
        </w:rPr>
        <w:t xml:space="preserve"> NATO a</w:t>
      </w:r>
      <w:r>
        <w:rPr>
          <w:rFonts w:cs="Arial"/>
        </w:rPr>
        <w:t xml:space="preserve">nd cause </w:t>
      </w:r>
      <w:r>
        <w:rPr>
          <w:rFonts w:cs="Arial"/>
          <w:u w:val="single"/>
        </w:rPr>
        <w:t>global war</w:t>
      </w:r>
      <w:r>
        <w:rPr>
          <w:rFonts w:cs="Arial"/>
        </w:rPr>
        <w:t xml:space="preserve"> </w:t>
      </w:r>
    </w:p>
    <w:p w14:paraId="1DFE2104" w14:textId="77777777" w:rsidR="00216A09" w:rsidRPr="00A06588" w:rsidRDefault="00216A09" w:rsidP="00216A09">
      <w:r w:rsidRPr="00A06588">
        <w:rPr>
          <w:rStyle w:val="Style13ptBold"/>
        </w:rPr>
        <w:t>Kagan 18</w:t>
      </w:r>
      <w:r w:rsidRPr="00A06588">
        <w:t>, [</w:t>
      </w:r>
      <w:r w:rsidRPr="00A06588">
        <w:rPr>
          <w:u w:val="single"/>
        </w:rPr>
        <w:t>King</w:t>
      </w:r>
      <w:r w:rsidRPr="00A06588">
        <w:t xml:space="preserve"> Robert Kagan is a Stephen &amp; Barbara Friedman Senior Fellow - Foreign Policy, Center for Security, Strategy, and Technology, Project on International Order and Strategy, </w:t>
      </w:r>
      <w:r w:rsidRPr="00A06588">
        <w:rPr>
          <w:u w:val="single"/>
        </w:rPr>
        <w:t>Heg daddy</w:t>
      </w:r>
      <w:r w:rsidRPr="00A06588">
        <w:t>, NATO’s global peace is unraveling and we can’t see it, July 15, https://www.brookings.edu/blog/order-from-chaos/2018/07/15/natos-global-peace-is-unraveling-and-we-cant-see-it/]</w:t>
      </w:r>
    </w:p>
    <w:p w14:paraId="39455133" w14:textId="77777777" w:rsidR="00216A09" w:rsidRPr="00A06588" w:rsidRDefault="00216A09" w:rsidP="00216A09">
      <w:pPr>
        <w:rPr>
          <w:u w:val="single"/>
        </w:rPr>
      </w:pPr>
      <w:r w:rsidRPr="009174B5">
        <w:rPr>
          <w:sz w:val="16"/>
        </w:rPr>
        <w:t xml:space="preserve">All true, but unfortunately beside the point. Small </w:t>
      </w:r>
      <w:r w:rsidRPr="00A06588">
        <w:rPr>
          <w:rStyle w:val="StyleUnderline"/>
        </w:rPr>
        <w:t>troop deployments and</w:t>
      </w:r>
      <w:r w:rsidRPr="009174B5">
        <w:rPr>
          <w:sz w:val="16"/>
        </w:rPr>
        <w:t xml:space="preserve"> incremental </w:t>
      </w:r>
      <w:r w:rsidRPr="00A06588">
        <w:rPr>
          <w:rStyle w:val="StyleUnderline"/>
        </w:rPr>
        <w:t xml:space="preserve">defense increases </w:t>
      </w:r>
      <w:r w:rsidRPr="00A06588">
        <w:rPr>
          <w:rStyle w:val="Emphasis"/>
        </w:rPr>
        <w:t>don’t mean much</w:t>
      </w:r>
      <w:r w:rsidRPr="00A06588">
        <w:rPr>
          <w:rStyle w:val="StyleUnderline"/>
        </w:rPr>
        <w:t xml:space="preserve"> when the </w:t>
      </w:r>
      <w:r w:rsidRPr="00A06588">
        <w:rPr>
          <w:rStyle w:val="Emphasis"/>
        </w:rPr>
        <w:t>foundations</w:t>
      </w:r>
      <w:r w:rsidRPr="00A06588">
        <w:rPr>
          <w:rStyle w:val="StyleUnderline"/>
        </w:rPr>
        <w:t xml:space="preserve"> of the alliance are </w:t>
      </w:r>
      <w:r w:rsidRPr="00A06588">
        <w:rPr>
          <w:rStyle w:val="Emphasis"/>
        </w:rPr>
        <w:t>crumbling</w:t>
      </w:r>
      <w:r w:rsidRPr="009174B5">
        <w:rPr>
          <w:sz w:val="16"/>
        </w:rPr>
        <w:t xml:space="preserve">—as they are and have been for some time. And </w:t>
      </w:r>
      <w:r w:rsidRPr="00A06588">
        <w:rPr>
          <w:rStyle w:val="Emphasis"/>
        </w:rPr>
        <w:t xml:space="preserve">pointing to </w:t>
      </w:r>
      <w:r w:rsidRPr="00A06588">
        <w:rPr>
          <w:rStyle w:val="Emphasis"/>
          <w:highlight w:val="cyan"/>
        </w:rPr>
        <w:t>previous differences</w:t>
      </w:r>
      <w:r w:rsidRPr="00A06588">
        <w:rPr>
          <w:rStyle w:val="StyleUnderline"/>
          <w:highlight w:val="cyan"/>
        </w:rPr>
        <w:t xml:space="preserve"> </w:t>
      </w:r>
      <w:r w:rsidRPr="00A06588">
        <w:rPr>
          <w:rStyle w:val="Emphasis"/>
          <w:highlight w:val="cyan"/>
        </w:rPr>
        <w:t>ignores</w:t>
      </w:r>
      <w:r w:rsidRPr="00A06588">
        <w:rPr>
          <w:rStyle w:val="StyleUnderline"/>
          <w:highlight w:val="cyan"/>
        </w:rPr>
        <w:t xml:space="preserve"> how much </w:t>
      </w:r>
      <w:r w:rsidRPr="00A06588">
        <w:rPr>
          <w:rStyle w:val="StyleUnderline"/>
        </w:rPr>
        <w:t>political and international circumstances</w:t>
      </w:r>
      <w:r w:rsidRPr="009174B5">
        <w:rPr>
          <w:sz w:val="16"/>
        </w:rPr>
        <w:t xml:space="preserve"> have </w:t>
      </w:r>
      <w:r w:rsidRPr="00A06588">
        <w:rPr>
          <w:rStyle w:val="Emphasis"/>
          <w:highlight w:val="cyan"/>
        </w:rPr>
        <w:t>changed</w:t>
      </w:r>
      <w:r w:rsidRPr="00A06588">
        <w:rPr>
          <w:rStyle w:val="StyleUnderline"/>
          <w:highlight w:val="cyan"/>
        </w:rPr>
        <w:t xml:space="preserve"> over the </w:t>
      </w:r>
      <w:r w:rsidRPr="00A06588">
        <w:rPr>
          <w:rStyle w:val="StyleUnderline"/>
        </w:rPr>
        <w:t xml:space="preserve">past </w:t>
      </w:r>
      <w:r w:rsidRPr="00A06588">
        <w:rPr>
          <w:rStyle w:val="Emphasis"/>
          <w:highlight w:val="cyan"/>
        </w:rPr>
        <w:t>decade</w:t>
      </w:r>
      <w:r w:rsidRPr="009174B5">
        <w:rPr>
          <w:sz w:val="16"/>
        </w:rPr>
        <w:t xml:space="preserve">. Europe faces new problems, as well as the return of some of the old problems that led to catastrophe in the past; and Americans have a very different attitude toward the world than they did during the Cold War. </w:t>
      </w:r>
      <w:r w:rsidRPr="00A06588">
        <w:rPr>
          <w:rStyle w:val="StyleUnderline"/>
        </w:rPr>
        <w:t xml:space="preserve">This is </w:t>
      </w:r>
      <w:r w:rsidRPr="00A06588">
        <w:rPr>
          <w:rStyle w:val="Emphasis"/>
        </w:rPr>
        <w:t>not just another</w:t>
      </w:r>
      <w:r w:rsidRPr="00A06588">
        <w:rPr>
          <w:rStyle w:val="StyleUnderline"/>
        </w:rPr>
        <w:t xml:space="preserve"> family </w:t>
      </w:r>
      <w:r w:rsidRPr="00A06588">
        <w:rPr>
          <w:rStyle w:val="Emphasis"/>
        </w:rPr>
        <w:t>quarrel</w:t>
      </w:r>
      <w:r w:rsidRPr="00A06588">
        <w:rPr>
          <w:rStyle w:val="StyleUnderline"/>
        </w:rPr>
        <w:t>.</w:t>
      </w:r>
    </w:p>
    <w:p w14:paraId="3348D497" w14:textId="77777777" w:rsidR="00216A09" w:rsidRPr="00732C44" w:rsidRDefault="00216A09" w:rsidP="00216A09">
      <w:pPr>
        <w:rPr>
          <w:u w:val="single"/>
        </w:rPr>
      </w:pPr>
      <w:r w:rsidRPr="00A06588">
        <w:rPr>
          <w:rStyle w:val="StyleUnderline"/>
          <w:highlight w:val="cyan"/>
        </w:rPr>
        <w:t xml:space="preserve">The </w:t>
      </w:r>
      <w:r w:rsidRPr="00A06588">
        <w:rPr>
          <w:rStyle w:val="StyleUnderline"/>
        </w:rPr>
        <w:t xml:space="preserve">transatlantic </w:t>
      </w:r>
      <w:r w:rsidRPr="00A06588">
        <w:rPr>
          <w:rStyle w:val="StyleUnderline"/>
          <w:highlight w:val="cyan"/>
        </w:rPr>
        <w:t xml:space="preserve">community was in trouble </w:t>
      </w:r>
      <w:r w:rsidRPr="00A06588">
        <w:rPr>
          <w:rStyle w:val="StyleUnderline"/>
        </w:rPr>
        <w:t xml:space="preserve">even </w:t>
      </w:r>
      <w:r w:rsidRPr="00A06588">
        <w:rPr>
          <w:rStyle w:val="Emphasis"/>
          <w:highlight w:val="cyan"/>
        </w:rPr>
        <w:t>before Trump</w:t>
      </w:r>
      <w:r w:rsidRPr="009174B5">
        <w:rPr>
          <w:sz w:val="16"/>
          <w:highlight w:val="cyan"/>
        </w:rPr>
        <w:t xml:space="preserve"> </w:t>
      </w:r>
      <w:r w:rsidRPr="009174B5">
        <w:rPr>
          <w:sz w:val="16"/>
        </w:rPr>
        <w:t xml:space="preserve">took office. The peaceful, democratic </w:t>
      </w:r>
      <w:r w:rsidRPr="00A06588">
        <w:rPr>
          <w:rStyle w:val="StyleUnderline"/>
          <w:highlight w:val="cyan"/>
        </w:rPr>
        <w:t>Europe</w:t>
      </w:r>
      <w:r w:rsidRPr="009174B5">
        <w:rPr>
          <w:sz w:val="16"/>
          <w:highlight w:val="cyan"/>
        </w:rPr>
        <w:t xml:space="preserve"> </w:t>
      </w:r>
      <w:r w:rsidRPr="009174B5">
        <w:rPr>
          <w:sz w:val="16"/>
        </w:rPr>
        <w:t xml:space="preserve">we had come to take for granted in recent decades </w:t>
      </w:r>
      <w:r w:rsidRPr="00A06588">
        <w:rPr>
          <w:rStyle w:val="StyleUnderline"/>
          <w:highlight w:val="cyan"/>
        </w:rPr>
        <w:t xml:space="preserve">has been </w:t>
      </w:r>
      <w:r w:rsidRPr="00A06588">
        <w:rPr>
          <w:rStyle w:val="Emphasis"/>
          <w:highlight w:val="cyan"/>
        </w:rPr>
        <w:t>rocked to the core</w:t>
      </w:r>
      <w:r w:rsidRPr="00A06588">
        <w:rPr>
          <w:rStyle w:val="StyleUnderline"/>
          <w:highlight w:val="cyan"/>
        </w:rPr>
        <w:t xml:space="preserve"> by </w:t>
      </w:r>
      <w:r w:rsidRPr="00A06588">
        <w:rPr>
          <w:rStyle w:val="StyleUnderline"/>
        </w:rPr>
        <w:t xml:space="preserve">populist </w:t>
      </w:r>
      <w:r w:rsidRPr="00A06588">
        <w:rPr>
          <w:rStyle w:val="Emphasis"/>
          <w:highlight w:val="cyan"/>
        </w:rPr>
        <w:t xml:space="preserve">nationalist </w:t>
      </w:r>
      <w:r w:rsidRPr="00A06588">
        <w:rPr>
          <w:rStyle w:val="StyleUnderline"/>
        </w:rPr>
        <w:t>movement</w:t>
      </w:r>
      <w:r w:rsidRPr="00A06588">
        <w:rPr>
          <w:rStyle w:val="Emphasis"/>
          <w:highlight w:val="cyan"/>
        </w:rPr>
        <w:t>s</w:t>
      </w:r>
      <w:r w:rsidRPr="009174B5">
        <w:rPr>
          <w:sz w:val="16"/>
          <w:highlight w:val="cyan"/>
        </w:rPr>
        <w:t xml:space="preserve"> </w:t>
      </w:r>
      <w:r w:rsidRPr="009174B5">
        <w:rPr>
          <w:sz w:val="16"/>
        </w:rPr>
        <w:t xml:space="preserve">responding to the massive flow of refugees from the Middle East and Africa. </w:t>
      </w:r>
      <w:r w:rsidRPr="00A06588">
        <w:rPr>
          <w:rStyle w:val="StyleUnderline"/>
        </w:rPr>
        <w:t xml:space="preserve">For the first time since World War II , a </w:t>
      </w:r>
      <w:r w:rsidRPr="00A06588">
        <w:rPr>
          <w:rStyle w:val="StyleUnderline"/>
          <w:highlight w:val="cyan"/>
        </w:rPr>
        <w:t xml:space="preserve">right-wing party holds </w:t>
      </w:r>
      <w:r w:rsidRPr="00A06588">
        <w:rPr>
          <w:rStyle w:val="StyleUnderline"/>
        </w:rPr>
        <w:t xml:space="preserve">a </w:t>
      </w:r>
      <w:r w:rsidRPr="00A06588">
        <w:rPr>
          <w:rStyle w:val="StyleUnderline"/>
          <w:highlight w:val="cyan"/>
        </w:rPr>
        <w:t xml:space="preserve">substantial </w:t>
      </w:r>
      <w:r w:rsidRPr="00A06588">
        <w:rPr>
          <w:rStyle w:val="StyleUnderline"/>
        </w:rPr>
        <w:t xml:space="preserve">share of </w:t>
      </w:r>
      <w:r w:rsidRPr="00A06588">
        <w:rPr>
          <w:rStyle w:val="StyleUnderline"/>
          <w:highlight w:val="cyan"/>
        </w:rPr>
        <w:t xml:space="preserve">seats in </w:t>
      </w:r>
      <w:r w:rsidRPr="00A06588">
        <w:rPr>
          <w:rStyle w:val="StyleUnderline"/>
        </w:rPr>
        <w:t xml:space="preserve">the German </w:t>
      </w:r>
      <w:r w:rsidRPr="00A06588">
        <w:rPr>
          <w:rStyle w:val="Emphasis"/>
          <w:highlight w:val="cyan"/>
        </w:rPr>
        <w:t>Bundestag</w:t>
      </w:r>
      <w:r w:rsidRPr="00A06588">
        <w:rPr>
          <w:rStyle w:val="StyleUnderline"/>
        </w:rPr>
        <w:t>. Authoritarianism</w:t>
      </w:r>
      <w:r w:rsidRPr="009174B5">
        <w:rPr>
          <w:sz w:val="16"/>
        </w:rPr>
        <w:t xml:space="preserve"> has </w:t>
      </w:r>
      <w:r w:rsidRPr="00A06588">
        <w:rPr>
          <w:rStyle w:val="StyleUnderline"/>
        </w:rPr>
        <w:t>replaced democracy</w:t>
      </w:r>
      <w:r w:rsidRPr="009174B5">
        <w:rPr>
          <w:sz w:val="16"/>
        </w:rPr>
        <w:t xml:space="preserve">, or threatens to, in such major European states as Hungary and Poland, and democratic practices and liberal values are under attack in the Czech Republic and Slovakia. </w:t>
      </w:r>
      <w:r w:rsidRPr="00A06588">
        <w:rPr>
          <w:rStyle w:val="StyleUnderline"/>
          <w:highlight w:val="cyan"/>
        </w:rPr>
        <w:t xml:space="preserve">France </w:t>
      </w:r>
      <w:r w:rsidRPr="00A06588">
        <w:rPr>
          <w:rStyle w:val="StyleUnderline"/>
        </w:rPr>
        <w:t xml:space="preserve">remains </w:t>
      </w:r>
      <w:r w:rsidRPr="00A06588">
        <w:rPr>
          <w:rStyle w:val="Emphasis"/>
          <w:highlight w:val="cyan"/>
        </w:rPr>
        <w:t xml:space="preserve">one election </w:t>
      </w:r>
      <w:r w:rsidRPr="00A06588">
        <w:rPr>
          <w:rStyle w:val="Emphasis"/>
        </w:rPr>
        <w:lastRenderedPageBreak/>
        <w:t>away</w:t>
      </w:r>
      <w:r w:rsidRPr="00A06588">
        <w:rPr>
          <w:rStyle w:val="StyleUnderline"/>
        </w:rPr>
        <w:t xml:space="preserve"> </w:t>
      </w:r>
      <w:r w:rsidRPr="00A06588">
        <w:rPr>
          <w:rStyle w:val="StyleUnderline"/>
          <w:highlight w:val="cyan"/>
        </w:rPr>
        <w:t xml:space="preserve">from </w:t>
      </w:r>
      <w:r w:rsidRPr="00A06588">
        <w:rPr>
          <w:rStyle w:val="StyleUnderline"/>
        </w:rPr>
        <w:t xml:space="preserve">a </w:t>
      </w:r>
      <w:r w:rsidRPr="00A06588">
        <w:rPr>
          <w:rStyle w:val="Emphasis"/>
          <w:highlight w:val="cyan"/>
        </w:rPr>
        <w:t>right-wing nationalist leadership</w:t>
      </w:r>
      <w:r w:rsidRPr="00A06588">
        <w:rPr>
          <w:rStyle w:val="StyleUnderline"/>
          <w:highlight w:val="cyan"/>
        </w:rPr>
        <w:t>,</w:t>
      </w:r>
      <w:r w:rsidRPr="009174B5">
        <w:rPr>
          <w:sz w:val="16"/>
        </w:rPr>
        <w:t xml:space="preserve"> and </w:t>
      </w:r>
      <w:r w:rsidRPr="00A06588">
        <w:rPr>
          <w:rStyle w:val="Emphasis"/>
          <w:highlight w:val="cyan"/>
        </w:rPr>
        <w:t>Italy</w:t>
      </w:r>
      <w:r w:rsidRPr="009174B5">
        <w:rPr>
          <w:sz w:val="16"/>
          <w:highlight w:val="cyan"/>
        </w:rPr>
        <w:t xml:space="preserve"> </w:t>
      </w:r>
      <w:r w:rsidRPr="00A06588">
        <w:rPr>
          <w:rStyle w:val="StyleUnderline"/>
        </w:rPr>
        <w:t xml:space="preserve">has </w:t>
      </w:r>
      <w:r w:rsidRPr="00A06588">
        <w:rPr>
          <w:rStyle w:val="StyleUnderline"/>
          <w:highlight w:val="cyan"/>
        </w:rPr>
        <w:t xml:space="preserve">already </w:t>
      </w:r>
      <w:r w:rsidRPr="00A06588">
        <w:rPr>
          <w:rStyle w:val="StyleUnderline"/>
        </w:rPr>
        <w:t xml:space="preserve">taken </w:t>
      </w:r>
      <w:r w:rsidRPr="00A06588">
        <w:rPr>
          <w:rStyle w:val="StyleUnderline"/>
          <w:highlight w:val="cyan"/>
        </w:rPr>
        <w:t xml:space="preserve">a </w:t>
      </w:r>
      <w:r w:rsidRPr="00A06588">
        <w:rPr>
          <w:rStyle w:val="Emphasis"/>
          <w:highlight w:val="cyan"/>
        </w:rPr>
        <w:t>big step</w:t>
      </w:r>
      <w:r w:rsidRPr="00A06588">
        <w:rPr>
          <w:rStyle w:val="StyleUnderline"/>
          <w:highlight w:val="cyan"/>
        </w:rPr>
        <w:t xml:space="preserve"> in that direction</w:t>
      </w:r>
      <w:r w:rsidRPr="009174B5">
        <w:rPr>
          <w:sz w:val="16"/>
        </w:rPr>
        <w:t xml:space="preserve">. Meanwhile, </w:t>
      </w:r>
      <w:r w:rsidRPr="00A06588">
        <w:rPr>
          <w:rStyle w:val="Emphasis"/>
          <w:highlight w:val="cyan"/>
        </w:rPr>
        <w:t>Britain</w:t>
      </w:r>
      <w:r w:rsidRPr="009174B5">
        <w:rPr>
          <w:sz w:val="16"/>
        </w:rPr>
        <w:t xml:space="preserve">, which played such a key role in Europe during and after the Cold War, </w:t>
      </w:r>
      <w:r w:rsidRPr="00A06588">
        <w:rPr>
          <w:rStyle w:val="StyleUnderline"/>
        </w:rPr>
        <w:t xml:space="preserve">has taken itself </w:t>
      </w:r>
      <w:r w:rsidRPr="00A06588">
        <w:rPr>
          <w:rStyle w:val="Emphasis"/>
          <w:highlight w:val="cyan"/>
        </w:rPr>
        <w:t>out of the picture</w:t>
      </w:r>
      <w:r w:rsidRPr="009174B5">
        <w:rPr>
          <w:sz w:val="16"/>
          <w:highlight w:val="cyan"/>
        </w:rPr>
        <w:t xml:space="preserve"> </w:t>
      </w:r>
      <w:r w:rsidRPr="009174B5">
        <w:rPr>
          <w:sz w:val="16"/>
        </w:rPr>
        <w:t xml:space="preserve">and has become, globally, a pale </w:t>
      </w:r>
      <w:r w:rsidRPr="00732C44">
        <w:rPr>
          <w:sz w:val="16"/>
        </w:rPr>
        <w:t xml:space="preserve">shadow of its former self. The </w:t>
      </w:r>
      <w:r w:rsidRPr="00732C44">
        <w:rPr>
          <w:rStyle w:val="StyleUnderline"/>
        </w:rPr>
        <w:t>possibility</w:t>
      </w:r>
      <w:r w:rsidRPr="00732C44">
        <w:rPr>
          <w:sz w:val="16"/>
        </w:rPr>
        <w:t xml:space="preserve"> that </w:t>
      </w:r>
      <w:r w:rsidRPr="00732C44">
        <w:rPr>
          <w:rStyle w:val="StyleUnderline"/>
        </w:rPr>
        <w:t xml:space="preserve">Europe could return to its dark past is </w:t>
      </w:r>
      <w:r w:rsidRPr="00732C44">
        <w:rPr>
          <w:rStyle w:val="Emphasis"/>
          <w:sz w:val="24"/>
          <w:szCs w:val="28"/>
        </w:rPr>
        <w:t>greater today than at any time during the Cold War</w:t>
      </w:r>
      <w:r w:rsidRPr="00732C44">
        <w:rPr>
          <w:rStyle w:val="StyleUnderline"/>
        </w:rPr>
        <w:t>.</w:t>
      </w:r>
    </w:p>
    <w:p w14:paraId="0C106E24" w14:textId="77777777" w:rsidR="00216A09" w:rsidRPr="009174B5" w:rsidRDefault="00216A09" w:rsidP="00216A09">
      <w:pPr>
        <w:rPr>
          <w:sz w:val="16"/>
        </w:rPr>
      </w:pPr>
      <w:r w:rsidRPr="00732C44">
        <w:rPr>
          <w:sz w:val="16"/>
        </w:rPr>
        <w:t>Some of that has to do with the changing attitude of the United States in recent years. It’s little secret that President Barack Obama had no great interest in Europe. Obama, like Trump, spoke of allied “free riders,” and his “pivot” to Asia was widely regarded by Europeans as a pivot away from them. Obama rattled Eastern Europe in his early years by canceling planned</w:t>
      </w:r>
      <w:r w:rsidRPr="009174B5">
        <w:rPr>
          <w:sz w:val="16"/>
        </w:rPr>
        <w:t xml:space="preserve"> missile-defense installations in Poland and the Czech Republic as an inducement to Vladimir Putin to embrace a “reset” of relations. In his later years he rattled Western Europe when he did not enforce his famous “red lines” in Syria. Both actions raised doubts about American reliability, and the Obama administration’s refusal to take action in Syria to stem the flow of refugees contributed heavily to the present strain.</w:t>
      </w:r>
    </w:p>
    <w:p w14:paraId="6D5E00EA" w14:textId="77777777" w:rsidR="00216A09" w:rsidRPr="009174B5" w:rsidRDefault="00216A09" w:rsidP="00216A09">
      <w:pPr>
        <w:rPr>
          <w:sz w:val="16"/>
        </w:rPr>
      </w:pPr>
      <w:r w:rsidRPr="009174B5">
        <w:rPr>
          <w:sz w:val="16"/>
        </w:rPr>
        <w:t>Obama was only doing what he thought the American people wanted. The wars in Iraq and Afghanistan, along with the 2008 financial crisis, left Americans disenchanted with global involvement and receptive to arguments that the alliances and institutions they supported for all those years no longer served their interests. The Obama administration tried to pare back the American role without abandoning the liberal world order, hoping it was more self-sustaining than it turned out to be. But the path was open to a politician willing to exploit Americans’ disenchantment, which is precisely what Trump did in 2016.</w:t>
      </w:r>
    </w:p>
    <w:p w14:paraId="4A5606CB" w14:textId="77777777" w:rsidR="00216A09" w:rsidRPr="009174B5" w:rsidRDefault="00216A09" w:rsidP="00216A09">
      <w:pPr>
        <w:rPr>
          <w:sz w:val="16"/>
        </w:rPr>
      </w:pPr>
      <w:r w:rsidRPr="00A06588">
        <w:rPr>
          <w:rStyle w:val="StyleUnderline"/>
          <w:highlight w:val="cyan"/>
        </w:rPr>
        <w:t xml:space="preserve">NATO has </w:t>
      </w:r>
      <w:r w:rsidRPr="00A06588">
        <w:rPr>
          <w:rStyle w:val="Emphasis"/>
          <w:highlight w:val="cyan"/>
        </w:rPr>
        <w:t>never been</w:t>
      </w:r>
      <w:r w:rsidRPr="00A06588">
        <w:rPr>
          <w:rStyle w:val="StyleUnderline"/>
          <w:highlight w:val="cyan"/>
        </w:rPr>
        <w:t xml:space="preserve"> </w:t>
      </w:r>
      <w:r w:rsidRPr="00A06588">
        <w:rPr>
          <w:rStyle w:val="StyleUnderline"/>
        </w:rPr>
        <w:t xml:space="preserve">a </w:t>
      </w:r>
      <w:r w:rsidRPr="00A06588">
        <w:rPr>
          <w:rStyle w:val="Emphasis"/>
          <w:highlight w:val="cyan"/>
        </w:rPr>
        <w:t>self-operating</w:t>
      </w:r>
      <w:r w:rsidRPr="00A06588">
        <w:rPr>
          <w:rStyle w:val="StyleUnderline"/>
          <w:highlight w:val="cyan"/>
        </w:rPr>
        <w:t xml:space="preserve"> machine that </w:t>
      </w:r>
      <w:r w:rsidRPr="00A06588">
        <w:rPr>
          <w:rStyle w:val="Emphasis"/>
          <w:highlight w:val="cyan"/>
        </w:rPr>
        <w:t>simply chugs ahead</w:t>
      </w:r>
      <w:r w:rsidRPr="00A06588">
        <w:rPr>
          <w:rStyle w:val="StyleUnderline"/>
          <w:highlight w:val="cyan"/>
        </w:rPr>
        <w:t xml:space="preserve"> so long as it is </w:t>
      </w:r>
      <w:r w:rsidRPr="00A06588">
        <w:rPr>
          <w:rStyle w:val="Emphasis"/>
          <w:highlight w:val="cyan"/>
        </w:rPr>
        <w:t>left alone</w:t>
      </w:r>
      <w:r w:rsidRPr="00A06588">
        <w:rPr>
          <w:rStyle w:val="StyleUnderline"/>
          <w:highlight w:val="cyan"/>
        </w:rPr>
        <w:t>.</w:t>
      </w:r>
      <w:r w:rsidRPr="009174B5">
        <w:rPr>
          <w:sz w:val="16"/>
          <w:highlight w:val="cyan"/>
        </w:rPr>
        <w:t xml:space="preserve"> </w:t>
      </w:r>
      <w:r w:rsidRPr="009174B5">
        <w:rPr>
          <w:sz w:val="16"/>
        </w:rPr>
        <w:t xml:space="preserve">Like the liberal world order of which it is the core, </w:t>
      </w:r>
      <w:r w:rsidRPr="00A06588">
        <w:rPr>
          <w:rStyle w:val="StyleUnderline"/>
          <w:highlight w:val="cyan"/>
        </w:rPr>
        <w:t xml:space="preserve">it </w:t>
      </w:r>
      <w:r w:rsidRPr="00A06588">
        <w:rPr>
          <w:rStyle w:val="Emphasis"/>
          <w:highlight w:val="cyan"/>
        </w:rPr>
        <w:t>requires constant tending</w:t>
      </w:r>
      <w:r w:rsidRPr="009174B5">
        <w:rPr>
          <w:sz w:val="16"/>
        </w:rPr>
        <w:t xml:space="preserve">, above all by the United States. And </w:t>
      </w:r>
      <w:r w:rsidRPr="00A06588">
        <w:rPr>
          <w:rStyle w:val="StyleUnderline"/>
        </w:rPr>
        <w:t>because it is a voluntary alliance</w:t>
      </w:r>
      <w:r w:rsidRPr="009174B5">
        <w:rPr>
          <w:sz w:val="16"/>
        </w:rPr>
        <w:t xml:space="preserve"> of democratic peoples, </w:t>
      </w:r>
      <w:r w:rsidRPr="00A06588">
        <w:rPr>
          <w:rStyle w:val="StyleUnderline"/>
          <w:highlight w:val="cyan"/>
        </w:rPr>
        <w:t xml:space="preserve">it </w:t>
      </w:r>
      <w:r w:rsidRPr="00A06588">
        <w:rPr>
          <w:rStyle w:val="Emphasis"/>
          <w:highlight w:val="cyan"/>
        </w:rPr>
        <w:t>survives</w:t>
      </w:r>
      <w:r w:rsidRPr="00A06588">
        <w:rPr>
          <w:rStyle w:val="StyleUnderline"/>
          <w:highlight w:val="cyan"/>
        </w:rPr>
        <w:t xml:space="preserve"> on </w:t>
      </w:r>
      <w:r w:rsidRPr="00A06588">
        <w:rPr>
          <w:rStyle w:val="StyleUnderline"/>
        </w:rPr>
        <w:t xml:space="preserve">a </w:t>
      </w:r>
      <w:r w:rsidRPr="00A06588">
        <w:rPr>
          <w:rStyle w:val="Emphasis"/>
          <w:highlight w:val="cyan"/>
        </w:rPr>
        <w:t>foundation of public support</w:t>
      </w:r>
      <w:r w:rsidRPr="00A06588">
        <w:rPr>
          <w:rStyle w:val="StyleUnderline"/>
          <w:highlight w:val="cyan"/>
        </w:rPr>
        <w:t xml:space="preserve">. That </w:t>
      </w:r>
      <w:r w:rsidRPr="00A06588">
        <w:rPr>
          <w:rStyle w:val="StyleUnderline"/>
        </w:rPr>
        <w:t xml:space="preserve">foundation </w:t>
      </w:r>
      <w:r w:rsidRPr="00A06588">
        <w:rPr>
          <w:rStyle w:val="StyleUnderline"/>
          <w:highlight w:val="cyan"/>
        </w:rPr>
        <w:t xml:space="preserve">has been </w:t>
      </w:r>
      <w:r w:rsidRPr="00A06588">
        <w:rPr>
          <w:rStyle w:val="Emphasis"/>
          <w:highlight w:val="cyan"/>
        </w:rPr>
        <w:t>cracking</w:t>
      </w:r>
      <w:r w:rsidRPr="009174B5">
        <w:rPr>
          <w:sz w:val="16"/>
          <w:highlight w:val="cyan"/>
        </w:rPr>
        <w:t xml:space="preserve"> </w:t>
      </w:r>
      <w:r w:rsidRPr="009174B5">
        <w:rPr>
          <w:sz w:val="16"/>
        </w:rPr>
        <w:t>in recent years. This week was an opportunity to shore it up. Instead, Trump took a sledgehammer to it.</w:t>
      </w:r>
    </w:p>
    <w:p w14:paraId="614F8843" w14:textId="77777777" w:rsidR="00216A09" w:rsidRPr="009174B5" w:rsidRDefault="00216A09" w:rsidP="00216A09">
      <w:pPr>
        <w:rPr>
          <w:sz w:val="16"/>
        </w:rPr>
      </w:pPr>
      <w:r w:rsidRPr="00A06588">
        <w:rPr>
          <w:rStyle w:val="StyleUnderline"/>
        </w:rPr>
        <w:t>Never mind</w:t>
      </w:r>
      <w:r w:rsidRPr="009174B5">
        <w:rPr>
          <w:sz w:val="16"/>
        </w:rPr>
        <w:t xml:space="preserve"> the final communique that Trump deigned to sign, or his reassurance at the end that the alliance was “very unified, very strong, no problem,” and or </w:t>
      </w:r>
      <w:r w:rsidRPr="00A06588">
        <w:rPr>
          <w:rStyle w:val="StyleUnderline"/>
        </w:rPr>
        <w:t>his claim</w:t>
      </w:r>
      <w:r w:rsidRPr="009174B5">
        <w:rPr>
          <w:sz w:val="16"/>
        </w:rPr>
        <w:t xml:space="preserve"> that </w:t>
      </w:r>
      <w:r w:rsidRPr="00A06588">
        <w:rPr>
          <w:rStyle w:val="StyleUnderline"/>
        </w:rPr>
        <w:t>“I believe in NATO.”</w:t>
      </w:r>
      <w:r w:rsidRPr="009174B5">
        <w:rPr>
          <w:sz w:val="16"/>
        </w:rPr>
        <w:t xml:space="preserve"> In his press comments alongside NATO Secretary General Jens Stoltenberg, in his tweets and in his private comments to European leaders, Trump made clear that he does not believe in NATO. In fact, he used this summit to lay out for the American people why NATO was not only “obsolete,” as he once said, but also a rotten deal for them.</w:t>
      </w:r>
    </w:p>
    <w:p w14:paraId="432B6F78" w14:textId="77777777" w:rsidR="00216A09" w:rsidRPr="009174B5" w:rsidRDefault="00216A09" w:rsidP="00216A09">
      <w:pPr>
        <w:rPr>
          <w:sz w:val="16"/>
        </w:rPr>
      </w:pPr>
      <w:r w:rsidRPr="009174B5">
        <w:rPr>
          <w:sz w:val="16"/>
        </w:rPr>
        <w:t>Consider the question of allied military spending. As many pointed out, Trump could have come to Brussels and taken credit for the increased commitments that the Allies have made—and of course he did force Stoltenberg to give him credit. But then he moved the goal posts. He insisted the 2 percent of gross domestic product mark must be reached not by 2024, as agreed by the alliance (including the United States), but by January—something he knows is impossible. Then he went further, insisting that the allies spend 4 percent of their GDP on defense, higher even than his own defense budget.</w:t>
      </w:r>
    </w:p>
    <w:p w14:paraId="74603578" w14:textId="77777777" w:rsidR="00216A09" w:rsidRPr="009174B5" w:rsidRDefault="00216A09" w:rsidP="00216A09">
      <w:pPr>
        <w:rPr>
          <w:sz w:val="16"/>
        </w:rPr>
      </w:pPr>
      <w:r w:rsidRPr="009174B5">
        <w:rPr>
          <w:sz w:val="16"/>
        </w:rPr>
        <w:t>These are not negotiating tactics. They are the tactics of someone who does not want a deal. In the private meeting, Trump is reported to have warned the allies that if they did not meet the 2 percent standard by January the United States would “go it alone.” To Stoltenberg he publicly warned that the United States was “not going to put up with it.” Whether he has any intention of making good on such threats scarcely matters. In his tweets, he asked, “What good is NATO” if Germany was paying Russia for gas? Why should the United States pay billions to “subsidize Europe” while it was losing “Big on Trade”? Those comments were not aimed at Europe. They were designed to discredit the alliance in the eyes of his faithful throng back home.</w:t>
      </w:r>
    </w:p>
    <w:p w14:paraId="29F0257F" w14:textId="77777777" w:rsidR="00216A09" w:rsidRPr="009174B5" w:rsidRDefault="00216A09" w:rsidP="00216A09">
      <w:pPr>
        <w:rPr>
          <w:sz w:val="16"/>
        </w:rPr>
      </w:pPr>
      <w:r w:rsidRPr="009174B5">
        <w:rPr>
          <w:sz w:val="16"/>
        </w:rPr>
        <w:t>But even Trump must know the likely response in Europe. The insults and humiliations he inflicted on allied leaders will not be forgotten or forgiven. They will make it impossible for European leaders to win public support for the spending Trump disingenuously claims to want. What German leader after such a tongue-lashing could do Trump’s bidding and hope to survive politically?</w:t>
      </w:r>
    </w:p>
    <w:p w14:paraId="7CDB3800" w14:textId="77777777" w:rsidR="00216A09" w:rsidRPr="009174B5" w:rsidRDefault="00216A09" w:rsidP="00216A09">
      <w:pPr>
        <w:rPr>
          <w:sz w:val="16"/>
        </w:rPr>
      </w:pPr>
      <w:r w:rsidRPr="00A06588">
        <w:rPr>
          <w:rStyle w:val="Emphasis"/>
          <w:highlight w:val="cyan"/>
        </w:rPr>
        <w:t>Any student of history knows</w:t>
      </w:r>
      <w:r w:rsidRPr="009174B5">
        <w:rPr>
          <w:sz w:val="16"/>
          <w:highlight w:val="cyan"/>
        </w:rPr>
        <w:t xml:space="preserve"> </w:t>
      </w:r>
      <w:r w:rsidRPr="009174B5">
        <w:rPr>
          <w:sz w:val="16"/>
        </w:rPr>
        <w:t xml:space="preserve">that it is </w:t>
      </w:r>
      <w:r w:rsidRPr="00A06588">
        <w:rPr>
          <w:rStyle w:val="StyleUnderline"/>
          <w:highlight w:val="cyan"/>
        </w:rPr>
        <w:t xml:space="preserve">moments </w:t>
      </w:r>
      <w:r w:rsidRPr="00A06588">
        <w:rPr>
          <w:rStyle w:val="StyleUnderline"/>
        </w:rPr>
        <w:t>like this summit</w:t>
      </w:r>
      <w:r w:rsidRPr="009174B5">
        <w:rPr>
          <w:sz w:val="16"/>
        </w:rPr>
        <w:t xml:space="preserve"> that </w:t>
      </w:r>
      <w:r w:rsidRPr="00A06588">
        <w:rPr>
          <w:rStyle w:val="StyleUnderline"/>
          <w:highlight w:val="cyan"/>
        </w:rPr>
        <w:t xml:space="preserve">set in motion </w:t>
      </w:r>
      <w:r w:rsidRPr="00A06588">
        <w:rPr>
          <w:rStyle w:val="Emphasis"/>
          <w:highlight w:val="cyan"/>
        </w:rPr>
        <w:t>chains of events</w:t>
      </w:r>
      <w:r w:rsidRPr="00A06588">
        <w:rPr>
          <w:rStyle w:val="StyleUnderline"/>
          <w:highlight w:val="cyan"/>
        </w:rPr>
        <w:t xml:space="preserve"> that are </w:t>
      </w:r>
      <w:r w:rsidRPr="00A06588">
        <w:rPr>
          <w:rStyle w:val="Emphasis"/>
          <w:highlight w:val="cyan"/>
        </w:rPr>
        <w:t>difficult to stop</w:t>
      </w:r>
      <w:r w:rsidRPr="00A06588">
        <w:rPr>
          <w:rStyle w:val="StyleUnderline"/>
        </w:rPr>
        <w:t xml:space="preserve">. The </w:t>
      </w:r>
      <w:r w:rsidRPr="00A06588">
        <w:rPr>
          <w:rStyle w:val="StyleUnderline"/>
          <w:highlight w:val="cyan"/>
        </w:rPr>
        <w:t>democratic alliance</w:t>
      </w:r>
      <w:r w:rsidRPr="009174B5">
        <w:rPr>
          <w:sz w:val="16"/>
          <w:highlight w:val="cyan"/>
        </w:rPr>
        <w:t xml:space="preserve"> </w:t>
      </w:r>
      <w:r w:rsidRPr="009174B5">
        <w:rPr>
          <w:sz w:val="16"/>
        </w:rPr>
        <w:t xml:space="preserve">that has been the bedrock of the American-led liberal world order </w:t>
      </w:r>
      <w:r w:rsidRPr="00A06588">
        <w:rPr>
          <w:rStyle w:val="StyleUnderline"/>
          <w:highlight w:val="cyan"/>
        </w:rPr>
        <w:t xml:space="preserve">is </w:t>
      </w:r>
      <w:r w:rsidRPr="00A06588">
        <w:rPr>
          <w:rStyle w:val="Emphasis"/>
          <w:highlight w:val="cyan"/>
        </w:rPr>
        <w:t>unraveling</w:t>
      </w:r>
      <w:r w:rsidRPr="00A06588">
        <w:rPr>
          <w:rStyle w:val="StyleUnderline"/>
        </w:rPr>
        <w:t>. At some point</w:t>
      </w:r>
      <w:r w:rsidRPr="009174B5">
        <w:rPr>
          <w:sz w:val="16"/>
        </w:rPr>
        <w:t xml:space="preserve">, and </w:t>
      </w:r>
      <w:r w:rsidRPr="00A06588">
        <w:rPr>
          <w:rStyle w:val="StyleUnderline"/>
        </w:rPr>
        <w:t xml:space="preserve">probably </w:t>
      </w:r>
      <w:r w:rsidRPr="00A06588">
        <w:rPr>
          <w:rStyle w:val="Emphasis"/>
          <w:sz w:val="28"/>
          <w:szCs w:val="32"/>
          <w:highlight w:val="cyan"/>
        </w:rPr>
        <w:t>sooner than we expect</w:t>
      </w:r>
      <w:r w:rsidRPr="00A06588">
        <w:rPr>
          <w:rStyle w:val="StyleUnderline"/>
          <w:highlight w:val="cyan"/>
        </w:rPr>
        <w:t xml:space="preserve">, </w:t>
      </w:r>
      <w:r w:rsidRPr="00A06588">
        <w:rPr>
          <w:rStyle w:val="StyleUnderline"/>
        </w:rPr>
        <w:t xml:space="preserve">the </w:t>
      </w:r>
      <w:r w:rsidRPr="00A06588">
        <w:rPr>
          <w:rStyle w:val="Emphasis"/>
          <w:highlight w:val="cyan"/>
        </w:rPr>
        <w:t>global peace</w:t>
      </w:r>
      <w:r w:rsidRPr="009174B5">
        <w:rPr>
          <w:sz w:val="16"/>
          <w:highlight w:val="cyan"/>
        </w:rPr>
        <w:t xml:space="preserve"> </w:t>
      </w:r>
      <w:r w:rsidRPr="009174B5">
        <w:rPr>
          <w:sz w:val="16"/>
        </w:rPr>
        <w:t xml:space="preserve">that </w:t>
      </w:r>
      <w:r w:rsidRPr="00A06588">
        <w:rPr>
          <w:rStyle w:val="StyleUnderline"/>
        </w:rPr>
        <w:t xml:space="preserve">that </w:t>
      </w:r>
      <w:r w:rsidRPr="00A06588">
        <w:rPr>
          <w:rStyle w:val="StyleUnderline"/>
          <w:highlight w:val="cyan"/>
        </w:rPr>
        <w:t xml:space="preserve">alliance </w:t>
      </w:r>
      <w:r w:rsidRPr="00A06588">
        <w:rPr>
          <w:rStyle w:val="StyleUnderline"/>
        </w:rPr>
        <w:t>and</w:t>
      </w:r>
      <w:r w:rsidRPr="009174B5">
        <w:rPr>
          <w:sz w:val="16"/>
        </w:rPr>
        <w:t xml:space="preserve"> that </w:t>
      </w:r>
      <w:r w:rsidRPr="00A06588">
        <w:rPr>
          <w:rStyle w:val="StyleUnderline"/>
        </w:rPr>
        <w:t xml:space="preserve">order </w:t>
      </w:r>
      <w:r w:rsidRPr="00A06588">
        <w:rPr>
          <w:rStyle w:val="StyleUnderline"/>
          <w:highlight w:val="cyan"/>
        </w:rPr>
        <w:t xml:space="preserve">undergirded will </w:t>
      </w:r>
      <w:r w:rsidRPr="00A06588">
        <w:rPr>
          <w:rStyle w:val="Emphasis"/>
          <w:highlight w:val="cyan"/>
        </w:rPr>
        <w:t>unravel</w:t>
      </w:r>
      <w:r w:rsidRPr="00A06588">
        <w:rPr>
          <w:rStyle w:val="StyleUnderline"/>
          <w:highlight w:val="cyan"/>
        </w:rPr>
        <w:t>, too.</w:t>
      </w:r>
      <w:r w:rsidRPr="009174B5">
        <w:rPr>
          <w:sz w:val="16"/>
          <w:highlight w:val="cyan"/>
        </w:rPr>
        <w:t xml:space="preserve"> </w:t>
      </w:r>
      <w:r w:rsidRPr="00A06588">
        <w:rPr>
          <w:rStyle w:val="StyleUnderline"/>
          <w:highlight w:val="cyan"/>
        </w:rPr>
        <w:t>Despite</w:t>
      </w:r>
      <w:r w:rsidRPr="009174B5">
        <w:rPr>
          <w:sz w:val="16"/>
          <w:highlight w:val="cyan"/>
        </w:rPr>
        <w:t xml:space="preserve"> </w:t>
      </w:r>
      <w:r w:rsidRPr="009174B5">
        <w:rPr>
          <w:sz w:val="16"/>
        </w:rPr>
        <w:t xml:space="preserve">our </w:t>
      </w:r>
      <w:r w:rsidRPr="00A06588">
        <w:rPr>
          <w:rStyle w:val="Emphasis"/>
          <w:sz w:val="28"/>
          <w:szCs w:val="32"/>
          <w:highlight w:val="cyan"/>
        </w:rPr>
        <w:t>human desire to hope for the best, things will not be okay</w:t>
      </w:r>
      <w:r w:rsidRPr="00A06588">
        <w:rPr>
          <w:rStyle w:val="StyleUnderline"/>
        </w:rPr>
        <w:t xml:space="preserve">. The </w:t>
      </w:r>
      <w:r w:rsidRPr="00A06588">
        <w:rPr>
          <w:rStyle w:val="Emphasis"/>
          <w:highlight w:val="cyan"/>
        </w:rPr>
        <w:t>world crisis is upon us</w:t>
      </w:r>
      <w:r w:rsidRPr="00A06588">
        <w:rPr>
          <w:rStyle w:val="StyleUnderline"/>
          <w:highlight w:val="cyan"/>
        </w:rPr>
        <w:t>.</w:t>
      </w:r>
    </w:p>
    <w:p w14:paraId="0100410E" w14:textId="77777777" w:rsidR="00216A09" w:rsidRPr="00534508" w:rsidRDefault="00216A09" w:rsidP="00216A09">
      <w:pPr>
        <w:pStyle w:val="Heading4"/>
        <w:rPr>
          <w:rFonts w:cs="Arial"/>
        </w:rPr>
      </w:pPr>
      <w:r>
        <w:rPr>
          <w:rFonts w:cs="Arial"/>
        </w:rPr>
        <w:lastRenderedPageBreak/>
        <w:t xml:space="preserve">Scenario 4 is EU Breakup – </w:t>
      </w:r>
    </w:p>
    <w:p w14:paraId="01CC5CAE" w14:textId="77777777" w:rsidR="00216A09" w:rsidRPr="00A06588" w:rsidRDefault="00216A09" w:rsidP="00216A09">
      <w:pPr>
        <w:pStyle w:val="Heading4"/>
        <w:rPr>
          <w:rFonts w:cs="Arial"/>
        </w:rPr>
      </w:pPr>
      <w:r w:rsidRPr="00A06588">
        <w:rPr>
          <w:rFonts w:cs="Arial"/>
        </w:rPr>
        <w:t xml:space="preserve">European authoritarianism breaks the EU </w:t>
      </w:r>
    </w:p>
    <w:p w14:paraId="180C213B" w14:textId="77777777" w:rsidR="00216A09" w:rsidRPr="00A06588" w:rsidRDefault="00216A09" w:rsidP="00216A09">
      <w:r w:rsidRPr="00A06588">
        <w:t xml:space="preserve">Cassidi </w:t>
      </w:r>
      <w:r w:rsidRPr="00A06588">
        <w:rPr>
          <w:rStyle w:val="Style13ptBold"/>
        </w:rPr>
        <w:t>Beck 20</w:t>
      </w:r>
      <w:r w:rsidRPr="00A06588">
        <w:t xml:space="preserve">. Masters Thesis in Political Science at Stellenbosch University. “The Rise of Strongmen Leaders: A Threat to Global Security”. </w:t>
      </w:r>
    </w:p>
    <w:p w14:paraId="2463A53E" w14:textId="77777777" w:rsidR="00216A09" w:rsidRPr="00A06588" w:rsidRDefault="00216A09" w:rsidP="00216A09">
      <w:pPr>
        <w:rPr>
          <w:sz w:val="16"/>
        </w:rPr>
      </w:pPr>
      <w:r w:rsidRPr="00A06588">
        <w:rPr>
          <w:sz w:val="16"/>
        </w:rPr>
        <w:t xml:space="preserve">A power like </w:t>
      </w:r>
      <w:r w:rsidRPr="00A06588">
        <w:rPr>
          <w:rStyle w:val="StyleUnderline"/>
          <w:highlight w:val="cyan"/>
        </w:rPr>
        <w:t>the E</w:t>
      </w:r>
      <w:r w:rsidRPr="00A06588">
        <w:rPr>
          <w:rStyle w:val="StyleUnderline"/>
        </w:rPr>
        <w:t xml:space="preserve">uropean </w:t>
      </w:r>
      <w:r w:rsidRPr="00A06588">
        <w:rPr>
          <w:rStyle w:val="StyleUnderline"/>
          <w:highlight w:val="cyan"/>
        </w:rPr>
        <w:t>U</w:t>
      </w:r>
      <w:r w:rsidRPr="00A06588">
        <w:rPr>
          <w:rStyle w:val="StyleUnderline"/>
        </w:rPr>
        <w:t xml:space="preserve">nion </w:t>
      </w:r>
      <w:r w:rsidRPr="00A06588">
        <w:rPr>
          <w:rStyle w:val="StyleUnderline"/>
          <w:highlight w:val="cyan"/>
        </w:rPr>
        <w:t xml:space="preserve">can </w:t>
      </w:r>
      <w:r w:rsidRPr="00A06588">
        <w:rPr>
          <w:rStyle w:val="Emphasis"/>
          <w:highlight w:val="cyan"/>
        </w:rPr>
        <w:t>export stability</w:t>
      </w:r>
      <w:r w:rsidRPr="00A06588">
        <w:rPr>
          <w:sz w:val="16"/>
        </w:rPr>
        <w:t xml:space="preserve"> to its surrounding neighbours, </w:t>
      </w:r>
      <w:r w:rsidRPr="00A06588">
        <w:rPr>
          <w:rStyle w:val="StyleUnderline"/>
          <w:highlight w:val="cyan"/>
        </w:rPr>
        <w:t>but once it becomes</w:t>
      </w:r>
      <w:r w:rsidRPr="00A06588">
        <w:rPr>
          <w:sz w:val="16"/>
        </w:rPr>
        <w:t xml:space="preserve"> a </w:t>
      </w:r>
      <w:r w:rsidRPr="00A06588">
        <w:rPr>
          <w:rStyle w:val="StyleUnderline"/>
          <w:highlight w:val="cyan"/>
        </w:rPr>
        <w:t>hostile</w:t>
      </w:r>
      <w:r w:rsidRPr="00A06588">
        <w:rPr>
          <w:sz w:val="16"/>
        </w:rPr>
        <w:t xml:space="preserve"> state, now only does it now export this stability, but </w:t>
      </w:r>
      <w:r w:rsidRPr="00A06588">
        <w:rPr>
          <w:rStyle w:val="Emphasis"/>
          <w:highlight w:val="cyan"/>
        </w:rPr>
        <w:t>it</w:t>
      </w:r>
      <w:r w:rsidRPr="00A06588">
        <w:rPr>
          <w:sz w:val="16"/>
        </w:rPr>
        <w:t xml:space="preserve"> also </w:t>
      </w:r>
      <w:r w:rsidRPr="00A06588">
        <w:rPr>
          <w:rStyle w:val="Emphasis"/>
          <w:highlight w:val="cyan"/>
        </w:rPr>
        <w:t>destabilises the</w:t>
      </w:r>
      <w:r w:rsidRPr="00A06588">
        <w:rPr>
          <w:rStyle w:val="Emphasis"/>
        </w:rPr>
        <w:t xml:space="preserve"> entire </w:t>
      </w:r>
      <w:r w:rsidRPr="00A06588">
        <w:rPr>
          <w:rStyle w:val="Emphasis"/>
          <w:highlight w:val="cyan"/>
        </w:rPr>
        <w:t>region</w:t>
      </w:r>
      <w:r w:rsidRPr="00A06588">
        <w:rPr>
          <w:sz w:val="16"/>
        </w:rPr>
        <w:t xml:space="preserve"> (Drozdiak, 2017:213; Emmott, 2017:125; Kearns, 2018:3-5; Wright, 2017:96). Evidence suggests that </w:t>
      </w:r>
      <w:r w:rsidRPr="00A06588">
        <w:rPr>
          <w:rStyle w:val="StyleUnderline"/>
          <w:highlight w:val="cyan"/>
        </w:rPr>
        <w:t>an unstable EU will</w:t>
      </w:r>
      <w:r w:rsidRPr="00A06588">
        <w:rPr>
          <w:rStyle w:val="StyleUnderline"/>
        </w:rPr>
        <w:t xml:space="preserve"> likely </w:t>
      </w:r>
      <w:r w:rsidRPr="00A06588">
        <w:rPr>
          <w:rStyle w:val="StyleUnderline"/>
          <w:highlight w:val="cyan"/>
        </w:rPr>
        <w:t>lead to</w:t>
      </w:r>
      <w:r w:rsidRPr="00A06588">
        <w:rPr>
          <w:rStyle w:val="StyleUnderline"/>
        </w:rPr>
        <w:t xml:space="preserve"> </w:t>
      </w:r>
      <w:r w:rsidRPr="00A06588">
        <w:rPr>
          <w:rStyle w:val="Emphasis"/>
        </w:rPr>
        <w:t xml:space="preserve">increased </w:t>
      </w:r>
      <w:r w:rsidRPr="00A06588">
        <w:rPr>
          <w:rStyle w:val="Emphasis"/>
          <w:highlight w:val="cyan"/>
        </w:rPr>
        <w:t>conflict</w:t>
      </w:r>
      <w:r w:rsidRPr="00A06588">
        <w:rPr>
          <w:sz w:val="16"/>
        </w:rPr>
        <w:t xml:space="preserve">, as </w:t>
      </w:r>
      <w:r w:rsidRPr="00A06588">
        <w:rPr>
          <w:rStyle w:val="StyleUnderline"/>
        </w:rPr>
        <w:t>unity between nations is no longer fostered</w:t>
      </w:r>
      <w:r w:rsidRPr="00A06588">
        <w:rPr>
          <w:sz w:val="16"/>
        </w:rPr>
        <w:t xml:space="preserve"> – if the transatlantic relationship is badly damaged, a host of economic and security interests will be at risk (Gillingham, 2018). </w:t>
      </w:r>
      <w:r w:rsidRPr="00A06588">
        <w:rPr>
          <w:rStyle w:val="StyleUnderline"/>
        </w:rPr>
        <w:t xml:space="preserve">The rejection of organisations that seek to build and sustain the liberal, rules-based order is </w:t>
      </w:r>
      <w:r w:rsidRPr="00A06588">
        <w:rPr>
          <w:rStyle w:val="Emphasis"/>
        </w:rPr>
        <w:t>highly problematic</w:t>
      </w:r>
      <w:r w:rsidRPr="00A06588">
        <w:rPr>
          <w:rStyle w:val="StyleUnderline"/>
        </w:rPr>
        <w:t>; “</w:t>
      </w:r>
      <w:r w:rsidRPr="00A06588">
        <w:rPr>
          <w:rStyle w:val="StyleUnderline"/>
          <w:highlight w:val="cyan"/>
        </w:rPr>
        <w:t>were the EU to collapse</w:t>
      </w:r>
      <w:r w:rsidRPr="00A06588">
        <w:rPr>
          <w:rStyle w:val="StyleUnderline"/>
        </w:rPr>
        <w:t xml:space="preserve">, the pressure and restraint currently being applied, albeit weakly, to countries violating its </w:t>
      </w:r>
      <w:r w:rsidRPr="00A06588">
        <w:rPr>
          <w:rStyle w:val="StyleUnderline"/>
          <w:highlight w:val="cyan"/>
        </w:rPr>
        <w:t>values would disappear</w:t>
      </w:r>
      <w:r w:rsidRPr="00A06588">
        <w:rPr>
          <w:rStyle w:val="StyleUnderline"/>
        </w:rPr>
        <w:t xml:space="preserve"> and the residual commitment to those values in some governments may well disappear”</w:t>
      </w:r>
      <w:r w:rsidRPr="00A06588">
        <w:rPr>
          <w:sz w:val="16"/>
        </w:rPr>
        <w:t xml:space="preserve"> (Kearns, 2018:214).</w:t>
      </w:r>
    </w:p>
    <w:p w14:paraId="1DC70DAF" w14:textId="77777777" w:rsidR="00216A09" w:rsidRPr="00A06588" w:rsidRDefault="00216A09" w:rsidP="00216A09">
      <w:pPr>
        <w:rPr>
          <w:sz w:val="16"/>
        </w:rPr>
      </w:pPr>
      <w:r w:rsidRPr="00A06588">
        <w:rPr>
          <w:sz w:val="16"/>
        </w:rPr>
        <w:t xml:space="preserve">For instance, </w:t>
      </w:r>
      <w:r w:rsidRPr="00A06588">
        <w:rPr>
          <w:rStyle w:val="StyleUnderline"/>
          <w:highlight w:val="cyan"/>
        </w:rPr>
        <w:t>Hungary’s illiberalism</w:t>
      </w:r>
      <w:r w:rsidRPr="00A06588">
        <w:rPr>
          <w:rStyle w:val="StyleUnderline"/>
        </w:rPr>
        <w:t xml:space="preserve"> fostered </w:t>
      </w:r>
      <w:r w:rsidRPr="00A06588">
        <w:rPr>
          <w:rStyle w:val="StyleUnderline"/>
          <w:highlight w:val="cyan"/>
        </w:rPr>
        <w:t xml:space="preserve">under </w:t>
      </w:r>
      <w:r w:rsidRPr="00A06588">
        <w:rPr>
          <w:rStyle w:val="Emphasis"/>
          <w:highlight w:val="cyan"/>
        </w:rPr>
        <w:t>Orban</w:t>
      </w:r>
      <w:r w:rsidRPr="00A06588">
        <w:rPr>
          <w:rStyle w:val="Emphasis"/>
        </w:rPr>
        <w:t>’s leadership</w:t>
      </w:r>
      <w:r w:rsidRPr="00A06588">
        <w:rPr>
          <w:sz w:val="16"/>
        </w:rPr>
        <w:t xml:space="preserve"> particularly </w:t>
      </w:r>
      <w:r w:rsidRPr="00A06588">
        <w:rPr>
          <w:rStyle w:val="Emphasis"/>
          <w:highlight w:val="cyan"/>
        </w:rPr>
        <w:t>undermines the EU</w:t>
      </w:r>
      <w:r w:rsidRPr="00A06588">
        <w:rPr>
          <w:sz w:val="16"/>
        </w:rPr>
        <w:t xml:space="preserve"> and is in clear breach of the values on which it was founded (Frankopan, 2018:49; King, 2017:29). </w:t>
      </w:r>
      <w:r w:rsidRPr="00A06588">
        <w:rPr>
          <w:rStyle w:val="StyleUnderline"/>
          <w:highlight w:val="cyan"/>
        </w:rPr>
        <w:t>Hungary</w:t>
      </w:r>
      <w:r w:rsidRPr="00A06588">
        <w:rPr>
          <w:rStyle w:val="StyleUnderline"/>
        </w:rPr>
        <w:t xml:space="preserve"> shows disdain of the Union’s democratic accession criteria, </w:t>
      </w:r>
      <w:r w:rsidRPr="00A06588">
        <w:rPr>
          <w:rStyle w:val="StyleUnderline"/>
          <w:highlight w:val="cyan"/>
        </w:rPr>
        <w:t>as</w:t>
      </w:r>
      <w:r w:rsidRPr="00A06588">
        <w:rPr>
          <w:rStyle w:val="StyleUnderline"/>
        </w:rPr>
        <w:t xml:space="preserve"> it increasingly ignores the very laws</w:t>
      </w:r>
      <w:r w:rsidRPr="00A06588">
        <w:rPr>
          <w:sz w:val="16"/>
        </w:rPr>
        <w:t xml:space="preserve"> it agreed to abide by once it was admitted as a member state. </w:t>
      </w:r>
      <w:r w:rsidRPr="00A06588">
        <w:rPr>
          <w:rStyle w:val="Emphasis"/>
        </w:rPr>
        <w:t xml:space="preserve">If a </w:t>
      </w:r>
      <w:r w:rsidRPr="00A06588">
        <w:rPr>
          <w:rStyle w:val="Emphasis"/>
          <w:highlight w:val="cyan"/>
        </w:rPr>
        <w:t>one-member</w:t>
      </w:r>
      <w:r w:rsidRPr="00A06588">
        <w:rPr>
          <w:rStyle w:val="Emphasis"/>
        </w:rPr>
        <w:t xml:space="preserve"> state radically deviates</w:t>
      </w:r>
      <w:r w:rsidRPr="00A06588">
        <w:rPr>
          <w:sz w:val="16"/>
        </w:rPr>
        <w:t xml:space="preserve"> from the EUs criteria and constitutional traditions, </w:t>
      </w:r>
      <w:r w:rsidRPr="00A06588">
        <w:rPr>
          <w:rStyle w:val="Emphasis"/>
        </w:rPr>
        <w:t xml:space="preserve">and undermines the rule of law, this </w:t>
      </w:r>
      <w:r w:rsidRPr="00A06588">
        <w:rPr>
          <w:rStyle w:val="Emphasis"/>
          <w:highlight w:val="cyan"/>
        </w:rPr>
        <w:t>poses a significant risk</w:t>
      </w:r>
      <w:r w:rsidRPr="00A06588">
        <w:rPr>
          <w:rStyle w:val="Emphasis"/>
        </w:rPr>
        <w:t xml:space="preserve"> to the</w:t>
      </w:r>
      <w:r w:rsidRPr="00A06588">
        <w:rPr>
          <w:sz w:val="16"/>
        </w:rPr>
        <w:t xml:space="preserve"> health of the </w:t>
      </w:r>
      <w:r w:rsidRPr="00A06588">
        <w:rPr>
          <w:rStyle w:val="Emphasis"/>
        </w:rPr>
        <w:t>EU</w:t>
      </w:r>
      <w:r w:rsidRPr="00A06588">
        <w:rPr>
          <w:rStyle w:val="StyleUnderline"/>
        </w:rPr>
        <w:t>. If Hungary can benefit</w:t>
      </w:r>
      <w:r w:rsidRPr="00A06588">
        <w:rPr>
          <w:sz w:val="16"/>
        </w:rPr>
        <w:t xml:space="preserve"> from EU membership while following its own form of government, it allows </w:t>
      </w:r>
      <w:r w:rsidRPr="00A06588">
        <w:rPr>
          <w:rStyle w:val="Emphasis"/>
          <w:highlight w:val="cyan"/>
        </w:rPr>
        <w:t>other nations</w:t>
      </w:r>
      <w:r w:rsidRPr="00A06588">
        <w:rPr>
          <w:sz w:val="16"/>
        </w:rPr>
        <w:t xml:space="preserve">, whether members of not, to </w:t>
      </w:r>
      <w:r w:rsidRPr="00A06588">
        <w:rPr>
          <w:rStyle w:val="Emphasis"/>
          <w:highlight w:val="cyan"/>
        </w:rPr>
        <w:t>feel emboldened</w:t>
      </w:r>
      <w:r w:rsidRPr="00A06588">
        <w:rPr>
          <w:rStyle w:val="Emphasis"/>
        </w:rPr>
        <w:t xml:space="preserve"> to do the same</w:t>
      </w:r>
      <w:r w:rsidRPr="00A06588">
        <w:rPr>
          <w:sz w:val="16"/>
        </w:rPr>
        <w:t xml:space="preserve"> (Bugaric, 2014:25). </w:t>
      </w:r>
      <w:r w:rsidRPr="00A06588">
        <w:rPr>
          <w:rStyle w:val="StyleUnderline"/>
        </w:rPr>
        <w:t>The deviation of the Orban government</w:t>
      </w:r>
      <w:r w:rsidRPr="00A06588">
        <w:rPr>
          <w:sz w:val="16"/>
        </w:rPr>
        <w:t xml:space="preserve"> has not only disrupted EU actions in many arenas, but it has also </w:t>
      </w:r>
      <w:r w:rsidRPr="00A06588">
        <w:rPr>
          <w:rStyle w:val="StyleUnderline"/>
        </w:rPr>
        <w:t xml:space="preserve">developed contaminating effects on other member states, </w:t>
      </w:r>
      <w:r w:rsidRPr="00A06588">
        <w:rPr>
          <w:rStyle w:val="StyleUnderline"/>
          <w:highlight w:val="cyan"/>
        </w:rPr>
        <w:t xml:space="preserve">representing a </w:t>
      </w:r>
      <w:r w:rsidRPr="00A06588">
        <w:rPr>
          <w:rStyle w:val="Emphasis"/>
          <w:highlight w:val="cyan"/>
        </w:rPr>
        <w:t>danger for</w:t>
      </w:r>
      <w:r w:rsidRPr="00A06588">
        <w:rPr>
          <w:rStyle w:val="Emphasis"/>
        </w:rPr>
        <w:t xml:space="preserve"> democratic and liberal </w:t>
      </w:r>
      <w:r w:rsidRPr="00A06588">
        <w:rPr>
          <w:rStyle w:val="Emphasis"/>
          <w:highlight w:val="cyan"/>
        </w:rPr>
        <w:t>cohesion</w:t>
      </w:r>
      <w:r w:rsidRPr="00A06588">
        <w:rPr>
          <w:rStyle w:val="Emphasis"/>
        </w:rPr>
        <w:t xml:space="preserve"> of the EU</w:t>
      </w:r>
      <w:r w:rsidRPr="00A06588">
        <w:rPr>
          <w:sz w:val="16"/>
        </w:rPr>
        <w:t xml:space="preserve"> (Agh, 2016:286; Lendvai, 2017:54).</w:t>
      </w:r>
    </w:p>
    <w:p w14:paraId="7864BFB6" w14:textId="77777777" w:rsidR="00216A09" w:rsidRPr="00A06588" w:rsidRDefault="00216A09" w:rsidP="00216A09">
      <w:pPr>
        <w:rPr>
          <w:sz w:val="16"/>
        </w:rPr>
      </w:pPr>
      <w:r w:rsidRPr="00A06588">
        <w:rPr>
          <w:rStyle w:val="StyleUnderline"/>
        </w:rPr>
        <w:t xml:space="preserve">Through the rise of </w:t>
      </w:r>
      <w:r w:rsidRPr="00A06588">
        <w:rPr>
          <w:rStyle w:val="StyleUnderline"/>
          <w:highlight w:val="cyan"/>
        </w:rPr>
        <w:t>illiberalism</w:t>
      </w:r>
      <w:r w:rsidRPr="00A06588">
        <w:rPr>
          <w:sz w:val="16"/>
        </w:rPr>
        <w:t xml:space="preserve">, the continuing conflict with Brussels </w:t>
      </w:r>
      <w:r w:rsidRPr="00A06588">
        <w:rPr>
          <w:rStyle w:val="StyleUnderline"/>
        </w:rPr>
        <w:t>and probing the limits of the EU’s power, the ramifications</w:t>
      </w:r>
      <w:r w:rsidRPr="00A06588">
        <w:rPr>
          <w:sz w:val="16"/>
        </w:rPr>
        <w:t xml:space="preserve"> of the Strongmen’s actions </w:t>
      </w:r>
      <w:r w:rsidRPr="00A06588">
        <w:rPr>
          <w:rStyle w:val="StyleUnderline"/>
          <w:highlight w:val="cyan"/>
        </w:rPr>
        <w:t>could</w:t>
      </w:r>
      <w:r w:rsidRPr="00A06588">
        <w:rPr>
          <w:sz w:val="16"/>
        </w:rPr>
        <w:t xml:space="preserve"> help </w:t>
      </w:r>
      <w:r w:rsidRPr="00A06588">
        <w:rPr>
          <w:rStyle w:val="StyleUnderline"/>
          <w:highlight w:val="cyan"/>
        </w:rPr>
        <w:t xml:space="preserve">foster </w:t>
      </w:r>
      <w:r w:rsidRPr="00A06588">
        <w:rPr>
          <w:rStyle w:val="Emphasis"/>
        </w:rPr>
        <w:t xml:space="preserve">EU </w:t>
      </w:r>
      <w:r w:rsidRPr="00A06588">
        <w:rPr>
          <w:rStyle w:val="Emphasis"/>
          <w:highlight w:val="cyan"/>
        </w:rPr>
        <w:t>fragmentation</w:t>
      </w:r>
      <w:r w:rsidRPr="00A06588">
        <w:rPr>
          <w:sz w:val="16"/>
          <w:highlight w:val="cyan"/>
        </w:rPr>
        <w:t xml:space="preserve"> </w:t>
      </w:r>
      <w:r w:rsidRPr="00A06588">
        <w:rPr>
          <w:sz w:val="16"/>
        </w:rPr>
        <w:t xml:space="preserve">(Krastev, 2018:56). While </w:t>
      </w:r>
      <w:r w:rsidRPr="00A06588">
        <w:rPr>
          <w:rStyle w:val="Emphasis"/>
          <w:highlight w:val="cyan"/>
        </w:rPr>
        <w:t>the EU loses its credibility</w:t>
      </w:r>
      <w:r w:rsidRPr="00A06588">
        <w:rPr>
          <w:sz w:val="16"/>
        </w:rPr>
        <w:t xml:space="preserve">, not only are restraints on </w:t>
      </w:r>
      <w:r w:rsidRPr="00A06588">
        <w:rPr>
          <w:rStyle w:val="StyleUnderline"/>
        </w:rPr>
        <w:t xml:space="preserve">illiberal </w:t>
      </w:r>
      <w:r w:rsidRPr="00A06588">
        <w:rPr>
          <w:rStyle w:val="StyleUnderline"/>
          <w:highlight w:val="cyan"/>
        </w:rPr>
        <w:t>authoritarianism</w:t>
      </w:r>
      <w:r w:rsidRPr="00A06588">
        <w:rPr>
          <w:sz w:val="16"/>
          <w:highlight w:val="cyan"/>
        </w:rPr>
        <w:t xml:space="preserve"> </w:t>
      </w:r>
      <w:r w:rsidRPr="00A06588">
        <w:rPr>
          <w:sz w:val="16"/>
        </w:rPr>
        <w:t xml:space="preserve">being removed, but it </w:t>
      </w:r>
      <w:r w:rsidRPr="00A06588">
        <w:rPr>
          <w:rStyle w:val="Emphasis"/>
          <w:highlight w:val="cyan"/>
        </w:rPr>
        <w:t xml:space="preserve">is </w:t>
      </w:r>
      <w:r w:rsidRPr="00A06588">
        <w:rPr>
          <w:rStyle w:val="Emphasis"/>
        </w:rPr>
        <w:t xml:space="preserve">being </w:t>
      </w:r>
      <w:r w:rsidRPr="00A06588">
        <w:rPr>
          <w:rStyle w:val="Emphasis"/>
          <w:highlight w:val="cyan"/>
        </w:rPr>
        <w:t>legitimised</w:t>
      </w:r>
      <w:r w:rsidRPr="00A06588">
        <w:rPr>
          <w:rStyle w:val="StyleUnderline"/>
        </w:rPr>
        <w:t xml:space="preserve">, giving it a massive boost across </w:t>
      </w:r>
      <w:r w:rsidRPr="00A06588">
        <w:rPr>
          <w:rStyle w:val="Emphasis"/>
        </w:rPr>
        <w:t>Europe and the world</w:t>
      </w:r>
      <w:r w:rsidRPr="00A06588">
        <w:rPr>
          <w:sz w:val="16"/>
        </w:rPr>
        <w:t xml:space="preserve"> (Kearns, 2018:214). Leaders like Orban, Putin and Erdogan, along with rising European Strongmen, weaken the broader European convergence project. By asserting more national sovereignty and clawing back power from Brussels, </w:t>
      </w:r>
      <w:r w:rsidRPr="00A06588">
        <w:rPr>
          <w:rStyle w:val="StyleUnderline"/>
          <w:highlight w:val="cyan"/>
        </w:rPr>
        <w:t xml:space="preserve">Europe is </w:t>
      </w:r>
      <w:r w:rsidRPr="00A06588">
        <w:rPr>
          <w:rStyle w:val="StyleUnderline"/>
        </w:rPr>
        <w:t xml:space="preserve">undoubtedly </w:t>
      </w:r>
      <w:r w:rsidRPr="00A06588">
        <w:rPr>
          <w:rStyle w:val="StyleUnderline"/>
          <w:highlight w:val="cyan"/>
        </w:rPr>
        <w:t xml:space="preserve">heading towards a </w:t>
      </w:r>
      <w:r w:rsidRPr="00A06588">
        <w:rPr>
          <w:rStyle w:val="Emphasis"/>
          <w:highlight w:val="cyan"/>
        </w:rPr>
        <w:t>more fragmented future</w:t>
      </w:r>
      <w:r w:rsidRPr="00A06588">
        <w:rPr>
          <w:rStyle w:val="StyleUnderline"/>
          <w:highlight w:val="cyan"/>
        </w:rPr>
        <w:t xml:space="preserve">, or </w:t>
      </w:r>
      <w:r w:rsidRPr="00A06588">
        <w:rPr>
          <w:rStyle w:val="StyleUnderline"/>
        </w:rPr>
        <w:t xml:space="preserve">a long, slow </w:t>
      </w:r>
      <w:r w:rsidRPr="00A06588">
        <w:rPr>
          <w:rStyle w:val="Emphasis"/>
          <w:highlight w:val="cyan"/>
        </w:rPr>
        <w:t>collapse</w:t>
      </w:r>
      <w:r w:rsidRPr="00A06588">
        <w:rPr>
          <w:sz w:val="16"/>
        </w:rPr>
        <w:t xml:space="preserve"> (Kagan, 2019:119; Kearns, 2018; Krastev, 2018:56).</w:t>
      </w:r>
    </w:p>
    <w:p w14:paraId="4C1B961A" w14:textId="77777777" w:rsidR="00216A09" w:rsidRPr="00A06588" w:rsidRDefault="00216A09" w:rsidP="00216A09">
      <w:pPr>
        <w:rPr>
          <w:sz w:val="16"/>
        </w:rPr>
      </w:pPr>
      <w:r w:rsidRPr="00A06588">
        <w:rPr>
          <w:sz w:val="16"/>
        </w:rPr>
        <w:t xml:space="preserve">The concern over </w:t>
      </w:r>
      <w:r w:rsidRPr="00A06588">
        <w:rPr>
          <w:rStyle w:val="StyleUnderline"/>
        </w:rPr>
        <w:t xml:space="preserve">European </w:t>
      </w:r>
      <w:r w:rsidRPr="00A06588">
        <w:rPr>
          <w:rStyle w:val="StyleUnderline"/>
          <w:highlight w:val="cyan"/>
        </w:rPr>
        <w:t>collapse</w:t>
      </w:r>
      <w:r w:rsidRPr="00A06588">
        <w:rPr>
          <w:sz w:val="16"/>
        </w:rPr>
        <w:t xml:space="preserve"> is the volatility and insecurity it will likely create, as it is difficult to imagine a resulting liberal, open, tolerant and cooperative Europe. It </w:t>
      </w:r>
      <w:r w:rsidRPr="00A06588">
        <w:rPr>
          <w:rStyle w:val="StyleUnderline"/>
          <w:highlight w:val="cyan"/>
        </w:rPr>
        <w:t>will</w:t>
      </w:r>
      <w:r w:rsidRPr="00A06588">
        <w:rPr>
          <w:sz w:val="16"/>
          <w:highlight w:val="cyan"/>
        </w:rPr>
        <w:t xml:space="preserve"> </w:t>
      </w:r>
      <w:r w:rsidRPr="00A06588">
        <w:rPr>
          <w:sz w:val="16"/>
        </w:rPr>
        <w:t xml:space="preserve">likely </w:t>
      </w:r>
      <w:r w:rsidRPr="00A06588">
        <w:rPr>
          <w:rStyle w:val="StyleUnderline"/>
          <w:highlight w:val="cyan"/>
        </w:rPr>
        <w:t xml:space="preserve">lead to </w:t>
      </w:r>
      <w:r w:rsidRPr="00A06588">
        <w:rPr>
          <w:rStyle w:val="Emphasis"/>
          <w:highlight w:val="cyan"/>
        </w:rPr>
        <w:t xml:space="preserve">difficulty in </w:t>
      </w:r>
      <w:r w:rsidRPr="00A06588">
        <w:rPr>
          <w:rStyle w:val="Emphasis"/>
        </w:rPr>
        <w:t xml:space="preserve">building </w:t>
      </w:r>
      <w:r w:rsidRPr="00A06588">
        <w:rPr>
          <w:rStyle w:val="Emphasis"/>
          <w:highlight w:val="cyan"/>
        </w:rPr>
        <w:t>consensus on</w:t>
      </w:r>
      <w:r w:rsidRPr="00A06588">
        <w:rPr>
          <w:sz w:val="16"/>
          <w:highlight w:val="cyan"/>
        </w:rPr>
        <w:t xml:space="preserve"> </w:t>
      </w:r>
      <w:r w:rsidRPr="00A06588">
        <w:rPr>
          <w:sz w:val="16"/>
        </w:rPr>
        <w:t xml:space="preserve">key policy issues, including central issues such as </w:t>
      </w:r>
      <w:r w:rsidRPr="00A06588">
        <w:rPr>
          <w:rStyle w:val="StyleUnderline"/>
        </w:rPr>
        <w:t xml:space="preserve">migration, terrorism, </w:t>
      </w:r>
      <w:r w:rsidRPr="00A06588">
        <w:rPr>
          <w:rStyle w:val="Emphasis"/>
          <w:highlight w:val="cyan"/>
        </w:rPr>
        <w:t>climate change</w:t>
      </w:r>
      <w:r w:rsidRPr="00A06588">
        <w:rPr>
          <w:rStyle w:val="StyleUnderline"/>
        </w:rPr>
        <w:t>, trade and the rule of law</w:t>
      </w:r>
      <w:r w:rsidRPr="00A06588">
        <w:rPr>
          <w:sz w:val="16"/>
        </w:rPr>
        <w:t xml:space="preserve"> (Drozdiak, 2017:81). </w:t>
      </w:r>
      <w:r w:rsidRPr="00A06588">
        <w:rPr>
          <w:rStyle w:val="Emphasis"/>
          <w:highlight w:val="cyan"/>
        </w:rPr>
        <w:t xml:space="preserve">The Transatlantic relationship would </w:t>
      </w:r>
      <w:r w:rsidRPr="00A06588">
        <w:rPr>
          <w:rStyle w:val="Emphasis"/>
        </w:rPr>
        <w:t xml:space="preserve">likely </w:t>
      </w:r>
      <w:r w:rsidRPr="00A06588">
        <w:rPr>
          <w:rStyle w:val="Emphasis"/>
          <w:highlight w:val="cyan"/>
        </w:rPr>
        <w:t>be damaged</w:t>
      </w:r>
      <w:r w:rsidRPr="00A06588">
        <w:rPr>
          <w:sz w:val="16"/>
        </w:rPr>
        <w:t xml:space="preserve">, which can lead to a host of European economic and security threats as states increasingly fail to cooperate (Kearns, 2018). </w:t>
      </w:r>
      <w:r w:rsidRPr="00A06588">
        <w:rPr>
          <w:rStyle w:val="StyleUnderline"/>
        </w:rPr>
        <w:t xml:space="preserve">The </w:t>
      </w:r>
      <w:r w:rsidRPr="00A06588">
        <w:rPr>
          <w:rStyle w:val="StyleUnderline"/>
          <w:highlight w:val="cyan"/>
        </w:rPr>
        <w:t>chaos</w:t>
      </w:r>
      <w:r w:rsidRPr="00A06588">
        <w:rPr>
          <w:rStyle w:val="StyleUnderline"/>
        </w:rPr>
        <w:t xml:space="preserve"> of collapse </w:t>
      </w:r>
      <w:r w:rsidRPr="00A06588">
        <w:rPr>
          <w:rStyle w:val="StyleUnderline"/>
          <w:highlight w:val="cyan"/>
        </w:rPr>
        <w:t xml:space="preserve">would undermine </w:t>
      </w:r>
      <w:r w:rsidRPr="00A06588">
        <w:rPr>
          <w:rStyle w:val="StyleUnderline"/>
        </w:rPr>
        <w:t xml:space="preserve">the validity and </w:t>
      </w:r>
      <w:r w:rsidRPr="00A06588">
        <w:rPr>
          <w:rStyle w:val="StyleUnderline"/>
          <w:highlight w:val="cyan"/>
        </w:rPr>
        <w:t xml:space="preserve">credibility </w:t>
      </w:r>
      <w:r w:rsidRPr="00A06588">
        <w:rPr>
          <w:rStyle w:val="StyleUnderline"/>
        </w:rPr>
        <w:t>of the values and institutions that have been the foundation of the EU</w:t>
      </w:r>
      <w:r w:rsidRPr="00A06588">
        <w:rPr>
          <w:sz w:val="16"/>
        </w:rPr>
        <w:t>. They would be subject to harsher scrutiny while the cessation of cooperation would serve as a rebuke to all those claiming that international cooperation is essential to future progress. “</w:t>
      </w:r>
      <w:r w:rsidRPr="00A06588">
        <w:rPr>
          <w:rStyle w:val="StyleUnderline"/>
        </w:rPr>
        <w:t xml:space="preserve">The </w:t>
      </w:r>
      <w:r w:rsidRPr="00A06588">
        <w:rPr>
          <w:rStyle w:val="StyleUnderline"/>
          <w:highlight w:val="cyan"/>
        </w:rPr>
        <w:t>collapse</w:t>
      </w:r>
      <w:r w:rsidRPr="00A06588">
        <w:rPr>
          <w:rStyle w:val="StyleUnderline"/>
        </w:rPr>
        <w:t xml:space="preserve"> of the EU </w:t>
      </w:r>
      <w:r w:rsidRPr="00A06588">
        <w:rPr>
          <w:rStyle w:val="StyleUnderline"/>
          <w:highlight w:val="cyan"/>
        </w:rPr>
        <w:t xml:space="preserve">would </w:t>
      </w:r>
      <w:r w:rsidRPr="00A06588">
        <w:rPr>
          <w:rStyle w:val="StyleUnderline"/>
        </w:rPr>
        <w:t xml:space="preserve">therefore </w:t>
      </w:r>
      <w:r w:rsidRPr="00A06588">
        <w:rPr>
          <w:rStyle w:val="StyleUnderline"/>
          <w:highlight w:val="cyan"/>
        </w:rPr>
        <w:t xml:space="preserve">be a historic defeat </w:t>
      </w:r>
      <w:r w:rsidRPr="00A06588">
        <w:rPr>
          <w:rStyle w:val="StyleUnderline"/>
        </w:rPr>
        <w:t xml:space="preserve">not only </w:t>
      </w:r>
      <w:r w:rsidRPr="00A06588">
        <w:rPr>
          <w:rStyle w:val="StyleUnderline"/>
          <w:highlight w:val="cyan"/>
        </w:rPr>
        <w:t>for</w:t>
      </w:r>
      <w:r w:rsidRPr="00A06588">
        <w:rPr>
          <w:rStyle w:val="StyleUnderline"/>
        </w:rPr>
        <w:t xml:space="preserve"> the idea of European integration and cooperation but for a Europe of </w:t>
      </w:r>
      <w:r w:rsidRPr="00A06588">
        <w:rPr>
          <w:rStyle w:val="Emphasis"/>
          <w:highlight w:val="cyan"/>
        </w:rPr>
        <w:t>pluralistic governing</w:t>
      </w:r>
      <w:r w:rsidRPr="00A06588">
        <w:rPr>
          <w:rStyle w:val="Emphasis"/>
        </w:rPr>
        <w:t xml:space="preserve"> institutions</w:t>
      </w:r>
      <w:r w:rsidRPr="00A06588">
        <w:rPr>
          <w:rStyle w:val="StyleUnderline"/>
        </w:rPr>
        <w:t>, serving a society built on the primacy of individual freedom</w:t>
      </w:r>
      <w:r w:rsidRPr="00A06588">
        <w:rPr>
          <w:sz w:val="16"/>
        </w:rPr>
        <w:t xml:space="preserve">” (Kearns, 2018:208). Without a democratic body like the EU monitoring the actions of Strongmen, </w:t>
      </w:r>
      <w:r w:rsidRPr="00A06588">
        <w:rPr>
          <w:rStyle w:val="StyleUnderline"/>
        </w:rPr>
        <w:t xml:space="preserve">it will become easier for </w:t>
      </w:r>
      <w:r w:rsidRPr="00A06588">
        <w:rPr>
          <w:rStyle w:val="StyleUnderline"/>
          <w:highlight w:val="cyan"/>
        </w:rPr>
        <w:t>nations</w:t>
      </w:r>
      <w:r w:rsidRPr="00A06588">
        <w:rPr>
          <w:rStyle w:val="StyleUnderline"/>
        </w:rPr>
        <w:t xml:space="preserve"> to </w:t>
      </w:r>
      <w:r w:rsidRPr="00A06588">
        <w:rPr>
          <w:rStyle w:val="StyleUnderline"/>
          <w:highlight w:val="cyan"/>
        </w:rPr>
        <w:t xml:space="preserve">revert to </w:t>
      </w:r>
      <w:r w:rsidRPr="00A06588">
        <w:rPr>
          <w:rStyle w:val="Emphasis"/>
          <w:highlight w:val="cyan"/>
        </w:rPr>
        <w:t>illiberal</w:t>
      </w:r>
      <w:r w:rsidRPr="00A06588">
        <w:rPr>
          <w:rStyle w:val="Emphasis"/>
        </w:rPr>
        <w:t xml:space="preserve"> forms of </w:t>
      </w:r>
      <w:r w:rsidRPr="00A06588">
        <w:rPr>
          <w:rStyle w:val="Emphasis"/>
          <w:highlight w:val="cyan"/>
        </w:rPr>
        <w:t>democracy</w:t>
      </w:r>
      <w:r w:rsidRPr="00A06588">
        <w:rPr>
          <w:sz w:val="16"/>
        </w:rPr>
        <w:t xml:space="preserve">. The current pressure and restraint </w:t>
      </w:r>
      <w:r w:rsidRPr="00A06588">
        <w:rPr>
          <w:sz w:val="16"/>
        </w:rPr>
        <w:lastRenderedPageBreak/>
        <w:t xml:space="preserve">being applied to countries violating its liberal democratic values would disappear and the residual commitment to those values in some governments may well disappear as well. For example, Hungary’s mistreatment of refugees and the Roma people would likely continue without consequence while Erdogan would be able to continue his mistreatment of human rights. </w:t>
      </w:r>
    </w:p>
    <w:p w14:paraId="595A31BF" w14:textId="77777777" w:rsidR="00216A09" w:rsidRPr="00A06588" w:rsidRDefault="00216A09" w:rsidP="00216A09">
      <w:pPr>
        <w:pStyle w:val="Heading4"/>
        <w:rPr>
          <w:rFonts w:cs="Arial"/>
        </w:rPr>
      </w:pPr>
      <w:r w:rsidRPr="00A06588">
        <w:rPr>
          <w:rFonts w:cs="Arial"/>
        </w:rPr>
        <w:t xml:space="preserve">EU breakup causes </w:t>
      </w:r>
      <w:r w:rsidRPr="00A06588">
        <w:rPr>
          <w:rFonts w:cs="Arial"/>
          <w:u w:val="single"/>
        </w:rPr>
        <w:t>nuclear war</w:t>
      </w:r>
      <w:r w:rsidRPr="00A06588">
        <w:rPr>
          <w:rFonts w:cs="Arial"/>
        </w:rPr>
        <w:t xml:space="preserve">. </w:t>
      </w:r>
    </w:p>
    <w:p w14:paraId="74333F1B" w14:textId="77777777" w:rsidR="00216A09" w:rsidRPr="00A06588" w:rsidRDefault="00216A09" w:rsidP="00216A09">
      <w:r w:rsidRPr="00A06588">
        <w:rPr>
          <w:rFonts w:eastAsiaTheme="majorEastAsia"/>
          <w:b/>
          <w:iCs/>
          <w:sz w:val="26"/>
        </w:rPr>
        <w:t>Fiedler 18</w:t>
      </w:r>
      <w:r w:rsidRPr="00A06588">
        <w:t xml:space="preserve"> [Lauren Fielder, Professor Fielder is Assistant Dean of Graduate and International Programs and Director of the Institute for Transnational Law at the University of Texas at Austin, ’18, “Is Nationalism the Most Serious Challenge to Human Rights? Warnings from BREXIT and Lessons from History,” 53 Tex. Int'l L.J. 212]</w:t>
      </w:r>
    </w:p>
    <w:p w14:paraId="6D08DD07" w14:textId="77777777" w:rsidR="00216A09" w:rsidRPr="00A06588" w:rsidRDefault="00216A09" w:rsidP="00216A09">
      <w:pPr>
        <w:rPr>
          <w:sz w:val="16"/>
        </w:rPr>
      </w:pPr>
      <w:r w:rsidRPr="00A06588">
        <w:rPr>
          <w:sz w:val="16"/>
        </w:rPr>
        <w:t xml:space="preserve">The political might of </w:t>
      </w:r>
      <w:r w:rsidRPr="00A06588">
        <w:rPr>
          <w:rStyle w:val="StyleUnderline"/>
        </w:rPr>
        <w:t>the EU is essential for peace</w:t>
      </w:r>
      <w:r w:rsidRPr="00A06588">
        <w:rPr>
          <w:sz w:val="16"/>
        </w:rPr>
        <w:t xml:space="preserve"> and stability </w:t>
      </w:r>
      <w:r w:rsidRPr="00A06588">
        <w:rPr>
          <w:rStyle w:val="StyleUnderline"/>
        </w:rPr>
        <w:t xml:space="preserve">in </w:t>
      </w:r>
      <w:r w:rsidRPr="00A06588">
        <w:rPr>
          <w:rStyle w:val="Emphasis"/>
        </w:rPr>
        <w:t>the world</w:t>
      </w:r>
      <w:r w:rsidRPr="00A06588">
        <w:rPr>
          <w:sz w:val="16"/>
        </w:rPr>
        <w:t xml:space="preserve">. Brexit "fractures the Western alliance and weakens NATO solidarity and resolve." 224 The politics of scale and multilateralism foster peace and human rights with regard to third countries. </w:t>
      </w:r>
      <w:r w:rsidRPr="00A06588">
        <w:rPr>
          <w:rStyle w:val="StyleUnderline"/>
        </w:rPr>
        <w:t>225 This can be seen in the work that the EU currently doing, albeit imperfectly, in trying to de-escalate the tension between Iran and Saudi Arabia</w:t>
      </w:r>
      <w:r w:rsidRPr="00A06588">
        <w:rPr>
          <w:sz w:val="16"/>
        </w:rPr>
        <w:t xml:space="preserve">, a source of the conflict brewing </w:t>
      </w:r>
      <w:r w:rsidRPr="00A06588">
        <w:rPr>
          <w:rStyle w:val="StyleUnderline"/>
        </w:rPr>
        <w:t>in Yemen.</w:t>
      </w:r>
      <w:r w:rsidRPr="00A06588">
        <w:rPr>
          <w:sz w:val="16"/>
        </w:rPr>
        <w:t xml:space="preserve"> 226 The clearest example of these politics of scale is the essential role of the EU in </w:t>
      </w:r>
      <w:r w:rsidRPr="00A06588">
        <w:rPr>
          <w:rStyle w:val="StyleUnderline"/>
        </w:rPr>
        <w:t>aiding the</w:t>
      </w:r>
      <w:r w:rsidRPr="00A06588">
        <w:rPr>
          <w:sz w:val="16"/>
        </w:rPr>
        <w:t xml:space="preserve"> peaceful </w:t>
      </w:r>
      <w:r w:rsidRPr="00A06588">
        <w:rPr>
          <w:rStyle w:val="StyleUnderline"/>
        </w:rPr>
        <w:t xml:space="preserve">transition of </w:t>
      </w:r>
      <w:r w:rsidRPr="00A06588">
        <w:rPr>
          <w:sz w:val="16"/>
        </w:rPr>
        <w:t xml:space="preserve">former </w:t>
      </w:r>
      <w:r w:rsidRPr="00A06588">
        <w:rPr>
          <w:rStyle w:val="StyleUnderline"/>
        </w:rPr>
        <w:t>Eastern Bloc states</w:t>
      </w:r>
      <w:r w:rsidRPr="00A06588">
        <w:rPr>
          <w:sz w:val="16"/>
        </w:rPr>
        <w:t xml:space="preserve"> into largely democratic and open societies upon the end of the Cold War. 227 The entry requirements into the EU reflected this European identity, including democracy, the rule of law, human rights, and respect for minorities. 228 However, the transition to democracy is not finished: "It still could (with the enthusiastic support from Moscow) go into reverse." 229 </w:t>
      </w:r>
      <w:r w:rsidRPr="00A06588">
        <w:rPr>
          <w:rStyle w:val="StyleUnderline"/>
          <w:highlight w:val="yellow"/>
        </w:rPr>
        <w:t>Putin</w:t>
      </w:r>
      <w:r w:rsidRPr="00A06588">
        <w:rPr>
          <w:rStyle w:val="StyleUnderline"/>
        </w:rPr>
        <w:t>'s</w:t>
      </w:r>
      <w:r w:rsidRPr="00A06588">
        <w:rPr>
          <w:rStyle w:val="StyleUnderline"/>
          <w:highlight w:val="yellow"/>
        </w:rPr>
        <w:t xml:space="preserve"> </w:t>
      </w:r>
      <w:r w:rsidRPr="00A06588">
        <w:rPr>
          <w:rStyle w:val="StyleUnderline"/>
        </w:rPr>
        <w:t xml:space="preserve">Russia </w:t>
      </w:r>
      <w:r w:rsidRPr="00A06588">
        <w:rPr>
          <w:rStyle w:val="StyleUnderline"/>
          <w:highlight w:val="yellow"/>
        </w:rPr>
        <w:t>has a vital interest in the breakup of the EU,</w:t>
      </w:r>
      <w:r w:rsidRPr="00A06588">
        <w:rPr>
          <w:sz w:val="16"/>
        </w:rPr>
        <w:t xml:space="preserve"> 230 and we see that </w:t>
      </w:r>
      <w:r w:rsidRPr="00A06588">
        <w:rPr>
          <w:rStyle w:val="Emphasis"/>
          <w:highlight w:val="yellow"/>
        </w:rPr>
        <w:t xml:space="preserve">the threat of nuclear war is not far behind </w:t>
      </w:r>
      <w:r w:rsidRPr="00A06588">
        <w:rPr>
          <w:rStyle w:val="Emphasis"/>
        </w:rPr>
        <w:t xml:space="preserve">us. </w:t>
      </w:r>
      <w:r w:rsidRPr="00A06588">
        <w:rPr>
          <w:sz w:val="16"/>
        </w:rPr>
        <w:t xml:space="preserve">231 Further, current </w:t>
      </w:r>
      <w:r w:rsidRPr="00A06588">
        <w:rPr>
          <w:rStyle w:val="StyleUnderline"/>
        </w:rPr>
        <w:t>destabilization in</w:t>
      </w:r>
      <w:r w:rsidRPr="00A06588">
        <w:rPr>
          <w:sz w:val="16"/>
        </w:rPr>
        <w:t xml:space="preserve"> parts of </w:t>
      </w:r>
      <w:r w:rsidRPr="00A06588">
        <w:rPr>
          <w:rStyle w:val="StyleUnderline"/>
        </w:rPr>
        <w:t>the Balkans is reminiscent of past patterns</w:t>
      </w:r>
      <w:r w:rsidRPr="00A06588">
        <w:rPr>
          <w:sz w:val="16"/>
        </w:rPr>
        <w:t xml:space="preserve"> that preceded violence in the region. 232</w:t>
      </w:r>
    </w:p>
    <w:p w14:paraId="081436E1" w14:textId="77777777" w:rsidR="00216A09" w:rsidRPr="00A06588" w:rsidRDefault="00216A09" w:rsidP="00216A09">
      <w:pPr>
        <w:rPr>
          <w:sz w:val="16"/>
        </w:rPr>
      </w:pPr>
      <w:r w:rsidRPr="00A06588">
        <w:rPr>
          <w:rStyle w:val="StyleUnderline"/>
          <w:highlight w:val="yellow"/>
        </w:rPr>
        <w:t>The end of the E</w:t>
      </w:r>
      <w:r w:rsidRPr="00A06588">
        <w:rPr>
          <w:sz w:val="16"/>
        </w:rPr>
        <w:t xml:space="preserve">uropean </w:t>
      </w:r>
      <w:r w:rsidRPr="00A06588">
        <w:rPr>
          <w:rStyle w:val="StyleUnderline"/>
          <w:highlight w:val="yellow"/>
        </w:rPr>
        <w:t>U</w:t>
      </w:r>
      <w:r w:rsidRPr="00A06588">
        <w:rPr>
          <w:sz w:val="16"/>
        </w:rPr>
        <w:t xml:space="preserve">nion could </w:t>
      </w:r>
      <w:r w:rsidRPr="00A06588">
        <w:rPr>
          <w:rStyle w:val="StyleUnderline"/>
          <w:highlight w:val="yellow"/>
        </w:rPr>
        <w:t>return Europe to</w:t>
      </w:r>
      <w:r w:rsidRPr="00A06588">
        <w:rPr>
          <w:sz w:val="16"/>
        </w:rPr>
        <w:t xml:space="preserve">, as one writer describes, the "dark days of poisonous </w:t>
      </w:r>
      <w:r w:rsidRPr="00A06588">
        <w:rPr>
          <w:rStyle w:val="StyleUnderline"/>
          <w:highlight w:val="yellow"/>
        </w:rPr>
        <w:t>tribal hatreds</w:t>
      </w:r>
      <w:r w:rsidRPr="00A06588">
        <w:rPr>
          <w:sz w:val="16"/>
        </w:rPr>
        <w:t xml:space="preserve">" in which </w:t>
      </w:r>
      <w:r w:rsidRPr="00A06588">
        <w:rPr>
          <w:rStyle w:val="StyleUnderline"/>
          <w:highlight w:val="yellow"/>
        </w:rPr>
        <w:t>destructive forces could</w:t>
      </w:r>
      <w:r w:rsidRPr="00A06588">
        <w:rPr>
          <w:sz w:val="16"/>
        </w:rPr>
        <w:t xml:space="preserve"> unleash the </w:t>
      </w:r>
      <w:r w:rsidRPr="00A06588">
        <w:rPr>
          <w:rStyle w:val="StyleUnderline"/>
          <w:highlight w:val="yellow"/>
        </w:rPr>
        <w:t>undo</w:t>
      </w:r>
      <w:r w:rsidRPr="00A06588">
        <w:rPr>
          <w:sz w:val="16"/>
        </w:rPr>
        <w:t xml:space="preserve">ing of </w:t>
      </w:r>
      <w:r w:rsidRPr="00A06588">
        <w:rPr>
          <w:rStyle w:val="StyleUnderline"/>
          <w:highlight w:val="yellow"/>
        </w:rPr>
        <w:t xml:space="preserve">70 years of </w:t>
      </w:r>
      <w:r w:rsidRPr="00A06588">
        <w:rPr>
          <w:rStyle w:val="Emphasis"/>
          <w:highlight w:val="yellow"/>
        </w:rPr>
        <w:t>statesmanship</w:t>
      </w:r>
      <w:r w:rsidRPr="00A06588">
        <w:rPr>
          <w:sz w:val="16"/>
        </w:rPr>
        <w:t>. 233 Indeed, the last seven decades, the [*234] European Union has largely been a "place of peace, stability, prosperity, cooperation, democracy, and social harmony." 234 However, "[</w:t>
      </w:r>
      <w:r w:rsidRPr="00A06588">
        <w:rPr>
          <w:rStyle w:val="StyleUnderline"/>
        </w:rPr>
        <w:t xml:space="preserve">we would] be </w:t>
      </w:r>
      <w:r w:rsidRPr="00A06588">
        <w:rPr>
          <w:rStyle w:val="Emphasis"/>
        </w:rPr>
        <w:t>wrong to assume the permanence</w:t>
      </w:r>
      <w:r w:rsidRPr="00A06588">
        <w:rPr>
          <w:rStyle w:val="StyleUnderline"/>
        </w:rPr>
        <w:t xml:space="preserve"> of European political and economic stability</w:t>
      </w:r>
      <w:r w:rsidRPr="00A06588">
        <w:rPr>
          <w:sz w:val="16"/>
        </w:rPr>
        <w:t xml:space="preserve"> … . Across the grand sweep of European history, countries and empires disintegrating into smaller governing units or being violently subsumed into larger empires is the norm." 235 </w:t>
      </w:r>
    </w:p>
    <w:p w14:paraId="0A8A076B" w14:textId="77777777" w:rsidR="00216A09" w:rsidRPr="00A06588" w:rsidRDefault="00216A09" w:rsidP="00216A09">
      <w:pPr>
        <w:rPr>
          <w:sz w:val="16"/>
        </w:rPr>
      </w:pPr>
      <w:r w:rsidRPr="00A06588">
        <w:rPr>
          <w:rStyle w:val="StyleUnderline"/>
          <w:highlight w:val="yellow"/>
        </w:rPr>
        <w:t>The EU is</w:t>
      </w:r>
      <w:r w:rsidRPr="00A06588">
        <w:rPr>
          <w:sz w:val="16"/>
        </w:rPr>
        <w:t xml:space="preserve"> not just an international economic organization; it is an organization created from the destruction </w:t>
      </w:r>
      <w:r w:rsidRPr="00A06588">
        <w:rPr>
          <w:rStyle w:val="StyleUnderline"/>
          <w:highlight w:val="yellow"/>
        </w:rPr>
        <w:t>brought about by two World Wars and designed to</w:t>
      </w:r>
      <w:r w:rsidRPr="00A06588">
        <w:rPr>
          <w:sz w:val="16"/>
        </w:rPr>
        <w:t xml:space="preserve"> promote peace and </w:t>
      </w:r>
      <w:r w:rsidRPr="00A06588">
        <w:rPr>
          <w:rStyle w:val="StyleUnderline"/>
          <w:highlight w:val="yellow"/>
        </w:rPr>
        <w:t>prevent conflict</w:t>
      </w:r>
      <w:r w:rsidRPr="00A06588">
        <w:rPr>
          <w:sz w:val="16"/>
        </w:rPr>
        <w:t xml:space="preserve">. 236 European integration is doubtless problematic but "the alternative is so much worse." 237 The </w:t>
      </w:r>
      <w:r w:rsidRPr="00A06588">
        <w:rPr>
          <w:rStyle w:val="StyleUnderline"/>
          <w:highlight w:val="yellow"/>
        </w:rPr>
        <w:t>history of Europe is fraught with violent conflict</w:t>
      </w:r>
      <w:r w:rsidRPr="00A06588">
        <w:rPr>
          <w:sz w:val="16"/>
        </w:rPr>
        <w:t xml:space="preserve">: "War, twice in the Twentieth Century and for ages previously, has plagued the European continent." 238 Conflict stretches back across the entire history of Europe. There has </w:t>
      </w:r>
      <w:r w:rsidRPr="00A06588">
        <w:rPr>
          <w:rStyle w:val="StyleUnderline"/>
          <w:highlight w:val="yellow"/>
        </w:rPr>
        <w:t>been an almost unbroken chain</w:t>
      </w:r>
      <w:r w:rsidRPr="00A06588">
        <w:rPr>
          <w:sz w:val="16"/>
        </w:rPr>
        <w:t xml:space="preserve"> of war </w:t>
      </w:r>
      <w:r w:rsidRPr="00A06588">
        <w:rPr>
          <w:rStyle w:val="StyleUnderline"/>
          <w:highlight w:val="yellow"/>
        </w:rPr>
        <w:t>from the fifteenth century to World War II</w:t>
      </w:r>
      <w:r w:rsidRPr="00A06588">
        <w:rPr>
          <w:sz w:val="16"/>
        </w:rPr>
        <w:t xml:space="preserve"> fought over family rivalries, religion, deep hatreds, and territorial expansion. In the fifteenth century, the War of the Roses was fought over a dispute over title to the English throne. 239 In the sixteenth century, there were </w:t>
      </w:r>
      <w:r w:rsidRPr="00A06588">
        <w:rPr>
          <w:rStyle w:val="StyleUnderline"/>
        </w:rPr>
        <w:t>religious wars</w:t>
      </w:r>
      <w:r w:rsidRPr="00A06588">
        <w:rPr>
          <w:sz w:val="16"/>
        </w:rPr>
        <w:t xml:space="preserve"> in Austria, Germany, France, and Spain over Catholicism and Protestantism. 240 The seventeenth century </w:t>
      </w:r>
      <w:r w:rsidRPr="00A06588">
        <w:rPr>
          <w:rStyle w:val="StyleUnderline"/>
        </w:rPr>
        <w:t xml:space="preserve">included the </w:t>
      </w:r>
      <w:r w:rsidRPr="00A06588">
        <w:rPr>
          <w:rStyle w:val="StyleUnderline"/>
          <w:highlight w:val="yellow"/>
        </w:rPr>
        <w:t>Thirty Years' War</w:t>
      </w:r>
      <w:r w:rsidRPr="00A06588">
        <w:rPr>
          <w:sz w:val="16"/>
        </w:rPr>
        <w:t xml:space="preserve"> - a war that started over religion, but expanded </w:t>
      </w:r>
      <w:r w:rsidRPr="00A06588">
        <w:rPr>
          <w:rStyle w:val="StyleUnderline"/>
          <w:highlight w:val="yellow"/>
        </w:rPr>
        <w:t>to</w:t>
      </w:r>
      <w:r w:rsidRPr="00A06588">
        <w:rPr>
          <w:sz w:val="16"/>
        </w:rPr>
        <w:t xml:space="preserve"> include territorial acquisition - the English Civil War, </w:t>
      </w:r>
      <w:r w:rsidRPr="00A06588">
        <w:rPr>
          <w:rStyle w:val="StyleUnderline"/>
        </w:rPr>
        <w:t>France's Dutch wars that were fought over frontiers, and the War of the League of Augsburg, which was possibly the first war over the Alsace-Lorraine</w:t>
      </w:r>
      <w:r w:rsidRPr="00A06588">
        <w:rPr>
          <w:sz w:val="16"/>
        </w:rPr>
        <w:t xml:space="preserve">. 241 In the eighteenth century, European countries fought to block the coalition of France and Spain in the War of Spanish Succession; and, also fought in the War of Austrian Succession, the Seven Years' War, and the French Revolution. 242 In the nineteenth century, there were the Napoleonic Wars to build an Empire, the second and third French Revolutions, the Wars for Italian Unification, the Crimean War - which was the first </w:t>
      </w:r>
      <w:r w:rsidRPr="00A06588">
        <w:rPr>
          <w:rStyle w:val="StyleUnderline"/>
        </w:rPr>
        <w:t>modern war, with massive casualty rates, mechanized warfare, and modern weapons</w:t>
      </w:r>
      <w:r w:rsidRPr="00A06588">
        <w:rPr>
          <w:sz w:val="16"/>
        </w:rPr>
        <w:t xml:space="preserve"> - and the wars for German unification. 243 Finally, in the twentieth century, there was the Russian Revolution, </w:t>
      </w:r>
      <w:r w:rsidRPr="00A06588">
        <w:rPr>
          <w:rStyle w:val="StyleUnderline"/>
        </w:rPr>
        <w:t>the First and Second Balkan Wars</w:t>
      </w:r>
      <w:r w:rsidRPr="00A06588">
        <w:rPr>
          <w:rStyle w:val="StyleUnderline"/>
          <w:highlight w:val="yellow"/>
        </w:rPr>
        <w:t xml:space="preserve">, World War I, and </w:t>
      </w:r>
      <w:r w:rsidRPr="00A06588">
        <w:rPr>
          <w:rStyle w:val="StyleUnderline"/>
        </w:rPr>
        <w:t>World War</w:t>
      </w:r>
      <w:r w:rsidRPr="00A06588">
        <w:rPr>
          <w:rStyle w:val="StyleUnderline"/>
          <w:highlight w:val="yellow"/>
        </w:rPr>
        <w:t xml:space="preserve"> II</w:t>
      </w:r>
      <w:r w:rsidRPr="00A06588">
        <w:rPr>
          <w:sz w:val="16"/>
        </w:rPr>
        <w:t>. 244</w:t>
      </w:r>
    </w:p>
    <w:p w14:paraId="6C4B57C1" w14:textId="77777777" w:rsidR="00216A09" w:rsidRPr="00336AF5" w:rsidRDefault="00216A09" w:rsidP="00216A09">
      <w:pPr>
        <w:pStyle w:val="Heading4"/>
      </w:pPr>
      <w:r>
        <w:lastRenderedPageBreak/>
        <w:t xml:space="preserve">Ensuring the </w:t>
      </w:r>
      <w:r>
        <w:rPr>
          <w:u w:val="single"/>
        </w:rPr>
        <w:t>right to strike</w:t>
      </w:r>
      <w:r>
        <w:t xml:space="preserve"> solves democracy and </w:t>
      </w:r>
      <w:r>
        <w:rPr>
          <w:u w:val="single"/>
        </w:rPr>
        <w:t>inequality</w:t>
      </w:r>
      <w:r>
        <w:t xml:space="preserve"> </w:t>
      </w:r>
    </w:p>
    <w:p w14:paraId="217276AF" w14:textId="77777777" w:rsidR="00216A09" w:rsidRPr="001D4DEF" w:rsidRDefault="00216A09" w:rsidP="00216A09">
      <w:r w:rsidRPr="001D4DEF">
        <w:rPr>
          <w:rStyle w:val="Style13ptBold"/>
        </w:rPr>
        <w:t>Kiai 17</w:t>
      </w:r>
      <w:r w:rsidRPr="001D4DEF">
        <w:t xml:space="preserve"> [Mr. Maina Kiai, Special Rapporteur on freedom of peaceful assembly and of association, took up his functions as the first Special Rapporteur on the rights to freedom of peaceful assembly and of association in May 2011. He is appointed in his personal capacity as an independent expert by the UN Human Rights Council. "UN rights expert: “Fundamental right to strike must be preserved”."</w:t>
      </w:r>
      <w:r>
        <w:t xml:space="preserve"> https://www.ohchr.org/EN/NewsEvents/Pages/DisplayNews.aspx?NewsID=21328&amp;LangID=E]</w:t>
      </w:r>
    </w:p>
    <w:p w14:paraId="3F3FDCE2" w14:textId="77777777" w:rsidR="00216A09" w:rsidRPr="00336AF5" w:rsidRDefault="00216A09" w:rsidP="00216A09">
      <w:pPr>
        <w:rPr>
          <w:sz w:val="16"/>
        </w:rPr>
      </w:pPr>
      <w:r w:rsidRPr="00D267C2">
        <w:rPr>
          <w:rStyle w:val="StyleUnderline"/>
          <w:highlight w:val="cyan"/>
        </w:rPr>
        <w:t>The</w:t>
      </w:r>
      <w:r w:rsidRPr="00D267C2">
        <w:rPr>
          <w:sz w:val="16"/>
          <w:highlight w:val="cyan"/>
        </w:rPr>
        <w:t xml:space="preserve"> </w:t>
      </w:r>
      <w:r w:rsidRPr="00D267C2">
        <w:rPr>
          <w:rStyle w:val="Emphasis"/>
          <w:highlight w:val="cyan"/>
        </w:rPr>
        <w:t>right to strike</w:t>
      </w:r>
      <w:r w:rsidRPr="00D267C2">
        <w:rPr>
          <w:sz w:val="16"/>
          <w:highlight w:val="cyan"/>
        </w:rPr>
        <w:t xml:space="preserve"> </w:t>
      </w:r>
      <w:r w:rsidRPr="00D267C2">
        <w:rPr>
          <w:rStyle w:val="StyleUnderline"/>
          <w:highlight w:val="cyan"/>
        </w:rPr>
        <w:t>is</w:t>
      </w:r>
      <w:r w:rsidRPr="00336AF5">
        <w:rPr>
          <w:rStyle w:val="StyleUnderline"/>
        </w:rPr>
        <w:t xml:space="preserve"> also </w:t>
      </w:r>
      <w:r w:rsidRPr="00D267C2">
        <w:rPr>
          <w:rStyle w:val="StyleUnderline"/>
          <w:highlight w:val="cyan"/>
        </w:rPr>
        <w:t xml:space="preserve">an intrinsic </w:t>
      </w:r>
      <w:r w:rsidRPr="00D267C2">
        <w:rPr>
          <w:rStyle w:val="Emphasis"/>
          <w:highlight w:val="cyan"/>
        </w:rPr>
        <w:t>corollary</w:t>
      </w:r>
      <w:r w:rsidRPr="00336AF5">
        <w:rPr>
          <w:rStyle w:val="StyleUnderline"/>
        </w:rPr>
        <w:t xml:space="preserve"> of the fundamental right </w:t>
      </w:r>
      <w:r w:rsidRPr="00D267C2">
        <w:rPr>
          <w:rStyle w:val="StyleUnderline"/>
          <w:highlight w:val="cyan"/>
        </w:rPr>
        <w:t>of</w:t>
      </w:r>
      <w:r w:rsidRPr="00D267C2">
        <w:rPr>
          <w:sz w:val="16"/>
          <w:highlight w:val="cyan"/>
        </w:rPr>
        <w:t xml:space="preserve"> </w:t>
      </w:r>
      <w:r w:rsidRPr="00D267C2">
        <w:rPr>
          <w:rStyle w:val="Emphasis"/>
          <w:highlight w:val="cyan"/>
        </w:rPr>
        <w:t>freedom of association</w:t>
      </w:r>
      <w:r w:rsidRPr="00D267C2">
        <w:rPr>
          <w:sz w:val="16"/>
          <w:highlight w:val="cyan"/>
        </w:rPr>
        <w:t xml:space="preserve">. </w:t>
      </w:r>
      <w:r w:rsidRPr="00D267C2">
        <w:rPr>
          <w:rStyle w:val="StyleUnderline"/>
          <w:highlight w:val="cyan"/>
        </w:rPr>
        <w:t xml:space="preserve">It is </w:t>
      </w:r>
      <w:r w:rsidRPr="00D267C2">
        <w:rPr>
          <w:rStyle w:val="Emphasis"/>
          <w:highlight w:val="cyan"/>
        </w:rPr>
        <w:t>crucial</w:t>
      </w:r>
      <w:r w:rsidRPr="00336AF5">
        <w:rPr>
          <w:rStyle w:val="StyleUnderline"/>
        </w:rPr>
        <w:t xml:space="preserve"> for millions </w:t>
      </w:r>
      <w:r w:rsidRPr="00336AF5">
        <w:rPr>
          <w:sz w:val="16"/>
        </w:rPr>
        <w:t xml:space="preserve">of women and men </w:t>
      </w:r>
      <w:r w:rsidRPr="00336AF5">
        <w:rPr>
          <w:rStyle w:val="StyleUnderline"/>
        </w:rPr>
        <w:t>around the world to assert collectively their rights in the workplace</w:t>
      </w:r>
      <w:r w:rsidRPr="00336AF5">
        <w:rPr>
          <w:sz w:val="16"/>
        </w:rPr>
        <w:t xml:space="preserve">, including the right to just and favourable conditions of work, </w:t>
      </w:r>
      <w:r w:rsidRPr="00336AF5">
        <w:rPr>
          <w:rStyle w:val="StyleUnderline"/>
        </w:rPr>
        <w:t>and to work in dignity and without fear of intimidation and persecution</w:t>
      </w:r>
      <w:r w:rsidRPr="00336AF5">
        <w:rPr>
          <w:sz w:val="16"/>
        </w:rPr>
        <w:t xml:space="preserve">. Moreover, </w:t>
      </w:r>
      <w:r w:rsidRPr="00336AF5">
        <w:rPr>
          <w:rStyle w:val="StyleUnderline"/>
        </w:rPr>
        <w:t>protest action in relation to government social and economic policy</w:t>
      </w:r>
      <w:r w:rsidRPr="00336AF5">
        <w:rPr>
          <w:sz w:val="16"/>
        </w:rPr>
        <w:t xml:space="preserve">, and against negative corporate practices, </w:t>
      </w:r>
      <w:r w:rsidRPr="00D267C2">
        <w:rPr>
          <w:rStyle w:val="StyleUnderline"/>
          <w:highlight w:val="cyan"/>
        </w:rPr>
        <w:t xml:space="preserve">forms part of the basic </w:t>
      </w:r>
      <w:r w:rsidRPr="00D267C2">
        <w:rPr>
          <w:rStyle w:val="Emphasis"/>
          <w:highlight w:val="cyan"/>
        </w:rPr>
        <w:t>civil liberties</w:t>
      </w:r>
      <w:r w:rsidRPr="00336AF5">
        <w:rPr>
          <w:rStyle w:val="StyleUnderline"/>
        </w:rPr>
        <w:t xml:space="preserve"> </w:t>
      </w:r>
      <w:r w:rsidRPr="00D267C2">
        <w:rPr>
          <w:rStyle w:val="StyleUnderline"/>
          <w:highlight w:val="cyan"/>
        </w:rPr>
        <w:t xml:space="preserve">whose respect is </w:t>
      </w:r>
      <w:r w:rsidRPr="00D267C2">
        <w:rPr>
          <w:rStyle w:val="Emphasis"/>
          <w:highlight w:val="cyan"/>
        </w:rPr>
        <w:t>essential</w:t>
      </w:r>
      <w:r w:rsidRPr="00336AF5">
        <w:rPr>
          <w:sz w:val="16"/>
        </w:rPr>
        <w:t xml:space="preserve"> </w:t>
      </w:r>
      <w:r w:rsidRPr="00336AF5">
        <w:rPr>
          <w:rStyle w:val="StyleUnderline"/>
        </w:rPr>
        <w:t>for the meaningful exercise of trade union rights</w:t>
      </w:r>
      <w:r w:rsidRPr="00336AF5">
        <w:rPr>
          <w:sz w:val="16"/>
        </w:rPr>
        <w:t xml:space="preserve">. </w:t>
      </w:r>
      <w:r w:rsidRPr="00336AF5">
        <w:rPr>
          <w:rStyle w:val="StyleUnderline"/>
        </w:rPr>
        <w:t>This right enables them to engage with companies and governments on a more equal footing</w:t>
      </w:r>
      <w:r w:rsidRPr="00336AF5">
        <w:rPr>
          <w:sz w:val="16"/>
        </w:rPr>
        <w:t>, and Member States have a positive obligation to protect this right, and a negative obligation not to interfere with its exercise.</w:t>
      </w:r>
    </w:p>
    <w:p w14:paraId="1009A49E" w14:textId="77777777" w:rsidR="00216A09" w:rsidRPr="00336AF5" w:rsidRDefault="00216A09" w:rsidP="00216A09">
      <w:pPr>
        <w:rPr>
          <w:sz w:val="16"/>
        </w:rPr>
      </w:pPr>
      <w:r w:rsidRPr="00336AF5">
        <w:rPr>
          <w:sz w:val="16"/>
        </w:rPr>
        <w:t xml:space="preserve">Moreover, </w:t>
      </w:r>
      <w:r w:rsidRPr="00D267C2">
        <w:rPr>
          <w:rStyle w:val="Emphasis"/>
          <w:highlight w:val="cyan"/>
        </w:rPr>
        <w:t>protecting</w:t>
      </w:r>
      <w:r w:rsidRPr="00D267C2">
        <w:rPr>
          <w:rStyle w:val="StyleUnderline"/>
          <w:highlight w:val="cyan"/>
        </w:rPr>
        <w:t xml:space="preserve"> the right</w:t>
      </w:r>
      <w:r w:rsidRPr="00336AF5">
        <w:rPr>
          <w:rStyle w:val="StyleUnderline"/>
        </w:rPr>
        <w:t xml:space="preserve"> to </w:t>
      </w:r>
      <w:r w:rsidRPr="00D267C2">
        <w:rPr>
          <w:rStyle w:val="Emphasis"/>
        </w:rPr>
        <w:t>strike</w:t>
      </w:r>
      <w:r w:rsidRPr="00D267C2">
        <w:rPr>
          <w:rStyle w:val="StyleUnderline"/>
        </w:rPr>
        <w:t xml:space="preserve"> </w:t>
      </w:r>
      <w:r w:rsidRPr="00D267C2">
        <w:rPr>
          <w:rStyle w:val="StyleUnderline"/>
          <w:highlight w:val="cyan"/>
        </w:rPr>
        <w:t>is not</w:t>
      </w:r>
      <w:r w:rsidRPr="00D267C2">
        <w:rPr>
          <w:rStyle w:val="StyleUnderline"/>
        </w:rPr>
        <w:t xml:space="preserve"> simply</w:t>
      </w:r>
      <w:r w:rsidRPr="00336AF5">
        <w:rPr>
          <w:rStyle w:val="StyleUnderline"/>
        </w:rPr>
        <w:t xml:space="preserve"> </w:t>
      </w:r>
      <w:r w:rsidRPr="00D267C2">
        <w:rPr>
          <w:rStyle w:val="StyleUnderline"/>
          <w:highlight w:val="cyan"/>
        </w:rPr>
        <w:t>about</w:t>
      </w:r>
      <w:r w:rsidRPr="00336AF5">
        <w:rPr>
          <w:rStyle w:val="StyleUnderline"/>
        </w:rPr>
        <w:t xml:space="preserve"> States </w:t>
      </w:r>
      <w:r w:rsidRPr="00D267C2">
        <w:rPr>
          <w:rStyle w:val="StyleUnderline"/>
          <w:highlight w:val="cyan"/>
        </w:rPr>
        <w:t>fulfilling</w:t>
      </w:r>
      <w:r w:rsidRPr="00336AF5">
        <w:rPr>
          <w:rStyle w:val="StyleUnderline"/>
        </w:rPr>
        <w:t xml:space="preserve"> their </w:t>
      </w:r>
      <w:r w:rsidRPr="00D267C2">
        <w:rPr>
          <w:rStyle w:val="Emphasis"/>
          <w:highlight w:val="cyan"/>
        </w:rPr>
        <w:t>legal obligations</w:t>
      </w:r>
      <w:r w:rsidRPr="00336AF5">
        <w:rPr>
          <w:rStyle w:val="StyleUnderline"/>
        </w:rPr>
        <w:t xml:space="preserve">. </w:t>
      </w:r>
      <w:r w:rsidRPr="00D267C2">
        <w:rPr>
          <w:rStyle w:val="StyleUnderline"/>
          <w:highlight w:val="cyan"/>
        </w:rPr>
        <w:t>It is also about</w:t>
      </w:r>
      <w:r w:rsidRPr="00336AF5">
        <w:rPr>
          <w:sz w:val="16"/>
        </w:rPr>
        <w:t xml:space="preserve"> them </w:t>
      </w:r>
      <w:r w:rsidRPr="00D267C2">
        <w:rPr>
          <w:rStyle w:val="StyleUnderline"/>
          <w:highlight w:val="cyan"/>
        </w:rPr>
        <w:t xml:space="preserve">creating </w:t>
      </w:r>
      <w:r w:rsidRPr="00D267C2">
        <w:rPr>
          <w:rStyle w:val="Emphasis"/>
          <w:highlight w:val="cyan"/>
        </w:rPr>
        <w:t>democratic</w:t>
      </w:r>
      <w:r w:rsidRPr="00336AF5">
        <w:rPr>
          <w:rStyle w:val="StyleUnderline"/>
        </w:rPr>
        <w:t xml:space="preserve"> and </w:t>
      </w:r>
      <w:r w:rsidRPr="00D267C2">
        <w:rPr>
          <w:rStyle w:val="StyleUnderline"/>
          <w:highlight w:val="cyan"/>
        </w:rPr>
        <w:t xml:space="preserve">equitable </w:t>
      </w:r>
      <w:r w:rsidRPr="00D267C2">
        <w:rPr>
          <w:rStyle w:val="Emphasis"/>
          <w:highlight w:val="cyan"/>
        </w:rPr>
        <w:t>societies</w:t>
      </w:r>
      <w:r w:rsidRPr="00336AF5">
        <w:rPr>
          <w:sz w:val="16"/>
        </w:rPr>
        <w:t xml:space="preserve"> </w:t>
      </w:r>
      <w:r w:rsidRPr="00336AF5">
        <w:rPr>
          <w:rStyle w:val="StyleUnderline"/>
        </w:rPr>
        <w:t>that are sustainable in the long run</w:t>
      </w:r>
      <w:r w:rsidRPr="00336AF5">
        <w:rPr>
          <w:sz w:val="16"/>
        </w:rPr>
        <w:t xml:space="preserve">. </w:t>
      </w:r>
      <w:r w:rsidRPr="00336AF5">
        <w:rPr>
          <w:rStyle w:val="StyleUnderline"/>
        </w:rPr>
        <w:t xml:space="preserve">The </w:t>
      </w:r>
      <w:r w:rsidRPr="00D267C2">
        <w:rPr>
          <w:rStyle w:val="StyleUnderline"/>
          <w:highlight w:val="cyan"/>
        </w:rPr>
        <w:t>concentration of power</w:t>
      </w:r>
      <w:r w:rsidRPr="00336AF5">
        <w:rPr>
          <w:rStyle w:val="StyleUnderline"/>
        </w:rPr>
        <w:t xml:space="preserve"> in </w:t>
      </w:r>
      <w:r w:rsidRPr="00336AF5">
        <w:rPr>
          <w:rStyle w:val="Emphasis"/>
        </w:rPr>
        <w:t>one sector</w:t>
      </w:r>
      <w:r w:rsidRPr="00336AF5">
        <w:rPr>
          <w:sz w:val="16"/>
        </w:rPr>
        <w:t xml:space="preserve"> – </w:t>
      </w:r>
      <w:r w:rsidRPr="00336AF5">
        <w:rPr>
          <w:rStyle w:val="StyleUnderline"/>
        </w:rPr>
        <w:t xml:space="preserve">whether in the hands of government or business – inevitably </w:t>
      </w:r>
      <w:r w:rsidRPr="00D267C2">
        <w:rPr>
          <w:rStyle w:val="StyleUnderline"/>
          <w:highlight w:val="cyan"/>
        </w:rPr>
        <w:t xml:space="preserve">leads to the </w:t>
      </w:r>
      <w:r w:rsidRPr="00D267C2">
        <w:rPr>
          <w:rStyle w:val="Emphasis"/>
          <w:highlight w:val="cyan"/>
        </w:rPr>
        <w:t>erosion of democracy</w:t>
      </w:r>
      <w:r w:rsidRPr="00336AF5">
        <w:rPr>
          <w:sz w:val="16"/>
        </w:rPr>
        <w:t xml:space="preserve">, </w:t>
      </w:r>
      <w:r w:rsidRPr="00336AF5">
        <w:rPr>
          <w:rStyle w:val="StyleUnderline"/>
        </w:rPr>
        <w:t xml:space="preserve">and an </w:t>
      </w:r>
      <w:r w:rsidRPr="00D267C2">
        <w:rPr>
          <w:rStyle w:val="StyleUnderline"/>
          <w:highlight w:val="cyan"/>
        </w:rPr>
        <w:t xml:space="preserve">increase in </w:t>
      </w:r>
      <w:r w:rsidRPr="00D267C2">
        <w:rPr>
          <w:rStyle w:val="Emphasis"/>
          <w:highlight w:val="cyan"/>
        </w:rPr>
        <w:t>inequalities</w:t>
      </w:r>
      <w:r w:rsidRPr="00336AF5">
        <w:rPr>
          <w:rStyle w:val="StyleUnderline"/>
        </w:rPr>
        <w:t xml:space="preserve"> </w:t>
      </w:r>
      <w:r w:rsidRPr="00D267C2">
        <w:rPr>
          <w:rStyle w:val="StyleUnderline"/>
          <w:highlight w:val="cyan"/>
        </w:rPr>
        <w:t xml:space="preserve">and </w:t>
      </w:r>
      <w:r w:rsidRPr="00D267C2">
        <w:rPr>
          <w:rStyle w:val="Emphasis"/>
          <w:highlight w:val="cyan"/>
        </w:rPr>
        <w:t>marginalization</w:t>
      </w:r>
      <w:r w:rsidRPr="00336AF5">
        <w:rPr>
          <w:rStyle w:val="StyleUnderline"/>
        </w:rPr>
        <w:t xml:space="preserve"> with all their attendant</w:t>
      </w:r>
      <w:r w:rsidRPr="00336AF5">
        <w:rPr>
          <w:sz w:val="16"/>
        </w:rPr>
        <w:t xml:space="preserve"> </w:t>
      </w:r>
      <w:r w:rsidRPr="00336AF5">
        <w:rPr>
          <w:rStyle w:val="StyleUnderline"/>
        </w:rPr>
        <w:t xml:space="preserve">consequences. The right to strike is a check on this </w:t>
      </w:r>
      <w:r w:rsidRPr="00336AF5">
        <w:rPr>
          <w:rStyle w:val="Emphasis"/>
        </w:rPr>
        <w:t>concentration of power</w:t>
      </w:r>
      <w:r w:rsidRPr="00336AF5">
        <w:rPr>
          <w:sz w:val="16"/>
        </w:rPr>
        <w:t>.</w:t>
      </w:r>
    </w:p>
    <w:p w14:paraId="5CFD050F" w14:textId="77777777" w:rsidR="00216A09" w:rsidRPr="00336AF5" w:rsidRDefault="00216A09" w:rsidP="00216A09">
      <w:pPr>
        <w:rPr>
          <w:sz w:val="16"/>
        </w:rPr>
      </w:pPr>
      <w:r w:rsidRPr="00336AF5">
        <w:rPr>
          <w:sz w:val="16"/>
        </w:rPr>
        <w:t>I deplore the various attempts made to erode the right to strike at national and multilateral levels. In this regard, I welcome the positive role played by the ILO’s Government Group in upholding workers’ right to strike by recognizing that ‘without protecting a right to strike, freedom of association, in particular the right to organize activities for the purpose of promoting and protecting workers’ interests, cannot be fully realized.’</w:t>
      </w:r>
    </w:p>
    <w:p w14:paraId="71B7EB1C" w14:textId="77777777" w:rsidR="00216A09" w:rsidRDefault="00216A09" w:rsidP="00216A09">
      <w:pPr>
        <w:rPr>
          <w:sz w:val="16"/>
        </w:rPr>
      </w:pPr>
      <w:r w:rsidRPr="00336AF5">
        <w:rPr>
          <w:rStyle w:val="StyleUnderline"/>
        </w:rPr>
        <w:t xml:space="preserve">I urge all stakeholders to </w:t>
      </w:r>
      <w:r w:rsidRPr="00D267C2">
        <w:rPr>
          <w:rStyle w:val="StyleUnderline"/>
          <w:highlight w:val="cyan"/>
        </w:rPr>
        <w:t>ensure</w:t>
      </w:r>
      <w:r w:rsidRPr="00336AF5">
        <w:rPr>
          <w:rStyle w:val="StyleUnderline"/>
        </w:rPr>
        <w:t xml:space="preserve"> that </w:t>
      </w:r>
      <w:r w:rsidRPr="00D267C2">
        <w:rPr>
          <w:rStyle w:val="StyleUnderline"/>
          <w:highlight w:val="cyan"/>
        </w:rPr>
        <w:t xml:space="preserve">the </w:t>
      </w:r>
      <w:r w:rsidRPr="00D267C2">
        <w:rPr>
          <w:rStyle w:val="Emphasis"/>
          <w:highlight w:val="cyan"/>
        </w:rPr>
        <w:t>right to strike</w:t>
      </w:r>
      <w:r w:rsidRPr="00D267C2">
        <w:rPr>
          <w:rStyle w:val="StyleUnderline"/>
          <w:highlight w:val="cyan"/>
        </w:rPr>
        <w:t xml:space="preserve"> be fully</w:t>
      </w:r>
      <w:r w:rsidRPr="00D267C2">
        <w:rPr>
          <w:sz w:val="16"/>
          <w:highlight w:val="cyan"/>
        </w:rPr>
        <w:t xml:space="preserve"> </w:t>
      </w:r>
      <w:r w:rsidRPr="00D267C2">
        <w:rPr>
          <w:rStyle w:val="Emphasis"/>
          <w:highlight w:val="cyan"/>
        </w:rPr>
        <w:t>preserved</w:t>
      </w:r>
      <w:r w:rsidRPr="00D267C2">
        <w:rPr>
          <w:sz w:val="16"/>
          <w:highlight w:val="cyan"/>
        </w:rPr>
        <w:t xml:space="preserve"> </w:t>
      </w:r>
      <w:r w:rsidRPr="00D267C2">
        <w:rPr>
          <w:rStyle w:val="StyleUnderline"/>
          <w:highlight w:val="cyan"/>
        </w:rPr>
        <w:t>and</w:t>
      </w:r>
      <w:r w:rsidRPr="00D267C2">
        <w:rPr>
          <w:sz w:val="16"/>
          <w:highlight w:val="cyan"/>
        </w:rPr>
        <w:t xml:space="preserve"> </w:t>
      </w:r>
      <w:r w:rsidRPr="00D267C2">
        <w:rPr>
          <w:rStyle w:val="Emphasis"/>
          <w:highlight w:val="cyan"/>
        </w:rPr>
        <w:t>respected</w:t>
      </w:r>
      <w:r w:rsidRPr="00336AF5">
        <w:rPr>
          <w:sz w:val="16"/>
        </w:rPr>
        <w:t xml:space="preserve"> </w:t>
      </w:r>
      <w:r w:rsidRPr="00336AF5">
        <w:rPr>
          <w:rStyle w:val="StyleUnderline"/>
        </w:rPr>
        <w:t>across the globe and in all arenas</w:t>
      </w:r>
      <w:r w:rsidRPr="00336AF5">
        <w:rPr>
          <w:sz w:val="16"/>
        </w:rPr>
        <w:t>”, the expert concluded.</w:t>
      </w:r>
    </w:p>
    <w:p w14:paraId="37C38922" w14:textId="77777777" w:rsidR="00216A09" w:rsidRDefault="00216A09" w:rsidP="00216A09">
      <w:pPr>
        <w:pStyle w:val="Heading3"/>
      </w:pPr>
      <w:r>
        <w:lastRenderedPageBreak/>
        <w:t>1AC – Framing</w:t>
      </w:r>
    </w:p>
    <w:p w14:paraId="6370AFD9" w14:textId="77777777" w:rsidR="00216A09" w:rsidRPr="008D2183" w:rsidRDefault="00216A09" w:rsidP="00216A09">
      <w:pPr>
        <w:pStyle w:val="Heading4"/>
      </w:pPr>
      <w:r>
        <w:t>The standard is maximizing expected well being – that justifies util.</w:t>
      </w:r>
    </w:p>
    <w:p w14:paraId="7516F125" w14:textId="77777777" w:rsidR="00216A09" w:rsidRDefault="00216A09" w:rsidP="00216A09">
      <w:pPr>
        <w:pStyle w:val="Heading4"/>
      </w:pPr>
      <w:r>
        <w:t>Prefer:</w:t>
      </w:r>
    </w:p>
    <w:p w14:paraId="0C2E0611" w14:textId="77777777" w:rsidR="00216A09" w:rsidRDefault="00216A09" w:rsidP="00216A09">
      <w:pPr>
        <w:pStyle w:val="Heading4"/>
      </w:pPr>
      <w:r>
        <w:t>1</w:t>
      </w:r>
      <w:r w:rsidRPr="008C2485">
        <w:t>] Only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r>
        <w:t xml:space="preserve"> </w:t>
      </w:r>
      <w:r w:rsidRPr="00E75E3F">
        <w:t>Intuitions outweigh—they’re the foundational basis for any argument and theories that contradict our intuitions are most likely false even if we can’t deductively determine why</w:t>
      </w:r>
    </w:p>
    <w:p w14:paraId="5CAB63C2" w14:textId="77777777" w:rsidR="00216A09" w:rsidRPr="00E54977" w:rsidRDefault="00216A09" w:rsidP="00216A09">
      <w:pPr>
        <w:pStyle w:val="Heading4"/>
      </w:pPr>
      <w:r>
        <w:rPr>
          <w:rFonts w:cs="Calibri"/>
        </w:rPr>
        <w:t xml:space="preserve">2] </w:t>
      </w:r>
      <w:r w:rsidRPr="008C2485">
        <w:rPr>
          <w:rFonts w:cs="Calibri"/>
        </w:rPr>
        <w:t xml:space="preserve">Phenomenal introspection --- it’s the most epistemically reliable --- historical moral disagreement over internal conceptions of morality such as questions of race, gender, class, religion, etc prove the fallibility of non-observational based ethics --- introspection means we value happiness because we can determine that we each value it --- just as I can observe a lemon’s yellowness, we can make those judgements about happiness. </w:t>
      </w:r>
    </w:p>
    <w:p w14:paraId="361F0269" w14:textId="77777777" w:rsidR="00216A09" w:rsidRPr="00992060" w:rsidRDefault="00216A09" w:rsidP="00216A09">
      <w:pPr>
        <w:pStyle w:val="Heading4"/>
        <w:rPr>
          <w:rFonts w:asciiTheme="minorHAnsi" w:hAnsiTheme="minorHAnsi" w:cstheme="minorHAnsi"/>
        </w:rPr>
      </w:pPr>
      <w:r>
        <w:rPr>
          <w:rFonts w:asciiTheme="minorHAnsi" w:hAnsiTheme="minorHAnsi" w:cstheme="minorHAnsi"/>
        </w:rPr>
        <w:t xml:space="preserve">3) - </w:t>
      </w:r>
      <w:r w:rsidRPr="00992060">
        <w:rPr>
          <w:rFonts w:asciiTheme="minorHAnsi" w:hAnsiTheme="minorHAnsi" w:cstheme="minorHAnsi"/>
        </w:rPr>
        <w:t xml:space="preserve">Extinction o/ws under any framework, even under moral uncertainty – infinite future generations </w:t>
      </w:r>
    </w:p>
    <w:p w14:paraId="5EAC566D" w14:textId="77777777" w:rsidR="00216A09" w:rsidRPr="00992060" w:rsidRDefault="00216A09" w:rsidP="00216A09">
      <w:pPr>
        <w:rPr>
          <w:rFonts w:asciiTheme="minorHAnsi" w:hAnsiTheme="minorHAnsi" w:cstheme="minorHAnsi"/>
        </w:rPr>
      </w:pPr>
      <w:r w:rsidRPr="00992060">
        <w:rPr>
          <w:rStyle w:val="Style13ptBold"/>
          <w:rFonts w:asciiTheme="minorHAnsi" w:hAnsiTheme="minorHAnsi" w:cstheme="minorHAnsi"/>
        </w:rPr>
        <w:t>Pummer 15</w:t>
      </w:r>
      <w:r w:rsidRPr="00992060">
        <w:rPr>
          <w:rFonts w:asciiTheme="minorHAnsi" w:hAnsiTheme="minorHAnsi" w:cstheme="minorHAnsi"/>
        </w:rPr>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w:t>
      </w:r>
    </w:p>
    <w:p w14:paraId="147C7D1A" w14:textId="77777777" w:rsidR="00216A09" w:rsidRDefault="00216A09" w:rsidP="00216A09">
      <w:r w:rsidRPr="00992060">
        <w:rPr>
          <w:rStyle w:val="StyleUnderline"/>
          <w:rFonts w:asciiTheme="minorHAnsi" w:eastAsiaTheme="minorHAnsi" w:hAnsiTheme="minorHAnsi" w:cstheme="minorHAnsi"/>
        </w:rPr>
        <w:t>There appears to be lot of disagreement in moral philosophy.</w:t>
      </w:r>
      <w:r w:rsidRPr="00992060">
        <w:rPr>
          <w:rFonts w:asciiTheme="minorHAnsi" w:hAnsiTheme="minorHAnsi" w:cstheme="minorHAnsi"/>
          <w:sz w:val="16"/>
        </w:rPr>
        <w:t xml:space="preserve"> Whether these many apparent disagreements are deep and irresolvable, I believe </w:t>
      </w:r>
      <w:r w:rsidRPr="00992060">
        <w:rPr>
          <w:rStyle w:val="StyleUnderline"/>
          <w:rFonts w:asciiTheme="minorHAnsi" w:eastAsiaTheme="minorHAnsi" w:hAnsi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992060">
        <w:rPr>
          <w:rFonts w:asciiTheme="minorHAnsi" w:hAnsiTheme="minorHAnsi"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992060">
        <w:rPr>
          <w:rStyle w:val="StyleUnderline"/>
          <w:rFonts w:asciiTheme="minorHAnsi" w:eastAsiaTheme="minorHAnsi" w:hAnsiTheme="minorHAnsi" w:cstheme="minorHAnsi"/>
        </w:rPr>
        <w:t xml:space="preserve">. If the happiness or well-being of possible future people is just as important as that of people who already exist, and if they would have good lives, it is not hard to see how </w:t>
      </w:r>
      <w:r w:rsidRPr="00992060">
        <w:rPr>
          <w:rStyle w:val="StyleUnderline"/>
          <w:rFonts w:asciiTheme="minorHAnsi" w:eastAsiaTheme="minorHAnsi" w:hAnsiTheme="minorHAnsi" w:cstheme="minorHAnsi"/>
          <w:highlight w:val="yellow"/>
        </w:rPr>
        <w:t>reducing existential risk is</w:t>
      </w:r>
      <w:r w:rsidRPr="00992060">
        <w:rPr>
          <w:rStyle w:val="StyleUnderline"/>
          <w:rFonts w:asciiTheme="minorHAnsi" w:eastAsiaTheme="minorHAnsi" w:hAnsiTheme="minorHAnsi" w:cstheme="minorHAnsi"/>
        </w:rPr>
        <w:t xml:space="preserve"> easily </w:t>
      </w:r>
      <w:r w:rsidRPr="00992060">
        <w:rPr>
          <w:rStyle w:val="StyleUnderline"/>
          <w:rFonts w:asciiTheme="minorHAnsi" w:eastAsiaTheme="minorHAnsi" w:hAnsiTheme="minorHAnsi" w:cstheme="minorHAnsi"/>
          <w:highlight w:val="yellow"/>
        </w:rPr>
        <w:t>the most important</w:t>
      </w:r>
      <w:r w:rsidRPr="00992060">
        <w:rPr>
          <w:rStyle w:val="StyleUnderline"/>
          <w:rFonts w:asciiTheme="minorHAnsi" w:eastAsiaTheme="minorHAnsi" w:hAnsiTheme="minorHAnsi" w:cstheme="minorHAnsi"/>
        </w:rPr>
        <w:t xml:space="preserve"> thing in the whole world. This is for the familiar reason that there are so many people who could exist in the future – </w:t>
      </w:r>
      <w:r w:rsidRPr="00992060">
        <w:rPr>
          <w:rStyle w:val="StyleUnderline"/>
          <w:rFonts w:asciiTheme="minorHAnsi" w:eastAsiaTheme="minorHAnsi" w:hAnsiTheme="minorHAnsi" w:cstheme="minorHAnsi"/>
          <w:highlight w:val="yellow"/>
        </w:rPr>
        <w:t>there are</w:t>
      </w:r>
      <w:r w:rsidRPr="00992060">
        <w:rPr>
          <w:rStyle w:val="StyleUnderline"/>
          <w:rFonts w:asciiTheme="minorHAnsi" w:eastAsiaTheme="minorHAnsi" w:hAnsiTheme="minorHAnsi" w:cstheme="minorHAnsi"/>
        </w:rPr>
        <w:t xml:space="preserve"> </w:t>
      </w:r>
      <w:r w:rsidRPr="00992060">
        <w:rPr>
          <w:rStyle w:val="StyleUnderline"/>
          <w:rFonts w:asciiTheme="minorHAnsi" w:eastAsiaTheme="minorHAnsi" w:hAnsiTheme="minorHAnsi" w:cstheme="minorHAnsi"/>
          <w:highlight w:val="yellow"/>
        </w:rPr>
        <w:t>trillions upon trillions</w:t>
      </w:r>
      <w:r w:rsidRPr="00992060">
        <w:rPr>
          <w:rStyle w:val="StyleUnderline"/>
          <w:rFonts w:asciiTheme="minorHAnsi" w:eastAsiaTheme="minorHAnsi" w:hAnsiTheme="minorHAnsi" w:cstheme="minorHAnsi"/>
        </w:rPr>
        <w:t>… upon trillions.</w:t>
      </w:r>
      <w:r w:rsidRPr="00992060">
        <w:rPr>
          <w:rFonts w:asciiTheme="minorHAnsi" w:hAnsiTheme="minorHAnsi" w:cstheme="minorHAnsi"/>
          <w:sz w:val="16"/>
        </w:rPr>
        <w:t xml:space="preserve"> </w:t>
      </w:r>
      <w:r w:rsidRPr="00992060">
        <w:rPr>
          <w:rStyle w:val="StyleUnderline"/>
          <w:rFonts w:asciiTheme="minorHAnsi" w:eastAsiaTheme="minorHAnsi" w:hAnsiTheme="minorHAnsi" w:cstheme="minorHAnsi"/>
        </w:rPr>
        <w:t xml:space="preserve">There are so many possible </w:t>
      </w:r>
      <w:r w:rsidRPr="00992060">
        <w:rPr>
          <w:rStyle w:val="StyleUnderline"/>
          <w:rFonts w:asciiTheme="minorHAnsi" w:eastAsiaTheme="minorHAnsi" w:hAnsiTheme="minorHAnsi" w:cstheme="minorHAnsi"/>
          <w:highlight w:val="yellow"/>
        </w:rPr>
        <w:t>future people</w:t>
      </w:r>
      <w:r w:rsidRPr="00992060">
        <w:rPr>
          <w:rStyle w:val="StyleUnderline"/>
          <w:rFonts w:asciiTheme="minorHAnsi" w:eastAsiaTheme="minorHAnsi" w:hAnsiTheme="minorHAnsi" w:cstheme="minorHAnsi"/>
        </w:rPr>
        <w:t xml:space="preserve"> that reducing existential risk is arguably the most important thing in the world,</w:t>
      </w:r>
      <w:r w:rsidRPr="00992060">
        <w:rPr>
          <w:rFonts w:asciiTheme="minorHAnsi" w:hAnsiTheme="minorHAnsi" w:cstheme="minorHAnsi"/>
          <w:sz w:val="16"/>
        </w:rPr>
        <w:t xml:space="preserve"> </w:t>
      </w:r>
      <w:r w:rsidRPr="00992060">
        <w:rPr>
          <w:rStyle w:val="StyleUnderline"/>
          <w:rFonts w:asciiTheme="minorHAnsi" w:eastAsiaTheme="minorHAnsi" w:hAnsiTheme="minorHAnsi" w:cstheme="minorHAnsi"/>
          <w:highlight w:val="yellow"/>
        </w:rPr>
        <w:t>even if the well-being</w:t>
      </w:r>
      <w:r w:rsidRPr="00992060">
        <w:rPr>
          <w:rStyle w:val="StyleUnderline"/>
          <w:rFonts w:asciiTheme="minorHAnsi" w:eastAsiaTheme="minorHAnsi" w:hAnsiTheme="minorHAnsi" w:cstheme="minorHAnsi"/>
        </w:rPr>
        <w:t xml:space="preserve"> of these possible people </w:t>
      </w:r>
      <w:r w:rsidRPr="00992060">
        <w:rPr>
          <w:rStyle w:val="StyleUnderline"/>
          <w:rFonts w:asciiTheme="minorHAnsi" w:eastAsiaTheme="minorHAnsi" w:hAnsiTheme="minorHAnsi" w:cstheme="minorHAnsi"/>
          <w:highlight w:val="yellow"/>
        </w:rPr>
        <w:t>were</w:t>
      </w:r>
      <w:r w:rsidRPr="00992060">
        <w:rPr>
          <w:rStyle w:val="StyleUnderline"/>
          <w:rFonts w:asciiTheme="minorHAnsi" w:eastAsiaTheme="minorHAnsi" w:hAnsiTheme="minorHAnsi" w:cstheme="minorHAnsi"/>
        </w:rPr>
        <w:t xml:space="preserve"> </w:t>
      </w:r>
      <w:r w:rsidRPr="00992060">
        <w:rPr>
          <w:rStyle w:val="StyleUnderline"/>
          <w:rFonts w:asciiTheme="minorHAnsi" w:eastAsiaTheme="minorHAnsi" w:hAnsiTheme="minorHAnsi" w:cstheme="minorHAnsi"/>
          <w:highlight w:val="yellow"/>
        </w:rPr>
        <w:t>given</w:t>
      </w:r>
      <w:r w:rsidRPr="00992060">
        <w:rPr>
          <w:rStyle w:val="StyleUnderline"/>
          <w:rFonts w:asciiTheme="minorHAnsi" w:eastAsiaTheme="minorHAnsi" w:hAnsiTheme="minorHAnsi" w:cstheme="minorHAnsi"/>
        </w:rPr>
        <w:t xml:space="preserve"> only </w:t>
      </w:r>
      <w:r w:rsidRPr="00992060">
        <w:rPr>
          <w:rStyle w:val="StyleUnderline"/>
          <w:rFonts w:asciiTheme="minorHAnsi" w:eastAsiaTheme="minorHAnsi" w:hAnsiTheme="minorHAnsi" w:cstheme="minorHAnsi"/>
          <w:highlight w:val="yellow"/>
        </w:rPr>
        <w:t xml:space="preserve">0.001% </w:t>
      </w:r>
      <w:r w:rsidRPr="00992060">
        <w:rPr>
          <w:rStyle w:val="StyleUnderline"/>
          <w:rFonts w:asciiTheme="minorHAnsi" w:eastAsiaTheme="minorHAnsi" w:hAnsiTheme="minorHAnsi" w:cstheme="minorHAnsi"/>
        </w:rPr>
        <w:t xml:space="preserve">as much </w:t>
      </w:r>
      <w:r w:rsidRPr="00992060">
        <w:rPr>
          <w:rStyle w:val="StyleUnderline"/>
          <w:rFonts w:asciiTheme="minorHAnsi" w:eastAsiaTheme="minorHAnsi" w:hAnsiTheme="minorHAnsi" w:cstheme="minorHAnsi"/>
          <w:highlight w:val="yellow"/>
        </w:rPr>
        <w:t>weight</w:t>
      </w:r>
      <w:r w:rsidRPr="00992060">
        <w:rPr>
          <w:rStyle w:val="StyleUnderline"/>
          <w:rFonts w:asciiTheme="minorHAnsi" w:eastAsiaTheme="minorHAnsi" w:hAnsiTheme="minorHAnsi" w:cstheme="minorHAnsi"/>
        </w:rPr>
        <w:t xml:space="preserve"> as that of existing people</w:t>
      </w:r>
      <w:r w:rsidRPr="00992060">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992060">
        <w:rPr>
          <w:rStyle w:val="StyleUnderline"/>
          <w:rFonts w:asciiTheme="minorHAnsi" w:eastAsiaTheme="minorHAnsi" w:hAnsiTheme="minorHAnsi" w:cstheme="minorHAnsi"/>
        </w:rPr>
        <w:t xml:space="preserve">there’s a good chance that many existing people will, with the aid of life-extension technology, live very long and very high quality lives. You might think what I have just argued applies to consequentialists only. There is a tendency to </w:t>
      </w:r>
      <w:r w:rsidRPr="00992060">
        <w:rPr>
          <w:rStyle w:val="StyleUnderline"/>
          <w:rFonts w:asciiTheme="minorHAnsi" w:eastAsiaTheme="minorHAnsi" w:hAnsiTheme="minorHAnsi" w:cstheme="minorHAnsi"/>
        </w:rPr>
        <w:lastRenderedPageBreak/>
        <w:t>assume that, if an argument appeals to consequentialist considerations (the goodness of outcomes), it is irrelevant to non-consequentialists</w:t>
      </w:r>
      <w:r w:rsidRPr="00992060">
        <w:rPr>
          <w:rFonts w:asciiTheme="minorHAnsi" w:hAnsiTheme="minorHAnsi" w:cstheme="minorHAnsi"/>
          <w:sz w:val="16"/>
        </w:rPr>
        <w:t xml:space="preserve">. But that is a huge mistake. </w:t>
      </w:r>
      <w:r w:rsidRPr="00992060">
        <w:rPr>
          <w:rStyle w:val="StyleUnderline"/>
          <w:rFonts w:asciiTheme="minorHAnsi" w:eastAsiaTheme="minorHAnsi" w:hAnsiTheme="minorHAnsi" w:cstheme="minorHAnsi"/>
          <w:highlight w:val="yellow"/>
        </w:rPr>
        <w:t xml:space="preserve">Non-consequentialism </w:t>
      </w:r>
      <w:r w:rsidRPr="00992060">
        <w:rPr>
          <w:rStyle w:val="StyleUnderline"/>
          <w:rFonts w:asciiTheme="minorHAnsi" w:eastAsiaTheme="minorHAnsi" w:hAnsiTheme="minorHAnsi" w:cstheme="minorHAnsi"/>
        </w:rPr>
        <w:t xml:space="preserve">is the view that there’s more that determines rightness than the goodness of consequences or outcomes; it </w:t>
      </w:r>
      <w:r w:rsidRPr="00992060">
        <w:rPr>
          <w:rStyle w:val="StyleUnderline"/>
          <w:rFonts w:asciiTheme="minorHAnsi" w:eastAsiaTheme="minorHAnsi" w:hAnsiTheme="minorHAnsi" w:cstheme="minorHAnsi"/>
          <w:highlight w:val="yellow"/>
        </w:rPr>
        <w:t>is not</w:t>
      </w:r>
      <w:r w:rsidRPr="00992060">
        <w:rPr>
          <w:rStyle w:val="StyleUnderline"/>
          <w:rFonts w:asciiTheme="minorHAnsi" w:eastAsiaTheme="minorHAnsi" w:hAnsiTheme="minorHAnsi" w:cstheme="minorHAnsi"/>
        </w:rPr>
        <w:t xml:space="preserve"> the view </w:t>
      </w:r>
      <w:r w:rsidRPr="00992060">
        <w:rPr>
          <w:rStyle w:val="StyleUnderline"/>
          <w:rFonts w:asciiTheme="minorHAnsi" w:eastAsiaTheme="minorHAnsi" w:hAnsiTheme="minorHAnsi" w:cstheme="minorHAnsi"/>
          <w:highlight w:val="yellow"/>
        </w:rPr>
        <w:t>that the latter don’t matter</w:t>
      </w:r>
      <w:r w:rsidRPr="00992060">
        <w:rPr>
          <w:rStyle w:val="StyleUnderline"/>
          <w:rFonts w:asciiTheme="minorHAnsi" w:eastAsiaTheme="minorHAnsi" w:hAnsiTheme="minorHAnsi" w:cstheme="minorHAnsi"/>
        </w:rPr>
        <w:t xml:space="preserve">. Even John Rawls wrote, “All ethical doctrines worth our attention take consequences into account in judging rightness. One which did not would simply be irrational, crazy.” </w:t>
      </w:r>
      <w:r w:rsidRPr="00992060">
        <w:rPr>
          <w:rStyle w:val="StyleUnderline"/>
          <w:rFonts w:asciiTheme="minorHAnsi" w:eastAsiaTheme="minorHAnsi" w:hAnsiTheme="minorHAnsi" w:cstheme="minorHAnsi"/>
          <w:highlight w:val="yellow"/>
        </w:rPr>
        <w:t>Minimally plausible versions of deont</w:t>
      </w:r>
      <w:r w:rsidRPr="00992060">
        <w:rPr>
          <w:rStyle w:val="StyleUnderline"/>
          <w:rFonts w:asciiTheme="minorHAnsi" w:eastAsiaTheme="minorHAnsi" w:hAnsiTheme="minorHAnsi" w:cstheme="minorHAnsi"/>
        </w:rPr>
        <w:t xml:space="preserve">ology </w:t>
      </w:r>
      <w:r w:rsidRPr="00992060">
        <w:rPr>
          <w:rStyle w:val="StyleUnderline"/>
          <w:rFonts w:asciiTheme="minorHAnsi" w:eastAsiaTheme="minorHAnsi" w:hAnsiTheme="minorHAnsi" w:cstheme="minorHAnsi"/>
          <w:highlight w:val="yellow"/>
        </w:rPr>
        <w:t>and virtue ethics must be concerned</w:t>
      </w:r>
      <w:r w:rsidRPr="00992060">
        <w:rPr>
          <w:rStyle w:val="StyleUnderline"/>
          <w:rFonts w:asciiTheme="minorHAnsi" w:eastAsiaTheme="minorHAnsi" w:hAnsiTheme="minorHAnsi" w:cstheme="minorHAnsi"/>
        </w:rPr>
        <w:t xml:space="preserve"> in part </w:t>
      </w:r>
      <w:r w:rsidRPr="00992060">
        <w:rPr>
          <w:rStyle w:val="StyleUnderline"/>
          <w:rFonts w:asciiTheme="minorHAnsi" w:eastAsiaTheme="minorHAnsi" w:hAnsiTheme="minorHAnsi" w:cstheme="minorHAnsi"/>
          <w:highlight w:val="yellow"/>
        </w:rPr>
        <w:t>with promoting the good</w:t>
      </w:r>
      <w:r w:rsidRPr="00992060">
        <w:rPr>
          <w:rStyle w:val="StyleUnderline"/>
          <w:rFonts w:asciiTheme="minorHAnsi" w:eastAsiaTheme="minorHAnsi" w:hAnsiTheme="minorHAnsi" w:cstheme="minorHAnsi"/>
        </w:rPr>
        <w:t xml:space="preserve">, from an impartial point of view. They’d thus </w:t>
      </w:r>
      <w:r w:rsidRPr="00992060">
        <w:rPr>
          <w:rStyle w:val="StyleUnderline"/>
          <w:rFonts w:asciiTheme="minorHAnsi" w:eastAsiaTheme="minorHAnsi" w:hAnsiTheme="minorHAnsi" w:cstheme="minorHAnsi"/>
          <w:highlight w:val="yellow"/>
        </w:rPr>
        <w:t>imply</w:t>
      </w:r>
      <w:r w:rsidRPr="00992060">
        <w:rPr>
          <w:rStyle w:val="StyleUnderline"/>
          <w:rFonts w:asciiTheme="minorHAnsi" w:eastAsiaTheme="minorHAnsi" w:hAnsiTheme="minorHAnsi" w:cstheme="minorHAnsi"/>
        </w:rPr>
        <w:t xml:space="preserve"> very </w:t>
      </w:r>
      <w:r w:rsidRPr="00992060">
        <w:rPr>
          <w:rStyle w:val="StyleUnderline"/>
          <w:rFonts w:asciiTheme="minorHAnsi" w:eastAsiaTheme="minorHAnsi" w:hAnsiTheme="minorHAnsi" w:cstheme="minorHAnsi"/>
          <w:highlight w:val="yellow"/>
        </w:rPr>
        <w:t>strong reasons to reduce existential risk</w:t>
      </w:r>
      <w:r w:rsidRPr="00992060">
        <w:rPr>
          <w:rStyle w:val="StyleUnderline"/>
          <w:rFonts w:asciiTheme="minorHAnsi" w:eastAsiaTheme="minorHAnsi" w:hAnsiTheme="minorHAnsi" w:cstheme="minorHAnsi"/>
        </w:rPr>
        <w:t xml:space="preserve">, </w:t>
      </w:r>
      <w:r w:rsidRPr="00992060">
        <w:rPr>
          <w:rFonts w:asciiTheme="minorHAnsi" w:hAnsiTheme="minorHAnsi"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92060">
        <w:rPr>
          <w:rStyle w:val="StyleUnderline"/>
          <w:rFonts w:asciiTheme="minorHAnsi" w:eastAsiaTheme="minorHAnsi" w:hAnsiTheme="minorHAnsi" w:cstheme="minorHAnsi"/>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992060">
        <w:rPr>
          <w:rFonts w:asciiTheme="minorHAnsi" w:hAnsiTheme="minorHAnsi" w:cstheme="minorHAnsi"/>
          <w:sz w:val="16"/>
        </w:rPr>
        <w:t>. But even those (hedonistic egoists) who disagree should have a significant level of confidence that they are mistaken, and that one of the above views is correct</w:t>
      </w:r>
      <w:r w:rsidRPr="00992060">
        <w:rPr>
          <w:rStyle w:val="StyleUnderline"/>
          <w:rFonts w:asciiTheme="minorHAnsi" w:eastAsiaTheme="minorHAnsi" w:hAnsiTheme="minorHAnsi" w:cstheme="minorHAnsi"/>
        </w:rPr>
        <w:t xml:space="preserve">. </w:t>
      </w:r>
      <w:r w:rsidRPr="00992060">
        <w:rPr>
          <w:rStyle w:val="StyleUnderline"/>
          <w:rFonts w:asciiTheme="minorHAnsi" w:eastAsiaTheme="minorHAnsi" w:hAnsiTheme="minorHAnsi" w:cstheme="minorHAnsi"/>
          <w:highlight w:val="yellow"/>
        </w:rPr>
        <w:t xml:space="preserve">Even if they were 90% sure </w:t>
      </w:r>
      <w:r w:rsidRPr="00992060">
        <w:rPr>
          <w:rStyle w:val="StyleUnderline"/>
          <w:rFonts w:asciiTheme="minorHAnsi" w:eastAsiaTheme="minorHAnsi" w:hAnsiTheme="minorHAnsi" w:cstheme="minorHAnsi"/>
        </w:rPr>
        <w:t xml:space="preserve">that their view is the correct one (and 10% sure that one of these other ones is correct), </w:t>
      </w:r>
      <w:r w:rsidRPr="00992060">
        <w:rPr>
          <w:rStyle w:val="StyleUnderline"/>
          <w:rFonts w:asciiTheme="minorHAnsi" w:eastAsiaTheme="minorHAnsi" w:hAnsiTheme="minorHAnsi" w:cstheme="minorHAnsi"/>
          <w:highlight w:val="yellow"/>
        </w:rPr>
        <w:t xml:space="preserve">they would have </w:t>
      </w:r>
      <w:r w:rsidRPr="00992060">
        <w:rPr>
          <w:rStyle w:val="StyleUnderline"/>
          <w:rFonts w:asciiTheme="minorHAnsi" w:eastAsiaTheme="minorHAnsi" w:hAnsiTheme="minorHAnsi" w:cstheme="minorHAnsi"/>
        </w:rPr>
        <w:t xml:space="preserve">pretty strong </w:t>
      </w:r>
      <w:r w:rsidRPr="00992060">
        <w:rPr>
          <w:rStyle w:val="StyleUnderline"/>
          <w:rFonts w:asciiTheme="minorHAnsi" w:eastAsiaTheme="minorHAnsi" w:hAnsiTheme="minorHAnsi" w:cstheme="minorHAnsi"/>
          <w:highlight w:val="yellow"/>
        </w:rPr>
        <w:t xml:space="preserve">reason, from </w:t>
      </w:r>
      <w:r w:rsidRPr="00992060">
        <w:rPr>
          <w:rStyle w:val="StyleUnderline"/>
          <w:rFonts w:asciiTheme="minorHAnsi" w:eastAsiaTheme="minorHAnsi" w:hAnsiTheme="minorHAnsi" w:cstheme="minorHAnsi"/>
        </w:rPr>
        <w:t xml:space="preserve">the standpoint of </w:t>
      </w:r>
      <w:r w:rsidRPr="00992060">
        <w:rPr>
          <w:rStyle w:val="StyleUnderline"/>
          <w:rFonts w:asciiTheme="minorHAnsi" w:eastAsiaTheme="minorHAnsi" w:hAnsiTheme="minorHAnsi" w:cstheme="minorHAnsi"/>
          <w:highlight w:val="yellow"/>
        </w:rPr>
        <w:t>moral uncertainty, to reduce existential risk</w:t>
      </w:r>
      <w:r w:rsidRPr="00992060">
        <w:rPr>
          <w:rStyle w:val="StyleUnderline"/>
          <w:rFonts w:asciiTheme="minorHAnsi" w:eastAsiaTheme="minorHAnsi" w:hAnsi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992060">
        <w:rPr>
          <w:rFonts w:asciiTheme="minorHAnsi" w:hAnsiTheme="minorHAnsi"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992060">
        <w:rPr>
          <w:rStyle w:val="StyleUnderline"/>
          <w:rFonts w:asciiTheme="minorHAnsi" w:eastAsiaTheme="minorHAnsi" w:hAnsiTheme="minorHAnsi" w:cstheme="minorHAnsi"/>
        </w:rPr>
        <w:t>Derek Parfit, whose work has emphasized future generations as well as agreement in ethics, described our situation clearly and accurately:</w:t>
      </w:r>
      <w:r w:rsidRPr="00992060">
        <w:rPr>
          <w:rFonts w:asciiTheme="minorHAnsi" w:hAnsiTheme="minorHAnsi" w:cstheme="minorHAnsi"/>
          <w:sz w:val="16"/>
        </w:rPr>
        <w:t xml:space="preserve"> “We live during the hinge of history. </w:t>
      </w:r>
      <w:r w:rsidRPr="00992060">
        <w:rPr>
          <w:rStyle w:val="StyleUnderline"/>
          <w:rFonts w:asciiTheme="minorHAnsi" w:eastAsiaTheme="minorHAnsi" w:hAnsiTheme="minorHAnsi" w:cstheme="minorHAnsi"/>
        </w:rPr>
        <w:t xml:space="preserve">Given the scientific and technological discoveries of the last two centuries, the world has never </w:t>
      </w:r>
      <w:r w:rsidRPr="00992060">
        <w:rPr>
          <w:rStyle w:val="StyleUnderline"/>
          <w:rFonts w:asciiTheme="minorHAnsi" w:eastAsiaTheme="minorHAnsi" w:hAnsiTheme="minorHAnsi" w:cstheme="minorHAnsi"/>
        </w:rPr>
        <w:lastRenderedPageBreak/>
        <w:t>changed as fast. We shall soon have even greater powers to transform, not only our surroundings, but ourselves and our successors. If we act wisely in the next few centuries, humanity will survive its most dangerous and decisive period.</w:t>
      </w:r>
      <w:r w:rsidRPr="00992060">
        <w:rPr>
          <w:rFonts w:asciiTheme="minorHAnsi" w:hAnsiTheme="minorHAnsi" w:cstheme="minorHAnsi"/>
          <w:sz w:val="16"/>
        </w:rPr>
        <w:t xml:space="preserve"> </w:t>
      </w:r>
      <w:r w:rsidRPr="00992060">
        <w:rPr>
          <w:rStyle w:val="StyleUnderline"/>
          <w:rFonts w:asciiTheme="minorHAnsi" w:eastAsiaTheme="minorHAnsi" w:hAnsi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992060">
        <w:rPr>
          <w:rFonts w:asciiTheme="minorHAnsi" w:hAnsiTheme="minorHAnsi" w:cstheme="minorHAnsi"/>
          <w:sz w:val="16"/>
        </w:rPr>
        <w:t>.” (From chapter 36 of On What Matters)</w:t>
      </w:r>
      <w:r w:rsidRPr="008A282C">
        <w:rPr>
          <w:rFonts w:cstheme="minorHAnsi"/>
        </w:rPr>
        <w:t xml:space="preserve"> </w:t>
      </w:r>
    </w:p>
    <w:p w14:paraId="06D7F856" w14:textId="77777777" w:rsidR="00216A09" w:rsidRDefault="00216A09" w:rsidP="00216A09">
      <w:pPr>
        <w:pStyle w:val="Heading4"/>
      </w:pPr>
      <w:r>
        <w:t xml:space="preserve">4. Use </w:t>
      </w:r>
      <w:r w:rsidRPr="003047AB">
        <w:t>comparative worlds</w:t>
      </w:r>
      <w:r>
        <w:t xml:space="preserve">- </w:t>
      </w:r>
    </w:p>
    <w:p w14:paraId="265E9CF6" w14:textId="77777777" w:rsidR="00216A09" w:rsidRPr="00ED3BC3" w:rsidRDefault="00216A09" w:rsidP="00216A09">
      <w:pPr>
        <w:pStyle w:val="Heading4"/>
      </w:pPr>
      <w:r>
        <w:t xml:space="preserve">A. </w:t>
      </w:r>
      <w:r w:rsidRPr="003047AB">
        <w:t>Reciprocity</w:t>
      </w:r>
      <w:r>
        <w:t xml:space="preserve">- prevents </w:t>
      </w:r>
      <w:r w:rsidRPr="003047AB">
        <w:t xml:space="preserve">infinite tricky </w:t>
      </w:r>
      <w:r>
        <w:t xml:space="preserve">NIBs- explodes </w:t>
      </w:r>
      <w:r w:rsidRPr="00ED3BC3">
        <w:t>neg side-bias</w:t>
      </w:r>
      <w:r>
        <w:t>.</w:t>
      </w:r>
    </w:p>
    <w:p w14:paraId="16B8592B" w14:textId="77777777" w:rsidR="00216A09" w:rsidRDefault="00216A09" w:rsidP="00216A09">
      <w:pPr>
        <w:pStyle w:val="Heading4"/>
      </w:pPr>
      <w:r>
        <w:t xml:space="preserve">B. </w:t>
      </w:r>
      <w:r w:rsidRPr="003047AB">
        <w:t>Topic education</w:t>
      </w:r>
      <w:r>
        <w:t xml:space="preserve">- forcing them to disprove the plan requires </w:t>
      </w:r>
      <w:r w:rsidRPr="003047AB">
        <w:t>research</w:t>
      </w:r>
      <w:r>
        <w:t xml:space="preserve"> about the topic- only </w:t>
      </w:r>
      <w:r w:rsidRPr="003047AB">
        <w:t>unique impact</w:t>
      </w:r>
      <w:r>
        <w:t xml:space="preserve"> to topic rotation.</w:t>
      </w:r>
    </w:p>
    <w:p w14:paraId="39418B42" w14:textId="77777777" w:rsidR="00216A09" w:rsidRDefault="00216A09" w:rsidP="00216A09">
      <w:pPr>
        <w:pStyle w:val="Heading4"/>
      </w:pPr>
      <w:r>
        <w:t xml:space="preserve">C. </w:t>
      </w:r>
      <w:r w:rsidRPr="003047AB">
        <w:t>Inclusion</w:t>
      </w:r>
      <w:r>
        <w:t xml:space="preserve">- our interp includes all methods of debate- they </w:t>
      </w:r>
      <w:r w:rsidRPr="003047AB">
        <w:t>exclude Ks</w:t>
      </w:r>
      <w:r>
        <w:t xml:space="preserve"> which prevents deconstruction of harmful mindsets or racist language- independent reason to reject.</w:t>
      </w:r>
    </w:p>
    <w:p w14:paraId="22882524" w14:textId="77777777" w:rsidR="00216A09" w:rsidRDefault="00216A09" w:rsidP="00216A09">
      <w:pPr>
        <w:pStyle w:val="Heading4"/>
      </w:pPr>
      <w:r>
        <w:t xml:space="preserve">D. </w:t>
      </w:r>
      <w:r w:rsidRPr="00282F39">
        <w:t>Collapses</w:t>
      </w:r>
      <w:r>
        <w:t xml:space="preserve">- truth is proven if it’s better than other worlds. </w:t>
      </w:r>
    </w:p>
    <w:p w14:paraId="5C059877" w14:textId="77777777" w:rsidR="00216A09" w:rsidRDefault="00216A09" w:rsidP="00216A09">
      <w:pPr>
        <w:pStyle w:val="Heading4"/>
      </w:pPr>
      <w:r>
        <w:t xml:space="preserve">E. It’s </w:t>
      </w:r>
      <w:r w:rsidRPr="003047AB">
        <w:t>not constitutive</w:t>
      </w:r>
      <w:r>
        <w:t xml:space="preserve">- theory proves we can </w:t>
      </w:r>
      <w:r w:rsidRPr="003047AB">
        <w:t>redefine the rules</w:t>
      </w:r>
      <w:r>
        <w:t xml:space="preserve"> and you can always just be a “</w:t>
      </w:r>
      <w:r w:rsidRPr="003047AB">
        <w:rPr>
          <w:i/>
        </w:rPr>
        <w:t>schm-udge</w:t>
      </w:r>
      <w:r>
        <w:t xml:space="preserve">” without caring about constitutivism. </w:t>
      </w:r>
    </w:p>
    <w:p w14:paraId="5DB6E485" w14:textId="77777777" w:rsidR="00216A09" w:rsidRPr="00F72EC4" w:rsidRDefault="00216A09" w:rsidP="00216A09">
      <w:pPr>
        <w:pStyle w:val="Heading4"/>
        <w:rPr>
          <w:rFonts w:cs="Arial"/>
        </w:rPr>
      </w:pPr>
      <w:r>
        <w:rPr>
          <w:rFonts w:cs="Arial"/>
        </w:rPr>
        <w:t xml:space="preserve">5) </w:t>
      </w:r>
      <w:r w:rsidRPr="00F72EC4">
        <w:rPr>
          <w:rFonts w:cs="Arial"/>
        </w:rPr>
        <w:t xml:space="preserve">Liberal institutions prevent </w:t>
      </w:r>
      <w:r w:rsidRPr="00F72EC4">
        <w:rPr>
          <w:rFonts w:cs="Arial"/>
          <w:u w:val="single"/>
        </w:rPr>
        <w:t>unilateral wars</w:t>
      </w:r>
      <w:r w:rsidRPr="00F72EC4">
        <w:rPr>
          <w:rFonts w:cs="Arial"/>
        </w:rPr>
        <w:t xml:space="preserve"> and solve </w:t>
      </w:r>
      <w:r w:rsidRPr="00F72EC4">
        <w:rPr>
          <w:rFonts w:cs="Arial"/>
          <w:u w:val="single"/>
        </w:rPr>
        <w:t>great power war</w:t>
      </w:r>
      <w:r w:rsidRPr="00F72EC4">
        <w:rPr>
          <w:rFonts w:cs="Arial"/>
        </w:rPr>
        <w:t xml:space="preserve"> – decline causes </w:t>
      </w:r>
      <w:r w:rsidRPr="00F72EC4">
        <w:rPr>
          <w:rFonts w:cs="Arial"/>
          <w:u w:val="single"/>
        </w:rPr>
        <w:t>worse imperialism</w:t>
      </w:r>
      <w:r w:rsidRPr="00F72EC4">
        <w:rPr>
          <w:rFonts w:cs="Arial"/>
        </w:rPr>
        <w:t xml:space="preserve"> but continued </w:t>
      </w:r>
      <w:r w:rsidRPr="00F72EC4">
        <w:rPr>
          <w:rFonts w:cs="Arial"/>
          <w:u w:val="single"/>
        </w:rPr>
        <w:t>engagement</w:t>
      </w:r>
      <w:r w:rsidRPr="00F72EC4">
        <w:rPr>
          <w:rFonts w:cs="Arial"/>
        </w:rPr>
        <w:t xml:space="preserve"> and </w:t>
      </w:r>
      <w:r w:rsidRPr="00F72EC4">
        <w:rPr>
          <w:rFonts w:cs="Arial"/>
          <w:u w:val="single"/>
        </w:rPr>
        <w:t>reform</w:t>
      </w:r>
      <w:r w:rsidRPr="00F72EC4">
        <w:rPr>
          <w:rFonts w:cs="Arial"/>
        </w:rPr>
        <w:t xml:space="preserve"> solves </w:t>
      </w:r>
      <w:r w:rsidRPr="00F72EC4">
        <w:rPr>
          <w:rFonts w:cs="Arial"/>
          <w:u w:val="single"/>
        </w:rPr>
        <w:t>their offense</w:t>
      </w:r>
    </w:p>
    <w:p w14:paraId="4C69B39C" w14:textId="77777777" w:rsidR="00216A09" w:rsidRPr="00F72EC4" w:rsidRDefault="00216A09" w:rsidP="00216A09">
      <w:r w:rsidRPr="00F72EC4">
        <w:rPr>
          <w:rStyle w:val="Style13ptBold"/>
        </w:rPr>
        <w:t>Jackson 19</w:t>
      </w:r>
      <w:r w:rsidRPr="00F72EC4">
        <w:t xml:space="preserve"> [Van Jackson is an associate editor at the Texas National Security Review, a senior lecturer in international relations at Victoria University of Wellington, and a global fellow at the Woodrow Wilson International Center for Scholars in Washington. He is the author of On the Brink: Trump, Kim, and the Threat of Nuclear War (Cambridge University Press, 2018). The views expressed are solely those of the author. https://tnsr.org/roundtable/wagering-on-a-progressive-versus-liberal-theory-of-national-security/]</w:t>
      </w:r>
    </w:p>
    <w:p w14:paraId="0E1C33BA" w14:textId="77777777" w:rsidR="00216A09" w:rsidRPr="00F72EC4" w:rsidRDefault="00216A09" w:rsidP="00216A09">
      <w:pPr>
        <w:rPr>
          <w:sz w:val="16"/>
        </w:rPr>
      </w:pPr>
      <w:r w:rsidRPr="00F72EC4">
        <w:rPr>
          <w:sz w:val="16"/>
        </w:rPr>
        <w:t xml:space="preserve">U.S. </w:t>
      </w:r>
      <w:r w:rsidRPr="00F72EC4">
        <w:rPr>
          <w:rStyle w:val="StyleUnderline"/>
        </w:rPr>
        <w:t>foreign policy debates routinely center on the merits of sustaining</w:t>
      </w:r>
      <w:r w:rsidRPr="00F72EC4">
        <w:rPr>
          <w:sz w:val="16"/>
        </w:rPr>
        <w:t xml:space="preserve"> the mélange of </w:t>
      </w:r>
      <w:r w:rsidRPr="00F72EC4">
        <w:rPr>
          <w:rStyle w:val="Emphasis"/>
        </w:rPr>
        <w:t>international institutions</w:t>
      </w:r>
      <w:r w:rsidRPr="00F72EC4">
        <w:rPr>
          <w:sz w:val="16"/>
        </w:rPr>
        <w:t xml:space="preserve"> </w:t>
      </w:r>
      <w:r w:rsidRPr="00F72EC4">
        <w:rPr>
          <w:rStyle w:val="StyleUnderline"/>
        </w:rPr>
        <w:t>that constitute the “post-war” or “liberal international” order</w:t>
      </w:r>
      <w:r w:rsidRPr="00F72EC4">
        <w:rPr>
          <w:sz w:val="16"/>
        </w:rPr>
        <w:t xml:space="preserve">: </w:t>
      </w:r>
      <w:r w:rsidRPr="00F72EC4">
        <w:rPr>
          <w:rStyle w:val="StyleUnderline"/>
        </w:rPr>
        <w:t>the</w:t>
      </w:r>
      <w:r w:rsidRPr="00F72EC4">
        <w:rPr>
          <w:sz w:val="16"/>
        </w:rPr>
        <w:t xml:space="preserve"> </w:t>
      </w:r>
      <w:r w:rsidRPr="00F72EC4">
        <w:rPr>
          <w:rStyle w:val="Emphasis"/>
        </w:rPr>
        <w:t>U</w:t>
      </w:r>
      <w:r w:rsidRPr="00F72EC4">
        <w:rPr>
          <w:sz w:val="16"/>
        </w:rPr>
        <w:t xml:space="preserve">nited </w:t>
      </w:r>
      <w:r w:rsidRPr="00F72EC4">
        <w:rPr>
          <w:rStyle w:val="Emphasis"/>
        </w:rPr>
        <w:t>N</w:t>
      </w:r>
      <w:r w:rsidRPr="00F72EC4">
        <w:rPr>
          <w:sz w:val="16"/>
        </w:rPr>
        <w:t xml:space="preserve">ations, </w:t>
      </w:r>
      <w:r w:rsidRPr="00F72EC4">
        <w:rPr>
          <w:rStyle w:val="Emphasis"/>
        </w:rPr>
        <w:t>World Bank</w:t>
      </w:r>
      <w:r w:rsidRPr="00F72EC4">
        <w:rPr>
          <w:sz w:val="16"/>
        </w:rPr>
        <w:t xml:space="preserve">, </w:t>
      </w:r>
      <w:r w:rsidRPr="00F72EC4">
        <w:rPr>
          <w:rStyle w:val="Emphasis"/>
        </w:rPr>
        <w:t>I</w:t>
      </w:r>
      <w:r w:rsidRPr="00F72EC4">
        <w:rPr>
          <w:sz w:val="16"/>
        </w:rPr>
        <w:t xml:space="preserve">nternational </w:t>
      </w:r>
      <w:r w:rsidRPr="00F72EC4">
        <w:rPr>
          <w:rStyle w:val="Emphasis"/>
        </w:rPr>
        <w:t>M</w:t>
      </w:r>
      <w:r w:rsidRPr="00F72EC4">
        <w:rPr>
          <w:sz w:val="16"/>
        </w:rPr>
        <w:t xml:space="preserve">onetary </w:t>
      </w:r>
      <w:r w:rsidRPr="00F72EC4">
        <w:rPr>
          <w:rStyle w:val="Emphasis"/>
        </w:rPr>
        <w:t>F</w:t>
      </w:r>
      <w:r w:rsidRPr="00F72EC4">
        <w:rPr>
          <w:sz w:val="16"/>
        </w:rPr>
        <w:t xml:space="preserve">und, </w:t>
      </w:r>
      <w:r w:rsidRPr="00F72EC4">
        <w:rPr>
          <w:rStyle w:val="StyleUnderline"/>
        </w:rPr>
        <w:t>and</w:t>
      </w:r>
      <w:r w:rsidRPr="00F72EC4">
        <w:rPr>
          <w:sz w:val="16"/>
        </w:rPr>
        <w:t xml:space="preserve"> </w:t>
      </w:r>
      <w:r w:rsidRPr="00F72EC4">
        <w:rPr>
          <w:rStyle w:val="Emphasis"/>
        </w:rPr>
        <w:t>W</w:t>
      </w:r>
      <w:r w:rsidRPr="00F72EC4">
        <w:rPr>
          <w:sz w:val="16"/>
        </w:rPr>
        <w:t xml:space="preserve">orld </w:t>
      </w:r>
      <w:r w:rsidRPr="00F72EC4">
        <w:rPr>
          <w:rStyle w:val="Emphasis"/>
        </w:rPr>
        <w:t>T</w:t>
      </w:r>
      <w:r w:rsidRPr="00F72EC4">
        <w:rPr>
          <w:sz w:val="16"/>
        </w:rPr>
        <w:t xml:space="preserve">rade </w:t>
      </w:r>
      <w:r w:rsidRPr="00F72EC4">
        <w:rPr>
          <w:rStyle w:val="Emphasis"/>
        </w:rPr>
        <w:t>O</w:t>
      </w:r>
      <w:r w:rsidRPr="00F72EC4">
        <w:rPr>
          <w:sz w:val="16"/>
        </w:rPr>
        <w:t xml:space="preserve">rganization, among many others. </w:t>
      </w:r>
      <w:r w:rsidRPr="00F72EC4">
        <w:rPr>
          <w:rStyle w:val="StyleUnderline"/>
        </w:rPr>
        <w:t xml:space="preserve">These </w:t>
      </w:r>
      <w:r w:rsidRPr="00F72EC4">
        <w:rPr>
          <w:rStyle w:val="StyleUnderline"/>
          <w:highlight w:val="cyan"/>
        </w:rPr>
        <w:t xml:space="preserve">institutions play an </w:t>
      </w:r>
      <w:r w:rsidRPr="00F72EC4">
        <w:rPr>
          <w:rStyle w:val="Emphasis"/>
          <w:highlight w:val="cyan"/>
        </w:rPr>
        <w:t>essential role</w:t>
      </w:r>
      <w:r w:rsidRPr="00F72EC4">
        <w:rPr>
          <w:rStyle w:val="StyleUnderline"/>
          <w:highlight w:val="cyan"/>
        </w:rPr>
        <w:t xml:space="preserve"> in</w:t>
      </w:r>
      <w:r w:rsidRPr="00F72EC4">
        <w:rPr>
          <w:rStyle w:val="StyleUnderline"/>
        </w:rPr>
        <w:t xml:space="preserve"> how U.S. liberal internationalism conceives of keeping America secure</w:t>
      </w:r>
      <w:r w:rsidRPr="00F72EC4">
        <w:rPr>
          <w:sz w:val="16"/>
        </w:rPr>
        <w:t xml:space="preserve">.20 Collectively, </w:t>
      </w:r>
      <w:r w:rsidRPr="00F72EC4">
        <w:rPr>
          <w:rStyle w:val="StyleUnderline"/>
        </w:rPr>
        <w:t xml:space="preserve">they preserve a </w:t>
      </w:r>
      <w:r w:rsidRPr="00F72EC4">
        <w:rPr>
          <w:rStyle w:val="Emphasis"/>
        </w:rPr>
        <w:t>stable</w:t>
      </w:r>
      <w:r w:rsidRPr="00F72EC4">
        <w:rPr>
          <w:sz w:val="16"/>
        </w:rPr>
        <w:t xml:space="preserve"> </w:t>
      </w:r>
      <w:r w:rsidRPr="00F72EC4">
        <w:rPr>
          <w:rStyle w:val="StyleUnderline"/>
        </w:rPr>
        <w:t xml:space="preserve">international trading system that facilitates </w:t>
      </w:r>
      <w:r w:rsidRPr="00F72EC4">
        <w:rPr>
          <w:rStyle w:val="Emphasis"/>
          <w:highlight w:val="cyan"/>
        </w:rPr>
        <w:t>conflict-deterring economic interdependence</w:t>
      </w:r>
      <w:r w:rsidRPr="00F72EC4">
        <w:rPr>
          <w:sz w:val="16"/>
        </w:rPr>
        <w:t xml:space="preserve">. </w:t>
      </w:r>
      <w:r w:rsidRPr="00F72EC4">
        <w:rPr>
          <w:rStyle w:val="StyleUnderline"/>
        </w:rPr>
        <w:t xml:space="preserve">The existence of international </w:t>
      </w:r>
      <w:r w:rsidRPr="00F72EC4">
        <w:rPr>
          <w:rStyle w:val="StyleUnderline"/>
          <w:highlight w:val="cyan"/>
        </w:rPr>
        <w:t>institutions</w:t>
      </w:r>
      <w:r w:rsidRPr="00F72EC4">
        <w:rPr>
          <w:rStyle w:val="StyleUnderline"/>
        </w:rPr>
        <w:t xml:space="preserve"> also </w:t>
      </w:r>
      <w:r w:rsidRPr="00F72EC4">
        <w:rPr>
          <w:rStyle w:val="StyleUnderline"/>
          <w:highlight w:val="cyan"/>
        </w:rPr>
        <w:t>allow</w:t>
      </w:r>
      <w:r w:rsidRPr="00F72EC4">
        <w:rPr>
          <w:rStyle w:val="StyleUnderline"/>
        </w:rPr>
        <w:t>s many</w:t>
      </w:r>
      <w:r w:rsidRPr="00F72EC4">
        <w:rPr>
          <w:sz w:val="16"/>
        </w:rPr>
        <w:t xml:space="preserve"> (not all) </w:t>
      </w:r>
      <w:r w:rsidRPr="00F72EC4">
        <w:rPr>
          <w:rStyle w:val="StyleUnderline"/>
          <w:highlight w:val="cyan"/>
        </w:rPr>
        <w:t>nations</w:t>
      </w:r>
      <w:r w:rsidRPr="00F72EC4">
        <w:rPr>
          <w:rStyle w:val="StyleUnderline"/>
        </w:rPr>
        <w:t xml:space="preserve"> around the world </w:t>
      </w:r>
      <w:r w:rsidRPr="00F72EC4">
        <w:rPr>
          <w:rStyle w:val="StyleUnderline"/>
          <w:highlight w:val="cyan"/>
        </w:rPr>
        <w:t>to escape</w:t>
      </w:r>
      <w:r w:rsidRPr="00F72EC4">
        <w:rPr>
          <w:rStyle w:val="StyleUnderline"/>
        </w:rPr>
        <w:t xml:space="preserve"> the predations of international </w:t>
      </w:r>
      <w:r w:rsidRPr="00F72EC4">
        <w:rPr>
          <w:rStyle w:val="Emphasis"/>
          <w:highlight w:val="cyan"/>
        </w:rPr>
        <w:t>anarchy</w:t>
      </w:r>
      <w:r w:rsidRPr="00F72EC4">
        <w:rPr>
          <w:sz w:val="16"/>
        </w:rPr>
        <w:t xml:space="preserve">. </w:t>
      </w:r>
      <w:r w:rsidRPr="00F72EC4">
        <w:rPr>
          <w:rStyle w:val="StyleUnderline"/>
        </w:rPr>
        <w:t>The belief in reliable institutions lets</w:t>
      </w:r>
      <w:r w:rsidRPr="00F72EC4">
        <w:rPr>
          <w:sz w:val="16"/>
        </w:rPr>
        <w:t xml:space="preserve"> many liberal-democratic </w:t>
      </w:r>
      <w:r w:rsidRPr="00F72EC4">
        <w:rPr>
          <w:rStyle w:val="StyleUnderline"/>
        </w:rPr>
        <w:t xml:space="preserve">states </w:t>
      </w:r>
      <w:r w:rsidRPr="00F72EC4">
        <w:rPr>
          <w:rStyle w:val="StyleUnderline"/>
          <w:highlight w:val="cyan"/>
        </w:rPr>
        <w:t xml:space="preserve">be </w:t>
      </w:r>
      <w:r w:rsidRPr="00F72EC4">
        <w:rPr>
          <w:rStyle w:val="Emphasis"/>
          <w:highlight w:val="cyan"/>
        </w:rPr>
        <w:t>liberal</w:t>
      </w:r>
      <w:r w:rsidRPr="00F72EC4">
        <w:rPr>
          <w:rStyle w:val="StyleUnderline"/>
          <w:highlight w:val="cyan"/>
        </w:rPr>
        <w:t xml:space="preserve"> and </w:t>
      </w:r>
      <w:r w:rsidRPr="00F72EC4">
        <w:rPr>
          <w:rStyle w:val="Emphasis"/>
          <w:highlight w:val="cyan"/>
        </w:rPr>
        <w:t>democratic</w:t>
      </w:r>
      <w:r w:rsidRPr="00F72EC4">
        <w:rPr>
          <w:sz w:val="16"/>
          <w:highlight w:val="cyan"/>
        </w:rPr>
        <w:t xml:space="preserve"> </w:t>
      </w:r>
      <w:r w:rsidRPr="00F72EC4">
        <w:rPr>
          <w:rStyle w:val="StyleUnderline"/>
          <w:highlight w:val="cyan"/>
        </w:rPr>
        <w:t>in their foreign policies</w:t>
      </w:r>
      <w:r w:rsidRPr="00F72EC4">
        <w:rPr>
          <w:sz w:val="16"/>
        </w:rPr>
        <w:t xml:space="preserve"> — </w:t>
      </w:r>
      <w:r w:rsidRPr="00F72EC4">
        <w:rPr>
          <w:rStyle w:val="StyleUnderline"/>
        </w:rPr>
        <w:t>by focusing on trading</w:t>
      </w:r>
      <w:r w:rsidRPr="00F72EC4">
        <w:rPr>
          <w:sz w:val="16"/>
        </w:rPr>
        <w:t xml:space="preserve"> relations </w:t>
      </w:r>
      <w:r w:rsidRPr="00F72EC4">
        <w:rPr>
          <w:rStyle w:val="StyleUnderline"/>
        </w:rPr>
        <w:t>and taking for granted the appearance of international stability</w:t>
      </w:r>
      <w:r w:rsidRPr="00F72EC4">
        <w:rPr>
          <w:sz w:val="16"/>
        </w:rPr>
        <w:t xml:space="preserve">. In the liberal internationalist theory of security, </w:t>
      </w:r>
      <w:r w:rsidRPr="00F72EC4">
        <w:rPr>
          <w:rStyle w:val="StyleUnderline"/>
        </w:rPr>
        <w:t>this</w:t>
      </w:r>
      <w:r w:rsidRPr="00F72EC4">
        <w:rPr>
          <w:sz w:val="16"/>
        </w:rPr>
        <w:t xml:space="preserve"> partly </w:t>
      </w:r>
      <w:r w:rsidRPr="00F72EC4">
        <w:rPr>
          <w:rStyle w:val="StyleUnderline"/>
        </w:rPr>
        <w:t>explains</w:t>
      </w:r>
      <w:r w:rsidRPr="00F72EC4">
        <w:rPr>
          <w:sz w:val="16"/>
        </w:rPr>
        <w:t xml:space="preserve"> </w:t>
      </w:r>
      <w:r w:rsidRPr="00F72EC4">
        <w:rPr>
          <w:rStyle w:val="StyleUnderline"/>
        </w:rPr>
        <w:t xml:space="preserve">why </w:t>
      </w:r>
      <w:r w:rsidRPr="00F72EC4">
        <w:rPr>
          <w:rStyle w:val="StyleUnderline"/>
          <w:highlight w:val="cyan"/>
        </w:rPr>
        <w:t xml:space="preserve">neither Europe nor Asia has experienced </w:t>
      </w:r>
      <w:r w:rsidRPr="00F72EC4">
        <w:rPr>
          <w:rStyle w:val="Emphasis"/>
          <w:highlight w:val="cyan"/>
        </w:rPr>
        <w:t>interstate wars</w:t>
      </w:r>
      <w:r w:rsidRPr="00F72EC4">
        <w:rPr>
          <w:rStyle w:val="StyleUnderline"/>
          <w:highlight w:val="cyan"/>
        </w:rPr>
        <w:t xml:space="preserve"> in</w:t>
      </w:r>
      <w:r w:rsidRPr="00F72EC4">
        <w:rPr>
          <w:rStyle w:val="StyleUnderline"/>
        </w:rPr>
        <w:t xml:space="preserve"> more than </w:t>
      </w:r>
      <w:r w:rsidRPr="00F72EC4">
        <w:rPr>
          <w:rStyle w:val="StyleUnderline"/>
          <w:highlight w:val="cyan"/>
        </w:rPr>
        <w:t xml:space="preserve">a </w:t>
      </w:r>
      <w:r w:rsidRPr="00F72EC4">
        <w:rPr>
          <w:rStyle w:val="Emphasis"/>
          <w:highlight w:val="cyan"/>
        </w:rPr>
        <w:t>generation</w:t>
      </w:r>
      <w:r w:rsidRPr="00F72EC4">
        <w:rPr>
          <w:rStyle w:val="StyleUnderline"/>
        </w:rPr>
        <w:t xml:space="preserve"> — an architecture that combines</w:t>
      </w:r>
      <w:r w:rsidRPr="00F72EC4">
        <w:rPr>
          <w:sz w:val="16"/>
        </w:rPr>
        <w:t xml:space="preserve"> U.S. </w:t>
      </w:r>
      <w:r w:rsidRPr="00F72EC4">
        <w:rPr>
          <w:rStyle w:val="Emphasis"/>
          <w:highlight w:val="cyan"/>
        </w:rPr>
        <w:t>military superiority</w:t>
      </w:r>
      <w:r w:rsidRPr="00F72EC4">
        <w:rPr>
          <w:sz w:val="16"/>
          <w:highlight w:val="cyan"/>
        </w:rPr>
        <w:t xml:space="preserve"> </w:t>
      </w:r>
      <w:r w:rsidRPr="00F72EC4">
        <w:rPr>
          <w:rStyle w:val="StyleUnderline"/>
          <w:highlight w:val="cyan"/>
        </w:rPr>
        <w:t>and</w:t>
      </w:r>
      <w:r w:rsidRPr="00F72EC4">
        <w:rPr>
          <w:sz w:val="16"/>
        </w:rPr>
        <w:t xml:space="preserve"> </w:t>
      </w:r>
      <w:r w:rsidRPr="00F72EC4">
        <w:rPr>
          <w:rStyle w:val="Emphasis"/>
          <w:highlight w:val="cyan"/>
        </w:rPr>
        <w:t>alliances</w:t>
      </w:r>
      <w:r w:rsidRPr="00F72EC4">
        <w:rPr>
          <w:sz w:val="16"/>
          <w:highlight w:val="cyan"/>
        </w:rPr>
        <w:t xml:space="preserve"> </w:t>
      </w:r>
      <w:r w:rsidRPr="00F72EC4">
        <w:rPr>
          <w:rStyle w:val="StyleUnderline"/>
          <w:highlight w:val="cyan"/>
        </w:rPr>
        <w:t>with</w:t>
      </w:r>
      <w:r w:rsidRPr="00F72EC4">
        <w:rPr>
          <w:rStyle w:val="StyleUnderline"/>
        </w:rPr>
        <w:t xml:space="preserve"> international </w:t>
      </w:r>
      <w:r w:rsidRPr="00F72EC4">
        <w:rPr>
          <w:rStyle w:val="StyleUnderline"/>
          <w:highlight w:val="cyan"/>
        </w:rPr>
        <w:t>institutions</w:t>
      </w:r>
      <w:r w:rsidRPr="00F72EC4">
        <w:rPr>
          <w:sz w:val="16"/>
        </w:rPr>
        <w:t xml:space="preserve">. </w:t>
      </w:r>
      <w:r w:rsidRPr="00F72EC4">
        <w:rPr>
          <w:rStyle w:val="Emphasis"/>
          <w:highlight w:val="cyan"/>
        </w:rPr>
        <w:t>It’s a package deal</w:t>
      </w:r>
      <w:r w:rsidRPr="00F72EC4">
        <w:rPr>
          <w:sz w:val="16"/>
          <w:highlight w:val="cyan"/>
        </w:rPr>
        <w:t>.</w:t>
      </w:r>
      <w:r w:rsidRPr="00F72EC4">
        <w:rPr>
          <w:sz w:val="16"/>
        </w:rPr>
        <w:t xml:space="preserve"> </w:t>
      </w:r>
      <w:r w:rsidRPr="00F72EC4">
        <w:rPr>
          <w:rStyle w:val="StyleUnderline"/>
        </w:rPr>
        <w:t>The institutions part of that deal preserves a “</w:t>
      </w:r>
      <w:r w:rsidRPr="00F72EC4">
        <w:rPr>
          <w:rStyle w:val="Emphasis"/>
          <w:highlight w:val="cyan"/>
        </w:rPr>
        <w:t>capitalist peace</w:t>
      </w:r>
      <w:r w:rsidRPr="00F72EC4">
        <w:rPr>
          <w:sz w:val="16"/>
        </w:rPr>
        <w:t xml:space="preserve">”21 through economic interdependence, </w:t>
      </w:r>
      <w:r w:rsidRPr="00F72EC4">
        <w:rPr>
          <w:rStyle w:val="StyleUnderline"/>
        </w:rPr>
        <w:t xml:space="preserve">and at the same time </w:t>
      </w:r>
      <w:r w:rsidRPr="00F72EC4">
        <w:rPr>
          <w:rStyle w:val="StyleUnderline"/>
          <w:highlight w:val="cyan"/>
        </w:rPr>
        <w:t>encourages</w:t>
      </w:r>
      <w:r w:rsidRPr="00F72EC4">
        <w:rPr>
          <w:rStyle w:val="StyleUnderline"/>
        </w:rPr>
        <w:t xml:space="preserve"> many </w:t>
      </w:r>
      <w:r w:rsidRPr="00F72EC4">
        <w:rPr>
          <w:rStyle w:val="StyleUnderline"/>
          <w:highlight w:val="cyan"/>
        </w:rPr>
        <w:t xml:space="preserve">states to opt out of </w:t>
      </w:r>
      <w:r w:rsidRPr="00F72EC4">
        <w:rPr>
          <w:rStyle w:val="Emphasis"/>
          <w:highlight w:val="cyan"/>
        </w:rPr>
        <w:t>militaristic foreign policies</w:t>
      </w:r>
      <w:r w:rsidRPr="00F72EC4">
        <w:rPr>
          <w:sz w:val="16"/>
        </w:rPr>
        <w:t>.</w:t>
      </w:r>
    </w:p>
    <w:p w14:paraId="6AF9280E" w14:textId="77777777" w:rsidR="00216A09" w:rsidRPr="00F72EC4" w:rsidRDefault="00216A09" w:rsidP="00216A09">
      <w:pPr>
        <w:rPr>
          <w:sz w:val="16"/>
        </w:rPr>
      </w:pPr>
      <w:r w:rsidRPr="00F72EC4">
        <w:rPr>
          <w:sz w:val="16"/>
        </w:rPr>
        <w:lastRenderedPageBreak/>
        <w:t xml:space="preserve">The left embraces international </w:t>
      </w:r>
      <w:r w:rsidRPr="00F72EC4">
        <w:rPr>
          <w:rStyle w:val="StyleUnderline"/>
        </w:rPr>
        <w:t>institutions</w:t>
      </w:r>
      <w:r w:rsidRPr="00F72EC4">
        <w:rPr>
          <w:sz w:val="16"/>
        </w:rPr>
        <w:t xml:space="preserve"> in principle because they </w:t>
      </w:r>
      <w:r w:rsidRPr="00F72EC4">
        <w:rPr>
          <w:rStyle w:val="StyleUnderline"/>
        </w:rPr>
        <w:t>promote multilateralism</w:t>
      </w:r>
      <w:r w:rsidRPr="00F72EC4">
        <w:rPr>
          <w:sz w:val="16"/>
        </w:rPr>
        <w:t xml:space="preserve"> and the rule of law, </w:t>
      </w:r>
      <w:r w:rsidRPr="00F72EC4">
        <w:rPr>
          <w:rStyle w:val="StyleUnderline"/>
        </w:rPr>
        <w:t>and</w:t>
      </w:r>
      <w:r w:rsidRPr="00F72EC4">
        <w:rPr>
          <w:sz w:val="16"/>
        </w:rPr>
        <w:t xml:space="preserve"> can help </w:t>
      </w:r>
      <w:r w:rsidRPr="00F72EC4">
        <w:rPr>
          <w:rStyle w:val="Emphasis"/>
        </w:rPr>
        <w:t>attenuate conflict</w:t>
      </w:r>
      <w:r w:rsidRPr="00F72EC4">
        <w:rPr>
          <w:sz w:val="16"/>
        </w:rPr>
        <w:t xml:space="preserve"> — </w:t>
      </w:r>
      <w:r w:rsidRPr="00F72EC4">
        <w:rPr>
          <w:rStyle w:val="StyleUnderline"/>
        </w:rPr>
        <w:t xml:space="preserve">all of which favors </w:t>
      </w:r>
      <w:r w:rsidRPr="00F72EC4">
        <w:rPr>
          <w:rStyle w:val="Emphasis"/>
        </w:rPr>
        <w:t>justice</w:t>
      </w:r>
      <w:r w:rsidRPr="00F72EC4">
        <w:rPr>
          <w:rStyle w:val="StyleUnderline"/>
        </w:rPr>
        <w:t xml:space="preserve"> and </w:t>
      </w:r>
      <w:r w:rsidRPr="00F72EC4">
        <w:rPr>
          <w:rStyle w:val="Emphasis"/>
        </w:rPr>
        <w:t>egalitarianism</w:t>
      </w:r>
      <w:r w:rsidRPr="00F72EC4">
        <w:rPr>
          <w:rStyle w:val="StyleUnderline"/>
        </w:rPr>
        <w:t>.</w:t>
      </w:r>
      <w:r w:rsidRPr="00F72EC4">
        <w:rPr>
          <w:sz w:val="16"/>
        </w:rPr>
        <w:t xml:space="preserve"> But some international institutions must be repurposed or reformed to serve a more democratic, and less corrupting, imperative. This is not just about justice for its own sake, but rather that justice, in the form of equality, lessens the likelihood of war. </w:t>
      </w:r>
      <w:r w:rsidRPr="00F72EC4">
        <w:rPr>
          <w:rStyle w:val="StyleUnderline"/>
        </w:rPr>
        <w:t xml:space="preserve">Progressives believe that yawning gaps in economic inequality are a </w:t>
      </w:r>
      <w:r w:rsidRPr="00F72EC4">
        <w:rPr>
          <w:rStyle w:val="Emphasis"/>
        </w:rPr>
        <w:t>structural cause of conflict</w:t>
      </w:r>
      <w:r w:rsidRPr="00F72EC4">
        <w:rPr>
          <w:sz w:val="16"/>
        </w:rPr>
        <w:t xml:space="preserve">. </w:t>
      </w:r>
      <w:r w:rsidRPr="00F72EC4">
        <w:rPr>
          <w:rStyle w:val="StyleUnderline"/>
        </w:rPr>
        <w:t>As Bernie</w:t>
      </w:r>
      <w:r w:rsidRPr="00F72EC4">
        <w:rPr>
          <w:sz w:val="16"/>
        </w:rPr>
        <w:t xml:space="preserve"> Sanders </w:t>
      </w:r>
      <w:r w:rsidRPr="00F72EC4">
        <w:rPr>
          <w:rStyle w:val="StyleUnderline"/>
        </w:rPr>
        <w:t>remarked</w:t>
      </w:r>
      <w:r w:rsidRPr="00F72EC4">
        <w:rPr>
          <w:sz w:val="16"/>
        </w:rPr>
        <w:t xml:space="preserve"> in 2017, “</w:t>
      </w:r>
      <w:r w:rsidRPr="00F72EC4">
        <w:rPr>
          <w:rStyle w:val="StyleUnderline"/>
        </w:rPr>
        <w:t>Foreign policy must take into account the outrageous income and wealth inequality that exists globally</w:t>
      </w:r>
      <w:r w:rsidRPr="00F72EC4">
        <w:rPr>
          <w:sz w:val="16"/>
        </w:rPr>
        <w:t xml:space="preserve"> and in our own country. </w:t>
      </w:r>
      <w:r w:rsidRPr="00F72EC4">
        <w:rPr>
          <w:rStyle w:val="StyleUnderline"/>
        </w:rPr>
        <w:t xml:space="preserve">This planet will not be </w:t>
      </w:r>
      <w:r w:rsidRPr="00F72EC4">
        <w:rPr>
          <w:rStyle w:val="Emphasis"/>
        </w:rPr>
        <w:t>secure</w:t>
      </w:r>
      <w:r w:rsidRPr="00F72EC4">
        <w:rPr>
          <w:rStyle w:val="StyleUnderline"/>
        </w:rPr>
        <w:t xml:space="preserve"> or </w:t>
      </w:r>
      <w:r w:rsidRPr="00F72EC4">
        <w:rPr>
          <w:rStyle w:val="Emphasis"/>
        </w:rPr>
        <w:t>peaceful</w:t>
      </w:r>
      <w:r w:rsidRPr="00F72EC4">
        <w:rPr>
          <w:rStyle w:val="StyleUnderline"/>
        </w:rPr>
        <w:t xml:space="preserve"> when so few </w:t>
      </w:r>
      <w:r w:rsidRPr="00F72EC4">
        <w:rPr>
          <w:rStyle w:val="Emphasis"/>
        </w:rPr>
        <w:t>have so much</w:t>
      </w:r>
      <w:r w:rsidRPr="00F72EC4">
        <w:rPr>
          <w:sz w:val="16"/>
        </w:rPr>
        <w:t>, and so many have so little…”22</w:t>
      </w:r>
    </w:p>
    <w:p w14:paraId="738297D8" w14:textId="77777777" w:rsidR="00216A09" w:rsidRPr="00F601E6" w:rsidRDefault="00216A09" w:rsidP="00216A09">
      <w:r w:rsidRPr="00F72EC4">
        <w:rPr>
          <w:rStyle w:val="StyleUnderline"/>
          <w:highlight w:val="cyan"/>
        </w:rPr>
        <w:t>A progressive</w:t>
      </w:r>
      <w:r w:rsidRPr="00F72EC4">
        <w:rPr>
          <w:rStyle w:val="StyleUnderline"/>
        </w:rPr>
        <w:t xml:space="preserve"> security </w:t>
      </w:r>
      <w:r w:rsidRPr="00F72EC4">
        <w:rPr>
          <w:rStyle w:val="StyleUnderline"/>
          <w:highlight w:val="cyan"/>
        </w:rPr>
        <w:t>policy would</w:t>
      </w:r>
      <w:r w:rsidRPr="00F72EC4">
        <w:rPr>
          <w:rStyle w:val="StyleUnderline"/>
        </w:rPr>
        <w:t xml:space="preserve"> therefore </w:t>
      </w:r>
      <w:r w:rsidRPr="00F72EC4">
        <w:rPr>
          <w:rStyle w:val="StyleUnderline"/>
          <w:highlight w:val="cyan"/>
        </w:rPr>
        <w:t>bet</w:t>
      </w:r>
      <w:r w:rsidRPr="00F72EC4">
        <w:rPr>
          <w:rStyle w:val="StyleUnderline"/>
        </w:rPr>
        <w:t xml:space="preserve"> significantly </w:t>
      </w:r>
      <w:r w:rsidRPr="00F72EC4">
        <w:rPr>
          <w:rStyle w:val="StyleUnderline"/>
          <w:highlight w:val="cyan"/>
        </w:rPr>
        <w:t>on</w:t>
      </w:r>
      <w:r w:rsidRPr="00F72EC4">
        <w:rPr>
          <w:rStyle w:val="StyleUnderline"/>
        </w:rPr>
        <w:t xml:space="preserve"> international </w:t>
      </w:r>
      <w:r w:rsidRPr="00F72EC4">
        <w:rPr>
          <w:rStyle w:val="StyleUnderline"/>
          <w:highlight w:val="cyan"/>
        </w:rPr>
        <w:t>institutions</w:t>
      </w:r>
      <w:r w:rsidRPr="00F72EC4">
        <w:rPr>
          <w:rStyle w:val="StyleUnderline"/>
        </w:rPr>
        <w:t xml:space="preserve">, but in </w:t>
      </w:r>
      <w:r w:rsidRPr="00F72EC4">
        <w:rPr>
          <w:rStyle w:val="StyleUnderline"/>
          <w:highlight w:val="cyan"/>
        </w:rPr>
        <w:t>qualified</w:t>
      </w:r>
      <w:r w:rsidRPr="00F72EC4">
        <w:rPr>
          <w:rStyle w:val="StyleUnderline"/>
        </w:rPr>
        <w:t xml:space="preserve"> </w:t>
      </w:r>
      <w:r w:rsidRPr="00F72EC4">
        <w:rPr>
          <w:rStyle w:val="StyleUnderline"/>
          <w:highlight w:val="cyan"/>
        </w:rPr>
        <w:t xml:space="preserve">ways that </w:t>
      </w:r>
      <w:r w:rsidRPr="00F72EC4">
        <w:rPr>
          <w:rStyle w:val="Emphasis"/>
          <w:highlight w:val="cyan"/>
        </w:rPr>
        <w:t>differ</w:t>
      </w:r>
      <w:r w:rsidRPr="00F72EC4">
        <w:rPr>
          <w:rStyle w:val="StyleUnderline"/>
          <w:highlight w:val="cyan"/>
        </w:rPr>
        <w:t xml:space="preserve"> from</w:t>
      </w:r>
      <w:r w:rsidRPr="00F72EC4">
        <w:rPr>
          <w:rStyle w:val="StyleUnderline"/>
        </w:rPr>
        <w:t xml:space="preserve"> default</w:t>
      </w:r>
      <w:r w:rsidRPr="00F72EC4">
        <w:rPr>
          <w:sz w:val="16"/>
        </w:rPr>
        <w:t xml:space="preserve"> </w:t>
      </w:r>
      <w:r w:rsidRPr="00F72EC4">
        <w:rPr>
          <w:rStyle w:val="StyleUnderline"/>
        </w:rPr>
        <w:t>liberal</w:t>
      </w:r>
      <w:r w:rsidRPr="00F72EC4">
        <w:rPr>
          <w:sz w:val="16"/>
        </w:rPr>
        <w:t xml:space="preserve"> </w:t>
      </w:r>
      <w:r w:rsidRPr="00F72EC4">
        <w:rPr>
          <w:rStyle w:val="Emphasis"/>
          <w:highlight w:val="cyan"/>
        </w:rPr>
        <w:t>internationalism</w:t>
      </w:r>
      <w:r w:rsidRPr="00F72EC4">
        <w:rPr>
          <w:rStyle w:val="StyleUnderline"/>
          <w:highlight w:val="cyan"/>
        </w:rPr>
        <w:t>. It would seek to</w:t>
      </w:r>
      <w:r w:rsidRPr="00F72EC4">
        <w:rPr>
          <w:rStyle w:val="StyleUnderline"/>
        </w:rPr>
        <w:t xml:space="preserve"> essentially </w:t>
      </w:r>
      <w:r w:rsidRPr="00F72EC4">
        <w:rPr>
          <w:rStyle w:val="Emphasis"/>
          <w:highlight w:val="cyan"/>
        </w:rPr>
        <w:t>save capitalism from itself</w:t>
      </w:r>
      <w:r w:rsidRPr="00F72EC4">
        <w:rPr>
          <w:sz w:val="16"/>
          <w:highlight w:val="cyan"/>
        </w:rPr>
        <w:t xml:space="preserve"> </w:t>
      </w:r>
      <w:r w:rsidRPr="00F72EC4">
        <w:rPr>
          <w:rStyle w:val="StyleUnderline"/>
          <w:highlight w:val="cyan"/>
        </w:rPr>
        <w:t>by</w:t>
      </w:r>
      <w:r w:rsidRPr="00F72EC4">
        <w:rPr>
          <w:sz w:val="16"/>
          <w:highlight w:val="cyan"/>
        </w:rPr>
        <w:t xml:space="preserve"> </w:t>
      </w:r>
      <w:r w:rsidRPr="00F72EC4">
        <w:rPr>
          <w:rStyle w:val="Emphasis"/>
          <w:highlight w:val="cyan"/>
        </w:rPr>
        <w:t>regulating it</w:t>
      </w:r>
      <w:r w:rsidRPr="00F72EC4">
        <w:rPr>
          <w:sz w:val="16"/>
        </w:rPr>
        <w:t xml:space="preserve">. At the international level, </w:t>
      </w:r>
      <w:r w:rsidRPr="00F72EC4">
        <w:rPr>
          <w:rStyle w:val="StyleUnderline"/>
        </w:rPr>
        <w:t xml:space="preserve">this might translate into a more democratic distribution of voting </w:t>
      </w:r>
      <w:r w:rsidRPr="00F72EC4">
        <w:rPr>
          <w:rStyle w:val="Emphasis"/>
        </w:rPr>
        <w:t>rights</w:t>
      </w:r>
      <w:r w:rsidRPr="00F72EC4">
        <w:rPr>
          <w:rStyle w:val="StyleUnderline"/>
        </w:rPr>
        <w:t xml:space="preserve"> or </w:t>
      </w:r>
      <w:r w:rsidRPr="00F72EC4">
        <w:rPr>
          <w:rStyle w:val="Emphasis"/>
        </w:rPr>
        <w:t>agenda-setting powers</w:t>
      </w:r>
      <w:r w:rsidRPr="00F72EC4">
        <w:rPr>
          <w:sz w:val="16"/>
        </w:rPr>
        <w:t xml:space="preserve"> </w:t>
      </w:r>
      <w:r w:rsidRPr="00F72EC4">
        <w:rPr>
          <w:rStyle w:val="StyleUnderline"/>
        </w:rPr>
        <w:t>in international financial bodies</w:t>
      </w:r>
      <w:r w:rsidRPr="00F72EC4">
        <w:rPr>
          <w:sz w:val="16"/>
        </w:rPr>
        <w:t xml:space="preserve"> — especially the World Bank and International Monetary Fund — </w:t>
      </w:r>
      <w:r w:rsidRPr="00F72EC4">
        <w:rPr>
          <w:rStyle w:val="StyleUnderline"/>
        </w:rPr>
        <w:t xml:space="preserve">and a more relaxed attitude toward economic </w:t>
      </w:r>
      <w:r w:rsidRPr="00F72EC4">
        <w:rPr>
          <w:rStyle w:val="Emphasis"/>
        </w:rPr>
        <w:t>protectionism</w:t>
      </w:r>
      <w:r w:rsidRPr="00F72EC4">
        <w:rPr>
          <w:rStyle w:val="StyleUnderline"/>
        </w:rPr>
        <w:t xml:space="preserve"> in instances where fairness or just </w:t>
      </w:r>
      <w:r w:rsidRPr="00F72EC4">
        <w:rPr>
          <w:rStyle w:val="Emphasis"/>
        </w:rPr>
        <w:t>labor practices</w:t>
      </w:r>
      <w:r w:rsidRPr="00F72EC4">
        <w:rPr>
          <w:sz w:val="16"/>
        </w:rPr>
        <w:t xml:space="preserve"> </w:t>
      </w:r>
      <w:r w:rsidRPr="00F72EC4">
        <w:rPr>
          <w:rStyle w:val="StyleUnderline"/>
        </w:rPr>
        <w:t>are called into question</w:t>
      </w:r>
      <w:r w:rsidRPr="00F72EC4">
        <w:rPr>
          <w:sz w:val="16"/>
        </w:rPr>
        <w:t xml:space="preserve">. Although anathema to the traditional liberal bargain, these steps would serve as a means of attenuating giant wealth transfers across borders, as well as the political corruption that often accompanies those transfers, as dictators around the world have learned to “play” globalization processes to enrich themselves.23 </w:t>
      </w:r>
      <w:r w:rsidRPr="00F72EC4">
        <w:rPr>
          <w:rStyle w:val="StyleUnderline"/>
        </w:rPr>
        <w:t>Such regulations</w:t>
      </w:r>
      <w:r w:rsidRPr="00F72EC4">
        <w:rPr>
          <w:sz w:val="16"/>
        </w:rPr>
        <w:t xml:space="preserve"> of capitalism </w:t>
      </w:r>
      <w:r w:rsidRPr="00F72EC4">
        <w:rPr>
          <w:rStyle w:val="StyleUnderline"/>
        </w:rPr>
        <w:t>might also dramatically elevate the importance of the</w:t>
      </w:r>
      <w:r w:rsidRPr="00F72EC4">
        <w:rPr>
          <w:sz w:val="16"/>
        </w:rPr>
        <w:t xml:space="preserve"> </w:t>
      </w:r>
      <w:r w:rsidRPr="00F72EC4">
        <w:rPr>
          <w:rStyle w:val="Emphasis"/>
        </w:rPr>
        <w:t>I</w:t>
      </w:r>
      <w:r w:rsidRPr="00F72EC4">
        <w:rPr>
          <w:sz w:val="16"/>
        </w:rPr>
        <w:t xml:space="preserve">nternational </w:t>
      </w:r>
      <w:r w:rsidRPr="00F72EC4">
        <w:rPr>
          <w:rStyle w:val="Emphasis"/>
        </w:rPr>
        <w:t>L</w:t>
      </w:r>
      <w:r w:rsidRPr="00F72EC4">
        <w:rPr>
          <w:sz w:val="16"/>
        </w:rPr>
        <w:t xml:space="preserve">abor </w:t>
      </w:r>
      <w:r w:rsidRPr="00F72EC4">
        <w:rPr>
          <w:rStyle w:val="Emphasis"/>
        </w:rPr>
        <w:t>O</w:t>
      </w:r>
      <w:r w:rsidRPr="00F72EC4">
        <w:rPr>
          <w:sz w:val="16"/>
        </w:rPr>
        <w:t xml:space="preserve">rganization, </w:t>
      </w:r>
      <w:r w:rsidRPr="00F72EC4">
        <w:rPr>
          <w:rStyle w:val="StyleUnderline"/>
        </w:rPr>
        <w:t>a moribund body that for decades has promoted not labor but rather pro-market deregulation</w:t>
      </w:r>
      <w:r w:rsidRPr="00F72EC4">
        <w:rPr>
          <w:sz w:val="16"/>
        </w:rPr>
        <w:t xml:space="preserve"> trends.24 But the larger point is best summarized by Sanders: “[</w:t>
      </w:r>
      <w:r w:rsidRPr="00F72EC4">
        <w:rPr>
          <w:rStyle w:val="StyleUnderline"/>
        </w:rPr>
        <w:t>W]e have got to help lead the struggle to defend and expand a rules-based international order in which law, not might, makes right</w:t>
      </w:r>
      <w:r w:rsidRPr="00F72EC4">
        <w:rPr>
          <w:sz w:val="16"/>
        </w:rPr>
        <w:t xml:space="preserve">.” </w:t>
      </w:r>
      <w:r w:rsidRPr="00F72EC4">
        <w:rPr>
          <w:rStyle w:val="StyleUnderline"/>
          <w:highlight w:val="cyan"/>
        </w:rPr>
        <w:t>The progressive theory</w:t>
      </w:r>
      <w:r w:rsidRPr="00F72EC4">
        <w:rPr>
          <w:rStyle w:val="StyleUnderline"/>
        </w:rPr>
        <w:t xml:space="preserve"> of security </w:t>
      </w:r>
      <w:r w:rsidRPr="00F72EC4">
        <w:rPr>
          <w:rStyle w:val="StyleUnderline"/>
          <w:highlight w:val="cyan"/>
        </w:rPr>
        <w:t>wagers on the same</w:t>
      </w:r>
      <w:r w:rsidRPr="00F72EC4">
        <w:rPr>
          <w:rStyle w:val="StyleUnderline"/>
        </w:rPr>
        <w:t xml:space="preserve"> institutional </w:t>
      </w:r>
      <w:r w:rsidRPr="00F72EC4">
        <w:rPr>
          <w:rStyle w:val="StyleUnderline"/>
          <w:highlight w:val="cyan"/>
        </w:rPr>
        <w:t>arrangements</w:t>
      </w:r>
      <w:r w:rsidRPr="00F72EC4">
        <w:rPr>
          <w:rStyle w:val="StyleUnderline"/>
        </w:rPr>
        <w:t xml:space="preserve"> that make up liberal internationalism, </w:t>
      </w:r>
      <w:r w:rsidRPr="00F72EC4">
        <w:rPr>
          <w:rStyle w:val="StyleUnderline"/>
          <w:highlight w:val="cyan"/>
        </w:rPr>
        <w:t xml:space="preserve">but argues for their </w:t>
      </w:r>
      <w:r w:rsidRPr="00F72EC4">
        <w:rPr>
          <w:rStyle w:val="Emphasis"/>
          <w:highlight w:val="cyan"/>
        </w:rPr>
        <w:t>reform</w:t>
      </w:r>
      <w:r w:rsidRPr="00F72EC4">
        <w:rPr>
          <w:rStyle w:val="StyleUnderline"/>
        </w:rPr>
        <w:t xml:space="preserve">, in order </w:t>
      </w:r>
      <w:r w:rsidRPr="00F72EC4">
        <w:rPr>
          <w:rStyle w:val="StyleUnderline"/>
          <w:highlight w:val="cyan"/>
        </w:rPr>
        <w:t>to address</w:t>
      </w:r>
      <w:r w:rsidRPr="00F72EC4">
        <w:rPr>
          <w:rStyle w:val="StyleUnderline"/>
        </w:rPr>
        <w:t xml:space="preserve"> the</w:t>
      </w:r>
      <w:r w:rsidRPr="00F72EC4">
        <w:rPr>
          <w:sz w:val="16"/>
        </w:rPr>
        <w:t xml:space="preserve"> </w:t>
      </w:r>
      <w:r w:rsidRPr="00F72EC4">
        <w:rPr>
          <w:rStyle w:val="Emphasis"/>
          <w:highlight w:val="cyan"/>
        </w:rPr>
        <w:t>inequality</w:t>
      </w:r>
      <w:r w:rsidRPr="00F72EC4">
        <w:rPr>
          <w:sz w:val="16"/>
        </w:rPr>
        <w:t xml:space="preserve"> gap, transnational </w:t>
      </w:r>
      <w:r w:rsidRPr="00F72EC4">
        <w:rPr>
          <w:rStyle w:val="Emphasis"/>
          <w:highlight w:val="cyan"/>
        </w:rPr>
        <w:t>corruption</w:t>
      </w:r>
      <w:r w:rsidRPr="00F72EC4">
        <w:rPr>
          <w:sz w:val="16"/>
          <w:highlight w:val="cyan"/>
        </w:rPr>
        <w:t xml:space="preserve">, </w:t>
      </w:r>
      <w:r w:rsidRPr="00F72EC4">
        <w:rPr>
          <w:rStyle w:val="StyleUnderline"/>
          <w:highlight w:val="cyan"/>
        </w:rPr>
        <w:t>and</w:t>
      </w:r>
      <w:r w:rsidRPr="00F72EC4">
        <w:rPr>
          <w:sz w:val="16"/>
          <w:highlight w:val="cyan"/>
        </w:rPr>
        <w:t xml:space="preserve"> </w:t>
      </w:r>
      <w:r w:rsidRPr="00F72EC4">
        <w:rPr>
          <w:rStyle w:val="Emphasis"/>
          <w:highlight w:val="cyan"/>
        </w:rPr>
        <w:t>authoritarianism</w:t>
      </w:r>
      <w:r w:rsidRPr="00F72EC4">
        <w:rPr>
          <w:sz w:val="16"/>
        </w:rPr>
        <w:t xml:space="preserve">, </w:t>
      </w:r>
      <w:r w:rsidRPr="00F72EC4">
        <w:rPr>
          <w:rStyle w:val="StyleUnderline"/>
        </w:rPr>
        <w:t>thus prioritizing long-term, systemic causes of conflict, even if it might risk the “capitalist peace” in the near term.</w:t>
      </w:r>
    </w:p>
    <w:p w14:paraId="740835EC" w14:textId="77777777" w:rsidR="00216A09" w:rsidRPr="00F601E6" w:rsidRDefault="00216A09" w:rsidP="00216A09">
      <w:pPr>
        <w:pStyle w:val="Heading4"/>
      </w:pPr>
    </w:p>
    <w:p w14:paraId="1F1E7411" w14:textId="77777777" w:rsidR="00216A09" w:rsidRPr="00216A09" w:rsidRDefault="00216A09" w:rsidP="00216A09"/>
    <w:sectPr w:rsidR="00216A09" w:rsidRPr="00216A0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Segoe UI">
    <w:panose1 w:val="020B0604020202020204"/>
    <w:charset w:val="00"/>
    <w:family w:val="swiss"/>
    <w:pitch w:val="variable"/>
    <w:sig w:usb0="E4002EFF" w:usb1="C000E47F" w:usb2="00000009" w:usb3="00000000" w:csb0="000001FF" w:csb1="00000000"/>
  </w:font>
  <w:font w:name="Arial Bold">
    <w:altName w:val="Arial"/>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F410B8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8A24E4"/>
    <w:multiLevelType w:val="hybridMultilevel"/>
    <w:tmpl w:val="AEB013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2"/>
  </w:num>
  <w:num w:numId="15">
    <w:abstractNumId w:val="15"/>
  </w:num>
  <w:num w:numId="16">
    <w:abstractNumId w:val="17"/>
  </w:num>
  <w:num w:numId="17">
    <w:abstractNumId w:val="16"/>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16A0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6A09"/>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48E05A"/>
  <w14:defaultImageDpi w14:val="300"/>
  <w15:docId w15:val="{28AE28DB-E525-D246-AE9E-F230A9F74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16A09"/>
    <w:pPr>
      <w:spacing w:after="160" w:line="259" w:lineRule="auto"/>
    </w:pPr>
    <w:rPr>
      <w:rFonts w:ascii="Calibri" w:hAnsi="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216A0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216A0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216A0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9"/>
    <w:unhideWhenUsed/>
    <w:qFormat/>
    <w:rsid w:val="00216A09"/>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uiPriority w:val="99"/>
    <w:qFormat/>
    <w:rsid w:val="00216A09"/>
    <w:pPr>
      <w:spacing w:before="280" w:line="360" w:lineRule="auto"/>
      <w:outlineLvl w:val="4"/>
    </w:pPr>
    <w:rPr>
      <w:rFonts w:ascii="Cambria" w:eastAsia="Times New Roman" w:hAnsi="Cambria" w:cs="Calibri"/>
      <w:b/>
      <w:bCs/>
      <w:i/>
      <w:iCs/>
      <w:sz w:val="20"/>
      <w:lang w:bidi="en-US"/>
    </w:rPr>
  </w:style>
  <w:style w:type="paragraph" w:styleId="Heading6">
    <w:name w:val="heading 6"/>
    <w:basedOn w:val="Normal"/>
    <w:next w:val="Normal"/>
    <w:link w:val="Heading6Char"/>
    <w:qFormat/>
    <w:rsid w:val="00216A09"/>
    <w:pPr>
      <w:spacing w:before="280" w:after="80" w:line="360" w:lineRule="auto"/>
      <w:outlineLvl w:val="5"/>
    </w:pPr>
    <w:rPr>
      <w:rFonts w:ascii="Cambria" w:eastAsia="Times New Roman" w:hAnsi="Cambria" w:cs="Calibri"/>
      <w:b/>
      <w:bCs/>
      <w:i/>
      <w:iCs/>
      <w:sz w:val="20"/>
      <w:lang w:bidi="en-US"/>
    </w:rPr>
  </w:style>
  <w:style w:type="paragraph" w:styleId="Heading7">
    <w:name w:val="heading 7"/>
    <w:basedOn w:val="Normal"/>
    <w:next w:val="Normal"/>
    <w:link w:val="Heading7Char"/>
    <w:qFormat/>
    <w:rsid w:val="00216A09"/>
    <w:pPr>
      <w:spacing w:before="280" w:line="360" w:lineRule="auto"/>
      <w:outlineLvl w:val="6"/>
    </w:pPr>
    <w:rPr>
      <w:rFonts w:ascii="Cambria" w:eastAsia="Times New Roman" w:hAnsi="Cambria" w:cs="Calibri"/>
      <w:b/>
      <w:bCs/>
      <w:i/>
      <w:iCs/>
      <w:sz w:val="20"/>
      <w:szCs w:val="20"/>
      <w:lang w:bidi="en-US"/>
    </w:rPr>
  </w:style>
  <w:style w:type="paragraph" w:styleId="Heading8">
    <w:name w:val="heading 8"/>
    <w:basedOn w:val="Normal"/>
    <w:next w:val="Normal"/>
    <w:link w:val="Heading8Char"/>
    <w:qFormat/>
    <w:rsid w:val="00216A09"/>
    <w:pPr>
      <w:spacing w:before="280" w:line="360" w:lineRule="auto"/>
      <w:outlineLvl w:val="7"/>
    </w:pPr>
    <w:rPr>
      <w:rFonts w:ascii="Cambria" w:eastAsia="Times New Roman" w:hAnsi="Cambria" w:cs="Calibri"/>
      <w:b/>
      <w:bCs/>
      <w:i/>
      <w:iCs/>
      <w:sz w:val="18"/>
      <w:szCs w:val="18"/>
      <w:lang w:bidi="en-US"/>
    </w:rPr>
  </w:style>
  <w:style w:type="paragraph" w:styleId="Heading9">
    <w:name w:val="heading 9"/>
    <w:basedOn w:val="Normal"/>
    <w:next w:val="Normal"/>
    <w:link w:val="Heading9Char"/>
    <w:qFormat/>
    <w:rsid w:val="00216A09"/>
    <w:pPr>
      <w:spacing w:before="280" w:line="360" w:lineRule="auto"/>
      <w:outlineLvl w:val="8"/>
    </w:pPr>
    <w:rPr>
      <w:rFonts w:ascii="Cambria" w:eastAsia="Times New Roman" w:hAnsi="Cambria" w:cs="Calibri"/>
      <w:i/>
      <w:iCs/>
      <w:sz w:val="18"/>
      <w:szCs w:val="18"/>
      <w:lang w:bidi="en-US"/>
    </w:rPr>
  </w:style>
  <w:style w:type="character" w:default="1" w:styleId="DefaultParagraphFont">
    <w:name w:val="Default Paragraph Font"/>
    <w:uiPriority w:val="1"/>
    <w:semiHidden/>
    <w:unhideWhenUsed/>
    <w:rsid w:val="00216A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6A09"/>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uiPriority w:val="9"/>
    <w:rsid w:val="00216A09"/>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216A09"/>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1,Citation Char Char Char Char Char,Text 7 Char"/>
    <w:basedOn w:val="DefaultParagraphFont"/>
    <w:link w:val="Heading3"/>
    <w:uiPriority w:val="9"/>
    <w:rsid w:val="00216A0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9"/>
    <w:rsid w:val="00216A0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16A09"/>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1"/>
    <w:qFormat/>
    <w:rsid w:val="00216A09"/>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Emphasis1"/>
    <w:uiPriority w:val="20"/>
    <w:qFormat/>
    <w:rsid w:val="00216A09"/>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216A09"/>
    <w:rPr>
      <w:color w:val="auto"/>
      <w:u w:val="none"/>
    </w:rPr>
  </w:style>
  <w:style w:type="character" w:styleId="Hyperlink">
    <w:name w:val="Hyperlink"/>
    <w:aliases w:val="No Spacing Char,Card Format Char,Very Small Text Char,No Spacing51 Char,No Spacing311 Char,No Spacing111 Char,No Spacing2 Char,Read stuff Char,ClearFormatting Char,Clear Char,DDI Tag Char,Tag Title Char,No Spacing11211 Char,No Spacing6 Char"/>
    <w:basedOn w:val="DefaultParagraphFont"/>
    <w:link w:val="NoSpacing"/>
    <w:uiPriority w:val="99"/>
    <w:unhideWhenUsed/>
    <w:rsid w:val="00216A09"/>
    <w:rPr>
      <w:color w:val="auto"/>
      <w:u w:val="none"/>
    </w:rPr>
  </w:style>
  <w:style w:type="paragraph" w:styleId="DocumentMap">
    <w:name w:val="Document Map"/>
    <w:basedOn w:val="Normal"/>
    <w:link w:val="DocumentMapChar"/>
    <w:uiPriority w:val="99"/>
    <w:unhideWhenUsed/>
    <w:rsid w:val="00216A0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216A09"/>
    <w:rPr>
      <w:rFonts w:ascii="Lucida Grande" w:hAnsi="Lucida Grande" w:cs="Lucida Grande"/>
    </w:rPr>
  </w:style>
  <w:style w:type="character" w:customStyle="1" w:styleId="Heading5Char">
    <w:name w:val="Heading 5 Char"/>
    <w:aliases w:val="Text Char"/>
    <w:basedOn w:val="DefaultParagraphFont"/>
    <w:link w:val="Heading5"/>
    <w:uiPriority w:val="99"/>
    <w:rsid w:val="00216A09"/>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216A09"/>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216A09"/>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216A09"/>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216A09"/>
    <w:rPr>
      <w:rFonts w:ascii="Cambria" w:eastAsia="Times New Roman" w:hAnsi="Cambria" w:cs="Calibri"/>
      <w:i/>
      <w:iCs/>
      <w:sz w:val="18"/>
      <w:szCs w:val="18"/>
      <w:lang w:bidi="en-US"/>
    </w:rPr>
  </w:style>
  <w:style w:type="paragraph" w:customStyle="1" w:styleId="Emphasis1">
    <w:name w:val="Emphasis1"/>
    <w:basedOn w:val="Normal"/>
    <w:link w:val="Emphasis"/>
    <w:autoRedefine/>
    <w:uiPriority w:val="20"/>
    <w:qFormat/>
    <w:rsid w:val="00216A0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Very Small Text,No Spacing51,No Spacing311,No Spacing111,No Spacing2,Read stuff,ClearFormatting,Clear,DDI Tag,Tag Title,No Spacing11211,No Spacing6,No Spacing7,No Spacing8,Dont u,No Spacing1111111,No Spacing tnr,ca,Card,Dont use"/>
    <w:basedOn w:val="Heading1"/>
    <w:link w:val="Hyperlink"/>
    <w:autoRedefine/>
    <w:uiPriority w:val="99"/>
    <w:qFormat/>
    <w:rsid w:val="00216A09"/>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216A09"/>
    <w:rPr>
      <w:color w:val="605E5C"/>
      <w:shd w:val="clear" w:color="auto" w:fill="E1DFDD"/>
    </w:rPr>
  </w:style>
  <w:style w:type="paragraph" w:customStyle="1" w:styleId="textbold">
    <w:name w:val="text bold"/>
    <w:basedOn w:val="Normal"/>
    <w:uiPriority w:val="20"/>
    <w:qFormat/>
    <w:rsid w:val="00216A09"/>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bdr w:val="single" w:sz="8" w:space="0" w:color="auto"/>
    </w:rPr>
  </w:style>
  <w:style w:type="character" w:customStyle="1" w:styleId="underline">
    <w:name w:val="underline"/>
    <w:basedOn w:val="DefaultParagraphFont"/>
    <w:qFormat/>
    <w:rsid w:val="00216A09"/>
    <w:rPr>
      <w:u w:val="single"/>
    </w:rPr>
  </w:style>
  <w:style w:type="paragraph" w:styleId="ListParagraph">
    <w:name w:val="List Paragraph"/>
    <w:aliases w:val="6 font,Colorful List - Accent 11"/>
    <w:basedOn w:val="Normal"/>
    <w:uiPriority w:val="99"/>
    <w:unhideWhenUsed/>
    <w:qFormat/>
    <w:rsid w:val="00216A09"/>
    <w:pPr>
      <w:ind w:left="720"/>
      <w:contextualSpacing/>
    </w:pPr>
  </w:style>
  <w:style w:type="paragraph" w:customStyle="1" w:styleId="Emphasize">
    <w:name w:val="Emphasize"/>
    <w:basedOn w:val="Normal"/>
    <w:uiPriority w:val="7"/>
    <w:qFormat/>
    <w:rsid w:val="00216A09"/>
    <w:pPr>
      <w:pBdr>
        <w:top w:val="single" w:sz="18" w:space="0" w:color="auto"/>
        <w:left w:val="single" w:sz="18" w:space="0" w:color="auto"/>
        <w:bottom w:val="single" w:sz="18" w:space="0" w:color="auto"/>
        <w:right w:val="single" w:sz="18" w:space="0" w:color="auto"/>
      </w:pBdr>
      <w:spacing w:line="254" w:lineRule="auto"/>
      <w:ind w:left="720"/>
      <w:jc w:val="both"/>
    </w:pPr>
    <w:rPr>
      <w:rFonts w:cs="Calibri"/>
      <w:b/>
      <w:iCs/>
      <w:u w:val="single"/>
      <w:bdr w:val="single" w:sz="12" w:space="0" w:color="auto"/>
    </w:rPr>
  </w:style>
  <w:style w:type="paragraph" w:customStyle="1" w:styleId="CiteSpacing">
    <w:name w:val="Cite Spacing"/>
    <w:basedOn w:val="Normal"/>
    <w:uiPriority w:val="4"/>
    <w:qFormat/>
    <w:rsid w:val="00216A09"/>
    <w:pPr>
      <w:spacing w:before="60" w:after="60"/>
      <w:contextualSpacing/>
    </w:pPr>
    <w:rPr>
      <w:rFonts w:ascii="Arial Narrow" w:hAnsi="Arial Narrow" w:cs="Calibri"/>
    </w:rPr>
  </w:style>
  <w:style w:type="character" w:styleId="PlaceholderText">
    <w:name w:val="Placeholder Text"/>
    <w:basedOn w:val="DefaultParagraphFont"/>
    <w:uiPriority w:val="99"/>
    <w:unhideWhenUsed/>
    <w:rsid w:val="00216A09"/>
    <w:rPr>
      <w:color w:val="808080"/>
    </w:rPr>
  </w:style>
  <w:style w:type="paragraph" w:styleId="BalloonText">
    <w:name w:val="Balloon Text"/>
    <w:basedOn w:val="Normal"/>
    <w:link w:val="BalloonTextChar"/>
    <w:uiPriority w:val="99"/>
    <w:unhideWhenUsed/>
    <w:rsid w:val="00216A09"/>
    <w:rPr>
      <w:rFonts w:ascii="Segoe UI" w:hAnsi="Segoe UI" w:cs="Segoe UI"/>
      <w:sz w:val="18"/>
      <w:szCs w:val="18"/>
    </w:rPr>
  </w:style>
  <w:style w:type="character" w:customStyle="1" w:styleId="BalloonTextChar">
    <w:name w:val="Balloon Text Char"/>
    <w:basedOn w:val="DefaultParagraphFont"/>
    <w:link w:val="BalloonText"/>
    <w:uiPriority w:val="99"/>
    <w:rsid w:val="00216A09"/>
    <w:rPr>
      <w:rFonts w:ascii="Segoe UI" w:hAnsi="Segoe UI" w:cs="Segoe UI"/>
      <w:sz w:val="18"/>
      <w:szCs w:val="18"/>
    </w:rPr>
  </w:style>
  <w:style w:type="character" w:styleId="CommentReference">
    <w:name w:val="annotation reference"/>
    <w:basedOn w:val="DefaultParagraphFont"/>
    <w:uiPriority w:val="99"/>
    <w:unhideWhenUsed/>
    <w:rsid w:val="00216A09"/>
    <w:rPr>
      <w:sz w:val="16"/>
      <w:szCs w:val="16"/>
    </w:rPr>
  </w:style>
  <w:style w:type="paragraph" w:styleId="CommentText">
    <w:name w:val="annotation text"/>
    <w:basedOn w:val="Normal"/>
    <w:link w:val="CommentTextChar"/>
    <w:uiPriority w:val="99"/>
    <w:unhideWhenUsed/>
    <w:rsid w:val="00216A09"/>
    <w:rPr>
      <w:sz w:val="20"/>
      <w:szCs w:val="20"/>
    </w:rPr>
  </w:style>
  <w:style w:type="character" w:customStyle="1" w:styleId="CommentTextChar">
    <w:name w:val="Comment Text Char"/>
    <w:basedOn w:val="DefaultParagraphFont"/>
    <w:link w:val="CommentText"/>
    <w:uiPriority w:val="99"/>
    <w:rsid w:val="00216A09"/>
    <w:rPr>
      <w:rFonts w:ascii="Calibri" w:hAnsi="Calibri"/>
      <w:sz w:val="20"/>
      <w:szCs w:val="20"/>
    </w:rPr>
  </w:style>
  <w:style w:type="paragraph" w:styleId="CommentSubject">
    <w:name w:val="annotation subject"/>
    <w:basedOn w:val="CommentText"/>
    <w:next w:val="CommentText"/>
    <w:link w:val="CommentSubjectChar"/>
    <w:uiPriority w:val="99"/>
    <w:unhideWhenUsed/>
    <w:rsid w:val="00216A09"/>
    <w:rPr>
      <w:b/>
      <w:bCs/>
    </w:rPr>
  </w:style>
  <w:style w:type="character" w:customStyle="1" w:styleId="CommentSubjectChar">
    <w:name w:val="Comment Subject Char"/>
    <w:basedOn w:val="CommentTextChar"/>
    <w:link w:val="CommentSubject"/>
    <w:uiPriority w:val="99"/>
    <w:rsid w:val="00216A09"/>
    <w:rPr>
      <w:rFonts w:ascii="Calibri" w:hAnsi="Calibri"/>
      <w:b/>
      <w:bCs/>
      <w:sz w:val="20"/>
      <w:szCs w:val="20"/>
    </w:rPr>
  </w:style>
  <w:style w:type="character" w:customStyle="1" w:styleId="Style11pt">
    <w:name w:val="Style 11 pt"/>
    <w:rsid w:val="00216A09"/>
    <w:rPr>
      <w:sz w:val="20"/>
    </w:rPr>
  </w:style>
  <w:style w:type="character" w:customStyle="1" w:styleId="Style11ptUnderline">
    <w:name w:val="Style 11 pt Underline"/>
    <w:rsid w:val="00216A09"/>
    <w:rPr>
      <w:sz w:val="20"/>
      <w:u w:val="single"/>
    </w:rPr>
  </w:style>
  <w:style w:type="paragraph" w:customStyle="1" w:styleId="StyleStyle411pt">
    <w:name w:val="Style Style4 + 11 pt"/>
    <w:basedOn w:val="Normal"/>
    <w:link w:val="StyleStyle411ptChar"/>
    <w:qFormat/>
    <w:rsid w:val="00216A09"/>
    <w:rPr>
      <w:rFonts w:eastAsia="Times New Roman" w:cs="Times New Roman"/>
      <w:u w:val="single"/>
    </w:rPr>
  </w:style>
  <w:style w:type="character" w:customStyle="1" w:styleId="StyleStyle411ptChar">
    <w:name w:val="Style Style4 + 11 pt Char"/>
    <w:link w:val="StyleStyle411pt"/>
    <w:rsid w:val="00216A09"/>
    <w:rPr>
      <w:rFonts w:ascii="Calibri" w:eastAsia="Times New Roman" w:hAnsi="Calibri" w:cs="Times New Roman"/>
      <w:sz w:val="22"/>
      <w:u w:val="single"/>
    </w:rPr>
  </w:style>
  <w:style w:type="character" w:customStyle="1" w:styleId="Style11ptItalicUnderline">
    <w:name w:val="Style 11 pt Italic Underline"/>
    <w:rsid w:val="00216A09"/>
    <w:rPr>
      <w:i/>
      <w:iCs/>
      <w:sz w:val="20"/>
      <w:u w:val="single"/>
    </w:rPr>
  </w:style>
  <w:style w:type="character" w:customStyle="1" w:styleId="Style11ptItalic">
    <w:name w:val="Style 11 pt Italic"/>
    <w:rsid w:val="00216A09"/>
    <w:rPr>
      <w:rFonts w:ascii="Times New Roman" w:hAnsi="Times New Roman" w:cs="Times New Roman" w:hint="default"/>
      <w:i/>
      <w:iCs/>
      <w:sz w:val="20"/>
    </w:rPr>
  </w:style>
  <w:style w:type="paragraph" w:customStyle="1" w:styleId="UnderlinePara">
    <w:name w:val="Underline Para"/>
    <w:basedOn w:val="Normal"/>
    <w:uiPriority w:val="6"/>
    <w:qFormat/>
    <w:rsid w:val="00216A09"/>
    <w:pPr>
      <w:widowControl w:val="0"/>
      <w:suppressAutoHyphens/>
      <w:spacing w:after="200" w:line="256" w:lineRule="auto"/>
      <w:contextualSpacing/>
    </w:pPr>
    <w:rPr>
      <w:rFonts w:asciiTheme="minorHAnsi" w:hAnsiTheme="minorHAnsi"/>
      <w:b/>
      <w:u w:val="single"/>
    </w:rPr>
  </w:style>
  <w:style w:type="paragraph" w:customStyle="1" w:styleId="cardtext">
    <w:name w:val="card text"/>
    <w:basedOn w:val="Normal"/>
    <w:link w:val="cardtextChar"/>
    <w:uiPriority w:val="99"/>
    <w:qFormat/>
    <w:rsid w:val="00216A09"/>
    <w:pPr>
      <w:ind w:left="288" w:right="288"/>
    </w:pPr>
    <w:rPr>
      <w:rFonts w:cs="Calibri"/>
    </w:rPr>
  </w:style>
  <w:style w:type="character" w:customStyle="1" w:styleId="cardtextChar">
    <w:name w:val="card text Char"/>
    <w:basedOn w:val="DefaultParagraphFont"/>
    <w:link w:val="cardtext"/>
    <w:uiPriority w:val="99"/>
    <w:rsid w:val="00216A09"/>
    <w:rPr>
      <w:rFonts w:ascii="Calibri" w:hAnsi="Calibri" w:cs="Calibri"/>
      <w:sz w:val="22"/>
    </w:rPr>
  </w:style>
  <w:style w:type="character" w:customStyle="1" w:styleId="m4841727538114946087gmail-styleunderline">
    <w:name w:val="m_4841727538114946087gmail-styleunderline"/>
    <w:basedOn w:val="DefaultParagraphFont"/>
    <w:rsid w:val="00216A09"/>
  </w:style>
  <w:style w:type="paragraph" w:customStyle="1" w:styleId="BreakTag">
    <w:name w:val="Break Tag"/>
    <w:basedOn w:val="Normal"/>
    <w:autoRedefine/>
    <w:uiPriority w:val="4"/>
    <w:qFormat/>
    <w:rsid w:val="00216A09"/>
    <w:pPr>
      <w:spacing w:before="240"/>
    </w:pPr>
    <w:rPr>
      <w:rFonts w:cs="Calibri"/>
      <w:b/>
      <w:sz w:val="26"/>
    </w:rPr>
  </w:style>
  <w:style w:type="paragraph" w:customStyle="1" w:styleId="BreakBlock">
    <w:name w:val="Break Block"/>
    <w:basedOn w:val="Normal"/>
    <w:link w:val="BreakBlockChar"/>
    <w:autoRedefine/>
    <w:qFormat/>
    <w:rsid w:val="00216A09"/>
    <w:pPr>
      <w:spacing w:before="240"/>
      <w:jc w:val="center"/>
    </w:pPr>
    <w:rPr>
      <w:rFonts w:ascii="Arial Bold" w:hAnsi="Arial Bold" w:cs="Calibri"/>
      <w:b/>
      <w:caps/>
      <w:sz w:val="32"/>
      <w:u w:val="single"/>
    </w:rPr>
  </w:style>
  <w:style w:type="character" w:customStyle="1" w:styleId="BreakBlockChar">
    <w:name w:val="Break Block Char"/>
    <w:basedOn w:val="DefaultParagraphFont"/>
    <w:link w:val="BreakBlock"/>
    <w:rsid w:val="00216A09"/>
    <w:rPr>
      <w:rFonts w:ascii="Arial Bold" w:hAnsi="Arial Bold" w:cs="Calibri"/>
      <w:b/>
      <w:caps/>
      <w:sz w:val="32"/>
      <w:u w:val="single"/>
    </w:rPr>
  </w:style>
  <w:style w:type="character" w:customStyle="1" w:styleId="Mention1">
    <w:name w:val="Mention1"/>
    <w:basedOn w:val="DefaultParagraphFont"/>
    <w:uiPriority w:val="99"/>
    <w:semiHidden/>
    <w:unhideWhenUsed/>
    <w:rsid w:val="00216A09"/>
    <w:rPr>
      <w:color w:val="2B579A"/>
      <w:shd w:val="clear" w:color="auto" w:fill="E6E6E6"/>
    </w:rPr>
  </w:style>
  <w:style w:type="character" w:customStyle="1" w:styleId="UnresolvedMention1">
    <w:name w:val="Unresolved Mention1"/>
    <w:basedOn w:val="DefaultParagraphFont"/>
    <w:uiPriority w:val="99"/>
    <w:unhideWhenUsed/>
    <w:rsid w:val="00216A09"/>
    <w:rPr>
      <w:color w:val="808080"/>
      <w:shd w:val="clear" w:color="auto" w:fill="E6E6E6"/>
    </w:rPr>
  </w:style>
  <w:style w:type="paragraph" w:customStyle="1" w:styleId="evidencetext">
    <w:name w:val="evidence text"/>
    <w:basedOn w:val="Normal"/>
    <w:link w:val="evidencetextChar1"/>
    <w:qFormat/>
    <w:rsid w:val="00216A09"/>
    <w:pPr>
      <w:ind w:left="432" w:right="432"/>
    </w:pPr>
    <w:rPr>
      <w:rFonts w:cs="Calibri"/>
      <w:color w:val="000000"/>
      <w:lang w:val="x-none" w:eastAsia="x-none"/>
    </w:rPr>
  </w:style>
  <w:style w:type="character" w:customStyle="1" w:styleId="evidencetextChar1">
    <w:name w:val="evidence text Char1"/>
    <w:link w:val="evidencetext"/>
    <w:rsid w:val="00216A09"/>
    <w:rPr>
      <w:rFonts w:ascii="Calibri" w:hAnsi="Calibri" w:cs="Calibri"/>
      <w:color w:val="000000"/>
      <w:sz w:val="22"/>
      <w:lang w:val="x-none" w:eastAsia="x-none"/>
    </w:rPr>
  </w:style>
  <w:style w:type="character" w:customStyle="1" w:styleId="Author-Date">
    <w:name w:val="Author-Date"/>
    <w:qFormat/>
    <w:rsid w:val="00216A09"/>
    <w:rPr>
      <w:b/>
      <w:sz w:val="24"/>
    </w:rPr>
  </w:style>
  <w:style w:type="paragraph" w:customStyle="1" w:styleId="Nothing">
    <w:name w:val="Nothing"/>
    <w:link w:val="NothingChar"/>
    <w:qFormat/>
    <w:rsid w:val="00216A09"/>
    <w:pPr>
      <w:jc w:val="both"/>
    </w:pPr>
    <w:rPr>
      <w:rFonts w:ascii="Times New Roman" w:eastAsia="Times New Roman" w:hAnsi="Times New Roman" w:cs="Times New Roman"/>
      <w:sz w:val="20"/>
    </w:rPr>
  </w:style>
  <w:style w:type="paragraph" w:styleId="Title">
    <w:name w:val="Title"/>
    <w:aliases w:val="Cites and Cards,UNDERLINE,Bold Underlined,title,Block Heading,Read This"/>
    <w:basedOn w:val="Normal"/>
    <w:link w:val="TitleChar1"/>
    <w:qFormat/>
    <w:rsid w:val="00216A09"/>
    <w:pPr>
      <w:widowControl w:val="0"/>
      <w:autoSpaceDE w:val="0"/>
      <w:autoSpaceDN w:val="0"/>
      <w:adjustRightInd w:val="0"/>
      <w:spacing w:before="240" w:after="60"/>
      <w:jc w:val="center"/>
      <w:outlineLvl w:val="0"/>
    </w:pPr>
    <w:rPr>
      <w:rFonts w:cs="Calibri"/>
      <w:sz w:val="24"/>
      <w:u w:val="single"/>
    </w:rPr>
  </w:style>
  <w:style w:type="character" w:customStyle="1" w:styleId="TitleChar">
    <w:name w:val="Title Char"/>
    <w:basedOn w:val="DefaultParagraphFont"/>
    <w:uiPriority w:val="99"/>
    <w:rsid w:val="00216A09"/>
    <w:rPr>
      <w:rFonts w:asciiTheme="majorHAnsi" w:eastAsiaTheme="majorEastAsia" w:hAnsiTheme="majorHAnsi" w:cstheme="majorBidi"/>
      <w:spacing w:val="-10"/>
      <w:kern w:val="28"/>
      <w:sz w:val="56"/>
      <w:szCs w:val="56"/>
    </w:rPr>
  </w:style>
  <w:style w:type="character" w:customStyle="1" w:styleId="TitleChar1">
    <w:name w:val="Title Char1"/>
    <w:aliases w:val="Cites and Cards Char,UNDERLINE Char,Bold Underlined Char,title Char,Block Heading Char,Read This Char"/>
    <w:basedOn w:val="DefaultParagraphFont"/>
    <w:link w:val="Title"/>
    <w:rsid w:val="00216A09"/>
    <w:rPr>
      <w:rFonts w:ascii="Calibri" w:hAnsi="Calibri" w:cs="Calibri"/>
      <w:u w:val="single"/>
    </w:rPr>
  </w:style>
  <w:style w:type="paragraph" w:customStyle="1" w:styleId="Style4">
    <w:name w:val="Style4"/>
    <w:basedOn w:val="Normal"/>
    <w:link w:val="Style4Char"/>
    <w:qFormat/>
    <w:rsid w:val="00216A09"/>
    <w:rPr>
      <w:rFonts w:eastAsia="Times New Roman" w:cs="Calibri"/>
      <w:u w:val="single"/>
    </w:rPr>
  </w:style>
  <w:style w:type="character" w:customStyle="1" w:styleId="Style4Char">
    <w:name w:val="Style4 Char"/>
    <w:link w:val="Style4"/>
    <w:rsid w:val="00216A09"/>
    <w:rPr>
      <w:rFonts w:ascii="Calibri" w:eastAsia="Times New Roman" w:hAnsi="Calibri" w:cs="Calibri"/>
      <w:sz w:val="22"/>
      <w:u w:val="single"/>
    </w:rPr>
  </w:style>
  <w:style w:type="character" w:customStyle="1" w:styleId="cardChar">
    <w:name w:val="card Char"/>
    <w:aliases w:val="Bold Cite Char Char,Speed Cite Char"/>
    <w:basedOn w:val="DefaultParagraphFont"/>
    <w:rsid w:val="00216A09"/>
    <w:rPr>
      <w:rFonts w:ascii="Georgia" w:hAnsi="Georgia" w:cs="Calibri"/>
    </w:rPr>
  </w:style>
  <w:style w:type="character" w:customStyle="1" w:styleId="term">
    <w:name w:val="term"/>
    <w:basedOn w:val="DefaultParagraphFont"/>
    <w:rsid w:val="00216A09"/>
  </w:style>
  <w:style w:type="character" w:customStyle="1" w:styleId="Style1Char">
    <w:name w:val="Style1 Char"/>
    <w:rsid w:val="00216A09"/>
    <w:rPr>
      <w:rFonts w:ascii="Times New Roman" w:eastAsia="SimSun" w:hAnsi="Times New Roman" w:cs="Times New Roman"/>
      <w:sz w:val="20"/>
      <w:szCs w:val="24"/>
      <w:u w:val="single"/>
      <w:lang w:eastAsia="zh-CN"/>
    </w:rPr>
  </w:style>
  <w:style w:type="character" w:customStyle="1" w:styleId="Styleunderline11pt">
    <w:name w:val="Style underline + 11 pt"/>
    <w:rsid w:val="00216A09"/>
    <w:rPr>
      <w:rFonts w:ascii="Times New Roman" w:hAnsi="Times New Roman"/>
      <w:sz w:val="20"/>
      <w:u w:val="single"/>
    </w:rPr>
  </w:style>
  <w:style w:type="paragraph" w:customStyle="1" w:styleId="Stylecard11pt">
    <w:name w:val="Style card + 11 pt"/>
    <w:basedOn w:val="Normal"/>
    <w:link w:val="Stylecard11ptChar"/>
    <w:qFormat/>
    <w:rsid w:val="00216A09"/>
    <w:pPr>
      <w:ind w:left="288" w:right="288"/>
    </w:pPr>
    <w:rPr>
      <w:rFonts w:ascii="Georgia" w:eastAsia="SimSun" w:hAnsi="Georgia" w:cs="Calibri"/>
      <w:lang w:eastAsia="zh-CN"/>
    </w:rPr>
  </w:style>
  <w:style w:type="character" w:customStyle="1" w:styleId="Stylecard11ptChar">
    <w:name w:val="Style card + 11 pt Char"/>
    <w:link w:val="Stylecard11pt"/>
    <w:rsid w:val="00216A09"/>
    <w:rPr>
      <w:rFonts w:ascii="Georgia" w:eastAsia="SimSun" w:hAnsi="Georgia" w:cs="Calibri"/>
      <w:sz w:val="22"/>
      <w:lang w:eastAsia="zh-CN"/>
    </w:rPr>
  </w:style>
  <w:style w:type="paragraph" w:customStyle="1" w:styleId="Minimize">
    <w:name w:val="Minimize"/>
    <w:basedOn w:val="Normal"/>
    <w:next w:val="Normal"/>
    <w:link w:val="MinimizeChar"/>
    <w:qFormat/>
    <w:rsid w:val="00216A09"/>
    <w:pPr>
      <w:widowControl w:val="0"/>
      <w:autoSpaceDE w:val="0"/>
      <w:autoSpaceDN w:val="0"/>
      <w:adjustRightInd w:val="0"/>
      <w:spacing w:after="200" w:line="276" w:lineRule="auto"/>
      <w:ind w:left="288" w:right="288"/>
    </w:pPr>
    <w:rPr>
      <w:rFonts w:ascii="Georgia" w:hAnsi="Georgia" w:cs="Calibri"/>
      <w:color w:val="000000"/>
      <w:sz w:val="12"/>
      <w:szCs w:val="20"/>
    </w:rPr>
  </w:style>
  <w:style w:type="character" w:customStyle="1" w:styleId="MinimizeChar">
    <w:name w:val="Minimize Char"/>
    <w:link w:val="Minimize"/>
    <w:rsid w:val="00216A09"/>
    <w:rPr>
      <w:rFonts w:ascii="Georgia" w:hAnsi="Georgia" w:cs="Calibri"/>
      <w:color w:val="000000"/>
      <w:sz w:val="12"/>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216A09"/>
    <w:rPr>
      <w:rFonts w:ascii="Arial" w:eastAsiaTheme="minorHAnsi" w:hAnsi="Arial" w:cs="Arial"/>
      <w:sz w:val="22"/>
      <w:szCs w:val="22"/>
      <w:u w:val="single"/>
    </w:rPr>
  </w:style>
  <w:style w:type="character" w:customStyle="1" w:styleId="byline">
    <w:name w:val="byline"/>
    <w:basedOn w:val="DefaultParagraphFont"/>
    <w:rsid w:val="00216A09"/>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Heading 2 Char1 Char"/>
    <w:uiPriority w:val="1"/>
    <w:qFormat/>
    <w:rsid w:val="00216A09"/>
    <w:rPr>
      <w:rFonts w:ascii="Arial" w:hAnsi="Arial"/>
      <w:b/>
      <w:sz w:val="24"/>
      <w:szCs w:val="22"/>
      <w:u w:val="single"/>
    </w:rPr>
  </w:style>
  <w:style w:type="character" w:customStyle="1" w:styleId="Style11ptBoldUnderline">
    <w:name w:val="Style 11 pt Bold Underline"/>
    <w:rsid w:val="00216A09"/>
    <w:rPr>
      <w:b/>
      <w:bCs/>
      <w:sz w:val="20"/>
      <w:u w:val="single"/>
    </w:rPr>
  </w:style>
  <w:style w:type="paragraph" w:customStyle="1" w:styleId="StyleStyle411ptBold">
    <w:name w:val="Style Style4 + 11 pt Bold"/>
    <w:basedOn w:val="Normal"/>
    <w:link w:val="StyleStyle411ptBoldChar"/>
    <w:qFormat/>
    <w:rsid w:val="00216A09"/>
    <w:rPr>
      <w:rFonts w:eastAsia="Times New Roman" w:cs="Calibri"/>
      <w:b/>
      <w:bCs/>
      <w:u w:val="single"/>
    </w:rPr>
  </w:style>
  <w:style w:type="character" w:customStyle="1" w:styleId="StyleStyle411ptBoldChar">
    <w:name w:val="Style Style4 + 11 pt Bold Char"/>
    <w:basedOn w:val="DefaultParagraphFont"/>
    <w:link w:val="StyleStyle411ptBold"/>
    <w:rsid w:val="00216A09"/>
    <w:rPr>
      <w:rFonts w:ascii="Calibri" w:eastAsia="Times New Roman" w:hAnsi="Calibri" w:cs="Calibri"/>
      <w:b/>
      <w:bCs/>
      <w:sz w:val="22"/>
      <w:u w:val="single"/>
    </w:rPr>
  </w:style>
  <w:style w:type="paragraph" w:customStyle="1" w:styleId="BlockTitle">
    <w:name w:val="Block Title"/>
    <w:basedOn w:val="Normal"/>
    <w:next w:val="Normal"/>
    <w:link w:val="BlockTitleChar"/>
    <w:qFormat/>
    <w:rsid w:val="00216A09"/>
    <w:pPr>
      <w:spacing w:after="120"/>
      <w:jc w:val="center"/>
      <w:outlineLvl w:val="0"/>
    </w:pPr>
    <w:rPr>
      <w:rFonts w:eastAsia="Times New Roman" w:cs="Calibri"/>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216A09"/>
    <w:rPr>
      <w:rFonts w:ascii="Calibri" w:eastAsia="Times New Roman" w:hAnsi="Calibri" w:cs="Calibri"/>
      <w:b/>
      <w:sz w:val="32"/>
      <w:szCs w:val="20"/>
      <w:u w:val="single"/>
    </w:rPr>
  </w:style>
  <w:style w:type="character" w:customStyle="1" w:styleId="Emphasis2">
    <w:name w:val="Emphasis2"/>
    <w:basedOn w:val="DefaultParagraphFont"/>
    <w:rsid w:val="00216A09"/>
    <w:rPr>
      <w:rFonts w:ascii="Franklin Gothic Heavy" w:hAnsi="Franklin Gothic Heavy"/>
      <w:iCs/>
      <w:u w:val="single"/>
    </w:rPr>
  </w:style>
  <w:style w:type="paragraph" w:customStyle="1" w:styleId="Cards">
    <w:name w:val="Cards"/>
    <w:basedOn w:val="Normal"/>
    <w:link w:val="CardsChar1"/>
    <w:qFormat/>
    <w:rsid w:val="00216A09"/>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216A09"/>
    <w:rPr>
      <w:rFonts w:ascii="Times New Roman" w:eastAsia="Times New Roman" w:hAnsi="Times New Roman" w:cs="Times New Roman"/>
      <w:sz w:val="20"/>
      <w:szCs w:val="24"/>
    </w:rPr>
  </w:style>
  <w:style w:type="paragraph" w:styleId="Header">
    <w:name w:val="header"/>
    <w:basedOn w:val="Normal"/>
    <w:link w:val="HeaderChar"/>
    <w:uiPriority w:val="99"/>
    <w:qFormat/>
    <w:rsid w:val="00216A09"/>
    <w:pPr>
      <w:tabs>
        <w:tab w:val="center" w:pos="4680"/>
        <w:tab w:val="right" w:pos="9360"/>
      </w:tabs>
    </w:pPr>
    <w:rPr>
      <w:rFonts w:cs="Calibri"/>
    </w:rPr>
  </w:style>
  <w:style w:type="character" w:customStyle="1" w:styleId="HeaderChar">
    <w:name w:val="Header Char"/>
    <w:basedOn w:val="DefaultParagraphFont"/>
    <w:link w:val="Header"/>
    <w:uiPriority w:val="99"/>
    <w:rsid w:val="00216A09"/>
    <w:rPr>
      <w:rFonts w:ascii="Calibri" w:hAnsi="Calibri" w:cs="Calibri"/>
      <w:sz w:val="22"/>
    </w:rPr>
  </w:style>
  <w:style w:type="character" w:customStyle="1" w:styleId="pmterms1">
    <w:name w:val="pmterms1"/>
    <w:basedOn w:val="DefaultParagraphFont"/>
    <w:rsid w:val="00216A09"/>
  </w:style>
  <w:style w:type="character" w:customStyle="1" w:styleId="hilite1">
    <w:name w:val="hilite1"/>
    <w:basedOn w:val="DefaultParagraphFont"/>
    <w:rsid w:val="00216A09"/>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216A09"/>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216A09"/>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216A09"/>
    <w:rPr>
      <w:rFonts w:eastAsia="Times New Roman" w:cs="Calibri"/>
      <w:b/>
      <w:szCs w:val="20"/>
    </w:rPr>
  </w:style>
  <w:style w:type="character" w:customStyle="1" w:styleId="NormaltagChar">
    <w:name w:val="Normal tag Char"/>
    <w:basedOn w:val="DefaultParagraphFont"/>
    <w:link w:val="Normaltag"/>
    <w:uiPriority w:val="99"/>
    <w:locked/>
    <w:rsid w:val="00216A09"/>
    <w:rPr>
      <w:rFonts w:ascii="Calibri" w:eastAsia="Times New Roman" w:hAnsi="Calibri" w:cs="Calibri"/>
      <w:b/>
      <w:sz w:val="22"/>
      <w:szCs w:val="20"/>
    </w:rPr>
  </w:style>
  <w:style w:type="character" w:customStyle="1" w:styleId="DebateUnderline">
    <w:name w:val="Debate Underline"/>
    <w:qFormat/>
    <w:rsid w:val="00216A09"/>
    <w:rPr>
      <w:rFonts w:ascii="Times New Roman" w:hAnsi="Times New Roman"/>
      <w:sz w:val="20"/>
      <w:szCs w:val="24"/>
      <w:u w:val="thick"/>
    </w:rPr>
  </w:style>
  <w:style w:type="character" w:customStyle="1" w:styleId="blue">
    <w:name w:val="blue"/>
    <w:basedOn w:val="DefaultParagraphFont"/>
    <w:rsid w:val="00216A09"/>
    <w:rPr>
      <w:rFonts w:cs="Times New Roman"/>
    </w:rPr>
  </w:style>
  <w:style w:type="paragraph" w:customStyle="1" w:styleId="cites">
    <w:name w:val="cites"/>
    <w:link w:val="Heading1Char3"/>
    <w:autoRedefine/>
    <w:qFormat/>
    <w:rsid w:val="00216A09"/>
    <w:pPr>
      <w:contextualSpacing/>
    </w:pPr>
    <w:rPr>
      <w:rFonts w:ascii="Times New Roman" w:eastAsia="Malgun Gothic" w:hAnsi="Times New Roman" w:cs="Times New Roman"/>
      <w:b/>
      <w:u w:val="single"/>
    </w:rPr>
  </w:style>
  <w:style w:type="character" w:customStyle="1" w:styleId="Heading1Char3">
    <w:name w:val="Heading 1 Char3"/>
    <w:aliases w:val="cites Char"/>
    <w:basedOn w:val="DefaultParagraphFont"/>
    <w:link w:val="cites"/>
    <w:rsid w:val="00216A09"/>
    <w:rPr>
      <w:rFonts w:ascii="Times New Roman" w:eastAsia="Malgun Gothic" w:hAnsi="Times New Roman" w:cs="Times New Roman"/>
      <w:b/>
      <w:u w:val="single"/>
    </w:rPr>
  </w:style>
  <w:style w:type="paragraph" w:customStyle="1" w:styleId="tiny">
    <w:name w:val="tiny"/>
    <w:next w:val="Normal"/>
    <w:link w:val="tinyChar"/>
    <w:autoRedefine/>
    <w:qFormat/>
    <w:rsid w:val="00216A09"/>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216A09"/>
    <w:rPr>
      <w:rFonts w:ascii="Times New Roman" w:eastAsia="Malgun Gothic" w:hAnsi="Times New Roman" w:cs="Times New Roman"/>
      <w:sz w:val="12"/>
    </w:rPr>
  </w:style>
  <w:style w:type="character" w:customStyle="1" w:styleId="CitesChar2">
    <w:name w:val="Cites Char2"/>
    <w:link w:val="Cites0"/>
    <w:rsid w:val="00216A09"/>
    <w:rPr>
      <w:rFonts w:eastAsia="Times New Roman" w:cs="Times New Roman"/>
      <w:b/>
      <w:bCs/>
      <w:sz w:val="20"/>
      <w:szCs w:val="20"/>
    </w:rPr>
  </w:style>
  <w:style w:type="paragraph" w:styleId="Footer">
    <w:name w:val="footer"/>
    <w:basedOn w:val="Normal"/>
    <w:link w:val="FooterChar"/>
    <w:uiPriority w:val="99"/>
    <w:rsid w:val="00216A09"/>
    <w:pPr>
      <w:tabs>
        <w:tab w:val="center" w:pos="4680"/>
        <w:tab w:val="right" w:pos="9360"/>
      </w:tabs>
    </w:pPr>
    <w:rPr>
      <w:rFonts w:cs="Calibri"/>
    </w:rPr>
  </w:style>
  <w:style w:type="character" w:customStyle="1" w:styleId="FooterChar">
    <w:name w:val="Footer Char"/>
    <w:basedOn w:val="DefaultParagraphFont"/>
    <w:link w:val="Footer"/>
    <w:uiPriority w:val="99"/>
    <w:rsid w:val="00216A09"/>
    <w:rPr>
      <w:rFonts w:ascii="Calibri" w:hAnsi="Calibri" w:cs="Calibri"/>
      <w:sz w:val="22"/>
    </w:rPr>
  </w:style>
  <w:style w:type="character" w:styleId="PageNumber">
    <w:name w:val="page number"/>
    <w:aliases w:val="card ununderlined"/>
    <w:basedOn w:val="DefaultParagraphFont"/>
    <w:uiPriority w:val="99"/>
    <w:rsid w:val="00216A09"/>
  </w:style>
  <w:style w:type="paragraph" w:customStyle="1" w:styleId="BlockTitle2">
    <w:name w:val="Block Title2"/>
    <w:basedOn w:val="Normal"/>
    <w:next w:val="Normal"/>
    <w:qFormat/>
    <w:rsid w:val="00216A09"/>
    <w:pPr>
      <w:spacing w:after="240"/>
      <w:jc w:val="center"/>
    </w:pPr>
    <w:rPr>
      <w:rFonts w:eastAsia="Times New Roman" w:cs="Calibri"/>
      <w:b/>
      <w:sz w:val="32"/>
      <w:u w:val="single"/>
      <w:lang w:bidi="en-US"/>
    </w:rPr>
  </w:style>
  <w:style w:type="paragraph" w:styleId="TOC1">
    <w:name w:val="toc 1"/>
    <w:basedOn w:val="Normal"/>
    <w:next w:val="Normal"/>
    <w:autoRedefine/>
    <w:uiPriority w:val="39"/>
    <w:rsid w:val="00216A09"/>
    <w:pPr>
      <w:spacing w:before="120" w:after="120"/>
    </w:pPr>
    <w:rPr>
      <w:rFonts w:eastAsia="Times New Roman" w:cs="Calibri"/>
      <w:b/>
      <w:u w:val="single"/>
      <w:lang w:bidi="en-US"/>
    </w:rPr>
  </w:style>
  <w:style w:type="paragraph" w:styleId="TOC9">
    <w:name w:val="toc 9"/>
    <w:basedOn w:val="Normal"/>
    <w:next w:val="Normal"/>
    <w:autoRedefine/>
    <w:rsid w:val="00216A09"/>
    <w:pPr>
      <w:ind w:left="1600"/>
    </w:pPr>
    <w:rPr>
      <w:rFonts w:eastAsia="Times New Roman" w:cs="Calibri"/>
      <w:sz w:val="20"/>
      <w:lang w:bidi="en-US"/>
    </w:rPr>
  </w:style>
  <w:style w:type="paragraph" w:customStyle="1" w:styleId="TxBrp1">
    <w:name w:val="TxBr_p1"/>
    <w:basedOn w:val="Normal"/>
    <w:qFormat/>
    <w:rsid w:val="00216A09"/>
    <w:pPr>
      <w:tabs>
        <w:tab w:val="left" w:pos="204"/>
      </w:tabs>
      <w:autoSpaceDE w:val="0"/>
      <w:autoSpaceDN w:val="0"/>
      <w:adjustRightInd w:val="0"/>
      <w:spacing w:line="272" w:lineRule="atLeast"/>
      <w:jc w:val="both"/>
    </w:pPr>
    <w:rPr>
      <w:rFonts w:eastAsia="Times New Roman" w:cs="Calibri"/>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216A09"/>
    <w:pPr>
      <w:spacing w:before="100" w:beforeAutospacing="1" w:after="100" w:afterAutospacing="1"/>
    </w:pPr>
    <w:rPr>
      <w:rFonts w:eastAsia="Times New Roman" w:cs="Calibri"/>
      <w:lang w:bidi="en-US"/>
    </w:rPr>
  </w:style>
  <w:style w:type="paragraph" w:customStyle="1" w:styleId="fullstory">
    <w:name w:val="fullstory"/>
    <w:basedOn w:val="Normal"/>
    <w:qFormat/>
    <w:rsid w:val="00216A09"/>
    <w:pPr>
      <w:spacing w:before="100" w:beforeAutospacing="1" w:after="100" w:afterAutospacing="1"/>
    </w:pPr>
    <w:rPr>
      <w:rFonts w:eastAsia="Times New Roman" w:cs="Calibri"/>
      <w:lang w:bidi="en-US"/>
    </w:rPr>
  </w:style>
  <w:style w:type="character" w:customStyle="1" w:styleId="standardcontent">
    <w:name w:val="standardcontent"/>
    <w:basedOn w:val="DefaultParagraphFont"/>
    <w:rsid w:val="00216A09"/>
  </w:style>
  <w:style w:type="paragraph" w:customStyle="1" w:styleId="hat">
    <w:name w:val="hat"/>
    <w:basedOn w:val="Normal"/>
    <w:next w:val="Normal"/>
    <w:link w:val="hatChar"/>
    <w:qFormat/>
    <w:rsid w:val="00216A09"/>
    <w:pPr>
      <w:spacing w:before="240" w:after="240"/>
      <w:jc w:val="center"/>
      <w:outlineLvl w:val="0"/>
    </w:pPr>
    <w:rPr>
      <w:rFonts w:eastAsia="Times New Roman" w:cs="Calibri"/>
      <w:b/>
      <w:bCs/>
      <w:sz w:val="32"/>
      <w:u w:val="single"/>
      <w:lang w:bidi="en-US"/>
    </w:rPr>
  </w:style>
  <w:style w:type="character" w:customStyle="1" w:styleId="storyby">
    <w:name w:val="storyby"/>
    <w:basedOn w:val="DefaultParagraphFont"/>
    <w:rsid w:val="00216A09"/>
  </w:style>
  <w:style w:type="paragraph" w:customStyle="1" w:styleId="HotRouteChar">
    <w:name w:val="Hot Route! Char"/>
    <w:basedOn w:val="Normal"/>
    <w:qFormat/>
    <w:rsid w:val="00216A09"/>
    <w:pPr>
      <w:ind w:left="144"/>
    </w:pPr>
    <w:rPr>
      <w:rFonts w:eastAsia="Times New Roman" w:cs="Calibri"/>
      <w:sz w:val="20"/>
      <w:lang w:bidi="en-US"/>
    </w:rPr>
  </w:style>
  <w:style w:type="character" w:styleId="Strong">
    <w:name w:val="Strong"/>
    <w:aliases w:val="8 pt font,Citation Char Char1 Char Char Char Char Char,Cut,Small 1"/>
    <w:basedOn w:val="DefaultParagraphFont"/>
    <w:qFormat/>
    <w:rsid w:val="00216A09"/>
    <w:rPr>
      <w:rFonts w:cs="Times New Roman"/>
      <w:b/>
      <w:bCs/>
    </w:rPr>
  </w:style>
  <w:style w:type="paragraph" w:customStyle="1" w:styleId="Default">
    <w:name w:val="Default"/>
    <w:qFormat/>
    <w:rsid w:val="00216A09"/>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216A09"/>
    <w:rPr>
      <w:rFonts w:ascii="Cambria" w:hAnsi="Cambria" w:cs="Times New Roman"/>
      <w:b/>
      <w:bCs/>
      <w:sz w:val="26"/>
      <w:szCs w:val="26"/>
    </w:rPr>
  </w:style>
  <w:style w:type="character" w:customStyle="1" w:styleId="UnderliningChar">
    <w:name w:val="Underlining Char"/>
    <w:basedOn w:val="DefaultParagraphFont"/>
    <w:link w:val="Underlining"/>
    <w:rsid w:val="00216A09"/>
    <w:rPr>
      <w:rFonts w:ascii="Arial Narrow" w:hAnsi="Arial Narrow" w:cs="Times New Roman"/>
      <w:u w:val="single"/>
    </w:rPr>
  </w:style>
  <w:style w:type="character" w:customStyle="1" w:styleId="CardCharChar1">
    <w:name w:val="Card Char Char1"/>
    <w:basedOn w:val="DefaultParagraphFont"/>
    <w:rsid w:val="00216A09"/>
    <w:rPr>
      <w:rFonts w:cs="Times New Roman"/>
      <w:b/>
      <w:bCs/>
      <w:sz w:val="28"/>
      <w:szCs w:val="28"/>
    </w:rPr>
  </w:style>
  <w:style w:type="paragraph" w:customStyle="1" w:styleId="Cites0">
    <w:name w:val="Cites"/>
    <w:basedOn w:val="Normal"/>
    <w:link w:val="CitesChar2"/>
    <w:qFormat/>
    <w:rsid w:val="00216A09"/>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216A09"/>
    <w:rPr>
      <w:rFonts w:ascii="Times New Roman" w:eastAsia="Calibri" w:hAnsi="Times New Roman" w:cs="Times New Roman"/>
      <w:sz w:val="24"/>
      <w:szCs w:val="24"/>
    </w:rPr>
  </w:style>
  <w:style w:type="character" w:customStyle="1" w:styleId="apple-converted-space">
    <w:name w:val="apple-converted-space"/>
    <w:basedOn w:val="DefaultParagraphFont"/>
    <w:rsid w:val="00216A09"/>
  </w:style>
  <w:style w:type="character" w:customStyle="1" w:styleId="hit">
    <w:name w:val="hit"/>
    <w:basedOn w:val="DefaultParagraphFont"/>
    <w:rsid w:val="00216A09"/>
    <w:rPr>
      <w:rFonts w:cs="Times New Roman"/>
    </w:rPr>
  </w:style>
  <w:style w:type="paragraph" w:customStyle="1" w:styleId="SmallFont">
    <w:name w:val="Small Font"/>
    <w:basedOn w:val="Normal"/>
    <w:link w:val="SmallFontChar"/>
    <w:qFormat/>
    <w:rsid w:val="00216A09"/>
    <w:pPr>
      <w:spacing w:after="200"/>
      <w:jc w:val="both"/>
    </w:pPr>
    <w:rPr>
      <w:rFonts w:eastAsia="Calibri" w:cs="Calibri"/>
      <w:szCs w:val="18"/>
    </w:rPr>
  </w:style>
  <w:style w:type="character" w:customStyle="1" w:styleId="SmallFontChar">
    <w:name w:val="Small Font Char"/>
    <w:basedOn w:val="DefaultParagraphFont"/>
    <w:link w:val="SmallFont"/>
    <w:locked/>
    <w:rsid w:val="00216A09"/>
    <w:rPr>
      <w:rFonts w:ascii="Calibri" w:eastAsia="Calibri" w:hAnsi="Calibri" w:cs="Calibri"/>
      <w:sz w:val="22"/>
      <w:szCs w:val="18"/>
    </w:rPr>
  </w:style>
  <w:style w:type="character" w:customStyle="1" w:styleId="CircleChar1">
    <w:name w:val="Circle Char1"/>
    <w:basedOn w:val="DefaultParagraphFont"/>
    <w:rsid w:val="00216A09"/>
    <w:rPr>
      <w:rFonts w:cs="Times New Roman"/>
      <w:b/>
      <w:i/>
      <w:sz w:val="18"/>
      <w:szCs w:val="18"/>
      <w:u w:val="single"/>
      <w:lang w:val="en-US" w:eastAsia="en-US" w:bidi="ar-SA"/>
    </w:rPr>
  </w:style>
  <w:style w:type="paragraph" w:styleId="BodyText">
    <w:name w:val="Body Text"/>
    <w:basedOn w:val="Normal"/>
    <w:link w:val="BodyTextChar"/>
    <w:qFormat/>
    <w:rsid w:val="00216A09"/>
    <w:pPr>
      <w:widowControl w:val="0"/>
      <w:suppressAutoHyphens/>
      <w:spacing w:after="120"/>
    </w:pPr>
    <w:rPr>
      <w:rFonts w:eastAsia="Times New Roman" w:cs="Calibri"/>
      <w:sz w:val="20"/>
      <w:szCs w:val="20"/>
      <w:lang w:eastAsia="ar-SA"/>
    </w:rPr>
  </w:style>
  <w:style w:type="character" w:customStyle="1" w:styleId="BodyTextChar">
    <w:name w:val="Body Text Char"/>
    <w:basedOn w:val="DefaultParagraphFont"/>
    <w:link w:val="BodyText"/>
    <w:rsid w:val="00216A09"/>
    <w:rPr>
      <w:rFonts w:ascii="Calibri" w:eastAsia="Times New Roman" w:hAnsi="Calibri" w:cs="Calibri"/>
      <w:sz w:val="20"/>
      <w:szCs w:val="20"/>
      <w:lang w:eastAsia="ar-SA"/>
    </w:rPr>
  </w:style>
  <w:style w:type="character" w:customStyle="1" w:styleId="verdana">
    <w:name w:val="verdana"/>
    <w:basedOn w:val="DefaultParagraphFont"/>
    <w:rsid w:val="00216A09"/>
  </w:style>
  <w:style w:type="character" w:customStyle="1" w:styleId="CardsChar1">
    <w:name w:val="Cards Char1"/>
    <w:link w:val="Cards"/>
    <w:rsid w:val="00216A09"/>
    <w:rPr>
      <w:rFonts w:ascii="Calibri" w:eastAsia="Times New Roman" w:hAnsi="Calibri" w:cs="Times New Roman"/>
      <w:sz w:val="20"/>
      <w:szCs w:val="20"/>
    </w:rPr>
  </w:style>
  <w:style w:type="paragraph" w:customStyle="1" w:styleId="BlockHeadings">
    <w:name w:val="Block Headings"/>
    <w:basedOn w:val="Normal"/>
    <w:link w:val="BlockHeadingsChar"/>
    <w:qFormat/>
    <w:rsid w:val="00216A09"/>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216A09"/>
    <w:rPr>
      <w:rFonts w:ascii="Calibri" w:eastAsia="Times New Roman" w:hAnsi="Calibri" w:cs="Times New Roman"/>
      <w:b/>
      <w:sz w:val="20"/>
      <w:szCs w:val="20"/>
    </w:rPr>
  </w:style>
  <w:style w:type="paragraph" w:customStyle="1" w:styleId="loose">
    <w:name w:val="loose"/>
    <w:basedOn w:val="Normal"/>
    <w:qFormat/>
    <w:rsid w:val="00216A09"/>
    <w:pPr>
      <w:spacing w:before="210"/>
    </w:pPr>
    <w:rPr>
      <w:rFonts w:eastAsia="Times New Roman" w:cs="Calibri"/>
      <w:lang w:eastAsia="zh-CN" w:bidi="he-IL"/>
    </w:rPr>
  </w:style>
  <w:style w:type="character" w:customStyle="1" w:styleId="hit1">
    <w:name w:val="hit1"/>
    <w:basedOn w:val="DefaultParagraphFont"/>
    <w:rsid w:val="00216A09"/>
    <w:rPr>
      <w:b/>
      <w:bCs/>
      <w:color w:val="CC0033"/>
    </w:rPr>
  </w:style>
  <w:style w:type="character" w:customStyle="1" w:styleId="upper">
    <w:name w:val="upper"/>
    <w:basedOn w:val="DefaultParagraphFont"/>
    <w:rsid w:val="00216A09"/>
  </w:style>
  <w:style w:type="character" w:customStyle="1" w:styleId="Author">
    <w:name w:val="Author"/>
    <w:aliases w:val="Style Date"/>
    <w:basedOn w:val="DefaultParagraphFont"/>
    <w:qFormat/>
    <w:rsid w:val="00216A09"/>
    <w:rPr>
      <w:b/>
      <w:sz w:val="24"/>
    </w:rPr>
  </w:style>
  <w:style w:type="character" w:customStyle="1" w:styleId="SmallFont7pt">
    <w:name w:val="Small Font (7 pt)"/>
    <w:basedOn w:val="DefaultParagraphFont"/>
    <w:rsid w:val="00216A09"/>
    <w:rPr>
      <w:sz w:val="14"/>
    </w:rPr>
  </w:style>
  <w:style w:type="paragraph" w:customStyle="1" w:styleId="UnderlinedText">
    <w:name w:val="Underlined Text"/>
    <w:basedOn w:val="Normal"/>
    <w:qFormat/>
    <w:rsid w:val="00216A09"/>
    <w:rPr>
      <w:rFonts w:eastAsia="Times New Roman" w:cs="Calibri"/>
      <w:b/>
      <w:szCs w:val="20"/>
    </w:rPr>
  </w:style>
  <w:style w:type="character" w:customStyle="1" w:styleId="SmallText-New">
    <w:name w:val="Small Text - New"/>
    <w:basedOn w:val="DefaultParagraphFont"/>
    <w:rsid w:val="00216A09"/>
    <w:rPr>
      <w:rFonts w:ascii="Arial Narrow" w:hAnsi="Arial Narrow"/>
      <w:sz w:val="14"/>
    </w:rPr>
  </w:style>
  <w:style w:type="paragraph" w:customStyle="1" w:styleId="Smalltext">
    <w:name w:val="Small text"/>
    <w:aliases w:val="Quote1,Quote11"/>
    <w:basedOn w:val="Normal"/>
    <w:link w:val="SmalltextChar"/>
    <w:qFormat/>
    <w:rsid w:val="00216A09"/>
    <w:rPr>
      <w:rFonts w:ascii="Arial Narrow" w:eastAsia="Times New Roman" w:hAnsi="Arial Narrow" w:cs="Calibri"/>
    </w:rPr>
  </w:style>
  <w:style w:type="character" w:customStyle="1" w:styleId="Underlined-New">
    <w:name w:val="Underlined - New"/>
    <w:basedOn w:val="DefaultParagraphFont"/>
    <w:rsid w:val="00216A09"/>
    <w:rPr>
      <w:rFonts w:ascii="Arial Narrow" w:hAnsi="Arial Narrow"/>
      <w:sz w:val="16"/>
      <w:u w:val="single"/>
    </w:rPr>
  </w:style>
  <w:style w:type="paragraph" w:styleId="TOC2">
    <w:name w:val="toc 2"/>
    <w:basedOn w:val="Normal"/>
    <w:next w:val="Normal"/>
    <w:autoRedefine/>
    <w:uiPriority w:val="39"/>
    <w:rsid w:val="00216A09"/>
    <w:pPr>
      <w:ind w:left="200"/>
    </w:pPr>
    <w:rPr>
      <w:rFonts w:eastAsia="Times New Roman" w:cs="Calibri"/>
      <w:sz w:val="20"/>
      <w:lang w:bidi="en-US"/>
    </w:rPr>
  </w:style>
  <w:style w:type="paragraph" w:styleId="Caption">
    <w:name w:val="caption"/>
    <w:basedOn w:val="Normal"/>
    <w:next w:val="Normal"/>
    <w:qFormat/>
    <w:rsid w:val="00216A09"/>
    <w:rPr>
      <w:rFonts w:eastAsia="Times New Roman" w:cs="Calibri"/>
      <w:b/>
      <w:bCs/>
      <w:sz w:val="18"/>
      <w:szCs w:val="18"/>
      <w:lang w:bidi="en-US"/>
    </w:rPr>
  </w:style>
  <w:style w:type="paragraph" w:styleId="TOCHeading">
    <w:name w:val="TOC Heading"/>
    <w:basedOn w:val="Heading1"/>
    <w:next w:val="Normal"/>
    <w:uiPriority w:val="39"/>
    <w:qFormat/>
    <w:rsid w:val="00216A09"/>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216A09"/>
    <w:rPr>
      <w:rFonts w:ascii="Arial Narrow" w:hAnsi="Arial Narrow"/>
      <w:dstrike w:val="0"/>
      <w:sz w:val="20"/>
      <w:bdr w:val="single" w:sz="2" w:space="0" w:color="auto"/>
      <w:vertAlign w:val="baseline"/>
    </w:rPr>
  </w:style>
  <w:style w:type="character" w:customStyle="1" w:styleId="style65">
    <w:name w:val="style65"/>
    <w:basedOn w:val="DefaultParagraphFont"/>
    <w:rsid w:val="00216A09"/>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216A09"/>
    <w:rPr>
      <w:rFonts w:cs="Arial"/>
      <w:bCs/>
      <w:szCs w:val="26"/>
      <w:u w:val="single"/>
      <w:lang w:val="en-US" w:eastAsia="en-US" w:bidi="ar-SA"/>
    </w:rPr>
  </w:style>
  <w:style w:type="character" w:customStyle="1" w:styleId="qlabel">
    <w:name w:val="q_label"/>
    <w:basedOn w:val="DefaultParagraphFont"/>
    <w:rsid w:val="00216A09"/>
  </w:style>
  <w:style w:type="character" w:customStyle="1" w:styleId="alabel">
    <w:name w:val="a_label"/>
    <w:basedOn w:val="DefaultParagraphFont"/>
    <w:rsid w:val="00216A09"/>
  </w:style>
  <w:style w:type="character" w:customStyle="1" w:styleId="Style1Char1">
    <w:name w:val="Style1 Char1"/>
    <w:basedOn w:val="DefaultParagraphFont"/>
    <w:rsid w:val="00216A09"/>
    <w:rPr>
      <w:rFonts w:eastAsia="SimSun"/>
      <w:sz w:val="20"/>
      <w:szCs w:val="24"/>
      <w:u w:val="single"/>
      <w:lang w:val="en-US" w:eastAsia="zh-CN" w:bidi="ar-SA"/>
    </w:rPr>
  </w:style>
  <w:style w:type="character" w:customStyle="1" w:styleId="UnderlineCharChar">
    <w:name w:val="Underline Char Char"/>
    <w:basedOn w:val="DefaultParagraphFont"/>
    <w:rsid w:val="00216A09"/>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216A09"/>
    <w:rPr>
      <w:rFonts w:eastAsia="MS Mincho"/>
      <w:b/>
      <w:u w:val="single"/>
      <w:lang w:val="en-US" w:eastAsia="en-US" w:bidi="ar-SA"/>
    </w:rPr>
  </w:style>
  <w:style w:type="character" w:customStyle="1" w:styleId="CardTextChar0">
    <w:name w:val="Card Text Char"/>
    <w:basedOn w:val="DefaultParagraphFont"/>
    <w:rsid w:val="00216A09"/>
    <w:rPr>
      <w:rFonts w:ascii="Times New Roman" w:eastAsia="Times New Roman" w:hAnsi="Times New Roman" w:cs="Times New Roman"/>
      <w:szCs w:val="24"/>
    </w:rPr>
  </w:style>
  <w:style w:type="character" w:customStyle="1" w:styleId="reduce2">
    <w:name w:val="reduce2"/>
    <w:basedOn w:val="DefaultParagraphFont"/>
    <w:rsid w:val="00216A09"/>
    <w:rPr>
      <w:rFonts w:ascii="Arial" w:hAnsi="Arial" w:cs="Arial"/>
      <w:color w:val="000000"/>
      <w:sz w:val="10"/>
      <w:szCs w:val="22"/>
    </w:rPr>
  </w:style>
  <w:style w:type="paragraph" w:customStyle="1" w:styleId="BoldUnderline">
    <w:name w:val="BoldUnderline"/>
    <w:link w:val="BoldUnderlineChar"/>
    <w:uiPriority w:val="99"/>
    <w:qFormat/>
    <w:rsid w:val="00216A09"/>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216A09"/>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216A09"/>
    <w:rPr>
      <w:rFonts w:cs="Arial"/>
      <w:bCs/>
      <w:szCs w:val="26"/>
      <w:u w:val="single"/>
      <w:lang w:val="en-US" w:eastAsia="en-US" w:bidi="ar-SA"/>
    </w:rPr>
  </w:style>
  <w:style w:type="paragraph" w:customStyle="1" w:styleId="evidencetextChar">
    <w:name w:val="evidence text Char"/>
    <w:basedOn w:val="Normal"/>
    <w:qFormat/>
    <w:rsid w:val="00216A09"/>
    <w:pPr>
      <w:ind w:left="1728" w:right="1008"/>
    </w:pPr>
    <w:rPr>
      <w:rFonts w:eastAsia="Times New Roman" w:cs="Calibri"/>
      <w:color w:val="000000"/>
      <w:sz w:val="18"/>
    </w:rPr>
  </w:style>
  <w:style w:type="character" w:customStyle="1" w:styleId="underline2">
    <w:name w:val="underline2"/>
    <w:basedOn w:val="DefaultParagraphFont"/>
    <w:rsid w:val="00216A09"/>
    <w:rPr>
      <w:u w:val="single"/>
    </w:rPr>
  </w:style>
  <w:style w:type="character" w:customStyle="1" w:styleId="Style11ptUnderlineBorderSinglesolidlineAuto05pt">
    <w:name w:val="Style 11 pt Underline Border: : (Single solid line Auto  0.5 pt..."/>
    <w:rsid w:val="00216A09"/>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216A09"/>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216A09"/>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216A09"/>
    <w:rPr>
      <w:u w:val="single"/>
    </w:rPr>
  </w:style>
  <w:style w:type="paragraph" w:customStyle="1" w:styleId="UnderlineChar4">
    <w:name w:val="Underline Char4"/>
    <w:basedOn w:val="Normal"/>
    <w:link w:val="UnderlineChar4Char"/>
    <w:qFormat/>
    <w:rsid w:val="00216A09"/>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216A09"/>
    <w:rPr>
      <w:b/>
      <w:u w:val="single"/>
    </w:rPr>
  </w:style>
  <w:style w:type="paragraph" w:customStyle="1" w:styleId="BoldandUnderlineChar3">
    <w:name w:val="Bold and Underline Char3"/>
    <w:basedOn w:val="Normal"/>
    <w:link w:val="BoldandUnderlineChar3Char2"/>
    <w:qFormat/>
    <w:rsid w:val="00216A09"/>
    <w:rPr>
      <w:rFonts w:asciiTheme="minorHAnsi" w:hAnsiTheme="minorHAnsi"/>
      <w:b/>
      <w:sz w:val="24"/>
      <w:u w:val="single"/>
    </w:rPr>
  </w:style>
  <w:style w:type="paragraph" w:customStyle="1" w:styleId="StyleUnderlineChar11pt">
    <w:name w:val="Style Underline Char + 11 pt"/>
    <w:basedOn w:val="Normal"/>
    <w:link w:val="StyleUnderlineChar11ptChar"/>
    <w:qFormat/>
    <w:rsid w:val="00216A09"/>
    <w:rPr>
      <w:rFonts w:eastAsia="Times New Roman" w:cs="Calibri"/>
      <w:u w:val="single"/>
    </w:rPr>
  </w:style>
  <w:style w:type="character" w:customStyle="1" w:styleId="StyleUnderlineChar11ptChar">
    <w:name w:val="Style Underline Char + 11 pt Char"/>
    <w:basedOn w:val="DefaultParagraphFont"/>
    <w:link w:val="StyleUnderlineChar11pt"/>
    <w:rsid w:val="00216A09"/>
    <w:rPr>
      <w:rFonts w:ascii="Calibri" w:eastAsia="Times New Roman" w:hAnsi="Calibri" w:cs="Calibri"/>
      <w:sz w:val="22"/>
      <w:u w:val="single"/>
    </w:rPr>
  </w:style>
  <w:style w:type="paragraph" w:customStyle="1" w:styleId="StyleUnderlineChar11ptBold">
    <w:name w:val="Style Underline Char + 11 pt Bold"/>
    <w:basedOn w:val="Normal"/>
    <w:link w:val="StyleUnderlineChar11ptBoldChar"/>
    <w:qFormat/>
    <w:rsid w:val="00216A09"/>
    <w:rPr>
      <w:rFonts w:eastAsia="Times New Roman" w:cs="Calibri"/>
      <w:b/>
      <w:bCs/>
      <w:u w:val="single"/>
    </w:rPr>
  </w:style>
  <w:style w:type="character" w:customStyle="1" w:styleId="StyleUnderlineChar11ptBoldChar">
    <w:name w:val="Style Underline Char + 11 pt Bold Char"/>
    <w:basedOn w:val="DefaultParagraphFont"/>
    <w:link w:val="StyleUnderlineChar11ptBold"/>
    <w:rsid w:val="00216A09"/>
    <w:rPr>
      <w:rFonts w:ascii="Calibri" w:eastAsia="Times New Roman" w:hAnsi="Calibri" w:cs="Calibri"/>
      <w:b/>
      <w:bCs/>
      <w:sz w:val="22"/>
      <w:u w:val="single"/>
    </w:rPr>
  </w:style>
  <w:style w:type="character" w:customStyle="1" w:styleId="inside-head">
    <w:name w:val="inside-head"/>
    <w:basedOn w:val="DefaultParagraphFont"/>
    <w:rsid w:val="00216A09"/>
  </w:style>
  <w:style w:type="paragraph" w:customStyle="1" w:styleId="Style3">
    <w:name w:val="Style3"/>
    <w:basedOn w:val="Normal"/>
    <w:link w:val="Style3Char"/>
    <w:qFormat/>
    <w:rsid w:val="00216A09"/>
    <w:rPr>
      <w:rFonts w:ascii="Arial Narrow" w:eastAsia="Times New Roman" w:hAnsi="Arial Narrow" w:cs="Calibri"/>
      <w:b/>
    </w:rPr>
  </w:style>
  <w:style w:type="character" w:customStyle="1" w:styleId="Style3Char">
    <w:name w:val="Style3 Char"/>
    <w:basedOn w:val="DefaultParagraphFont"/>
    <w:link w:val="Style3"/>
    <w:rsid w:val="00216A09"/>
    <w:rPr>
      <w:rFonts w:ascii="Arial Narrow" w:eastAsia="Times New Roman" w:hAnsi="Arial Narrow" w:cs="Calibri"/>
      <w:b/>
      <w:sz w:val="22"/>
    </w:rPr>
  </w:style>
  <w:style w:type="character" w:customStyle="1" w:styleId="7TimesNewRoman">
    <w:name w:val="7 Times New Roman"/>
    <w:rsid w:val="00216A09"/>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216A09"/>
  </w:style>
  <w:style w:type="character" w:customStyle="1" w:styleId="officialsbureau">
    <w:name w:val="official_s_bureau"/>
    <w:basedOn w:val="DefaultParagraphFont"/>
    <w:rsid w:val="00216A09"/>
  </w:style>
  <w:style w:type="paragraph" w:customStyle="1" w:styleId="Stylecard11ptUnderline">
    <w:name w:val="Style card + 11 pt Underline"/>
    <w:basedOn w:val="Normal"/>
    <w:link w:val="Stylecard11ptUnderlineChar"/>
    <w:qFormat/>
    <w:rsid w:val="00216A09"/>
    <w:pPr>
      <w:ind w:left="288" w:right="288"/>
    </w:pPr>
    <w:rPr>
      <w:rFonts w:ascii="Georgia" w:eastAsia="SimSun" w:hAnsi="Georgia" w:cs="Calibri"/>
      <w:u w:val="single"/>
      <w:lang w:eastAsia="zh-CN"/>
    </w:rPr>
  </w:style>
  <w:style w:type="character" w:customStyle="1" w:styleId="Stylecard11ptUnderlineChar">
    <w:name w:val="Style card + 11 pt Underline Char"/>
    <w:link w:val="Stylecard11ptUnderline"/>
    <w:rsid w:val="00216A09"/>
    <w:rPr>
      <w:rFonts w:ascii="Georgia" w:eastAsia="SimSun" w:hAnsi="Georgia" w:cs="Calibri"/>
      <w:sz w:val="22"/>
      <w:u w:val="single"/>
      <w:lang w:eastAsia="zh-CN"/>
    </w:rPr>
  </w:style>
  <w:style w:type="paragraph" w:customStyle="1" w:styleId="Stylecard11ptBoldUnderline">
    <w:name w:val="Style card + 11 pt Bold Underline"/>
    <w:basedOn w:val="Normal"/>
    <w:link w:val="Stylecard11ptBoldUnderlineChar"/>
    <w:qFormat/>
    <w:rsid w:val="00216A09"/>
    <w:pPr>
      <w:ind w:left="288" w:right="288"/>
    </w:pPr>
    <w:rPr>
      <w:rFonts w:ascii="Georgia" w:eastAsia="SimSun" w:hAnsi="Georgia" w:cs="Calibri"/>
      <w:b/>
      <w:bCs/>
      <w:u w:val="single"/>
      <w:lang w:eastAsia="zh-CN"/>
    </w:rPr>
  </w:style>
  <w:style w:type="character" w:customStyle="1" w:styleId="Stylecard11ptBoldUnderlineChar">
    <w:name w:val="Style card + 11 pt Bold Underline Char"/>
    <w:link w:val="Stylecard11ptBoldUnderline"/>
    <w:rsid w:val="00216A09"/>
    <w:rPr>
      <w:rFonts w:ascii="Georgia" w:eastAsia="SimSun" w:hAnsi="Georgia"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216A09"/>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216A09"/>
    <w:pPr>
      <w:ind w:left="288" w:right="288"/>
    </w:pPr>
    <w:rPr>
      <w:rFonts w:ascii="Georgia" w:eastAsia="SimSun" w:hAnsi="Georgia" w:cs="Calibri"/>
      <w:u w:val="single"/>
      <w:lang w:eastAsia="zh-CN"/>
    </w:rPr>
  </w:style>
  <w:style w:type="character" w:customStyle="1" w:styleId="StylecardLatinVerdana-BoldUnderlineChar">
    <w:name w:val="Style card + (Latin) Verdana-Bold Underline Char"/>
    <w:basedOn w:val="cardChar"/>
    <w:link w:val="StylecardLatinVerdana-BoldUnderline"/>
    <w:rsid w:val="00216A09"/>
    <w:rPr>
      <w:rFonts w:ascii="Georgia" w:eastAsia="SimSun" w:hAnsi="Georgia" w:cs="Calibri"/>
      <w:sz w:val="22"/>
      <w:u w:val="single"/>
      <w:lang w:eastAsia="zh-CN"/>
    </w:rPr>
  </w:style>
  <w:style w:type="paragraph" w:styleId="HTMLPreformatted">
    <w:name w:val="HTML Preformatted"/>
    <w:basedOn w:val="Normal"/>
    <w:link w:val="HTMLPreformattedChar"/>
    <w:rsid w:val="00216A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216A09"/>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216A09"/>
    <w:rPr>
      <w:rFonts w:cs="Calibri"/>
      <w:u w:val="single"/>
    </w:rPr>
  </w:style>
  <w:style w:type="character" w:customStyle="1" w:styleId="StyleUnderlining11ptChar">
    <w:name w:val="Style Underlining + 11 pt Char"/>
    <w:basedOn w:val="DefaultParagraphFont"/>
    <w:link w:val="StyleUnderlining11pt"/>
    <w:rsid w:val="00216A09"/>
    <w:rPr>
      <w:rFonts w:ascii="Calibri" w:hAnsi="Calibri" w:cs="Calibri"/>
      <w:sz w:val="22"/>
      <w:u w:val="single"/>
    </w:rPr>
  </w:style>
  <w:style w:type="paragraph" w:customStyle="1" w:styleId="StyleCardText9pt">
    <w:name w:val="Style Card Text + 9 pt"/>
    <w:basedOn w:val="Normal"/>
    <w:link w:val="StyleCardText9ptChar"/>
    <w:qFormat/>
    <w:rsid w:val="00216A09"/>
    <w:pPr>
      <w:spacing w:after="200"/>
      <w:contextualSpacing/>
    </w:pPr>
    <w:rPr>
      <w:rFonts w:eastAsia="Calibri" w:cs="Calibri"/>
    </w:rPr>
  </w:style>
  <w:style w:type="character" w:customStyle="1" w:styleId="StyleCardText9ptChar">
    <w:name w:val="Style Card Text + 9 pt Char"/>
    <w:basedOn w:val="DefaultParagraphFont"/>
    <w:link w:val="StyleCardText9pt"/>
    <w:rsid w:val="00216A09"/>
    <w:rPr>
      <w:rFonts w:ascii="Calibri" w:eastAsia="Calibri" w:hAnsi="Calibri" w:cs="Calibri"/>
      <w:sz w:val="22"/>
    </w:rPr>
  </w:style>
  <w:style w:type="paragraph" w:styleId="Quote">
    <w:name w:val="Quote"/>
    <w:basedOn w:val="Normal"/>
    <w:next w:val="Normal"/>
    <w:link w:val="QuoteChar"/>
    <w:uiPriority w:val="29"/>
    <w:qFormat/>
    <w:rsid w:val="00216A09"/>
    <w:pPr>
      <w:widowControl w:val="0"/>
    </w:pPr>
    <w:rPr>
      <w:rFonts w:eastAsia="Times New Roman" w:cs="Calibri"/>
      <w:iCs/>
      <w:color w:val="000000"/>
      <w:lang w:bidi="en-US"/>
    </w:rPr>
  </w:style>
  <w:style w:type="character" w:customStyle="1" w:styleId="QuoteChar">
    <w:name w:val="Quote Char"/>
    <w:basedOn w:val="DefaultParagraphFont"/>
    <w:link w:val="Quote"/>
    <w:uiPriority w:val="29"/>
    <w:rsid w:val="00216A09"/>
    <w:rPr>
      <w:rFonts w:ascii="Calibri" w:eastAsia="Times New Roman" w:hAnsi="Calibri" w:cs="Calibri"/>
      <w:iCs/>
      <w:color w:val="000000"/>
      <w:sz w:val="22"/>
      <w:lang w:bidi="en-US"/>
    </w:rPr>
  </w:style>
  <w:style w:type="paragraph" w:customStyle="1" w:styleId="Underlining">
    <w:name w:val="Underlining"/>
    <w:basedOn w:val="Normal"/>
    <w:link w:val="UnderliningChar"/>
    <w:qFormat/>
    <w:rsid w:val="00216A09"/>
    <w:rPr>
      <w:rFonts w:ascii="Arial Narrow" w:hAnsi="Arial Narrow" w:cs="Times New Roman"/>
      <w:sz w:val="24"/>
      <w:u w:val="single"/>
    </w:rPr>
  </w:style>
  <w:style w:type="character" w:customStyle="1" w:styleId="ital-inline">
    <w:name w:val="ital-inline"/>
    <w:basedOn w:val="DefaultParagraphFont"/>
    <w:rsid w:val="00216A09"/>
  </w:style>
  <w:style w:type="character" w:customStyle="1" w:styleId="underlineChar">
    <w:name w:val="underline Char"/>
    <w:basedOn w:val="DefaultParagraphFont"/>
    <w:rsid w:val="00216A09"/>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216A09"/>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216A09"/>
    <w:rPr>
      <w:sz w:val="20"/>
      <w:u w:val="single"/>
    </w:rPr>
  </w:style>
  <w:style w:type="paragraph" w:styleId="BodyTextIndent2">
    <w:name w:val="Body Text Indent 2"/>
    <w:basedOn w:val="Normal"/>
    <w:link w:val="BodyTextIndent2Char"/>
    <w:unhideWhenUsed/>
    <w:rsid w:val="00216A09"/>
    <w:pPr>
      <w:spacing w:after="120" w:line="480" w:lineRule="auto"/>
      <w:ind w:left="360"/>
    </w:pPr>
    <w:rPr>
      <w:rFonts w:cs="Calibri"/>
    </w:rPr>
  </w:style>
  <w:style w:type="character" w:customStyle="1" w:styleId="BodyTextIndent2Char">
    <w:name w:val="Body Text Indent 2 Char"/>
    <w:basedOn w:val="DefaultParagraphFont"/>
    <w:link w:val="BodyTextIndent2"/>
    <w:rsid w:val="00216A09"/>
    <w:rPr>
      <w:rFonts w:ascii="Calibri" w:hAnsi="Calibri" w:cs="Calibri"/>
      <w:sz w:val="22"/>
    </w:rPr>
  </w:style>
  <w:style w:type="paragraph" w:styleId="BodyTextIndent3">
    <w:name w:val="Body Text Indent 3"/>
    <w:basedOn w:val="Normal"/>
    <w:link w:val="BodyTextIndent3Char"/>
    <w:uiPriority w:val="99"/>
    <w:semiHidden/>
    <w:unhideWhenUsed/>
    <w:rsid w:val="00216A09"/>
    <w:pPr>
      <w:spacing w:after="120"/>
      <w:ind w:left="360"/>
    </w:pPr>
    <w:rPr>
      <w:rFonts w:cs="Calibri"/>
      <w:szCs w:val="16"/>
    </w:rPr>
  </w:style>
  <w:style w:type="character" w:customStyle="1" w:styleId="BodyTextIndent3Char">
    <w:name w:val="Body Text Indent 3 Char"/>
    <w:basedOn w:val="DefaultParagraphFont"/>
    <w:link w:val="BodyTextIndent3"/>
    <w:uiPriority w:val="99"/>
    <w:semiHidden/>
    <w:rsid w:val="00216A09"/>
    <w:rPr>
      <w:rFonts w:ascii="Calibri" w:hAnsi="Calibri" w:cs="Calibri"/>
      <w:sz w:val="22"/>
      <w:szCs w:val="16"/>
    </w:rPr>
  </w:style>
  <w:style w:type="paragraph" w:styleId="BodyText2">
    <w:name w:val="Body Text 2"/>
    <w:basedOn w:val="Normal"/>
    <w:link w:val="BodyText2Char"/>
    <w:unhideWhenUsed/>
    <w:rsid w:val="00216A09"/>
    <w:pPr>
      <w:spacing w:after="120" w:line="480" w:lineRule="auto"/>
    </w:pPr>
    <w:rPr>
      <w:rFonts w:cs="Calibri"/>
    </w:rPr>
  </w:style>
  <w:style w:type="character" w:customStyle="1" w:styleId="BodyText2Char">
    <w:name w:val="Body Text 2 Char"/>
    <w:basedOn w:val="DefaultParagraphFont"/>
    <w:link w:val="BodyText2"/>
    <w:rsid w:val="00216A09"/>
    <w:rPr>
      <w:rFonts w:ascii="Calibri" w:hAnsi="Calibri" w:cs="Calibri"/>
      <w:sz w:val="22"/>
    </w:rPr>
  </w:style>
  <w:style w:type="paragraph" w:styleId="BodyTextIndent">
    <w:name w:val="Body Text Indent"/>
    <w:basedOn w:val="Normal"/>
    <w:link w:val="BodyTextIndentChar"/>
    <w:uiPriority w:val="99"/>
    <w:unhideWhenUsed/>
    <w:rsid w:val="00216A09"/>
    <w:pPr>
      <w:spacing w:after="120"/>
      <w:ind w:left="360"/>
    </w:pPr>
    <w:rPr>
      <w:rFonts w:cs="Calibri"/>
    </w:rPr>
  </w:style>
  <w:style w:type="character" w:customStyle="1" w:styleId="BodyTextIndentChar">
    <w:name w:val="Body Text Indent Char"/>
    <w:basedOn w:val="DefaultParagraphFont"/>
    <w:link w:val="BodyTextIndent"/>
    <w:uiPriority w:val="99"/>
    <w:rsid w:val="00216A09"/>
    <w:rPr>
      <w:rFonts w:ascii="Calibri" w:hAnsi="Calibri" w:cs="Calibri"/>
      <w:sz w:val="22"/>
    </w:rPr>
  </w:style>
  <w:style w:type="paragraph" w:styleId="BodyText3">
    <w:name w:val="Body Text 3"/>
    <w:basedOn w:val="Normal"/>
    <w:link w:val="BodyText3Char"/>
    <w:unhideWhenUsed/>
    <w:rsid w:val="00216A09"/>
    <w:pPr>
      <w:spacing w:after="120"/>
    </w:pPr>
    <w:rPr>
      <w:rFonts w:cs="Calibri"/>
      <w:szCs w:val="16"/>
    </w:rPr>
  </w:style>
  <w:style w:type="character" w:customStyle="1" w:styleId="BodyText3Char">
    <w:name w:val="Body Text 3 Char"/>
    <w:basedOn w:val="DefaultParagraphFont"/>
    <w:link w:val="BodyText3"/>
    <w:rsid w:val="00216A09"/>
    <w:rPr>
      <w:rFonts w:ascii="Calibri" w:hAnsi="Calibri" w:cs="Calibri"/>
      <w:sz w:val="22"/>
      <w:szCs w:val="16"/>
    </w:rPr>
  </w:style>
  <w:style w:type="character" w:customStyle="1" w:styleId="StyleBold">
    <w:name w:val="Style Bold"/>
    <w:basedOn w:val="DefaultParagraphFont"/>
    <w:uiPriority w:val="9"/>
    <w:semiHidden/>
    <w:rsid w:val="00216A09"/>
    <w:rPr>
      <w:b/>
      <w:bCs/>
    </w:rPr>
  </w:style>
  <w:style w:type="character" w:customStyle="1" w:styleId="body-text">
    <w:name w:val="body-text"/>
    <w:basedOn w:val="DefaultParagraphFont"/>
    <w:rsid w:val="00216A09"/>
  </w:style>
  <w:style w:type="paragraph" w:customStyle="1" w:styleId="StyleStyle411ptBoldBorderSinglesolidlineAuto0">
    <w:name w:val="Style Style4 + 11 pt Bold Border: : (Single solid line Auto  0...."/>
    <w:basedOn w:val="Normal"/>
    <w:link w:val="StyleStyle411ptBoldBorderSinglesolidlineAuto0Char"/>
    <w:qFormat/>
    <w:rsid w:val="00216A09"/>
    <w:rPr>
      <w:rFonts w:eastAsia="Times New Roman" w:cs="Calibri"/>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216A09"/>
    <w:rPr>
      <w:rFonts w:ascii="Calibri" w:eastAsia="Times New Roman" w:hAnsi="Calibri" w:cs="Calibri"/>
      <w:b/>
      <w:bCs/>
      <w:sz w:val="22"/>
      <w:u w:val="single"/>
      <w:bdr w:val="single" w:sz="4" w:space="0" w:color="auto"/>
    </w:rPr>
  </w:style>
  <w:style w:type="character" w:customStyle="1" w:styleId="BalloonTextChar1">
    <w:name w:val="Balloon Text Char1"/>
    <w:basedOn w:val="DefaultParagraphFont"/>
    <w:uiPriority w:val="99"/>
    <w:rsid w:val="00216A09"/>
    <w:rPr>
      <w:rFonts w:ascii="Segoe UI" w:eastAsiaTheme="minorHAnsi" w:hAnsi="Segoe UI" w:cs="Segoe UI"/>
      <w:sz w:val="18"/>
      <w:szCs w:val="18"/>
    </w:rPr>
  </w:style>
  <w:style w:type="character" w:customStyle="1" w:styleId="globalcontentbody">
    <w:name w:val="globalcontentbody"/>
    <w:basedOn w:val="DefaultParagraphFont"/>
    <w:rsid w:val="00216A09"/>
  </w:style>
  <w:style w:type="paragraph" w:customStyle="1" w:styleId="StyleStyle112pt">
    <w:name w:val="Style Style1 + 12 pt"/>
    <w:basedOn w:val="Normal"/>
    <w:link w:val="StyleStyle112ptChar"/>
    <w:qFormat/>
    <w:rsid w:val="00216A09"/>
    <w:rPr>
      <w:rFonts w:eastAsia="SimSun" w:cs="Calibri"/>
      <w:u w:val="single"/>
      <w:lang w:eastAsia="zh-CN"/>
    </w:rPr>
  </w:style>
  <w:style w:type="character" w:customStyle="1" w:styleId="StyleStyle112ptChar">
    <w:name w:val="Style Style1 + 12 pt Char"/>
    <w:basedOn w:val="DefaultParagraphFont"/>
    <w:link w:val="StyleStyle112pt"/>
    <w:rsid w:val="00216A09"/>
    <w:rPr>
      <w:rFonts w:ascii="Calibri" w:eastAsia="SimSun" w:hAnsi="Calibri" w:cs="Calibri"/>
      <w:sz w:val="22"/>
      <w:u w:val="single"/>
      <w:lang w:eastAsia="zh-CN"/>
    </w:rPr>
  </w:style>
  <w:style w:type="paragraph" w:customStyle="1" w:styleId="MinimizedText">
    <w:name w:val="Minimized Text"/>
    <w:basedOn w:val="Normal"/>
    <w:link w:val="MinimizedTextChar"/>
    <w:qFormat/>
    <w:rsid w:val="00216A09"/>
    <w:rPr>
      <w:rFonts w:eastAsia="Times New Roman" w:cs="Calibri"/>
    </w:rPr>
  </w:style>
  <w:style w:type="character" w:customStyle="1" w:styleId="MinimizedTextChar">
    <w:name w:val="Minimized Text Char"/>
    <w:basedOn w:val="DefaultParagraphFont"/>
    <w:link w:val="MinimizedText"/>
    <w:rsid w:val="00216A09"/>
    <w:rPr>
      <w:rFonts w:ascii="Calibri" w:eastAsia="Times New Roman" w:hAnsi="Calibri" w:cs="Calibri"/>
      <w:sz w:val="22"/>
    </w:rPr>
  </w:style>
  <w:style w:type="character" w:customStyle="1" w:styleId="term1">
    <w:name w:val="term1"/>
    <w:basedOn w:val="DefaultParagraphFont"/>
    <w:rsid w:val="00216A09"/>
    <w:rPr>
      <w:b/>
      <w:bCs/>
    </w:rPr>
  </w:style>
  <w:style w:type="character" w:customStyle="1" w:styleId="Styleterm111ptUnderline">
    <w:name w:val="Style term1 + 11 pt Underline"/>
    <w:basedOn w:val="term1"/>
    <w:rsid w:val="00216A09"/>
    <w:rPr>
      <w:b/>
      <w:bCs/>
      <w:sz w:val="20"/>
      <w:u w:val="single"/>
    </w:rPr>
  </w:style>
  <w:style w:type="paragraph" w:customStyle="1" w:styleId="StyleMinimizedTextArialNarrow10pt">
    <w:name w:val="Style Minimized Text + Arial Narrow 10 pt"/>
    <w:basedOn w:val="MinimizedText"/>
    <w:link w:val="StyleMinimizedTextArialNarrow10ptChar"/>
    <w:qFormat/>
    <w:rsid w:val="00216A09"/>
    <w:rPr>
      <w:sz w:val="20"/>
    </w:rPr>
  </w:style>
  <w:style w:type="character" w:customStyle="1" w:styleId="StyleMinimizedTextArialNarrow10ptChar">
    <w:name w:val="Style Minimized Text + Arial Narrow 10 pt Char"/>
    <w:basedOn w:val="MinimizedTextChar"/>
    <w:link w:val="StyleMinimizedTextArialNarrow10pt"/>
    <w:rsid w:val="00216A09"/>
    <w:rPr>
      <w:rFonts w:ascii="Calibri" w:eastAsia="Times New Roman" w:hAnsi="Calibri" w:cs="Calibri"/>
      <w:sz w:val="20"/>
    </w:rPr>
  </w:style>
  <w:style w:type="character" w:customStyle="1" w:styleId="Styleunderline11ptBold">
    <w:name w:val="Style underline + 11 pt Bold"/>
    <w:basedOn w:val="underline"/>
    <w:rsid w:val="00216A09"/>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216A09"/>
    <w:rPr>
      <w:rFonts w:eastAsia="Times New Roman" w:cs="Calibri"/>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216A09"/>
    <w:rPr>
      <w:rFonts w:ascii="Calibri" w:eastAsia="Times New Roman" w:hAnsi="Calibri" w:cs="Calibri"/>
      <w:sz w:val="22"/>
      <w:u w:val="single"/>
      <w:bdr w:val="single" w:sz="4" w:space="0" w:color="auto"/>
    </w:rPr>
  </w:style>
  <w:style w:type="character" w:customStyle="1" w:styleId="Style9pt">
    <w:name w:val="Style 9 pt"/>
    <w:basedOn w:val="DefaultParagraphFont"/>
    <w:rsid w:val="00216A09"/>
    <w:rPr>
      <w:rFonts w:ascii="Times New Roman" w:hAnsi="Times New Roman"/>
      <w:sz w:val="20"/>
    </w:rPr>
  </w:style>
  <w:style w:type="paragraph" w:customStyle="1" w:styleId="StyleStyle49pt3">
    <w:name w:val="Style Style4 + 9 pt3"/>
    <w:basedOn w:val="Style4"/>
    <w:link w:val="StyleStyle49pt3Char"/>
    <w:qFormat/>
    <w:rsid w:val="00216A09"/>
    <w:rPr>
      <w:rFonts w:cs="Times New Roman"/>
    </w:rPr>
  </w:style>
  <w:style w:type="character" w:customStyle="1" w:styleId="StyleStyle49pt3Char">
    <w:name w:val="Style Style4 + 9 pt3 Char"/>
    <w:basedOn w:val="Style4Char"/>
    <w:link w:val="StyleStyle49pt3"/>
    <w:rsid w:val="00216A09"/>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216A09"/>
    <w:rPr>
      <w:rFonts w:cs="Times New Roman"/>
      <w:b/>
      <w:bCs/>
    </w:rPr>
  </w:style>
  <w:style w:type="character" w:customStyle="1" w:styleId="StyleStyle4BoldChar">
    <w:name w:val="Style Style4 + Bold Char"/>
    <w:basedOn w:val="Style4Char"/>
    <w:link w:val="StyleStyle4Bold"/>
    <w:rsid w:val="00216A09"/>
    <w:rPr>
      <w:rFonts w:ascii="Calibri" w:eastAsia="Times New Roman" w:hAnsi="Calibri" w:cs="Times New Roman"/>
      <w:b/>
      <w:bCs/>
      <w:sz w:val="22"/>
      <w:u w:val="single"/>
    </w:rPr>
  </w:style>
  <w:style w:type="character" w:customStyle="1" w:styleId="CharChar11">
    <w:name w:val="Char Char11"/>
    <w:basedOn w:val="DefaultParagraphFont"/>
    <w:rsid w:val="00216A09"/>
    <w:rPr>
      <w:rFonts w:cs="Arial"/>
      <w:bCs/>
      <w:szCs w:val="26"/>
      <w:u w:val="single"/>
      <w:lang w:val="en-US" w:eastAsia="en-US" w:bidi="ar-SA"/>
    </w:rPr>
  </w:style>
  <w:style w:type="character" w:customStyle="1" w:styleId="authorbio">
    <w:name w:val="authorbio"/>
    <w:basedOn w:val="DefaultParagraphFont"/>
    <w:rsid w:val="00216A09"/>
  </w:style>
  <w:style w:type="character" w:customStyle="1" w:styleId="a">
    <w:name w:val="a"/>
    <w:basedOn w:val="DefaultParagraphFont"/>
    <w:rsid w:val="00216A09"/>
  </w:style>
  <w:style w:type="character" w:customStyle="1" w:styleId="StyleStyleUnderline411pt">
    <w:name w:val="Style Style Underline4 + 11 pt"/>
    <w:basedOn w:val="DefaultParagraphFont"/>
    <w:rsid w:val="00216A09"/>
    <w:rPr>
      <w:sz w:val="20"/>
      <w:u w:val="single"/>
    </w:rPr>
  </w:style>
  <w:style w:type="character" w:customStyle="1" w:styleId="StyleStyleUnderline411ptBold">
    <w:name w:val="Style Style Underline4 + 11 pt Bold"/>
    <w:basedOn w:val="DefaultParagraphFont"/>
    <w:rsid w:val="00216A09"/>
    <w:rPr>
      <w:b/>
      <w:bCs/>
      <w:sz w:val="20"/>
      <w:u w:val="single"/>
    </w:rPr>
  </w:style>
  <w:style w:type="character" w:customStyle="1" w:styleId="StyleStyleUnderline311pt">
    <w:name w:val="Style Style Underline3 + 11 pt"/>
    <w:basedOn w:val="DefaultParagraphFont"/>
    <w:rsid w:val="00216A09"/>
    <w:rPr>
      <w:sz w:val="20"/>
      <w:u w:val="single"/>
    </w:rPr>
  </w:style>
  <w:style w:type="character" w:customStyle="1" w:styleId="StyleStyleUnderline311ptBold">
    <w:name w:val="Style Style Underline3 + 11 pt Bold"/>
    <w:basedOn w:val="DefaultParagraphFont"/>
    <w:rsid w:val="00216A09"/>
    <w:rPr>
      <w:b/>
      <w:bCs/>
      <w:sz w:val="20"/>
      <w:u w:val="single"/>
    </w:rPr>
  </w:style>
  <w:style w:type="character" w:customStyle="1" w:styleId="StyleUnderline3">
    <w:name w:val="Style Underline3"/>
    <w:basedOn w:val="DefaultParagraphFont"/>
    <w:rsid w:val="00216A09"/>
    <w:rPr>
      <w:u w:val="single"/>
    </w:rPr>
  </w:style>
  <w:style w:type="paragraph" w:customStyle="1" w:styleId="StyleStyle111ptBorderSinglesolidlineAuto05ptL">
    <w:name w:val="Style Style1 + 11 pt Border: : (Single solid line Auto  0.5 pt L..."/>
    <w:link w:val="StyleStyle111ptBorderSinglesolidlineAuto05ptLChar"/>
    <w:qFormat/>
    <w:rsid w:val="00216A09"/>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216A09"/>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216A09"/>
    <w:rPr>
      <w:u w:val="single"/>
    </w:rPr>
  </w:style>
  <w:style w:type="character" w:customStyle="1" w:styleId="NothingChar">
    <w:name w:val="Nothing Char"/>
    <w:basedOn w:val="DefaultParagraphFont"/>
    <w:link w:val="Nothing"/>
    <w:rsid w:val="00216A09"/>
    <w:rPr>
      <w:rFonts w:ascii="Times New Roman" w:eastAsia="Times New Roman" w:hAnsi="Times New Roman" w:cs="Times New Roman"/>
      <w:sz w:val="20"/>
    </w:rPr>
  </w:style>
  <w:style w:type="character" w:customStyle="1" w:styleId="CardsFont12pt0">
    <w:name w:val="Cards + Font 12pt"/>
    <w:basedOn w:val="DefaultParagraphFont"/>
    <w:rsid w:val="00216A09"/>
    <w:rPr>
      <w:rFonts w:ascii="Times New Roman" w:eastAsia="Calibri" w:hAnsi="Times New Roman" w:cs="Times New Roman"/>
      <w:sz w:val="24"/>
      <w:szCs w:val="20"/>
      <w:u w:val="single"/>
    </w:rPr>
  </w:style>
  <w:style w:type="character" w:customStyle="1" w:styleId="SmallTextChar0">
    <w:name w:val="Small Text Char"/>
    <w:basedOn w:val="CardTextChar0"/>
    <w:rsid w:val="00216A09"/>
    <w:rPr>
      <w:rFonts w:ascii="Times New Roman" w:eastAsia="MS Mincho" w:hAnsi="Times New Roman" w:cs="Times New Roman"/>
      <w:sz w:val="15"/>
      <w:szCs w:val="24"/>
      <w:lang w:eastAsia="ja-JP"/>
    </w:rPr>
  </w:style>
  <w:style w:type="paragraph" w:customStyle="1" w:styleId="Circled">
    <w:name w:val="Circled"/>
    <w:link w:val="CircledChar"/>
    <w:qFormat/>
    <w:rsid w:val="00216A09"/>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216A09"/>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216A09"/>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216A09"/>
  </w:style>
  <w:style w:type="character" w:customStyle="1" w:styleId="part-of-speech">
    <w:name w:val="part-of-speech"/>
    <w:basedOn w:val="DefaultParagraphFont"/>
    <w:rsid w:val="00216A09"/>
  </w:style>
  <w:style w:type="character" w:customStyle="1" w:styleId="sep">
    <w:name w:val="sep"/>
    <w:basedOn w:val="DefaultParagraphFont"/>
    <w:rsid w:val="00216A09"/>
  </w:style>
  <w:style w:type="character" w:customStyle="1" w:styleId="pron">
    <w:name w:val="pron"/>
    <w:basedOn w:val="DefaultParagraphFont"/>
    <w:rsid w:val="00216A09"/>
  </w:style>
  <w:style w:type="paragraph" w:customStyle="1" w:styleId="StyleStyle4LatinTimesNewRomanAsianSimSun">
    <w:name w:val="Style Style4 + (Latin) Times New Roman (Asian) SimSun"/>
    <w:basedOn w:val="Normal"/>
    <w:link w:val="StyleStyle4LatinTimesNewRomanAsianSimSunChar"/>
    <w:qFormat/>
    <w:rsid w:val="00216A09"/>
    <w:rPr>
      <w:rFonts w:eastAsia="SimSun" w:cs="Calibri"/>
      <w:u w:val="single"/>
    </w:rPr>
  </w:style>
  <w:style w:type="character" w:customStyle="1" w:styleId="StyleStyle4LatinTimesNewRomanAsianSimSunChar">
    <w:name w:val="Style Style4 + (Latin) Times New Roman (Asian) SimSun Char"/>
    <w:basedOn w:val="DefaultParagraphFont"/>
    <w:link w:val="StyleStyle4LatinTimesNewRomanAsianSimSun"/>
    <w:rsid w:val="00216A09"/>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216A09"/>
    <w:rPr>
      <w:rFonts w:eastAsia="SimSun" w:cs="Calibri"/>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216A09"/>
    <w:rPr>
      <w:rFonts w:ascii="Calibri" w:eastAsia="SimSun" w:hAnsi="Calibri" w:cs="Calibri"/>
      <w:b/>
      <w:bCs/>
      <w:sz w:val="22"/>
      <w:u w:val="single"/>
    </w:rPr>
  </w:style>
  <w:style w:type="character" w:customStyle="1" w:styleId="CharChar3">
    <w:name w:val="Char Char3"/>
    <w:basedOn w:val="DefaultParagraphFont"/>
    <w:rsid w:val="00216A09"/>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216A09"/>
    <w:rPr>
      <w:bCs/>
      <w:szCs w:val="26"/>
      <w:u w:val="single"/>
    </w:rPr>
  </w:style>
  <w:style w:type="paragraph" w:styleId="Subtitle">
    <w:name w:val="Subtitle"/>
    <w:aliases w:val="Underlined card text"/>
    <w:basedOn w:val="Normal"/>
    <w:next w:val="Normal"/>
    <w:link w:val="SubtitleChar"/>
    <w:uiPriority w:val="99"/>
    <w:qFormat/>
    <w:rsid w:val="00216A09"/>
    <w:pPr>
      <w:spacing w:after="60"/>
      <w:outlineLvl w:val="1"/>
    </w:pPr>
    <w:rPr>
      <w:rFonts w:asciiTheme="minorHAnsi" w:hAnsiTheme="minorHAnsi"/>
      <w:bCs/>
      <w:sz w:val="24"/>
      <w:szCs w:val="26"/>
      <w:u w:val="single"/>
    </w:rPr>
  </w:style>
  <w:style w:type="character" w:customStyle="1" w:styleId="SubtitleChar1">
    <w:name w:val="Subtitle Char1"/>
    <w:aliases w:val="Underlined card text Char1"/>
    <w:basedOn w:val="DefaultParagraphFont"/>
    <w:rsid w:val="00216A09"/>
    <w:rPr>
      <w:color w:val="5A5A5A" w:themeColor="text1" w:themeTint="A5"/>
      <w:spacing w:val="15"/>
      <w:sz w:val="22"/>
      <w:szCs w:val="22"/>
    </w:rPr>
  </w:style>
  <w:style w:type="paragraph" w:customStyle="1" w:styleId="StyleStyle411pt1">
    <w:name w:val="Style Style4 + 11 pt1"/>
    <w:basedOn w:val="Style4"/>
    <w:link w:val="StyleStyle411pt1Char"/>
    <w:qFormat/>
    <w:rsid w:val="00216A09"/>
    <w:rPr>
      <w:rFonts w:cs="Times New Roman"/>
    </w:rPr>
  </w:style>
  <w:style w:type="character" w:customStyle="1" w:styleId="StyleStyle411pt1Char">
    <w:name w:val="Style Style4 + 11 pt1 Char"/>
    <w:basedOn w:val="Style4Char"/>
    <w:link w:val="StyleStyle411pt1"/>
    <w:rsid w:val="00216A09"/>
    <w:rPr>
      <w:rFonts w:ascii="Calibri" w:eastAsia="Times New Roman" w:hAnsi="Calibri" w:cs="Times New Roman"/>
      <w:sz w:val="22"/>
      <w:u w:val="single"/>
    </w:rPr>
  </w:style>
  <w:style w:type="character" w:customStyle="1" w:styleId="BoldandUnderlineCharChar2">
    <w:name w:val="Bold and Underline Char Char2"/>
    <w:basedOn w:val="DefaultParagraphFont"/>
    <w:rsid w:val="00216A09"/>
    <w:rPr>
      <w:b/>
      <w:u w:val="single"/>
      <w:lang w:val="en-US" w:eastAsia="en-US" w:bidi="ar-SA"/>
    </w:rPr>
  </w:style>
  <w:style w:type="character" w:customStyle="1" w:styleId="StyleUnderlineCharChar111pt">
    <w:name w:val="Style Underline Char Char1 + 11 pt"/>
    <w:basedOn w:val="DefaultParagraphFont"/>
    <w:rsid w:val="00216A09"/>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216A09"/>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216A09"/>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216A09"/>
    <w:rPr>
      <w:sz w:val="22"/>
      <w:u w:val="single"/>
    </w:rPr>
  </w:style>
  <w:style w:type="paragraph" w:customStyle="1" w:styleId="StyleMinimizedTextArialNarrow9pt">
    <w:name w:val="Style Minimized Text + Arial Narrow 9 pt"/>
    <w:basedOn w:val="Normal"/>
    <w:link w:val="StyleMinimizedTextArialNarrow9ptChar"/>
    <w:qFormat/>
    <w:rsid w:val="00216A09"/>
    <w:rPr>
      <w:rFonts w:eastAsia="Times New Roman" w:cs="Calibri"/>
    </w:rPr>
  </w:style>
  <w:style w:type="character" w:customStyle="1" w:styleId="StyleMinimizedTextArialNarrow9ptChar">
    <w:name w:val="Style Minimized Text + Arial Narrow 9 pt Char"/>
    <w:basedOn w:val="DefaultParagraphFont"/>
    <w:link w:val="StyleMinimizedTextArialNarrow9pt"/>
    <w:rsid w:val="00216A09"/>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216A09"/>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216A09"/>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216A09"/>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216A09"/>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216A09"/>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216A09"/>
    <w:rPr>
      <w:b w:val="0"/>
      <w:bCs/>
      <w:sz w:val="20"/>
      <w:u w:val="single"/>
      <w:lang w:val="en-US" w:eastAsia="en-US" w:bidi="ar-SA"/>
    </w:rPr>
  </w:style>
  <w:style w:type="character" w:customStyle="1" w:styleId="Styleunderline9pt">
    <w:name w:val="Style underline + 9 pt"/>
    <w:basedOn w:val="underline"/>
    <w:rsid w:val="00216A09"/>
    <w:rPr>
      <w:rFonts w:ascii="Times New Roman" w:hAnsi="Times New Roman" w:cs="Times New Roman"/>
      <w:b/>
      <w:sz w:val="20"/>
      <w:u w:val="single"/>
    </w:rPr>
  </w:style>
  <w:style w:type="character" w:customStyle="1" w:styleId="StyleTimesNewRoman9pt">
    <w:name w:val="Style Times New Roman 9 pt"/>
    <w:basedOn w:val="DefaultParagraphFont"/>
    <w:rsid w:val="00216A09"/>
    <w:rPr>
      <w:rFonts w:ascii="Times New Roman" w:hAnsi="Times New Roman"/>
      <w:sz w:val="20"/>
    </w:rPr>
  </w:style>
  <w:style w:type="character" w:customStyle="1" w:styleId="Styleunderline9pt1">
    <w:name w:val="Style underline + 9 pt1"/>
    <w:basedOn w:val="underline"/>
    <w:rsid w:val="00216A09"/>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216A09"/>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216A09"/>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216A09"/>
    <w:rPr>
      <w:b/>
      <w:bCs/>
      <w:noProof w:val="0"/>
      <w:sz w:val="20"/>
      <w:u w:val="single"/>
      <w:lang w:val="en-US" w:eastAsia="en-US" w:bidi="ar-SA"/>
    </w:rPr>
  </w:style>
  <w:style w:type="character" w:customStyle="1" w:styleId="Hyperlink23">
    <w:name w:val="Hyperlink23"/>
    <w:basedOn w:val="DefaultParagraphFont"/>
    <w:rsid w:val="00216A09"/>
    <w:rPr>
      <w:color w:val="3300CC"/>
      <w:u w:val="single"/>
    </w:rPr>
  </w:style>
  <w:style w:type="paragraph" w:customStyle="1" w:styleId="cardCharChar">
    <w:name w:val="card Char Char"/>
    <w:basedOn w:val="Normal"/>
    <w:link w:val="cardCharCharChar"/>
    <w:qFormat/>
    <w:rsid w:val="00216A09"/>
    <w:pPr>
      <w:ind w:left="288" w:right="288"/>
    </w:pPr>
    <w:rPr>
      <w:rFonts w:eastAsia="Times New Roman" w:cs="Calibri"/>
      <w:szCs w:val="20"/>
    </w:rPr>
  </w:style>
  <w:style w:type="character" w:customStyle="1" w:styleId="cardCharCharChar">
    <w:name w:val="card Char Char Char"/>
    <w:basedOn w:val="DefaultParagraphFont"/>
    <w:link w:val="cardCharChar"/>
    <w:rsid w:val="00216A09"/>
    <w:rPr>
      <w:rFonts w:ascii="Calibri" w:eastAsia="Times New Roman" w:hAnsi="Calibri" w:cs="Calibri"/>
      <w:sz w:val="22"/>
      <w:szCs w:val="20"/>
    </w:rPr>
  </w:style>
  <w:style w:type="character" w:customStyle="1" w:styleId="StyleunderlineArialNarrow9ptBold">
    <w:name w:val="Style underline + Arial Narrow 9 pt Bold"/>
    <w:basedOn w:val="underline"/>
    <w:rsid w:val="00216A09"/>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216A09"/>
  </w:style>
  <w:style w:type="character" w:customStyle="1" w:styleId="StylecardCharCharArialNarrow9ptChar">
    <w:name w:val="Style card Char Char + Arial Narrow 9 pt Char"/>
    <w:basedOn w:val="cardCharCharChar"/>
    <w:link w:val="StylecardCharCharArialNarrow9pt"/>
    <w:rsid w:val="00216A09"/>
    <w:rPr>
      <w:rFonts w:ascii="Calibri" w:eastAsia="Times New Roman" w:hAnsi="Calibri" w:cs="Calibri"/>
      <w:sz w:val="22"/>
      <w:szCs w:val="20"/>
    </w:rPr>
  </w:style>
  <w:style w:type="character" w:customStyle="1" w:styleId="UnderlineCharCharChar">
    <w:name w:val="Underline Char Char Char"/>
    <w:basedOn w:val="DefaultParagraphFont"/>
    <w:rsid w:val="00216A09"/>
    <w:rPr>
      <w:noProof w:val="0"/>
      <w:u w:val="single"/>
      <w:lang w:val="en-US" w:eastAsia="en-US" w:bidi="ar-SA"/>
    </w:rPr>
  </w:style>
  <w:style w:type="character" w:customStyle="1" w:styleId="CardTextChar1">
    <w:name w:val="Card Text Char1"/>
    <w:basedOn w:val="DefaultParagraphFont"/>
    <w:rsid w:val="00216A09"/>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216A09"/>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216A09"/>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216A09"/>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216A09"/>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216A09"/>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216A09"/>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216A09"/>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216A09"/>
    <w:rPr>
      <w:rFonts w:eastAsia="Times New Roman" w:cs="Calibri"/>
    </w:rPr>
  </w:style>
  <w:style w:type="character" w:customStyle="1" w:styleId="TextsmallChar">
    <w:name w:val="Textsmall Char"/>
    <w:basedOn w:val="DefaultParagraphFont"/>
    <w:link w:val="Textsmall"/>
    <w:rsid w:val="00216A09"/>
    <w:rPr>
      <w:rFonts w:ascii="Calibri" w:eastAsia="Times New Roman" w:hAnsi="Calibri" w:cs="Calibri"/>
      <w:sz w:val="22"/>
    </w:rPr>
  </w:style>
  <w:style w:type="character" w:customStyle="1" w:styleId="CharChar111">
    <w:name w:val="Char Char111"/>
    <w:basedOn w:val="DefaultParagraphFont"/>
    <w:rsid w:val="00216A09"/>
    <w:rPr>
      <w:rFonts w:cs="Arial"/>
      <w:bCs/>
      <w:szCs w:val="26"/>
      <w:u w:val="single"/>
      <w:lang w:val="en-US" w:eastAsia="en-US" w:bidi="ar-SA"/>
    </w:rPr>
  </w:style>
  <w:style w:type="character" w:customStyle="1" w:styleId="UnderlineBold">
    <w:name w:val="Underline + Bold"/>
    <w:uiPriority w:val="1"/>
    <w:qFormat/>
    <w:rsid w:val="00216A09"/>
    <w:rPr>
      <w:b/>
      <w:sz w:val="20"/>
      <w:u w:val="single"/>
    </w:rPr>
  </w:style>
  <w:style w:type="paragraph" w:customStyle="1" w:styleId="cardtextsmall">
    <w:name w:val="card text small"/>
    <w:basedOn w:val="Normal"/>
    <w:qFormat/>
    <w:rsid w:val="00216A09"/>
    <w:rPr>
      <w:rFonts w:ascii="Arial Narrow" w:eastAsia="Times New Roman" w:hAnsi="Arial Narrow" w:cs="Calibri"/>
    </w:rPr>
  </w:style>
  <w:style w:type="character" w:customStyle="1" w:styleId="AUnterdline">
    <w:name w:val="AUnterdline"/>
    <w:qFormat/>
    <w:rsid w:val="00216A09"/>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216A09"/>
    <w:rPr>
      <w:rFonts w:ascii="Times New Roman" w:hAnsi="Times New Roman"/>
      <w:b/>
      <w:bCs/>
      <w:sz w:val="20"/>
      <w:u w:val="single"/>
      <w:bdr w:val="single" w:sz="4" w:space="0" w:color="auto"/>
    </w:rPr>
  </w:style>
  <w:style w:type="character" w:customStyle="1" w:styleId="highlightedsearchterm">
    <w:name w:val="highlightedsearchterm"/>
    <w:rsid w:val="00216A09"/>
  </w:style>
  <w:style w:type="character" w:customStyle="1" w:styleId="StyleUnderline1">
    <w:name w:val="Style Underline1"/>
    <w:basedOn w:val="DefaultParagraphFont"/>
    <w:rsid w:val="00216A09"/>
    <w:rPr>
      <w:rFonts w:ascii="Times New Roman" w:hAnsi="Times New Roman"/>
      <w:sz w:val="20"/>
      <w:u w:val="single"/>
    </w:rPr>
  </w:style>
  <w:style w:type="paragraph" w:customStyle="1" w:styleId="CardIndented">
    <w:name w:val="Card (Indented)"/>
    <w:basedOn w:val="Normal"/>
    <w:link w:val="CardIndentedChar"/>
    <w:qFormat/>
    <w:rsid w:val="00216A09"/>
    <w:pPr>
      <w:ind w:left="288"/>
    </w:pPr>
    <w:rPr>
      <w:rFonts w:cs="Calibri"/>
    </w:rPr>
  </w:style>
  <w:style w:type="paragraph" w:customStyle="1" w:styleId="StyleStyle49pt10">
    <w:name w:val="Style Style4 + 9 pt10"/>
    <w:basedOn w:val="Style4"/>
    <w:link w:val="StyleStyle49pt10Char"/>
    <w:qFormat/>
    <w:rsid w:val="00216A09"/>
    <w:rPr>
      <w:rFonts w:cs="Times New Roman"/>
    </w:rPr>
  </w:style>
  <w:style w:type="character" w:customStyle="1" w:styleId="StyleStyle49pt10Char">
    <w:name w:val="Style Style4 + 9 pt10 Char"/>
    <w:basedOn w:val="Style4Char"/>
    <w:link w:val="StyleStyle49pt10"/>
    <w:rsid w:val="00216A09"/>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216A09"/>
    <w:rPr>
      <w:rFonts w:cs="Times New Roman"/>
      <w:b/>
      <w:bCs/>
    </w:rPr>
  </w:style>
  <w:style w:type="character" w:customStyle="1" w:styleId="StyleStyle49ptBold7Char">
    <w:name w:val="Style Style4 + 9 pt Bold7 Char"/>
    <w:link w:val="StyleStyle49ptBold7"/>
    <w:rsid w:val="00216A09"/>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216A09"/>
    <w:pPr>
      <w:ind w:left="288"/>
    </w:pPr>
    <w:rPr>
      <w:rFonts w:eastAsia="Times New Roman" w:cs="Calibri"/>
      <w:u w:val="single"/>
    </w:rPr>
  </w:style>
  <w:style w:type="character" w:customStyle="1" w:styleId="NormalUnderlineChar">
    <w:name w:val="Normal Underline Char"/>
    <w:link w:val="NormalUnderline"/>
    <w:rsid w:val="00216A09"/>
    <w:rPr>
      <w:rFonts w:ascii="Calibri" w:eastAsia="Times New Roman" w:hAnsi="Calibri" w:cs="Calibri"/>
      <w:sz w:val="22"/>
      <w:u w:val="single"/>
    </w:rPr>
  </w:style>
  <w:style w:type="character" w:customStyle="1" w:styleId="DontRead">
    <w:name w:val="Don't Read"/>
    <w:qFormat/>
    <w:rsid w:val="00216A09"/>
    <w:rPr>
      <w:rFonts w:ascii="Times New Roman" w:hAnsi="Times New Roman"/>
      <w:sz w:val="16"/>
    </w:rPr>
  </w:style>
  <w:style w:type="paragraph" w:customStyle="1" w:styleId="Underlinestyle">
    <w:name w:val="Underline style"/>
    <w:basedOn w:val="Normal"/>
    <w:qFormat/>
    <w:rsid w:val="00216A09"/>
    <w:rPr>
      <w:rFonts w:eastAsia="Times New Roman" w:cs="Calibri"/>
      <w:u w:val="single"/>
    </w:rPr>
  </w:style>
  <w:style w:type="character" w:customStyle="1" w:styleId="Style11ptUnderline3">
    <w:name w:val="Style 11 pt Underline3"/>
    <w:rsid w:val="00216A09"/>
    <w:rPr>
      <w:sz w:val="20"/>
      <w:u w:val="single"/>
    </w:rPr>
  </w:style>
  <w:style w:type="character" w:customStyle="1" w:styleId="27">
    <w:name w:val="27"/>
    <w:rsid w:val="00216A09"/>
    <w:rPr>
      <w:rFonts w:cs="Arial"/>
      <w:bCs/>
      <w:sz w:val="20"/>
      <w:u w:val="single"/>
      <w:lang w:val="en-US" w:eastAsia="en-US" w:bidi="ar-SA"/>
    </w:rPr>
  </w:style>
  <w:style w:type="character" w:customStyle="1" w:styleId="2">
    <w:name w:val="2"/>
    <w:rsid w:val="00216A09"/>
    <w:rPr>
      <w:rFonts w:cs="Arial"/>
      <w:bCs/>
      <w:sz w:val="20"/>
      <w:u w:val="single"/>
      <w:lang w:val="en-US" w:eastAsia="en-US" w:bidi="ar-SA"/>
    </w:rPr>
  </w:style>
  <w:style w:type="character" w:customStyle="1" w:styleId="Style9ptUnderline11">
    <w:name w:val="Style 9 pt Underline11"/>
    <w:basedOn w:val="DefaultParagraphFont"/>
    <w:rsid w:val="00216A09"/>
    <w:rPr>
      <w:sz w:val="20"/>
      <w:u w:val="single"/>
    </w:rPr>
  </w:style>
  <w:style w:type="character" w:customStyle="1" w:styleId="Style9ptBoldUnderline5">
    <w:name w:val="Style 9 pt Bold Underline5"/>
    <w:basedOn w:val="DefaultParagraphFont"/>
    <w:rsid w:val="00216A09"/>
    <w:rPr>
      <w:b/>
      <w:bCs/>
      <w:sz w:val="20"/>
      <w:u w:val="single"/>
    </w:rPr>
  </w:style>
  <w:style w:type="character" w:customStyle="1" w:styleId="CharChar114">
    <w:name w:val="Char Char114"/>
    <w:basedOn w:val="DefaultParagraphFont"/>
    <w:rsid w:val="00216A09"/>
    <w:rPr>
      <w:rFonts w:cs="Arial"/>
      <w:bCs/>
      <w:szCs w:val="26"/>
      <w:u w:val="single"/>
      <w:lang w:val="en-US" w:eastAsia="en-US" w:bidi="ar-SA"/>
    </w:rPr>
  </w:style>
  <w:style w:type="character" w:customStyle="1" w:styleId="CharChar113">
    <w:name w:val="Char Char113"/>
    <w:basedOn w:val="DefaultParagraphFont"/>
    <w:rsid w:val="00216A09"/>
    <w:rPr>
      <w:rFonts w:cs="Arial"/>
      <w:bCs/>
      <w:szCs w:val="26"/>
      <w:u w:val="single"/>
      <w:lang w:val="en-US" w:eastAsia="en-US" w:bidi="ar-SA"/>
    </w:rPr>
  </w:style>
  <w:style w:type="character" w:customStyle="1" w:styleId="CharChar112">
    <w:name w:val="Char Char112"/>
    <w:basedOn w:val="DefaultParagraphFont"/>
    <w:rsid w:val="00216A09"/>
    <w:rPr>
      <w:rFonts w:cs="Arial"/>
      <w:bCs/>
      <w:szCs w:val="26"/>
      <w:u w:val="single"/>
      <w:lang w:val="en-US" w:eastAsia="en-US" w:bidi="ar-SA"/>
    </w:rPr>
  </w:style>
  <w:style w:type="character" w:customStyle="1" w:styleId="ssl0">
    <w:name w:val="ss_l0"/>
    <w:basedOn w:val="DefaultParagraphFont"/>
    <w:rsid w:val="00216A09"/>
  </w:style>
  <w:style w:type="character" w:customStyle="1" w:styleId="CommentSubjectChar1">
    <w:name w:val="Comment Subject Char1"/>
    <w:basedOn w:val="CommentTextChar"/>
    <w:uiPriority w:val="99"/>
    <w:semiHidden/>
    <w:rsid w:val="00216A09"/>
    <w:rPr>
      <w:rFonts w:ascii="Calibri" w:eastAsiaTheme="minorHAnsi" w:hAnsi="Calibri" w:cs="Calibri"/>
      <w:b/>
      <w:bCs/>
      <w:sz w:val="22"/>
      <w:szCs w:val="20"/>
    </w:rPr>
  </w:style>
  <w:style w:type="paragraph" w:customStyle="1" w:styleId="WW-Default1">
    <w:name w:val="WW-Default1"/>
    <w:basedOn w:val="Normal"/>
    <w:qFormat/>
    <w:rsid w:val="00216A09"/>
    <w:pPr>
      <w:suppressAutoHyphens/>
    </w:pPr>
    <w:rPr>
      <w:rFonts w:eastAsia="Times New Roman" w:cs="Calibri"/>
      <w:b/>
      <w:bCs/>
      <w:szCs w:val="20"/>
      <w:lang w:eastAsia="ar-SA"/>
    </w:rPr>
  </w:style>
  <w:style w:type="paragraph" w:customStyle="1" w:styleId="Normal1">
    <w:name w:val="Normal1"/>
    <w:basedOn w:val="BodyText"/>
    <w:qFormat/>
    <w:rsid w:val="00216A09"/>
    <w:pPr>
      <w:widowControl/>
    </w:pPr>
    <w:rPr>
      <w:sz w:val="22"/>
    </w:rPr>
  </w:style>
  <w:style w:type="character" w:customStyle="1" w:styleId="zoomme">
    <w:name w:val="zoomme"/>
    <w:basedOn w:val="DefaultParagraphFont"/>
    <w:rsid w:val="00216A09"/>
  </w:style>
  <w:style w:type="character" w:customStyle="1" w:styleId="Date1">
    <w:name w:val="Date1"/>
    <w:basedOn w:val="DefaultParagraphFont"/>
    <w:rsid w:val="00216A09"/>
  </w:style>
  <w:style w:type="character" w:customStyle="1" w:styleId="classauthor">
    <w:name w:val="class=&quot;author&quot;"/>
    <w:basedOn w:val="DefaultParagraphFont"/>
    <w:rsid w:val="00216A09"/>
  </w:style>
  <w:style w:type="paragraph" w:customStyle="1" w:styleId="CardStyle">
    <w:name w:val="Card Style"/>
    <w:basedOn w:val="Normal"/>
    <w:link w:val="CardStyleChar"/>
    <w:qFormat/>
    <w:rsid w:val="00216A09"/>
    <w:rPr>
      <w:rFonts w:eastAsia="Times New Roman" w:cs="Calibri"/>
    </w:rPr>
  </w:style>
  <w:style w:type="character" w:customStyle="1" w:styleId="CharCharChar">
    <w:name w:val="Char Char Char"/>
    <w:basedOn w:val="DefaultParagraphFont"/>
    <w:rsid w:val="00216A09"/>
    <w:rPr>
      <w:rFonts w:cs="Arial"/>
      <w:bCs/>
      <w:szCs w:val="26"/>
      <w:u w:val="single"/>
      <w:lang w:val="en-US" w:eastAsia="en-US" w:bidi="ar-SA"/>
    </w:rPr>
  </w:style>
  <w:style w:type="character" w:customStyle="1" w:styleId="BoldUnderlineChar0">
    <w:name w:val="Bold Underline Char"/>
    <w:rsid w:val="00216A09"/>
    <w:rPr>
      <w:rFonts w:ascii="Times New Roman" w:eastAsia="Times New Roman" w:hAnsi="Times New Roman"/>
      <w:b/>
      <w:bCs/>
      <w:szCs w:val="24"/>
      <w:u w:val="single"/>
    </w:rPr>
  </w:style>
  <w:style w:type="character" w:customStyle="1" w:styleId="texto1">
    <w:name w:val="texto1"/>
    <w:rsid w:val="00216A09"/>
  </w:style>
  <w:style w:type="character" w:customStyle="1" w:styleId="apple-style-span">
    <w:name w:val="apple-style-span"/>
    <w:rsid w:val="00216A09"/>
  </w:style>
  <w:style w:type="paragraph" w:customStyle="1" w:styleId="citenon-bold">
    <w:name w:val="cite non-bold"/>
    <w:basedOn w:val="Normal"/>
    <w:link w:val="citenon-boldChar"/>
    <w:qFormat/>
    <w:rsid w:val="00216A09"/>
    <w:rPr>
      <w:rFonts w:ascii="Garamond" w:eastAsia="Times New Roman" w:hAnsi="Garamond" w:cs="Calibri"/>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216A09"/>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216A09"/>
    <w:rPr>
      <w:rFonts w:ascii="Calibri" w:eastAsia="Times New Roman" w:hAnsi="Calibri" w:cs="Arial"/>
      <w:b/>
      <w:szCs w:val="28"/>
    </w:rPr>
  </w:style>
  <w:style w:type="paragraph" w:customStyle="1" w:styleId="Style23">
    <w:name w:val="Style23"/>
    <w:basedOn w:val="Normal"/>
    <w:uiPriority w:val="99"/>
    <w:qFormat/>
    <w:rsid w:val="00216A09"/>
    <w:pPr>
      <w:widowControl w:val="0"/>
      <w:autoSpaceDE w:val="0"/>
      <w:autoSpaceDN w:val="0"/>
      <w:adjustRightInd w:val="0"/>
      <w:spacing w:line="209" w:lineRule="exact"/>
    </w:pPr>
    <w:rPr>
      <w:rFonts w:eastAsia="SimSun" w:cs="Calibri"/>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216A09"/>
    <w:rPr>
      <w:rFonts w:ascii="Calibri" w:eastAsia="Times New Roman" w:hAnsi="Calibri" w:cs="Calibri"/>
      <w:sz w:val="22"/>
      <w:lang w:bidi="en-US"/>
    </w:rPr>
  </w:style>
  <w:style w:type="character" w:customStyle="1" w:styleId="gray">
    <w:name w:val="gray"/>
    <w:basedOn w:val="DefaultParagraphFont"/>
    <w:rsid w:val="00216A09"/>
  </w:style>
  <w:style w:type="paragraph" w:customStyle="1" w:styleId="Tagtemplate">
    <w:name w:val="Tagtemplate"/>
    <w:basedOn w:val="Normal"/>
    <w:link w:val="TagtemplateChar"/>
    <w:autoRedefine/>
    <w:qFormat/>
    <w:rsid w:val="00216A09"/>
    <w:pPr>
      <w:keepNext/>
      <w:keepLines/>
    </w:pPr>
    <w:rPr>
      <w:rFonts w:eastAsia="Calibri" w:cs="Calibri"/>
      <w:b/>
    </w:rPr>
  </w:style>
  <w:style w:type="character" w:customStyle="1" w:styleId="TagtemplateChar">
    <w:name w:val="Tagtemplate Char"/>
    <w:basedOn w:val="DefaultParagraphFont"/>
    <w:link w:val="Tagtemplate"/>
    <w:rsid w:val="00216A09"/>
    <w:rPr>
      <w:rFonts w:ascii="Calibri" w:eastAsia="Calibri" w:hAnsi="Calibri" w:cs="Calibri"/>
      <w:b/>
      <w:sz w:val="22"/>
    </w:rPr>
  </w:style>
  <w:style w:type="character" w:customStyle="1" w:styleId="Styleunderline11ptBorderSinglesolidlineAuto05p">
    <w:name w:val="Style underline + 11 pt Border: : (Single solid line Auto  0.5 p..."/>
    <w:rsid w:val="00216A09"/>
    <w:rPr>
      <w:sz w:val="20"/>
      <w:u w:val="single"/>
      <w:bdr w:val="single" w:sz="4" w:space="0" w:color="auto"/>
    </w:rPr>
  </w:style>
  <w:style w:type="paragraph" w:customStyle="1" w:styleId="Citation-FirstLine">
    <w:name w:val="Citation - First Line"/>
    <w:basedOn w:val="Normal"/>
    <w:next w:val="Normal"/>
    <w:autoRedefine/>
    <w:qFormat/>
    <w:rsid w:val="00216A09"/>
    <w:pPr>
      <w:spacing w:line="240" w:lineRule="atLeast"/>
      <w:jc w:val="both"/>
    </w:pPr>
    <w:rPr>
      <w:rFonts w:ascii="Book Antiqua" w:eastAsia="Times New Roman" w:hAnsi="Book Antiqua" w:cs="Calibri"/>
    </w:rPr>
  </w:style>
  <w:style w:type="character" w:customStyle="1" w:styleId="CardText-Underlined">
    <w:name w:val="Card Text - Underlined"/>
    <w:rsid w:val="00216A09"/>
    <w:rPr>
      <w:b/>
      <w:sz w:val="20"/>
      <w:u w:val="single"/>
    </w:rPr>
  </w:style>
  <w:style w:type="paragraph" w:customStyle="1" w:styleId="Citation-Complete">
    <w:name w:val="Citation - Complete"/>
    <w:basedOn w:val="Normal"/>
    <w:next w:val="Normal"/>
    <w:link w:val="Citation-CompleteChar"/>
    <w:autoRedefine/>
    <w:qFormat/>
    <w:rsid w:val="00216A09"/>
    <w:pPr>
      <w:spacing w:after="120"/>
      <w:jc w:val="both"/>
    </w:pPr>
    <w:rPr>
      <w:rFonts w:ascii="Book Antiqua" w:eastAsia="Times New Roman" w:hAnsi="Book Antiqua" w:cs="Calibri"/>
    </w:rPr>
  </w:style>
  <w:style w:type="character" w:customStyle="1" w:styleId="Citation-CompleteChar">
    <w:name w:val="Citation - Complete Char"/>
    <w:basedOn w:val="DefaultParagraphFont"/>
    <w:link w:val="Citation-Complete"/>
    <w:locked/>
    <w:rsid w:val="00216A09"/>
    <w:rPr>
      <w:rFonts w:ascii="Book Antiqua" w:eastAsia="Times New Roman" w:hAnsi="Book Antiqua" w:cs="Calibri"/>
      <w:sz w:val="22"/>
    </w:rPr>
  </w:style>
  <w:style w:type="character" w:customStyle="1" w:styleId="MicroTextChar">
    <w:name w:val="MicroText Char"/>
    <w:link w:val="MicroText"/>
    <w:rsid w:val="00216A09"/>
    <w:rPr>
      <w:rFonts w:ascii="Arial Narrow" w:hAnsi="Arial Narrow"/>
      <w:sz w:val="12"/>
    </w:rPr>
  </w:style>
  <w:style w:type="paragraph" w:customStyle="1" w:styleId="TagCite">
    <w:name w:val="Tag/Cite"/>
    <w:basedOn w:val="Normal"/>
    <w:qFormat/>
    <w:rsid w:val="00216A09"/>
    <w:rPr>
      <w:rFonts w:eastAsia="Times New Roman" w:cs="Calibri"/>
      <w:b/>
    </w:rPr>
  </w:style>
  <w:style w:type="character" w:customStyle="1" w:styleId="BoldandUnderlineChar">
    <w:name w:val="Bold and Underline Char"/>
    <w:basedOn w:val="DefaultParagraphFont"/>
    <w:link w:val="BoldandUnderline"/>
    <w:locked/>
    <w:rsid w:val="00216A09"/>
    <w:rPr>
      <w:b/>
      <w:u w:val="single"/>
    </w:rPr>
  </w:style>
  <w:style w:type="paragraph" w:customStyle="1" w:styleId="BoldandUnderline">
    <w:name w:val="Bold and Underline"/>
    <w:basedOn w:val="Normal"/>
    <w:link w:val="BoldandUnderlineChar"/>
    <w:qFormat/>
    <w:rsid w:val="00216A09"/>
    <w:rPr>
      <w:rFonts w:asciiTheme="minorHAnsi" w:hAnsiTheme="minorHAnsi"/>
      <w:b/>
      <w:sz w:val="24"/>
      <w:u w:val="single"/>
    </w:rPr>
  </w:style>
  <w:style w:type="character" w:customStyle="1" w:styleId="hdr">
    <w:name w:val="hdr"/>
    <w:basedOn w:val="DefaultParagraphFont"/>
    <w:rsid w:val="00216A09"/>
  </w:style>
  <w:style w:type="paragraph" w:customStyle="1" w:styleId="StyleStyle49ptBold3">
    <w:name w:val="Style Style4 + 9 pt Bold3"/>
    <w:basedOn w:val="Style4"/>
    <w:link w:val="StyleStyle49ptBold3Char"/>
    <w:qFormat/>
    <w:rsid w:val="00216A09"/>
    <w:rPr>
      <w:rFonts w:cs="Times New Roman"/>
      <w:b/>
      <w:bCs/>
    </w:rPr>
  </w:style>
  <w:style w:type="character" w:customStyle="1" w:styleId="StyleStyle49ptBold3Char">
    <w:name w:val="Style Style4 + 9 pt Bold3 Char"/>
    <w:basedOn w:val="Style4Char"/>
    <w:link w:val="StyleStyle49ptBold3"/>
    <w:rsid w:val="00216A09"/>
    <w:rPr>
      <w:rFonts w:ascii="Calibri" w:eastAsia="Times New Roman" w:hAnsi="Calibri" w:cs="Times New Roman"/>
      <w:b/>
      <w:bCs/>
      <w:sz w:val="22"/>
      <w:u w:val="single"/>
    </w:rPr>
  </w:style>
  <w:style w:type="character" w:customStyle="1" w:styleId="Style9ptUnderline6">
    <w:name w:val="Style 9 pt Underline6"/>
    <w:basedOn w:val="DefaultParagraphFont"/>
    <w:rsid w:val="00216A09"/>
    <w:rPr>
      <w:sz w:val="20"/>
      <w:u w:val="single"/>
    </w:rPr>
  </w:style>
  <w:style w:type="character" w:customStyle="1" w:styleId="ct-with-fmlt">
    <w:name w:val="ct-with-fmlt"/>
    <w:basedOn w:val="DefaultParagraphFont"/>
    <w:rsid w:val="00216A09"/>
  </w:style>
  <w:style w:type="character" w:styleId="IntenseEmphasis">
    <w:name w:val="Intense Emphasis"/>
    <w:aliases w:val="cites Char Ch,Intense Emphasis4,Intense Emphasi,Box Out,Intense Emphasis5,Heading 3 Char1 Char,Char Char Char1,Sty,Style Underli,Minimized Char,cites Char Char,Underlined Text Char,Underline Char,9.5 p,Cites and Cards Char1,9.5 pt"/>
    <w:uiPriority w:val="5"/>
    <w:qFormat/>
    <w:rsid w:val="00216A09"/>
    <w:rPr>
      <w:rFonts w:ascii="Arial" w:hAnsi="Arial" w:cs="Arial" w:hint="default"/>
      <w:b w:val="0"/>
      <w:bCs w:val="0"/>
      <w:sz w:val="20"/>
      <w:u w:val="single"/>
    </w:rPr>
  </w:style>
  <w:style w:type="paragraph" w:customStyle="1" w:styleId="TagText">
    <w:name w:val="TagText"/>
    <w:basedOn w:val="Normal"/>
    <w:uiPriority w:val="99"/>
    <w:qFormat/>
    <w:rsid w:val="00216A09"/>
    <w:rPr>
      <w:rFonts w:cs="Calibri"/>
      <w:b/>
    </w:rPr>
  </w:style>
  <w:style w:type="paragraph" w:customStyle="1" w:styleId="StyleStyle49pt">
    <w:name w:val="Style Style4 + 9 pt"/>
    <w:basedOn w:val="Normal"/>
    <w:link w:val="StyleStyle49ptChar"/>
    <w:qFormat/>
    <w:rsid w:val="00216A09"/>
    <w:rPr>
      <w:rFonts w:eastAsia="Times New Roman" w:cs="Calibri"/>
      <w:u w:val="single"/>
    </w:rPr>
  </w:style>
  <w:style w:type="character" w:customStyle="1" w:styleId="StyleStyle49ptChar">
    <w:name w:val="Style Style4 + 9 pt Char"/>
    <w:basedOn w:val="DefaultParagraphFont"/>
    <w:link w:val="StyleStyle49pt"/>
    <w:rsid w:val="00216A09"/>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216A09"/>
    <w:rPr>
      <w:rFonts w:eastAsia="Times New Roman" w:cs="Calibri"/>
      <w:b/>
      <w:bCs/>
      <w:u w:val="single"/>
    </w:rPr>
  </w:style>
  <w:style w:type="character" w:customStyle="1" w:styleId="StyleStyle49ptBoldChar">
    <w:name w:val="Style Style4 + 9 pt Bold Char"/>
    <w:basedOn w:val="DefaultParagraphFont"/>
    <w:link w:val="StyleStyle49ptBold"/>
    <w:rsid w:val="00216A09"/>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216A09"/>
    <w:rPr>
      <w:rFonts w:eastAsia="Times New Roman" w:cs="Calibri"/>
      <w:b/>
      <w:bCs/>
      <w:i/>
      <w:iCs/>
      <w:u w:val="single"/>
    </w:rPr>
  </w:style>
  <w:style w:type="character" w:customStyle="1" w:styleId="StyleStyle49ptBoldItalicChar">
    <w:name w:val="Style Style4 + 9 pt Bold Italic Char"/>
    <w:basedOn w:val="DefaultParagraphFont"/>
    <w:link w:val="StyleStyle49ptBoldItalic"/>
    <w:rsid w:val="00216A09"/>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216A09"/>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216A09"/>
    <w:rPr>
      <w:rFonts w:ascii="Arial" w:eastAsia="Times New Roman" w:hAnsi="Arial" w:cs="Arial"/>
      <w:b/>
      <w:bCs/>
      <w:sz w:val="22"/>
      <w:u w:val="single"/>
    </w:rPr>
  </w:style>
  <w:style w:type="paragraph" w:customStyle="1" w:styleId="StyleUnderlined11pt">
    <w:name w:val="Style Underlined + 11 pt"/>
    <w:link w:val="StyleUnderlined11ptChar"/>
    <w:qFormat/>
    <w:rsid w:val="00216A09"/>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216A09"/>
    <w:rPr>
      <w:rFonts w:ascii="Arial" w:eastAsia="Times New Roman" w:hAnsi="Arial" w:cs="Arial"/>
      <w:sz w:val="22"/>
      <w:u w:val="single"/>
    </w:rPr>
  </w:style>
  <w:style w:type="character" w:customStyle="1" w:styleId="newscontent">
    <w:name w:val="newscontent"/>
    <w:rsid w:val="00216A09"/>
  </w:style>
  <w:style w:type="character" w:customStyle="1" w:styleId="StyleUnderlinePatternClearYellow">
    <w:name w:val="Style Underline Pattern: Clear (Yellow)"/>
    <w:basedOn w:val="DefaultParagraphFont"/>
    <w:rsid w:val="00216A09"/>
    <w:rPr>
      <w:u w:val="single"/>
      <w:shd w:val="clear" w:color="auto" w:fill="00FF00"/>
    </w:rPr>
  </w:style>
  <w:style w:type="paragraph" w:customStyle="1" w:styleId="StyleUnderlineChar11pt3">
    <w:name w:val="Style Underline Char + 11 pt3"/>
    <w:link w:val="StyleUnderlineChar11pt3Char"/>
    <w:qFormat/>
    <w:rsid w:val="00216A09"/>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216A09"/>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216A09"/>
    <w:rPr>
      <w:b w:val="0"/>
      <w:bCs/>
      <w:u w:val="single"/>
    </w:rPr>
  </w:style>
  <w:style w:type="character" w:customStyle="1" w:styleId="date-display-single">
    <w:name w:val="date-display-single"/>
    <w:basedOn w:val="DefaultParagraphFont"/>
    <w:rsid w:val="00216A09"/>
  </w:style>
  <w:style w:type="character" w:customStyle="1" w:styleId="CommentTextChar1">
    <w:name w:val="Comment Text Char1"/>
    <w:basedOn w:val="DefaultParagraphFont"/>
    <w:uiPriority w:val="99"/>
    <w:rsid w:val="00216A09"/>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216A09"/>
    <w:rPr>
      <w:rFonts w:ascii="Times New Roman" w:hAnsi="Times New Roman" w:cs="Times New Roman"/>
      <w:sz w:val="20"/>
    </w:rPr>
  </w:style>
  <w:style w:type="paragraph" w:customStyle="1" w:styleId="Cite2">
    <w:name w:val="Cite 2"/>
    <w:basedOn w:val="Normal"/>
    <w:qFormat/>
    <w:rsid w:val="00216A09"/>
    <w:rPr>
      <w:rFonts w:eastAsia="MS Mincho" w:cs="Calibri"/>
      <w:b/>
      <w:u w:val="single"/>
    </w:rPr>
  </w:style>
  <w:style w:type="character" w:customStyle="1" w:styleId="StyleunderlineBold">
    <w:name w:val="Style underline + Bold"/>
    <w:basedOn w:val="underline"/>
    <w:rsid w:val="00216A09"/>
    <w:rPr>
      <w:rFonts w:ascii="Times New Roman" w:hAnsi="Times New Roman" w:cs="Times New Roman"/>
      <w:bCs/>
      <w:sz w:val="20"/>
      <w:u w:val="single"/>
    </w:rPr>
  </w:style>
  <w:style w:type="paragraph" w:customStyle="1" w:styleId="cards0">
    <w:name w:val="cards"/>
    <w:basedOn w:val="Cites0"/>
    <w:qFormat/>
    <w:rsid w:val="00216A09"/>
    <w:pPr>
      <w:widowControl/>
      <w:jc w:val="left"/>
    </w:pPr>
    <w:rPr>
      <w:szCs w:val="22"/>
    </w:rPr>
  </w:style>
  <w:style w:type="character" w:customStyle="1" w:styleId="Style10ptUnderline">
    <w:name w:val="Style 10 pt Underline"/>
    <w:basedOn w:val="DefaultParagraphFont"/>
    <w:rsid w:val="00216A09"/>
    <w:rPr>
      <w:sz w:val="20"/>
      <w:u w:val="single"/>
    </w:rPr>
  </w:style>
  <w:style w:type="character" w:styleId="HTMLCite">
    <w:name w:val="HTML Cite"/>
    <w:uiPriority w:val="99"/>
    <w:rsid w:val="00216A09"/>
    <w:rPr>
      <w:i/>
      <w:iCs/>
    </w:rPr>
  </w:style>
  <w:style w:type="character" w:customStyle="1" w:styleId="slug-pub-date">
    <w:name w:val="slug-pub-date"/>
    <w:basedOn w:val="DefaultParagraphFont"/>
    <w:rsid w:val="00216A09"/>
  </w:style>
  <w:style w:type="character" w:customStyle="1" w:styleId="slug-vol">
    <w:name w:val="slug-vol"/>
    <w:basedOn w:val="DefaultParagraphFont"/>
    <w:rsid w:val="00216A09"/>
  </w:style>
  <w:style w:type="character" w:customStyle="1" w:styleId="slug-issue">
    <w:name w:val="slug-issue"/>
    <w:basedOn w:val="DefaultParagraphFont"/>
    <w:rsid w:val="00216A09"/>
  </w:style>
  <w:style w:type="character" w:customStyle="1" w:styleId="slug-pages">
    <w:name w:val="slug-pages"/>
    <w:basedOn w:val="DefaultParagraphFont"/>
    <w:rsid w:val="00216A09"/>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216A09"/>
    <w:rPr>
      <w:b/>
      <w:bCs/>
      <w:strike w:val="0"/>
      <w:dstrike w:val="0"/>
      <w:sz w:val="24"/>
      <w:u w:val="none"/>
      <w:effect w:val="none"/>
    </w:rPr>
  </w:style>
  <w:style w:type="paragraph" w:customStyle="1" w:styleId="Tag2">
    <w:name w:val="Tag2"/>
    <w:basedOn w:val="Normal"/>
    <w:autoRedefine/>
    <w:qFormat/>
    <w:rsid w:val="00216A09"/>
    <w:pPr>
      <w:spacing w:before="120"/>
    </w:pPr>
    <w:rPr>
      <w:rFonts w:cs="Calibri"/>
      <w:b/>
      <w:sz w:val="26"/>
    </w:rPr>
  </w:style>
  <w:style w:type="character" w:customStyle="1" w:styleId="tagchar">
    <w:name w:val="tagchar"/>
    <w:basedOn w:val="DefaultParagraphFont"/>
    <w:rsid w:val="00216A09"/>
  </w:style>
  <w:style w:type="paragraph" w:customStyle="1" w:styleId="NormalText">
    <w:name w:val="Normal Text"/>
    <w:basedOn w:val="Normal"/>
    <w:link w:val="NormalTextChar"/>
    <w:autoRedefine/>
    <w:qFormat/>
    <w:rsid w:val="00216A09"/>
    <w:pPr>
      <w:jc w:val="both"/>
    </w:pPr>
    <w:rPr>
      <w:rFonts w:eastAsia="Times New Roman" w:cs="Calibri"/>
      <w:szCs w:val="26"/>
    </w:rPr>
  </w:style>
  <w:style w:type="character" w:customStyle="1" w:styleId="pmterms11">
    <w:name w:val="pmterms11"/>
    <w:basedOn w:val="DefaultParagraphFont"/>
    <w:rsid w:val="00216A09"/>
    <w:rPr>
      <w:b/>
      <w:bCs/>
      <w:i w:val="0"/>
      <w:iCs w:val="0"/>
      <w:color w:val="000000"/>
    </w:rPr>
  </w:style>
  <w:style w:type="character" w:customStyle="1" w:styleId="StyleUnderlineChar9ptBold">
    <w:name w:val="Style Underline Char + 9 pt Bold"/>
    <w:basedOn w:val="DefaultParagraphFont"/>
    <w:rsid w:val="00216A09"/>
    <w:rPr>
      <w:rFonts w:ascii="Times New Roman" w:hAnsi="Times New Roman"/>
      <w:b/>
      <w:bCs/>
      <w:sz w:val="20"/>
      <w:u w:val="single"/>
      <w:lang w:val="en-US" w:eastAsia="en-US" w:bidi="ar-SA"/>
    </w:rPr>
  </w:style>
  <w:style w:type="character" w:customStyle="1" w:styleId="Style8pt">
    <w:name w:val="Style 8 pt"/>
    <w:basedOn w:val="DefaultParagraphFont"/>
    <w:rsid w:val="00216A09"/>
    <w:rPr>
      <w:sz w:val="20"/>
    </w:rPr>
  </w:style>
  <w:style w:type="character" w:customStyle="1" w:styleId="UnderlineChar5Char">
    <w:name w:val="Underline Char5 Char"/>
    <w:basedOn w:val="DefaultParagraphFont"/>
    <w:rsid w:val="00216A09"/>
    <w:rPr>
      <w:szCs w:val="24"/>
      <w:u w:val="single"/>
      <w:lang w:val="en-US" w:eastAsia="en-US" w:bidi="ar-SA"/>
    </w:rPr>
  </w:style>
  <w:style w:type="character" w:customStyle="1" w:styleId="BoldandUnderlineChar2Char1">
    <w:name w:val="Bold and Underline Char2 Char1"/>
    <w:basedOn w:val="DefaultParagraphFont"/>
    <w:rsid w:val="00216A09"/>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216A09"/>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216A09"/>
    <w:rPr>
      <w:szCs w:val="24"/>
      <w:u w:val="single"/>
      <w:lang w:val="en-US" w:eastAsia="en-US" w:bidi="ar-SA"/>
    </w:rPr>
  </w:style>
  <w:style w:type="paragraph" w:customStyle="1" w:styleId="Language">
    <w:name w:val="Language"/>
    <w:basedOn w:val="Normal"/>
    <w:link w:val="LanguageChar"/>
    <w:qFormat/>
    <w:rsid w:val="00216A09"/>
    <w:rPr>
      <w:rFonts w:eastAsia="Times New Roman" w:cs="Calibri"/>
      <w:strike/>
      <w:szCs w:val="20"/>
    </w:rPr>
  </w:style>
  <w:style w:type="character" w:customStyle="1" w:styleId="LanguageChar">
    <w:name w:val="Language Char"/>
    <w:basedOn w:val="DefaultParagraphFont"/>
    <w:link w:val="Language"/>
    <w:rsid w:val="00216A09"/>
    <w:rPr>
      <w:rFonts w:ascii="Calibri" w:eastAsia="Times New Roman" w:hAnsi="Calibri" w:cs="Calibri"/>
      <w:strike/>
      <w:sz w:val="22"/>
      <w:szCs w:val="20"/>
    </w:rPr>
  </w:style>
  <w:style w:type="paragraph" w:customStyle="1" w:styleId="UnderlineChar3">
    <w:name w:val="Underline Char3"/>
    <w:basedOn w:val="Normal"/>
    <w:link w:val="UnderlineChar3Char"/>
    <w:qFormat/>
    <w:rsid w:val="00216A09"/>
    <w:rPr>
      <w:rFonts w:eastAsia="Times New Roman" w:cs="Calibri"/>
      <w:u w:val="single"/>
    </w:rPr>
  </w:style>
  <w:style w:type="character" w:customStyle="1" w:styleId="UnderlineChar3Char">
    <w:name w:val="Underline Char3 Char"/>
    <w:basedOn w:val="DefaultParagraphFont"/>
    <w:link w:val="UnderlineChar3"/>
    <w:rsid w:val="00216A09"/>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216A09"/>
    <w:rPr>
      <w:rFonts w:eastAsia="Times New Roman" w:cs="Calibri"/>
      <w:b/>
      <w:u w:val="single"/>
    </w:rPr>
  </w:style>
  <w:style w:type="character" w:customStyle="1" w:styleId="BoldandUnderlineChar3CharChar">
    <w:name w:val="Bold and Underline Char3 Char Char"/>
    <w:basedOn w:val="DefaultParagraphFont"/>
    <w:link w:val="BoldandUnderlineChar3Char"/>
    <w:rsid w:val="00216A09"/>
    <w:rPr>
      <w:rFonts w:ascii="Calibri" w:eastAsia="Times New Roman" w:hAnsi="Calibri" w:cs="Calibri"/>
      <w:b/>
      <w:sz w:val="22"/>
      <w:u w:val="single"/>
    </w:rPr>
  </w:style>
  <w:style w:type="character" w:customStyle="1" w:styleId="UnderlineChar1">
    <w:name w:val="Underline Char1"/>
    <w:basedOn w:val="DefaultParagraphFont"/>
    <w:rsid w:val="00216A09"/>
    <w:rPr>
      <w:szCs w:val="24"/>
      <w:u w:val="single"/>
      <w:lang w:val="en-US" w:eastAsia="en-US" w:bidi="ar-SA"/>
    </w:rPr>
  </w:style>
  <w:style w:type="character" w:customStyle="1" w:styleId="BoldandUnderlineChar1Char2Char">
    <w:name w:val="Bold and Underline Char1 Char2 Char"/>
    <w:basedOn w:val="DefaultParagraphFont"/>
    <w:rsid w:val="00216A09"/>
    <w:rPr>
      <w:b/>
      <w:szCs w:val="24"/>
      <w:u w:val="single"/>
      <w:lang w:val="en-US" w:eastAsia="en-US" w:bidi="ar-SA"/>
    </w:rPr>
  </w:style>
  <w:style w:type="character" w:customStyle="1" w:styleId="SmalltextChar">
    <w:name w:val="Small text Char"/>
    <w:aliases w:val="Quote1 Char1"/>
    <w:link w:val="Smalltext"/>
    <w:rsid w:val="00216A09"/>
    <w:rPr>
      <w:rFonts w:ascii="Arial Narrow" w:eastAsia="Times New Roman" w:hAnsi="Arial Narrow" w:cs="Calibri"/>
      <w:sz w:val="22"/>
    </w:rPr>
  </w:style>
  <w:style w:type="paragraph" w:customStyle="1" w:styleId="HotRoute">
    <w:name w:val="Hot Route"/>
    <w:basedOn w:val="Normal"/>
    <w:link w:val="HotRouteChar0"/>
    <w:qFormat/>
    <w:rsid w:val="00216A09"/>
    <w:pPr>
      <w:ind w:left="144"/>
    </w:pPr>
    <w:rPr>
      <w:rFonts w:eastAsia="Times New Roman" w:cs="Calibri"/>
    </w:rPr>
  </w:style>
  <w:style w:type="paragraph" w:customStyle="1" w:styleId="Cardstyle0">
    <w:name w:val="Cardstyle"/>
    <w:basedOn w:val="Normal"/>
    <w:next w:val="Normal"/>
    <w:qFormat/>
    <w:rsid w:val="00216A09"/>
    <w:rPr>
      <w:rFonts w:eastAsia="Times New Roman" w:cs="Calibri"/>
    </w:rPr>
  </w:style>
  <w:style w:type="character" w:customStyle="1" w:styleId="Style12ptBoldUnderline1">
    <w:name w:val="Style 12 pt Bold Underline1"/>
    <w:basedOn w:val="DefaultParagraphFont"/>
    <w:rsid w:val="00216A09"/>
    <w:rPr>
      <w:b/>
      <w:bCs/>
      <w:sz w:val="24"/>
      <w:u w:val="single"/>
    </w:rPr>
  </w:style>
  <w:style w:type="character" w:customStyle="1" w:styleId="StyleEmphasisArial12ptBoldNotItalic">
    <w:name w:val="Style Emphasis + Arial 12 pt Bold Not Italic"/>
    <w:basedOn w:val="Emphasis"/>
    <w:rsid w:val="00216A09"/>
    <w:rPr>
      <w:rFonts w:ascii="Arial" w:hAnsi="Arial" w:cs="Times New Roman"/>
      <w:b w:val="0"/>
      <w:bCs/>
      <w:i/>
      <w:iCs/>
      <w:sz w:val="24"/>
      <w:u w:val="single"/>
      <w:bdr w:val="single" w:sz="8" w:space="0" w:color="auto"/>
    </w:rPr>
  </w:style>
  <w:style w:type="character" w:customStyle="1" w:styleId="DebateHighlighted">
    <w:name w:val="Debate Highlighted"/>
    <w:qFormat/>
    <w:rsid w:val="00216A09"/>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216A09"/>
    <w:rPr>
      <w:rFonts w:ascii="SimSun" w:eastAsia="SimSun" w:hAnsi="SimSun"/>
      <w:sz w:val="15"/>
      <w:lang w:eastAsia="zh-CN"/>
    </w:rPr>
  </w:style>
  <w:style w:type="paragraph" w:customStyle="1" w:styleId="UnreadText">
    <w:name w:val="Unread Text"/>
    <w:basedOn w:val="Normal"/>
    <w:next w:val="Normal"/>
    <w:link w:val="UnreadTextChar"/>
    <w:autoRedefine/>
    <w:qFormat/>
    <w:rsid w:val="00216A09"/>
    <w:pPr>
      <w:ind w:left="360"/>
    </w:pPr>
    <w:rPr>
      <w:rFonts w:ascii="SimSun" w:eastAsia="SimSun" w:hAnsi="SimSun"/>
      <w:sz w:val="15"/>
      <w:lang w:eastAsia="zh-CN"/>
    </w:rPr>
  </w:style>
  <w:style w:type="paragraph" w:customStyle="1" w:styleId="AuthorDate">
    <w:name w:val="AuthorDate"/>
    <w:next w:val="Normal"/>
    <w:link w:val="AuthorDateChar"/>
    <w:qFormat/>
    <w:rsid w:val="00216A09"/>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216A09"/>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216A09"/>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216A09"/>
    <w:rPr>
      <w:rFonts w:ascii="Times New Roman" w:hAnsi="Times New Roman"/>
      <w:sz w:val="20"/>
      <w:u w:val="single"/>
      <w:bdr w:val="none" w:sz="0" w:space="0" w:color="auto"/>
      <w:shd w:val="clear" w:color="auto" w:fill="C0C0C0"/>
    </w:rPr>
  </w:style>
  <w:style w:type="character" w:customStyle="1" w:styleId="smallChar">
    <w:name w:val="small Char"/>
    <w:rsid w:val="00216A09"/>
    <w:rPr>
      <w:rFonts w:ascii="Calibri" w:eastAsia="Calibri" w:hAnsi="Calibri" w:cs="Calibri"/>
      <w:sz w:val="16"/>
      <w:szCs w:val="20"/>
      <w:lang w:val="x-none" w:eastAsia="x-none"/>
    </w:rPr>
  </w:style>
  <w:style w:type="paragraph" w:customStyle="1" w:styleId="HotRoute0">
    <w:name w:val="Hot Route!"/>
    <w:basedOn w:val="Normal"/>
    <w:qFormat/>
    <w:rsid w:val="00216A09"/>
    <w:pPr>
      <w:ind w:left="144"/>
    </w:pPr>
    <w:rPr>
      <w:rFonts w:eastAsia="Times New Roman" w:cs="Calibri"/>
      <w:lang w:val="x-none" w:eastAsia="x-none"/>
    </w:rPr>
  </w:style>
  <w:style w:type="character" w:customStyle="1" w:styleId="BodyTextIndent3Char1">
    <w:name w:val="Body Text Indent 3 Char1"/>
    <w:basedOn w:val="DefaultParagraphFont"/>
    <w:uiPriority w:val="99"/>
    <w:semiHidden/>
    <w:rsid w:val="00216A09"/>
    <w:rPr>
      <w:rFonts w:ascii="Times New Roman" w:hAnsi="Times New Roman" w:cs="Times New Roman"/>
      <w:sz w:val="16"/>
      <w:szCs w:val="16"/>
    </w:rPr>
  </w:style>
  <w:style w:type="character" w:customStyle="1" w:styleId="BodyText2Char1">
    <w:name w:val="Body Text 2 Char1"/>
    <w:basedOn w:val="DefaultParagraphFont"/>
    <w:semiHidden/>
    <w:rsid w:val="00216A09"/>
    <w:rPr>
      <w:rFonts w:ascii="Times New Roman" w:hAnsi="Times New Roman" w:cs="Times New Roman"/>
      <w:sz w:val="20"/>
    </w:rPr>
  </w:style>
  <w:style w:type="character" w:customStyle="1" w:styleId="Heading2Char1CharCharCharCharCharC">
    <w:name w:val="Heading 2 Char1 Char Char Char Char Char C"/>
    <w:rsid w:val="00216A09"/>
    <w:rPr>
      <w:rFonts w:cs="Arial"/>
      <w:b/>
      <w:bCs/>
      <w:iCs/>
      <w:sz w:val="24"/>
      <w:szCs w:val="28"/>
      <w:lang w:val="en-US" w:eastAsia="en-US" w:bidi="ar-SA"/>
    </w:rPr>
  </w:style>
  <w:style w:type="character" w:customStyle="1" w:styleId="underline1">
    <w:name w:val="underline1"/>
    <w:basedOn w:val="DefaultParagraphFont"/>
    <w:rsid w:val="00216A09"/>
    <w:rPr>
      <w:u w:val="single"/>
    </w:rPr>
  </w:style>
  <w:style w:type="character" w:customStyle="1" w:styleId="author0">
    <w:name w:val="author"/>
    <w:basedOn w:val="DefaultParagraphFont"/>
    <w:rsid w:val="00216A09"/>
    <w:rPr>
      <w:rFonts w:ascii="Times New Roman" w:hAnsi="Times New Roman"/>
      <w:b/>
      <w:sz w:val="24"/>
    </w:rPr>
  </w:style>
  <w:style w:type="character" w:customStyle="1" w:styleId="FontStyle291">
    <w:name w:val="Font Style291"/>
    <w:basedOn w:val="DefaultParagraphFont"/>
    <w:uiPriority w:val="99"/>
    <w:rsid w:val="00216A09"/>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216A09"/>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216A09"/>
    <w:rPr>
      <w:rFonts w:eastAsia="Times New Roman" w:cs="Calibri"/>
    </w:rPr>
  </w:style>
  <w:style w:type="character" w:customStyle="1" w:styleId="StyleStyleMicroText7ptArialNarrow10ptChar">
    <w:name w:val="Style Style MicroText + 7 pt + Arial Narrow 10 pt Char"/>
    <w:basedOn w:val="DefaultParagraphFont"/>
    <w:link w:val="StyleStyleMicroText7ptArialNarrow10pt"/>
    <w:rsid w:val="00216A09"/>
    <w:rPr>
      <w:rFonts w:ascii="Calibri" w:eastAsia="Times New Roman" w:hAnsi="Calibri" w:cs="Calibri"/>
      <w:sz w:val="22"/>
    </w:rPr>
  </w:style>
  <w:style w:type="paragraph" w:customStyle="1" w:styleId="Cards1">
    <w:name w:val="Cards1"/>
    <w:basedOn w:val="Normal"/>
    <w:link w:val="Cards1Char"/>
    <w:qFormat/>
    <w:rsid w:val="00216A09"/>
    <w:pPr>
      <w:ind w:left="288"/>
    </w:pPr>
    <w:rPr>
      <w:rFonts w:eastAsia="Times New Roman" w:cs="Calibri"/>
      <w:u w:val="single"/>
    </w:rPr>
  </w:style>
  <w:style w:type="character" w:customStyle="1" w:styleId="Cards1Char">
    <w:name w:val="Cards1 Char"/>
    <w:basedOn w:val="DefaultParagraphFont"/>
    <w:link w:val="Cards1"/>
    <w:rsid w:val="00216A09"/>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216A09"/>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216A09"/>
    <w:rPr>
      <w:rFonts w:ascii="Arial" w:eastAsia="Calibri" w:hAnsi="Arial" w:cs="Arial"/>
      <w:sz w:val="22"/>
      <w:szCs w:val="22"/>
      <w:u w:val="single"/>
    </w:rPr>
  </w:style>
  <w:style w:type="character" w:customStyle="1" w:styleId="EmphasizeThis">
    <w:name w:val="EmphasizeThis"/>
    <w:rsid w:val="00216A09"/>
    <w:rPr>
      <w:rFonts w:ascii="Georgia" w:hAnsi="Georgia"/>
      <w:b/>
      <w:iCs/>
      <w:sz w:val="24"/>
      <w:u w:val="thick"/>
    </w:rPr>
  </w:style>
  <w:style w:type="paragraph" w:customStyle="1" w:styleId="Stylecard8pt">
    <w:name w:val="Style card + 8 pt"/>
    <w:basedOn w:val="Normal"/>
    <w:link w:val="Stylecard8ptChar"/>
    <w:qFormat/>
    <w:rsid w:val="00216A09"/>
    <w:pPr>
      <w:ind w:left="288" w:right="288"/>
    </w:pPr>
    <w:rPr>
      <w:rFonts w:ascii="Georgia" w:hAnsi="Georgia" w:cs="Calibri"/>
      <w:color w:val="000000"/>
      <w:lang w:eastAsia="ar-SA"/>
    </w:rPr>
  </w:style>
  <w:style w:type="character" w:customStyle="1" w:styleId="Stylecard8ptChar">
    <w:name w:val="Style card + 8 pt Char"/>
    <w:basedOn w:val="cardChar"/>
    <w:link w:val="Stylecard8pt"/>
    <w:rsid w:val="00216A09"/>
    <w:rPr>
      <w:rFonts w:ascii="Georgia" w:hAnsi="Georgia" w:cs="Calibri"/>
      <w:color w:val="000000"/>
      <w:sz w:val="22"/>
      <w:lang w:eastAsia="ar-SA"/>
    </w:rPr>
  </w:style>
  <w:style w:type="character" w:customStyle="1" w:styleId="bhl">
    <w:name w:val="bhl"/>
    <w:basedOn w:val="DefaultParagraphFont"/>
    <w:rsid w:val="00216A09"/>
  </w:style>
  <w:style w:type="paragraph" w:customStyle="1" w:styleId="TagGA11">
    <w:name w:val="Tag GA 11"/>
    <w:basedOn w:val="TOC1"/>
    <w:qFormat/>
    <w:rsid w:val="00216A09"/>
    <w:pPr>
      <w:spacing w:before="0" w:after="160"/>
    </w:pPr>
    <w:rPr>
      <w:rFonts w:ascii="Georgia" w:eastAsia="Calibri" w:hAnsi="Georgia"/>
      <w:u w:val="none"/>
      <w:lang w:bidi="ar-SA"/>
    </w:rPr>
  </w:style>
  <w:style w:type="paragraph" w:customStyle="1" w:styleId="CiteCard">
    <w:name w:val="Cite/Card"/>
    <w:basedOn w:val="TOC2"/>
    <w:qFormat/>
    <w:rsid w:val="00216A09"/>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216A09"/>
    <w:rPr>
      <w:rFonts w:ascii="Georgia" w:eastAsia="Times New Roman" w:hAnsi="Georgia" w:hint="default"/>
      <w:sz w:val="22"/>
      <w:u w:val="single"/>
      <w:lang w:eastAsia="zh-CN"/>
    </w:rPr>
  </w:style>
  <w:style w:type="character" w:customStyle="1" w:styleId="DocumentMapChar1">
    <w:name w:val="Document Map Char1"/>
    <w:basedOn w:val="DefaultParagraphFont"/>
    <w:uiPriority w:val="99"/>
    <w:rsid w:val="00216A09"/>
    <w:rPr>
      <w:rFonts w:ascii="Tahoma" w:hAnsi="Tahoma" w:cs="Tahoma"/>
      <w:sz w:val="16"/>
      <w:szCs w:val="16"/>
    </w:rPr>
  </w:style>
  <w:style w:type="character" w:customStyle="1" w:styleId="addmd">
    <w:name w:val="addmd"/>
    <w:basedOn w:val="DefaultParagraphFont"/>
    <w:rsid w:val="00216A09"/>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216A09"/>
    <w:rPr>
      <w:rFonts w:ascii="Arial" w:hAnsi="Arial"/>
      <w:b/>
      <w:sz w:val="26"/>
    </w:rPr>
  </w:style>
  <w:style w:type="paragraph" w:styleId="FootnoteText">
    <w:name w:val="footnote text"/>
    <w:basedOn w:val="Normal"/>
    <w:link w:val="FootnoteTextChar"/>
    <w:unhideWhenUsed/>
    <w:rsid w:val="00216A09"/>
    <w:rPr>
      <w:rFonts w:ascii="Georgia" w:eastAsia="Calibri" w:hAnsi="Georgia" w:cs="Calibri"/>
      <w:szCs w:val="20"/>
      <w:lang w:eastAsia="zh-CN"/>
    </w:rPr>
  </w:style>
  <w:style w:type="character" w:customStyle="1" w:styleId="FootnoteTextChar">
    <w:name w:val="Footnote Text Char"/>
    <w:basedOn w:val="DefaultParagraphFont"/>
    <w:link w:val="FootnoteText"/>
    <w:rsid w:val="00216A09"/>
    <w:rPr>
      <w:rFonts w:ascii="Georgia" w:eastAsia="Calibri" w:hAnsi="Georgia" w:cs="Calibri"/>
      <w:sz w:val="22"/>
      <w:szCs w:val="20"/>
      <w:lang w:eastAsia="zh-CN"/>
    </w:rPr>
  </w:style>
  <w:style w:type="character" w:customStyle="1" w:styleId="UnderlinedTextCharChar">
    <w:name w:val="Underlined Text Char Char"/>
    <w:basedOn w:val="DefaultParagraphFont"/>
    <w:rsid w:val="00216A09"/>
    <w:rPr>
      <w:rFonts w:cs="Arial"/>
      <w:bCs/>
      <w:noProof w:val="0"/>
      <w:szCs w:val="26"/>
      <w:u w:val="single"/>
      <w:lang w:val="en-US" w:eastAsia="en-US" w:bidi="ar-SA"/>
    </w:rPr>
  </w:style>
  <w:style w:type="character" w:customStyle="1" w:styleId="StyleTimesNewRoman12ptBold">
    <w:name w:val="Style Times New Roman 12 pt Bold"/>
    <w:rsid w:val="00216A09"/>
    <w:rPr>
      <w:b/>
      <w:bCs/>
      <w:sz w:val="24"/>
    </w:rPr>
  </w:style>
  <w:style w:type="character" w:customStyle="1" w:styleId="CardText1Char">
    <w:name w:val="Card Text 1 Char"/>
    <w:rsid w:val="00216A09"/>
    <w:rPr>
      <w:rFonts w:ascii="Georgia" w:hAnsi="Georgia"/>
      <w:color w:val="000000"/>
      <w:sz w:val="22"/>
      <w:szCs w:val="22"/>
      <w:u w:val="single"/>
    </w:rPr>
  </w:style>
  <w:style w:type="character" w:customStyle="1" w:styleId="BoldUnderlining">
    <w:name w:val="Bold Underlining"/>
    <w:rsid w:val="00216A09"/>
    <w:rPr>
      <w:u w:val="single"/>
    </w:rPr>
  </w:style>
  <w:style w:type="character" w:customStyle="1" w:styleId="Intemphasis">
    <w:name w:val="Intemphasis"/>
    <w:uiPriority w:val="1"/>
    <w:qFormat/>
    <w:rsid w:val="00216A09"/>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216A09"/>
    <w:pPr>
      <w:ind w:left="288" w:right="288"/>
    </w:pPr>
    <w:rPr>
      <w:rFonts w:cs="Calibri"/>
      <w:szCs w:val="16"/>
    </w:rPr>
  </w:style>
  <w:style w:type="character" w:customStyle="1" w:styleId="cardtextChar2">
    <w:name w:val="cardtext Char"/>
    <w:basedOn w:val="DefaultParagraphFont"/>
    <w:link w:val="cardtext0"/>
    <w:rsid w:val="00216A09"/>
    <w:rPr>
      <w:rFonts w:ascii="Calibri" w:hAnsi="Calibri" w:cs="Calibri"/>
      <w:sz w:val="22"/>
      <w:szCs w:val="16"/>
    </w:rPr>
  </w:style>
  <w:style w:type="character" w:customStyle="1" w:styleId="BoldUnderlineChar1">
    <w:name w:val="BoldUnderline Char1"/>
    <w:rsid w:val="00216A09"/>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216A09"/>
    <w:pPr>
      <w:spacing w:after="200"/>
      <w:contextualSpacing/>
    </w:pPr>
    <w:rPr>
      <w:rFonts w:eastAsia="Calibri" w:cs="Calibri"/>
      <w:u w:val="single"/>
    </w:rPr>
  </w:style>
  <w:style w:type="character" w:customStyle="1" w:styleId="UnderlinedCardTextChar">
    <w:name w:val="Underlined Card Text Char"/>
    <w:link w:val="UnderlinedCardText"/>
    <w:rsid w:val="00216A09"/>
    <w:rPr>
      <w:rFonts w:ascii="Calibri" w:eastAsia="Calibri" w:hAnsi="Calibri" w:cs="Calibri"/>
      <w:sz w:val="22"/>
      <w:u w:val="single"/>
    </w:rPr>
  </w:style>
  <w:style w:type="character" w:customStyle="1" w:styleId="Hyperlink6">
    <w:name w:val="Hyperlink6"/>
    <w:basedOn w:val="DefaultParagraphFont"/>
    <w:rsid w:val="00216A09"/>
    <w:rPr>
      <w:color w:val="3300CC"/>
      <w:u w:val="single"/>
    </w:rPr>
  </w:style>
  <w:style w:type="paragraph" w:customStyle="1" w:styleId="Tag12">
    <w:name w:val="Tag12"/>
    <w:basedOn w:val="Normal"/>
    <w:qFormat/>
    <w:rsid w:val="00216A09"/>
    <w:pPr>
      <w:contextualSpacing/>
    </w:pPr>
    <w:rPr>
      <w:rFonts w:eastAsia="Cambria" w:cs="Calibri"/>
      <w:b/>
    </w:rPr>
  </w:style>
  <w:style w:type="paragraph" w:customStyle="1" w:styleId="Shrink8">
    <w:name w:val="Shrink8"/>
    <w:basedOn w:val="Normal"/>
    <w:qFormat/>
    <w:rsid w:val="00216A09"/>
    <w:rPr>
      <w:rFonts w:eastAsia="Cambria" w:cs="Calibri"/>
    </w:rPr>
  </w:style>
  <w:style w:type="character" w:customStyle="1" w:styleId="highlight2">
    <w:name w:val="highlight2"/>
    <w:rsid w:val="00216A09"/>
    <w:rPr>
      <w:rFonts w:ascii="Arial" w:hAnsi="Arial"/>
      <w:b/>
      <w:sz w:val="19"/>
      <w:u w:val="thick"/>
      <w:bdr w:val="none" w:sz="0" w:space="0" w:color="auto"/>
      <w:shd w:val="clear" w:color="auto" w:fill="auto"/>
    </w:rPr>
  </w:style>
  <w:style w:type="character" w:customStyle="1" w:styleId="citation">
    <w:name w:val="citation"/>
    <w:basedOn w:val="DefaultParagraphFont"/>
    <w:rsid w:val="00216A09"/>
  </w:style>
  <w:style w:type="paragraph" w:customStyle="1" w:styleId="UnderlineText">
    <w:name w:val="Underline Text"/>
    <w:basedOn w:val="Normal"/>
    <w:link w:val="UnderlineTextChar"/>
    <w:qFormat/>
    <w:rsid w:val="00216A09"/>
    <w:pPr>
      <w:ind w:left="288"/>
    </w:pPr>
    <w:rPr>
      <w:rFonts w:eastAsia="Times New Roman" w:cs="Calibri"/>
      <w:u w:val="single"/>
    </w:rPr>
  </w:style>
  <w:style w:type="character" w:customStyle="1" w:styleId="UnderlineTextChar">
    <w:name w:val="Underline Text Char"/>
    <w:basedOn w:val="DefaultParagraphFont"/>
    <w:link w:val="UnderlineText"/>
    <w:rsid w:val="00216A09"/>
    <w:rPr>
      <w:rFonts w:ascii="Calibri" w:eastAsia="Times New Roman" w:hAnsi="Calibri" w:cs="Calibri"/>
      <w:sz w:val="22"/>
      <w:u w:val="single"/>
    </w:rPr>
  </w:style>
  <w:style w:type="character" w:customStyle="1" w:styleId="il">
    <w:name w:val="il"/>
    <w:basedOn w:val="DefaultParagraphFont"/>
    <w:rsid w:val="00216A09"/>
  </w:style>
  <w:style w:type="character" w:customStyle="1" w:styleId="commentstext">
    <w:name w:val="comments_text"/>
    <w:uiPriority w:val="99"/>
    <w:rsid w:val="00216A09"/>
    <w:rPr>
      <w:rFonts w:cs="Times New Roman"/>
    </w:rPr>
  </w:style>
  <w:style w:type="paragraph" w:customStyle="1" w:styleId="Heading42">
    <w:name w:val="Heading 42"/>
    <w:basedOn w:val="Normal"/>
    <w:qFormat/>
    <w:rsid w:val="00216A09"/>
    <w:rPr>
      <w:rFonts w:eastAsia="Times New Roman" w:cs="Calibri"/>
    </w:rPr>
  </w:style>
  <w:style w:type="paragraph" w:customStyle="1" w:styleId="DebateNormal">
    <w:name w:val="DebateNormal"/>
    <w:basedOn w:val="Normal"/>
    <w:link w:val="DebateNormalChar"/>
    <w:qFormat/>
    <w:rsid w:val="00216A09"/>
    <w:pPr>
      <w:spacing w:line="276" w:lineRule="auto"/>
    </w:pPr>
    <w:rPr>
      <w:rFonts w:eastAsia="Calibri" w:cs="Calibri"/>
      <w:szCs w:val="20"/>
    </w:rPr>
  </w:style>
  <w:style w:type="character" w:customStyle="1" w:styleId="DebateNormalChar">
    <w:name w:val="DebateNormal Char"/>
    <w:basedOn w:val="DefaultParagraphFont"/>
    <w:link w:val="DebateNormal"/>
    <w:rsid w:val="00216A09"/>
    <w:rPr>
      <w:rFonts w:ascii="Calibri" w:eastAsia="Calibri" w:hAnsi="Calibri" w:cs="Calibri"/>
      <w:sz w:val="22"/>
      <w:szCs w:val="20"/>
    </w:rPr>
  </w:style>
  <w:style w:type="paragraph" w:customStyle="1" w:styleId="DebateEmphasis">
    <w:name w:val="DebateEmphasis"/>
    <w:basedOn w:val="Normal"/>
    <w:link w:val="DebateEmphasisChar"/>
    <w:qFormat/>
    <w:rsid w:val="00216A09"/>
    <w:pPr>
      <w:spacing w:line="276" w:lineRule="auto"/>
    </w:pPr>
    <w:rPr>
      <w:rFonts w:eastAsia="Calibri" w:cs="Calibri"/>
      <w:b/>
      <w:szCs w:val="20"/>
      <w:u w:val="single"/>
    </w:rPr>
  </w:style>
  <w:style w:type="character" w:customStyle="1" w:styleId="DebateEmphasisChar">
    <w:name w:val="DebateEmphasis Char"/>
    <w:basedOn w:val="DefaultParagraphFont"/>
    <w:link w:val="DebateEmphasis"/>
    <w:rsid w:val="00216A09"/>
    <w:rPr>
      <w:rFonts w:ascii="Calibri" w:eastAsia="Calibri" w:hAnsi="Calibri" w:cs="Calibri"/>
      <w:b/>
      <w:sz w:val="22"/>
      <w:szCs w:val="20"/>
      <w:u w:val="single"/>
    </w:rPr>
  </w:style>
  <w:style w:type="paragraph" w:customStyle="1" w:styleId="NormalCite">
    <w:name w:val="NormalCite"/>
    <w:link w:val="NormalCiteChar"/>
    <w:qFormat/>
    <w:rsid w:val="00216A09"/>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216A09"/>
    <w:rPr>
      <w:rFonts w:ascii="Times New Roman" w:eastAsiaTheme="minorHAnsi" w:hAnsi="Times New Roman" w:cs="Times New Roman"/>
      <w:sz w:val="18"/>
      <w:szCs w:val="22"/>
    </w:rPr>
  </w:style>
  <w:style w:type="character" w:customStyle="1" w:styleId="articletext">
    <w:name w:val="articletext"/>
    <w:basedOn w:val="DefaultParagraphFont"/>
    <w:rsid w:val="00216A09"/>
  </w:style>
  <w:style w:type="character" w:customStyle="1" w:styleId="grey10">
    <w:name w:val="grey10"/>
    <w:basedOn w:val="DefaultParagraphFont"/>
    <w:rsid w:val="00216A09"/>
  </w:style>
  <w:style w:type="character" w:customStyle="1" w:styleId="navy13bd">
    <w:name w:val="navy13bd"/>
    <w:basedOn w:val="DefaultParagraphFont"/>
    <w:rsid w:val="00216A09"/>
  </w:style>
  <w:style w:type="character" w:customStyle="1" w:styleId="Style9ptUnderline2">
    <w:name w:val="Style 9 pt Underline2"/>
    <w:basedOn w:val="DefaultParagraphFont"/>
    <w:rsid w:val="00216A09"/>
    <w:rPr>
      <w:sz w:val="20"/>
      <w:u w:val="single"/>
    </w:rPr>
  </w:style>
  <w:style w:type="character" w:customStyle="1" w:styleId="Style9ptBoldUnderline1">
    <w:name w:val="Style 9 pt Bold Underline1"/>
    <w:basedOn w:val="DefaultParagraphFont"/>
    <w:rsid w:val="00216A09"/>
    <w:rPr>
      <w:b/>
      <w:bCs/>
      <w:sz w:val="20"/>
      <w:u w:val="single"/>
    </w:rPr>
  </w:style>
  <w:style w:type="character" w:customStyle="1" w:styleId="TagsCharChar">
    <w:name w:val="Tags Char Char"/>
    <w:basedOn w:val="DefaultParagraphFont"/>
    <w:rsid w:val="00216A09"/>
    <w:rPr>
      <w:rFonts w:eastAsia="SimSun"/>
      <w:b/>
      <w:sz w:val="24"/>
      <w:lang w:val="en-US" w:eastAsia="zh-CN" w:bidi="ar-SA"/>
    </w:rPr>
  </w:style>
  <w:style w:type="paragraph" w:customStyle="1" w:styleId="cardCharCharCharChar">
    <w:name w:val="card Char Char Char Char"/>
    <w:basedOn w:val="Normal"/>
    <w:qFormat/>
    <w:rsid w:val="00216A09"/>
    <w:pPr>
      <w:widowControl w:val="0"/>
      <w:overflowPunct w:val="0"/>
      <w:autoSpaceDE w:val="0"/>
      <w:autoSpaceDN w:val="0"/>
      <w:adjustRightInd w:val="0"/>
      <w:ind w:left="288" w:right="288"/>
      <w:textAlignment w:val="baseline"/>
    </w:pPr>
    <w:rPr>
      <w:rFonts w:eastAsia="Times New Roman" w:cs="Calibri"/>
      <w:szCs w:val="20"/>
    </w:rPr>
  </w:style>
  <w:style w:type="paragraph" w:customStyle="1" w:styleId="Small">
    <w:name w:val="Small"/>
    <w:basedOn w:val="Normal"/>
    <w:uiPriority w:val="99"/>
    <w:qFormat/>
    <w:rsid w:val="00216A09"/>
    <w:rPr>
      <w:rFonts w:ascii="Times" w:eastAsia="Times New Roman" w:hAnsi="Times" w:cs="Calibri"/>
    </w:rPr>
  </w:style>
  <w:style w:type="paragraph" w:customStyle="1" w:styleId="CARD">
    <w:name w:val="CARD"/>
    <w:basedOn w:val="Normal"/>
    <w:link w:val="CARDChar0"/>
    <w:qFormat/>
    <w:rsid w:val="00216A09"/>
    <w:rPr>
      <w:rFonts w:eastAsia="Times New Roman" w:cs="Calibri"/>
      <w:u w:val="single"/>
    </w:rPr>
  </w:style>
  <w:style w:type="character" w:customStyle="1" w:styleId="CARDChar0">
    <w:name w:val="CARD Char"/>
    <w:basedOn w:val="DefaultParagraphFont"/>
    <w:link w:val="CARD"/>
    <w:rsid w:val="00216A09"/>
    <w:rPr>
      <w:rFonts w:ascii="Calibri" w:eastAsia="Times New Roman" w:hAnsi="Calibri" w:cs="Calibri"/>
      <w:sz w:val="22"/>
      <w:u w:val="single"/>
    </w:rPr>
  </w:style>
  <w:style w:type="paragraph" w:customStyle="1" w:styleId="Normal2">
    <w:name w:val="Normal2"/>
    <w:basedOn w:val="Normal"/>
    <w:qFormat/>
    <w:rsid w:val="00216A09"/>
    <w:rPr>
      <w:rFonts w:eastAsia="Times New Roman" w:cs="Calibri"/>
    </w:rPr>
  </w:style>
  <w:style w:type="character" w:customStyle="1" w:styleId="Style11ptThickunderline">
    <w:name w:val="Style 11 pt Thick underline"/>
    <w:rsid w:val="00216A09"/>
    <w:rPr>
      <w:rFonts w:ascii="Times New Roman" w:hAnsi="Times New Roman"/>
      <w:sz w:val="20"/>
      <w:u w:val="single"/>
    </w:rPr>
  </w:style>
  <w:style w:type="character" w:customStyle="1" w:styleId="Style11ptBoldThickunderline">
    <w:name w:val="Style 11 pt Bold Thick underline"/>
    <w:rsid w:val="00216A09"/>
    <w:rPr>
      <w:rFonts w:ascii="Times New Roman" w:hAnsi="Times New Roman"/>
      <w:b/>
      <w:bCs/>
      <w:sz w:val="20"/>
      <w:u w:val="single"/>
    </w:rPr>
  </w:style>
  <w:style w:type="character" w:styleId="FootnoteReference">
    <w:name w:val="footnote reference"/>
    <w:unhideWhenUsed/>
    <w:rsid w:val="00216A09"/>
    <w:rPr>
      <w:vertAlign w:val="superscript"/>
    </w:rPr>
  </w:style>
  <w:style w:type="character" w:customStyle="1" w:styleId="CharChar5">
    <w:name w:val="Char Char5"/>
    <w:rsid w:val="00216A09"/>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216A09"/>
    <w:pPr>
      <w:autoSpaceDE w:val="0"/>
      <w:autoSpaceDN w:val="0"/>
      <w:adjustRightInd w:val="0"/>
      <w:spacing w:after="200" w:line="276" w:lineRule="auto"/>
      <w:ind w:left="288" w:right="288"/>
      <w:jc w:val="both"/>
    </w:pPr>
    <w:rPr>
      <w:rFonts w:eastAsia="Times New Roman" w:cs="Calibri"/>
      <w:szCs w:val="20"/>
      <w:u w:val="thick"/>
    </w:rPr>
  </w:style>
  <w:style w:type="character" w:customStyle="1" w:styleId="UnderlineBoldIndentCharChar">
    <w:name w:val="Underline + Bold Indent Char Char"/>
    <w:link w:val="UnderlineBoldIndent"/>
    <w:rsid w:val="00216A09"/>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216A09"/>
    <w:rPr>
      <w:u w:val="single"/>
    </w:rPr>
  </w:style>
  <w:style w:type="character" w:customStyle="1" w:styleId="StyleUnderlineBoldIndent11ptChar">
    <w:name w:val="Style Underline + Bold Indent + 11 pt Char"/>
    <w:link w:val="StyleUnderlineBoldIndent11pt"/>
    <w:rsid w:val="00216A09"/>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216A09"/>
    <w:rPr>
      <w:b/>
      <w:bCs/>
      <w:u w:val="single"/>
    </w:rPr>
  </w:style>
  <w:style w:type="character" w:customStyle="1" w:styleId="StyleUnderlineBoldIndent11ptBoldChar">
    <w:name w:val="Style Underline + Bold Indent + 11 pt Bold Char"/>
    <w:link w:val="StyleUnderlineBoldIndent11ptBold"/>
    <w:rsid w:val="00216A09"/>
    <w:rPr>
      <w:rFonts w:ascii="Calibri" w:eastAsia="Times New Roman" w:hAnsi="Calibri" w:cs="Calibri"/>
      <w:b/>
      <w:bCs/>
      <w:sz w:val="22"/>
      <w:szCs w:val="20"/>
      <w:u w:val="single"/>
    </w:rPr>
  </w:style>
  <w:style w:type="paragraph" w:customStyle="1" w:styleId="Normal20pt">
    <w:name w:val="Normal  + 20 pt"/>
    <w:basedOn w:val="Normal"/>
    <w:uiPriority w:val="6"/>
    <w:qFormat/>
    <w:rsid w:val="00216A09"/>
    <w:rPr>
      <w:rFonts w:cs="Calibri"/>
      <w:bCs/>
      <w:u w:val="single"/>
    </w:rPr>
  </w:style>
  <w:style w:type="character" w:customStyle="1" w:styleId="StyleStyle4CharTimesNewRoman11pt">
    <w:name w:val="Style Style4 Char + Times New Roman 11 pt"/>
    <w:basedOn w:val="DefaultParagraphFont"/>
    <w:rsid w:val="00216A09"/>
    <w:rPr>
      <w:rFonts w:ascii="Times New Roman" w:hAnsi="Times New Roman"/>
      <w:sz w:val="20"/>
      <w:szCs w:val="24"/>
      <w:u w:val="single"/>
      <w:lang w:val="en-US" w:eastAsia="en-US" w:bidi="ar-SA"/>
    </w:rPr>
  </w:style>
  <w:style w:type="paragraph" w:customStyle="1" w:styleId="author-name">
    <w:name w:val="author-name"/>
    <w:basedOn w:val="Normal"/>
    <w:qFormat/>
    <w:rsid w:val="00216A09"/>
    <w:pPr>
      <w:spacing w:before="100" w:beforeAutospacing="1" w:after="100" w:afterAutospacing="1"/>
    </w:pPr>
    <w:rPr>
      <w:rFonts w:eastAsia="Times New Roman" w:cs="Calibri"/>
    </w:rPr>
  </w:style>
  <w:style w:type="paragraph" w:customStyle="1" w:styleId="author-credentials">
    <w:name w:val="author-credentials"/>
    <w:basedOn w:val="Normal"/>
    <w:qFormat/>
    <w:rsid w:val="00216A09"/>
    <w:pPr>
      <w:spacing w:before="100" w:beforeAutospacing="1" w:after="100" w:afterAutospacing="1"/>
    </w:pPr>
    <w:rPr>
      <w:rFonts w:eastAsia="Times New Roman" w:cs="Calibri"/>
    </w:rPr>
  </w:style>
  <w:style w:type="character" w:customStyle="1" w:styleId="HTMLPreformattedChar1">
    <w:name w:val="HTML Preformatted Char1"/>
    <w:basedOn w:val="DefaultParagraphFont"/>
    <w:uiPriority w:val="99"/>
    <w:semiHidden/>
    <w:rsid w:val="00216A09"/>
    <w:rPr>
      <w:rFonts w:ascii="Consolas" w:hAnsi="Consolas" w:cs="Consolas"/>
      <w:sz w:val="20"/>
      <w:szCs w:val="20"/>
    </w:rPr>
  </w:style>
  <w:style w:type="character" w:customStyle="1" w:styleId="StyleStyle4CharTimesNewRoman11ptBold">
    <w:name w:val="Style Style4 Char + Times New Roman 11 pt Bold"/>
    <w:basedOn w:val="DefaultParagraphFont"/>
    <w:rsid w:val="00216A09"/>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216A09"/>
    <w:rPr>
      <w:rFonts w:ascii="Times New Roman" w:hAnsi="Times New Roman"/>
      <w:i/>
      <w:iCs/>
      <w:sz w:val="20"/>
      <w:szCs w:val="24"/>
      <w:u w:val="single"/>
      <w:lang w:val="en-US" w:eastAsia="en-US" w:bidi="ar-SA"/>
    </w:rPr>
  </w:style>
  <w:style w:type="character" w:customStyle="1" w:styleId="headline">
    <w:name w:val="headline"/>
    <w:basedOn w:val="DefaultParagraphFont"/>
    <w:rsid w:val="00216A09"/>
  </w:style>
  <w:style w:type="character" w:customStyle="1" w:styleId="CharChar4">
    <w:name w:val="Char Char4"/>
    <w:basedOn w:val="DefaultParagraphFont"/>
    <w:rsid w:val="00216A09"/>
    <w:rPr>
      <w:rFonts w:cs="Arial"/>
      <w:b/>
      <w:bCs/>
      <w:iCs/>
      <w:szCs w:val="28"/>
      <w:lang w:val="en-US" w:eastAsia="en-US" w:bidi="ar-SA"/>
    </w:rPr>
  </w:style>
  <w:style w:type="character" w:customStyle="1" w:styleId="yshortcuts">
    <w:name w:val="yshortcuts"/>
    <w:basedOn w:val="DefaultParagraphFont"/>
    <w:rsid w:val="00216A09"/>
  </w:style>
  <w:style w:type="character" w:customStyle="1" w:styleId="HotRouteChar0">
    <w:name w:val="Hot Route Char"/>
    <w:link w:val="HotRoute"/>
    <w:rsid w:val="00216A09"/>
    <w:rPr>
      <w:rFonts w:ascii="Calibri" w:eastAsia="Times New Roman" w:hAnsi="Calibri" w:cs="Calibri"/>
      <w:sz w:val="22"/>
    </w:rPr>
  </w:style>
  <w:style w:type="paragraph" w:styleId="PlainText">
    <w:name w:val="Plain Text"/>
    <w:basedOn w:val="Normal"/>
    <w:link w:val="PlainTextChar"/>
    <w:rsid w:val="00216A09"/>
    <w:rPr>
      <w:rFonts w:ascii="Courier New" w:eastAsia="Times New Roman" w:hAnsi="Courier New" w:cs="Courier New"/>
      <w:szCs w:val="20"/>
    </w:rPr>
  </w:style>
  <w:style w:type="character" w:customStyle="1" w:styleId="PlainTextChar">
    <w:name w:val="Plain Text Char"/>
    <w:basedOn w:val="DefaultParagraphFont"/>
    <w:link w:val="PlainText"/>
    <w:rsid w:val="00216A09"/>
    <w:rPr>
      <w:rFonts w:ascii="Courier New" w:eastAsia="Times New Roman" w:hAnsi="Courier New" w:cs="Courier New"/>
      <w:sz w:val="22"/>
      <w:szCs w:val="20"/>
    </w:rPr>
  </w:style>
  <w:style w:type="character" w:customStyle="1" w:styleId="senselabelstart">
    <w:name w:val="sense_label start"/>
    <w:basedOn w:val="DefaultParagraphFont"/>
    <w:rsid w:val="00216A09"/>
  </w:style>
  <w:style w:type="character" w:customStyle="1" w:styleId="sensecontent">
    <w:name w:val="sense_content"/>
    <w:basedOn w:val="DefaultParagraphFont"/>
    <w:rsid w:val="00216A09"/>
  </w:style>
  <w:style w:type="character" w:customStyle="1" w:styleId="vi">
    <w:name w:val="vi"/>
    <w:basedOn w:val="DefaultParagraphFont"/>
    <w:rsid w:val="00216A09"/>
  </w:style>
  <w:style w:type="character" w:customStyle="1" w:styleId="italic">
    <w:name w:val="italic"/>
    <w:basedOn w:val="DefaultParagraphFont"/>
    <w:rsid w:val="00216A09"/>
  </w:style>
  <w:style w:type="paragraph" w:customStyle="1" w:styleId="Microtext0">
    <w:name w:val="Microtext"/>
    <w:basedOn w:val="Normal"/>
    <w:next w:val="Normal"/>
    <w:link w:val="MicrotextChar0"/>
    <w:qFormat/>
    <w:rsid w:val="00216A09"/>
    <w:rPr>
      <w:rFonts w:cs="Calibri"/>
      <w:sz w:val="12"/>
    </w:rPr>
  </w:style>
  <w:style w:type="character" w:customStyle="1" w:styleId="MicrotextChar0">
    <w:name w:val="Microtext Char"/>
    <w:link w:val="Microtext0"/>
    <w:rsid w:val="00216A09"/>
    <w:rPr>
      <w:rFonts w:ascii="Calibri" w:hAnsi="Calibri" w:cs="Calibri"/>
      <w:sz w:val="12"/>
    </w:rPr>
  </w:style>
  <w:style w:type="character" w:customStyle="1" w:styleId="st">
    <w:name w:val="st"/>
    <w:basedOn w:val="DefaultParagraphFont"/>
    <w:rsid w:val="00216A09"/>
  </w:style>
  <w:style w:type="paragraph" w:customStyle="1" w:styleId="Style6">
    <w:name w:val="Style6"/>
    <w:basedOn w:val="Normal"/>
    <w:link w:val="Style6Char"/>
    <w:autoRedefine/>
    <w:qFormat/>
    <w:rsid w:val="00216A09"/>
    <w:rPr>
      <w:rFonts w:cs="Calibri"/>
      <w:b/>
    </w:rPr>
  </w:style>
  <w:style w:type="character" w:customStyle="1" w:styleId="Style6Char">
    <w:name w:val="Style6 Char"/>
    <w:basedOn w:val="DefaultParagraphFont"/>
    <w:link w:val="Style6"/>
    <w:rsid w:val="00216A09"/>
    <w:rPr>
      <w:rFonts w:ascii="Calibri" w:hAnsi="Calibri" w:cs="Calibri"/>
      <w:b/>
      <w:sz w:val="22"/>
    </w:rPr>
  </w:style>
  <w:style w:type="paragraph" w:customStyle="1" w:styleId="Style11">
    <w:name w:val="Style11"/>
    <w:basedOn w:val="Normal"/>
    <w:link w:val="Style11Char"/>
    <w:qFormat/>
    <w:rsid w:val="00216A09"/>
    <w:rPr>
      <w:rFonts w:eastAsia="Times New Roman" w:cs="Calibri"/>
      <w:b/>
      <w:szCs w:val="20"/>
      <w:u w:val="thick"/>
    </w:rPr>
  </w:style>
  <w:style w:type="paragraph" w:customStyle="1" w:styleId="Style12">
    <w:name w:val="Style12"/>
    <w:basedOn w:val="Normal"/>
    <w:link w:val="Style12Char"/>
    <w:qFormat/>
    <w:rsid w:val="00216A09"/>
    <w:rPr>
      <w:rFonts w:eastAsia="Times New Roman" w:cs="Calibri"/>
      <w:b/>
      <w:u w:val="thick"/>
    </w:rPr>
  </w:style>
  <w:style w:type="character" w:customStyle="1" w:styleId="Style11Char">
    <w:name w:val="Style11 Char"/>
    <w:basedOn w:val="DefaultParagraphFont"/>
    <w:link w:val="Style11"/>
    <w:rsid w:val="00216A09"/>
    <w:rPr>
      <w:rFonts w:ascii="Calibri" w:eastAsia="Times New Roman" w:hAnsi="Calibri" w:cs="Calibri"/>
      <w:b/>
      <w:sz w:val="22"/>
      <w:szCs w:val="20"/>
      <w:u w:val="thick"/>
    </w:rPr>
  </w:style>
  <w:style w:type="character" w:customStyle="1" w:styleId="Style12Char">
    <w:name w:val="Style12 Char"/>
    <w:basedOn w:val="DefaultParagraphFont"/>
    <w:link w:val="Style12"/>
    <w:rsid w:val="00216A09"/>
    <w:rPr>
      <w:rFonts w:ascii="Calibri" w:eastAsia="Times New Roman" w:hAnsi="Calibri" w:cs="Calibri"/>
      <w:b/>
      <w:sz w:val="22"/>
      <w:u w:val="thick"/>
    </w:rPr>
  </w:style>
  <w:style w:type="character" w:customStyle="1" w:styleId="caps-label">
    <w:name w:val="caps-label"/>
    <w:basedOn w:val="DefaultParagraphFont"/>
    <w:rsid w:val="00216A09"/>
  </w:style>
  <w:style w:type="character" w:customStyle="1" w:styleId="wikiexternallink">
    <w:name w:val="wikiexternallink"/>
    <w:basedOn w:val="DefaultParagraphFont"/>
    <w:rsid w:val="00216A09"/>
  </w:style>
  <w:style w:type="character" w:customStyle="1" w:styleId="wikigeneratedlinkcontent">
    <w:name w:val="wikigeneratedlinkcontent"/>
    <w:basedOn w:val="DefaultParagraphFont"/>
    <w:rsid w:val="00216A09"/>
  </w:style>
  <w:style w:type="character" w:customStyle="1" w:styleId="ShrinkChar">
    <w:name w:val="Shrink Char"/>
    <w:link w:val="Shrink"/>
    <w:locked/>
    <w:rsid w:val="00216A09"/>
    <w:rPr>
      <w:rFonts w:ascii="Garamond" w:eastAsia="Times New Roman" w:hAnsi="Garamond"/>
      <w:sz w:val="12"/>
    </w:rPr>
  </w:style>
  <w:style w:type="paragraph" w:customStyle="1" w:styleId="Shrink">
    <w:name w:val="Shrink"/>
    <w:link w:val="ShrinkChar"/>
    <w:qFormat/>
    <w:rsid w:val="00216A09"/>
    <w:pPr>
      <w:ind w:left="288" w:right="288"/>
    </w:pPr>
    <w:rPr>
      <w:rFonts w:ascii="Garamond" w:eastAsia="Times New Roman" w:hAnsi="Garamond"/>
      <w:sz w:val="12"/>
    </w:rPr>
  </w:style>
  <w:style w:type="character" w:customStyle="1" w:styleId="aqj">
    <w:name w:val="aqj"/>
    <w:basedOn w:val="DefaultParagraphFont"/>
    <w:rsid w:val="00216A09"/>
  </w:style>
  <w:style w:type="character" w:customStyle="1" w:styleId="StyleStyleBoldUnderlineIntenseEmphasisUnderlineapple-style-s">
    <w:name w:val="Style Style Bold UnderlineIntense EmphasisUnderlineapple-style-s..."/>
    <w:basedOn w:val="DefaultParagraphFont"/>
    <w:rsid w:val="00216A09"/>
    <w:rPr>
      <w:b w:val="0"/>
      <w:bCs w:val="0"/>
      <w:sz w:val="22"/>
      <w:u w:val="single"/>
      <w:bdr w:val="none" w:sz="0" w:space="0" w:color="auto"/>
    </w:rPr>
  </w:style>
  <w:style w:type="paragraph" w:customStyle="1" w:styleId="blocktitle0">
    <w:name w:val="block title"/>
    <w:basedOn w:val="Normal"/>
    <w:link w:val="blocktitleChar0"/>
    <w:autoRedefine/>
    <w:qFormat/>
    <w:rsid w:val="00216A09"/>
    <w:pPr>
      <w:spacing w:after="240"/>
      <w:jc w:val="center"/>
      <w:outlineLvl w:val="0"/>
    </w:pPr>
    <w:rPr>
      <w:rFonts w:eastAsia="Calibri" w:cs="Calibri"/>
      <w:b/>
      <w:caps/>
      <w:sz w:val="28"/>
      <w:szCs w:val="28"/>
      <w:lang w:val="es-ES"/>
    </w:rPr>
  </w:style>
  <w:style w:type="character" w:customStyle="1" w:styleId="Boxed">
    <w:name w:val="Boxed"/>
    <w:qFormat/>
    <w:rsid w:val="00216A09"/>
    <w:rPr>
      <w:rFonts w:ascii="Times New Roman" w:hAnsi="Times New Roman"/>
      <w:sz w:val="20"/>
      <w:bdr w:val="single" w:sz="6" w:space="0" w:color="auto"/>
    </w:rPr>
  </w:style>
  <w:style w:type="character" w:customStyle="1" w:styleId="UnderlineCard">
    <w:name w:val="Underline Card"/>
    <w:uiPriority w:val="6"/>
    <w:qFormat/>
    <w:rsid w:val="00216A09"/>
    <w:rPr>
      <w:rFonts w:ascii="Arial" w:hAnsi="Arial"/>
      <w:b w:val="0"/>
      <w:bCs/>
      <w:sz w:val="20"/>
      <w:u w:val="single"/>
    </w:rPr>
  </w:style>
  <w:style w:type="character" w:customStyle="1" w:styleId="story-author">
    <w:name w:val="story-author"/>
    <w:basedOn w:val="DefaultParagraphFont"/>
    <w:rsid w:val="00216A09"/>
  </w:style>
  <w:style w:type="paragraph" w:customStyle="1" w:styleId="type">
    <w:name w:val="type"/>
    <w:basedOn w:val="Normal"/>
    <w:qFormat/>
    <w:rsid w:val="00216A09"/>
    <w:pPr>
      <w:spacing w:before="100" w:beforeAutospacing="1" w:after="100" w:afterAutospacing="1"/>
    </w:pPr>
    <w:rPr>
      <w:rFonts w:eastAsia="Times New Roman" w:cs="Calibri"/>
    </w:rPr>
  </w:style>
  <w:style w:type="character" w:customStyle="1" w:styleId="institution">
    <w:name w:val="institution"/>
    <w:basedOn w:val="DefaultParagraphFont"/>
    <w:rsid w:val="00216A09"/>
  </w:style>
  <w:style w:type="character" w:customStyle="1" w:styleId="abodyblack3">
    <w:name w:val="abodyblack3"/>
    <w:basedOn w:val="DefaultParagraphFont"/>
    <w:rsid w:val="00216A09"/>
  </w:style>
  <w:style w:type="paragraph" w:customStyle="1" w:styleId="UnderlineChar2CharChar">
    <w:name w:val="Underline Char2 Char Char"/>
    <w:basedOn w:val="Normal"/>
    <w:link w:val="UnderlineChar2CharCharChar"/>
    <w:qFormat/>
    <w:rsid w:val="00216A09"/>
    <w:rPr>
      <w:rFonts w:eastAsia="MS Mincho" w:cs="Calibri"/>
      <w:szCs w:val="20"/>
      <w:u w:val="single"/>
    </w:rPr>
  </w:style>
  <w:style w:type="character" w:customStyle="1" w:styleId="UnderlineChar2CharCharChar">
    <w:name w:val="Underline Char2 Char Char Char"/>
    <w:link w:val="UnderlineChar2CharChar"/>
    <w:rsid w:val="00216A09"/>
    <w:rPr>
      <w:rFonts w:ascii="Calibri" w:eastAsia="MS Mincho" w:hAnsi="Calibri" w:cs="Calibri"/>
      <w:sz w:val="22"/>
      <w:szCs w:val="20"/>
      <w:u w:val="single"/>
    </w:rPr>
  </w:style>
  <w:style w:type="character" w:customStyle="1" w:styleId="CharacterStyle1">
    <w:name w:val="Character Style 1"/>
    <w:rsid w:val="00216A09"/>
    <w:rPr>
      <w:sz w:val="20"/>
      <w:szCs w:val="20"/>
    </w:rPr>
  </w:style>
  <w:style w:type="character" w:customStyle="1" w:styleId="FontStyle177">
    <w:name w:val="Font Style177"/>
    <w:basedOn w:val="DefaultParagraphFont"/>
    <w:uiPriority w:val="99"/>
    <w:rsid w:val="00216A09"/>
    <w:rPr>
      <w:rFonts w:ascii="Times New Roman" w:hAnsi="Times New Roman" w:cs="Times New Roman"/>
      <w:sz w:val="20"/>
      <w:szCs w:val="20"/>
    </w:rPr>
  </w:style>
  <w:style w:type="character" w:customStyle="1" w:styleId="FontStyle173">
    <w:name w:val="Font Style173"/>
    <w:basedOn w:val="DefaultParagraphFont"/>
    <w:uiPriority w:val="99"/>
    <w:rsid w:val="00216A09"/>
    <w:rPr>
      <w:rFonts w:ascii="Times New Roman" w:hAnsi="Times New Roman" w:cs="Times New Roman"/>
      <w:sz w:val="14"/>
      <w:szCs w:val="14"/>
    </w:rPr>
  </w:style>
  <w:style w:type="character" w:customStyle="1" w:styleId="FontStyle151">
    <w:name w:val="Font Style151"/>
    <w:basedOn w:val="DefaultParagraphFont"/>
    <w:uiPriority w:val="99"/>
    <w:rsid w:val="00216A09"/>
    <w:rPr>
      <w:rFonts w:ascii="Arial Narrow" w:hAnsi="Arial Narrow" w:cs="Arial Narrow"/>
      <w:b/>
      <w:bCs/>
      <w:sz w:val="12"/>
      <w:szCs w:val="12"/>
    </w:rPr>
  </w:style>
  <w:style w:type="character" w:customStyle="1" w:styleId="FontStyle156">
    <w:name w:val="Font Style156"/>
    <w:basedOn w:val="DefaultParagraphFont"/>
    <w:uiPriority w:val="99"/>
    <w:rsid w:val="00216A09"/>
    <w:rPr>
      <w:rFonts w:ascii="Arial Narrow" w:hAnsi="Arial Narrow" w:cs="Arial Narrow"/>
      <w:sz w:val="8"/>
      <w:szCs w:val="8"/>
    </w:rPr>
  </w:style>
  <w:style w:type="character" w:customStyle="1" w:styleId="FontStyle160">
    <w:name w:val="Font Style160"/>
    <w:basedOn w:val="DefaultParagraphFont"/>
    <w:uiPriority w:val="99"/>
    <w:rsid w:val="00216A09"/>
    <w:rPr>
      <w:rFonts w:ascii="Times New Roman" w:hAnsi="Times New Roman" w:cs="Times New Roman"/>
      <w:b/>
      <w:bCs/>
      <w:sz w:val="20"/>
      <w:szCs w:val="20"/>
    </w:rPr>
  </w:style>
  <w:style w:type="character" w:customStyle="1" w:styleId="FontStyle178">
    <w:name w:val="Font Style178"/>
    <w:basedOn w:val="DefaultParagraphFont"/>
    <w:uiPriority w:val="99"/>
    <w:rsid w:val="00216A09"/>
    <w:rPr>
      <w:rFonts w:ascii="Times New Roman" w:hAnsi="Times New Roman" w:cs="Times New Roman"/>
      <w:sz w:val="18"/>
      <w:szCs w:val="18"/>
    </w:rPr>
  </w:style>
  <w:style w:type="paragraph" w:customStyle="1" w:styleId="Style14">
    <w:name w:val="Style14"/>
    <w:basedOn w:val="Normal"/>
    <w:uiPriority w:val="99"/>
    <w:qFormat/>
    <w:rsid w:val="00216A09"/>
    <w:pPr>
      <w:widowControl w:val="0"/>
      <w:autoSpaceDE w:val="0"/>
      <w:autoSpaceDN w:val="0"/>
      <w:adjustRightInd w:val="0"/>
      <w:spacing w:line="278" w:lineRule="exact"/>
      <w:jc w:val="both"/>
    </w:pPr>
    <w:rPr>
      <w:rFonts w:eastAsia="Times New Roman" w:cs="Calibri"/>
    </w:rPr>
  </w:style>
  <w:style w:type="paragraph" w:customStyle="1" w:styleId="Style16">
    <w:name w:val="Style16"/>
    <w:basedOn w:val="Normal"/>
    <w:uiPriority w:val="99"/>
    <w:qFormat/>
    <w:rsid w:val="00216A09"/>
    <w:pPr>
      <w:widowControl w:val="0"/>
      <w:autoSpaceDE w:val="0"/>
      <w:autoSpaceDN w:val="0"/>
      <w:adjustRightInd w:val="0"/>
      <w:spacing w:line="163" w:lineRule="exact"/>
    </w:pPr>
    <w:rPr>
      <w:rFonts w:eastAsia="Times New Roman" w:cs="Calibri"/>
    </w:rPr>
  </w:style>
  <w:style w:type="character" w:customStyle="1" w:styleId="FontStyle168">
    <w:name w:val="Font Style168"/>
    <w:basedOn w:val="DefaultParagraphFont"/>
    <w:uiPriority w:val="99"/>
    <w:rsid w:val="00216A09"/>
    <w:rPr>
      <w:rFonts w:ascii="Times New Roman" w:hAnsi="Times New Roman" w:cs="Times New Roman"/>
      <w:sz w:val="12"/>
      <w:szCs w:val="12"/>
    </w:rPr>
  </w:style>
  <w:style w:type="paragraph" w:customStyle="1" w:styleId="Style9">
    <w:name w:val="Style9"/>
    <w:basedOn w:val="Normal"/>
    <w:uiPriority w:val="99"/>
    <w:qFormat/>
    <w:rsid w:val="00216A09"/>
    <w:pPr>
      <w:widowControl w:val="0"/>
      <w:autoSpaceDE w:val="0"/>
      <w:autoSpaceDN w:val="0"/>
      <w:adjustRightInd w:val="0"/>
      <w:spacing w:line="134" w:lineRule="exact"/>
      <w:jc w:val="both"/>
    </w:pPr>
    <w:rPr>
      <w:rFonts w:eastAsia="Times New Roman" w:cs="Calibri"/>
    </w:rPr>
  </w:style>
  <w:style w:type="paragraph" w:customStyle="1" w:styleId="Style44">
    <w:name w:val="Style44"/>
    <w:basedOn w:val="Normal"/>
    <w:uiPriority w:val="99"/>
    <w:qFormat/>
    <w:rsid w:val="00216A09"/>
    <w:pPr>
      <w:widowControl w:val="0"/>
      <w:autoSpaceDE w:val="0"/>
      <w:autoSpaceDN w:val="0"/>
      <w:adjustRightInd w:val="0"/>
      <w:spacing w:line="216" w:lineRule="exact"/>
      <w:jc w:val="both"/>
    </w:pPr>
    <w:rPr>
      <w:rFonts w:eastAsia="Times New Roman" w:cs="Calibri"/>
    </w:rPr>
  </w:style>
  <w:style w:type="paragraph" w:customStyle="1" w:styleId="Style19">
    <w:name w:val="Style19"/>
    <w:basedOn w:val="Normal"/>
    <w:uiPriority w:val="99"/>
    <w:qFormat/>
    <w:rsid w:val="00216A09"/>
    <w:pPr>
      <w:widowControl w:val="0"/>
      <w:autoSpaceDE w:val="0"/>
      <w:autoSpaceDN w:val="0"/>
      <w:adjustRightInd w:val="0"/>
      <w:spacing w:line="206" w:lineRule="exact"/>
    </w:pPr>
    <w:rPr>
      <w:rFonts w:eastAsia="Times New Roman" w:cs="Calibri"/>
    </w:rPr>
  </w:style>
  <w:style w:type="character" w:customStyle="1" w:styleId="FontStyle176">
    <w:name w:val="Font Style176"/>
    <w:basedOn w:val="DefaultParagraphFont"/>
    <w:uiPriority w:val="99"/>
    <w:rsid w:val="00216A09"/>
    <w:rPr>
      <w:rFonts w:ascii="Times New Roman" w:hAnsi="Times New Roman" w:cs="Times New Roman"/>
      <w:sz w:val="16"/>
      <w:szCs w:val="16"/>
    </w:rPr>
  </w:style>
  <w:style w:type="character" w:customStyle="1" w:styleId="f">
    <w:name w:val="f"/>
    <w:basedOn w:val="DefaultParagraphFont"/>
    <w:rsid w:val="00216A09"/>
  </w:style>
  <w:style w:type="character" w:customStyle="1" w:styleId="TagsChar2">
    <w:name w:val="Tags Char2"/>
    <w:rsid w:val="00216A09"/>
    <w:rPr>
      <w:b/>
      <w:sz w:val="24"/>
    </w:rPr>
  </w:style>
  <w:style w:type="paragraph" w:customStyle="1" w:styleId="CardsFont6ptChar">
    <w:name w:val="Cards + Font: 6 pt Char"/>
    <w:basedOn w:val="Normal"/>
    <w:link w:val="CardsFont6ptCharChar"/>
    <w:qFormat/>
    <w:rsid w:val="00216A09"/>
    <w:pPr>
      <w:autoSpaceDE w:val="0"/>
      <w:autoSpaceDN w:val="0"/>
      <w:adjustRightInd w:val="0"/>
      <w:ind w:left="432" w:right="432"/>
      <w:jc w:val="both"/>
    </w:pPr>
    <w:rPr>
      <w:rFonts w:eastAsia="Times New Roman" w:cs="Calibri"/>
      <w:sz w:val="12"/>
    </w:rPr>
  </w:style>
  <w:style w:type="character" w:customStyle="1" w:styleId="CardsFont6ptCharChar">
    <w:name w:val="Cards + Font: 6 pt Char Char"/>
    <w:link w:val="CardsFont6ptChar"/>
    <w:rsid w:val="00216A09"/>
    <w:rPr>
      <w:rFonts w:ascii="Calibri" w:eastAsia="Times New Roman" w:hAnsi="Calibri" w:cs="Calibri"/>
      <w:sz w:val="12"/>
    </w:rPr>
  </w:style>
  <w:style w:type="character" w:customStyle="1" w:styleId="FontStyle172">
    <w:name w:val="Font Style172"/>
    <w:basedOn w:val="DefaultParagraphFont"/>
    <w:uiPriority w:val="99"/>
    <w:rsid w:val="00216A09"/>
    <w:rPr>
      <w:rFonts w:ascii="Times New Roman" w:hAnsi="Times New Roman" w:cs="Times New Roman"/>
      <w:b/>
      <w:bCs/>
      <w:sz w:val="16"/>
      <w:szCs w:val="16"/>
    </w:rPr>
  </w:style>
  <w:style w:type="paragraph" w:customStyle="1" w:styleId="Style18">
    <w:name w:val="Style18"/>
    <w:basedOn w:val="Normal"/>
    <w:uiPriority w:val="99"/>
    <w:qFormat/>
    <w:rsid w:val="00216A09"/>
    <w:pPr>
      <w:widowControl w:val="0"/>
      <w:autoSpaceDE w:val="0"/>
      <w:autoSpaceDN w:val="0"/>
      <w:adjustRightInd w:val="0"/>
      <w:spacing w:line="269" w:lineRule="exact"/>
    </w:pPr>
    <w:rPr>
      <w:rFonts w:eastAsia="Times New Roman" w:cs="Calibri"/>
    </w:rPr>
  </w:style>
  <w:style w:type="character" w:customStyle="1" w:styleId="FontStyle171">
    <w:name w:val="Font Style171"/>
    <w:basedOn w:val="DefaultParagraphFont"/>
    <w:uiPriority w:val="99"/>
    <w:rsid w:val="00216A09"/>
    <w:rPr>
      <w:rFonts w:ascii="Times New Roman" w:hAnsi="Times New Roman" w:cs="Times New Roman"/>
      <w:i/>
      <w:iCs/>
      <w:sz w:val="16"/>
      <w:szCs w:val="16"/>
    </w:rPr>
  </w:style>
  <w:style w:type="character" w:customStyle="1" w:styleId="FontStyle162">
    <w:name w:val="Font Style162"/>
    <w:basedOn w:val="DefaultParagraphFont"/>
    <w:uiPriority w:val="99"/>
    <w:rsid w:val="00216A09"/>
    <w:rPr>
      <w:rFonts w:ascii="Times New Roman" w:hAnsi="Times New Roman" w:cs="Times New Roman"/>
      <w:b/>
      <w:bCs/>
      <w:sz w:val="18"/>
      <w:szCs w:val="18"/>
    </w:rPr>
  </w:style>
  <w:style w:type="character" w:customStyle="1" w:styleId="FontStyle167">
    <w:name w:val="Font Style167"/>
    <w:basedOn w:val="DefaultParagraphFont"/>
    <w:uiPriority w:val="99"/>
    <w:rsid w:val="00216A09"/>
    <w:rPr>
      <w:rFonts w:ascii="Times New Roman" w:hAnsi="Times New Roman" w:cs="Times New Roman"/>
      <w:sz w:val="10"/>
      <w:szCs w:val="10"/>
    </w:rPr>
  </w:style>
  <w:style w:type="character" w:customStyle="1" w:styleId="FontStyle174">
    <w:name w:val="Font Style174"/>
    <w:basedOn w:val="DefaultParagraphFont"/>
    <w:uiPriority w:val="99"/>
    <w:rsid w:val="00216A09"/>
    <w:rPr>
      <w:rFonts w:ascii="Arial Narrow" w:hAnsi="Arial Narrow" w:cs="Arial Narrow"/>
      <w:b/>
      <w:bCs/>
      <w:sz w:val="18"/>
      <w:szCs w:val="18"/>
    </w:rPr>
  </w:style>
  <w:style w:type="paragraph" w:customStyle="1" w:styleId="Style47">
    <w:name w:val="Style47"/>
    <w:basedOn w:val="Normal"/>
    <w:uiPriority w:val="99"/>
    <w:qFormat/>
    <w:rsid w:val="00216A09"/>
    <w:pPr>
      <w:widowControl w:val="0"/>
      <w:autoSpaceDE w:val="0"/>
      <w:autoSpaceDN w:val="0"/>
      <w:adjustRightInd w:val="0"/>
      <w:spacing w:line="490" w:lineRule="exact"/>
    </w:pPr>
    <w:rPr>
      <w:rFonts w:eastAsia="Times New Roman" w:cs="Calibri"/>
    </w:rPr>
  </w:style>
  <w:style w:type="character" w:customStyle="1" w:styleId="FontStyle169">
    <w:name w:val="Font Style169"/>
    <w:basedOn w:val="DefaultParagraphFont"/>
    <w:uiPriority w:val="99"/>
    <w:rsid w:val="00216A09"/>
    <w:rPr>
      <w:rFonts w:ascii="Times New Roman" w:hAnsi="Times New Roman" w:cs="Times New Roman"/>
      <w:sz w:val="12"/>
      <w:szCs w:val="12"/>
    </w:rPr>
  </w:style>
  <w:style w:type="paragraph" w:customStyle="1" w:styleId="Style24">
    <w:name w:val="Style24"/>
    <w:basedOn w:val="Normal"/>
    <w:uiPriority w:val="99"/>
    <w:qFormat/>
    <w:rsid w:val="00216A09"/>
    <w:pPr>
      <w:widowControl w:val="0"/>
      <w:autoSpaceDE w:val="0"/>
      <w:autoSpaceDN w:val="0"/>
      <w:adjustRightInd w:val="0"/>
      <w:spacing w:line="276" w:lineRule="exact"/>
    </w:pPr>
    <w:rPr>
      <w:rFonts w:eastAsia="Times New Roman" w:cs="Calibri"/>
    </w:rPr>
  </w:style>
  <w:style w:type="paragraph" w:customStyle="1" w:styleId="Style99">
    <w:name w:val="Style99"/>
    <w:basedOn w:val="Normal"/>
    <w:uiPriority w:val="99"/>
    <w:qFormat/>
    <w:rsid w:val="00216A09"/>
    <w:pPr>
      <w:widowControl w:val="0"/>
      <w:autoSpaceDE w:val="0"/>
      <w:autoSpaceDN w:val="0"/>
      <w:adjustRightInd w:val="0"/>
      <w:spacing w:line="182" w:lineRule="exact"/>
      <w:jc w:val="both"/>
    </w:pPr>
    <w:rPr>
      <w:rFonts w:eastAsia="Times New Roman" w:cs="Calibri"/>
    </w:rPr>
  </w:style>
  <w:style w:type="paragraph" w:customStyle="1" w:styleId="Style26">
    <w:name w:val="Style26"/>
    <w:basedOn w:val="Normal"/>
    <w:uiPriority w:val="99"/>
    <w:qFormat/>
    <w:rsid w:val="00216A09"/>
    <w:pPr>
      <w:widowControl w:val="0"/>
      <w:autoSpaceDE w:val="0"/>
      <w:autoSpaceDN w:val="0"/>
      <w:adjustRightInd w:val="0"/>
      <w:spacing w:line="278" w:lineRule="exact"/>
      <w:jc w:val="both"/>
    </w:pPr>
    <w:rPr>
      <w:rFonts w:eastAsia="Times New Roman" w:cs="Calibri"/>
    </w:rPr>
  </w:style>
  <w:style w:type="character" w:customStyle="1" w:styleId="FontStyle139">
    <w:name w:val="Font Style139"/>
    <w:basedOn w:val="DefaultParagraphFont"/>
    <w:uiPriority w:val="99"/>
    <w:rsid w:val="00216A09"/>
    <w:rPr>
      <w:rFonts w:ascii="Times New Roman" w:hAnsi="Times New Roman" w:cs="Times New Roman"/>
      <w:b/>
      <w:bCs/>
      <w:sz w:val="18"/>
      <w:szCs w:val="18"/>
    </w:rPr>
  </w:style>
  <w:style w:type="paragraph" w:customStyle="1" w:styleId="Style21">
    <w:name w:val="Style21"/>
    <w:basedOn w:val="Normal"/>
    <w:uiPriority w:val="99"/>
    <w:qFormat/>
    <w:rsid w:val="00216A09"/>
    <w:pPr>
      <w:widowControl w:val="0"/>
      <w:autoSpaceDE w:val="0"/>
      <w:autoSpaceDN w:val="0"/>
      <w:adjustRightInd w:val="0"/>
      <w:spacing w:line="216" w:lineRule="exact"/>
      <w:jc w:val="both"/>
    </w:pPr>
    <w:rPr>
      <w:rFonts w:eastAsia="Times New Roman" w:cs="Calibri"/>
    </w:rPr>
  </w:style>
  <w:style w:type="paragraph" w:customStyle="1" w:styleId="Style50">
    <w:name w:val="Style50"/>
    <w:basedOn w:val="Normal"/>
    <w:uiPriority w:val="99"/>
    <w:qFormat/>
    <w:rsid w:val="00216A09"/>
    <w:pPr>
      <w:widowControl w:val="0"/>
      <w:autoSpaceDE w:val="0"/>
      <w:autoSpaceDN w:val="0"/>
      <w:adjustRightInd w:val="0"/>
      <w:spacing w:line="198" w:lineRule="exact"/>
    </w:pPr>
    <w:rPr>
      <w:rFonts w:eastAsia="Times New Roman" w:cs="Calibri"/>
    </w:rPr>
  </w:style>
  <w:style w:type="character" w:customStyle="1" w:styleId="FootnoteTextChar1">
    <w:name w:val="Footnote Text Char1"/>
    <w:basedOn w:val="DefaultParagraphFont"/>
    <w:semiHidden/>
    <w:rsid w:val="00216A09"/>
    <w:rPr>
      <w:rFonts w:ascii="Calibri" w:hAnsi="Calibri"/>
      <w:sz w:val="20"/>
      <w:szCs w:val="20"/>
    </w:rPr>
  </w:style>
  <w:style w:type="paragraph" w:customStyle="1" w:styleId="Standard">
    <w:name w:val="Standard"/>
    <w:qFormat/>
    <w:rsid w:val="00216A09"/>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216A09"/>
    <w:rPr>
      <w:color w:val="000000"/>
      <w:sz w:val="32"/>
      <w:szCs w:val="32"/>
    </w:rPr>
  </w:style>
  <w:style w:type="paragraph" w:customStyle="1" w:styleId="Cardnon-underlined">
    <w:name w:val="Card non-underlined"/>
    <w:basedOn w:val="Normal"/>
    <w:link w:val="Cardnon-underlinedChar"/>
    <w:autoRedefine/>
    <w:uiPriority w:val="99"/>
    <w:qFormat/>
    <w:rsid w:val="00216A09"/>
    <w:rPr>
      <w:rFonts w:eastAsia="Times New Roman" w:cs="Calibri"/>
      <w:szCs w:val="20"/>
    </w:rPr>
  </w:style>
  <w:style w:type="character" w:customStyle="1" w:styleId="Cardnon-underlinedChar">
    <w:name w:val="Card non-underlined Char"/>
    <w:basedOn w:val="DefaultParagraphFont"/>
    <w:link w:val="Cardnon-underlined"/>
    <w:uiPriority w:val="99"/>
    <w:rsid w:val="00216A09"/>
    <w:rPr>
      <w:rFonts w:ascii="Calibri" w:eastAsia="Times New Roman" w:hAnsi="Calibri" w:cs="Calibri"/>
      <w:sz w:val="22"/>
      <w:szCs w:val="20"/>
    </w:rPr>
  </w:style>
  <w:style w:type="numbering" w:customStyle="1" w:styleId="NoList1">
    <w:name w:val="No List1"/>
    <w:next w:val="NoList"/>
    <w:semiHidden/>
    <w:unhideWhenUsed/>
    <w:rsid w:val="00216A09"/>
  </w:style>
  <w:style w:type="character" w:customStyle="1" w:styleId="TitleChar2">
    <w:name w:val="Title Char2"/>
    <w:basedOn w:val="DefaultParagraphFont"/>
    <w:uiPriority w:val="10"/>
    <w:qFormat/>
    <w:locked/>
    <w:rsid w:val="00216A09"/>
    <w:rPr>
      <w:b/>
      <w:bCs/>
      <w:u w:val="single"/>
    </w:rPr>
  </w:style>
  <w:style w:type="paragraph" w:styleId="TOC3">
    <w:name w:val="toc 3"/>
    <w:basedOn w:val="Normal"/>
    <w:next w:val="Normal"/>
    <w:autoRedefine/>
    <w:rsid w:val="00216A09"/>
    <w:pPr>
      <w:ind w:left="400"/>
    </w:pPr>
    <w:rPr>
      <w:rFonts w:eastAsia="Times New Roman" w:cs="Calibri"/>
      <w:szCs w:val="20"/>
    </w:rPr>
  </w:style>
  <w:style w:type="paragraph" w:styleId="TOC4">
    <w:name w:val="toc 4"/>
    <w:basedOn w:val="Normal"/>
    <w:next w:val="Normal"/>
    <w:autoRedefine/>
    <w:rsid w:val="00216A09"/>
    <w:pPr>
      <w:ind w:left="600"/>
    </w:pPr>
    <w:rPr>
      <w:rFonts w:eastAsia="Times New Roman" w:cs="Calibri"/>
      <w:szCs w:val="20"/>
    </w:rPr>
  </w:style>
  <w:style w:type="paragraph" w:styleId="TOC5">
    <w:name w:val="toc 5"/>
    <w:basedOn w:val="Normal"/>
    <w:next w:val="Normal"/>
    <w:autoRedefine/>
    <w:rsid w:val="00216A09"/>
    <w:pPr>
      <w:ind w:left="800"/>
    </w:pPr>
    <w:rPr>
      <w:rFonts w:eastAsia="Times New Roman" w:cs="Calibri"/>
      <w:szCs w:val="20"/>
    </w:rPr>
  </w:style>
  <w:style w:type="paragraph" w:styleId="TOC6">
    <w:name w:val="toc 6"/>
    <w:basedOn w:val="Normal"/>
    <w:next w:val="Normal"/>
    <w:autoRedefine/>
    <w:rsid w:val="00216A09"/>
    <w:pPr>
      <w:ind w:left="1000"/>
    </w:pPr>
    <w:rPr>
      <w:rFonts w:eastAsia="Times New Roman" w:cs="Calibri"/>
      <w:szCs w:val="20"/>
    </w:rPr>
  </w:style>
  <w:style w:type="paragraph" w:styleId="TOC7">
    <w:name w:val="toc 7"/>
    <w:basedOn w:val="Normal"/>
    <w:next w:val="Normal"/>
    <w:autoRedefine/>
    <w:rsid w:val="00216A09"/>
    <w:pPr>
      <w:ind w:left="1200"/>
    </w:pPr>
    <w:rPr>
      <w:rFonts w:eastAsia="Times New Roman" w:cs="Calibri"/>
      <w:szCs w:val="20"/>
    </w:rPr>
  </w:style>
  <w:style w:type="paragraph" w:styleId="TOC8">
    <w:name w:val="toc 8"/>
    <w:basedOn w:val="Normal"/>
    <w:next w:val="Normal"/>
    <w:autoRedefine/>
    <w:rsid w:val="00216A09"/>
    <w:pPr>
      <w:ind w:left="1400"/>
    </w:pPr>
    <w:rPr>
      <w:rFonts w:eastAsia="Times New Roman" w:cs="Calibri"/>
      <w:szCs w:val="20"/>
    </w:rPr>
  </w:style>
  <w:style w:type="character" w:customStyle="1" w:styleId="allocatoragentsleft">
    <w:name w:val="al_locatoragentsleft"/>
    <w:basedOn w:val="DefaultParagraphFont"/>
    <w:rsid w:val="00216A09"/>
  </w:style>
  <w:style w:type="character" w:styleId="HTMLTypewriter">
    <w:name w:val="HTML Typewriter"/>
    <w:basedOn w:val="DefaultParagraphFont"/>
    <w:unhideWhenUsed/>
    <w:rsid w:val="00216A09"/>
    <w:rPr>
      <w:rFonts w:ascii="Courier New" w:eastAsia="Times New Roman" w:hAnsi="Courier New" w:cs="Courier New"/>
      <w:sz w:val="20"/>
      <w:szCs w:val="20"/>
    </w:rPr>
  </w:style>
  <w:style w:type="character" w:customStyle="1" w:styleId="caps">
    <w:name w:val="caps"/>
    <w:basedOn w:val="DefaultParagraphFont"/>
    <w:rsid w:val="00216A09"/>
  </w:style>
  <w:style w:type="character" w:customStyle="1" w:styleId="UnderlinesCharChar">
    <w:name w:val="Underlines Char Char"/>
    <w:basedOn w:val="DefaultParagraphFont"/>
    <w:rsid w:val="00216A09"/>
    <w:rPr>
      <w:rFonts w:cs="Arial"/>
      <w:b/>
      <w:bCs/>
      <w:noProof w:val="0"/>
      <w:sz w:val="22"/>
      <w:szCs w:val="26"/>
      <w:u w:val="single"/>
      <w:lang w:val="en-US" w:eastAsia="en-US" w:bidi="ar-SA"/>
    </w:rPr>
  </w:style>
  <w:style w:type="paragraph" w:customStyle="1" w:styleId="Carding">
    <w:name w:val="Carding"/>
    <w:basedOn w:val="Normal"/>
    <w:uiPriority w:val="99"/>
    <w:qFormat/>
    <w:rsid w:val="00216A09"/>
    <w:rPr>
      <w:rFonts w:eastAsia="Times New Roman" w:cs="Calibri"/>
      <w:sz w:val="18"/>
    </w:rPr>
  </w:style>
  <w:style w:type="character" w:customStyle="1" w:styleId="TagsChar1">
    <w:name w:val="Tags Char1"/>
    <w:aliases w:val="Super Script Char1,TagStyle Char1"/>
    <w:basedOn w:val="DefaultParagraphFont"/>
    <w:rsid w:val="00216A09"/>
    <w:rPr>
      <w:rFonts w:ascii="Arial Narrow" w:hAnsi="Arial Narrow"/>
      <w:b/>
      <w:noProof w:val="0"/>
      <w:sz w:val="22"/>
      <w:szCs w:val="60"/>
      <w:lang w:val="en-US" w:eastAsia="en-US" w:bidi="ar-SA"/>
    </w:rPr>
  </w:style>
  <w:style w:type="character" w:customStyle="1" w:styleId="aunderline">
    <w:name w:val="aunderline"/>
    <w:basedOn w:val="DefaultParagraphFont"/>
    <w:qFormat/>
    <w:rsid w:val="00216A09"/>
    <w:rPr>
      <w:rFonts w:ascii="Times New Roman" w:hAnsi="Times New Roman"/>
      <w:sz w:val="20"/>
      <w:szCs w:val="24"/>
      <w:u w:val="thick"/>
    </w:rPr>
  </w:style>
  <w:style w:type="character" w:customStyle="1" w:styleId="tagChar1">
    <w:name w:val="tag Char1"/>
    <w:basedOn w:val="DefaultParagraphFont"/>
    <w:rsid w:val="00216A09"/>
    <w:rPr>
      <w:b/>
      <w:noProof w:val="0"/>
      <w:sz w:val="24"/>
      <w:lang w:val="en-US" w:eastAsia="en-US" w:bidi="ar-SA"/>
    </w:rPr>
  </w:style>
  <w:style w:type="character" w:customStyle="1" w:styleId="tagChar2">
    <w:name w:val="tag Char2"/>
    <w:basedOn w:val="DefaultParagraphFont"/>
    <w:qFormat/>
    <w:rsid w:val="00216A09"/>
    <w:rPr>
      <w:b/>
      <w:noProof w:val="0"/>
      <w:sz w:val="24"/>
      <w:lang w:val="en-US" w:eastAsia="en-US" w:bidi="ar-SA"/>
    </w:rPr>
  </w:style>
  <w:style w:type="character" w:customStyle="1" w:styleId="Taggin-New">
    <w:name w:val="Taggin - New"/>
    <w:basedOn w:val="DefaultParagraphFont"/>
    <w:rsid w:val="00216A09"/>
    <w:rPr>
      <w:rFonts w:ascii="Arial Narrow" w:hAnsi="Arial Narrow"/>
      <w:b/>
      <w:sz w:val="22"/>
    </w:rPr>
  </w:style>
  <w:style w:type="character" w:customStyle="1" w:styleId="Boxing-New">
    <w:name w:val="Boxing - New"/>
    <w:basedOn w:val="DefaultParagraphFont"/>
    <w:rsid w:val="00216A09"/>
    <w:rPr>
      <w:rFonts w:ascii="Arial Narrow" w:hAnsi="Arial Narrow"/>
      <w:sz w:val="16"/>
      <w:u w:val="none"/>
      <w:bdr w:val="single" w:sz="4" w:space="0" w:color="auto"/>
    </w:rPr>
  </w:style>
  <w:style w:type="character" w:customStyle="1" w:styleId="ilad">
    <w:name w:val="il_ad"/>
    <w:rsid w:val="00216A09"/>
  </w:style>
  <w:style w:type="paragraph" w:customStyle="1" w:styleId="CardsHighlighted">
    <w:name w:val="Cards Highlighted"/>
    <w:next w:val="Normal"/>
    <w:link w:val="CardsHighlightedChar"/>
    <w:qFormat/>
    <w:rsid w:val="00216A09"/>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216A09"/>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216A09"/>
    <w:rPr>
      <w:rFonts w:ascii="Garamond" w:hAnsi="Garamond"/>
      <w:sz w:val="22"/>
      <w:szCs w:val="24"/>
      <w:u w:val="single"/>
      <w:lang w:val="en-US" w:eastAsia="en-US" w:bidi="ar-SA"/>
    </w:rPr>
  </w:style>
  <w:style w:type="paragraph" w:customStyle="1" w:styleId="Style2">
    <w:name w:val="Style2"/>
    <w:basedOn w:val="Heading4"/>
    <w:qFormat/>
    <w:rsid w:val="00216A09"/>
    <w:pPr>
      <w:spacing w:before="0"/>
    </w:pPr>
    <w:rPr>
      <w:rFonts w:eastAsia="Times New Roman" w:cs="Times New Roman"/>
      <w:iCs/>
      <w:caps/>
      <w:szCs w:val="20"/>
    </w:rPr>
  </w:style>
  <w:style w:type="character" w:customStyle="1" w:styleId="pagetitle">
    <w:name w:val="pagetitle"/>
    <w:basedOn w:val="DefaultParagraphFont"/>
    <w:rsid w:val="00216A09"/>
  </w:style>
  <w:style w:type="paragraph" w:customStyle="1" w:styleId="text">
    <w:name w:val="text"/>
    <w:basedOn w:val="Normal"/>
    <w:uiPriority w:val="99"/>
    <w:qFormat/>
    <w:rsid w:val="00216A09"/>
    <w:pPr>
      <w:spacing w:before="100" w:beforeAutospacing="1" w:after="100" w:afterAutospacing="1"/>
    </w:pPr>
    <w:rPr>
      <w:rFonts w:eastAsia="Times New Roman" w:cs="Calibri"/>
    </w:rPr>
  </w:style>
  <w:style w:type="character" w:customStyle="1" w:styleId="StyleUnderlineCharChar9ptBold1">
    <w:name w:val="Style Underline Char Char + 9 pt Bold1"/>
    <w:rsid w:val="00216A09"/>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216A09"/>
    <w:rPr>
      <w:rFonts w:ascii="Times New Roman" w:hAnsi="Times New Roman"/>
      <w:sz w:val="20"/>
      <w:szCs w:val="24"/>
      <w:u w:val="single"/>
      <w:lang w:val="en-US" w:eastAsia="en-US" w:bidi="ar-SA"/>
    </w:rPr>
  </w:style>
  <w:style w:type="character" w:customStyle="1" w:styleId="Style9ptBoldUnderline">
    <w:name w:val="Style 9 pt Bold Underline"/>
    <w:rsid w:val="00216A09"/>
    <w:rPr>
      <w:b/>
      <w:bCs/>
      <w:sz w:val="20"/>
      <w:u w:val="single"/>
    </w:rPr>
  </w:style>
  <w:style w:type="paragraph" w:customStyle="1" w:styleId="StyleUnderline9pt0">
    <w:name w:val="Style Underline + 9 pt"/>
    <w:link w:val="StyleUnderline9ptChar"/>
    <w:qFormat/>
    <w:rsid w:val="00216A09"/>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216A09"/>
    <w:rPr>
      <w:rFonts w:ascii="Arial" w:eastAsia="Times New Roman" w:hAnsi="Arial" w:cs="Times New Roman"/>
      <w:sz w:val="22"/>
      <w:szCs w:val="20"/>
      <w:u w:val="single"/>
    </w:rPr>
  </w:style>
  <w:style w:type="character" w:customStyle="1" w:styleId="StyleUnderlineChar1Bold">
    <w:name w:val="Style Underline Char1 + Bold"/>
    <w:rsid w:val="00216A09"/>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216A09"/>
    <w:pPr>
      <w:widowControl w:val="0"/>
      <w:ind w:left="288" w:right="288"/>
    </w:pPr>
    <w:rPr>
      <w:rFonts w:cs="Calibri"/>
      <w:kern w:val="32"/>
      <w:szCs w:val="20"/>
      <w:lang w:eastAsia="ar-SA"/>
    </w:rPr>
  </w:style>
  <w:style w:type="character" w:customStyle="1" w:styleId="Stylecard9ptChar">
    <w:name w:val="Style card + 9 pt Char"/>
    <w:basedOn w:val="cardChar"/>
    <w:link w:val="Stylecard9pt"/>
    <w:rsid w:val="00216A09"/>
    <w:rPr>
      <w:rFonts w:ascii="Calibri" w:hAnsi="Calibri" w:cs="Calibri"/>
      <w:kern w:val="32"/>
      <w:sz w:val="22"/>
      <w:szCs w:val="20"/>
      <w:lang w:eastAsia="ar-SA"/>
    </w:rPr>
  </w:style>
  <w:style w:type="character" w:customStyle="1" w:styleId="TagsCharCharChar">
    <w:name w:val="Tags Char Char Char"/>
    <w:basedOn w:val="DefaultParagraphFont"/>
    <w:rsid w:val="00216A09"/>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216A09"/>
    <w:pPr>
      <w:spacing w:before="100" w:beforeAutospacing="1" w:after="100" w:afterAutospacing="1"/>
    </w:pPr>
    <w:rPr>
      <w:rFonts w:eastAsia="Times New Roman" w:cs="Calibri"/>
      <w:sz w:val="18"/>
      <w:szCs w:val="18"/>
    </w:rPr>
  </w:style>
  <w:style w:type="character" w:customStyle="1" w:styleId="Style11ptBlackUnderline">
    <w:name w:val="Style 11 pt Black Underline"/>
    <w:basedOn w:val="DefaultParagraphFont"/>
    <w:rsid w:val="00216A09"/>
    <w:rPr>
      <w:color w:val="000000"/>
      <w:sz w:val="20"/>
      <w:u w:val="single"/>
    </w:rPr>
  </w:style>
  <w:style w:type="character" w:customStyle="1" w:styleId="Style11ptBlack">
    <w:name w:val="Style 11 pt Black"/>
    <w:basedOn w:val="DefaultParagraphFont"/>
    <w:rsid w:val="00216A09"/>
    <w:rPr>
      <w:color w:val="000000"/>
      <w:sz w:val="20"/>
    </w:rPr>
  </w:style>
  <w:style w:type="character" w:customStyle="1" w:styleId="StyleUnderlineCharTimesBold">
    <w:name w:val="Style Underline Char + Times Bold"/>
    <w:basedOn w:val="DefaultParagraphFont"/>
    <w:rsid w:val="00216A09"/>
    <w:rPr>
      <w:rFonts w:ascii="Times" w:hAnsi="Times"/>
      <w:b w:val="0"/>
      <w:bCs/>
      <w:sz w:val="20"/>
      <w:u w:val="single"/>
    </w:rPr>
  </w:style>
  <w:style w:type="character" w:customStyle="1" w:styleId="blubigktbiz">
    <w:name w:val="blubigktbiz"/>
    <w:rsid w:val="00216A09"/>
  </w:style>
  <w:style w:type="paragraph" w:customStyle="1" w:styleId="StyleevidencetextBorderSinglesolidlineAuto05ptL">
    <w:name w:val="Style evidence text + Border: : (Single solid line Auto  0.5 pt L..."/>
    <w:basedOn w:val="evidencetext"/>
    <w:link w:val="StyleevidencetextBorderSinglesolidlineAuto05ptLChar"/>
    <w:qFormat/>
    <w:rsid w:val="00216A09"/>
  </w:style>
  <w:style w:type="character" w:customStyle="1" w:styleId="StyleevidencetextBorderSinglesolidlineAuto05ptLChar">
    <w:name w:val="Style evidence text + Border: : (Single solid line Auto  0.5 pt L... Char"/>
    <w:link w:val="StyleevidencetextBorderSinglesolidlineAuto05ptL"/>
    <w:rsid w:val="00216A09"/>
    <w:rPr>
      <w:rFonts w:ascii="Calibri" w:hAnsi="Calibri" w:cs="Calibri"/>
      <w:color w:val="000000"/>
      <w:sz w:val="22"/>
      <w:lang w:val="x-none" w:eastAsia="x-none"/>
    </w:rPr>
  </w:style>
  <w:style w:type="character" w:customStyle="1" w:styleId="Style4CharChar">
    <w:name w:val="Style4 Char Char"/>
    <w:basedOn w:val="DefaultParagraphFont"/>
    <w:rsid w:val="00216A09"/>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216A09"/>
    <w:rPr>
      <w:rFonts w:ascii="Times New Roman" w:hAnsi="Times New Roman" w:cs="Times New Roman"/>
      <w:sz w:val="16"/>
      <w:szCs w:val="16"/>
    </w:rPr>
  </w:style>
  <w:style w:type="character" w:customStyle="1" w:styleId="StyleEmphasisArial12ptBold">
    <w:name w:val="Style Emphasis + Arial 12 pt Bold"/>
    <w:rsid w:val="00216A09"/>
    <w:rPr>
      <w:rFonts w:ascii="Arial" w:hAnsi="Arial"/>
      <w:b/>
      <w:bCs/>
      <w:i/>
      <w:iCs/>
      <w:sz w:val="24"/>
    </w:rPr>
  </w:style>
  <w:style w:type="character" w:customStyle="1" w:styleId="super">
    <w:name w:val="super"/>
    <w:rsid w:val="00216A09"/>
  </w:style>
  <w:style w:type="character" w:customStyle="1" w:styleId="text30">
    <w:name w:val="text30"/>
    <w:rsid w:val="00216A09"/>
  </w:style>
  <w:style w:type="character" w:customStyle="1" w:styleId="uppercase">
    <w:name w:val="uppercase"/>
    <w:rsid w:val="00216A09"/>
  </w:style>
  <w:style w:type="character" w:customStyle="1" w:styleId="bodytext0">
    <w:name w:val="bodytext"/>
    <w:rsid w:val="00216A09"/>
  </w:style>
  <w:style w:type="character" w:customStyle="1" w:styleId="entry-title">
    <w:name w:val="entry-title"/>
    <w:rsid w:val="00216A09"/>
  </w:style>
  <w:style w:type="character" w:customStyle="1" w:styleId="BodyTextIndentChar1">
    <w:name w:val="Body Text Indent Char1"/>
    <w:basedOn w:val="DefaultParagraphFont"/>
    <w:uiPriority w:val="99"/>
    <w:semiHidden/>
    <w:rsid w:val="00216A09"/>
    <w:rPr>
      <w:rFonts w:ascii="Times New Roman" w:hAnsi="Times New Roman" w:cs="Times New Roman"/>
      <w:sz w:val="20"/>
    </w:rPr>
  </w:style>
  <w:style w:type="character" w:customStyle="1" w:styleId="Style6pt">
    <w:name w:val="Style 6 pt"/>
    <w:basedOn w:val="DefaultParagraphFont"/>
    <w:qFormat/>
    <w:rsid w:val="00216A09"/>
    <w:rPr>
      <w:sz w:val="12"/>
    </w:rPr>
  </w:style>
  <w:style w:type="character" w:customStyle="1" w:styleId="CiteCharCharCharCharCharChar">
    <w:name w:val="Cite Char Char Char Char Char Char"/>
    <w:basedOn w:val="DefaultParagraphFont"/>
    <w:rsid w:val="00216A09"/>
    <w:rPr>
      <w:b/>
      <w:noProof w:val="0"/>
      <w:sz w:val="22"/>
      <w:szCs w:val="24"/>
      <w:u w:val="single"/>
      <w:lang w:val="en-US" w:eastAsia="en-US" w:bidi="ar-SA"/>
    </w:rPr>
  </w:style>
  <w:style w:type="character" w:customStyle="1" w:styleId="mainbody1">
    <w:name w:val="mainbody1"/>
    <w:basedOn w:val="DefaultParagraphFont"/>
    <w:rsid w:val="00216A09"/>
    <w:rPr>
      <w:rFonts w:ascii="Verdana" w:hAnsi="Verdana" w:hint="default"/>
      <w:color w:val="000000"/>
      <w:sz w:val="22"/>
      <w:szCs w:val="22"/>
    </w:rPr>
  </w:style>
  <w:style w:type="character" w:customStyle="1" w:styleId="ssl4">
    <w:name w:val="ss_l4"/>
    <w:basedOn w:val="DefaultParagraphFont"/>
    <w:rsid w:val="00216A09"/>
  </w:style>
  <w:style w:type="paragraph" w:customStyle="1" w:styleId="StyleNormalWeb11ptUnderline">
    <w:name w:val="Style Normal (Web) + 11 pt Underline"/>
    <w:basedOn w:val="NormalWeb"/>
    <w:link w:val="StyleNormalWeb11ptUnderlineChar"/>
    <w:qFormat/>
    <w:rsid w:val="00216A09"/>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216A09"/>
    <w:rPr>
      <w:rFonts w:ascii="Calibri" w:eastAsia="Calibri" w:hAnsi="Calibri" w:cs="Calibri"/>
      <w:sz w:val="22"/>
      <w:u w:val="single"/>
    </w:rPr>
  </w:style>
  <w:style w:type="character" w:customStyle="1" w:styleId="cit-first-element">
    <w:name w:val="cit-first-element"/>
    <w:basedOn w:val="DefaultParagraphFont"/>
    <w:rsid w:val="00216A09"/>
  </w:style>
  <w:style w:type="character" w:customStyle="1" w:styleId="title1">
    <w:name w:val="title1"/>
    <w:basedOn w:val="DefaultParagraphFont"/>
    <w:rsid w:val="00216A09"/>
  </w:style>
  <w:style w:type="character" w:customStyle="1" w:styleId="StyleThickunderline1">
    <w:name w:val="Style Thick underline1"/>
    <w:basedOn w:val="DefaultParagraphFont"/>
    <w:rsid w:val="00216A09"/>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216A09"/>
    <w:rPr>
      <w:rFonts w:ascii="Georgia" w:hAnsi="Georgia"/>
    </w:rPr>
  </w:style>
  <w:style w:type="character" w:customStyle="1" w:styleId="FooterChar1">
    <w:name w:val="Footer Char1"/>
    <w:basedOn w:val="DefaultParagraphFont"/>
    <w:uiPriority w:val="99"/>
    <w:semiHidden/>
    <w:rsid w:val="00216A09"/>
    <w:rPr>
      <w:rFonts w:ascii="Georgia" w:hAnsi="Georgia"/>
    </w:rPr>
  </w:style>
  <w:style w:type="character" w:customStyle="1" w:styleId="UnderlineBold0">
    <w:name w:val="Underline Bold"/>
    <w:uiPriority w:val="6"/>
    <w:qFormat/>
    <w:rsid w:val="00216A09"/>
    <w:rPr>
      <w:b/>
      <w:sz w:val="20"/>
      <w:u w:val="single"/>
    </w:rPr>
  </w:style>
  <w:style w:type="paragraph" w:customStyle="1" w:styleId="Underline20">
    <w:name w:val="Underline2"/>
    <w:basedOn w:val="Normal"/>
    <w:link w:val="Underline2Char"/>
    <w:autoRedefine/>
    <w:uiPriority w:val="4"/>
    <w:qFormat/>
    <w:rsid w:val="00216A09"/>
    <w:rPr>
      <w:rFonts w:cs="Calibri"/>
      <w:b/>
      <w:u w:val="single"/>
    </w:rPr>
  </w:style>
  <w:style w:type="character" w:customStyle="1" w:styleId="Underline2Char">
    <w:name w:val="Underline2 Char"/>
    <w:basedOn w:val="DefaultParagraphFont"/>
    <w:link w:val="Underline20"/>
    <w:uiPriority w:val="4"/>
    <w:rsid w:val="00216A09"/>
    <w:rPr>
      <w:rFonts w:ascii="Calibri" w:hAnsi="Calibri" w:cs="Calibri"/>
      <w:b/>
      <w:sz w:val="22"/>
      <w:u w:val="single"/>
    </w:rPr>
  </w:style>
  <w:style w:type="character" w:customStyle="1" w:styleId="NormalTextChar">
    <w:name w:val="Normal Text Char"/>
    <w:link w:val="NormalText"/>
    <w:rsid w:val="00216A09"/>
    <w:rPr>
      <w:rFonts w:ascii="Calibri" w:eastAsia="Times New Roman" w:hAnsi="Calibri" w:cs="Calibri"/>
      <w:sz w:val="22"/>
      <w:szCs w:val="26"/>
    </w:rPr>
  </w:style>
  <w:style w:type="paragraph" w:customStyle="1" w:styleId="TableParagraph">
    <w:name w:val="Table Paragraph"/>
    <w:basedOn w:val="Normal"/>
    <w:uiPriority w:val="1"/>
    <w:qFormat/>
    <w:rsid w:val="00216A09"/>
    <w:pPr>
      <w:widowControl w:val="0"/>
    </w:pPr>
    <w:rPr>
      <w:rFonts w:cs="Calibri"/>
    </w:rPr>
  </w:style>
  <w:style w:type="character" w:customStyle="1" w:styleId="UnderlineChar0">
    <w:name w:val="UnderlineChar"/>
    <w:rsid w:val="00216A09"/>
    <w:rPr>
      <w:sz w:val="24"/>
      <w:u w:val="single"/>
      <w:shd w:val="clear" w:color="auto" w:fill="auto"/>
    </w:rPr>
  </w:style>
  <w:style w:type="character" w:customStyle="1" w:styleId="foreground">
    <w:name w:val="foreground"/>
    <w:basedOn w:val="DefaultParagraphFont"/>
    <w:rsid w:val="00216A09"/>
  </w:style>
  <w:style w:type="paragraph" w:customStyle="1" w:styleId="StyleCircled11pt">
    <w:name w:val="Style Circled + 11 pt"/>
    <w:basedOn w:val="Normal"/>
    <w:link w:val="StyleCircled11ptChar"/>
    <w:qFormat/>
    <w:rsid w:val="00216A09"/>
    <w:rPr>
      <w:rFonts w:eastAsia="Times New Roman" w:cs="Calibri"/>
      <w:b/>
      <w:bCs/>
      <w:sz w:val="20"/>
      <w:u w:val="single"/>
    </w:rPr>
  </w:style>
  <w:style w:type="character" w:customStyle="1" w:styleId="StyleCircled11ptChar">
    <w:name w:val="Style Circled + 11 pt Char"/>
    <w:link w:val="StyleCircled11pt"/>
    <w:rsid w:val="00216A09"/>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216A09"/>
    <w:rPr>
      <w:rFonts w:ascii="Times" w:eastAsia="Times New Roman" w:hAnsi="Times" w:cs="Calibri"/>
      <w:sz w:val="20"/>
      <w:szCs w:val="28"/>
      <w:u w:val="single"/>
    </w:rPr>
  </w:style>
  <w:style w:type="character" w:customStyle="1" w:styleId="StyleUnunderlined10ptThickunderlineChar">
    <w:name w:val="Style Ununderlined + 10 pt Thick underline Char"/>
    <w:link w:val="StyleUnunderlined10ptThickunderline"/>
    <w:rsid w:val="00216A09"/>
    <w:rPr>
      <w:rFonts w:ascii="Times" w:eastAsia="Times New Roman" w:hAnsi="Times" w:cs="Calibri"/>
      <w:sz w:val="20"/>
      <w:szCs w:val="28"/>
      <w:u w:val="single"/>
    </w:rPr>
  </w:style>
  <w:style w:type="paragraph" w:customStyle="1" w:styleId="cite20">
    <w:name w:val="cite2"/>
    <w:basedOn w:val="Normal"/>
    <w:uiPriority w:val="99"/>
    <w:qFormat/>
    <w:rsid w:val="00216A09"/>
    <w:rPr>
      <w:rFonts w:eastAsia="Times New Roman" w:cs="Calibri"/>
      <w:color w:val="000000"/>
      <w:sz w:val="20"/>
      <w:szCs w:val="20"/>
    </w:rPr>
  </w:style>
  <w:style w:type="character" w:customStyle="1" w:styleId="postby">
    <w:name w:val="post_by"/>
    <w:basedOn w:val="DefaultParagraphFont"/>
    <w:rsid w:val="00216A09"/>
  </w:style>
  <w:style w:type="character" w:customStyle="1" w:styleId="Style11ptBorderSinglesolidlineAuto05ptLinewidth">
    <w:name w:val="Style 11 pt Border: : (Single solid line Auto  0.5 pt Line width)"/>
    <w:rsid w:val="00216A09"/>
    <w:rPr>
      <w:sz w:val="20"/>
      <w:bdr w:val="single" w:sz="4" w:space="0" w:color="auto" w:frame="1"/>
    </w:rPr>
  </w:style>
  <w:style w:type="character" w:customStyle="1" w:styleId="StyleUnderlineChar9ptBorderSinglesolidlineAuto0">
    <w:name w:val="Style Underline Char + 9 pt Border: : (Single solid line Auto  0..."/>
    <w:rsid w:val="00216A09"/>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216A09"/>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216A09"/>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216A09"/>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216A09"/>
    <w:rPr>
      <w:sz w:val="20"/>
      <w:szCs w:val="24"/>
      <w:u w:val="single"/>
      <w:bdr w:val="single" w:sz="4" w:space="0" w:color="auto"/>
      <w:lang w:val="en-US" w:eastAsia="en-US" w:bidi="ar-SA"/>
    </w:rPr>
  </w:style>
  <w:style w:type="character" w:customStyle="1" w:styleId="StyleLatinGaramondUnderline">
    <w:name w:val="Style (Latin) Garamond Underline"/>
    <w:rsid w:val="00216A09"/>
    <w:rPr>
      <w:rFonts w:ascii="Times New Roman" w:hAnsi="Times New Roman"/>
      <w:sz w:val="20"/>
      <w:u w:val="single"/>
    </w:rPr>
  </w:style>
  <w:style w:type="character" w:customStyle="1" w:styleId="StyleLatinGaramond">
    <w:name w:val="Style (Latin) Garamond"/>
    <w:rsid w:val="00216A09"/>
    <w:rPr>
      <w:rFonts w:ascii="Times New Roman" w:hAnsi="Times New Roman"/>
      <w:sz w:val="20"/>
    </w:rPr>
  </w:style>
  <w:style w:type="character" w:customStyle="1" w:styleId="styletimesnewroman12ptbold0">
    <w:name w:val="styletimesnewroman12ptbold"/>
    <w:basedOn w:val="DefaultParagraphFont"/>
    <w:rsid w:val="00216A09"/>
  </w:style>
  <w:style w:type="character" w:customStyle="1" w:styleId="CharCharCharCharChar">
    <w:name w:val="Char Char Char Char Char"/>
    <w:aliases w:val="Char Char Char Char,Char Char Char Char Char Char Char1,Heading 2 Char1 Char Char Char Char Char Char"/>
    <w:basedOn w:val="DefaultParagraphFont"/>
    <w:rsid w:val="00216A09"/>
    <w:rPr>
      <w:rFonts w:cs="Arial"/>
      <w:b/>
      <w:bCs/>
      <w:iCs/>
      <w:sz w:val="24"/>
      <w:szCs w:val="28"/>
      <w:lang w:val="en-US" w:eastAsia="en-US" w:bidi="ar-SA"/>
    </w:rPr>
  </w:style>
  <w:style w:type="character" w:customStyle="1" w:styleId="mainheading">
    <w:name w:val="mainheading"/>
    <w:basedOn w:val="DefaultParagraphFont"/>
    <w:rsid w:val="00216A09"/>
  </w:style>
  <w:style w:type="paragraph" w:customStyle="1" w:styleId="BoldandUnderlineChar2CharChar">
    <w:name w:val="Bold and Underline Char2 Char Char"/>
    <w:basedOn w:val="Normal"/>
    <w:link w:val="BoldandUnderlineChar2CharCharChar"/>
    <w:qFormat/>
    <w:rsid w:val="00216A09"/>
    <w:rPr>
      <w:rFonts w:eastAsia="Times New Roman" w:cs="Calibri"/>
      <w:b/>
      <w:u w:val="single"/>
    </w:rPr>
  </w:style>
  <w:style w:type="character" w:customStyle="1" w:styleId="BoldandUnderlineChar2CharCharChar">
    <w:name w:val="Bold and Underline Char2 Char Char Char"/>
    <w:basedOn w:val="DefaultParagraphFont"/>
    <w:link w:val="BoldandUnderlineChar2CharChar"/>
    <w:rsid w:val="00216A09"/>
    <w:rPr>
      <w:rFonts w:ascii="Calibri" w:eastAsia="Times New Roman" w:hAnsi="Calibri" w:cs="Calibri"/>
      <w:b/>
      <w:sz w:val="22"/>
      <w:u w:val="single"/>
    </w:rPr>
  </w:style>
  <w:style w:type="character" w:customStyle="1" w:styleId="StyleUnderlineChar9ptChar">
    <w:name w:val="Style Underline Char + 9 pt Char"/>
    <w:basedOn w:val="UnderlineCharChar"/>
    <w:rsid w:val="00216A09"/>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216A09"/>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216A09"/>
    <w:rPr>
      <w:sz w:val="16"/>
    </w:rPr>
  </w:style>
  <w:style w:type="paragraph" w:customStyle="1" w:styleId="Reduce8pt">
    <w:name w:val="Reduce 8pt"/>
    <w:basedOn w:val="Normal"/>
    <w:link w:val="Reduce8ptCharChar"/>
    <w:qFormat/>
    <w:rsid w:val="00216A09"/>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216A09"/>
    <w:pPr>
      <w:contextualSpacing/>
    </w:pPr>
    <w:rPr>
      <w:rFonts w:eastAsia="Calibri" w:cs="Calibri"/>
    </w:rPr>
  </w:style>
  <w:style w:type="character" w:customStyle="1" w:styleId="CardIndentedChar">
    <w:name w:val="Card (Indented) Char"/>
    <w:link w:val="CardIndented"/>
    <w:locked/>
    <w:rsid w:val="00216A09"/>
    <w:rPr>
      <w:rFonts w:ascii="Calibri" w:hAnsi="Calibri" w:cs="Calibri"/>
      <w:sz w:val="22"/>
    </w:rPr>
  </w:style>
  <w:style w:type="character" w:customStyle="1" w:styleId="citenon-boldChar">
    <w:name w:val="cite non-bold Char"/>
    <w:basedOn w:val="DefaultParagraphFont"/>
    <w:link w:val="citenon-bold"/>
    <w:locked/>
    <w:rsid w:val="00216A09"/>
    <w:rPr>
      <w:rFonts w:ascii="Garamond" w:eastAsia="Times New Roman" w:hAnsi="Garamond" w:cs="Calibri"/>
      <w:sz w:val="22"/>
      <w:szCs w:val="20"/>
    </w:rPr>
  </w:style>
  <w:style w:type="character" w:customStyle="1" w:styleId="boldciteChar4">
    <w:name w:val="bold cite Char4"/>
    <w:link w:val="boldcite"/>
    <w:locked/>
    <w:rsid w:val="00216A09"/>
    <w:rPr>
      <w:rFonts w:eastAsia="Times New Roman" w:cs="Times New Roman"/>
      <w:b/>
      <w:color w:val="000000"/>
      <w:sz w:val="20"/>
      <w:u w:val="thick" w:color="000000"/>
    </w:rPr>
  </w:style>
  <w:style w:type="paragraph" w:customStyle="1" w:styleId="boldcite">
    <w:name w:val="bold cite"/>
    <w:basedOn w:val="Normal"/>
    <w:link w:val="boldciteChar4"/>
    <w:qFormat/>
    <w:rsid w:val="00216A09"/>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216A09"/>
    <w:pPr>
      <w:widowControl w:val="0"/>
      <w:autoSpaceDE w:val="0"/>
      <w:autoSpaceDN w:val="0"/>
      <w:adjustRightInd w:val="0"/>
      <w:spacing w:line="229" w:lineRule="exact"/>
    </w:pPr>
    <w:rPr>
      <w:rFonts w:ascii="Arial Narrow" w:eastAsia="Times New Roman" w:hAnsi="Arial Narrow" w:cs="Calibri"/>
    </w:rPr>
  </w:style>
  <w:style w:type="paragraph" w:customStyle="1" w:styleId="TagCite0">
    <w:name w:val="TagCite"/>
    <w:basedOn w:val="Normal"/>
    <w:qFormat/>
    <w:rsid w:val="00216A09"/>
    <w:rPr>
      <w:rFonts w:eastAsia="Calibri" w:cs="Calibri"/>
      <w:b/>
    </w:rPr>
  </w:style>
  <w:style w:type="character" w:customStyle="1" w:styleId="HeadingsBaseChar">
    <w:name w:val="Headings Base Char"/>
    <w:basedOn w:val="DefaultParagraphFont"/>
    <w:link w:val="HeadingsBase"/>
    <w:locked/>
    <w:rsid w:val="00216A09"/>
    <w:rPr>
      <w:rFonts w:ascii="Times New Roman" w:hAnsi="Times New Roman" w:cs="Times New Roman"/>
      <w:b/>
      <w:sz w:val="32"/>
    </w:rPr>
  </w:style>
  <w:style w:type="paragraph" w:customStyle="1" w:styleId="HeadingsBase">
    <w:name w:val="Headings Base"/>
    <w:basedOn w:val="Normal"/>
    <w:link w:val="HeadingsBaseChar"/>
    <w:qFormat/>
    <w:rsid w:val="00216A09"/>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216A09"/>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216A09"/>
    <w:pPr>
      <w:spacing w:line="480" w:lineRule="auto"/>
      <w:ind w:firstLine="720"/>
    </w:pPr>
    <w:rPr>
      <w:rFonts w:eastAsia="Calibri" w:cs="Calibri"/>
    </w:rPr>
  </w:style>
  <w:style w:type="paragraph" w:customStyle="1" w:styleId="SchoolBlockQuote">
    <w:name w:val="School Block Quote"/>
    <w:basedOn w:val="SchoolPaper"/>
    <w:qFormat/>
    <w:rsid w:val="00216A09"/>
  </w:style>
  <w:style w:type="paragraph" w:customStyle="1" w:styleId="SchoolWorksCited">
    <w:name w:val="School Works Cited"/>
    <w:basedOn w:val="SchoolPaper"/>
    <w:qFormat/>
    <w:rsid w:val="00216A09"/>
  </w:style>
  <w:style w:type="paragraph" w:customStyle="1" w:styleId="BlockQuote">
    <w:name w:val="Block Quote"/>
    <w:basedOn w:val="Normal"/>
    <w:qFormat/>
    <w:rsid w:val="00216A09"/>
    <w:pPr>
      <w:ind w:left="720" w:right="720"/>
    </w:pPr>
    <w:rPr>
      <w:rFonts w:eastAsia="Calibri" w:cs="Calibri"/>
    </w:rPr>
  </w:style>
  <w:style w:type="paragraph" w:customStyle="1" w:styleId="PaperBody">
    <w:name w:val="Paper Body"/>
    <w:basedOn w:val="Normal"/>
    <w:qFormat/>
    <w:rsid w:val="00216A09"/>
    <w:pPr>
      <w:spacing w:line="480" w:lineRule="auto"/>
      <w:ind w:firstLine="720"/>
    </w:pPr>
    <w:rPr>
      <w:rFonts w:eastAsia="Calibri" w:cs="Calibri"/>
    </w:rPr>
  </w:style>
  <w:style w:type="paragraph" w:customStyle="1" w:styleId="PaperCitation">
    <w:name w:val="Paper Citation"/>
    <w:basedOn w:val="Normal"/>
    <w:qFormat/>
    <w:rsid w:val="00216A09"/>
    <w:pPr>
      <w:spacing w:line="480" w:lineRule="auto"/>
      <w:ind w:left="720" w:hanging="720"/>
    </w:pPr>
    <w:rPr>
      <w:rFonts w:eastAsia="Calibri" w:cs="Calibri"/>
    </w:rPr>
  </w:style>
  <w:style w:type="character" w:customStyle="1" w:styleId="hatChar">
    <w:name w:val="hat Char"/>
    <w:basedOn w:val="DefaultParagraphFont"/>
    <w:link w:val="hat"/>
    <w:locked/>
    <w:rsid w:val="00216A09"/>
    <w:rPr>
      <w:rFonts w:ascii="Calibri" w:eastAsia="Times New Roman" w:hAnsi="Calibri" w:cs="Calibri"/>
      <w:b/>
      <w:bCs/>
      <w:sz w:val="32"/>
      <w:u w:val="single"/>
      <w:lang w:bidi="en-US"/>
    </w:rPr>
  </w:style>
  <w:style w:type="paragraph" w:customStyle="1" w:styleId="WW-Default">
    <w:name w:val="WW-Default"/>
    <w:qFormat/>
    <w:rsid w:val="00216A09"/>
    <w:pPr>
      <w:suppressAutoHyphens/>
    </w:pPr>
    <w:rPr>
      <w:rFonts w:ascii="Georgia" w:eastAsia="Calibri" w:hAnsi="Georgia" w:cs="Calibri"/>
      <w:sz w:val="22"/>
      <w:szCs w:val="22"/>
      <w:lang w:eastAsia="ar-SA"/>
    </w:rPr>
  </w:style>
  <w:style w:type="paragraph" w:customStyle="1" w:styleId="B-TagCite">
    <w:name w:val="B-TagCite"/>
    <w:qFormat/>
    <w:rsid w:val="00216A09"/>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216A09"/>
    <w:rPr>
      <w:rFonts w:ascii="Times New Roman" w:hAnsi="Times New Roman" w:cs="Times New Roman"/>
      <w:b/>
      <w:sz w:val="20"/>
    </w:rPr>
  </w:style>
  <w:style w:type="paragraph" w:customStyle="1" w:styleId="MicroText">
    <w:name w:val="MicroText"/>
    <w:basedOn w:val="Normal"/>
    <w:next w:val="Normal"/>
    <w:link w:val="MicroTextChar"/>
    <w:qFormat/>
    <w:rsid w:val="00216A09"/>
    <w:rPr>
      <w:rFonts w:ascii="Arial Narrow" w:hAnsi="Arial Narrow"/>
      <w:sz w:val="12"/>
    </w:rPr>
  </w:style>
  <w:style w:type="character" w:customStyle="1" w:styleId="Footnote2Char">
    <w:name w:val="Footnote2 Char"/>
    <w:link w:val="Footnote2"/>
    <w:locked/>
    <w:rsid w:val="00216A09"/>
  </w:style>
  <w:style w:type="paragraph" w:customStyle="1" w:styleId="Footnote2">
    <w:name w:val="Footnote2"/>
    <w:basedOn w:val="Normal"/>
    <w:next w:val="Normal"/>
    <w:link w:val="Footnote2Char"/>
    <w:autoRedefine/>
    <w:qFormat/>
    <w:rsid w:val="00216A09"/>
    <w:pPr>
      <w:spacing w:after="120" w:line="480" w:lineRule="auto"/>
    </w:pPr>
    <w:rPr>
      <w:rFonts w:asciiTheme="minorHAnsi" w:hAnsiTheme="minorHAnsi"/>
      <w:sz w:val="24"/>
    </w:rPr>
  </w:style>
  <w:style w:type="paragraph" w:customStyle="1" w:styleId="indent">
    <w:name w:val="indent"/>
    <w:basedOn w:val="Normal"/>
    <w:qFormat/>
    <w:rsid w:val="00216A09"/>
    <w:pPr>
      <w:spacing w:before="100" w:beforeAutospacing="1" w:after="100" w:afterAutospacing="1"/>
    </w:pPr>
    <w:rPr>
      <w:rFonts w:eastAsia="Times New Roman" w:cs="Calibri"/>
    </w:rPr>
  </w:style>
  <w:style w:type="paragraph" w:customStyle="1" w:styleId="PageHeaderLine1">
    <w:name w:val="PageHeaderLine1"/>
    <w:basedOn w:val="Normal"/>
    <w:qFormat/>
    <w:rsid w:val="00216A09"/>
    <w:pPr>
      <w:tabs>
        <w:tab w:val="right" w:pos="10800"/>
      </w:tabs>
    </w:pPr>
    <w:rPr>
      <w:rFonts w:eastAsia="Calibri" w:cs="Calibri"/>
      <w:b/>
    </w:rPr>
  </w:style>
  <w:style w:type="paragraph" w:customStyle="1" w:styleId="PageHeaderLine2">
    <w:name w:val="PageHeaderLine2"/>
    <w:basedOn w:val="Normal"/>
    <w:next w:val="Normal"/>
    <w:link w:val="PageHeaderLine2Char"/>
    <w:qFormat/>
    <w:rsid w:val="00216A09"/>
    <w:pPr>
      <w:tabs>
        <w:tab w:val="right" w:pos="10800"/>
      </w:tabs>
      <w:spacing w:line="480" w:lineRule="auto"/>
    </w:pPr>
    <w:rPr>
      <w:rFonts w:eastAsia="Calibri" w:cs="Calibri"/>
      <w:b/>
    </w:rPr>
  </w:style>
  <w:style w:type="character" w:customStyle="1" w:styleId="CardTextChar3">
    <w:name w:val="CardText Char"/>
    <w:basedOn w:val="DefaultParagraphFont"/>
    <w:link w:val="CardText1"/>
    <w:locked/>
    <w:rsid w:val="00216A09"/>
    <w:rPr>
      <w:rFonts w:ascii="Times New Roman" w:hAnsi="Times New Roman" w:cs="Times New Roman"/>
      <w:sz w:val="20"/>
    </w:rPr>
  </w:style>
  <w:style w:type="paragraph" w:customStyle="1" w:styleId="CardText1">
    <w:name w:val="CardText"/>
    <w:basedOn w:val="Normal"/>
    <w:link w:val="CardTextChar3"/>
    <w:qFormat/>
    <w:rsid w:val="00216A09"/>
    <w:pPr>
      <w:ind w:left="288"/>
    </w:pPr>
    <w:rPr>
      <w:rFonts w:ascii="Times New Roman" w:hAnsi="Times New Roman" w:cs="Times New Roman"/>
      <w:sz w:val="20"/>
    </w:rPr>
  </w:style>
  <w:style w:type="character" w:customStyle="1" w:styleId="stylestylebold12pt">
    <w:name w:val="stylestylebold12pt"/>
    <w:basedOn w:val="DefaultParagraphFont"/>
    <w:rsid w:val="00216A09"/>
  </w:style>
  <w:style w:type="character" w:customStyle="1" w:styleId="styleboldunderline">
    <w:name w:val="styleboldunderline"/>
    <w:basedOn w:val="DefaultParagraphFont"/>
    <w:rsid w:val="00216A09"/>
  </w:style>
  <w:style w:type="character" w:customStyle="1" w:styleId="box">
    <w:name w:val="box"/>
    <w:basedOn w:val="DefaultParagraphFont"/>
    <w:rsid w:val="00216A09"/>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216A09"/>
    <w:rPr>
      <w:rFonts w:ascii="Arial Narrow" w:hAnsi="Arial Narrow" w:cs="Arial Narrow" w:hint="default"/>
      <w:sz w:val="18"/>
      <w:szCs w:val="18"/>
    </w:rPr>
  </w:style>
  <w:style w:type="character" w:customStyle="1" w:styleId="FontStyle14">
    <w:name w:val="Font Style14"/>
    <w:basedOn w:val="DefaultParagraphFont"/>
    <w:uiPriority w:val="99"/>
    <w:rsid w:val="00216A09"/>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216A09"/>
    <w:rPr>
      <w:rFonts w:ascii="Arial Narrow" w:hAnsi="Arial Narrow" w:cs="Arial Narrow" w:hint="default"/>
      <w:b/>
      <w:bCs/>
      <w:sz w:val="10"/>
      <w:szCs w:val="10"/>
    </w:rPr>
  </w:style>
  <w:style w:type="character" w:customStyle="1" w:styleId="CardTagandCiteChar">
    <w:name w:val="Card Tag and Cite Char"/>
    <w:basedOn w:val="DefaultParagraphFont"/>
    <w:rsid w:val="00216A09"/>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216A09"/>
    <w:rPr>
      <w:rFonts w:ascii="Arial Narrow" w:hAnsi="Arial Narrow"/>
      <w:b/>
      <w:color w:val="000000"/>
      <w:sz w:val="22"/>
      <w:szCs w:val="22"/>
      <w:u w:val="single"/>
    </w:rPr>
  </w:style>
  <w:style w:type="character" w:customStyle="1" w:styleId="SmallText0">
    <w:name w:val="SmallText"/>
    <w:rsid w:val="00216A09"/>
    <w:rPr>
      <w:color w:val="000000"/>
    </w:rPr>
  </w:style>
  <w:style w:type="character" w:customStyle="1" w:styleId="CitesChar1">
    <w:name w:val="Cites Char1"/>
    <w:basedOn w:val="DefaultParagraphFont"/>
    <w:rsid w:val="00216A09"/>
    <w:rPr>
      <w:b/>
      <w:bCs w:val="0"/>
      <w:szCs w:val="24"/>
      <w:u w:val="single"/>
      <w:lang w:val="en-US" w:eastAsia="en-US" w:bidi="ar-SA"/>
    </w:rPr>
  </w:style>
  <w:style w:type="character" w:customStyle="1" w:styleId="CardUnderlinedChar">
    <w:name w:val="Card Underlined Char"/>
    <w:basedOn w:val="DefaultParagraphFont"/>
    <w:rsid w:val="00216A09"/>
    <w:rPr>
      <w:rFonts w:ascii="Arial Narrow" w:hAnsi="Arial Narrow" w:hint="default"/>
      <w:sz w:val="22"/>
      <w:szCs w:val="24"/>
      <w:u w:val="single"/>
      <w:lang w:val="en-US" w:eastAsia="en-US" w:bidi="ar-SA"/>
    </w:rPr>
  </w:style>
  <w:style w:type="character" w:customStyle="1" w:styleId="underline3">
    <w:name w:val="underline3"/>
    <w:basedOn w:val="underline2"/>
    <w:rsid w:val="00216A09"/>
    <w:rPr>
      <w:rFonts w:ascii="Arial" w:hAnsi="Arial"/>
      <w:sz w:val="18"/>
      <w:u w:val="single"/>
      <w:bdr w:val="none" w:sz="0" w:space="0" w:color="auto" w:frame="1"/>
      <w:shd w:val="clear" w:color="auto" w:fill="FFFF00"/>
    </w:rPr>
  </w:style>
  <w:style w:type="character" w:customStyle="1" w:styleId="menu">
    <w:name w:val="menu"/>
    <w:basedOn w:val="DefaultParagraphFont"/>
    <w:rsid w:val="00216A09"/>
  </w:style>
  <w:style w:type="character" w:customStyle="1" w:styleId="itxtrst">
    <w:name w:val="itxtrst"/>
    <w:rsid w:val="00216A09"/>
  </w:style>
  <w:style w:type="character" w:customStyle="1" w:styleId="A-Underlining">
    <w:name w:val="A-Underlining"/>
    <w:basedOn w:val="DefaultParagraphFont"/>
    <w:rsid w:val="00216A09"/>
    <w:rPr>
      <w:rFonts w:ascii="Garamond" w:hAnsi="Garamond" w:hint="default"/>
      <w:color w:val="auto"/>
      <w:sz w:val="24"/>
      <w:u w:val="single"/>
    </w:rPr>
  </w:style>
  <w:style w:type="character" w:customStyle="1" w:styleId="StyleUnderlineBold0">
    <w:name w:val="Style Underline + Bold"/>
    <w:rsid w:val="00216A09"/>
    <w:rPr>
      <w:b/>
      <w:bCs/>
      <w:u w:val="single"/>
    </w:rPr>
  </w:style>
  <w:style w:type="character" w:customStyle="1" w:styleId="Underline-Highlighted">
    <w:name w:val="Underline-Highlighted"/>
    <w:uiPriority w:val="1"/>
    <w:qFormat/>
    <w:rsid w:val="00216A09"/>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216A09"/>
  </w:style>
  <w:style w:type="character" w:customStyle="1" w:styleId="newsmain">
    <w:name w:val="news_main"/>
    <w:basedOn w:val="DefaultParagraphFont"/>
    <w:rsid w:val="00216A09"/>
  </w:style>
  <w:style w:type="character" w:customStyle="1" w:styleId="vitstoryheadline">
    <w:name w:val="vitstoryheadline"/>
    <w:rsid w:val="00216A09"/>
  </w:style>
  <w:style w:type="character" w:customStyle="1" w:styleId="AuthorDate0">
    <w:name w:val="Author Date"/>
    <w:rsid w:val="00216A09"/>
    <w:rPr>
      <w:b/>
      <w:bCs w:val="0"/>
      <w:sz w:val="24"/>
      <w:u w:val="thick"/>
    </w:rPr>
  </w:style>
  <w:style w:type="character" w:customStyle="1" w:styleId="red">
    <w:name w:val="red"/>
    <w:basedOn w:val="DefaultParagraphFont"/>
    <w:rsid w:val="00216A09"/>
  </w:style>
  <w:style w:type="character" w:customStyle="1" w:styleId="at">
    <w:name w:val="at"/>
    <w:rsid w:val="00216A09"/>
  </w:style>
  <w:style w:type="character" w:customStyle="1" w:styleId="org">
    <w:name w:val="org"/>
    <w:rsid w:val="00216A09"/>
  </w:style>
  <w:style w:type="character" w:customStyle="1" w:styleId="pnumber">
    <w:name w:val="pnumber"/>
    <w:rsid w:val="00216A09"/>
  </w:style>
  <w:style w:type="character" w:customStyle="1" w:styleId="ital">
    <w:name w:val="ital"/>
    <w:rsid w:val="00216A09"/>
  </w:style>
  <w:style w:type="character" w:customStyle="1" w:styleId="orgdiv">
    <w:name w:val="orgdiv"/>
    <w:rsid w:val="00216A09"/>
  </w:style>
  <w:style w:type="character" w:customStyle="1" w:styleId="orgname">
    <w:name w:val="orgname"/>
    <w:rsid w:val="00216A09"/>
  </w:style>
  <w:style w:type="character" w:customStyle="1" w:styleId="city">
    <w:name w:val="city"/>
    <w:rsid w:val="00216A09"/>
  </w:style>
  <w:style w:type="character" w:customStyle="1" w:styleId="state">
    <w:name w:val="state"/>
    <w:rsid w:val="00216A09"/>
  </w:style>
  <w:style w:type="character" w:customStyle="1" w:styleId="country">
    <w:name w:val="country"/>
    <w:rsid w:val="00216A09"/>
  </w:style>
  <w:style w:type="character" w:customStyle="1" w:styleId="articletitle">
    <w:name w:val="articletitle"/>
    <w:rsid w:val="00216A09"/>
    <w:rPr>
      <w:rFonts w:ascii="Times New Roman" w:hAnsi="Times New Roman" w:cs="Times New Roman" w:hint="default"/>
    </w:rPr>
  </w:style>
  <w:style w:type="character" w:customStyle="1" w:styleId="6pointChar">
    <w:name w:val="6 point Char"/>
    <w:rsid w:val="00216A09"/>
    <w:rPr>
      <w:rFonts w:ascii="Times New Roman" w:hAnsi="Times New Roman" w:cs="Times New Roman" w:hint="default"/>
      <w:sz w:val="12"/>
      <w:lang w:val="en-US" w:eastAsia="en-US"/>
    </w:rPr>
  </w:style>
  <w:style w:type="character" w:customStyle="1" w:styleId="StyleThickunderline">
    <w:name w:val="Style Thick underline"/>
    <w:qFormat/>
    <w:rsid w:val="00216A09"/>
    <w:rPr>
      <w:u w:val="thick"/>
    </w:rPr>
  </w:style>
  <w:style w:type="character" w:customStyle="1" w:styleId="Box0">
    <w:name w:val="Box!"/>
    <w:rsid w:val="00216A09"/>
    <w:rPr>
      <w:rFonts w:ascii="Garamond" w:hAnsi="Garamond" w:hint="default"/>
      <w:sz w:val="24"/>
      <w:u w:val="single"/>
      <w:bdr w:val="single" w:sz="4" w:space="0" w:color="auto" w:frame="1"/>
    </w:rPr>
  </w:style>
  <w:style w:type="character" w:customStyle="1" w:styleId="citechar">
    <w:name w:val="citechar"/>
    <w:basedOn w:val="DefaultParagraphFont"/>
    <w:rsid w:val="00216A09"/>
  </w:style>
  <w:style w:type="character" w:customStyle="1" w:styleId="underlinechar2">
    <w:name w:val="underlinechar"/>
    <w:basedOn w:val="DefaultParagraphFont"/>
    <w:rsid w:val="00216A09"/>
  </w:style>
  <w:style w:type="character" w:customStyle="1" w:styleId="CardUnderlineChar">
    <w:name w:val="Card Underline Char"/>
    <w:rsid w:val="00216A09"/>
    <w:rPr>
      <w:szCs w:val="24"/>
      <w:u w:val="single"/>
      <w:lang w:val="en-US" w:eastAsia="en-US" w:bidi="ar-SA"/>
    </w:rPr>
  </w:style>
  <w:style w:type="character" w:customStyle="1" w:styleId="tagciteChar">
    <w:name w:val="tag/cite Char"/>
    <w:basedOn w:val="DefaultParagraphFont"/>
    <w:rsid w:val="00216A09"/>
    <w:rPr>
      <w:b/>
      <w:bCs w:val="0"/>
      <w:sz w:val="24"/>
      <w:lang w:val="en-US" w:eastAsia="en-US" w:bidi="ar-SA"/>
    </w:rPr>
  </w:style>
  <w:style w:type="character" w:customStyle="1" w:styleId="8pointChar">
    <w:name w:val="8 point Char"/>
    <w:basedOn w:val="DefaultParagraphFont"/>
    <w:rsid w:val="00216A09"/>
    <w:rPr>
      <w:sz w:val="16"/>
      <w:lang w:val="en-US" w:eastAsia="en-US" w:bidi="ar-SA"/>
    </w:rPr>
  </w:style>
  <w:style w:type="character" w:customStyle="1" w:styleId="BoldText12pt">
    <w:name w:val="Bold Text 12 pt"/>
    <w:rsid w:val="00216A09"/>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216A09"/>
  </w:style>
  <w:style w:type="table" w:styleId="TableGrid">
    <w:name w:val="Table Grid"/>
    <w:basedOn w:val="TableNormal"/>
    <w:rsid w:val="00216A09"/>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216A09"/>
    <w:rPr>
      <w:b/>
      <w:bCs w:val="0"/>
      <w:sz w:val="24"/>
      <w:lang w:val="en-US" w:eastAsia="en-US" w:bidi="ar-SA"/>
    </w:rPr>
  </w:style>
  <w:style w:type="character" w:customStyle="1" w:styleId="Mention11">
    <w:name w:val="Mention11"/>
    <w:basedOn w:val="DefaultParagraphFont"/>
    <w:uiPriority w:val="99"/>
    <w:semiHidden/>
    <w:unhideWhenUsed/>
    <w:rsid w:val="00216A09"/>
    <w:rPr>
      <w:color w:val="2B579A"/>
      <w:shd w:val="clear" w:color="auto" w:fill="E6E6E6"/>
    </w:rPr>
  </w:style>
  <w:style w:type="character" w:customStyle="1" w:styleId="Emph">
    <w:name w:val="Emph"/>
    <w:basedOn w:val="DefaultParagraphFont"/>
    <w:uiPriority w:val="1"/>
    <w:qFormat/>
    <w:rsid w:val="00216A09"/>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216A09"/>
  </w:style>
  <w:style w:type="character" w:customStyle="1" w:styleId="Mention2">
    <w:name w:val="Mention2"/>
    <w:basedOn w:val="DefaultParagraphFont"/>
    <w:uiPriority w:val="99"/>
    <w:semiHidden/>
    <w:unhideWhenUsed/>
    <w:rsid w:val="00216A09"/>
    <w:rPr>
      <w:color w:val="2B579A"/>
      <w:shd w:val="clear" w:color="auto" w:fill="E6E6E6"/>
    </w:rPr>
  </w:style>
  <w:style w:type="paragraph" w:customStyle="1" w:styleId="FlashTag">
    <w:name w:val="FlashTag"/>
    <w:basedOn w:val="Normal"/>
    <w:link w:val="FlashTagChar"/>
    <w:autoRedefine/>
    <w:uiPriority w:val="4"/>
    <w:qFormat/>
    <w:rsid w:val="00216A09"/>
    <w:rPr>
      <w:rFonts w:asciiTheme="majorHAnsi" w:hAnsiTheme="majorHAnsi" w:cs="Calibri"/>
      <w:b/>
      <w:sz w:val="28"/>
    </w:rPr>
  </w:style>
  <w:style w:type="character" w:customStyle="1" w:styleId="FlashTagChar">
    <w:name w:val="FlashTag Char"/>
    <w:basedOn w:val="DefaultParagraphFont"/>
    <w:link w:val="FlashTag"/>
    <w:uiPriority w:val="4"/>
    <w:rsid w:val="00216A09"/>
    <w:rPr>
      <w:rFonts w:asciiTheme="majorHAnsi" w:hAnsiTheme="majorHAnsi" w:cs="Calibri"/>
      <w:b/>
      <w:sz w:val="28"/>
    </w:rPr>
  </w:style>
  <w:style w:type="paragraph" w:customStyle="1" w:styleId="Warrant">
    <w:name w:val="Warrant"/>
    <w:autoRedefine/>
    <w:uiPriority w:val="4"/>
    <w:qFormat/>
    <w:rsid w:val="00216A09"/>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216A09"/>
  </w:style>
  <w:style w:type="character" w:customStyle="1" w:styleId="m3965771245576658108gmail-styleunderline">
    <w:name w:val="m_3965771245576658108gmail-styleunderline"/>
    <w:basedOn w:val="DefaultParagraphFont"/>
    <w:rsid w:val="00216A09"/>
  </w:style>
  <w:style w:type="paragraph" w:customStyle="1" w:styleId="Header1">
    <w:name w:val="Header1"/>
    <w:aliases w:val="Header Char Char,Header Char Char Char Char Char Char Char Cha,Header Char2,Header Char1 Char,Char Char Char Cha"/>
    <w:basedOn w:val="Normal"/>
    <w:qFormat/>
    <w:rsid w:val="00216A09"/>
    <w:pPr>
      <w:tabs>
        <w:tab w:val="center" w:pos="4680"/>
        <w:tab w:val="right" w:pos="9360"/>
      </w:tabs>
    </w:pPr>
    <w:rPr>
      <w:rFonts w:cs="Calibri"/>
    </w:rPr>
  </w:style>
  <w:style w:type="character" w:customStyle="1" w:styleId="EndnoteTextChar">
    <w:name w:val="Endnote Text Char"/>
    <w:basedOn w:val="DefaultParagraphFont"/>
    <w:link w:val="EndnoteText"/>
    <w:locked/>
    <w:rsid w:val="00216A09"/>
    <w:rPr>
      <w:rFonts w:ascii="Georgia" w:eastAsia="Times New Roman" w:hAnsi="Georgia"/>
      <w:szCs w:val="20"/>
    </w:rPr>
  </w:style>
  <w:style w:type="paragraph" w:styleId="EndnoteText">
    <w:name w:val="endnote text"/>
    <w:basedOn w:val="Normal"/>
    <w:link w:val="EndnoteTextChar"/>
    <w:unhideWhenUsed/>
    <w:rsid w:val="00216A09"/>
    <w:rPr>
      <w:rFonts w:ascii="Georgia" w:eastAsia="Times New Roman" w:hAnsi="Georgia"/>
      <w:sz w:val="24"/>
      <w:szCs w:val="20"/>
    </w:rPr>
  </w:style>
  <w:style w:type="character" w:customStyle="1" w:styleId="EndnoteTextChar1">
    <w:name w:val="Endnote Text Char1"/>
    <w:basedOn w:val="DefaultParagraphFont"/>
    <w:semiHidden/>
    <w:rsid w:val="00216A09"/>
    <w:rPr>
      <w:rFonts w:ascii="Calibri" w:hAnsi="Calibri"/>
      <w:sz w:val="20"/>
      <w:szCs w:val="20"/>
    </w:rPr>
  </w:style>
  <w:style w:type="character" w:customStyle="1" w:styleId="DateChar">
    <w:name w:val="Date Char"/>
    <w:aliases w:val="date Char"/>
    <w:basedOn w:val="DefaultParagraphFont"/>
    <w:link w:val="Date"/>
    <w:uiPriority w:val="99"/>
    <w:locked/>
    <w:rsid w:val="00216A09"/>
    <w:rPr>
      <w:rFonts w:ascii="Georgia" w:eastAsia="Times New Roman" w:hAnsi="Georgia"/>
    </w:rPr>
  </w:style>
  <w:style w:type="paragraph" w:styleId="Date">
    <w:name w:val="Date"/>
    <w:aliases w:val="date"/>
    <w:basedOn w:val="Normal"/>
    <w:next w:val="Normal"/>
    <w:link w:val="DateChar"/>
    <w:uiPriority w:val="99"/>
    <w:unhideWhenUsed/>
    <w:rsid w:val="00216A09"/>
    <w:rPr>
      <w:rFonts w:ascii="Georgia" w:eastAsia="Times New Roman" w:hAnsi="Georgia"/>
      <w:sz w:val="24"/>
    </w:rPr>
  </w:style>
  <w:style w:type="character" w:customStyle="1" w:styleId="DateChar1">
    <w:name w:val="Date Char1"/>
    <w:basedOn w:val="DefaultParagraphFont"/>
    <w:uiPriority w:val="99"/>
    <w:semiHidden/>
    <w:rsid w:val="00216A09"/>
    <w:rPr>
      <w:rFonts w:ascii="Calibri" w:hAnsi="Calibri"/>
      <w:sz w:val="22"/>
    </w:rPr>
  </w:style>
  <w:style w:type="character" w:customStyle="1" w:styleId="BodyTextFirstIndentChar">
    <w:name w:val="Body Text First Indent Char"/>
    <w:basedOn w:val="BodyTextChar"/>
    <w:link w:val="BodyTextFirstIndent"/>
    <w:locked/>
    <w:rsid w:val="00216A09"/>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216A09"/>
    <w:pPr>
      <w:widowControl/>
      <w:suppressAutoHyphens w:val="0"/>
      <w:spacing w:after="0"/>
      <w:ind w:firstLine="360"/>
    </w:pPr>
    <w:rPr>
      <w:rFonts w:ascii="Times New Roman" w:hAnsi="Times New Roman" w:cs="Times New Roman"/>
    </w:rPr>
  </w:style>
  <w:style w:type="character" w:customStyle="1" w:styleId="BodyTextFirstIndentChar1">
    <w:name w:val="Body Text First Indent Char1"/>
    <w:basedOn w:val="BodyTextChar"/>
    <w:semiHidden/>
    <w:rsid w:val="00216A09"/>
    <w:rPr>
      <w:rFonts w:ascii="Calibri" w:eastAsia="Times New Roman" w:hAnsi="Calibri" w:cs="Calibri"/>
      <w:sz w:val="20"/>
      <w:szCs w:val="20"/>
      <w:lang w:eastAsia="ar-SA"/>
    </w:rPr>
  </w:style>
  <w:style w:type="character" w:customStyle="1" w:styleId="BodyTextIndent2Char1">
    <w:name w:val="Body Text Indent 2 Char1"/>
    <w:basedOn w:val="DefaultParagraphFont"/>
    <w:semiHidden/>
    <w:rsid w:val="00216A09"/>
    <w:rPr>
      <w:rFonts w:ascii="Calibri" w:hAnsi="Calibri" w:cs="Calibri"/>
    </w:rPr>
  </w:style>
  <w:style w:type="character" w:customStyle="1" w:styleId="PlainTextChar1">
    <w:name w:val="Plain Text Char1"/>
    <w:basedOn w:val="DefaultParagraphFont"/>
    <w:semiHidden/>
    <w:rsid w:val="00216A09"/>
    <w:rPr>
      <w:rFonts w:ascii="Consolas" w:hAnsi="Consolas" w:cs="Calibri"/>
      <w:sz w:val="21"/>
      <w:szCs w:val="21"/>
    </w:rPr>
  </w:style>
  <w:style w:type="paragraph" w:customStyle="1" w:styleId="msolistparagraphcxspfirst">
    <w:name w:val="msolistparagraphcxspfirst"/>
    <w:basedOn w:val="Normal"/>
    <w:uiPriority w:val="99"/>
    <w:qFormat/>
    <w:rsid w:val="00216A09"/>
    <w:pPr>
      <w:spacing w:before="100" w:beforeAutospacing="1" w:after="100" w:afterAutospacing="1"/>
    </w:pPr>
    <w:rPr>
      <w:rFonts w:eastAsia="Times New Roman" w:cs="Calibri"/>
      <w:sz w:val="24"/>
    </w:rPr>
  </w:style>
  <w:style w:type="paragraph" w:customStyle="1" w:styleId="msolistparagraphcxsplast">
    <w:name w:val="msolistparagraphcxsplast"/>
    <w:basedOn w:val="Normal"/>
    <w:uiPriority w:val="99"/>
    <w:qFormat/>
    <w:rsid w:val="00216A09"/>
    <w:pPr>
      <w:spacing w:before="100" w:beforeAutospacing="1" w:after="100" w:afterAutospacing="1"/>
    </w:pPr>
    <w:rPr>
      <w:rFonts w:eastAsia="Times New Roman" w:cs="Calibri"/>
      <w:sz w:val="24"/>
    </w:rPr>
  </w:style>
  <w:style w:type="character" w:customStyle="1" w:styleId="QuoteChar1">
    <w:name w:val="Quote Char1"/>
    <w:basedOn w:val="DefaultParagraphFont"/>
    <w:uiPriority w:val="29"/>
    <w:rsid w:val="00216A09"/>
    <w:rPr>
      <w:rFonts w:ascii="Calibri" w:hAnsi="Calibri" w:cs="Calibri"/>
      <w:i/>
      <w:iCs/>
      <w:color w:val="000000" w:themeColor="text1"/>
    </w:rPr>
  </w:style>
  <w:style w:type="paragraph" w:customStyle="1" w:styleId="Heading2-NotBold">
    <w:name w:val="Heading 2 - Not Bold"/>
    <w:basedOn w:val="Heading2"/>
    <w:autoRedefine/>
    <w:uiPriority w:val="99"/>
    <w:qFormat/>
    <w:rsid w:val="00216A09"/>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216A09"/>
    <w:rPr>
      <w:rFonts w:ascii="Calibri" w:eastAsia="Calibri" w:hAnsi="Calibri" w:cs="Calibri"/>
      <w:b/>
      <w:sz w:val="22"/>
    </w:rPr>
  </w:style>
  <w:style w:type="paragraph" w:customStyle="1" w:styleId="Heading2-Bold">
    <w:name w:val="Heading 2 - Bold"/>
    <w:basedOn w:val="Normal"/>
    <w:autoRedefine/>
    <w:uiPriority w:val="99"/>
    <w:qFormat/>
    <w:rsid w:val="00216A09"/>
    <w:rPr>
      <w:rFonts w:ascii="Garamond" w:eastAsia="Calibri" w:hAnsi="Garamond" w:cs="Calibri"/>
      <w:b/>
    </w:rPr>
  </w:style>
  <w:style w:type="paragraph" w:customStyle="1" w:styleId="tag">
    <w:name w:val="%tag"/>
    <w:basedOn w:val="Normal"/>
    <w:next w:val="Normal"/>
    <w:uiPriority w:val="99"/>
    <w:qFormat/>
    <w:rsid w:val="00216A09"/>
    <w:rPr>
      <w:rFonts w:ascii="Garamond" w:eastAsia="Calibri" w:hAnsi="Garamond" w:cs="Calibri"/>
      <w:bCs/>
      <w:sz w:val="18"/>
    </w:rPr>
  </w:style>
  <w:style w:type="character" w:customStyle="1" w:styleId="Style2Char">
    <w:name w:val="Style 2 Char"/>
    <w:link w:val="Style20"/>
    <w:uiPriority w:val="99"/>
    <w:locked/>
    <w:rsid w:val="00216A09"/>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216A09"/>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216A09"/>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216A09"/>
    <w:rPr>
      <w:rFonts w:ascii="Garamond" w:eastAsia="Times New Roman" w:hAnsi="Garamond"/>
      <w:sz w:val="24"/>
      <w:szCs w:val="20"/>
      <w:u w:val="single"/>
      <w:lang w:val="x-none" w:eastAsia="x-none"/>
    </w:rPr>
  </w:style>
  <w:style w:type="character" w:customStyle="1" w:styleId="textsmallChar0">
    <w:name w:val="textsmall Char"/>
    <w:link w:val="textsmall0"/>
    <w:locked/>
    <w:rsid w:val="00216A09"/>
    <w:rPr>
      <w:rFonts w:ascii="Georgia" w:eastAsia="Times New Roman" w:hAnsi="Georgia"/>
      <w:sz w:val="18"/>
      <w:szCs w:val="20"/>
      <w:lang w:val="x-none" w:eastAsia="x-none"/>
    </w:rPr>
  </w:style>
  <w:style w:type="paragraph" w:customStyle="1" w:styleId="textsmall0">
    <w:name w:val="textsmall"/>
    <w:basedOn w:val="Normal"/>
    <w:link w:val="textsmallChar0"/>
    <w:qFormat/>
    <w:rsid w:val="00216A09"/>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216A09"/>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216A09"/>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216A09"/>
    <w:rPr>
      <w:rFonts w:ascii="Arial" w:eastAsia="Times New Roman" w:hAnsi="Arial" w:cs="Arial"/>
      <w:sz w:val="12"/>
    </w:rPr>
  </w:style>
  <w:style w:type="paragraph" w:customStyle="1" w:styleId="Micro">
    <w:name w:val="Micro"/>
    <w:basedOn w:val="Normal"/>
    <w:next w:val="Normal"/>
    <w:link w:val="MicroChar"/>
    <w:qFormat/>
    <w:rsid w:val="00216A09"/>
    <w:rPr>
      <w:rFonts w:ascii="Arial" w:eastAsia="Times New Roman" w:hAnsi="Arial" w:cs="Arial"/>
      <w:sz w:val="12"/>
    </w:rPr>
  </w:style>
  <w:style w:type="character" w:customStyle="1" w:styleId="CardNotUnderlinedChar1">
    <w:name w:val="Card Not Underlined Char1"/>
    <w:link w:val="CardNotUnderlined"/>
    <w:locked/>
    <w:rsid w:val="00216A09"/>
    <w:rPr>
      <w:rFonts w:ascii="Bell MT" w:eastAsia="Calibri" w:hAnsi="Bell MT"/>
      <w:szCs w:val="20"/>
    </w:rPr>
  </w:style>
  <w:style w:type="paragraph" w:customStyle="1" w:styleId="CardNotUnderlined">
    <w:name w:val="Card Not Underlined"/>
    <w:basedOn w:val="Normal"/>
    <w:link w:val="CardNotUnderlinedChar1"/>
    <w:autoRedefine/>
    <w:qFormat/>
    <w:rsid w:val="00216A09"/>
    <w:rPr>
      <w:rFonts w:ascii="Bell MT" w:eastAsia="Calibri" w:hAnsi="Bell MT"/>
      <w:sz w:val="24"/>
      <w:szCs w:val="20"/>
    </w:rPr>
  </w:style>
  <w:style w:type="paragraph" w:customStyle="1" w:styleId="h-lead">
    <w:name w:val="h-lead"/>
    <w:basedOn w:val="Normal"/>
    <w:uiPriority w:val="99"/>
    <w:qFormat/>
    <w:rsid w:val="00216A09"/>
    <w:pPr>
      <w:spacing w:before="100" w:beforeAutospacing="1" w:after="100" w:afterAutospacing="1"/>
    </w:pPr>
    <w:rPr>
      <w:rFonts w:eastAsia="Times New Roman" w:cs="Calibri"/>
      <w:sz w:val="24"/>
    </w:rPr>
  </w:style>
  <w:style w:type="paragraph" w:customStyle="1" w:styleId="intro">
    <w:name w:val="intro"/>
    <w:basedOn w:val="Normal"/>
    <w:uiPriority w:val="99"/>
    <w:qFormat/>
    <w:rsid w:val="00216A09"/>
    <w:pPr>
      <w:spacing w:before="100" w:beforeAutospacing="1" w:after="100" w:afterAutospacing="1"/>
    </w:pPr>
    <w:rPr>
      <w:rFonts w:eastAsia="Times New Roman" w:cs="Calibri"/>
      <w:sz w:val="24"/>
    </w:rPr>
  </w:style>
  <w:style w:type="paragraph" w:customStyle="1" w:styleId="body-paragraph">
    <w:name w:val="body-paragraph"/>
    <w:basedOn w:val="Normal"/>
    <w:uiPriority w:val="99"/>
    <w:qFormat/>
    <w:rsid w:val="00216A09"/>
    <w:pPr>
      <w:spacing w:before="100" w:beforeAutospacing="1" w:after="100" w:afterAutospacing="1"/>
    </w:pPr>
    <w:rPr>
      <w:rFonts w:eastAsia="Times New Roman" w:cs="Calibri"/>
      <w:sz w:val="24"/>
    </w:rPr>
  </w:style>
  <w:style w:type="character" w:customStyle="1" w:styleId="StyleHeading2TagHEADING2TagCite11ptChar">
    <w:name w:val="Style Heading 2TagHEADING 2Tag&amp;Cite + 11 pt Char"/>
    <w:link w:val="StyleHeading2TagHEADING2TagCite11pt"/>
    <w:locked/>
    <w:rsid w:val="00216A09"/>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216A09"/>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216A09"/>
    <w:rPr>
      <w:rFonts w:eastAsia="Calibri" w:cs="Calibri"/>
    </w:rPr>
  </w:style>
  <w:style w:type="paragraph" w:customStyle="1" w:styleId="F3-TagAuthor">
    <w:name w:val="F3 - Tag/Author"/>
    <w:basedOn w:val="Normal"/>
    <w:uiPriority w:val="99"/>
    <w:qFormat/>
    <w:rsid w:val="00216A09"/>
    <w:rPr>
      <w:rFonts w:eastAsia="Times New Roman" w:cs="Calibri"/>
      <w:b/>
    </w:rPr>
  </w:style>
  <w:style w:type="paragraph" w:customStyle="1" w:styleId="F5-UnderlineNormal">
    <w:name w:val="F5 - Underline Normal"/>
    <w:basedOn w:val="Normal"/>
    <w:uiPriority w:val="99"/>
    <w:qFormat/>
    <w:rsid w:val="00216A09"/>
    <w:rPr>
      <w:rFonts w:eastAsia="Calibri" w:cs="Calibri"/>
      <w:u w:val="single"/>
    </w:rPr>
  </w:style>
  <w:style w:type="paragraph" w:customStyle="1" w:styleId="Brief-PrimarySource">
    <w:name w:val="Brief - Primary Source"/>
    <w:basedOn w:val="Normal"/>
    <w:uiPriority w:val="99"/>
    <w:qFormat/>
    <w:rsid w:val="00216A09"/>
    <w:rPr>
      <w:rFonts w:eastAsia="Times New Roman" w:cs="Calibri"/>
      <w:b/>
      <w:sz w:val="24"/>
      <w:u w:val="single"/>
    </w:rPr>
  </w:style>
  <w:style w:type="paragraph" w:customStyle="1" w:styleId="Brief-Underline">
    <w:name w:val="Brief - Underline"/>
    <w:basedOn w:val="Normal"/>
    <w:uiPriority w:val="99"/>
    <w:qFormat/>
    <w:rsid w:val="00216A09"/>
    <w:rPr>
      <w:rFonts w:eastAsia="Times New Roman" w:cs="Calibri"/>
      <w:u w:val="single"/>
    </w:rPr>
  </w:style>
  <w:style w:type="paragraph" w:customStyle="1" w:styleId="Brief">
    <w:name w:val="Brief"/>
    <w:basedOn w:val="Brief-PrimarySource"/>
    <w:uiPriority w:val="99"/>
    <w:qFormat/>
    <w:rsid w:val="00216A09"/>
    <w:rPr>
      <w:b w:val="0"/>
    </w:rPr>
  </w:style>
  <w:style w:type="paragraph" w:customStyle="1" w:styleId="CM2">
    <w:name w:val="CM2"/>
    <w:basedOn w:val="Normal"/>
    <w:next w:val="Normal"/>
    <w:uiPriority w:val="99"/>
    <w:qFormat/>
    <w:rsid w:val="00216A09"/>
    <w:pPr>
      <w:widowControl w:val="0"/>
      <w:autoSpaceDE w:val="0"/>
      <w:autoSpaceDN w:val="0"/>
      <w:adjustRightInd w:val="0"/>
      <w:spacing w:line="553" w:lineRule="atLeast"/>
    </w:pPr>
    <w:rPr>
      <w:rFonts w:eastAsia="Times New Roman" w:cs="Calibri"/>
      <w:sz w:val="24"/>
    </w:rPr>
  </w:style>
  <w:style w:type="paragraph" w:customStyle="1" w:styleId="CM9">
    <w:name w:val="CM9"/>
    <w:basedOn w:val="Normal"/>
    <w:next w:val="Normal"/>
    <w:uiPriority w:val="99"/>
    <w:qFormat/>
    <w:rsid w:val="00216A09"/>
    <w:pPr>
      <w:widowControl w:val="0"/>
      <w:autoSpaceDE w:val="0"/>
      <w:autoSpaceDN w:val="0"/>
      <w:adjustRightInd w:val="0"/>
      <w:spacing w:line="553" w:lineRule="atLeast"/>
    </w:pPr>
    <w:rPr>
      <w:rFonts w:eastAsia="Times New Roman" w:cs="Calibri"/>
      <w:sz w:val="24"/>
    </w:rPr>
  </w:style>
  <w:style w:type="paragraph" w:customStyle="1" w:styleId="CM4">
    <w:name w:val="CM4"/>
    <w:basedOn w:val="Normal"/>
    <w:next w:val="Normal"/>
    <w:uiPriority w:val="99"/>
    <w:qFormat/>
    <w:rsid w:val="00216A09"/>
    <w:pPr>
      <w:widowControl w:val="0"/>
      <w:autoSpaceDE w:val="0"/>
      <w:autoSpaceDN w:val="0"/>
      <w:adjustRightInd w:val="0"/>
      <w:spacing w:line="553" w:lineRule="atLeast"/>
    </w:pPr>
    <w:rPr>
      <w:rFonts w:eastAsia="Times New Roman" w:cs="Calibri"/>
      <w:sz w:val="24"/>
    </w:rPr>
  </w:style>
  <w:style w:type="paragraph" w:customStyle="1" w:styleId="CM11">
    <w:name w:val="CM11"/>
    <w:basedOn w:val="Normal"/>
    <w:next w:val="Normal"/>
    <w:uiPriority w:val="99"/>
    <w:qFormat/>
    <w:rsid w:val="00216A09"/>
    <w:pPr>
      <w:widowControl w:val="0"/>
      <w:autoSpaceDE w:val="0"/>
      <w:autoSpaceDN w:val="0"/>
      <w:adjustRightInd w:val="0"/>
      <w:spacing w:line="553" w:lineRule="atLeast"/>
    </w:pPr>
    <w:rPr>
      <w:rFonts w:eastAsia="Times New Roman" w:cs="Calibri"/>
      <w:sz w:val="24"/>
    </w:rPr>
  </w:style>
  <w:style w:type="paragraph" w:customStyle="1" w:styleId="CM16">
    <w:name w:val="CM16"/>
    <w:basedOn w:val="Normal"/>
    <w:next w:val="Normal"/>
    <w:uiPriority w:val="99"/>
    <w:qFormat/>
    <w:rsid w:val="00216A09"/>
    <w:pPr>
      <w:widowControl w:val="0"/>
      <w:autoSpaceDE w:val="0"/>
      <w:autoSpaceDN w:val="0"/>
      <w:adjustRightInd w:val="0"/>
      <w:spacing w:line="553" w:lineRule="atLeast"/>
    </w:pPr>
    <w:rPr>
      <w:rFonts w:eastAsia="Times New Roman" w:cs="Calibri"/>
      <w:sz w:val="24"/>
    </w:rPr>
  </w:style>
  <w:style w:type="paragraph" w:customStyle="1" w:styleId="CM19">
    <w:name w:val="CM19"/>
    <w:basedOn w:val="Default"/>
    <w:next w:val="Default"/>
    <w:uiPriority w:val="99"/>
    <w:qFormat/>
    <w:rsid w:val="00216A09"/>
    <w:pPr>
      <w:widowControl w:val="0"/>
      <w:spacing w:line="276" w:lineRule="atLeast"/>
    </w:pPr>
    <w:rPr>
      <w:color w:val="auto"/>
    </w:rPr>
  </w:style>
  <w:style w:type="paragraph" w:customStyle="1" w:styleId="CM34">
    <w:name w:val="CM34"/>
    <w:basedOn w:val="Default"/>
    <w:next w:val="Default"/>
    <w:uiPriority w:val="99"/>
    <w:qFormat/>
    <w:rsid w:val="00216A09"/>
    <w:pPr>
      <w:widowControl w:val="0"/>
    </w:pPr>
    <w:rPr>
      <w:color w:val="auto"/>
    </w:rPr>
  </w:style>
  <w:style w:type="paragraph" w:customStyle="1" w:styleId="CM56">
    <w:name w:val="CM56"/>
    <w:basedOn w:val="Default"/>
    <w:next w:val="Default"/>
    <w:uiPriority w:val="99"/>
    <w:qFormat/>
    <w:rsid w:val="00216A09"/>
    <w:pPr>
      <w:widowControl w:val="0"/>
    </w:pPr>
    <w:rPr>
      <w:rFonts w:eastAsia="Calibri"/>
      <w:color w:val="auto"/>
    </w:rPr>
  </w:style>
  <w:style w:type="paragraph" w:customStyle="1" w:styleId="CM58">
    <w:name w:val="CM58"/>
    <w:basedOn w:val="Default"/>
    <w:next w:val="Default"/>
    <w:uiPriority w:val="99"/>
    <w:qFormat/>
    <w:rsid w:val="00216A09"/>
    <w:pPr>
      <w:widowControl w:val="0"/>
    </w:pPr>
    <w:rPr>
      <w:rFonts w:eastAsia="Calibri"/>
      <w:color w:val="auto"/>
    </w:rPr>
  </w:style>
  <w:style w:type="paragraph" w:customStyle="1" w:styleId="CM57">
    <w:name w:val="CM57"/>
    <w:basedOn w:val="Default"/>
    <w:next w:val="Default"/>
    <w:uiPriority w:val="99"/>
    <w:qFormat/>
    <w:rsid w:val="00216A09"/>
    <w:pPr>
      <w:widowControl w:val="0"/>
    </w:pPr>
    <w:rPr>
      <w:rFonts w:eastAsia="Calibri"/>
      <w:color w:val="auto"/>
    </w:rPr>
  </w:style>
  <w:style w:type="paragraph" w:customStyle="1" w:styleId="CM1">
    <w:name w:val="CM1"/>
    <w:basedOn w:val="Default"/>
    <w:next w:val="Default"/>
    <w:uiPriority w:val="99"/>
    <w:qFormat/>
    <w:rsid w:val="00216A09"/>
    <w:pPr>
      <w:widowControl w:val="0"/>
    </w:pPr>
    <w:rPr>
      <w:rFonts w:eastAsia="Calibri"/>
      <w:color w:val="auto"/>
    </w:rPr>
  </w:style>
  <w:style w:type="paragraph" w:customStyle="1" w:styleId="CM49">
    <w:name w:val="CM49"/>
    <w:basedOn w:val="Default"/>
    <w:next w:val="Default"/>
    <w:uiPriority w:val="99"/>
    <w:qFormat/>
    <w:rsid w:val="00216A09"/>
    <w:pPr>
      <w:widowControl w:val="0"/>
    </w:pPr>
    <w:rPr>
      <w:rFonts w:eastAsia="Calibri"/>
      <w:color w:val="auto"/>
    </w:rPr>
  </w:style>
  <w:style w:type="paragraph" w:customStyle="1" w:styleId="CM41">
    <w:name w:val="CM41"/>
    <w:basedOn w:val="Default"/>
    <w:next w:val="Default"/>
    <w:uiPriority w:val="99"/>
    <w:qFormat/>
    <w:rsid w:val="00216A09"/>
    <w:pPr>
      <w:widowControl w:val="0"/>
    </w:pPr>
    <w:rPr>
      <w:rFonts w:eastAsia="Calibri"/>
      <w:color w:val="auto"/>
    </w:rPr>
  </w:style>
  <w:style w:type="paragraph" w:customStyle="1" w:styleId="3rdOrderPara">
    <w:name w:val="3rd Order Para"/>
    <w:basedOn w:val="Default"/>
    <w:next w:val="Default"/>
    <w:qFormat/>
    <w:rsid w:val="00216A09"/>
    <w:pPr>
      <w:widowControl w:val="0"/>
    </w:pPr>
    <w:rPr>
      <w:rFonts w:eastAsia="Calibri"/>
      <w:color w:val="auto"/>
    </w:rPr>
  </w:style>
  <w:style w:type="paragraph" w:customStyle="1" w:styleId="2ndOrderPara">
    <w:name w:val="2nd Order Para"/>
    <w:basedOn w:val="Default"/>
    <w:next w:val="Default"/>
    <w:qFormat/>
    <w:rsid w:val="00216A09"/>
    <w:pPr>
      <w:widowControl w:val="0"/>
    </w:pPr>
    <w:rPr>
      <w:rFonts w:eastAsia="Calibri"/>
      <w:color w:val="auto"/>
    </w:rPr>
  </w:style>
  <w:style w:type="paragraph" w:customStyle="1" w:styleId="Normal-SIGN2">
    <w:name w:val="Normal-SIGN2"/>
    <w:basedOn w:val="Default"/>
    <w:next w:val="Default"/>
    <w:qFormat/>
    <w:rsid w:val="00216A09"/>
    <w:pPr>
      <w:widowControl w:val="0"/>
    </w:pPr>
    <w:rPr>
      <w:rFonts w:eastAsia="Calibri"/>
      <w:color w:val="auto"/>
    </w:rPr>
  </w:style>
  <w:style w:type="paragraph" w:customStyle="1" w:styleId="Normal-SIGN1">
    <w:name w:val="Normal-SIGN1"/>
    <w:basedOn w:val="Default"/>
    <w:next w:val="Default"/>
    <w:uiPriority w:val="99"/>
    <w:qFormat/>
    <w:rsid w:val="00216A09"/>
    <w:pPr>
      <w:widowControl w:val="0"/>
    </w:pPr>
    <w:rPr>
      <w:rFonts w:eastAsia="Calibri"/>
      <w:color w:val="auto"/>
    </w:rPr>
  </w:style>
  <w:style w:type="paragraph" w:customStyle="1" w:styleId="CM3">
    <w:name w:val="CM3"/>
    <w:basedOn w:val="Default"/>
    <w:next w:val="Default"/>
    <w:uiPriority w:val="99"/>
    <w:qFormat/>
    <w:rsid w:val="00216A09"/>
    <w:pPr>
      <w:widowControl w:val="0"/>
      <w:spacing w:line="553" w:lineRule="atLeast"/>
    </w:pPr>
    <w:rPr>
      <w:rFonts w:eastAsia="Calibri"/>
      <w:color w:val="auto"/>
    </w:rPr>
  </w:style>
  <w:style w:type="paragraph" w:customStyle="1" w:styleId="CM33">
    <w:name w:val="CM33"/>
    <w:basedOn w:val="Default"/>
    <w:next w:val="Default"/>
    <w:uiPriority w:val="99"/>
    <w:qFormat/>
    <w:rsid w:val="00216A09"/>
    <w:pPr>
      <w:widowControl w:val="0"/>
    </w:pPr>
    <w:rPr>
      <w:rFonts w:eastAsia="Calibri"/>
      <w:color w:val="auto"/>
    </w:rPr>
  </w:style>
  <w:style w:type="paragraph" w:customStyle="1" w:styleId="CM37">
    <w:name w:val="CM37"/>
    <w:basedOn w:val="Default"/>
    <w:next w:val="Default"/>
    <w:uiPriority w:val="99"/>
    <w:qFormat/>
    <w:rsid w:val="00216A09"/>
    <w:pPr>
      <w:widowControl w:val="0"/>
    </w:pPr>
    <w:rPr>
      <w:rFonts w:eastAsia="Calibri"/>
      <w:color w:val="auto"/>
    </w:rPr>
  </w:style>
  <w:style w:type="paragraph" w:customStyle="1" w:styleId="CM7">
    <w:name w:val="CM7"/>
    <w:basedOn w:val="Default"/>
    <w:next w:val="Default"/>
    <w:uiPriority w:val="99"/>
    <w:qFormat/>
    <w:rsid w:val="00216A09"/>
    <w:pPr>
      <w:widowControl w:val="0"/>
      <w:spacing w:line="553" w:lineRule="atLeast"/>
    </w:pPr>
    <w:rPr>
      <w:rFonts w:eastAsia="Calibri"/>
      <w:color w:val="auto"/>
    </w:rPr>
  </w:style>
  <w:style w:type="paragraph" w:customStyle="1" w:styleId="Brief-SecondarySource">
    <w:name w:val="Brief - Secondary Source"/>
    <w:basedOn w:val="Normal"/>
    <w:qFormat/>
    <w:rsid w:val="00216A09"/>
    <w:rPr>
      <w:rFonts w:eastAsia="Times New Roman" w:cs="Calibri"/>
      <w:sz w:val="14"/>
      <w:szCs w:val="20"/>
    </w:rPr>
  </w:style>
  <w:style w:type="paragraph" w:customStyle="1" w:styleId="Brief-Card">
    <w:name w:val="Brief - Card"/>
    <w:basedOn w:val="Normal"/>
    <w:uiPriority w:val="99"/>
    <w:qFormat/>
    <w:rsid w:val="00216A09"/>
    <w:rPr>
      <w:rFonts w:eastAsia="Times New Roman" w:cs="Calibri"/>
    </w:rPr>
  </w:style>
  <w:style w:type="paragraph" w:customStyle="1" w:styleId="Pa2">
    <w:name w:val="Pa2"/>
    <w:basedOn w:val="Default"/>
    <w:next w:val="Default"/>
    <w:uiPriority w:val="99"/>
    <w:qFormat/>
    <w:rsid w:val="00216A09"/>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216A09"/>
    <w:pPr>
      <w:widowControl w:val="0"/>
      <w:autoSpaceDE w:val="0"/>
      <w:autoSpaceDN w:val="0"/>
      <w:adjustRightInd w:val="0"/>
    </w:pPr>
    <w:rPr>
      <w:rFonts w:eastAsia="Times New Roman" w:cs="Calibri"/>
      <w:sz w:val="24"/>
    </w:rPr>
  </w:style>
  <w:style w:type="paragraph" w:customStyle="1" w:styleId="Normal10">
    <w:name w:val="Normal+1"/>
    <w:basedOn w:val="Normal"/>
    <w:next w:val="Normal"/>
    <w:uiPriority w:val="99"/>
    <w:qFormat/>
    <w:rsid w:val="00216A09"/>
    <w:pPr>
      <w:widowControl w:val="0"/>
      <w:autoSpaceDE w:val="0"/>
      <w:autoSpaceDN w:val="0"/>
      <w:adjustRightInd w:val="0"/>
    </w:pPr>
    <w:rPr>
      <w:rFonts w:eastAsia="Times New Roman" w:cs="Calibri"/>
      <w:sz w:val="24"/>
    </w:rPr>
  </w:style>
  <w:style w:type="paragraph" w:customStyle="1" w:styleId="Heading23">
    <w:name w:val="Heading 2+3"/>
    <w:basedOn w:val="Normal"/>
    <w:next w:val="Normal"/>
    <w:uiPriority w:val="99"/>
    <w:qFormat/>
    <w:rsid w:val="00216A09"/>
    <w:pPr>
      <w:widowControl w:val="0"/>
      <w:autoSpaceDE w:val="0"/>
      <w:autoSpaceDN w:val="0"/>
      <w:adjustRightInd w:val="0"/>
    </w:pPr>
    <w:rPr>
      <w:rFonts w:eastAsia="Times New Roman" w:cs="Calibri"/>
      <w:sz w:val="24"/>
    </w:rPr>
  </w:style>
  <w:style w:type="paragraph" w:customStyle="1" w:styleId="Normal5">
    <w:name w:val="Normal+5"/>
    <w:basedOn w:val="Default"/>
    <w:next w:val="Default"/>
    <w:uiPriority w:val="99"/>
    <w:qFormat/>
    <w:rsid w:val="00216A09"/>
    <w:pPr>
      <w:widowControl w:val="0"/>
    </w:pPr>
    <w:rPr>
      <w:rFonts w:ascii="Arial Black" w:hAnsi="Arial Black"/>
      <w:color w:val="auto"/>
    </w:rPr>
  </w:style>
  <w:style w:type="paragraph" w:customStyle="1" w:styleId="Cover1">
    <w:name w:val="Cover 1"/>
    <w:basedOn w:val="Normal"/>
    <w:next w:val="Normal"/>
    <w:uiPriority w:val="99"/>
    <w:qFormat/>
    <w:rsid w:val="00216A09"/>
    <w:pPr>
      <w:widowControl w:val="0"/>
      <w:autoSpaceDE w:val="0"/>
      <w:autoSpaceDN w:val="0"/>
      <w:adjustRightInd w:val="0"/>
    </w:pPr>
    <w:rPr>
      <w:rFonts w:eastAsia="Times New Roman" w:cs="Calibri"/>
      <w:sz w:val="24"/>
    </w:rPr>
  </w:style>
  <w:style w:type="paragraph" w:customStyle="1" w:styleId="Cover2">
    <w:name w:val="Cover 2"/>
    <w:basedOn w:val="Normal"/>
    <w:next w:val="Normal"/>
    <w:uiPriority w:val="99"/>
    <w:qFormat/>
    <w:rsid w:val="00216A09"/>
    <w:pPr>
      <w:widowControl w:val="0"/>
      <w:autoSpaceDE w:val="0"/>
      <w:autoSpaceDN w:val="0"/>
      <w:adjustRightInd w:val="0"/>
    </w:pPr>
    <w:rPr>
      <w:rFonts w:eastAsia="Times New Roman" w:cs="Calibri"/>
      <w:sz w:val="24"/>
    </w:rPr>
  </w:style>
  <w:style w:type="paragraph" w:customStyle="1" w:styleId="ReportDate">
    <w:name w:val="ReportDate"/>
    <w:basedOn w:val="Default"/>
    <w:next w:val="Default"/>
    <w:uiPriority w:val="99"/>
    <w:qFormat/>
    <w:rsid w:val="00216A09"/>
    <w:pPr>
      <w:widowControl w:val="0"/>
    </w:pPr>
    <w:rPr>
      <w:color w:val="auto"/>
    </w:rPr>
  </w:style>
  <w:style w:type="paragraph" w:customStyle="1" w:styleId="Pa11">
    <w:name w:val="Pa11"/>
    <w:basedOn w:val="Normal"/>
    <w:next w:val="Normal"/>
    <w:uiPriority w:val="99"/>
    <w:qFormat/>
    <w:rsid w:val="00216A09"/>
    <w:pPr>
      <w:widowControl w:val="0"/>
      <w:autoSpaceDE w:val="0"/>
      <w:autoSpaceDN w:val="0"/>
      <w:adjustRightInd w:val="0"/>
      <w:spacing w:line="211" w:lineRule="atLeast"/>
    </w:pPr>
    <w:rPr>
      <w:rFonts w:ascii="Janson Text LT Std" w:eastAsia="Times New Roman" w:hAnsi="Janson Text LT Std" w:cs="Calibri"/>
      <w:sz w:val="24"/>
    </w:rPr>
  </w:style>
  <w:style w:type="paragraph" w:customStyle="1" w:styleId="Pa3">
    <w:name w:val="Pa3"/>
    <w:basedOn w:val="Normal"/>
    <w:next w:val="Normal"/>
    <w:uiPriority w:val="99"/>
    <w:qFormat/>
    <w:rsid w:val="00216A09"/>
    <w:pPr>
      <w:widowControl w:val="0"/>
      <w:autoSpaceDE w:val="0"/>
      <w:autoSpaceDN w:val="0"/>
      <w:adjustRightInd w:val="0"/>
      <w:spacing w:line="241" w:lineRule="atLeast"/>
    </w:pPr>
    <w:rPr>
      <w:rFonts w:ascii="Frutiger LT Std 55 Roman" w:eastAsia="Times New Roman" w:hAnsi="Frutiger LT Std 55 Roman" w:cs="Calibri"/>
      <w:sz w:val="24"/>
    </w:rPr>
  </w:style>
  <w:style w:type="paragraph" w:customStyle="1" w:styleId="BriefTitle">
    <w:name w:val="Brief Title"/>
    <w:basedOn w:val="Heading1"/>
    <w:qFormat/>
    <w:rsid w:val="00216A09"/>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216A09"/>
    <w:pPr>
      <w:widowControl w:val="0"/>
    </w:pPr>
    <w:rPr>
      <w:rFonts w:eastAsia="Calibri"/>
      <w:color w:val="auto"/>
    </w:rPr>
  </w:style>
  <w:style w:type="paragraph" w:customStyle="1" w:styleId="CM5">
    <w:name w:val="CM5"/>
    <w:basedOn w:val="Default"/>
    <w:next w:val="Default"/>
    <w:qFormat/>
    <w:rsid w:val="00216A09"/>
    <w:pPr>
      <w:widowControl w:val="0"/>
      <w:spacing w:line="553" w:lineRule="atLeast"/>
    </w:pPr>
    <w:rPr>
      <w:rFonts w:eastAsia="Calibri"/>
      <w:color w:val="auto"/>
    </w:rPr>
  </w:style>
  <w:style w:type="paragraph" w:customStyle="1" w:styleId="CM28">
    <w:name w:val="CM28"/>
    <w:basedOn w:val="Default"/>
    <w:next w:val="Default"/>
    <w:uiPriority w:val="99"/>
    <w:qFormat/>
    <w:rsid w:val="00216A09"/>
    <w:pPr>
      <w:widowControl w:val="0"/>
    </w:pPr>
    <w:rPr>
      <w:rFonts w:eastAsia="Calibri"/>
      <w:color w:val="auto"/>
    </w:rPr>
  </w:style>
  <w:style w:type="paragraph" w:customStyle="1" w:styleId="CM8">
    <w:name w:val="CM8"/>
    <w:basedOn w:val="Default"/>
    <w:next w:val="Default"/>
    <w:uiPriority w:val="99"/>
    <w:qFormat/>
    <w:rsid w:val="00216A09"/>
    <w:pPr>
      <w:widowControl w:val="0"/>
    </w:pPr>
    <w:rPr>
      <w:rFonts w:eastAsia="Calibri"/>
      <w:color w:val="auto"/>
    </w:rPr>
  </w:style>
  <w:style w:type="paragraph" w:customStyle="1" w:styleId="CM6">
    <w:name w:val="CM6"/>
    <w:basedOn w:val="Default"/>
    <w:next w:val="Default"/>
    <w:uiPriority w:val="99"/>
    <w:qFormat/>
    <w:rsid w:val="00216A09"/>
    <w:pPr>
      <w:widowControl w:val="0"/>
      <w:spacing w:line="553" w:lineRule="atLeast"/>
    </w:pPr>
    <w:rPr>
      <w:rFonts w:eastAsia="Calibri"/>
      <w:color w:val="auto"/>
    </w:rPr>
  </w:style>
  <w:style w:type="paragraph" w:customStyle="1" w:styleId="CM22">
    <w:name w:val="CM22"/>
    <w:basedOn w:val="Default"/>
    <w:next w:val="Default"/>
    <w:uiPriority w:val="99"/>
    <w:qFormat/>
    <w:rsid w:val="00216A09"/>
    <w:pPr>
      <w:widowControl w:val="0"/>
    </w:pPr>
    <w:rPr>
      <w:rFonts w:eastAsia="Calibri"/>
      <w:color w:val="auto"/>
    </w:rPr>
  </w:style>
  <w:style w:type="paragraph" w:customStyle="1" w:styleId="DoubleUnderlined">
    <w:name w:val="Double Underlined"/>
    <w:basedOn w:val="Heading2"/>
    <w:autoRedefine/>
    <w:uiPriority w:val="99"/>
    <w:qFormat/>
    <w:rsid w:val="00216A09"/>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216A09"/>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216A09"/>
    <w:pPr>
      <w:widowControl w:val="0"/>
      <w:suppressAutoHyphens/>
      <w:contextualSpacing/>
    </w:pPr>
    <w:rPr>
      <w:rFonts w:ascii="Garamond" w:eastAsia="Times New Roman" w:hAnsi="Garamond" w:cs="Calibri"/>
      <w:sz w:val="18"/>
      <w:szCs w:val="18"/>
    </w:rPr>
  </w:style>
  <w:style w:type="paragraph" w:customStyle="1" w:styleId="StyleLeft025Right025TopSinglesolidlineAuto">
    <w:name w:val="Style Left:  0.25&quot; Right:  0.25&quot; Top: (Single solid line Auto  ..."/>
    <w:basedOn w:val="Normal"/>
    <w:uiPriority w:val="99"/>
    <w:qFormat/>
    <w:rsid w:val="00216A09"/>
    <w:pPr>
      <w:pBdr>
        <w:top w:val="single" w:sz="4" w:space="1" w:color="auto"/>
        <w:left w:val="single" w:sz="4" w:space="0" w:color="auto"/>
        <w:bottom w:val="single" w:sz="4" w:space="1" w:color="auto"/>
        <w:right w:val="single" w:sz="4" w:space="4" w:color="auto"/>
      </w:pBdr>
      <w:ind w:left="360" w:right="360"/>
    </w:pPr>
    <w:rPr>
      <w:rFonts w:eastAsia="Times New Roman" w:cs="Calibri"/>
      <w:sz w:val="24"/>
      <w:szCs w:val="20"/>
    </w:rPr>
  </w:style>
  <w:style w:type="paragraph" w:customStyle="1" w:styleId="UnderlinedCard">
    <w:name w:val="Underlined Card"/>
    <w:basedOn w:val="Normal"/>
    <w:uiPriority w:val="99"/>
    <w:qFormat/>
    <w:rsid w:val="00216A09"/>
    <w:pPr>
      <w:ind w:left="720" w:right="720"/>
    </w:pPr>
    <w:rPr>
      <w:rFonts w:ascii="Palatino Linotype" w:eastAsia="Times New Roman" w:hAnsi="Palatino Linotype" w:cs="Calibri"/>
      <w:szCs w:val="20"/>
      <w:u w:val="single"/>
    </w:rPr>
  </w:style>
  <w:style w:type="paragraph" w:customStyle="1" w:styleId="PageHeader-Underline18pt">
    <w:name w:val="Page Header - Underline 18 pt"/>
    <w:uiPriority w:val="99"/>
    <w:qFormat/>
    <w:rsid w:val="00216A09"/>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216A09"/>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216A09"/>
    <w:pPr>
      <w:spacing w:after="120" w:line="225" w:lineRule="atLeast"/>
      <w:ind w:right="180"/>
    </w:pPr>
    <w:rPr>
      <w:rFonts w:eastAsia="Times New Roman" w:cs="Calibri"/>
      <w:color w:val="5177C5"/>
      <w:szCs w:val="20"/>
    </w:rPr>
  </w:style>
  <w:style w:type="paragraph" w:customStyle="1" w:styleId="StyleHeading110pt">
    <w:name w:val="Style Heading 1 + 10 pt"/>
    <w:basedOn w:val="Heading1"/>
    <w:uiPriority w:val="99"/>
    <w:qFormat/>
    <w:rsid w:val="00216A09"/>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216A09"/>
  </w:style>
  <w:style w:type="paragraph" w:customStyle="1" w:styleId="StyleUnderliningTimesNewRomanBoldNounderlineKernat16">
    <w:name w:val="Style Underlining + Times New Roman Bold No underline Kern at 16..."/>
    <w:basedOn w:val="Normal"/>
    <w:uiPriority w:val="99"/>
    <w:qFormat/>
    <w:rsid w:val="00216A09"/>
    <w:rPr>
      <w:rFonts w:eastAsia="Times New Roman" w:cs="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216A09"/>
    <w:rPr>
      <w:rFonts w:eastAsia="Times New Roman" w:cs="Calibri"/>
      <w:b/>
      <w:bCs/>
      <w:kern w:val="32"/>
      <w:sz w:val="32"/>
      <w:szCs w:val="32"/>
    </w:rPr>
  </w:style>
  <w:style w:type="paragraph" w:customStyle="1" w:styleId="StyleBoldUnderliningKernat16pt">
    <w:name w:val="Style Bold Underlining + Kern at 16 pt"/>
    <w:uiPriority w:val="99"/>
    <w:qFormat/>
    <w:rsid w:val="00216A09"/>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216A09"/>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216A09"/>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216A09"/>
    <w:pPr>
      <w:tabs>
        <w:tab w:val="left" w:pos="204"/>
      </w:tabs>
      <w:autoSpaceDE w:val="0"/>
      <w:autoSpaceDN w:val="0"/>
      <w:adjustRightInd w:val="0"/>
      <w:spacing w:line="238" w:lineRule="atLeast"/>
      <w:ind w:firstLine="204"/>
    </w:pPr>
    <w:rPr>
      <w:rFonts w:eastAsia="Times New Roman" w:cs="Calibri"/>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216A09"/>
    <w:pPr>
      <w:ind w:left="400"/>
    </w:pPr>
    <w:rPr>
      <w:rFonts w:eastAsia="Times New Roman" w:cs="Calibri"/>
      <w:szCs w:val="20"/>
    </w:rPr>
  </w:style>
  <w:style w:type="paragraph" w:customStyle="1" w:styleId="Paste">
    <w:name w:val="Paste"/>
    <w:basedOn w:val="Normal"/>
    <w:qFormat/>
    <w:rsid w:val="00216A09"/>
    <w:rPr>
      <w:rFonts w:ascii="Arial Narrow" w:eastAsia="Times New Roman" w:hAnsi="Arial Narrow" w:cs="Calibri"/>
      <w:sz w:val="16"/>
      <w:szCs w:val="20"/>
      <w:lang w:val="x-none" w:eastAsia="x-none"/>
    </w:rPr>
  </w:style>
  <w:style w:type="character" w:customStyle="1" w:styleId="UnderlineStyleChar">
    <w:name w:val="Underline Style Char"/>
    <w:link w:val="UnderlineStyle0"/>
    <w:locked/>
    <w:rsid w:val="00216A09"/>
    <w:rPr>
      <w:rFonts w:ascii="Georgia" w:eastAsia="Times New Roman" w:hAnsi="Georgia"/>
      <w:b/>
      <w:u w:val="single"/>
    </w:rPr>
  </w:style>
  <w:style w:type="paragraph" w:customStyle="1" w:styleId="UnderlineStyle0">
    <w:name w:val="Underline Style"/>
    <w:basedOn w:val="Normal"/>
    <w:link w:val="UnderlineStyleChar"/>
    <w:qFormat/>
    <w:rsid w:val="00216A09"/>
    <w:rPr>
      <w:rFonts w:ascii="Georgia" w:eastAsia="Times New Roman" w:hAnsi="Georgia"/>
      <w:b/>
      <w:sz w:val="24"/>
      <w:u w:val="single"/>
    </w:rPr>
  </w:style>
  <w:style w:type="paragraph" w:customStyle="1" w:styleId="Normalization">
    <w:name w:val="Normalization"/>
    <w:basedOn w:val="Normal"/>
    <w:uiPriority w:val="99"/>
    <w:qFormat/>
    <w:rsid w:val="00216A09"/>
    <w:rPr>
      <w:rFonts w:eastAsia="Times New Roman" w:cs="Calibri"/>
      <w:sz w:val="18"/>
    </w:rPr>
  </w:style>
  <w:style w:type="paragraph" w:customStyle="1" w:styleId="BreifTitle">
    <w:name w:val="Breif Title"/>
    <w:basedOn w:val="Normal"/>
    <w:autoRedefine/>
    <w:uiPriority w:val="99"/>
    <w:qFormat/>
    <w:rsid w:val="00216A09"/>
    <w:pPr>
      <w:widowControl w:val="0"/>
      <w:autoSpaceDE w:val="0"/>
      <w:autoSpaceDN w:val="0"/>
      <w:adjustRightInd w:val="0"/>
      <w:jc w:val="center"/>
      <w:outlineLvl w:val="0"/>
    </w:pPr>
    <w:rPr>
      <w:rFonts w:eastAsia="Times New Roman" w:cs="Calibri"/>
      <w:b/>
      <w:caps/>
      <w:sz w:val="24"/>
    </w:rPr>
  </w:style>
  <w:style w:type="paragraph" w:customStyle="1" w:styleId="DebateCiteCharChar">
    <w:name w:val="Debate Cite Char Char"/>
    <w:basedOn w:val="Normal"/>
    <w:autoRedefine/>
    <w:qFormat/>
    <w:rsid w:val="00216A09"/>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cs="Calibri"/>
      <w:b/>
      <w:sz w:val="32"/>
      <w:szCs w:val="32"/>
    </w:rPr>
  </w:style>
  <w:style w:type="paragraph" w:customStyle="1" w:styleId="DebateHeader">
    <w:name w:val="Debate Header"/>
    <w:basedOn w:val="TOC1"/>
    <w:autoRedefine/>
    <w:uiPriority w:val="99"/>
    <w:qFormat/>
    <w:rsid w:val="00216A09"/>
    <w:pPr>
      <w:spacing w:before="0" w:after="0"/>
      <w:jc w:val="center"/>
      <w:outlineLvl w:val="0"/>
    </w:pPr>
    <w:rPr>
      <w:sz w:val="32"/>
      <w:szCs w:val="32"/>
      <w:lang w:bidi="ar-SA"/>
    </w:rPr>
  </w:style>
  <w:style w:type="paragraph" w:customStyle="1" w:styleId="Tagandcite">
    <w:name w:val="Tag and cite"/>
    <w:basedOn w:val="Normal"/>
    <w:autoRedefine/>
    <w:uiPriority w:val="99"/>
    <w:qFormat/>
    <w:rsid w:val="00216A09"/>
    <w:rPr>
      <w:rFonts w:eastAsia="Times New Roman" w:cs="Calibri"/>
      <w:color w:val="333333"/>
    </w:rPr>
  </w:style>
  <w:style w:type="paragraph" w:customStyle="1" w:styleId="StyleTagandCiteFranklinGothicDemi">
    <w:name w:val="Style Tag and Cite + Franklin Gothic Demi"/>
    <w:basedOn w:val="Normal"/>
    <w:autoRedefine/>
    <w:uiPriority w:val="99"/>
    <w:qFormat/>
    <w:rsid w:val="00216A09"/>
    <w:rPr>
      <w:rFonts w:ascii="Franklin Gothic Demi" w:eastAsia="Times New Roman" w:hAnsi="Franklin Gothic Demi" w:cs="Calibr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216A09"/>
    <w:rPr>
      <w:bCs/>
    </w:rPr>
  </w:style>
  <w:style w:type="paragraph" w:customStyle="1" w:styleId="tagCharCharCharCharCharCharChar">
    <w:name w:val="tag Char Char Char Char Char Char Char"/>
    <w:basedOn w:val="Normal"/>
    <w:uiPriority w:val="99"/>
    <w:qFormat/>
    <w:rsid w:val="00216A09"/>
    <w:rPr>
      <w:rFonts w:eastAsia="Times New Roman" w:cs="Calibri"/>
      <w:b/>
      <w:sz w:val="24"/>
      <w:szCs w:val="20"/>
    </w:rPr>
  </w:style>
  <w:style w:type="paragraph" w:customStyle="1" w:styleId="title-bold-medium">
    <w:name w:val="title-bold-medium"/>
    <w:basedOn w:val="Normal"/>
    <w:uiPriority w:val="99"/>
    <w:qFormat/>
    <w:rsid w:val="00216A09"/>
    <w:pPr>
      <w:spacing w:before="100" w:beforeAutospacing="1" w:after="100" w:afterAutospacing="1"/>
    </w:pPr>
    <w:rPr>
      <w:rFonts w:eastAsia="Arial Unicode MS" w:cs="Calibri"/>
      <w:b/>
      <w:bCs/>
      <w:color w:val="000000"/>
      <w:szCs w:val="20"/>
    </w:rPr>
  </w:style>
  <w:style w:type="paragraph" w:customStyle="1" w:styleId="lact">
    <w:name w:val="lact"/>
    <w:basedOn w:val="Normal"/>
    <w:uiPriority w:val="99"/>
    <w:qFormat/>
    <w:rsid w:val="00216A09"/>
    <w:pPr>
      <w:spacing w:before="100" w:beforeAutospacing="1" w:after="100" w:afterAutospacing="1"/>
    </w:pPr>
    <w:rPr>
      <w:rFonts w:eastAsia="Arial Unicode MS" w:cs="Calibri"/>
      <w:b/>
      <w:bCs/>
      <w:color w:val="000000"/>
      <w:szCs w:val="20"/>
    </w:rPr>
  </w:style>
  <w:style w:type="paragraph" w:customStyle="1" w:styleId="CardTag">
    <w:name w:val="Card Tag"/>
    <w:basedOn w:val="Normal"/>
    <w:autoRedefine/>
    <w:qFormat/>
    <w:rsid w:val="00216A09"/>
    <w:rPr>
      <w:rFonts w:ascii="Arial Narrow" w:eastAsia="Times New Roman" w:hAnsi="Arial Narrow" w:cs="Calibri"/>
      <w:b/>
      <w:sz w:val="24"/>
    </w:rPr>
  </w:style>
  <w:style w:type="paragraph" w:customStyle="1" w:styleId="BLOCKTITLE1">
    <w:name w:val="BLOCK TITLE"/>
    <w:basedOn w:val="Heading1"/>
    <w:uiPriority w:val="99"/>
    <w:qFormat/>
    <w:rsid w:val="00216A09"/>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216A09"/>
    <w:pPr>
      <w:widowControl w:val="0"/>
      <w:autoSpaceDE w:val="0"/>
      <w:autoSpaceDN w:val="0"/>
      <w:adjustRightInd w:val="0"/>
    </w:pPr>
    <w:rPr>
      <w:sz w:val="24"/>
      <w:szCs w:val="20"/>
    </w:rPr>
  </w:style>
  <w:style w:type="paragraph" w:customStyle="1" w:styleId="BriefTitle1">
    <w:name w:val="Brief Title 1"/>
    <w:basedOn w:val="Normal"/>
    <w:uiPriority w:val="99"/>
    <w:qFormat/>
    <w:rsid w:val="00216A09"/>
    <w:pPr>
      <w:widowControl w:val="0"/>
      <w:autoSpaceDE w:val="0"/>
      <w:autoSpaceDN w:val="0"/>
      <w:adjustRightInd w:val="0"/>
      <w:jc w:val="center"/>
      <w:outlineLvl w:val="0"/>
    </w:pPr>
    <w:rPr>
      <w:rFonts w:eastAsia="Times New Roman" w:cs="Calibri"/>
      <w:b/>
      <w:szCs w:val="20"/>
      <w:u w:val="single"/>
    </w:rPr>
  </w:style>
  <w:style w:type="paragraph" w:customStyle="1" w:styleId="TagCiteChar0">
    <w:name w:val="Tag/Cite Char"/>
    <w:basedOn w:val="Normal"/>
    <w:uiPriority w:val="99"/>
    <w:qFormat/>
    <w:rsid w:val="00216A09"/>
    <w:pPr>
      <w:widowControl w:val="0"/>
      <w:autoSpaceDE w:val="0"/>
      <w:autoSpaceDN w:val="0"/>
      <w:adjustRightInd w:val="0"/>
    </w:pPr>
    <w:rPr>
      <w:rFonts w:eastAsia="Times New Roman" w:cs="Calibri"/>
      <w:b/>
      <w:szCs w:val="20"/>
    </w:rPr>
  </w:style>
  <w:style w:type="paragraph" w:customStyle="1" w:styleId="ShellTitles">
    <w:name w:val="ShellTitles"/>
    <w:basedOn w:val="Normal"/>
    <w:uiPriority w:val="99"/>
    <w:qFormat/>
    <w:rsid w:val="00216A09"/>
    <w:pPr>
      <w:widowControl w:val="0"/>
      <w:autoSpaceDE w:val="0"/>
      <w:autoSpaceDN w:val="0"/>
      <w:adjustRightInd w:val="0"/>
    </w:pPr>
    <w:rPr>
      <w:rFonts w:eastAsia="Times New Roman" w:cs="Calibri"/>
      <w:b/>
      <w:szCs w:val="20"/>
    </w:rPr>
  </w:style>
  <w:style w:type="paragraph" w:customStyle="1" w:styleId="maintext">
    <w:name w:val="maintext"/>
    <w:basedOn w:val="Normal"/>
    <w:uiPriority w:val="99"/>
    <w:qFormat/>
    <w:rsid w:val="00216A09"/>
    <w:pPr>
      <w:widowControl w:val="0"/>
      <w:autoSpaceDE w:val="0"/>
      <w:autoSpaceDN w:val="0"/>
      <w:adjustRightInd w:val="0"/>
      <w:spacing w:before="100" w:beforeAutospacing="1" w:after="100" w:afterAutospacing="1"/>
    </w:pPr>
    <w:rPr>
      <w:rFonts w:eastAsia="Times New Roman" w:cs="Calibri"/>
      <w:szCs w:val="20"/>
    </w:rPr>
  </w:style>
  <w:style w:type="paragraph" w:customStyle="1" w:styleId="noindent">
    <w:name w:val="noindent"/>
    <w:basedOn w:val="Normal"/>
    <w:uiPriority w:val="99"/>
    <w:qFormat/>
    <w:rsid w:val="00216A09"/>
    <w:pPr>
      <w:spacing w:before="100" w:beforeAutospacing="1" w:after="100" w:afterAutospacing="1"/>
    </w:pPr>
    <w:rPr>
      <w:rFonts w:eastAsia="Times New Roman" w:cs="Calibri"/>
    </w:rPr>
  </w:style>
  <w:style w:type="paragraph" w:customStyle="1" w:styleId="ToRead">
    <w:name w:val="To Read"/>
    <w:basedOn w:val="Normal"/>
    <w:uiPriority w:val="99"/>
    <w:qFormat/>
    <w:rsid w:val="00216A09"/>
    <w:pPr>
      <w:ind w:left="720"/>
    </w:pPr>
    <w:rPr>
      <w:rFonts w:ascii="Verdana" w:eastAsia="Times New Roman" w:hAnsi="Verdana" w:cs="Calibri"/>
      <w:b/>
      <w:u w:val="single"/>
    </w:rPr>
  </w:style>
  <w:style w:type="paragraph" w:customStyle="1" w:styleId="Style1">
    <w:name w:val="Style 1"/>
    <w:basedOn w:val="Normal"/>
    <w:uiPriority w:val="99"/>
    <w:qFormat/>
    <w:rsid w:val="00216A09"/>
    <w:pPr>
      <w:widowControl w:val="0"/>
      <w:ind w:firstLine="216"/>
    </w:pPr>
    <w:rPr>
      <w:rFonts w:eastAsia="Times New Roman" w:cs="Calibri"/>
      <w:noProof/>
      <w:color w:val="000000"/>
      <w:szCs w:val="20"/>
    </w:rPr>
  </w:style>
  <w:style w:type="paragraph" w:customStyle="1" w:styleId="Style40">
    <w:name w:val="Style 4"/>
    <w:basedOn w:val="Normal"/>
    <w:uiPriority w:val="99"/>
    <w:qFormat/>
    <w:rsid w:val="00216A09"/>
    <w:pPr>
      <w:widowControl w:val="0"/>
      <w:tabs>
        <w:tab w:val="left" w:pos="6876"/>
      </w:tabs>
      <w:ind w:left="3744"/>
    </w:pPr>
    <w:rPr>
      <w:rFonts w:eastAsia="Times New Roman" w:cs="Calibri"/>
      <w:noProof/>
      <w:color w:val="000000"/>
      <w:szCs w:val="20"/>
    </w:rPr>
  </w:style>
  <w:style w:type="paragraph" w:customStyle="1" w:styleId="listlevel1">
    <w:name w:val="list level 1"/>
    <w:basedOn w:val="Normal"/>
    <w:uiPriority w:val="99"/>
    <w:qFormat/>
    <w:rsid w:val="00216A09"/>
    <w:pPr>
      <w:overflowPunct w:val="0"/>
      <w:autoSpaceDE w:val="0"/>
      <w:autoSpaceDN w:val="0"/>
      <w:adjustRightInd w:val="0"/>
      <w:ind w:left="560" w:hanging="567"/>
    </w:pPr>
    <w:rPr>
      <w:rFonts w:eastAsia="Times New Roman" w:cs="Calibri"/>
      <w:color w:val="000000"/>
      <w:sz w:val="24"/>
      <w:szCs w:val="20"/>
    </w:rPr>
  </w:style>
  <w:style w:type="paragraph" w:customStyle="1" w:styleId="listlevel2">
    <w:name w:val="list level 2"/>
    <w:basedOn w:val="Normal"/>
    <w:uiPriority w:val="99"/>
    <w:qFormat/>
    <w:rsid w:val="00216A09"/>
    <w:pPr>
      <w:overflowPunct w:val="0"/>
      <w:autoSpaceDE w:val="0"/>
      <w:autoSpaceDN w:val="0"/>
      <w:adjustRightInd w:val="0"/>
      <w:ind w:left="1120" w:hanging="560"/>
    </w:pPr>
    <w:rPr>
      <w:rFonts w:eastAsia="Times New Roman" w:cs="Calibri"/>
      <w:color w:val="000000"/>
      <w:sz w:val="24"/>
      <w:szCs w:val="20"/>
    </w:rPr>
  </w:style>
  <w:style w:type="paragraph" w:customStyle="1" w:styleId="listlevel3">
    <w:name w:val="list level 3"/>
    <w:basedOn w:val="listlevel2"/>
    <w:uiPriority w:val="99"/>
    <w:qFormat/>
    <w:rsid w:val="00216A09"/>
    <w:pPr>
      <w:ind w:left="1660"/>
    </w:pPr>
  </w:style>
  <w:style w:type="paragraph" w:customStyle="1" w:styleId="PageNumber1">
    <w:name w:val="Page Number1"/>
    <w:basedOn w:val="Normal"/>
    <w:next w:val="Normal"/>
    <w:uiPriority w:val="99"/>
    <w:qFormat/>
    <w:rsid w:val="00216A09"/>
    <w:rPr>
      <w:rFonts w:eastAsia="Times New Roman" w:cs="Calibri"/>
    </w:rPr>
  </w:style>
  <w:style w:type="paragraph" w:customStyle="1" w:styleId="Card1">
    <w:name w:val="Card1"/>
    <w:uiPriority w:val="99"/>
    <w:qFormat/>
    <w:rsid w:val="00216A09"/>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216A09"/>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216A09"/>
    <w:pPr>
      <w:ind w:left="288" w:right="288"/>
    </w:pPr>
    <w:rPr>
      <w:rFonts w:eastAsia="Times New Roman" w:cs="Calibri"/>
    </w:rPr>
  </w:style>
  <w:style w:type="paragraph" w:customStyle="1" w:styleId="CaseListNormal">
    <w:name w:val="Case List Normal"/>
    <w:basedOn w:val="Normal"/>
    <w:uiPriority w:val="99"/>
    <w:qFormat/>
    <w:rsid w:val="00216A09"/>
    <w:rPr>
      <w:rFonts w:ascii="Times" w:eastAsia="Times New Roman" w:hAnsi="Times" w:cs="Calibri"/>
      <w:szCs w:val="26"/>
    </w:rPr>
  </w:style>
  <w:style w:type="paragraph" w:customStyle="1" w:styleId="Body">
    <w:name w:val="Body"/>
    <w:basedOn w:val="Normal"/>
    <w:uiPriority w:val="99"/>
    <w:qFormat/>
    <w:rsid w:val="00216A09"/>
    <w:pPr>
      <w:outlineLvl w:val="3"/>
    </w:pPr>
    <w:rPr>
      <w:rFonts w:eastAsia="Times New Roman" w:cs="Calibri"/>
      <w:szCs w:val="20"/>
    </w:rPr>
  </w:style>
  <w:style w:type="paragraph" w:customStyle="1" w:styleId="3text">
    <w:name w:val="3text"/>
    <w:basedOn w:val="Normal"/>
    <w:uiPriority w:val="99"/>
    <w:qFormat/>
    <w:rsid w:val="00216A09"/>
    <w:pPr>
      <w:spacing w:before="100" w:beforeAutospacing="1" w:after="100" w:afterAutospacing="1"/>
    </w:pPr>
    <w:rPr>
      <w:rFonts w:eastAsia="Times New Roman" w:cs="Calibri"/>
      <w:sz w:val="24"/>
    </w:rPr>
  </w:style>
  <w:style w:type="paragraph" w:customStyle="1" w:styleId="TimesNewRoman12">
    <w:name w:val="TimesNewRoman12"/>
    <w:uiPriority w:val="99"/>
    <w:qFormat/>
    <w:rsid w:val="00216A09"/>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216A09"/>
    <w:pPr>
      <w:spacing w:before="100" w:beforeAutospacing="1" w:after="100" w:afterAutospacing="1"/>
    </w:pPr>
    <w:rPr>
      <w:rFonts w:eastAsia="Times New Roman" w:cs="Calibri"/>
      <w:sz w:val="24"/>
    </w:rPr>
  </w:style>
  <w:style w:type="paragraph" w:customStyle="1" w:styleId="medium-normal">
    <w:name w:val="medium-normal"/>
    <w:basedOn w:val="Normal"/>
    <w:uiPriority w:val="99"/>
    <w:qFormat/>
    <w:rsid w:val="00216A09"/>
    <w:pPr>
      <w:spacing w:before="100" w:beforeAutospacing="1" w:after="100" w:afterAutospacing="1"/>
    </w:pPr>
    <w:rPr>
      <w:rFonts w:eastAsia="Times New Roman" w:cs="Calibri"/>
      <w:sz w:val="24"/>
    </w:rPr>
  </w:style>
  <w:style w:type="paragraph" w:customStyle="1" w:styleId="textChar">
    <w:name w:val="text Char"/>
    <w:basedOn w:val="Normal"/>
    <w:autoRedefine/>
    <w:uiPriority w:val="99"/>
    <w:qFormat/>
    <w:rsid w:val="00216A09"/>
    <w:rPr>
      <w:rFonts w:eastAsia="Times New Roman" w:cs="Calibri"/>
      <w:color w:val="000000"/>
      <w:sz w:val="18"/>
    </w:rPr>
  </w:style>
  <w:style w:type="paragraph" w:customStyle="1" w:styleId="text1">
    <w:name w:val="text1"/>
    <w:basedOn w:val="Normal"/>
    <w:autoRedefine/>
    <w:uiPriority w:val="99"/>
    <w:qFormat/>
    <w:rsid w:val="00216A09"/>
    <w:rPr>
      <w:rFonts w:eastAsia="Times New Roman" w:cs="Calibri"/>
      <w:szCs w:val="20"/>
    </w:rPr>
  </w:style>
  <w:style w:type="paragraph" w:customStyle="1" w:styleId="RepeatBlockHeading">
    <w:name w:val="Repeat Block Heading"/>
    <w:basedOn w:val="Normal"/>
    <w:autoRedefine/>
    <w:uiPriority w:val="99"/>
    <w:qFormat/>
    <w:rsid w:val="00216A09"/>
    <w:pPr>
      <w:jc w:val="center"/>
    </w:pPr>
    <w:rPr>
      <w:rFonts w:eastAsia="Times New Roman" w:cs="Calibri"/>
      <w:b/>
      <w:smallCaps/>
      <w:color w:val="000000"/>
      <w:sz w:val="24"/>
      <w:u w:val="thick"/>
    </w:rPr>
  </w:style>
  <w:style w:type="paragraph" w:customStyle="1" w:styleId="story-headline">
    <w:name w:val="story-headline"/>
    <w:basedOn w:val="Normal"/>
    <w:uiPriority w:val="99"/>
    <w:qFormat/>
    <w:rsid w:val="00216A09"/>
    <w:pPr>
      <w:spacing w:before="72" w:after="72"/>
    </w:pPr>
    <w:rPr>
      <w:rFonts w:eastAsia="Times New Roman" w:cs="Calibri"/>
      <w:b/>
      <w:bCs/>
      <w:sz w:val="26"/>
      <w:szCs w:val="26"/>
    </w:rPr>
  </w:style>
  <w:style w:type="paragraph" w:customStyle="1" w:styleId="story-body">
    <w:name w:val="story-body"/>
    <w:basedOn w:val="Normal"/>
    <w:uiPriority w:val="99"/>
    <w:qFormat/>
    <w:rsid w:val="00216A09"/>
    <w:pPr>
      <w:spacing w:before="100" w:beforeAutospacing="1" w:after="100" w:afterAutospacing="1"/>
    </w:pPr>
    <w:rPr>
      <w:rFonts w:eastAsia="Times New Roman" w:cs="Calibri"/>
    </w:rPr>
  </w:style>
  <w:style w:type="paragraph" w:customStyle="1" w:styleId="story-dateline">
    <w:name w:val="story-dateline"/>
    <w:basedOn w:val="Normal"/>
    <w:uiPriority w:val="99"/>
    <w:qFormat/>
    <w:rsid w:val="00216A09"/>
    <w:rPr>
      <w:rFonts w:eastAsia="Times New Roman" w:cs="Calibri"/>
      <w:b/>
      <w:bCs/>
    </w:rPr>
  </w:style>
  <w:style w:type="paragraph" w:customStyle="1" w:styleId="TextofCards">
    <w:name w:val="Text of Cards"/>
    <w:basedOn w:val="Normal"/>
    <w:uiPriority w:val="99"/>
    <w:qFormat/>
    <w:rsid w:val="00216A09"/>
    <w:rPr>
      <w:rFonts w:eastAsia="Times New Roman" w:cs="Calibri"/>
      <w:color w:val="000000"/>
      <w:spacing w:val="6"/>
      <w:szCs w:val="23"/>
    </w:rPr>
  </w:style>
  <w:style w:type="paragraph" w:customStyle="1" w:styleId="Corpotesto">
    <w:name w:val="Corpo testo"/>
    <w:basedOn w:val="Normal"/>
    <w:uiPriority w:val="99"/>
    <w:qFormat/>
    <w:rsid w:val="00216A09"/>
    <w:pPr>
      <w:widowControl w:val="0"/>
      <w:adjustRightInd w:val="0"/>
      <w:spacing w:after="283"/>
    </w:pPr>
    <w:rPr>
      <w:rFonts w:ascii="Times" w:eastAsia="Times New Roman" w:hAnsi="Times" w:cs="Calibri"/>
    </w:rPr>
  </w:style>
  <w:style w:type="paragraph" w:customStyle="1" w:styleId="PageHeading">
    <w:name w:val="Page Heading"/>
    <w:basedOn w:val="Heading2"/>
    <w:uiPriority w:val="99"/>
    <w:qFormat/>
    <w:rsid w:val="00216A09"/>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216A09"/>
    <w:rPr>
      <w:rFonts w:eastAsia="Times New Roman" w:cs="Calibri"/>
      <w:b/>
      <w:bCs/>
    </w:rPr>
  </w:style>
  <w:style w:type="paragraph" w:customStyle="1" w:styleId="inside-copy">
    <w:name w:val="inside-copy"/>
    <w:basedOn w:val="Normal"/>
    <w:uiPriority w:val="99"/>
    <w:qFormat/>
    <w:rsid w:val="00216A09"/>
    <w:pPr>
      <w:spacing w:before="100" w:beforeAutospacing="1" w:after="100" w:afterAutospacing="1" w:line="225" w:lineRule="atLeast"/>
    </w:pPr>
    <w:rPr>
      <w:rFonts w:eastAsia="Times New Roman" w:cs="Calibri"/>
      <w:color w:val="000000"/>
      <w:sz w:val="18"/>
      <w:szCs w:val="18"/>
    </w:rPr>
  </w:style>
  <w:style w:type="paragraph" w:customStyle="1" w:styleId="OmniPage1">
    <w:name w:val="OmniPage #1"/>
    <w:basedOn w:val="Normal"/>
    <w:uiPriority w:val="99"/>
    <w:qFormat/>
    <w:rsid w:val="00216A09"/>
    <w:pPr>
      <w:widowControl w:val="0"/>
      <w:autoSpaceDE w:val="0"/>
      <w:autoSpaceDN w:val="0"/>
      <w:adjustRightInd w:val="0"/>
      <w:spacing w:line="240" w:lineRule="atLeast"/>
    </w:pPr>
    <w:rPr>
      <w:rFonts w:ascii="Times" w:eastAsia="Times New Roman" w:hAnsi="Times" w:cs="Calibri"/>
      <w:sz w:val="24"/>
    </w:rPr>
  </w:style>
  <w:style w:type="paragraph" w:customStyle="1" w:styleId="TitlePageCenter">
    <w:name w:val="Title Page Center"/>
    <w:basedOn w:val="Normal"/>
    <w:autoRedefine/>
    <w:uiPriority w:val="99"/>
    <w:qFormat/>
    <w:rsid w:val="00216A09"/>
    <w:pPr>
      <w:jc w:val="center"/>
    </w:pPr>
    <w:rPr>
      <w:rFonts w:ascii="Arial Narrow" w:eastAsia="Times New Roman" w:hAnsi="Arial Narrow" w:cs="Calibri"/>
      <w:b/>
      <w:caps/>
      <w:sz w:val="24"/>
      <w:szCs w:val="20"/>
    </w:rPr>
  </w:style>
  <w:style w:type="paragraph" w:customStyle="1" w:styleId="TitlePageBy">
    <w:name w:val="Title Page By"/>
    <w:basedOn w:val="TitlePageCenter"/>
    <w:next w:val="Normal"/>
    <w:autoRedefine/>
    <w:uiPriority w:val="99"/>
    <w:qFormat/>
    <w:rsid w:val="00216A09"/>
    <w:rPr>
      <w:rFonts w:ascii="Arial" w:hAnsi="Arial"/>
      <w:b w:val="0"/>
      <w:caps w:val="0"/>
      <w:sz w:val="20"/>
    </w:rPr>
  </w:style>
  <w:style w:type="paragraph" w:customStyle="1" w:styleId="ProjectTitleLine">
    <w:name w:val="Project Title Line"/>
    <w:basedOn w:val="Normal"/>
    <w:next w:val="Normal"/>
    <w:autoRedefine/>
    <w:uiPriority w:val="99"/>
    <w:qFormat/>
    <w:rsid w:val="00216A09"/>
    <w:pPr>
      <w:jc w:val="center"/>
    </w:pPr>
    <w:rPr>
      <w:rFonts w:eastAsia="Times New Roman" w:cs="Calibri"/>
      <w:caps/>
      <w:szCs w:val="20"/>
    </w:rPr>
  </w:style>
  <w:style w:type="paragraph" w:customStyle="1" w:styleId="LanguageStrike">
    <w:name w:val="Language Strike"/>
    <w:basedOn w:val="Normal"/>
    <w:next w:val="Normal"/>
    <w:uiPriority w:val="99"/>
    <w:qFormat/>
    <w:rsid w:val="00216A09"/>
    <w:rPr>
      <w:rFonts w:ascii="Arial Narrow" w:eastAsia="Times New Roman" w:hAnsi="Arial Narrow" w:cs="Calibri"/>
      <w:strike/>
    </w:rPr>
  </w:style>
  <w:style w:type="paragraph" w:customStyle="1" w:styleId="NormalVerdana">
    <w:name w:val="Normal + Verdana"/>
    <w:aliases w:val="10 pt,White,Normal + Arial"/>
    <w:basedOn w:val="Normal"/>
    <w:uiPriority w:val="99"/>
    <w:qFormat/>
    <w:rsid w:val="00216A09"/>
    <w:rPr>
      <w:rFonts w:eastAsia="Times New Roman" w:cs="Calibri"/>
      <w:szCs w:val="20"/>
      <w:u w:val="single"/>
    </w:rPr>
  </w:style>
  <w:style w:type="paragraph" w:customStyle="1" w:styleId="Normal10pt">
    <w:name w:val="Normal + 10 pt"/>
    <w:basedOn w:val="Normal"/>
    <w:uiPriority w:val="99"/>
    <w:qFormat/>
    <w:rsid w:val="00216A09"/>
    <w:rPr>
      <w:rFonts w:eastAsia="Times New Roman" w:cs="Calibri"/>
      <w:szCs w:val="20"/>
    </w:rPr>
  </w:style>
  <w:style w:type="paragraph" w:customStyle="1" w:styleId="cardChar1Char">
    <w:name w:val="card Char1 Char"/>
    <w:basedOn w:val="Normal"/>
    <w:uiPriority w:val="99"/>
    <w:qFormat/>
    <w:rsid w:val="00216A09"/>
    <w:pPr>
      <w:ind w:left="288" w:right="288"/>
    </w:pPr>
    <w:rPr>
      <w:rFonts w:eastAsia="Times New Roman" w:cs="Calibri"/>
      <w:szCs w:val="20"/>
    </w:rPr>
  </w:style>
  <w:style w:type="paragraph" w:customStyle="1" w:styleId="CM12">
    <w:name w:val="CM12"/>
    <w:basedOn w:val="Default"/>
    <w:next w:val="Default"/>
    <w:uiPriority w:val="99"/>
    <w:qFormat/>
    <w:rsid w:val="00216A09"/>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216A09"/>
    <w:pPr>
      <w:widowControl w:val="0"/>
      <w:spacing w:after="480"/>
    </w:pPr>
    <w:rPr>
      <w:rFonts w:ascii="Granjon LT Std" w:hAnsi="Granjon LT Std"/>
      <w:color w:val="auto"/>
    </w:rPr>
  </w:style>
  <w:style w:type="paragraph" w:customStyle="1" w:styleId="CM10">
    <w:name w:val="CM10"/>
    <w:basedOn w:val="Default"/>
    <w:next w:val="Default"/>
    <w:uiPriority w:val="99"/>
    <w:qFormat/>
    <w:rsid w:val="00216A09"/>
    <w:pPr>
      <w:widowControl w:val="0"/>
      <w:spacing w:line="320" w:lineRule="atLeast"/>
    </w:pPr>
    <w:rPr>
      <w:rFonts w:ascii="Granjon LT Std" w:hAnsi="Granjon LT Std"/>
      <w:color w:val="auto"/>
    </w:rPr>
  </w:style>
  <w:style w:type="paragraph" w:customStyle="1" w:styleId="bold">
    <w:name w:val="bold"/>
    <w:basedOn w:val="Normal"/>
    <w:uiPriority w:val="99"/>
    <w:qFormat/>
    <w:rsid w:val="00216A09"/>
    <w:pPr>
      <w:spacing w:before="100" w:beforeAutospacing="1" w:after="100" w:afterAutospacing="1"/>
    </w:pPr>
    <w:rPr>
      <w:rFonts w:eastAsia="Times New Roman" w:cs="Calibri"/>
      <w:b/>
      <w:bCs/>
      <w:sz w:val="24"/>
    </w:rPr>
  </w:style>
  <w:style w:type="paragraph" w:customStyle="1" w:styleId="StrikeThrough">
    <w:name w:val="Strike Through"/>
    <w:basedOn w:val="Normal"/>
    <w:next w:val="Normal"/>
    <w:uiPriority w:val="99"/>
    <w:qFormat/>
    <w:rsid w:val="00216A09"/>
    <w:rPr>
      <w:rFonts w:ascii="Arial Narrow" w:eastAsia="Times New Roman" w:hAnsi="Arial Narrow" w:cs="Calibri"/>
      <w:strike/>
      <w:szCs w:val="20"/>
    </w:rPr>
  </w:style>
  <w:style w:type="paragraph" w:customStyle="1" w:styleId="textbodyblack">
    <w:name w:val="textbodyblack"/>
    <w:basedOn w:val="Normal"/>
    <w:uiPriority w:val="99"/>
    <w:qFormat/>
    <w:rsid w:val="00216A09"/>
    <w:pPr>
      <w:spacing w:before="100" w:beforeAutospacing="1" w:after="100" w:afterAutospacing="1"/>
    </w:pPr>
    <w:rPr>
      <w:rFonts w:eastAsia="Times New Roman" w:cs="Calibri"/>
      <w:sz w:val="24"/>
    </w:rPr>
  </w:style>
  <w:style w:type="paragraph" w:customStyle="1" w:styleId="BlockHeading1">
    <w:name w:val="Block Heading 1"/>
    <w:basedOn w:val="Normal"/>
    <w:uiPriority w:val="99"/>
    <w:qFormat/>
    <w:rsid w:val="00216A09"/>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cs="Calibri"/>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216A0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Calibri"/>
      <w:b/>
      <w:sz w:val="26"/>
    </w:rPr>
  </w:style>
  <w:style w:type="paragraph" w:customStyle="1" w:styleId="CardText10">
    <w:name w:val="Card Text 1"/>
    <w:basedOn w:val="Normal"/>
    <w:qFormat/>
    <w:rsid w:val="00216A0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Calibri"/>
      <w:color w:val="000000"/>
      <w:sz w:val="24"/>
      <w:u w:val="single"/>
    </w:rPr>
  </w:style>
  <w:style w:type="paragraph" w:customStyle="1" w:styleId="SmallCard">
    <w:name w:val="Small Card"/>
    <w:basedOn w:val="Normal"/>
    <w:uiPriority w:val="99"/>
    <w:qFormat/>
    <w:rsid w:val="00216A09"/>
    <w:pPr>
      <w:spacing w:line="288" w:lineRule="auto"/>
      <w:ind w:left="720" w:right="720"/>
    </w:pPr>
    <w:rPr>
      <w:rFonts w:ascii="Bookman Old Style" w:eastAsia="Times New Roman" w:hAnsi="Bookman Old Style" w:cs="Calibri"/>
      <w:sz w:val="12"/>
    </w:rPr>
  </w:style>
  <w:style w:type="character" w:customStyle="1" w:styleId="CiteCorrectedChar">
    <w:name w:val="Cite Corrected Char"/>
    <w:link w:val="CiteCorrected"/>
    <w:locked/>
    <w:rsid w:val="00216A09"/>
    <w:rPr>
      <w:rFonts w:ascii="Georgia" w:eastAsia="Times New Roman" w:hAnsi="Georgia"/>
      <w:b/>
      <w:bCs/>
      <w:szCs w:val="16"/>
      <w:u w:val="single"/>
    </w:rPr>
  </w:style>
  <w:style w:type="paragraph" w:customStyle="1" w:styleId="CiteCorrected">
    <w:name w:val="Cite Corrected"/>
    <w:basedOn w:val="Normal"/>
    <w:link w:val="CiteCorrectedChar"/>
    <w:qFormat/>
    <w:rsid w:val="00216A09"/>
    <w:rPr>
      <w:rFonts w:ascii="Georgia" w:eastAsia="Times New Roman" w:hAnsi="Georgia"/>
      <w:b/>
      <w:bCs/>
      <w:sz w:val="24"/>
      <w:szCs w:val="16"/>
      <w:u w:val="single"/>
    </w:rPr>
  </w:style>
  <w:style w:type="paragraph" w:customStyle="1" w:styleId="CardText2">
    <w:name w:val="Card Text 2"/>
    <w:basedOn w:val="CardText10"/>
    <w:link w:val="CardText2Char"/>
    <w:qFormat/>
    <w:rsid w:val="00216A09"/>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216A09"/>
    <w:pPr>
      <w:ind w:left="288"/>
    </w:pPr>
    <w:rPr>
      <w:rFonts w:eastAsia="SimSun" w:cs="Calibri"/>
      <w:szCs w:val="20"/>
      <w:lang w:eastAsia="zh-CN"/>
    </w:rPr>
  </w:style>
  <w:style w:type="paragraph" w:customStyle="1" w:styleId="story-body-text">
    <w:name w:val="story-body-text"/>
    <w:basedOn w:val="Normal"/>
    <w:uiPriority w:val="99"/>
    <w:qFormat/>
    <w:rsid w:val="00216A09"/>
    <w:pPr>
      <w:spacing w:before="100" w:beforeAutospacing="1" w:after="100" w:afterAutospacing="1"/>
    </w:pPr>
    <w:rPr>
      <w:rFonts w:eastAsia="Times New Roman" w:cs="Calibri"/>
      <w:sz w:val="24"/>
    </w:rPr>
  </w:style>
  <w:style w:type="paragraph" w:customStyle="1" w:styleId="BriefTitle2">
    <w:name w:val="Brief Title 2"/>
    <w:basedOn w:val="BriefTitle"/>
    <w:uiPriority w:val="99"/>
    <w:qFormat/>
    <w:rsid w:val="00216A09"/>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216A09"/>
    <w:rPr>
      <w:u w:val="single"/>
    </w:rPr>
  </w:style>
  <w:style w:type="paragraph" w:customStyle="1" w:styleId="StyleCardText11ptUnderline">
    <w:name w:val="Style Card Text + 11 pt Underline"/>
    <w:link w:val="StyleCardText11ptUnderlineChar"/>
    <w:qFormat/>
    <w:rsid w:val="00216A09"/>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216A09"/>
    <w:rPr>
      <w:rFonts w:ascii="Georgia" w:hAnsi="Georgia"/>
      <w:sz w:val="16"/>
    </w:rPr>
  </w:style>
  <w:style w:type="paragraph" w:customStyle="1" w:styleId="StyleMinimizedText11pt">
    <w:name w:val="Style Minimized Text + 11 pt"/>
    <w:basedOn w:val="Normal"/>
    <w:link w:val="StyleMinimizedText11ptChar"/>
    <w:qFormat/>
    <w:rsid w:val="00216A09"/>
    <w:rPr>
      <w:rFonts w:ascii="Georgia" w:hAnsi="Georgia"/>
      <w:sz w:val="16"/>
    </w:rPr>
  </w:style>
  <w:style w:type="character" w:customStyle="1" w:styleId="StyleMinimizedText11pt1Char">
    <w:name w:val="Style Minimized Text + 11 pt1 Char"/>
    <w:basedOn w:val="DefaultParagraphFont"/>
    <w:link w:val="StyleMinimizedText11pt1"/>
    <w:locked/>
    <w:rsid w:val="00216A09"/>
    <w:rPr>
      <w:rFonts w:ascii="Georgia" w:hAnsi="Georgia"/>
      <w:sz w:val="16"/>
    </w:rPr>
  </w:style>
  <w:style w:type="paragraph" w:customStyle="1" w:styleId="StyleMinimizedText11pt1">
    <w:name w:val="Style Minimized Text + 11 pt1"/>
    <w:basedOn w:val="Normal"/>
    <w:link w:val="StyleMinimizedText11pt1Char"/>
    <w:qFormat/>
    <w:rsid w:val="00216A09"/>
    <w:rPr>
      <w:rFonts w:ascii="Georgia" w:hAnsi="Georgia"/>
      <w:sz w:val="16"/>
    </w:rPr>
  </w:style>
  <w:style w:type="character" w:customStyle="1" w:styleId="Debate-CardSmalltextF2Char">
    <w:name w:val="Debate- Card Small text F2 Char"/>
    <w:link w:val="Debate-CardSmalltextF2"/>
    <w:locked/>
    <w:rsid w:val="00216A09"/>
    <w:rPr>
      <w:rFonts w:ascii="Arial Narrow" w:hAnsi="Arial Narrow"/>
      <w:sz w:val="16"/>
    </w:rPr>
  </w:style>
  <w:style w:type="paragraph" w:customStyle="1" w:styleId="Debate-CardSmalltextF2">
    <w:name w:val="Debate- Card Small text F2"/>
    <w:basedOn w:val="Normal"/>
    <w:next w:val="Normal"/>
    <w:link w:val="Debate-CardSmalltextF2Char"/>
    <w:qFormat/>
    <w:rsid w:val="00216A09"/>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216A09"/>
    <w:rPr>
      <w:rFonts w:ascii="Arial Narrow" w:hAnsi="Arial Narrow"/>
      <w:b/>
      <w:sz w:val="18"/>
      <w:u w:val="single"/>
    </w:rPr>
  </w:style>
  <w:style w:type="paragraph" w:customStyle="1" w:styleId="Debate-EmphasizedText-F5">
    <w:name w:val="Debate- Emphasized Text- F5"/>
    <w:basedOn w:val="Normal"/>
    <w:link w:val="Debate-EmphasizedText-F5Char"/>
    <w:qFormat/>
    <w:rsid w:val="00216A09"/>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216A09"/>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216A09"/>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216A09"/>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216A09"/>
    <w:rPr>
      <w:rFonts w:ascii="Times New Roman" w:eastAsia="Times New Roman" w:hAnsi="Times New Roman" w:cs="Calibri"/>
      <w:sz w:val="16"/>
    </w:rPr>
  </w:style>
  <w:style w:type="character" w:customStyle="1" w:styleId="CardStyleChar">
    <w:name w:val="Card Style Char"/>
    <w:link w:val="CardStyle"/>
    <w:locked/>
    <w:rsid w:val="00216A09"/>
    <w:rPr>
      <w:rFonts w:ascii="Calibri" w:eastAsia="Times New Roman" w:hAnsi="Calibri" w:cs="Calibri"/>
      <w:sz w:val="22"/>
    </w:rPr>
  </w:style>
  <w:style w:type="paragraph" w:customStyle="1" w:styleId="emactive">
    <w:name w:val="emactive"/>
    <w:basedOn w:val="Normal"/>
    <w:uiPriority w:val="99"/>
    <w:qFormat/>
    <w:rsid w:val="00216A09"/>
    <w:pPr>
      <w:spacing w:before="100" w:beforeAutospacing="1" w:after="100" w:afterAutospacing="1"/>
    </w:pPr>
    <w:rPr>
      <w:rFonts w:eastAsia="Times New Roman" w:cs="Calibri"/>
      <w:sz w:val="24"/>
    </w:rPr>
  </w:style>
  <w:style w:type="paragraph" w:customStyle="1" w:styleId="emready">
    <w:name w:val="emready"/>
    <w:basedOn w:val="Normal"/>
    <w:uiPriority w:val="99"/>
    <w:qFormat/>
    <w:rsid w:val="00216A09"/>
    <w:pPr>
      <w:spacing w:before="100" w:beforeAutospacing="1" w:after="100" w:afterAutospacing="1"/>
    </w:pPr>
    <w:rPr>
      <w:rFonts w:eastAsia="Times New Roman" w:cs="Calibri"/>
      <w:sz w:val="24"/>
    </w:rPr>
  </w:style>
  <w:style w:type="character" w:customStyle="1" w:styleId="BoldandUnderlineCharCharCharCharCharChar">
    <w:name w:val="Bold and Underline Char Char Char Char Char Char"/>
    <w:link w:val="BoldandUnderlineCharCharCharCharChar"/>
    <w:locked/>
    <w:rsid w:val="00216A09"/>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216A09"/>
    <w:rPr>
      <w:rFonts w:ascii="Georgia" w:eastAsia="Times New Roman" w:hAnsi="Georgia" w:cs="Times New Roman"/>
      <w:b/>
      <w:sz w:val="24"/>
      <w:u w:val="single"/>
    </w:rPr>
  </w:style>
  <w:style w:type="character" w:customStyle="1" w:styleId="CardHighlightChar">
    <w:name w:val="Card Highlight Char"/>
    <w:link w:val="CardHighlight"/>
    <w:locked/>
    <w:rsid w:val="00216A09"/>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216A09"/>
    <w:pPr>
      <w:shd w:val="clear" w:color="auto" w:fill="66FFFF"/>
    </w:pPr>
    <w:rPr>
      <w:rFonts w:eastAsia="Calibri" w:cs="Calibri"/>
      <w:sz w:val="24"/>
      <w:u w:val="single"/>
    </w:rPr>
  </w:style>
  <w:style w:type="character" w:customStyle="1" w:styleId="BlockHeaderHiddenChar">
    <w:name w:val="Block Header Hidden Char"/>
    <w:link w:val="BlockHeaderHidden"/>
    <w:locked/>
    <w:rsid w:val="00216A09"/>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216A09"/>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216A09"/>
    <w:pPr>
      <w:spacing w:before="100" w:beforeAutospacing="1" w:after="100" w:afterAutospacing="1"/>
    </w:pPr>
    <w:rPr>
      <w:rFonts w:eastAsia="Times New Roman" w:cs="Calibri"/>
      <w:sz w:val="24"/>
    </w:rPr>
  </w:style>
  <w:style w:type="paragraph" w:customStyle="1" w:styleId="norma">
    <w:name w:val="norma"/>
    <w:basedOn w:val="Heading3"/>
    <w:uiPriority w:val="99"/>
    <w:qFormat/>
    <w:rsid w:val="00216A09"/>
    <w:rPr>
      <w:rFonts w:eastAsia="MS Gothic" w:cs="Arial"/>
      <w:sz w:val="24"/>
    </w:rPr>
  </w:style>
  <w:style w:type="paragraph" w:customStyle="1" w:styleId="nromal">
    <w:name w:val="nromal"/>
    <w:basedOn w:val="Normal"/>
    <w:uiPriority w:val="99"/>
    <w:qFormat/>
    <w:rsid w:val="00216A09"/>
    <w:pPr>
      <w:keepNext/>
      <w:keepLines/>
      <w:spacing w:before="200"/>
      <w:outlineLvl w:val="3"/>
    </w:pPr>
    <w:rPr>
      <w:rFonts w:eastAsia="Times New Roman" w:cs="Cambria"/>
      <w:b/>
      <w:iCs/>
    </w:rPr>
  </w:style>
  <w:style w:type="paragraph" w:customStyle="1" w:styleId="natural">
    <w:name w:val="natural"/>
    <w:basedOn w:val="Normal"/>
    <w:uiPriority w:val="99"/>
    <w:qFormat/>
    <w:rsid w:val="00216A09"/>
    <w:pPr>
      <w:keepNext/>
      <w:keepLines/>
      <w:spacing w:before="200"/>
      <w:outlineLvl w:val="3"/>
    </w:pPr>
    <w:rPr>
      <w:rFonts w:eastAsia="Times New Roman" w:cs="Calibri"/>
      <w:b/>
      <w:iCs/>
    </w:rPr>
  </w:style>
  <w:style w:type="paragraph" w:customStyle="1" w:styleId="nroaml">
    <w:name w:val="nroaml"/>
    <w:basedOn w:val="Normal"/>
    <w:uiPriority w:val="99"/>
    <w:qFormat/>
    <w:rsid w:val="00216A09"/>
    <w:pPr>
      <w:keepNext/>
      <w:keepLines/>
      <w:spacing w:before="200"/>
      <w:outlineLvl w:val="3"/>
    </w:pPr>
    <w:rPr>
      <w:rFonts w:eastAsia="Times New Roman" w:cs="Calibri"/>
      <w:b/>
      <w:iCs/>
    </w:rPr>
  </w:style>
  <w:style w:type="paragraph" w:customStyle="1" w:styleId="noraml">
    <w:name w:val="noraml"/>
    <w:basedOn w:val="Normal"/>
    <w:uiPriority w:val="99"/>
    <w:qFormat/>
    <w:rsid w:val="00216A09"/>
    <w:pPr>
      <w:keepNext/>
      <w:keepLines/>
      <w:spacing w:before="200"/>
      <w:outlineLvl w:val="3"/>
    </w:pPr>
    <w:rPr>
      <w:rFonts w:eastAsia="Times New Roman" w:cs="Calibri"/>
      <w:b/>
      <w:iCs/>
      <w:sz w:val="24"/>
    </w:rPr>
  </w:style>
  <w:style w:type="character" w:customStyle="1" w:styleId="SmallSizeParagraphChar">
    <w:name w:val="Small Size Paragraph Char"/>
    <w:link w:val="SmallSizeParagraph"/>
    <w:locked/>
    <w:rsid w:val="00216A09"/>
    <w:rPr>
      <w:rFonts w:ascii="Georgia" w:eastAsia="Calibri" w:hAnsi="Georgia"/>
      <w:sz w:val="16"/>
      <w:szCs w:val="16"/>
    </w:rPr>
  </w:style>
  <w:style w:type="paragraph" w:customStyle="1" w:styleId="SmallSizeParagraph">
    <w:name w:val="Small Size Paragraph"/>
    <w:basedOn w:val="Normal"/>
    <w:link w:val="SmallSizeParagraphChar"/>
    <w:qFormat/>
    <w:rsid w:val="00216A09"/>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216A09"/>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216A09"/>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216A09"/>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216A09"/>
    <w:rPr>
      <w:rFonts w:ascii="Times New Roman" w:eastAsia="Times New Roman" w:hAnsi="Times New Roman" w:cs="Times New Roman"/>
      <w:strike/>
      <w:sz w:val="20"/>
    </w:rPr>
  </w:style>
  <w:style w:type="character" w:customStyle="1" w:styleId="CardT1Char">
    <w:name w:val="CardT1 Char"/>
    <w:link w:val="CardT1"/>
    <w:locked/>
    <w:rsid w:val="00216A09"/>
    <w:rPr>
      <w:rFonts w:ascii="Arial" w:eastAsia="Calibri" w:hAnsi="Arial" w:cs="Arial"/>
      <w:kern w:val="2"/>
      <w:sz w:val="14"/>
      <w:szCs w:val="14"/>
      <w:lang w:eastAsia="zh-TW"/>
    </w:rPr>
  </w:style>
  <w:style w:type="paragraph" w:customStyle="1" w:styleId="CardT1">
    <w:name w:val="CardT1"/>
    <w:basedOn w:val="Normal"/>
    <w:link w:val="CardT1Char"/>
    <w:qFormat/>
    <w:rsid w:val="00216A09"/>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216A09"/>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216A09"/>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216A09"/>
    <w:pPr>
      <w:spacing w:before="100" w:beforeAutospacing="1" w:after="100" w:afterAutospacing="1"/>
    </w:pPr>
    <w:rPr>
      <w:rFonts w:eastAsia="Times New Roman" w:cs="Calibri"/>
      <w:sz w:val="24"/>
    </w:rPr>
  </w:style>
  <w:style w:type="paragraph" w:customStyle="1" w:styleId="CiteReal">
    <w:name w:val="Cite Real"/>
    <w:basedOn w:val="Normal"/>
    <w:next w:val="Normal"/>
    <w:qFormat/>
    <w:rsid w:val="00216A09"/>
    <w:rPr>
      <w:rFonts w:eastAsia="MS Mincho" w:cs="Calibri"/>
      <w:b/>
      <w:sz w:val="24"/>
      <w:u w:val="single"/>
    </w:rPr>
  </w:style>
  <w:style w:type="paragraph" w:customStyle="1" w:styleId="2909F619802848F09E01365C32F34654">
    <w:name w:val="2909F619802848F09E01365C32F34654"/>
    <w:uiPriority w:val="99"/>
    <w:qFormat/>
    <w:rsid w:val="00216A09"/>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216A09"/>
    <w:rPr>
      <w:rFonts w:ascii="Georgia" w:eastAsia="Calibri" w:hAnsi="Georgia"/>
      <w:u w:val="single"/>
      <w:lang w:val="x-none" w:eastAsia="zh-CN"/>
    </w:rPr>
  </w:style>
  <w:style w:type="paragraph" w:customStyle="1" w:styleId="UnderlineS">
    <w:name w:val="Underline S"/>
    <w:basedOn w:val="Normal"/>
    <w:link w:val="UnderlineSChar"/>
    <w:qFormat/>
    <w:rsid w:val="00216A09"/>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216A09"/>
    <w:rPr>
      <w:rFonts w:ascii="Georgia" w:eastAsia="SimSun" w:hAnsi="Georgia"/>
      <w:sz w:val="12"/>
    </w:rPr>
  </w:style>
  <w:style w:type="paragraph" w:customStyle="1" w:styleId="Ununderlined">
    <w:name w:val="Ununderlined"/>
    <w:basedOn w:val="Normal"/>
    <w:link w:val="UnunderlinedChar"/>
    <w:qFormat/>
    <w:rsid w:val="00216A09"/>
    <w:rPr>
      <w:rFonts w:ascii="Georgia" w:eastAsia="SimSun" w:hAnsi="Georgia"/>
      <w:sz w:val="12"/>
    </w:rPr>
  </w:style>
  <w:style w:type="character" w:customStyle="1" w:styleId="HighlightingChar">
    <w:name w:val="Highlighting Char"/>
    <w:link w:val="Highlighting"/>
    <w:locked/>
    <w:rsid w:val="00216A09"/>
    <w:rPr>
      <w:rFonts w:ascii="Georgia" w:eastAsia="SimSun" w:hAnsi="Georgia"/>
      <w:u w:val="thick"/>
    </w:rPr>
  </w:style>
  <w:style w:type="paragraph" w:customStyle="1" w:styleId="Highlighting">
    <w:name w:val="Highlighting"/>
    <w:basedOn w:val="Normal"/>
    <w:link w:val="HighlightingChar"/>
    <w:autoRedefine/>
    <w:qFormat/>
    <w:rsid w:val="00216A09"/>
    <w:rPr>
      <w:rFonts w:ascii="Georgia" w:eastAsia="SimSun" w:hAnsi="Georgia"/>
      <w:sz w:val="24"/>
      <w:u w:val="thick"/>
    </w:rPr>
  </w:style>
  <w:style w:type="character" w:customStyle="1" w:styleId="CITEChar0">
    <w:name w:val="CITE Char"/>
    <w:link w:val="CITE"/>
    <w:locked/>
    <w:rsid w:val="00216A09"/>
    <w:rPr>
      <w:rFonts w:ascii="Arial" w:eastAsia="Times New Roman" w:hAnsi="Arial" w:cs="Arial"/>
      <w:iCs/>
      <w:smallCaps/>
      <w:sz w:val="20"/>
      <w:szCs w:val="20"/>
      <w:u w:val="double"/>
    </w:rPr>
  </w:style>
  <w:style w:type="paragraph" w:customStyle="1" w:styleId="CITE">
    <w:name w:val="CITE"/>
    <w:basedOn w:val="Heading2"/>
    <w:link w:val="CITEChar0"/>
    <w:autoRedefine/>
    <w:qFormat/>
    <w:rsid w:val="00216A09"/>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216A09"/>
    <w:pPr>
      <w:spacing w:before="100" w:beforeAutospacing="1" w:after="100" w:afterAutospacing="1"/>
    </w:pPr>
    <w:rPr>
      <w:rFonts w:eastAsia="Times New Roman" w:cs="Calibri"/>
      <w:sz w:val="24"/>
      <w:lang w:eastAsia="zh-CN"/>
    </w:rPr>
  </w:style>
  <w:style w:type="paragraph" w:customStyle="1" w:styleId="Analytics">
    <w:name w:val="Analytics"/>
    <w:basedOn w:val="Normal"/>
    <w:link w:val="AnalyticsChar"/>
    <w:qFormat/>
    <w:rsid w:val="00216A09"/>
    <w:rPr>
      <w:rFonts w:eastAsia="Calibri" w:cs="Calibri"/>
      <w:b/>
      <w:sz w:val="24"/>
    </w:rPr>
  </w:style>
  <w:style w:type="paragraph" w:customStyle="1" w:styleId="D345FF3D873148C5AE3FBF3267827368">
    <w:name w:val="D345FF3D873148C5AE3FBF3267827368"/>
    <w:uiPriority w:val="99"/>
    <w:qFormat/>
    <w:rsid w:val="00216A09"/>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216A09"/>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216A09"/>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216A09"/>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216A09"/>
    <w:rPr>
      <w:b/>
      <w:sz w:val="28"/>
    </w:rPr>
  </w:style>
  <w:style w:type="character" w:customStyle="1" w:styleId="SourcenameChar">
    <w:name w:val="Source name Char"/>
    <w:link w:val="Sourcename"/>
    <w:locked/>
    <w:rsid w:val="00216A09"/>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216A09"/>
    <w:rPr>
      <w:b/>
      <w:bCs/>
      <w:sz w:val="20"/>
    </w:rPr>
  </w:style>
  <w:style w:type="character" w:customStyle="1" w:styleId="underlinedcardChar">
    <w:name w:val="underlined card Char"/>
    <w:link w:val="underlinedcard0"/>
    <w:locked/>
    <w:rsid w:val="00216A09"/>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216A09"/>
    <w:rPr>
      <w:sz w:val="24"/>
      <w:u w:val="single"/>
    </w:rPr>
  </w:style>
  <w:style w:type="paragraph" w:customStyle="1" w:styleId="FullText">
    <w:name w:val="Full Text"/>
    <w:basedOn w:val="Normal"/>
    <w:uiPriority w:val="99"/>
    <w:qFormat/>
    <w:rsid w:val="00216A09"/>
    <w:rPr>
      <w:rFonts w:eastAsia="Times New Roman" w:cs="Calibri"/>
      <w:sz w:val="16"/>
    </w:rPr>
  </w:style>
  <w:style w:type="character" w:customStyle="1" w:styleId="TextUnderlineChar">
    <w:name w:val="Text Underline Char"/>
    <w:link w:val="TextUnderline"/>
    <w:locked/>
    <w:rsid w:val="00216A09"/>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216A09"/>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216A09"/>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216A09"/>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216A09"/>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216A09"/>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216A09"/>
    <w:pPr>
      <w:spacing w:before="240"/>
      <w:outlineLvl w:val="2"/>
    </w:pPr>
    <w:rPr>
      <w:rFonts w:eastAsia="Times New Roman" w:cs="Calibri"/>
      <w:b/>
    </w:rPr>
  </w:style>
  <w:style w:type="character" w:customStyle="1" w:styleId="CiteCardChar">
    <w:name w:val="Cite_Card Char"/>
    <w:link w:val="CiteCard0"/>
    <w:locked/>
    <w:rsid w:val="00216A09"/>
    <w:rPr>
      <w:rFonts w:ascii="Times New Roman" w:eastAsia="Times New Roman" w:hAnsi="Times New Roman" w:cs="Arial"/>
      <w:bCs/>
      <w:sz w:val="20"/>
      <w:szCs w:val="20"/>
    </w:rPr>
  </w:style>
  <w:style w:type="paragraph" w:customStyle="1" w:styleId="CiteCard0">
    <w:name w:val="Cite_Card"/>
    <w:link w:val="CiteCardChar"/>
    <w:qFormat/>
    <w:rsid w:val="00216A09"/>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216A09"/>
    <w:pPr>
      <w:widowControl w:val="0"/>
    </w:pPr>
    <w:rPr>
      <w:rFonts w:eastAsia="MS Mincho"/>
      <w:color w:val="auto"/>
    </w:rPr>
  </w:style>
  <w:style w:type="paragraph" w:customStyle="1" w:styleId="dropcap">
    <w:name w:val="dropcap"/>
    <w:basedOn w:val="Normal"/>
    <w:uiPriority w:val="99"/>
    <w:qFormat/>
    <w:rsid w:val="00216A09"/>
    <w:pPr>
      <w:spacing w:before="100" w:beforeAutospacing="1" w:after="100" w:afterAutospacing="1"/>
    </w:pPr>
    <w:rPr>
      <w:rFonts w:eastAsia="Times New Roman" w:cs="Calibri"/>
      <w:sz w:val="24"/>
    </w:rPr>
  </w:style>
  <w:style w:type="character" w:customStyle="1" w:styleId="StyleStyle49pt6Char">
    <w:name w:val="Style Style4 + 9 pt6 Char"/>
    <w:basedOn w:val="Style4Char"/>
    <w:link w:val="StyleStyle49pt6"/>
    <w:locked/>
    <w:rsid w:val="00216A09"/>
    <w:rPr>
      <w:rFonts w:ascii="Georgia" w:eastAsia="Times New Roman" w:hAnsi="Georgia" w:cs="Calibri"/>
      <w:sz w:val="22"/>
      <w:u w:val="single"/>
    </w:rPr>
  </w:style>
  <w:style w:type="paragraph" w:customStyle="1" w:styleId="StyleStyle49pt6">
    <w:name w:val="Style Style4 + 9 pt6"/>
    <w:basedOn w:val="Style4"/>
    <w:link w:val="StyleStyle49pt6Char"/>
    <w:qFormat/>
    <w:rsid w:val="00216A09"/>
    <w:rPr>
      <w:rFonts w:ascii="Georgia" w:hAnsi="Georgia"/>
    </w:rPr>
  </w:style>
  <w:style w:type="character" w:customStyle="1" w:styleId="UnderlineCharCharCharCharChar">
    <w:name w:val="Underline Char Char Char Char Char"/>
    <w:link w:val="UnderlineCharCharCharChar"/>
    <w:locked/>
    <w:rsid w:val="00216A09"/>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216A09"/>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216A09"/>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216A09"/>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216A09"/>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216A09"/>
    <w:rPr>
      <w:rFonts w:ascii="Georgia" w:hAnsi="Georgia" w:cs="Calibri"/>
      <w:b/>
      <w:bCs/>
      <w:sz w:val="24"/>
      <w:u w:val="single"/>
    </w:rPr>
  </w:style>
  <w:style w:type="character" w:customStyle="1" w:styleId="DebatenoramlChar">
    <w:name w:val="Debatenoraml Char"/>
    <w:link w:val="Debatenoraml"/>
    <w:locked/>
    <w:rsid w:val="00216A09"/>
    <w:rPr>
      <w:rFonts w:ascii="Times New Roman" w:hAnsi="Times New Roman" w:cs="Times New Roman"/>
    </w:rPr>
  </w:style>
  <w:style w:type="paragraph" w:customStyle="1" w:styleId="Debatenoraml">
    <w:name w:val="Debatenoraml"/>
    <w:basedOn w:val="NoSpacing"/>
    <w:link w:val="DebatenoramlChar"/>
    <w:qFormat/>
    <w:rsid w:val="00216A09"/>
    <w:pPr>
      <w:spacing w:before="0" w:line="240" w:lineRule="auto"/>
    </w:pPr>
    <w:rPr>
      <w:rFonts w:ascii="Times New Roman" w:hAnsi="Times New Roman" w:cs="Times New Roman"/>
    </w:rPr>
  </w:style>
  <w:style w:type="paragraph" w:customStyle="1" w:styleId="SynergyTag">
    <w:name w:val="SynergyTag"/>
    <w:basedOn w:val="Normal"/>
    <w:uiPriority w:val="99"/>
    <w:qFormat/>
    <w:rsid w:val="00216A09"/>
    <w:rPr>
      <w:rFonts w:eastAsia="Calibri" w:cs="Calibri"/>
      <w:b/>
    </w:rPr>
  </w:style>
  <w:style w:type="character" w:customStyle="1" w:styleId="QualsChar">
    <w:name w:val="Quals Char"/>
    <w:link w:val="Quals"/>
    <w:locked/>
    <w:rsid w:val="00216A09"/>
    <w:rPr>
      <w:rFonts w:ascii="Georgia" w:eastAsia="Calibri" w:hAnsi="Georgia"/>
      <w:sz w:val="18"/>
    </w:rPr>
  </w:style>
  <w:style w:type="paragraph" w:customStyle="1" w:styleId="Quals">
    <w:name w:val="Quals"/>
    <w:basedOn w:val="Normal"/>
    <w:link w:val="QualsChar"/>
    <w:qFormat/>
    <w:rsid w:val="00216A09"/>
    <w:rPr>
      <w:rFonts w:ascii="Georgia" w:eastAsia="Calibri" w:hAnsi="Georgia"/>
      <w:sz w:val="18"/>
    </w:rPr>
  </w:style>
  <w:style w:type="paragraph" w:customStyle="1" w:styleId="times">
    <w:name w:val="times"/>
    <w:basedOn w:val="Normal"/>
    <w:qFormat/>
    <w:rsid w:val="00216A09"/>
    <w:pPr>
      <w:spacing w:before="100" w:beforeAutospacing="1" w:after="100" w:afterAutospacing="1"/>
    </w:pPr>
    <w:rPr>
      <w:rFonts w:eastAsia="Times New Roman" w:cs="Calibri"/>
      <w:sz w:val="24"/>
    </w:rPr>
  </w:style>
  <w:style w:type="paragraph" w:customStyle="1" w:styleId="BodyA">
    <w:name w:val="Body A"/>
    <w:uiPriority w:val="99"/>
    <w:qFormat/>
    <w:rsid w:val="00216A09"/>
    <w:rPr>
      <w:rFonts w:ascii="Helvetica" w:eastAsia="ヒラギノ角ゴ Pro W3" w:hAnsi="Helvetica" w:cs="Times New Roman"/>
      <w:color w:val="000000"/>
      <w:szCs w:val="20"/>
    </w:rPr>
  </w:style>
  <w:style w:type="character" w:customStyle="1" w:styleId="StarredChar">
    <w:name w:val="Starred Char"/>
    <w:link w:val="Starred"/>
    <w:locked/>
    <w:rsid w:val="00216A09"/>
    <w:rPr>
      <w:rFonts w:ascii="Georgia" w:eastAsia="Times New Roman" w:hAnsi="Georgia"/>
      <w:b/>
      <w:caps/>
      <w:szCs w:val="28"/>
      <w:u w:val="single"/>
    </w:rPr>
  </w:style>
  <w:style w:type="paragraph" w:customStyle="1" w:styleId="Starred">
    <w:name w:val="Starred"/>
    <w:basedOn w:val="Normal"/>
    <w:link w:val="StarredChar"/>
    <w:qFormat/>
    <w:rsid w:val="00216A09"/>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216A09"/>
    <w:rPr>
      <w:rFonts w:ascii="Georgia" w:eastAsia="Times New Roman" w:hAnsi="Georgia"/>
      <w:b/>
      <w:caps/>
      <w:szCs w:val="28"/>
      <w:u w:val="single"/>
    </w:rPr>
  </w:style>
  <w:style w:type="paragraph" w:customStyle="1" w:styleId="NotStarred">
    <w:name w:val="NotStarred"/>
    <w:basedOn w:val="Normal"/>
    <w:link w:val="NotStarredChar"/>
    <w:qFormat/>
    <w:rsid w:val="00216A09"/>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216A09"/>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216A09"/>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216A09"/>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216A09"/>
    <w:rPr>
      <w:rFonts w:ascii="Georgia" w:eastAsia="Calibri" w:hAnsi="Georgia"/>
      <w:b/>
    </w:rPr>
  </w:style>
  <w:style w:type="paragraph" w:customStyle="1" w:styleId="H4Tag">
    <w:name w:val="H4 (Tag)"/>
    <w:basedOn w:val="Normal"/>
    <w:link w:val="H4TagChar1"/>
    <w:qFormat/>
    <w:rsid w:val="00216A09"/>
    <w:rPr>
      <w:rFonts w:ascii="Georgia" w:eastAsia="Calibri" w:hAnsi="Georgia"/>
      <w:b/>
      <w:sz w:val="24"/>
    </w:rPr>
  </w:style>
  <w:style w:type="paragraph" w:customStyle="1" w:styleId="CM25">
    <w:name w:val="CM25"/>
    <w:basedOn w:val="Default"/>
    <w:next w:val="Default"/>
    <w:qFormat/>
    <w:rsid w:val="00216A09"/>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216A09"/>
    <w:rPr>
      <w:rFonts w:ascii="Georgia" w:hAnsi="Georgia"/>
      <w:b/>
    </w:rPr>
  </w:style>
  <w:style w:type="paragraph" w:customStyle="1" w:styleId="Debate-CardTagandCite-F6">
    <w:name w:val="Debate- Card Tag and Cite- F6"/>
    <w:basedOn w:val="Normal"/>
    <w:link w:val="Debate-CardTagandCite-F6Char"/>
    <w:qFormat/>
    <w:rsid w:val="00216A09"/>
    <w:pPr>
      <w:contextualSpacing/>
    </w:pPr>
    <w:rPr>
      <w:rFonts w:ascii="Georgia" w:hAnsi="Georgia"/>
      <w:b/>
      <w:sz w:val="24"/>
    </w:rPr>
  </w:style>
  <w:style w:type="character" w:customStyle="1" w:styleId="CardtextChar4">
    <w:name w:val="Card text Char"/>
    <w:link w:val="Cardtext3"/>
    <w:locked/>
    <w:rsid w:val="00216A09"/>
    <w:rPr>
      <w:rFonts w:ascii="Arial Narrow" w:hAnsi="Arial Narrow"/>
      <w:u w:val="single"/>
    </w:rPr>
  </w:style>
  <w:style w:type="paragraph" w:customStyle="1" w:styleId="Cardtext3">
    <w:name w:val="Card text"/>
    <w:link w:val="CardtextChar4"/>
    <w:qFormat/>
    <w:rsid w:val="00216A09"/>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216A09"/>
    <w:rPr>
      <w:rFonts w:ascii="Georgia" w:eastAsia="Times New Roman" w:hAnsi="Georgia"/>
      <w:b/>
      <w:szCs w:val="28"/>
      <w:u w:val="single"/>
    </w:rPr>
  </w:style>
  <w:style w:type="paragraph" w:customStyle="1" w:styleId="NewHeading2">
    <w:name w:val="NewHeading2"/>
    <w:basedOn w:val="Normal"/>
    <w:link w:val="NewHeading2Char"/>
    <w:qFormat/>
    <w:rsid w:val="00216A09"/>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216A09"/>
    <w:pPr>
      <w:autoSpaceDE w:val="0"/>
      <w:autoSpaceDN w:val="0"/>
      <w:adjustRightInd w:val="0"/>
      <w:spacing w:line="240" w:lineRule="atLeast"/>
    </w:pPr>
    <w:rPr>
      <w:rFonts w:eastAsia="Calibri" w:cs="Calibri"/>
      <w:sz w:val="24"/>
    </w:rPr>
  </w:style>
  <w:style w:type="paragraph" w:customStyle="1" w:styleId="msolistparagraph0">
    <w:name w:val="msolistparagraph"/>
    <w:basedOn w:val="Normal"/>
    <w:uiPriority w:val="99"/>
    <w:qFormat/>
    <w:rsid w:val="00216A09"/>
    <w:rPr>
      <w:rFonts w:eastAsia="Calibri" w:cs="Calibri"/>
    </w:rPr>
  </w:style>
  <w:style w:type="paragraph" w:customStyle="1" w:styleId="TagLine">
    <w:name w:val="Tag Line"/>
    <w:basedOn w:val="Normal"/>
    <w:next w:val="FullText"/>
    <w:uiPriority w:val="99"/>
    <w:qFormat/>
    <w:rsid w:val="00216A09"/>
    <w:rPr>
      <w:rFonts w:ascii="Arial Narrow" w:eastAsia="Times New Roman" w:hAnsi="Arial Narrow" w:cs="Calibri"/>
      <w:b/>
      <w:sz w:val="28"/>
    </w:rPr>
  </w:style>
  <w:style w:type="paragraph" w:customStyle="1" w:styleId="Card6pt">
    <w:name w:val="Card 6pt"/>
    <w:basedOn w:val="Normal"/>
    <w:uiPriority w:val="99"/>
    <w:qFormat/>
    <w:rsid w:val="00216A09"/>
    <w:pPr>
      <w:ind w:left="288" w:right="288"/>
    </w:pPr>
    <w:rPr>
      <w:rFonts w:ascii="Georgia" w:eastAsia="Calibri" w:hAnsi="Georgia" w:cs="Calibri"/>
      <w:color w:val="000000"/>
      <w:sz w:val="12"/>
      <w:szCs w:val="20"/>
    </w:rPr>
  </w:style>
  <w:style w:type="character" w:customStyle="1" w:styleId="FullCiteChar">
    <w:name w:val="Full Cite Char"/>
    <w:link w:val="FullCite"/>
    <w:locked/>
    <w:rsid w:val="00216A09"/>
    <w:rPr>
      <w:rFonts w:ascii="Garamond" w:eastAsia="Calibri" w:hAnsi="Garamond"/>
    </w:rPr>
  </w:style>
  <w:style w:type="paragraph" w:customStyle="1" w:styleId="FullCite">
    <w:name w:val="Full Cite"/>
    <w:basedOn w:val="Normal"/>
    <w:next w:val="Normal"/>
    <w:link w:val="FullCiteChar"/>
    <w:qFormat/>
    <w:rsid w:val="00216A09"/>
    <w:rPr>
      <w:rFonts w:ascii="Garamond" w:eastAsia="Calibri" w:hAnsi="Garamond"/>
      <w:sz w:val="24"/>
    </w:rPr>
  </w:style>
  <w:style w:type="character" w:customStyle="1" w:styleId="StyleCardStyleBlackUnderlineChar">
    <w:name w:val="Style Card Style + Black Underline Char"/>
    <w:link w:val="StyleCardStyleBlackUnderline"/>
    <w:locked/>
    <w:rsid w:val="00216A09"/>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216A09"/>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216A09"/>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216A09"/>
    <w:rPr>
      <w:rFonts w:ascii="Century Gothic" w:eastAsia="Times New Roman" w:hAnsi="Century Gothic" w:cs="Calibri"/>
      <w:sz w:val="16"/>
    </w:rPr>
  </w:style>
  <w:style w:type="character" w:customStyle="1" w:styleId="StylecardThickunderlineChar">
    <w:name w:val="Style card + Thick underline Char"/>
    <w:link w:val="StylecardThickunderline"/>
    <w:locked/>
    <w:rsid w:val="00216A09"/>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216A09"/>
    <w:pPr>
      <w:ind w:left="288" w:right="288"/>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216A09"/>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216A09"/>
    <w:pPr>
      <w:ind w:left="288" w:right="288"/>
    </w:pPr>
    <w:rPr>
      <w:rFonts w:ascii="Georgia" w:eastAsia="SimSun" w:hAnsi="Georgia"/>
      <w:b/>
      <w:bCs/>
      <w:sz w:val="24"/>
      <w:u w:val="single"/>
      <w:lang w:eastAsia="zh-CN"/>
    </w:rPr>
  </w:style>
  <w:style w:type="paragraph" w:customStyle="1" w:styleId="CM27">
    <w:name w:val="CM27"/>
    <w:basedOn w:val="Default"/>
    <w:next w:val="Default"/>
    <w:qFormat/>
    <w:rsid w:val="00216A09"/>
    <w:pPr>
      <w:spacing w:after="200" w:line="276" w:lineRule="auto"/>
    </w:pPr>
    <w:rPr>
      <w:rFonts w:eastAsia="Calibri"/>
      <w:color w:val="auto"/>
      <w:sz w:val="22"/>
    </w:rPr>
  </w:style>
  <w:style w:type="paragraph" w:customStyle="1" w:styleId="font-null">
    <w:name w:val="font-null"/>
    <w:basedOn w:val="Normal"/>
    <w:uiPriority w:val="99"/>
    <w:qFormat/>
    <w:rsid w:val="00216A09"/>
    <w:pPr>
      <w:spacing w:before="100" w:beforeAutospacing="1" w:after="100" w:afterAutospacing="1"/>
    </w:pPr>
    <w:rPr>
      <w:rFonts w:eastAsia="Times New Roman" w:cs="Calibri"/>
      <w:sz w:val="24"/>
    </w:rPr>
  </w:style>
  <w:style w:type="paragraph" w:customStyle="1" w:styleId="rteindent1">
    <w:name w:val="rteindent1"/>
    <w:basedOn w:val="Normal"/>
    <w:uiPriority w:val="99"/>
    <w:qFormat/>
    <w:rsid w:val="00216A09"/>
    <w:pPr>
      <w:spacing w:before="100" w:beforeAutospacing="1" w:after="100" w:afterAutospacing="1"/>
    </w:pPr>
    <w:rPr>
      <w:rFonts w:eastAsia="Times New Roman" w:cs="Calibri"/>
      <w:sz w:val="24"/>
    </w:rPr>
  </w:style>
  <w:style w:type="paragraph" w:customStyle="1" w:styleId="Pa12">
    <w:name w:val="Pa12"/>
    <w:basedOn w:val="Default"/>
    <w:next w:val="Default"/>
    <w:uiPriority w:val="99"/>
    <w:qFormat/>
    <w:rsid w:val="00216A09"/>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216A09"/>
    <w:pPr>
      <w:spacing w:before="100" w:beforeAutospacing="1" w:after="100" w:afterAutospacing="1"/>
    </w:pPr>
    <w:rPr>
      <w:rFonts w:eastAsia="Times New Roman" w:cs="Calibri"/>
      <w:sz w:val="24"/>
    </w:rPr>
  </w:style>
  <w:style w:type="paragraph" w:customStyle="1" w:styleId="featuretitle">
    <w:name w:val="feature_title"/>
    <w:basedOn w:val="Normal"/>
    <w:uiPriority w:val="99"/>
    <w:qFormat/>
    <w:rsid w:val="00216A09"/>
    <w:pPr>
      <w:spacing w:before="100" w:beforeAutospacing="1" w:after="100" w:afterAutospacing="1"/>
    </w:pPr>
    <w:rPr>
      <w:rFonts w:eastAsia="Times New Roman" w:cs="Calibri"/>
      <w:sz w:val="24"/>
    </w:rPr>
  </w:style>
  <w:style w:type="paragraph" w:customStyle="1" w:styleId="translatedivgrey-image">
    <w:name w:val="translatedivgrey-image"/>
    <w:basedOn w:val="Normal"/>
    <w:uiPriority w:val="99"/>
    <w:qFormat/>
    <w:rsid w:val="00216A09"/>
    <w:pPr>
      <w:spacing w:before="100" w:beforeAutospacing="1" w:after="100" w:afterAutospacing="1"/>
    </w:pPr>
    <w:rPr>
      <w:rFonts w:eastAsia="Times New Roman" w:cs="Calibri"/>
      <w:sz w:val="24"/>
    </w:rPr>
  </w:style>
  <w:style w:type="paragraph" w:customStyle="1" w:styleId="translatedivblue-image">
    <w:name w:val="translatedivblue-image"/>
    <w:basedOn w:val="Normal"/>
    <w:uiPriority w:val="99"/>
    <w:qFormat/>
    <w:rsid w:val="00216A09"/>
    <w:pPr>
      <w:spacing w:before="100" w:beforeAutospacing="1" w:after="100" w:afterAutospacing="1"/>
    </w:pPr>
    <w:rPr>
      <w:rFonts w:eastAsia="Times New Roman" w:cs="Calibri"/>
      <w:sz w:val="24"/>
    </w:rPr>
  </w:style>
  <w:style w:type="paragraph" w:customStyle="1" w:styleId="class">
    <w:name w:val="class"/>
    <w:basedOn w:val="Normal"/>
    <w:uiPriority w:val="99"/>
    <w:qFormat/>
    <w:rsid w:val="00216A09"/>
    <w:pPr>
      <w:spacing w:before="100" w:beforeAutospacing="1" w:after="100" w:afterAutospacing="1"/>
    </w:pPr>
    <w:rPr>
      <w:rFonts w:eastAsia="Times New Roman" w:cs="Calibri"/>
      <w:sz w:val="24"/>
    </w:rPr>
  </w:style>
  <w:style w:type="character" w:customStyle="1" w:styleId="blocktitleChar0">
    <w:name w:val="block title Char"/>
    <w:link w:val="blocktitle0"/>
    <w:locked/>
    <w:rsid w:val="00216A09"/>
    <w:rPr>
      <w:rFonts w:ascii="Calibri" w:eastAsia="Calibri" w:hAnsi="Calibri" w:cs="Calibri"/>
      <w:b/>
      <w:caps/>
      <w:sz w:val="28"/>
      <w:szCs w:val="28"/>
      <w:lang w:val="es-ES"/>
    </w:rPr>
  </w:style>
  <w:style w:type="paragraph" w:customStyle="1" w:styleId="Pa6">
    <w:name w:val="Pa6"/>
    <w:basedOn w:val="Normal"/>
    <w:next w:val="Normal"/>
    <w:uiPriority w:val="99"/>
    <w:qFormat/>
    <w:rsid w:val="00216A09"/>
    <w:pPr>
      <w:autoSpaceDE w:val="0"/>
      <w:autoSpaceDN w:val="0"/>
      <w:adjustRightInd w:val="0"/>
      <w:spacing w:line="221" w:lineRule="atLeast"/>
    </w:pPr>
    <w:rPr>
      <w:rFonts w:eastAsia="Times New Roman" w:cs="Calibri"/>
      <w:sz w:val="24"/>
    </w:rPr>
  </w:style>
  <w:style w:type="paragraph" w:customStyle="1" w:styleId="Pa4">
    <w:name w:val="Pa4"/>
    <w:basedOn w:val="Normal"/>
    <w:next w:val="Normal"/>
    <w:uiPriority w:val="99"/>
    <w:qFormat/>
    <w:rsid w:val="00216A09"/>
    <w:pPr>
      <w:autoSpaceDE w:val="0"/>
      <w:autoSpaceDN w:val="0"/>
      <w:adjustRightInd w:val="0"/>
      <w:spacing w:line="181" w:lineRule="atLeast"/>
    </w:pPr>
    <w:rPr>
      <w:rFonts w:eastAsia="Times New Roman" w:cs="Calibri"/>
      <w:sz w:val="24"/>
    </w:rPr>
  </w:style>
  <w:style w:type="paragraph" w:customStyle="1" w:styleId="Pa5">
    <w:name w:val="Pa5"/>
    <w:basedOn w:val="Normal"/>
    <w:next w:val="Normal"/>
    <w:uiPriority w:val="99"/>
    <w:qFormat/>
    <w:rsid w:val="00216A09"/>
    <w:pPr>
      <w:autoSpaceDE w:val="0"/>
      <w:autoSpaceDN w:val="0"/>
      <w:adjustRightInd w:val="0"/>
      <w:spacing w:line="321" w:lineRule="atLeast"/>
    </w:pPr>
    <w:rPr>
      <w:rFonts w:eastAsia="Times New Roman" w:cs="Calibri"/>
      <w:sz w:val="24"/>
    </w:rPr>
  </w:style>
  <w:style w:type="paragraph" w:customStyle="1" w:styleId="attribution">
    <w:name w:val="attribution"/>
    <w:basedOn w:val="Normal"/>
    <w:uiPriority w:val="99"/>
    <w:qFormat/>
    <w:rsid w:val="00216A09"/>
    <w:pPr>
      <w:spacing w:before="100" w:beforeAutospacing="1" w:after="100" w:afterAutospacing="1"/>
    </w:pPr>
    <w:rPr>
      <w:rFonts w:eastAsia="Times New Roman" w:cs="Calibri"/>
      <w:sz w:val="24"/>
    </w:rPr>
  </w:style>
  <w:style w:type="paragraph" w:customStyle="1" w:styleId="text-textbodyhoustontexttext-dateline">
    <w:name w:val="text-textbody houstontext text-dateline"/>
    <w:basedOn w:val="Normal"/>
    <w:uiPriority w:val="99"/>
    <w:qFormat/>
    <w:rsid w:val="00216A09"/>
    <w:pPr>
      <w:spacing w:before="100" w:beforeAutospacing="1" w:after="100" w:afterAutospacing="1"/>
    </w:pPr>
    <w:rPr>
      <w:rFonts w:eastAsia="Times New Roman" w:cs="Calibri"/>
      <w:sz w:val="24"/>
    </w:rPr>
  </w:style>
  <w:style w:type="paragraph" w:customStyle="1" w:styleId="text-textbodyhoustontext">
    <w:name w:val="text-textbody houstontext"/>
    <w:basedOn w:val="Normal"/>
    <w:uiPriority w:val="99"/>
    <w:qFormat/>
    <w:rsid w:val="00216A09"/>
    <w:pPr>
      <w:spacing w:before="100" w:beforeAutospacing="1" w:after="100" w:afterAutospacing="1"/>
    </w:pPr>
    <w:rPr>
      <w:rFonts w:eastAsia="Times New Roman" w:cs="Calibri"/>
      <w:sz w:val="24"/>
    </w:rPr>
  </w:style>
  <w:style w:type="character" w:customStyle="1" w:styleId="StyleStyle4LatinTimesNewRomanAsianSimSunBoldChar">
    <w:name w:val="Style Style4 + (Latin) Times New Roman (Asian) SimSun Bold Char"/>
    <w:link w:val="StyleStyle4LatinTimesNewRomanAsianSimSunBold"/>
    <w:locked/>
    <w:rsid w:val="00216A09"/>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216A09"/>
    <w:rPr>
      <w:rFonts w:ascii="Georgia" w:eastAsia="SimSun" w:hAnsi="Georgia" w:cstheme="minorBidi"/>
      <w:b/>
      <w:bCs/>
      <w:sz w:val="24"/>
    </w:rPr>
  </w:style>
  <w:style w:type="paragraph" w:customStyle="1" w:styleId="summary">
    <w:name w:val="summary"/>
    <w:basedOn w:val="Normal"/>
    <w:uiPriority w:val="99"/>
    <w:qFormat/>
    <w:rsid w:val="00216A09"/>
    <w:pPr>
      <w:spacing w:before="100" w:beforeAutospacing="1" w:after="100" w:afterAutospacing="1"/>
    </w:pPr>
    <w:rPr>
      <w:rFonts w:eastAsia="Times New Roman" w:cs="Calibri"/>
      <w:sz w:val="24"/>
    </w:rPr>
  </w:style>
  <w:style w:type="paragraph" w:customStyle="1" w:styleId="Caption2">
    <w:name w:val="Caption2"/>
    <w:basedOn w:val="Normal"/>
    <w:uiPriority w:val="99"/>
    <w:qFormat/>
    <w:rsid w:val="00216A09"/>
    <w:pPr>
      <w:spacing w:before="100" w:beforeAutospacing="1" w:after="100" w:afterAutospacing="1"/>
    </w:pPr>
    <w:rPr>
      <w:rFonts w:eastAsia="Times New Roman" w:cs="Calibri"/>
      <w:sz w:val="24"/>
    </w:rPr>
  </w:style>
  <w:style w:type="character" w:customStyle="1" w:styleId="MTDisplayEquationChar">
    <w:name w:val="MTDisplayEquation Char"/>
    <w:link w:val="MTDisplayEquation"/>
    <w:locked/>
    <w:rsid w:val="00216A09"/>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216A09"/>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216A09"/>
    <w:pPr>
      <w:jc w:val="center"/>
    </w:pPr>
    <w:rPr>
      <w:rFonts w:ascii="Book Antiqua" w:eastAsia="Times New Roman" w:hAnsi="Book Antiqua" w:cs="Calibri"/>
      <w:b/>
      <w:sz w:val="28"/>
    </w:rPr>
  </w:style>
  <w:style w:type="paragraph" w:customStyle="1" w:styleId="NoteLevel21">
    <w:name w:val="Note Level 21"/>
    <w:basedOn w:val="Normal"/>
    <w:next w:val="Normal"/>
    <w:uiPriority w:val="99"/>
    <w:qFormat/>
    <w:rsid w:val="00216A09"/>
    <w:pPr>
      <w:keepNext/>
      <w:ind w:left="288" w:right="288"/>
    </w:pPr>
    <w:rPr>
      <w:rFonts w:ascii="Georgia" w:eastAsia="MS Gothic" w:hAnsi="Georgia" w:cs="Calibri"/>
      <w:szCs w:val="20"/>
    </w:rPr>
  </w:style>
  <w:style w:type="paragraph" w:customStyle="1" w:styleId="Little">
    <w:name w:val="Little"/>
    <w:basedOn w:val="Normal"/>
    <w:next w:val="Normal"/>
    <w:link w:val="LittleChar"/>
    <w:qFormat/>
    <w:rsid w:val="00216A09"/>
    <w:pPr>
      <w:ind w:left="288"/>
    </w:pPr>
    <w:rPr>
      <w:rFonts w:ascii="Garamond" w:eastAsia="Times New Roman" w:hAnsi="Garamond" w:cs="Calibri"/>
      <w:sz w:val="16"/>
    </w:rPr>
  </w:style>
  <w:style w:type="paragraph" w:customStyle="1" w:styleId="AAAcard">
    <w:name w:val="AAAcard"/>
    <w:basedOn w:val="Normal"/>
    <w:uiPriority w:val="99"/>
    <w:qFormat/>
    <w:rsid w:val="00216A09"/>
    <w:pPr>
      <w:ind w:left="288" w:right="288"/>
    </w:pPr>
    <w:rPr>
      <w:rFonts w:eastAsia="Times New Roman" w:cs="Calibri"/>
    </w:rPr>
  </w:style>
  <w:style w:type="paragraph" w:customStyle="1" w:styleId="Caption3">
    <w:name w:val="Caption3"/>
    <w:basedOn w:val="Normal"/>
    <w:uiPriority w:val="99"/>
    <w:qFormat/>
    <w:rsid w:val="00216A09"/>
    <w:pPr>
      <w:spacing w:before="100" w:beforeAutospacing="1" w:after="100" w:afterAutospacing="1"/>
    </w:pPr>
    <w:rPr>
      <w:rFonts w:eastAsia="Times New Roman" w:cs="Calibri"/>
      <w:sz w:val="24"/>
    </w:rPr>
  </w:style>
  <w:style w:type="paragraph" w:customStyle="1" w:styleId="body-12-5">
    <w:name w:val="body-12-5"/>
    <w:basedOn w:val="Normal"/>
    <w:uiPriority w:val="99"/>
    <w:qFormat/>
    <w:rsid w:val="00216A09"/>
    <w:pPr>
      <w:spacing w:before="100" w:beforeAutospacing="1" w:after="100" w:afterAutospacing="1"/>
    </w:pPr>
    <w:rPr>
      <w:rFonts w:eastAsia="Times New Roman" w:cs="Calibri"/>
      <w:sz w:val="24"/>
    </w:rPr>
  </w:style>
  <w:style w:type="paragraph" w:customStyle="1" w:styleId="infuse">
    <w:name w:val="infuse"/>
    <w:basedOn w:val="Normal"/>
    <w:uiPriority w:val="99"/>
    <w:qFormat/>
    <w:rsid w:val="00216A09"/>
    <w:pPr>
      <w:spacing w:before="100" w:beforeAutospacing="1" w:after="100" w:afterAutospacing="1"/>
    </w:pPr>
    <w:rPr>
      <w:rFonts w:eastAsia="Times New Roman" w:cs="Calibri"/>
      <w:sz w:val="24"/>
    </w:rPr>
  </w:style>
  <w:style w:type="paragraph" w:customStyle="1" w:styleId="fontreg">
    <w:name w:val="font_reg"/>
    <w:basedOn w:val="Normal"/>
    <w:uiPriority w:val="99"/>
    <w:qFormat/>
    <w:rsid w:val="00216A09"/>
    <w:pPr>
      <w:spacing w:before="100" w:beforeAutospacing="1" w:after="100" w:afterAutospacing="1"/>
    </w:pPr>
    <w:rPr>
      <w:rFonts w:eastAsia="Times New Roman" w:cs="Calibri"/>
      <w:sz w:val="24"/>
    </w:rPr>
  </w:style>
  <w:style w:type="paragraph" w:customStyle="1" w:styleId="CITEF3">
    <w:name w:val="CITE F3"/>
    <w:uiPriority w:val="99"/>
    <w:qFormat/>
    <w:rsid w:val="00216A09"/>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216A09"/>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216A09"/>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216A09"/>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216A09"/>
    <w:pPr>
      <w:spacing w:after="200"/>
    </w:pPr>
    <w:rPr>
      <w:rFonts w:ascii="Calibri" w:eastAsia="Calibri" w:hAnsi="Calibri" w:cs="Times New Roman"/>
      <w:sz w:val="20"/>
      <w:szCs w:val="20"/>
      <w:u w:val="single"/>
    </w:rPr>
  </w:style>
  <w:style w:type="paragraph" w:customStyle="1" w:styleId="hotroute1">
    <w:name w:val="hot route!"/>
    <w:basedOn w:val="Normal"/>
    <w:qFormat/>
    <w:rsid w:val="00216A09"/>
    <w:pPr>
      <w:ind w:left="144"/>
    </w:pPr>
    <w:rPr>
      <w:rFonts w:ascii="Cambria" w:eastAsia="Calibri" w:hAnsi="Cambria" w:cs="Calibri"/>
      <w:sz w:val="24"/>
    </w:rPr>
  </w:style>
  <w:style w:type="paragraph" w:customStyle="1" w:styleId="FreeFormA">
    <w:name w:val="Free Form A"/>
    <w:autoRedefine/>
    <w:uiPriority w:val="99"/>
    <w:qFormat/>
    <w:rsid w:val="00216A09"/>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216A09"/>
    <w:pPr>
      <w:spacing w:before="100" w:beforeAutospacing="1" w:after="100" w:afterAutospacing="1"/>
    </w:pPr>
    <w:rPr>
      <w:rFonts w:eastAsia="Times New Roman" w:cs="Calibri"/>
      <w:sz w:val="24"/>
    </w:rPr>
  </w:style>
  <w:style w:type="character" w:customStyle="1" w:styleId="ReallyfuckingsmallChar">
    <w:name w:val="Really fucking small Char"/>
    <w:link w:val="Reallyfuckingsmall"/>
    <w:locked/>
    <w:rsid w:val="00216A09"/>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216A09"/>
    <w:rPr>
      <w:rFonts w:ascii="Times New Roman" w:eastAsia="Times New Roman" w:hAnsi="Times New Roman" w:cs="Times New Roman"/>
      <w:sz w:val="10"/>
    </w:rPr>
  </w:style>
  <w:style w:type="paragraph" w:customStyle="1" w:styleId="subheader">
    <w:name w:val="subheader"/>
    <w:basedOn w:val="Normal"/>
    <w:uiPriority w:val="99"/>
    <w:qFormat/>
    <w:rsid w:val="00216A09"/>
    <w:pPr>
      <w:spacing w:before="100" w:beforeAutospacing="1" w:after="100" w:afterAutospacing="1"/>
    </w:pPr>
    <w:rPr>
      <w:rFonts w:eastAsia="Times New Roman" w:cs="Calibri"/>
      <w:sz w:val="24"/>
    </w:rPr>
  </w:style>
  <w:style w:type="paragraph" w:customStyle="1" w:styleId="firstletter">
    <w:name w:val="firstletter"/>
    <w:basedOn w:val="Normal"/>
    <w:uiPriority w:val="99"/>
    <w:qFormat/>
    <w:rsid w:val="00216A09"/>
    <w:pPr>
      <w:spacing w:before="100" w:beforeAutospacing="1" w:after="100" w:afterAutospacing="1"/>
    </w:pPr>
    <w:rPr>
      <w:rFonts w:eastAsia="Times New Roman" w:cs="Calibri"/>
      <w:sz w:val="24"/>
    </w:rPr>
  </w:style>
  <w:style w:type="paragraph" w:customStyle="1" w:styleId="more">
    <w:name w:val="more"/>
    <w:basedOn w:val="Normal"/>
    <w:uiPriority w:val="99"/>
    <w:qFormat/>
    <w:rsid w:val="00216A09"/>
    <w:pPr>
      <w:spacing w:before="100" w:beforeAutospacing="1" w:after="100" w:afterAutospacing="1"/>
    </w:pPr>
    <w:rPr>
      <w:rFonts w:eastAsia="Times New Roman" w:cs="Calibri"/>
      <w:sz w:val="24"/>
    </w:rPr>
  </w:style>
  <w:style w:type="paragraph" w:customStyle="1" w:styleId="story">
    <w:name w:val="story"/>
    <w:basedOn w:val="Normal"/>
    <w:uiPriority w:val="99"/>
    <w:qFormat/>
    <w:rsid w:val="00216A09"/>
    <w:pPr>
      <w:spacing w:before="100" w:beforeAutospacing="1" w:after="100" w:afterAutospacing="1"/>
    </w:pPr>
    <w:rPr>
      <w:rFonts w:eastAsia="Times New Roman" w:cs="Calibri"/>
      <w:sz w:val="24"/>
    </w:rPr>
  </w:style>
  <w:style w:type="paragraph" w:customStyle="1" w:styleId="H1numbered">
    <w:name w:val="H1 numbered"/>
    <w:basedOn w:val="Normal"/>
    <w:uiPriority w:val="99"/>
    <w:qFormat/>
    <w:rsid w:val="00216A09"/>
    <w:pPr>
      <w:pageBreakBefore/>
      <w:widowControl w:val="0"/>
      <w:numPr>
        <w:numId w:val="12"/>
      </w:numPr>
      <w:pBdr>
        <w:top w:val="single" w:sz="6" w:space="28" w:color="auto"/>
        <w:bottom w:val="single" w:sz="6" w:space="14" w:color="auto"/>
      </w:pBdr>
      <w:tabs>
        <w:tab w:val="clear" w:pos="680"/>
        <w:tab w:val="num" w:pos="360"/>
        <w:tab w:val="num" w:pos="720"/>
      </w:tabs>
      <w:suppressAutoHyphens/>
      <w:autoSpaceDE w:val="0"/>
      <w:autoSpaceDN w:val="0"/>
      <w:adjustRightInd w:val="0"/>
      <w:spacing w:before="283" w:after="170" w:line="288" w:lineRule="auto"/>
      <w:ind w:left="720" w:hanging="360"/>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216A09"/>
    <w:pPr>
      <w:widowControl w:val="0"/>
      <w:numPr>
        <w:ilvl w:val="1"/>
        <w:numId w:val="12"/>
      </w:numPr>
      <w:tabs>
        <w:tab w:val="clear" w:pos="792"/>
        <w:tab w:val="num" w:pos="360"/>
        <w:tab w:val="left" w:pos="567"/>
        <w:tab w:val="num" w:pos="72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216A09"/>
    <w:pPr>
      <w:spacing w:before="100" w:beforeAutospacing="1" w:after="100" w:afterAutospacing="1"/>
    </w:pPr>
    <w:rPr>
      <w:rFonts w:eastAsia="Times New Roman" w:cs="Calibri"/>
      <w:sz w:val="24"/>
    </w:rPr>
  </w:style>
  <w:style w:type="paragraph" w:customStyle="1" w:styleId="image-caption">
    <w:name w:val="image-caption"/>
    <w:basedOn w:val="Normal"/>
    <w:uiPriority w:val="99"/>
    <w:qFormat/>
    <w:rsid w:val="00216A09"/>
    <w:pPr>
      <w:spacing w:before="100" w:beforeAutospacing="1" w:after="100" w:afterAutospacing="1"/>
    </w:pPr>
    <w:rPr>
      <w:rFonts w:eastAsia="Times New Roman" w:cs="Calibri"/>
      <w:sz w:val="24"/>
    </w:rPr>
  </w:style>
  <w:style w:type="paragraph" w:customStyle="1" w:styleId="imagecontain">
    <w:name w:val="imagecontain"/>
    <w:basedOn w:val="Normal"/>
    <w:uiPriority w:val="99"/>
    <w:qFormat/>
    <w:rsid w:val="00216A09"/>
    <w:pPr>
      <w:spacing w:before="100" w:beforeAutospacing="1" w:after="100" w:afterAutospacing="1"/>
    </w:pPr>
    <w:rPr>
      <w:rFonts w:eastAsia="Times New Roman" w:cs="Calibri"/>
      <w:sz w:val="24"/>
    </w:rPr>
  </w:style>
  <w:style w:type="paragraph" w:customStyle="1" w:styleId="CM62">
    <w:name w:val="CM62"/>
    <w:basedOn w:val="Normal"/>
    <w:next w:val="Normal"/>
    <w:uiPriority w:val="99"/>
    <w:qFormat/>
    <w:rsid w:val="00216A09"/>
    <w:pPr>
      <w:widowControl w:val="0"/>
      <w:autoSpaceDE w:val="0"/>
      <w:autoSpaceDN w:val="0"/>
      <w:adjustRightInd w:val="0"/>
      <w:spacing w:after="248"/>
    </w:pPr>
    <w:rPr>
      <w:rFonts w:ascii="Showcard Gothic" w:eastAsia="Times New Roman" w:hAnsi="Showcard Gothic" w:cs="Calibri"/>
      <w:sz w:val="24"/>
    </w:rPr>
  </w:style>
  <w:style w:type="paragraph" w:customStyle="1" w:styleId="CM63">
    <w:name w:val="CM63"/>
    <w:basedOn w:val="Normal"/>
    <w:next w:val="Normal"/>
    <w:uiPriority w:val="99"/>
    <w:qFormat/>
    <w:rsid w:val="00216A09"/>
    <w:pPr>
      <w:widowControl w:val="0"/>
      <w:autoSpaceDE w:val="0"/>
      <w:autoSpaceDN w:val="0"/>
      <w:adjustRightInd w:val="0"/>
      <w:spacing w:after="323"/>
    </w:pPr>
    <w:rPr>
      <w:rFonts w:ascii="Showcard Gothic" w:eastAsia="Times New Roman" w:hAnsi="Showcard Gothic" w:cs="Calibri"/>
      <w:sz w:val="24"/>
    </w:rPr>
  </w:style>
  <w:style w:type="paragraph" w:customStyle="1" w:styleId="CM23">
    <w:name w:val="CM23"/>
    <w:basedOn w:val="Default"/>
    <w:next w:val="Default"/>
    <w:uiPriority w:val="99"/>
    <w:qFormat/>
    <w:rsid w:val="00216A09"/>
    <w:pPr>
      <w:widowControl w:val="0"/>
      <w:spacing w:after="63"/>
    </w:pPr>
    <w:rPr>
      <w:rFonts w:ascii="Arial" w:hAnsi="Arial"/>
      <w:color w:val="auto"/>
    </w:rPr>
  </w:style>
  <w:style w:type="paragraph" w:customStyle="1" w:styleId="CM35">
    <w:name w:val="CM35"/>
    <w:basedOn w:val="Default"/>
    <w:next w:val="Default"/>
    <w:uiPriority w:val="99"/>
    <w:qFormat/>
    <w:rsid w:val="00216A09"/>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216A09"/>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216A09"/>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216A09"/>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216A09"/>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216A09"/>
    <w:rPr>
      <w:rFonts w:ascii="Georgia" w:hAnsi="Georgia"/>
      <w:sz w:val="24"/>
      <w:szCs w:val="24"/>
      <w:lang w:val="x-none" w:eastAsia="x-none"/>
    </w:rPr>
  </w:style>
  <w:style w:type="character" w:customStyle="1" w:styleId="StyleCards11ptUnderlineChar">
    <w:name w:val="Style Cards + 11 pt Underline Char"/>
    <w:link w:val="StyleCards11ptUnderline"/>
    <w:locked/>
    <w:rsid w:val="00216A09"/>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216A09"/>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216A09"/>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216A09"/>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216A09"/>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216A09"/>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216A09"/>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216A09"/>
    <w:rPr>
      <w:rFonts w:ascii="Georgia" w:hAnsi="Georgia" w:cstheme="minorBidi"/>
      <w:sz w:val="24"/>
      <w:lang w:val="x-none" w:eastAsia="x-none"/>
    </w:rPr>
  </w:style>
  <w:style w:type="character" w:customStyle="1" w:styleId="NormalFontChar">
    <w:name w:val="Normal Font Char"/>
    <w:link w:val="NormalFont"/>
    <w:locked/>
    <w:rsid w:val="00216A09"/>
    <w:rPr>
      <w:rFonts w:ascii="Times New Roman" w:eastAsia="Times New Roman" w:hAnsi="Times New Roman" w:cs="Times New Roman"/>
      <w:sz w:val="20"/>
      <w:szCs w:val="20"/>
    </w:rPr>
  </w:style>
  <w:style w:type="paragraph" w:customStyle="1" w:styleId="NormalFont">
    <w:name w:val="Normal Font"/>
    <w:link w:val="NormalFontChar"/>
    <w:qFormat/>
    <w:rsid w:val="00216A09"/>
    <w:rPr>
      <w:rFonts w:ascii="Times New Roman" w:eastAsia="Times New Roman" w:hAnsi="Times New Roman" w:cs="Times New Roman"/>
      <w:sz w:val="20"/>
      <w:szCs w:val="20"/>
    </w:rPr>
  </w:style>
  <w:style w:type="paragraph" w:customStyle="1" w:styleId="StyleSmall11pt">
    <w:name w:val="Style Small + 11 pt"/>
    <w:uiPriority w:val="99"/>
    <w:qFormat/>
    <w:rsid w:val="00216A09"/>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216A09"/>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216A09"/>
    <w:rPr>
      <w:u w:val="single"/>
      <w:lang w:val="x-none" w:eastAsia="x-none"/>
    </w:rPr>
  </w:style>
  <w:style w:type="character" w:customStyle="1" w:styleId="StyleNormalFont11ptBoldUnderlineChar">
    <w:name w:val="Style Normal Font + 11 pt Bold Underline Char"/>
    <w:link w:val="StyleNormalFont11ptBoldUnderline"/>
    <w:locked/>
    <w:rsid w:val="00216A09"/>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216A09"/>
    <w:rPr>
      <w:b/>
      <w:bCs/>
      <w:u w:val="single"/>
      <w:lang w:val="x-none" w:eastAsia="x-none"/>
    </w:rPr>
  </w:style>
  <w:style w:type="paragraph" w:customStyle="1" w:styleId="Smallfont0">
    <w:name w:val="Smallfont"/>
    <w:basedOn w:val="Normal"/>
    <w:uiPriority w:val="99"/>
    <w:qFormat/>
    <w:rsid w:val="00216A09"/>
    <w:rPr>
      <w:rFonts w:eastAsia="Times New Roman" w:cs="Calibri"/>
      <w:sz w:val="15"/>
    </w:rPr>
  </w:style>
  <w:style w:type="paragraph" w:customStyle="1" w:styleId="formatvorlage2">
    <w:name w:val="formatvorlage2"/>
    <w:basedOn w:val="Normal"/>
    <w:uiPriority w:val="99"/>
    <w:qFormat/>
    <w:rsid w:val="00216A09"/>
    <w:pPr>
      <w:spacing w:before="100" w:beforeAutospacing="1" w:after="100" w:afterAutospacing="1"/>
    </w:pPr>
    <w:rPr>
      <w:rFonts w:eastAsia="Calibri" w:cs="Calibri"/>
      <w:sz w:val="24"/>
    </w:rPr>
  </w:style>
  <w:style w:type="character" w:customStyle="1" w:styleId="StyleTitle11ptNotBoldChar">
    <w:name w:val="Style Title + 11 pt Not Bold Char"/>
    <w:link w:val="StyleTitle11ptNotBold"/>
    <w:locked/>
    <w:rsid w:val="00216A09"/>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216A09"/>
    <w:pPr>
      <w:widowControl/>
      <w:autoSpaceDE/>
      <w:autoSpaceDN/>
      <w:adjustRightInd/>
      <w:spacing w:before="0" w:after="0"/>
      <w:outlineLvl w:val="9"/>
    </w:pPr>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216A09"/>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216A09"/>
    <w:pPr>
      <w:widowControl/>
      <w:autoSpaceDE/>
      <w:autoSpaceDN/>
      <w:adjustRightInd/>
      <w:spacing w:before="0" w:after="0"/>
      <w:outlineLvl w:val="9"/>
    </w:pPr>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216A09"/>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216A09"/>
    <w:pPr>
      <w:ind w:left="144"/>
    </w:pPr>
    <w:rPr>
      <w:rFonts w:ascii="Georgia" w:eastAsia="Times New Roman" w:hAnsi="Georgia"/>
      <w:sz w:val="24"/>
      <w:lang w:val="x-none" w:eastAsia="x-none"/>
    </w:rPr>
  </w:style>
  <w:style w:type="paragraph" w:customStyle="1" w:styleId="deck">
    <w:name w:val="deck"/>
    <w:basedOn w:val="Normal"/>
    <w:uiPriority w:val="99"/>
    <w:qFormat/>
    <w:rsid w:val="00216A09"/>
    <w:pPr>
      <w:spacing w:before="100" w:beforeAutospacing="1" w:after="100" w:afterAutospacing="1"/>
    </w:pPr>
    <w:rPr>
      <w:rFonts w:eastAsia="Times New Roman" w:cs="Calibri"/>
      <w:sz w:val="24"/>
    </w:rPr>
  </w:style>
  <w:style w:type="paragraph" w:customStyle="1" w:styleId="i1">
    <w:name w:val="i1"/>
    <w:basedOn w:val="Normal"/>
    <w:uiPriority w:val="99"/>
    <w:qFormat/>
    <w:rsid w:val="00216A09"/>
    <w:pPr>
      <w:spacing w:before="100" w:beforeAutospacing="1" w:after="100" w:afterAutospacing="1"/>
    </w:pPr>
    <w:rPr>
      <w:rFonts w:eastAsia="Times New Roman" w:cs="Calibri"/>
      <w:sz w:val="24"/>
    </w:rPr>
  </w:style>
  <w:style w:type="paragraph" w:customStyle="1" w:styleId="question">
    <w:name w:val="question"/>
    <w:basedOn w:val="Normal"/>
    <w:uiPriority w:val="99"/>
    <w:qFormat/>
    <w:rsid w:val="00216A09"/>
    <w:pPr>
      <w:spacing w:before="100" w:beforeAutospacing="1" w:after="100" w:afterAutospacing="1"/>
    </w:pPr>
    <w:rPr>
      <w:rFonts w:eastAsia="Times New Roman" w:cs="Calibri"/>
      <w:sz w:val="24"/>
    </w:rPr>
  </w:style>
  <w:style w:type="paragraph" w:customStyle="1" w:styleId="bodycopy">
    <w:name w:val="bodycopy"/>
    <w:basedOn w:val="Normal"/>
    <w:uiPriority w:val="99"/>
    <w:qFormat/>
    <w:rsid w:val="00216A09"/>
    <w:pPr>
      <w:spacing w:before="100" w:beforeAutospacing="1" w:after="100" w:afterAutospacing="1"/>
    </w:pPr>
    <w:rPr>
      <w:rFonts w:eastAsia="Times New Roman" w:cs="Calibri"/>
      <w:sz w:val="24"/>
    </w:rPr>
  </w:style>
  <w:style w:type="paragraph" w:customStyle="1" w:styleId="Fifth">
    <w:name w:val="Fifth"/>
    <w:basedOn w:val="Normal"/>
    <w:link w:val="FifthChar"/>
    <w:qFormat/>
    <w:rsid w:val="00216A09"/>
    <w:rPr>
      <w:rFonts w:eastAsia="Calibri" w:cs="Calibri"/>
    </w:rPr>
  </w:style>
  <w:style w:type="paragraph" w:customStyle="1" w:styleId="NoteLevel22">
    <w:name w:val="Note Level 22"/>
    <w:basedOn w:val="Normal"/>
    <w:next w:val="Normal"/>
    <w:uiPriority w:val="99"/>
    <w:qFormat/>
    <w:rsid w:val="00216A09"/>
    <w:pPr>
      <w:keepNext/>
      <w:ind w:left="288" w:right="288"/>
    </w:pPr>
    <w:rPr>
      <w:rFonts w:ascii="Georgia" w:eastAsia="MS Gothic" w:hAnsi="Georgia" w:cs="Calibri"/>
      <w:szCs w:val="20"/>
    </w:rPr>
  </w:style>
  <w:style w:type="paragraph" w:customStyle="1" w:styleId="wp-caption-text">
    <w:name w:val="wp-caption-text"/>
    <w:basedOn w:val="Normal"/>
    <w:qFormat/>
    <w:rsid w:val="00216A09"/>
    <w:pPr>
      <w:spacing w:before="100" w:beforeAutospacing="1" w:after="100" w:afterAutospacing="1"/>
    </w:pPr>
    <w:rPr>
      <w:rFonts w:eastAsia="Times New Roman" w:cs="Calibri"/>
      <w:sz w:val="24"/>
    </w:rPr>
  </w:style>
  <w:style w:type="paragraph" w:customStyle="1" w:styleId="svarticle">
    <w:name w:val="svarticle"/>
    <w:basedOn w:val="Normal"/>
    <w:uiPriority w:val="99"/>
    <w:qFormat/>
    <w:rsid w:val="00216A09"/>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216A09"/>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216A09"/>
    <w:pPr>
      <w:spacing w:before="100" w:beforeAutospacing="1" w:after="100" w:afterAutospacing="1"/>
    </w:pPr>
    <w:rPr>
      <w:rFonts w:cs="Calibri"/>
    </w:rPr>
  </w:style>
  <w:style w:type="paragraph" w:customStyle="1" w:styleId="description">
    <w:name w:val="description"/>
    <w:basedOn w:val="Normal"/>
    <w:uiPriority w:val="99"/>
    <w:qFormat/>
    <w:rsid w:val="00216A09"/>
    <w:pPr>
      <w:spacing w:before="100" w:beforeAutospacing="1" w:after="100" w:afterAutospacing="1"/>
    </w:pPr>
    <w:rPr>
      <w:rFonts w:cs="Calibri"/>
    </w:rPr>
  </w:style>
  <w:style w:type="paragraph" w:customStyle="1" w:styleId="graf">
    <w:name w:val="graf"/>
    <w:basedOn w:val="Normal"/>
    <w:uiPriority w:val="99"/>
    <w:qFormat/>
    <w:rsid w:val="00216A09"/>
    <w:pPr>
      <w:spacing w:before="100" w:beforeAutospacing="1" w:after="100" w:afterAutospacing="1"/>
    </w:pPr>
    <w:rPr>
      <w:rFonts w:cs="Calibri"/>
    </w:rPr>
  </w:style>
  <w:style w:type="paragraph" w:customStyle="1" w:styleId="column">
    <w:name w:val="column"/>
    <w:basedOn w:val="Normal"/>
    <w:uiPriority w:val="99"/>
    <w:qFormat/>
    <w:rsid w:val="00216A09"/>
    <w:pPr>
      <w:spacing w:before="100" w:beforeAutospacing="1" w:after="100" w:afterAutospacing="1"/>
    </w:pPr>
    <w:rPr>
      <w:rFonts w:cs="Calibri"/>
    </w:rPr>
  </w:style>
  <w:style w:type="paragraph" w:customStyle="1" w:styleId="recirc-container">
    <w:name w:val="recirc-container"/>
    <w:basedOn w:val="Normal"/>
    <w:uiPriority w:val="99"/>
    <w:qFormat/>
    <w:rsid w:val="00216A09"/>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216A09"/>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216A09"/>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216A09"/>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216A09"/>
    <w:rPr>
      <w:rFonts w:ascii="Georgia" w:hAnsi="Georgia" w:hint="default"/>
      <w:i/>
      <w:iCs/>
      <w:color w:val="808080"/>
    </w:rPr>
  </w:style>
  <w:style w:type="character" w:customStyle="1" w:styleId="cardchar00">
    <w:name w:val="cardchar0"/>
    <w:basedOn w:val="DefaultParagraphFont"/>
    <w:rsid w:val="00216A09"/>
  </w:style>
  <w:style w:type="character" w:customStyle="1" w:styleId="UnderlineNon-bold">
    <w:name w:val="Underline Non - bold"/>
    <w:rsid w:val="00216A09"/>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216A09"/>
    <w:rPr>
      <w:rFonts w:cs="Calibri"/>
    </w:rPr>
  </w:style>
  <w:style w:type="character" w:customStyle="1" w:styleId="StyleHeading4UnderlinedsmalltextGaramondChar">
    <w:name w:val="Style Heading 4Underlinedsmall text + Garamond Char"/>
    <w:link w:val="StyleHeading4UnderlinedsmalltextGaramond"/>
    <w:locked/>
    <w:rsid w:val="00216A09"/>
    <w:rPr>
      <w:rFonts w:ascii="Calibri" w:hAnsi="Calibri" w:cs="Calibri"/>
      <w:sz w:val="22"/>
    </w:rPr>
  </w:style>
  <w:style w:type="character" w:customStyle="1" w:styleId="Heading5Char2">
    <w:name w:val="Heading 5 Char2"/>
    <w:rsid w:val="00216A09"/>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216A09"/>
    <w:rPr>
      <w:rFonts w:ascii="Arial" w:hAnsi="Arial" w:cs="Arial"/>
      <w:vanish/>
      <w:sz w:val="16"/>
      <w:szCs w:val="16"/>
    </w:rPr>
  </w:style>
  <w:style w:type="paragraph" w:styleId="z-TopofForm">
    <w:name w:val="HTML Top of Form"/>
    <w:basedOn w:val="Normal"/>
    <w:next w:val="Normal"/>
    <w:link w:val="z-TopofFormChar"/>
    <w:hidden/>
    <w:uiPriority w:val="99"/>
    <w:unhideWhenUsed/>
    <w:rsid w:val="00216A09"/>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216A09"/>
    <w:rPr>
      <w:rFonts w:ascii="Arial" w:hAnsi="Arial" w:cs="Arial"/>
      <w:vanish/>
      <w:sz w:val="16"/>
      <w:szCs w:val="16"/>
    </w:rPr>
  </w:style>
  <w:style w:type="character" w:customStyle="1" w:styleId="z-BottomofFormChar">
    <w:name w:val="z-Bottom of Form Char"/>
    <w:basedOn w:val="DefaultParagraphFont"/>
    <w:link w:val="z-BottomofForm"/>
    <w:uiPriority w:val="99"/>
    <w:rsid w:val="00216A09"/>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216A09"/>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216A09"/>
    <w:rPr>
      <w:rFonts w:ascii="Arial" w:hAnsi="Arial" w:cs="Arial"/>
      <w:vanish/>
      <w:sz w:val="16"/>
      <w:szCs w:val="16"/>
    </w:rPr>
  </w:style>
  <w:style w:type="character" w:customStyle="1" w:styleId="Style2CharChar">
    <w:name w:val="Style2 Char Char"/>
    <w:rsid w:val="00216A09"/>
    <w:rPr>
      <w:u w:val="thick"/>
      <w:lang w:val="en-US" w:eastAsia="en-US" w:bidi="ar-SA"/>
    </w:rPr>
  </w:style>
  <w:style w:type="character" w:customStyle="1" w:styleId="authordate1">
    <w:name w:val="authordate"/>
    <w:rsid w:val="00216A09"/>
  </w:style>
  <w:style w:type="character" w:customStyle="1" w:styleId="underline0">
    <w:name w:val="%underline"/>
    <w:qFormat/>
    <w:rsid w:val="00216A09"/>
    <w:rPr>
      <w:rFonts w:ascii="Times New Roman" w:hAnsi="Times New Roman" w:cs="Times New Roman" w:hint="default"/>
      <w:strike w:val="0"/>
      <w:dstrike w:val="0"/>
      <w:sz w:val="16"/>
      <w:u w:val="none"/>
      <w:effect w:val="none"/>
    </w:rPr>
  </w:style>
  <w:style w:type="character" w:customStyle="1" w:styleId="AUNDERLINE0">
    <w:name w:val="AUNDERLINE"/>
    <w:qFormat/>
    <w:rsid w:val="00216A09"/>
    <w:rPr>
      <w:rFonts w:ascii="Times New Roman" w:hAnsi="Times New Roman" w:cs="Times New Roman" w:hint="default"/>
      <w:sz w:val="20"/>
      <w:u w:val="single"/>
    </w:rPr>
  </w:style>
  <w:style w:type="character" w:customStyle="1" w:styleId="UnderlinedCharChar">
    <w:name w:val="Underlined Char Char"/>
    <w:rsid w:val="00216A09"/>
    <w:rPr>
      <w:rFonts w:ascii="Garamond" w:hAnsi="Garamond" w:hint="default"/>
      <w:szCs w:val="28"/>
      <w:u w:val="single"/>
      <w:lang w:val="en-US" w:eastAsia="en-US" w:bidi="ar-SA"/>
    </w:rPr>
  </w:style>
  <w:style w:type="character" w:customStyle="1" w:styleId="slug-doi">
    <w:name w:val="slug-doi"/>
    <w:basedOn w:val="DefaultParagraphFont"/>
    <w:rsid w:val="00216A09"/>
  </w:style>
  <w:style w:type="character" w:customStyle="1" w:styleId="af">
    <w:name w:val="af"/>
    <w:basedOn w:val="DefaultParagraphFont"/>
    <w:rsid w:val="00216A09"/>
  </w:style>
  <w:style w:type="character" w:customStyle="1" w:styleId="ab">
    <w:name w:val="ab"/>
    <w:basedOn w:val="DefaultParagraphFont"/>
    <w:rsid w:val="00216A09"/>
  </w:style>
  <w:style w:type="character" w:customStyle="1" w:styleId="em">
    <w:name w:val="em"/>
    <w:basedOn w:val="DefaultParagraphFont"/>
    <w:rsid w:val="00216A09"/>
  </w:style>
  <w:style w:type="character" w:customStyle="1" w:styleId="au">
    <w:name w:val="au"/>
    <w:basedOn w:val="DefaultParagraphFont"/>
    <w:rsid w:val="00216A09"/>
  </w:style>
  <w:style w:type="character" w:customStyle="1" w:styleId="ti">
    <w:name w:val="ti"/>
    <w:basedOn w:val="DefaultParagraphFont"/>
    <w:rsid w:val="00216A09"/>
  </w:style>
  <w:style w:type="character" w:customStyle="1" w:styleId="subheadblue">
    <w:name w:val="subhead_blue"/>
    <w:basedOn w:val="DefaultParagraphFont"/>
    <w:rsid w:val="00216A09"/>
  </w:style>
  <w:style w:type="character" w:customStyle="1" w:styleId="affiliation">
    <w:name w:val="affiliation"/>
    <w:basedOn w:val="DefaultParagraphFont"/>
    <w:rsid w:val="00216A09"/>
  </w:style>
  <w:style w:type="character" w:customStyle="1" w:styleId="slug-doi-wrapper">
    <w:name w:val="slug-doi-wrapper"/>
    <w:basedOn w:val="DefaultParagraphFont"/>
    <w:rsid w:val="00216A09"/>
  </w:style>
  <w:style w:type="character" w:customStyle="1" w:styleId="slug-metadata-noteahead-of-print">
    <w:name w:val="slug-metadata-note ahead-of-print"/>
    <w:basedOn w:val="DefaultParagraphFont"/>
    <w:rsid w:val="00216A09"/>
  </w:style>
  <w:style w:type="character" w:customStyle="1" w:styleId="slug-ahead-of-print-date">
    <w:name w:val="slug-ahead-of-print-date"/>
    <w:basedOn w:val="DefaultParagraphFont"/>
    <w:rsid w:val="00216A09"/>
  </w:style>
  <w:style w:type="character" w:customStyle="1" w:styleId="medium-bold">
    <w:name w:val="medium-bold"/>
    <w:basedOn w:val="DefaultParagraphFont"/>
    <w:rsid w:val="00216A09"/>
  </w:style>
  <w:style w:type="character" w:customStyle="1" w:styleId="updated-short-citation">
    <w:name w:val="updated-short-citation"/>
    <w:basedOn w:val="DefaultParagraphFont"/>
    <w:rsid w:val="00216A09"/>
  </w:style>
  <w:style w:type="character" w:customStyle="1" w:styleId="goohl0">
    <w:name w:val="goohl0"/>
    <w:basedOn w:val="DefaultParagraphFont"/>
    <w:rsid w:val="00216A09"/>
  </w:style>
  <w:style w:type="character" w:customStyle="1" w:styleId="CharChar6">
    <w:name w:val="Char Char6"/>
    <w:rsid w:val="00216A09"/>
    <w:rPr>
      <w:rFonts w:ascii="Arial" w:hAnsi="Arial" w:cs="Arial" w:hint="default"/>
      <w:bCs/>
      <w:sz w:val="16"/>
      <w:szCs w:val="26"/>
      <w:lang w:val="en-US" w:eastAsia="en-US" w:bidi="ar-SA"/>
    </w:rPr>
  </w:style>
  <w:style w:type="character" w:customStyle="1" w:styleId="TagCharChar1">
    <w:name w:val="Tag Char Char1"/>
    <w:rsid w:val="00216A09"/>
    <w:rPr>
      <w:b/>
      <w:bCs w:val="0"/>
      <w:sz w:val="24"/>
      <w:szCs w:val="24"/>
      <w:lang w:val="en-US" w:eastAsia="en-US" w:bidi="ar-SA"/>
    </w:rPr>
  </w:style>
  <w:style w:type="character" w:customStyle="1" w:styleId="12TimesNewRoman">
    <w:name w:val="12 Times New Roman"/>
    <w:rsid w:val="00216A09"/>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216A09"/>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216A09"/>
    <w:rPr>
      <w:rFonts w:ascii="Times New Roman" w:hAnsi="Times New Roman" w:cs="Times New Roman" w:hint="default"/>
      <w:strike w:val="0"/>
      <w:dstrike w:val="0"/>
      <w:sz w:val="14"/>
      <w:u w:val="none"/>
      <w:effect w:val="none"/>
    </w:rPr>
  </w:style>
  <w:style w:type="character" w:customStyle="1" w:styleId="F8-UnderlineBold">
    <w:name w:val="F8 - Underline/Bold"/>
    <w:rsid w:val="00216A09"/>
    <w:rPr>
      <w:rFonts w:ascii="Times New Roman" w:hAnsi="Times New Roman" w:cs="Times New Roman" w:hint="default"/>
      <w:b/>
      <w:bCs w:val="0"/>
      <w:sz w:val="20"/>
      <w:u w:val="single"/>
    </w:rPr>
  </w:style>
  <w:style w:type="character" w:customStyle="1" w:styleId="F7-SmallFont">
    <w:name w:val="F7 - Small Font"/>
    <w:rsid w:val="00216A09"/>
    <w:rPr>
      <w:rFonts w:ascii="Times New Roman" w:hAnsi="Times New Roman" w:cs="Times New Roman" w:hint="default"/>
      <w:sz w:val="14"/>
    </w:rPr>
  </w:style>
  <w:style w:type="character" w:customStyle="1" w:styleId="Brief-Bold">
    <w:name w:val="Brief - Bold"/>
    <w:rsid w:val="00216A09"/>
    <w:rPr>
      <w:rFonts w:ascii="Times New Roman" w:hAnsi="Times New Roman" w:cs="Times New Roman" w:hint="default"/>
      <w:b/>
      <w:bCs w:val="0"/>
    </w:rPr>
  </w:style>
  <w:style w:type="character" w:customStyle="1" w:styleId="Card-Underline">
    <w:name w:val="Card - Underline"/>
    <w:rsid w:val="00216A09"/>
    <w:rPr>
      <w:rFonts w:ascii="Times New Roman" w:hAnsi="Times New Roman" w:cs="Times New Roman" w:hint="default"/>
      <w:u w:val="single"/>
    </w:rPr>
  </w:style>
  <w:style w:type="character" w:customStyle="1" w:styleId="beriefunderline">
    <w:name w:val="berief = underline"/>
    <w:rsid w:val="00216A09"/>
    <w:rPr>
      <w:rFonts w:ascii="Times New Roman" w:eastAsia="Times New Roman" w:hAnsi="Times New Roman" w:cs="Times New Roman" w:hint="default"/>
      <w:sz w:val="20"/>
      <w:u w:val="single"/>
    </w:rPr>
  </w:style>
  <w:style w:type="character" w:customStyle="1" w:styleId="BoldText10pt">
    <w:name w:val="Bold Text 10 pt"/>
    <w:rsid w:val="00216A09"/>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216A09"/>
    <w:rPr>
      <w:i/>
      <w:iCs w:val="0"/>
    </w:rPr>
  </w:style>
  <w:style w:type="character" w:customStyle="1" w:styleId="eoeaheader">
    <w:name w:val="eoea_header"/>
    <w:basedOn w:val="DefaultParagraphFont"/>
    <w:rsid w:val="00216A09"/>
  </w:style>
  <w:style w:type="character" w:customStyle="1" w:styleId="SC4208902">
    <w:name w:val="SC.4.208902"/>
    <w:rsid w:val="00216A09"/>
    <w:rPr>
      <w:rFonts w:ascii="Century" w:hAnsi="Century" w:cs="Century" w:hint="default"/>
      <w:color w:val="000000"/>
      <w:sz w:val="22"/>
      <w:szCs w:val="22"/>
    </w:rPr>
  </w:style>
  <w:style w:type="character" w:customStyle="1" w:styleId="SC4208915">
    <w:name w:val="SC.4.208915"/>
    <w:rsid w:val="00216A09"/>
    <w:rPr>
      <w:rFonts w:ascii="Century" w:hAnsi="Century" w:cs="Century" w:hint="default"/>
      <w:color w:val="000000"/>
      <w:sz w:val="13"/>
      <w:szCs w:val="13"/>
    </w:rPr>
  </w:style>
  <w:style w:type="character" w:customStyle="1" w:styleId="SC273764">
    <w:name w:val="SC.2.73764"/>
    <w:rsid w:val="00216A09"/>
    <w:rPr>
      <w:rFonts w:ascii="Century" w:hAnsi="Century" w:cs="Century" w:hint="default"/>
      <w:color w:val="000000"/>
      <w:sz w:val="72"/>
      <w:szCs w:val="72"/>
    </w:rPr>
  </w:style>
  <w:style w:type="character" w:customStyle="1" w:styleId="SC273779">
    <w:name w:val="SC.2.73779"/>
    <w:rsid w:val="00216A09"/>
    <w:rPr>
      <w:rFonts w:ascii="Century" w:hAnsi="Century" w:cs="Century" w:hint="default"/>
      <w:color w:val="000000"/>
      <w:sz w:val="40"/>
      <w:szCs w:val="40"/>
    </w:rPr>
  </w:style>
  <w:style w:type="character" w:customStyle="1" w:styleId="SC273763">
    <w:name w:val="SC.2.73763"/>
    <w:rsid w:val="00216A09"/>
    <w:rPr>
      <w:rFonts w:ascii="Century" w:hAnsi="Century" w:cs="Century" w:hint="default"/>
      <w:b/>
      <w:bCs/>
      <w:color w:val="000000"/>
    </w:rPr>
  </w:style>
  <w:style w:type="character" w:customStyle="1" w:styleId="SC4208910">
    <w:name w:val="SC.4.208910"/>
    <w:rsid w:val="00216A09"/>
    <w:rPr>
      <w:rFonts w:ascii="Century" w:hAnsi="Century" w:cs="Century" w:hint="default"/>
      <w:color w:val="000000"/>
      <w:sz w:val="28"/>
      <w:szCs w:val="28"/>
    </w:rPr>
  </w:style>
  <w:style w:type="character" w:customStyle="1" w:styleId="SC4208911">
    <w:name w:val="SC.4.208911"/>
    <w:rsid w:val="00216A09"/>
    <w:rPr>
      <w:rFonts w:ascii="Century" w:hAnsi="Century" w:cs="Century" w:hint="default"/>
      <w:color w:val="000000"/>
    </w:rPr>
  </w:style>
  <w:style w:type="character" w:customStyle="1" w:styleId="articlesubtitle">
    <w:name w:val="article_sub_title"/>
    <w:basedOn w:val="DefaultParagraphFont"/>
    <w:rsid w:val="00216A09"/>
  </w:style>
  <w:style w:type="character" w:customStyle="1" w:styleId="newsdate2">
    <w:name w:val="news_date2"/>
    <w:basedOn w:val="DefaultParagraphFont"/>
    <w:rsid w:val="00216A09"/>
  </w:style>
  <w:style w:type="character" w:customStyle="1" w:styleId="readarticleheader">
    <w:name w:val="readarticleheader"/>
    <w:basedOn w:val="DefaultParagraphFont"/>
    <w:rsid w:val="00216A09"/>
  </w:style>
  <w:style w:type="character" w:customStyle="1" w:styleId="UnderlineChar20">
    <w:name w:val="Underline Char2"/>
    <w:rsid w:val="00216A09"/>
    <w:rPr>
      <w:rFonts w:ascii="Trebuchet MS" w:hAnsi="Trebuchet MS" w:hint="default"/>
      <w:u w:val="thick"/>
      <w:lang w:val="en-US" w:eastAsia="zh-CN" w:bidi="ar-SA"/>
    </w:rPr>
  </w:style>
  <w:style w:type="character" w:customStyle="1" w:styleId="BoldUnderliningChar">
    <w:name w:val="Bold Underlining Char"/>
    <w:rsid w:val="00216A09"/>
    <w:rPr>
      <w:rFonts w:ascii="Arial Narrow" w:eastAsia="Times New Roman" w:hAnsi="Arial Narrow" w:hint="default"/>
      <w:b/>
      <w:bCs w:val="0"/>
      <w:szCs w:val="24"/>
      <w:u w:val="single"/>
      <w:lang w:val="en-GB" w:eastAsia="en-US" w:bidi="ar-SA"/>
    </w:rPr>
  </w:style>
  <w:style w:type="character" w:customStyle="1" w:styleId="medium-normal1">
    <w:name w:val="medium-normal1"/>
    <w:rsid w:val="00216A09"/>
    <w:rPr>
      <w:rFonts w:ascii="Arial" w:hAnsi="Arial" w:cs="Arial" w:hint="default"/>
      <w:b w:val="0"/>
      <w:bCs w:val="0"/>
      <w:i w:val="0"/>
      <w:iCs w:val="0"/>
      <w:sz w:val="20"/>
      <w:szCs w:val="20"/>
    </w:rPr>
  </w:style>
  <w:style w:type="character" w:customStyle="1" w:styleId="UnderlinedCardChar0">
    <w:name w:val="Underlined Card Char"/>
    <w:rsid w:val="00216A09"/>
    <w:rPr>
      <w:rFonts w:ascii="Palatino Linotype" w:hAnsi="Palatino Linotype" w:hint="default"/>
      <w:u w:val="single"/>
      <w:lang w:val="en-US" w:eastAsia="en-US" w:bidi="ar-SA"/>
    </w:rPr>
  </w:style>
  <w:style w:type="character" w:customStyle="1" w:styleId="char">
    <w:name w:val="char"/>
    <w:basedOn w:val="DefaultParagraphFont"/>
    <w:rsid w:val="00216A09"/>
  </w:style>
  <w:style w:type="character" w:customStyle="1" w:styleId="UnderlineCharCharCharCharCharChar">
    <w:name w:val="Underline Char Char Char Char Char Char"/>
    <w:rsid w:val="00216A09"/>
    <w:rPr>
      <w:rFonts w:ascii="Arial Narrow" w:hAnsi="Arial Narrow" w:hint="default"/>
      <w:szCs w:val="24"/>
      <w:u w:val="single"/>
      <w:lang w:val="en-US" w:eastAsia="en-US" w:bidi="ar-SA"/>
    </w:rPr>
  </w:style>
  <w:style w:type="character" w:customStyle="1" w:styleId="klink">
    <w:name w:val="klink"/>
    <w:basedOn w:val="DefaultParagraphFont"/>
    <w:rsid w:val="00216A09"/>
  </w:style>
  <w:style w:type="character" w:customStyle="1" w:styleId="date10">
    <w:name w:val="date1"/>
    <w:basedOn w:val="DefaultParagraphFont"/>
    <w:rsid w:val="00216A09"/>
  </w:style>
  <w:style w:type="character" w:customStyle="1" w:styleId="bolding1">
    <w:name w:val="bolding1"/>
    <w:rsid w:val="00216A09"/>
    <w:rPr>
      <w:b/>
      <w:bCs/>
    </w:rPr>
  </w:style>
  <w:style w:type="character" w:customStyle="1" w:styleId="bookoptions1">
    <w:name w:val="book_options1"/>
    <w:rsid w:val="00216A09"/>
    <w:rPr>
      <w:b/>
      <w:bCs/>
      <w:color w:val="333366"/>
    </w:rPr>
  </w:style>
  <w:style w:type="character" w:customStyle="1" w:styleId="descriptionblock">
    <w:name w:val="description block"/>
    <w:basedOn w:val="DefaultParagraphFont"/>
    <w:rsid w:val="00216A09"/>
  </w:style>
  <w:style w:type="character" w:customStyle="1" w:styleId="detailsboxblock">
    <w:name w:val="detailsbox block"/>
    <w:basedOn w:val="DefaultParagraphFont"/>
    <w:rsid w:val="00216A09"/>
  </w:style>
  <w:style w:type="character" w:customStyle="1" w:styleId="Char3">
    <w:name w:val="Char3"/>
    <w:rsid w:val="00216A09"/>
    <w:rPr>
      <w:rFonts w:ascii="Arial" w:hAnsi="Arial" w:cs="Arial" w:hint="default"/>
      <w:bCs/>
      <w:u w:val="thick"/>
      <w:lang w:val="en-US" w:eastAsia="en-US" w:bidi="ar-SA"/>
    </w:rPr>
  </w:style>
  <w:style w:type="character" w:customStyle="1" w:styleId="texto11">
    <w:name w:val="texto11"/>
    <w:rsid w:val="00216A09"/>
    <w:rPr>
      <w:rFonts w:ascii="Arial" w:hAnsi="Arial" w:cs="Arial" w:hint="default"/>
      <w:b w:val="0"/>
      <w:bCs w:val="0"/>
      <w:i w:val="0"/>
      <w:iCs w:val="0"/>
      <w:caps w:val="0"/>
      <w:color w:val="000000"/>
      <w:sz w:val="26"/>
      <w:szCs w:val="26"/>
    </w:rPr>
  </w:style>
  <w:style w:type="character" w:customStyle="1" w:styleId="CardTagChar">
    <w:name w:val="Card Tag Char"/>
    <w:rsid w:val="00216A09"/>
    <w:rPr>
      <w:rFonts w:ascii="Arial Narrow" w:hAnsi="Arial Narrow" w:hint="default"/>
      <w:b/>
      <w:bCs w:val="0"/>
      <w:sz w:val="24"/>
      <w:szCs w:val="24"/>
      <w:lang w:val="en-US" w:eastAsia="en-US" w:bidi="ar-SA"/>
    </w:rPr>
  </w:style>
  <w:style w:type="character" w:customStyle="1" w:styleId="DebateCiteCharCharChar">
    <w:name w:val="Debate Cite Char Char Char"/>
    <w:rsid w:val="00216A09"/>
    <w:rPr>
      <w:b/>
      <w:bCs w:val="0"/>
      <w:sz w:val="32"/>
      <w:szCs w:val="32"/>
      <w:lang w:val="en-US" w:eastAsia="en-US" w:bidi="ar-SA"/>
    </w:rPr>
  </w:style>
  <w:style w:type="character" w:customStyle="1" w:styleId="TagChar3">
    <w:name w:val="Tag Char3"/>
    <w:rsid w:val="00216A09"/>
    <w:rPr>
      <w:rFonts w:ascii="Palatino Linotype" w:hAnsi="Palatino Linotype" w:hint="default"/>
      <w:b/>
      <w:bCs w:val="0"/>
      <w:sz w:val="24"/>
      <w:szCs w:val="24"/>
      <w:lang w:val="en-US" w:eastAsia="en-US" w:bidi="ar-SA"/>
    </w:rPr>
  </w:style>
  <w:style w:type="character" w:customStyle="1" w:styleId="TagandCiteChar">
    <w:name w:val="Tag and Cite Char"/>
    <w:rsid w:val="00216A09"/>
    <w:rPr>
      <w:color w:val="333333"/>
      <w:sz w:val="22"/>
      <w:szCs w:val="22"/>
      <w:lang w:val="en-US" w:eastAsia="en-US" w:bidi="ar-SA"/>
    </w:rPr>
  </w:style>
  <w:style w:type="character" w:customStyle="1" w:styleId="Style10ptBold">
    <w:name w:val="Style 10 pt Bold"/>
    <w:rsid w:val="00216A09"/>
    <w:rPr>
      <w:b/>
      <w:bCs/>
      <w:sz w:val="20"/>
    </w:rPr>
  </w:style>
  <w:style w:type="character" w:customStyle="1" w:styleId="text9">
    <w:name w:val="text9"/>
    <w:basedOn w:val="DefaultParagraphFont"/>
    <w:rsid w:val="00216A09"/>
  </w:style>
  <w:style w:type="character" w:customStyle="1" w:styleId="text21">
    <w:name w:val="text21"/>
    <w:basedOn w:val="DefaultParagraphFont"/>
    <w:rsid w:val="00216A09"/>
  </w:style>
  <w:style w:type="character" w:customStyle="1" w:styleId="text19">
    <w:name w:val="text19"/>
    <w:basedOn w:val="DefaultParagraphFont"/>
    <w:rsid w:val="00216A09"/>
  </w:style>
  <w:style w:type="character" w:customStyle="1" w:styleId="term2">
    <w:name w:val="term2"/>
    <w:rsid w:val="00216A09"/>
    <w:rPr>
      <w:b/>
      <w:bCs/>
    </w:rPr>
  </w:style>
  <w:style w:type="character" w:customStyle="1" w:styleId="pmterms12">
    <w:name w:val="pmterms12"/>
    <w:rsid w:val="00216A09"/>
    <w:rPr>
      <w:b/>
      <w:bCs/>
      <w:i w:val="0"/>
      <w:iCs w:val="0"/>
      <w:color w:val="000000"/>
    </w:rPr>
  </w:style>
  <w:style w:type="character" w:customStyle="1" w:styleId="ToReadChar">
    <w:name w:val="To Read Char"/>
    <w:rsid w:val="00216A09"/>
    <w:rPr>
      <w:rFonts w:ascii="Verdana" w:hAnsi="Verdana" w:hint="default"/>
      <w:b/>
      <w:bCs w:val="0"/>
      <w:szCs w:val="24"/>
      <w:u w:val="single"/>
      <w:lang w:val="en-US" w:eastAsia="en-US" w:bidi="ar-SA"/>
    </w:rPr>
  </w:style>
  <w:style w:type="character" w:customStyle="1" w:styleId="ToReadCharChar">
    <w:name w:val="To Read Char Char"/>
    <w:rsid w:val="00216A09"/>
    <w:rPr>
      <w:rFonts w:ascii="Verdana" w:hAnsi="Verdana" w:hint="default"/>
      <w:b/>
      <w:bCs w:val="0"/>
      <w:szCs w:val="24"/>
      <w:u w:val="single"/>
      <w:lang w:val="en-US" w:eastAsia="en-US" w:bidi="ar-SA"/>
    </w:rPr>
  </w:style>
  <w:style w:type="character" w:customStyle="1" w:styleId="bio">
    <w:name w:val="bio"/>
    <w:basedOn w:val="DefaultParagraphFont"/>
    <w:rsid w:val="00216A09"/>
  </w:style>
  <w:style w:type="character" w:customStyle="1" w:styleId="storytextstyle">
    <w:name w:val="storytextstyle"/>
    <w:basedOn w:val="DefaultParagraphFont"/>
    <w:rsid w:val="00216A09"/>
  </w:style>
  <w:style w:type="character" w:customStyle="1" w:styleId="cardunderlinedCharChar">
    <w:name w:val="card underlined Char Char"/>
    <w:rsid w:val="00216A09"/>
    <w:rPr>
      <w:rFonts w:ascii="Arial" w:hAnsi="Arial" w:cs="Arial" w:hint="default"/>
      <w:sz w:val="22"/>
      <w:szCs w:val="24"/>
      <w:u w:val="single"/>
      <w:lang w:val="en-US" w:eastAsia="en-US" w:bidi="ar-SA"/>
    </w:rPr>
  </w:style>
  <w:style w:type="character" w:customStyle="1" w:styleId="Style2Char0">
    <w:name w:val="Style2 Char"/>
    <w:rsid w:val="00216A09"/>
    <w:rPr>
      <w:rFonts w:ascii="Book Antiqua" w:hAnsi="Book Antiqua" w:hint="default"/>
      <w:u w:val="thick"/>
      <w:lang w:val="en-US" w:eastAsia="en-US" w:bidi="ar-SA"/>
    </w:rPr>
  </w:style>
  <w:style w:type="character" w:customStyle="1" w:styleId="Style2Char1">
    <w:name w:val="Style2 Char1"/>
    <w:rsid w:val="00216A09"/>
    <w:rPr>
      <w:rFonts w:ascii="Book Antiqua" w:hAnsi="Book Antiqua" w:hint="default"/>
      <w:szCs w:val="24"/>
      <w:u w:val="thick"/>
      <w:lang w:val="en-US" w:eastAsia="en-US" w:bidi="ar-SA"/>
    </w:rPr>
  </w:style>
  <w:style w:type="character" w:customStyle="1" w:styleId="articlehead21">
    <w:name w:val="articlehead21"/>
    <w:rsid w:val="00216A09"/>
    <w:rPr>
      <w:rFonts w:ascii="Arial" w:hAnsi="Arial" w:cs="Arial" w:hint="default"/>
      <w:b/>
      <w:bCs/>
      <w:color w:val="660000"/>
      <w:sz w:val="20"/>
      <w:szCs w:val="20"/>
    </w:rPr>
  </w:style>
  <w:style w:type="character" w:customStyle="1" w:styleId="TagCiteChar1">
    <w:name w:val="Tag/Cite Char1"/>
    <w:rsid w:val="00216A09"/>
    <w:rPr>
      <w:b/>
      <w:bCs w:val="0"/>
      <w:lang w:val="en-US" w:eastAsia="en-US" w:bidi="ar-SA"/>
    </w:rPr>
  </w:style>
  <w:style w:type="character" w:customStyle="1" w:styleId="goohl2">
    <w:name w:val="goohl2"/>
    <w:basedOn w:val="DefaultParagraphFont"/>
    <w:rsid w:val="00216A09"/>
  </w:style>
  <w:style w:type="character" w:customStyle="1" w:styleId="CardCharChar0">
    <w:name w:val="Card Char Char"/>
    <w:rsid w:val="00216A09"/>
    <w:rPr>
      <w:lang w:val="en-US" w:eastAsia="en-US" w:bidi="ar-SA"/>
    </w:rPr>
  </w:style>
  <w:style w:type="character" w:customStyle="1" w:styleId="BriefTitle1Char">
    <w:name w:val="Brief Title 1 Char"/>
    <w:rsid w:val="00216A09"/>
    <w:rPr>
      <w:b/>
      <w:bCs w:val="0"/>
      <w:u w:val="single"/>
      <w:lang w:val="en-US" w:eastAsia="en-US" w:bidi="ar-SA"/>
    </w:rPr>
  </w:style>
  <w:style w:type="character" w:customStyle="1" w:styleId="TagCiteCharChar">
    <w:name w:val="Tag/Cite Char Char"/>
    <w:rsid w:val="00216A09"/>
    <w:rPr>
      <w:b/>
      <w:bCs w:val="0"/>
      <w:lang w:val="en-US" w:eastAsia="en-US" w:bidi="ar-SA"/>
    </w:rPr>
  </w:style>
  <w:style w:type="character" w:customStyle="1" w:styleId="btx">
    <w:name w:val="btx"/>
    <w:basedOn w:val="DefaultParagraphFont"/>
    <w:rsid w:val="00216A09"/>
  </w:style>
  <w:style w:type="character" w:customStyle="1" w:styleId="CardChar1">
    <w:name w:val="Card Char1"/>
    <w:rsid w:val="00216A09"/>
    <w:rPr>
      <w:lang w:val="en-US" w:eastAsia="en-US" w:bidi="ar-SA"/>
    </w:rPr>
  </w:style>
  <w:style w:type="character" w:customStyle="1" w:styleId="prodgeneral1">
    <w:name w:val="prodgeneral1"/>
    <w:rsid w:val="00216A09"/>
    <w:rPr>
      <w:rFonts w:ascii="Verdana" w:hAnsi="Verdana" w:hint="default"/>
      <w:b w:val="0"/>
      <w:bCs w:val="0"/>
      <w:caps w:val="0"/>
      <w:color w:val="000000"/>
      <w:spacing w:val="0"/>
      <w:sz w:val="16"/>
      <w:szCs w:val="16"/>
    </w:rPr>
  </w:style>
  <w:style w:type="character" w:customStyle="1" w:styleId="summary1">
    <w:name w:val="summary1"/>
    <w:rsid w:val="00216A09"/>
    <w:rPr>
      <w:rFonts w:ascii="Arial" w:hAnsi="Arial" w:cs="Arial" w:hint="default"/>
      <w:sz w:val="18"/>
      <w:szCs w:val="18"/>
    </w:rPr>
  </w:style>
  <w:style w:type="character" w:customStyle="1" w:styleId="text3">
    <w:name w:val="text3"/>
    <w:basedOn w:val="DefaultParagraphFont"/>
    <w:rsid w:val="00216A09"/>
  </w:style>
  <w:style w:type="character" w:customStyle="1" w:styleId="cardtextsmallChar">
    <w:name w:val="card text small Char"/>
    <w:rsid w:val="00216A09"/>
    <w:rPr>
      <w:rFonts w:ascii="Arial Narrow" w:hAnsi="Arial Narrow" w:hint="default"/>
      <w:sz w:val="16"/>
      <w:szCs w:val="24"/>
      <w:lang w:val="en-US" w:eastAsia="en-US" w:bidi="ar-SA"/>
    </w:rPr>
  </w:style>
  <w:style w:type="character" w:customStyle="1" w:styleId="countrytitle1">
    <w:name w:val="countrytitle1"/>
    <w:rsid w:val="00216A09"/>
    <w:rPr>
      <w:rFonts w:ascii="Verdana" w:hAnsi="Verdana" w:hint="default"/>
      <w:b/>
      <w:bCs/>
      <w:color w:val="293643"/>
      <w:sz w:val="24"/>
      <w:szCs w:val="24"/>
    </w:rPr>
  </w:style>
  <w:style w:type="character" w:customStyle="1" w:styleId="storyheader1">
    <w:name w:val="storyheader1"/>
    <w:rsid w:val="00216A09"/>
    <w:rPr>
      <w:rFonts w:ascii="Verdana" w:hAnsi="Verdana" w:hint="default"/>
      <w:b/>
      <w:bCs/>
      <w:color w:val="000000"/>
      <w:sz w:val="21"/>
      <w:szCs w:val="21"/>
    </w:rPr>
  </w:style>
  <w:style w:type="character" w:customStyle="1" w:styleId="cardunderlinedChar0">
    <w:name w:val="card underlined Char"/>
    <w:rsid w:val="00216A09"/>
    <w:rPr>
      <w:rFonts w:ascii="Arial" w:hAnsi="Arial" w:cs="Arial" w:hint="default"/>
      <w:sz w:val="22"/>
      <w:szCs w:val="24"/>
      <w:u w:val="single"/>
      <w:lang w:val="en-US" w:eastAsia="en-US" w:bidi="ar-SA"/>
    </w:rPr>
  </w:style>
  <w:style w:type="character" w:customStyle="1" w:styleId="article1">
    <w:name w:val="article1"/>
    <w:rsid w:val="00216A09"/>
    <w:rPr>
      <w:rFonts w:ascii="Verdana" w:hAnsi="Verdana" w:hint="default"/>
      <w:color w:val="333333"/>
      <w:sz w:val="16"/>
      <w:szCs w:val="16"/>
    </w:rPr>
  </w:style>
  <w:style w:type="character" w:customStyle="1" w:styleId="story-posted-date1">
    <w:name w:val="story-posted-date1"/>
    <w:rsid w:val="00216A09"/>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216A09"/>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216A09"/>
  </w:style>
  <w:style w:type="character" w:customStyle="1" w:styleId="textmedium">
    <w:name w:val="textmedium"/>
    <w:basedOn w:val="DefaultParagraphFont"/>
    <w:rsid w:val="00216A09"/>
  </w:style>
  <w:style w:type="character" w:customStyle="1" w:styleId="citation1">
    <w:name w:val="citation1"/>
    <w:rsid w:val="00216A09"/>
    <w:rPr>
      <w:rFonts w:ascii="Verdana" w:hAnsi="Verdana" w:hint="default"/>
      <w:sz w:val="17"/>
      <w:szCs w:val="17"/>
    </w:rPr>
  </w:style>
  <w:style w:type="character" w:customStyle="1" w:styleId="hithighlite">
    <w:name w:val="hithighlite"/>
    <w:basedOn w:val="DefaultParagraphFont"/>
    <w:rsid w:val="00216A09"/>
  </w:style>
  <w:style w:type="character" w:customStyle="1" w:styleId="articlecontent">
    <w:name w:val="articlecontent"/>
    <w:basedOn w:val="DefaultParagraphFont"/>
    <w:rsid w:val="00216A09"/>
  </w:style>
  <w:style w:type="character" w:customStyle="1" w:styleId="fource1">
    <w:name w:val="fource1"/>
    <w:rsid w:val="00216A09"/>
    <w:rPr>
      <w:sz w:val="34"/>
      <w:szCs w:val="34"/>
    </w:rPr>
  </w:style>
  <w:style w:type="character" w:customStyle="1" w:styleId="LanguageStrikeChar">
    <w:name w:val="Language Strike Char"/>
    <w:rsid w:val="00216A09"/>
    <w:rPr>
      <w:rFonts w:ascii="Arial Narrow" w:hAnsi="Arial Narrow" w:hint="default"/>
      <w:strike/>
      <w:szCs w:val="24"/>
      <w:lang w:val="en-US" w:eastAsia="en-US" w:bidi="ar-SA"/>
    </w:rPr>
  </w:style>
  <w:style w:type="character" w:customStyle="1" w:styleId="normal11">
    <w:name w:val="normal1"/>
    <w:basedOn w:val="DefaultParagraphFont"/>
    <w:rsid w:val="00216A09"/>
  </w:style>
  <w:style w:type="character" w:customStyle="1" w:styleId="ds">
    <w:name w:val="ds"/>
    <w:basedOn w:val="DefaultParagraphFont"/>
    <w:rsid w:val="00216A09"/>
  </w:style>
  <w:style w:type="character" w:customStyle="1" w:styleId="UnderliningChar1">
    <w:name w:val="Underlining Char1"/>
    <w:rsid w:val="00216A09"/>
    <w:rPr>
      <w:rFonts w:ascii="Arial Narrow" w:hAnsi="Arial Narrow" w:hint="default"/>
      <w:szCs w:val="24"/>
      <w:u w:val="single"/>
      <w:lang w:val="en-US" w:eastAsia="en-US" w:bidi="ar-SA"/>
    </w:rPr>
  </w:style>
  <w:style w:type="character" w:customStyle="1" w:styleId="UnderliningChar2">
    <w:name w:val="Underlining Char2"/>
    <w:rsid w:val="00216A09"/>
    <w:rPr>
      <w:rFonts w:ascii="Arial Narrow" w:hAnsi="Arial Narrow" w:hint="default"/>
      <w:szCs w:val="24"/>
      <w:u w:val="single"/>
      <w:lang w:val="en-US" w:eastAsia="en-US" w:bidi="ar-SA"/>
    </w:rPr>
  </w:style>
  <w:style w:type="character" w:customStyle="1" w:styleId="MicroTextChar1">
    <w:name w:val="MicroText Char1"/>
    <w:rsid w:val="00216A09"/>
    <w:rPr>
      <w:rFonts w:ascii="Arial Narrow" w:hAnsi="Arial Narrow" w:hint="default"/>
      <w:sz w:val="12"/>
      <w:szCs w:val="24"/>
      <w:lang w:val="en-US" w:eastAsia="en-US" w:bidi="ar-SA"/>
    </w:rPr>
  </w:style>
  <w:style w:type="character" w:customStyle="1" w:styleId="DefaultPara">
    <w:name w:val="Default Para"/>
    <w:rsid w:val="00216A09"/>
    <w:rPr>
      <w:sz w:val="20"/>
    </w:rPr>
  </w:style>
  <w:style w:type="character" w:customStyle="1" w:styleId="SYSHYPERTEXT">
    <w:name w:val="SYS_HYPERTEXT"/>
    <w:rsid w:val="00216A09"/>
    <w:rPr>
      <w:color w:val="0000FF"/>
      <w:u w:val="single"/>
    </w:rPr>
  </w:style>
  <w:style w:type="character" w:customStyle="1" w:styleId="Hyperlink1">
    <w:name w:val="Hyperlink1"/>
    <w:rsid w:val="00216A09"/>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216A09"/>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216A09"/>
    <w:rPr>
      <w:rFonts w:ascii="Arial Narrow" w:hAnsi="Arial Narrow" w:hint="default"/>
      <w:noProof w:val="0"/>
      <w:szCs w:val="24"/>
      <w:u w:val="single"/>
      <w:lang w:val="en-US" w:eastAsia="en-US" w:bidi="ar-SA"/>
    </w:rPr>
  </w:style>
  <w:style w:type="character" w:customStyle="1" w:styleId="BlockHeading1Char">
    <w:name w:val="Block Heading 1 Char"/>
    <w:rsid w:val="00216A09"/>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216A09"/>
    <w:rPr>
      <w:b/>
      <w:bCs w:val="0"/>
      <w:sz w:val="24"/>
      <w:szCs w:val="24"/>
      <w:u w:val="single"/>
      <w:lang w:val="en-US" w:eastAsia="en-US" w:bidi="ar-SA"/>
    </w:rPr>
  </w:style>
  <w:style w:type="character" w:customStyle="1" w:styleId="StyleTagTimesNewRomanChar">
    <w:name w:val="Style Tag + Times New Roman Char"/>
    <w:rsid w:val="00216A09"/>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216A09"/>
    <w:rPr>
      <w:rFonts w:ascii="Arial Narrow" w:hAnsi="Arial Narrow" w:cs="Arial" w:hint="default"/>
      <w:b/>
      <w:bCs/>
      <w:iCs/>
      <w:sz w:val="24"/>
      <w:szCs w:val="28"/>
      <w:lang w:val="en-US" w:eastAsia="en-US" w:bidi="ar-SA"/>
    </w:rPr>
  </w:style>
  <w:style w:type="character" w:customStyle="1" w:styleId="UnderliningCharChar">
    <w:name w:val="Underlining Char Char"/>
    <w:rsid w:val="00216A09"/>
    <w:rPr>
      <w:rFonts w:ascii="Arial Narrow" w:hAnsi="Arial Narrow" w:hint="default"/>
      <w:szCs w:val="24"/>
      <w:u w:val="single"/>
      <w:lang w:val="en-US" w:eastAsia="en-US" w:bidi="ar-SA"/>
    </w:rPr>
  </w:style>
  <w:style w:type="character" w:customStyle="1" w:styleId="StyleArialNarrow12ptBold">
    <w:name w:val="Style Arial Narrow 12 pt Bold"/>
    <w:rsid w:val="00216A09"/>
    <w:rPr>
      <w:rFonts w:ascii="Arial Narrow" w:hAnsi="Arial Narrow" w:hint="default"/>
      <w:b/>
      <w:bCs/>
      <w:sz w:val="24"/>
    </w:rPr>
  </w:style>
  <w:style w:type="character" w:customStyle="1" w:styleId="Style1CharChar">
    <w:name w:val="Style1 Char Char"/>
    <w:rsid w:val="00216A09"/>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216A09"/>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216A09"/>
    <w:rPr>
      <w:noProof w:val="0"/>
      <w:u w:val="single"/>
      <w:lang w:val="en-US" w:eastAsia="en-US" w:bidi="ar-SA"/>
    </w:rPr>
  </w:style>
  <w:style w:type="character" w:customStyle="1" w:styleId="UnderlinedCharChar1">
    <w:name w:val="Underlined Char Char1"/>
    <w:rsid w:val="00216A09"/>
    <w:rPr>
      <w:rFonts w:ascii="Bell MT" w:eastAsia="Times New Roman" w:hAnsi="Bell MT" w:hint="default"/>
      <w:bCs/>
      <w:iCs/>
      <w:sz w:val="22"/>
      <w:u w:val="single"/>
    </w:rPr>
  </w:style>
  <w:style w:type="character" w:customStyle="1" w:styleId="Heading2CharChar2">
    <w:name w:val="Heading 2 Char Char2"/>
    <w:rsid w:val="00216A09"/>
    <w:rPr>
      <w:rFonts w:ascii="Arial" w:hAnsi="Arial" w:cs="Arial" w:hint="default"/>
      <w:b/>
      <w:bCs/>
      <w:iCs/>
      <w:sz w:val="22"/>
      <w:szCs w:val="28"/>
      <w:lang w:val="en-US" w:eastAsia="en-US" w:bidi="ar-SA"/>
    </w:rPr>
  </w:style>
  <w:style w:type="character" w:customStyle="1" w:styleId="doctitle">
    <w:name w:val="doctitle"/>
    <w:rsid w:val="00216A09"/>
  </w:style>
  <w:style w:type="character" w:customStyle="1" w:styleId="cardtext-underlined0">
    <w:name w:val="card text- underlined"/>
    <w:rsid w:val="00216A09"/>
    <w:rPr>
      <w:rFonts w:ascii="Garamond" w:hAnsi="Garamond" w:hint="default"/>
      <w:u w:val="single"/>
    </w:rPr>
  </w:style>
  <w:style w:type="character" w:customStyle="1" w:styleId="BodyText1">
    <w:name w:val="Body Text1"/>
    <w:basedOn w:val="DefaultParagraphFont"/>
    <w:rsid w:val="00216A09"/>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216A09"/>
  </w:style>
  <w:style w:type="character" w:customStyle="1" w:styleId="BriefTitleChar">
    <w:name w:val="Brief Title Char"/>
    <w:basedOn w:val="DefaultParagraphFont"/>
    <w:rsid w:val="00216A09"/>
    <w:rPr>
      <w:b/>
      <w:bCs w:val="0"/>
      <w:sz w:val="24"/>
      <w:szCs w:val="24"/>
      <w:u w:val="single"/>
      <w:lang w:val="en-US" w:eastAsia="en-US" w:bidi="ar-SA"/>
    </w:rPr>
  </w:style>
  <w:style w:type="character" w:customStyle="1" w:styleId="BriefTitle2Char">
    <w:name w:val="Brief Title 2 Char"/>
    <w:basedOn w:val="BriefTitleChar"/>
    <w:rsid w:val="00216A09"/>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216A09"/>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216A09"/>
    <w:rPr>
      <w:rFonts w:ascii="Georgia" w:hAnsi="Georgia" w:hint="default"/>
      <w:b/>
      <w:bCs w:val="0"/>
      <w:sz w:val="24"/>
    </w:rPr>
  </w:style>
  <w:style w:type="character" w:customStyle="1" w:styleId="Emphasis20">
    <w:name w:val="Emphasis 2"/>
    <w:uiPriority w:val="1"/>
    <w:qFormat/>
    <w:rsid w:val="00216A09"/>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216A09"/>
    <w:rPr>
      <w:rFonts w:ascii="AGaramond" w:hAnsi="AGaramond" w:cs="AGaramond" w:hint="default"/>
      <w:color w:val="211D1E"/>
      <w:sz w:val="14"/>
      <w:szCs w:val="14"/>
    </w:rPr>
  </w:style>
  <w:style w:type="character" w:customStyle="1" w:styleId="CharacterStyle2">
    <w:name w:val="Character Style 2"/>
    <w:uiPriority w:val="99"/>
    <w:rsid w:val="00216A09"/>
    <w:rPr>
      <w:sz w:val="20"/>
      <w:szCs w:val="20"/>
    </w:rPr>
  </w:style>
  <w:style w:type="character" w:customStyle="1" w:styleId="cross-head">
    <w:name w:val="cross-head"/>
    <w:rsid w:val="00216A09"/>
  </w:style>
  <w:style w:type="character" w:customStyle="1" w:styleId="dateline">
    <w:name w:val="dateline"/>
    <w:rsid w:val="00216A09"/>
  </w:style>
  <w:style w:type="character" w:customStyle="1" w:styleId="Subtitle1">
    <w:name w:val="Subtitle1"/>
    <w:rsid w:val="00216A09"/>
  </w:style>
  <w:style w:type="character" w:customStyle="1" w:styleId="metaorigin">
    <w:name w:val="meta_origin"/>
    <w:rsid w:val="00216A09"/>
  </w:style>
  <w:style w:type="character" w:customStyle="1" w:styleId="mandelbrotrefrag">
    <w:name w:val="mandelbrot_refrag"/>
    <w:rsid w:val="00216A09"/>
  </w:style>
  <w:style w:type="character" w:customStyle="1" w:styleId="eminfo">
    <w:name w:val="eminfo"/>
    <w:rsid w:val="00216A09"/>
  </w:style>
  <w:style w:type="character" w:customStyle="1" w:styleId="emhighlight">
    <w:name w:val="emhighlight"/>
    <w:rsid w:val="00216A09"/>
  </w:style>
  <w:style w:type="character" w:customStyle="1" w:styleId="name">
    <w:name w:val="name"/>
    <w:rsid w:val="00216A09"/>
  </w:style>
  <w:style w:type="character" w:customStyle="1" w:styleId="tkrname">
    <w:name w:val="tkrname"/>
    <w:rsid w:val="00216A09"/>
  </w:style>
  <w:style w:type="character" w:customStyle="1" w:styleId="tkrchange">
    <w:name w:val="tkrchange"/>
    <w:rsid w:val="00216A09"/>
  </w:style>
  <w:style w:type="character" w:customStyle="1" w:styleId="source-org">
    <w:name w:val="source-org"/>
    <w:rsid w:val="00216A09"/>
  </w:style>
  <w:style w:type="character" w:customStyle="1" w:styleId="updated">
    <w:name w:val="updated"/>
    <w:rsid w:val="00216A09"/>
  </w:style>
  <w:style w:type="character" w:customStyle="1" w:styleId="last">
    <w:name w:val="last"/>
    <w:rsid w:val="00216A09"/>
  </w:style>
  <w:style w:type="character" w:customStyle="1" w:styleId="Style11ptBoldUnderline1">
    <w:name w:val="Style 11 pt Bold Underline1"/>
    <w:rsid w:val="00216A09"/>
    <w:rPr>
      <w:b/>
      <w:bCs/>
      <w:sz w:val="20"/>
      <w:u w:val="single"/>
    </w:rPr>
  </w:style>
  <w:style w:type="character" w:customStyle="1" w:styleId="StyleStyleunderlineBold11pt">
    <w:name w:val="Style Style underline + Bold + 11 pt"/>
    <w:rsid w:val="00216A09"/>
    <w:rPr>
      <w:bCs/>
      <w:sz w:val="20"/>
      <w:u w:val="single"/>
    </w:rPr>
  </w:style>
  <w:style w:type="character" w:customStyle="1" w:styleId="StyleunderlineAsianTimesNewRomanBold">
    <w:name w:val="Style underline + (Asian) Times New Roman Bold"/>
    <w:rsid w:val="00216A09"/>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216A09"/>
    <w:rPr>
      <w:b/>
      <w:bCs/>
      <w:sz w:val="20"/>
      <w:u w:val="single"/>
      <w:bdr w:val="single" w:sz="4" w:space="0" w:color="auto" w:frame="1"/>
    </w:rPr>
  </w:style>
  <w:style w:type="character" w:customStyle="1" w:styleId="A5">
    <w:name w:val="A5"/>
    <w:uiPriority w:val="99"/>
    <w:rsid w:val="00216A09"/>
    <w:rPr>
      <w:rFonts w:ascii="Times New Roman" w:hAnsi="Times New Roman" w:cs="Times New Roman" w:hint="default"/>
      <w:color w:val="000000"/>
      <w:sz w:val="13"/>
      <w:szCs w:val="13"/>
    </w:rPr>
  </w:style>
  <w:style w:type="character" w:customStyle="1" w:styleId="quotepeekbase">
    <w:name w:val="quotepeekbase"/>
    <w:rsid w:val="00216A09"/>
  </w:style>
  <w:style w:type="character" w:customStyle="1" w:styleId="cardChar10">
    <w:name w:val="card Char1"/>
    <w:rsid w:val="00216A09"/>
    <w:rPr>
      <w:rFonts w:ascii="Calibri" w:eastAsia="Calibri" w:hAnsi="Calibri" w:cs="Calibri" w:hint="default"/>
      <w:sz w:val="24"/>
      <w:szCs w:val="22"/>
      <w:lang w:val="x-none" w:eastAsia="x-none"/>
    </w:rPr>
  </w:style>
  <w:style w:type="character" w:customStyle="1" w:styleId="NormalCard">
    <w:name w:val="Normal Card"/>
    <w:uiPriority w:val="1"/>
    <w:qFormat/>
    <w:rsid w:val="00216A09"/>
    <w:rPr>
      <w:rFonts w:ascii="Times New Roman" w:hAnsi="Times New Roman" w:cs="Times New Roman" w:hint="default"/>
      <w:sz w:val="24"/>
    </w:rPr>
  </w:style>
  <w:style w:type="character" w:customStyle="1" w:styleId="HighlightedUnderline0">
    <w:name w:val="Highlighted Underline"/>
    <w:uiPriority w:val="1"/>
    <w:qFormat/>
    <w:rsid w:val="00216A09"/>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216A09"/>
    <w:rPr>
      <w:rFonts w:ascii="Times New Roman" w:hAnsi="Times New Roman" w:cs="Times New Roman" w:hint="default"/>
      <w:sz w:val="16"/>
      <w:szCs w:val="16"/>
    </w:rPr>
  </w:style>
  <w:style w:type="character" w:customStyle="1" w:styleId="timebox">
    <w:name w:val="timebox"/>
    <w:rsid w:val="00216A09"/>
  </w:style>
  <w:style w:type="character" w:customStyle="1" w:styleId="Heading2Subtext">
    <w:name w:val="Heading 2 Subtext"/>
    <w:rsid w:val="00216A09"/>
    <w:rPr>
      <w:rFonts w:ascii="Times New Roman" w:hAnsi="Times New Roman" w:cs="Times New Roman" w:hint="default"/>
      <w:sz w:val="16"/>
    </w:rPr>
  </w:style>
  <w:style w:type="character" w:customStyle="1" w:styleId="-SmallText-">
    <w:name w:val="-Small Text-"/>
    <w:rsid w:val="00216A09"/>
    <w:rPr>
      <w:rFonts w:ascii="Garamond" w:hAnsi="Garamond" w:hint="default"/>
      <w:sz w:val="16"/>
    </w:rPr>
  </w:style>
  <w:style w:type="character" w:customStyle="1" w:styleId="label">
    <w:name w:val="label"/>
    <w:rsid w:val="00216A09"/>
  </w:style>
  <w:style w:type="character" w:customStyle="1" w:styleId="BoldUnderlineCharChar">
    <w:name w:val="BoldUnderline Char Char"/>
    <w:rsid w:val="00216A09"/>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216A09"/>
  </w:style>
  <w:style w:type="character" w:customStyle="1" w:styleId="FontStyle477">
    <w:name w:val="Font Style477"/>
    <w:basedOn w:val="DefaultParagraphFont"/>
    <w:uiPriority w:val="99"/>
    <w:rsid w:val="00216A09"/>
    <w:rPr>
      <w:rFonts w:ascii="Times New Roman" w:hAnsi="Times New Roman" w:cs="Times New Roman" w:hint="default"/>
      <w:sz w:val="18"/>
      <w:szCs w:val="18"/>
    </w:rPr>
  </w:style>
  <w:style w:type="character" w:customStyle="1" w:styleId="FontStyle505">
    <w:name w:val="Font Style505"/>
    <w:basedOn w:val="DefaultParagraphFont"/>
    <w:uiPriority w:val="99"/>
    <w:rsid w:val="00216A09"/>
    <w:rPr>
      <w:rFonts w:ascii="Times New Roman" w:hAnsi="Times New Roman" w:cs="Times New Roman" w:hint="default"/>
      <w:sz w:val="18"/>
      <w:szCs w:val="18"/>
    </w:rPr>
  </w:style>
  <w:style w:type="character" w:customStyle="1" w:styleId="FontStyle514">
    <w:name w:val="Font Style514"/>
    <w:basedOn w:val="DefaultParagraphFont"/>
    <w:uiPriority w:val="99"/>
    <w:rsid w:val="00216A09"/>
    <w:rPr>
      <w:rFonts w:ascii="Times New Roman" w:hAnsi="Times New Roman" w:cs="Times New Roman" w:hint="default"/>
      <w:sz w:val="14"/>
      <w:szCs w:val="14"/>
    </w:rPr>
  </w:style>
  <w:style w:type="character" w:customStyle="1" w:styleId="FontStyle500">
    <w:name w:val="Font Style500"/>
    <w:basedOn w:val="DefaultParagraphFont"/>
    <w:uiPriority w:val="99"/>
    <w:rsid w:val="00216A09"/>
    <w:rPr>
      <w:rFonts w:ascii="Times New Roman" w:hAnsi="Times New Roman" w:cs="Times New Roman" w:hint="default"/>
      <w:b/>
      <w:bCs/>
      <w:sz w:val="16"/>
      <w:szCs w:val="16"/>
    </w:rPr>
  </w:style>
  <w:style w:type="character" w:customStyle="1" w:styleId="CardCite1">
    <w:name w:val="CardCite1"/>
    <w:qFormat/>
    <w:rsid w:val="00216A09"/>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216A09"/>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216A09"/>
    <w:rPr>
      <w:rFonts w:ascii="Times New Roman" w:hAnsi="Times New Roman" w:cs="Times New Roman" w:hint="default"/>
      <w:b/>
      <w:bCs/>
      <w:sz w:val="22"/>
      <w:szCs w:val="22"/>
    </w:rPr>
  </w:style>
  <w:style w:type="character" w:customStyle="1" w:styleId="CharacterStyle3">
    <w:name w:val="Character Style 3"/>
    <w:uiPriority w:val="99"/>
    <w:rsid w:val="00216A09"/>
    <w:rPr>
      <w:rFonts w:ascii="Bookman Old Style" w:hAnsi="Bookman Old Style" w:cs="Bookman Old Style" w:hint="default"/>
      <w:spacing w:val="-5"/>
      <w:sz w:val="18"/>
      <w:szCs w:val="18"/>
    </w:rPr>
  </w:style>
  <w:style w:type="character" w:customStyle="1" w:styleId="Style8pt1">
    <w:name w:val="Style 8 pt1"/>
    <w:rsid w:val="00216A09"/>
    <w:rPr>
      <w:rFonts w:ascii="Georgia" w:hAnsi="Georgia" w:hint="default"/>
      <w:sz w:val="16"/>
    </w:rPr>
  </w:style>
  <w:style w:type="character" w:customStyle="1" w:styleId="UnderlineStyleChar7">
    <w:name w:val="Underline Style Char7"/>
    <w:rsid w:val="00216A09"/>
    <w:rPr>
      <w:rFonts w:ascii="Garamond" w:hAnsi="Garamond" w:hint="default"/>
      <w:sz w:val="22"/>
      <w:szCs w:val="24"/>
      <w:u w:val="single"/>
      <w:lang w:val="en-US" w:eastAsia="en-US" w:bidi="ar-SA"/>
    </w:rPr>
  </w:style>
  <w:style w:type="character" w:customStyle="1" w:styleId="StyleArial6ptBold">
    <w:name w:val="Style Arial 6 pt Bold"/>
    <w:rsid w:val="00216A09"/>
    <w:rPr>
      <w:rFonts w:ascii="Arial" w:hAnsi="Arial" w:cs="Arial" w:hint="default"/>
      <w:bCs/>
      <w:sz w:val="12"/>
    </w:rPr>
  </w:style>
  <w:style w:type="character" w:customStyle="1" w:styleId="Heading2Char5">
    <w:name w:val="Heading 2 Char5"/>
    <w:rsid w:val="00216A09"/>
    <w:rPr>
      <w:rFonts w:ascii="Garamond" w:hAnsi="Garamond" w:cs="Arial" w:hint="default"/>
      <w:b/>
      <w:bCs/>
      <w:iCs/>
      <w:sz w:val="24"/>
      <w:szCs w:val="28"/>
      <w:lang w:val="en-US" w:eastAsia="en-US" w:bidi="ar-SA"/>
    </w:rPr>
  </w:style>
  <w:style w:type="character" w:customStyle="1" w:styleId="TagGreg">
    <w:name w:val="TagGreg"/>
    <w:uiPriority w:val="1"/>
    <w:qFormat/>
    <w:rsid w:val="00216A09"/>
    <w:rPr>
      <w:b/>
      <w:bCs w:val="0"/>
      <w:sz w:val="24"/>
    </w:rPr>
  </w:style>
  <w:style w:type="character" w:customStyle="1" w:styleId="StyleDebateUnderline10pt">
    <w:name w:val="Style Debate Underline + 10 pt"/>
    <w:rsid w:val="00216A09"/>
    <w:rPr>
      <w:rFonts w:ascii="Times New Roman" w:hAnsi="Times New Roman" w:cs="Times New Roman" w:hint="default"/>
      <w:sz w:val="20"/>
      <w:szCs w:val="20"/>
      <w:u w:val="single"/>
    </w:rPr>
  </w:style>
  <w:style w:type="character" w:customStyle="1" w:styleId="underlinedCharChar0">
    <w:name w:val="underlined Char Char"/>
    <w:locked/>
    <w:rsid w:val="00216A09"/>
    <w:rPr>
      <w:u w:val="single"/>
    </w:rPr>
  </w:style>
  <w:style w:type="character" w:customStyle="1" w:styleId="SourceBold">
    <w:name w:val="Source Bold"/>
    <w:rsid w:val="00216A09"/>
    <w:rPr>
      <w:rFonts w:ascii="Arial Narrow" w:hAnsi="Arial Narrow" w:hint="default"/>
      <w:b/>
      <w:bCs w:val="0"/>
      <w:strike w:val="0"/>
      <w:dstrike w:val="0"/>
      <w:sz w:val="24"/>
      <w:u w:val="none"/>
      <w:effect w:val="none"/>
    </w:rPr>
  </w:style>
  <w:style w:type="character" w:customStyle="1" w:styleId="2xBoldUnderline">
    <w:name w:val="2x_Bold_Underline"/>
    <w:rsid w:val="00216A09"/>
    <w:rPr>
      <w:b/>
      <w:bCs/>
      <w:sz w:val="24"/>
      <w:u w:val="thick"/>
    </w:rPr>
  </w:style>
  <w:style w:type="character" w:customStyle="1" w:styleId="Dottedunderline">
    <w:name w:val="Dotted underline"/>
    <w:rsid w:val="00216A09"/>
    <w:rPr>
      <w:u w:val="dotted"/>
    </w:rPr>
  </w:style>
  <w:style w:type="character" w:customStyle="1" w:styleId="readChar">
    <w:name w:val="read Char"/>
    <w:rsid w:val="00216A09"/>
    <w:rPr>
      <w:szCs w:val="22"/>
      <w:u w:val="single"/>
      <w:lang w:val="en-US" w:eastAsia="en-US" w:bidi="ar-SA"/>
    </w:rPr>
  </w:style>
  <w:style w:type="character" w:customStyle="1" w:styleId="underlining0">
    <w:name w:val="underlining"/>
    <w:rsid w:val="00216A09"/>
    <w:rPr>
      <w:u w:val="single"/>
    </w:rPr>
  </w:style>
  <w:style w:type="character" w:customStyle="1" w:styleId="btitle">
    <w:name w:val="btitle"/>
    <w:rsid w:val="00216A09"/>
  </w:style>
  <w:style w:type="character" w:customStyle="1" w:styleId="green">
    <w:name w:val="green"/>
    <w:rsid w:val="00216A09"/>
  </w:style>
  <w:style w:type="character" w:customStyle="1" w:styleId="BodyText20">
    <w:name w:val="Body Text2"/>
    <w:rsid w:val="00216A0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216A09"/>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216A0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216A09"/>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216A09"/>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216A09"/>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216A0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216A09"/>
    <w:rPr>
      <w:rFonts w:ascii="Sylfaen" w:hAnsi="Sylfaen" w:cs="Sylfaen" w:hint="default"/>
      <w:i/>
      <w:iCs/>
      <w:strike w:val="0"/>
      <w:dstrike w:val="0"/>
      <w:sz w:val="19"/>
      <w:szCs w:val="19"/>
      <w:u w:val="none"/>
      <w:effect w:val="none"/>
      <w:shd w:val="clear" w:color="auto" w:fill="FFFFFF"/>
    </w:rPr>
  </w:style>
  <w:style w:type="character" w:customStyle="1" w:styleId="1">
    <w:name w:val="1"/>
    <w:rsid w:val="00216A09"/>
    <w:rPr>
      <w:rFonts w:ascii="Arial" w:hAnsi="Arial" w:cs="Arial" w:hint="default"/>
      <w:bCs/>
      <w:sz w:val="20"/>
      <w:u w:val="single"/>
      <w:lang w:val="en-US" w:eastAsia="en-US" w:bidi="ar-SA"/>
    </w:rPr>
  </w:style>
  <w:style w:type="character" w:customStyle="1" w:styleId="CharChar31">
    <w:name w:val="Char Char31"/>
    <w:rsid w:val="00216A09"/>
    <w:rPr>
      <w:rFonts w:ascii="Arial" w:hAnsi="Arial" w:cs="Arial" w:hint="default"/>
      <w:b/>
      <w:bCs/>
      <w:iCs/>
      <w:lang w:val="en-US" w:eastAsia="en-US" w:bidi="ar-SA"/>
    </w:rPr>
  </w:style>
  <w:style w:type="character" w:customStyle="1" w:styleId="Subtitle2">
    <w:name w:val="Subtitle2"/>
    <w:rsid w:val="00216A09"/>
  </w:style>
  <w:style w:type="character" w:customStyle="1" w:styleId="drop">
    <w:name w:val="drop"/>
    <w:rsid w:val="00216A09"/>
  </w:style>
  <w:style w:type="character" w:customStyle="1" w:styleId="bioline">
    <w:name w:val="bioline"/>
    <w:rsid w:val="00216A09"/>
  </w:style>
  <w:style w:type="character" w:customStyle="1" w:styleId="articletitle0">
    <w:name w:val="article_title"/>
    <w:rsid w:val="00216A09"/>
  </w:style>
  <w:style w:type="character" w:customStyle="1" w:styleId="A4">
    <w:name w:val="A4"/>
    <w:uiPriority w:val="99"/>
    <w:rsid w:val="00216A09"/>
    <w:rPr>
      <w:color w:val="000000"/>
    </w:rPr>
  </w:style>
  <w:style w:type="character" w:customStyle="1" w:styleId="s2">
    <w:name w:val="s2"/>
    <w:rsid w:val="00216A09"/>
  </w:style>
  <w:style w:type="character" w:customStyle="1" w:styleId="s4">
    <w:name w:val="s4"/>
    <w:rsid w:val="00216A09"/>
  </w:style>
  <w:style w:type="character" w:customStyle="1" w:styleId="s5">
    <w:name w:val="s5"/>
    <w:rsid w:val="00216A09"/>
  </w:style>
  <w:style w:type="character" w:customStyle="1" w:styleId="cap">
    <w:name w:val="cap"/>
    <w:rsid w:val="00216A09"/>
  </w:style>
  <w:style w:type="character" w:customStyle="1" w:styleId="rightsnotice">
    <w:name w:val="rightsnotice"/>
    <w:rsid w:val="00216A09"/>
  </w:style>
  <w:style w:type="character" w:customStyle="1" w:styleId="Caption1">
    <w:name w:val="Caption1"/>
    <w:rsid w:val="00216A09"/>
  </w:style>
  <w:style w:type="character" w:customStyle="1" w:styleId="credit">
    <w:name w:val="credit"/>
    <w:rsid w:val="00216A09"/>
  </w:style>
  <w:style w:type="character" w:customStyle="1" w:styleId="scaps">
    <w:name w:val="scaps"/>
    <w:rsid w:val="00216A09"/>
  </w:style>
  <w:style w:type="character" w:customStyle="1" w:styleId="current-article">
    <w:name w:val="current-article"/>
    <w:rsid w:val="00216A09"/>
  </w:style>
  <w:style w:type="character" w:customStyle="1" w:styleId="related-current-indicator">
    <w:name w:val="related-current-indicator"/>
    <w:rsid w:val="00216A09"/>
  </w:style>
  <w:style w:type="character" w:customStyle="1" w:styleId="bylclear">
    <w:name w:val="bylclear"/>
    <w:rsid w:val="00216A09"/>
  </w:style>
  <w:style w:type="character" w:customStyle="1" w:styleId="timestamp">
    <w:name w:val="timestamp"/>
    <w:rsid w:val="00216A09"/>
  </w:style>
  <w:style w:type="character" w:customStyle="1" w:styleId="comments">
    <w:name w:val="comments"/>
    <w:rsid w:val="00216A09"/>
  </w:style>
  <w:style w:type="character" w:customStyle="1" w:styleId="essaytext">
    <w:name w:val="essaytext"/>
    <w:rsid w:val="00216A09"/>
  </w:style>
  <w:style w:type="character" w:customStyle="1" w:styleId="username">
    <w:name w:val="username"/>
    <w:rsid w:val="00216A09"/>
  </w:style>
  <w:style w:type="character" w:customStyle="1" w:styleId="toplinks">
    <w:name w:val="toplinks"/>
    <w:rsid w:val="00216A09"/>
  </w:style>
  <w:style w:type="character" w:customStyle="1" w:styleId="A3">
    <w:name w:val="A3"/>
    <w:uiPriority w:val="99"/>
    <w:rsid w:val="00216A09"/>
    <w:rPr>
      <w:rFonts w:ascii="Perpetua" w:hAnsi="Perpetua" w:cs="Perpetua" w:hint="default"/>
      <w:color w:val="000000"/>
      <w:sz w:val="15"/>
      <w:szCs w:val="15"/>
    </w:rPr>
  </w:style>
  <w:style w:type="character" w:customStyle="1" w:styleId="see">
    <w:name w:val="see"/>
    <w:rsid w:val="00216A09"/>
  </w:style>
  <w:style w:type="character" w:customStyle="1" w:styleId="first-letter">
    <w:name w:val="first-letter"/>
    <w:rsid w:val="00216A09"/>
  </w:style>
  <w:style w:type="character" w:customStyle="1" w:styleId="focusparagraph">
    <w:name w:val="focusparagraph"/>
    <w:rsid w:val="00216A09"/>
  </w:style>
  <w:style w:type="character" w:customStyle="1" w:styleId="lightblue">
    <w:name w:val="lightblue"/>
    <w:rsid w:val="00216A09"/>
  </w:style>
  <w:style w:type="character" w:customStyle="1" w:styleId="StyleUnderlineCharChar9pt">
    <w:name w:val="Style Underline Char Char + 9 pt"/>
    <w:rsid w:val="00216A09"/>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216A09"/>
  </w:style>
  <w:style w:type="character" w:customStyle="1" w:styleId="Title10">
    <w:name w:val="Title1"/>
    <w:rsid w:val="00216A09"/>
  </w:style>
  <w:style w:type="character" w:customStyle="1" w:styleId="BoldandUnderlineCharCharCharChar">
    <w:name w:val="Bold and Underline Char Char Char Char"/>
    <w:rsid w:val="00216A09"/>
    <w:rPr>
      <w:b/>
      <w:bCs w:val="0"/>
      <w:noProof w:val="0"/>
      <w:u w:val="single"/>
      <w:lang w:val="en-US" w:eastAsia="en-US" w:bidi="ar-SA"/>
    </w:rPr>
  </w:style>
  <w:style w:type="character" w:customStyle="1" w:styleId="FontStyle29">
    <w:name w:val="Font Style29"/>
    <w:uiPriority w:val="99"/>
    <w:rsid w:val="00216A09"/>
    <w:rPr>
      <w:rFonts w:ascii="Arial" w:hAnsi="Arial" w:cs="Arial" w:hint="default"/>
      <w:sz w:val="14"/>
      <w:szCs w:val="14"/>
    </w:rPr>
  </w:style>
  <w:style w:type="character" w:customStyle="1" w:styleId="CardsUnderlined">
    <w:name w:val="Cards Underlined"/>
    <w:rsid w:val="00216A09"/>
    <w:rPr>
      <w:rFonts w:ascii="Helvetica" w:hAnsi="Helvetica" w:cs="Helvetica" w:hint="default"/>
      <w:sz w:val="22"/>
      <w:szCs w:val="24"/>
      <w:u w:val="thick"/>
    </w:rPr>
  </w:style>
  <w:style w:type="character" w:customStyle="1" w:styleId="titles">
    <w:name w:val="titles"/>
    <w:rsid w:val="00216A09"/>
  </w:style>
  <w:style w:type="character" w:customStyle="1" w:styleId="articletext0">
    <w:name w:val="article_text"/>
    <w:rsid w:val="00216A09"/>
  </w:style>
  <w:style w:type="character" w:customStyle="1" w:styleId="contentauthor">
    <w:name w:val="contentauthor"/>
    <w:rsid w:val="00216A09"/>
  </w:style>
  <w:style w:type="character" w:customStyle="1" w:styleId="subarticleheader">
    <w:name w:val="subarticleheader"/>
    <w:rsid w:val="00216A09"/>
  </w:style>
  <w:style w:type="character" w:customStyle="1" w:styleId="spelle">
    <w:name w:val="spelle"/>
    <w:rsid w:val="00216A09"/>
  </w:style>
  <w:style w:type="character" w:customStyle="1" w:styleId="grame">
    <w:name w:val="grame"/>
    <w:rsid w:val="00216A09"/>
  </w:style>
  <w:style w:type="character" w:customStyle="1" w:styleId="newstitle1">
    <w:name w:val="newstitle1"/>
    <w:rsid w:val="00216A09"/>
  </w:style>
  <w:style w:type="character" w:customStyle="1" w:styleId="copy">
    <w:name w:val="copy"/>
    <w:rsid w:val="00216A09"/>
  </w:style>
  <w:style w:type="character" w:customStyle="1" w:styleId="topheadline">
    <w:name w:val="topheadline"/>
    <w:rsid w:val="00216A09"/>
  </w:style>
  <w:style w:type="character" w:customStyle="1" w:styleId="Stylereduce27pt">
    <w:name w:val="Style reduce2 + 7 pt"/>
    <w:rsid w:val="00216A09"/>
    <w:rPr>
      <w:rFonts w:ascii="Times New Roman" w:hAnsi="Times New Roman" w:cs="Arial" w:hint="default"/>
      <w:color w:val="000000"/>
      <w:sz w:val="14"/>
      <w:szCs w:val="22"/>
    </w:rPr>
  </w:style>
  <w:style w:type="character" w:customStyle="1" w:styleId="srtitle">
    <w:name w:val="srtitle"/>
    <w:rsid w:val="00216A09"/>
  </w:style>
  <w:style w:type="character" w:customStyle="1" w:styleId="st1">
    <w:name w:val="st1"/>
    <w:rsid w:val="00216A09"/>
  </w:style>
  <w:style w:type="character" w:customStyle="1" w:styleId="StyleStyleGaramond">
    <w:name w:val="Style Style Garamond +"/>
    <w:rsid w:val="00216A09"/>
    <w:rPr>
      <w:rFonts w:ascii="Garamond" w:hAnsi="Garamond" w:cs="Times New Roman" w:hint="default"/>
      <w:sz w:val="20"/>
    </w:rPr>
  </w:style>
  <w:style w:type="character" w:customStyle="1" w:styleId="quotechar0">
    <w:name w:val="quotechar"/>
    <w:rsid w:val="00216A09"/>
  </w:style>
  <w:style w:type="character" w:customStyle="1" w:styleId="boldunderline0">
    <w:name w:val="boldunderline"/>
    <w:rsid w:val="00216A09"/>
  </w:style>
  <w:style w:type="character" w:customStyle="1" w:styleId="A8">
    <w:name w:val="A8"/>
    <w:rsid w:val="00216A09"/>
    <w:rPr>
      <w:rFonts w:ascii="Scala" w:hAnsi="Scala" w:cs="Scala" w:hint="default"/>
      <w:color w:val="000000"/>
      <w:sz w:val="15"/>
      <w:szCs w:val="15"/>
    </w:rPr>
  </w:style>
  <w:style w:type="character" w:customStyle="1" w:styleId="A0">
    <w:name w:val="A0"/>
    <w:uiPriority w:val="99"/>
    <w:rsid w:val="00216A09"/>
    <w:rPr>
      <w:rFonts w:ascii="Scala" w:hAnsi="Scala" w:cs="Scala" w:hint="default"/>
      <w:color w:val="000000"/>
      <w:sz w:val="16"/>
      <w:szCs w:val="16"/>
    </w:rPr>
  </w:style>
  <w:style w:type="character" w:customStyle="1" w:styleId="Date11">
    <w:name w:val="Date11"/>
    <w:rsid w:val="00216A09"/>
  </w:style>
  <w:style w:type="character" w:customStyle="1" w:styleId="Boxout">
    <w:name w:val="Box out"/>
    <w:uiPriority w:val="1"/>
    <w:qFormat/>
    <w:rsid w:val="00216A09"/>
    <w:rPr>
      <w:rFonts w:ascii="Tahoma" w:hAnsi="Tahoma" w:cs="Tahoma" w:hint="default"/>
      <w:b/>
      <w:bCs w:val="0"/>
      <w:sz w:val="20"/>
      <w:u w:val="single"/>
      <w:bdr w:val="none" w:sz="0" w:space="0" w:color="auto" w:frame="1"/>
      <w:shd w:val="clear" w:color="auto" w:fill="A9E8F5"/>
    </w:rPr>
  </w:style>
  <w:style w:type="character" w:customStyle="1" w:styleId="metad">
    <w:name w:val="metad"/>
    <w:rsid w:val="00216A09"/>
  </w:style>
  <w:style w:type="character" w:customStyle="1" w:styleId="sifr-alternate">
    <w:name w:val="sifr-alternate"/>
    <w:rsid w:val="00216A09"/>
  </w:style>
  <w:style w:type="character" w:customStyle="1" w:styleId="justify1">
    <w:name w:val="justify1"/>
    <w:rsid w:val="00216A09"/>
  </w:style>
  <w:style w:type="character" w:customStyle="1" w:styleId="artbody1">
    <w:name w:val="art_body1"/>
    <w:rsid w:val="00216A09"/>
    <w:rPr>
      <w:rFonts w:ascii="Arial" w:hAnsi="Arial" w:cs="Arial" w:hint="default"/>
    </w:rPr>
  </w:style>
  <w:style w:type="character" w:customStyle="1" w:styleId="A1">
    <w:name w:val="A1"/>
    <w:uiPriority w:val="99"/>
    <w:rsid w:val="00216A09"/>
    <w:rPr>
      <w:rFonts w:ascii="Book Antiqua" w:hAnsi="Book Antiqua" w:cs="Book Antiqua" w:hint="default"/>
      <w:color w:val="221E1F"/>
      <w:sz w:val="22"/>
      <w:szCs w:val="22"/>
    </w:rPr>
  </w:style>
  <w:style w:type="character" w:customStyle="1" w:styleId="reality">
    <w:name w:val="reality"/>
    <w:rsid w:val="00216A09"/>
  </w:style>
  <w:style w:type="character" w:customStyle="1" w:styleId="text2">
    <w:name w:val="text2"/>
    <w:rsid w:val="00216A09"/>
  </w:style>
  <w:style w:type="character" w:customStyle="1" w:styleId="StyleUnderlineChar2CharChar11pt">
    <w:name w:val="Style Underline Char2 Char Char + 11 pt"/>
    <w:rsid w:val="00216A09"/>
    <w:rPr>
      <w:rFonts w:ascii="Times New Roman" w:hAnsi="Times New Roman" w:cs="Times New Roman" w:hint="default"/>
      <w:sz w:val="20"/>
      <w:u w:val="single"/>
    </w:rPr>
  </w:style>
  <w:style w:type="character" w:customStyle="1" w:styleId="StyleStyleBoldUnderline11pt">
    <w:name w:val="Style Style Bold Underline + 11 pt"/>
    <w:rsid w:val="00216A09"/>
    <w:rPr>
      <w:b/>
      <w:bCs/>
      <w:sz w:val="20"/>
      <w:u w:val="single"/>
    </w:rPr>
  </w:style>
  <w:style w:type="character" w:customStyle="1" w:styleId="articlehead2">
    <w:name w:val="articlehead2"/>
    <w:rsid w:val="00216A09"/>
  </w:style>
  <w:style w:type="character" w:customStyle="1" w:styleId="pronset">
    <w:name w:val="pronset"/>
    <w:rsid w:val="00216A09"/>
  </w:style>
  <w:style w:type="character" w:customStyle="1" w:styleId="prondelim">
    <w:name w:val="prondelim"/>
    <w:rsid w:val="00216A09"/>
  </w:style>
  <w:style w:type="character" w:customStyle="1" w:styleId="prontoggle">
    <w:name w:val="pron_toggle"/>
    <w:rsid w:val="00216A09"/>
  </w:style>
  <w:style w:type="character" w:customStyle="1" w:styleId="boldface">
    <w:name w:val="boldface"/>
    <w:rsid w:val="00216A09"/>
  </w:style>
  <w:style w:type="character" w:customStyle="1" w:styleId="secondary-bf">
    <w:name w:val="secondary-bf"/>
    <w:rsid w:val="00216A09"/>
  </w:style>
  <w:style w:type="table" w:styleId="ColorfulGrid-Accent1">
    <w:name w:val="Colorful Grid Accent 1"/>
    <w:basedOn w:val="TableNormal"/>
    <w:link w:val="ColorfulGrid-Accent1Char"/>
    <w:uiPriority w:val="29"/>
    <w:unhideWhenUsed/>
    <w:rsid w:val="00216A09"/>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216A09"/>
    <w:rPr>
      <w:rFonts w:ascii="Times New Roman" w:hAnsi="Times New Roman" w:cs="Times New Roman" w:hint="default"/>
      <w:iCs/>
      <w:color w:val="000000"/>
      <w:sz w:val="16"/>
    </w:rPr>
  </w:style>
  <w:style w:type="character" w:customStyle="1" w:styleId="Boxout0">
    <w:name w:val="Boxout"/>
    <w:uiPriority w:val="1"/>
    <w:qFormat/>
    <w:rsid w:val="00216A09"/>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216A09"/>
  </w:style>
  <w:style w:type="character" w:customStyle="1" w:styleId="pg">
    <w:name w:val="pg"/>
    <w:rsid w:val="00216A09"/>
  </w:style>
  <w:style w:type="character" w:customStyle="1" w:styleId="detailtitle">
    <w:name w:val="detailtitle"/>
    <w:rsid w:val="00216A09"/>
  </w:style>
  <w:style w:type="character" w:customStyle="1" w:styleId="storydate">
    <w:name w:val="storydate"/>
    <w:rsid w:val="00216A09"/>
  </w:style>
  <w:style w:type="character" w:customStyle="1" w:styleId="preloadwrap">
    <w:name w:val="preloadwrap"/>
    <w:rsid w:val="00216A09"/>
  </w:style>
  <w:style w:type="character" w:customStyle="1" w:styleId="creditwrap">
    <w:name w:val="creditwrap"/>
    <w:rsid w:val="00216A09"/>
  </w:style>
  <w:style w:type="character" w:customStyle="1" w:styleId="DefaultChar1">
    <w:name w:val="Default Char1"/>
    <w:rsid w:val="00216A09"/>
    <w:rPr>
      <w:noProof w:val="0"/>
      <w:color w:val="000000"/>
      <w:lang w:val="en-US" w:eastAsia="en-US" w:bidi="ar-SA"/>
    </w:rPr>
  </w:style>
  <w:style w:type="character" w:customStyle="1" w:styleId="textunderlineChar0">
    <w:name w:val="text underline Char"/>
    <w:rsid w:val="00216A09"/>
    <w:rPr>
      <w:sz w:val="24"/>
      <w:szCs w:val="22"/>
      <w:u w:val="thick"/>
      <w:lang w:val="en-US" w:eastAsia="en-US" w:bidi="ar-SA"/>
    </w:rPr>
  </w:style>
  <w:style w:type="character" w:customStyle="1" w:styleId="BoldChar">
    <w:name w:val="Bold Char"/>
    <w:rsid w:val="00216A09"/>
    <w:rPr>
      <w:rFonts w:ascii="Times New Roman" w:eastAsia="Times New Roman" w:hAnsi="Times New Roman" w:cs="Times New Roman" w:hint="default"/>
      <w:b/>
      <w:bCs w:val="0"/>
      <w:szCs w:val="24"/>
    </w:rPr>
  </w:style>
  <w:style w:type="character" w:customStyle="1" w:styleId="pmterms31">
    <w:name w:val="pmterms31"/>
    <w:rsid w:val="00216A09"/>
    <w:rPr>
      <w:b/>
      <w:bCs/>
      <w:i w:val="0"/>
      <w:iCs w:val="0"/>
      <w:color w:val="000000"/>
    </w:rPr>
  </w:style>
  <w:style w:type="character" w:customStyle="1" w:styleId="copyrightdescription">
    <w:name w:val="copyrightdescription"/>
    <w:rsid w:val="00216A09"/>
  </w:style>
  <w:style w:type="character" w:customStyle="1" w:styleId="ft01">
    <w:name w:val="ft01"/>
    <w:rsid w:val="00216A09"/>
    <w:rPr>
      <w:rFonts w:ascii="Times" w:hAnsi="Times" w:cs="Times" w:hint="default"/>
      <w:color w:val="000000"/>
      <w:sz w:val="14"/>
      <w:szCs w:val="14"/>
    </w:rPr>
  </w:style>
  <w:style w:type="character" w:customStyle="1" w:styleId="ft11">
    <w:name w:val="ft11"/>
    <w:rsid w:val="00216A09"/>
    <w:rPr>
      <w:rFonts w:ascii="Times" w:hAnsi="Times" w:cs="Times" w:hint="default"/>
      <w:color w:val="000000"/>
      <w:sz w:val="17"/>
      <w:szCs w:val="17"/>
    </w:rPr>
  </w:style>
  <w:style w:type="character" w:customStyle="1" w:styleId="ft21">
    <w:name w:val="ft21"/>
    <w:rsid w:val="00216A09"/>
    <w:rPr>
      <w:rFonts w:ascii="Times" w:hAnsi="Times" w:cs="Times" w:hint="default"/>
      <w:color w:val="000000"/>
      <w:sz w:val="15"/>
      <w:szCs w:val="15"/>
    </w:rPr>
  </w:style>
  <w:style w:type="character" w:customStyle="1" w:styleId="ft31">
    <w:name w:val="ft31"/>
    <w:rsid w:val="00216A09"/>
    <w:rPr>
      <w:rFonts w:ascii="Times" w:hAnsi="Times" w:cs="Times" w:hint="default"/>
      <w:color w:val="000000"/>
      <w:sz w:val="15"/>
      <w:szCs w:val="15"/>
    </w:rPr>
  </w:style>
  <w:style w:type="character" w:customStyle="1" w:styleId="dquo">
    <w:name w:val="dquo"/>
    <w:rsid w:val="00216A09"/>
  </w:style>
  <w:style w:type="character" w:customStyle="1" w:styleId="caps2">
    <w:name w:val="caps2"/>
    <w:rsid w:val="00216A09"/>
  </w:style>
  <w:style w:type="character" w:customStyle="1" w:styleId="CardsFont12ptCharCharCharChar">
    <w:name w:val="Cards + Font: 12 pt Char Char Char Char"/>
    <w:rsid w:val="00216A09"/>
    <w:rPr>
      <w:sz w:val="24"/>
      <w:szCs w:val="24"/>
      <w:u w:val="thick"/>
      <w:lang w:val="en-US" w:eastAsia="en-US" w:bidi="ar-SA"/>
    </w:rPr>
  </w:style>
  <w:style w:type="character" w:customStyle="1" w:styleId="ccs">
    <w:name w:val="c cs"/>
    <w:rsid w:val="00216A09"/>
  </w:style>
  <w:style w:type="character" w:customStyle="1" w:styleId="UnderlinedEvChar">
    <w:name w:val="Underlined Ev Char"/>
    <w:rsid w:val="00216A09"/>
    <w:rPr>
      <w:rFonts w:ascii="Times New Roman" w:eastAsia="Times New Roman" w:hAnsi="Times New Roman" w:cs="Times New Roman" w:hint="default"/>
      <w:szCs w:val="24"/>
      <w:u w:val="single"/>
    </w:rPr>
  </w:style>
  <w:style w:type="character" w:customStyle="1" w:styleId="dropshadow">
    <w:name w:val="dropshadow"/>
    <w:rsid w:val="00216A09"/>
  </w:style>
  <w:style w:type="character" w:customStyle="1" w:styleId="d05ws">
    <w:name w:val="d05ws"/>
    <w:rsid w:val="00216A09"/>
  </w:style>
  <w:style w:type="character" w:customStyle="1" w:styleId="rzibod">
    <w:name w:val="rzibod"/>
    <w:rsid w:val="00216A09"/>
  </w:style>
  <w:style w:type="character" w:customStyle="1" w:styleId="StyleBold1">
    <w:name w:val="Style Bold1"/>
    <w:rsid w:val="00216A09"/>
    <w:rPr>
      <w:rFonts w:ascii="Georgia" w:hAnsi="Georgia" w:hint="default"/>
      <w:b/>
      <w:bCs/>
      <w:sz w:val="22"/>
    </w:rPr>
  </w:style>
  <w:style w:type="character" w:customStyle="1" w:styleId="headertext">
    <w:name w:val="headertext"/>
    <w:rsid w:val="00216A09"/>
  </w:style>
  <w:style w:type="character" w:customStyle="1" w:styleId="endnote-reference">
    <w:name w:val="endnote-reference"/>
    <w:rsid w:val="00216A09"/>
  </w:style>
  <w:style w:type="character" w:customStyle="1" w:styleId="officialsname">
    <w:name w:val="official_s_name"/>
    <w:rsid w:val="00216A09"/>
  </w:style>
  <w:style w:type="character" w:customStyle="1" w:styleId="audience">
    <w:name w:val="audience"/>
    <w:rsid w:val="00216A09"/>
  </w:style>
  <w:style w:type="character" w:customStyle="1" w:styleId="A7">
    <w:name w:val="A7"/>
    <w:uiPriority w:val="99"/>
    <w:rsid w:val="00216A09"/>
    <w:rPr>
      <w:rFonts w:ascii="Myriad Pro" w:hAnsi="Myriad Pro" w:cs="Myriad Pro" w:hint="default"/>
      <w:color w:val="0066B1"/>
      <w:sz w:val="22"/>
      <w:szCs w:val="22"/>
    </w:rPr>
  </w:style>
  <w:style w:type="character" w:customStyle="1" w:styleId="normalchar">
    <w:name w:val="normal__char"/>
    <w:rsid w:val="00216A09"/>
  </w:style>
  <w:style w:type="character" w:customStyle="1" w:styleId="hyperlink002cheading0020100200028block0020title0029char">
    <w:name w:val="hyperlink_002cheading_00201_0020_0028block_0020title_0029__char"/>
    <w:rsid w:val="00216A09"/>
  </w:style>
  <w:style w:type="character" w:customStyle="1" w:styleId="underline002cstyle0020bold0020underlinechar">
    <w:name w:val="underline_002cstyle_0020bold_0020underline__char"/>
    <w:rsid w:val="00216A09"/>
  </w:style>
  <w:style w:type="character" w:customStyle="1" w:styleId="copyboldblack">
    <w:name w:val="copyboldblack"/>
    <w:rsid w:val="00216A09"/>
  </w:style>
  <w:style w:type="character" w:customStyle="1" w:styleId="copybold">
    <w:name w:val="copybold"/>
    <w:rsid w:val="00216A09"/>
  </w:style>
  <w:style w:type="character" w:customStyle="1" w:styleId="author-date0">
    <w:name w:val="author-date"/>
    <w:rsid w:val="00216A09"/>
  </w:style>
  <w:style w:type="character" w:customStyle="1" w:styleId="hidden">
    <w:name w:val="hidden"/>
    <w:rsid w:val="00216A09"/>
  </w:style>
  <w:style w:type="character" w:customStyle="1" w:styleId="articlebegin">
    <w:name w:val="articlebegin"/>
    <w:rsid w:val="00216A09"/>
  </w:style>
  <w:style w:type="character" w:customStyle="1" w:styleId="mediaoverlay">
    <w:name w:val="mediaoverlay"/>
    <w:rsid w:val="00216A09"/>
  </w:style>
  <w:style w:type="character" w:customStyle="1" w:styleId="blogcaption">
    <w:name w:val="blog_caption"/>
    <w:rsid w:val="00216A09"/>
  </w:style>
  <w:style w:type="character" w:customStyle="1" w:styleId="commnet-abuzz">
    <w:name w:val="commnet-abuzz"/>
    <w:rsid w:val="00216A09"/>
  </w:style>
  <w:style w:type="character" w:customStyle="1" w:styleId="fbconnectbuttontext">
    <w:name w:val="fbconnectbutton_text"/>
    <w:rsid w:val="00216A09"/>
  </w:style>
  <w:style w:type="character" w:customStyle="1" w:styleId="fbsharecountinner">
    <w:name w:val="fb_share_count_inner"/>
    <w:rsid w:val="00216A09"/>
  </w:style>
  <w:style w:type="character" w:customStyle="1" w:styleId="stbuttontext">
    <w:name w:val="stbuttontext"/>
    <w:rsid w:val="00216A09"/>
  </w:style>
  <w:style w:type="character" w:customStyle="1" w:styleId="source">
    <w:name w:val="source"/>
    <w:rsid w:val="00216A09"/>
  </w:style>
  <w:style w:type="character" w:customStyle="1" w:styleId="pubdate">
    <w:name w:val="pubdate"/>
    <w:rsid w:val="00216A09"/>
  </w:style>
  <w:style w:type="character" w:customStyle="1" w:styleId="grey">
    <w:name w:val="grey"/>
    <w:rsid w:val="00216A09"/>
  </w:style>
  <w:style w:type="character" w:customStyle="1" w:styleId="postdate">
    <w:name w:val="post_date"/>
    <w:rsid w:val="00216A09"/>
  </w:style>
  <w:style w:type="character" w:customStyle="1" w:styleId="bdx">
    <w:name w:val="bdx"/>
    <w:rsid w:val="00216A09"/>
  </w:style>
  <w:style w:type="character" w:customStyle="1" w:styleId="bdl">
    <w:name w:val="bdl"/>
    <w:rsid w:val="00216A09"/>
  </w:style>
  <w:style w:type="character" w:customStyle="1" w:styleId="breadcrumbitemcurrent">
    <w:name w:val="breadcrumbitemcurrent"/>
    <w:rsid w:val="00216A09"/>
  </w:style>
  <w:style w:type="character" w:customStyle="1" w:styleId="bbl">
    <w:name w:val="bbl"/>
    <w:rsid w:val="00216A09"/>
  </w:style>
  <w:style w:type="character" w:customStyle="1" w:styleId="Date2">
    <w:name w:val="Date2"/>
    <w:rsid w:val="00216A09"/>
  </w:style>
  <w:style w:type="character" w:customStyle="1" w:styleId="company">
    <w:name w:val="company"/>
    <w:rsid w:val="00216A09"/>
  </w:style>
  <w:style w:type="character" w:customStyle="1" w:styleId="itxtnewhookspan">
    <w:name w:val="itxtnewhookspan"/>
    <w:rsid w:val="00216A09"/>
  </w:style>
  <w:style w:type="character" w:customStyle="1" w:styleId="gstxthlt">
    <w:name w:val="gstxt_hlt"/>
    <w:rsid w:val="00216A09"/>
  </w:style>
  <w:style w:type="character" w:customStyle="1" w:styleId="SubtleEmphasis1">
    <w:name w:val="Subtle Emphasis1"/>
    <w:uiPriority w:val="19"/>
    <w:qFormat/>
    <w:rsid w:val="00216A09"/>
    <w:rPr>
      <w:rFonts w:ascii="Times New Roman" w:hAnsi="Times New Roman" w:cs="Times New Roman" w:hint="default"/>
      <w:b/>
      <w:bCs w:val="0"/>
      <w:iCs/>
      <w:color w:val="auto"/>
      <w:sz w:val="22"/>
    </w:rPr>
  </w:style>
  <w:style w:type="character" w:customStyle="1" w:styleId="StyleBoldRed">
    <w:name w:val="Style Bold Red"/>
    <w:rsid w:val="00216A09"/>
    <w:rPr>
      <w:b/>
      <w:bCs/>
      <w:color w:val="auto"/>
    </w:rPr>
  </w:style>
  <w:style w:type="character" w:customStyle="1" w:styleId="StyleTimesNewRoman8pt">
    <w:name w:val="Style Times New Roman 8 pt"/>
    <w:rsid w:val="00216A09"/>
    <w:rPr>
      <w:rFonts w:ascii="Georgia" w:hAnsi="Georgia" w:hint="default"/>
      <w:sz w:val="16"/>
    </w:rPr>
  </w:style>
  <w:style w:type="character" w:customStyle="1" w:styleId="StyleStyle7pt8pt">
    <w:name w:val="Style Style 7 pt + 8 pt"/>
    <w:rsid w:val="00216A09"/>
    <w:rPr>
      <w:sz w:val="16"/>
    </w:rPr>
  </w:style>
  <w:style w:type="character" w:customStyle="1" w:styleId="StyleStyleThickunderlineBold1">
    <w:name w:val="Style Style Thick underline + Bold1"/>
    <w:rsid w:val="00216A09"/>
    <w:rPr>
      <w:b/>
      <w:bCs/>
      <w:u w:val="thick"/>
    </w:rPr>
  </w:style>
  <w:style w:type="character" w:customStyle="1" w:styleId="StyleUnderline2">
    <w:name w:val="Style Underline2"/>
    <w:rsid w:val="00216A09"/>
    <w:rPr>
      <w:u w:val="single"/>
    </w:rPr>
  </w:style>
  <w:style w:type="character" w:customStyle="1" w:styleId="ShrinkText">
    <w:name w:val="Shrink Text"/>
    <w:rsid w:val="00216A09"/>
    <w:rPr>
      <w:sz w:val="16"/>
    </w:rPr>
  </w:style>
  <w:style w:type="character" w:customStyle="1" w:styleId="smallcaps">
    <w:name w:val="smallcaps"/>
    <w:rsid w:val="00216A09"/>
  </w:style>
  <w:style w:type="character" w:customStyle="1" w:styleId="goldbldtext">
    <w:name w:val="goldbldtext"/>
    <w:rsid w:val="00216A09"/>
  </w:style>
  <w:style w:type="character" w:customStyle="1" w:styleId="cardshighlight0">
    <w:name w:val="cardshighlight"/>
    <w:rsid w:val="00216A09"/>
  </w:style>
  <w:style w:type="character" w:customStyle="1" w:styleId="cardsfont12pt1">
    <w:name w:val="cardsfont12pt"/>
    <w:rsid w:val="00216A09"/>
  </w:style>
  <w:style w:type="character" w:customStyle="1" w:styleId="ft1">
    <w:name w:val="ft1"/>
    <w:rsid w:val="00216A09"/>
  </w:style>
  <w:style w:type="character" w:customStyle="1" w:styleId="ft6">
    <w:name w:val="ft6"/>
    <w:rsid w:val="00216A09"/>
  </w:style>
  <w:style w:type="character" w:customStyle="1" w:styleId="kicker">
    <w:name w:val="kicker"/>
    <w:rsid w:val="00216A09"/>
  </w:style>
  <w:style w:type="character" w:customStyle="1" w:styleId="backcontent">
    <w:name w:val="backcontent"/>
    <w:rsid w:val="00216A09"/>
  </w:style>
  <w:style w:type="character" w:customStyle="1" w:styleId="daystmp">
    <w:name w:val="daystmp"/>
    <w:rsid w:val="00216A09"/>
  </w:style>
  <w:style w:type="character" w:customStyle="1" w:styleId="cardsfont12ptchar">
    <w:name w:val="cardsfont12ptchar"/>
    <w:rsid w:val="00216A09"/>
  </w:style>
  <w:style w:type="character" w:customStyle="1" w:styleId="gal">
    <w:name w:val="gal"/>
    <w:rsid w:val="00216A09"/>
  </w:style>
  <w:style w:type="character" w:customStyle="1" w:styleId="submitted">
    <w:name w:val="submitted"/>
    <w:rsid w:val="00216A09"/>
  </w:style>
  <w:style w:type="character" w:customStyle="1" w:styleId="imagedateline">
    <w:name w:val="image_dateline"/>
    <w:rsid w:val="00216A09"/>
  </w:style>
  <w:style w:type="character" w:customStyle="1" w:styleId="authordatecharchar">
    <w:name w:val="authordatecharchar"/>
    <w:rsid w:val="00216A09"/>
  </w:style>
  <w:style w:type="character" w:customStyle="1" w:styleId="style1char0">
    <w:name w:val="style1char"/>
    <w:rsid w:val="00216A09"/>
  </w:style>
  <w:style w:type="character" w:customStyle="1" w:styleId="tagcharchar0">
    <w:name w:val="tagcharchar"/>
    <w:rsid w:val="00216A09"/>
  </w:style>
  <w:style w:type="character" w:customStyle="1" w:styleId="underlinedcharchar2">
    <w:name w:val="underlinedcharchar"/>
    <w:rsid w:val="00216A09"/>
  </w:style>
  <w:style w:type="character" w:customStyle="1" w:styleId="BoxedChar">
    <w:name w:val="Boxed Char"/>
    <w:rsid w:val="00216A09"/>
    <w:rPr>
      <w:rFonts w:ascii="Arial Narrow" w:hAnsi="Arial Narrow" w:hint="default"/>
      <w:b/>
      <w:bCs w:val="0"/>
      <w:sz w:val="18"/>
      <w:bdr w:val="single" w:sz="6" w:space="0" w:color="auto" w:frame="1"/>
    </w:rPr>
  </w:style>
  <w:style w:type="character" w:customStyle="1" w:styleId="Style11ptUnderline2">
    <w:name w:val="Style 11 pt Underline2"/>
    <w:rsid w:val="00216A09"/>
    <w:rPr>
      <w:sz w:val="20"/>
      <w:u w:val="single"/>
    </w:rPr>
  </w:style>
  <w:style w:type="character" w:customStyle="1" w:styleId="Style11ptBoldUnderline2">
    <w:name w:val="Style 11 pt Bold Underline2"/>
    <w:rsid w:val="00216A09"/>
    <w:rPr>
      <w:b/>
      <w:bCs/>
      <w:sz w:val="20"/>
      <w:u w:val="single"/>
    </w:rPr>
  </w:style>
  <w:style w:type="character" w:customStyle="1" w:styleId="nw">
    <w:name w:val="nw"/>
    <w:rsid w:val="00216A09"/>
  </w:style>
  <w:style w:type="character" w:customStyle="1" w:styleId="Styleunderline11ptBoldBorderSinglesolidlineAuto">
    <w:name w:val="Style underline + 11 pt Bold Border: : (Single solid line Auto ..."/>
    <w:rsid w:val="00216A09"/>
    <w:rPr>
      <w:b/>
      <w:bCs/>
      <w:sz w:val="20"/>
      <w:u w:val="single"/>
      <w:bdr w:val="single" w:sz="4" w:space="0" w:color="auto" w:frame="1"/>
    </w:rPr>
  </w:style>
  <w:style w:type="character" w:customStyle="1" w:styleId="cardCharCharChar1">
    <w:name w:val="card Char Char Char1"/>
    <w:rsid w:val="00216A09"/>
    <w:rPr>
      <w:lang w:val="en-US" w:eastAsia="en-US" w:bidi="ar-SA"/>
    </w:rPr>
  </w:style>
  <w:style w:type="character" w:customStyle="1" w:styleId="authors1">
    <w:name w:val="authors1"/>
    <w:rsid w:val="00216A09"/>
    <w:rPr>
      <w:rFonts w:ascii="Verdana" w:hAnsi="Verdana" w:hint="default"/>
      <w:b/>
      <w:bCs/>
      <w:color w:val="006699"/>
      <w:sz w:val="20"/>
      <w:szCs w:val="20"/>
    </w:rPr>
  </w:style>
  <w:style w:type="character" w:customStyle="1" w:styleId="headlinesectionlarge">
    <w:name w:val="headline_section_large"/>
    <w:rsid w:val="00216A09"/>
  </w:style>
  <w:style w:type="character" w:customStyle="1" w:styleId="Styleunderline11ptBlack">
    <w:name w:val="Style underline + 11 pt Black"/>
    <w:rsid w:val="00216A09"/>
    <w:rPr>
      <w:color w:val="000000"/>
      <w:sz w:val="20"/>
      <w:u w:val="single"/>
    </w:rPr>
  </w:style>
  <w:style w:type="character" w:customStyle="1" w:styleId="Styleunderline11ptBoldBlack">
    <w:name w:val="Style underline + 11 pt Bold Black"/>
    <w:rsid w:val="00216A09"/>
    <w:rPr>
      <w:b/>
      <w:bCs/>
      <w:color w:val="000000"/>
      <w:sz w:val="20"/>
      <w:u w:val="single"/>
    </w:rPr>
  </w:style>
  <w:style w:type="character" w:customStyle="1" w:styleId="Style11ptBoldBlackUnderline">
    <w:name w:val="Style 11 pt Bold Black Underline"/>
    <w:rsid w:val="00216A09"/>
    <w:rPr>
      <w:b/>
      <w:bCs/>
      <w:color w:val="000000"/>
      <w:sz w:val="20"/>
      <w:u w:val="single"/>
    </w:rPr>
  </w:style>
  <w:style w:type="character" w:customStyle="1" w:styleId="Style11ptBoldBlackUnderlineBorderSinglesolidline">
    <w:name w:val="Style 11 pt Bold Black Underline Border: : (Single solid line ..."/>
    <w:rsid w:val="00216A09"/>
    <w:rPr>
      <w:b/>
      <w:bCs/>
      <w:color w:val="000000"/>
      <w:sz w:val="20"/>
      <w:u w:val="single"/>
      <w:bdr w:val="single" w:sz="4" w:space="0" w:color="auto" w:frame="1"/>
    </w:rPr>
  </w:style>
  <w:style w:type="character" w:customStyle="1" w:styleId="StyleLatinMeridien-Italic11ptItalicUnderline">
    <w:name w:val="Style (Latin) Meridien-Italic 11 pt Italic Underline"/>
    <w:rsid w:val="00216A09"/>
    <w:rPr>
      <w:rFonts w:ascii="Meridien-Italic" w:hAnsi="Meridien-Italic" w:hint="default"/>
      <w:i/>
      <w:iCs/>
      <w:sz w:val="20"/>
      <w:u w:val="single"/>
    </w:rPr>
  </w:style>
  <w:style w:type="character" w:customStyle="1" w:styleId="Citation-AuthorDate">
    <w:name w:val="Citation - Author/Date"/>
    <w:rsid w:val="00216A09"/>
    <w:rPr>
      <w:b/>
      <w:bCs w:val="0"/>
      <w:smallCaps/>
      <w:sz w:val="24"/>
      <w:u w:val="single"/>
    </w:rPr>
  </w:style>
  <w:style w:type="character" w:customStyle="1" w:styleId="underlinestylechar0">
    <w:name w:val="underlinestylechar"/>
    <w:rsid w:val="00216A09"/>
  </w:style>
  <w:style w:type="character" w:customStyle="1" w:styleId="highlight">
    <w:name w:val="highlight"/>
    <w:rsid w:val="00216A09"/>
  </w:style>
  <w:style w:type="character" w:customStyle="1" w:styleId="DottedUnderline0">
    <w:name w:val="Dotted Underline"/>
    <w:rsid w:val="00216A09"/>
    <w:rPr>
      <w:rFonts w:ascii="Times New Roman" w:hAnsi="Times New Roman" w:cs="Times New Roman" w:hint="default"/>
      <w:sz w:val="20"/>
      <w:u w:val="dottedHeavy"/>
    </w:rPr>
  </w:style>
  <w:style w:type="character" w:customStyle="1" w:styleId="titleauthoretc">
    <w:name w:val="titleauthoretc"/>
    <w:rsid w:val="00216A09"/>
  </w:style>
  <w:style w:type="character" w:customStyle="1" w:styleId="labeltext">
    <w:name w:val="labeltext"/>
    <w:rsid w:val="00216A09"/>
  </w:style>
  <w:style w:type="character" w:customStyle="1" w:styleId="viewlink">
    <w:name w:val="viewlink"/>
    <w:rsid w:val="00216A09"/>
  </w:style>
  <w:style w:type="character" w:customStyle="1" w:styleId="share">
    <w:name w:val="share"/>
    <w:rsid w:val="00216A09"/>
  </w:style>
  <w:style w:type="character" w:customStyle="1" w:styleId="inlinkchart">
    <w:name w:val="inlink_chart"/>
    <w:rsid w:val="00216A09"/>
  </w:style>
  <w:style w:type="character" w:customStyle="1" w:styleId="underLight">
    <w:name w:val="underLight"/>
    <w:uiPriority w:val="1"/>
    <w:qFormat/>
    <w:rsid w:val="00216A09"/>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216A09"/>
  </w:style>
  <w:style w:type="character" w:customStyle="1" w:styleId="author-rss">
    <w:name w:val="author-rss"/>
    <w:rsid w:val="00216A09"/>
  </w:style>
  <w:style w:type="character" w:customStyle="1" w:styleId="fbsharecountwrapper">
    <w:name w:val="fb_share_count_wrapper"/>
    <w:rsid w:val="00216A09"/>
  </w:style>
  <w:style w:type="character" w:customStyle="1" w:styleId="fbbuttontext">
    <w:name w:val="fb_button_text"/>
    <w:rsid w:val="00216A09"/>
  </w:style>
  <w:style w:type="character" w:customStyle="1" w:styleId="hw">
    <w:name w:val="hw"/>
    <w:rsid w:val="00216A09"/>
  </w:style>
  <w:style w:type="character" w:customStyle="1" w:styleId="linktotop">
    <w:name w:val="linktotop"/>
    <w:rsid w:val="00216A09"/>
  </w:style>
  <w:style w:type="character" w:customStyle="1" w:styleId="maintextbldleft">
    <w:name w:val="maintextbldleft"/>
    <w:rsid w:val="00216A09"/>
  </w:style>
  <w:style w:type="character" w:customStyle="1" w:styleId="maintextleft">
    <w:name w:val="maintextleft"/>
    <w:rsid w:val="00216A09"/>
  </w:style>
  <w:style w:type="character" w:customStyle="1" w:styleId="descriptionstyle1block">
    <w:name w:val="description style1 block"/>
    <w:rsid w:val="00216A09"/>
  </w:style>
  <w:style w:type="character" w:customStyle="1" w:styleId="gutter-right-1">
    <w:name w:val="gutter-right-1"/>
    <w:basedOn w:val="DefaultParagraphFont"/>
    <w:rsid w:val="00216A09"/>
  </w:style>
  <w:style w:type="character" w:customStyle="1" w:styleId="ssl3">
    <w:name w:val="ss_l3"/>
    <w:rsid w:val="00216A09"/>
  </w:style>
  <w:style w:type="character" w:customStyle="1" w:styleId="FontStyle39">
    <w:name w:val="Font Style39"/>
    <w:uiPriority w:val="99"/>
    <w:rsid w:val="00216A09"/>
    <w:rPr>
      <w:rFonts w:ascii="Constantia" w:hAnsi="Constantia" w:cs="Constantia" w:hint="default"/>
      <w:b/>
      <w:bCs/>
      <w:sz w:val="18"/>
      <w:szCs w:val="18"/>
    </w:rPr>
  </w:style>
  <w:style w:type="character" w:customStyle="1" w:styleId="6">
    <w:name w:val="6"/>
    <w:rsid w:val="00216A09"/>
    <w:rPr>
      <w:rFonts w:ascii="Arial" w:hAnsi="Arial" w:cs="Arial" w:hint="default"/>
      <w:bCs/>
      <w:sz w:val="20"/>
      <w:u w:val="single"/>
      <w:lang w:val="en-US" w:eastAsia="en-US" w:bidi="ar-SA"/>
    </w:rPr>
  </w:style>
  <w:style w:type="character" w:customStyle="1" w:styleId="Header11">
    <w:name w:val="Header11"/>
    <w:rsid w:val="00216A09"/>
  </w:style>
  <w:style w:type="character" w:customStyle="1" w:styleId="posa">
    <w:name w:val="pos(a)"/>
    <w:basedOn w:val="DefaultParagraphFont"/>
    <w:rsid w:val="00216A09"/>
  </w:style>
  <w:style w:type="character" w:customStyle="1" w:styleId="u-hiddeninnarrowenv">
    <w:name w:val="u-hiddeninnarrowenv"/>
    <w:basedOn w:val="DefaultParagraphFont"/>
    <w:rsid w:val="00216A09"/>
  </w:style>
  <w:style w:type="character" w:customStyle="1" w:styleId="followbutton-bird">
    <w:name w:val="followbutton-bird"/>
    <w:basedOn w:val="DefaultParagraphFont"/>
    <w:rsid w:val="00216A09"/>
  </w:style>
  <w:style w:type="character" w:customStyle="1" w:styleId="tweetauthor-name">
    <w:name w:val="tweetauthor-name"/>
    <w:basedOn w:val="DefaultParagraphFont"/>
    <w:rsid w:val="00216A09"/>
  </w:style>
  <w:style w:type="character" w:customStyle="1" w:styleId="tweetauthor-verifiedbadge">
    <w:name w:val="tweetauthor-verifiedbadge"/>
    <w:basedOn w:val="DefaultParagraphFont"/>
    <w:rsid w:val="00216A09"/>
  </w:style>
  <w:style w:type="character" w:customStyle="1" w:styleId="tweetauthor-screenname">
    <w:name w:val="tweetauthor-screenname"/>
    <w:basedOn w:val="DefaultParagraphFont"/>
    <w:rsid w:val="00216A09"/>
  </w:style>
  <w:style w:type="character" w:customStyle="1" w:styleId="u-hiddenvisually">
    <w:name w:val="u-hiddenvisually"/>
    <w:basedOn w:val="DefaultParagraphFont"/>
    <w:rsid w:val="00216A09"/>
  </w:style>
  <w:style w:type="character" w:customStyle="1" w:styleId="tweetaction-stat">
    <w:name w:val="tweetaction-stat"/>
    <w:basedOn w:val="DefaultParagraphFont"/>
    <w:rsid w:val="00216A09"/>
  </w:style>
  <w:style w:type="character" w:customStyle="1" w:styleId="related">
    <w:name w:val="related"/>
    <w:basedOn w:val="DefaultParagraphFont"/>
    <w:rsid w:val="00216A09"/>
  </w:style>
  <w:style w:type="character" w:customStyle="1" w:styleId="related-content">
    <w:name w:val="related-content"/>
    <w:basedOn w:val="DefaultParagraphFont"/>
    <w:rsid w:val="00216A09"/>
  </w:style>
  <w:style w:type="character" w:customStyle="1" w:styleId="name-of-author">
    <w:name w:val="name-of-author"/>
    <w:basedOn w:val="DefaultParagraphFont"/>
    <w:rsid w:val="00216A09"/>
  </w:style>
  <w:style w:type="character" w:customStyle="1" w:styleId="first-name">
    <w:name w:val="first-name"/>
    <w:basedOn w:val="DefaultParagraphFont"/>
    <w:rsid w:val="00216A09"/>
  </w:style>
  <w:style w:type="character" w:customStyle="1" w:styleId="last-name">
    <w:name w:val="last-name"/>
    <w:basedOn w:val="DefaultParagraphFont"/>
    <w:rsid w:val="00216A09"/>
  </w:style>
  <w:style w:type="character" w:customStyle="1" w:styleId="caption10">
    <w:name w:val="caption1"/>
    <w:basedOn w:val="DefaultParagraphFont"/>
    <w:rsid w:val="00216A09"/>
  </w:style>
  <w:style w:type="character" w:customStyle="1" w:styleId="recirc-text">
    <w:name w:val="&quot;recirc-text”"/>
    <w:basedOn w:val="DefaultParagraphFont"/>
    <w:rsid w:val="00216A09"/>
  </w:style>
  <w:style w:type="character" w:customStyle="1" w:styleId="video-icon">
    <w:name w:val="video-icon"/>
    <w:basedOn w:val="DefaultParagraphFont"/>
    <w:rsid w:val="00216A09"/>
  </w:style>
  <w:style w:type="character" w:customStyle="1" w:styleId="powa-shot-play-btn-text">
    <w:name w:val="powa-shot-play-btn-text"/>
    <w:basedOn w:val="DefaultParagraphFont"/>
    <w:rsid w:val="00216A09"/>
  </w:style>
  <w:style w:type="character" w:customStyle="1" w:styleId="powa-shot-click">
    <w:name w:val="powa-shot-click"/>
    <w:basedOn w:val="DefaultParagraphFont"/>
    <w:rsid w:val="00216A09"/>
  </w:style>
  <w:style w:type="character" w:customStyle="1" w:styleId="wpv-blurb">
    <w:name w:val="wpv-blurb"/>
    <w:basedOn w:val="DefaultParagraphFont"/>
    <w:rsid w:val="00216A09"/>
  </w:style>
  <w:style w:type="character" w:customStyle="1" w:styleId="pb-caption">
    <w:name w:val="pb-caption"/>
    <w:basedOn w:val="DefaultParagraphFont"/>
    <w:rsid w:val="00216A09"/>
  </w:style>
  <w:style w:type="character" w:customStyle="1" w:styleId="Heading5Char1">
    <w:name w:val="Heading 5 Char1"/>
    <w:aliases w:val="Text Char1,Heading 3 Char1,Block Char2,Tags v 2 Char1,Underline Char Char Char Char2,Heading 3 Char Char Char Char Char Char Char Char Char Char2,Heading 3 Char Char Char Char Char,3: Cite Char1,Char1 Char1,Underlines Char1,n Char1"/>
    <w:basedOn w:val="DefaultParagraphFont"/>
    <w:uiPriority w:val="6"/>
    <w:qFormat/>
    <w:rsid w:val="00216A09"/>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216A09"/>
    <w:rPr>
      <w:vertAlign w:val="baseline"/>
    </w:rPr>
  </w:style>
  <w:style w:type="character" w:customStyle="1" w:styleId="Heading7Char1">
    <w:name w:val="Heading 7 Char1"/>
    <w:basedOn w:val="DefaultParagraphFont"/>
    <w:semiHidden/>
    <w:rsid w:val="00216A09"/>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216A09"/>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216A09"/>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216A09"/>
    <w:rPr>
      <w:rFonts w:ascii="Calibri" w:hAnsi="Calibri" w:cs="Calibri"/>
    </w:rPr>
  </w:style>
  <w:style w:type="numbering" w:customStyle="1" w:styleId="NoList2">
    <w:name w:val="No List2"/>
    <w:next w:val="NoList"/>
    <w:uiPriority w:val="99"/>
    <w:semiHidden/>
    <w:unhideWhenUsed/>
    <w:rsid w:val="00216A09"/>
  </w:style>
  <w:style w:type="numbering" w:customStyle="1" w:styleId="NoList3">
    <w:name w:val="No List3"/>
    <w:next w:val="NoList"/>
    <w:uiPriority w:val="99"/>
    <w:semiHidden/>
    <w:unhideWhenUsed/>
    <w:rsid w:val="00216A09"/>
  </w:style>
  <w:style w:type="numbering" w:customStyle="1" w:styleId="NoList4">
    <w:name w:val="No List4"/>
    <w:next w:val="NoList"/>
    <w:uiPriority w:val="99"/>
    <w:semiHidden/>
    <w:unhideWhenUsed/>
    <w:rsid w:val="00216A09"/>
  </w:style>
  <w:style w:type="numbering" w:customStyle="1" w:styleId="NoList5">
    <w:name w:val="No List5"/>
    <w:next w:val="NoList"/>
    <w:semiHidden/>
    <w:unhideWhenUsed/>
    <w:rsid w:val="00216A09"/>
  </w:style>
  <w:style w:type="paragraph" w:styleId="BlockText">
    <w:name w:val="Block Text"/>
    <w:basedOn w:val="Normal"/>
    <w:rsid w:val="00216A09"/>
    <w:pPr>
      <w:ind w:left="229" w:right="229"/>
    </w:pPr>
    <w:rPr>
      <w:rFonts w:ascii="Verdana" w:eastAsia="Times New Roman" w:hAnsi="Verdana" w:cs="Calibri"/>
      <w:sz w:val="16"/>
      <w:szCs w:val="20"/>
    </w:rPr>
  </w:style>
  <w:style w:type="paragraph" w:styleId="NormalIndent">
    <w:name w:val="Normal Indent"/>
    <w:basedOn w:val="Normal"/>
    <w:rsid w:val="00216A09"/>
    <w:pPr>
      <w:ind w:left="720"/>
    </w:pPr>
    <w:rPr>
      <w:rFonts w:eastAsia="Times New Roman" w:cs="Calibri"/>
      <w:szCs w:val="20"/>
    </w:rPr>
  </w:style>
  <w:style w:type="paragraph" w:styleId="EnvelopeReturn">
    <w:name w:val="envelope return"/>
    <w:basedOn w:val="Normal"/>
    <w:rsid w:val="00216A09"/>
    <w:rPr>
      <w:rFonts w:eastAsia="Times New Roman" w:cs="Calibri"/>
      <w:sz w:val="24"/>
      <w:szCs w:val="20"/>
    </w:rPr>
  </w:style>
  <w:style w:type="paragraph" w:styleId="EnvelopeAddress">
    <w:name w:val="envelope address"/>
    <w:basedOn w:val="Normal"/>
    <w:rsid w:val="00216A09"/>
    <w:pPr>
      <w:framePr w:w="7920" w:h="1980" w:hRule="exact" w:hSpace="180" w:wrap="auto" w:hAnchor="page" w:xAlign="center" w:yAlign="bottom"/>
      <w:ind w:left="2880"/>
    </w:pPr>
    <w:rPr>
      <w:rFonts w:eastAsia="Times New Roman" w:cs="Calibri"/>
      <w:sz w:val="28"/>
    </w:rPr>
  </w:style>
  <w:style w:type="numbering" w:customStyle="1" w:styleId="NoList6">
    <w:name w:val="No List6"/>
    <w:next w:val="NoList"/>
    <w:uiPriority w:val="99"/>
    <w:semiHidden/>
    <w:unhideWhenUsed/>
    <w:rsid w:val="00216A09"/>
  </w:style>
  <w:style w:type="numbering" w:customStyle="1" w:styleId="NoList7">
    <w:name w:val="No List7"/>
    <w:next w:val="NoList"/>
    <w:semiHidden/>
    <w:unhideWhenUsed/>
    <w:rsid w:val="00216A09"/>
  </w:style>
  <w:style w:type="paragraph" w:styleId="ListBullet">
    <w:name w:val="List Bullet"/>
    <w:basedOn w:val="Normal"/>
    <w:link w:val="ListBulletChar"/>
    <w:uiPriority w:val="99"/>
    <w:unhideWhenUsed/>
    <w:rsid w:val="00216A09"/>
    <w:pPr>
      <w:tabs>
        <w:tab w:val="num" w:pos="360"/>
      </w:tabs>
      <w:ind w:left="360" w:hanging="360"/>
      <w:contextualSpacing/>
    </w:pPr>
    <w:rPr>
      <w:rFonts w:eastAsia="Calibri" w:cs="Calibri"/>
    </w:rPr>
  </w:style>
  <w:style w:type="table" w:styleId="MediumGrid1">
    <w:name w:val="Medium Grid 1"/>
    <w:basedOn w:val="TableNormal"/>
    <w:uiPriority w:val="67"/>
    <w:rsid w:val="00216A09"/>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216A09"/>
    <w:rPr>
      <w:rFonts w:ascii="Arial Narrow" w:eastAsia="SimSun" w:hAnsi="Arial Narrow" w:cs="Calibri"/>
      <w:sz w:val="20"/>
      <w:szCs w:val="22"/>
    </w:rPr>
  </w:style>
  <w:style w:type="numbering" w:customStyle="1" w:styleId="NoList11">
    <w:name w:val="No List11"/>
    <w:next w:val="NoList"/>
    <w:uiPriority w:val="99"/>
    <w:semiHidden/>
    <w:unhideWhenUsed/>
    <w:rsid w:val="00216A09"/>
  </w:style>
  <w:style w:type="numbering" w:customStyle="1" w:styleId="NoList111">
    <w:name w:val="No List111"/>
    <w:next w:val="NoList"/>
    <w:uiPriority w:val="99"/>
    <w:semiHidden/>
    <w:unhideWhenUsed/>
    <w:rsid w:val="00216A09"/>
  </w:style>
  <w:style w:type="numbering" w:customStyle="1" w:styleId="NoList1111">
    <w:name w:val="No List1111"/>
    <w:next w:val="NoList"/>
    <w:uiPriority w:val="99"/>
    <w:semiHidden/>
    <w:unhideWhenUsed/>
    <w:rsid w:val="00216A09"/>
  </w:style>
  <w:style w:type="numbering" w:customStyle="1" w:styleId="NoList11111">
    <w:name w:val="No List11111"/>
    <w:next w:val="NoList"/>
    <w:uiPriority w:val="99"/>
    <w:semiHidden/>
    <w:unhideWhenUsed/>
    <w:rsid w:val="00216A09"/>
  </w:style>
  <w:style w:type="numbering" w:customStyle="1" w:styleId="NoList111111">
    <w:name w:val="No List111111"/>
    <w:next w:val="NoList"/>
    <w:uiPriority w:val="99"/>
    <w:semiHidden/>
    <w:unhideWhenUsed/>
    <w:rsid w:val="00216A09"/>
  </w:style>
  <w:style w:type="numbering" w:customStyle="1" w:styleId="NoList1111111">
    <w:name w:val="No List1111111"/>
    <w:next w:val="NoList"/>
    <w:uiPriority w:val="99"/>
    <w:semiHidden/>
    <w:unhideWhenUsed/>
    <w:rsid w:val="00216A09"/>
  </w:style>
  <w:style w:type="numbering" w:customStyle="1" w:styleId="NoList11111111">
    <w:name w:val="No List11111111"/>
    <w:next w:val="NoList"/>
    <w:uiPriority w:val="99"/>
    <w:semiHidden/>
    <w:unhideWhenUsed/>
    <w:rsid w:val="00216A09"/>
  </w:style>
  <w:style w:type="numbering" w:customStyle="1" w:styleId="NoList111111111">
    <w:name w:val="No List111111111"/>
    <w:next w:val="NoList"/>
    <w:uiPriority w:val="99"/>
    <w:semiHidden/>
    <w:unhideWhenUsed/>
    <w:rsid w:val="00216A09"/>
  </w:style>
  <w:style w:type="numbering" w:customStyle="1" w:styleId="NoList1111111111">
    <w:name w:val="No List1111111111"/>
    <w:next w:val="NoList"/>
    <w:uiPriority w:val="99"/>
    <w:semiHidden/>
    <w:unhideWhenUsed/>
    <w:rsid w:val="00216A09"/>
  </w:style>
  <w:style w:type="numbering" w:customStyle="1" w:styleId="NoList11111111111">
    <w:name w:val="No List11111111111"/>
    <w:next w:val="NoList"/>
    <w:uiPriority w:val="99"/>
    <w:semiHidden/>
    <w:unhideWhenUsed/>
    <w:rsid w:val="00216A09"/>
  </w:style>
  <w:style w:type="numbering" w:customStyle="1" w:styleId="NoList111111111111">
    <w:name w:val="No List111111111111"/>
    <w:next w:val="NoList"/>
    <w:uiPriority w:val="99"/>
    <w:semiHidden/>
    <w:unhideWhenUsed/>
    <w:rsid w:val="00216A09"/>
  </w:style>
  <w:style w:type="numbering" w:customStyle="1" w:styleId="NoList1111111111111">
    <w:name w:val="No List1111111111111"/>
    <w:next w:val="NoList"/>
    <w:uiPriority w:val="99"/>
    <w:semiHidden/>
    <w:unhideWhenUsed/>
    <w:rsid w:val="00216A09"/>
  </w:style>
  <w:style w:type="numbering" w:customStyle="1" w:styleId="NoList11111111111111">
    <w:name w:val="No List11111111111111"/>
    <w:next w:val="NoList"/>
    <w:uiPriority w:val="99"/>
    <w:semiHidden/>
    <w:unhideWhenUsed/>
    <w:rsid w:val="00216A09"/>
  </w:style>
  <w:style w:type="numbering" w:customStyle="1" w:styleId="NoList111111111111111">
    <w:name w:val="No List111111111111111"/>
    <w:next w:val="NoList"/>
    <w:uiPriority w:val="99"/>
    <w:semiHidden/>
    <w:unhideWhenUsed/>
    <w:rsid w:val="00216A09"/>
  </w:style>
  <w:style w:type="numbering" w:customStyle="1" w:styleId="NoList1111111111111111">
    <w:name w:val="No List1111111111111111"/>
    <w:next w:val="NoList"/>
    <w:uiPriority w:val="99"/>
    <w:semiHidden/>
    <w:unhideWhenUsed/>
    <w:rsid w:val="00216A09"/>
  </w:style>
  <w:style w:type="numbering" w:customStyle="1" w:styleId="NoList11111111111111111">
    <w:name w:val="No List11111111111111111"/>
    <w:next w:val="NoList"/>
    <w:uiPriority w:val="99"/>
    <w:semiHidden/>
    <w:unhideWhenUsed/>
    <w:rsid w:val="00216A09"/>
  </w:style>
  <w:style w:type="character" w:customStyle="1" w:styleId="FontStyle220">
    <w:name w:val="Font Style220"/>
    <w:basedOn w:val="DefaultParagraphFont"/>
    <w:uiPriority w:val="99"/>
    <w:rsid w:val="00216A09"/>
    <w:rPr>
      <w:rFonts w:ascii="Candara" w:hAnsi="Candara" w:cs="Candara" w:hint="default"/>
      <w:i/>
      <w:iCs/>
      <w:sz w:val="18"/>
      <w:szCs w:val="18"/>
    </w:rPr>
  </w:style>
  <w:style w:type="character" w:customStyle="1" w:styleId="FontStyle290">
    <w:name w:val="Font Style290"/>
    <w:basedOn w:val="DefaultParagraphFont"/>
    <w:uiPriority w:val="99"/>
    <w:rsid w:val="00216A09"/>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216A09"/>
    <w:rPr>
      <w:rFonts w:ascii="Arial" w:hAnsi="Arial" w:cs="Arial"/>
      <w:b/>
      <w:bCs/>
      <w:sz w:val="16"/>
      <w:szCs w:val="16"/>
    </w:rPr>
  </w:style>
  <w:style w:type="paragraph" w:customStyle="1" w:styleId="analytic">
    <w:name w:val="analytic"/>
    <w:basedOn w:val="Normal"/>
    <w:link w:val="analyticChar"/>
    <w:uiPriority w:val="4"/>
    <w:qFormat/>
    <w:rsid w:val="00216A09"/>
    <w:pPr>
      <w:spacing w:before="120"/>
    </w:pPr>
    <w:rPr>
      <w:rFonts w:cs="Calibri"/>
      <w:b/>
      <w:sz w:val="20"/>
    </w:rPr>
  </w:style>
  <w:style w:type="character" w:customStyle="1" w:styleId="analyticChar">
    <w:name w:val="analytic Char"/>
    <w:basedOn w:val="DefaultParagraphFont"/>
    <w:link w:val="analytic"/>
    <w:uiPriority w:val="4"/>
    <w:rsid w:val="00216A09"/>
    <w:rPr>
      <w:rFonts w:ascii="Calibri" w:hAnsi="Calibri" w:cs="Calibri"/>
      <w:b/>
      <w:sz w:val="20"/>
    </w:rPr>
  </w:style>
  <w:style w:type="character" w:customStyle="1" w:styleId="m-5498913268213319940gmail-styleunderline">
    <w:name w:val="m_-5498913268213319940gmail-styleunderline"/>
    <w:basedOn w:val="DefaultParagraphFont"/>
    <w:rsid w:val="00216A09"/>
  </w:style>
  <w:style w:type="paragraph" w:customStyle="1" w:styleId="speakable">
    <w:name w:val="speakable"/>
    <w:basedOn w:val="Normal"/>
    <w:uiPriority w:val="99"/>
    <w:qFormat/>
    <w:rsid w:val="00216A09"/>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216A09"/>
  </w:style>
  <w:style w:type="character" w:customStyle="1" w:styleId="copyright">
    <w:name w:val="copyright"/>
    <w:basedOn w:val="DefaultParagraphFont"/>
    <w:rsid w:val="00216A09"/>
  </w:style>
  <w:style w:type="character" w:customStyle="1" w:styleId="TagCharCharCharChar">
    <w:name w:val="Tag Char Char Char Char"/>
    <w:basedOn w:val="DefaultParagraphFont"/>
    <w:rsid w:val="00216A09"/>
    <w:rPr>
      <w:rFonts w:ascii="Calibri" w:hAnsi="Calibri" w:cs="Calibri"/>
      <w:b/>
      <w:sz w:val="24"/>
    </w:rPr>
  </w:style>
  <w:style w:type="paragraph" w:customStyle="1" w:styleId="g-body">
    <w:name w:val="g-body"/>
    <w:basedOn w:val="Normal"/>
    <w:uiPriority w:val="99"/>
    <w:qFormat/>
    <w:rsid w:val="00216A09"/>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216A09"/>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216A09"/>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216A09"/>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216A09"/>
    <w:pPr>
      <w:spacing w:before="100" w:beforeAutospacing="1" w:after="100" w:afterAutospacing="1"/>
    </w:pPr>
    <w:rPr>
      <w:rFonts w:cs="Calibri"/>
      <w:sz w:val="24"/>
    </w:rPr>
  </w:style>
  <w:style w:type="paragraph" w:customStyle="1" w:styleId="style41">
    <w:name w:val="style4"/>
    <w:basedOn w:val="Normal"/>
    <w:uiPriority w:val="99"/>
    <w:qFormat/>
    <w:rsid w:val="00216A09"/>
    <w:pPr>
      <w:spacing w:before="100" w:beforeAutospacing="1" w:after="100" w:afterAutospacing="1"/>
    </w:pPr>
    <w:rPr>
      <w:rFonts w:ascii="Times New Roman" w:hAnsi="Times New Roman" w:cs="Calibri"/>
      <w:sz w:val="24"/>
    </w:rPr>
  </w:style>
  <w:style w:type="paragraph" w:customStyle="1" w:styleId="speech">
    <w:name w:val="speech"/>
    <w:basedOn w:val="Normal"/>
    <w:uiPriority w:val="99"/>
    <w:qFormat/>
    <w:rsid w:val="00216A09"/>
    <w:pPr>
      <w:spacing w:before="100" w:beforeAutospacing="1" w:after="100" w:afterAutospacing="1"/>
    </w:pPr>
    <w:rPr>
      <w:rFonts w:ascii="Times New Roman" w:hAnsi="Times New Roman" w:cs="Calibri"/>
      <w:sz w:val="24"/>
    </w:rPr>
  </w:style>
  <w:style w:type="character" w:customStyle="1" w:styleId="adtext">
    <w:name w:val="adtext"/>
    <w:basedOn w:val="DefaultParagraphFont"/>
    <w:rsid w:val="00216A09"/>
  </w:style>
  <w:style w:type="character" w:customStyle="1" w:styleId="UL-Bold">
    <w:name w:val="UL-Bold"/>
    <w:basedOn w:val="DefaultParagraphFont"/>
    <w:rsid w:val="00216A09"/>
    <w:rPr>
      <w:u w:val="thick"/>
    </w:rPr>
  </w:style>
  <w:style w:type="character" w:customStyle="1" w:styleId="UL-None">
    <w:name w:val="UL-None"/>
    <w:basedOn w:val="DefaultParagraphFont"/>
    <w:rsid w:val="00216A09"/>
    <w:rPr>
      <w:strike w:val="0"/>
      <w:dstrike w:val="0"/>
      <w:u w:val="none"/>
      <w:effect w:val="none"/>
    </w:rPr>
  </w:style>
  <w:style w:type="character" w:customStyle="1" w:styleId="gl">
    <w:name w:val="gl"/>
    <w:basedOn w:val="DefaultParagraphFont"/>
    <w:rsid w:val="00216A09"/>
  </w:style>
  <w:style w:type="character" w:customStyle="1" w:styleId="qu730rj69h">
    <w:name w:val="qu730rj69h"/>
    <w:basedOn w:val="DefaultParagraphFont"/>
    <w:rsid w:val="00216A09"/>
  </w:style>
  <w:style w:type="paragraph" w:customStyle="1" w:styleId="optext">
    <w:name w:val="optext"/>
    <w:basedOn w:val="Normal"/>
    <w:uiPriority w:val="99"/>
    <w:qFormat/>
    <w:rsid w:val="00216A09"/>
    <w:pPr>
      <w:spacing w:before="100" w:beforeAutospacing="1" w:after="100" w:afterAutospacing="1"/>
    </w:pPr>
    <w:rPr>
      <w:rFonts w:ascii="Times New Roman" w:hAnsi="Times New Roman" w:cs="Calibri"/>
      <w:sz w:val="24"/>
    </w:rPr>
  </w:style>
  <w:style w:type="character" w:customStyle="1" w:styleId="lmy74qr12z">
    <w:name w:val="lmy74qr12z"/>
    <w:basedOn w:val="DefaultParagraphFont"/>
    <w:rsid w:val="00216A09"/>
  </w:style>
  <w:style w:type="character" w:customStyle="1" w:styleId="icr880">
    <w:name w:val="icr880"/>
    <w:basedOn w:val="DefaultParagraphFont"/>
    <w:rsid w:val="00216A09"/>
  </w:style>
  <w:style w:type="character" w:customStyle="1" w:styleId="hx23q54">
    <w:name w:val="hx23q54"/>
    <w:basedOn w:val="DefaultParagraphFont"/>
    <w:rsid w:val="00216A09"/>
  </w:style>
  <w:style w:type="character" w:customStyle="1" w:styleId="m-5348258726587825636gmail-style13ptbold">
    <w:name w:val="m_-5348258726587825636gmail-style13ptbold"/>
    <w:basedOn w:val="DefaultParagraphFont"/>
    <w:rsid w:val="00216A09"/>
  </w:style>
  <w:style w:type="character" w:customStyle="1" w:styleId="m-5348258726587825636gmail-styleunderline">
    <w:name w:val="m_-5348258726587825636gmail-styleunderline"/>
    <w:basedOn w:val="DefaultParagraphFont"/>
    <w:rsid w:val="00216A09"/>
  </w:style>
  <w:style w:type="character" w:customStyle="1" w:styleId="UnderlineCharChar1">
    <w:name w:val="Underline Char Char1"/>
    <w:basedOn w:val="DefaultParagraphFont"/>
    <w:rsid w:val="00216A09"/>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216A09"/>
    <w:rPr>
      <w:rFonts w:asciiTheme="majorHAnsi" w:eastAsiaTheme="majorEastAsia" w:hAnsiTheme="majorHAnsi" w:cstheme="majorBidi"/>
      <w:b/>
      <w:bCs/>
      <w:color w:val="4F81BD" w:themeColor="accent1"/>
      <w:sz w:val="26"/>
      <w:szCs w:val="26"/>
    </w:rPr>
  </w:style>
  <w:style w:type="character" w:customStyle="1" w:styleId="m4385445901877740177gmail-styleunderline">
    <w:name w:val="m_4385445901877740177gmail-styleunderline"/>
    <w:basedOn w:val="DefaultParagraphFont"/>
    <w:rsid w:val="00216A09"/>
  </w:style>
  <w:style w:type="character" w:customStyle="1" w:styleId="CardsFont12ptCharChar">
    <w:name w:val="Cards + Font: 12 pt Char Char"/>
    <w:basedOn w:val="DefaultParagraphFont"/>
    <w:rsid w:val="00216A09"/>
    <w:rPr>
      <w:sz w:val="24"/>
      <w:szCs w:val="24"/>
      <w:u w:val="thick"/>
      <w:lang w:val="en-US" w:eastAsia="en-US" w:bidi="ar-SA"/>
    </w:rPr>
  </w:style>
  <w:style w:type="character" w:customStyle="1" w:styleId="NothingChar1">
    <w:name w:val="Nothing Char1"/>
    <w:basedOn w:val="DefaultParagraphFont"/>
    <w:rsid w:val="00216A09"/>
    <w:rPr>
      <w:lang w:val="en-US" w:eastAsia="en-US" w:bidi="ar-SA"/>
    </w:rPr>
  </w:style>
  <w:style w:type="paragraph" w:customStyle="1" w:styleId="useless">
    <w:name w:val="useless"/>
    <w:basedOn w:val="Normal"/>
    <w:uiPriority w:val="99"/>
    <w:qFormat/>
    <w:rsid w:val="00216A09"/>
    <w:rPr>
      <w:rFonts w:ascii="Times New Roman" w:eastAsia="Times New Roman" w:hAnsi="Times New Roman" w:cs="Calibri"/>
      <w:sz w:val="12"/>
    </w:rPr>
  </w:style>
  <w:style w:type="character" w:customStyle="1" w:styleId="DDIUnderline">
    <w:name w:val="DDI Underline"/>
    <w:qFormat/>
    <w:rsid w:val="00216A09"/>
    <w:rPr>
      <w:rFonts w:ascii="Times New Roman" w:hAnsi="Times New Roman"/>
      <w:sz w:val="24"/>
      <w:u w:val="single"/>
    </w:rPr>
  </w:style>
  <w:style w:type="character" w:customStyle="1" w:styleId="Char1">
    <w:name w:val="Char1"/>
    <w:basedOn w:val="DefaultParagraphFont"/>
    <w:rsid w:val="00216A09"/>
    <w:rPr>
      <w:rFonts w:cs="Arial"/>
      <w:b/>
      <w:bCs/>
      <w:iCs/>
      <w:sz w:val="24"/>
      <w:szCs w:val="28"/>
      <w:lang w:val="en-US" w:eastAsia="en-US" w:bidi="ar-SA"/>
    </w:rPr>
  </w:style>
  <w:style w:type="paragraph" w:customStyle="1" w:styleId="ALLCAPS">
    <w:name w:val="ALL CAPS"/>
    <w:basedOn w:val="Normal"/>
    <w:link w:val="ALLCAPSChar"/>
    <w:qFormat/>
    <w:rsid w:val="00216A09"/>
    <w:rPr>
      <w:rFonts w:ascii="Times New Roman" w:eastAsia="Times New Roman" w:hAnsi="Times New Roman" w:cs="Calibri"/>
      <w:b/>
      <w:caps/>
    </w:rPr>
  </w:style>
  <w:style w:type="character" w:customStyle="1" w:styleId="ALLCAPSChar">
    <w:name w:val="ALL CAPS Char"/>
    <w:basedOn w:val="DefaultParagraphFont"/>
    <w:link w:val="ALLCAPS"/>
    <w:rsid w:val="00216A09"/>
    <w:rPr>
      <w:rFonts w:ascii="Times New Roman" w:eastAsia="Times New Roman" w:hAnsi="Times New Roman" w:cs="Calibri"/>
      <w:b/>
      <w:caps/>
      <w:sz w:val="22"/>
    </w:rPr>
  </w:style>
  <w:style w:type="paragraph" w:customStyle="1" w:styleId="TagCharCharCharCharCharCharChar0">
    <w:name w:val="Tag Char Char Char Char Char Char Char"/>
    <w:basedOn w:val="Normal"/>
    <w:link w:val="TagCharCharCharCharCharCharCharChar"/>
    <w:qFormat/>
    <w:rsid w:val="00216A09"/>
    <w:rPr>
      <w:rFonts w:ascii="Times New Roman" w:eastAsia="Times New Roman" w:hAnsi="Times New Roman" w:cs="Calibri"/>
      <w:b/>
      <w:sz w:val="24"/>
    </w:rPr>
  </w:style>
  <w:style w:type="character" w:customStyle="1" w:styleId="TagCharCharCharCharCharCharCharChar">
    <w:name w:val="Tag Char Char Char Char Char Char Char Char"/>
    <w:basedOn w:val="DefaultParagraphFont"/>
    <w:link w:val="TagCharCharCharCharCharCharChar0"/>
    <w:rsid w:val="00216A09"/>
    <w:rPr>
      <w:rFonts w:ascii="Times New Roman" w:eastAsia="Times New Roman" w:hAnsi="Times New Roman" w:cs="Calibri"/>
      <w:b/>
    </w:rPr>
  </w:style>
  <w:style w:type="character" w:customStyle="1" w:styleId="10ptnotbold">
    <w:name w:val="10ptnotbold"/>
    <w:basedOn w:val="DefaultParagraphFont"/>
    <w:rsid w:val="00216A09"/>
    <w:rPr>
      <w:sz w:val="20"/>
    </w:rPr>
  </w:style>
  <w:style w:type="character" w:customStyle="1" w:styleId="Cites-AuthorDate">
    <w:name w:val="Cites-Author/Date"/>
    <w:rsid w:val="00216A09"/>
    <w:rPr>
      <w:rFonts w:ascii="Helvetica" w:hAnsi="Helvetica"/>
      <w:b/>
      <w:sz w:val="22"/>
      <w:szCs w:val="24"/>
      <w:u w:val="thick"/>
    </w:rPr>
  </w:style>
  <w:style w:type="paragraph" w:customStyle="1" w:styleId="CiteTag">
    <w:name w:val="Cite/Tag"/>
    <w:basedOn w:val="Normal"/>
    <w:uiPriority w:val="99"/>
    <w:qFormat/>
    <w:rsid w:val="00216A09"/>
    <w:rPr>
      <w:rFonts w:ascii="Times New Roman" w:eastAsia="Cambria" w:hAnsi="Times New Roman" w:cs="Calibri"/>
      <w:b/>
    </w:rPr>
  </w:style>
  <w:style w:type="character" w:customStyle="1" w:styleId="CardsFont6ptChar1">
    <w:name w:val="Cards + Font: 6 pt Char1"/>
    <w:basedOn w:val="CardsChar"/>
    <w:link w:val="CardsFont6pt"/>
    <w:rsid w:val="00216A09"/>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216A09"/>
  </w:style>
  <w:style w:type="character" w:customStyle="1" w:styleId="m489902567989944824gmail-styleunderline">
    <w:name w:val="m_489902567989944824gmail-styleunderline"/>
    <w:basedOn w:val="DefaultParagraphFont"/>
    <w:rsid w:val="00216A09"/>
  </w:style>
  <w:style w:type="paragraph" w:customStyle="1" w:styleId="Analytic0">
    <w:name w:val="Analytic"/>
    <w:basedOn w:val="Normal"/>
    <w:link w:val="AnalyticChar0"/>
    <w:autoRedefine/>
    <w:uiPriority w:val="4"/>
    <w:qFormat/>
    <w:rsid w:val="00216A09"/>
    <w:rPr>
      <w:b/>
      <w:sz w:val="26"/>
    </w:rPr>
  </w:style>
  <w:style w:type="character" w:customStyle="1" w:styleId="AnalyticChar0">
    <w:name w:val="Analytic Char"/>
    <w:basedOn w:val="DefaultParagraphFont"/>
    <w:link w:val="Analytic0"/>
    <w:uiPriority w:val="4"/>
    <w:rsid w:val="00216A09"/>
    <w:rPr>
      <w:rFonts w:ascii="Calibri" w:hAnsi="Calibri"/>
      <w:b/>
      <w:sz w:val="26"/>
    </w:rPr>
  </w:style>
  <w:style w:type="character" w:customStyle="1" w:styleId="UnresolvedMention2">
    <w:name w:val="Unresolved Mention2"/>
    <w:basedOn w:val="DefaultParagraphFont"/>
    <w:uiPriority w:val="99"/>
    <w:rsid w:val="00216A09"/>
    <w:rPr>
      <w:color w:val="808080"/>
      <w:shd w:val="clear" w:color="auto" w:fill="E6E6E6"/>
    </w:rPr>
  </w:style>
  <w:style w:type="character" w:customStyle="1" w:styleId="swauthor">
    <w:name w:val="sw_author"/>
    <w:rsid w:val="00216A09"/>
  </w:style>
  <w:style w:type="character" w:customStyle="1" w:styleId="UnderlineCharChar3">
    <w:name w:val="Underline Char Char3"/>
    <w:rsid w:val="00216A09"/>
    <w:rPr>
      <w:szCs w:val="24"/>
      <w:u w:val="single"/>
      <w:lang w:val="en-US" w:eastAsia="en-US" w:bidi="ar-SA"/>
    </w:rPr>
  </w:style>
  <w:style w:type="character" w:customStyle="1" w:styleId="tl8wme">
    <w:name w:val="tl8wme"/>
    <w:basedOn w:val="DefaultParagraphFont"/>
    <w:rsid w:val="00216A09"/>
  </w:style>
  <w:style w:type="character" w:customStyle="1" w:styleId="Mention3">
    <w:name w:val="Mention3"/>
    <w:basedOn w:val="DefaultParagraphFont"/>
    <w:uiPriority w:val="99"/>
    <w:semiHidden/>
    <w:unhideWhenUsed/>
    <w:rsid w:val="00216A09"/>
    <w:rPr>
      <w:color w:val="2B579A"/>
      <w:shd w:val="clear" w:color="auto" w:fill="E6E6E6"/>
    </w:rPr>
  </w:style>
  <w:style w:type="character" w:customStyle="1" w:styleId="m-5251091010484660064gmail-style13ptbold">
    <w:name w:val="m_-5251091010484660064gmail-style13ptbold"/>
    <w:basedOn w:val="DefaultParagraphFont"/>
    <w:rsid w:val="00216A09"/>
  </w:style>
  <w:style w:type="character" w:customStyle="1" w:styleId="m-5251091010484660064gmail-styleunderline">
    <w:name w:val="m_-5251091010484660064gmail-styleunderline"/>
    <w:basedOn w:val="DefaultParagraphFont"/>
    <w:rsid w:val="00216A09"/>
  </w:style>
  <w:style w:type="character" w:customStyle="1" w:styleId="tablecaption">
    <w:name w:val="tablecaption"/>
    <w:basedOn w:val="DefaultParagraphFont"/>
    <w:rsid w:val="00216A09"/>
  </w:style>
  <w:style w:type="character" w:customStyle="1" w:styleId="StyleLatinHelvetica105ptBlack">
    <w:name w:val="Style (Latin) Helvetica 10.5 pt Black"/>
    <w:basedOn w:val="DefaultParagraphFont"/>
    <w:rsid w:val="00216A09"/>
    <w:rPr>
      <w:rFonts w:ascii="Times New Roman" w:hAnsi="Times New Roman"/>
      <w:color w:val="000000"/>
      <w:sz w:val="21"/>
    </w:rPr>
  </w:style>
  <w:style w:type="character" w:customStyle="1" w:styleId="m-413333960618644972gmail-style13ptbold">
    <w:name w:val="m_-413333960618644972gmail-style13ptbold"/>
    <w:basedOn w:val="DefaultParagraphFont"/>
    <w:rsid w:val="00216A09"/>
  </w:style>
  <w:style w:type="character" w:customStyle="1" w:styleId="m-413333960618644972gmail-styleunderline">
    <w:name w:val="m_-413333960618644972gmail-styleunderline"/>
    <w:basedOn w:val="DefaultParagraphFont"/>
    <w:rsid w:val="00216A09"/>
  </w:style>
  <w:style w:type="character" w:customStyle="1" w:styleId="m8314098763611656848gmail-stylestylebold12pt">
    <w:name w:val="m_8314098763611656848gmail-stylestylebold12pt"/>
    <w:basedOn w:val="DefaultParagraphFont"/>
    <w:rsid w:val="00216A09"/>
  </w:style>
  <w:style w:type="character" w:customStyle="1" w:styleId="m8314098763611656848gmail-styleboldunderline">
    <w:name w:val="m_8314098763611656848gmail-styleboldunderline"/>
    <w:basedOn w:val="DefaultParagraphFont"/>
    <w:rsid w:val="00216A09"/>
  </w:style>
  <w:style w:type="paragraph" w:customStyle="1" w:styleId="Spacer">
    <w:name w:val="Spacer"/>
    <w:basedOn w:val="Heading1"/>
    <w:link w:val="SpacerChar"/>
    <w:autoRedefine/>
    <w:uiPriority w:val="4"/>
    <w:qFormat/>
    <w:rsid w:val="00216A09"/>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216A09"/>
    <w:rPr>
      <w:rFonts w:ascii="Georgia" w:eastAsiaTheme="majorEastAsia" w:hAnsi="Georgia" w:cstheme="majorBidi"/>
      <w:b/>
      <w:bCs/>
      <w:szCs w:val="32"/>
    </w:rPr>
  </w:style>
  <w:style w:type="paragraph" w:customStyle="1" w:styleId="msonormal0">
    <w:name w:val="msonormal"/>
    <w:basedOn w:val="Normal"/>
    <w:rsid w:val="00216A09"/>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216A09"/>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216A09"/>
    <w:rPr>
      <w:rFonts w:ascii="Georgia" w:eastAsia="Times New Roman" w:hAnsi="Georgia" w:cs="Arial" w:hint="default"/>
      <w:b/>
      <w:bCs/>
      <w:kern w:val="32"/>
      <w:sz w:val="28"/>
      <w:szCs w:val="32"/>
    </w:rPr>
  </w:style>
  <w:style w:type="character" w:customStyle="1" w:styleId="SmallChar0">
    <w:name w:val="Small Char"/>
    <w:aliases w:val="Debate Text Char1,No Spacing2 Char1,No Spacing11 Char1"/>
    <w:qFormat/>
    <w:rsid w:val="00216A09"/>
    <w:rPr>
      <w:rFonts w:ascii="Arial Narrow" w:hAnsi="Arial Narrow" w:cs="Times New Roman"/>
      <w:color w:val="000000"/>
      <w:sz w:val="16"/>
    </w:rPr>
  </w:style>
  <w:style w:type="character" w:customStyle="1" w:styleId="CiteReal0">
    <w:name w:val="CiteReal"/>
    <w:uiPriority w:val="1"/>
    <w:qFormat/>
    <w:rsid w:val="00216A09"/>
    <w:rPr>
      <w:rFonts w:ascii="Arial" w:hAnsi="Arial"/>
      <w:b/>
      <w:sz w:val="24"/>
      <w:u w:val="single"/>
    </w:rPr>
  </w:style>
  <w:style w:type="character" w:customStyle="1" w:styleId="dropcap1">
    <w:name w:val="dropcap1"/>
    <w:rsid w:val="00216A09"/>
  </w:style>
  <w:style w:type="paragraph" w:customStyle="1" w:styleId="Style31">
    <w:name w:val="Style31"/>
    <w:basedOn w:val="Normal"/>
    <w:uiPriority w:val="99"/>
    <w:rsid w:val="00216A09"/>
    <w:pPr>
      <w:spacing w:line="197" w:lineRule="exact"/>
      <w:jc w:val="both"/>
    </w:pPr>
    <w:rPr>
      <w:rFonts w:ascii="Palatino Linotype" w:hAnsi="Palatino Linotype" w:cs="Palatino Linotype"/>
      <w:sz w:val="16"/>
    </w:rPr>
  </w:style>
  <w:style w:type="paragraph" w:customStyle="1" w:styleId="Style42">
    <w:name w:val="Style42"/>
    <w:basedOn w:val="Normal"/>
    <w:uiPriority w:val="99"/>
    <w:rsid w:val="00216A09"/>
    <w:pPr>
      <w:spacing w:line="202" w:lineRule="exact"/>
      <w:jc w:val="both"/>
    </w:pPr>
    <w:rPr>
      <w:rFonts w:ascii="Palatino Linotype" w:hAnsi="Palatino Linotype" w:cs="Palatino Linotype"/>
      <w:sz w:val="16"/>
    </w:rPr>
  </w:style>
  <w:style w:type="paragraph" w:customStyle="1" w:styleId="Style51">
    <w:name w:val="Style51"/>
    <w:basedOn w:val="Normal"/>
    <w:uiPriority w:val="99"/>
    <w:rsid w:val="00216A09"/>
    <w:pPr>
      <w:spacing w:line="200" w:lineRule="exact"/>
      <w:jc w:val="both"/>
    </w:pPr>
    <w:rPr>
      <w:rFonts w:ascii="Palatino Linotype" w:hAnsi="Palatino Linotype" w:cs="Palatino Linotype"/>
      <w:sz w:val="16"/>
    </w:rPr>
  </w:style>
  <w:style w:type="character" w:customStyle="1" w:styleId="FontStyle72">
    <w:name w:val="Font Style72"/>
    <w:uiPriority w:val="99"/>
    <w:rsid w:val="00216A09"/>
    <w:rPr>
      <w:rFonts w:ascii="Cambria" w:hAnsi="Cambria" w:cs="Cambria" w:hint="default"/>
      <w:sz w:val="16"/>
      <w:szCs w:val="16"/>
    </w:rPr>
  </w:style>
  <w:style w:type="character" w:customStyle="1" w:styleId="FontStyle73">
    <w:name w:val="Font Style73"/>
    <w:uiPriority w:val="99"/>
    <w:rsid w:val="00216A09"/>
    <w:rPr>
      <w:rFonts w:ascii="Cambria" w:hAnsi="Cambria" w:cs="Cambria" w:hint="default"/>
      <w:i/>
      <w:iCs/>
      <w:sz w:val="16"/>
      <w:szCs w:val="16"/>
    </w:rPr>
  </w:style>
  <w:style w:type="character" w:customStyle="1" w:styleId="UnderlinestyleChar2">
    <w:name w:val="Underline style Char2"/>
    <w:rsid w:val="00216A09"/>
    <w:rPr>
      <w:sz w:val="22"/>
      <w:szCs w:val="24"/>
      <w:u w:val="single"/>
      <w:lang w:val="en-US" w:eastAsia="en-US" w:bidi="ar-SA"/>
    </w:rPr>
  </w:style>
  <w:style w:type="character" w:customStyle="1" w:styleId="FontStyle49">
    <w:name w:val="Font Style49"/>
    <w:uiPriority w:val="99"/>
    <w:rsid w:val="00216A09"/>
    <w:rPr>
      <w:rFonts w:ascii="Cambria" w:hAnsi="Cambria" w:cs="Cambria"/>
      <w:sz w:val="20"/>
      <w:szCs w:val="20"/>
    </w:rPr>
  </w:style>
  <w:style w:type="character" w:customStyle="1" w:styleId="FontStyle50">
    <w:name w:val="Font Style50"/>
    <w:uiPriority w:val="99"/>
    <w:rsid w:val="00216A09"/>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216A09"/>
    <w:pPr>
      <w:suppressAutoHyphens/>
    </w:pPr>
    <w:rPr>
      <w:rFonts w:ascii="Cambria" w:eastAsia="Cambria" w:hAnsi="Cambria" w:cs="Cambria"/>
      <w:spacing w:val="-3"/>
      <w:sz w:val="16"/>
      <w:szCs w:val="20"/>
    </w:rPr>
  </w:style>
  <w:style w:type="character" w:customStyle="1" w:styleId="StyleCardworksLinespacingsingleChar">
    <w:name w:val="Style Card works + Line spacing:  single Char"/>
    <w:basedOn w:val="DefaultParagraphFont"/>
    <w:link w:val="StyleCardworksLinespacingsingle"/>
    <w:rsid w:val="00216A09"/>
    <w:rPr>
      <w:rFonts w:ascii="Cambria" w:eastAsia="Cambria" w:hAnsi="Cambria" w:cs="Cambria"/>
      <w:spacing w:val="-3"/>
      <w:sz w:val="16"/>
      <w:szCs w:val="20"/>
    </w:rPr>
  </w:style>
  <w:style w:type="character" w:customStyle="1" w:styleId="kn">
    <w:name w:val="kn"/>
    <w:basedOn w:val="DefaultParagraphFont"/>
    <w:rsid w:val="00216A09"/>
  </w:style>
  <w:style w:type="character" w:customStyle="1" w:styleId="StyleStyleUnderlineUnderlineStyleBoldUnderlineIntenseEmphas">
    <w:name w:val="Style Style UnderlineUnderlineStyle Bold UnderlineIntense Emphas..."/>
    <w:basedOn w:val="DefaultParagraphFont"/>
    <w:rsid w:val="00216A09"/>
    <w:rPr>
      <w:b/>
      <w:bCs/>
      <w:sz w:val="26"/>
      <w:u w:val="single"/>
    </w:rPr>
  </w:style>
  <w:style w:type="character" w:customStyle="1" w:styleId="articoloinside">
    <w:name w:val="articolo_inside"/>
    <w:rsid w:val="00216A09"/>
  </w:style>
  <w:style w:type="paragraph" w:customStyle="1" w:styleId="pagetools">
    <w:name w:val="pagetools"/>
    <w:basedOn w:val="Normal"/>
    <w:rsid w:val="00216A09"/>
    <w:pPr>
      <w:spacing w:before="100" w:beforeAutospacing="1" w:after="100" w:afterAutospacing="1"/>
    </w:pPr>
    <w:rPr>
      <w:rFonts w:ascii="Cambria" w:eastAsia="Cambria" w:hAnsi="Cambria"/>
      <w:sz w:val="24"/>
    </w:rPr>
  </w:style>
  <w:style w:type="character" w:customStyle="1" w:styleId="desc">
    <w:name w:val="desc"/>
    <w:basedOn w:val="DefaultParagraphFont"/>
    <w:rsid w:val="00216A09"/>
  </w:style>
  <w:style w:type="character" w:customStyle="1" w:styleId="job">
    <w:name w:val="job"/>
    <w:basedOn w:val="DefaultParagraphFont"/>
    <w:rsid w:val="00216A09"/>
  </w:style>
  <w:style w:type="character" w:customStyle="1" w:styleId="publisher">
    <w:name w:val="publisher"/>
    <w:basedOn w:val="DefaultParagraphFont"/>
    <w:rsid w:val="00216A09"/>
  </w:style>
  <w:style w:type="character" w:customStyle="1" w:styleId="pubyear">
    <w:name w:val="pubyear"/>
    <w:basedOn w:val="DefaultParagraphFont"/>
    <w:rsid w:val="00216A09"/>
  </w:style>
  <w:style w:type="character" w:customStyle="1" w:styleId="pubcity">
    <w:name w:val="pubcity"/>
    <w:basedOn w:val="DefaultParagraphFont"/>
    <w:rsid w:val="00216A09"/>
  </w:style>
  <w:style w:type="character" w:customStyle="1" w:styleId="bodycontentlink">
    <w:name w:val="bodycontentlink"/>
    <w:basedOn w:val="DefaultParagraphFont"/>
    <w:rsid w:val="00216A09"/>
  </w:style>
  <w:style w:type="paragraph" w:customStyle="1" w:styleId="C-Text">
    <w:name w:val="C-Text"/>
    <w:basedOn w:val="Normal"/>
    <w:rsid w:val="00216A09"/>
    <w:pPr>
      <w:tabs>
        <w:tab w:val="num" w:pos="720"/>
      </w:tabs>
      <w:ind w:left="720" w:hanging="360"/>
    </w:pPr>
    <w:rPr>
      <w:rFonts w:ascii="Book Antiqua" w:hAnsi="Book Antiqua"/>
      <w:sz w:val="24"/>
    </w:rPr>
  </w:style>
  <w:style w:type="character" w:customStyle="1" w:styleId="ecdate">
    <w:name w:val="ec_date"/>
    <w:basedOn w:val="DefaultParagraphFont"/>
    <w:rsid w:val="00216A09"/>
    <w:rPr>
      <w:rFonts w:ascii="Symbol" w:hAnsi="Symbol" w:hint="default"/>
      <w:sz w:val="20"/>
      <w:szCs w:val="20"/>
      <w:shd w:val="clear" w:color="auto" w:fill="FFFFFF"/>
    </w:rPr>
  </w:style>
  <w:style w:type="paragraph" w:customStyle="1" w:styleId="ecmsonormal">
    <w:name w:val="ec_msonormal"/>
    <w:basedOn w:val="Normal"/>
    <w:rsid w:val="00216A09"/>
    <w:pPr>
      <w:shd w:val="clear" w:color="auto" w:fill="FFFFFF"/>
      <w:spacing w:before="100" w:beforeAutospacing="1" w:after="100" w:afterAutospacing="1"/>
      <w:textAlignment w:val="top"/>
    </w:pPr>
    <w:rPr>
      <w:rFonts w:ascii="Symbol" w:hAnsi="Symbol"/>
      <w:sz w:val="16"/>
    </w:rPr>
  </w:style>
  <w:style w:type="character" w:customStyle="1" w:styleId="hittermhilite">
    <w:name w:val="hittermhilite"/>
    <w:basedOn w:val="DefaultParagraphFont"/>
    <w:rsid w:val="00216A09"/>
  </w:style>
  <w:style w:type="character" w:customStyle="1" w:styleId="articleheadline">
    <w:name w:val="articleheadline"/>
    <w:basedOn w:val="DefaultParagraphFont"/>
    <w:rsid w:val="00216A09"/>
  </w:style>
  <w:style w:type="paragraph" w:customStyle="1" w:styleId="u-intro">
    <w:name w:val="u-intro"/>
    <w:basedOn w:val="Normal"/>
    <w:rsid w:val="00216A09"/>
    <w:pPr>
      <w:spacing w:before="100" w:beforeAutospacing="1" w:after="100" w:afterAutospacing="1"/>
    </w:pPr>
    <w:rPr>
      <w:rFonts w:ascii="Georgia" w:hAnsi="Georgia"/>
      <w:sz w:val="24"/>
    </w:rPr>
  </w:style>
  <w:style w:type="character" w:customStyle="1" w:styleId="u-byline">
    <w:name w:val="u-byline"/>
    <w:basedOn w:val="DefaultParagraphFont"/>
    <w:rsid w:val="00216A09"/>
  </w:style>
  <w:style w:type="character" w:customStyle="1" w:styleId="articlebya">
    <w:name w:val="articleby_a"/>
    <w:basedOn w:val="DefaultParagraphFont"/>
    <w:rsid w:val="00216A09"/>
  </w:style>
  <w:style w:type="character" w:customStyle="1" w:styleId="popupwinby">
    <w:name w:val="popupwinby"/>
    <w:basedOn w:val="DefaultParagraphFont"/>
    <w:rsid w:val="00216A09"/>
  </w:style>
  <w:style w:type="character" w:customStyle="1" w:styleId="storyheader">
    <w:name w:val="storyheader"/>
    <w:basedOn w:val="DefaultParagraphFont"/>
    <w:rsid w:val="00216A09"/>
  </w:style>
  <w:style w:type="character" w:customStyle="1" w:styleId="marron">
    <w:name w:val="marron"/>
    <w:basedOn w:val="DefaultParagraphFont"/>
    <w:rsid w:val="00216A09"/>
  </w:style>
  <w:style w:type="paragraph" w:customStyle="1" w:styleId="StyleNormalWeb10pt">
    <w:name w:val="Style Normal (Web) + 10 pt"/>
    <w:basedOn w:val="NormalWeb"/>
    <w:next w:val="Normal"/>
    <w:rsid w:val="00216A09"/>
    <w:rPr>
      <w:rFonts w:ascii="Bookman Old Style" w:eastAsiaTheme="minorHAnsi" w:hAnsi="Bookman Old Style" w:cstheme="minorBidi"/>
      <w:sz w:val="20"/>
      <w:lang w:bidi="ar-SA"/>
    </w:rPr>
  </w:style>
  <w:style w:type="character" w:customStyle="1" w:styleId="StyleNormalWeb10ptChar">
    <w:name w:val="Style Normal (Web) + 10 pt Char"/>
    <w:basedOn w:val="DefaultParagraphFont"/>
    <w:rsid w:val="00216A09"/>
    <w:rPr>
      <w:szCs w:val="24"/>
      <w:lang w:val="en-US" w:eastAsia="en-US" w:bidi="ar-SA"/>
    </w:rPr>
  </w:style>
  <w:style w:type="paragraph" w:customStyle="1" w:styleId="TagCiteShells">
    <w:name w:val="Tag/Cite/Shells"/>
    <w:basedOn w:val="Normal"/>
    <w:rsid w:val="00216A09"/>
    <w:rPr>
      <w:rFonts w:ascii="Georgia" w:hAnsi="Georgia"/>
      <w:b/>
      <w:sz w:val="16"/>
    </w:rPr>
  </w:style>
  <w:style w:type="paragraph" w:customStyle="1" w:styleId="DefinitionTerm">
    <w:name w:val="Definition Term"/>
    <w:basedOn w:val="Normal"/>
    <w:next w:val="Normal"/>
    <w:rsid w:val="00216A09"/>
    <w:rPr>
      <w:rFonts w:ascii="Georgia" w:hAnsi="Georgia"/>
      <w:snapToGrid w:val="0"/>
      <w:sz w:val="24"/>
    </w:rPr>
  </w:style>
  <w:style w:type="character" w:customStyle="1" w:styleId="Style3CharChar">
    <w:name w:val="Style3 Char Char"/>
    <w:basedOn w:val="DefaultParagraphFont"/>
    <w:rsid w:val="00216A09"/>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216A09"/>
    <w:pPr>
      <w:spacing w:after="60"/>
    </w:pPr>
    <w:rPr>
      <w:rFonts w:ascii="Georgia" w:eastAsia="Segoe UI" w:hAnsi="Georgia" w:cs="Cambria"/>
      <w:caps/>
      <w:sz w:val="20"/>
      <w:lang w:eastAsia="zh-CN"/>
    </w:rPr>
  </w:style>
  <w:style w:type="character" w:customStyle="1" w:styleId="NormalChar0">
    <w:name w:val="Normal Char"/>
    <w:basedOn w:val="DefaultParagraphFont"/>
    <w:rsid w:val="00216A09"/>
    <w:rPr>
      <w:lang w:eastAsia="en-US"/>
    </w:rPr>
  </w:style>
  <w:style w:type="character" w:customStyle="1" w:styleId="BoldUnderlineChar2">
    <w:name w:val="Bold + Underline Char"/>
    <w:basedOn w:val="DefaultParagraphFont"/>
    <w:rsid w:val="00216A09"/>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216A09"/>
    <w:pPr>
      <w:autoSpaceDE w:val="0"/>
      <w:autoSpaceDN w:val="0"/>
      <w:adjustRightInd w:val="0"/>
      <w:ind w:left="432" w:right="432"/>
      <w:jc w:val="both"/>
    </w:pPr>
    <w:rPr>
      <w:rFonts w:ascii="Georgia" w:hAnsi="Georgia"/>
      <w:sz w:val="24"/>
      <w:u w:val="thick"/>
    </w:rPr>
  </w:style>
  <w:style w:type="character" w:customStyle="1" w:styleId="citationiacgale">
    <w:name w:val="citation iac gale"/>
    <w:basedOn w:val="DefaultParagraphFont"/>
    <w:rsid w:val="00216A09"/>
  </w:style>
  <w:style w:type="character" w:customStyle="1" w:styleId="CharacterStyle7">
    <w:name w:val="Character Style 7"/>
    <w:rsid w:val="00216A09"/>
    <w:rPr>
      <w:rFonts w:ascii="Trebuchet MS" w:hAnsi="Trebuchet MS" w:cs="Trebuchet MS"/>
      <w:sz w:val="20"/>
      <w:szCs w:val="20"/>
      <w:u w:val="single"/>
    </w:rPr>
  </w:style>
  <w:style w:type="character" w:customStyle="1" w:styleId="StyleStyle4Char">
    <w:name w:val="Style Style4 + Char"/>
    <w:basedOn w:val="DefaultParagraphFont"/>
    <w:rsid w:val="00216A09"/>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216A09"/>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216A09"/>
    <w:rPr>
      <w:rFonts w:ascii="Symbol" w:hAnsi="Symbol"/>
      <w:sz w:val="21"/>
      <w:szCs w:val="21"/>
      <w:u w:val="thick"/>
    </w:rPr>
  </w:style>
  <w:style w:type="character" w:customStyle="1" w:styleId="UnderlinedEvidenceCharChar">
    <w:name w:val="Underlined Evidence Char Char"/>
    <w:basedOn w:val="DefaultParagraphFont"/>
    <w:rsid w:val="00216A09"/>
    <w:rPr>
      <w:rFonts w:ascii="Symbol" w:hAnsi="Symbol"/>
      <w:sz w:val="21"/>
      <w:szCs w:val="21"/>
      <w:u w:val="thick"/>
      <w:lang w:val="en-US" w:eastAsia="en-US" w:bidi="ar-SA"/>
    </w:rPr>
  </w:style>
  <w:style w:type="paragraph" w:customStyle="1" w:styleId="Cite8">
    <w:name w:val="Cite8"/>
    <w:basedOn w:val="Normal"/>
    <w:autoRedefine/>
    <w:qFormat/>
    <w:rsid w:val="00216A09"/>
    <w:rPr>
      <w:rFonts w:ascii="Trebuchet MS" w:eastAsia="Verdana" w:hAnsi="Trebuchet MS" w:cs="Cambria"/>
      <w:sz w:val="16"/>
    </w:rPr>
  </w:style>
  <w:style w:type="paragraph" w:customStyle="1" w:styleId="8font">
    <w:name w:val="8font"/>
    <w:basedOn w:val="Normal"/>
    <w:next w:val="Normal"/>
    <w:autoRedefine/>
    <w:qFormat/>
    <w:rsid w:val="00216A09"/>
    <w:rPr>
      <w:rFonts w:ascii="Georgia" w:eastAsia="Cambria Math" w:hAnsi="Georgia" w:cs="Cambria"/>
      <w:sz w:val="16"/>
      <w:szCs w:val="16"/>
    </w:rPr>
  </w:style>
  <w:style w:type="character" w:customStyle="1" w:styleId="NoterefInText">
    <w:name w:val="_NoterefInText"/>
    <w:uiPriority w:val="99"/>
    <w:rsid w:val="00216A09"/>
    <w:rPr>
      <w:rFonts w:cs="AKDPE C+ Utopia"/>
      <w:color w:val="000000"/>
    </w:rPr>
  </w:style>
  <w:style w:type="character" w:customStyle="1" w:styleId="postauthor">
    <w:name w:val="postauthor"/>
    <w:basedOn w:val="DefaultParagraphFont"/>
    <w:rsid w:val="00216A09"/>
  </w:style>
  <w:style w:type="paragraph" w:customStyle="1" w:styleId="notes-source-hasnotes">
    <w:name w:val="notes-source-hasnotes"/>
    <w:basedOn w:val="Normal"/>
    <w:rsid w:val="00216A09"/>
    <w:pPr>
      <w:spacing w:before="100" w:beforeAutospacing="1" w:after="100" w:afterAutospacing="1"/>
    </w:pPr>
    <w:rPr>
      <w:sz w:val="16"/>
      <w:szCs w:val="20"/>
    </w:rPr>
  </w:style>
  <w:style w:type="character" w:customStyle="1" w:styleId="span">
    <w:name w:val="span"/>
    <w:basedOn w:val="DefaultParagraphFont"/>
    <w:rsid w:val="00216A09"/>
  </w:style>
  <w:style w:type="character" w:customStyle="1" w:styleId="maintitle">
    <w:name w:val="maintitle"/>
    <w:basedOn w:val="DefaultParagraphFont"/>
    <w:rsid w:val="00216A09"/>
  </w:style>
  <w:style w:type="character" w:customStyle="1" w:styleId="thirdparty-logo">
    <w:name w:val="thirdparty-logo"/>
    <w:basedOn w:val="DefaultParagraphFont"/>
    <w:rsid w:val="00216A09"/>
  </w:style>
  <w:style w:type="character" w:customStyle="1" w:styleId="posted">
    <w:name w:val="posted"/>
    <w:basedOn w:val="DefaultParagraphFont"/>
    <w:rsid w:val="00216A09"/>
  </w:style>
  <w:style w:type="character" w:customStyle="1" w:styleId="ticker">
    <w:name w:val="ticker"/>
    <w:basedOn w:val="DefaultParagraphFont"/>
    <w:rsid w:val="00216A09"/>
  </w:style>
  <w:style w:type="paragraph" w:customStyle="1" w:styleId="articlemeta">
    <w:name w:val="articlemeta"/>
    <w:basedOn w:val="Normal"/>
    <w:rsid w:val="00216A09"/>
    <w:pPr>
      <w:spacing w:before="100" w:beforeAutospacing="1" w:after="100" w:afterAutospacing="1"/>
    </w:pPr>
    <w:rPr>
      <w:sz w:val="16"/>
      <w:szCs w:val="20"/>
    </w:rPr>
  </w:style>
  <w:style w:type="character" w:customStyle="1" w:styleId="vcard">
    <w:name w:val="vcard"/>
    <w:basedOn w:val="DefaultParagraphFont"/>
    <w:rsid w:val="00216A09"/>
  </w:style>
  <w:style w:type="character" w:customStyle="1" w:styleId="print-footnote">
    <w:name w:val="print-footnote"/>
    <w:basedOn w:val="DefaultParagraphFont"/>
    <w:rsid w:val="00216A09"/>
  </w:style>
  <w:style w:type="character" w:customStyle="1" w:styleId="datestring">
    <w:name w:val="datestring"/>
    <w:basedOn w:val="DefaultParagraphFont"/>
    <w:rsid w:val="00216A09"/>
  </w:style>
  <w:style w:type="paragraph" w:customStyle="1" w:styleId="noindent0">
    <w:name w:val="no_indent"/>
    <w:basedOn w:val="Normal"/>
    <w:rsid w:val="00216A09"/>
    <w:pPr>
      <w:spacing w:before="100" w:beforeAutospacing="1" w:after="100" w:afterAutospacing="1"/>
    </w:pPr>
    <w:rPr>
      <w:sz w:val="16"/>
      <w:szCs w:val="20"/>
    </w:rPr>
  </w:style>
  <w:style w:type="character" w:customStyle="1" w:styleId="email">
    <w:name w:val="email"/>
    <w:basedOn w:val="DefaultParagraphFont"/>
    <w:rsid w:val="00216A09"/>
  </w:style>
  <w:style w:type="paragraph" w:customStyle="1" w:styleId="left">
    <w:name w:val="left"/>
    <w:basedOn w:val="Normal"/>
    <w:rsid w:val="00216A09"/>
    <w:pPr>
      <w:spacing w:before="100" w:beforeAutospacing="1" w:after="100" w:afterAutospacing="1"/>
    </w:pPr>
    <w:rPr>
      <w:sz w:val="16"/>
      <w:szCs w:val="20"/>
    </w:rPr>
  </w:style>
  <w:style w:type="paragraph" w:customStyle="1" w:styleId="right">
    <w:name w:val="right"/>
    <w:basedOn w:val="Normal"/>
    <w:rsid w:val="00216A09"/>
    <w:pPr>
      <w:spacing w:before="100" w:beforeAutospacing="1" w:after="100" w:afterAutospacing="1"/>
    </w:pPr>
    <w:rPr>
      <w:sz w:val="16"/>
      <w:szCs w:val="20"/>
    </w:rPr>
  </w:style>
  <w:style w:type="character" w:customStyle="1" w:styleId="gptad">
    <w:name w:val="gptad"/>
    <w:basedOn w:val="DefaultParagraphFont"/>
    <w:rsid w:val="00216A09"/>
  </w:style>
  <w:style w:type="paragraph" w:customStyle="1" w:styleId="creditpostedmodified">
    <w:name w:val="credit_posted_modified"/>
    <w:basedOn w:val="Normal"/>
    <w:rsid w:val="00216A09"/>
    <w:pPr>
      <w:spacing w:before="100" w:beforeAutospacing="1" w:after="100" w:afterAutospacing="1"/>
    </w:pPr>
    <w:rPr>
      <w:sz w:val="16"/>
      <w:szCs w:val="20"/>
    </w:rPr>
  </w:style>
  <w:style w:type="character" w:customStyle="1" w:styleId="creditline">
    <w:name w:val="creditline"/>
    <w:basedOn w:val="DefaultParagraphFont"/>
    <w:rsid w:val="00216A09"/>
  </w:style>
  <w:style w:type="character" w:customStyle="1" w:styleId="grd">
    <w:name w:val="grd"/>
    <w:basedOn w:val="DefaultParagraphFont"/>
    <w:rsid w:val="00216A09"/>
  </w:style>
  <w:style w:type="paragraph" w:customStyle="1" w:styleId="hs-text-container">
    <w:name w:val="hs-text-container"/>
    <w:basedOn w:val="Normal"/>
    <w:rsid w:val="00216A09"/>
    <w:pPr>
      <w:spacing w:before="100" w:beforeAutospacing="1" w:after="100" w:afterAutospacing="1"/>
    </w:pPr>
    <w:rPr>
      <w:sz w:val="16"/>
      <w:szCs w:val="20"/>
    </w:rPr>
  </w:style>
  <w:style w:type="character" w:customStyle="1" w:styleId="created">
    <w:name w:val="created"/>
    <w:basedOn w:val="DefaultParagraphFont"/>
    <w:rsid w:val="00216A09"/>
  </w:style>
  <w:style w:type="character" w:customStyle="1" w:styleId="changed">
    <w:name w:val="changed"/>
    <w:basedOn w:val="DefaultParagraphFont"/>
    <w:rsid w:val="00216A09"/>
  </w:style>
  <w:style w:type="character" w:customStyle="1" w:styleId="article-author-name">
    <w:name w:val="article-author-name"/>
    <w:basedOn w:val="DefaultParagraphFont"/>
    <w:rsid w:val="00216A09"/>
  </w:style>
  <w:style w:type="character" w:customStyle="1" w:styleId="bioexcerpt">
    <w:name w:val="bio_excerpt"/>
    <w:basedOn w:val="DefaultParagraphFont"/>
    <w:rsid w:val="00216A09"/>
  </w:style>
  <w:style w:type="character" w:customStyle="1" w:styleId="commentcount">
    <w:name w:val="comment_count"/>
    <w:basedOn w:val="DefaultParagraphFont"/>
    <w:rsid w:val="00216A09"/>
  </w:style>
  <w:style w:type="character" w:customStyle="1" w:styleId="searchtermshighlighted">
    <w:name w:val="searchtermshighlighted"/>
    <w:basedOn w:val="DefaultParagraphFont"/>
    <w:rsid w:val="00216A09"/>
  </w:style>
  <w:style w:type="character" w:customStyle="1" w:styleId="contributornametrigger">
    <w:name w:val="contributornametrigger"/>
    <w:basedOn w:val="DefaultParagraphFont"/>
    <w:rsid w:val="00216A09"/>
  </w:style>
  <w:style w:type="character" w:customStyle="1" w:styleId="bylinepipe">
    <w:name w:val="bylinepipe"/>
    <w:basedOn w:val="DefaultParagraphFont"/>
    <w:rsid w:val="00216A09"/>
  </w:style>
  <w:style w:type="character" w:customStyle="1" w:styleId="lucenesearchresulturlb">
    <w:name w:val="lucene_search_result_url_b"/>
    <w:basedOn w:val="DefaultParagraphFont"/>
    <w:rsid w:val="00216A09"/>
  </w:style>
  <w:style w:type="character" w:customStyle="1" w:styleId="faculty-title">
    <w:name w:val="faculty-title"/>
    <w:basedOn w:val="DefaultParagraphFont"/>
    <w:rsid w:val="00216A09"/>
  </w:style>
  <w:style w:type="character" w:customStyle="1" w:styleId="count">
    <w:name w:val="count"/>
    <w:basedOn w:val="DefaultParagraphFont"/>
    <w:rsid w:val="00216A09"/>
  </w:style>
  <w:style w:type="character" w:customStyle="1" w:styleId="volume">
    <w:name w:val="volume"/>
    <w:basedOn w:val="DefaultParagraphFont"/>
    <w:rsid w:val="00216A09"/>
  </w:style>
  <w:style w:type="character" w:customStyle="1" w:styleId="issue">
    <w:name w:val="issue"/>
    <w:basedOn w:val="DefaultParagraphFont"/>
    <w:rsid w:val="00216A09"/>
  </w:style>
  <w:style w:type="character" w:customStyle="1" w:styleId="pages">
    <w:name w:val="pages"/>
    <w:basedOn w:val="DefaultParagraphFont"/>
    <w:rsid w:val="00216A09"/>
  </w:style>
  <w:style w:type="character" w:customStyle="1" w:styleId="field-content">
    <w:name w:val="field-content"/>
    <w:basedOn w:val="DefaultParagraphFont"/>
    <w:rsid w:val="00216A09"/>
  </w:style>
  <w:style w:type="character" w:customStyle="1" w:styleId="person">
    <w:name w:val="person"/>
    <w:basedOn w:val="DefaultParagraphFont"/>
    <w:rsid w:val="00216A09"/>
  </w:style>
  <w:style w:type="character" w:customStyle="1" w:styleId="corresponding">
    <w:name w:val="corresponding"/>
    <w:basedOn w:val="DefaultParagraphFont"/>
    <w:rsid w:val="00216A09"/>
  </w:style>
  <w:style w:type="character" w:customStyle="1" w:styleId="entry-date">
    <w:name w:val="entry-date"/>
    <w:basedOn w:val="DefaultParagraphFont"/>
    <w:rsid w:val="00216A09"/>
  </w:style>
  <w:style w:type="paragraph" w:customStyle="1" w:styleId="entry-meta">
    <w:name w:val="entry-meta"/>
    <w:basedOn w:val="Normal"/>
    <w:rsid w:val="00216A09"/>
    <w:pPr>
      <w:spacing w:before="100" w:beforeAutospacing="1" w:after="100" w:afterAutospacing="1"/>
    </w:pPr>
    <w:rPr>
      <w:sz w:val="16"/>
      <w:szCs w:val="20"/>
    </w:rPr>
  </w:style>
  <w:style w:type="character" w:customStyle="1" w:styleId="post-time">
    <w:name w:val="post-time"/>
    <w:basedOn w:val="DefaultParagraphFont"/>
    <w:rsid w:val="00216A09"/>
  </w:style>
  <w:style w:type="character" w:customStyle="1" w:styleId="post-category">
    <w:name w:val="post-category"/>
    <w:basedOn w:val="DefaultParagraphFont"/>
    <w:rsid w:val="00216A09"/>
  </w:style>
  <w:style w:type="character" w:customStyle="1" w:styleId="post-author">
    <w:name w:val="post-author"/>
    <w:basedOn w:val="DefaultParagraphFont"/>
    <w:rsid w:val="00216A09"/>
  </w:style>
  <w:style w:type="character" w:customStyle="1" w:styleId="A10">
    <w:name w:val="A10"/>
    <w:uiPriority w:val="99"/>
    <w:rsid w:val="00216A09"/>
    <w:rPr>
      <w:rFonts w:cs="MS Mincho"/>
      <w:color w:val="000000"/>
      <w:sz w:val="11"/>
      <w:szCs w:val="11"/>
    </w:rPr>
  </w:style>
  <w:style w:type="paragraph" w:customStyle="1" w:styleId="Pa10">
    <w:name w:val="Pa10"/>
    <w:basedOn w:val="Default"/>
    <w:next w:val="Default"/>
    <w:uiPriority w:val="99"/>
    <w:rsid w:val="00216A09"/>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216A09"/>
    <w:pPr>
      <w:widowControl w:val="0"/>
      <w:spacing w:line="241" w:lineRule="atLeast"/>
    </w:pPr>
    <w:rPr>
      <w:rFonts w:ascii="Verdana" w:eastAsiaTheme="minorEastAsia" w:hAnsi="Verdana" w:cs="Cambria"/>
      <w:color w:val="auto"/>
    </w:rPr>
  </w:style>
  <w:style w:type="character" w:customStyle="1" w:styleId="A9">
    <w:name w:val="A9"/>
    <w:uiPriority w:val="99"/>
    <w:rsid w:val="00216A09"/>
    <w:rPr>
      <w:rFonts w:cs="MS Mincho"/>
      <w:color w:val="000000"/>
      <w:sz w:val="14"/>
      <w:szCs w:val="14"/>
    </w:rPr>
  </w:style>
  <w:style w:type="paragraph" w:customStyle="1" w:styleId="articledetails">
    <w:name w:val="articledetails"/>
    <w:basedOn w:val="Normal"/>
    <w:rsid w:val="00216A09"/>
    <w:pPr>
      <w:spacing w:before="100" w:beforeAutospacing="1" w:after="100" w:afterAutospacing="1"/>
    </w:pPr>
    <w:rPr>
      <w:sz w:val="16"/>
      <w:szCs w:val="20"/>
    </w:rPr>
  </w:style>
  <w:style w:type="character" w:customStyle="1" w:styleId="posted-and-updated">
    <w:name w:val="posted-and-updated"/>
    <w:basedOn w:val="DefaultParagraphFont"/>
    <w:rsid w:val="00216A09"/>
  </w:style>
  <w:style w:type="paragraph" w:customStyle="1" w:styleId="aff">
    <w:name w:val="aff"/>
    <w:basedOn w:val="Normal"/>
    <w:rsid w:val="00216A09"/>
    <w:pPr>
      <w:spacing w:before="100" w:beforeAutospacing="1" w:after="100" w:afterAutospacing="1"/>
    </w:pPr>
    <w:rPr>
      <w:sz w:val="16"/>
      <w:szCs w:val="20"/>
    </w:rPr>
  </w:style>
  <w:style w:type="character" w:customStyle="1" w:styleId="entry-author">
    <w:name w:val="entry-author"/>
    <w:basedOn w:val="DefaultParagraphFont"/>
    <w:rsid w:val="00216A09"/>
  </w:style>
  <w:style w:type="character" w:customStyle="1" w:styleId="entry-author-name">
    <w:name w:val="entry-author-name"/>
    <w:basedOn w:val="DefaultParagraphFont"/>
    <w:rsid w:val="00216A09"/>
  </w:style>
  <w:style w:type="character" w:customStyle="1" w:styleId="arial11">
    <w:name w:val="arial_11"/>
    <w:basedOn w:val="DefaultParagraphFont"/>
    <w:rsid w:val="00216A09"/>
  </w:style>
  <w:style w:type="character" w:customStyle="1" w:styleId="contrib-degrees">
    <w:name w:val="contrib-degrees"/>
    <w:basedOn w:val="DefaultParagraphFont"/>
    <w:rsid w:val="00216A09"/>
  </w:style>
  <w:style w:type="character" w:customStyle="1" w:styleId="contrib-on-behalf-of">
    <w:name w:val="contrib-on-behalf-of"/>
    <w:basedOn w:val="DefaultParagraphFont"/>
    <w:rsid w:val="00216A09"/>
  </w:style>
  <w:style w:type="character" w:customStyle="1" w:styleId="pubtime">
    <w:name w:val="pubtime"/>
    <w:basedOn w:val="DefaultParagraphFont"/>
    <w:rsid w:val="00216A09"/>
  </w:style>
  <w:style w:type="character" w:customStyle="1" w:styleId="time">
    <w:name w:val="time"/>
    <w:basedOn w:val="DefaultParagraphFont"/>
    <w:rsid w:val="00216A09"/>
  </w:style>
  <w:style w:type="character" w:customStyle="1" w:styleId="fbcommentscount">
    <w:name w:val="fb_comments_count"/>
    <w:basedOn w:val="DefaultParagraphFont"/>
    <w:rsid w:val="00216A09"/>
  </w:style>
  <w:style w:type="character" w:customStyle="1" w:styleId="stsharethiscustom">
    <w:name w:val="st_sharethis_custom"/>
    <w:basedOn w:val="DefaultParagraphFont"/>
    <w:rsid w:val="00216A09"/>
  </w:style>
  <w:style w:type="paragraph" w:customStyle="1" w:styleId="permalinkable">
    <w:name w:val="permalinkable"/>
    <w:basedOn w:val="Normal"/>
    <w:rsid w:val="00216A09"/>
    <w:pPr>
      <w:spacing w:before="100" w:beforeAutospacing="1" w:after="100" w:afterAutospacing="1"/>
    </w:pPr>
    <w:rPr>
      <w:sz w:val="16"/>
      <w:szCs w:val="20"/>
    </w:rPr>
  </w:style>
  <w:style w:type="character" w:customStyle="1" w:styleId="post-date">
    <w:name w:val="post-date"/>
    <w:basedOn w:val="DefaultParagraphFont"/>
    <w:rsid w:val="00216A09"/>
  </w:style>
  <w:style w:type="character" w:customStyle="1" w:styleId="link-external">
    <w:name w:val="link-external"/>
    <w:basedOn w:val="DefaultParagraphFont"/>
    <w:rsid w:val="00216A09"/>
  </w:style>
  <w:style w:type="character" w:customStyle="1" w:styleId="articleauthor">
    <w:name w:val="article_author"/>
    <w:basedOn w:val="DefaultParagraphFont"/>
    <w:rsid w:val="00216A09"/>
  </w:style>
  <w:style w:type="character" w:customStyle="1" w:styleId="articleissue">
    <w:name w:val="article_issue"/>
    <w:basedOn w:val="DefaultParagraphFont"/>
    <w:rsid w:val="00216A09"/>
  </w:style>
  <w:style w:type="character" w:customStyle="1" w:styleId="a-size-large">
    <w:name w:val="a-size-large"/>
    <w:basedOn w:val="DefaultParagraphFont"/>
    <w:rsid w:val="00216A09"/>
  </w:style>
  <w:style w:type="character" w:customStyle="1" w:styleId="a-size-medium">
    <w:name w:val="a-size-medium"/>
    <w:basedOn w:val="DefaultParagraphFont"/>
    <w:rsid w:val="00216A09"/>
  </w:style>
  <w:style w:type="character" w:customStyle="1" w:styleId="contribution">
    <w:name w:val="contribution"/>
    <w:basedOn w:val="DefaultParagraphFont"/>
    <w:rsid w:val="00216A09"/>
  </w:style>
  <w:style w:type="character" w:customStyle="1" w:styleId="a-color-secondary">
    <w:name w:val="a-color-secondary"/>
    <w:basedOn w:val="DefaultParagraphFont"/>
    <w:rsid w:val="00216A09"/>
  </w:style>
  <w:style w:type="paragraph" w:customStyle="1" w:styleId="sbyline">
    <w:name w:val="sbyline"/>
    <w:basedOn w:val="Normal"/>
    <w:rsid w:val="00216A09"/>
    <w:pPr>
      <w:spacing w:before="100" w:beforeAutospacing="1" w:after="100" w:afterAutospacing="1"/>
    </w:pPr>
    <w:rPr>
      <w:sz w:val="16"/>
      <w:szCs w:val="20"/>
    </w:rPr>
  </w:style>
  <w:style w:type="character" w:customStyle="1" w:styleId="ui-author">
    <w:name w:val="ui-author"/>
    <w:basedOn w:val="DefaultParagraphFont"/>
    <w:rsid w:val="00216A09"/>
  </w:style>
  <w:style w:type="character" w:customStyle="1" w:styleId="ui-staffline">
    <w:name w:val="ui-staffline"/>
    <w:basedOn w:val="DefaultParagraphFont"/>
    <w:rsid w:val="00216A09"/>
  </w:style>
  <w:style w:type="paragraph" w:customStyle="1" w:styleId="promotion-tag-p">
    <w:name w:val="promotion-tag-p"/>
    <w:basedOn w:val="Normal"/>
    <w:rsid w:val="00216A09"/>
    <w:pPr>
      <w:spacing w:before="100" w:beforeAutospacing="1" w:after="100" w:afterAutospacing="1"/>
    </w:pPr>
    <w:rPr>
      <w:sz w:val="16"/>
      <w:szCs w:val="20"/>
    </w:rPr>
  </w:style>
  <w:style w:type="paragraph" w:customStyle="1" w:styleId="heading">
    <w:name w:val="heading"/>
    <w:basedOn w:val="Normal"/>
    <w:rsid w:val="00216A09"/>
    <w:pPr>
      <w:spacing w:before="100" w:beforeAutospacing="1" w:after="100" w:afterAutospacing="1"/>
    </w:pPr>
    <w:rPr>
      <w:sz w:val="16"/>
      <w:szCs w:val="20"/>
    </w:rPr>
  </w:style>
  <w:style w:type="character" w:customStyle="1" w:styleId="value">
    <w:name w:val="value"/>
    <w:basedOn w:val="DefaultParagraphFont"/>
    <w:rsid w:val="00216A09"/>
  </w:style>
  <w:style w:type="character" w:customStyle="1" w:styleId="specialissuelabel">
    <w:name w:val="specialissuelabel"/>
    <w:basedOn w:val="DefaultParagraphFont"/>
    <w:rsid w:val="00216A09"/>
  </w:style>
  <w:style w:type="character" w:customStyle="1" w:styleId="referencediv">
    <w:name w:val="referencediv"/>
    <w:basedOn w:val="DefaultParagraphFont"/>
    <w:rsid w:val="00216A09"/>
  </w:style>
  <w:style w:type="character" w:customStyle="1" w:styleId="wp-smiley">
    <w:name w:val="wp-smiley"/>
    <w:basedOn w:val="DefaultParagraphFont"/>
    <w:rsid w:val="00216A09"/>
  </w:style>
  <w:style w:type="character" w:customStyle="1" w:styleId="meta-prep">
    <w:name w:val="meta-prep"/>
    <w:basedOn w:val="DefaultParagraphFont"/>
    <w:rsid w:val="00216A09"/>
  </w:style>
  <w:style w:type="character" w:customStyle="1" w:styleId="artjournal">
    <w:name w:val="art_journal"/>
    <w:basedOn w:val="DefaultParagraphFont"/>
    <w:rsid w:val="00216A09"/>
  </w:style>
  <w:style w:type="character" w:customStyle="1" w:styleId="artdatevolumeissuepart">
    <w:name w:val="art_datevolumeissuepart"/>
    <w:basedOn w:val="DefaultParagraphFont"/>
    <w:rsid w:val="00216A09"/>
  </w:style>
  <w:style w:type="character" w:customStyle="1" w:styleId="artpages">
    <w:name w:val="art_pages"/>
    <w:basedOn w:val="DefaultParagraphFont"/>
    <w:rsid w:val="00216A09"/>
  </w:style>
  <w:style w:type="character" w:customStyle="1" w:styleId="singlehighlightclass">
    <w:name w:val="single_highlight_class"/>
    <w:basedOn w:val="DefaultParagraphFont"/>
    <w:rsid w:val="00216A09"/>
  </w:style>
  <w:style w:type="character" w:customStyle="1" w:styleId="degree">
    <w:name w:val="degree"/>
    <w:basedOn w:val="DefaultParagraphFont"/>
    <w:rsid w:val="00216A09"/>
  </w:style>
  <w:style w:type="character" w:customStyle="1" w:styleId="major">
    <w:name w:val="major"/>
    <w:basedOn w:val="DefaultParagraphFont"/>
    <w:rsid w:val="00216A09"/>
  </w:style>
  <w:style w:type="character" w:customStyle="1" w:styleId="authors">
    <w:name w:val="authors"/>
    <w:basedOn w:val="DefaultParagraphFont"/>
    <w:rsid w:val="00216A09"/>
  </w:style>
  <w:style w:type="character" w:customStyle="1" w:styleId="views">
    <w:name w:val="views"/>
    <w:basedOn w:val="DefaultParagraphFont"/>
    <w:rsid w:val="00216A09"/>
  </w:style>
  <w:style w:type="character" w:customStyle="1" w:styleId="stmainservices">
    <w:name w:val="stmainservices"/>
    <w:basedOn w:val="DefaultParagraphFont"/>
    <w:rsid w:val="00216A09"/>
  </w:style>
  <w:style w:type="character" w:customStyle="1" w:styleId="stbubblehcount">
    <w:name w:val="stbubble_hcount"/>
    <w:basedOn w:val="DefaultParagraphFont"/>
    <w:rsid w:val="00216A09"/>
  </w:style>
  <w:style w:type="paragraph" w:customStyle="1" w:styleId="Document">
    <w:name w:val="_Document"/>
    <w:basedOn w:val="Default"/>
    <w:next w:val="Default"/>
    <w:uiPriority w:val="99"/>
    <w:rsid w:val="00216A09"/>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216A09"/>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216A09"/>
    <w:pPr>
      <w:widowControl w:val="0"/>
    </w:pPr>
    <w:rPr>
      <w:rFonts w:ascii="AKDPE C+ Utopia" w:eastAsiaTheme="minorEastAsia" w:hAnsi="AKDPE C+ Utopia" w:cs="Cambria"/>
      <w:color w:val="auto"/>
    </w:rPr>
  </w:style>
  <w:style w:type="paragraph" w:customStyle="1" w:styleId="collapsed-hide">
    <w:name w:val="collapsed-hide"/>
    <w:basedOn w:val="Normal"/>
    <w:rsid w:val="00216A09"/>
    <w:pPr>
      <w:spacing w:before="100" w:beforeAutospacing="1" w:after="100" w:afterAutospacing="1"/>
    </w:pPr>
    <w:rPr>
      <w:sz w:val="16"/>
      <w:szCs w:val="20"/>
    </w:rPr>
  </w:style>
  <w:style w:type="paragraph" w:customStyle="1" w:styleId="Pa7">
    <w:name w:val="Pa7"/>
    <w:basedOn w:val="Default"/>
    <w:next w:val="Default"/>
    <w:uiPriority w:val="99"/>
    <w:rsid w:val="00216A09"/>
    <w:pPr>
      <w:widowControl w:val="0"/>
      <w:spacing w:line="211" w:lineRule="atLeast"/>
    </w:pPr>
    <w:rPr>
      <w:rFonts w:ascii="Courier New" w:eastAsiaTheme="minorEastAsia" w:hAnsi="Courier New" w:cs="Cambria"/>
      <w:color w:val="auto"/>
    </w:rPr>
  </w:style>
  <w:style w:type="paragraph" w:customStyle="1" w:styleId="odd">
    <w:name w:val="odd"/>
    <w:basedOn w:val="Normal"/>
    <w:rsid w:val="00216A09"/>
    <w:pPr>
      <w:spacing w:before="100" w:beforeAutospacing="1" w:after="100" w:afterAutospacing="1"/>
    </w:pPr>
    <w:rPr>
      <w:sz w:val="16"/>
      <w:szCs w:val="20"/>
    </w:rPr>
  </w:style>
  <w:style w:type="character" w:customStyle="1" w:styleId="article-date">
    <w:name w:val="article-date"/>
    <w:basedOn w:val="DefaultParagraphFont"/>
    <w:rsid w:val="00216A09"/>
  </w:style>
  <w:style w:type="character" w:customStyle="1" w:styleId="article-author">
    <w:name w:val="article-author"/>
    <w:basedOn w:val="DefaultParagraphFont"/>
    <w:rsid w:val="00216A09"/>
  </w:style>
  <w:style w:type="character" w:customStyle="1" w:styleId="tolocaltime">
    <w:name w:val="tolocaltime"/>
    <w:basedOn w:val="DefaultParagraphFont"/>
    <w:rsid w:val="00216A09"/>
  </w:style>
  <w:style w:type="character" w:customStyle="1" w:styleId="pb-byline">
    <w:name w:val="pb-byline"/>
    <w:basedOn w:val="DefaultParagraphFont"/>
    <w:rsid w:val="00216A09"/>
  </w:style>
  <w:style w:type="character" w:customStyle="1" w:styleId="pb-timestamp">
    <w:name w:val="pb-timestamp"/>
    <w:basedOn w:val="DefaultParagraphFont"/>
    <w:rsid w:val="00216A09"/>
  </w:style>
  <w:style w:type="paragraph" w:customStyle="1" w:styleId="Pa8">
    <w:name w:val="Pa8"/>
    <w:basedOn w:val="Default"/>
    <w:next w:val="Default"/>
    <w:uiPriority w:val="99"/>
    <w:rsid w:val="00216A09"/>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216A09"/>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216A09"/>
  </w:style>
  <w:style w:type="character" w:customStyle="1" w:styleId="even">
    <w:name w:val="even"/>
    <w:basedOn w:val="DefaultParagraphFont"/>
    <w:rsid w:val="00216A09"/>
  </w:style>
  <w:style w:type="paragraph" w:customStyle="1" w:styleId="volissue">
    <w:name w:val="volissue"/>
    <w:basedOn w:val="Normal"/>
    <w:rsid w:val="00216A09"/>
    <w:pPr>
      <w:spacing w:before="100" w:beforeAutospacing="1" w:after="100" w:afterAutospacing="1"/>
    </w:pPr>
    <w:rPr>
      <w:sz w:val="16"/>
      <w:szCs w:val="20"/>
    </w:rPr>
  </w:style>
  <w:style w:type="character" w:customStyle="1" w:styleId="view-count">
    <w:name w:val="view-count"/>
    <w:basedOn w:val="DefaultParagraphFont"/>
    <w:rsid w:val="00216A09"/>
  </w:style>
  <w:style w:type="character" w:customStyle="1" w:styleId="tChar">
    <w:name w:val="t Char"/>
    <w:rsid w:val="00216A09"/>
    <w:rPr>
      <w:rFonts w:ascii="Georgia" w:eastAsia="Times New Roman" w:hAnsi="Georgia" w:cs="Calibri"/>
      <w:b/>
      <w:lang w:val="x-none" w:eastAsia="x-none"/>
    </w:rPr>
  </w:style>
  <w:style w:type="paragraph" w:customStyle="1" w:styleId="BoldUnderlineChar20">
    <w:name w:val="BoldUnderline Char2"/>
    <w:link w:val="BoldUnderlineChar2Char"/>
    <w:rsid w:val="00216A09"/>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216A09"/>
    <w:rPr>
      <w:rFonts w:ascii="Times New Roman" w:eastAsia="Times New Roman" w:hAnsi="Times New Roman" w:cs="Times New Roman"/>
      <w:b/>
      <w:sz w:val="20"/>
      <w:u w:val="single"/>
    </w:rPr>
  </w:style>
  <w:style w:type="character" w:customStyle="1" w:styleId="UnderlineCharChar4">
    <w:name w:val="Underline Char Char4"/>
    <w:rsid w:val="00216A09"/>
    <w:rPr>
      <w:szCs w:val="24"/>
      <w:u w:val="single"/>
      <w:lang w:val="en-US" w:eastAsia="en-US" w:bidi="ar-SA"/>
    </w:rPr>
  </w:style>
  <w:style w:type="character" w:customStyle="1" w:styleId="BoldUnderlineCharChar3">
    <w:name w:val="BoldUnderline Char Char3"/>
    <w:rsid w:val="00216A09"/>
    <w:rPr>
      <w:b/>
      <w:szCs w:val="24"/>
      <w:u w:val="single"/>
      <w:lang w:val="en-US" w:eastAsia="en-US" w:bidi="ar-SA"/>
    </w:rPr>
  </w:style>
  <w:style w:type="character" w:customStyle="1" w:styleId="BoldUnderlineCharChar2">
    <w:name w:val="BoldUnderline Char Char2"/>
    <w:rsid w:val="00216A09"/>
    <w:rPr>
      <w:b/>
      <w:szCs w:val="24"/>
      <w:u w:val="single"/>
      <w:lang w:val="en-US" w:eastAsia="en-US" w:bidi="ar-SA"/>
    </w:rPr>
  </w:style>
  <w:style w:type="paragraph" w:customStyle="1" w:styleId="UnderlineCard0">
    <w:name w:val="UnderlineCard"/>
    <w:basedOn w:val="Heading3"/>
    <w:link w:val="UnderlineCardChar"/>
    <w:qFormat/>
    <w:rsid w:val="00216A09"/>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
    <w:name w:val="UnderlineCard Char"/>
    <w:link w:val="UnderlineCard0"/>
    <w:rsid w:val="00216A09"/>
    <w:rPr>
      <w:rFonts w:ascii="Georgia" w:eastAsia="Calibri" w:hAnsi="Georgia" w:cs="Times New Roman"/>
      <w:sz w:val="20"/>
      <w:szCs w:val="20"/>
      <w:u w:val="single"/>
      <w:lang w:val="x-none" w:eastAsia="x-none"/>
    </w:rPr>
  </w:style>
  <w:style w:type="character" w:customStyle="1" w:styleId="5Notunderlined">
    <w:name w:val="5 Not underlined"/>
    <w:rsid w:val="00216A09"/>
    <w:rPr>
      <w:rFonts w:ascii="Times New Roman" w:hAnsi="Times New Roman"/>
      <w:sz w:val="16"/>
    </w:rPr>
  </w:style>
  <w:style w:type="character" w:customStyle="1" w:styleId="volume-issue">
    <w:name w:val="volume-issue"/>
    <w:rsid w:val="00216A09"/>
    <w:rPr>
      <w:rFonts w:cs="Times New Roman"/>
    </w:rPr>
  </w:style>
  <w:style w:type="character" w:customStyle="1" w:styleId="i">
    <w:name w:val="i"/>
    <w:basedOn w:val="DefaultParagraphFont"/>
    <w:uiPriority w:val="99"/>
    <w:rsid w:val="00216A09"/>
  </w:style>
  <w:style w:type="character" w:customStyle="1" w:styleId="storytext">
    <w:name w:val="storytext"/>
    <w:basedOn w:val="DefaultParagraphFont"/>
    <w:rsid w:val="00216A09"/>
  </w:style>
  <w:style w:type="character" w:customStyle="1" w:styleId="heading3char0">
    <w:name w:val="heading3char"/>
    <w:rsid w:val="00216A09"/>
  </w:style>
  <w:style w:type="character" w:customStyle="1" w:styleId="boldness1">
    <w:name w:val="boldness1"/>
    <w:rsid w:val="00216A09"/>
  </w:style>
  <w:style w:type="paragraph" w:customStyle="1" w:styleId="Cardd">
    <w:name w:val="Cardd"/>
    <w:basedOn w:val="Normal"/>
    <w:uiPriority w:val="4"/>
    <w:qFormat/>
    <w:rsid w:val="00216A09"/>
    <w:pPr>
      <w:ind w:left="288" w:right="288"/>
    </w:pPr>
    <w:rPr>
      <w:rFonts w:ascii="Georgia" w:hAnsi="Georgia"/>
      <w:sz w:val="16"/>
    </w:rPr>
  </w:style>
  <w:style w:type="paragraph" w:customStyle="1" w:styleId="document0">
    <w:name w:val="document"/>
    <w:basedOn w:val="Normal"/>
    <w:rsid w:val="00216A09"/>
    <w:pPr>
      <w:spacing w:before="100" w:beforeAutospacing="1" w:after="100" w:afterAutospacing="1"/>
    </w:pPr>
    <w:rPr>
      <w:rFonts w:ascii="Georgia" w:eastAsia="Times New Roman" w:hAnsi="Georgia"/>
      <w:sz w:val="16"/>
    </w:rPr>
  </w:style>
  <w:style w:type="character" w:customStyle="1" w:styleId="current-selection">
    <w:name w:val="current-selection"/>
    <w:basedOn w:val="DefaultParagraphFont"/>
    <w:rsid w:val="00216A09"/>
  </w:style>
  <w:style w:type="character" w:customStyle="1" w:styleId="a2">
    <w:name w:val="_"/>
    <w:basedOn w:val="DefaultParagraphFont"/>
    <w:rsid w:val="00216A09"/>
  </w:style>
  <w:style w:type="paragraph" w:customStyle="1" w:styleId="Shrink6">
    <w:name w:val="Shrink 6"/>
    <w:basedOn w:val="Normal"/>
    <w:qFormat/>
    <w:rsid w:val="00216A09"/>
    <w:rPr>
      <w:rFonts w:ascii="Georgia" w:eastAsia="Calibri" w:hAnsi="Georgia" w:cs="Times New Roman"/>
      <w:sz w:val="12"/>
    </w:rPr>
  </w:style>
  <w:style w:type="character" w:customStyle="1" w:styleId="messagecontent">
    <w:name w:val="message_content"/>
    <w:rsid w:val="00216A09"/>
  </w:style>
  <w:style w:type="character" w:customStyle="1" w:styleId="StyleUnderlineChar">
    <w:name w:val="Style Underline Char"/>
    <w:basedOn w:val="DefaultParagraphFont"/>
    <w:rsid w:val="00216A09"/>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216A09"/>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216A09"/>
    <w:rPr>
      <w:rFonts w:ascii="Georgia" w:eastAsia="Times New Roman" w:hAnsi="Georgia" w:cs="Arial"/>
      <w:b/>
      <w:bCs/>
      <w:kern w:val="32"/>
      <w:szCs w:val="32"/>
      <w:u w:val="single"/>
    </w:rPr>
  </w:style>
  <w:style w:type="character" w:customStyle="1" w:styleId="twelptblackblack1">
    <w:name w:val="twelptblackblack1"/>
    <w:basedOn w:val="DefaultParagraphFont"/>
    <w:rsid w:val="00216A09"/>
    <w:rPr>
      <w:rFonts w:ascii="Verdana" w:hAnsi="Verdana" w:hint="default"/>
      <w:color w:val="000000"/>
      <w:sz w:val="16"/>
      <w:szCs w:val="16"/>
    </w:rPr>
  </w:style>
  <w:style w:type="character" w:customStyle="1" w:styleId="Heading3CharCharCharChar1">
    <w:name w:val="Heading 3 Char Char Char Char1"/>
    <w:rsid w:val="00216A09"/>
    <w:rPr>
      <w:rFonts w:cs="Arial"/>
      <w:bCs/>
      <w:szCs w:val="26"/>
      <w:u w:val="single"/>
      <w:lang w:val="en-US" w:eastAsia="en-US" w:bidi="ar-SA"/>
    </w:rPr>
  </w:style>
  <w:style w:type="paragraph" w:customStyle="1" w:styleId="conintrotext">
    <w:name w:val="conintrotext"/>
    <w:basedOn w:val="Normal"/>
    <w:uiPriority w:val="99"/>
    <w:rsid w:val="00216A09"/>
    <w:pPr>
      <w:spacing w:before="100" w:beforeAutospacing="1" w:after="100" w:afterAutospacing="1"/>
    </w:pPr>
    <w:rPr>
      <w:rFonts w:ascii="Georgia" w:eastAsia="Times New Roman" w:hAnsi="Georgia"/>
      <w:sz w:val="24"/>
    </w:rPr>
  </w:style>
  <w:style w:type="character" w:customStyle="1" w:styleId="comment-body">
    <w:name w:val="comment-body"/>
    <w:rsid w:val="00216A09"/>
  </w:style>
  <w:style w:type="character" w:customStyle="1" w:styleId="UnderlineCharCharChar1">
    <w:name w:val="Underline Char Char Char1"/>
    <w:rsid w:val="00216A09"/>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216A09"/>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216A09"/>
    <w:rPr>
      <w:rFonts w:asciiTheme="minorHAnsi" w:eastAsia="MS Mincho" w:hAnsiTheme="minorHAnsi"/>
      <w:b/>
      <w:sz w:val="24"/>
      <w:u w:val="single"/>
    </w:rPr>
  </w:style>
  <w:style w:type="character" w:customStyle="1" w:styleId="mw-headline">
    <w:name w:val="mw-headline"/>
    <w:rsid w:val="00216A09"/>
  </w:style>
  <w:style w:type="character" w:customStyle="1" w:styleId="flagicon">
    <w:name w:val="flagicon"/>
    <w:rsid w:val="00216A09"/>
  </w:style>
  <w:style w:type="paragraph" w:customStyle="1" w:styleId="assert">
    <w:name w:val="assert"/>
    <w:basedOn w:val="Normal"/>
    <w:uiPriority w:val="99"/>
    <w:rsid w:val="00216A09"/>
    <w:pPr>
      <w:spacing w:before="100" w:beforeAutospacing="1" w:after="100" w:afterAutospacing="1"/>
    </w:pPr>
    <w:rPr>
      <w:rFonts w:ascii="Georgia" w:eastAsia="Times New Roman" w:hAnsi="Georgia"/>
      <w:sz w:val="24"/>
    </w:rPr>
  </w:style>
  <w:style w:type="character" w:customStyle="1" w:styleId="apturelink">
    <w:name w:val="apturelink"/>
    <w:rsid w:val="00216A09"/>
  </w:style>
  <w:style w:type="character" w:customStyle="1" w:styleId="apturelinkicon">
    <w:name w:val="apturelinkicon"/>
    <w:rsid w:val="00216A09"/>
  </w:style>
  <w:style w:type="paragraph" w:customStyle="1" w:styleId="Default1">
    <w:name w:val="Default1"/>
    <w:basedOn w:val="Default"/>
    <w:next w:val="Default"/>
    <w:uiPriority w:val="99"/>
    <w:rsid w:val="00216A09"/>
    <w:rPr>
      <w:color w:val="auto"/>
    </w:rPr>
  </w:style>
  <w:style w:type="paragraph" w:customStyle="1" w:styleId="center">
    <w:name w:val="center"/>
    <w:basedOn w:val="Normal"/>
    <w:uiPriority w:val="99"/>
    <w:rsid w:val="00216A09"/>
    <w:pPr>
      <w:spacing w:before="100" w:beforeAutospacing="1" w:after="100" w:afterAutospacing="1"/>
    </w:pPr>
    <w:rPr>
      <w:rFonts w:ascii="Georgia" w:eastAsia="Times New Roman" w:hAnsi="Georgia"/>
      <w:sz w:val="24"/>
    </w:rPr>
  </w:style>
  <w:style w:type="character" w:customStyle="1" w:styleId="LittleChar">
    <w:name w:val="Little Char"/>
    <w:link w:val="Little"/>
    <w:rsid w:val="00216A09"/>
    <w:rPr>
      <w:rFonts w:ascii="Garamond" w:eastAsia="Times New Roman" w:hAnsi="Garamond" w:cs="Calibri"/>
      <w:sz w:val="16"/>
    </w:rPr>
  </w:style>
  <w:style w:type="character" w:customStyle="1" w:styleId="UnderlineChar1Char">
    <w:name w:val="Underline Char1 Char"/>
    <w:rsid w:val="00216A09"/>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216A09"/>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216A09"/>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216A09"/>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216A09"/>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216A09"/>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216A09"/>
    <w:rPr>
      <w:rFonts w:asciiTheme="minorHAnsi" w:eastAsia="MS Mincho" w:hAnsiTheme="minorHAnsi"/>
      <w:b/>
      <w:sz w:val="24"/>
      <w:u w:val="single"/>
    </w:rPr>
  </w:style>
  <w:style w:type="paragraph" w:customStyle="1" w:styleId="CardBody">
    <w:name w:val="Card Body"/>
    <w:basedOn w:val="Normal"/>
    <w:link w:val="CardBodyChar"/>
    <w:rsid w:val="00216A09"/>
    <w:rPr>
      <w:rFonts w:ascii="Georgia" w:eastAsia="Times New Roman" w:hAnsi="Georgia"/>
      <w:sz w:val="16"/>
    </w:rPr>
  </w:style>
  <w:style w:type="character" w:customStyle="1" w:styleId="CardBodyChar">
    <w:name w:val="Card Body Char"/>
    <w:link w:val="CardBody"/>
    <w:rsid w:val="00216A09"/>
    <w:rPr>
      <w:rFonts w:ascii="Georgia" w:eastAsia="Times New Roman" w:hAnsi="Georgia"/>
      <w:sz w:val="16"/>
    </w:rPr>
  </w:style>
  <w:style w:type="character" w:customStyle="1" w:styleId="ptitleinside">
    <w:name w:val="p_title_inside"/>
    <w:rsid w:val="00216A09"/>
  </w:style>
  <w:style w:type="paragraph" w:customStyle="1" w:styleId="StyleBoldandUnderlineChar11ptBorderSinglesolidline">
    <w:name w:val="Style Bold and Underline Char + 11 pt Border: : (Single solid line..."/>
    <w:link w:val="StyleBoldandUnderlineChar11ptBorderSinglesolidlineChar"/>
    <w:rsid w:val="00216A09"/>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216A09"/>
    <w:rPr>
      <w:rFonts w:eastAsia="Times New Roman"/>
      <w:b/>
      <w:bCs/>
      <w:sz w:val="22"/>
      <w:szCs w:val="20"/>
      <w:u w:val="single"/>
      <w:bdr w:val="single" w:sz="4" w:space="0" w:color="auto"/>
    </w:rPr>
  </w:style>
  <w:style w:type="character" w:customStyle="1" w:styleId="Heading1CharChar1">
    <w:name w:val="Heading 1 Char Char1"/>
    <w:rsid w:val="00216A09"/>
    <w:rPr>
      <w:rFonts w:cs="Arial"/>
      <w:b/>
      <w:bCs/>
      <w:szCs w:val="32"/>
      <w:lang w:val="en-US" w:eastAsia="en-US" w:bidi="ar-SA"/>
    </w:rPr>
  </w:style>
  <w:style w:type="paragraph" w:customStyle="1" w:styleId="Indentation">
    <w:name w:val="Indentation"/>
    <w:basedOn w:val="Normal"/>
    <w:uiPriority w:val="99"/>
    <w:rsid w:val="00216A09"/>
    <w:pPr>
      <w:ind w:left="288" w:right="288"/>
    </w:pPr>
    <w:rPr>
      <w:rFonts w:ascii="Georgia" w:hAnsi="Georgia"/>
      <w:sz w:val="16"/>
    </w:rPr>
  </w:style>
  <w:style w:type="character" w:customStyle="1" w:styleId="StyleUnderlineCharChar9ptBold">
    <w:name w:val="Style Underline Char Char + 9 pt Bold"/>
    <w:rsid w:val="00216A09"/>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216A09"/>
    <w:rPr>
      <w:rFonts w:ascii="Georgia" w:eastAsia="Times New Roman" w:hAnsi="Georgia"/>
      <w:sz w:val="16"/>
      <w:u w:val="single"/>
    </w:rPr>
  </w:style>
  <w:style w:type="character" w:customStyle="1" w:styleId="StyleStyle4ArialNarrow9ptChar">
    <w:name w:val="Style Style4 + Arial Narrow 9 pt Char"/>
    <w:link w:val="StyleStyle4ArialNarrow9pt"/>
    <w:rsid w:val="00216A09"/>
    <w:rPr>
      <w:rFonts w:ascii="Georgia" w:eastAsia="Times New Roman" w:hAnsi="Georgia"/>
      <w:sz w:val="16"/>
      <w:u w:val="single"/>
    </w:rPr>
  </w:style>
  <w:style w:type="paragraph" w:customStyle="1" w:styleId="StyleStyle4ArialNarrow9ptBold">
    <w:name w:val="Style Style4 + Arial Narrow 9 pt Bold"/>
    <w:basedOn w:val="Normal"/>
    <w:link w:val="StyleStyle4ArialNarrow9ptBoldChar"/>
    <w:rsid w:val="00216A09"/>
    <w:rPr>
      <w:rFonts w:ascii="Georgia" w:eastAsia="Times New Roman" w:hAnsi="Georgia"/>
      <w:b/>
      <w:bCs/>
      <w:sz w:val="16"/>
      <w:u w:val="single"/>
    </w:rPr>
  </w:style>
  <w:style w:type="character" w:customStyle="1" w:styleId="StyleStyle4ArialNarrow9ptBoldChar">
    <w:name w:val="Style Style4 + Arial Narrow 9 pt Bold Char"/>
    <w:link w:val="StyleStyle4ArialNarrow9ptBold"/>
    <w:rsid w:val="00216A09"/>
    <w:rPr>
      <w:rFonts w:ascii="Georgia" w:eastAsia="Times New Roman" w:hAnsi="Georgia"/>
      <w:b/>
      <w:bCs/>
      <w:sz w:val="16"/>
      <w:u w:val="single"/>
    </w:rPr>
  </w:style>
  <w:style w:type="character" w:customStyle="1" w:styleId="StyleBoldandUnderlineCharChar29pt">
    <w:name w:val="Style Bold and Underline Char Char2 + 9 pt"/>
    <w:rsid w:val="00216A09"/>
    <w:rPr>
      <w:rFonts w:ascii="Times New Roman" w:hAnsi="Times New Roman"/>
      <w:b/>
      <w:bCs/>
      <w:noProof w:val="0"/>
      <w:sz w:val="20"/>
      <w:u w:val="single"/>
    </w:rPr>
  </w:style>
  <w:style w:type="character" w:customStyle="1" w:styleId="StyleUnderlineCharChar19pt">
    <w:name w:val="Style Underline Char Char1 + 9 pt"/>
    <w:rsid w:val="00216A09"/>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216A09"/>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216A09"/>
    <w:rPr>
      <w:rFonts w:ascii="Georgia" w:eastAsia="Times New Roman" w:hAnsi="Georgia"/>
      <w:b/>
      <w:smallCaps/>
      <w:sz w:val="24"/>
      <w:szCs w:val="24"/>
      <w:u w:val="single"/>
    </w:rPr>
  </w:style>
  <w:style w:type="character" w:customStyle="1" w:styleId="CardTextCharChar">
    <w:name w:val="Card Text Char Char"/>
    <w:rsid w:val="00216A09"/>
    <w:rPr>
      <w:rFonts w:ascii="Times New Roman" w:eastAsia="Times New Roman" w:hAnsi="Times New Roman" w:cs="Times New Roman"/>
      <w:sz w:val="20"/>
      <w:szCs w:val="20"/>
    </w:rPr>
  </w:style>
  <w:style w:type="character" w:customStyle="1" w:styleId="citeChar1">
    <w:name w:val="cite Char"/>
    <w:locked/>
    <w:rsid w:val="00216A09"/>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216A09"/>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216A09"/>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216A09"/>
    <w:rPr>
      <w:i/>
      <w:iCs/>
      <w:sz w:val="20"/>
      <w:u w:val="single"/>
    </w:rPr>
  </w:style>
  <w:style w:type="character" w:customStyle="1" w:styleId="HIGHLIGHT0">
    <w:name w:val="HIGHLIGHT"/>
    <w:uiPriority w:val="1"/>
    <w:rsid w:val="00216A09"/>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216A09"/>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216A09"/>
    <w:rPr>
      <w:rFonts w:ascii="Times New Roman" w:eastAsia="Times New Roman" w:hAnsi="Times New Roman" w:cs="Times New Roman"/>
      <w:b/>
      <w:sz w:val="28"/>
    </w:rPr>
  </w:style>
  <w:style w:type="character" w:customStyle="1" w:styleId="FifthChar">
    <w:name w:val="Fifth Char"/>
    <w:link w:val="Fifth"/>
    <w:rsid w:val="00216A09"/>
    <w:rPr>
      <w:rFonts w:ascii="Calibri" w:eastAsia="Calibri" w:hAnsi="Calibri" w:cs="Calibri"/>
      <w:sz w:val="22"/>
    </w:rPr>
  </w:style>
  <w:style w:type="paragraph" w:customStyle="1" w:styleId="Third">
    <w:name w:val="Third"/>
    <w:basedOn w:val="Normal"/>
    <w:link w:val="ThirdChar"/>
    <w:rsid w:val="00216A09"/>
    <w:rPr>
      <w:rFonts w:ascii="Georgia" w:eastAsia="Times New Roman" w:hAnsi="Georgia"/>
      <w:b/>
      <w:sz w:val="16"/>
      <w:u w:val="single"/>
      <w:lang w:val="x-none" w:eastAsia="x-none"/>
    </w:rPr>
  </w:style>
  <w:style w:type="character" w:customStyle="1" w:styleId="ThirdChar">
    <w:name w:val="Third Char"/>
    <w:link w:val="Third"/>
    <w:rsid w:val="00216A09"/>
    <w:rPr>
      <w:rFonts w:ascii="Georgia" w:eastAsia="Times New Roman" w:hAnsi="Georgia"/>
      <w:b/>
      <w:sz w:val="16"/>
      <w:u w:val="single"/>
      <w:lang w:val="x-none" w:eastAsia="x-none"/>
    </w:rPr>
  </w:style>
  <w:style w:type="paragraph" w:customStyle="1" w:styleId="CharCharCharCharCharChar1CharCharCharCharChar">
    <w:name w:val="Char Char Char Char Char Char1 Char Char Char Char Char"/>
    <w:aliases w:val="Char Char2"/>
    <w:next w:val="Normal"/>
    <w:rsid w:val="00216A09"/>
    <w:pPr>
      <w:widowControl w:val="0"/>
      <w:jc w:val="both"/>
      <w:outlineLvl w:val="1"/>
    </w:pPr>
    <w:rPr>
      <w:rFonts w:ascii="Times New Roman" w:eastAsia="Times New Roman" w:hAnsi="Times New Roman" w:cs="Times New Roman"/>
      <w:b/>
    </w:rPr>
  </w:style>
  <w:style w:type="character" w:customStyle="1" w:styleId="CardsCharChar">
    <w:name w:val="Cards Char Char"/>
    <w:rsid w:val="00216A09"/>
    <w:rPr>
      <w:rFonts w:ascii="Times New Roman" w:eastAsia="Times New Roman" w:hAnsi="Times New Roman"/>
      <w:szCs w:val="24"/>
    </w:rPr>
  </w:style>
  <w:style w:type="character" w:customStyle="1" w:styleId="article-record-publication-volume-issue">
    <w:name w:val="article-record-publication-volume-issue"/>
    <w:rsid w:val="00216A09"/>
  </w:style>
  <w:style w:type="character" w:customStyle="1" w:styleId="NothingCharChar">
    <w:name w:val="Nothing Char Char"/>
    <w:link w:val="NothingCharCharChar"/>
    <w:rsid w:val="00216A09"/>
  </w:style>
  <w:style w:type="paragraph" w:customStyle="1" w:styleId="DebateUnderlineBoldChar">
    <w:name w:val="Debate Underline Bold Char"/>
    <w:basedOn w:val="Normal"/>
    <w:link w:val="DebateUnderlineBoldCharChar"/>
    <w:rsid w:val="00216A09"/>
    <w:pPr>
      <w:jc w:val="both"/>
    </w:pPr>
    <w:rPr>
      <w:rFonts w:ascii="Georgia" w:eastAsia="Times New Roman" w:hAnsi="Georgia"/>
      <w:b/>
      <w:sz w:val="16"/>
      <w:u w:val="thick"/>
    </w:rPr>
  </w:style>
  <w:style w:type="character" w:customStyle="1" w:styleId="DebateUnderlineBoldCharChar">
    <w:name w:val="Debate Underline Bold Char Char"/>
    <w:link w:val="DebateUnderlineBoldChar"/>
    <w:rsid w:val="00216A09"/>
    <w:rPr>
      <w:rFonts w:ascii="Georgia" w:eastAsia="Times New Roman" w:hAnsi="Georgia"/>
      <w:b/>
      <w:sz w:val="16"/>
      <w:u w:val="thick"/>
    </w:rPr>
  </w:style>
  <w:style w:type="character" w:customStyle="1" w:styleId="resultbodyblack">
    <w:name w:val="resultbodyblack"/>
    <w:rsid w:val="00216A09"/>
    <w:rPr>
      <w:rFonts w:cs="Times New Roman"/>
    </w:rPr>
  </w:style>
  <w:style w:type="paragraph" w:customStyle="1" w:styleId="bloctitles">
    <w:name w:val="bloc titles"/>
    <w:basedOn w:val="Heading1"/>
    <w:next w:val="Normal"/>
    <w:link w:val="bloctitlesChar"/>
    <w:autoRedefine/>
    <w:rsid w:val="00216A09"/>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sz w:val="28"/>
      <w:u w:val="single"/>
    </w:rPr>
  </w:style>
  <w:style w:type="character" w:customStyle="1" w:styleId="bloctitlesChar">
    <w:name w:val="bloc titles Char"/>
    <w:link w:val="bloctitles"/>
    <w:rsid w:val="00216A09"/>
    <w:rPr>
      <w:rFonts w:ascii="Georgia" w:eastAsia="Malgun Gothic" w:hAnsi="Georgia" w:cs="Arial"/>
      <w:b/>
      <w:bCs/>
      <w:sz w:val="28"/>
      <w:szCs w:val="32"/>
      <w:u w:val="single"/>
    </w:rPr>
  </w:style>
  <w:style w:type="paragraph" w:customStyle="1" w:styleId="CiteSmallText">
    <w:name w:val="Cite Small Text"/>
    <w:basedOn w:val="Normal"/>
    <w:uiPriority w:val="99"/>
    <w:rsid w:val="00216A09"/>
    <w:pPr>
      <w:widowControl w:val="0"/>
      <w:spacing w:after="200"/>
    </w:pPr>
    <w:rPr>
      <w:rFonts w:ascii="Helvetica Neue" w:hAnsi="Helvetica Neue"/>
      <w:b/>
      <w:sz w:val="18"/>
    </w:rPr>
  </w:style>
  <w:style w:type="character" w:customStyle="1" w:styleId="3TagCite">
    <w:name w:val="3 Tag/Cite"/>
    <w:rsid w:val="00216A09"/>
    <w:rPr>
      <w:rFonts w:ascii="Times New Roman" w:hAnsi="Times New Roman"/>
      <w:b/>
    </w:rPr>
  </w:style>
  <w:style w:type="character" w:customStyle="1" w:styleId="4Qualifications">
    <w:name w:val="4 Qualifications"/>
    <w:rsid w:val="00216A09"/>
    <w:rPr>
      <w:rFonts w:ascii="Times New Roman" w:hAnsi="Times New Roman"/>
      <w:sz w:val="19"/>
    </w:rPr>
  </w:style>
  <w:style w:type="character" w:customStyle="1" w:styleId="6Underlined">
    <w:name w:val="6 Underlined"/>
    <w:rsid w:val="00216A09"/>
    <w:rPr>
      <w:rFonts w:ascii="Times New Roman" w:hAnsi="Times New Roman"/>
      <w:b/>
      <w:sz w:val="21"/>
      <w:u w:val="single"/>
    </w:rPr>
  </w:style>
  <w:style w:type="paragraph" w:customStyle="1" w:styleId="Cards1CharChar">
    <w:name w:val="Cards1 Char Char"/>
    <w:basedOn w:val="Normal"/>
    <w:link w:val="Cards1CharCharChar"/>
    <w:rsid w:val="00216A09"/>
    <w:pPr>
      <w:autoSpaceDE w:val="0"/>
      <w:autoSpaceDN w:val="0"/>
      <w:adjustRightInd w:val="0"/>
      <w:ind w:left="432" w:right="432"/>
      <w:jc w:val="both"/>
    </w:pPr>
    <w:rPr>
      <w:rFonts w:ascii="Georgia" w:hAnsi="Georgia"/>
      <w:sz w:val="16"/>
      <w:lang w:val="x-none"/>
    </w:rPr>
  </w:style>
  <w:style w:type="character" w:customStyle="1" w:styleId="Cards1CharCharChar">
    <w:name w:val="Cards1 Char Char Char"/>
    <w:link w:val="Cards1CharChar"/>
    <w:rsid w:val="00216A09"/>
    <w:rPr>
      <w:rFonts w:ascii="Georgia" w:hAnsi="Georgia"/>
      <w:sz w:val="16"/>
      <w:lang w:val="x-none"/>
    </w:rPr>
  </w:style>
  <w:style w:type="character" w:customStyle="1" w:styleId="UnderlineCharCharCharCharCharCharCharChar">
    <w:name w:val="Underline Char Char Char Char Char Char Char Char"/>
    <w:link w:val="UnderlineCharCharCharCharCharCharChar"/>
    <w:rsid w:val="00216A09"/>
    <w:rPr>
      <w:u w:val="single"/>
    </w:rPr>
  </w:style>
  <w:style w:type="paragraph" w:customStyle="1" w:styleId="UnderlineCharCharCharCharCharCharChar">
    <w:name w:val="Underline Char Char Char Char Char Char Char"/>
    <w:basedOn w:val="Normal"/>
    <w:link w:val="UnderlineCharCharCharCharCharCharCharChar"/>
    <w:rsid w:val="00216A09"/>
    <w:rPr>
      <w:rFonts w:asciiTheme="minorHAnsi" w:hAnsiTheme="minorHAnsi"/>
      <w:sz w:val="24"/>
      <w:u w:val="single"/>
    </w:rPr>
  </w:style>
  <w:style w:type="paragraph" w:customStyle="1" w:styleId="CitesCharChar">
    <w:name w:val="Cites Char Char"/>
    <w:next w:val="Normal"/>
    <w:link w:val="CitesCharCharChar"/>
    <w:rsid w:val="00216A09"/>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216A09"/>
    <w:rPr>
      <w:rFonts w:ascii="Times New Roman" w:eastAsia="Times New Roman" w:hAnsi="Times New Roman" w:cs="Times New Roman"/>
      <w:sz w:val="20"/>
    </w:rPr>
  </w:style>
  <w:style w:type="character" w:customStyle="1" w:styleId="nohighlighting">
    <w:name w:val="no highlighting"/>
    <w:rsid w:val="00216A09"/>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216A09"/>
    <w:rPr>
      <w:rFonts w:ascii="Cambria" w:hAnsi="Cambria" w:hint="default"/>
      <w:sz w:val="21"/>
      <w:u w:val="single"/>
    </w:rPr>
  </w:style>
  <w:style w:type="paragraph" w:customStyle="1" w:styleId="Swag">
    <w:name w:val="Swag"/>
    <w:basedOn w:val="Normal"/>
    <w:link w:val="SwagChar"/>
    <w:qFormat/>
    <w:rsid w:val="00216A09"/>
    <w:rPr>
      <w:rFonts w:ascii="Georgia" w:hAnsi="Georgia"/>
      <w:color w:val="0000FF"/>
      <w:sz w:val="12"/>
      <w:u w:val="single"/>
    </w:rPr>
  </w:style>
  <w:style w:type="character" w:customStyle="1" w:styleId="SwagChar">
    <w:name w:val="Swag Char"/>
    <w:link w:val="Swag"/>
    <w:rsid w:val="00216A09"/>
    <w:rPr>
      <w:rFonts w:ascii="Georgia" w:hAnsi="Georgia"/>
      <w:color w:val="0000FF"/>
      <w:sz w:val="12"/>
      <w:u w:val="single"/>
    </w:rPr>
  </w:style>
  <w:style w:type="paragraph" w:customStyle="1" w:styleId="StyleUnderlineTimesNewRoman1">
    <w:name w:val="Style Underline + Times New Roman1"/>
    <w:link w:val="StyleUnderlineTimesNewRoman1Char"/>
    <w:rsid w:val="00216A09"/>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216A09"/>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216A09"/>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216A09"/>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216A09"/>
    <w:rPr>
      <w:rFonts w:ascii="Garamond" w:eastAsia="MS Mincho" w:hAnsi="Garamond"/>
      <w:sz w:val="16"/>
    </w:rPr>
  </w:style>
  <w:style w:type="character" w:customStyle="1" w:styleId="StyleStyleCardTextLeft-075Right0Char">
    <w:name w:val="Style Style Card Text + Left:  -0.75&quot; + Right:  0&quot; Char"/>
    <w:link w:val="StyleStyleCardTextLeft-075Right0"/>
    <w:rsid w:val="00216A09"/>
    <w:rPr>
      <w:rFonts w:ascii="Garamond" w:eastAsia="MS Mincho" w:hAnsi="Garamond"/>
      <w:sz w:val="16"/>
    </w:rPr>
  </w:style>
  <w:style w:type="character" w:customStyle="1" w:styleId="CharChar61">
    <w:name w:val="Char Char61"/>
    <w:rsid w:val="00216A09"/>
    <w:rPr>
      <w:rFonts w:cs="Arial"/>
      <w:bCs/>
      <w:sz w:val="16"/>
      <w:szCs w:val="26"/>
      <w:lang w:val="en-US" w:eastAsia="en-US" w:bidi="ar-SA"/>
    </w:rPr>
  </w:style>
  <w:style w:type="character" w:customStyle="1" w:styleId="ListBulletChar">
    <w:name w:val="List Bullet Char"/>
    <w:link w:val="ListBullet"/>
    <w:uiPriority w:val="99"/>
    <w:rsid w:val="00216A09"/>
    <w:rPr>
      <w:rFonts w:ascii="Calibri" w:eastAsia="Calibri" w:hAnsi="Calibri" w:cs="Calibri"/>
      <w:sz w:val="22"/>
    </w:rPr>
  </w:style>
  <w:style w:type="paragraph" w:customStyle="1" w:styleId="subhead10">
    <w:name w:val="subhead1"/>
    <w:basedOn w:val="Normal"/>
    <w:uiPriority w:val="99"/>
    <w:rsid w:val="00216A09"/>
    <w:pPr>
      <w:spacing w:before="100" w:beforeAutospacing="1" w:after="100" w:afterAutospacing="1"/>
    </w:pPr>
    <w:rPr>
      <w:rFonts w:ascii="Georgia" w:eastAsia="Times New Roman" w:hAnsi="Georgia"/>
      <w:sz w:val="24"/>
    </w:rPr>
  </w:style>
  <w:style w:type="character" w:customStyle="1" w:styleId="styledate">
    <w:name w:val="styledate"/>
    <w:rsid w:val="00216A09"/>
  </w:style>
  <w:style w:type="character" w:customStyle="1" w:styleId="BoldandUnderlineChar1">
    <w:name w:val="Bold and Underline Char1"/>
    <w:rsid w:val="00216A09"/>
    <w:rPr>
      <w:b/>
      <w:szCs w:val="24"/>
      <w:u w:val="single"/>
      <w:lang w:val="en-US" w:eastAsia="en-US" w:bidi="ar-SA"/>
    </w:rPr>
  </w:style>
  <w:style w:type="character" w:customStyle="1" w:styleId="BoldandUnderlineChar1Char2">
    <w:name w:val="Bold and Underline Char1 Char2"/>
    <w:rsid w:val="00216A09"/>
    <w:rPr>
      <w:b/>
      <w:szCs w:val="24"/>
      <w:u w:val="single"/>
      <w:lang w:val="en-US" w:eastAsia="en-US" w:bidi="ar-SA"/>
    </w:rPr>
  </w:style>
  <w:style w:type="character" w:customStyle="1" w:styleId="BoldandUnderlineCharChar1">
    <w:name w:val="Bold and Underline Char Char1"/>
    <w:rsid w:val="00216A09"/>
    <w:rPr>
      <w:b/>
      <w:szCs w:val="24"/>
      <w:u w:val="single"/>
      <w:lang w:val="en-US" w:eastAsia="en-US" w:bidi="ar-SA"/>
    </w:rPr>
  </w:style>
  <w:style w:type="character" w:customStyle="1" w:styleId="BoldandUnderlineChar6">
    <w:name w:val="Bold and Underline Char6"/>
    <w:rsid w:val="00216A09"/>
    <w:rPr>
      <w:b/>
      <w:szCs w:val="24"/>
      <w:u w:val="single"/>
      <w:lang w:val="en-US" w:eastAsia="en-US" w:bidi="ar-SA"/>
    </w:rPr>
  </w:style>
  <w:style w:type="character" w:customStyle="1" w:styleId="title-link-wrapper">
    <w:name w:val="title-link-wrapper"/>
    <w:rsid w:val="00216A09"/>
  </w:style>
  <w:style w:type="character" w:customStyle="1" w:styleId="medium-font">
    <w:name w:val="medium-font"/>
    <w:rsid w:val="00216A09"/>
  </w:style>
  <w:style w:type="paragraph" w:customStyle="1" w:styleId="abstract">
    <w:name w:val="abstract"/>
    <w:basedOn w:val="Normal"/>
    <w:uiPriority w:val="99"/>
    <w:rsid w:val="00216A09"/>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216A09"/>
    <w:rPr>
      <w:rFonts w:ascii="Georgia" w:eastAsia="Times New Roman" w:hAnsi="Georgia"/>
      <w:b/>
      <w:bCs/>
      <w:sz w:val="16"/>
      <w:u w:val="single"/>
    </w:rPr>
  </w:style>
  <w:style w:type="character" w:customStyle="1" w:styleId="StyleUnderlineChar11ptBold2Char">
    <w:name w:val="Style Underline Char + 11 pt Bold2 Char"/>
    <w:link w:val="StyleUnderlineChar11ptBold2"/>
    <w:rsid w:val="00216A09"/>
    <w:rPr>
      <w:rFonts w:ascii="Georgia" w:eastAsia="Times New Roman" w:hAnsi="Georgia"/>
      <w:b/>
      <w:bCs/>
      <w:sz w:val="16"/>
      <w:u w:val="single"/>
    </w:rPr>
  </w:style>
  <w:style w:type="character" w:customStyle="1" w:styleId="ReallySamllTextChar">
    <w:name w:val="ReallySamllText Char"/>
    <w:rsid w:val="00216A09"/>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216A09"/>
    <w:rPr>
      <w:rFonts w:ascii="Georgia" w:eastAsia="Times New Roman" w:hAnsi="Georgia"/>
      <w:sz w:val="16"/>
      <w:u w:val="single"/>
    </w:rPr>
  </w:style>
  <w:style w:type="character" w:customStyle="1" w:styleId="StyleStyleUnderlineTimesNewRoman11ptChar">
    <w:name w:val="Style Style Underline + Times New Roman + 11 pt Char"/>
    <w:link w:val="StyleStyleUnderlineTimesNewRoman11pt"/>
    <w:rsid w:val="00216A09"/>
    <w:rPr>
      <w:rFonts w:ascii="Georgia" w:eastAsia="Times New Roman" w:hAnsi="Georgia"/>
      <w:sz w:val="16"/>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216A09"/>
    <w:rPr>
      <w:rFonts w:ascii="Georgia" w:eastAsia="Times New Roman" w:hAnsi="Georgia"/>
      <w:sz w:val="16"/>
      <w:u w:val="single"/>
    </w:rPr>
  </w:style>
  <w:style w:type="character" w:customStyle="1" w:styleId="StyleStyleUnderlineTimesNewRomanBold11ptNotBoldChar">
    <w:name w:val="Style Style Underline + Times New Roman Bold + 11 pt Not Bold Char"/>
    <w:link w:val="StyleStyleUnderlineTimesNewRomanBold11ptNotBold"/>
    <w:rsid w:val="00216A09"/>
    <w:rPr>
      <w:rFonts w:ascii="Georgia" w:eastAsia="Times New Roman" w:hAnsi="Georgia"/>
      <w:sz w:val="16"/>
      <w:u w:val="single"/>
    </w:rPr>
  </w:style>
  <w:style w:type="character" w:customStyle="1" w:styleId="style10">
    <w:name w:val="style1"/>
    <w:rsid w:val="00216A09"/>
  </w:style>
  <w:style w:type="character" w:customStyle="1" w:styleId="pmtermsel">
    <w:name w:val="pmtermsel"/>
    <w:rsid w:val="00216A09"/>
  </w:style>
  <w:style w:type="character" w:customStyle="1" w:styleId="showipapr">
    <w:name w:val="show_ipapr"/>
    <w:rsid w:val="00216A09"/>
  </w:style>
  <w:style w:type="character" w:customStyle="1" w:styleId="dnindex">
    <w:name w:val="dnindex"/>
    <w:rsid w:val="00216A09"/>
  </w:style>
  <w:style w:type="character" w:customStyle="1" w:styleId="23">
    <w:name w:val="23"/>
    <w:rsid w:val="00216A09"/>
    <w:rPr>
      <w:rFonts w:ascii="Times New Roman" w:hAnsi="Times New Roman" w:cs="Arial"/>
      <w:bCs/>
      <w:sz w:val="20"/>
      <w:u w:val="single"/>
      <w:lang w:val="en-US" w:eastAsia="en-US" w:bidi="ar-SA"/>
    </w:rPr>
  </w:style>
  <w:style w:type="character" w:customStyle="1" w:styleId="33">
    <w:name w:val="33"/>
    <w:rsid w:val="00216A09"/>
    <w:rPr>
      <w:rFonts w:ascii="Times New Roman" w:hAnsi="Times New Roman" w:cs="Arial"/>
      <w:b/>
      <w:bCs/>
      <w:sz w:val="20"/>
      <w:u w:val="single"/>
      <w:lang w:val="en-US" w:eastAsia="en-US" w:bidi="ar-SA"/>
    </w:rPr>
  </w:style>
  <w:style w:type="character" w:customStyle="1" w:styleId="55">
    <w:name w:val="55"/>
    <w:rsid w:val="00216A09"/>
    <w:rPr>
      <w:rFonts w:cs="Arial"/>
      <w:bCs/>
      <w:sz w:val="20"/>
      <w:u w:val="single"/>
      <w:lang w:val="en-US" w:eastAsia="en-US" w:bidi="ar-SA"/>
    </w:rPr>
  </w:style>
  <w:style w:type="character" w:customStyle="1" w:styleId="authoraffil">
    <w:name w:val="authoraffil"/>
    <w:rsid w:val="00216A09"/>
  </w:style>
  <w:style w:type="character" w:customStyle="1" w:styleId="CharChar8">
    <w:name w:val="Char Char8"/>
    <w:rsid w:val="00216A09"/>
    <w:rPr>
      <w:rFonts w:ascii="Georgia" w:eastAsia="Times New Roman" w:hAnsi="Georgia"/>
      <w:b/>
      <w:bCs/>
      <w:sz w:val="30"/>
      <w:szCs w:val="28"/>
      <w:u w:val="single"/>
    </w:rPr>
  </w:style>
  <w:style w:type="character" w:customStyle="1" w:styleId="FontStyle13">
    <w:name w:val="Font Style13"/>
    <w:uiPriority w:val="99"/>
    <w:rsid w:val="00216A09"/>
    <w:rPr>
      <w:rFonts w:ascii="Constantia" w:hAnsi="Constantia" w:cs="Constantia"/>
      <w:sz w:val="18"/>
      <w:szCs w:val="18"/>
    </w:rPr>
  </w:style>
  <w:style w:type="character" w:customStyle="1" w:styleId="TagsCharCharCharChar">
    <w:name w:val="Tags Char Char Char Char"/>
    <w:rsid w:val="00216A09"/>
    <w:rPr>
      <w:rFonts w:ascii="Times New Roman" w:eastAsia="Times New Roman" w:hAnsi="Times New Roman" w:cs="Times New Roman"/>
      <w:b/>
      <w:sz w:val="24"/>
      <w:szCs w:val="24"/>
    </w:rPr>
  </w:style>
  <w:style w:type="character" w:customStyle="1" w:styleId="Citation1Char">
    <w:name w:val="Citation1 Char"/>
    <w:link w:val="Citation10"/>
    <w:locked/>
    <w:rsid w:val="00216A09"/>
    <w:rPr>
      <w:rFonts w:ascii="Georgia" w:hAnsi="Georgia"/>
      <w:b/>
      <w:u w:val="single"/>
    </w:rPr>
  </w:style>
  <w:style w:type="paragraph" w:customStyle="1" w:styleId="Citation10">
    <w:name w:val="Citation1"/>
    <w:basedOn w:val="Normal"/>
    <w:link w:val="Citation1Char"/>
    <w:qFormat/>
    <w:rsid w:val="00216A09"/>
    <w:rPr>
      <w:rFonts w:ascii="Georgia" w:hAnsi="Georgia"/>
      <w:b/>
      <w:sz w:val="24"/>
      <w:u w:val="single"/>
    </w:rPr>
  </w:style>
  <w:style w:type="character" w:customStyle="1" w:styleId="TaglineChar">
    <w:name w:val="Tagline Char"/>
    <w:link w:val="Tagline0"/>
    <w:locked/>
    <w:rsid w:val="00216A09"/>
    <w:rPr>
      <w:rFonts w:ascii="Georgia" w:hAnsi="Georgia"/>
      <w:b/>
    </w:rPr>
  </w:style>
  <w:style w:type="paragraph" w:customStyle="1" w:styleId="Tagline0">
    <w:name w:val="Tagline"/>
    <w:basedOn w:val="Normal"/>
    <w:link w:val="TaglineChar"/>
    <w:qFormat/>
    <w:rsid w:val="00216A09"/>
    <w:rPr>
      <w:rFonts w:ascii="Georgia" w:hAnsi="Georgia"/>
      <w:b/>
      <w:sz w:val="24"/>
    </w:rPr>
  </w:style>
  <w:style w:type="paragraph" w:customStyle="1" w:styleId="NothingCharCharChar">
    <w:name w:val="Nothing Char Char Char"/>
    <w:link w:val="NothingCharChar"/>
    <w:rsid w:val="00216A09"/>
    <w:pPr>
      <w:jc w:val="both"/>
    </w:pPr>
  </w:style>
  <w:style w:type="paragraph" w:customStyle="1" w:styleId="StyleLeft021">
    <w:name w:val="Style Left:  0.2&quot;1"/>
    <w:basedOn w:val="Normal"/>
    <w:uiPriority w:val="99"/>
    <w:rsid w:val="00216A09"/>
    <w:pPr>
      <w:ind w:left="288"/>
    </w:pPr>
    <w:rPr>
      <w:rFonts w:ascii="Georgia" w:eastAsia="SimSun" w:hAnsi="Georgia"/>
      <w:sz w:val="16"/>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216A09"/>
    <w:rPr>
      <w:rFonts w:ascii="Georgia" w:eastAsia="Times New Roman" w:hAnsi="Georgia"/>
      <w:sz w:val="16"/>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216A09"/>
    <w:rPr>
      <w:rFonts w:ascii="Georgia" w:eastAsia="Times New Roman" w:hAnsi="Georgia"/>
      <w:sz w:val="16"/>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216A09"/>
    <w:rPr>
      <w:rFonts w:ascii="Georgia" w:eastAsia="Times New Roman" w:hAnsi="Georgia"/>
      <w:sz w:val="16"/>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216A09"/>
    <w:rPr>
      <w:rFonts w:ascii="Georgia" w:eastAsia="Times New Roman" w:hAnsi="Georgia"/>
      <w:sz w:val="16"/>
      <w:u w:val="single"/>
      <w:bdr w:val="single" w:sz="4" w:space="0" w:color="auto"/>
    </w:rPr>
  </w:style>
  <w:style w:type="character" w:customStyle="1" w:styleId="boldcitationChar">
    <w:name w:val="bold citation Char"/>
    <w:rsid w:val="00216A09"/>
    <w:rPr>
      <w:rFonts w:ascii="Arial" w:hAnsi="Arial"/>
      <w:b/>
      <w:sz w:val="28"/>
      <w:szCs w:val="24"/>
      <w:u w:val="thick"/>
      <w:lang w:val="en-US" w:eastAsia="en-US" w:bidi="ar-SA"/>
    </w:rPr>
  </w:style>
  <w:style w:type="paragraph" w:customStyle="1" w:styleId="BlockTitle20">
    <w:name w:val="Block Title #2"/>
    <w:basedOn w:val="Normal"/>
    <w:uiPriority w:val="99"/>
    <w:rsid w:val="00216A09"/>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
    <w:name w:val="Tagstyle"/>
    <w:basedOn w:val="Normal"/>
    <w:next w:val="Normal"/>
    <w:rsid w:val="00216A09"/>
    <w:rPr>
      <w:rFonts w:ascii="Georgia" w:hAnsi="Georgia"/>
      <w:b/>
      <w:sz w:val="16"/>
    </w:rPr>
  </w:style>
  <w:style w:type="character" w:customStyle="1" w:styleId="BoldunderlineChar3">
    <w:name w:val="Bold/underline Char"/>
    <w:rsid w:val="00216A09"/>
    <w:rPr>
      <w:rFonts w:eastAsia="SimSun"/>
      <w:b/>
      <w:noProof w:val="0"/>
      <w:sz w:val="24"/>
      <w:szCs w:val="24"/>
      <w:u w:val="single"/>
      <w:lang w:val="en-US" w:eastAsia="zh-CN" w:bidi="ar-SA"/>
    </w:rPr>
  </w:style>
  <w:style w:type="character" w:customStyle="1" w:styleId="underlinetextchar0">
    <w:name w:val="underlinetextchar"/>
    <w:rsid w:val="00216A09"/>
  </w:style>
  <w:style w:type="character" w:customStyle="1" w:styleId="boldciteChar1">
    <w:name w:val="bold cite Char1"/>
    <w:rsid w:val="00216A09"/>
    <w:rPr>
      <w:b/>
      <w:sz w:val="28"/>
      <w:u w:val="thick" w:color="000000"/>
    </w:rPr>
  </w:style>
  <w:style w:type="character" w:customStyle="1" w:styleId="tagCharCharChar1">
    <w:name w:val="tag Char Char Char1"/>
    <w:rsid w:val="00216A09"/>
    <w:rPr>
      <w:b/>
      <w:sz w:val="24"/>
      <w:lang w:val="en-US" w:eastAsia="en-US" w:bidi="ar-SA"/>
    </w:rPr>
  </w:style>
  <w:style w:type="character" w:customStyle="1" w:styleId="underlinecardChar0">
    <w:name w:val="underline card Char"/>
    <w:rsid w:val="00216A09"/>
    <w:rPr>
      <w:rFonts w:ascii="Arial" w:hAnsi="Arial"/>
      <w:sz w:val="18"/>
      <w:szCs w:val="24"/>
      <w:u w:val="single"/>
      <w:lang w:val="en-US" w:eastAsia="en-US" w:bidi="ar-SA"/>
    </w:rPr>
  </w:style>
  <w:style w:type="paragraph" w:customStyle="1" w:styleId="date-comments">
    <w:name w:val="date-comments"/>
    <w:basedOn w:val="Normal"/>
    <w:uiPriority w:val="99"/>
    <w:rsid w:val="00216A09"/>
    <w:pPr>
      <w:spacing w:before="100" w:beforeAutospacing="1" w:after="100" w:afterAutospacing="1"/>
    </w:pPr>
    <w:rPr>
      <w:rFonts w:ascii="Times" w:hAnsi="Times"/>
      <w:sz w:val="16"/>
      <w:szCs w:val="20"/>
    </w:rPr>
  </w:style>
  <w:style w:type="character" w:customStyle="1" w:styleId="articleauthor0">
    <w:name w:val="articleauthor"/>
    <w:rsid w:val="00216A09"/>
  </w:style>
  <w:style w:type="character" w:customStyle="1" w:styleId="bodysubtoc">
    <w:name w:val="bodysubtoc"/>
    <w:rsid w:val="00216A09"/>
  </w:style>
  <w:style w:type="character" w:customStyle="1" w:styleId="lefttitlesmaller">
    <w:name w:val="lefttitlesmaller"/>
    <w:rsid w:val="00216A09"/>
  </w:style>
  <w:style w:type="character" w:customStyle="1" w:styleId="mb">
    <w:name w:val="mb"/>
    <w:rsid w:val="00216A09"/>
  </w:style>
  <w:style w:type="character" w:customStyle="1" w:styleId="submitted-date">
    <w:name w:val="submitted-date"/>
    <w:rsid w:val="00216A09"/>
  </w:style>
  <w:style w:type="character" w:customStyle="1" w:styleId="submitted-time">
    <w:name w:val="submitted-time"/>
    <w:rsid w:val="00216A09"/>
  </w:style>
  <w:style w:type="character" w:customStyle="1" w:styleId="A20">
    <w:name w:val="A2"/>
    <w:uiPriority w:val="99"/>
    <w:rsid w:val="00216A09"/>
    <w:rPr>
      <w:rFonts w:ascii="Sabon LT Std" w:hAnsi="Sabon LT Std" w:cs="Sabon LT Std" w:hint="default"/>
      <w:color w:val="000000"/>
      <w:sz w:val="15"/>
      <w:szCs w:val="15"/>
    </w:rPr>
  </w:style>
  <w:style w:type="character" w:customStyle="1" w:styleId="searchword">
    <w:name w:val="searchword"/>
    <w:rsid w:val="00216A09"/>
  </w:style>
  <w:style w:type="paragraph" w:customStyle="1" w:styleId="Heading2Char2CharChar12">
    <w:name w:val="Heading 2 Char2 Char Char12"/>
    <w:aliases w:val="Char Char Char Char Char Char1 Char Char Char Char Char1,Char Char22"/>
    <w:next w:val="Normal"/>
    <w:uiPriority w:val="99"/>
    <w:rsid w:val="00216A09"/>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216A09"/>
    <w:rPr>
      <w:rFonts w:ascii="Times New Roman" w:hAnsi="Times New Roman" w:cs="Times New Roman"/>
      <w:sz w:val="18"/>
      <w:szCs w:val="18"/>
    </w:rPr>
  </w:style>
  <w:style w:type="character" w:customStyle="1" w:styleId="bylines">
    <w:name w:val="bylines"/>
    <w:basedOn w:val="DefaultParagraphFont"/>
    <w:rsid w:val="00216A09"/>
  </w:style>
  <w:style w:type="character" w:customStyle="1" w:styleId="StyleStyleBoldUnderlineUnderlineIntenseEmphasis1apple-style-2">
    <w:name w:val="Style Style Bold UnderlineUnderlineIntense Emphasis1apple-style-...2"/>
    <w:basedOn w:val="DefaultParagraphFont"/>
    <w:rsid w:val="00216A09"/>
    <w:rPr>
      <w:b w:val="0"/>
      <w:bCs/>
      <w:sz w:val="22"/>
      <w:u w:val="single"/>
    </w:rPr>
  </w:style>
  <w:style w:type="character" w:customStyle="1" w:styleId="FontStyle57">
    <w:name w:val="Font Style57"/>
    <w:rsid w:val="00216A09"/>
    <w:rPr>
      <w:rFonts w:ascii="Georgia" w:hAnsi="Georgia" w:cs="Georgia"/>
      <w:b/>
      <w:bCs/>
      <w:sz w:val="14"/>
      <w:szCs w:val="14"/>
    </w:rPr>
  </w:style>
  <w:style w:type="character" w:customStyle="1" w:styleId="FontStyle89">
    <w:name w:val="Font Style89"/>
    <w:rsid w:val="00216A09"/>
    <w:rPr>
      <w:rFonts w:ascii="Times New Roman" w:hAnsi="Times New Roman" w:cs="Times New Roman"/>
      <w:b/>
      <w:bCs/>
      <w:smallCaps/>
      <w:spacing w:val="40"/>
      <w:sz w:val="16"/>
      <w:szCs w:val="16"/>
    </w:rPr>
  </w:style>
  <w:style w:type="character" w:customStyle="1" w:styleId="style3Char0">
    <w:name w:val="style 3 Char"/>
    <w:rsid w:val="00216A09"/>
    <w:rPr>
      <w:sz w:val="18"/>
      <w:szCs w:val="24"/>
      <w:lang w:val="en-US" w:eastAsia="en-US" w:bidi="ar-SA"/>
    </w:rPr>
  </w:style>
  <w:style w:type="paragraph" w:customStyle="1" w:styleId="003Cite">
    <w:name w:val="003Cite"/>
    <w:basedOn w:val="Normal"/>
    <w:qFormat/>
    <w:rsid w:val="00216A09"/>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216A09"/>
    <w:pPr>
      <w:jc w:val="both"/>
    </w:pPr>
    <w:rPr>
      <w:rFonts w:ascii="Georgia" w:hAnsi="Georgia"/>
      <w:b/>
      <w:color w:val="000000"/>
      <w:sz w:val="16"/>
      <w:u w:val="single"/>
    </w:rPr>
  </w:style>
  <w:style w:type="character" w:customStyle="1" w:styleId="NormalBoldChar">
    <w:name w:val="Normal + Bold Char"/>
    <w:aliases w:val="Double Underline Char"/>
    <w:basedOn w:val="DefaultParagraphFont"/>
    <w:link w:val="NormalBold"/>
    <w:rsid w:val="00216A09"/>
    <w:rPr>
      <w:rFonts w:ascii="Georgia" w:hAnsi="Georgia"/>
      <w:b/>
      <w:color w:val="000000"/>
      <w:sz w:val="16"/>
      <w:u w:val="single"/>
    </w:rPr>
  </w:style>
  <w:style w:type="paragraph" w:customStyle="1" w:styleId="StyleCards12ptThickunderline">
    <w:name w:val="Style Cards + 12 pt Thick underline"/>
    <w:basedOn w:val="Normal"/>
    <w:link w:val="StyleCards12ptThickunderlineChar2"/>
    <w:rsid w:val="00216A09"/>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216A09"/>
    <w:rPr>
      <w:rFonts w:ascii="Times New Roman" w:eastAsia="Times New Roman" w:hAnsi="Times New Roman" w:cs="Times New Roman"/>
      <w:u w:val="thick"/>
      <w:lang w:val="x-none" w:eastAsia="x-none"/>
    </w:rPr>
  </w:style>
  <w:style w:type="character" w:customStyle="1" w:styleId="BlockHeadingsChar1">
    <w:name w:val="Block Headings Char1"/>
    <w:rsid w:val="00216A09"/>
    <w:rPr>
      <w:b/>
      <w:caps/>
    </w:rPr>
  </w:style>
  <w:style w:type="character" w:customStyle="1" w:styleId="Longcite">
    <w:name w:val="Longcite"/>
    <w:rsid w:val="00216A09"/>
    <w:rPr>
      <w:sz w:val="16"/>
    </w:rPr>
  </w:style>
  <w:style w:type="paragraph" w:customStyle="1" w:styleId="NormalUnderline0">
    <w:name w:val="Normal + Underline"/>
    <w:basedOn w:val="Normal"/>
    <w:link w:val="NormalUnderlineChar0"/>
    <w:rsid w:val="00216A09"/>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216A09"/>
    <w:rPr>
      <w:rFonts w:ascii="Times New Roman" w:eastAsia="Times New Roman" w:hAnsi="Times New Roman" w:cs="Times New Roman"/>
      <w:b/>
      <w:u w:val="single"/>
      <w:lang w:val="x-none" w:eastAsia="x-none"/>
    </w:rPr>
  </w:style>
  <w:style w:type="character" w:customStyle="1" w:styleId="FontStyle170">
    <w:name w:val="Font Style170"/>
    <w:uiPriority w:val="99"/>
    <w:rsid w:val="00216A09"/>
    <w:rPr>
      <w:rFonts w:ascii="Bookman Old Style" w:hAnsi="Bookman Old Style" w:cs="Bookman Old Style"/>
      <w:sz w:val="16"/>
      <w:szCs w:val="16"/>
    </w:rPr>
  </w:style>
  <w:style w:type="character" w:customStyle="1" w:styleId="FontStyle17">
    <w:name w:val="Font Style17"/>
    <w:uiPriority w:val="99"/>
    <w:rsid w:val="00216A09"/>
    <w:rPr>
      <w:rFonts w:ascii="Book Antiqua" w:hAnsi="Book Antiqua" w:cs="Book Antiqua"/>
      <w:i/>
      <w:iCs/>
      <w:spacing w:val="10"/>
      <w:sz w:val="22"/>
      <w:szCs w:val="22"/>
    </w:rPr>
  </w:style>
  <w:style w:type="character" w:customStyle="1" w:styleId="FontStyle329">
    <w:name w:val="Font Style329"/>
    <w:basedOn w:val="DefaultParagraphFont"/>
    <w:uiPriority w:val="99"/>
    <w:rsid w:val="00216A09"/>
    <w:rPr>
      <w:rFonts w:ascii="Times New Roman" w:hAnsi="Times New Roman" w:cs="Times New Roman" w:hint="default"/>
      <w:b/>
      <w:bCs/>
      <w:spacing w:val="-10"/>
      <w:sz w:val="18"/>
      <w:szCs w:val="18"/>
    </w:rPr>
  </w:style>
  <w:style w:type="character" w:customStyle="1" w:styleId="ur">
    <w:name w:val="ur"/>
    <w:basedOn w:val="DefaultParagraphFont"/>
    <w:rsid w:val="00216A09"/>
  </w:style>
  <w:style w:type="character" w:customStyle="1" w:styleId="vpqmgb">
    <w:name w:val="vpqmgb"/>
    <w:basedOn w:val="DefaultParagraphFont"/>
    <w:rsid w:val="00216A09"/>
  </w:style>
  <w:style w:type="character" w:customStyle="1" w:styleId="sv">
    <w:name w:val="sv"/>
    <w:basedOn w:val="DefaultParagraphFont"/>
    <w:rsid w:val="00216A09"/>
  </w:style>
  <w:style w:type="character" w:customStyle="1" w:styleId="m-501118745055256881gmail-style13ptbold">
    <w:name w:val="m_-501118745055256881gmail-style13ptbold"/>
    <w:basedOn w:val="DefaultParagraphFont"/>
    <w:rsid w:val="00216A09"/>
  </w:style>
  <w:style w:type="character" w:customStyle="1" w:styleId="m8134770803914199681gmail-styleunderline">
    <w:name w:val="m_8134770803914199681gmail-styleunderline"/>
    <w:basedOn w:val="DefaultParagraphFont"/>
    <w:rsid w:val="00216A09"/>
  </w:style>
  <w:style w:type="character" w:customStyle="1" w:styleId="hvr">
    <w:name w:val="hvr"/>
    <w:basedOn w:val="DefaultParagraphFont"/>
    <w:rsid w:val="00216A09"/>
  </w:style>
  <w:style w:type="character" w:customStyle="1" w:styleId="AnalyticsChar">
    <w:name w:val="Analytics Char"/>
    <w:basedOn w:val="DefaultParagraphFont"/>
    <w:link w:val="Analytics"/>
    <w:rsid w:val="00216A09"/>
    <w:rPr>
      <w:rFonts w:ascii="Calibri" w:eastAsia="Calibri" w:hAnsi="Calibri" w:cs="Calibri"/>
      <w:b/>
    </w:rPr>
  </w:style>
  <w:style w:type="character" w:customStyle="1" w:styleId="m-3350902899047358468gmail-styleunderline">
    <w:name w:val="m_-3350902899047358468gmail-styleunderline"/>
    <w:basedOn w:val="DefaultParagraphFont"/>
    <w:rsid w:val="00216A09"/>
  </w:style>
  <w:style w:type="paragraph" w:customStyle="1" w:styleId="Style5pt">
    <w:name w:val="Style 5 pt"/>
    <w:basedOn w:val="Normal"/>
    <w:link w:val="Style5ptChar"/>
    <w:rsid w:val="00216A09"/>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216A09"/>
    <w:rPr>
      <w:rFonts w:ascii="Calibri" w:eastAsia="Times New Roman" w:hAnsi="Calibri"/>
      <w:sz w:val="10"/>
      <w:szCs w:val="10"/>
    </w:rPr>
  </w:style>
  <w:style w:type="character" w:customStyle="1" w:styleId="m462447500549623171gmail-style13ptbold">
    <w:name w:val="m_462447500549623171gmail-style13ptbold"/>
    <w:basedOn w:val="DefaultParagraphFont"/>
    <w:rsid w:val="00216A09"/>
  </w:style>
  <w:style w:type="paragraph" w:customStyle="1" w:styleId="m462447500549623171gmail-msonormal">
    <w:name w:val="m_462447500549623171gmail-msonormal"/>
    <w:basedOn w:val="Normal"/>
    <w:uiPriority w:val="99"/>
    <w:rsid w:val="00216A09"/>
    <w:pPr>
      <w:spacing w:before="100" w:beforeAutospacing="1" w:after="100" w:afterAutospacing="1"/>
    </w:pPr>
    <w:rPr>
      <w:rFonts w:ascii="Times New Roman" w:eastAsia="Times New Roman" w:hAnsi="Times New Roman" w:cs="Times New Roman"/>
      <w:sz w:val="24"/>
    </w:rPr>
  </w:style>
  <w:style w:type="character" w:customStyle="1" w:styleId="m462447500549623171gmail-styleunderline">
    <w:name w:val="m_462447500549623171gmail-styleunderline"/>
    <w:basedOn w:val="DefaultParagraphFont"/>
    <w:rsid w:val="00216A09"/>
  </w:style>
  <w:style w:type="character" w:customStyle="1" w:styleId="SmallerReal">
    <w:name w:val="SmallerReal"/>
    <w:basedOn w:val="DefaultParagraphFont"/>
    <w:uiPriority w:val="1"/>
    <w:qFormat/>
    <w:rsid w:val="00216A09"/>
    <w:rPr>
      <w:rFonts w:ascii="Garamond" w:hAnsi="Garamond" w:hint="default"/>
      <w:sz w:val="16"/>
    </w:rPr>
  </w:style>
  <w:style w:type="paragraph" w:styleId="HTMLAddress">
    <w:name w:val="HTML Address"/>
    <w:basedOn w:val="Normal"/>
    <w:link w:val="HTMLAddressChar"/>
    <w:uiPriority w:val="99"/>
    <w:semiHidden/>
    <w:unhideWhenUsed/>
    <w:rsid w:val="00216A09"/>
    <w:rPr>
      <w:rFonts w:ascii="Times New Roman" w:eastAsia="Times New Roman" w:hAnsi="Times New Roman" w:cs="Times New Roman"/>
      <w:i/>
      <w:iCs/>
      <w:sz w:val="24"/>
    </w:rPr>
  </w:style>
  <w:style w:type="character" w:customStyle="1" w:styleId="HTMLAddressChar">
    <w:name w:val="HTML Address Char"/>
    <w:basedOn w:val="DefaultParagraphFont"/>
    <w:link w:val="HTMLAddress"/>
    <w:uiPriority w:val="99"/>
    <w:semiHidden/>
    <w:rsid w:val="00216A09"/>
    <w:rPr>
      <w:rFonts w:ascii="Times New Roman" w:eastAsia="Times New Roman" w:hAnsi="Times New Roman" w:cs="Times New Roman"/>
      <w:i/>
      <w:iCs/>
    </w:rPr>
  </w:style>
  <w:style w:type="character" w:customStyle="1" w:styleId="separator">
    <w:name w:val="separator"/>
    <w:basedOn w:val="DefaultParagraphFont"/>
    <w:rsid w:val="00216A09"/>
  </w:style>
  <w:style w:type="paragraph" w:customStyle="1" w:styleId="dek">
    <w:name w:val="dek"/>
    <w:basedOn w:val="Normal"/>
    <w:uiPriority w:val="99"/>
    <w:rsid w:val="00216A09"/>
    <w:pPr>
      <w:spacing w:before="100" w:beforeAutospacing="1" w:after="100" w:afterAutospacing="1"/>
    </w:pPr>
    <w:rPr>
      <w:rFonts w:ascii="Times New Roman" w:eastAsia="Times New Roman" w:hAnsi="Times New Roman" w:cs="Times New Roman"/>
      <w:sz w:val="24"/>
    </w:rPr>
  </w:style>
  <w:style w:type="character" w:customStyle="1" w:styleId="arttitle">
    <w:name w:val="art_title"/>
    <w:basedOn w:val="DefaultParagraphFont"/>
    <w:rsid w:val="00216A09"/>
  </w:style>
  <w:style w:type="character" w:customStyle="1" w:styleId="serialtitle">
    <w:name w:val="serial_title"/>
    <w:basedOn w:val="DefaultParagraphFont"/>
    <w:rsid w:val="00216A09"/>
  </w:style>
  <w:style w:type="character" w:customStyle="1" w:styleId="volumeissue">
    <w:name w:val="volume_issue"/>
    <w:basedOn w:val="DefaultParagraphFont"/>
    <w:rsid w:val="00216A09"/>
  </w:style>
  <w:style w:type="character" w:customStyle="1" w:styleId="pagerange">
    <w:name w:val="page_range"/>
    <w:basedOn w:val="DefaultParagraphFont"/>
    <w:rsid w:val="00216A09"/>
  </w:style>
  <w:style w:type="character" w:customStyle="1" w:styleId="doilink">
    <w:name w:val="doi_link"/>
    <w:basedOn w:val="DefaultParagraphFont"/>
    <w:rsid w:val="00216A09"/>
  </w:style>
  <w:style w:type="paragraph" w:customStyle="1" w:styleId="para">
    <w:name w:val="para"/>
    <w:basedOn w:val="Normal"/>
    <w:rsid w:val="00216A09"/>
    <w:pPr>
      <w:spacing w:before="100" w:beforeAutospacing="1" w:after="100" w:afterAutospacing="1" w:line="256" w:lineRule="auto"/>
    </w:pPr>
    <w:rPr>
      <w:rFonts w:ascii="Times New Roman" w:eastAsia="Times New Roman" w:hAnsi="Times New Roman" w:cs="Times New Roman"/>
      <w:sz w:val="24"/>
    </w:rPr>
  </w:style>
  <w:style w:type="character" w:customStyle="1" w:styleId="headingnumber">
    <w:name w:val="headingnumber"/>
    <w:basedOn w:val="DefaultParagraphFont"/>
    <w:rsid w:val="00216A09"/>
  </w:style>
  <w:style w:type="character" w:customStyle="1" w:styleId="internalref">
    <w:name w:val="internalref"/>
    <w:basedOn w:val="DefaultParagraphFont"/>
    <w:rsid w:val="00216A09"/>
  </w:style>
  <w:style w:type="paragraph" w:customStyle="1" w:styleId="Analyitc">
    <w:name w:val="Analyitc"/>
    <w:basedOn w:val="Normal"/>
    <w:uiPriority w:val="4"/>
    <w:qFormat/>
    <w:rsid w:val="00216A09"/>
    <w:rPr>
      <w:b/>
      <w:color w:val="0070C0"/>
      <w:sz w:val="28"/>
    </w:rPr>
  </w:style>
  <w:style w:type="character" w:customStyle="1" w:styleId="StyleUnderliningChar9ptBold">
    <w:name w:val="Style Underlining Char + 9 pt Bold"/>
    <w:rsid w:val="00216A09"/>
    <w:rPr>
      <w:rFonts w:ascii="Times New Roman" w:hAnsi="Times New Roman"/>
      <w:b/>
      <w:bCs/>
      <w:sz w:val="20"/>
      <w:szCs w:val="24"/>
      <w:u w:val="single"/>
    </w:rPr>
  </w:style>
  <w:style w:type="character" w:customStyle="1" w:styleId="StyleUnderliningChar9pt">
    <w:name w:val="Style Underlining Char + 9 pt"/>
    <w:rsid w:val="00216A09"/>
    <w:rPr>
      <w:rFonts w:ascii="Times New Roman" w:hAnsi="Times New Roman"/>
      <w:sz w:val="20"/>
      <w:szCs w:val="24"/>
      <w:u w:val="single"/>
    </w:rPr>
  </w:style>
  <w:style w:type="paragraph" w:customStyle="1" w:styleId="font--body">
    <w:name w:val="font--body"/>
    <w:basedOn w:val="Normal"/>
    <w:rsid w:val="00216A09"/>
    <w:pPr>
      <w:spacing w:before="100" w:beforeAutospacing="1" w:after="100" w:afterAutospacing="1"/>
    </w:pPr>
    <w:rPr>
      <w:rFonts w:ascii="Times New Roman" w:eastAsia="Times New Roman" w:hAnsi="Times New Roman" w:cs="Times New Roman"/>
      <w:sz w:val="24"/>
    </w:rPr>
  </w:style>
  <w:style w:type="character" w:customStyle="1" w:styleId="rollover-people">
    <w:name w:val="rollover-people"/>
    <w:basedOn w:val="DefaultParagraphFont"/>
    <w:rsid w:val="00216A09"/>
  </w:style>
  <w:style w:type="character" w:customStyle="1" w:styleId="tweetinfo-heartstat">
    <w:name w:val="tweetinfo-heartstat"/>
    <w:basedOn w:val="DefaultParagraphFont"/>
    <w:rsid w:val="00216A09"/>
  </w:style>
  <w:style w:type="character" w:customStyle="1" w:styleId="playbutton-flyout">
    <w:name w:val="playbutton-flyout"/>
    <w:basedOn w:val="DefaultParagraphFont"/>
    <w:rsid w:val="00216A09"/>
  </w:style>
  <w:style w:type="character" w:customStyle="1" w:styleId="inlinevideo-videolabel">
    <w:name w:val="inlinevideo-videolabel"/>
    <w:basedOn w:val="DefaultParagraphFont"/>
    <w:rsid w:val="00216A09"/>
  </w:style>
  <w:style w:type="character" w:customStyle="1" w:styleId="inlinevideo-videoduration">
    <w:name w:val="inlinevideo-videoduration"/>
    <w:basedOn w:val="DefaultParagraphFont"/>
    <w:rsid w:val="00216A09"/>
  </w:style>
  <w:style w:type="character" w:customStyle="1" w:styleId="m2037045589135560752gmail-style13ptbold">
    <w:name w:val="m_2037045589135560752gmail-style13ptbold"/>
    <w:basedOn w:val="DefaultParagraphFont"/>
    <w:rsid w:val="00216A09"/>
  </w:style>
  <w:style w:type="paragraph" w:customStyle="1" w:styleId="css-exrw3m">
    <w:name w:val="css-exrw3m"/>
    <w:basedOn w:val="Normal"/>
    <w:rsid w:val="00216A09"/>
    <w:pPr>
      <w:spacing w:before="100" w:beforeAutospacing="1" w:after="100" w:afterAutospacing="1"/>
    </w:pPr>
    <w:rPr>
      <w:rFonts w:ascii="Times New Roman" w:eastAsia="Times New Roman" w:hAnsi="Times New Roman" w:cs="Times New Roman"/>
      <w:sz w:val="24"/>
    </w:rPr>
  </w:style>
  <w:style w:type="paragraph" w:customStyle="1" w:styleId="DateTime">
    <w:name w:val="DateTime"/>
    <w:basedOn w:val="Normal"/>
    <w:link w:val="DateTimeChar"/>
    <w:autoRedefine/>
    <w:uiPriority w:val="4"/>
    <w:qFormat/>
    <w:rsid w:val="00216A09"/>
  </w:style>
  <w:style w:type="character" w:customStyle="1" w:styleId="DateTimeChar">
    <w:name w:val="DateTime Char"/>
    <w:basedOn w:val="DefaultParagraphFont"/>
    <w:link w:val="DateTime"/>
    <w:uiPriority w:val="4"/>
    <w:rsid w:val="00216A09"/>
    <w:rPr>
      <w:rFonts w:ascii="Calibri" w:hAnsi="Calibri"/>
      <w:sz w:val="22"/>
    </w:rPr>
  </w:style>
  <w:style w:type="paragraph" w:customStyle="1" w:styleId="Lecture">
    <w:name w:val="Lecture"/>
    <w:next w:val="BodyText"/>
    <w:link w:val="LectureChar"/>
    <w:autoRedefine/>
    <w:uiPriority w:val="4"/>
    <w:qFormat/>
    <w:rsid w:val="00216A09"/>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216A09"/>
    <w:rPr>
      <w:rFonts w:ascii="Arial" w:eastAsiaTheme="minorHAnsi" w:hAnsi="Arial" w:cs="Arial"/>
      <w:spacing w:val="-10"/>
      <w:sz w:val="22"/>
      <w:szCs w:val="22"/>
    </w:rPr>
  </w:style>
  <w:style w:type="character" w:customStyle="1" w:styleId="Mention4">
    <w:name w:val="Mention4"/>
    <w:basedOn w:val="DefaultParagraphFont"/>
    <w:uiPriority w:val="99"/>
    <w:semiHidden/>
    <w:unhideWhenUsed/>
    <w:rsid w:val="00216A09"/>
    <w:rPr>
      <w:color w:val="2B579A"/>
      <w:shd w:val="clear" w:color="auto" w:fill="E6E6E6"/>
    </w:rPr>
  </w:style>
  <w:style w:type="character" w:customStyle="1" w:styleId="UnresolvedMention3">
    <w:name w:val="Unresolved Mention3"/>
    <w:basedOn w:val="DefaultParagraphFont"/>
    <w:uiPriority w:val="99"/>
    <w:unhideWhenUsed/>
    <w:rsid w:val="00216A09"/>
    <w:rPr>
      <w:color w:val="808080"/>
      <w:shd w:val="clear" w:color="auto" w:fill="E6E6E6"/>
    </w:rPr>
  </w:style>
  <w:style w:type="character" w:customStyle="1" w:styleId="m-895152127622952443gmail-style13ptbold">
    <w:name w:val="m_-895152127622952443gmail-style13ptbold"/>
    <w:basedOn w:val="DefaultParagraphFont"/>
    <w:rsid w:val="00216A09"/>
  </w:style>
  <w:style w:type="character" w:customStyle="1" w:styleId="m4133802843404377303gmail-style13ptbold">
    <w:name w:val="m_4133802843404377303gmail-style13ptbold"/>
    <w:basedOn w:val="DefaultParagraphFont"/>
    <w:rsid w:val="00216A09"/>
  </w:style>
  <w:style w:type="character" w:customStyle="1" w:styleId="m4133802843404377303gmail-styleunderline">
    <w:name w:val="m_4133802843404377303gmail-styleunderline"/>
    <w:basedOn w:val="DefaultParagraphFont"/>
    <w:rsid w:val="00216A09"/>
  </w:style>
  <w:style w:type="character" w:customStyle="1" w:styleId="m1864609289044096952gmail-style13ptbold">
    <w:name w:val="m_1864609289044096952gmail-style13ptbold"/>
    <w:basedOn w:val="DefaultParagraphFont"/>
    <w:rsid w:val="00216A09"/>
  </w:style>
  <w:style w:type="character" w:customStyle="1" w:styleId="m-2434640214339110092gmail-style13ptbold">
    <w:name w:val="m_-2434640214339110092gmail-style13ptbold"/>
    <w:basedOn w:val="DefaultParagraphFont"/>
    <w:rsid w:val="00216A09"/>
  </w:style>
  <w:style w:type="character" w:customStyle="1" w:styleId="m-2434640214339110092gmail-styleunderline">
    <w:name w:val="m_-2434640214339110092gmail-styleunderline"/>
    <w:basedOn w:val="DefaultParagraphFont"/>
    <w:rsid w:val="00216A09"/>
  </w:style>
  <w:style w:type="character" w:customStyle="1" w:styleId="articlepage-articlebody-firstletter">
    <w:name w:val="articlepage-articlebody-firstletter"/>
    <w:basedOn w:val="DefaultParagraphFont"/>
    <w:rsid w:val="00216A09"/>
  </w:style>
  <w:style w:type="character" w:customStyle="1" w:styleId="m-2745674872889869693gmail-style13ptbold">
    <w:name w:val="m_-2745674872889869693gmail-style13ptbold"/>
    <w:basedOn w:val="DefaultParagraphFont"/>
    <w:rsid w:val="00216A09"/>
  </w:style>
  <w:style w:type="character" w:customStyle="1" w:styleId="m-2745674872889869693gmail-styleunderline">
    <w:name w:val="m_-2745674872889869693gmail-styleunderline"/>
    <w:basedOn w:val="DefaultParagraphFont"/>
    <w:rsid w:val="00216A09"/>
  </w:style>
  <w:style w:type="character" w:customStyle="1" w:styleId="UnresolvedMention31">
    <w:name w:val="Unresolved Mention31"/>
    <w:basedOn w:val="DefaultParagraphFont"/>
    <w:uiPriority w:val="99"/>
    <w:semiHidden/>
    <w:unhideWhenUsed/>
    <w:rsid w:val="00216A09"/>
    <w:rPr>
      <w:color w:val="808080"/>
      <w:shd w:val="clear" w:color="auto" w:fill="E6E6E6"/>
    </w:rPr>
  </w:style>
  <w:style w:type="character" w:customStyle="1" w:styleId="UnresolvedMention4">
    <w:name w:val="Unresolved Mention4"/>
    <w:basedOn w:val="DefaultParagraphFont"/>
    <w:uiPriority w:val="99"/>
    <w:semiHidden/>
    <w:unhideWhenUsed/>
    <w:rsid w:val="00216A09"/>
    <w:rPr>
      <w:color w:val="808080"/>
      <w:shd w:val="clear" w:color="auto" w:fill="E6E6E6"/>
    </w:rPr>
  </w:style>
  <w:style w:type="character" w:customStyle="1" w:styleId="m-8082899869479211226gmail-styleunderline">
    <w:name w:val="m_-8082899869479211226gmail-styleunderline"/>
    <w:basedOn w:val="DefaultParagraphFont"/>
    <w:rsid w:val="00216A09"/>
  </w:style>
  <w:style w:type="paragraph" w:customStyle="1" w:styleId="NoteLevel23">
    <w:name w:val="Note Level 23"/>
    <w:basedOn w:val="Normal"/>
    <w:next w:val="Normal"/>
    <w:uiPriority w:val="99"/>
    <w:qFormat/>
    <w:rsid w:val="00216A09"/>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216A09"/>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216A09"/>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216A09"/>
    <w:rPr>
      <w:color w:val="605E5C"/>
      <w:shd w:val="clear" w:color="auto" w:fill="E1DFDD"/>
    </w:rPr>
  </w:style>
  <w:style w:type="character" w:customStyle="1" w:styleId="UnresolvedMention6">
    <w:name w:val="Unresolved Mention6"/>
    <w:basedOn w:val="DefaultParagraphFont"/>
    <w:uiPriority w:val="99"/>
    <w:semiHidden/>
    <w:unhideWhenUsed/>
    <w:rsid w:val="00216A09"/>
    <w:rPr>
      <w:color w:val="605E5C"/>
      <w:shd w:val="clear" w:color="auto" w:fill="E1DFDD"/>
    </w:rPr>
  </w:style>
  <w:style w:type="character" w:customStyle="1" w:styleId="footnote">
    <w:name w:val="footnote"/>
    <w:basedOn w:val="DefaultParagraphFont"/>
    <w:rsid w:val="00216A09"/>
  </w:style>
  <w:style w:type="character" w:customStyle="1" w:styleId="hubidentifier">
    <w:name w:val="hub_identifier"/>
    <w:basedOn w:val="DefaultParagraphFont"/>
    <w:rsid w:val="00216A09"/>
  </w:style>
  <w:style w:type="paragraph" w:customStyle="1" w:styleId="standardeinzug">
    <w:name w:val="standardeinzug"/>
    <w:basedOn w:val="Normal"/>
    <w:rsid w:val="00216A09"/>
    <w:pPr>
      <w:spacing w:before="100" w:beforeAutospacing="1" w:after="100" w:afterAutospacing="1"/>
    </w:pPr>
    <w:rPr>
      <w:rFonts w:ascii="Times New Roman" w:eastAsia="Times New Roman" w:hAnsi="Times New Roman" w:cs="Times New Roman"/>
      <w:sz w:val="24"/>
    </w:rPr>
  </w:style>
  <w:style w:type="paragraph" w:customStyle="1" w:styleId="aufzhlungnormal">
    <w:name w:val="aufzhlungnormal"/>
    <w:basedOn w:val="Normal"/>
    <w:rsid w:val="00216A09"/>
    <w:pPr>
      <w:spacing w:before="100" w:beforeAutospacing="1" w:after="100" w:afterAutospacing="1"/>
    </w:pPr>
    <w:rPr>
      <w:rFonts w:ascii="Times New Roman" w:eastAsia="Times New Roman" w:hAnsi="Times New Roman" w:cs="Times New Roman"/>
      <w:sz w:val="24"/>
    </w:rPr>
  </w:style>
  <w:style w:type="character" w:customStyle="1" w:styleId="auszeichnungkursiv">
    <w:name w:val="auszeichnungkursiv"/>
    <w:basedOn w:val="DefaultParagraphFont"/>
    <w:rsid w:val="00216A09"/>
  </w:style>
  <w:style w:type="paragraph" w:customStyle="1" w:styleId="entrefilet">
    <w:name w:val="entrefilet"/>
    <w:basedOn w:val="Normal"/>
    <w:rsid w:val="00216A09"/>
    <w:pPr>
      <w:spacing w:before="100" w:beforeAutospacing="1" w:after="100" w:afterAutospacing="1"/>
    </w:pPr>
    <w:rPr>
      <w:rFonts w:ascii="Times New Roman" w:eastAsia="Times New Roman" w:hAnsi="Times New Roman" w:cs="Times New Roman"/>
      <w:sz w:val="24"/>
    </w:rPr>
  </w:style>
  <w:style w:type="paragraph" w:customStyle="1" w:styleId="kapitelreferenzkopf">
    <w:name w:val="kapitelreferenzkopf"/>
    <w:basedOn w:val="Normal"/>
    <w:rsid w:val="00216A09"/>
    <w:pPr>
      <w:spacing w:before="100" w:beforeAutospacing="1" w:after="100" w:afterAutospacing="1"/>
    </w:pPr>
    <w:rPr>
      <w:rFonts w:ascii="Times New Roman" w:eastAsia="Times New Roman" w:hAnsi="Times New Roman" w:cs="Times New Roman"/>
      <w:sz w:val="24"/>
    </w:rPr>
  </w:style>
  <w:style w:type="paragraph" w:customStyle="1" w:styleId="tabberschrift">
    <w:name w:val="tabberschrift"/>
    <w:basedOn w:val="Normal"/>
    <w:rsid w:val="00216A09"/>
    <w:pPr>
      <w:spacing w:before="100" w:beforeAutospacing="1" w:after="100" w:afterAutospacing="1"/>
    </w:pPr>
    <w:rPr>
      <w:rFonts w:ascii="Times New Roman" w:eastAsia="Times New Roman" w:hAnsi="Times New Roman" w:cs="Times New Roman"/>
      <w:sz w:val="24"/>
    </w:rPr>
  </w:style>
  <w:style w:type="character" w:customStyle="1" w:styleId="tabgrafikformalbezeichnungnr">
    <w:name w:val="tabgrafikformalbezeichnungnr"/>
    <w:basedOn w:val="DefaultParagraphFont"/>
    <w:rsid w:val="00216A09"/>
  </w:style>
  <w:style w:type="character" w:customStyle="1" w:styleId="m-268162420547309261gmail-stylestylebold12pt">
    <w:name w:val="m_-268162420547309261gmail-stylestylebold12pt"/>
    <w:basedOn w:val="DefaultParagraphFont"/>
    <w:rsid w:val="00216A09"/>
  </w:style>
  <w:style w:type="character" w:customStyle="1" w:styleId="m-268162420547309261gmail-styleboldunderline">
    <w:name w:val="m_-268162420547309261gmail-styleboldunderline"/>
    <w:basedOn w:val="DefaultParagraphFont"/>
    <w:rsid w:val="00216A09"/>
  </w:style>
  <w:style w:type="character" w:customStyle="1" w:styleId="m-5621139387307470627gmail-style13ptbold">
    <w:name w:val="m_-5621139387307470627gmail-style13ptbold"/>
    <w:basedOn w:val="DefaultParagraphFont"/>
    <w:rsid w:val="00216A09"/>
  </w:style>
  <w:style w:type="character" w:customStyle="1" w:styleId="m-5621139387307470627gmail-styleunderline">
    <w:name w:val="m_-5621139387307470627gmail-styleunderline"/>
    <w:basedOn w:val="DefaultParagraphFont"/>
    <w:rsid w:val="00216A09"/>
  </w:style>
  <w:style w:type="character" w:customStyle="1" w:styleId="m-4930835733434609408gmail-style13ptbold">
    <w:name w:val="m_-4930835733434609408gmail-style13ptbold"/>
    <w:basedOn w:val="DefaultParagraphFont"/>
    <w:rsid w:val="00216A09"/>
  </w:style>
  <w:style w:type="character" w:customStyle="1" w:styleId="m-4930835733434609408gmail-styleunderline">
    <w:name w:val="m_-4930835733434609408gmail-styleunderline"/>
    <w:basedOn w:val="DefaultParagraphFont"/>
    <w:rsid w:val="00216A09"/>
  </w:style>
  <w:style w:type="character" w:customStyle="1" w:styleId="m-2456650549122369157gmail-style13ptbold">
    <w:name w:val="m_-2456650549122369157gmail-style13ptbold"/>
    <w:basedOn w:val="DefaultParagraphFont"/>
    <w:rsid w:val="00216A09"/>
  </w:style>
  <w:style w:type="character" w:customStyle="1" w:styleId="m-2456650549122369157gmail-styleunderline">
    <w:name w:val="m_-2456650549122369157gmail-styleunderline"/>
    <w:basedOn w:val="DefaultParagraphFont"/>
    <w:rsid w:val="00216A09"/>
  </w:style>
  <w:style w:type="character" w:customStyle="1" w:styleId="UnresolvedMention32">
    <w:name w:val="Unresolved Mention32"/>
    <w:basedOn w:val="DefaultParagraphFont"/>
    <w:uiPriority w:val="99"/>
    <w:semiHidden/>
    <w:unhideWhenUsed/>
    <w:rsid w:val="00216A09"/>
    <w:rPr>
      <w:color w:val="605E5C"/>
      <w:shd w:val="clear" w:color="auto" w:fill="E1DFDD"/>
    </w:rPr>
  </w:style>
  <w:style w:type="character" w:customStyle="1" w:styleId="l7">
    <w:name w:val="l7"/>
    <w:basedOn w:val="DefaultParagraphFont"/>
    <w:rsid w:val="00216A09"/>
  </w:style>
  <w:style w:type="character" w:customStyle="1" w:styleId="l6">
    <w:name w:val="l6"/>
    <w:basedOn w:val="DefaultParagraphFont"/>
    <w:rsid w:val="00216A09"/>
  </w:style>
  <w:style w:type="character" w:customStyle="1" w:styleId="l8">
    <w:name w:val="l8"/>
    <w:basedOn w:val="DefaultParagraphFont"/>
    <w:rsid w:val="00216A09"/>
  </w:style>
  <w:style w:type="character" w:customStyle="1" w:styleId="l9">
    <w:name w:val="l9"/>
    <w:basedOn w:val="DefaultParagraphFont"/>
    <w:rsid w:val="00216A09"/>
  </w:style>
  <w:style w:type="character" w:customStyle="1" w:styleId="m-134349766280542120gmail-style13ptbold">
    <w:name w:val="m_-134349766280542120gmail-style13ptbold"/>
    <w:basedOn w:val="DefaultParagraphFont"/>
    <w:rsid w:val="00216A09"/>
  </w:style>
  <w:style w:type="character" w:customStyle="1" w:styleId="m-134349766280542120gmail-msohyperlink">
    <w:name w:val="m_-134349766280542120gmail-msohyperlink"/>
    <w:basedOn w:val="DefaultParagraphFont"/>
    <w:rsid w:val="00216A09"/>
  </w:style>
  <w:style w:type="character" w:customStyle="1" w:styleId="m-134349766280542120gmail-styleunderline">
    <w:name w:val="m_-134349766280542120gmail-styleunderline"/>
    <w:basedOn w:val="DefaultParagraphFont"/>
    <w:rsid w:val="00216A09"/>
  </w:style>
  <w:style w:type="character" w:customStyle="1" w:styleId="m-134349766280542120gmail-cite">
    <w:name w:val="m_-134349766280542120gmail-cite"/>
    <w:basedOn w:val="DefaultParagraphFont"/>
    <w:rsid w:val="00216A09"/>
  </w:style>
  <w:style w:type="character" w:customStyle="1" w:styleId="m-134349766280542120gmail-underline">
    <w:name w:val="m_-134349766280542120gmail-underline"/>
    <w:basedOn w:val="DefaultParagraphFont"/>
    <w:rsid w:val="00216A09"/>
  </w:style>
  <w:style w:type="character" w:customStyle="1" w:styleId="m-134349766280542120gmail-underline0">
    <w:name w:val="m_-134349766280542120gmail-underline0"/>
    <w:basedOn w:val="DefaultParagraphFont"/>
    <w:rsid w:val="00216A09"/>
  </w:style>
  <w:style w:type="paragraph" w:customStyle="1" w:styleId="element">
    <w:name w:val="element"/>
    <w:basedOn w:val="Normal"/>
    <w:rsid w:val="00216A09"/>
    <w:pPr>
      <w:spacing w:before="100" w:beforeAutospacing="1" w:after="100" w:afterAutospacing="1"/>
    </w:pPr>
    <w:rPr>
      <w:rFonts w:ascii="Times New Roman" w:eastAsia="Times New Roman" w:hAnsi="Times New Roman" w:cs="Times New Roman"/>
      <w:sz w:val="24"/>
      <w:lang w:eastAsia="zh-CN"/>
    </w:rPr>
  </w:style>
  <w:style w:type="paragraph" w:customStyle="1" w:styleId="p1">
    <w:name w:val="p1"/>
    <w:basedOn w:val="Normal"/>
    <w:rsid w:val="00216A09"/>
    <w:pPr>
      <w:spacing w:before="100" w:beforeAutospacing="1" w:after="100" w:afterAutospacing="1"/>
    </w:pPr>
    <w:rPr>
      <w:rFonts w:ascii="Times New Roman" w:eastAsia="Times New Roman" w:hAnsi="Times New Roman" w:cs="Times New Roman"/>
      <w:sz w:val="24"/>
      <w:lang w:eastAsia="zh-CN"/>
    </w:rPr>
  </w:style>
  <w:style w:type="paragraph" w:customStyle="1" w:styleId="p3">
    <w:name w:val="p3"/>
    <w:basedOn w:val="Normal"/>
    <w:rsid w:val="00216A09"/>
    <w:pPr>
      <w:spacing w:before="100" w:beforeAutospacing="1" w:after="100" w:afterAutospacing="1"/>
    </w:pPr>
    <w:rPr>
      <w:rFonts w:ascii="Times New Roman" w:eastAsia="Times New Roman" w:hAnsi="Times New Roman" w:cs="Times New Roman"/>
      <w:sz w:val="24"/>
      <w:lang w:eastAsia="zh-CN"/>
    </w:rPr>
  </w:style>
  <w:style w:type="paragraph" w:customStyle="1" w:styleId="p5">
    <w:name w:val="p5"/>
    <w:basedOn w:val="Normal"/>
    <w:rsid w:val="00216A09"/>
    <w:pPr>
      <w:spacing w:before="100" w:beforeAutospacing="1" w:after="100" w:afterAutospacing="1"/>
    </w:pPr>
    <w:rPr>
      <w:rFonts w:ascii="Times New Roman" w:eastAsia="Times New Roman" w:hAnsi="Times New Roman" w:cs="Times New Roman"/>
      <w:sz w:val="24"/>
      <w:lang w:eastAsia="zh-CN"/>
    </w:rPr>
  </w:style>
  <w:style w:type="paragraph" w:customStyle="1" w:styleId="p7">
    <w:name w:val="p7"/>
    <w:basedOn w:val="Normal"/>
    <w:rsid w:val="00216A09"/>
    <w:pPr>
      <w:spacing w:before="100" w:beforeAutospacing="1" w:after="100" w:afterAutospacing="1"/>
    </w:pPr>
    <w:rPr>
      <w:rFonts w:ascii="Times New Roman" w:eastAsia="Times New Roman" w:hAnsi="Times New Roman" w:cs="Times New Roman"/>
      <w:sz w:val="24"/>
      <w:lang w:eastAsia="zh-CN"/>
    </w:rPr>
  </w:style>
  <w:style w:type="paragraph" w:customStyle="1" w:styleId="p9">
    <w:name w:val="p9"/>
    <w:basedOn w:val="Normal"/>
    <w:rsid w:val="00216A09"/>
    <w:pPr>
      <w:spacing w:before="100" w:beforeAutospacing="1" w:after="100" w:afterAutospacing="1"/>
    </w:pPr>
    <w:rPr>
      <w:rFonts w:ascii="Times New Roman" w:eastAsia="Times New Roman" w:hAnsi="Times New Roman" w:cs="Times New Roman"/>
      <w:sz w:val="24"/>
      <w:lang w:eastAsia="zh-CN"/>
    </w:rPr>
  </w:style>
  <w:style w:type="paragraph" w:customStyle="1" w:styleId="p11">
    <w:name w:val="p11"/>
    <w:basedOn w:val="Normal"/>
    <w:rsid w:val="00216A09"/>
    <w:pPr>
      <w:spacing w:before="100" w:beforeAutospacing="1" w:after="100" w:afterAutospacing="1"/>
    </w:pPr>
    <w:rPr>
      <w:rFonts w:ascii="Times New Roman" w:eastAsia="Times New Roman" w:hAnsi="Times New Roman" w:cs="Times New Roman"/>
      <w:sz w:val="24"/>
      <w:lang w:eastAsia="zh-CN"/>
    </w:rPr>
  </w:style>
  <w:style w:type="paragraph" w:customStyle="1" w:styleId="p2">
    <w:name w:val="p2"/>
    <w:basedOn w:val="Normal"/>
    <w:rsid w:val="00216A09"/>
    <w:pPr>
      <w:spacing w:before="100" w:beforeAutospacing="1" w:after="100" w:afterAutospacing="1"/>
    </w:pPr>
    <w:rPr>
      <w:rFonts w:ascii="Times New Roman" w:eastAsia="Times New Roman" w:hAnsi="Times New Roman" w:cs="Times New Roman"/>
      <w:sz w:val="24"/>
      <w:lang w:eastAsia="zh-CN"/>
    </w:rPr>
  </w:style>
  <w:style w:type="paragraph" w:customStyle="1" w:styleId="p4">
    <w:name w:val="p4"/>
    <w:basedOn w:val="Normal"/>
    <w:rsid w:val="00216A09"/>
    <w:pPr>
      <w:spacing w:before="100" w:beforeAutospacing="1" w:after="100" w:afterAutospacing="1"/>
    </w:pPr>
    <w:rPr>
      <w:rFonts w:ascii="Times New Roman" w:eastAsia="Times New Roman" w:hAnsi="Times New Roman" w:cs="Times New Roman"/>
      <w:sz w:val="24"/>
      <w:lang w:eastAsia="zh-CN"/>
    </w:rPr>
  </w:style>
  <w:style w:type="paragraph" w:customStyle="1" w:styleId="p6">
    <w:name w:val="p6"/>
    <w:basedOn w:val="Normal"/>
    <w:rsid w:val="00216A09"/>
    <w:pPr>
      <w:spacing w:before="100" w:beforeAutospacing="1" w:after="100" w:afterAutospacing="1"/>
    </w:pPr>
    <w:rPr>
      <w:rFonts w:ascii="Times New Roman" w:eastAsia="Times New Roman" w:hAnsi="Times New Roman" w:cs="Times New Roman"/>
      <w:sz w:val="24"/>
      <w:lang w:eastAsia="zh-CN"/>
    </w:rPr>
  </w:style>
  <w:style w:type="paragraph" w:customStyle="1" w:styleId="p8">
    <w:name w:val="p8"/>
    <w:basedOn w:val="Normal"/>
    <w:rsid w:val="00216A09"/>
    <w:pPr>
      <w:spacing w:before="100" w:beforeAutospacing="1" w:after="100" w:afterAutospacing="1"/>
    </w:pPr>
    <w:rPr>
      <w:rFonts w:ascii="Times New Roman" w:eastAsia="Times New Roman" w:hAnsi="Times New Roman" w:cs="Times New Roman"/>
      <w:sz w:val="24"/>
      <w:lang w:eastAsia="zh-CN"/>
    </w:rPr>
  </w:style>
  <w:style w:type="paragraph" w:customStyle="1" w:styleId="p10">
    <w:name w:val="p10"/>
    <w:basedOn w:val="Normal"/>
    <w:rsid w:val="00216A09"/>
    <w:pPr>
      <w:spacing w:before="100" w:beforeAutospacing="1" w:after="100" w:afterAutospacing="1"/>
    </w:pPr>
    <w:rPr>
      <w:rFonts w:ascii="Times New Roman" w:eastAsia="Times New Roman" w:hAnsi="Times New Roman" w:cs="Times New Roman"/>
      <w:sz w:val="24"/>
      <w:lang w:eastAsia="zh-CN"/>
    </w:rPr>
  </w:style>
  <w:style w:type="paragraph" w:customStyle="1" w:styleId="p12">
    <w:name w:val="p12"/>
    <w:basedOn w:val="Normal"/>
    <w:rsid w:val="00216A09"/>
    <w:pPr>
      <w:spacing w:before="100" w:beforeAutospacing="1" w:after="100" w:afterAutospacing="1"/>
    </w:pPr>
    <w:rPr>
      <w:rFonts w:ascii="Times New Roman" w:eastAsia="Times New Roman" w:hAnsi="Times New Roman" w:cs="Times New Roman"/>
      <w:sz w:val="24"/>
      <w:lang w:eastAsia="zh-CN"/>
    </w:rPr>
  </w:style>
  <w:style w:type="paragraph" w:customStyle="1" w:styleId="p14">
    <w:name w:val="p14"/>
    <w:basedOn w:val="Normal"/>
    <w:rsid w:val="00216A09"/>
    <w:pPr>
      <w:spacing w:before="100" w:beforeAutospacing="1" w:after="100" w:afterAutospacing="1"/>
    </w:pPr>
    <w:rPr>
      <w:rFonts w:ascii="Times New Roman" w:eastAsia="Times New Roman" w:hAnsi="Times New Roman" w:cs="Times New Roman"/>
      <w:sz w:val="24"/>
      <w:lang w:eastAsia="zh-CN"/>
    </w:rPr>
  </w:style>
  <w:style w:type="character" w:customStyle="1" w:styleId="wsj-article-caption-content">
    <w:name w:val="wsj-article-caption-content"/>
    <w:basedOn w:val="DefaultParagraphFont"/>
    <w:rsid w:val="00216A09"/>
  </w:style>
  <w:style w:type="character" w:customStyle="1" w:styleId="wsj-article-credit">
    <w:name w:val="wsj-article-credit"/>
    <w:basedOn w:val="DefaultParagraphFont"/>
    <w:rsid w:val="00216A09"/>
  </w:style>
  <w:style w:type="character" w:customStyle="1" w:styleId="wsj-article-credit-tag">
    <w:name w:val="wsj-article-credit-tag"/>
    <w:basedOn w:val="DefaultParagraphFont"/>
    <w:rsid w:val="00216A09"/>
  </w:style>
  <w:style w:type="paragraph" w:customStyle="1" w:styleId="initial">
    <w:name w:val="initial"/>
    <w:basedOn w:val="Normal"/>
    <w:rsid w:val="00216A09"/>
    <w:pPr>
      <w:spacing w:before="100" w:beforeAutospacing="1" w:after="100" w:afterAutospacing="1"/>
    </w:pPr>
    <w:rPr>
      <w:rFonts w:ascii="Times New Roman" w:eastAsia="Times New Roman" w:hAnsi="Times New Roman" w:cs="Times New Roman"/>
      <w:sz w:val="24"/>
      <w:lang w:eastAsia="zh-CN"/>
    </w:rPr>
  </w:style>
  <w:style w:type="paragraph" w:customStyle="1" w:styleId="speakable-paragraph">
    <w:name w:val="speakable-paragraph"/>
    <w:basedOn w:val="Normal"/>
    <w:rsid w:val="00216A09"/>
    <w:pPr>
      <w:spacing w:before="100" w:beforeAutospacing="1" w:after="100" w:afterAutospacing="1"/>
    </w:pPr>
    <w:rPr>
      <w:rFonts w:ascii="Times New Roman" w:eastAsia="Times New Roman" w:hAnsi="Times New Roman" w:cs="Times New Roman"/>
      <w:sz w:val="24"/>
      <w:lang w:eastAsia="zh-CN"/>
    </w:rPr>
  </w:style>
  <w:style w:type="character" w:customStyle="1" w:styleId="CardUnderlinedCharChar0">
    <w:name w:val="Card Underlined Char Char"/>
    <w:rsid w:val="00216A09"/>
    <w:rPr>
      <w:rFonts w:ascii="Arial Narrow" w:hAnsi="Arial Narrow"/>
      <w:sz w:val="22"/>
      <w:szCs w:val="24"/>
      <w:u w:val="single"/>
      <w:lang w:val="en-US" w:eastAsia="en-US" w:bidi="ar-SA"/>
    </w:rPr>
  </w:style>
  <w:style w:type="paragraph" w:customStyle="1" w:styleId="detailsub">
    <w:name w:val="detail__sub"/>
    <w:basedOn w:val="Normal"/>
    <w:rsid w:val="00216A09"/>
    <w:pPr>
      <w:spacing w:before="100" w:beforeAutospacing="1" w:after="100" w:afterAutospacing="1"/>
    </w:pPr>
    <w:rPr>
      <w:rFonts w:ascii="Times New Roman" w:eastAsia="Times New Roman" w:hAnsi="Times New Roman" w:cs="Times New Roman"/>
      <w:sz w:val="24"/>
      <w:lang w:eastAsia="zh-CN"/>
    </w:rPr>
  </w:style>
  <w:style w:type="paragraph" w:customStyle="1" w:styleId="flfc">
    <w:name w:val="flfc"/>
    <w:basedOn w:val="Normal"/>
    <w:rsid w:val="00216A09"/>
    <w:pPr>
      <w:spacing w:before="100" w:beforeAutospacing="1" w:after="100" w:afterAutospacing="1"/>
    </w:pPr>
    <w:rPr>
      <w:rFonts w:ascii="Times New Roman" w:eastAsia="Times New Roman" w:hAnsi="Times New Roman" w:cs="Times New Roman"/>
      <w:sz w:val="24"/>
      <w:lang w:eastAsia="zh-CN"/>
    </w:rPr>
  </w:style>
  <w:style w:type="character" w:customStyle="1" w:styleId="m-299895914748161361gmail-style13ptbold">
    <w:name w:val="m_-299895914748161361gmail-style13ptbold"/>
    <w:basedOn w:val="DefaultParagraphFont"/>
    <w:rsid w:val="00216A09"/>
  </w:style>
  <w:style w:type="character" w:customStyle="1" w:styleId="m-299895914748161361gmail-styleunderline">
    <w:name w:val="m_-299895914748161361gmail-styleunderline"/>
    <w:basedOn w:val="DefaultParagraphFont"/>
    <w:rsid w:val="00216A09"/>
  </w:style>
  <w:style w:type="paragraph" w:customStyle="1" w:styleId="counter-paragraph">
    <w:name w:val="counter-paragraph"/>
    <w:basedOn w:val="Normal"/>
    <w:rsid w:val="00216A09"/>
    <w:pPr>
      <w:spacing w:before="100" w:beforeAutospacing="1" w:after="100" w:afterAutospacing="1"/>
    </w:pPr>
    <w:rPr>
      <w:rFonts w:ascii="Times New Roman" w:eastAsia="Times New Roman" w:hAnsi="Times New Roman" w:cs="Times New Roman"/>
      <w:sz w:val="24"/>
      <w:lang w:eastAsia="zh-CN"/>
    </w:rPr>
  </w:style>
  <w:style w:type="paragraph" w:customStyle="1" w:styleId="m-266642551691440061gmail-cites">
    <w:name w:val="m_-266642551691440061gmail-cites"/>
    <w:basedOn w:val="Normal"/>
    <w:rsid w:val="00216A09"/>
    <w:pPr>
      <w:spacing w:before="100" w:beforeAutospacing="1" w:after="100" w:afterAutospacing="1"/>
    </w:pPr>
    <w:rPr>
      <w:rFonts w:ascii="Times New Roman" w:eastAsia="Times New Roman" w:hAnsi="Times New Roman" w:cs="Times New Roman"/>
      <w:sz w:val="24"/>
      <w:lang w:eastAsia="zh-CN"/>
    </w:rPr>
  </w:style>
  <w:style w:type="character" w:customStyle="1" w:styleId="m-266642551691440061gmail-author-date">
    <w:name w:val="m_-266642551691440061gmail-author-date"/>
    <w:basedOn w:val="DefaultParagraphFont"/>
    <w:rsid w:val="00216A09"/>
  </w:style>
  <w:style w:type="paragraph" w:customStyle="1" w:styleId="m-266642551691440061gmail-cards">
    <w:name w:val="m_-266642551691440061gmail-cards"/>
    <w:basedOn w:val="Normal"/>
    <w:rsid w:val="00216A09"/>
    <w:pPr>
      <w:spacing w:before="100" w:beforeAutospacing="1" w:after="100" w:afterAutospacing="1"/>
    </w:pPr>
    <w:rPr>
      <w:rFonts w:ascii="Times New Roman" w:eastAsia="Times New Roman" w:hAnsi="Times New Roman" w:cs="Times New Roman"/>
      <w:sz w:val="24"/>
      <w:lang w:eastAsia="zh-CN"/>
    </w:rPr>
  </w:style>
  <w:style w:type="character" w:customStyle="1" w:styleId="m-266642551691440061gmail-debateunderline">
    <w:name w:val="m_-266642551691440061gmail-debateunderline"/>
    <w:basedOn w:val="DefaultParagraphFont"/>
    <w:rsid w:val="00216A09"/>
  </w:style>
  <w:style w:type="paragraph" w:customStyle="1" w:styleId="listingexcerpt">
    <w:name w:val="listing__excerpt"/>
    <w:basedOn w:val="Normal"/>
    <w:rsid w:val="00216A09"/>
    <w:pPr>
      <w:spacing w:before="100" w:beforeAutospacing="1" w:after="100" w:afterAutospacing="1"/>
    </w:pPr>
    <w:rPr>
      <w:rFonts w:eastAsia="Times New Roman"/>
      <w:lang w:eastAsia="zh-CN"/>
    </w:rPr>
  </w:style>
  <w:style w:type="character" w:customStyle="1" w:styleId="listingauthor">
    <w:name w:val="listing__author"/>
    <w:basedOn w:val="DefaultParagraphFont"/>
    <w:rsid w:val="00216A09"/>
  </w:style>
  <w:style w:type="paragraph" w:customStyle="1" w:styleId="specialbutton">
    <w:name w:val="special__button"/>
    <w:basedOn w:val="Normal"/>
    <w:rsid w:val="00216A09"/>
    <w:pPr>
      <w:spacing w:before="100" w:beforeAutospacing="1" w:after="100" w:afterAutospacing="1"/>
    </w:pPr>
    <w:rPr>
      <w:rFonts w:eastAsia="Times New Roman"/>
      <w:lang w:eastAsia="zh-CN"/>
    </w:rPr>
  </w:style>
  <w:style w:type="character" w:customStyle="1" w:styleId="Heading3Char2">
    <w:name w:val="Heading 3 Char2"/>
    <w:aliases w:val="Heading 3 Char Char Char4, Char Char1, Char Char Char4"/>
    <w:basedOn w:val="DefaultParagraphFont"/>
    <w:rsid w:val="00216A09"/>
    <w:rPr>
      <w:rFonts w:cs="Arial"/>
      <w:bCs/>
      <w:szCs w:val="26"/>
      <w:u w:val="single"/>
      <w:lang w:val="en-US" w:eastAsia="en-US" w:bidi="ar-SA"/>
    </w:rPr>
  </w:style>
  <w:style w:type="paragraph" w:customStyle="1" w:styleId="tag0">
    <w:name w:val="tag"/>
    <w:basedOn w:val="Normal"/>
    <w:next w:val="Normal"/>
    <w:qFormat/>
    <w:rsid w:val="00216A09"/>
    <w:pPr>
      <w:spacing w:after="0" w:line="240" w:lineRule="auto"/>
    </w:pPr>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nn.com/2017/04/18/politics/kfile-trump-north-korea-nuclear-war/index.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ime.com/4797241/angela-merkel-us-german-tensions-g7-summit/" TargetMode="External"/><Relationship Id="rId5" Type="http://schemas.openxmlformats.org/officeDocument/2006/relationships/numbering" Target="numbering.xml"/><Relationship Id="rId10" Type="http://schemas.openxmlformats.org/officeDocument/2006/relationships/hyperlink" Target="https://time.com/4569845/donald-trump-america-first/" TargetMode="External"/><Relationship Id="rId4" Type="http://schemas.openxmlformats.org/officeDocument/2006/relationships/customXml" Target="../customXml/item4.xml"/><Relationship Id="rId9" Type="http://schemas.openxmlformats.org/officeDocument/2006/relationships/hyperlink" Target="https://time.com/4696437/european-union-future-maastrich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11334</Words>
  <Characters>64606</Characters>
  <Application>Microsoft Office Word</Application>
  <DocSecurity>0</DocSecurity>
  <Lines>538</Lines>
  <Paragraphs>151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75789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1</cp:revision>
  <dcterms:created xsi:type="dcterms:W3CDTF">2021-11-07T18:42:00Z</dcterms:created>
  <dcterms:modified xsi:type="dcterms:W3CDTF">2021-11-07T18:42:00Z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