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9A6C" w14:textId="77777777" w:rsidR="001F0A56" w:rsidRDefault="001F0A56" w:rsidP="001F0A56">
      <w:pPr>
        <w:pStyle w:val="Heading1"/>
      </w:pPr>
      <w:r>
        <w:t xml:space="preserve">Europe AFF – Strikes </w:t>
      </w:r>
    </w:p>
    <w:p w14:paraId="0E600066" w14:textId="77777777" w:rsidR="001F0A56" w:rsidRDefault="001F0A56" w:rsidP="001F0A56">
      <w:pPr>
        <w:pStyle w:val="Heading3"/>
      </w:pPr>
      <w:r>
        <w:lastRenderedPageBreak/>
        <w:t>1AC – Advantage</w:t>
      </w:r>
    </w:p>
    <w:p w14:paraId="13FBF065" w14:textId="77777777" w:rsidR="001F0A56" w:rsidRPr="009C7A92" w:rsidRDefault="001F0A56" w:rsidP="001F0A56">
      <w:pPr>
        <w:pStyle w:val="Heading4"/>
      </w:pPr>
      <w:r>
        <w:t xml:space="preserve">The member nations of the European Union ought to recognize and unconditional right of workers to strike. </w:t>
      </w:r>
    </w:p>
    <w:p w14:paraId="43421407" w14:textId="77777777" w:rsidR="001F0A56" w:rsidRPr="00C06347" w:rsidRDefault="001F0A56" w:rsidP="001F0A56"/>
    <w:p w14:paraId="5907395E" w14:textId="77777777" w:rsidR="001F0A56" w:rsidRPr="00DE376C" w:rsidRDefault="001F0A56" w:rsidP="001F0A56">
      <w:pPr>
        <w:pStyle w:val="Heading4"/>
      </w:pPr>
      <w:r>
        <w:t xml:space="preserve">Strike rights are </w:t>
      </w:r>
      <w:r>
        <w:rPr>
          <w:u w:val="single"/>
        </w:rPr>
        <w:t>backsliding</w:t>
      </w:r>
      <w:r>
        <w:t xml:space="preserve"> in Eastern Europe – </w:t>
      </w:r>
      <w:r>
        <w:rPr>
          <w:u w:val="single"/>
        </w:rPr>
        <w:t>especially</w:t>
      </w:r>
      <w:r>
        <w:t xml:space="preserve"> after COVID</w:t>
      </w:r>
    </w:p>
    <w:p w14:paraId="0530A96A" w14:textId="77777777" w:rsidR="001F0A56" w:rsidRPr="00267FDE" w:rsidRDefault="001F0A56" w:rsidP="001F0A56">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36DFE7F4" w14:textId="77777777" w:rsidR="001F0A56" w:rsidRPr="00DE376C" w:rsidRDefault="001F0A56" w:rsidP="001F0A56">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46D24811" w14:textId="77777777" w:rsidR="001F0A56" w:rsidRPr="00DE376C" w:rsidRDefault="001F0A56" w:rsidP="001F0A56">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0C239882" w14:textId="77777777" w:rsidR="001F0A56" w:rsidRPr="00DE376C" w:rsidRDefault="001F0A56" w:rsidP="001F0A56">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4C9E6F05" w14:textId="77777777" w:rsidR="001F0A56" w:rsidRPr="00DE376C" w:rsidRDefault="001F0A56" w:rsidP="001F0A56">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7515EAB4" w14:textId="77777777" w:rsidR="001F0A56" w:rsidRPr="00DE376C" w:rsidRDefault="001F0A56" w:rsidP="001F0A56">
      <w:pPr>
        <w:rPr>
          <w:sz w:val="16"/>
        </w:rPr>
      </w:pPr>
      <w:r w:rsidRPr="00DE376C">
        <w:rPr>
          <w:sz w:val="16"/>
        </w:rPr>
        <w:t>Legally binding</w:t>
      </w:r>
    </w:p>
    <w:p w14:paraId="64D9FE10" w14:textId="77777777" w:rsidR="001F0A56" w:rsidRPr="00DE376C" w:rsidRDefault="001F0A56" w:rsidP="001F0A56">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19F4A3A0" w14:textId="77777777" w:rsidR="001F0A56" w:rsidRPr="00DE376C" w:rsidRDefault="001F0A56" w:rsidP="001F0A56">
      <w:pPr>
        <w:rPr>
          <w:sz w:val="16"/>
        </w:rPr>
      </w:pPr>
      <w:r w:rsidRPr="00DE376C">
        <w:rPr>
          <w:sz w:val="16"/>
        </w:rPr>
        <w:t>The ILO Committee on Freedom of Association Digest of Case Law affirms:</w:t>
      </w:r>
    </w:p>
    <w:p w14:paraId="5935F59C" w14:textId="77777777" w:rsidR="001F0A56" w:rsidRPr="00DE376C" w:rsidRDefault="001F0A56" w:rsidP="001F0A56">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061C3C44" w14:textId="77777777" w:rsidR="001F0A56" w:rsidRPr="00DE376C" w:rsidRDefault="001F0A56" w:rsidP="001F0A56">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0440A0F9" w14:textId="77777777" w:rsidR="001F0A56" w:rsidRPr="00DE376C" w:rsidRDefault="001F0A56" w:rsidP="001F0A56">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3E6C20A3" w14:textId="77777777" w:rsidR="001F0A56" w:rsidRPr="00DE376C" w:rsidRDefault="001F0A56" w:rsidP="001F0A56">
      <w:pPr>
        <w:rPr>
          <w:sz w:val="16"/>
        </w:rPr>
      </w:pPr>
      <w:r w:rsidRPr="00DE376C">
        <w:rPr>
          <w:sz w:val="16"/>
        </w:rPr>
        <w:t>Growing evidence</w:t>
      </w:r>
    </w:p>
    <w:p w14:paraId="552CDF2F" w14:textId="77777777" w:rsidR="001F0A56" w:rsidRPr="00DE376C" w:rsidRDefault="001F0A56" w:rsidP="001F0A56">
      <w:pPr>
        <w:rPr>
          <w:rStyle w:val="StyleUnderline"/>
        </w:rPr>
      </w:pPr>
      <w:r w:rsidRPr="00D267C2">
        <w:rPr>
          <w:rStyle w:val="StyleUnderline"/>
          <w:highlight w:val="cyan"/>
        </w:rPr>
        <w:lastRenderedPageBreak/>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357B0357" w14:textId="77777777" w:rsidR="001F0A56" w:rsidRPr="00DE376C" w:rsidRDefault="001F0A56" w:rsidP="001F0A56">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4B3BDE59" w14:textId="77777777" w:rsidR="001F0A56" w:rsidRPr="00DE376C" w:rsidRDefault="001F0A56" w:rsidP="001F0A56">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52CDC995" w14:textId="77777777" w:rsidR="001F0A56" w:rsidRPr="00DE376C" w:rsidRDefault="001F0A56" w:rsidP="001F0A56">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3BBB3D62" w14:textId="77777777" w:rsidR="001F0A56" w:rsidRPr="00DE376C" w:rsidRDefault="001F0A56" w:rsidP="001F0A56">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192EB3CB" w14:textId="77777777" w:rsidR="001F0A56" w:rsidRPr="001D4DEF" w:rsidRDefault="001F0A56" w:rsidP="001F0A56">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2FB42865" w14:textId="77777777" w:rsidR="001F0A56" w:rsidRPr="006861E1" w:rsidRDefault="001F0A56" w:rsidP="001F0A56">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2D7E86A1" w14:textId="77777777" w:rsidR="001F0A56" w:rsidRPr="006861E1" w:rsidRDefault="001F0A56" w:rsidP="001F0A56">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69FFA374" w14:textId="77777777" w:rsidR="001F0A56" w:rsidRPr="001D4DEF" w:rsidRDefault="001F0A56" w:rsidP="001F0A56">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w:t>
      </w:r>
      <w:r w:rsidRPr="006861E1">
        <w:rPr>
          <w:rStyle w:val="StyleUnderline"/>
        </w:rPr>
        <w:lastRenderedPageBreak/>
        <w:t xml:space="preserve">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0F2E9899" w14:textId="77777777" w:rsidR="001F0A56" w:rsidRPr="001D4DEF" w:rsidRDefault="001F0A56" w:rsidP="001F0A56">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9A0D7F0" w14:textId="77777777" w:rsidR="001F0A56" w:rsidRPr="00FB670C" w:rsidRDefault="001F0A56" w:rsidP="001F0A56">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7A88C80F" w14:textId="77777777" w:rsidR="001F0A56" w:rsidRPr="00FB670C" w:rsidRDefault="001F0A56" w:rsidP="001F0A56">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C6FD84A" w14:textId="77777777" w:rsidR="001F0A56" w:rsidRPr="001D4DEF" w:rsidRDefault="001F0A56" w:rsidP="001F0A56">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9C97E01" w14:textId="77777777" w:rsidR="001F0A56" w:rsidRPr="00E77215" w:rsidRDefault="001F0A56" w:rsidP="001F0A56">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61F3AE39" w14:textId="77777777" w:rsidR="001F0A56" w:rsidRPr="001D4DEF" w:rsidRDefault="001F0A56" w:rsidP="001F0A56">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5C6FB3F2" w14:textId="77777777" w:rsidR="001F0A56" w:rsidRPr="001D4DEF" w:rsidRDefault="001F0A56" w:rsidP="001F0A56">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w:t>
      </w:r>
      <w:r w:rsidRPr="001D4DEF">
        <w:rPr>
          <w:rStyle w:val="StyleUnderline"/>
        </w:rPr>
        <w:lastRenderedPageBreak/>
        <w:t xml:space="preserve">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45732B1" w14:textId="77777777" w:rsidR="001F0A56" w:rsidRPr="001D4DEF" w:rsidRDefault="001F0A56" w:rsidP="001F0A56">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604079BB" w14:textId="77777777" w:rsidR="001F0A56" w:rsidRPr="001D4DEF" w:rsidRDefault="001F0A56" w:rsidP="001F0A56">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248AD513" w14:textId="77777777" w:rsidR="001F0A56" w:rsidRDefault="001F0A56" w:rsidP="001F0A56">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7D1D0115" w14:textId="77777777" w:rsidR="001F0A56" w:rsidRPr="006109DE" w:rsidRDefault="001F0A56" w:rsidP="001F0A56">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5CBF71E5" w14:textId="77777777" w:rsidR="001F0A56" w:rsidRPr="00471777" w:rsidRDefault="001F0A56" w:rsidP="001F0A56">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3781545B" w14:textId="77777777" w:rsidR="001F0A56" w:rsidRPr="00E03BEC" w:rsidRDefault="001F0A56" w:rsidP="001F0A56">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w:t>
      </w:r>
      <w:r w:rsidRPr="00E03BEC">
        <w:rPr>
          <w:sz w:val="16"/>
        </w:rPr>
        <w:lastRenderedPageBreak/>
        <w:t xml:space="preserve">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778DEBB1" w14:textId="77777777" w:rsidR="001F0A56" w:rsidRPr="00E03BEC" w:rsidRDefault="001F0A56" w:rsidP="001F0A56">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A97CDD4" w14:textId="77777777" w:rsidR="001F0A56" w:rsidRPr="00E03BEC" w:rsidRDefault="001F0A56" w:rsidP="001F0A56">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4CC0007A" w14:textId="77777777" w:rsidR="001F0A56" w:rsidRPr="00E03BEC" w:rsidRDefault="001F0A56" w:rsidP="001F0A56">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7CDF2694" w14:textId="77777777" w:rsidR="001F0A56" w:rsidRPr="00E03BEC" w:rsidRDefault="001F0A56" w:rsidP="001F0A56">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7D7E8F0" w14:textId="77777777" w:rsidR="001F0A56" w:rsidRPr="004214F7" w:rsidRDefault="001F0A56" w:rsidP="001F0A56">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51100BB0" w14:textId="77777777" w:rsidR="001F0A56" w:rsidRPr="004214F7" w:rsidRDefault="001F0A56" w:rsidP="001F0A56">
      <w:pPr>
        <w:rPr>
          <w:sz w:val="16"/>
          <w:szCs w:val="16"/>
        </w:rPr>
      </w:pPr>
      <w:r w:rsidRPr="004214F7">
        <w:rPr>
          <w:sz w:val="16"/>
          <w:szCs w:val="16"/>
        </w:rPr>
        <w:t>A WAY FORWARD</w:t>
      </w:r>
    </w:p>
    <w:p w14:paraId="6F9D4A3B" w14:textId="77777777" w:rsidR="001F0A56" w:rsidRDefault="001F0A56" w:rsidP="001F0A56">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0035BDD6" w14:textId="77777777" w:rsidR="001F0A56" w:rsidRPr="009174B5" w:rsidRDefault="001F0A56" w:rsidP="001F0A56">
      <w:pPr>
        <w:pStyle w:val="Heading4"/>
        <w:rPr>
          <w:rFonts w:cs="Arial"/>
        </w:rPr>
      </w:pPr>
      <w:r>
        <w:rPr>
          <w:rFonts w:cs="Arial"/>
        </w:rPr>
        <w:lastRenderedPageBreak/>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28C06CB9" w14:textId="77777777" w:rsidR="001F0A56" w:rsidRPr="00A06588" w:rsidRDefault="001F0A56" w:rsidP="001F0A56">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7917AE9A" w14:textId="77777777" w:rsidR="001F0A56" w:rsidRPr="00A06588" w:rsidRDefault="001F0A56" w:rsidP="001F0A56">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1C92376B" w14:textId="77777777" w:rsidR="001F0A56" w:rsidRPr="009174B5" w:rsidRDefault="001F0A56" w:rsidP="001F0A56">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3064C5E2" w14:textId="77777777" w:rsidR="001F0A56" w:rsidRPr="009174B5" w:rsidRDefault="001F0A56" w:rsidP="001F0A56">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250849EB" w14:textId="77777777" w:rsidR="001F0A56" w:rsidRPr="00A06588" w:rsidRDefault="001F0A56" w:rsidP="001F0A56">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4A08758B" w14:textId="77777777" w:rsidR="001F0A56" w:rsidRPr="00A06588" w:rsidRDefault="001F0A56" w:rsidP="001F0A56">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41921FAD" w14:textId="77777777" w:rsidR="001F0A56" w:rsidRPr="009174B5" w:rsidRDefault="001F0A56" w:rsidP="001F0A56">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 xml:space="preserve">setting rules, </w:t>
      </w:r>
      <w:proofErr w:type="gramStart"/>
      <w:r w:rsidRPr="00A06588">
        <w:rPr>
          <w:rStyle w:val="Emphasis"/>
          <w:highlight w:val="cyan"/>
        </w:rPr>
        <w:t>standards</w:t>
      </w:r>
      <w:proofErr w:type="gramEnd"/>
      <w:r w:rsidRPr="00A06588">
        <w:rPr>
          <w:rStyle w:val="Emphasis"/>
          <w:highlight w:val="cyan"/>
        </w:rPr>
        <w:t xml:space="preserve">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1DD602F2" w14:textId="77777777" w:rsidR="001F0A56" w:rsidRPr="009174B5" w:rsidRDefault="001F0A56" w:rsidP="001F0A56">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363BC240" w14:textId="77777777" w:rsidR="001F0A56" w:rsidRPr="009174B5" w:rsidRDefault="001F0A56" w:rsidP="001F0A56">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2D97DDE7" w14:textId="77777777" w:rsidR="001F0A56" w:rsidRPr="009174B5" w:rsidRDefault="001F0A56" w:rsidP="001F0A56">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3628B9CA" w14:textId="77777777" w:rsidR="001F0A56" w:rsidRPr="009174B5" w:rsidRDefault="001F0A56" w:rsidP="001F0A56">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w:t>
      </w:r>
      <w:r w:rsidRPr="009174B5">
        <w:rPr>
          <w:sz w:val="16"/>
        </w:rPr>
        <w:lastRenderedPageBreak/>
        <w:t xml:space="preserve">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536C502D" w14:textId="77777777" w:rsidR="001F0A56" w:rsidRDefault="001F0A56" w:rsidP="001F0A56">
      <w:pPr>
        <w:rPr>
          <w:rStyle w:val="StyleUnderline"/>
        </w:rPr>
      </w:pPr>
    </w:p>
    <w:p w14:paraId="7D4CA75C" w14:textId="77777777" w:rsidR="001F0A56" w:rsidRPr="00A06588" w:rsidRDefault="001F0A56" w:rsidP="001F0A56">
      <w:pPr>
        <w:pStyle w:val="Heading4"/>
        <w:rPr>
          <w:rFonts w:cs="Arial"/>
        </w:rPr>
      </w:pPr>
      <w:r>
        <w:rPr>
          <w:rFonts w:cs="Arial"/>
        </w:rPr>
        <w:t xml:space="preserve">Democracy </w:t>
      </w:r>
      <w:r w:rsidRPr="00A06588">
        <w:rPr>
          <w:rFonts w:cs="Arial"/>
        </w:rPr>
        <w:t xml:space="preserve">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r>
        <w:rPr>
          <w:rFonts w:cs="Arial"/>
        </w:rPr>
        <w:t>, which authoritarianism would spur</w:t>
      </w:r>
    </w:p>
    <w:p w14:paraId="00BD6C89" w14:textId="77777777" w:rsidR="001F0A56" w:rsidRPr="00A06588" w:rsidRDefault="001F0A56" w:rsidP="001F0A56">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7DF97DD6" w14:textId="77777777" w:rsidR="001F0A56" w:rsidRPr="009174B5" w:rsidRDefault="001F0A56" w:rsidP="001F0A56">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675D722D" w14:textId="77777777" w:rsidR="001F0A56" w:rsidRPr="00A06588" w:rsidRDefault="001F0A56" w:rsidP="001F0A56">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06F22243" w14:textId="77777777" w:rsidR="001F0A56" w:rsidRPr="00A06588" w:rsidRDefault="001F0A56" w:rsidP="001F0A56">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121905C3" w14:textId="77777777" w:rsidR="001F0A56" w:rsidRPr="009174B5" w:rsidRDefault="001F0A56" w:rsidP="001F0A56">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w:t>
      </w:r>
      <w:r w:rsidRPr="00A06588">
        <w:rPr>
          <w:rStyle w:val="StyleUnderline"/>
        </w:rPr>
        <w:lastRenderedPageBreak/>
        <w:t xml:space="preserve">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64FEBDC3" w14:textId="77777777" w:rsidR="001F0A56" w:rsidRPr="009174B5" w:rsidRDefault="001F0A56" w:rsidP="001F0A56">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1BC2DD53" w14:textId="77777777" w:rsidR="001F0A56" w:rsidRPr="00E03BEC" w:rsidRDefault="001F0A56" w:rsidP="001F0A56">
      <w:pPr>
        <w:rPr>
          <w:rStyle w:val="StyleUnderline"/>
        </w:rPr>
      </w:pPr>
    </w:p>
    <w:p w14:paraId="1DB179D1" w14:textId="77777777" w:rsidR="001F0A56" w:rsidRPr="0054373B" w:rsidRDefault="001F0A56" w:rsidP="001F0A56">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3C9B1766" w14:textId="77777777" w:rsidR="001F0A56" w:rsidRPr="0054373B" w:rsidRDefault="001F0A56" w:rsidP="001F0A56">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24DD810B" w14:textId="77777777" w:rsidR="001F0A56" w:rsidRPr="0054373B" w:rsidRDefault="001F0A56" w:rsidP="001F0A56">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60AC466E" w14:textId="77777777" w:rsidR="001F0A56" w:rsidRPr="0054373B" w:rsidRDefault="001F0A56" w:rsidP="001F0A56">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4C16D615" w14:textId="77777777" w:rsidR="001F0A56" w:rsidRPr="0054373B" w:rsidRDefault="001F0A56" w:rsidP="001F0A56">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231FC197" w14:textId="77777777" w:rsidR="001F0A56" w:rsidRPr="0054373B" w:rsidRDefault="001F0A56" w:rsidP="001F0A56">
      <w:pPr>
        <w:rPr>
          <w:rStyle w:val="Emphasis"/>
        </w:rPr>
      </w:pPr>
      <w:r w:rsidRPr="00D267C2">
        <w:rPr>
          <w:rStyle w:val="Emphasis"/>
          <w:highlight w:val="cyan"/>
        </w:rPr>
        <w:t>Democracy starts at work</w:t>
      </w:r>
    </w:p>
    <w:p w14:paraId="14528F28" w14:textId="77777777" w:rsidR="001F0A56" w:rsidRPr="0054373B" w:rsidRDefault="001F0A56" w:rsidP="001F0A56">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3E4AA814" w14:textId="77777777" w:rsidR="001F0A56" w:rsidRPr="0054373B" w:rsidRDefault="001F0A56" w:rsidP="001F0A56">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511EEA18" w14:textId="77777777" w:rsidR="001F0A56" w:rsidRPr="00E77215" w:rsidRDefault="001F0A56" w:rsidP="001F0A56">
      <w:pPr>
        <w:rPr>
          <w:rStyle w:val="StyleUnderline"/>
        </w:rPr>
      </w:pPr>
      <w:r w:rsidRPr="0054373B">
        <w:rPr>
          <w:sz w:val="16"/>
        </w:rPr>
        <w:lastRenderedPageBreak/>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2A078AF7" w14:textId="77777777" w:rsidR="001F0A56" w:rsidRPr="0054373B" w:rsidRDefault="001F0A56" w:rsidP="001F0A56">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7E6ADCF3" w14:textId="77777777" w:rsidR="001F0A56" w:rsidRPr="0054373B" w:rsidRDefault="001F0A56" w:rsidP="001F0A56">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64AB5175" w14:textId="77777777" w:rsidR="001F0A56" w:rsidRPr="0054373B" w:rsidRDefault="001F0A56" w:rsidP="001F0A56">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1B60E706" w14:textId="77777777" w:rsidR="001F0A56" w:rsidRPr="0054373B" w:rsidRDefault="001F0A56" w:rsidP="001F0A56">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6F8B8BC5" w14:textId="77777777" w:rsidR="001F0A56" w:rsidRPr="00A06588" w:rsidRDefault="001F0A56" w:rsidP="001F0A56">
      <w:pPr>
        <w:pStyle w:val="Heading4"/>
        <w:rPr>
          <w:rFonts w:cs="Arial"/>
          <w:u w:val="single"/>
        </w:rPr>
      </w:pPr>
      <w:r w:rsidRPr="00A06588">
        <w:rPr>
          <w:rFonts w:cs="Arial"/>
        </w:rPr>
        <w:t xml:space="preserve">European populism causes </w:t>
      </w:r>
      <w:r w:rsidRPr="00A06588">
        <w:rPr>
          <w:rFonts w:cs="Arial"/>
          <w:u w:val="single"/>
        </w:rPr>
        <w:t>nuke war</w:t>
      </w:r>
    </w:p>
    <w:p w14:paraId="577E066B" w14:textId="77777777" w:rsidR="001F0A56" w:rsidRPr="00A06588" w:rsidRDefault="001F0A56" w:rsidP="001F0A56">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18C90879" w14:textId="77777777" w:rsidR="001F0A56" w:rsidRPr="00A06588" w:rsidRDefault="001F0A56" w:rsidP="001F0A56">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7356B603" w14:textId="77777777" w:rsidR="001F0A56" w:rsidRPr="00362596" w:rsidRDefault="001F0A56" w:rsidP="001F0A56">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609189CC" w14:textId="77777777" w:rsidR="001F0A56" w:rsidRPr="00362596" w:rsidRDefault="001F0A56" w:rsidP="001F0A56">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lastRenderedPageBreak/>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4A6048ED" w14:textId="77777777" w:rsidR="001F0A56" w:rsidRPr="00362596" w:rsidRDefault="001F0A56" w:rsidP="001F0A56">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6ADA8290" w14:textId="77777777" w:rsidR="001F0A56" w:rsidRPr="00A06588" w:rsidRDefault="001F0A56" w:rsidP="001F0A56">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5BCFBFAD" w14:textId="77777777" w:rsidR="001F0A56" w:rsidRPr="00362596" w:rsidRDefault="001F0A56" w:rsidP="001F0A56">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4BF9494E" w14:textId="77777777" w:rsidR="001F0A56" w:rsidRDefault="001F0A56" w:rsidP="001F0A56">
      <w:pPr>
        <w:rPr>
          <w:rStyle w:val="Emphasis"/>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357E2009" w14:textId="77777777" w:rsidR="001F0A56" w:rsidRPr="002C1B31" w:rsidRDefault="001F0A56" w:rsidP="001F0A56">
      <w:pPr>
        <w:pStyle w:val="Heading4"/>
        <w:rPr>
          <w:rFonts w:eastAsiaTheme="minorHAnsi" w:cs="Calibri"/>
          <w:b w:val="0"/>
          <w:iCs/>
          <w:sz w:val="22"/>
        </w:rPr>
      </w:pPr>
      <w:r>
        <w:t xml:space="preserve">Nuclear war ends </w:t>
      </w:r>
      <w:proofErr w:type="gramStart"/>
      <w:r>
        <w:t>the human race</w:t>
      </w:r>
      <w:proofErr w:type="gramEnd"/>
      <w:r>
        <w:t xml:space="preserve"> through winter, firestorms, EMP blasts, ozone damage, and meltdowns </w:t>
      </w:r>
    </w:p>
    <w:p w14:paraId="429FC5EC" w14:textId="77777777" w:rsidR="001F0A56" w:rsidRPr="000E2DF6" w:rsidRDefault="001F0A56" w:rsidP="001F0A56">
      <w:pPr>
        <w:rPr>
          <w:rStyle w:val="Style13ptBold"/>
        </w:rPr>
      </w:pPr>
      <w:r>
        <w:rPr>
          <w:rStyle w:val="Style13ptBold"/>
        </w:rPr>
        <w:t xml:space="preserve">Starr 14 </w:t>
      </w:r>
      <w:r w:rsidRPr="00252018">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Pr>
          <w:rStyle w:val="Style13ptBold"/>
        </w:rPr>
        <w:tab/>
      </w:r>
    </w:p>
    <w:p w14:paraId="0678C19C" w14:textId="77777777" w:rsidR="001F0A56" w:rsidRDefault="001F0A56" w:rsidP="001F0A56">
      <w:pPr>
        <w:rPr>
          <w:sz w:val="16"/>
        </w:rPr>
      </w:pPr>
      <w:r w:rsidRPr="00252018">
        <w:rPr>
          <w:rStyle w:val="StyleUnderline"/>
          <w:rFonts w:eastAsiaTheme="minorHAnsi"/>
        </w:rPr>
        <w:t xml:space="preserve">Nuclear war </w:t>
      </w:r>
      <w:r w:rsidRPr="00E05CBD">
        <w:rPr>
          <w:rStyle w:val="Emphasis"/>
        </w:rPr>
        <w:t>has no winner</w:t>
      </w:r>
      <w:r w:rsidRPr="00E05CBD">
        <w:rPr>
          <w:sz w:val="16"/>
        </w:rPr>
        <w:t xml:space="preserve">. Beginning in 2006, several of </w:t>
      </w:r>
      <w:r w:rsidRPr="00252018">
        <w:rPr>
          <w:rStyle w:val="StyleUnderline"/>
          <w:rFonts w:eastAsiaTheme="minorHAnsi"/>
        </w:rPr>
        <w:t xml:space="preserve">the world’s </w:t>
      </w:r>
      <w:r w:rsidRPr="00470A53">
        <w:rPr>
          <w:rStyle w:val="Emphasis"/>
          <w:highlight w:val="yellow"/>
        </w:rPr>
        <w:t>leading climatologists</w:t>
      </w:r>
      <w:r w:rsidRPr="00E05CBD">
        <w:rPr>
          <w:sz w:val="16"/>
        </w:rPr>
        <w:t xml:space="preserve"> (at Rutgers, UCLA, John Hopkins University, and the University of Colorado-Boulder) </w:t>
      </w:r>
      <w:r w:rsidRPr="00252018">
        <w:rPr>
          <w:rStyle w:val="StyleUnderline"/>
          <w:rFonts w:eastAsiaTheme="minorHAnsi"/>
        </w:rPr>
        <w:t>published</w:t>
      </w:r>
      <w:r w:rsidRPr="00E05CBD">
        <w:rPr>
          <w:sz w:val="16"/>
        </w:rPr>
        <w:t xml:space="preserve"> a series of </w:t>
      </w:r>
      <w:r w:rsidRPr="00252018">
        <w:rPr>
          <w:rStyle w:val="StyleUnderline"/>
          <w:rFonts w:eastAsiaTheme="minorHAnsi"/>
        </w:rPr>
        <w:t xml:space="preserve">studies that </w:t>
      </w:r>
      <w:r w:rsidRPr="00470A53">
        <w:rPr>
          <w:rStyle w:val="StyleUnderline"/>
          <w:rFonts w:eastAsiaTheme="minorHAnsi"/>
          <w:highlight w:val="yellow"/>
        </w:rPr>
        <w:t>evaluated</w:t>
      </w:r>
      <w:r w:rsidRPr="00E05CBD">
        <w:rPr>
          <w:sz w:val="16"/>
        </w:rPr>
        <w:t xml:space="preserve"> the long-term environmental consequences of </w:t>
      </w:r>
      <w:r w:rsidRPr="00252018">
        <w:rPr>
          <w:rStyle w:val="StyleUnderline"/>
          <w:rFonts w:eastAsiaTheme="minorHAnsi"/>
        </w:rPr>
        <w:t xml:space="preserve">a </w:t>
      </w:r>
      <w:r w:rsidRPr="00470A53">
        <w:rPr>
          <w:rStyle w:val="StyleUnderline"/>
          <w:rFonts w:eastAsiaTheme="minorHAnsi"/>
          <w:highlight w:val="yellow"/>
        </w:rPr>
        <w:t>nuclear war</w:t>
      </w:r>
      <w:r w:rsidRPr="00470A53">
        <w:rPr>
          <w:sz w:val="16"/>
          <w:highlight w:val="yellow"/>
        </w:rPr>
        <w:t xml:space="preserve">, </w:t>
      </w:r>
      <w:r w:rsidRPr="00470A53">
        <w:rPr>
          <w:rStyle w:val="StyleUnderline"/>
          <w:rFonts w:eastAsiaTheme="minorHAnsi"/>
          <w:highlight w:val="yellow"/>
        </w:rPr>
        <w:t>including</w:t>
      </w:r>
      <w:r w:rsidRPr="00E05CBD">
        <w:rPr>
          <w:sz w:val="16"/>
        </w:rPr>
        <w:t xml:space="preserve"> baseline scenarios fought with </w:t>
      </w:r>
      <w:r w:rsidRPr="00E05CBD">
        <w:rPr>
          <w:rStyle w:val="Emphasis"/>
        </w:rPr>
        <w:t xml:space="preserve">merely </w:t>
      </w:r>
      <w:r w:rsidRPr="00470A53">
        <w:rPr>
          <w:rStyle w:val="Emphasis"/>
          <w:highlight w:val="yellow"/>
        </w:rPr>
        <w:t>1%</w:t>
      </w:r>
      <w:r w:rsidRPr="00470A53">
        <w:rPr>
          <w:rStyle w:val="StyleUnderline"/>
          <w:rFonts w:eastAsiaTheme="minorHAnsi"/>
          <w:highlight w:val="yellow"/>
        </w:rPr>
        <w:t xml:space="preserve"> of</w:t>
      </w:r>
      <w:r w:rsidRPr="00252018">
        <w:rPr>
          <w:rStyle w:val="StyleUnderline"/>
          <w:rFonts w:eastAsiaTheme="minorHAnsi"/>
        </w:rPr>
        <w:t xml:space="preserve"> the explosive power in the US </w:t>
      </w:r>
      <w:r w:rsidRPr="00E05CBD">
        <w:rPr>
          <w:sz w:val="16"/>
        </w:rPr>
        <w:t>and/</w:t>
      </w:r>
      <w:r w:rsidRPr="00252018">
        <w:rPr>
          <w:rStyle w:val="StyleUnderline"/>
          <w:rFonts w:eastAsiaTheme="minorHAnsi"/>
        </w:rPr>
        <w:t>or</w:t>
      </w:r>
      <w:r w:rsidRPr="00E05CBD">
        <w:rPr>
          <w:sz w:val="16"/>
        </w:rPr>
        <w:t xml:space="preserve"> </w:t>
      </w:r>
      <w:r w:rsidRPr="00252018">
        <w:rPr>
          <w:rStyle w:val="StyleUnderline"/>
          <w:rFonts w:eastAsiaTheme="minorHAnsi"/>
        </w:rPr>
        <w:t>Russian</w:t>
      </w:r>
      <w:r w:rsidRPr="00E05CBD">
        <w:rPr>
          <w:sz w:val="16"/>
        </w:rPr>
        <w:t xml:space="preserve"> launch-ready nuclear </w:t>
      </w:r>
      <w:r w:rsidRPr="00470A53">
        <w:rPr>
          <w:rStyle w:val="StyleUnderline"/>
          <w:rFonts w:eastAsiaTheme="minorHAnsi"/>
          <w:highlight w:val="yellow"/>
        </w:rPr>
        <w:t>arsenals</w:t>
      </w:r>
      <w:r w:rsidRPr="00252018">
        <w:rPr>
          <w:rStyle w:val="StyleUnderline"/>
          <w:rFonts w:eastAsiaTheme="minorHAnsi"/>
        </w:rPr>
        <w:t>. They concluded</w:t>
      </w:r>
      <w:r w:rsidRPr="00E05CBD">
        <w:rPr>
          <w:sz w:val="16"/>
        </w:rPr>
        <w:t xml:space="preserve"> that </w:t>
      </w:r>
      <w:r w:rsidRPr="00252018">
        <w:rPr>
          <w:rStyle w:val="StyleUnderline"/>
          <w:rFonts w:eastAsiaTheme="minorHAnsi"/>
        </w:rPr>
        <w:t xml:space="preserve">the </w:t>
      </w:r>
      <w:r w:rsidRPr="00470A53">
        <w:rPr>
          <w:rStyle w:val="StyleUnderline"/>
          <w:rFonts w:eastAsiaTheme="minorHAnsi"/>
          <w:highlight w:val="yellow"/>
        </w:rPr>
        <w:t>consequences</w:t>
      </w:r>
      <w:r w:rsidRPr="00252018">
        <w:rPr>
          <w:rStyle w:val="StyleUnderline"/>
          <w:rFonts w:eastAsiaTheme="minorHAnsi"/>
        </w:rPr>
        <w:t xml:space="preserve"> of</w:t>
      </w:r>
      <w:r w:rsidRPr="00E05CBD">
        <w:rPr>
          <w:sz w:val="16"/>
        </w:rPr>
        <w:t xml:space="preserve"> </w:t>
      </w:r>
      <w:r w:rsidRPr="00252018">
        <w:rPr>
          <w:rStyle w:val="StyleUnderline"/>
          <w:rFonts w:eastAsiaTheme="minorHAnsi"/>
        </w:rPr>
        <w:t xml:space="preserve">even a “small” nuclear war would </w:t>
      </w:r>
      <w:r w:rsidRPr="00470A53">
        <w:rPr>
          <w:rStyle w:val="StyleUnderline"/>
          <w:rFonts w:eastAsiaTheme="minorHAnsi"/>
          <w:highlight w:val="yellow"/>
        </w:rPr>
        <w:t xml:space="preserve">include </w:t>
      </w:r>
      <w:r w:rsidRPr="00470A53">
        <w:rPr>
          <w:rStyle w:val="Emphasis"/>
          <w:highlight w:val="yellow"/>
        </w:rPr>
        <w:t>catastrophic disruptions</w:t>
      </w:r>
      <w:r w:rsidRPr="00470A53">
        <w:rPr>
          <w:rStyle w:val="StyleUnderline"/>
          <w:rFonts w:eastAsiaTheme="minorHAnsi"/>
          <w:highlight w:val="yellow"/>
        </w:rPr>
        <w:t xml:space="preserve"> of global climate</w:t>
      </w:r>
      <w:r w:rsidRPr="00470A53">
        <w:rPr>
          <w:sz w:val="16"/>
        </w:rPr>
        <w:t>[</w:t>
      </w:r>
      <w:proofErr w:type="spellStart"/>
      <w:r w:rsidRPr="00470A53">
        <w:rPr>
          <w:sz w:val="16"/>
        </w:rPr>
        <w:t>i</w:t>
      </w:r>
      <w:proofErr w:type="spellEnd"/>
      <w:r w:rsidRPr="00470A53">
        <w:rPr>
          <w:sz w:val="16"/>
        </w:rPr>
        <w:t xml:space="preserve">] </w:t>
      </w:r>
      <w:r w:rsidRPr="00470A53">
        <w:rPr>
          <w:rStyle w:val="StyleUnderline"/>
          <w:rFonts w:eastAsiaTheme="minorHAnsi"/>
          <w:highlight w:val="yellow"/>
        </w:rPr>
        <w:t>and</w:t>
      </w:r>
      <w:r w:rsidRPr="00252018">
        <w:rPr>
          <w:rStyle w:val="StyleUnderline"/>
          <w:rFonts w:eastAsiaTheme="minorHAnsi"/>
        </w:rPr>
        <w:t xml:space="preserve"> </w:t>
      </w:r>
      <w:r w:rsidRPr="00E05CBD">
        <w:rPr>
          <w:rStyle w:val="Emphasis"/>
        </w:rPr>
        <w:t>massive destruction</w:t>
      </w:r>
      <w:r w:rsidRPr="00252018">
        <w:rPr>
          <w:rStyle w:val="StyleUnderline"/>
          <w:rFonts w:eastAsiaTheme="minorHAnsi"/>
        </w:rPr>
        <w:t xml:space="preserve"> of Earth’s protective </w:t>
      </w:r>
      <w:r w:rsidRPr="00470A53">
        <w:rPr>
          <w:rStyle w:val="StyleUnderline"/>
          <w:rFonts w:eastAsiaTheme="minorHAnsi"/>
          <w:highlight w:val="yellow"/>
        </w:rPr>
        <w:t>ozone</w:t>
      </w:r>
      <w:r w:rsidRPr="00252018">
        <w:rPr>
          <w:rStyle w:val="StyleUnderline"/>
          <w:rFonts w:eastAsiaTheme="minorHAnsi"/>
        </w:rPr>
        <w:t xml:space="preserve"> layer[</w:t>
      </w:r>
      <w:r w:rsidRPr="00E05CBD">
        <w:rPr>
          <w:sz w:val="16"/>
        </w:rPr>
        <w:t xml:space="preserve">ii]. </w:t>
      </w:r>
      <w:r w:rsidRPr="00252018">
        <w:rPr>
          <w:rStyle w:val="StyleUnderline"/>
          <w:rFonts w:eastAsiaTheme="minorHAnsi"/>
        </w:rPr>
        <w:t xml:space="preserve">These </w:t>
      </w:r>
      <w:r w:rsidRPr="00E05CBD">
        <w:rPr>
          <w:rStyle w:val="Emphasis"/>
        </w:rPr>
        <w:t xml:space="preserve">and more recent studies </w:t>
      </w:r>
      <w:r w:rsidRPr="00252018">
        <w:rPr>
          <w:rStyle w:val="StyleUnderline"/>
          <w:rFonts w:eastAsiaTheme="minorHAnsi"/>
        </w:rPr>
        <w:t>predict</w:t>
      </w:r>
      <w:r w:rsidRPr="00E05CBD">
        <w:rPr>
          <w:sz w:val="16"/>
        </w:rPr>
        <w:t xml:space="preserve"> that global </w:t>
      </w:r>
      <w:r w:rsidRPr="00470A53">
        <w:rPr>
          <w:rStyle w:val="StyleUnderline"/>
          <w:rFonts w:eastAsiaTheme="minorHAnsi"/>
          <w:highlight w:val="yellow"/>
        </w:rPr>
        <w:t xml:space="preserve">agriculture would be </w:t>
      </w:r>
      <w:r w:rsidRPr="00C23440">
        <w:rPr>
          <w:rStyle w:val="StyleUnderline"/>
          <w:rFonts w:eastAsiaTheme="minorHAnsi"/>
        </w:rPr>
        <w:t>so</w:t>
      </w:r>
      <w:r w:rsidRPr="00252018">
        <w:rPr>
          <w:rStyle w:val="StyleUnderline"/>
          <w:rFonts w:eastAsiaTheme="minorHAnsi"/>
        </w:rPr>
        <w:t xml:space="preserve"> negatively </w:t>
      </w:r>
      <w:r w:rsidRPr="00470A53">
        <w:rPr>
          <w:rStyle w:val="StyleUnderline"/>
          <w:rFonts w:eastAsiaTheme="minorHAnsi"/>
          <w:highlight w:val="yellow"/>
        </w:rPr>
        <w:t>affected</w:t>
      </w:r>
      <w:r w:rsidRPr="00E05CBD">
        <w:rPr>
          <w:sz w:val="16"/>
        </w:rPr>
        <w:t xml:space="preserve"> by such a war, </w:t>
      </w:r>
      <w:r w:rsidRPr="00252018">
        <w:rPr>
          <w:rStyle w:val="StyleUnderline"/>
          <w:rFonts w:eastAsiaTheme="minorHAnsi"/>
        </w:rPr>
        <w:t xml:space="preserve">a global famine would result, which would cause </w:t>
      </w:r>
      <w:r w:rsidRPr="00E05CBD">
        <w:rPr>
          <w:sz w:val="16"/>
        </w:rPr>
        <w:t xml:space="preserve">up to </w:t>
      </w:r>
      <w:r w:rsidRPr="00470A53">
        <w:rPr>
          <w:rStyle w:val="Emphasis"/>
          <w:highlight w:val="yellow"/>
        </w:rPr>
        <w:t>2 billion</w:t>
      </w:r>
      <w:r w:rsidRPr="00E05CBD">
        <w:rPr>
          <w:rStyle w:val="Emphasis"/>
        </w:rPr>
        <w:t xml:space="preserve"> people to </w:t>
      </w:r>
      <w:r w:rsidRPr="00C23440">
        <w:rPr>
          <w:rStyle w:val="Emphasis"/>
        </w:rPr>
        <w:t>starve to death</w:t>
      </w:r>
      <w:r w:rsidRPr="00C23440">
        <w:rPr>
          <w:sz w:val="16"/>
        </w:rPr>
        <w:t>. [iii</w:t>
      </w:r>
      <w:r w:rsidRPr="00E05CBD">
        <w:rPr>
          <w:sz w:val="16"/>
        </w:rPr>
        <w:t>]</w:t>
      </w:r>
      <w:r w:rsidRPr="00F10D61">
        <w:rPr>
          <w:sz w:val="12"/>
        </w:rPr>
        <w:t>¶</w:t>
      </w:r>
      <w:r w:rsidRPr="00E05CBD">
        <w:rPr>
          <w:sz w:val="16"/>
        </w:rPr>
        <w:t xml:space="preserve"> </w:t>
      </w:r>
      <w:r w:rsidRPr="00C23440">
        <w:rPr>
          <w:rStyle w:val="StyleUnderline"/>
          <w:rFonts w:eastAsiaTheme="minorHAnsi"/>
        </w:rPr>
        <w:t xml:space="preserve">These </w:t>
      </w:r>
      <w:r w:rsidRPr="00470A53">
        <w:rPr>
          <w:rStyle w:val="Emphasis"/>
          <w:highlight w:val="yellow"/>
        </w:rPr>
        <w:t xml:space="preserve">peer-reviewed </w:t>
      </w:r>
      <w:r w:rsidRPr="00470A53">
        <w:rPr>
          <w:rStyle w:val="StyleUnderline"/>
          <w:rFonts w:eastAsiaTheme="minorHAnsi"/>
          <w:highlight w:val="yellow"/>
        </w:rPr>
        <w:t>studies</w:t>
      </w:r>
      <w:r w:rsidRPr="00E05CBD">
        <w:rPr>
          <w:sz w:val="16"/>
        </w:rPr>
        <w:t xml:space="preserve"> – which were </w:t>
      </w:r>
      <w:r w:rsidRPr="00252018">
        <w:rPr>
          <w:rStyle w:val="StyleUnderline"/>
          <w:rFonts w:eastAsiaTheme="minorHAnsi"/>
        </w:rPr>
        <w:t xml:space="preserve">analyzed by the </w:t>
      </w:r>
      <w:r w:rsidRPr="00E05CBD">
        <w:rPr>
          <w:rStyle w:val="Emphasis"/>
        </w:rPr>
        <w:t>best scientists in the world</w:t>
      </w:r>
      <w:r w:rsidRPr="00E05CBD">
        <w:rPr>
          <w:sz w:val="16"/>
        </w:rPr>
        <w:t xml:space="preserve"> and found to be without error – </w:t>
      </w:r>
      <w:r w:rsidRPr="00252018">
        <w:rPr>
          <w:rStyle w:val="StyleUnderline"/>
          <w:rFonts w:eastAsiaTheme="minorHAnsi"/>
        </w:rPr>
        <w:t xml:space="preserve">also </w:t>
      </w:r>
      <w:r w:rsidRPr="00470A53">
        <w:rPr>
          <w:rStyle w:val="StyleUnderline"/>
          <w:rFonts w:eastAsiaTheme="minorHAnsi"/>
          <w:highlight w:val="yellow"/>
        </w:rPr>
        <w:t>predict</w:t>
      </w:r>
      <w:r w:rsidRPr="00E05CBD">
        <w:rPr>
          <w:sz w:val="16"/>
        </w:rPr>
        <w:t xml:space="preserve"> that </w:t>
      </w:r>
      <w:r w:rsidRPr="00252018">
        <w:rPr>
          <w:rStyle w:val="StyleUnderline"/>
          <w:rFonts w:eastAsiaTheme="minorHAnsi"/>
        </w:rPr>
        <w:t xml:space="preserve">a </w:t>
      </w:r>
      <w:r w:rsidRPr="00470A53">
        <w:rPr>
          <w:rStyle w:val="StyleUnderline"/>
          <w:rFonts w:eastAsiaTheme="minorHAnsi"/>
          <w:highlight w:val="yellow"/>
        </w:rPr>
        <w:t>war</w:t>
      </w:r>
      <w:r w:rsidRPr="00E05CBD">
        <w:rPr>
          <w:sz w:val="16"/>
        </w:rPr>
        <w:t xml:space="preserve"> fought </w:t>
      </w:r>
      <w:r w:rsidRPr="00252018">
        <w:rPr>
          <w:rStyle w:val="StyleUnderline"/>
          <w:rFonts w:eastAsiaTheme="minorHAnsi"/>
        </w:rPr>
        <w:t>with less than half of US or Russian</w:t>
      </w:r>
      <w:r w:rsidRPr="00E05CBD">
        <w:rPr>
          <w:sz w:val="16"/>
        </w:rPr>
        <w:t xml:space="preserve"> strategic nuclear </w:t>
      </w:r>
      <w:r w:rsidRPr="00252018">
        <w:rPr>
          <w:rStyle w:val="StyleUnderline"/>
          <w:rFonts w:eastAsiaTheme="minorHAnsi"/>
        </w:rPr>
        <w:t xml:space="preserve">weapons </w:t>
      </w:r>
      <w:r w:rsidRPr="00470A53">
        <w:rPr>
          <w:rStyle w:val="StyleUnderline"/>
          <w:rFonts w:eastAsiaTheme="minorHAnsi"/>
          <w:highlight w:val="yellow"/>
        </w:rPr>
        <w:t xml:space="preserve">would </w:t>
      </w:r>
      <w:r w:rsidRPr="00470A53">
        <w:rPr>
          <w:rStyle w:val="Emphasis"/>
          <w:sz w:val="28"/>
          <w:highlight w:val="yellow"/>
        </w:rPr>
        <w:t>destroy the human race</w:t>
      </w:r>
      <w:r w:rsidRPr="00470A53">
        <w:rPr>
          <w:sz w:val="16"/>
          <w:highlight w:val="yellow"/>
        </w:rPr>
        <w:t>.</w:t>
      </w:r>
      <w:r w:rsidRPr="00E05CBD">
        <w:rPr>
          <w:sz w:val="16"/>
        </w:rPr>
        <w:t xml:space="preserve">[iv] In other words, </w:t>
      </w:r>
      <w:r w:rsidRPr="00252018">
        <w:rPr>
          <w:rStyle w:val="StyleUnderline"/>
          <w:rFonts w:eastAsiaTheme="minorHAnsi"/>
        </w:rPr>
        <w:t>a US-Russian nuclear war would</w:t>
      </w:r>
      <w:r w:rsidRPr="00E05CBD">
        <w:rPr>
          <w:sz w:val="16"/>
        </w:rPr>
        <w:t xml:space="preserve"> create such extreme long-term damage to the global environment that it would </w:t>
      </w:r>
      <w:r w:rsidRPr="00252018">
        <w:rPr>
          <w:rStyle w:val="StyleUnderline"/>
          <w:rFonts w:eastAsiaTheme="minorHAnsi"/>
        </w:rPr>
        <w:t xml:space="preserve">leave the Earth </w:t>
      </w:r>
      <w:r w:rsidRPr="00E05CBD">
        <w:rPr>
          <w:rStyle w:val="Emphasis"/>
        </w:rPr>
        <w:t>uninhabitable</w:t>
      </w:r>
      <w:r w:rsidRPr="00E05CBD">
        <w:rPr>
          <w:rStyle w:val="StyleUnderline"/>
          <w:rFonts w:eastAsiaTheme="minorHAnsi"/>
        </w:rPr>
        <w:t xml:space="preserve"> </w:t>
      </w:r>
      <w:r w:rsidRPr="00252018">
        <w:rPr>
          <w:rStyle w:val="StyleUnderline"/>
          <w:rFonts w:eastAsiaTheme="minorHAnsi"/>
        </w:rPr>
        <w:t>for humans and most animal forms of life</w:t>
      </w:r>
      <w:r w:rsidRPr="00E05CBD">
        <w:rPr>
          <w:sz w:val="16"/>
        </w:rPr>
        <w:t>.</w:t>
      </w:r>
      <w:r w:rsidRPr="00F10D61">
        <w:rPr>
          <w:sz w:val="12"/>
        </w:rPr>
        <w:t>¶</w:t>
      </w:r>
      <w:r w:rsidRPr="00E05CBD">
        <w:rPr>
          <w:sz w:val="16"/>
        </w:rPr>
        <w:t xml:space="preserve"> A recent article in the Bulletin of the Atomic Scientists, “Self-assured destruction: The climate impacts of nuclear war”,[v] begins by stating:</w:t>
      </w:r>
      <w:r w:rsidRPr="00F10D61">
        <w:rPr>
          <w:sz w:val="12"/>
        </w:rPr>
        <w:t>¶</w:t>
      </w:r>
      <w:r w:rsidRPr="00E05CBD">
        <w:rPr>
          <w:sz w:val="16"/>
        </w:rPr>
        <w:t xml:space="preserve"> “A </w:t>
      </w:r>
      <w:r w:rsidRPr="00252018">
        <w:rPr>
          <w:rStyle w:val="StyleUnderline"/>
          <w:rFonts w:eastAsiaTheme="minorHAnsi"/>
        </w:rPr>
        <w:t xml:space="preserve">nuclear </w:t>
      </w:r>
      <w:r w:rsidRPr="00470A53">
        <w:rPr>
          <w:rStyle w:val="StyleUnderline"/>
          <w:rFonts w:eastAsiaTheme="minorHAnsi"/>
          <w:highlight w:val="yellow"/>
        </w:rPr>
        <w:t>war</w:t>
      </w:r>
      <w:r w:rsidRPr="00252018">
        <w:rPr>
          <w:rStyle w:val="StyleUnderline"/>
          <w:rFonts w:eastAsiaTheme="minorHAnsi"/>
        </w:rPr>
        <w:t xml:space="preserve"> between Russia and the United States, </w:t>
      </w:r>
      <w:r w:rsidRPr="00C23440">
        <w:rPr>
          <w:rStyle w:val="Emphasis"/>
          <w:highlight w:val="yellow"/>
        </w:rPr>
        <w:t>even after</w:t>
      </w:r>
      <w:r w:rsidRPr="00C23440">
        <w:rPr>
          <w:rStyle w:val="Emphasis"/>
        </w:rPr>
        <w:t xml:space="preserve"> the </w:t>
      </w:r>
      <w:r w:rsidRPr="00C23440">
        <w:rPr>
          <w:rStyle w:val="Emphasis"/>
          <w:highlight w:val="yellow"/>
        </w:rPr>
        <w:t>arsenal reductions</w:t>
      </w:r>
      <w:r w:rsidRPr="00E05CBD">
        <w:rPr>
          <w:sz w:val="16"/>
        </w:rPr>
        <w:t xml:space="preserve"> planned under New START, </w:t>
      </w:r>
      <w:r w:rsidRPr="00470A53">
        <w:rPr>
          <w:rStyle w:val="StyleUnderline"/>
          <w:rFonts w:eastAsiaTheme="minorHAnsi"/>
          <w:highlight w:val="yellow"/>
        </w:rPr>
        <w:t>could produce</w:t>
      </w:r>
      <w:r w:rsidRPr="00252018">
        <w:rPr>
          <w:rStyle w:val="StyleUnderline"/>
          <w:rFonts w:eastAsiaTheme="minorHAnsi"/>
        </w:rPr>
        <w:t xml:space="preserve"> a </w:t>
      </w:r>
      <w:r w:rsidRPr="00C23440">
        <w:rPr>
          <w:rStyle w:val="StyleUnderline"/>
          <w:rFonts w:eastAsiaTheme="minorHAnsi"/>
        </w:rPr>
        <w:t xml:space="preserve">nuclear </w:t>
      </w:r>
      <w:r w:rsidRPr="00470A53">
        <w:rPr>
          <w:rStyle w:val="StyleUnderline"/>
          <w:rFonts w:eastAsiaTheme="minorHAnsi"/>
          <w:highlight w:val="yellow"/>
        </w:rPr>
        <w:t>winter</w:t>
      </w:r>
      <w:r w:rsidRPr="00E05CBD">
        <w:rPr>
          <w:sz w:val="16"/>
        </w:rPr>
        <w:t xml:space="preserve">. Hence, </w:t>
      </w:r>
      <w:r w:rsidRPr="00252018">
        <w:rPr>
          <w:rStyle w:val="StyleUnderline"/>
          <w:rFonts w:eastAsiaTheme="minorHAnsi"/>
        </w:rPr>
        <w:t xml:space="preserve">an attack by either side could be </w:t>
      </w:r>
      <w:r w:rsidRPr="00E05CBD">
        <w:rPr>
          <w:rStyle w:val="Emphasis"/>
        </w:rPr>
        <w:t>suicidal</w:t>
      </w:r>
      <w:r w:rsidRPr="00252018">
        <w:rPr>
          <w:rStyle w:val="StyleUnderline"/>
          <w:rFonts w:eastAsiaTheme="minorHAnsi"/>
        </w:rPr>
        <w:t xml:space="preserve">, </w:t>
      </w:r>
      <w:r w:rsidRPr="00470A53">
        <w:rPr>
          <w:rStyle w:val="StyleUnderline"/>
          <w:rFonts w:eastAsiaTheme="minorHAnsi"/>
          <w:highlight w:val="yellow"/>
        </w:rPr>
        <w:t xml:space="preserve">resulting in </w:t>
      </w:r>
      <w:r w:rsidRPr="00C23440">
        <w:rPr>
          <w:rStyle w:val="StyleUnderline"/>
          <w:rFonts w:eastAsiaTheme="minorHAnsi"/>
        </w:rPr>
        <w:t>self</w:t>
      </w:r>
      <w:r w:rsidRPr="00252018">
        <w:rPr>
          <w:rStyle w:val="StyleUnderline"/>
          <w:rFonts w:eastAsiaTheme="minorHAnsi"/>
        </w:rPr>
        <w:t xml:space="preserve">-assured </w:t>
      </w:r>
      <w:r w:rsidRPr="00C23440">
        <w:rPr>
          <w:rStyle w:val="Emphasis"/>
          <w:highlight w:val="yellow"/>
        </w:rPr>
        <w:t>destruction</w:t>
      </w:r>
      <w:proofErr w:type="gramStart"/>
      <w:r w:rsidRPr="00252018">
        <w:rPr>
          <w:rStyle w:val="StyleUnderline"/>
          <w:rFonts w:eastAsiaTheme="minorHAnsi"/>
        </w:rPr>
        <w:t>.”</w:t>
      </w:r>
      <w:r w:rsidRPr="00F10D61">
        <w:rPr>
          <w:rStyle w:val="StyleUnderline"/>
          <w:rFonts w:eastAsiaTheme="minorHAnsi"/>
          <w:sz w:val="12"/>
        </w:rPr>
        <w:t>¶</w:t>
      </w:r>
      <w:proofErr w:type="gramEnd"/>
      <w:r w:rsidRPr="00E05CBD">
        <w:rPr>
          <w:sz w:val="16"/>
        </w:rPr>
        <w:t xml:space="preserve"> In 2009, I wrote an article[vi] for the International Commission on Nuclear Non-proliferation and Disarmament that summarizes the findings of these studies. It explains that </w:t>
      </w:r>
      <w:r w:rsidRPr="00C23440">
        <w:rPr>
          <w:rStyle w:val="StyleUnderline"/>
          <w:rFonts w:eastAsiaTheme="minorHAnsi"/>
        </w:rPr>
        <w:t xml:space="preserve">nuclear </w:t>
      </w:r>
      <w:r w:rsidRPr="00470A53">
        <w:rPr>
          <w:rStyle w:val="StyleUnderline"/>
          <w:rFonts w:eastAsiaTheme="minorHAnsi"/>
          <w:highlight w:val="yellow"/>
        </w:rPr>
        <w:t>firestorms</w:t>
      </w:r>
      <w:r w:rsidRPr="00252018">
        <w:rPr>
          <w:rStyle w:val="StyleUnderline"/>
          <w:rFonts w:eastAsiaTheme="minorHAnsi"/>
        </w:rPr>
        <w:t xml:space="preserve"> would </w:t>
      </w:r>
      <w:r w:rsidRPr="00470A53">
        <w:rPr>
          <w:rStyle w:val="StyleUnderline"/>
          <w:rFonts w:eastAsiaTheme="minorHAnsi"/>
          <w:highlight w:val="yellow"/>
        </w:rPr>
        <w:t>produce millions</w:t>
      </w:r>
      <w:r w:rsidRPr="00252018">
        <w:rPr>
          <w:rStyle w:val="StyleUnderline"/>
          <w:rFonts w:eastAsiaTheme="minorHAnsi"/>
        </w:rPr>
        <w:t xml:space="preserve"> of </w:t>
      </w:r>
      <w:r w:rsidRPr="00470A53">
        <w:rPr>
          <w:rStyle w:val="StyleUnderline"/>
          <w:rFonts w:eastAsiaTheme="minorHAnsi"/>
          <w:highlight w:val="yellow"/>
        </w:rPr>
        <w:t>tons of smoke,</w:t>
      </w:r>
      <w:r w:rsidRPr="00470A53">
        <w:rPr>
          <w:sz w:val="16"/>
          <w:highlight w:val="yellow"/>
        </w:rPr>
        <w:t xml:space="preserve"> </w:t>
      </w:r>
      <w:r w:rsidRPr="00470A53">
        <w:rPr>
          <w:rStyle w:val="StyleUnderline"/>
          <w:rFonts w:eastAsiaTheme="minorHAnsi"/>
          <w:highlight w:val="yellow"/>
        </w:rPr>
        <w:t>which would</w:t>
      </w:r>
      <w:r w:rsidRPr="00E05CBD">
        <w:rPr>
          <w:sz w:val="16"/>
        </w:rPr>
        <w:t xml:space="preserve"> rise above cloud level and </w:t>
      </w:r>
      <w:r w:rsidRPr="00252018">
        <w:rPr>
          <w:rStyle w:val="StyleUnderline"/>
          <w:rFonts w:eastAsiaTheme="minorHAnsi"/>
        </w:rPr>
        <w:t xml:space="preserve">form a global stratospheric smoke layer that would </w:t>
      </w:r>
      <w:r w:rsidRPr="00470A53">
        <w:rPr>
          <w:rStyle w:val="Emphasis"/>
          <w:highlight w:val="yellow"/>
        </w:rPr>
        <w:t>rapidly encircle the Earth</w:t>
      </w:r>
      <w:r w:rsidRPr="00252018">
        <w:rPr>
          <w:rStyle w:val="StyleUnderline"/>
          <w:rFonts w:eastAsiaTheme="minorHAnsi"/>
        </w:rPr>
        <w:t>. The smoke</w:t>
      </w:r>
      <w:r w:rsidRPr="00E05CBD">
        <w:rPr>
          <w:sz w:val="16"/>
        </w:rPr>
        <w:t xml:space="preserve"> layer </w:t>
      </w:r>
      <w:r w:rsidRPr="00252018">
        <w:rPr>
          <w:rStyle w:val="StyleUnderline"/>
          <w:rFonts w:eastAsiaTheme="minorHAnsi"/>
        </w:rPr>
        <w:lastRenderedPageBreak/>
        <w:t xml:space="preserve">would remain </w:t>
      </w:r>
      <w:r w:rsidRPr="00470A53">
        <w:rPr>
          <w:rStyle w:val="StyleUnderline"/>
          <w:rFonts w:eastAsiaTheme="minorHAnsi"/>
          <w:highlight w:val="yellow"/>
        </w:rPr>
        <w:t>for</w:t>
      </w:r>
      <w:r w:rsidRPr="00E05CBD">
        <w:rPr>
          <w:sz w:val="16"/>
        </w:rPr>
        <w:t xml:space="preserve"> at least </w:t>
      </w:r>
      <w:r w:rsidRPr="00470A53">
        <w:rPr>
          <w:rStyle w:val="StyleUnderline"/>
          <w:rFonts w:eastAsiaTheme="minorHAnsi"/>
          <w:highlight w:val="yellow"/>
        </w:rPr>
        <w:t xml:space="preserve">a </w:t>
      </w:r>
      <w:r w:rsidRPr="00470A53">
        <w:rPr>
          <w:rStyle w:val="Emphasis"/>
          <w:highlight w:val="yellow"/>
        </w:rPr>
        <w:t>decade</w:t>
      </w:r>
      <w:r w:rsidRPr="00252018">
        <w:rPr>
          <w:rStyle w:val="StyleUnderline"/>
          <w:rFonts w:eastAsiaTheme="minorHAnsi"/>
        </w:rPr>
        <w:t xml:space="preserve">, </w:t>
      </w:r>
      <w:r w:rsidRPr="00C23440">
        <w:rPr>
          <w:rStyle w:val="StyleUnderline"/>
          <w:rFonts w:eastAsiaTheme="minorHAnsi"/>
        </w:rPr>
        <w:t>and it would</w:t>
      </w:r>
      <w:r w:rsidRPr="00C23440">
        <w:rPr>
          <w:sz w:val="16"/>
        </w:rPr>
        <w:t xml:space="preserve"> act to </w:t>
      </w:r>
      <w:r w:rsidRPr="00C23440">
        <w:rPr>
          <w:rStyle w:val="StyleUnderline"/>
          <w:rFonts w:eastAsiaTheme="minorHAnsi"/>
        </w:rPr>
        <w:t>destroy the protective</w:t>
      </w:r>
      <w:r w:rsidRPr="00470A53">
        <w:rPr>
          <w:rStyle w:val="StyleUnderline"/>
          <w:rFonts w:eastAsiaTheme="minorHAnsi"/>
        </w:rPr>
        <w:t xml:space="preserve"> ozone layer</w:t>
      </w:r>
      <w:r w:rsidRPr="00470A53">
        <w:rPr>
          <w:sz w:val="16"/>
        </w:rPr>
        <w:t xml:space="preserve"> (vastly </w:t>
      </w:r>
      <w:r w:rsidRPr="00470A53">
        <w:rPr>
          <w:rStyle w:val="StyleUnderline"/>
          <w:rFonts w:eastAsiaTheme="minorHAnsi"/>
        </w:rPr>
        <w:t>increasing the UV-B reaching Earth</w:t>
      </w:r>
      <w:r w:rsidRPr="00470A53">
        <w:rPr>
          <w:sz w:val="16"/>
        </w:rPr>
        <w:t xml:space="preserve">[vii]) </w:t>
      </w:r>
      <w:r w:rsidRPr="00470A53">
        <w:rPr>
          <w:rStyle w:val="StyleUnderline"/>
          <w:rFonts w:eastAsiaTheme="minorHAnsi"/>
        </w:rPr>
        <w:t xml:space="preserve">as </w:t>
      </w:r>
      <w:r w:rsidRPr="00C23440">
        <w:rPr>
          <w:rStyle w:val="StyleUnderline"/>
          <w:rFonts w:eastAsiaTheme="minorHAnsi"/>
        </w:rPr>
        <w:t>well as block warming sunlight,</w:t>
      </w:r>
      <w:r w:rsidRPr="00252018">
        <w:rPr>
          <w:rStyle w:val="StyleUnderline"/>
          <w:rFonts w:eastAsiaTheme="minorHAnsi"/>
        </w:rPr>
        <w:t xml:space="preserve"> thus </w:t>
      </w:r>
      <w:r w:rsidRPr="00470A53">
        <w:rPr>
          <w:rStyle w:val="StyleUnderline"/>
          <w:rFonts w:eastAsiaTheme="minorHAnsi"/>
          <w:highlight w:val="yellow"/>
        </w:rPr>
        <w:t>creating Ice Age</w:t>
      </w:r>
      <w:r w:rsidRPr="00E05CBD">
        <w:rPr>
          <w:sz w:val="16"/>
        </w:rPr>
        <w:t xml:space="preserve"> weather </w:t>
      </w:r>
      <w:r w:rsidRPr="00C23440">
        <w:rPr>
          <w:rStyle w:val="StyleUnderline"/>
          <w:rFonts w:eastAsiaTheme="minorHAnsi"/>
          <w:highlight w:val="yellow"/>
        </w:rPr>
        <w:t>conditions</w:t>
      </w:r>
      <w:r w:rsidRPr="00252018">
        <w:rPr>
          <w:rStyle w:val="StyleUnderline"/>
          <w:rFonts w:eastAsiaTheme="minorHAnsi"/>
        </w:rPr>
        <w:t xml:space="preserve"> that would last </w:t>
      </w:r>
      <w:r w:rsidRPr="00E05CBD">
        <w:rPr>
          <w:rStyle w:val="Emphasis"/>
        </w:rPr>
        <w:t>10 years</w:t>
      </w:r>
      <w:r w:rsidRPr="00E05CBD">
        <w:rPr>
          <w:sz w:val="16"/>
        </w:rPr>
        <w:t xml:space="preserve"> or longer.</w:t>
      </w:r>
      <w:r w:rsidRPr="00F10D61">
        <w:rPr>
          <w:sz w:val="12"/>
        </w:rPr>
        <w:t>¶</w:t>
      </w:r>
      <w:r w:rsidRPr="00E05CBD">
        <w:rPr>
          <w:sz w:val="16"/>
        </w:rPr>
        <w:t xml:space="preserve"> </w:t>
      </w:r>
      <w:r w:rsidRPr="00252018">
        <w:rPr>
          <w:rStyle w:val="StyleUnderline"/>
          <w:rFonts w:eastAsiaTheme="minorHAnsi"/>
        </w:rPr>
        <w:t>Following</w:t>
      </w:r>
      <w:r w:rsidRPr="00E05CBD">
        <w:rPr>
          <w:sz w:val="16"/>
        </w:rPr>
        <w:t xml:space="preserve"> a US-Russian nuclear </w:t>
      </w:r>
      <w:r w:rsidRPr="00252018">
        <w:rPr>
          <w:rStyle w:val="StyleUnderline"/>
          <w:rFonts w:eastAsiaTheme="minorHAnsi"/>
        </w:rPr>
        <w:t>war, temperatures in the</w:t>
      </w:r>
      <w:r w:rsidRPr="00E05CBD">
        <w:rPr>
          <w:sz w:val="16"/>
        </w:rPr>
        <w:t xml:space="preserve"> central </w:t>
      </w:r>
      <w:r w:rsidRPr="00252018">
        <w:rPr>
          <w:rStyle w:val="StyleUnderline"/>
          <w:rFonts w:eastAsiaTheme="minorHAnsi"/>
        </w:rPr>
        <w:t>US and Eurasia would fall below freezing every day for</w:t>
      </w:r>
      <w:r w:rsidRPr="00E05CBD">
        <w:rPr>
          <w:sz w:val="16"/>
        </w:rPr>
        <w:t xml:space="preserve"> one to </w:t>
      </w:r>
      <w:r w:rsidRPr="00252018">
        <w:rPr>
          <w:rStyle w:val="StyleUnderline"/>
          <w:rFonts w:eastAsiaTheme="minorHAnsi"/>
        </w:rPr>
        <w:t xml:space="preserve">three years; the intense </w:t>
      </w:r>
      <w:r w:rsidRPr="00470A53">
        <w:rPr>
          <w:rStyle w:val="StyleUnderline"/>
          <w:rFonts w:eastAsiaTheme="minorHAnsi"/>
          <w:highlight w:val="yellow"/>
        </w:rPr>
        <w:t>cold would</w:t>
      </w:r>
      <w:r w:rsidRPr="00252018">
        <w:rPr>
          <w:rStyle w:val="StyleUnderline"/>
          <w:rFonts w:eastAsiaTheme="minorHAnsi"/>
        </w:rPr>
        <w:t xml:space="preserve"> </w:t>
      </w:r>
      <w:r w:rsidRPr="00E05CBD">
        <w:rPr>
          <w:rStyle w:val="Emphasis"/>
        </w:rPr>
        <w:t xml:space="preserve">completely </w:t>
      </w:r>
      <w:r w:rsidRPr="00470A53">
        <w:rPr>
          <w:rStyle w:val="Emphasis"/>
          <w:highlight w:val="yellow"/>
        </w:rPr>
        <w:t>eliminate growing seasons for a decade</w:t>
      </w:r>
      <w:r w:rsidRPr="00E05CBD">
        <w:rPr>
          <w:sz w:val="16"/>
        </w:rPr>
        <w:t xml:space="preserve"> or longer. </w:t>
      </w:r>
      <w:r w:rsidRPr="00252018">
        <w:rPr>
          <w:rStyle w:val="StyleUnderline"/>
          <w:rFonts w:eastAsiaTheme="minorHAnsi"/>
        </w:rPr>
        <w:t xml:space="preserve">No crops could be grown, leading to a famine that would </w:t>
      </w:r>
      <w:r w:rsidRPr="00E05CBD">
        <w:rPr>
          <w:rStyle w:val="Emphasis"/>
        </w:rPr>
        <w:t xml:space="preserve">kill most humans and large animal </w:t>
      </w:r>
      <w:proofErr w:type="gramStart"/>
      <w:r w:rsidRPr="00E05CBD">
        <w:rPr>
          <w:rStyle w:val="Emphasis"/>
        </w:rPr>
        <w:t>populations</w:t>
      </w:r>
      <w:r w:rsidRPr="00252018">
        <w:rPr>
          <w:rStyle w:val="StyleUnderline"/>
          <w:rFonts w:eastAsiaTheme="minorHAnsi"/>
        </w:rPr>
        <w:t>.</w:t>
      </w:r>
      <w:r w:rsidRPr="00F10D61">
        <w:rPr>
          <w:rStyle w:val="StyleUnderline"/>
          <w:rFonts w:eastAsiaTheme="minorHAnsi"/>
          <w:sz w:val="12"/>
        </w:rPr>
        <w:t>¶</w:t>
      </w:r>
      <w:proofErr w:type="gramEnd"/>
      <w:r w:rsidRPr="00E05CBD">
        <w:rPr>
          <w:sz w:val="16"/>
        </w:rPr>
        <w:t xml:space="preserve"> </w:t>
      </w:r>
      <w:r w:rsidRPr="00470A53">
        <w:rPr>
          <w:rStyle w:val="StyleUnderline"/>
          <w:rFonts w:eastAsiaTheme="minorHAnsi"/>
          <w:highlight w:val="yellow"/>
        </w:rPr>
        <w:t>Electromagnetic pulse</w:t>
      </w:r>
      <w:r w:rsidRPr="00E05CBD">
        <w:rPr>
          <w:sz w:val="16"/>
        </w:rPr>
        <w:t xml:space="preserve"> from high-altitude nuclear detonations </w:t>
      </w:r>
      <w:r w:rsidRPr="00252018">
        <w:rPr>
          <w:rStyle w:val="StyleUnderline"/>
          <w:rFonts w:eastAsiaTheme="minorHAnsi"/>
        </w:rPr>
        <w:t xml:space="preserve">would </w:t>
      </w:r>
      <w:r w:rsidRPr="00470A53">
        <w:rPr>
          <w:rStyle w:val="StyleUnderline"/>
          <w:rFonts w:eastAsiaTheme="minorHAnsi"/>
          <w:highlight w:val="yellow"/>
        </w:rPr>
        <w:t>destroy</w:t>
      </w:r>
      <w:r w:rsidRPr="00E05CBD">
        <w:rPr>
          <w:sz w:val="16"/>
        </w:rPr>
        <w:t xml:space="preserve"> the integrated circuits in </w:t>
      </w:r>
      <w:r w:rsidRPr="00252018">
        <w:rPr>
          <w:rStyle w:val="StyleUnderline"/>
          <w:rFonts w:eastAsiaTheme="minorHAnsi"/>
        </w:rPr>
        <w:t>all</w:t>
      </w:r>
      <w:r w:rsidRPr="00E05CBD">
        <w:rPr>
          <w:sz w:val="16"/>
        </w:rPr>
        <w:t xml:space="preserve"> modern </w:t>
      </w:r>
      <w:r w:rsidRPr="00C23440">
        <w:rPr>
          <w:rStyle w:val="StyleUnderline"/>
          <w:rFonts w:eastAsiaTheme="minorHAnsi"/>
          <w:highlight w:val="yellow"/>
        </w:rPr>
        <w:t>electronic</w:t>
      </w:r>
      <w:r w:rsidRPr="00252018">
        <w:rPr>
          <w:rStyle w:val="StyleUnderline"/>
          <w:rFonts w:eastAsiaTheme="minorHAnsi"/>
        </w:rPr>
        <w:t xml:space="preserve"> </w:t>
      </w:r>
      <w:r w:rsidRPr="00470A53">
        <w:rPr>
          <w:rStyle w:val="StyleUnderline"/>
          <w:rFonts w:eastAsiaTheme="minorHAnsi"/>
          <w:highlight w:val="yellow"/>
        </w:rPr>
        <w:t>devices</w:t>
      </w:r>
      <w:r w:rsidRPr="00E05CBD">
        <w:rPr>
          <w:sz w:val="16"/>
        </w:rPr>
        <w:t xml:space="preserve">[viii], including those in commercial nuclear power plants. </w:t>
      </w:r>
      <w:r w:rsidRPr="00470A53">
        <w:rPr>
          <w:rStyle w:val="StyleUnderline"/>
          <w:rFonts w:eastAsiaTheme="minorHAnsi"/>
          <w:highlight w:val="yellow"/>
        </w:rPr>
        <w:t>Every</w:t>
      </w:r>
      <w:r w:rsidRPr="00252018">
        <w:rPr>
          <w:rStyle w:val="StyleUnderline"/>
          <w:rFonts w:eastAsiaTheme="minorHAnsi"/>
        </w:rPr>
        <w:t xml:space="preserve"> nuclear </w:t>
      </w:r>
      <w:r w:rsidRPr="00470A53">
        <w:rPr>
          <w:rStyle w:val="StyleUnderline"/>
          <w:rFonts w:eastAsiaTheme="minorHAnsi"/>
          <w:highlight w:val="yellow"/>
        </w:rPr>
        <w:t>reactor would</w:t>
      </w:r>
      <w:r w:rsidRPr="00E05CBD">
        <w:rPr>
          <w:sz w:val="16"/>
        </w:rPr>
        <w:t xml:space="preserve"> almost </w:t>
      </w:r>
      <w:r w:rsidRPr="00470A53">
        <w:rPr>
          <w:rStyle w:val="Emphasis"/>
          <w:highlight w:val="yellow"/>
        </w:rPr>
        <w:t>instantly</w:t>
      </w:r>
      <w:r w:rsidRPr="00470A53">
        <w:rPr>
          <w:rStyle w:val="StyleUnderline"/>
          <w:rFonts w:eastAsiaTheme="minorHAnsi"/>
          <w:highlight w:val="yellow"/>
        </w:rPr>
        <w:t xml:space="preserve"> meltdown</w:t>
      </w:r>
      <w:r w:rsidRPr="00E05CBD">
        <w:rPr>
          <w:sz w:val="16"/>
        </w:rPr>
        <w:t xml:space="preserve">; every nuclear spent fuel pool (which contain many times more radioactivity than found in the reactors) would boil-off, </w:t>
      </w:r>
      <w:r w:rsidRPr="00252018">
        <w:rPr>
          <w:rStyle w:val="StyleUnderline"/>
          <w:rFonts w:eastAsiaTheme="minorHAnsi"/>
        </w:rPr>
        <w:t xml:space="preserve">releasing vast </w:t>
      </w:r>
      <w:r w:rsidRPr="00E05CBD">
        <w:rPr>
          <w:sz w:val="16"/>
        </w:rPr>
        <w:t xml:space="preserve">amounts of </w:t>
      </w:r>
      <w:r w:rsidRPr="00470A53">
        <w:rPr>
          <w:rStyle w:val="Emphasis"/>
          <w:highlight w:val="yellow"/>
        </w:rPr>
        <w:t>long-lived</w:t>
      </w:r>
      <w:r w:rsidRPr="00470A53">
        <w:rPr>
          <w:rStyle w:val="StyleUnderline"/>
          <w:rFonts w:eastAsiaTheme="minorHAnsi"/>
          <w:highlight w:val="yellow"/>
        </w:rPr>
        <w:t xml:space="preserve"> </w:t>
      </w:r>
      <w:r w:rsidRPr="00470A53">
        <w:rPr>
          <w:rStyle w:val="StyleUnderline"/>
          <w:rFonts w:eastAsiaTheme="minorHAnsi"/>
        </w:rPr>
        <w:t>radioactivity</w:t>
      </w:r>
      <w:r w:rsidRPr="00E05CBD">
        <w:rPr>
          <w:sz w:val="16"/>
        </w:rPr>
        <w:t xml:space="preserve">. The </w:t>
      </w:r>
      <w:r w:rsidRPr="00470A53">
        <w:rPr>
          <w:rStyle w:val="StyleUnderline"/>
          <w:rFonts w:eastAsiaTheme="minorHAnsi"/>
          <w:highlight w:val="yellow"/>
        </w:rPr>
        <w:t>fallout would make</w:t>
      </w:r>
      <w:r w:rsidRPr="00E05CBD">
        <w:rPr>
          <w:sz w:val="16"/>
        </w:rPr>
        <w:t xml:space="preserve"> most of the </w:t>
      </w:r>
      <w:r w:rsidRPr="00470A53">
        <w:rPr>
          <w:rStyle w:val="StyleUnderline"/>
          <w:rFonts w:eastAsiaTheme="minorHAnsi"/>
          <w:highlight w:val="yellow"/>
        </w:rPr>
        <w:t xml:space="preserve">US and Europe </w:t>
      </w:r>
      <w:r w:rsidRPr="00470A53">
        <w:rPr>
          <w:rStyle w:val="Emphasis"/>
          <w:highlight w:val="yellow"/>
        </w:rPr>
        <w:t>uninhabitable</w:t>
      </w:r>
      <w:r w:rsidRPr="00252018">
        <w:rPr>
          <w:rStyle w:val="StyleUnderline"/>
          <w:rFonts w:eastAsiaTheme="minorHAnsi"/>
        </w:rPr>
        <w:t>.</w:t>
      </w:r>
      <w:r w:rsidRPr="00E05CBD">
        <w:rPr>
          <w:sz w:val="16"/>
        </w:rPr>
        <w:t xml:space="preserve"> </w:t>
      </w:r>
      <w:r w:rsidRPr="00C23440">
        <w:rPr>
          <w:sz w:val="16"/>
        </w:rPr>
        <w:t xml:space="preserve">Of course, the </w:t>
      </w:r>
      <w:r w:rsidRPr="00C23440">
        <w:rPr>
          <w:rStyle w:val="StyleUnderline"/>
          <w:rFonts w:eastAsiaTheme="minorHAnsi"/>
        </w:rPr>
        <w:t xml:space="preserve">survivors of the nuclear war would be </w:t>
      </w:r>
      <w:r w:rsidRPr="00C23440">
        <w:rPr>
          <w:rStyle w:val="Emphasis"/>
          <w:sz w:val="28"/>
        </w:rPr>
        <w:t>starving to death anyway</w:t>
      </w:r>
      <w:r w:rsidRPr="00E05CBD">
        <w:rPr>
          <w:rStyle w:val="Emphasis"/>
          <w:sz w:val="28"/>
        </w:rPr>
        <w:t>.</w:t>
      </w:r>
      <w:r>
        <w:rPr>
          <w:sz w:val="20"/>
        </w:rPr>
        <w:t xml:space="preserve"> </w:t>
      </w:r>
      <w:r w:rsidRPr="00252018">
        <w:rPr>
          <w:rStyle w:val="StyleUnderline"/>
          <w:rFonts w:eastAsiaTheme="minorHAnsi"/>
        </w:rPr>
        <w:t>Once nuclear weapons were introduced into a</w:t>
      </w:r>
      <w:r w:rsidRPr="00E05CBD">
        <w:rPr>
          <w:sz w:val="16"/>
        </w:rPr>
        <w:t xml:space="preserve"> US-Russian </w:t>
      </w:r>
      <w:r w:rsidRPr="00C23440">
        <w:rPr>
          <w:rStyle w:val="StyleUnderline"/>
          <w:rFonts w:eastAsiaTheme="minorHAnsi"/>
        </w:rPr>
        <w:t>conflict, there would be little chance</w:t>
      </w:r>
      <w:r w:rsidRPr="00C23440">
        <w:rPr>
          <w:sz w:val="16"/>
        </w:rPr>
        <w:t xml:space="preserve"> that a </w:t>
      </w:r>
      <w:r w:rsidRPr="00C23440">
        <w:rPr>
          <w:rStyle w:val="Emphasis"/>
        </w:rPr>
        <w:t>nuclear holocaust</w:t>
      </w:r>
      <w:r w:rsidRPr="00C23440">
        <w:rPr>
          <w:rStyle w:val="StyleUnderline"/>
          <w:rFonts w:eastAsiaTheme="minorHAnsi"/>
        </w:rPr>
        <w:t xml:space="preserve"> could be avoided. Theories of</w:t>
      </w:r>
      <w:r w:rsidRPr="00C23440">
        <w:rPr>
          <w:sz w:val="16"/>
        </w:rPr>
        <w:t xml:space="preserve"> “limited nuclear war” and “nuclear </w:t>
      </w:r>
      <w:r w:rsidRPr="00C23440">
        <w:rPr>
          <w:rStyle w:val="StyleUnderline"/>
          <w:rFonts w:eastAsiaTheme="minorHAnsi"/>
        </w:rPr>
        <w:t xml:space="preserve">de-escalation” are </w:t>
      </w:r>
      <w:proofErr w:type="gramStart"/>
      <w:r w:rsidRPr="00C23440">
        <w:rPr>
          <w:rStyle w:val="Emphasis"/>
        </w:rPr>
        <w:t>unrealistic</w:t>
      </w:r>
      <w:r w:rsidRPr="00C23440">
        <w:rPr>
          <w:sz w:val="16"/>
        </w:rPr>
        <w:t>.[</w:t>
      </w:r>
      <w:proofErr w:type="gramEnd"/>
      <w:r w:rsidRPr="00C23440">
        <w:rPr>
          <w:sz w:val="16"/>
        </w:rPr>
        <w:t xml:space="preserve">ix] In 2002 the </w:t>
      </w:r>
      <w:r w:rsidRPr="00C23440">
        <w:rPr>
          <w:rStyle w:val="StyleUnderline"/>
          <w:rFonts w:eastAsiaTheme="minorHAnsi"/>
        </w:rPr>
        <w:t>Bush</w:t>
      </w:r>
      <w:r w:rsidRPr="00C23440">
        <w:rPr>
          <w:sz w:val="16"/>
        </w:rPr>
        <w:t xml:space="preserve"> administration </w:t>
      </w:r>
      <w:r w:rsidRPr="00C23440">
        <w:rPr>
          <w:rStyle w:val="StyleUnderline"/>
          <w:rFonts w:eastAsiaTheme="minorHAnsi"/>
        </w:rPr>
        <w:t>modified US strategic doctrine</w:t>
      </w:r>
      <w:r w:rsidRPr="00C23440">
        <w:rPr>
          <w:sz w:val="16"/>
        </w:rPr>
        <w:t xml:space="preserve"> from a retaliatory role </w:t>
      </w:r>
      <w:r w:rsidRPr="00C23440">
        <w:rPr>
          <w:rStyle w:val="StyleUnderline"/>
          <w:rFonts w:eastAsiaTheme="minorHAnsi"/>
        </w:rPr>
        <w:t>to permit preemptive nuclear attack</w:t>
      </w:r>
      <w:r w:rsidRPr="00C23440">
        <w:rPr>
          <w:sz w:val="16"/>
        </w:rPr>
        <w:t xml:space="preserve">; in 2010, the </w:t>
      </w:r>
      <w:r w:rsidRPr="00C23440">
        <w:rPr>
          <w:rStyle w:val="StyleUnderline"/>
          <w:rFonts w:eastAsiaTheme="minorHAnsi"/>
        </w:rPr>
        <w:t>Obama</w:t>
      </w:r>
      <w:r w:rsidRPr="00C23440">
        <w:rPr>
          <w:sz w:val="16"/>
        </w:rPr>
        <w:t xml:space="preserve"> administration </w:t>
      </w:r>
      <w:r w:rsidRPr="00C23440">
        <w:rPr>
          <w:rStyle w:val="StyleUnderline"/>
          <w:rFonts w:eastAsiaTheme="minorHAnsi"/>
        </w:rPr>
        <w:t>made only</w:t>
      </w:r>
      <w:r w:rsidRPr="00C23440">
        <w:rPr>
          <w:sz w:val="16"/>
        </w:rPr>
        <w:t xml:space="preserve"> incremental and </w:t>
      </w:r>
      <w:r w:rsidRPr="00C23440">
        <w:rPr>
          <w:rStyle w:val="StyleUnderline"/>
          <w:rFonts w:eastAsiaTheme="minorHAnsi"/>
        </w:rPr>
        <w:t>miniscule changes</w:t>
      </w:r>
      <w:r w:rsidRPr="00C23440">
        <w:rPr>
          <w:sz w:val="16"/>
        </w:rPr>
        <w:t xml:space="preserve"> to this doctrine, leaving it essentially unchanged. </w:t>
      </w:r>
      <w:r w:rsidRPr="00C23440">
        <w:rPr>
          <w:rStyle w:val="StyleUnderline"/>
          <w:rFonts w:eastAsiaTheme="minorHAnsi"/>
        </w:rPr>
        <w:t xml:space="preserve">Furthermore, Counterforce </w:t>
      </w:r>
      <w:r w:rsidRPr="00C23440">
        <w:rPr>
          <w:sz w:val="16"/>
        </w:rPr>
        <w:t xml:space="preserve">doctrine – used by both the US and Russian military – </w:t>
      </w:r>
      <w:r w:rsidRPr="00C23440">
        <w:rPr>
          <w:rStyle w:val="StyleUnderline"/>
          <w:rFonts w:eastAsiaTheme="minorHAnsi"/>
        </w:rPr>
        <w:t>emphasizes the need for preemptive strikes</w:t>
      </w:r>
      <w:r w:rsidRPr="00C23440">
        <w:rPr>
          <w:sz w:val="16"/>
        </w:rPr>
        <w:t xml:space="preserve"> once nuclear war begins. </w:t>
      </w:r>
      <w:r w:rsidRPr="00C23440">
        <w:rPr>
          <w:rStyle w:val="StyleUnderline"/>
          <w:rFonts w:eastAsiaTheme="minorHAnsi"/>
        </w:rPr>
        <w:t>Both sides would be under immense pressure to launch a</w:t>
      </w:r>
      <w:r w:rsidRPr="00C23440">
        <w:rPr>
          <w:sz w:val="16"/>
        </w:rPr>
        <w:t xml:space="preserve"> preemptive nuclear </w:t>
      </w:r>
      <w:proofErr w:type="gramStart"/>
      <w:r w:rsidRPr="00C23440">
        <w:rPr>
          <w:rStyle w:val="StyleUnderline"/>
          <w:rFonts w:eastAsiaTheme="minorHAnsi"/>
        </w:rPr>
        <w:t>first-strike</w:t>
      </w:r>
      <w:proofErr w:type="gramEnd"/>
      <w:r w:rsidRPr="00C23440">
        <w:rPr>
          <w:sz w:val="16"/>
        </w:rPr>
        <w:t xml:space="preserve"> once military hostilities had commenced, especially if nuclear weapons had already been used on the battlefield.</w:t>
      </w:r>
    </w:p>
    <w:p w14:paraId="61A82D1A" w14:textId="77777777" w:rsidR="001F0A56" w:rsidRPr="00362596" w:rsidRDefault="001F0A56" w:rsidP="001F0A56">
      <w:pPr>
        <w:rPr>
          <w:rStyle w:val="StyleUnderline"/>
          <w:b/>
          <w:iCs/>
          <w:bdr w:val="single" w:sz="8" w:space="0" w:color="auto"/>
        </w:rPr>
      </w:pPr>
    </w:p>
    <w:p w14:paraId="0BD71777" w14:textId="77777777" w:rsidR="001F0A56" w:rsidRPr="00835B9A" w:rsidRDefault="001F0A56" w:rsidP="001F0A56">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w:t>
      </w:r>
      <w:r>
        <w:rPr>
          <w:rFonts w:cs="Arial"/>
        </w:rPr>
        <w:t xml:space="preserve">authoritarianism </w:t>
      </w:r>
      <w:r w:rsidRPr="00A06588">
        <w:rPr>
          <w:rFonts w:cs="Arial"/>
        </w:rPr>
        <w:t xml:space="preserve">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55ABDB9D" w14:textId="77777777" w:rsidR="001F0A56" w:rsidRPr="00A06588" w:rsidRDefault="001F0A56" w:rsidP="001F0A56">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3D14F665" w14:textId="77777777" w:rsidR="001F0A56" w:rsidRPr="00A06588" w:rsidRDefault="001F0A56" w:rsidP="001F0A56">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683D4ACB" w14:textId="77777777" w:rsidR="001F0A56" w:rsidRPr="00732C44" w:rsidRDefault="001F0A56" w:rsidP="001F0A56">
      <w:pPr>
        <w:rPr>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lastRenderedPageBreak/>
        <w:t>out of the picture</w:t>
      </w:r>
      <w:r w:rsidRPr="009174B5">
        <w:rPr>
          <w:sz w:val="16"/>
          <w:highlight w:val="cyan"/>
        </w:rPr>
        <w:t xml:space="preserve"> </w:t>
      </w:r>
      <w:r w:rsidRPr="009174B5">
        <w:rPr>
          <w:sz w:val="16"/>
        </w:rPr>
        <w:t xml:space="preserve">and has become, globally, a pale </w:t>
      </w:r>
      <w:r w:rsidRPr="00732C44">
        <w:rPr>
          <w:sz w:val="16"/>
        </w:rPr>
        <w:t xml:space="preserve">shadow of its former self. The </w:t>
      </w:r>
      <w:r w:rsidRPr="00732C44">
        <w:rPr>
          <w:rStyle w:val="StyleUnderline"/>
        </w:rPr>
        <w:t>possibility</w:t>
      </w:r>
      <w:r w:rsidRPr="00732C44">
        <w:rPr>
          <w:sz w:val="16"/>
        </w:rPr>
        <w:t xml:space="preserve"> that </w:t>
      </w:r>
      <w:r w:rsidRPr="00732C44">
        <w:rPr>
          <w:rStyle w:val="StyleUnderline"/>
        </w:rPr>
        <w:t xml:space="preserve">Europe could return to its dark past is </w:t>
      </w:r>
      <w:r w:rsidRPr="00732C44">
        <w:rPr>
          <w:rStyle w:val="Emphasis"/>
          <w:sz w:val="24"/>
          <w:szCs w:val="28"/>
        </w:rPr>
        <w:t>greater today than at any time during the Cold War</w:t>
      </w:r>
      <w:r w:rsidRPr="00732C44">
        <w:rPr>
          <w:rStyle w:val="StyleUnderline"/>
        </w:rPr>
        <w:t>.</w:t>
      </w:r>
    </w:p>
    <w:p w14:paraId="126B403D" w14:textId="77777777" w:rsidR="001F0A56" w:rsidRPr="009174B5" w:rsidRDefault="001F0A56" w:rsidP="001F0A56">
      <w:pPr>
        <w:rPr>
          <w:sz w:val="16"/>
        </w:rPr>
      </w:pPr>
      <w:r w:rsidRPr="00732C44">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w:t>
      </w:r>
      <w:r w:rsidRPr="009174B5">
        <w:rPr>
          <w:sz w:val="16"/>
        </w:rPr>
        <w:t xml:space="preserve">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378C2C9E" w14:textId="77777777" w:rsidR="001F0A56" w:rsidRPr="009174B5" w:rsidRDefault="001F0A56" w:rsidP="001F0A56">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179875AE" w14:textId="77777777" w:rsidR="001F0A56" w:rsidRPr="009174B5" w:rsidRDefault="001F0A56" w:rsidP="001F0A56">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4EE7443D" w14:textId="77777777" w:rsidR="001F0A56" w:rsidRPr="009174B5" w:rsidRDefault="001F0A56" w:rsidP="001F0A56">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1931C290" w14:textId="77777777" w:rsidR="001F0A56" w:rsidRPr="009174B5" w:rsidRDefault="001F0A56" w:rsidP="001F0A56">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2501BF18" w14:textId="77777777" w:rsidR="001F0A56" w:rsidRPr="009174B5" w:rsidRDefault="001F0A56" w:rsidP="001F0A56">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4F0CB8B6" w14:textId="77777777" w:rsidR="001F0A56" w:rsidRPr="009174B5" w:rsidRDefault="001F0A56" w:rsidP="001F0A56">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3616F26A" w14:textId="77777777" w:rsidR="001F0A56" w:rsidRPr="009174B5" w:rsidRDefault="001F0A56" w:rsidP="001F0A56">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295E8D3F" w14:textId="77777777" w:rsidR="001F0A56" w:rsidRPr="00A06588" w:rsidRDefault="001F0A56" w:rsidP="001F0A56">
      <w:pPr>
        <w:pStyle w:val="Heading4"/>
        <w:rPr>
          <w:rFonts w:cs="Arial"/>
        </w:rPr>
      </w:pPr>
      <w:r w:rsidRPr="00A06588">
        <w:rPr>
          <w:rFonts w:cs="Arial"/>
        </w:rPr>
        <w:t xml:space="preserve">European authoritarianism breaks the EU </w:t>
      </w:r>
    </w:p>
    <w:p w14:paraId="2B5D8154" w14:textId="77777777" w:rsidR="001F0A56" w:rsidRPr="00A06588" w:rsidRDefault="001F0A56" w:rsidP="001F0A56">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3D374C62" w14:textId="77777777" w:rsidR="001F0A56" w:rsidRPr="00A06588" w:rsidRDefault="001F0A56" w:rsidP="001F0A56">
      <w:pPr>
        <w:rPr>
          <w:sz w:val="16"/>
        </w:rPr>
      </w:pPr>
      <w:r w:rsidRPr="00A06588">
        <w:rPr>
          <w:sz w:val="16"/>
        </w:rPr>
        <w:lastRenderedPageBreak/>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proofErr w:type="spellStart"/>
      <w:r w:rsidRPr="00A06588">
        <w:rPr>
          <w:rStyle w:val="Emphasis"/>
          <w:highlight w:val="cyan"/>
        </w:rPr>
        <w:t>destabilises</w:t>
      </w:r>
      <w:proofErr w:type="spellEnd"/>
      <w:r w:rsidRPr="00A06588">
        <w:rPr>
          <w:rStyle w:val="Emphasis"/>
          <w:highlight w:val="cyan"/>
        </w:rPr>
        <w:t xml:space="preserve"> the</w:t>
      </w:r>
      <w:r w:rsidRPr="00A06588">
        <w:rPr>
          <w:rStyle w:val="Emphasis"/>
        </w:rPr>
        <w:t xml:space="preserve"> entire </w:t>
      </w:r>
      <w:r w:rsidRPr="00A06588">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0D7A0F6A" w14:textId="77777777" w:rsidR="001F0A56" w:rsidRPr="00A06588" w:rsidRDefault="001F0A56" w:rsidP="001F0A56">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proofErr w:type="spellStart"/>
      <w:r w:rsidRPr="00A06588">
        <w:rPr>
          <w:rStyle w:val="Emphasis"/>
          <w:highlight w:val="cya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1EAE17BF" w14:textId="77777777" w:rsidR="001F0A56" w:rsidRPr="00A06588" w:rsidRDefault="001F0A56" w:rsidP="001F0A56">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proofErr w:type="spellStart"/>
      <w:r w:rsidRPr="00A06588">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17D1C3BF" w14:textId="77777777" w:rsidR="001F0A56" w:rsidRPr="00A06588" w:rsidRDefault="001F0A56" w:rsidP="001F0A56">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654F2331" w14:textId="77777777" w:rsidR="001F0A56" w:rsidRPr="00A06588" w:rsidRDefault="001F0A56" w:rsidP="001F0A56">
      <w:pPr>
        <w:pStyle w:val="Heading4"/>
        <w:rPr>
          <w:rFonts w:cs="Arial"/>
        </w:rPr>
      </w:pPr>
      <w:r w:rsidRPr="00A06588">
        <w:rPr>
          <w:rFonts w:cs="Arial"/>
        </w:rPr>
        <w:lastRenderedPageBreak/>
        <w:t xml:space="preserve">EU breakup causes </w:t>
      </w:r>
      <w:r w:rsidRPr="00A06588">
        <w:rPr>
          <w:rFonts w:cs="Arial"/>
          <w:u w:val="single"/>
        </w:rPr>
        <w:t>nuclear war</w:t>
      </w:r>
      <w:r w:rsidRPr="00A06588">
        <w:rPr>
          <w:rFonts w:cs="Arial"/>
        </w:rPr>
        <w:t xml:space="preserve">. </w:t>
      </w:r>
    </w:p>
    <w:p w14:paraId="28060078" w14:textId="77777777" w:rsidR="001F0A56" w:rsidRPr="00A06588" w:rsidRDefault="001F0A56" w:rsidP="001F0A56">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094CC421" w14:textId="77777777" w:rsidR="001F0A56" w:rsidRPr="00A06588" w:rsidRDefault="001F0A56" w:rsidP="001F0A56">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610CD2DE" w14:textId="77777777" w:rsidR="001F0A56" w:rsidRPr="00A06588" w:rsidRDefault="001F0A56" w:rsidP="001F0A56">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44028748" w14:textId="77777777" w:rsidR="001F0A56" w:rsidRPr="00A06588" w:rsidRDefault="001F0A56" w:rsidP="001F0A56">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w:t>
      </w:r>
      <w:proofErr w:type="gramStart"/>
      <w:r w:rsidRPr="00A06588">
        <w:rPr>
          <w:sz w:val="16"/>
        </w:rPr>
        <w:t>religion, but</w:t>
      </w:r>
      <w:proofErr w:type="gramEnd"/>
      <w:r w:rsidRPr="00A06588">
        <w:rPr>
          <w:sz w:val="16"/>
        </w:rPr>
        <w:t xml:space="preserve">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300CBFEE" w14:textId="77777777" w:rsidR="001F0A56" w:rsidRPr="00336AF5" w:rsidRDefault="001F0A56" w:rsidP="001F0A56">
      <w:pPr>
        <w:pStyle w:val="Heading4"/>
      </w:pPr>
      <w:r>
        <w:t xml:space="preserve">Ensuring the </w:t>
      </w:r>
      <w:r>
        <w:rPr>
          <w:u w:val="single"/>
        </w:rPr>
        <w:t>right to strike</w:t>
      </w:r>
      <w:r>
        <w:t xml:space="preserve"> solves democracy and </w:t>
      </w:r>
      <w:r>
        <w:rPr>
          <w:u w:val="single"/>
        </w:rPr>
        <w:t>inequality</w:t>
      </w:r>
      <w:r>
        <w:t xml:space="preserve"> </w:t>
      </w:r>
    </w:p>
    <w:p w14:paraId="742BE114" w14:textId="77777777" w:rsidR="001F0A56" w:rsidRPr="001D4DEF" w:rsidRDefault="001F0A56" w:rsidP="001F0A56">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xml:space="preserve">,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w:t>
      </w:r>
      <w:r w:rsidRPr="001D4DEF">
        <w:lastRenderedPageBreak/>
        <w:t>strike must be preserved”."</w:t>
      </w:r>
      <w:r>
        <w:t xml:space="preserve"> https://www.ohchr.org/EN/NewsEvents/Pages/DisplayNews.aspx?NewsID=21328&amp;LangID=E]</w:t>
      </w:r>
    </w:p>
    <w:p w14:paraId="5266B161" w14:textId="77777777" w:rsidR="001F0A56" w:rsidRPr="00336AF5" w:rsidRDefault="001F0A56" w:rsidP="001F0A56">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48AFAC7B" w14:textId="77777777" w:rsidR="001F0A56" w:rsidRPr="00336AF5" w:rsidRDefault="001F0A56" w:rsidP="001F0A56">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1678C726" w14:textId="77777777" w:rsidR="001F0A56" w:rsidRPr="00336AF5" w:rsidRDefault="001F0A56" w:rsidP="001F0A56">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327CB5D4" w14:textId="77777777" w:rsidR="001F0A56" w:rsidRDefault="001F0A56" w:rsidP="001F0A56">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75584241" w14:textId="77777777" w:rsidR="001F0A56" w:rsidRDefault="001F0A56" w:rsidP="001F0A56">
      <w:pPr>
        <w:pStyle w:val="Heading3"/>
      </w:pPr>
      <w:r>
        <w:lastRenderedPageBreak/>
        <w:t>1AC – Framing</w:t>
      </w:r>
    </w:p>
    <w:p w14:paraId="55F2B950" w14:textId="77777777" w:rsidR="001F0A56" w:rsidRDefault="001F0A56" w:rsidP="001F0A56">
      <w:pPr>
        <w:pStyle w:val="Heading4"/>
      </w:pPr>
      <w:r>
        <w:t>Prefer:</w:t>
      </w:r>
    </w:p>
    <w:p w14:paraId="5BBC1C16" w14:textId="77777777" w:rsidR="001F0A56" w:rsidRDefault="001F0A56" w:rsidP="001F0A56">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5A8E52A7" w14:textId="77777777" w:rsidR="001F0A56" w:rsidRPr="00E54977" w:rsidRDefault="001F0A56" w:rsidP="001F0A56">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w:t>
      </w:r>
      <w:proofErr w:type="spellStart"/>
      <w:r w:rsidRPr="008C2485">
        <w:rPr>
          <w:rFonts w:cs="Calibri"/>
        </w:rPr>
        <w:t>etc</w:t>
      </w:r>
      <w:proofErr w:type="spellEnd"/>
      <w:r w:rsidRPr="008C2485">
        <w:rPr>
          <w:rFonts w:cs="Calibri"/>
        </w:rPr>
        <w:t xml:space="preserve"> prove the fallibility of non-observational based ethics --- introspection means we value happiness because we can determine that we each value it --- just as I can observe a lemon’s yellowness, we can make those judgements about happiness. </w:t>
      </w:r>
    </w:p>
    <w:p w14:paraId="2105C8A1" w14:textId="77777777" w:rsidR="001F0A56" w:rsidRPr="00992060" w:rsidRDefault="001F0A56" w:rsidP="001F0A56">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75EE9AE8" w14:textId="77777777" w:rsidR="001F0A56" w:rsidRPr="00992060" w:rsidRDefault="001F0A56" w:rsidP="001F0A56">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5DB9AEFD" w14:textId="77777777" w:rsidR="001F0A56" w:rsidRDefault="001F0A56" w:rsidP="001F0A56">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eastAsiaTheme="minorHAnsi" w:hAnsiTheme="minorHAnsi" w:cstheme="minorHAnsi"/>
        </w:rPr>
        <w:t>high quality</w:t>
      </w:r>
      <w:proofErr w:type="gramEnd"/>
      <w:r w:rsidRPr="00992060">
        <w:rPr>
          <w:rStyle w:val="StyleUnderline"/>
          <w:rFonts w:asciiTheme="minorHAnsi" w:eastAsiaTheme="minorHAnsi" w:hAnsiTheme="minorHAnsi" w:cstheme="minorHAnsi"/>
        </w:rPr>
        <w:t xml:space="preserve"> lives. You might think what I have just argued applies to consequentialists only. There is a tendency to assume that, if an argument appeals to consequentialist considerations (the goodness of </w:t>
      </w:r>
      <w:r w:rsidRPr="00992060">
        <w:rPr>
          <w:rStyle w:val="StyleUnderline"/>
          <w:rFonts w:asciiTheme="minorHAnsi" w:eastAsiaTheme="minorHAnsi" w:hAnsiTheme="minorHAnsi" w:cstheme="minorHAnsi"/>
        </w:rPr>
        <w:lastRenderedPageBreak/>
        <w:t>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 xml:space="preserve">We should also </w:t>
      </w:r>
      <w:proofErr w:type="gramStart"/>
      <w:r w:rsidRPr="00992060">
        <w:rPr>
          <w:rStyle w:val="StyleUnderline"/>
          <w:rFonts w:asciiTheme="minorHAnsi" w:eastAsiaTheme="minorHAnsi" w:hAnsiTheme="minorHAnsi" w:cstheme="minorHAnsi"/>
        </w:rPr>
        <w:t>take into account</w:t>
      </w:r>
      <w:proofErr w:type="gramEnd"/>
      <w:r w:rsidRPr="00992060">
        <w:rPr>
          <w:rStyle w:val="StyleUnderline"/>
          <w:rFonts w:asciiTheme="minorHAnsi" w:eastAsia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proofErr w:type="gramStart"/>
      <w:r w:rsidRPr="00992060">
        <w:rPr>
          <w:rStyle w:val="StyleUnderline"/>
          <w:rFonts w:asciiTheme="minorHAnsi" w:eastAsiaTheme="minorHAnsi" w:hAnsiTheme="minorHAnsi" w:cstheme="minorHAnsi"/>
        </w:rPr>
        <w:t>pretty strong</w:t>
      </w:r>
      <w:proofErr w:type="gramEnd"/>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 xml:space="preserve">Given the scientific and technological discoveries of the last two centuries, the world has never changed as fast. We shall soon have even greater powers to transform, not only our </w:t>
      </w:r>
      <w:r w:rsidRPr="00992060">
        <w:rPr>
          <w:rStyle w:val="StyleUnderline"/>
          <w:rFonts w:asciiTheme="minorHAnsi" w:eastAsiaTheme="minorHAnsi" w:hAnsiTheme="minorHAnsi" w:cstheme="minorHAnsi"/>
        </w:rPr>
        <w:lastRenderedPageBreak/>
        <w:t>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377B11BA" w14:textId="77777777" w:rsidR="001F0A56" w:rsidRDefault="001F0A56" w:rsidP="001F0A56">
      <w:pPr>
        <w:pStyle w:val="Heading4"/>
      </w:pPr>
      <w:r>
        <w:t xml:space="preserve">4. Use </w:t>
      </w:r>
      <w:r w:rsidRPr="003047AB">
        <w:t>comparative worlds</w:t>
      </w:r>
      <w:r>
        <w:t xml:space="preserve">- </w:t>
      </w:r>
    </w:p>
    <w:p w14:paraId="0763E30B" w14:textId="77777777" w:rsidR="001F0A56" w:rsidRPr="00ED3BC3" w:rsidRDefault="001F0A56" w:rsidP="001F0A56">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1E09C1A3" w14:textId="77777777" w:rsidR="001F0A56" w:rsidRDefault="001F0A56" w:rsidP="001F0A56">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77565D3B" w14:textId="77777777" w:rsidR="001F0A56" w:rsidRDefault="001F0A56" w:rsidP="001F0A56">
      <w:pPr>
        <w:pStyle w:val="Heading4"/>
      </w:pPr>
      <w:r>
        <w:t xml:space="preserve">C. </w:t>
      </w:r>
      <w:r w:rsidRPr="003047AB">
        <w:t>Inclusion</w:t>
      </w:r>
      <w:r>
        <w:t xml:space="preserve">- our </w:t>
      </w:r>
      <w:proofErr w:type="spellStart"/>
      <w:r>
        <w:t>interp</w:t>
      </w:r>
      <w:proofErr w:type="spellEnd"/>
      <w:r>
        <w:t xml:space="preserve"> includes all methods of debate- they </w:t>
      </w:r>
      <w:r w:rsidRPr="003047AB">
        <w:t>exclude Ks</w:t>
      </w:r>
      <w:r>
        <w:t xml:space="preserve"> which prevents deconstruction of harmful mindsets or racist language- independent reason to reject.</w:t>
      </w:r>
    </w:p>
    <w:p w14:paraId="4743AA87" w14:textId="77777777" w:rsidR="001F0A56" w:rsidRDefault="001F0A56" w:rsidP="001F0A56">
      <w:pPr>
        <w:pStyle w:val="Heading4"/>
      </w:pPr>
      <w:r>
        <w:t xml:space="preserve">D. </w:t>
      </w:r>
      <w:r w:rsidRPr="00282F39">
        <w:t>Collapses</w:t>
      </w:r>
      <w:r>
        <w:t xml:space="preserve">- truth is proven if it’s better than other worlds. </w:t>
      </w:r>
    </w:p>
    <w:p w14:paraId="09F1CDE5" w14:textId="77777777" w:rsidR="001F0A56" w:rsidRDefault="001F0A56" w:rsidP="001F0A56">
      <w:pPr>
        <w:pStyle w:val="Heading4"/>
      </w:pPr>
      <w:r>
        <w:t xml:space="preserve">E. It’s </w:t>
      </w:r>
      <w:r w:rsidRPr="003047AB">
        <w:t>not constitutive</w:t>
      </w:r>
      <w:r>
        <w:t xml:space="preserve">- theory proves we can </w:t>
      </w:r>
      <w:r w:rsidRPr="003047AB">
        <w:t>redefine the rules</w:t>
      </w:r>
      <w:r>
        <w:t xml:space="preserve"> and you can always just be a “</w:t>
      </w:r>
      <w:proofErr w:type="spellStart"/>
      <w:r w:rsidRPr="003047AB">
        <w:rPr>
          <w:i/>
        </w:rPr>
        <w:t>schm-udge</w:t>
      </w:r>
      <w:proofErr w:type="spellEnd"/>
      <w:r>
        <w:t xml:space="preserve">” without caring about </w:t>
      </w:r>
      <w:proofErr w:type="spellStart"/>
      <w:r>
        <w:t>constitutivism</w:t>
      </w:r>
      <w:proofErr w:type="spellEnd"/>
      <w:r>
        <w:t xml:space="preserve">. </w:t>
      </w:r>
    </w:p>
    <w:p w14:paraId="1C747D4C" w14:textId="77777777" w:rsidR="001F0A56" w:rsidRPr="00F72EC4" w:rsidRDefault="001F0A56" w:rsidP="001F0A56">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 xml:space="preserve">worse </w:t>
      </w:r>
      <w:proofErr w:type="gramStart"/>
      <w:r w:rsidRPr="00F72EC4">
        <w:rPr>
          <w:rFonts w:cs="Arial"/>
          <w:u w:val="single"/>
        </w:rPr>
        <w:t>imperialism</w:t>
      </w:r>
      <w:proofErr w:type="gramEnd"/>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3BF77B71" w14:textId="77777777" w:rsidR="001F0A56" w:rsidRPr="00F72EC4" w:rsidRDefault="001F0A56" w:rsidP="001F0A56">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204765AF" w14:textId="77777777" w:rsidR="001F0A56" w:rsidRPr="00F72EC4" w:rsidRDefault="001F0A56" w:rsidP="001F0A56">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6E14B6EC" w14:textId="77777777" w:rsidR="001F0A56" w:rsidRPr="00F72EC4" w:rsidRDefault="001F0A56" w:rsidP="001F0A56">
      <w:pPr>
        <w:rPr>
          <w:sz w:val="16"/>
        </w:rPr>
      </w:pPr>
      <w:r w:rsidRPr="00F72EC4">
        <w:rPr>
          <w:sz w:val="16"/>
        </w:rPr>
        <w:lastRenderedPageBreak/>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w:t>
      </w:r>
      <w:proofErr w:type="gramStart"/>
      <w:r w:rsidRPr="00F72EC4">
        <w:rPr>
          <w:sz w:val="16"/>
        </w:rPr>
        <w:t xml:space="preserve">law, </w:t>
      </w:r>
      <w:r w:rsidRPr="00F72EC4">
        <w:rPr>
          <w:rStyle w:val="StyleUnderline"/>
        </w:rPr>
        <w:t>and</w:t>
      </w:r>
      <w:proofErr w:type="gramEnd"/>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 xml:space="preserve">Foreign policy must </w:t>
      </w:r>
      <w:proofErr w:type="gramStart"/>
      <w:r w:rsidRPr="00F72EC4">
        <w:rPr>
          <w:rStyle w:val="StyleUnderline"/>
        </w:rPr>
        <w:t>take into account</w:t>
      </w:r>
      <w:proofErr w:type="gramEnd"/>
      <w:r w:rsidRPr="00F72EC4">
        <w:rPr>
          <w:rStyle w:val="StyleUnderline"/>
        </w:rPr>
        <w:t xml:space="preserve">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t>
      </w:r>
      <w:proofErr w:type="gramStart"/>
      <w:r w:rsidRPr="00F72EC4">
        <w:rPr>
          <w:rStyle w:val="StyleUnderline"/>
        </w:rPr>
        <w:t>when</w:t>
      </w:r>
      <w:proofErr w:type="gramEnd"/>
      <w:r w:rsidRPr="00F72EC4">
        <w:rPr>
          <w:rStyle w:val="StyleUnderline"/>
        </w:rPr>
        <w:t xml:space="preserve"> so few </w:t>
      </w:r>
      <w:r w:rsidRPr="00F72EC4">
        <w:rPr>
          <w:rStyle w:val="Emphasis"/>
        </w:rPr>
        <w:t>have so much</w:t>
      </w:r>
      <w:r w:rsidRPr="00F72EC4">
        <w:rPr>
          <w:sz w:val="16"/>
        </w:rPr>
        <w:t>, and so many have so little…”22</w:t>
      </w:r>
    </w:p>
    <w:p w14:paraId="2BBA7F76" w14:textId="77777777" w:rsidR="001F0A56" w:rsidRPr="00F601E6" w:rsidRDefault="001F0A56" w:rsidP="001F0A56">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w:t>
      </w:r>
      <w:proofErr w:type="gramStart"/>
      <w:r w:rsidRPr="00F72EC4">
        <w:rPr>
          <w:rStyle w:val="StyleUnderline"/>
        </w:rPr>
        <w:t xml:space="preserve">in order </w:t>
      </w:r>
      <w:r w:rsidRPr="00F72EC4">
        <w:rPr>
          <w:rStyle w:val="StyleUnderline"/>
          <w:highlight w:val="cyan"/>
        </w:rPr>
        <w:t>to</w:t>
      </w:r>
      <w:proofErr w:type="gramEnd"/>
      <w:r w:rsidRPr="00F72EC4">
        <w:rPr>
          <w:rStyle w:val="StyleUnderline"/>
          <w:highlight w:val="cyan"/>
        </w:rPr>
        <w:t xml:space="preserve">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2CB891EF" w14:textId="77777777" w:rsidR="001F0A56" w:rsidRPr="00F601E6" w:rsidRDefault="001F0A56" w:rsidP="001F0A56">
      <w:pPr>
        <w:pStyle w:val="Heading4"/>
      </w:pPr>
    </w:p>
    <w:p w14:paraId="46C2E8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F8480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C0152"/>
    <w:multiLevelType w:val="hybridMultilevel"/>
    <w:tmpl w:val="E7E62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5F78C8"/>
    <w:multiLevelType w:val="hybridMultilevel"/>
    <w:tmpl w:val="61709550"/>
    <w:lvl w:ilvl="0" w:tplc="D31A1296">
      <w:start w:val="5"/>
      <w:numFmt w:val="bullet"/>
      <w:lvlText w:val=""/>
      <w:lvlJc w:val="left"/>
      <w:pPr>
        <w:ind w:left="720" w:hanging="360"/>
      </w:pPr>
      <w:rPr>
        <w:rFonts w:ascii="Symbol" w:eastAsia="MS Gothic"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1120C8"/>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281C3D"/>
    <w:multiLevelType w:val="hybridMultilevel"/>
    <w:tmpl w:val="E5581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7A0BB6"/>
    <w:multiLevelType w:val="hybridMultilevel"/>
    <w:tmpl w:val="7F30D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6"/>
  </w:num>
  <w:num w:numId="13">
    <w:abstractNumId w:val="29"/>
  </w:num>
  <w:num w:numId="14">
    <w:abstractNumId w:val="34"/>
  </w:num>
  <w:num w:numId="15">
    <w:abstractNumId w:val="30"/>
  </w:num>
  <w:num w:numId="16">
    <w:abstractNumId w:val="48"/>
  </w:num>
  <w:num w:numId="17">
    <w:abstractNumId w:val="42"/>
  </w:num>
  <w:num w:numId="18">
    <w:abstractNumId w:val="15"/>
  </w:num>
  <w:num w:numId="19">
    <w:abstractNumId w:val="18"/>
  </w:num>
  <w:num w:numId="20">
    <w:abstractNumId w:val="45"/>
  </w:num>
  <w:num w:numId="21">
    <w:abstractNumId w:val="35"/>
  </w:num>
  <w:num w:numId="22">
    <w:abstractNumId w:val="49"/>
  </w:num>
  <w:num w:numId="23">
    <w:abstractNumId w:val="32"/>
  </w:num>
  <w:num w:numId="24">
    <w:abstractNumId w:val="19"/>
  </w:num>
  <w:num w:numId="25">
    <w:abstractNumId w:val="47"/>
  </w:num>
  <w:num w:numId="26">
    <w:abstractNumId w:val="36"/>
  </w:num>
  <w:num w:numId="27">
    <w:abstractNumId w:val="37"/>
  </w:num>
  <w:num w:numId="28">
    <w:abstractNumId w:val="26"/>
  </w:num>
  <w:num w:numId="29">
    <w:abstractNumId w:val="25"/>
  </w:num>
  <w:num w:numId="30">
    <w:abstractNumId w:val="31"/>
  </w:num>
  <w:num w:numId="31">
    <w:abstractNumId w:val="28"/>
  </w:num>
  <w:num w:numId="32">
    <w:abstractNumId w:val="11"/>
  </w:num>
  <w:num w:numId="33">
    <w:abstractNumId w:val="23"/>
  </w:num>
  <w:num w:numId="34">
    <w:abstractNumId w:val="41"/>
  </w:num>
  <w:num w:numId="35">
    <w:abstractNumId w:val="13"/>
  </w:num>
  <w:num w:numId="36">
    <w:abstractNumId w:val="24"/>
  </w:num>
  <w:num w:numId="37">
    <w:abstractNumId w:val="16"/>
  </w:num>
  <w:num w:numId="38">
    <w:abstractNumId w:val="21"/>
  </w:num>
  <w:num w:numId="39">
    <w:abstractNumId w:val="20"/>
  </w:num>
  <w:num w:numId="40">
    <w:abstractNumId w:val="22"/>
  </w:num>
  <w:num w:numId="41">
    <w:abstractNumId w:val="12"/>
  </w:num>
  <w:num w:numId="42">
    <w:abstractNumId w:val="39"/>
  </w:num>
  <w:num w:numId="43">
    <w:abstractNumId w:val="17"/>
  </w:num>
  <w:num w:numId="44">
    <w:abstractNumId w:val="14"/>
  </w:num>
  <w:num w:numId="45">
    <w:abstractNumId w:val="33"/>
  </w:num>
  <w:num w:numId="46">
    <w:abstractNumId w:val="40"/>
  </w:num>
  <w:num w:numId="47">
    <w:abstractNumId w:val="27"/>
  </w:num>
  <w:num w:numId="48">
    <w:abstractNumId w:val="44"/>
  </w:num>
  <w:num w:numId="49">
    <w:abstractNumId w:val="43"/>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0A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A5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7E97D"/>
  <w14:defaultImageDpi w14:val="300"/>
  <w15:docId w15:val="{176AAA10-08C0-9D42-AA81-06ECFB75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0A56"/>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F0A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F0A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F0A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1F0A5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F0A56"/>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1F0A56"/>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1F0A56"/>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1F0A56"/>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1F0A56"/>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1F0A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A56"/>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F0A5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1F0A56"/>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1F0A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1F0A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0A5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1F0A5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1F0A5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F0A56"/>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1F0A56"/>
    <w:rPr>
      <w:color w:val="auto"/>
      <w:u w:val="none"/>
    </w:rPr>
  </w:style>
  <w:style w:type="paragraph" w:styleId="DocumentMap">
    <w:name w:val="Document Map"/>
    <w:basedOn w:val="Normal"/>
    <w:link w:val="DocumentMapChar"/>
    <w:uiPriority w:val="99"/>
    <w:unhideWhenUsed/>
    <w:rsid w:val="001F0A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F0A56"/>
    <w:rPr>
      <w:rFonts w:ascii="Lucida Grande" w:hAnsi="Lucida Grande" w:cs="Lucida Grande"/>
    </w:rPr>
  </w:style>
  <w:style w:type="character" w:customStyle="1" w:styleId="Heading5Char">
    <w:name w:val="Heading 5 Char"/>
    <w:aliases w:val="Text Char"/>
    <w:basedOn w:val="DefaultParagraphFont"/>
    <w:link w:val="Heading5"/>
    <w:uiPriority w:val="99"/>
    <w:rsid w:val="001F0A5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F0A5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F0A5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F0A5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F0A56"/>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1F0A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1F0A5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F0A56"/>
    <w:rPr>
      <w:color w:val="605E5C"/>
      <w:shd w:val="clear" w:color="auto" w:fill="E1DFDD"/>
    </w:rPr>
  </w:style>
  <w:style w:type="paragraph" w:customStyle="1" w:styleId="textbold">
    <w:name w:val="text bold"/>
    <w:basedOn w:val="Normal"/>
    <w:uiPriority w:val="20"/>
    <w:qFormat/>
    <w:rsid w:val="001F0A56"/>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F0A56"/>
    <w:rPr>
      <w:u w:val="single"/>
    </w:rPr>
  </w:style>
  <w:style w:type="paragraph" w:styleId="ListParagraph">
    <w:name w:val="List Paragraph"/>
    <w:aliases w:val="6 font,Colorful List - Accent 11"/>
    <w:basedOn w:val="Normal"/>
    <w:uiPriority w:val="99"/>
    <w:unhideWhenUsed/>
    <w:qFormat/>
    <w:rsid w:val="001F0A56"/>
    <w:pPr>
      <w:ind w:left="720"/>
      <w:contextualSpacing/>
    </w:pPr>
  </w:style>
  <w:style w:type="paragraph" w:customStyle="1" w:styleId="Emphasize">
    <w:name w:val="Emphasize"/>
    <w:basedOn w:val="Normal"/>
    <w:uiPriority w:val="7"/>
    <w:qFormat/>
    <w:rsid w:val="001F0A56"/>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1F0A56"/>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1F0A56"/>
    <w:rPr>
      <w:color w:val="808080"/>
    </w:rPr>
  </w:style>
  <w:style w:type="paragraph" w:styleId="BalloonText">
    <w:name w:val="Balloon Text"/>
    <w:basedOn w:val="Normal"/>
    <w:link w:val="BalloonTextChar"/>
    <w:uiPriority w:val="99"/>
    <w:unhideWhenUsed/>
    <w:rsid w:val="001F0A56"/>
    <w:rPr>
      <w:rFonts w:ascii="Segoe UI" w:hAnsi="Segoe UI" w:cs="Segoe UI"/>
      <w:sz w:val="18"/>
      <w:szCs w:val="18"/>
    </w:rPr>
  </w:style>
  <w:style w:type="character" w:customStyle="1" w:styleId="BalloonTextChar">
    <w:name w:val="Balloon Text Char"/>
    <w:basedOn w:val="DefaultParagraphFont"/>
    <w:link w:val="BalloonText"/>
    <w:uiPriority w:val="99"/>
    <w:rsid w:val="001F0A56"/>
    <w:rPr>
      <w:rFonts w:ascii="Segoe UI" w:hAnsi="Segoe UI" w:cs="Segoe UI"/>
      <w:sz w:val="18"/>
      <w:szCs w:val="18"/>
    </w:rPr>
  </w:style>
  <w:style w:type="character" w:styleId="CommentReference">
    <w:name w:val="annotation reference"/>
    <w:basedOn w:val="DefaultParagraphFont"/>
    <w:uiPriority w:val="99"/>
    <w:unhideWhenUsed/>
    <w:rsid w:val="001F0A56"/>
    <w:rPr>
      <w:sz w:val="16"/>
      <w:szCs w:val="16"/>
    </w:rPr>
  </w:style>
  <w:style w:type="paragraph" w:styleId="CommentText">
    <w:name w:val="annotation text"/>
    <w:basedOn w:val="Normal"/>
    <w:link w:val="CommentTextChar"/>
    <w:uiPriority w:val="99"/>
    <w:unhideWhenUsed/>
    <w:rsid w:val="001F0A56"/>
    <w:rPr>
      <w:sz w:val="20"/>
      <w:szCs w:val="20"/>
    </w:rPr>
  </w:style>
  <w:style w:type="character" w:customStyle="1" w:styleId="CommentTextChar">
    <w:name w:val="Comment Text Char"/>
    <w:basedOn w:val="DefaultParagraphFont"/>
    <w:link w:val="CommentText"/>
    <w:uiPriority w:val="99"/>
    <w:rsid w:val="001F0A56"/>
    <w:rPr>
      <w:rFonts w:ascii="Calibri" w:hAnsi="Calibri"/>
      <w:sz w:val="20"/>
      <w:szCs w:val="20"/>
    </w:rPr>
  </w:style>
  <w:style w:type="paragraph" w:styleId="CommentSubject">
    <w:name w:val="annotation subject"/>
    <w:basedOn w:val="CommentText"/>
    <w:next w:val="CommentText"/>
    <w:link w:val="CommentSubjectChar"/>
    <w:uiPriority w:val="99"/>
    <w:unhideWhenUsed/>
    <w:rsid w:val="001F0A56"/>
    <w:rPr>
      <w:b/>
      <w:bCs/>
    </w:rPr>
  </w:style>
  <w:style w:type="character" w:customStyle="1" w:styleId="CommentSubjectChar">
    <w:name w:val="Comment Subject Char"/>
    <w:basedOn w:val="CommentTextChar"/>
    <w:link w:val="CommentSubject"/>
    <w:uiPriority w:val="99"/>
    <w:rsid w:val="001F0A56"/>
    <w:rPr>
      <w:rFonts w:ascii="Calibri" w:hAnsi="Calibri"/>
      <w:b/>
      <w:bCs/>
      <w:sz w:val="20"/>
      <w:szCs w:val="20"/>
    </w:rPr>
  </w:style>
  <w:style w:type="character" w:customStyle="1" w:styleId="Style11pt">
    <w:name w:val="Style 11 pt"/>
    <w:rsid w:val="001F0A56"/>
    <w:rPr>
      <w:sz w:val="20"/>
    </w:rPr>
  </w:style>
  <w:style w:type="character" w:customStyle="1" w:styleId="Style11ptUnderline">
    <w:name w:val="Style 11 pt Underline"/>
    <w:rsid w:val="001F0A56"/>
    <w:rPr>
      <w:sz w:val="20"/>
      <w:u w:val="single"/>
    </w:rPr>
  </w:style>
  <w:style w:type="paragraph" w:customStyle="1" w:styleId="StyleStyle411pt">
    <w:name w:val="Style Style4 + 11 pt"/>
    <w:basedOn w:val="Normal"/>
    <w:link w:val="StyleStyle411ptChar"/>
    <w:qFormat/>
    <w:rsid w:val="001F0A56"/>
    <w:rPr>
      <w:rFonts w:eastAsia="Times New Roman" w:cs="Times New Roman"/>
      <w:u w:val="single"/>
    </w:rPr>
  </w:style>
  <w:style w:type="character" w:customStyle="1" w:styleId="StyleStyle411ptChar">
    <w:name w:val="Style Style4 + 11 pt Char"/>
    <w:link w:val="StyleStyle411pt"/>
    <w:rsid w:val="001F0A56"/>
    <w:rPr>
      <w:rFonts w:ascii="Calibri" w:eastAsia="Times New Roman" w:hAnsi="Calibri" w:cs="Times New Roman"/>
      <w:sz w:val="22"/>
      <w:u w:val="single"/>
    </w:rPr>
  </w:style>
  <w:style w:type="character" w:customStyle="1" w:styleId="Style11ptItalicUnderline">
    <w:name w:val="Style 11 pt Italic Underline"/>
    <w:rsid w:val="001F0A56"/>
    <w:rPr>
      <w:i/>
      <w:iCs/>
      <w:sz w:val="20"/>
      <w:u w:val="single"/>
    </w:rPr>
  </w:style>
  <w:style w:type="character" w:customStyle="1" w:styleId="Style11ptItalic">
    <w:name w:val="Style 11 pt Italic"/>
    <w:rsid w:val="001F0A56"/>
    <w:rPr>
      <w:rFonts w:ascii="Times New Roman" w:hAnsi="Times New Roman" w:cs="Times New Roman" w:hint="default"/>
      <w:i/>
      <w:iCs/>
      <w:sz w:val="20"/>
    </w:rPr>
  </w:style>
  <w:style w:type="paragraph" w:customStyle="1" w:styleId="UnderlinePara">
    <w:name w:val="Underline Para"/>
    <w:basedOn w:val="Normal"/>
    <w:uiPriority w:val="6"/>
    <w:qFormat/>
    <w:rsid w:val="001F0A56"/>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1F0A56"/>
    <w:pPr>
      <w:ind w:left="288" w:right="288"/>
    </w:pPr>
    <w:rPr>
      <w:rFonts w:cs="Calibri"/>
    </w:rPr>
  </w:style>
  <w:style w:type="character" w:customStyle="1" w:styleId="cardtextChar">
    <w:name w:val="card text Char"/>
    <w:basedOn w:val="DefaultParagraphFont"/>
    <w:link w:val="cardtext"/>
    <w:uiPriority w:val="99"/>
    <w:rsid w:val="001F0A56"/>
    <w:rPr>
      <w:rFonts w:ascii="Calibri" w:hAnsi="Calibri" w:cs="Calibri"/>
      <w:sz w:val="22"/>
    </w:rPr>
  </w:style>
  <w:style w:type="character" w:customStyle="1" w:styleId="m4841727538114946087gmail-styleunderline">
    <w:name w:val="m_4841727538114946087gmail-styleunderline"/>
    <w:basedOn w:val="DefaultParagraphFont"/>
    <w:rsid w:val="001F0A56"/>
  </w:style>
  <w:style w:type="paragraph" w:customStyle="1" w:styleId="BreakTag">
    <w:name w:val="Break Tag"/>
    <w:basedOn w:val="Normal"/>
    <w:autoRedefine/>
    <w:uiPriority w:val="4"/>
    <w:qFormat/>
    <w:rsid w:val="001F0A56"/>
    <w:pPr>
      <w:spacing w:before="240"/>
    </w:pPr>
    <w:rPr>
      <w:rFonts w:cs="Calibri"/>
      <w:b/>
      <w:sz w:val="26"/>
    </w:rPr>
  </w:style>
  <w:style w:type="paragraph" w:customStyle="1" w:styleId="BreakBlock">
    <w:name w:val="Break Block"/>
    <w:basedOn w:val="Normal"/>
    <w:link w:val="BreakBlockChar"/>
    <w:autoRedefine/>
    <w:qFormat/>
    <w:rsid w:val="001F0A56"/>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1F0A56"/>
    <w:rPr>
      <w:rFonts w:ascii="Arial Bold" w:hAnsi="Arial Bold" w:cs="Calibri"/>
      <w:b/>
      <w:caps/>
      <w:sz w:val="32"/>
      <w:u w:val="single"/>
    </w:rPr>
  </w:style>
  <w:style w:type="character" w:customStyle="1" w:styleId="Mention1">
    <w:name w:val="Mention1"/>
    <w:basedOn w:val="DefaultParagraphFont"/>
    <w:uiPriority w:val="99"/>
    <w:semiHidden/>
    <w:unhideWhenUsed/>
    <w:rsid w:val="001F0A56"/>
    <w:rPr>
      <w:color w:val="2B579A"/>
      <w:shd w:val="clear" w:color="auto" w:fill="E6E6E6"/>
    </w:rPr>
  </w:style>
  <w:style w:type="character" w:customStyle="1" w:styleId="UnresolvedMention1">
    <w:name w:val="Unresolved Mention1"/>
    <w:basedOn w:val="DefaultParagraphFont"/>
    <w:uiPriority w:val="99"/>
    <w:unhideWhenUsed/>
    <w:rsid w:val="001F0A56"/>
    <w:rPr>
      <w:color w:val="808080"/>
      <w:shd w:val="clear" w:color="auto" w:fill="E6E6E6"/>
    </w:rPr>
  </w:style>
  <w:style w:type="paragraph" w:customStyle="1" w:styleId="evidencetext">
    <w:name w:val="evidence text"/>
    <w:basedOn w:val="Normal"/>
    <w:link w:val="evidencetextChar1"/>
    <w:qFormat/>
    <w:rsid w:val="001F0A56"/>
    <w:pPr>
      <w:ind w:left="432" w:right="432"/>
    </w:pPr>
    <w:rPr>
      <w:rFonts w:cs="Calibri"/>
      <w:color w:val="000000"/>
      <w:lang w:val="x-none" w:eastAsia="x-none"/>
    </w:rPr>
  </w:style>
  <w:style w:type="character" w:customStyle="1" w:styleId="evidencetextChar1">
    <w:name w:val="evidence text Char1"/>
    <w:link w:val="evidencetext"/>
    <w:rsid w:val="001F0A56"/>
    <w:rPr>
      <w:rFonts w:ascii="Calibri" w:hAnsi="Calibri" w:cs="Calibri"/>
      <w:color w:val="000000"/>
      <w:sz w:val="22"/>
      <w:lang w:val="x-none" w:eastAsia="x-none"/>
    </w:rPr>
  </w:style>
  <w:style w:type="character" w:customStyle="1" w:styleId="Author-Date">
    <w:name w:val="Author-Date"/>
    <w:qFormat/>
    <w:rsid w:val="001F0A56"/>
    <w:rPr>
      <w:b/>
      <w:sz w:val="24"/>
    </w:rPr>
  </w:style>
  <w:style w:type="paragraph" w:customStyle="1" w:styleId="Nothing">
    <w:name w:val="Nothing"/>
    <w:link w:val="NothingChar"/>
    <w:qFormat/>
    <w:rsid w:val="001F0A56"/>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1F0A56"/>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1F0A56"/>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1F0A56"/>
    <w:rPr>
      <w:rFonts w:ascii="Calibri" w:hAnsi="Calibri" w:cs="Calibri"/>
      <w:u w:val="single"/>
    </w:rPr>
  </w:style>
  <w:style w:type="paragraph" w:customStyle="1" w:styleId="Style4">
    <w:name w:val="Style4"/>
    <w:basedOn w:val="Normal"/>
    <w:link w:val="Style4Char"/>
    <w:qFormat/>
    <w:rsid w:val="001F0A56"/>
    <w:rPr>
      <w:rFonts w:eastAsia="Times New Roman" w:cs="Calibri"/>
      <w:u w:val="single"/>
    </w:rPr>
  </w:style>
  <w:style w:type="character" w:customStyle="1" w:styleId="Style4Char">
    <w:name w:val="Style4 Char"/>
    <w:link w:val="Style4"/>
    <w:rsid w:val="001F0A56"/>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1F0A56"/>
    <w:rPr>
      <w:rFonts w:ascii="Georgia" w:hAnsi="Georgia" w:cs="Calibri"/>
    </w:rPr>
  </w:style>
  <w:style w:type="character" w:customStyle="1" w:styleId="term">
    <w:name w:val="term"/>
    <w:basedOn w:val="DefaultParagraphFont"/>
    <w:rsid w:val="001F0A56"/>
  </w:style>
  <w:style w:type="character" w:customStyle="1" w:styleId="Style1Char">
    <w:name w:val="Style1 Char"/>
    <w:rsid w:val="001F0A56"/>
    <w:rPr>
      <w:rFonts w:ascii="Times New Roman" w:eastAsia="SimSun" w:hAnsi="Times New Roman" w:cs="Times New Roman"/>
      <w:sz w:val="20"/>
      <w:szCs w:val="24"/>
      <w:u w:val="single"/>
      <w:lang w:eastAsia="zh-CN"/>
    </w:rPr>
  </w:style>
  <w:style w:type="character" w:customStyle="1" w:styleId="Styleunderline11pt">
    <w:name w:val="Style underline + 11 pt"/>
    <w:rsid w:val="001F0A56"/>
    <w:rPr>
      <w:rFonts w:ascii="Times New Roman" w:hAnsi="Times New Roman"/>
      <w:sz w:val="20"/>
      <w:u w:val="single"/>
    </w:rPr>
  </w:style>
  <w:style w:type="paragraph" w:customStyle="1" w:styleId="Stylecard11pt">
    <w:name w:val="Style card + 11 pt"/>
    <w:basedOn w:val="Normal"/>
    <w:link w:val="Stylecard11ptChar"/>
    <w:qFormat/>
    <w:rsid w:val="001F0A56"/>
    <w:pPr>
      <w:ind w:left="288" w:right="288"/>
    </w:pPr>
    <w:rPr>
      <w:rFonts w:ascii="Georgia" w:eastAsia="SimSun" w:hAnsi="Georgia" w:cs="Calibri"/>
      <w:lang w:eastAsia="zh-CN"/>
    </w:rPr>
  </w:style>
  <w:style w:type="character" w:customStyle="1" w:styleId="Stylecard11ptChar">
    <w:name w:val="Style card + 11 pt Char"/>
    <w:link w:val="Stylecard11pt"/>
    <w:rsid w:val="001F0A56"/>
    <w:rPr>
      <w:rFonts w:ascii="Georgia" w:eastAsia="SimSun" w:hAnsi="Georgia" w:cs="Calibri"/>
      <w:sz w:val="22"/>
      <w:lang w:eastAsia="zh-CN"/>
    </w:rPr>
  </w:style>
  <w:style w:type="paragraph" w:customStyle="1" w:styleId="Minimize">
    <w:name w:val="Minimize"/>
    <w:basedOn w:val="Normal"/>
    <w:next w:val="Normal"/>
    <w:link w:val="MinimizeChar"/>
    <w:qFormat/>
    <w:rsid w:val="001F0A56"/>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1F0A56"/>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F0A56"/>
    <w:rPr>
      <w:rFonts w:ascii="Arial" w:eastAsiaTheme="minorHAnsi" w:hAnsi="Arial" w:cs="Arial"/>
      <w:sz w:val="22"/>
      <w:szCs w:val="22"/>
      <w:u w:val="single"/>
    </w:rPr>
  </w:style>
  <w:style w:type="character" w:customStyle="1" w:styleId="byline">
    <w:name w:val="byline"/>
    <w:basedOn w:val="DefaultParagraphFont"/>
    <w:rsid w:val="001F0A5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F0A56"/>
    <w:rPr>
      <w:rFonts w:ascii="Arial" w:hAnsi="Arial"/>
      <w:b/>
      <w:sz w:val="24"/>
      <w:szCs w:val="22"/>
      <w:u w:val="single"/>
    </w:rPr>
  </w:style>
  <w:style w:type="character" w:customStyle="1" w:styleId="Style11ptBoldUnderline">
    <w:name w:val="Style 11 pt Bold Underline"/>
    <w:rsid w:val="001F0A56"/>
    <w:rPr>
      <w:b/>
      <w:bCs/>
      <w:sz w:val="20"/>
      <w:u w:val="single"/>
    </w:rPr>
  </w:style>
  <w:style w:type="paragraph" w:customStyle="1" w:styleId="StyleStyle411ptBold">
    <w:name w:val="Style Style4 + 11 pt Bold"/>
    <w:basedOn w:val="Normal"/>
    <w:link w:val="StyleStyle411ptBoldChar"/>
    <w:qFormat/>
    <w:rsid w:val="001F0A56"/>
    <w:rPr>
      <w:rFonts w:eastAsia="Times New Roman" w:cs="Calibri"/>
      <w:b/>
      <w:bCs/>
      <w:u w:val="single"/>
    </w:rPr>
  </w:style>
  <w:style w:type="character" w:customStyle="1" w:styleId="StyleStyle411ptBoldChar">
    <w:name w:val="Style Style4 + 11 pt Bold Char"/>
    <w:basedOn w:val="DefaultParagraphFont"/>
    <w:link w:val="StyleStyle411ptBold"/>
    <w:rsid w:val="001F0A56"/>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1F0A56"/>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F0A56"/>
    <w:rPr>
      <w:rFonts w:ascii="Calibri" w:eastAsia="Times New Roman" w:hAnsi="Calibri" w:cs="Calibri"/>
      <w:b/>
      <w:sz w:val="32"/>
      <w:szCs w:val="20"/>
      <w:u w:val="single"/>
    </w:rPr>
  </w:style>
  <w:style w:type="character" w:customStyle="1" w:styleId="Emphasis2">
    <w:name w:val="Emphasis2"/>
    <w:basedOn w:val="DefaultParagraphFont"/>
    <w:rsid w:val="001F0A56"/>
    <w:rPr>
      <w:rFonts w:ascii="Franklin Gothic Heavy" w:hAnsi="Franklin Gothic Heavy"/>
      <w:iCs/>
      <w:u w:val="single"/>
    </w:rPr>
  </w:style>
  <w:style w:type="paragraph" w:customStyle="1" w:styleId="Cards">
    <w:name w:val="Cards"/>
    <w:basedOn w:val="Normal"/>
    <w:link w:val="CardsChar1"/>
    <w:qFormat/>
    <w:rsid w:val="001F0A5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F0A56"/>
    <w:rPr>
      <w:rFonts w:ascii="Times New Roman" w:eastAsia="Times New Roman" w:hAnsi="Times New Roman" w:cs="Times New Roman"/>
      <w:sz w:val="20"/>
      <w:szCs w:val="24"/>
    </w:rPr>
  </w:style>
  <w:style w:type="paragraph" w:styleId="Header">
    <w:name w:val="header"/>
    <w:basedOn w:val="Normal"/>
    <w:link w:val="HeaderChar"/>
    <w:uiPriority w:val="99"/>
    <w:qFormat/>
    <w:rsid w:val="001F0A56"/>
    <w:pPr>
      <w:tabs>
        <w:tab w:val="center" w:pos="4680"/>
        <w:tab w:val="right" w:pos="9360"/>
      </w:tabs>
    </w:pPr>
    <w:rPr>
      <w:rFonts w:cs="Calibri"/>
    </w:rPr>
  </w:style>
  <w:style w:type="character" w:customStyle="1" w:styleId="HeaderChar">
    <w:name w:val="Header Char"/>
    <w:basedOn w:val="DefaultParagraphFont"/>
    <w:link w:val="Header"/>
    <w:uiPriority w:val="99"/>
    <w:rsid w:val="001F0A56"/>
    <w:rPr>
      <w:rFonts w:ascii="Calibri" w:hAnsi="Calibri" w:cs="Calibri"/>
      <w:sz w:val="22"/>
    </w:rPr>
  </w:style>
  <w:style w:type="character" w:customStyle="1" w:styleId="pmterms1">
    <w:name w:val="pmterms1"/>
    <w:basedOn w:val="DefaultParagraphFont"/>
    <w:rsid w:val="001F0A56"/>
  </w:style>
  <w:style w:type="character" w:customStyle="1" w:styleId="hilite1">
    <w:name w:val="hilite1"/>
    <w:basedOn w:val="DefaultParagraphFont"/>
    <w:rsid w:val="001F0A5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F0A56"/>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F0A56"/>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F0A56"/>
    <w:rPr>
      <w:rFonts w:eastAsia="Times New Roman" w:cs="Calibri"/>
      <w:b/>
      <w:szCs w:val="20"/>
    </w:rPr>
  </w:style>
  <w:style w:type="character" w:customStyle="1" w:styleId="NormaltagChar">
    <w:name w:val="Normal tag Char"/>
    <w:basedOn w:val="DefaultParagraphFont"/>
    <w:link w:val="Normaltag"/>
    <w:uiPriority w:val="99"/>
    <w:locked/>
    <w:rsid w:val="001F0A56"/>
    <w:rPr>
      <w:rFonts w:ascii="Calibri" w:eastAsia="Times New Roman" w:hAnsi="Calibri" w:cs="Calibri"/>
      <w:b/>
      <w:sz w:val="22"/>
      <w:szCs w:val="20"/>
    </w:rPr>
  </w:style>
  <w:style w:type="character" w:customStyle="1" w:styleId="DebateUnderline">
    <w:name w:val="Debate Underline"/>
    <w:qFormat/>
    <w:rsid w:val="001F0A56"/>
    <w:rPr>
      <w:rFonts w:ascii="Times New Roman" w:hAnsi="Times New Roman"/>
      <w:sz w:val="20"/>
      <w:szCs w:val="24"/>
      <w:u w:val="thick"/>
    </w:rPr>
  </w:style>
  <w:style w:type="character" w:customStyle="1" w:styleId="blue">
    <w:name w:val="blue"/>
    <w:basedOn w:val="DefaultParagraphFont"/>
    <w:rsid w:val="001F0A56"/>
    <w:rPr>
      <w:rFonts w:cs="Times New Roman"/>
    </w:rPr>
  </w:style>
  <w:style w:type="paragraph" w:customStyle="1" w:styleId="cites">
    <w:name w:val="cites"/>
    <w:link w:val="Heading1Char3"/>
    <w:autoRedefine/>
    <w:qFormat/>
    <w:rsid w:val="001F0A56"/>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F0A56"/>
    <w:rPr>
      <w:rFonts w:ascii="Times New Roman" w:eastAsia="Malgun Gothic" w:hAnsi="Times New Roman" w:cs="Times New Roman"/>
      <w:b/>
      <w:u w:val="single"/>
    </w:rPr>
  </w:style>
  <w:style w:type="paragraph" w:customStyle="1" w:styleId="tiny">
    <w:name w:val="tiny"/>
    <w:next w:val="Normal"/>
    <w:link w:val="tinyChar"/>
    <w:autoRedefine/>
    <w:qFormat/>
    <w:rsid w:val="001F0A56"/>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F0A56"/>
    <w:rPr>
      <w:rFonts w:ascii="Times New Roman" w:eastAsia="Malgun Gothic" w:hAnsi="Times New Roman" w:cs="Times New Roman"/>
      <w:sz w:val="12"/>
    </w:rPr>
  </w:style>
  <w:style w:type="character" w:customStyle="1" w:styleId="CitesChar2">
    <w:name w:val="Cites Char2"/>
    <w:link w:val="Cites0"/>
    <w:rsid w:val="001F0A56"/>
    <w:rPr>
      <w:rFonts w:eastAsia="Times New Roman" w:cs="Times New Roman"/>
      <w:b/>
      <w:bCs/>
      <w:sz w:val="20"/>
      <w:szCs w:val="20"/>
    </w:rPr>
  </w:style>
  <w:style w:type="paragraph" w:styleId="Footer">
    <w:name w:val="footer"/>
    <w:basedOn w:val="Normal"/>
    <w:link w:val="FooterChar"/>
    <w:uiPriority w:val="99"/>
    <w:rsid w:val="001F0A56"/>
    <w:pPr>
      <w:tabs>
        <w:tab w:val="center" w:pos="4680"/>
        <w:tab w:val="right" w:pos="9360"/>
      </w:tabs>
    </w:pPr>
    <w:rPr>
      <w:rFonts w:cs="Calibri"/>
    </w:rPr>
  </w:style>
  <w:style w:type="character" w:customStyle="1" w:styleId="FooterChar">
    <w:name w:val="Footer Char"/>
    <w:basedOn w:val="DefaultParagraphFont"/>
    <w:link w:val="Footer"/>
    <w:uiPriority w:val="99"/>
    <w:rsid w:val="001F0A56"/>
    <w:rPr>
      <w:rFonts w:ascii="Calibri" w:hAnsi="Calibri" w:cs="Calibri"/>
      <w:sz w:val="22"/>
    </w:rPr>
  </w:style>
  <w:style w:type="character" w:styleId="PageNumber">
    <w:name w:val="page number"/>
    <w:aliases w:val="card ununderlined"/>
    <w:basedOn w:val="DefaultParagraphFont"/>
    <w:uiPriority w:val="99"/>
    <w:rsid w:val="001F0A56"/>
  </w:style>
  <w:style w:type="paragraph" w:customStyle="1" w:styleId="BlockTitle2">
    <w:name w:val="Block Title2"/>
    <w:basedOn w:val="Normal"/>
    <w:next w:val="Normal"/>
    <w:qFormat/>
    <w:rsid w:val="001F0A56"/>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1F0A56"/>
    <w:pPr>
      <w:spacing w:before="120" w:after="120"/>
    </w:pPr>
    <w:rPr>
      <w:rFonts w:eastAsia="Times New Roman" w:cs="Calibri"/>
      <w:b/>
      <w:u w:val="single"/>
      <w:lang w:bidi="en-US"/>
    </w:rPr>
  </w:style>
  <w:style w:type="paragraph" w:styleId="TOC9">
    <w:name w:val="toc 9"/>
    <w:basedOn w:val="Normal"/>
    <w:next w:val="Normal"/>
    <w:autoRedefine/>
    <w:rsid w:val="001F0A56"/>
    <w:pPr>
      <w:ind w:left="1600"/>
    </w:pPr>
    <w:rPr>
      <w:rFonts w:eastAsia="Times New Roman" w:cs="Calibri"/>
      <w:sz w:val="20"/>
      <w:lang w:bidi="en-US"/>
    </w:rPr>
  </w:style>
  <w:style w:type="paragraph" w:customStyle="1" w:styleId="TxBrp1">
    <w:name w:val="TxBr_p1"/>
    <w:basedOn w:val="Normal"/>
    <w:qFormat/>
    <w:rsid w:val="001F0A56"/>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F0A56"/>
    <w:pPr>
      <w:spacing w:before="100" w:beforeAutospacing="1" w:after="100" w:afterAutospacing="1"/>
    </w:pPr>
    <w:rPr>
      <w:rFonts w:eastAsia="Times New Roman" w:cs="Calibri"/>
      <w:lang w:bidi="en-US"/>
    </w:rPr>
  </w:style>
  <w:style w:type="paragraph" w:customStyle="1" w:styleId="fullstory">
    <w:name w:val="fullstory"/>
    <w:basedOn w:val="Normal"/>
    <w:qFormat/>
    <w:rsid w:val="001F0A56"/>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1F0A56"/>
  </w:style>
  <w:style w:type="paragraph" w:customStyle="1" w:styleId="hat">
    <w:name w:val="hat"/>
    <w:basedOn w:val="Normal"/>
    <w:next w:val="Normal"/>
    <w:link w:val="hatChar"/>
    <w:qFormat/>
    <w:rsid w:val="001F0A56"/>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1F0A56"/>
  </w:style>
  <w:style w:type="paragraph" w:customStyle="1" w:styleId="HotRouteChar">
    <w:name w:val="Hot Route! Char"/>
    <w:basedOn w:val="Normal"/>
    <w:qFormat/>
    <w:rsid w:val="001F0A56"/>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1F0A56"/>
    <w:rPr>
      <w:rFonts w:cs="Times New Roman"/>
      <w:b/>
      <w:bCs/>
    </w:rPr>
  </w:style>
  <w:style w:type="paragraph" w:customStyle="1" w:styleId="Default">
    <w:name w:val="Default"/>
    <w:qFormat/>
    <w:rsid w:val="001F0A5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F0A56"/>
    <w:rPr>
      <w:rFonts w:ascii="Cambria" w:hAnsi="Cambria" w:cs="Times New Roman"/>
      <w:b/>
      <w:bCs/>
      <w:sz w:val="26"/>
      <w:szCs w:val="26"/>
    </w:rPr>
  </w:style>
  <w:style w:type="character" w:customStyle="1" w:styleId="UnderliningChar">
    <w:name w:val="Underlining Char"/>
    <w:basedOn w:val="DefaultParagraphFont"/>
    <w:link w:val="Underlining"/>
    <w:rsid w:val="001F0A56"/>
    <w:rPr>
      <w:rFonts w:ascii="Arial Narrow" w:hAnsi="Arial Narrow" w:cs="Times New Roman"/>
      <w:u w:val="single"/>
    </w:rPr>
  </w:style>
  <w:style w:type="character" w:customStyle="1" w:styleId="CardCharChar1">
    <w:name w:val="Card Char Char1"/>
    <w:basedOn w:val="DefaultParagraphFont"/>
    <w:rsid w:val="001F0A56"/>
    <w:rPr>
      <w:rFonts w:cs="Times New Roman"/>
      <w:b/>
      <w:bCs/>
      <w:sz w:val="28"/>
      <w:szCs w:val="28"/>
    </w:rPr>
  </w:style>
  <w:style w:type="paragraph" w:customStyle="1" w:styleId="Cites0">
    <w:name w:val="Cites"/>
    <w:basedOn w:val="Normal"/>
    <w:link w:val="CitesChar2"/>
    <w:qFormat/>
    <w:rsid w:val="001F0A5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F0A56"/>
    <w:rPr>
      <w:rFonts w:ascii="Times New Roman" w:eastAsia="Calibri" w:hAnsi="Times New Roman" w:cs="Times New Roman"/>
      <w:sz w:val="24"/>
      <w:szCs w:val="24"/>
    </w:rPr>
  </w:style>
  <w:style w:type="character" w:customStyle="1" w:styleId="apple-converted-space">
    <w:name w:val="apple-converted-space"/>
    <w:basedOn w:val="DefaultParagraphFont"/>
    <w:rsid w:val="001F0A56"/>
  </w:style>
  <w:style w:type="character" w:customStyle="1" w:styleId="hit">
    <w:name w:val="hit"/>
    <w:basedOn w:val="DefaultParagraphFont"/>
    <w:rsid w:val="001F0A56"/>
    <w:rPr>
      <w:rFonts w:cs="Times New Roman"/>
    </w:rPr>
  </w:style>
  <w:style w:type="paragraph" w:customStyle="1" w:styleId="SmallFont">
    <w:name w:val="Small Font"/>
    <w:basedOn w:val="Normal"/>
    <w:link w:val="SmallFontChar"/>
    <w:qFormat/>
    <w:rsid w:val="001F0A56"/>
    <w:pPr>
      <w:spacing w:after="200"/>
      <w:jc w:val="both"/>
    </w:pPr>
    <w:rPr>
      <w:rFonts w:eastAsia="Calibri" w:cs="Calibri"/>
      <w:szCs w:val="18"/>
    </w:rPr>
  </w:style>
  <w:style w:type="character" w:customStyle="1" w:styleId="SmallFontChar">
    <w:name w:val="Small Font Char"/>
    <w:basedOn w:val="DefaultParagraphFont"/>
    <w:link w:val="SmallFont"/>
    <w:locked/>
    <w:rsid w:val="001F0A56"/>
    <w:rPr>
      <w:rFonts w:ascii="Calibri" w:eastAsia="Calibri" w:hAnsi="Calibri" w:cs="Calibri"/>
      <w:sz w:val="22"/>
      <w:szCs w:val="18"/>
    </w:rPr>
  </w:style>
  <w:style w:type="character" w:customStyle="1" w:styleId="CircleChar1">
    <w:name w:val="Circle Char1"/>
    <w:basedOn w:val="DefaultParagraphFont"/>
    <w:rsid w:val="001F0A56"/>
    <w:rPr>
      <w:rFonts w:cs="Times New Roman"/>
      <w:b/>
      <w:i/>
      <w:sz w:val="18"/>
      <w:szCs w:val="18"/>
      <w:u w:val="single"/>
      <w:lang w:val="en-US" w:eastAsia="en-US" w:bidi="ar-SA"/>
    </w:rPr>
  </w:style>
  <w:style w:type="paragraph" w:styleId="BodyText">
    <w:name w:val="Body Text"/>
    <w:basedOn w:val="Normal"/>
    <w:link w:val="BodyTextChar"/>
    <w:qFormat/>
    <w:rsid w:val="001F0A56"/>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1F0A56"/>
    <w:rPr>
      <w:rFonts w:ascii="Calibri" w:eastAsia="Times New Roman" w:hAnsi="Calibri" w:cs="Calibri"/>
      <w:sz w:val="20"/>
      <w:szCs w:val="20"/>
      <w:lang w:eastAsia="ar-SA"/>
    </w:rPr>
  </w:style>
  <w:style w:type="character" w:customStyle="1" w:styleId="verdana">
    <w:name w:val="verdana"/>
    <w:basedOn w:val="DefaultParagraphFont"/>
    <w:rsid w:val="001F0A56"/>
  </w:style>
  <w:style w:type="character" w:customStyle="1" w:styleId="CardsChar1">
    <w:name w:val="Cards Char1"/>
    <w:link w:val="Cards"/>
    <w:rsid w:val="001F0A56"/>
    <w:rPr>
      <w:rFonts w:ascii="Calibri" w:eastAsia="Times New Roman" w:hAnsi="Calibri" w:cs="Times New Roman"/>
      <w:sz w:val="20"/>
      <w:szCs w:val="20"/>
    </w:rPr>
  </w:style>
  <w:style w:type="paragraph" w:customStyle="1" w:styleId="BlockHeadings">
    <w:name w:val="Block Headings"/>
    <w:basedOn w:val="Normal"/>
    <w:link w:val="BlockHeadingsChar"/>
    <w:qFormat/>
    <w:rsid w:val="001F0A5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F0A56"/>
    <w:rPr>
      <w:rFonts w:ascii="Calibri" w:eastAsia="Times New Roman" w:hAnsi="Calibri" w:cs="Times New Roman"/>
      <w:b/>
      <w:sz w:val="20"/>
      <w:szCs w:val="20"/>
    </w:rPr>
  </w:style>
  <w:style w:type="paragraph" w:customStyle="1" w:styleId="loose">
    <w:name w:val="loose"/>
    <w:basedOn w:val="Normal"/>
    <w:qFormat/>
    <w:rsid w:val="001F0A56"/>
    <w:pPr>
      <w:spacing w:before="210"/>
    </w:pPr>
    <w:rPr>
      <w:rFonts w:eastAsia="Times New Roman" w:cs="Calibri"/>
      <w:lang w:eastAsia="zh-CN" w:bidi="he-IL"/>
    </w:rPr>
  </w:style>
  <w:style w:type="character" w:customStyle="1" w:styleId="hit1">
    <w:name w:val="hit1"/>
    <w:basedOn w:val="DefaultParagraphFont"/>
    <w:rsid w:val="001F0A56"/>
    <w:rPr>
      <w:b/>
      <w:bCs/>
      <w:color w:val="CC0033"/>
    </w:rPr>
  </w:style>
  <w:style w:type="character" w:customStyle="1" w:styleId="upper">
    <w:name w:val="upper"/>
    <w:basedOn w:val="DefaultParagraphFont"/>
    <w:rsid w:val="001F0A56"/>
  </w:style>
  <w:style w:type="character" w:customStyle="1" w:styleId="Author">
    <w:name w:val="Author"/>
    <w:aliases w:val="Style Date"/>
    <w:basedOn w:val="DefaultParagraphFont"/>
    <w:qFormat/>
    <w:rsid w:val="001F0A56"/>
    <w:rPr>
      <w:b/>
      <w:sz w:val="24"/>
    </w:rPr>
  </w:style>
  <w:style w:type="character" w:customStyle="1" w:styleId="SmallFont7pt">
    <w:name w:val="Small Font (7 pt)"/>
    <w:basedOn w:val="DefaultParagraphFont"/>
    <w:rsid w:val="001F0A56"/>
    <w:rPr>
      <w:sz w:val="14"/>
    </w:rPr>
  </w:style>
  <w:style w:type="paragraph" w:customStyle="1" w:styleId="UnderlinedText">
    <w:name w:val="Underlined Text"/>
    <w:basedOn w:val="Normal"/>
    <w:qFormat/>
    <w:rsid w:val="001F0A56"/>
    <w:rPr>
      <w:rFonts w:eastAsia="Times New Roman" w:cs="Calibri"/>
      <w:b/>
      <w:szCs w:val="20"/>
    </w:rPr>
  </w:style>
  <w:style w:type="character" w:customStyle="1" w:styleId="SmallText-New">
    <w:name w:val="Small Text - New"/>
    <w:basedOn w:val="DefaultParagraphFont"/>
    <w:rsid w:val="001F0A56"/>
    <w:rPr>
      <w:rFonts w:ascii="Arial Narrow" w:hAnsi="Arial Narrow"/>
      <w:sz w:val="14"/>
    </w:rPr>
  </w:style>
  <w:style w:type="paragraph" w:customStyle="1" w:styleId="Smalltext">
    <w:name w:val="Small text"/>
    <w:aliases w:val="Quote1,Quote11"/>
    <w:basedOn w:val="Normal"/>
    <w:link w:val="SmalltextChar"/>
    <w:qFormat/>
    <w:rsid w:val="001F0A56"/>
    <w:rPr>
      <w:rFonts w:ascii="Arial Narrow" w:eastAsia="Times New Roman" w:hAnsi="Arial Narrow" w:cs="Calibri"/>
    </w:rPr>
  </w:style>
  <w:style w:type="character" w:customStyle="1" w:styleId="Underlined-New">
    <w:name w:val="Underlined - New"/>
    <w:basedOn w:val="DefaultParagraphFont"/>
    <w:rsid w:val="001F0A56"/>
    <w:rPr>
      <w:rFonts w:ascii="Arial Narrow" w:hAnsi="Arial Narrow"/>
      <w:sz w:val="16"/>
      <w:u w:val="single"/>
    </w:rPr>
  </w:style>
  <w:style w:type="paragraph" w:styleId="TOC2">
    <w:name w:val="toc 2"/>
    <w:basedOn w:val="Normal"/>
    <w:next w:val="Normal"/>
    <w:autoRedefine/>
    <w:uiPriority w:val="39"/>
    <w:rsid w:val="001F0A56"/>
    <w:pPr>
      <w:ind w:left="200"/>
    </w:pPr>
    <w:rPr>
      <w:rFonts w:eastAsia="Times New Roman" w:cs="Calibri"/>
      <w:sz w:val="20"/>
      <w:lang w:bidi="en-US"/>
    </w:rPr>
  </w:style>
  <w:style w:type="paragraph" w:styleId="Caption">
    <w:name w:val="caption"/>
    <w:basedOn w:val="Normal"/>
    <w:next w:val="Normal"/>
    <w:qFormat/>
    <w:rsid w:val="001F0A56"/>
    <w:rPr>
      <w:rFonts w:eastAsia="Times New Roman" w:cs="Calibri"/>
      <w:b/>
      <w:bCs/>
      <w:sz w:val="18"/>
      <w:szCs w:val="18"/>
      <w:lang w:bidi="en-US"/>
    </w:rPr>
  </w:style>
  <w:style w:type="paragraph" w:styleId="TOCHeading">
    <w:name w:val="TOC Heading"/>
    <w:basedOn w:val="Heading1"/>
    <w:next w:val="Normal"/>
    <w:uiPriority w:val="39"/>
    <w:qFormat/>
    <w:rsid w:val="001F0A5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F0A56"/>
    <w:rPr>
      <w:rFonts w:ascii="Arial Narrow" w:hAnsi="Arial Narrow"/>
      <w:dstrike w:val="0"/>
      <w:sz w:val="20"/>
      <w:bdr w:val="single" w:sz="2" w:space="0" w:color="auto"/>
      <w:vertAlign w:val="baseline"/>
    </w:rPr>
  </w:style>
  <w:style w:type="character" w:customStyle="1" w:styleId="style65">
    <w:name w:val="style65"/>
    <w:basedOn w:val="DefaultParagraphFont"/>
    <w:rsid w:val="001F0A5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F0A56"/>
    <w:rPr>
      <w:rFonts w:cs="Arial"/>
      <w:bCs/>
      <w:szCs w:val="26"/>
      <w:u w:val="single"/>
      <w:lang w:val="en-US" w:eastAsia="en-US" w:bidi="ar-SA"/>
    </w:rPr>
  </w:style>
  <w:style w:type="character" w:customStyle="1" w:styleId="qlabel">
    <w:name w:val="q_label"/>
    <w:basedOn w:val="DefaultParagraphFont"/>
    <w:rsid w:val="001F0A56"/>
  </w:style>
  <w:style w:type="character" w:customStyle="1" w:styleId="alabel">
    <w:name w:val="a_label"/>
    <w:basedOn w:val="DefaultParagraphFont"/>
    <w:rsid w:val="001F0A56"/>
  </w:style>
  <w:style w:type="character" w:customStyle="1" w:styleId="Style1Char1">
    <w:name w:val="Style1 Char1"/>
    <w:basedOn w:val="DefaultParagraphFont"/>
    <w:rsid w:val="001F0A56"/>
    <w:rPr>
      <w:rFonts w:eastAsia="SimSun"/>
      <w:sz w:val="20"/>
      <w:szCs w:val="24"/>
      <w:u w:val="single"/>
      <w:lang w:val="en-US" w:eastAsia="zh-CN" w:bidi="ar-SA"/>
    </w:rPr>
  </w:style>
  <w:style w:type="character" w:customStyle="1" w:styleId="UnderlineCharChar">
    <w:name w:val="Underline Char Char"/>
    <w:basedOn w:val="DefaultParagraphFont"/>
    <w:rsid w:val="001F0A5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F0A56"/>
    <w:rPr>
      <w:rFonts w:eastAsia="MS Mincho"/>
      <w:b/>
      <w:u w:val="single"/>
      <w:lang w:val="en-US" w:eastAsia="en-US" w:bidi="ar-SA"/>
    </w:rPr>
  </w:style>
  <w:style w:type="character" w:customStyle="1" w:styleId="CardTextChar0">
    <w:name w:val="Card Text Char"/>
    <w:basedOn w:val="DefaultParagraphFont"/>
    <w:rsid w:val="001F0A56"/>
    <w:rPr>
      <w:rFonts w:ascii="Times New Roman" w:eastAsia="Times New Roman" w:hAnsi="Times New Roman" w:cs="Times New Roman"/>
      <w:szCs w:val="24"/>
    </w:rPr>
  </w:style>
  <w:style w:type="character" w:customStyle="1" w:styleId="reduce2">
    <w:name w:val="reduce2"/>
    <w:basedOn w:val="DefaultParagraphFont"/>
    <w:rsid w:val="001F0A56"/>
    <w:rPr>
      <w:rFonts w:ascii="Arial" w:hAnsi="Arial" w:cs="Arial"/>
      <w:color w:val="000000"/>
      <w:sz w:val="10"/>
      <w:szCs w:val="22"/>
    </w:rPr>
  </w:style>
  <w:style w:type="paragraph" w:customStyle="1" w:styleId="BoldUnderline">
    <w:name w:val="BoldUnderline"/>
    <w:link w:val="BoldUnderlineChar"/>
    <w:uiPriority w:val="99"/>
    <w:qFormat/>
    <w:rsid w:val="001F0A56"/>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F0A5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F0A56"/>
    <w:rPr>
      <w:rFonts w:cs="Arial"/>
      <w:bCs/>
      <w:szCs w:val="26"/>
      <w:u w:val="single"/>
      <w:lang w:val="en-US" w:eastAsia="en-US" w:bidi="ar-SA"/>
    </w:rPr>
  </w:style>
  <w:style w:type="paragraph" w:customStyle="1" w:styleId="evidencetextChar">
    <w:name w:val="evidence text Char"/>
    <w:basedOn w:val="Normal"/>
    <w:qFormat/>
    <w:rsid w:val="001F0A56"/>
    <w:pPr>
      <w:ind w:left="1728" w:right="1008"/>
    </w:pPr>
    <w:rPr>
      <w:rFonts w:eastAsia="Times New Roman" w:cs="Calibri"/>
      <w:color w:val="000000"/>
      <w:sz w:val="18"/>
    </w:rPr>
  </w:style>
  <w:style w:type="character" w:customStyle="1" w:styleId="underline2">
    <w:name w:val="underline2"/>
    <w:basedOn w:val="DefaultParagraphFont"/>
    <w:rsid w:val="001F0A56"/>
    <w:rPr>
      <w:u w:val="single"/>
    </w:rPr>
  </w:style>
  <w:style w:type="character" w:customStyle="1" w:styleId="Style11ptUnderlineBorderSinglesolidlineAuto05pt">
    <w:name w:val="Style 11 pt Underline Border: : (Single solid line Auto  0.5 pt..."/>
    <w:rsid w:val="001F0A5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F0A5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F0A56"/>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F0A56"/>
    <w:rPr>
      <w:u w:val="single"/>
    </w:rPr>
  </w:style>
  <w:style w:type="paragraph" w:customStyle="1" w:styleId="UnderlineChar4">
    <w:name w:val="Underline Char4"/>
    <w:basedOn w:val="Normal"/>
    <w:link w:val="UnderlineChar4Char"/>
    <w:qFormat/>
    <w:rsid w:val="001F0A56"/>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F0A56"/>
    <w:rPr>
      <w:b/>
      <w:u w:val="single"/>
    </w:rPr>
  </w:style>
  <w:style w:type="paragraph" w:customStyle="1" w:styleId="BoldandUnderlineChar3">
    <w:name w:val="Bold and Underline Char3"/>
    <w:basedOn w:val="Normal"/>
    <w:link w:val="BoldandUnderlineChar3Char2"/>
    <w:qFormat/>
    <w:rsid w:val="001F0A56"/>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1F0A56"/>
    <w:rPr>
      <w:rFonts w:eastAsia="Times New Roman" w:cs="Calibri"/>
      <w:u w:val="single"/>
    </w:rPr>
  </w:style>
  <w:style w:type="character" w:customStyle="1" w:styleId="StyleUnderlineChar11ptChar">
    <w:name w:val="Style Underline Char + 11 pt Char"/>
    <w:basedOn w:val="DefaultParagraphFont"/>
    <w:link w:val="StyleUnderlineChar11pt"/>
    <w:rsid w:val="001F0A56"/>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F0A56"/>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1F0A56"/>
    <w:rPr>
      <w:rFonts w:ascii="Calibri" w:eastAsia="Times New Roman" w:hAnsi="Calibri" w:cs="Calibri"/>
      <w:b/>
      <w:bCs/>
      <w:sz w:val="22"/>
      <w:u w:val="single"/>
    </w:rPr>
  </w:style>
  <w:style w:type="character" w:customStyle="1" w:styleId="inside-head">
    <w:name w:val="inside-head"/>
    <w:basedOn w:val="DefaultParagraphFont"/>
    <w:rsid w:val="001F0A56"/>
  </w:style>
  <w:style w:type="paragraph" w:customStyle="1" w:styleId="Style3">
    <w:name w:val="Style3"/>
    <w:basedOn w:val="Normal"/>
    <w:link w:val="Style3Char"/>
    <w:qFormat/>
    <w:rsid w:val="001F0A56"/>
    <w:rPr>
      <w:rFonts w:ascii="Arial Narrow" w:eastAsia="Times New Roman" w:hAnsi="Arial Narrow" w:cs="Calibri"/>
      <w:b/>
    </w:rPr>
  </w:style>
  <w:style w:type="character" w:customStyle="1" w:styleId="Style3Char">
    <w:name w:val="Style3 Char"/>
    <w:basedOn w:val="DefaultParagraphFont"/>
    <w:link w:val="Style3"/>
    <w:rsid w:val="001F0A56"/>
    <w:rPr>
      <w:rFonts w:ascii="Arial Narrow" w:eastAsia="Times New Roman" w:hAnsi="Arial Narrow" w:cs="Calibri"/>
      <w:b/>
      <w:sz w:val="22"/>
    </w:rPr>
  </w:style>
  <w:style w:type="character" w:customStyle="1" w:styleId="7TimesNewRoman">
    <w:name w:val="7 Times New Roman"/>
    <w:rsid w:val="001F0A5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F0A56"/>
  </w:style>
  <w:style w:type="character" w:customStyle="1" w:styleId="officialsbureau">
    <w:name w:val="official_s_bureau"/>
    <w:basedOn w:val="DefaultParagraphFont"/>
    <w:rsid w:val="001F0A56"/>
  </w:style>
  <w:style w:type="paragraph" w:customStyle="1" w:styleId="Stylecard11ptUnderline">
    <w:name w:val="Style card + 11 pt Underline"/>
    <w:basedOn w:val="Normal"/>
    <w:link w:val="Stylecard11ptUnderlineChar"/>
    <w:qFormat/>
    <w:rsid w:val="001F0A56"/>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1F0A56"/>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1F0A56"/>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1F0A56"/>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F0A5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F0A56"/>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1F0A56"/>
    <w:rPr>
      <w:rFonts w:ascii="Georgia" w:eastAsia="SimSun" w:hAnsi="Georgia" w:cs="Calibri"/>
      <w:sz w:val="22"/>
      <w:u w:val="single"/>
      <w:lang w:eastAsia="zh-CN"/>
    </w:rPr>
  </w:style>
  <w:style w:type="paragraph" w:styleId="HTMLPreformatted">
    <w:name w:val="HTML Preformatted"/>
    <w:basedOn w:val="Normal"/>
    <w:link w:val="HTMLPreformattedChar"/>
    <w:rsid w:val="001F0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F0A5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F0A56"/>
    <w:rPr>
      <w:rFonts w:cs="Calibri"/>
      <w:u w:val="single"/>
    </w:rPr>
  </w:style>
  <w:style w:type="character" w:customStyle="1" w:styleId="StyleUnderlining11ptChar">
    <w:name w:val="Style Underlining + 11 pt Char"/>
    <w:basedOn w:val="DefaultParagraphFont"/>
    <w:link w:val="StyleUnderlining11pt"/>
    <w:rsid w:val="001F0A56"/>
    <w:rPr>
      <w:rFonts w:ascii="Calibri" w:hAnsi="Calibri" w:cs="Calibri"/>
      <w:sz w:val="22"/>
      <w:u w:val="single"/>
    </w:rPr>
  </w:style>
  <w:style w:type="paragraph" w:customStyle="1" w:styleId="StyleCardText9pt">
    <w:name w:val="Style Card Text + 9 pt"/>
    <w:basedOn w:val="Normal"/>
    <w:link w:val="StyleCardText9ptChar"/>
    <w:qFormat/>
    <w:rsid w:val="001F0A56"/>
    <w:pPr>
      <w:spacing w:after="200"/>
      <w:contextualSpacing/>
    </w:pPr>
    <w:rPr>
      <w:rFonts w:eastAsia="Calibri" w:cs="Calibri"/>
    </w:rPr>
  </w:style>
  <w:style w:type="character" w:customStyle="1" w:styleId="StyleCardText9ptChar">
    <w:name w:val="Style Card Text + 9 pt Char"/>
    <w:basedOn w:val="DefaultParagraphFont"/>
    <w:link w:val="StyleCardText9pt"/>
    <w:rsid w:val="001F0A56"/>
    <w:rPr>
      <w:rFonts w:ascii="Calibri" w:eastAsia="Calibri" w:hAnsi="Calibri" w:cs="Calibri"/>
      <w:sz w:val="22"/>
    </w:rPr>
  </w:style>
  <w:style w:type="paragraph" w:styleId="Quote">
    <w:name w:val="Quote"/>
    <w:basedOn w:val="Normal"/>
    <w:next w:val="Normal"/>
    <w:link w:val="QuoteChar"/>
    <w:uiPriority w:val="29"/>
    <w:qFormat/>
    <w:rsid w:val="001F0A56"/>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1F0A56"/>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1F0A56"/>
    <w:rPr>
      <w:rFonts w:ascii="Arial Narrow" w:hAnsi="Arial Narrow" w:cs="Times New Roman"/>
      <w:sz w:val="24"/>
      <w:u w:val="single"/>
    </w:rPr>
  </w:style>
  <w:style w:type="character" w:customStyle="1" w:styleId="ital-inline">
    <w:name w:val="ital-inline"/>
    <w:basedOn w:val="DefaultParagraphFont"/>
    <w:rsid w:val="001F0A56"/>
  </w:style>
  <w:style w:type="character" w:customStyle="1" w:styleId="underlineChar">
    <w:name w:val="underline Char"/>
    <w:basedOn w:val="DefaultParagraphFont"/>
    <w:rsid w:val="001F0A5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F0A5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F0A56"/>
    <w:rPr>
      <w:sz w:val="20"/>
      <w:u w:val="single"/>
    </w:rPr>
  </w:style>
  <w:style w:type="paragraph" w:styleId="BodyTextIndent2">
    <w:name w:val="Body Text Indent 2"/>
    <w:basedOn w:val="Normal"/>
    <w:link w:val="BodyTextIndent2Char"/>
    <w:unhideWhenUsed/>
    <w:rsid w:val="001F0A56"/>
    <w:pPr>
      <w:spacing w:after="120" w:line="480" w:lineRule="auto"/>
      <w:ind w:left="360"/>
    </w:pPr>
    <w:rPr>
      <w:rFonts w:cs="Calibri"/>
    </w:rPr>
  </w:style>
  <w:style w:type="character" w:customStyle="1" w:styleId="BodyTextIndent2Char">
    <w:name w:val="Body Text Indent 2 Char"/>
    <w:basedOn w:val="DefaultParagraphFont"/>
    <w:link w:val="BodyTextIndent2"/>
    <w:rsid w:val="001F0A56"/>
    <w:rPr>
      <w:rFonts w:ascii="Calibri" w:hAnsi="Calibri" w:cs="Calibri"/>
      <w:sz w:val="22"/>
    </w:rPr>
  </w:style>
  <w:style w:type="paragraph" w:styleId="BodyTextIndent3">
    <w:name w:val="Body Text Indent 3"/>
    <w:basedOn w:val="Normal"/>
    <w:link w:val="BodyTextIndent3Char"/>
    <w:uiPriority w:val="99"/>
    <w:semiHidden/>
    <w:unhideWhenUsed/>
    <w:rsid w:val="001F0A56"/>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1F0A56"/>
    <w:rPr>
      <w:rFonts w:ascii="Calibri" w:hAnsi="Calibri" w:cs="Calibri"/>
      <w:sz w:val="22"/>
      <w:szCs w:val="16"/>
    </w:rPr>
  </w:style>
  <w:style w:type="paragraph" w:styleId="BodyText2">
    <w:name w:val="Body Text 2"/>
    <w:basedOn w:val="Normal"/>
    <w:link w:val="BodyText2Char"/>
    <w:unhideWhenUsed/>
    <w:rsid w:val="001F0A56"/>
    <w:pPr>
      <w:spacing w:after="120" w:line="480" w:lineRule="auto"/>
    </w:pPr>
    <w:rPr>
      <w:rFonts w:cs="Calibri"/>
    </w:rPr>
  </w:style>
  <w:style w:type="character" w:customStyle="1" w:styleId="BodyText2Char">
    <w:name w:val="Body Text 2 Char"/>
    <w:basedOn w:val="DefaultParagraphFont"/>
    <w:link w:val="BodyText2"/>
    <w:rsid w:val="001F0A56"/>
    <w:rPr>
      <w:rFonts w:ascii="Calibri" w:hAnsi="Calibri" w:cs="Calibri"/>
      <w:sz w:val="22"/>
    </w:rPr>
  </w:style>
  <w:style w:type="paragraph" w:styleId="BodyTextIndent">
    <w:name w:val="Body Text Indent"/>
    <w:basedOn w:val="Normal"/>
    <w:link w:val="BodyTextIndentChar"/>
    <w:uiPriority w:val="99"/>
    <w:unhideWhenUsed/>
    <w:rsid w:val="001F0A56"/>
    <w:pPr>
      <w:spacing w:after="120"/>
      <w:ind w:left="360"/>
    </w:pPr>
    <w:rPr>
      <w:rFonts w:cs="Calibri"/>
    </w:rPr>
  </w:style>
  <w:style w:type="character" w:customStyle="1" w:styleId="BodyTextIndentChar">
    <w:name w:val="Body Text Indent Char"/>
    <w:basedOn w:val="DefaultParagraphFont"/>
    <w:link w:val="BodyTextIndent"/>
    <w:uiPriority w:val="99"/>
    <w:rsid w:val="001F0A56"/>
    <w:rPr>
      <w:rFonts w:ascii="Calibri" w:hAnsi="Calibri" w:cs="Calibri"/>
      <w:sz w:val="22"/>
    </w:rPr>
  </w:style>
  <w:style w:type="paragraph" w:styleId="BodyText3">
    <w:name w:val="Body Text 3"/>
    <w:basedOn w:val="Normal"/>
    <w:link w:val="BodyText3Char"/>
    <w:unhideWhenUsed/>
    <w:rsid w:val="001F0A56"/>
    <w:pPr>
      <w:spacing w:after="120"/>
    </w:pPr>
    <w:rPr>
      <w:rFonts w:cs="Calibri"/>
      <w:szCs w:val="16"/>
    </w:rPr>
  </w:style>
  <w:style w:type="character" w:customStyle="1" w:styleId="BodyText3Char">
    <w:name w:val="Body Text 3 Char"/>
    <w:basedOn w:val="DefaultParagraphFont"/>
    <w:link w:val="BodyText3"/>
    <w:rsid w:val="001F0A56"/>
    <w:rPr>
      <w:rFonts w:ascii="Calibri" w:hAnsi="Calibri" w:cs="Calibri"/>
      <w:sz w:val="22"/>
      <w:szCs w:val="16"/>
    </w:rPr>
  </w:style>
  <w:style w:type="character" w:customStyle="1" w:styleId="StyleBold">
    <w:name w:val="Style Bold"/>
    <w:basedOn w:val="DefaultParagraphFont"/>
    <w:uiPriority w:val="9"/>
    <w:semiHidden/>
    <w:rsid w:val="001F0A56"/>
    <w:rPr>
      <w:b/>
      <w:bCs/>
    </w:rPr>
  </w:style>
  <w:style w:type="character" w:customStyle="1" w:styleId="body-text">
    <w:name w:val="body-text"/>
    <w:basedOn w:val="DefaultParagraphFont"/>
    <w:rsid w:val="001F0A56"/>
  </w:style>
  <w:style w:type="paragraph" w:customStyle="1" w:styleId="StyleStyle411ptBoldBorderSinglesolidlineAuto0">
    <w:name w:val="Style Style4 + 11 pt Bold Border: : (Single solid line Auto  0...."/>
    <w:basedOn w:val="Normal"/>
    <w:link w:val="StyleStyle411ptBoldBorderSinglesolidlineAuto0Char"/>
    <w:qFormat/>
    <w:rsid w:val="001F0A56"/>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F0A56"/>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F0A56"/>
    <w:rPr>
      <w:rFonts w:ascii="Segoe UI" w:eastAsiaTheme="minorHAnsi" w:hAnsi="Segoe UI" w:cs="Segoe UI"/>
      <w:sz w:val="18"/>
      <w:szCs w:val="18"/>
    </w:rPr>
  </w:style>
  <w:style w:type="character" w:customStyle="1" w:styleId="globalcontentbody">
    <w:name w:val="globalcontentbody"/>
    <w:basedOn w:val="DefaultParagraphFont"/>
    <w:rsid w:val="001F0A56"/>
  </w:style>
  <w:style w:type="paragraph" w:customStyle="1" w:styleId="StyleStyle112pt">
    <w:name w:val="Style Style1 + 12 pt"/>
    <w:basedOn w:val="Normal"/>
    <w:link w:val="StyleStyle112ptChar"/>
    <w:qFormat/>
    <w:rsid w:val="001F0A56"/>
    <w:rPr>
      <w:rFonts w:eastAsia="SimSun" w:cs="Calibri"/>
      <w:u w:val="single"/>
      <w:lang w:eastAsia="zh-CN"/>
    </w:rPr>
  </w:style>
  <w:style w:type="character" w:customStyle="1" w:styleId="StyleStyle112ptChar">
    <w:name w:val="Style Style1 + 12 pt Char"/>
    <w:basedOn w:val="DefaultParagraphFont"/>
    <w:link w:val="StyleStyle112pt"/>
    <w:rsid w:val="001F0A56"/>
    <w:rPr>
      <w:rFonts w:ascii="Calibri" w:eastAsia="SimSun" w:hAnsi="Calibri" w:cs="Calibri"/>
      <w:sz w:val="22"/>
      <w:u w:val="single"/>
      <w:lang w:eastAsia="zh-CN"/>
    </w:rPr>
  </w:style>
  <w:style w:type="paragraph" w:customStyle="1" w:styleId="MinimizedText">
    <w:name w:val="Minimized Text"/>
    <w:basedOn w:val="Normal"/>
    <w:link w:val="MinimizedTextChar"/>
    <w:qFormat/>
    <w:rsid w:val="001F0A56"/>
    <w:rPr>
      <w:rFonts w:eastAsia="Times New Roman" w:cs="Calibri"/>
    </w:rPr>
  </w:style>
  <w:style w:type="character" w:customStyle="1" w:styleId="MinimizedTextChar">
    <w:name w:val="Minimized Text Char"/>
    <w:basedOn w:val="DefaultParagraphFont"/>
    <w:link w:val="MinimizedText"/>
    <w:rsid w:val="001F0A56"/>
    <w:rPr>
      <w:rFonts w:ascii="Calibri" w:eastAsia="Times New Roman" w:hAnsi="Calibri" w:cs="Calibri"/>
      <w:sz w:val="22"/>
    </w:rPr>
  </w:style>
  <w:style w:type="character" w:customStyle="1" w:styleId="term1">
    <w:name w:val="term1"/>
    <w:basedOn w:val="DefaultParagraphFont"/>
    <w:rsid w:val="001F0A56"/>
    <w:rPr>
      <w:b/>
      <w:bCs/>
    </w:rPr>
  </w:style>
  <w:style w:type="character" w:customStyle="1" w:styleId="Styleterm111ptUnderline">
    <w:name w:val="Style term1 + 11 pt Underline"/>
    <w:basedOn w:val="term1"/>
    <w:rsid w:val="001F0A56"/>
    <w:rPr>
      <w:b/>
      <w:bCs/>
      <w:sz w:val="20"/>
      <w:u w:val="single"/>
    </w:rPr>
  </w:style>
  <w:style w:type="paragraph" w:customStyle="1" w:styleId="StyleMinimizedTextArialNarrow10pt">
    <w:name w:val="Style Minimized Text + Arial Narrow 10 pt"/>
    <w:basedOn w:val="MinimizedText"/>
    <w:link w:val="StyleMinimizedTextArialNarrow10ptChar"/>
    <w:qFormat/>
    <w:rsid w:val="001F0A56"/>
    <w:rPr>
      <w:sz w:val="20"/>
    </w:rPr>
  </w:style>
  <w:style w:type="character" w:customStyle="1" w:styleId="StyleMinimizedTextArialNarrow10ptChar">
    <w:name w:val="Style Minimized Text + Arial Narrow 10 pt Char"/>
    <w:basedOn w:val="MinimizedTextChar"/>
    <w:link w:val="StyleMinimizedTextArialNarrow10pt"/>
    <w:rsid w:val="001F0A56"/>
    <w:rPr>
      <w:rFonts w:ascii="Calibri" w:eastAsia="Times New Roman" w:hAnsi="Calibri" w:cs="Calibri"/>
      <w:sz w:val="20"/>
    </w:rPr>
  </w:style>
  <w:style w:type="character" w:customStyle="1" w:styleId="Styleunderline11ptBold">
    <w:name w:val="Style underline + 11 pt Bold"/>
    <w:basedOn w:val="underline"/>
    <w:rsid w:val="001F0A5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F0A56"/>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F0A56"/>
    <w:rPr>
      <w:rFonts w:ascii="Calibri" w:eastAsia="Times New Roman" w:hAnsi="Calibri" w:cs="Calibri"/>
      <w:sz w:val="22"/>
      <w:u w:val="single"/>
      <w:bdr w:val="single" w:sz="4" w:space="0" w:color="auto"/>
    </w:rPr>
  </w:style>
  <w:style w:type="character" w:customStyle="1" w:styleId="Style9pt">
    <w:name w:val="Style 9 pt"/>
    <w:basedOn w:val="DefaultParagraphFont"/>
    <w:rsid w:val="001F0A56"/>
    <w:rPr>
      <w:rFonts w:ascii="Times New Roman" w:hAnsi="Times New Roman"/>
      <w:sz w:val="20"/>
    </w:rPr>
  </w:style>
  <w:style w:type="paragraph" w:customStyle="1" w:styleId="StyleStyle49pt3">
    <w:name w:val="Style Style4 + 9 pt3"/>
    <w:basedOn w:val="Style4"/>
    <w:link w:val="StyleStyle49pt3Char"/>
    <w:qFormat/>
    <w:rsid w:val="001F0A56"/>
    <w:rPr>
      <w:rFonts w:cs="Times New Roman"/>
    </w:rPr>
  </w:style>
  <w:style w:type="character" w:customStyle="1" w:styleId="StyleStyle49pt3Char">
    <w:name w:val="Style Style4 + 9 pt3 Char"/>
    <w:basedOn w:val="Style4Char"/>
    <w:link w:val="StyleStyle49pt3"/>
    <w:rsid w:val="001F0A56"/>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F0A56"/>
    <w:rPr>
      <w:rFonts w:cs="Times New Roman"/>
      <w:b/>
      <w:bCs/>
    </w:rPr>
  </w:style>
  <w:style w:type="character" w:customStyle="1" w:styleId="StyleStyle4BoldChar">
    <w:name w:val="Style Style4 + Bold Char"/>
    <w:basedOn w:val="Style4Char"/>
    <w:link w:val="StyleStyle4Bold"/>
    <w:rsid w:val="001F0A56"/>
    <w:rPr>
      <w:rFonts w:ascii="Calibri" w:eastAsia="Times New Roman" w:hAnsi="Calibri" w:cs="Times New Roman"/>
      <w:b/>
      <w:bCs/>
      <w:sz w:val="22"/>
      <w:u w:val="single"/>
    </w:rPr>
  </w:style>
  <w:style w:type="character" w:customStyle="1" w:styleId="CharChar11">
    <w:name w:val="Char Char11"/>
    <w:basedOn w:val="DefaultParagraphFont"/>
    <w:rsid w:val="001F0A56"/>
    <w:rPr>
      <w:rFonts w:cs="Arial"/>
      <w:bCs/>
      <w:szCs w:val="26"/>
      <w:u w:val="single"/>
      <w:lang w:val="en-US" w:eastAsia="en-US" w:bidi="ar-SA"/>
    </w:rPr>
  </w:style>
  <w:style w:type="character" w:customStyle="1" w:styleId="authorbio">
    <w:name w:val="authorbio"/>
    <w:basedOn w:val="DefaultParagraphFont"/>
    <w:rsid w:val="001F0A56"/>
  </w:style>
  <w:style w:type="character" w:customStyle="1" w:styleId="a">
    <w:name w:val="a"/>
    <w:basedOn w:val="DefaultParagraphFont"/>
    <w:rsid w:val="001F0A56"/>
  </w:style>
  <w:style w:type="character" w:customStyle="1" w:styleId="StyleStyleUnderline411pt">
    <w:name w:val="Style Style Underline4 + 11 pt"/>
    <w:basedOn w:val="DefaultParagraphFont"/>
    <w:rsid w:val="001F0A56"/>
    <w:rPr>
      <w:sz w:val="20"/>
      <w:u w:val="single"/>
    </w:rPr>
  </w:style>
  <w:style w:type="character" w:customStyle="1" w:styleId="StyleStyleUnderline411ptBold">
    <w:name w:val="Style Style Underline4 + 11 pt Bold"/>
    <w:basedOn w:val="DefaultParagraphFont"/>
    <w:rsid w:val="001F0A56"/>
    <w:rPr>
      <w:b/>
      <w:bCs/>
      <w:sz w:val="20"/>
      <w:u w:val="single"/>
    </w:rPr>
  </w:style>
  <w:style w:type="character" w:customStyle="1" w:styleId="StyleStyleUnderline311pt">
    <w:name w:val="Style Style Underline3 + 11 pt"/>
    <w:basedOn w:val="DefaultParagraphFont"/>
    <w:rsid w:val="001F0A56"/>
    <w:rPr>
      <w:sz w:val="20"/>
      <w:u w:val="single"/>
    </w:rPr>
  </w:style>
  <w:style w:type="character" w:customStyle="1" w:styleId="StyleStyleUnderline311ptBold">
    <w:name w:val="Style Style Underline3 + 11 pt Bold"/>
    <w:basedOn w:val="DefaultParagraphFont"/>
    <w:rsid w:val="001F0A56"/>
    <w:rPr>
      <w:b/>
      <w:bCs/>
      <w:sz w:val="20"/>
      <w:u w:val="single"/>
    </w:rPr>
  </w:style>
  <w:style w:type="character" w:customStyle="1" w:styleId="StyleUnderline3">
    <w:name w:val="Style Underline3"/>
    <w:basedOn w:val="DefaultParagraphFont"/>
    <w:rsid w:val="001F0A56"/>
    <w:rPr>
      <w:u w:val="single"/>
    </w:rPr>
  </w:style>
  <w:style w:type="paragraph" w:customStyle="1" w:styleId="StyleStyle111ptBorderSinglesolidlineAuto05ptL">
    <w:name w:val="Style Style1 + 11 pt Border: : (Single solid line Auto  0.5 pt L..."/>
    <w:link w:val="StyleStyle111ptBorderSinglesolidlineAuto05ptLChar"/>
    <w:qFormat/>
    <w:rsid w:val="001F0A5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F0A5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F0A56"/>
    <w:rPr>
      <w:u w:val="single"/>
    </w:rPr>
  </w:style>
  <w:style w:type="character" w:customStyle="1" w:styleId="NothingChar">
    <w:name w:val="Nothing Char"/>
    <w:basedOn w:val="DefaultParagraphFont"/>
    <w:link w:val="Nothing"/>
    <w:rsid w:val="001F0A56"/>
    <w:rPr>
      <w:rFonts w:ascii="Times New Roman" w:eastAsia="Times New Roman" w:hAnsi="Times New Roman" w:cs="Times New Roman"/>
      <w:sz w:val="20"/>
    </w:rPr>
  </w:style>
  <w:style w:type="character" w:customStyle="1" w:styleId="CardsFont12pt0">
    <w:name w:val="Cards + Font 12pt"/>
    <w:basedOn w:val="DefaultParagraphFont"/>
    <w:rsid w:val="001F0A56"/>
    <w:rPr>
      <w:rFonts w:ascii="Times New Roman" w:eastAsia="Calibri" w:hAnsi="Times New Roman" w:cs="Times New Roman"/>
      <w:sz w:val="24"/>
      <w:szCs w:val="20"/>
      <w:u w:val="single"/>
    </w:rPr>
  </w:style>
  <w:style w:type="character" w:customStyle="1" w:styleId="SmallTextChar0">
    <w:name w:val="Small Text Char"/>
    <w:basedOn w:val="CardTextChar0"/>
    <w:rsid w:val="001F0A56"/>
    <w:rPr>
      <w:rFonts w:ascii="Times New Roman" w:eastAsia="MS Mincho" w:hAnsi="Times New Roman" w:cs="Times New Roman"/>
      <w:sz w:val="15"/>
      <w:szCs w:val="24"/>
      <w:lang w:eastAsia="ja-JP"/>
    </w:rPr>
  </w:style>
  <w:style w:type="paragraph" w:customStyle="1" w:styleId="Circled">
    <w:name w:val="Circled"/>
    <w:link w:val="CircledChar"/>
    <w:qFormat/>
    <w:rsid w:val="001F0A5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F0A56"/>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F0A5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F0A56"/>
  </w:style>
  <w:style w:type="character" w:customStyle="1" w:styleId="part-of-speech">
    <w:name w:val="part-of-speech"/>
    <w:basedOn w:val="DefaultParagraphFont"/>
    <w:rsid w:val="001F0A56"/>
  </w:style>
  <w:style w:type="character" w:customStyle="1" w:styleId="sep">
    <w:name w:val="sep"/>
    <w:basedOn w:val="DefaultParagraphFont"/>
    <w:rsid w:val="001F0A56"/>
  </w:style>
  <w:style w:type="character" w:customStyle="1" w:styleId="pron">
    <w:name w:val="pron"/>
    <w:basedOn w:val="DefaultParagraphFont"/>
    <w:rsid w:val="001F0A56"/>
  </w:style>
  <w:style w:type="paragraph" w:customStyle="1" w:styleId="StyleStyle4LatinTimesNewRomanAsianSimSun">
    <w:name w:val="Style Style4 + (Latin) Times New Roman (Asian) SimSun"/>
    <w:basedOn w:val="Normal"/>
    <w:link w:val="StyleStyle4LatinTimesNewRomanAsianSimSunChar"/>
    <w:qFormat/>
    <w:rsid w:val="001F0A56"/>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1F0A56"/>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F0A56"/>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F0A56"/>
    <w:rPr>
      <w:rFonts w:ascii="Calibri" w:eastAsia="SimSun" w:hAnsi="Calibri" w:cs="Calibri"/>
      <w:b/>
      <w:bCs/>
      <w:sz w:val="22"/>
      <w:u w:val="single"/>
    </w:rPr>
  </w:style>
  <w:style w:type="character" w:customStyle="1" w:styleId="CharChar3">
    <w:name w:val="Char Char3"/>
    <w:basedOn w:val="DefaultParagraphFont"/>
    <w:rsid w:val="001F0A5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F0A56"/>
    <w:rPr>
      <w:bCs/>
      <w:szCs w:val="26"/>
      <w:u w:val="single"/>
    </w:rPr>
  </w:style>
  <w:style w:type="paragraph" w:styleId="Subtitle">
    <w:name w:val="Subtitle"/>
    <w:aliases w:val="Underlined card text"/>
    <w:basedOn w:val="Normal"/>
    <w:next w:val="Normal"/>
    <w:link w:val="SubtitleChar"/>
    <w:uiPriority w:val="99"/>
    <w:qFormat/>
    <w:rsid w:val="001F0A56"/>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1F0A56"/>
    <w:rPr>
      <w:color w:val="5A5A5A" w:themeColor="text1" w:themeTint="A5"/>
      <w:spacing w:val="15"/>
      <w:sz w:val="22"/>
      <w:szCs w:val="22"/>
    </w:rPr>
  </w:style>
  <w:style w:type="paragraph" w:customStyle="1" w:styleId="StyleStyle411pt1">
    <w:name w:val="Style Style4 + 11 pt1"/>
    <w:basedOn w:val="Style4"/>
    <w:link w:val="StyleStyle411pt1Char"/>
    <w:qFormat/>
    <w:rsid w:val="001F0A56"/>
    <w:rPr>
      <w:rFonts w:cs="Times New Roman"/>
    </w:rPr>
  </w:style>
  <w:style w:type="character" w:customStyle="1" w:styleId="StyleStyle411pt1Char">
    <w:name w:val="Style Style4 + 11 pt1 Char"/>
    <w:basedOn w:val="Style4Char"/>
    <w:link w:val="StyleStyle411pt1"/>
    <w:rsid w:val="001F0A56"/>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F0A56"/>
    <w:rPr>
      <w:b/>
      <w:u w:val="single"/>
      <w:lang w:val="en-US" w:eastAsia="en-US" w:bidi="ar-SA"/>
    </w:rPr>
  </w:style>
  <w:style w:type="character" w:customStyle="1" w:styleId="StyleUnderlineCharChar111pt">
    <w:name w:val="Style Underline Char Char1 + 11 pt"/>
    <w:basedOn w:val="DefaultParagraphFont"/>
    <w:rsid w:val="001F0A5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F0A5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F0A5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F0A56"/>
    <w:rPr>
      <w:sz w:val="22"/>
      <w:u w:val="single"/>
    </w:rPr>
  </w:style>
  <w:style w:type="paragraph" w:customStyle="1" w:styleId="StyleMinimizedTextArialNarrow9pt">
    <w:name w:val="Style Minimized Text + Arial Narrow 9 pt"/>
    <w:basedOn w:val="Normal"/>
    <w:link w:val="StyleMinimizedTextArialNarrow9ptChar"/>
    <w:qFormat/>
    <w:rsid w:val="001F0A56"/>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1F0A5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F0A5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F0A5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F0A5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F0A5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F0A5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F0A56"/>
    <w:rPr>
      <w:b w:val="0"/>
      <w:bCs/>
      <w:sz w:val="20"/>
      <w:u w:val="single"/>
      <w:lang w:val="en-US" w:eastAsia="en-US" w:bidi="ar-SA"/>
    </w:rPr>
  </w:style>
  <w:style w:type="character" w:customStyle="1" w:styleId="Styleunderline9pt">
    <w:name w:val="Style underline + 9 pt"/>
    <w:basedOn w:val="underline"/>
    <w:rsid w:val="001F0A56"/>
    <w:rPr>
      <w:rFonts w:ascii="Times New Roman" w:hAnsi="Times New Roman" w:cs="Times New Roman"/>
      <w:b/>
      <w:sz w:val="20"/>
      <w:u w:val="single"/>
    </w:rPr>
  </w:style>
  <w:style w:type="character" w:customStyle="1" w:styleId="StyleTimesNewRoman9pt">
    <w:name w:val="Style Times New Roman 9 pt"/>
    <w:basedOn w:val="DefaultParagraphFont"/>
    <w:rsid w:val="001F0A56"/>
    <w:rPr>
      <w:rFonts w:ascii="Times New Roman" w:hAnsi="Times New Roman"/>
      <w:sz w:val="20"/>
    </w:rPr>
  </w:style>
  <w:style w:type="character" w:customStyle="1" w:styleId="Styleunderline9pt1">
    <w:name w:val="Style underline + 9 pt1"/>
    <w:basedOn w:val="underline"/>
    <w:rsid w:val="001F0A5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F0A5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F0A5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F0A56"/>
    <w:rPr>
      <w:b/>
      <w:bCs/>
      <w:noProof w:val="0"/>
      <w:sz w:val="20"/>
      <w:u w:val="single"/>
      <w:lang w:val="en-US" w:eastAsia="en-US" w:bidi="ar-SA"/>
    </w:rPr>
  </w:style>
  <w:style w:type="character" w:customStyle="1" w:styleId="Hyperlink23">
    <w:name w:val="Hyperlink23"/>
    <w:basedOn w:val="DefaultParagraphFont"/>
    <w:rsid w:val="001F0A56"/>
    <w:rPr>
      <w:color w:val="3300CC"/>
      <w:u w:val="single"/>
    </w:rPr>
  </w:style>
  <w:style w:type="paragraph" w:customStyle="1" w:styleId="cardCharChar">
    <w:name w:val="card Char Char"/>
    <w:basedOn w:val="Normal"/>
    <w:link w:val="cardCharCharChar"/>
    <w:qFormat/>
    <w:rsid w:val="001F0A56"/>
    <w:pPr>
      <w:ind w:left="288" w:right="288"/>
    </w:pPr>
    <w:rPr>
      <w:rFonts w:eastAsia="Times New Roman" w:cs="Calibri"/>
      <w:szCs w:val="20"/>
    </w:rPr>
  </w:style>
  <w:style w:type="character" w:customStyle="1" w:styleId="cardCharCharChar">
    <w:name w:val="card Char Char Char"/>
    <w:basedOn w:val="DefaultParagraphFont"/>
    <w:link w:val="cardCharChar"/>
    <w:rsid w:val="001F0A56"/>
    <w:rPr>
      <w:rFonts w:ascii="Calibri" w:eastAsia="Times New Roman" w:hAnsi="Calibri" w:cs="Calibri"/>
      <w:sz w:val="22"/>
      <w:szCs w:val="20"/>
    </w:rPr>
  </w:style>
  <w:style w:type="character" w:customStyle="1" w:styleId="StyleunderlineArialNarrow9ptBold">
    <w:name w:val="Style underline + Arial Narrow 9 pt Bold"/>
    <w:basedOn w:val="underline"/>
    <w:rsid w:val="001F0A5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F0A56"/>
  </w:style>
  <w:style w:type="character" w:customStyle="1" w:styleId="StylecardCharCharArialNarrow9ptChar">
    <w:name w:val="Style card Char Char + Arial Narrow 9 pt Char"/>
    <w:basedOn w:val="cardCharCharChar"/>
    <w:link w:val="StylecardCharCharArialNarrow9pt"/>
    <w:rsid w:val="001F0A56"/>
    <w:rPr>
      <w:rFonts w:ascii="Calibri" w:eastAsia="Times New Roman" w:hAnsi="Calibri" w:cs="Calibri"/>
      <w:sz w:val="22"/>
      <w:szCs w:val="20"/>
    </w:rPr>
  </w:style>
  <w:style w:type="character" w:customStyle="1" w:styleId="UnderlineCharCharChar">
    <w:name w:val="Underline Char Char Char"/>
    <w:basedOn w:val="DefaultParagraphFont"/>
    <w:rsid w:val="001F0A56"/>
    <w:rPr>
      <w:noProof w:val="0"/>
      <w:u w:val="single"/>
      <w:lang w:val="en-US" w:eastAsia="en-US" w:bidi="ar-SA"/>
    </w:rPr>
  </w:style>
  <w:style w:type="character" w:customStyle="1" w:styleId="CardTextChar1">
    <w:name w:val="Card Text Char1"/>
    <w:basedOn w:val="DefaultParagraphFont"/>
    <w:rsid w:val="001F0A5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F0A5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F0A5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F0A5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F0A5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F0A5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F0A5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F0A5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F0A56"/>
    <w:rPr>
      <w:rFonts w:eastAsia="Times New Roman" w:cs="Calibri"/>
    </w:rPr>
  </w:style>
  <w:style w:type="character" w:customStyle="1" w:styleId="TextsmallChar">
    <w:name w:val="Textsmall Char"/>
    <w:basedOn w:val="DefaultParagraphFont"/>
    <w:link w:val="Textsmall"/>
    <w:rsid w:val="001F0A56"/>
    <w:rPr>
      <w:rFonts w:ascii="Calibri" w:eastAsia="Times New Roman" w:hAnsi="Calibri" w:cs="Calibri"/>
      <w:sz w:val="22"/>
    </w:rPr>
  </w:style>
  <w:style w:type="character" w:customStyle="1" w:styleId="CharChar111">
    <w:name w:val="Char Char111"/>
    <w:basedOn w:val="DefaultParagraphFont"/>
    <w:rsid w:val="001F0A56"/>
    <w:rPr>
      <w:rFonts w:cs="Arial"/>
      <w:bCs/>
      <w:szCs w:val="26"/>
      <w:u w:val="single"/>
      <w:lang w:val="en-US" w:eastAsia="en-US" w:bidi="ar-SA"/>
    </w:rPr>
  </w:style>
  <w:style w:type="character" w:customStyle="1" w:styleId="UnderlineBold">
    <w:name w:val="Underline + Bold"/>
    <w:uiPriority w:val="1"/>
    <w:qFormat/>
    <w:rsid w:val="001F0A56"/>
    <w:rPr>
      <w:b/>
      <w:sz w:val="20"/>
      <w:u w:val="single"/>
    </w:rPr>
  </w:style>
  <w:style w:type="paragraph" w:customStyle="1" w:styleId="cardtextsmall">
    <w:name w:val="card text small"/>
    <w:basedOn w:val="Normal"/>
    <w:qFormat/>
    <w:rsid w:val="001F0A56"/>
    <w:rPr>
      <w:rFonts w:ascii="Arial Narrow" w:eastAsia="Times New Roman" w:hAnsi="Arial Narrow" w:cs="Calibri"/>
    </w:rPr>
  </w:style>
  <w:style w:type="character" w:customStyle="1" w:styleId="AUnterdline">
    <w:name w:val="AUnterdline"/>
    <w:qFormat/>
    <w:rsid w:val="001F0A5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F0A56"/>
    <w:rPr>
      <w:rFonts w:ascii="Times New Roman" w:hAnsi="Times New Roman"/>
      <w:b/>
      <w:bCs/>
      <w:sz w:val="20"/>
      <w:u w:val="single"/>
      <w:bdr w:val="single" w:sz="4" w:space="0" w:color="auto"/>
    </w:rPr>
  </w:style>
  <w:style w:type="character" w:customStyle="1" w:styleId="highlightedsearchterm">
    <w:name w:val="highlightedsearchterm"/>
    <w:rsid w:val="001F0A56"/>
  </w:style>
  <w:style w:type="character" w:customStyle="1" w:styleId="StyleUnderline1">
    <w:name w:val="Style Underline1"/>
    <w:basedOn w:val="DefaultParagraphFont"/>
    <w:rsid w:val="001F0A56"/>
    <w:rPr>
      <w:rFonts w:ascii="Times New Roman" w:hAnsi="Times New Roman"/>
      <w:sz w:val="20"/>
      <w:u w:val="single"/>
    </w:rPr>
  </w:style>
  <w:style w:type="paragraph" w:customStyle="1" w:styleId="CardIndented">
    <w:name w:val="Card (Indented)"/>
    <w:basedOn w:val="Normal"/>
    <w:link w:val="CardIndentedChar"/>
    <w:qFormat/>
    <w:rsid w:val="001F0A56"/>
    <w:pPr>
      <w:ind w:left="288"/>
    </w:pPr>
    <w:rPr>
      <w:rFonts w:cs="Calibri"/>
    </w:rPr>
  </w:style>
  <w:style w:type="paragraph" w:customStyle="1" w:styleId="StyleStyle49pt10">
    <w:name w:val="Style Style4 + 9 pt10"/>
    <w:basedOn w:val="Style4"/>
    <w:link w:val="StyleStyle49pt10Char"/>
    <w:qFormat/>
    <w:rsid w:val="001F0A56"/>
    <w:rPr>
      <w:rFonts w:cs="Times New Roman"/>
    </w:rPr>
  </w:style>
  <w:style w:type="character" w:customStyle="1" w:styleId="StyleStyle49pt10Char">
    <w:name w:val="Style Style4 + 9 pt10 Char"/>
    <w:basedOn w:val="Style4Char"/>
    <w:link w:val="StyleStyle49pt10"/>
    <w:rsid w:val="001F0A56"/>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F0A56"/>
    <w:rPr>
      <w:rFonts w:cs="Times New Roman"/>
      <w:b/>
      <w:bCs/>
    </w:rPr>
  </w:style>
  <w:style w:type="character" w:customStyle="1" w:styleId="StyleStyle49ptBold7Char">
    <w:name w:val="Style Style4 + 9 pt Bold7 Char"/>
    <w:link w:val="StyleStyle49ptBold7"/>
    <w:rsid w:val="001F0A5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F0A56"/>
    <w:pPr>
      <w:ind w:left="288"/>
    </w:pPr>
    <w:rPr>
      <w:rFonts w:eastAsia="Times New Roman" w:cs="Calibri"/>
      <w:u w:val="single"/>
    </w:rPr>
  </w:style>
  <w:style w:type="character" w:customStyle="1" w:styleId="NormalUnderlineChar">
    <w:name w:val="Normal Underline Char"/>
    <w:link w:val="NormalUnderline"/>
    <w:rsid w:val="001F0A56"/>
    <w:rPr>
      <w:rFonts w:ascii="Calibri" w:eastAsia="Times New Roman" w:hAnsi="Calibri" w:cs="Calibri"/>
      <w:sz w:val="22"/>
      <w:u w:val="single"/>
    </w:rPr>
  </w:style>
  <w:style w:type="character" w:customStyle="1" w:styleId="DontRead">
    <w:name w:val="Don't Read"/>
    <w:qFormat/>
    <w:rsid w:val="001F0A56"/>
    <w:rPr>
      <w:rFonts w:ascii="Times New Roman" w:hAnsi="Times New Roman"/>
      <w:sz w:val="16"/>
    </w:rPr>
  </w:style>
  <w:style w:type="paragraph" w:customStyle="1" w:styleId="Underlinestyle">
    <w:name w:val="Underline style"/>
    <w:basedOn w:val="Normal"/>
    <w:qFormat/>
    <w:rsid w:val="001F0A56"/>
    <w:rPr>
      <w:rFonts w:eastAsia="Times New Roman" w:cs="Calibri"/>
      <w:u w:val="single"/>
    </w:rPr>
  </w:style>
  <w:style w:type="character" w:customStyle="1" w:styleId="Style11ptUnderline3">
    <w:name w:val="Style 11 pt Underline3"/>
    <w:rsid w:val="001F0A56"/>
    <w:rPr>
      <w:sz w:val="20"/>
      <w:u w:val="single"/>
    </w:rPr>
  </w:style>
  <w:style w:type="character" w:customStyle="1" w:styleId="27">
    <w:name w:val="27"/>
    <w:rsid w:val="001F0A56"/>
    <w:rPr>
      <w:rFonts w:cs="Arial"/>
      <w:bCs/>
      <w:sz w:val="20"/>
      <w:u w:val="single"/>
      <w:lang w:val="en-US" w:eastAsia="en-US" w:bidi="ar-SA"/>
    </w:rPr>
  </w:style>
  <w:style w:type="character" w:customStyle="1" w:styleId="2">
    <w:name w:val="2"/>
    <w:rsid w:val="001F0A56"/>
    <w:rPr>
      <w:rFonts w:cs="Arial"/>
      <w:bCs/>
      <w:sz w:val="20"/>
      <w:u w:val="single"/>
      <w:lang w:val="en-US" w:eastAsia="en-US" w:bidi="ar-SA"/>
    </w:rPr>
  </w:style>
  <w:style w:type="character" w:customStyle="1" w:styleId="Style9ptUnderline11">
    <w:name w:val="Style 9 pt Underline11"/>
    <w:basedOn w:val="DefaultParagraphFont"/>
    <w:rsid w:val="001F0A56"/>
    <w:rPr>
      <w:sz w:val="20"/>
      <w:u w:val="single"/>
    </w:rPr>
  </w:style>
  <w:style w:type="character" w:customStyle="1" w:styleId="Style9ptBoldUnderline5">
    <w:name w:val="Style 9 pt Bold Underline5"/>
    <w:basedOn w:val="DefaultParagraphFont"/>
    <w:rsid w:val="001F0A56"/>
    <w:rPr>
      <w:b/>
      <w:bCs/>
      <w:sz w:val="20"/>
      <w:u w:val="single"/>
    </w:rPr>
  </w:style>
  <w:style w:type="character" w:customStyle="1" w:styleId="CharChar114">
    <w:name w:val="Char Char114"/>
    <w:basedOn w:val="DefaultParagraphFont"/>
    <w:rsid w:val="001F0A56"/>
    <w:rPr>
      <w:rFonts w:cs="Arial"/>
      <w:bCs/>
      <w:szCs w:val="26"/>
      <w:u w:val="single"/>
      <w:lang w:val="en-US" w:eastAsia="en-US" w:bidi="ar-SA"/>
    </w:rPr>
  </w:style>
  <w:style w:type="character" w:customStyle="1" w:styleId="CharChar113">
    <w:name w:val="Char Char113"/>
    <w:basedOn w:val="DefaultParagraphFont"/>
    <w:rsid w:val="001F0A56"/>
    <w:rPr>
      <w:rFonts w:cs="Arial"/>
      <w:bCs/>
      <w:szCs w:val="26"/>
      <w:u w:val="single"/>
      <w:lang w:val="en-US" w:eastAsia="en-US" w:bidi="ar-SA"/>
    </w:rPr>
  </w:style>
  <w:style w:type="character" w:customStyle="1" w:styleId="CharChar112">
    <w:name w:val="Char Char112"/>
    <w:basedOn w:val="DefaultParagraphFont"/>
    <w:rsid w:val="001F0A56"/>
    <w:rPr>
      <w:rFonts w:cs="Arial"/>
      <w:bCs/>
      <w:szCs w:val="26"/>
      <w:u w:val="single"/>
      <w:lang w:val="en-US" w:eastAsia="en-US" w:bidi="ar-SA"/>
    </w:rPr>
  </w:style>
  <w:style w:type="character" w:customStyle="1" w:styleId="ssl0">
    <w:name w:val="ss_l0"/>
    <w:basedOn w:val="DefaultParagraphFont"/>
    <w:rsid w:val="001F0A56"/>
  </w:style>
  <w:style w:type="character" w:customStyle="1" w:styleId="CommentSubjectChar1">
    <w:name w:val="Comment Subject Char1"/>
    <w:basedOn w:val="CommentTextChar"/>
    <w:uiPriority w:val="99"/>
    <w:semiHidden/>
    <w:rsid w:val="001F0A56"/>
    <w:rPr>
      <w:rFonts w:ascii="Calibri" w:eastAsiaTheme="minorHAnsi" w:hAnsi="Calibri" w:cs="Calibri"/>
      <w:b/>
      <w:bCs/>
      <w:sz w:val="22"/>
      <w:szCs w:val="20"/>
    </w:rPr>
  </w:style>
  <w:style w:type="paragraph" w:customStyle="1" w:styleId="WW-Default1">
    <w:name w:val="WW-Default1"/>
    <w:basedOn w:val="Normal"/>
    <w:qFormat/>
    <w:rsid w:val="001F0A56"/>
    <w:pPr>
      <w:suppressAutoHyphens/>
    </w:pPr>
    <w:rPr>
      <w:rFonts w:eastAsia="Times New Roman" w:cs="Calibri"/>
      <w:b/>
      <w:bCs/>
      <w:szCs w:val="20"/>
      <w:lang w:eastAsia="ar-SA"/>
    </w:rPr>
  </w:style>
  <w:style w:type="paragraph" w:customStyle="1" w:styleId="Normal1">
    <w:name w:val="Normal1"/>
    <w:basedOn w:val="BodyText"/>
    <w:qFormat/>
    <w:rsid w:val="001F0A56"/>
    <w:pPr>
      <w:widowControl/>
    </w:pPr>
    <w:rPr>
      <w:sz w:val="22"/>
    </w:rPr>
  </w:style>
  <w:style w:type="character" w:customStyle="1" w:styleId="zoomme">
    <w:name w:val="zoomme"/>
    <w:basedOn w:val="DefaultParagraphFont"/>
    <w:rsid w:val="001F0A56"/>
  </w:style>
  <w:style w:type="character" w:customStyle="1" w:styleId="Date1">
    <w:name w:val="Date1"/>
    <w:basedOn w:val="DefaultParagraphFont"/>
    <w:rsid w:val="001F0A56"/>
  </w:style>
  <w:style w:type="character" w:customStyle="1" w:styleId="classauthor">
    <w:name w:val="class=&quot;author&quot;"/>
    <w:basedOn w:val="DefaultParagraphFont"/>
    <w:rsid w:val="001F0A56"/>
  </w:style>
  <w:style w:type="paragraph" w:customStyle="1" w:styleId="CardStyle">
    <w:name w:val="Card Style"/>
    <w:basedOn w:val="Normal"/>
    <w:link w:val="CardStyleChar"/>
    <w:qFormat/>
    <w:rsid w:val="001F0A56"/>
    <w:rPr>
      <w:rFonts w:eastAsia="Times New Roman" w:cs="Calibri"/>
    </w:rPr>
  </w:style>
  <w:style w:type="character" w:customStyle="1" w:styleId="CharCharChar">
    <w:name w:val="Char Char Char"/>
    <w:basedOn w:val="DefaultParagraphFont"/>
    <w:rsid w:val="001F0A56"/>
    <w:rPr>
      <w:rFonts w:cs="Arial"/>
      <w:bCs/>
      <w:szCs w:val="26"/>
      <w:u w:val="single"/>
      <w:lang w:val="en-US" w:eastAsia="en-US" w:bidi="ar-SA"/>
    </w:rPr>
  </w:style>
  <w:style w:type="character" w:customStyle="1" w:styleId="BoldUnderlineChar0">
    <w:name w:val="Bold Underline Char"/>
    <w:rsid w:val="001F0A56"/>
    <w:rPr>
      <w:rFonts w:ascii="Times New Roman" w:eastAsia="Times New Roman" w:hAnsi="Times New Roman"/>
      <w:b/>
      <w:bCs/>
      <w:szCs w:val="24"/>
      <w:u w:val="single"/>
    </w:rPr>
  </w:style>
  <w:style w:type="character" w:customStyle="1" w:styleId="texto1">
    <w:name w:val="texto1"/>
    <w:rsid w:val="001F0A56"/>
  </w:style>
  <w:style w:type="character" w:customStyle="1" w:styleId="apple-style-span">
    <w:name w:val="apple-style-span"/>
    <w:rsid w:val="001F0A56"/>
  </w:style>
  <w:style w:type="paragraph" w:customStyle="1" w:styleId="citenon-bold">
    <w:name w:val="cite non-bold"/>
    <w:basedOn w:val="Normal"/>
    <w:link w:val="citenon-boldChar"/>
    <w:qFormat/>
    <w:rsid w:val="001F0A56"/>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F0A5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F0A56"/>
    <w:rPr>
      <w:rFonts w:ascii="Calibri" w:eastAsia="Times New Roman" w:hAnsi="Calibri" w:cs="Arial"/>
      <w:b/>
      <w:szCs w:val="28"/>
    </w:rPr>
  </w:style>
  <w:style w:type="paragraph" w:customStyle="1" w:styleId="Style23">
    <w:name w:val="Style23"/>
    <w:basedOn w:val="Normal"/>
    <w:uiPriority w:val="99"/>
    <w:qFormat/>
    <w:rsid w:val="001F0A56"/>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F0A56"/>
    <w:rPr>
      <w:rFonts w:ascii="Calibri" w:eastAsia="Times New Roman" w:hAnsi="Calibri" w:cs="Calibri"/>
      <w:sz w:val="22"/>
      <w:lang w:bidi="en-US"/>
    </w:rPr>
  </w:style>
  <w:style w:type="character" w:customStyle="1" w:styleId="gray">
    <w:name w:val="gray"/>
    <w:basedOn w:val="DefaultParagraphFont"/>
    <w:rsid w:val="001F0A56"/>
  </w:style>
  <w:style w:type="paragraph" w:customStyle="1" w:styleId="Tagtemplate">
    <w:name w:val="Tagtemplate"/>
    <w:basedOn w:val="Normal"/>
    <w:link w:val="TagtemplateChar"/>
    <w:autoRedefine/>
    <w:qFormat/>
    <w:rsid w:val="001F0A56"/>
    <w:pPr>
      <w:keepNext/>
      <w:keepLines/>
    </w:pPr>
    <w:rPr>
      <w:rFonts w:eastAsia="Calibri" w:cs="Calibri"/>
      <w:b/>
    </w:rPr>
  </w:style>
  <w:style w:type="character" w:customStyle="1" w:styleId="TagtemplateChar">
    <w:name w:val="Tagtemplate Char"/>
    <w:basedOn w:val="DefaultParagraphFont"/>
    <w:link w:val="Tagtemplate"/>
    <w:rsid w:val="001F0A56"/>
    <w:rPr>
      <w:rFonts w:ascii="Calibri" w:eastAsia="Calibri" w:hAnsi="Calibri" w:cs="Calibri"/>
      <w:b/>
      <w:sz w:val="22"/>
    </w:rPr>
  </w:style>
  <w:style w:type="character" w:customStyle="1" w:styleId="Styleunderline11ptBorderSinglesolidlineAuto05p">
    <w:name w:val="Style underline + 11 pt Border: : (Single solid line Auto  0.5 p..."/>
    <w:rsid w:val="001F0A56"/>
    <w:rPr>
      <w:sz w:val="20"/>
      <w:u w:val="single"/>
      <w:bdr w:val="single" w:sz="4" w:space="0" w:color="auto"/>
    </w:rPr>
  </w:style>
  <w:style w:type="paragraph" w:customStyle="1" w:styleId="Citation-FirstLine">
    <w:name w:val="Citation - First Line"/>
    <w:basedOn w:val="Normal"/>
    <w:next w:val="Normal"/>
    <w:autoRedefine/>
    <w:qFormat/>
    <w:rsid w:val="001F0A56"/>
    <w:pPr>
      <w:spacing w:line="240" w:lineRule="atLeast"/>
      <w:jc w:val="both"/>
    </w:pPr>
    <w:rPr>
      <w:rFonts w:ascii="Book Antiqua" w:eastAsia="Times New Roman" w:hAnsi="Book Antiqua" w:cs="Calibri"/>
    </w:rPr>
  </w:style>
  <w:style w:type="character" w:customStyle="1" w:styleId="CardText-Underlined">
    <w:name w:val="Card Text - Underlined"/>
    <w:rsid w:val="001F0A56"/>
    <w:rPr>
      <w:b/>
      <w:sz w:val="20"/>
      <w:u w:val="single"/>
    </w:rPr>
  </w:style>
  <w:style w:type="paragraph" w:customStyle="1" w:styleId="Citation-Complete">
    <w:name w:val="Citation - Complete"/>
    <w:basedOn w:val="Normal"/>
    <w:next w:val="Normal"/>
    <w:link w:val="Citation-CompleteChar"/>
    <w:autoRedefine/>
    <w:qFormat/>
    <w:rsid w:val="001F0A56"/>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1F0A56"/>
    <w:rPr>
      <w:rFonts w:ascii="Book Antiqua" w:eastAsia="Times New Roman" w:hAnsi="Book Antiqua" w:cs="Calibri"/>
      <w:sz w:val="22"/>
    </w:rPr>
  </w:style>
  <w:style w:type="character" w:customStyle="1" w:styleId="MicroTextChar">
    <w:name w:val="MicroText Char"/>
    <w:link w:val="MicroText"/>
    <w:rsid w:val="001F0A56"/>
    <w:rPr>
      <w:rFonts w:ascii="Arial Narrow" w:hAnsi="Arial Narrow"/>
      <w:sz w:val="12"/>
    </w:rPr>
  </w:style>
  <w:style w:type="paragraph" w:customStyle="1" w:styleId="TagCite">
    <w:name w:val="Tag/Cite"/>
    <w:basedOn w:val="Normal"/>
    <w:qFormat/>
    <w:rsid w:val="001F0A56"/>
    <w:rPr>
      <w:rFonts w:eastAsia="Times New Roman" w:cs="Calibri"/>
      <w:b/>
    </w:rPr>
  </w:style>
  <w:style w:type="character" w:customStyle="1" w:styleId="BoldandUnderlineChar">
    <w:name w:val="Bold and Underline Char"/>
    <w:basedOn w:val="DefaultParagraphFont"/>
    <w:link w:val="BoldandUnderline"/>
    <w:locked/>
    <w:rsid w:val="001F0A56"/>
    <w:rPr>
      <w:b/>
      <w:u w:val="single"/>
    </w:rPr>
  </w:style>
  <w:style w:type="paragraph" w:customStyle="1" w:styleId="BoldandUnderline">
    <w:name w:val="Bold and Underline"/>
    <w:basedOn w:val="Normal"/>
    <w:link w:val="BoldandUnderlineChar"/>
    <w:qFormat/>
    <w:rsid w:val="001F0A56"/>
    <w:rPr>
      <w:rFonts w:asciiTheme="minorHAnsi" w:hAnsiTheme="minorHAnsi"/>
      <w:b/>
      <w:sz w:val="24"/>
      <w:u w:val="single"/>
    </w:rPr>
  </w:style>
  <w:style w:type="character" w:customStyle="1" w:styleId="hdr">
    <w:name w:val="hdr"/>
    <w:basedOn w:val="DefaultParagraphFont"/>
    <w:rsid w:val="001F0A56"/>
  </w:style>
  <w:style w:type="paragraph" w:customStyle="1" w:styleId="StyleStyle49ptBold3">
    <w:name w:val="Style Style4 + 9 pt Bold3"/>
    <w:basedOn w:val="Style4"/>
    <w:link w:val="StyleStyle49ptBold3Char"/>
    <w:qFormat/>
    <w:rsid w:val="001F0A56"/>
    <w:rPr>
      <w:rFonts w:cs="Times New Roman"/>
      <w:b/>
      <w:bCs/>
    </w:rPr>
  </w:style>
  <w:style w:type="character" w:customStyle="1" w:styleId="StyleStyle49ptBold3Char">
    <w:name w:val="Style Style4 + 9 pt Bold3 Char"/>
    <w:basedOn w:val="Style4Char"/>
    <w:link w:val="StyleStyle49ptBold3"/>
    <w:rsid w:val="001F0A56"/>
    <w:rPr>
      <w:rFonts w:ascii="Calibri" w:eastAsia="Times New Roman" w:hAnsi="Calibri" w:cs="Times New Roman"/>
      <w:b/>
      <w:bCs/>
      <w:sz w:val="22"/>
      <w:u w:val="single"/>
    </w:rPr>
  </w:style>
  <w:style w:type="character" w:customStyle="1" w:styleId="Style9ptUnderline6">
    <w:name w:val="Style 9 pt Underline6"/>
    <w:basedOn w:val="DefaultParagraphFont"/>
    <w:rsid w:val="001F0A56"/>
    <w:rPr>
      <w:sz w:val="20"/>
      <w:u w:val="single"/>
    </w:rPr>
  </w:style>
  <w:style w:type="character" w:customStyle="1" w:styleId="ct-with-fmlt">
    <w:name w:val="ct-with-fmlt"/>
    <w:basedOn w:val="DefaultParagraphFont"/>
    <w:rsid w:val="001F0A56"/>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9.5 pt"/>
    <w:uiPriority w:val="5"/>
    <w:qFormat/>
    <w:rsid w:val="001F0A56"/>
    <w:rPr>
      <w:rFonts w:ascii="Arial" w:hAnsi="Arial" w:cs="Arial" w:hint="default"/>
      <w:b w:val="0"/>
      <w:bCs w:val="0"/>
      <w:sz w:val="20"/>
      <w:u w:val="single"/>
    </w:rPr>
  </w:style>
  <w:style w:type="paragraph" w:customStyle="1" w:styleId="TagText">
    <w:name w:val="TagText"/>
    <w:basedOn w:val="Normal"/>
    <w:uiPriority w:val="99"/>
    <w:qFormat/>
    <w:rsid w:val="001F0A56"/>
    <w:rPr>
      <w:rFonts w:cs="Calibri"/>
      <w:b/>
    </w:rPr>
  </w:style>
  <w:style w:type="paragraph" w:customStyle="1" w:styleId="StyleStyle49pt">
    <w:name w:val="Style Style4 + 9 pt"/>
    <w:basedOn w:val="Normal"/>
    <w:link w:val="StyleStyle49ptChar"/>
    <w:qFormat/>
    <w:rsid w:val="001F0A56"/>
    <w:rPr>
      <w:rFonts w:eastAsia="Times New Roman" w:cs="Calibri"/>
      <w:u w:val="single"/>
    </w:rPr>
  </w:style>
  <w:style w:type="character" w:customStyle="1" w:styleId="StyleStyle49ptChar">
    <w:name w:val="Style Style4 + 9 pt Char"/>
    <w:basedOn w:val="DefaultParagraphFont"/>
    <w:link w:val="StyleStyle49pt"/>
    <w:rsid w:val="001F0A56"/>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F0A56"/>
    <w:rPr>
      <w:rFonts w:eastAsia="Times New Roman" w:cs="Calibri"/>
      <w:b/>
      <w:bCs/>
      <w:u w:val="single"/>
    </w:rPr>
  </w:style>
  <w:style w:type="character" w:customStyle="1" w:styleId="StyleStyle49ptBoldChar">
    <w:name w:val="Style Style4 + 9 pt Bold Char"/>
    <w:basedOn w:val="DefaultParagraphFont"/>
    <w:link w:val="StyleStyle49ptBold"/>
    <w:rsid w:val="001F0A56"/>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F0A56"/>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1F0A56"/>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F0A5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F0A56"/>
    <w:rPr>
      <w:rFonts w:ascii="Arial" w:eastAsia="Times New Roman" w:hAnsi="Arial" w:cs="Arial"/>
      <w:b/>
      <w:bCs/>
      <w:sz w:val="22"/>
      <w:u w:val="single"/>
    </w:rPr>
  </w:style>
  <w:style w:type="paragraph" w:customStyle="1" w:styleId="StyleUnderlined11pt">
    <w:name w:val="Style Underlined + 11 pt"/>
    <w:link w:val="StyleUnderlined11ptChar"/>
    <w:qFormat/>
    <w:rsid w:val="001F0A5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F0A56"/>
    <w:rPr>
      <w:rFonts w:ascii="Arial" w:eastAsia="Times New Roman" w:hAnsi="Arial" w:cs="Arial"/>
      <w:sz w:val="22"/>
      <w:u w:val="single"/>
    </w:rPr>
  </w:style>
  <w:style w:type="character" w:customStyle="1" w:styleId="newscontent">
    <w:name w:val="newscontent"/>
    <w:rsid w:val="001F0A56"/>
  </w:style>
  <w:style w:type="character" w:customStyle="1" w:styleId="StyleUnderlinePatternClearYellow">
    <w:name w:val="Style Underline Pattern: Clear (Yellow)"/>
    <w:basedOn w:val="DefaultParagraphFont"/>
    <w:rsid w:val="001F0A56"/>
    <w:rPr>
      <w:u w:val="single"/>
      <w:shd w:val="clear" w:color="auto" w:fill="00FF00"/>
    </w:rPr>
  </w:style>
  <w:style w:type="paragraph" w:customStyle="1" w:styleId="StyleUnderlineChar11pt3">
    <w:name w:val="Style Underline Char + 11 pt3"/>
    <w:link w:val="StyleUnderlineChar11pt3Char"/>
    <w:qFormat/>
    <w:rsid w:val="001F0A5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F0A56"/>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F0A56"/>
    <w:rPr>
      <w:b w:val="0"/>
      <w:bCs/>
      <w:u w:val="single"/>
    </w:rPr>
  </w:style>
  <w:style w:type="character" w:customStyle="1" w:styleId="date-display-single">
    <w:name w:val="date-display-single"/>
    <w:basedOn w:val="DefaultParagraphFont"/>
    <w:rsid w:val="001F0A56"/>
  </w:style>
  <w:style w:type="character" w:customStyle="1" w:styleId="CommentTextChar1">
    <w:name w:val="Comment Text Char1"/>
    <w:basedOn w:val="DefaultParagraphFont"/>
    <w:uiPriority w:val="99"/>
    <w:rsid w:val="001F0A5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F0A56"/>
    <w:rPr>
      <w:rFonts w:ascii="Times New Roman" w:hAnsi="Times New Roman" w:cs="Times New Roman"/>
      <w:sz w:val="20"/>
    </w:rPr>
  </w:style>
  <w:style w:type="paragraph" w:customStyle="1" w:styleId="Cite2">
    <w:name w:val="Cite 2"/>
    <w:basedOn w:val="Normal"/>
    <w:qFormat/>
    <w:rsid w:val="001F0A56"/>
    <w:rPr>
      <w:rFonts w:eastAsia="MS Mincho" w:cs="Calibri"/>
      <w:b/>
      <w:u w:val="single"/>
    </w:rPr>
  </w:style>
  <w:style w:type="character" w:customStyle="1" w:styleId="StyleunderlineBold">
    <w:name w:val="Style underline + Bold"/>
    <w:basedOn w:val="underline"/>
    <w:rsid w:val="001F0A56"/>
    <w:rPr>
      <w:rFonts w:ascii="Times New Roman" w:hAnsi="Times New Roman" w:cs="Times New Roman"/>
      <w:bCs/>
      <w:sz w:val="20"/>
      <w:u w:val="single"/>
    </w:rPr>
  </w:style>
  <w:style w:type="paragraph" w:customStyle="1" w:styleId="cards0">
    <w:name w:val="cards"/>
    <w:basedOn w:val="Cites0"/>
    <w:qFormat/>
    <w:rsid w:val="001F0A56"/>
    <w:pPr>
      <w:widowControl/>
      <w:jc w:val="left"/>
    </w:pPr>
    <w:rPr>
      <w:szCs w:val="22"/>
    </w:rPr>
  </w:style>
  <w:style w:type="character" w:customStyle="1" w:styleId="Style10ptUnderline">
    <w:name w:val="Style 10 pt Underline"/>
    <w:basedOn w:val="DefaultParagraphFont"/>
    <w:rsid w:val="001F0A56"/>
    <w:rPr>
      <w:sz w:val="20"/>
      <w:u w:val="single"/>
    </w:rPr>
  </w:style>
  <w:style w:type="character" w:styleId="HTMLCite">
    <w:name w:val="HTML Cite"/>
    <w:uiPriority w:val="99"/>
    <w:rsid w:val="001F0A56"/>
    <w:rPr>
      <w:i/>
      <w:iCs/>
    </w:rPr>
  </w:style>
  <w:style w:type="character" w:customStyle="1" w:styleId="slug-pub-date">
    <w:name w:val="slug-pub-date"/>
    <w:basedOn w:val="DefaultParagraphFont"/>
    <w:rsid w:val="001F0A56"/>
  </w:style>
  <w:style w:type="character" w:customStyle="1" w:styleId="slug-vol">
    <w:name w:val="slug-vol"/>
    <w:basedOn w:val="DefaultParagraphFont"/>
    <w:rsid w:val="001F0A56"/>
  </w:style>
  <w:style w:type="character" w:customStyle="1" w:styleId="slug-issue">
    <w:name w:val="slug-issue"/>
    <w:basedOn w:val="DefaultParagraphFont"/>
    <w:rsid w:val="001F0A56"/>
  </w:style>
  <w:style w:type="character" w:customStyle="1" w:styleId="slug-pages">
    <w:name w:val="slug-pages"/>
    <w:basedOn w:val="DefaultParagraphFont"/>
    <w:rsid w:val="001F0A5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F0A56"/>
    <w:rPr>
      <w:b/>
      <w:bCs/>
      <w:strike w:val="0"/>
      <w:dstrike w:val="0"/>
      <w:sz w:val="24"/>
      <w:u w:val="none"/>
      <w:effect w:val="none"/>
    </w:rPr>
  </w:style>
  <w:style w:type="paragraph" w:customStyle="1" w:styleId="Tag2">
    <w:name w:val="Tag2"/>
    <w:basedOn w:val="Normal"/>
    <w:autoRedefine/>
    <w:qFormat/>
    <w:rsid w:val="001F0A56"/>
    <w:pPr>
      <w:spacing w:before="120"/>
    </w:pPr>
    <w:rPr>
      <w:rFonts w:cs="Calibri"/>
      <w:b/>
      <w:sz w:val="26"/>
    </w:rPr>
  </w:style>
  <w:style w:type="character" w:customStyle="1" w:styleId="tagchar">
    <w:name w:val="tagchar"/>
    <w:basedOn w:val="DefaultParagraphFont"/>
    <w:rsid w:val="001F0A56"/>
  </w:style>
  <w:style w:type="paragraph" w:customStyle="1" w:styleId="NormalText">
    <w:name w:val="Normal Text"/>
    <w:basedOn w:val="Normal"/>
    <w:link w:val="NormalTextChar"/>
    <w:autoRedefine/>
    <w:qFormat/>
    <w:rsid w:val="001F0A56"/>
    <w:pPr>
      <w:jc w:val="both"/>
    </w:pPr>
    <w:rPr>
      <w:rFonts w:eastAsia="Times New Roman" w:cs="Calibri"/>
      <w:szCs w:val="26"/>
    </w:rPr>
  </w:style>
  <w:style w:type="character" w:customStyle="1" w:styleId="pmterms11">
    <w:name w:val="pmterms11"/>
    <w:basedOn w:val="DefaultParagraphFont"/>
    <w:rsid w:val="001F0A56"/>
    <w:rPr>
      <w:b/>
      <w:bCs/>
      <w:i w:val="0"/>
      <w:iCs w:val="0"/>
      <w:color w:val="000000"/>
    </w:rPr>
  </w:style>
  <w:style w:type="character" w:customStyle="1" w:styleId="StyleUnderlineChar9ptBold">
    <w:name w:val="Style Underline Char + 9 pt Bold"/>
    <w:basedOn w:val="DefaultParagraphFont"/>
    <w:rsid w:val="001F0A56"/>
    <w:rPr>
      <w:rFonts w:ascii="Times New Roman" w:hAnsi="Times New Roman"/>
      <w:b/>
      <w:bCs/>
      <w:sz w:val="20"/>
      <w:u w:val="single"/>
      <w:lang w:val="en-US" w:eastAsia="en-US" w:bidi="ar-SA"/>
    </w:rPr>
  </w:style>
  <w:style w:type="character" w:customStyle="1" w:styleId="Style8pt">
    <w:name w:val="Style 8 pt"/>
    <w:basedOn w:val="DefaultParagraphFont"/>
    <w:rsid w:val="001F0A56"/>
    <w:rPr>
      <w:sz w:val="20"/>
    </w:rPr>
  </w:style>
  <w:style w:type="character" w:customStyle="1" w:styleId="UnderlineChar5Char">
    <w:name w:val="Underline Char5 Char"/>
    <w:basedOn w:val="DefaultParagraphFont"/>
    <w:rsid w:val="001F0A56"/>
    <w:rPr>
      <w:szCs w:val="24"/>
      <w:u w:val="single"/>
      <w:lang w:val="en-US" w:eastAsia="en-US" w:bidi="ar-SA"/>
    </w:rPr>
  </w:style>
  <w:style w:type="character" w:customStyle="1" w:styleId="BoldandUnderlineChar2Char1">
    <w:name w:val="Bold and Underline Char2 Char1"/>
    <w:basedOn w:val="DefaultParagraphFont"/>
    <w:rsid w:val="001F0A5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F0A5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F0A56"/>
    <w:rPr>
      <w:szCs w:val="24"/>
      <w:u w:val="single"/>
      <w:lang w:val="en-US" w:eastAsia="en-US" w:bidi="ar-SA"/>
    </w:rPr>
  </w:style>
  <w:style w:type="paragraph" w:customStyle="1" w:styleId="Language">
    <w:name w:val="Language"/>
    <w:basedOn w:val="Normal"/>
    <w:link w:val="LanguageChar"/>
    <w:qFormat/>
    <w:rsid w:val="001F0A56"/>
    <w:rPr>
      <w:rFonts w:eastAsia="Times New Roman" w:cs="Calibri"/>
      <w:strike/>
      <w:szCs w:val="20"/>
    </w:rPr>
  </w:style>
  <w:style w:type="character" w:customStyle="1" w:styleId="LanguageChar">
    <w:name w:val="Language Char"/>
    <w:basedOn w:val="DefaultParagraphFont"/>
    <w:link w:val="Language"/>
    <w:rsid w:val="001F0A56"/>
    <w:rPr>
      <w:rFonts w:ascii="Calibri" w:eastAsia="Times New Roman" w:hAnsi="Calibri" w:cs="Calibri"/>
      <w:strike/>
      <w:sz w:val="22"/>
      <w:szCs w:val="20"/>
    </w:rPr>
  </w:style>
  <w:style w:type="paragraph" w:customStyle="1" w:styleId="UnderlineChar3">
    <w:name w:val="Underline Char3"/>
    <w:basedOn w:val="Normal"/>
    <w:link w:val="UnderlineChar3Char"/>
    <w:qFormat/>
    <w:rsid w:val="001F0A56"/>
    <w:rPr>
      <w:rFonts w:eastAsia="Times New Roman" w:cs="Calibri"/>
      <w:u w:val="single"/>
    </w:rPr>
  </w:style>
  <w:style w:type="character" w:customStyle="1" w:styleId="UnderlineChar3Char">
    <w:name w:val="Underline Char3 Char"/>
    <w:basedOn w:val="DefaultParagraphFont"/>
    <w:link w:val="UnderlineChar3"/>
    <w:rsid w:val="001F0A56"/>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F0A56"/>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1F0A56"/>
    <w:rPr>
      <w:rFonts w:ascii="Calibri" w:eastAsia="Times New Roman" w:hAnsi="Calibri" w:cs="Calibri"/>
      <w:b/>
      <w:sz w:val="22"/>
      <w:u w:val="single"/>
    </w:rPr>
  </w:style>
  <w:style w:type="character" w:customStyle="1" w:styleId="UnderlineChar1">
    <w:name w:val="Underline Char1"/>
    <w:basedOn w:val="DefaultParagraphFont"/>
    <w:rsid w:val="001F0A56"/>
    <w:rPr>
      <w:szCs w:val="24"/>
      <w:u w:val="single"/>
      <w:lang w:val="en-US" w:eastAsia="en-US" w:bidi="ar-SA"/>
    </w:rPr>
  </w:style>
  <w:style w:type="character" w:customStyle="1" w:styleId="BoldandUnderlineChar1Char2Char">
    <w:name w:val="Bold and Underline Char1 Char2 Char"/>
    <w:basedOn w:val="DefaultParagraphFont"/>
    <w:rsid w:val="001F0A56"/>
    <w:rPr>
      <w:b/>
      <w:szCs w:val="24"/>
      <w:u w:val="single"/>
      <w:lang w:val="en-US" w:eastAsia="en-US" w:bidi="ar-SA"/>
    </w:rPr>
  </w:style>
  <w:style w:type="character" w:customStyle="1" w:styleId="SmalltextChar">
    <w:name w:val="Small text Char"/>
    <w:aliases w:val="Quote1 Char1"/>
    <w:link w:val="Smalltext"/>
    <w:rsid w:val="001F0A56"/>
    <w:rPr>
      <w:rFonts w:ascii="Arial Narrow" w:eastAsia="Times New Roman" w:hAnsi="Arial Narrow" w:cs="Calibri"/>
      <w:sz w:val="22"/>
    </w:rPr>
  </w:style>
  <w:style w:type="paragraph" w:customStyle="1" w:styleId="HotRoute">
    <w:name w:val="Hot Route"/>
    <w:basedOn w:val="Normal"/>
    <w:link w:val="HotRouteChar0"/>
    <w:qFormat/>
    <w:rsid w:val="001F0A56"/>
    <w:pPr>
      <w:ind w:left="144"/>
    </w:pPr>
    <w:rPr>
      <w:rFonts w:eastAsia="Times New Roman" w:cs="Calibri"/>
    </w:rPr>
  </w:style>
  <w:style w:type="paragraph" w:customStyle="1" w:styleId="Cardstyle0">
    <w:name w:val="Cardstyle"/>
    <w:basedOn w:val="Normal"/>
    <w:next w:val="Normal"/>
    <w:qFormat/>
    <w:rsid w:val="001F0A56"/>
    <w:rPr>
      <w:rFonts w:eastAsia="Times New Roman" w:cs="Calibri"/>
    </w:rPr>
  </w:style>
  <w:style w:type="character" w:customStyle="1" w:styleId="Style12ptBoldUnderline1">
    <w:name w:val="Style 12 pt Bold Underline1"/>
    <w:basedOn w:val="DefaultParagraphFont"/>
    <w:rsid w:val="001F0A56"/>
    <w:rPr>
      <w:b/>
      <w:bCs/>
      <w:sz w:val="24"/>
      <w:u w:val="single"/>
    </w:rPr>
  </w:style>
  <w:style w:type="character" w:customStyle="1" w:styleId="StyleEmphasisArial12ptBoldNotItalic">
    <w:name w:val="Style Emphasis + Arial 12 pt Bold Not Italic"/>
    <w:basedOn w:val="Emphasis"/>
    <w:rsid w:val="001F0A56"/>
    <w:rPr>
      <w:rFonts w:ascii="Arial" w:hAnsi="Arial" w:cs="Times New Roman"/>
      <w:b w:val="0"/>
      <w:bCs/>
      <w:i/>
      <w:iCs/>
      <w:sz w:val="24"/>
      <w:u w:val="single"/>
      <w:bdr w:val="single" w:sz="8" w:space="0" w:color="auto"/>
    </w:rPr>
  </w:style>
  <w:style w:type="character" w:customStyle="1" w:styleId="DebateHighlighted">
    <w:name w:val="Debate Highlighted"/>
    <w:qFormat/>
    <w:rsid w:val="001F0A5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F0A56"/>
    <w:rPr>
      <w:rFonts w:ascii="SimSun" w:eastAsia="SimSun" w:hAnsi="SimSun"/>
      <w:sz w:val="15"/>
      <w:lang w:eastAsia="zh-CN"/>
    </w:rPr>
  </w:style>
  <w:style w:type="paragraph" w:customStyle="1" w:styleId="UnreadText">
    <w:name w:val="Unread Text"/>
    <w:basedOn w:val="Normal"/>
    <w:next w:val="Normal"/>
    <w:link w:val="UnreadTextChar"/>
    <w:autoRedefine/>
    <w:qFormat/>
    <w:rsid w:val="001F0A56"/>
    <w:pPr>
      <w:ind w:left="360"/>
    </w:pPr>
    <w:rPr>
      <w:rFonts w:ascii="SimSun" w:eastAsia="SimSun" w:hAnsi="SimSun"/>
      <w:sz w:val="15"/>
      <w:lang w:eastAsia="zh-CN"/>
    </w:rPr>
  </w:style>
  <w:style w:type="paragraph" w:customStyle="1" w:styleId="AuthorDate">
    <w:name w:val="AuthorDate"/>
    <w:next w:val="Normal"/>
    <w:link w:val="AuthorDateChar"/>
    <w:qFormat/>
    <w:rsid w:val="001F0A5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F0A56"/>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F0A5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F0A56"/>
    <w:rPr>
      <w:rFonts w:ascii="Times New Roman" w:hAnsi="Times New Roman"/>
      <w:sz w:val="20"/>
      <w:u w:val="single"/>
      <w:bdr w:val="none" w:sz="0" w:space="0" w:color="auto"/>
      <w:shd w:val="clear" w:color="auto" w:fill="C0C0C0"/>
    </w:rPr>
  </w:style>
  <w:style w:type="character" w:customStyle="1" w:styleId="smallChar">
    <w:name w:val="small Char"/>
    <w:rsid w:val="001F0A56"/>
    <w:rPr>
      <w:rFonts w:ascii="Calibri" w:eastAsia="Calibri" w:hAnsi="Calibri" w:cs="Calibri"/>
      <w:sz w:val="16"/>
      <w:szCs w:val="20"/>
      <w:lang w:val="x-none" w:eastAsia="x-none"/>
    </w:rPr>
  </w:style>
  <w:style w:type="paragraph" w:customStyle="1" w:styleId="HotRoute0">
    <w:name w:val="Hot Route!"/>
    <w:basedOn w:val="Normal"/>
    <w:qFormat/>
    <w:rsid w:val="001F0A56"/>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1F0A56"/>
    <w:rPr>
      <w:rFonts w:ascii="Times New Roman" w:hAnsi="Times New Roman" w:cs="Times New Roman"/>
      <w:sz w:val="16"/>
      <w:szCs w:val="16"/>
    </w:rPr>
  </w:style>
  <w:style w:type="character" w:customStyle="1" w:styleId="BodyText2Char1">
    <w:name w:val="Body Text 2 Char1"/>
    <w:basedOn w:val="DefaultParagraphFont"/>
    <w:semiHidden/>
    <w:rsid w:val="001F0A56"/>
    <w:rPr>
      <w:rFonts w:ascii="Times New Roman" w:hAnsi="Times New Roman" w:cs="Times New Roman"/>
      <w:sz w:val="20"/>
    </w:rPr>
  </w:style>
  <w:style w:type="character" w:customStyle="1" w:styleId="Heading2Char1CharCharCharCharCharC">
    <w:name w:val="Heading 2 Char1 Char Char Char Char Char C"/>
    <w:rsid w:val="001F0A56"/>
    <w:rPr>
      <w:rFonts w:cs="Arial"/>
      <w:b/>
      <w:bCs/>
      <w:iCs/>
      <w:sz w:val="24"/>
      <w:szCs w:val="28"/>
      <w:lang w:val="en-US" w:eastAsia="en-US" w:bidi="ar-SA"/>
    </w:rPr>
  </w:style>
  <w:style w:type="character" w:customStyle="1" w:styleId="underline1">
    <w:name w:val="underline1"/>
    <w:basedOn w:val="DefaultParagraphFont"/>
    <w:rsid w:val="001F0A56"/>
    <w:rPr>
      <w:u w:val="single"/>
    </w:rPr>
  </w:style>
  <w:style w:type="character" w:customStyle="1" w:styleId="author0">
    <w:name w:val="author"/>
    <w:basedOn w:val="DefaultParagraphFont"/>
    <w:rsid w:val="001F0A56"/>
    <w:rPr>
      <w:rFonts w:ascii="Times New Roman" w:hAnsi="Times New Roman"/>
      <w:b/>
      <w:sz w:val="24"/>
    </w:rPr>
  </w:style>
  <w:style w:type="character" w:customStyle="1" w:styleId="FontStyle291">
    <w:name w:val="Font Style291"/>
    <w:basedOn w:val="DefaultParagraphFont"/>
    <w:uiPriority w:val="99"/>
    <w:rsid w:val="001F0A5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F0A5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F0A56"/>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1F0A56"/>
    <w:rPr>
      <w:rFonts w:ascii="Calibri" w:eastAsia="Times New Roman" w:hAnsi="Calibri" w:cs="Calibri"/>
      <w:sz w:val="22"/>
    </w:rPr>
  </w:style>
  <w:style w:type="paragraph" w:customStyle="1" w:styleId="Cards1">
    <w:name w:val="Cards1"/>
    <w:basedOn w:val="Normal"/>
    <w:link w:val="Cards1Char"/>
    <w:qFormat/>
    <w:rsid w:val="001F0A56"/>
    <w:pPr>
      <w:ind w:left="288"/>
    </w:pPr>
    <w:rPr>
      <w:rFonts w:eastAsia="Times New Roman" w:cs="Calibri"/>
      <w:u w:val="single"/>
    </w:rPr>
  </w:style>
  <w:style w:type="character" w:customStyle="1" w:styleId="Cards1Char">
    <w:name w:val="Cards1 Char"/>
    <w:basedOn w:val="DefaultParagraphFont"/>
    <w:link w:val="Cards1"/>
    <w:rsid w:val="001F0A56"/>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F0A5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F0A56"/>
    <w:rPr>
      <w:rFonts w:ascii="Arial" w:eastAsia="Calibri" w:hAnsi="Arial" w:cs="Arial"/>
      <w:sz w:val="22"/>
      <w:szCs w:val="22"/>
      <w:u w:val="single"/>
    </w:rPr>
  </w:style>
  <w:style w:type="character" w:customStyle="1" w:styleId="EmphasizeThis">
    <w:name w:val="EmphasizeThis"/>
    <w:rsid w:val="001F0A56"/>
    <w:rPr>
      <w:rFonts w:ascii="Georgia" w:hAnsi="Georgia"/>
      <w:b/>
      <w:iCs/>
      <w:sz w:val="24"/>
      <w:u w:val="thick"/>
    </w:rPr>
  </w:style>
  <w:style w:type="paragraph" w:customStyle="1" w:styleId="Stylecard8pt">
    <w:name w:val="Style card + 8 pt"/>
    <w:basedOn w:val="Normal"/>
    <w:link w:val="Stylecard8ptChar"/>
    <w:qFormat/>
    <w:rsid w:val="001F0A56"/>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1F0A56"/>
    <w:rPr>
      <w:rFonts w:ascii="Georgia" w:hAnsi="Georgia" w:cs="Calibri"/>
      <w:color w:val="000000"/>
      <w:sz w:val="22"/>
      <w:lang w:eastAsia="ar-SA"/>
    </w:rPr>
  </w:style>
  <w:style w:type="character" w:customStyle="1" w:styleId="bhl">
    <w:name w:val="bhl"/>
    <w:basedOn w:val="DefaultParagraphFont"/>
    <w:rsid w:val="001F0A56"/>
  </w:style>
  <w:style w:type="paragraph" w:customStyle="1" w:styleId="TagGA11">
    <w:name w:val="Tag GA 11"/>
    <w:basedOn w:val="TOC1"/>
    <w:qFormat/>
    <w:rsid w:val="001F0A56"/>
    <w:pPr>
      <w:spacing w:before="0" w:after="160"/>
    </w:pPr>
    <w:rPr>
      <w:rFonts w:ascii="Georgia" w:eastAsia="Calibri" w:hAnsi="Georgia"/>
      <w:u w:val="none"/>
      <w:lang w:bidi="ar-SA"/>
    </w:rPr>
  </w:style>
  <w:style w:type="paragraph" w:customStyle="1" w:styleId="CiteCard">
    <w:name w:val="Cite/Card"/>
    <w:basedOn w:val="TOC2"/>
    <w:qFormat/>
    <w:rsid w:val="001F0A5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F0A56"/>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F0A56"/>
    <w:rPr>
      <w:rFonts w:ascii="Tahoma" w:hAnsi="Tahoma" w:cs="Tahoma"/>
      <w:sz w:val="16"/>
      <w:szCs w:val="16"/>
    </w:rPr>
  </w:style>
  <w:style w:type="character" w:customStyle="1" w:styleId="addmd">
    <w:name w:val="addmd"/>
    <w:basedOn w:val="DefaultParagraphFont"/>
    <w:rsid w:val="001F0A5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F0A56"/>
    <w:rPr>
      <w:rFonts w:ascii="Arial" w:hAnsi="Arial"/>
      <w:b/>
      <w:sz w:val="26"/>
    </w:rPr>
  </w:style>
  <w:style w:type="paragraph" w:styleId="FootnoteText">
    <w:name w:val="footnote text"/>
    <w:basedOn w:val="Normal"/>
    <w:link w:val="FootnoteTextChar"/>
    <w:unhideWhenUsed/>
    <w:rsid w:val="001F0A56"/>
    <w:rPr>
      <w:rFonts w:ascii="Georgia" w:eastAsia="Calibri" w:hAnsi="Georgia" w:cs="Calibri"/>
      <w:szCs w:val="20"/>
      <w:lang w:eastAsia="zh-CN"/>
    </w:rPr>
  </w:style>
  <w:style w:type="character" w:customStyle="1" w:styleId="FootnoteTextChar">
    <w:name w:val="Footnote Text Char"/>
    <w:basedOn w:val="DefaultParagraphFont"/>
    <w:link w:val="FootnoteText"/>
    <w:rsid w:val="001F0A56"/>
    <w:rPr>
      <w:rFonts w:ascii="Georgia" w:eastAsia="Calibri" w:hAnsi="Georgia" w:cs="Calibri"/>
      <w:sz w:val="22"/>
      <w:szCs w:val="20"/>
      <w:lang w:eastAsia="zh-CN"/>
    </w:rPr>
  </w:style>
  <w:style w:type="character" w:customStyle="1" w:styleId="UnderlinedTextCharChar">
    <w:name w:val="Underlined Text Char Char"/>
    <w:basedOn w:val="DefaultParagraphFont"/>
    <w:rsid w:val="001F0A56"/>
    <w:rPr>
      <w:rFonts w:cs="Arial"/>
      <w:bCs/>
      <w:noProof w:val="0"/>
      <w:szCs w:val="26"/>
      <w:u w:val="single"/>
      <w:lang w:val="en-US" w:eastAsia="en-US" w:bidi="ar-SA"/>
    </w:rPr>
  </w:style>
  <w:style w:type="character" w:customStyle="1" w:styleId="StyleTimesNewRoman12ptBold">
    <w:name w:val="Style Times New Roman 12 pt Bold"/>
    <w:rsid w:val="001F0A56"/>
    <w:rPr>
      <w:b/>
      <w:bCs/>
      <w:sz w:val="24"/>
    </w:rPr>
  </w:style>
  <w:style w:type="character" w:customStyle="1" w:styleId="CardText1Char">
    <w:name w:val="Card Text 1 Char"/>
    <w:rsid w:val="001F0A56"/>
    <w:rPr>
      <w:rFonts w:ascii="Georgia" w:hAnsi="Georgia"/>
      <w:color w:val="000000"/>
      <w:sz w:val="22"/>
      <w:szCs w:val="22"/>
      <w:u w:val="single"/>
    </w:rPr>
  </w:style>
  <w:style w:type="character" w:customStyle="1" w:styleId="BoldUnderlining">
    <w:name w:val="Bold Underlining"/>
    <w:rsid w:val="001F0A56"/>
    <w:rPr>
      <w:u w:val="single"/>
    </w:rPr>
  </w:style>
  <w:style w:type="character" w:customStyle="1" w:styleId="Intemphasis">
    <w:name w:val="Intemphasis"/>
    <w:uiPriority w:val="1"/>
    <w:qFormat/>
    <w:rsid w:val="001F0A5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F0A56"/>
    <w:pPr>
      <w:ind w:left="288" w:right="288"/>
    </w:pPr>
    <w:rPr>
      <w:rFonts w:cs="Calibri"/>
      <w:szCs w:val="16"/>
    </w:rPr>
  </w:style>
  <w:style w:type="character" w:customStyle="1" w:styleId="cardtextChar2">
    <w:name w:val="cardtext Char"/>
    <w:basedOn w:val="DefaultParagraphFont"/>
    <w:link w:val="cardtext0"/>
    <w:rsid w:val="001F0A56"/>
    <w:rPr>
      <w:rFonts w:ascii="Calibri" w:hAnsi="Calibri" w:cs="Calibri"/>
      <w:sz w:val="22"/>
      <w:szCs w:val="16"/>
    </w:rPr>
  </w:style>
  <w:style w:type="character" w:customStyle="1" w:styleId="BoldUnderlineChar1">
    <w:name w:val="BoldUnderline Char1"/>
    <w:rsid w:val="001F0A5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F0A56"/>
    <w:pPr>
      <w:spacing w:after="200"/>
      <w:contextualSpacing/>
    </w:pPr>
    <w:rPr>
      <w:rFonts w:eastAsia="Calibri" w:cs="Calibri"/>
      <w:u w:val="single"/>
    </w:rPr>
  </w:style>
  <w:style w:type="character" w:customStyle="1" w:styleId="UnderlinedCardTextChar">
    <w:name w:val="Underlined Card Text Char"/>
    <w:link w:val="UnderlinedCardText"/>
    <w:rsid w:val="001F0A56"/>
    <w:rPr>
      <w:rFonts w:ascii="Calibri" w:eastAsia="Calibri" w:hAnsi="Calibri" w:cs="Calibri"/>
      <w:sz w:val="22"/>
      <w:u w:val="single"/>
    </w:rPr>
  </w:style>
  <w:style w:type="character" w:customStyle="1" w:styleId="Hyperlink6">
    <w:name w:val="Hyperlink6"/>
    <w:basedOn w:val="DefaultParagraphFont"/>
    <w:rsid w:val="001F0A56"/>
    <w:rPr>
      <w:color w:val="3300CC"/>
      <w:u w:val="single"/>
    </w:rPr>
  </w:style>
  <w:style w:type="paragraph" w:customStyle="1" w:styleId="Tag12">
    <w:name w:val="Tag12"/>
    <w:basedOn w:val="Normal"/>
    <w:qFormat/>
    <w:rsid w:val="001F0A56"/>
    <w:pPr>
      <w:contextualSpacing/>
    </w:pPr>
    <w:rPr>
      <w:rFonts w:eastAsia="Cambria" w:cs="Calibri"/>
      <w:b/>
    </w:rPr>
  </w:style>
  <w:style w:type="paragraph" w:customStyle="1" w:styleId="Shrink8">
    <w:name w:val="Shrink8"/>
    <w:basedOn w:val="Normal"/>
    <w:qFormat/>
    <w:rsid w:val="001F0A56"/>
    <w:rPr>
      <w:rFonts w:eastAsia="Cambria" w:cs="Calibri"/>
    </w:rPr>
  </w:style>
  <w:style w:type="character" w:customStyle="1" w:styleId="highlight2">
    <w:name w:val="highlight2"/>
    <w:rsid w:val="001F0A56"/>
    <w:rPr>
      <w:rFonts w:ascii="Arial" w:hAnsi="Arial"/>
      <w:b/>
      <w:sz w:val="19"/>
      <w:u w:val="thick"/>
      <w:bdr w:val="none" w:sz="0" w:space="0" w:color="auto"/>
      <w:shd w:val="clear" w:color="auto" w:fill="auto"/>
    </w:rPr>
  </w:style>
  <w:style w:type="character" w:customStyle="1" w:styleId="citation">
    <w:name w:val="citation"/>
    <w:basedOn w:val="DefaultParagraphFont"/>
    <w:rsid w:val="001F0A56"/>
  </w:style>
  <w:style w:type="paragraph" w:customStyle="1" w:styleId="UnderlineText">
    <w:name w:val="Underline Text"/>
    <w:basedOn w:val="Normal"/>
    <w:link w:val="UnderlineTextChar"/>
    <w:qFormat/>
    <w:rsid w:val="001F0A56"/>
    <w:pPr>
      <w:ind w:left="288"/>
    </w:pPr>
    <w:rPr>
      <w:rFonts w:eastAsia="Times New Roman" w:cs="Calibri"/>
      <w:u w:val="single"/>
    </w:rPr>
  </w:style>
  <w:style w:type="character" w:customStyle="1" w:styleId="UnderlineTextChar">
    <w:name w:val="Underline Text Char"/>
    <w:basedOn w:val="DefaultParagraphFont"/>
    <w:link w:val="UnderlineText"/>
    <w:rsid w:val="001F0A56"/>
    <w:rPr>
      <w:rFonts w:ascii="Calibri" w:eastAsia="Times New Roman" w:hAnsi="Calibri" w:cs="Calibri"/>
      <w:sz w:val="22"/>
      <w:u w:val="single"/>
    </w:rPr>
  </w:style>
  <w:style w:type="character" w:customStyle="1" w:styleId="il">
    <w:name w:val="il"/>
    <w:basedOn w:val="DefaultParagraphFont"/>
    <w:rsid w:val="001F0A56"/>
  </w:style>
  <w:style w:type="character" w:customStyle="1" w:styleId="commentstext">
    <w:name w:val="comments_text"/>
    <w:uiPriority w:val="99"/>
    <w:rsid w:val="001F0A56"/>
    <w:rPr>
      <w:rFonts w:cs="Times New Roman"/>
    </w:rPr>
  </w:style>
  <w:style w:type="paragraph" w:customStyle="1" w:styleId="Heading42">
    <w:name w:val="Heading 42"/>
    <w:basedOn w:val="Normal"/>
    <w:qFormat/>
    <w:rsid w:val="001F0A56"/>
    <w:rPr>
      <w:rFonts w:eastAsia="Times New Roman" w:cs="Calibri"/>
    </w:rPr>
  </w:style>
  <w:style w:type="paragraph" w:customStyle="1" w:styleId="DebateNormal">
    <w:name w:val="DebateNormal"/>
    <w:basedOn w:val="Normal"/>
    <w:link w:val="DebateNormalChar"/>
    <w:qFormat/>
    <w:rsid w:val="001F0A56"/>
    <w:pPr>
      <w:spacing w:line="276" w:lineRule="auto"/>
    </w:pPr>
    <w:rPr>
      <w:rFonts w:eastAsia="Calibri" w:cs="Calibri"/>
      <w:szCs w:val="20"/>
    </w:rPr>
  </w:style>
  <w:style w:type="character" w:customStyle="1" w:styleId="DebateNormalChar">
    <w:name w:val="DebateNormal Char"/>
    <w:basedOn w:val="DefaultParagraphFont"/>
    <w:link w:val="DebateNormal"/>
    <w:rsid w:val="001F0A56"/>
    <w:rPr>
      <w:rFonts w:ascii="Calibri" w:eastAsia="Calibri" w:hAnsi="Calibri" w:cs="Calibri"/>
      <w:sz w:val="22"/>
      <w:szCs w:val="20"/>
    </w:rPr>
  </w:style>
  <w:style w:type="paragraph" w:customStyle="1" w:styleId="DebateEmphasis">
    <w:name w:val="DebateEmphasis"/>
    <w:basedOn w:val="Normal"/>
    <w:link w:val="DebateEmphasisChar"/>
    <w:qFormat/>
    <w:rsid w:val="001F0A56"/>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1F0A56"/>
    <w:rPr>
      <w:rFonts w:ascii="Calibri" w:eastAsia="Calibri" w:hAnsi="Calibri" w:cs="Calibri"/>
      <w:b/>
      <w:sz w:val="22"/>
      <w:szCs w:val="20"/>
      <w:u w:val="single"/>
    </w:rPr>
  </w:style>
  <w:style w:type="paragraph" w:customStyle="1" w:styleId="NormalCite">
    <w:name w:val="NormalCite"/>
    <w:link w:val="NormalCiteChar"/>
    <w:qFormat/>
    <w:rsid w:val="001F0A5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F0A56"/>
    <w:rPr>
      <w:rFonts w:ascii="Times New Roman" w:eastAsiaTheme="minorHAnsi" w:hAnsi="Times New Roman" w:cs="Times New Roman"/>
      <w:sz w:val="18"/>
      <w:szCs w:val="22"/>
    </w:rPr>
  </w:style>
  <w:style w:type="character" w:customStyle="1" w:styleId="articletext">
    <w:name w:val="articletext"/>
    <w:basedOn w:val="DefaultParagraphFont"/>
    <w:rsid w:val="001F0A56"/>
  </w:style>
  <w:style w:type="character" w:customStyle="1" w:styleId="grey10">
    <w:name w:val="grey10"/>
    <w:basedOn w:val="DefaultParagraphFont"/>
    <w:rsid w:val="001F0A56"/>
  </w:style>
  <w:style w:type="character" w:customStyle="1" w:styleId="navy13bd">
    <w:name w:val="navy13bd"/>
    <w:basedOn w:val="DefaultParagraphFont"/>
    <w:rsid w:val="001F0A56"/>
  </w:style>
  <w:style w:type="character" w:customStyle="1" w:styleId="Style9ptUnderline2">
    <w:name w:val="Style 9 pt Underline2"/>
    <w:basedOn w:val="DefaultParagraphFont"/>
    <w:rsid w:val="001F0A56"/>
    <w:rPr>
      <w:sz w:val="20"/>
      <w:u w:val="single"/>
    </w:rPr>
  </w:style>
  <w:style w:type="character" w:customStyle="1" w:styleId="Style9ptBoldUnderline1">
    <w:name w:val="Style 9 pt Bold Underline1"/>
    <w:basedOn w:val="DefaultParagraphFont"/>
    <w:rsid w:val="001F0A56"/>
    <w:rPr>
      <w:b/>
      <w:bCs/>
      <w:sz w:val="20"/>
      <w:u w:val="single"/>
    </w:rPr>
  </w:style>
  <w:style w:type="character" w:customStyle="1" w:styleId="TagsCharChar">
    <w:name w:val="Tags Char Char"/>
    <w:basedOn w:val="DefaultParagraphFont"/>
    <w:rsid w:val="001F0A56"/>
    <w:rPr>
      <w:rFonts w:eastAsia="SimSun"/>
      <w:b/>
      <w:sz w:val="24"/>
      <w:lang w:val="en-US" w:eastAsia="zh-CN" w:bidi="ar-SA"/>
    </w:rPr>
  </w:style>
  <w:style w:type="paragraph" w:customStyle="1" w:styleId="cardCharCharCharChar">
    <w:name w:val="card Char Char Char Char"/>
    <w:basedOn w:val="Normal"/>
    <w:qFormat/>
    <w:rsid w:val="001F0A56"/>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1F0A56"/>
    <w:rPr>
      <w:rFonts w:ascii="Times" w:eastAsia="Times New Roman" w:hAnsi="Times" w:cs="Calibri"/>
    </w:rPr>
  </w:style>
  <w:style w:type="paragraph" w:customStyle="1" w:styleId="CARD">
    <w:name w:val="CARD"/>
    <w:basedOn w:val="Normal"/>
    <w:link w:val="CARDChar0"/>
    <w:qFormat/>
    <w:rsid w:val="001F0A56"/>
    <w:rPr>
      <w:rFonts w:eastAsia="Times New Roman" w:cs="Calibri"/>
      <w:u w:val="single"/>
    </w:rPr>
  </w:style>
  <w:style w:type="character" w:customStyle="1" w:styleId="CARDChar0">
    <w:name w:val="CARD Char"/>
    <w:basedOn w:val="DefaultParagraphFont"/>
    <w:link w:val="CARD"/>
    <w:rsid w:val="001F0A56"/>
    <w:rPr>
      <w:rFonts w:ascii="Calibri" w:eastAsia="Times New Roman" w:hAnsi="Calibri" w:cs="Calibri"/>
      <w:sz w:val="22"/>
      <w:u w:val="single"/>
    </w:rPr>
  </w:style>
  <w:style w:type="paragraph" w:customStyle="1" w:styleId="Normal2">
    <w:name w:val="Normal2"/>
    <w:basedOn w:val="Normal"/>
    <w:qFormat/>
    <w:rsid w:val="001F0A56"/>
    <w:rPr>
      <w:rFonts w:eastAsia="Times New Roman" w:cs="Calibri"/>
    </w:rPr>
  </w:style>
  <w:style w:type="character" w:customStyle="1" w:styleId="Style11ptThickunderline">
    <w:name w:val="Style 11 pt Thick underline"/>
    <w:rsid w:val="001F0A56"/>
    <w:rPr>
      <w:rFonts w:ascii="Times New Roman" w:hAnsi="Times New Roman"/>
      <w:sz w:val="20"/>
      <w:u w:val="single"/>
    </w:rPr>
  </w:style>
  <w:style w:type="character" w:customStyle="1" w:styleId="Style11ptBoldThickunderline">
    <w:name w:val="Style 11 pt Bold Thick underline"/>
    <w:rsid w:val="001F0A56"/>
    <w:rPr>
      <w:rFonts w:ascii="Times New Roman" w:hAnsi="Times New Roman"/>
      <w:b/>
      <w:bCs/>
      <w:sz w:val="20"/>
      <w:u w:val="single"/>
    </w:rPr>
  </w:style>
  <w:style w:type="character" w:styleId="FootnoteReference">
    <w:name w:val="footnote reference"/>
    <w:unhideWhenUsed/>
    <w:rsid w:val="001F0A56"/>
    <w:rPr>
      <w:vertAlign w:val="superscript"/>
    </w:rPr>
  </w:style>
  <w:style w:type="character" w:customStyle="1" w:styleId="CharChar5">
    <w:name w:val="Char Char5"/>
    <w:rsid w:val="001F0A5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F0A56"/>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1F0A5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F0A56"/>
    <w:rPr>
      <w:u w:val="single"/>
    </w:rPr>
  </w:style>
  <w:style w:type="character" w:customStyle="1" w:styleId="StyleUnderlineBoldIndent11ptChar">
    <w:name w:val="Style Underline + Bold Indent + 11 pt Char"/>
    <w:link w:val="StyleUnderlineBoldIndent11pt"/>
    <w:rsid w:val="001F0A5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F0A56"/>
    <w:rPr>
      <w:b/>
      <w:bCs/>
      <w:u w:val="single"/>
    </w:rPr>
  </w:style>
  <w:style w:type="character" w:customStyle="1" w:styleId="StyleUnderlineBoldIndent11ptBoldChar">
    <w:name w:val="Style Underline + Bold Indent + 11 pt Bold Char"/>
    <w:link w:val="StyleUnderlineBoldIndent11ptBold"/>
    <w:rsid w:val="001F0A56"/>
    <w:rPr>
      <w:rFonts w:ascii="Calibri" w:eastAsia="Times New Roman" w:hAnsi="Calibri" w:cs="Calibri"/>
      <w:b/>
      <w:bCs/>
      <w:sz w:val="22"/>
      <w:szCs w:val="20"/>
      <w:u w:val="single"/>
    </w:rPr>
  </w:style>
  <w:style w:type="paragraph" w:customStyle="1" w:styleId="Normal20pt">
    <w:name w:val="Normal  + 20 pt"/>
    <w:basedOn w:val="Normal"/>
    <w:uiPriority w:val="6"/>
    <w:qFormat/>
    <w:rsid w:val="001F0A56"/>
    <w:rPr>
      <w:rFonts w:cs="Calibri"/>
      <w:bCs/>
      <w:u w:val="single"/>
    </w:rPr>
  </w:style>
  <w:style w:type="character" w:customStyle="1" w:styleId="StyleStyle4CharTimesNewRoman11pt">
    <w:name w:val="Style Style4 Char + Times New Roman 11 pt"/>
    <w:basedOn w:val="DefaultParagraphFont"/>
    <w:rsid w:val="001F0A56"/>
    <w:rPr>
      <w:rFonts w:ascii="Times New Roman" w:hAnsi="Times New Roman"/>
      <w:sz w:val="20"/>
      <w:szCs w:val="24"/>
      <w:u w:val="single"/>
      <w:lang w:val="en-US" w:eastAsia="en-US" w:bidi="ar-SA"/>
    </w:rPr>
  </w:style>
  <w:style w:type="paragraph" w:customStyle="1" w:styleId="author-name">
    <w:name w:val="author-name"/>
    <w:basedOn w:val="Normal"/>
    <w:qFormat/>
    <w:rsid w:val="001F0A56"/>
    <w:pPr>
      <w:spacing w:before="100" w:beforeAutospacing="1" w:after="100" w:afterAutospacing="1"/>
    </w:pPr>
    <w:rPr>
      <w:rFonts w:eastAsia="Times New Roman" w:cs="Calibri"/>
    </w:rPr>
  </w:style>
  <w:style w:type="paragraph" w:customStyle="1" w:styleId="author-credentials">
    <w:name w:val="author-credentials"/>
    <w:basedOn w:val="Normal"/>
    <w:qFormat/>
    <w:rsid w:val="001F0A56"/>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1F0A56"/>
    <w:rPr>
      <w:rFonts w:ascii="Consolas" w:hAnsi="Consolas" w:cs="Consolas"/>
      <w:sz w:val="20"/>
      <w:szCs w:val="20"/>
    </w:rPr>
  </w:style>
  <w:style w:type="character" w:customStyle="1" w:styleId="StyleStyle4CharTimesNewRoman11ptBold">
    <w:name w:val="Style Style4 Char + Times New Roman 11 pt Bold"/>
    <w:basedOn w:val="DefaultParagraphFont"/>
    <w:rsid w:val="001F0A5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F0A56"/>
    <w:rPr>
      <w:rFonts w:ascii="Times New Roman" w:hAnsi="Times New Roman"/>
      <w:i/>
      <w:iCs/>
      <w:sz w:val="20"/>
      <w:szCs w:val="24"/>
      <w:u w:val="single"/>
      <w:lang w:val="en-US" w:eastAsia="en-US" w:bidi="ar-SA"/>
    </w:rPr>
  </w:style>
  <w:style w:type="character" w:customStyle="1" w:styleId="headline">
    <w:name w:val="headline"/>
    <w:basedOn w:val="DefaultParagraphFont"/>
    <w:rsid w:val="001F0A56"/>
  </w:style>
  <w:style w:type="character" w:customStyle="1" w:styleId="CharChar4">
    <w:name w:val="Char Char4"/>
    <w:basedOn w:val="DefaultParagraphFont"/>
    <w:rsid w:val="001F0A56"/>
    <w:rPr>
      <w:rFonts w:cs="Arial"/>
      <w:b/>
      <w:bCs/>
      <w:iCs/>
      <w:szCs w:val="28"/>
      <w:lang w:val="en-US" w:eastAsia="en-US" w:bidi="ar-SA"/>
    </w:rPr>
  </w:style>
  <w:style w:type="character" w:customStyle="1" w:styleId="yshortcuts">
    <w:name w:val="yshortcuts"/>
    <w:basedOn w:val="DefaultParagraphFont"/>
    <w:rsid w:val="001F0A56"/>
  </w:style>
  <w:style w:type="character" w:customStyle="1" w:styleId="HotRouteChar0">
    <w:name w:val="Hot Route Char"/>
    <w:link w:val="HotRoute"/>
    <w:rsid w:val="001F0A56"/>
    <w:rPr>
      <w:rFonts w:ascii="Calibri" w:eastAsia="Times New Roman" w:hAnsi="Calibri" w:cs="Calibri"/>
      <w:sz w:val="22"/>
    </w:rPr>
  </w:style>
  <w:style w:type="paragraph" w:styleId="PlainText">
    <w:name w:val="Plain Text"/>
    <w:basedOn w:val="Normal"/>
    <w:link w:val="PlainTextChar"/>
    <w:rsid w:val="001F0A56"/>
    <w:rPr>
      <w:rFonts w:ascii="Courier New" w:eastAsia="Times New Roman" w:hAnsi="Courier New" w:cs="Courier New"/>
      <w:szCs w:val="20"/>
    </w:rPr>
  </w:style>
  <w:style w:type="character" w:customStyle="1" w:styleId="PlainTextChar">
    <w:name w:val="Plain Text Char"/>
    <w:basedOn w:val="DefaultParagraphFont"/>
    <w:link w:val="PlainText"/>
    <w:rsid w:val="001F0A56"/>
    <w:rPr>
      <w:rFonts w:ascii="Courier New" w:eastAsia="Times New Roman" w:hAnsi="Courier New" w:cs="Courier New"/>
      <w:sz w:val="22"/>
      <w:szCs w:val="20"/>
    </w:rPr>
  </w:style>
  <w:style w:type="character" w:customStyle="1" w:styleId="senselabelstart">
    <w:name w:val="sense_label start"/>
    <w:basedOn w:val="DefaultParagraphFont"/>
    <w:rsid w:val="001F0A56"/>
  </w:style>
  <w:style w:type="character" w:customStyle="1" w:styleId="sensecontent">
    <w:name w:val="sense_content"/>
    <w:basedOn w:val="DefaultParagraphFont"/>
    <w:rsid w:val="001F0A56"/>
  </w:style>
  <w:style w:type="character" w:customStyle="1" w:styleId="vi">
    <w:name w:val="vi"/>
    <w:basedOn w:val="DefaultParagraphFont"/>
    <w:rsid w:val="001F0A56"/>
  </w:style>
  <w:style w:type="character" w:customStyle="1" w:styleId="italic">
    <w:name w:val="italic"/>
    <w:basedOn w:val="DefaultParagraphFont"/>
    <w:rsid w:val="001F0A56"/>
  </w:style>
  <w:style w:type="paragraph" w:customStyle="1" w:styleId="Microtext0">
    <w:name w:val="Microtext"/>
    <w:basedOn w:val="Normal"/>
    <w:next w:val="Normal"/>
    <w:link w:val="MicrotextChar0"/>
    <w:qFormat/>
    <w:rsid w:val="001F0A56"/>
    <w:rPr>
      <w:rFonts w:cs="Calibri"/>
      <w:sz w:val="12"/>
    </w:rPr>
  </w:style>
  <w:style w:type="character" w:customStyle="1" w:styleId="MicrotextChar0">
    <w:name w:val="Microtext Char"/>
    <w:link w:val="Microtext0"/>
    <w:rsid w:val="001F0A56"/>
    <w:rPr>
      <w:rFonts w:ascii="Calibri" w:hAnsi="Calibri" w:cs="Calibri"/>
      <w:sz w:val="12"/>
    </w:rPr>
  </w:style>
  <w:style w:type="character" w:customStyle="1" w:styleId="st">
    <w:name w:val="st"/>
    <w:basedOn w:val="DefaultParagraphFont"/>
    <w:rsid w:val="001F0A56"/>
  </w:style>
  <w:style w:type="paragraph" w:customStyle="1" w:styleId="Style6">
    <w:name w:val="Style6"/>
    <w:basedOn w:val="Normal"/>
    <w:link w:val="Style6Char"/>
    <w:autoRedefine/>
    <w:qFormat/>
    <w:rsid w:val="001F0A56"/>
    <w:rPr>
      <w:rFonts w:cs="Calibri"/>
      <w:b/>
    </w:rPr>
  </w:style>
  <w:style w:type="character" w:customStyle="1" w:styleId="Style6Char">
    <w:name w:val="Style6 Char"/>
    <w:basedOn w:val="DefaultParagraphFont"/>
    <w:link w:val="Style6"/>
    <w:rsid w:val="001F0A56"/>
    <w:rPr>
      <w:rFonts w:ascii="Calibri" w:hAnsi="Calibri" w:cs="Calibri"/>
      <w:b/>
      <w:sz w:val="22"/>
    </w:rPr>
  </w:style>
  <w:style w:type="paragraph" w:customStyle="1" w:styleId="Style11">
    <w:name w:val="Style11"/>
    <w:basedOn w:val="Normal"/>
    <w:link w:val="Style11Char"/>
    <w:qFormat/>
    <w:rsid w:val="001F0A56"/>
    <w:rPr>
      <w:rFonts w:eastAsia="Times New Roman" w:cs="Calibri"/>
      <w:b/>
      <w:szCs w:val="20"/>
      <w:u w:val="thick"/>
    </w:rPr>
  </w:style>
  <w:style w:type="paragraph" w:customStyle="1" w:styleId="Style12">
    <w:name w:val="Style12"/>
    <w:basedOn w:val="Normal"/>
    <w:link w:val="Style12Char"/>
    <w:qFormat/>
    <w:rsid w:val="001F0A56"/>
    <w:rPr>
      <w:rFonts w:eastAsia="Times New Roman" w:cs="Calibri"/>
      <w:b/>
      <w:u w:val="thick"/>
    </w:rPr>
  </w:style>
  <w:style w:type="character" w:customStyle="1" w:styleId="Style11Char">
    <w:name w:val="Style11 Char"/>
    <w:basedOn w:val="DefaultParagraphFont"/>
    <w:link w:val="Style11"/>
    <w:rsid w:val="001F0A56"/>
    <w:rPr>
      <w:rFonts w:ascii="Calibri" w:eastAsia="Times New Roman" w:hAnsi="Calibri" w:cs="Calibri"/>
      <w:b/>
      <w:sz w:val="22"/>
      <w:szCs w:val="20"/>
      <w:u w:val="thick"/>
    </w:rPr>
  </w:style>
  <w:style w:type="character" w:customStyle="1" w:styleId="Style12Char">
    <w:name w:val="Style12 Char"/>
    <w:basedOn w:val="DefaultParagraphFont"/>
    <w:link w:val="Style12"/>
    <w:rsid w:val="001F0A56"/>
    <w:rPr>
      <w:rFonts w:ascii="Calibri" w:eastAsia="Times New Roman" w:hAnsi="Calibri" w:cs="Calibri"/>
      <w:b/>
      <w:sz w:val="22"/>
      <w:u w:val="thick"/>
    </w:rPr>
  </w:style>
  <w:style w:type="character" w:customStyle="1" w:styleId="caps-label">
    <w:name w:val="caps-label"/>
    <w:basedOn w:val="DefaultParagraphFont"/>
    <w:rsid w:val="001F0A56"/>
  </w:style>
  <w:style w:type="character" w:customStyle="1" w:styleId="wikiexternallink">
    <w:name w:val="wikiexternallink"/>
    <w:basedOn w:val="DefaultParagraphFont"/>
    <w:rsid w:val="001F0A56"/>
  </w:style>
  <w:style w:type="character" w:customStyle="1" w:styleId="wikigeneratedlinkcontent">
    <w:name w:val="wikigeneratedlinkcontent"/>
    <w:basedOn w:val="DefaultParagraphFont"/>
    <w:rsid w:val="001F0A56"/>
  </w:style>
  <w:style w:type="character" w:customStyle="1" w:styleId="ShrinkChar">
    <w:name w:val="Shrink Char"/>
    <w:link w:val="Shrink"/>
    <w:locked/>
    <w:rsid w:val="001F0A56"/>
    <w:rPr>
      <w:rFonts w:ascii="Garamond" w:eastAsia="Times New Roman" w:hAnsi="Garamond"/>
      <w:sz w:val="12"/>
    </w:rPr>
  </w:style>
  <w:style w:type="paragraph" w:customStyle="1" w:styleId="Shrink">
    <w:name w:val="Shrink"/>
    <w:link w:val="ShrinkChar"/>
    <w:qFormat/>
    <w:rsid w:val="001F0A56"/>
    <w:pPr>
      <w:ind w:left="288" w:right="288"/>
    </w:pPr>
    <w:rPr>
      <w:rFonts w:ascii="Garamond" w:eastAsia="Times New Roman" w:hAnsi="Garamond"/>
      <w:sz w:val="12"/>
    </w:rPr>
  </w:style>
  <w:style w:type="character" w:customStyle="1" w:styleId="aqj">
    <w:name w:val="aqj"/>
    <w:basedOn w:val="DefaultParagraphFont"/>
    <w:rsid w:val="001F0A56"/>
  </w:style>
  <w:style w:type="character" w:customStyle="1" w:styleId="StyleStyleBoldUnderlineIntenseEmphasisUnderlineapple-style-s">
    <w:name w:val="Style Style Bold UnderlineIntense EmphasisUnderlineapple-style-s..."/>
    <w:basedOn w:val="DefaultParagraphFont"/>
    <w:rsid w:val="001F0A56"/>
    <w:rPr>
      <w:b w:val="0"/>
      <w:bCs w:val="0"/>
      <w:sz w:val="22"/>
      <w:u w:val="single"/>
      <w:bdr w:val="none" w:sz="0" w:space="0" w:color="auto"/>
    </w:rPr>
  </w:style>
  <w:style w:type="paragraph" w:customStyle="1" w:styleId="blocktitle0">
    <w:name w:val="block title"/>
    <w:basedOn w:val="Normal"/>
    <w:link w:val="blocktitleChar0"/>
    <w:autoRedefine/>
    <w:qFormat/>
    <w:rsid w:val="001F0A56"/>
    <w:pPr>
      <w:spacing w:after="240"/>
      <w:jc w:val="center"/>
      <w:outlineLvl w:val="0"/>
    </w:pPr>
    <w:rPr>
      <w:rFonts w:eastAsia="Calibri" w:cs="Calibri"/>
      <w:b/>
      <w:caps/>
      <w:sz w:val="28"/>
      <w:szCs w:val="28"/>
      <w:lang w:val="es-ES"/>
    </w:rPr>
  </w:style>
  <w:style w:type="character" w:customStyle="1" w:styleId="Boxed">
    <w:name w:val="Boxed"/>
    <w:qFormat/>
    <w:rsid w:val="001F0A56"/>
    <w:rPr>
      <w:rFonts w:ascii="Times New Roman" w:hAnsi="Times New Roman"/>
      <w:sz w:val="20"/>
      <w:bdr w:val="single" w:sz="6" w:space="0" w:color="auto"/>
    </w:rPr>
  </w:style>
  <w:style w:type="character" w:customStyle="1" w:styleId="UnderlineCard">
    <w:name w:val="Underline Card"/>
    <w:uiPriority w:val="6"/>
    <w:qFormat/>
    <w:rsid w:val="001F0A56"/>
    <w:rPr>
      <w:rFonts w:ascii="Arial" w:hAnsi="Arial"/>
      <w:b w:val="0"/>
      <w:bCs/>
      <w:sz w:val="20"/>
      <w:u w:val="single"/>
    </w:rPr>
  </w:style>
  <w:style w:type="character" w:customStyle="1" w:styleId="story-author">
    <w:name w:val="story-author"/>
    <w:basedOn w:val="DefaultParagraphFont"/>
    <w:rsid w:val="001F0A56"/>
  </w:style>
  <w:style w:type="paragraph" w:customStyle="1" w:styleId="type">
    <w:name w:val="type"/>
    <w:basedOn w:val="Normal"/>
    <w:qFormat/>
    <w:rsid w:val="001F0A56"/>
    <w:pPr>
      <w:spacing w:before="100" w:beforeAutospacing="1" w:after="100" w:afterAutospacing="1"/>
    </w:pPr>
    <w:rPr>
      <w:rFonts w:eastAsia="Times New Roman" w:cs="Calibri"/>
    </w:rPr>
  </w:style>
  <w:style w:type="character" w:customStyle="1" w:styleId="institution">
    <w:name w:val="institution"/>
    <w:basedOn w:val="DefaultParagraphFont"/>
    <w:rsid w:val="001F0A56"/>
  </w:style>
  <w:style w:type="character" w:customStyle="1" w:styleId="abodyblack3">
    <w:name w:val="abodyblack3"/>
    <w:basedOn w:val="DefaultParagraphFont"/>
    <w:rsid w:val="001F0A56"/>
  </w:style>
  <w:style w:type="paragraph" w:customStyle="1" w:styleId="UnderlineChar2CharChar">
    <w:name w:val="Underline Char2 Char Char"/>
    <w:basedOn w:val="Normal"/>
    <w:link w:val="UnderlineChar2CharCharChar"/>
    <w:qFormat/>
    <w:rsid w:val="001F0A56"/>
    <w:rPr>
      <w:rFonts w:eastAsia="MS Mincho" w:cs="Calibri"/>
      <w:szCs w:val="20"/>
      <w:u w:val="single"/>
    </w:rPr>
  </w:style>
  <w:style w:type="character" w:customStyle="1" w:styleId="UnderlineChar2CharCharChar">
    <w:name w:val="Underline Char2 Char Char Char"/>
    <w:link w:val="UnderlineChar2CharChar"/>
    <w:rsid w:val="001F0A56"/>
    <w:rPr>
      <w:rFonts w:ascii="Calibri" w:eastAsia="MS Mincho" w:hAnsi="Calibri" w:cs="Calibri"/>
      <w:sz w:val="22"/>
      <w:szCs w:val="20"/>
      <w:u w:val="single"/>
    </w:rPr>
  </w:style>
  <w:style w:type="character" w:customStyle="1" w:styleId="CharacterStyle1">
    <w:name w:val="Character Style 1"/>
    <w:rsid w:val="001F0A56"/>
    <w:rPr>
      <w:sz w:val="20"/>
      <w:szCs w:val="20"/>
    </w:rPr>
  </w:style>
  <w:style w:type="character" w:customStyle="1" w:styleId="FontStyle177">
    <w:name w:val="Font Style177"/>
    <w:basedOn w:val="DefaultParagraphFont"/>
    <w:uiPriority w:val="99"/>
    <w:rsid w:val="001F0A56"/>
    <w:rPr>
      <w:rFonts w:ascii="Times New Roman" w:hAnsi="Times New Roman" w:cs="Times New Roman"/>
      <w:sz w:val="20"/>
      <w:szCs w:val="20"/>
    </w:rPr>
  </w:style>
  <w:style w:type="character" w:customStyle="1" w:styleId="FontStyle173">
    <w:name w:val="Font Style173"/>
    <w:basedOn w:val="DefaultParagraphFont"/>
    <w:uiPriority w:val="99"/>
    <w:rsid w:val="001F0A56"/>
    <w:rPr>
      <w:rFonts w:ascii="Times New Roman" w:hAnsi="Times New Roman" w:cs="Times New Roman"/>
      <w:sz w:val="14"/>
      <w:szCs w:val="14"/>
    </w:rPr>
  </w:style>
  <w:style w:type="character" w:customStyle="1" w:styleId="FontStyle151">
    <w:name w:val="Font Style151"/>
    <w:basedOn w:val="DefaultParagraphFont"/>
    <w:uiPriority w:val="99"/>
    <w:rsid w:val="001F0A56"/>
    <w:rPr>
      <w:rFonts w:ascii="Arial Narrow" w:hAnsi="Arial Narrow" w:cs="Arial Narrow"/>
      <w:b/>
      <w:bCs/>
      <w:sz w:val="12"/>
      <w:szCs w:val="12"/>
    </w:rPr>
  </w:style>
  <w:style w:type="character" w:customStyle="1" w:styleId="FontStyle156">
    <w:name w:val="Font Style156"/>
    <w:basedOn w:val="DefaultParagraphFont"/>
    <w:uiPriority w:val="99"/>
    <w:rsid w:val="001F0A56"/>
    <w:rPr>
      <w:rFonts w:ascii="Arial Narrow" w:hAnsi="Arial Narrow" w:cs="Arial Narrow"/>
      <w:sz w:val="8"/>
      <w:szCs w:val="8"/>
    </w:rPr>
  </w:style>
  <w:style w:type="character" w:customStyle="1" w:styleId="FontStyle160">
    <w:name w:val="Font Style160"/>
    <w:basedOn w:val="DefaultParagraphFont"/>
    <w:uiPriority w:val="99"/>
    <w:rsid w:val="001F0A56"/>
    <w:rPr>
      <w:rFonts w:ascii="Times New Roman" w:hAnsi="Times New Roman" w:cs="Times New Roman"/>
      <w:b/>
      <w:bCs/>
      <w:sz w:val="20"/>
      <w:szCs w:val="20"/>
    </w:rPr>
  </w:style>
  <w:style w:type="character" w:customStyle="1" w:styleId="FontStyle178">
    <w:name w:val="Font Style178"/>
    <w:basedOn w:val="DefaultParagraphFont"/>
    <w:uiPriority w:val="99"/>
    <w:rsid w:val="001F0A56"/>
    <w:rPr>
      <w:rFonts w:ascii="Times New Roman" w:hAnsi="Times New Roman" w:cs="Times New Roman"/>
      <w:sz w:val="18"/>
      <w:szCs w:val="18"/>
    </w:rPr>
  </w:style>
  <w:style w:type="paragraph" w:customStyle="1" w:styleId="Style14">
    <w:name w:val="Style14"/>
    <w:basedOn w:val="Normal"/>
    <w:uiPriority w:val="99"/>
    <w:qFormat/>
    <w:rsid w:val="001F0A56"/>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1F0A56"/>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1F0A56"/>
    <w:rPr>
      <w:rFonts w:ascii="Times New Roman" w:hAnsi="Times New Roman" w:cs="Times New Roman"/>
      <w:sz w:val="12"/>
      <w:szCs w:val="12"/>
    </w:rPr>
  </w:style>
  <w:style w:type="paragraph" w:customStyle="1" w:styleId="Style9">
    <w:name w:val="Style9"/>
    <w:basedOn w:val="Normal"/>
    <w:uiPriority w:val="99"/>
    <w:qFormat/>
    <w:rsid w:val="001F0A56"/>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1F0A56"/>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1F0A56"/>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1F0A56"/>
    <w:rPr>
      <w:rFonts w:ascii="Times New Roman" w:hAnsi="Times New Roman" w:cs="Times New Roman"/>
      <w:sz w:val="16"/>
      <w:szCs w:val="16"/>
    </w:rPr>
  </w:style>
  <w:style w:type="character" w:customStyle="1" w:styleId="f">
    <w:name w:val="f"/>
    <w:basedOn w:val="DefaultParagraphFont"/>
    <w:rsid w:val="001F0A56"/>
  </w:style>
  <w:style w:type="character" w:customStyle="1" w:styleId="TagsChar2">
    <w:name w:val="Tags Char2"/>
    <w:rsid w:val="001F0A56"/>
    <w:rPr>
      <w:b/>
      <w:sz w:val="24"/>
    </w:rPr>
  </w:style>
  <w:style w:type="paragraph" w:customStyle="1" w:styleId="CardsFont6ptChar">
    <w:name w:val="Cards + Font: 6 pt Char"/>
    <w:basedOn w:val="Normal"/>
    <w:link w:val="CardsFont6ptCharChar"/>
    <w:qFormat/>
    <w:rsid w:val="001F0A56"/>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1F0A56"/>
    <w:rPr>
      <w:rFonts w:ascii="Calibri" w:eastAsia="Times New Roman" w:hAnsi="Calibri" w:cs="Calibri"/>
      <w:sz w:val="12"/>
    </w:rPr>
  </w:style>
  <w:style w:type="character" w:customStyle="1" w:styleId="FontStyle172">
    <w:name w:val="Font Style172"/>
    <w:basedOn w:val="DefaultParagraphFont"/>
    <w:uiPriority w:val="99"/>
    <w:rsid w:val="001F0A56"/>
    <w:rPr>
      <w:rFonts w:ascii="Times New Roman" w:hAnsi="Times New Roman" w:cs="Times New Roman"/>
      <w:b/>
      <w:bCs/>
      <w:sz w:val="16"/>
      <w:szCs w:val="16"/>
    </w:rPr>
  </w:style>
  <w:style w:type="paragraph" w:customStyle="1" w:styleId="Style18">
    <w:name w:val="Style18"/>
    <w:basedOn w:val="Normal"/>
    <w:uiPriority w:val="99"/>
    <w:qFormat/>
    <w:rsid w:val="001F0A56"/>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1F0A56"/>
    <w:rPr>
      <w:rFonts w:ascii="Times New Roman" w:hAnsi="Times New Roman" w:cs="Times New Roman"/>
      <w:i/>
      <w:iCs/>
      <w:sz w:val="16"/>
      <w:szCs w:val="16"/>
    </w:rPr>
  </w:style>
  <w:style w:type="character" w:customStyle="1" w:styleId="FontStyle162">
    <w:name w:val="Font Style162"/>
    <w:basedOn w:val="DefaultParagraphFont"/>
    <w:uiPriority w:val="99"/>
    <w:rsid w:val="001F0A56"/>
    <w:rPr>
      <w:rFonts w:ascii="Times New Roman" w:hAnsi="Times New Roman" w:cs="Times New Roman"/>
      <w:b/>
      <w:bCs/>
      <w:sz w:val="18"/>
      <w:szCs w:val="18"/>
    </w:rPr>
  </w:style>
  <w:style w:type="character" w:customStyle="1" w:styleId="FontStyle167">
    <w:name w:val="Font Style167"/>
    <w:basedOn w:val="DefaultParagraphFont"/>
    <w:uiPriority w:val="99"/>
    <w:rsid w:val="001F0A56"/>
    <w:rPr>
      <w:rFonts w:ascii="Times New Roman" w:hAnsi="Times New Roman" w:cs="Times New Roman"/>
      <w:sz w:val="10"/>
      <w:szCs w:val="10"/>
    </w:rPr>
  </w:style>
  <w:style w:type="character" w:customStyle="1" w:styleId="FontStyle174">
    <w:name w:val="Font Style174"/>
    <w:basedOn w:val="DefaultParagraphFont"/>
    <w:uiPriority w:val="99"/>
    <w:rsid w:val="001F0A56"/>
    <w:rPr>
      <w:rFonts w:ascii="Arial Narrow" w:hAnsi="Arial Narrow" w:cs="Arial Narrow"/>
      <w:b/>
      <w:bCs/>
      <w:sz w:val="18"/>
      <w:szCs w:val="18"/>
    </w:rPr>
  </w:style>
  <w:style w:type="paragraph" w:customStyle="1" w:styleId="Style47">
    <w:name w:val="Style47"/>
    <w:basedOn w:val="Normal"/>
    <w:uiPriority w:val="99"/>
    <w:qFormat/>
    <w:rsid w:val="001F0A56"/>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1F0A56"/>
    <w:rPr>
      <w:rFonts w:ascii="Times New Roman" w:hAnsi="Times New Roman" w:cs="Times New Roman"/>
      <w:sz w:val="12"/>
      <w:szCs w:val="12"/>
    </w:rPr>
  </w:style>
  <w:style w:type="paragraph" w:customStyle="1" w:styleId="Style24">
    <w:name w:val="Style24"/>
    <w:basedOn w:val="Normal"/>
    <w:uiPriority w:val="99"/>
    <w:qFormat/>
    <w:rsid w:val="001F0A56"/>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1F0A56"/>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1F0A56"/>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1F0A56"/>
    <w:rPr>
      <w:rFonts w:ascii="Times New Roman" w:hAnsi="Times New Roman" w:cs="Times New Roman"/>
      <w:b/>
      <w:bCs/>
      <w:sz w:val="18"/>
      <w:szCs w:val="18"/>
    </w:rPr>
  </w:style>
  <w:style w:type="paragraph" w:customStyle="1" w:styleId="Style21">
    <w:name w:val="Style21"/>
    <w:basedOn w:val="Normal"/>
    <w:uiPriority w:val="99"/>
    <w:qFormat/>
    <w:rsid w:val="001F0A56"/>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1F0A56"/>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1F0A56"/>
    <w:rPr>
      <w:rFonts w:ascii="Calibri" w:hAnsi="Calibri"/>
      <w:sz w:val="20"/>
      <w:szCs w:val="20"/>
    </w:rPr>
  </w:style>
  <w:style w:type="paragraph" w:customStyle="1" w:styleId="Standard">
    <w:name w:val="Standard"/>
    <w:qFormat/>
    <w:rsid w:val="001F0A5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F0A56"/>
    <w:rPr>
      <w:color w:val="000000"/>
      <w:sz w:val="32"/>
      <w:szCs w:val="32"/>
    </w:rPr>
  </w:style>
  <w:style w:type="paragraph" w:customStyle="1" w:styleId="Cardnon-underlined">
    <w:name w:val="Card non-underlined"/>
    <w:basedOn w:val="Normal"/>
    <w:link w:val="Cardnon-underlinedChar"/>
    <w:autoRedefine/>
    <w:uiPriority w:val="99"/>
    <w:qFormat/>
    <w:rsid w:val="001F0A56"/>
    <w:rPr>
      <w:rFonts w:eastAsia="Times New Roman" w:cs="Calibri"/>
      <w:szCs w:val="20"/>
    </w:rPr>
  </w:style>
  <w:style w:type="character" w:customStyle="1" w:styleId="Cardnon-underlinedChar">
    <w:name w:val="Card non-underlined Char"/>
    <w:basedOn w:val="DefaultParagraphFont"/>
    <w:link w:val="Cardnon-underlined"/>
    <w:uiPriority w:val="99"/>
    <w:rsid w:val="001F0A56"/>
    <w:rPr>
      <w:rFonts w:ascii="Calibri" w:eastAsia="Times New Roman" w:hAnsi="Calibri" w:cs="Calibri"/>
      <w:sz w:val="22"/>
      <w:szCs w:val="20"/>
    </w:rPr>
  </w:style>
  <w:style w:type="numbering" w:customStyle="1" w:styleId="NoList1">
    <w:name w:val="No List1"/>
    <w:next w:val="NoList"/>
    <w:semiHidden/>
    <w:unhideWhenUsed/>
    <w:rsid w:val="001F0A56"/>
  </w:style>
  <w:style w:type="character" w:customStyle="1" w:styleId="TitleChar2">
    <w:name w:val="Title Char2"/>
    <w:basedOn w:val="DefaultParagraphFont"/>
    <w:uiPriority w:val="10"/>
    <w:qFormat/>
    <w:locked/>
    <w:rsid w:val="001F0A56"/>
    <w:rPr>
      <w:b/>
      <w:bCs/>
      <w:u w:val="single"/>
    </w:rPr>
  </w:style>
  <w:style w:type="paragraph" w:styleId="TOC3">
    <w:name w:val="toc 3"/>
    <w:basedOn w:val="Normal"/>
    <w:next w:val="Normal"/>
    <w:autoRedefine/>
    <w:rsid w:val="001F0A56"/>
    <w:pPr>
      <w:ind w:left="400"/>
    </w:pPr>
    <w:rPr>
      <w:rFonts w:eastAsia="Times New Roman" w:cs="Calibri"/>
      <w:szCs w:val="20"/>
    </w:rPr>
  </w:style>
  <w:style w:type="paragraph" w:styleId="TOC4">
    <w:name w:val="toc 4"/>
    <w:basedOn w:val="Normal"/>
    <w:next w:val="Normal"/>
    <w:autoRedefine/>
    <w:rsid w:val="001F0A56"/>
    <w:pPr>
      <w:ind w:left="600"/>
    </w:pPr>
    <w:rPr>
      <w:rFonts w:eastAsia="Times New Roman" w:cs="Calibri"/>
      <w:szCs w:val="20"/>
    </w:rPr>
  </w:style>
  <w:style w:type="paragraph" w:styleId="TOC5">
    <w:name w:val="toc 5"/>
    <w:basedOn w:val="Normal"/>
    <w:next w:val="Normal"/>
    <w:autoRedefine/>
    <w:rsid w:val="001F0A56"/>
    <w:pPr>
      <w:ind w:left="800"/>
    </w:pPr>
    <w:rPr>
      <w:rFonts w:eastAsia="Times New Roman" w:cs="Calibri"/>
      <w:szCs w:val="20"/>
    </w:rPr>
  </w:style>
  <w:style w:type="paragraph" w:styleId="TOC6">
    <w:name w:val="toc 6"/>
    <w:basedOn w:val="Normal"/>
    <w:next w:val="Normal"/>
    <w:autoRedefine/>
    <w:rsid w:val="001F0A56"/>
    <w:pPr>
      <w:ind w:left="1000"/>
    </w:pPr>
    <w:rPr>
      <w:rFonts w:eastAsia="Times New Roman" w:cs="Calibri"/>
      <w:szCs w:val="20"/>
    </w:rPr>
  </w:style>
  <w:style w:type="paragraph" w:styleId="TOC7">
    <w:name w:val="toc 7"/>
    <w:basedOn w:val="Normal"/>
    <w:next w:val="Normal"/>
    <w:autoRedefine/>
    <w:rsid w:val="001F0A56"/>
    <w:pPr>
      <w:ind w:left="1200"/>
    </w:pPr>
    <w:rPr>
      <w:rFonts w:eastAsia="Times New Roman" w:cs="Calibri"/>
      <w:szCs w:val="20"/>
    </w:rPr>
  </w:style>
  <w:style w:type="paragraph" w:styleId="TOC8">
    <w:name w:val="toc 8"/>
    <w:basedOn w:val="Normal"/>
    <w:next w:val="Normal"/>
    <w:autoRedefine/>
    <w:rsid w:val="001F0A56"/>
    <w:pPr>
      <w:ind w:left="1400"/>
    </w:pPr>
    <w:rPr>
      <w:rFonts w:eastAsia="Times New Roman" w:cs="Calibri"/>
      <w:szCs w:val="20"/>
    </w:rPr>
  </w:style>
  <w:style w:type="character" w:customStyle="1" w:styleId="allocatoragentsleft">
    <w:name w:val="al_locatoragentsleft"/>
    <w:basedOn w:val="DefaultParagraphFont"/>
    <w:rsid w:val="001F0A56"/>
  </w:style>
  <w:style w:type="character" w:styleId="HTMLTypewriter">
    <w:name w:val="HTML Typewriter"/>
    <w:basedOn w:val="DefaultParagraphFont"/>
    <w:unhideWhenUsed/>
    <w:rsid w:val="001F0A56"/>
    <w:rPr>
      <w:rFonts w:ascii="Courier New" w:eastAsia="Times New Roman" w:hAnsi="Courier New" w:cs="Courier New"/>
      <w:sz w:val="20"/>
      <w:szCs w:val="20"/>
    </w:rPr>
  </w:style>
  <w:style w:type="character" w:customStyle="1" w:styleId="caps">
    <w:name w:val="caps"/>
    <w:basedOn w:val="DefaultParagraphFont"/>
    <w:rsid w:val="001F0A56"/>
  </w:style>
  <w:style w:type="character" w:customStyle="1" w:styleId="UnderlinesCharChar">
    <w:name w:val="Underlines Char Char"/>
    <w:basedOn w:val="DefaultParagraphFont"/>
    <w:rsid w:val="001F0A56"/>
    <w:rPr>
      <w:rFonts w:cs="Arial"/>
      <w:b/>
      <w:bCs/>
      <w:noProof w:val="0"/>
      <w:sz w:val="22"/>
      <w:szCs w:val="26"/>
      <w:u w:val="single"/>
      <w:lang w:val="en-US" w:eastAsia="en-US" w:bidi="ar-SA"/>
    </w:rPr>
  </w:style>
  <w:style w:type="paragraph" w:customStyle="1" w:styleId="Carding">
    <w:name w:val="Carding"/>
    <w:basedOn w:val="Normal"/>
    <w:uiPriority w:val="99"/>
    <w:qFormat/>
    <w:rsid w:val="001F0A56"/>
    <w:rPr>
      <w:rFonts w:eastAsia="Times New Roman" w:cs="Calibri"/>
      <w:sz w:val="18"/>
    </w:rPr>
  </w:style>
  <w:style w:type="character" w:customStyle="1" w:styleId="TagsChar1">
    <w:name w:val="Tags Char1"/>
    <w:aliases w:val="Super Script Char1,TagStyle Char1"/>
    <w:basedOn w:val="DefaultParagraphFont"/>
    <w:rsid w:val="001F0A56"/>
    <w:rPr>
      <w:rFonts w:ascii="Arial Narrow" w:hAnsi="Arial Narrow"/>
      <w:b/>
      <w:noProof w:val="0"/>
      <w:sz w:val="22"/>
      <w:szCs w:val="60"/>
      <w:lang w:val="en-US" w:eastAsia="en-US" w:bidi="ar-SA"/>
    </w:rPr>
  </w:style>
  <w:style w:type="character" w:customStyle="1" w:styleId="aunderline">
    <w:name w:val="aunderline"/>
    <w:basedOn w:val="DefaultParagraphFont"/>
    <w:qFormat/>
    <w:rsid w:val="001F0A56"/>
    <w:rPr>
      <w:rFonts w:ascii="Times New Roman" w:hAnsi="Times New Roman"/>
      <w:sz w:val="20"/>
      <w:szCs w:val="24"/>
      <w:u w:val="thick"/>
    </w:rPr>
  </w:style>
  <w:style w:type="character" w:customStyle="1" w:styleId="tagChar1">
    <w:name w:val="tag Char1"/>
    <w:basedOn w:val="DefaultParagraphFont"/>
    <w:rsid w:val="001F0A56"/>
    <w:rPr>
      <w:b/>
      <w:noProof w:val="0"/>
      <w:sz w:val="24"/>
      <w:lang w:val="en-US" w:eastAsia="en-US" w:bidi="ar-SA"/>
    </w:rPr>
  </w:style>
  <w:style w:type="character" w:customStyle="1" w:styleId="tagChar2">
    <w:name w:val="tag Char2"/>
    <w:basedOn w:val="DefaultParagraphFont"/>
    <w:qFormat/>
    <w:rsid w:val="001F0A56"/>
    <w:rPr>
      <w:b/>
      <w:noProof w:val="0"/>
      <w:sz w:val="24"/>
      <w:lang w:val="en-US" w:eastAsia="en-US" w:bidi="ar-SA"/>
    </w:rPr>
  </w:style>
  <w:style w:type="character" w:customStyle="1" w:styleId="Taggin-New">
    <w:name w:val="Taggin - New"/>
    <w:basedOn w:val="DefaultParagraphFont"/>
    <w:rsid w:val="001F0A56"/>
    <w:rPr>
      <w:rFonts w:ascii="Arial Narrow" w:hAnsi="Arial Narrow"/>
      <w:b/>
      <w:sz w:val="22"/>
    </w:rPr>
  </w:style>
  <w:style w:type="character" w:customStyle="1" w:styleId="Boxing-New">
    <w:name w:val="Boxing - New"/>
    <w:basedOn w:val="DefaultParagraphFont"/>
    <w:rsid w:val="001F0A56"/>
    <w:rPr>
      <w:rFonts w:ascii="Arial Narrow" w:hAnsi="Arial Narrow"/>
      <w:sz w:val="16"/>
      <w:u w:val="none"/>
      <w:bdr w:val="single" w:sz="4" w:space="0" w:color="auto"/>
    </w:rPr>
  </w:style>
  <w:style w:type="character" w:customStyle="1" w:styleId="ilad">
    <w:name w:val="il_ad"/>
    <w:rsid w:val="001F0A56"/>
  </w:style>
  <w:style w:type="paragraph" w:customStyle="1" w:styleId="CardsHighlighted">
    <w:name w:val="Cards Highlighted"/>
    <w:next w:val="Normal"/>
    <w:link w:val="CardsHighlightedChar"/>
    <w:qFormat/>
    <w:rsid w:val="001F0A5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F0A5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F0A56"/>
    <w:rPr>
      <w:rFonts w:ascii="Garamond" w:hAnsi="Garamond"/>
      <w:sz w:val="22"/>
      <w:szCs w:val="24"/>
      <w:u w:val="single"/>
      <w:lang w:val="en-US" w:eastAsia="en-US" w:bidi="ar-SA"/>
    </w:rPr>
  </w:style>
  <w:style w:type="paragraph" w:customStyle="1" w:styleId="Style2">
    <w:name w:val="Style2"/>
    <w:basedOn w:val="Heading4"/>
    <w:qFormat/>
    <w:rsid w:val="001F0A56"/>
    <w:pPr>
      <w:spacing w:before="0"/>
    </w:pPr>
    <w:rPr>
      <w:rFonts w:eastAsia="Times New Roman" w:cs="Times New Roman"/>
      <w:iCs/>
      <w:caps/>
      <w:szCs w:val="20"/>
    </w:rPr>
  </w:style>
  <w:style w:type="character" w:customStyle="1" w:styleId="pagetitle">
    <w:name w:val="pagetitle"/>
    <w:basedOn w:val="DefaultParagraphFont"/>
    <w:rsid w:val="001F0A56"/>
  </w:style>
  <w:style w:type="paragraph" w:customStyle="1" w:styleId="text">
    <w:name w:val="text"/>
    <w:basedOn w:val="Normal"/>
    <w:uiPriority w:val="99"/>
    <w:qFormat/>
    <w:rsid w:val="001F0A56"/>
    <w:pPr>
      <w:spacing w:before="100" w:beforeAutospacing="1" w:after="100" w:afterAutospacing="1"/>
    </w:pPr>
    <w:rPr>
      <w:rFonts w:eastAsia="Times New Roman" w:cs="Calibri"/>
    </w:rPr>
  </w:style>
  <w:style w:type="character" w:customStyle="1" w:styleId="StyleUnderlineCharChar9ptBold1">
    <w:name w:val="Style Underline Char Char + 9 pt Bold1"/>
    <w:rsid w:val="001F0A5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F0A56"/>
    <w:rPr>
      <w:rFonts w:ascii="Times New Roman" w:hAnsi="Times New Roman"/>
      <w:sz w:val="20"/>
      <w:szCs w:val="24"/>
      <w:u w:val="single"/>
      <w:lang w:val="en-US" w:eastAsia="en-US" w:bidi="ar-SA"/>
    </w:rPr>
  </w:style>
  <w:style w:type="character" w:customStyle="1" w:styleId="Style9ptBoldUnderline">
    <w:name w:val="Style 9 pt Bold Underline"/>
    <w:rsid w:val="001F0A56"/>
    <w:rPr>
      <w:b/>
      <w:bCs/>
      <w:sz w:val="20"/>
      <w:u w:val="single"/>
    </w:rPr>
  </w:style>
  <w:style w:type="paragraph" w:customStyle="1" w:styleId="StyleUnderline9pt0">
    <w:name w:val="Style Underline + 9 pt"/>
    <w:link w:val="StyleUnderline9ptChar"/>
    <w:qFormat/>
    <w:rsid w:val="001F0A5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F0A56"/>
    <w:rPr>
      <w:rFonts w:ascii="Arial" w:eastAsia="Times New Roman" w:hAnsi="Arial" w:cs="Times New Roman"/>
      <w:sz w:val="22"/>
      <w:szCs w:val="20"/>
      <w:u w:val="single"/>
    </w:rPr>
  </w:style>
  <w:style w:type="character" w:customStyle="1" w:styleId="StyleUnderlineChar1Bold">
    <w:name w:val="Style Underline Char1 + Bold"/>
    <w:rsid w:val="001F0A5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F0A56"/>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1F0A56"/>
    <w:rPr>
      <w:rFonts w:ascii="Calibri" w:hAnsi="Calibri" w:cs="Calibri"/>
      <w:kern w:val="32"/>
      <w:sz w:val="22"/>
      <w:szCs w:val="20"/>
      <w:lang w:eastAsia="ar-SA"/>
    </w:rPr>
  </w:style>
  <w:style w:type="character" w:customStyle="1" w:styleId="TagsCharCharChar">
    <w:name w:val="Tags Char Char Char"/>
    <w:basedOn w:val="DefaultParagraphFont"/>
    <w:rsid w:val="001F0A5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F0A56"/>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1F0A56"/>
    <w:rPr>
      <w:color w:val="000000"/>
      <w:sz w:val="20"/>
      <w:u w:val="single"/>
    </w:rPr>
  </w:style>
  <w:style w:type="character" w:customStyle="1" w:styleId="Style11ptBlack">
    <w:name w:val="Style 11 pt Black"/>
    <w:basedOn w:val="DefaultParagraphFont"/>
    <w:rsid w:val="001F0A56"/>
    <w:rPr>
      <w:color w:val="000000"/>
      <w:sz w:val="20"/>
    </w:rPr>
  </w:style>
  <w:style w:type="character" w:customStyle="1" w:styleId="StyleUnderlineCharTimesBold">
    <w:name w:val="Style Underline Char + Times Bold"/>
    <w:basedOn w:val="DefaultParagraphFont"/>
    <w:rsid w:val="001F0A56"/>
    <w:rPr>
      <w:rFonts w:ascii="Times" w:hAnsi="Times"/>
      <w:b w:val="0"/>
      <w:bCs/>
      <w:sz w:val="20"/>
      <w:u w:val="single"/>
    </w:rPr>
  </w:style>
  <w:style w:type="character" w:customStyle="1" w:styleId="blubigktbiz">
    <w:name w:val="blubigktbiz"/>
    <w:rsid w:val="001F0A5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F0A56"/>
  </w:style>
  <w:style w:type="character" w:customStyle="1" w:styleId="StyleevidencetextBorderSinglesolidlineAuto05ptLChar">
    <w:name w:val="Style evidence text + Border: : (Single solid line Auto  0.5 pt L... Char"/>
    <w:link w:val="StyleevidencetextBorderSinglesolidlineAuto05ptL"/>
    <w:rsid w:val="001F0A56"/>
    <w:rPr>
      <w:rFonts w:ascii="Calibri" w:hAnsi="Calibri" w:cs="Calibri"/>
      <w:color w:val="000000"/>
      <w:sz w:val="22"/>
      <w:lang w:val="x-none" w:eastAsia="x-none"/>
    </w:rPr>
  </w:style>
  <w:style w:type="character" w:customStyle="1" w:styleId="Style4CharChar">
    <w:name w:val="Style4 Char Char"/>
    <w:basedOn w:val="DefaultParagraphFont"/>
    <w:rsid w:val="001F0A5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F0A56"/>
    <w:rPr>
      <w:rFonts w:ascii="Times New Roman" w:hAnsi="Times New Roman" w:cs="Times New Roman"/>
      <w:sz w:val="16"/>
      <w:szCs w:val="16"/>
    </w:rPr>
  </w:style>
  <w:style w:type="character" w:customStyle="1" w:styleId="StyleEmphasisArial12ptBold">
    <w:name w:val="Style Emphasis + Arial 12 pt Bold"/>
    <w:rsid w:val="001F0A56"/>
    <w:rPr>
      <w:rFonts w:ascii="Arial" w:hAnsi="Arial"/>
      <w:b/>
      <w:bCs/>
      <w:i/>
      <w:iCs/>
      <w:sz w:val="24"/>
    </w:rPr>
  </w:style>
  <w:style w:type="character" w:customStyle="1" w:styleId="super">
    <w:name w:val="super"/>
    <w:rsid w:val="001F0A56"/>
  </w:style>
  <w:style w:type="character" w:customStyle="1" w:styleId="text30">
    <w:name w:val="text30"/>
    <w:rsid w:val="001F0A56"/>
  </w:style>
  <w:style w:type="character" w:customStyle="1" w:styleId="uppercase">
    <w:name w:val="uppercase"/>
    <w:rsid w:val="001F0A56"/>
  </w:style>
  <w:style w:type="character" w:customStyle="1" w:styleId="bodytext0">
    <w:name w:val="bodytext"/>
    <w:rsid w:val="001F0A56"/>
  </w:style>
  <w:style w:type="character" w:customStyle="1" w:styleId="entry-title">
    <w:name w:val="entry-title"/>
    <w:rsid w:val="001F0A56"/>
  </w:style>
  <w:style w:type="character" w:customStyle="1" w:styleId="BodyTextIndentChar1">
    <w:name w:val="Body Text Indent Char1"/>
    <w:basedOn w:val="DefaultParagraphFont"/>
    <w:uiPriority w:val="99"/>
    <w:semiHidden/>
    <w:rsid w:val="001F0A56"/>
    <w:rPr>
      <w:rFonts w:ascii="Times New Roman" w:hAnsi="Times New Roman" w:cs="Times New Roman"/>
      <w:sz w:val="20"/>
    </w:rPr>
  </w:style>
  <w:style w:type="character" w:customStyle="1" w:styleId="Style6pt">
    <w:name w:val="Style 6 pt"/>
    <w:basedOn w:val="DefaultParagraphFont"/>
    <w:qFormat/>
    <w:rsid w:val="001F0A56"/>
    <w:rPr>
      <w:sz w:val="12"/>
    </w:rPr>
  </w:style>
  <w:style w:type="character" w:customStyle="1" w:styleId="CiteCharCharCharCharCharChar">
    <w:name w:val="Cite Char Char Char Char Char Char"/>
    <w:basedOn w:val="DefaultParagraphFont"/>
    <w:rsid w:val="001F0A56"/>
    <w:rPr>
      <w:b/>
      <w:noProof w:val="0"/>
      <w:sz w:val="22"/>
      <w:szCs w:val="24"/>
      <w:u w:val="single"/>
      <w:lang w:val="en-US" w:eastAsia="en-US" w:bidi="ar-SA"/>
    </w:rPr>
  </w:style>
  <w:style w:type="character" w:customStyle="1" w:styleId="mainbody1">
    <w:name w:val="mainbody1"/>
    <w:basedOn w:val="DefaultParagraphFont"/>
    <w:rsid w:val="001F0A56"/>
    <w:rPr>
      <w:rFonts w:ascii="Verdana" w:hAnsi="Verdana" w:hint="default"/>
      <w:color w:val="000000"/>
      <w:sz w:val="22"/>
      <w:szCs w:val="22"/>
    </w:rPr>
  </w:style>
  <w:style w:type="character" w:customStyle="1" w:styleId="ssl4">
    <w:name w:val="ss_l4"/>
    <w:basedOn w:val="DefaultParagraphFont"/>
    <w:rsid w:val="001F0A56"/>
  </w:style>
  <w:style w:type="paragraph" w:customStyle="1" w:styleId="StyleNormalWeb11ptUnderline">
    <w:name w:val="Style Normal (Web) + 11 pt Underline"/>
    <w:basedOn w:val="NormalWeb"/>
    <w:link w:val="StyleNormalWeb11ptUnderlineChar"/>
    <w:qFormat/>
    <w:rsid w:val="001F0A5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F0A56"/>
    <w:rPr>
      <w:rFonts w:ascii="Calibri" w:eastAsia="Calibri" w:hAnsi="Calibri" w:cs="Calibri"/>
      <w:sz w:val="22"/>
      <w:u w:val="single"/>
    </w:rPr>
  </w:style>
  <w:style w:type="character" w:customStyle="1" w:styleId="cit-first-element">
    <w:name w:val="cit-first-element"/>
    <w:basedOn w:val="DefaultParagraphFont"/>
    <w:rsid w:val="001F0A56"/>
  </w:style>
  <w:style w:type="character" w:customStyle="1" w:styleId="title1">
    <w:name w:val="title1"/>
    <w:basedOn w:val="DefaultParagraphFont"/>
    <w:rsid w:val="001F0A56"/>
  </w:style>
  <w:style w:type="character" w:customStyle="1" w:styleId="StyleThickunderline1">
    <w:name w:val="Style Thick underline1"/>
    <w:basedOn w:val="DefaultParagraphFont"/>
    <w:rsid w:val="001F0A5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F0A56"/>
    <w:rPr>
      <w:rFonts w:ascii="Georgia" w:hAnsi="Georgia"/>
    </w:rPr>
  </w:style>
  <w:style w:type="character" w:customStyle="1" w:styleId="FooterChar1">
    <w:name w:val="Footer Char1"/>
    <w:basedOn w:val="DefaultParagraphFont"/>
    <w:uiPriority w:val="99"/>
    <w:semiHidden/>
    <w:rsid w:val="001F0A56"/>
    <w:rPr>
      <w:rFonts w:ascii="Georgia" w:hAnsi="Georgia"/>
    </w:rPr>
  </w:style>
  <w:style w:type="character" w:customStyle="1" w:styleId="UnderlineBold0">
    <w:name w:val="Underline Bold"/>
    <w:uiPriority w:val="6"/>
    <w:qFormat/>
    <w:rsid w:val="001F0A56"/>
    <w:rPr>
      <w:b/>
      <w:sz w:val="20"/>
      <w:u w:val="single"/>
    </w:rPr>
  </w:style>
  <w:style w:type="paragraph" w:customStyle="1" w:styleId="Underline20">
    <w:name w:val="Underline2"/>
    <w:basedOn w:val="Normal"/>
    <w:link w:val="Underline2Char"/>
    <w:autoRedefine/>
    <w:uiPriority w:val="4"/>
    <w:qFormat/>
    <w:rsid w:val="001F0A56"/>
    <w:rPr>
      <w:rFonts w:cs="Calibri"/>
      <w:b/>
      <w:u w:val="single"/>
    </w:rPr>
  </w:style>
  <w:style w:type="character" w:customStyle="1" w:styleId="Underline2Char">
    <w:name w:val="Underline2 Char"/>
    <w:basedOn w:val="DefaultParagraphFont"/>
    <w:link w:val="Underline20"/>
    <w:uiPriority w:val="4"/>
    <w:rsid w:val="001F0A56"/>
    <w:rPr>
      <w:rFonts w:ascii="Calibri" w:hAnsi="Calibri" w:cs="Calibri"/>
      <w:b/>
      <w:sz w:val="22"/>
      <w:u w:val="single"/>
    </w:rPr>
  </w:style>
  <w:style w:type="character" w:customStyle="1" w:styleId="NormalTextChar">
    <w:name w:val="Normal Text Char"/>
    <w:link w:val="NormalText"/>
    <w:rsid w:val="001F0A56"/>
    <w:rPr>
      <w:rFonts w:ascii="Calibri" w:eastAsia="Times New Roman" w:hAnsi="Calibri" w:cs="Calibri"/>
      <w:sz w:val="22"/>
      <w:szCs w:val="26"/>
    </w:rPr>
  </w:style>
  <w:style w:type="paragraph" w:customStyle="1" w:styleId="TableParagraph">
    <w:name w:val="Table Paragraph"/>
    <w:basedOn w:val="Normal"/>
    <w:uiPriority w:val="1"/>
    <w:qFormat/>
    <w:rsid w:val="001F0A56"/>
    <w:pPr>
      <w:widowControl w:val="0"/>
    </w:pPr>
    <w:rPr>
      <w:rFonts w:cs="Calibri"/>
    </w:rPr>
  </w:style>
  <w:style w:type="character" w:customStyle="1" w:styleId="UnderlineChar0">
    <w:name w:val="UnderlineChar"/>
    <w:rsid w:val="001F0A56"/>
    <w:rPr>
      <w:sz w:val="24"/>
      <w:u w:val="single"/>
      <w:shd w:val="clear" w:color="auto" w:fill="auto"/>
    </w:rPr>
  </w:style>
  <w:style w:type="character" w:customStyle="1" w:styleId="foreground">
    <w:name w:val="foreground"/>
    <w:basedOn w:val="DefaultParagraphFont"/>
    <w:rsid w:val="001F0A56"/>
  </w:style>
  <w:style w:type="paragraph" w:customStyle="1" w:styleId="StyleCircled11pt">
    <w:name w:val="Style Circled + 11 pt"/>
    <w:basedOn w:val="Normal"/>
    <w:link w:val="StyleCircled11ptChar"/>
    <w:qFormat/>
    <w:rsid w:val="001F0A56"/>
    <w:rPr>
      <w:rFonts w:eastAsia="Times New Roman" w:cs="Calibri"/>
      <w:b/>
      <w:bCs/>
      <w:sz w:val="20"/>
      <w:u w:val="single"/>
    </w:rPr>
  </w:style>
  <w:style w:type="character" w:customStyle="1" w:styleId="StyleCircled11ptChar">
    <w:name w:val="Style Circled + 11 pt Char"/>
    <w:link w:val="StyleCircled11pt"/>
    <w:rsid w:val="001F0A5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F0A56"/>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1F0A56"/>
    <w:rPr>
      <w:rFonts w:ascii="Times" w:eastAsia="Times New Roman" w:hAnsi="Times" w:cs="Calibri"/>
      <w:sz w:val="20"/>
      <w:szCs w:val="28"/>
      <w:u w:val="single"/>
    </w:rPr>
  </w:style>
  <w:style w:type="paragraph" w:customStyle="1" w:styleId="cite20">
    <w:name w:val="cite2"/>
    <w:basedOn w:val="Normal"/>
    <w:uiPriority w:val="99"/>
    <w:qFormat/>
    <w:rsid w:val="001F0A56"/>
    <w:rPr>
      <w:rFonts w:eastAsia="Times New Roman" w:cs="Calibri"/>
      <w:color w:val="000000"/>
      <w:sz w:val="20"/>
      <w:szCs w:val="20"/>
    </w:rPr>
  </w:style>
  <w:style w:type="character" w:customStyle="1" w:styleId="postby">
    <w:name w:val="post_by"/>
    <w:basedOn w:val="DefaultParagraphFont"/>
    <w:rsid w:val="001F0A56"/>
  </w:style>
  <w:style w:type="character" w:customStyle="1" w:styleId="Style11ptBorderSinglesolidlineAuto05ptLinewidth">
    <w:name w:val="Style 11 pt Border: : (Single solid line Auto  0.5 pt Line width)"/>
    <w:rsid w:val="001F0A56"/>
    <w:rPr>
      <w:sz w:val="20"/>
      <w:bdr w:val="single" w:sz="4" w:space="0" w:color="auto" w:frame="1"/>
    </w:rPr>
  </w:style>
  <w:style w:type="character" w:customStyle="1" w:styleId="StyleUnderlineChar9ptBorderSinglesolidlineAuto0">
    <w:name w:val="Style Underline Char + 9 pt Border: : (Single solid line Auto  0..."/>
    <w:rsid w:val="001F0A5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F0A5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F0A5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F0A5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F0A56"/>
    <w:rPr>
      <w:sz w:val="20"/>
      <w:szCs w:val="24"/>
      <w:u w:val="single"/>
      <w:bdr w:val="single" w:sz="4" w:space="0" w:color="auto"/>
      <w:lang w:val="en-US" w:eastAsia="en-US" w:bidi="ar-SA"/>
    </w:rPr>
  </w:style>
  <w:style w:type="character" w:customStyle="1" w:styleId="StyleLatinGaramondUnderline">
    <w:name w:val="Style (Latin) Garamond Underline"/>
    <w:rsid w:val="001F0A56"/>
    <w:rPr>
      <w:rFonts w:ascii="Times New Roman" w:hAnsi="Times New Roman"/>
      <w:sz w:val="20"/>
      <w:u w:val="single"/>
    </w:rPr>
  </w:style>
  <w:style w:type="character" w:customStyle="1" w:styleId="StyleLatinGaramond">
    <w:name w:val="Style (Latin) Garamond"/>
    <w:rsid w:val="001F0A56"/>
    <w:rPr>
      <w:rFonts w:ascii="Times New Roman" w:hAnsi="Times New Roman"/>
      <w:sz w:val="20"/>
    </w:rPr>
  </w:style>
  <w:style w:type="character" w:customStyle="1" w:styleId="styletimesnewroman12ptbold0">
    <w:name w:val="styletimesnewroman12ptbold"/>
    <w:basedOn w:val="DefaultParagraphFont"/>
    <w:rsid w:val="001F0A56"/>
  </w:style>
  <w:style w:type="character" w:customStyle="1" w:styleId="CharCharCharCharChar">
    <w:name w:val="Char Char Char Char Char"/>
    <w:aliases w:val="Char Char Char Char,Char Char Char Char Char Char Char1,Heading 2 Char1 Char Char Char Char Char Char"/>
    <w:basedOn w:val="DefaultParagraphFont"/>
    <w:rsid w:val="001F0A56"/>
    <w:rPr>
      <w:rFonts w:cs="Arial"/>
      <w:b/>
      <w:bCs/>
      <w:iCs/>
      <w:sz w:val="24"/>
      <w:szCs w:val="28"/>
      <w:lang w:val="en-US" w:eastAsia="en-US" w:bidi="ar-SA"/>
    </w:rPr>
  </w:style>
  <w:style w:type="character" w:customStyle="1" w:styleId="mainheading">
    <w:name w:val="mainheading"/>
    <w:basedOn w:val="DefaultParagraphFont"/>
    <w:rsid w:val="001F0A56"/>
  </w:style>
  <w:style w:type="paragraph" w:customStyle="1" w:styleId="BoldandUnderlineChar2CharChar">
    <w:name w:val="Bold and Underline Char2 Char Char"/>
    <w:basedOn w:val="Normal"/>
    <w:link w:val="BoldandUnderlineChar2CharCharChar"/>
    <w:qFormat/>
    <w:rsid w:val="001F0A56"/>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1F0A56"/>
    <w:rPr>
      <w:rFonts w:ascii="Calibri" w:eastAsia="Times New Roman" w:hAnsi="Calibri" w:cs="Calibri"/>
      <w:b/>
      <w:sz w:val="22"/>
      <w:u w:val="single"/>
    </w:rPr>
  </w:style>
  <w:style w:type="character" w:customStyle="1" w:styleId="StyleUnderlineChar9ptChar">
    <w:name w:val="Style Underline Char + 9 pt Char"/>
    <w:basedOn w:val="UnderlineCharChar"/>
    <w:rsid w:val="001F0A5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F0A5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F0A56"/>
    <w:rPr>
      <w:sz w:val="16"/>
    </w:rPr>
  </w:style>
  <w:style w:type="paragraph" w:customStyle="1" w:styleId="Reduce8pt">
    <w:name w:val="Reduce 8pt"/>
    <w:basedOn w:val="Normal"/>
    <w:link w:val="Reduce8ptCharChar"/>
    <w:qFormat/>
    <w:rsid w:val="001F0A56"/>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1F0A56"/>
    <w:pPr>
      <w:contextualSpacing/>
    </w:pPr>
    <w:rPr>
      <w:rFonts w:eastAsia="Calibri" w:cs="Calibri"/>
    </w:rPr>
  </w:style>
  <w:style w:type="character" w:customStyle="1" w:styleId="CardIndentedChar">
    <w:name w:val="Card (Indented) Char"/>
    <w:link w:val="CardIndented"/>
    <w:locked/>
    <w:rsid w:val="001F0A56"/>
    <w:rPr>
      <w:rFonts w:ascii="Calibri" w:hAnsi="Calibri" w:cs="Calibri"/>
      <w:sz w:val="22"/>
    </w:rPr>
  </w:style>
  <w:style w:type="character" w:customStyle="1" w:styleId="citenon-boldChar">
    <w:name w:val="cite non-bold Char"/>
    <w:basedOn w:val="DefaultParagraphFont"/>
    <w:link w:val="citenon-bold"/>
    <w:locked/>
    <w:rsid w:val="001F0A56"/>
    <w:rPr>
      <w:rFonts w:ascii="Garamond" w:eastAsia="Times New Roman" w:hAnsi="Garamond" w:cs="Calibri"/>
      <w:sz w:val="22"/>
      <w:szCs w:val="20"/>
    </w:rPr>
  </w:style>
  <w:style w:type="character" w:customStyle="1" w:styleId="boldciteChar4">
    <w:name w:val="bold cite Char4"/>
    <w:link w:val="boldcite"/>
    <w:locked/>
    <w:rsid w:val="001F0A56"/>
    <w:rPr>
      <w:rFonts w:eastAsia="Times New Roman" w:cs="Times New Roman"/>
      <w:b/>
      <w:color w:val="000000"/>
      <w:sz w:val="20"/>
      <w:u w:val="thick" w:color="000000"/>
    </w:rPr>
  </w:style>
  <w:style w:type="paragraph" w:customStyle="1" w:styleId="boldcite">
    <w:name w:val="bold cite"/>
    <w:basedOn w:val="Normal"/>
    <w:link w:val="boldciteChar4"/>
    <w:qFormat/>
    <w:rsid w:val="001F0A5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F0A56"/>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1F0A56"/>
    <w:rPr>
      <w:rFonts w:eastAsia="Calibri" w:cs="Calibri"/>
      <w:b/>
    </w:rPr>
  </w:style>
  <w:style w:type="character" w:customStyle="1" w:styleId="HeadingsBaseChar">
    <w:name w:val="Headings Base Char"/>
    <w:basedOn w:val="DefaultParagraphFont"/>
    <w:link w:val="HeadingsBase"/>
    <w:locked/>
    <w:rsid w:val="001F0A56"/>
    <w:rPr>
      <w:rFonts w:ascii="Times New Roman" w:hAnsi="Times New Roman" w:cs="Times New Roman"/>
      <w:b/>
      <w:sz w:val="32"/>
    </w:rPr>
  </w:style>
  <w:style w:type="paragraph" w:customStyle="1" w:styleId="HeadingsBase">
    <w:name w:val="Headings Base"/>
    <w:basedOn w:val="Normal"/>
    <w:link w:val="HeadingsBaseChar"/>
    <w:qFormat/>
    <w:rsid w:val="001F0A5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F0A5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F0A56"/>
    <w:pPr>
      <w:spacing w:line="480" w:lineRule="auto"/>
      <w:ind w:firstLine="720"/>
    </w:pPr>
    <w:rPr>
      <w:rFonts w:eastAsia="Calibri" w:cs="Calibri"/>
    </w:rPr>
  </w:style>
  <w:style w:type="paragraph" w:customStyle="1" w:styleId="SchoolBlockQuote">
    <w:name w:val="School Block Quote"/>
    <w:basedOn w:val="SchoolPaper"/>
    <w:qFormat/>
    <w:rsid w:val="001F0A56"/>
  </w:style>
  <w:style w:type="paragraph" w:customStyle="1" w:styleId="SchoolWorksCited">
    <w:name w:val="School Works Cited"/>
    <w:basedOn w:val="SchoolPaper"/>
    <w:qFormat/>
    <w:rsid w:val="001F0A56"/>
  </w:style>
  <w:style w:type="paragraph" w:customStyle="1" w:styleId="BlockQuote">
    <w:name w:val="Block Quote"/>
    <w:basedOn w:val="Normal"/>
    <w:qFormat/>
    <w:rsid w:val="001F0A56"/>
    <w:pPr>
      <w:ind w:left="720" w:right="720"/>
    </w:pPr>
    <w:rPr>
      <w:rFonts w:eastAsia="Calibri" w:cs="Calibri"/>
    </w:rPr>
  </w:style>
  <w:style w:type="paragraph" w:customStyle="1" w:styleId="PaperBody">
    <w:name w:val="Paper Body"/>
    <w:basedOn w:val="Normal"/>
    <w:qFormat/>
    <w:rsid w:val="001F0A56"/>
    <w:pPr>
      <w:spacing w:line="480" w:lineRule="auto"/>
      <w:ind w:firstLine="720"/>
    </w:pPr>
    <w:rPr>
      <w:rFonts w:eastAsia="Calibri" w:cs="Calibri"/>
    </w:rPr>
  </w:style>
  <w:style w:type="paragraph" w:customStyle="1" w:styleId="PaperCitation">
    <w:name w:val="Paper Citation"/>
    <w:basedOn w:val="Normal"/>
    <w:qFormat/>
    <w:rsid w:val="001F0A56"/>
    <w:pPr>
      <w:spacing w:line="480" w:lineRule="auto"/>
      <w:ind w:left="720" w:hanging="720"/>
    </w:pPr>
    <w:rPr>
      <w:rFonts w:eastAsia="Calibri" w:cs="Calibri"/>
    </w:rPr>
  </w:style>
  <w:style w:type="character" w:customStyle="1" w:styleId="hatChar">
    <w:name w:val="hat Char"/>
    <w:basedOn w:val="DefaultParagraphFont"/>
    <w:link w:val="hat"/>
    <w:locked/>
    <w:rsid w:val="001F0A56"/>
    <w:rPr>
      <w:rFonts w:ascii="Calibri" w:eastAsia="Times New Roman" w:hAnsi="Calibri" w:cs="Calibri"/>
      <w:b/>
      <w:bCs/>
      <w:sz w:val="32"/>
      <w:u w:val="single"/>
      <w:lang w:bidi="en-US"/>
    </w:rPr>
  </w:style>
  <w:style w:type="paragraph" w:customStyle="1" w:styleId="WW-Default">
    <w:name w:val="WW-Default"/>
    <w:qFormat/>
    <w:rsid w:val="001F0A56"/>
    <w:pPr>
      <w:suppressAutoHyphens/>
    </w:pPr>
    <w:rPr>
      <w:rFonts w:ascii="Georgia" w:eastAsia="Calibri" w:hAnsi="Georgia" w:cs="Calibri"/>
      <w:sz w:val="22"/>
      <w:szCs w:val="22"/>
      <w:lang w:eastAsia="ar-SA"/>
    </w:rPr>
  </w:style>
  <w:style w:type="paragraph" w:customStyle="1" w:styleId="B-TagCite">
    <w:name w:val="B-TagCite"/>
    <w:qFormat/>
    <w:rsid w:val="001F0A5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F0A56"/>
    <w:rPr>
      <w:rFonts w:ascii="Times New Roman" w:hAnsi="Times New Roman" w:cs="Times New Roman"/>
      <w:b/>
      <w:sz w:val="20"/>
    </w:rPr>
  </w:style>
  <w:style w:type="paragraph" w:customStyle="1" w:styleId="MicroText">
    <w:name w:val="MicroText"/>
    <w:basedOn w:val="Normal"/>
    <w:next w:val="Normal"/>
    <w:link w:val="MicroTextChar"/>
    <w:qFormat/>
    <w:rsid w:val="001F0A56"/>
    <w:rPr>
      <w:rFonts w:ascii="Arial Narrow" w:hAnsi="Arial Narrow"/>
      <w:sz w:val="12"/>
    </w:rPr>
  </w:style>
  <w:style w:type="character" w:customStyle="1" w:styleId="Footnote2Char">
    <w:name w:val="Footnote2 Char"/>
    <w:link w:val="Footnote2"/>
    <w:locked/>
    <w:rsid w:val="001F0A56"/>
  </w:style>
  <w:style w:type="paragraph" w:customStyle="1" w:styleId="Footnote2">
    <w:name w:val="Footnote2"/>
    <w:basedOn w:val="Normal"/>
    <w:next w:val="Normal"/>
    <w:link w:val="Footnote2Char"/>
    <w:autoRedefine/>
    <w:qFormat/>
    <w:rsid w:val="001F0A56"/>
    <w:pPr>
      <w:spacing w:after="120" w:line="480" w:lineRule="auto"/>
    </w:pPr>
    <w:rPr>
      <w:rFonts w:asciiTheme="minorHAnsi" w:hAnsiTheme="minorHAnsi"/>
      <w:sz w:val="24"/>
    </w:rPr>
  </w:style>
  <w:style w:type="paragraph" w:customStyle="1" w:styleId="indent">
    <w:name w:val="indent"/>
    <w:basedOn w:val="Normal"/>
    <w:qFormat/>
    <w:rsid w:val="001F0A56"/>
    <w:pPr>
      <w:spacing w:before="100" w:beforeAutospacing="1" w:after="100" w:afterAutospacing="1"/>
    </w:pPr>
    <w:rPr>
      <w:rFonts w:eastAsia="Times New Roman" w:cs="Calibri"/>
    </w:rPr>
  </w:style>
  <w:style w:type="paragraph" w:customStyle="1" w:styleId="PageHeaderLine1">
    <w:name w:val="PageHeaderLine1"/>
    <w:basedOn w:val="Normal"/>
    <w:qFormat/>
    <w:rsid w:val="001F0A56"/>
    <w:pPr>
      <w:tabs>
        <w:tab w:val="right" w:pos="10800"/>
      </w:tabs>
    </w:pPr>
    <w:rPr>
      <w:rFonts w:eastAsia="Calibri" w:cs="Calibri"/>
      <w:b/>
    </w:rPr>
  </w:style>
  <w:style w:type="paragraph" w:customStyle="1" w:styleId="PageHeaderLine2">
    <w:name w:val="PageHeaderLine2"/>
    <w:basedOn w:val="Normal"/>
    <w:next w:val="Normal"/>
    <w:link w:val="PageHeaderLine2Char"/>
    <w:qFormat/>
    <w:rsid w:val="001F0A56"/>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1F0A56"/>
    <w:rPr>
      <w:rFonts w:ascii="Times New Roman" w:hAnsi="Times New Roman" w:cs="Times New Roman"/>
      <w:sz w:val="20"/>
    </w:rPr>
  </w:style>
  <w:style w:type="paragraph" w:customStyle="1" w:styleId="CardText1">
    <w:name w:val="CardText"/>
    <w:basedOn w:val="Normal"/>
    <w:link w:val="CardTextChar3"/>
    <w:qFormat/>
    <w:rsid w:val="001F0A56"/>
    <w:pPr>
      <w:ind w:left="288"/>
    </w:pPr>
    <w:rPr>
      <w:rFonts w:ascii="Times New Roman" w:hAnsi="Times New Roman" w:cs="Times New Roman"/>
      <w:sz w:val="20"/>
    </w:rPr>
  </w:style>
  <w:style w:type="character" w:customStyle="1" w:styleId="stylestylebold12pt">
    <w:name w:val="stylestylebold12pt"/>
    <w:basedOn w:val="DefaultParagraphFont"/>
    <w:rsid w:val="001F0A56"/>
  </w:style>
  <w:style w:type="character" w:customStyle="1" w:styleId="styleboldunderline">
    <w:name w:val="styleboldunderline"/>
    <w:basedOn w:val="DefaultParagraphFont"/>
    <w:rsid w:val="001F0A56"/>
  </w:style>
  <w:style w:type="character" w:customStyle="1" w:styleId="box">
    <w:name w:val="box"/>
    <w:basedOn w:val="DefaultParagraphFont"/>
    <w:rsid w:val="001F0A5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F0A56"/>
    <w:rPr>
      <w:rFonts w:ascii="Arial Narrow" w:hAnsi="Arial Narrow" w:cs="Arial Narrow" w:hint="default"/>
      <w:sz w:val="18"/>
      <w:szCs w:val="18"/>
    </w:rPr>
  </w:style>
  <w:style w:type="character" w:customStyle="1" w:styleId="FontStyle14">
    <w:name w:val="Font Style14"/>
    <w:basedOn w:val="DefaultParagraphFont"/>
    <w:uiPriority w:val="99"/>
    <w:rsid w:val="001F0A5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F0A56"/>
    <w:rPr>
      <w:rFonts w:ascii="Arial Narrow" w:hAnsi="Arial Narrow" w:cs="Arial Narrow" w:hint="default"/>
      <w:b/>
      <w:bCs/>
      <w:sz w:val="10"/>
      <w:szCs w:val="10"/>
    </w:rPr>
  </w:style>
  <w:style w:type="character" w:customStyle="1" w:styleId="CardTagandCiteChar">
    <w:name w:val="Card Tag and Cite Char"/>
    <w:basedOn w:val="DefaultParagraphFont"/>
    <w:rsid w:val="001F0A5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F0A56"/>
    <w:rPr>
      <w:rFonts w:ascii="Arial Narrow" w:hAnsi="Arial Narrow"/>
      <w:b/>
      <w:color w:val="000000"/>
      <w:sz w:val="22"/>
      <w:szCs w:val="22"/>
      <w:u w:val="single"/>
    </w:rPr>
  </w:style>
  <w:style w:type="character" w:customStyle="1" w:styleId="SmallText0">
    <w:name w:val="SmallText"/>
    <w:rsid w:val="001F0A56"/>
    <w:rPr>
      <w:color w:val="000000"/>
    </w:rPr>
  </w:style>
  <w:style w:type="character" w:customStyle="1" w:styleId="CitesChar1">
    <w:name w:val="Cites Char1"/>
    <w:basedOn w:val="DefaultParagraphFont"/>
    <w:rsid w:val="001F0A56"/>
    <w:rPr>
      <w:b/>
      <w:bCs w:val="0"/>
      <w:szCs w:val="24"/>
      <w:u w:val="single"/>
      <w:lang w:val="en-US" w:eastAsia="en-US" w:bidi="ar-SA"/>
    </w:rPr>
  </w:style>
  <w:style w:type="character" w:customStyle="1" w:styleId="CardUnderlinedChar">
    <w:name w:val="Card Underlined Char"/>
    <w:basedOn w:val="DefaultParagraphFont"/>
    <w:rsid w:val="001F0A56"/>
    <w:rPr>
      <w:rFonts w:ascii="Arial Narrow" w:hAnsi="Arial Narrow" w:hint="default"/>
      <w:sz w:val="22"/>
      <w:szCs w:val="24"/>
      <w:u w:val="single"/>
      <w:lang w:val="en-US" w:eastAsia="en-US" w:bidi="ar-SA"/>
    </w:rPr>
  </w:style>
  <w:style w:type="character" w:customStyle="1" w:styleId="underline3">
    <w:name w:val="underline3"/>
    <w:basedOn w:val="underline2"/>
    <w:rsid w:val="001F0A56"/>
    <w:rPr>
      <w:rFonts w:ascii="Arial" w:hAnsi="Arial"/>
      <w:sz w:val="18"/>
      <w:u w:val="single"/>
      <w:bdr w:val="none" w:sz="0" w:space="0" w:color="auto" w:frame="1"/>
      <w:shd w:val="clear" w:color="auto" w:fill="FFFF00"/>
    </w:rPr>
  </w:style>
  <w:style w:type="character" w:customStyle="1" w:styleId="menu">
    <w:name w:val="menu"/>
    <w:basedOn w:val="DefaultParagraphFont"/>
    <w:rsid w:val="001F0A56"/>
  </w:style>
  <w:style w:type="character" w:customStyle="1" w:styleId="itxtrst">
    <w:name w:val="itxtrst"/>
    <w:rsid w:val="001F0A56"/>
  </w:style>
  <w:style w:type="character" w:customStyle="1" w:styleId="A-Underlining">
    <w:name w:val="A-Underlining"/>
    <w:basedOn w:val="DefaultParagraphFont"/>
    <w:rsid w:val="001F0A56"/>
    <w:rPr>
      <w:rFonts w:ascii="Garamond" w:hAnsi="Garamond" w:hint="default"/>
      <w:color w:val="auto"/>
      <w:sz w:val="24"/>
      <w:u w:val="single"/>
    </w:rPr>
  </w:style>
  <w:style w:type="character" w:customStyle="1" w:styleId="StyleUnderlineBold0">
    <w:name w:val="Style Underline + Bold"/>
    <w:rsid w:val="001F0A56"/>
    <w:rPr>
      <w:b/>
      <w:bCs/>
      <w:u w:val="single"/>
    </w:rPr>
  </w:style>
  <w:style w:type="character" w:customStyle="1" w:styleId="Underline-Highlighted">
    <w:name w:val="Underline-Highlighted"/>
    <w:uiPriority w:val="1"/>
    <w:qFormat/>
    <w:rsid w:val="001F0A5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F0A56"/>
  </w:style>
  <w:style w:type="character" w:customStyle="1" w:styleId="newsmain">
    <w:name w:val="news_main"/>
    <w:basedOn w:val="DefaultParagraphFont"/>
    <w:rsid w:val="001F0A56"/>
  </w:style>
  <w:style w:type="character" w:customStyle="1" w:styleId="vitstoryheadline">
    <w:name w:val="vitstoryheadline"/>
    <w:rsid w:val="001F0A56"/>
  </w:style>
  <w:style w:type="character" w:customStyle="1" w:styleId="AuthorDate0">
    <w:name w:val="Author Date"/>
    <w:rsid w:val="001F0A56"/>
    <w:rPr>
      <w:b/>
      <w:bCs w:val="0"/>
      <w:sz w:val="24"/>
      <w:u w:val="thick"/>
    </w:rPr>
  </w:style>
  <w:style w:type="character" w:customStyle="1" w:styleId="red">
    <w:name w:val="red"/>
    <w:basedOn w:val="DefaultParagraphFont"/>
    <w:rsid w:val="001F0A56"/>
  </w:style>
  <w:style w:type="character" w:customStyle="1" w:styleId="at">
    <w:name w:val="at"/>
    <w:rsid w:val="001F0A56"/>
  </w:style>
  <w:style w:type="character" w:customStyle="1" w:styleId="org">
    <w:name w:val="org"/>
    <w:rsid w:val="001F0A56"/>
  </w:style>
  <w:style w:type="character" w:customStyle="1" w:styleId="pnumber">
    <w:name w:val="pnumber"/>
    <w:rsid w:val="001F0A56"/>
  </w:style>
  <w:style w:type="character" w:customStyle="1" w:styleId="ital">
    <w:name w:val="ital"/>
    <w:rsid w:val="001F0A56"/>
  </w:style>
  <w:style w:type="character" w:customStyle="1" w:styleId="orgdiv">
    <w:name w:val="orgdiv"/>
    <w:rsid w:val="001F0A56"/>
  </w:style>
  <w:style w:type="character" w:customStyle="1" w:styleId="orgname">
    <w:name w:val="orgname"/>
    <w:rsid w:val="001F0A56"/>
  </w:style>
  <w:style w:type="character" w:customStyle="1" w:styleId="city">
    <w:name w:val="city"/>
    <w:rsid w:val="001F0A56"/>
  </w:style>
  <w:style w:type="character" w:customStyle="1" w:styleId="state">
    <w:name w:val="state"/>
    <w:rsid w:val="001F0A56"/>
  </w:style>
  <w:style w:type="character" w:customStyle="1" w:styleId="country">
    <w:name w:val="country"/>
    <w:rsid w:val="001F0A56"/>
  </w:style>
  <w:style w:type="character" w:customStyle="1" w:styleId="articletitle">
    <w:name w:val="articletitle"/>
    <w:rsid w:val="001F0A56"/>
    <w:rPr>
      <w:rFonts w:ascii="Times New Roman" w:hAnsi="Times New Roman" w:cs="Times New Roman" w:hint="default"/>
    </w:rPr>
  </w:style>
  <w:style w:type="character" w:customStyle="1" w:styleId="6pointChar">
    <w:name w:val="6 point Char"/>
    <w:rsid w:val="001F0A56"/>
    <w:rPr>
      <w:rFonts w:ascii="Times New Roman" w:hAnsi="Times New Roman" w:cs="Times New Roman" w:hint="default"/>
      <w:sz w:val="12"/>
      <w:lang w:val="en-US" w:eastAsia="en-US"/>
    </w:rPr>
  </w:style>
  <w:style w:type="character" w:customStyle="1" w:styleId="StyleThickunderline">
    <w:name w:val="Style Thick underline"/>
    <w:qFormat/>
    <w:rsid w:val="001F0A56"/>
    <w:rPr>
      <w:u w:val="thick"/>
    </w:rPr>
  </w:style>
  <w:style w:type="character" w:customStyle="1" w:styleId="Box0">
    <w:name w:val="Box!"/>
    <w:rsid w:val="001F0A56"/>
    <w:rPr>
      <w:rFonts w:ascii="Garamond" w:hAnsi="Garamond" w:hint="default"/>
      <w:sz w:val="24"/>
      <w:u w:val="single"/>
      <w:bdr w:val="single" w:sz="4" w:space="0" w:color="auto" w:frame="1"/>
    </w:rPr>
  </w:style>
  <w:style w:type="character" w:customStyle="1" w:styleId="citechar">
    <w:name w:val="citechar"/>
    <w:basedOn w:val="DefaultParagraphFont"/>
    <w:rsid w:val="001F0A56"/>
  </w:style>
  <w:style w:type="character" w:customStyle="1" w:styleId="underlinechar2">
    <w:name w:val="underlinechar"/>
    <w:basedOn w:val="DefaultParagraphFont"/>
    <w:rsid w:val="001F0A56"/>
  </w:style>
  <w:style w:type="character" w:customStyle="1" w:styleId="CardUnderlineChar">
    <w:name w:val="Card Underline Char"/>
    <w:rsid w:val="001F0A56"/>
    <w:rPr>
      <w:szCs w:val="24"/>
      <w:u w:val="single"/>
      <w:lang w:val="en-US" w:eastAsia="en-US" w:bidi="ar-SA"/>
    </w:rPr>
  </w:style>
  <w:style w:type="character" w:customStyle="1" w:styleId="tagciteChar">
    <w:name w:val="tag/cite Char"/>
    <w:basedOn w:val="DefaultParagraphFont"/>
    <w:rsid w:val="001F0A56"/>
    <w:rPr>
      <w:b/>
      <w:bCs w:val="0"/>
      <w:sz w:val="24"/>
      <w:lang w:val="en-US" w:eastAsia="en-US" w:bidi="ar-SA"/>
    </w:rPr>
  </w:style>
  <w:style w:type="character" w:customStyle="1" w:styleId="8pointChar">
    <w:name w:val="8 point Char"/>
    <w:basedOn w:val="DefaultParagraphFont"/>
    <w:rsid w:val="001F0A56"/>
    <w:rPr>
      <w:sz w:val="16"/>
      <w:lang w:val="en-US" w:eastAsia="en-US" w:bidi="ar-SA"/>
    </w:rPr>
  </w:style>
  <w:style w:type="character" w:customStyle="1" w:styleId="BoldText12pt">
    <w:name w:val="Bold Text 12 pt"/>
    <w:rsid w:val="001F0A5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F0A56"/>
  </w:style>
  <w:style w:type="table" w:styleId="TableGrid">
    <w:name w:val="Table Grid"/>
    <w:basedOn w:val="TableNormal"/>
    <w:rsid w:val="001F0A5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F0A56"/>
    <w:rPr>
      <w:b/>
      <w:bCs w:val="0"/>
      <w:sz w:val="24"/>
      <w:lang w:val="en-US" w:eastAsia="en-US" w:bidi="ar-SA"/>
    </w:rPr>
  </w:style>
  <w:style w:type="character" w:customStyle="1" w:styleId="Mention11">
    <w:name w:val="Mention11"/>
    <w:basedOn w:val="DefaultParagraphFont"/>
    <w:uiPriority w:val="99"/>
    <w:semiHidden/>
    <w:unhideWhenUsed/>
    <w:rsid w:val="001F0A56"/>
    <w:rPr>
      <w:color w:val="2B579A"/>
      <w:shd w:val="clear" w:color="auto" w:fill="E6E6E6"/>
    </w:rPr>
  </w:style>
  <w:style w:type="character" w:customStyle="1" w:styleId="Emph">
    <w:name w:val="Emph"/>
    <w:basedOn w:val="DefaultParagraphFont"/>
    <w:uiPriority w:val="1"/>
    <w:qFormat/>
    <w:rsid w:val="001F0A5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F0A56"/>
  </w:style>
  <w:style w:type="character" w:customStyle="1" w:styleId="Mention2">
    <w:name w:val="Mention2"/>
    <w:basedOn w:val="DefaultParagraphFont"/>
    <w:uiPriority w:val="99"/>
    <w:semiHidden/>
    <w:unhideWhenUsed/>
    <w:rsid w:val="001F0A56"/>
    <w:rPr>
      <w:color w:val="2B579A"/>
      <w:shd w:val="clear" w:color="auto" w:fill="E6E6E6"/>
    </w:rPr>
  </w:style>
  <w:style w:type="paragraph" w:customStyle="1" w:styleId="FlashTag">
    <w:name w:val="FlashTag"/>
    <w:basedOn w:val="Normal"/>
    <w:link w:val="FlashTagChar"/>
    <w:autoRedefine/>
    <w:uiPriority w:val="4"/>
    <w:qFormat/>
    <w:rsid w:val="001F0A56"/>
    <w:rPr>
      <w:rFonts w:asciiTheme="majorHAnsi" w:hAnsiTheme="majorHAnsi" w:cs="Calibri"/>
      <w:b/>
      <w:sz w:val="28"/>
    </w:rPr>
  </w:style>
  <w:style w:type="character" w:customStyle="1" w:styleId="FlashTagChar">
    <w:name w:val="FlashTag Char"/>
    <w:basedOn w:val="DefaultParagraphFont"/>
    <w:link w:val="FlashTag"/>
    <w:uiPriority w:val="4"/>
    <w:rsid w:val="001F0A56"/>
    <w:rPr>
      <w:rFonts w:asciiTheme="majorHAnsi" w:hAnsiTheme="majorHAnsi" w:cs="Calibri"/>
      <w:b/>
      <w:sz w:val="28"/>
    </w:rPr>
  </w:style>
  <w:style w:type="paragraph" w:customStyle="1" w:styleId="Warrant">
    <w:name w:val="Warrant"/>
    <w:autoRedefine/>
    <w:uiPriority w:val="4"/>
    <w:qFormat/>
    <w:rsid w:val="001F0A56"/>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F0A56"/>
  </w:style>
  <w:style w:type="character" w:customStyle="1" w:styleId="m3965771245576658108gmail-styleunderline">
    <w:name w:val="m_3965771245576658108gmail-styleunderline"/>
    <w:basedOn w:val="DefaultParagraphFont"/>
    <w:rsid w:val="001F0A56"/>
  </w:style>
  <w:style w:type="paragraph" w:customStyle="1" w:styleId="Header1">
    <w:name w:val="Header1"/>
    <w:aliases w:val="Header Char Char,Header Char Char Char Char Char Char Char Cha,Header Char2,Header Char1 Char,Char Char Char Cha"/>
    <w:basedOn w:val="Normal"/>
    <w:qFormat/>
    <w:rsid w:val="001F0A56"/>
    <w:pPr>
      <w:tabs>
        <w:tab w:val="center" w:pos="4680"/>
        <w:tab w:val="right" w:pos="9360"/>
      </w:tabs>
    </w:pPr>
    <w:rPr>
      <w:rFonts w:cs="Calibri"/>
    </w:rPr>
  </w:style>
  <w:style w:type="character" w:customStyle="1" w:styleId="EndnoteTextChar">
    <w:name w:val="Endnote Text Char"/>
    <w:basedOn w:val="DefaultParagraphFont"/>
    <w:link w:val="EndnoteText"/>
    <w:locked/>
    <w:rsid w:val="001F0A56"/>
    <w:rPr>
      <w:rFonts w:ascii="Georgia" w:eastAsia="Times New Roman" w:hAnsi="Georgia"/>
      <w:szCs w:val="20"/>
    </w:rPr>
  </w:style>
  <w:style w:type="paragraph" w:styleId="EndnoteText">
    <w:name w:val="endnote text"/>
    <w:basedOn w:val="Normal"/>
    <w:link w:val="EndnoteTextChar"/>
    <w:unhideWhenUsed/>
    <w:rsid w:val="001F0A56"/>
    <w:rPr>
      <w:rFonts w:ascii="Georgia" w:eastAsia="Times New Roman" w:hAnsi="Georgia"/>
      <w:sz w:val="24"/>
      <w:szCs w:val="20"/>
    </w:rPr>
  </w:style>
  <w:style w:type="character" w:customStyle="1" w:styleId="EndnoteTextChar1">
    <w:name w:val="Endnote Text Char1"/>
    <w:basedOn w:val="DefaultParagraphFont"/>
    <w:semiHidden/>
    <w:rsid w:val="001F0A56"/>
    <w:rPr>
      <w:rFonts w:ascii="Calibri" w:hAnsi="Calibri"/>
      <w:sz w:val="20"/>
      <w:szCs w:val="20"/>
    </w:rPr>
  </w:style>
  <w:style w:type="character" w:customStyle="1" w:styleId="DateChar">
    <w:name w:val="Date Char"/>
    <w:aliases w:val="date Char"/>
    <w:basedOn w:val="DefaultParagraphFont"/>
    <w:link w:val="Date"/>
    <w:uiPriority w:val="99"/>
    <w:locked/>
    <w:rsid w:val="001F0A56"/>
    <w:rPr>
      <w:rFonts w:ascii="Georgia" w:eastAsia="Times New Roman" w:hAnsi="Georgia"/>
    </w:rPr>
  </w:style>
  <w:style w:type="paragraph" w:styleId="Date">
    <w:name w:val="Date"/>
    <w:aliases w:val="date"/>
    <w:basedOn w:val="Normal"/>
    <w:next w:val="Normal"/>
    <w:link w:val="DateChar"/>
    <w:uiPriority w:val="99"/>
    <w:unhideWhenUsed/>
    <w:rsid w:val="001F0A56"/>
    <w:rPr>
      <w:rFonts w:ascii="Georgia" w:eastAsia="Times New Roman" w:hAnsi="Georgia"/>
      <w:sz w:val="24"/>
    </w:rPr>
  </w:style>
  <w:style w:type="character" w:customStyle="1" w:styleId="DateChar1">
    <w:name w:val="Date Char1"/>
    <w:basedOn w:val="DefaultParagraphFont"/>
    <w:uiPriority w:val="99"/>
    <w:semiHidden/>
    <w:rsid w:val="001F0A56"/>
    <w:rPr>
      <w:rFonts w:ascii="Calibri" w:hAnsi="Calibri"/>
      <w:sz w:val="22"/>
    </w:rPr>
  </w:style>
  <w:style w:type="character" w:customStyle="1" w:styleId="BodyTextFirstIndentChar">
    <w:name w:val="Body Text First Indent Char"/>
    <w:basedOn w:val="BodyTextChar"/>
    <w:link w:val="BodyTextFirstIndent"/>
    <w:locked/>
    <w:rsid w:val="001F0A5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F0A56"/>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F0A56"/>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F0A56"/>
    <w:rPr>
      <w:rFonts w:ascii="Calibri" w:hAnsi="Calibri" w:cs="Calibri"/>
    </w:rPr>
  </w:style>
  <w:style w:type="character" w:customStyle="1" w:styleId="PlainTextChar1">
    <w:name w:val="Plain Text Char1"/>
    <w:basedOn w:val="DefaultParagraphFont"/>
    <w:semiHidden/>
    <w:rsid w:val="001F0A56"/>
    <w:rPr>
      <w:rFonts w:ascii="Consolas" w:hAnsi="Consolas" w:cs="Calibri"/>
      <w:sz w:val="21"/>
      <w:szCs w:val="21"/>
    </w:rPr>
  </w:style>
  <w:style w:type="paragraph" w:customStyle="1" w:styleId="msolistparagraphcxspfirst">
    <w:name w:val="msolistparagraphcxspfirst"/>
    <w:basedOn w:val="Normal"/>
    <w:uiPriority w:val="99"/>
    <w:qFormat/>
    <w:rsid w:val="001F0A56"/>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1F0A56"/>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1F0A56"/>
    <w:rPr>
      <w:rFonts w:ascii="Calibri" w:hAnsi="Calibri" w:cs="Calibri"/>
      <w:i/>
      <w:iCs/>
      <w:color w:val="000000" w:themeColor="text1"/>
    </w:rPr>
  </w:style>
  <w:style w:type="paragraph" w:customStyle="1" w:styleId="Heading2-NotBold">
    <w:name w:val="Heading 2 - Not Bold"/>
    <w:basedOn w:val="Heading2"/>
    <w:autoRedefine/>
    <w:uiPriority w:val="99"/>
    <w:qFormat/>
    <w:rsid w:val="001F0A56"/>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1F0A56"/>
    <w:rPr>
      <w:rFonts w:ascii="Calibri" w:eastAsia="Calibri" w:hAnsi="Calibri" w:cs="Calibri"/>
      <w:b/>
      <w:sz w:val="22"/>
    </w:rPr>
  </w:style>
  <w:style w:type="paragraph" w:customStyle="1" w:styleId="Heading2-Bold">
    <w:name w:val="Heading 2 - Bold"/>
    <w:basedOn w:val="Normal"/>
    <w:autoRedefine/>
    <w:uiPriority w:val="99"/>
    <w:qFormat/>
    <w:rsid w:val="001F0A56"/>
    <w:rPr>
      <w:rFonts w:ascii="Garamond" w:eastAsia="Calibri" w:hAnsi="Garamond" w:cs="Calibri"/>
      <w:b/>
    </w:rPr>
  </w:style>
  <w:style w:type="paragraph" w:customStyle="1" w:styleId="tag">
    <w:name w:val="%tag"/>
    <w:basedOn w:val="Normal"/>
    <w:next w:val="Normal"/>
    <w:uiPriority w:val="99"/>
    <w:qFormat/>
    <w:rsid w:val="001F0A56"/>
    <w:rPr>
      <w:rFonts w:ascii="Garamond" w:eastAsia="Calibri" w:hAnsi="Garamond" w:cs="Calibri"/>
      <w:bCs/>
      <w:sz w:val="18"/>
    </w:rPr>
  </w:style>
  <w:style w:type="character" w:customStyle="1" w:styleId="Style2Char">
    <w:name w:val="Style 2 Char"/>
    <w:link w:val="Style20"/>
    <w:uiPriority w:val="99"/>
    <w:locked/>
    <w:rsid w:val="001F0A5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F0A56"/>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F0A5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F0A56"/>
    <w:rPr>
      <w:rFonts w:ascii="Garamond" w:eastAsia="Times New Roman" w:hAnsi="Garamond"/>
      <w:sz w:val="24"/>
      <w:szCs w:val="20"/>
      <w:u w:val="single"/>
      <w:lang w:val="x-none" w:eastAsia="x-none"/>
    </w:rPr>
  </w:style>
  <w:style w:type="character" w:customStyle="1" w:styleId="textsmallChar0">
    <w:name w:val="textsmall Char"/>
    <w:link w:val="textsmall0"/>
    <w:locked/>
    <w:rsid w:val="001F0A56"/>
    <w:rPr>
      <w:rFonts w:ascii="Georgia" w:eastAsia="Times New Roman" w:hAnsi="Georgia"/>
      <w:sz w:val="18"/>
      <w:szCs w:val="20"/>
      <w:lang w:val="x-none" w:eastAsia="x-none"/>
    </w:rPr>
  </w:style>
  <w:style w:type="paragraph" w:customStyle="1" w:styleId="textsmall0">
    <w:name w:val="textsmall"/>
    <w:basedOn w:val="Normal"/>
    <w:link w:val="textsmallChar0"/>
    <w:qFormat/>
    <w:rsid w:val="001F0A5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F0A5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F0A5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F0A56"/>
    <w:rPr>
      <w:rFonts w:ascii="Arial" w:eastAsia="Times New Roman" w:hAnsi="Arial" w:cs="Arial"/>
      <w:sz w:val="12"/>
    </w:rPr>
  </w:style>
  <w:style w:type="paragraph" w:customStyle="1" w:styleId="Micro">
    <w:name w:val="Micro"/>
    <w:basedOn w:val="Normal"/>
    <w:next w:val="Normal"/>
    <w:link w:val="MicroChar"/>
    <w:qFormat/>
    <w:rsid w:val="001F0A56"/>
    <w:rPr>
      <w:rFonts w:ascii="Arial" w:eastAsia="Times New Roman" w:hAnsi="Arial" w:cs="Arial"/>
      <w:sz w:val="12"/>
    </w:rPr>
  </w:style>
  <w:style w:type="character" w:customStyle="1" w:styleId="CardNotUnderlinedChar1">
    <w:name w:val="Card Not Underlined Char1"/>
    <w:link w:val="CardNotUnderlined"/>
    <w:locked/>
    <w:rsid w:val="001F0A56"/>
    <w:rPr>
      <w:rFonts w:ascii="Bell MT" w:eastAsia="Calibri" w:hAnsi="Bell MT"/>
      <w:szCs w:val="20"/>
    </w:rPr>
  </w:style>
  <w:style w:type="paragraph" w:customStyle="1" w:styleId="CardNotUnderlined">
    <w:name w:val="Card Not Underlined"/>
    <w:basedOn w:val="Normal"/>
    <w:link w:val="CardNotUnderlinedChar1"/>
    <w:autoRedefine/>
    <w:qFormat/>
    <w:rsid w:val="001F0A56"/>
    <w:rPr>
      <w:rFonts w:ascii="Bell MT" w:eastAsia="Calibri" w:hAnsi="Bell MT"/>
      <w:sz w:val="24"/>
      <w:szCs w:val="20"/>
    </w:rPr>
  </w:style>
  <w:style w:type="paragraph" w:customStyle="1" w:styleId="h-lead">
    <w:name w:val="h-lead"/>
    <w:basedOn w:val="Normal"/>
    <w:uiPriority w:val="99"/>
    <w:qFormat/>
    <w:rsid w:val="001F0A56"/>
    <w:pPr>
      <w:spacing w:before="100" w:beforeAutospacing="1" w:after="100" w:afterAutospacing="1"/>
    </w:pPr>
    <w:rPr>
      <w:rFonts w:eastAsia="Times New Roman" w:cs="Calibri"/>
      <w:sz w:val="24"/>
    </w:rPr>
  </w:style>
  <w:style w:type="paragraph" w:customStyle="1" w:styleId="intro">
    <w:name w:val="intro"/>
    <w:basedOn w:val="Normal"/>
    <w:uiPriority w:val="99"/>
    <w:qFormat/>
    <w:rsid w:val="001F0A56"/>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1F0A56"/>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1F0A5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F0A5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F0A56"/>
    <w:rPr>
      <w:rFonts w:eastAsia="Calibri" w:cs="Calibri"/>
    </w:rPr>
  </w:style>
  <w:style w:type="paragraph" w:customStyle="1" w:styleId="F3-TagAuthor">
    <w:name w:val="F3 - Tag/Author"/>
    <w:basedOn w:val="Normal"/>
    <w:uiPriority w:val="99"/>
    <w:qFormat/>
    <w:rsid w:val="001F0A56"/>
    <w:rPr>
      <w:rFonts w:eastAsia="Times New Roman" w:cs="Calibri"/>
      <w:b/>
    </w:rPr>
  </w:style>
  <w:style w:type="paragraph" w:customStyle="1" w:styleId="F5-UnderlineNormal">
    <w:name w:val="F5 - Underline Normal"/>
    <w:basedOn w:val="Normal"/>
    <w:uiPriority w:val="99"/>
    <w:qFormat/>
    <w:rsid w:val="001F0A56"/>
    <w:rPr>
      <w:rFonts w:eastAsia="Calibri" w:cs="Calibri"/>
      <w:u w:val="single"/>
    </w:rPr>
  </w:style>
  <w:style w:type="paragraph" w:customStyle="1" w:styleId="Brief-PrimarySource">
    <w:name w:val="Brief - Primary Source"/>
    <w:basedOn w:val="Normal"/>
    <w:uiPriority w:val="99"/>
    <w:qFormat/>
    <w:rsid w:val="001F0A56"/>
    <w:rPr>
      <w:rFonts w:eastAsia="Times New Roman" w:cs="Calibri"/>
      <w:b/>
      <w:sz w:val="24"/>
      <w:u w:val="single"/>
    </w:rPr>
  </w:style>
  <w:style w:type="paragraph" w:customStyle="1" w:styleId="Brief-Underline">
    <w:name w:val="Brief - Underline"/>
    <w:basedOn w:val="Normal"/>
    <w:uiPriority w:val="99"/>
    <w:qFormat/>
    <w:rsid w:val="001F0A56"/>
    <w:rPr>
      <w:rFonts w:eastAsia="Times New Roman" w:cs="Calibri"/>
      <w:u w:val="single"/>
    </w:rPr>
  </w:style>
  <w:style w:type="paragraph" w:customStyle="1" w:styleId="Brief">
    <w:name w:val="Brief"/>
    <w:basedOn w:val="Brief-PrimarySource"/>
    <w:uiPriority w:val="99"/>
    <w:qFormat/>
    <w:rsid w:val="001F0A56"/>
    <w:rPr>
      <w:b w:val="0"/>
    </w:rPr>
  </w:style>
  <w:style w:type="paragraph" w:customStyle="1" w:styleId="CM2">
    <w:name w:val="CM2"/>
    <w:basedOn w:val="Normal"/>
    <w:next w:val="Normal"/>
    <w:uiPriority w:val="99"/>
    <w:qFormat/>
    <w:rsid w:val="001F0A56"/>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1F0A56"/>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1F0A56"/>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1F0A56"/>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1F0A56"/>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1F0A56"/>
    <w:pPr>
      <w:widowControl w:val="0"/>
      <w:spacing w:line="276" w:lineRule="atLeast"/>
    </w:pPr>
    <w:rPr>
      <w:color w:val="auto"/>
    </w:rPr>
  </w:style>
  <w:style w:type="paragraph" w:customStyle="1" w:styleId="CM34">
    <w:name w:val="CM34"/>
    <w:basedOn w:val="Default"/>
    <w:next w:val="Default"/>
    <w:uiPriority w:val="99"/>
    <w:qFormat/>
    <w:rsid w:val="001F0A56"/>
    <w:pPr>
      <w:widowControl w:val="0"/>
    </w:pPr>
    <w:rPr>
      <w:color w:val="auto"/>
    </w:rPr>
  </w:style>
  <w:style w:type="paragraph" w:customStyle="1" w:styleId="CM56">
    <w:name w:val="CM56"/>
    <w:basedOn w:val="Default"/>
    <w:next w:val="Default"/>
    <w:uiPriority w:val="99"/>
    <w:qFormat/>
    <w:rsid w:val="001F0A56"/>
    <w:pPr>
      <w:widowControl w:val="0"/>
    </w:pPr>
    <w:rPr>
      <w:rFonts w:eastAsia="Calibri"/>
      <w:color w:val="auto"/>
    </w:rPr>
  </w:style>
  <w:style w:type="paragraph" w:customStyle="1" w:styleId="CM58">
    <w:name w:val="CM58"/>
    <w:basedOn w:val="Default"/>
    <w:next w:val="Default"/>
    <w:uiPriority w:val="99"/>
    <w:qFormat/>
    <w:rsid w:val="001F0A56"/>
    <w:pPr>
      <w:widowControl w:val="0"/>
    </w:pPr>
    <w:rPr>
      <w:rFonts w:eastAsia="Calibri"/>
      <w:color w:val="auto"/>
    </w:rPr>
  </w:style>
  <w:style w:type="paragraph" w:customStyle="1" w:styleId="CM57">
    <w:name w:val="CM57"/>
    <w:basedOn w:val="Default"/>
    <w:next w:val="Default"/>
    <w:uiPriority w:val="99"/>
    <w:qFormat/>
    <w:rsid w:val="001F0A56"/>
    <w:pPr>
      <w:widowControl w:val="0"/>
    </w:pPr>
    <w:rPr>
      <w:rFonts w:eastAsia="Calibri"/>
      <w:color w:val="auto"/>
    </w:rPr>
  </w:style>
  <w:style w:type="paragraph" w:customStyle="1" w:styleId="CM1">
    <w:name w:val="CM1"/>
    <w:basedOn w:val="Default"/>
    <w:next w:val="Default"/>
    <w:uiPriority w:val="99"/>
    <w:qFormat/>
    <w:rsid w:val="001F0A56"/>
    <w:pPr>
      <w:widowControl w:val="0"/>
    </w:pPr>
    <w:rPr>
      <w:rFonts w:eastAsia="Calibri"/>
      <w:color w:val="auto"/>
    </w:rPr>
  </w:style>
  <w:style w:type="paragraph" w:customStyle="1" w:styleId="CM49">
    <w:name w:val="CM49"/>
    <w:basedOn w:val="Default"/>
    <w:next w:val="Default"/>
    <w:uiPriority w:val="99"/>
    <w:qFormat/>
    <w:rsid w:val="001F0A56"/>
    <w:pPr>
      <w:widowControl w:val="0"/>
    </w:pPr>
    <w:rPr>
      <w:rFonts w:eastAsia="Calibri"/>
      <w:color w:val="auto"/>
    </w:rPr>
  </w:style>
  <w:style w:type="paragraph" w:customStyle="1" w:styleId="CM41">
    <w:name w:val="CM41"/>
    <w:basedOn w:val="Default"/>
    <w:next w:val="Default"/>
    <w:uiPriority w:val="99"/>
    <w:qFormat/>
    <w:rsid w:val="001F0A56"/>
    <w:pPr>
      <w:widowControl w:val="0"/>
    </w:pPr>
    <w:rPr>
      <w:rFonts w:eastAsia="Calibri"/>
      <w:color w:val="auto"/>
    </w:rPr>
  </w:style>
  <w:style w:type="paragraph" w:customStyle="1" w:styleId="3rdOrderPara">
    <w:name w:val="3rd Order Para"/>
    <w:basedOn w:val="Default"/>
    <w:next w:val="Default"/>
    <w:qFormat/>
    <w:rsid w:val="001F0A56"/>
    <w:pPr>
      <w:widowControl w:val="0"/>
    </w:pPr>
    <w:rPr>
      <w:rFonts w:eastAsia="Calibri"/>
      <w:color w:val="auto"/>
    </w:rPr>
  </w:style>
  <w:style w:type="paragraph" w:customStyle="1" w:styleId="2ndOrderPara">
    <w:name w:val="2nd Order Para"/>
    <w:basedOn w:val="Default"/>
    <w:next w:val="Default"/>
    <w:qFormat/>
    <w:rsid w:val="001F0A56"/>
    <w:pPr>
      <w:widowControl w:val="0"/>
    </w:pPr>
    <w:rPr>
      <w:rFonts w:eastAsia="Calibri"/>
      <w:color w:val="auto"/>
    </w:rPr>
  </w:style>
  <w:style w:type="paragraph" w:customStyle="1" w:styleId="Normal-SIGN2">
    <w:name w:val="Normal-SIGN2"/>
    <w:basedOn w:val="Default"/>
    <w:next w:val="Default"/>
    <w:qFormat/>
    <w:rsid w:val="001F0A56"/>
    <w:pPr>
      <w:widowControl w:val="0"/>
    </w:pPr>
    <w:rPr>
      <w:rFonts w:eastAsia="Calibri"/>
      <w:color w:val="auto"/>
    </w:rPr>
  </w:style>
  <w:style w:type="paragraph" w:customStyle="1" w:styleId="Normal-SIGN1">
    <w:name w:val="Normal-SIGN1"/>
    <w:basedOn w:val="Default"/>
    <w:next w:val="Default"/>
    <w:uiPriority w:val="99"/>
    <w:qFormat/>
    <w:rsid w:val="001F0A56"/>
    <w:pPr>
      <w:widowControl w:val="0"/>
    </w:pPr>
    <w:rPr>
      <w:rFonts w:eastAsia="Calibri"/>
      <w:color w:val="auto"/>
    </w:rPr>
  </w:style>
  <w:style w:type="paragraph" w:customStyle="1" w:styleId="CM3">
    <w:name w:val="CM3"/>
    <w:basedOn w:val="Default"/>
    <w:next w:val="Default"/>
    <w:uiPriority w:val="99"/>
    <w:qFormat/>
    <w:rsid w:val="001F0A56"/>
    <w:pPr>
      <w:widowControl w:val="0"/>
      <w:spacing w:line="553" w:lineRule="atLeast"/>
    </w:pPr>
    <w:rPr>
      <w:rFonts w:eastAsia="Calibri"/>
      <w:color w:val="auto"/>
    </w:rPr>
  </w:style>
  <w:style w:type="paragraph" w:customStyle="1" w:styleId="CM33">
    <w:name w:val="CM33"/>
    <w:basedOn w:val="Default"/>
    <w:next w:val="Default"/>
    <w:uiPriority w:val="99"/>
    <w:qFormat/>
    <w:rsid w:val="001F0A56"/>
    <w:pPr>
      <w:widowControl w:val="0"/>
    </w:pPr>
    <w:rPr>
      <w:rFonts w:eastAsia="Calibri"/>
      <w:color w:val="auto"/>
    </w:rPr>
  </w:style>
  <w:style w:type="paragraph" w:customStyle="1" w:styleId="CM37">
    <w:name w:val="CM37"/>
    <w:basedOn w:val="Default"/>
    <w:next w:val="Default"/>
    <w:uiPriority w:val="99"/>
    <w:qFormat/>
    <w:rsid w:val="001F0A56"/>
    <w:pPr>
      <w:widowControl w:val="0"/>
    </w:pPr>
    <w:rPr>
      <w:rFonts w:eastAsia="Calibri"/>
      <w:color w:val="auto"/>
    </w:rPr>
  </w:style>
  <w:style w:type="paragraph" w:customStyle="1" w:styleId="CM7">
    <w:name w:val="CM7"/>
    <w:basedOn w:val="Default"/>
    <w:next w:val="Default"/>
    <w:uiPriority w:val="99"/>
    <w:qFormat/>
    <w:rsid w:val="001F0A56"/>
    <w:pPr>
      <w:widowControl w:val="0"/>
      <w:spacing w:line="553" w:lineRule="atLeast"/>
    </w:pPr>
    <w:rPr>
      <w:rFonts w:eastAsia="Calibri"/>
      <w:color w:val="auto"/>
    </w:rPr>
  </w:style>
  <w:style w:type="paragraph" w:customStyle="1" w:styleId="Brief-SecondarySource">
    <w:name w:val="Brief - Secondary Source"/>
    <w:basedOn w:val="Normal"/>
    <w:qFormat/>
    <w:rsid w:val="001F0A56"/>
    <w:rPr>
      <w:rFonts w:eastAsia="Times New Roman" w:cs="Calibri"/>
      <w:sz w:val="14"/>
      <w:szCs w:val="20"/>
    </w:rPr>
  </w:style>
  <w:style w:type="paragraph" w:customStyle="1" w:styleId="Brief-Card">
    <w:name w:val="Brief - Card"/>
    <w:basedOn w:val="Normal"/>
    <w:uiPriority w:val="99"/>
    <w:qFormat/>
    <w:rsid w:val="001F0A56"/>
    <w:rPr>
      <w:rFonts w:eastAsia="Times New Roman" w:cs="Calibri"/>
    </w:rPr>
  </w:style>
  <w:style w:type="paragraph" w:customStyle="1" w:styleId="Pa2">
    <w:name w:val="Pa2"/>
    <w:basedOn w:val="Default"/>
    <w:next w:val="Default"/>
    <w:uiPriority w:val="99"/>
    <w:qFormat/>
    <w:rsid w:val="001F0A5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F0A56"/>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1F0A56"/>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1F0A56"/>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1F0A56"/>
    <w:pPr>
      <w:widowControl w:val="0"/>
    </w:pPr>
    <w:rPr>
      <w:rFonts w:ascii="Arial Black" w:hAnsi="Arial Black"/>
      <w:color w:val="auto"/>
    </w:rPr>
  </w:style>
  <w:style w:type="paragraph" w:customStyle="1" w:styleId="Cover1">
    <w:name w:val="Cover 1"/>
    <w:basedOn w:val="Normal"/>
    <w:next w:val="Normal"/>
    <w:uiPriority w:val="99"/>
    <w:qFormat/>
    <w:rsid w:val="001F0A56"/>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1F0A56"/>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1F0A56"/>
    <w:pPr>
      <w:widowControl w:val="0"/>
    </w:pPr>
    <w:rPr>
      <w:color w:val="auto"/>
    </w:rPr>
  </w:style>
  <w:style w:type="paragraph" w:customStyle="1" w:styleId="Pa11">
    <w:name w:val="Pa11"/>
    <w:basedOn w:val="Normal"/>
    <w:next w:val="Normal"/>
    <w:uiPriority w:val="99"/>
    <w:qFormat/>
    <w:rsid w:val="001F0A56"/>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1F0A56"/>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1F0A5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1F0A56"/>
    <w:pPr>
      <w:widowControl w:val="0"/>
    </w:pPr>
    <w:rPr>
      <w:rFonts w:eastAsia="Calibri"/>
      <w:color w:val="auto"/>
    </w:rPr>
  </w:style>
  <w:style w:type="paragraph" w:customStyle="1" w:styleId="CM5">
    <w:name w:val="CM5"/>
    <w:basedOn w:val="Default"/>
    <w:next w:val="Default"/>
    <w:qFormat/>
    <w:rsid w:val="001F0A56"/>
    <w:pPr>
      <w:widowControl w:val="0"/>
      <w:spacing w:line="553" w:lineRule="atLeast"/>
    </w:pPr>
    <w:rPr>
      <w:rFonts w:eastAsia="Calibri"/>
      <w:color w:val="auto"/>
    </w:rPr>
  </w:style>
  <w:style w:type="paragraph" w:customStyle="1" w:styleId="CM28">
    <w:name w:val="CM28"/>
    <w:basedOn w:val="Default"/>
    <w:next w:val="Default"/>
    <w:uiPriority w:val="99"/>
    <w:qFormat/>
    <w:rsid w:val="001F0A56"/>
    <w:pPr>
      <w:widowControl w:val="0"/>
    </w:pPr>
    <w:rPr>
      <w:rFonts w:eastAsia="Calibri"/>
      <w:color w:val="auto"/>
    </w:rPr>
  </w:style>
  <w:style w:type="paragraph" w:customStyle="1" w:styleId="CM8">
    <w:name w:val="CM8"/>
    <w:basedOn w:val="Default"/>
    <w:next w:val="Default"/>
    <w:uiPriority w:val="99"/>
    <w:qFormat/>
    <w:rsid w:val="001F0A56"/>
    <w:pPr>
      <w:widowControl w:val="0"/>
    </w:pPr>
    <w:rPr>
      <w:rFonts w:eastAsia="Calibri"/>
      <w:color w:val="auto"/>
    </w:rPr>
  </w:style>
  <w:style w:type="paragraph" w:customStyle="1" w:styleId="CM6">
    <w:name w:val="CM6"/>
    <w:basedOn w:val="Default"/>
    <w:next w:val="Default"/>
    <w:uiPriority w:val="99"/>
    <w:qFormat/>
    <w:rsid w:val="001F0A56"/>
    <w:pPr>
      <w:widowControl w:val="0"/>
      <w:spacing w:line="553" w:lineRule="atLeast"/>
    </w:pPr>
    <w:rPr>
      <w:rFonts w:eastAsia="Calibri"/>
      <w:color w:val="auto"/>
    </w:rPr>
  </w:style>
  <w:style w:type="paragraph" w:customStyle="1" w:styleId="CM22">
    <w:name w:val="CM22"/>
    <w:basedOn w:val="Default"/>
    <w:next w:val="Default"/>
    <w:uiPriority w:val="99"/>
    <w:qFormat/>
    <w:rsid w:val="001F0A56"/>
    <w:pPr>
      <w:widowControl w:val="0"/>
    </w:pPr>
    <w:rPr>
      <w:rFonts w:eastAsia="Calibri"/>
      <w:color w:val="auto"/>
    </w:rPr>
  </w:style>
  <w:style w:type="paragraph" w:customStyle="1" w:styleId="DoubleUnderlined">
    <w:name w:val="Double Underlined"/>
    <w:basedOn w:val="Heading2"/>
    <w:autoRedefine/>
    <w:uiPriority w:val="99"/>
    <w:qFormat/>
    <w:rsid w:val="001F0A56"/>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1F0A5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1F0A56"/>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1F0A56"/>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1F0A56"/>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1F0A5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F0A5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F0A56"/>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1F0A5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F0A56"/>
  </w:style>
  <w:style w:type="paragraph" w:customStyle="1" w:styleId="StyleUnderliningTimesNewRomanBoldNounderlineKernat16">
    <w:name w:val="Style Underlining + Times New Roman Bold No underline Kern at 16..."/>
    <w:basedOn w:val="Normal"/>
    <w:uiPriority w:val="99"/>
    <w:qFormat/>
    <w:rsid w:val="001F0A56"/>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F0A56"/>
    <w:rPr>
      <w:rFonts w:eastAsia="Times New Roman" w:cs="Calibri"/>
      <w:b/>
      <w:bCs/>
      <w:kern w:val="32"/>
      <w:sz w:val="32"/>
      <w:szCs w:val="32"/>
    </w:rPr>
  </w:style>
  <w:style w:type="paragraph" w:customStyle="1" w:styleId="StyleBoldUnderliningKernat16pt">
    <w:name w:val="Style Bold Underlining + Kern at 16 pt"/>
    <w:uiPriority w:val="99"/>
    <w:qFormat/>
    <w:rsid w:val="001F0A5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F0A5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F0A5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F0A56"/>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F0A56"/>
    <w:pPr>
      <w:ind w:left="400"/>
    </w:pPr>
    <w:rPr>
      <w:rFonts w:eastAsia="Times New Roman" w:cs="Calibri"/>
      <w:szCs w:val="20"/>
    </w:rPr>
  </w:style>
  <w:style w:type="paragraph" w:customStyle="1" w:styleId="Paste">
    <w:name w:val="Paste"/>
    <w:basedOn w:val="Normal"/>
    <w:qFormat/>
    <w:rsid w:val="001F0A56"/>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1F0A56"/>
    <w:rPr>
      <w:rFonts w:ascii="Georgia" w:eastAsia="Times New Roman" w:hAnsi="Georgia"/>
      <w:b/>
      <w:u w:val="single"/>
    </w:rPr>
  </w:style>
  <w:style w:type="paragraph" w:customStyle="1" w:styleId="UnderlineStyle0">
    <w:name w:val="Underline Style"/>
    <w:basedOn w:val="Normal"/>
    <w:link w:val="UnderlineStyleChar"/>
    <w:qFormat/>
    <w:rsid w:val="001F0A56"/>
    <w:rPr>
      <w:rFonts w:ascii="Georgia" w:eastAsia="Times New Roman" w:hAnsi="Georgia"/>
      <w:b/>
      <w:sz w:val="24"/>
      <w:u w:val="single"/>
    </w:rPr>
  </w:style>
  <w:style w:type="paragraph" w:customStyle="1" w:styleId="Normalization">
    <w:name w:val="Normalization"/>
    <w:basedOn w:val="Normal"/>
    <w:uiPriority w:val="99"/>
    <w:qFormat/>
    <w:rsid w:val="001F0A56"/>
    <w:rPr>
      <w:rFonts w:eastAsia="Times New Roman" w:cs="Calibri"/>
      <w:sz w:val="18"/>
    </w:rPr>
  </w:style>
  <w:style w:type="paragraph" w:customStyle="1" w:styleId="BreifTitle">
    <w:name w:val="Breif Title"/>
    <w:basedOn w:val="Normal"/>
    <w:autoRedefine/>
    <w:uiPriority w:val="99"/>
    <w:qFormat/>
    <w:rsid w:val="001F0A56"/>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1F0A5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1F0A5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F0A56"/>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1F0A56"/>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F0A56"/>
    <w:rPr>
      <w:bCs/>
    </w:rPr>
  </w:style>
  <w:style w:type="paragraph" w:customStyle="1" w:styleId="tagCharCharCharCharCharCharChar">
    <w:name w:val="tag Char Char Char Char Char Char Char"/>
    <w:basedOn w:val="Normal"/>
    <w:uiPriority w:val="99"/>
    <w:qFormat/>
    <w:rsid w:val="001F0A56"/>
    <w:rPr>
      <w:rFonts w:eastAsia="Times New Roman" w:cs="Calibri"/>
      <w:b/>
      <w:sz w:val="24"/>
      <w:szCs w:val="20"/>
    </w:rPr>
  </w:style>
  <w:style w:type="paragraph" w:customStyle="1" w:styleId="title-bold-medium">
    <w:name w:val="title-bold-medium"/>
    <w:basedOn w:val="Normal"/>
    <w:uiPriority w:val="99"/>
    <w:qFormat/>
    <w:rsid w:val="001F0A56"/>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1F0A56"/>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1F0A56"/>
    <w:rPr>
      <w:rFonts w:ascii="Arial Narrow" w:eastAsia="Times New Roman" w:hAnsi="Arial Narrow" w:cs="Calibri"/>
      <w:b/>
      <w:sz w:val="24"/>
    </w:rPr>
  </w:style>
  <w:style w:type="paragraph" w:customStyle="1" w:styleId="BLOCKTITLE1">
    <w:name w:val="BLOCK TITLE"/>
    <w:basedOn w:val="Heading1"/>
    <w:uiPriority w:val="99"/>
    <w:qFormat/>
    <w:rsid w:val="001F0A5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F0A56"/>
    <w:pPr>
      <w:widowControl w:val="0"/>
      <w:autoSpaceDE w:val="0"/>
      <w:autoSpaceDN w:val="0"/>
      <w:adjustRightInd w:val="0"/>
    </w:pPr>
    <w:rPr>
      <w:sz w:val="24"/>
      <w:szCs w:val="20"/>
    </w:rPr>
  </w:style>
  <w:style w:type="paragraph" w:customStyle="1" w:styleId="BriefTitle1">
    <w:name w:val="Brief Title 1"/>
    <w:basedOn w:val="Normal"/>
    <w:uiPriority w:val="99"/>
    <w:qFormat/>
    <w:rsid w:val="001F0A56"/>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1F0A56"/>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1F0A56"/>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1F0A56"/>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1F0A56"/>
    <w:pPr>
      <w:spacing w:before="100" w:beforeAutospacing="1" w:after="100" w:afterAutospacing="1"/>
    </w:pPr>
    <w:rPr>
      <w:rFonts w:eastAsia="Times New Roman" w:cs="Calibri"/>
    </w:rPr>
  </w:style>
  <w:style w:type="paragraph" w:customStyle="1" w:styleId="ToRead">
    <w:name w:val="To Read"/>
    <w:basedOn w:val="Normal"/>
    <w:uiPriority w:val="99"/>
    <w:qFormat/>
    <w:rsid w:val="001F0A56"/>
    <w:pPr>
      <w:ind w:left="720"/>
    </w:pPr>
    <w:rPr>
      <w:rFonts w:ascii="Verdana" w:eastAsia="Times New Roman" w:hAnsi="Verdana" w:cs="Calibri"/>
      <w:b/>
      <w:u w:val="single"/>
    </w:rPr>
  </w:style>
  <w:style w:type="paragraph" w:customStyle="1" w:styleId="Style1">
    <w:name w:val="Style 1"/>
    <w:basedOn w:val="Normal"/>
    <w:uiPriority w:val="99"/>
    <w:qFormat/>
    <w:rsid w:val="001F0A56"/>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1F0A56"/>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1F0A56"/>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1F0A56"/>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1F0A56"/>
    <w:pPr>
      <w:ind w:left="1660"/>
    </w:pPr>
  </w:style>
  <w:style w:type="paragraph" w:customStyle="1" w:styleId="PageNumber1">
    <w:name w:val="Page Number1"/>
    <w:basedOn w:val="Normal"/>
    <w:next w:val="Normal"/>
    <w:uiPriority w:val="99"/>
    <w:qFormat/>
    <w:rsid w:val="001F0A56"/>
    <w:rPr>
      <w:rFonts w:eastAsia="Times New Roman" w:cs="Calibri"/>
    </w:rPr>
  </w:style>
  <w:style w:type="paragraph" w:customStyle="1" w:styleId="Card1">
    <w:name w:val="Card1"/>
    <w:uiPriority w:val="99"/>
    <w:qFormat/>
    <w:rsid w:val="001F0A5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F0A5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F0A56"/>
    <w:pPr>
      <w:ind w:left="288" w:right="288"/>
    </w:pPr>
    <w:rPr>
      <w:rFonts w:eastAsia="Times New Roman" w:cs="Calibri"/>
    </w:rPr>
  </w:style>
  <w:style w:type="paragraph" w:customStyle="1" w:styleId="CaseListNormal">
    <w:name w:val="Case List Normal"/>
    <w:basedOn w:val="Normal"/>
    <w:uiPriority w:val="99"/>
    <w:qFormat/>
    <w:rsid w:val="001F0A56"/>
    <w:rPr>
      <w:rFonts w:ascii="Times" w:eastAsia="Times New Roman" w:hAnsi="Times" w:cs="Calibri"/>
      <w:szCs w:val="26"/>
    </w:rPr>
  </w:style>
  <w:style w:type="paragraph" w:customStyle="1" w:styleId="Body">
    <w:name w:val="Body"/>
    <w:basedOn w:val="Normal"/>
    <w:uiPriority w:val="99"/>
    <w:qFormat/>
    <w:rsid w:val="001F0A56"/>
    <w:pPr>
      <w:outlineLvl w:val="3"/>
    </w:pPr>
    <w:rPr>
      <w:rFonts w:eastAsia="Times New Roman" w:cs="Calibri"/>
      <w:szCs w:val="20"/>
    </w:rPr>
  </w:style>
  <w:style w:type="paragraph" w:customStyle="1" w:styleId="3text">
    <w:name w:val="3text"/>
    <w:basedOn w:val="Normal"/>
    <w:uiPriority w:val="99"/>
    <w:qFormat/>
    <w:rsid w:val="001F0A56"/>
    <w:pPr>
      <w:spacing w:before="100" w:beforeAutospacing="1" w:after="100" w:afterAutospacing="1"/>
    </w:pPr>
    <w:rPr>
      <w:rFonts w:eastAsia="Times New Roman" w:cs="Calibri"/>
      <w:sz w:val="24"/>
    </w:rPr>
  </w:style>
  <w:style w:type="paragraph" w:customStyle="1" w:styleId="TimesNewRoman12">
    <w:name w:val="TimesNewRoman12"/>
    <w:uiPriority w:val="99"/>
    <w:qFormat/>
    <w:rsid w:val="001F0A5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F0A56"/>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1F0A56"/>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1F0A56"/>
    <w:rPr>
      <w:rFonts w:eastAsia="Times New Roman" w:cs="Calibri"/>
      <w:color w:val="000000"/>
      <w:sz w:val="18"/>
    </w:rPr>
  </w:style>
  <w:style w:type="paragraph" w:customStyle="1" w:styleId="text1">
    <w:name w:val="text1"/>
    <w:basedOn w:val="Normal"/>
    <w:autoRedefine/>
    <w:uiPriority w:val="99"/>
    <w:qFormat/>
    <w:rsid w:val="001F0A56"/>
    <w:rPr>
      <w:rFonts w:eastAsia="Times New Roman" w:cs="Calibri"/>
      <w:szCs w:val="20"/>
    </w:rPr>
  </w:style>
  <w:style w:type="paragraph" w:customStyle="1" w:styleId="RepeatBlockHeading">
    <w:name w:val="Repeat Block Heading"/>
    <w:basedOn w:val="Normal"/>
    <w:autoRedefine/>
    <w:uiPriority w:val="99"/>
    <w:qFormat/>
    <w:rsid w:val="001F0A56"/>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1F0A56"/>
    <w:pPr>
      <w:spacing w:before="72" w:after="72"/>
    </w:pPr>
    <w:rPr>
      <w:rFonts w:eastAsia="Times New Roman" w:cs="Calibri"/>
      <w:b/>
      <w:bCs/>
      <w:sz w:val="26"/>
      <w:szCs w:val="26"/>
    </w:rPr>
  </w:style>
  <w:style w:type="paragraph" w:customStyle="1" w:styleId="story-body">
    <w:name w:val="story-body"/>
    <w:basedOn w:val="Normal"/>
    <w:uiPriority w:val="99"/>
    <w:qFormat/>
    <w:rsid w:val="001F0A56"/>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1F0A56"/>
    <w:rPr>
      <w:rFonts w:eastAsia="Times New Roman" w:cs="Calibri"/>
      <w:b/>
      <w:bCs/>
    </w:rPr>
  </w:style>
  <w:style w:type="paragraph" w:customStyle="1" w:styleId="TextofCards">
    <w:name w:val="Text of Cards"/>
    <w:basedOn w:val="Normal"/>
    <w:uiPriority w:val="99"/>
    <w:qFormat/>
    <w:rsid w:val="001F0A56"/>
    <w:rPr>
      <w:rFonts w:eastAsia="Times New Roman" w:cs="Calibri"/>
      <w:color w:val="000000"/>
      <w:spacing w:val="6"/>
      <w:szCs w:val="23"/>
    </w:rPr>
  </w:style>
  <w:style w:type="paragraph" w:customStyle="1" w:styleId="Corpotesto">
    <w:name w:val="Corpo testo"/>
    <w:basedOn w:val="Normal"/>
    <w:uiPriority w:val="99"/>
    <w:qFormat/>
    <w:rsid w:val="001F0A56"/>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1F0A56"/>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1F0A56"/>
    <w:rPr>
      <w:rFonts w:eastAsia="Times New Roman" w:cs="Calibri"/>
      <w:b/>
      <w:bCs/>
    </w:rPr>
  </w:style>
  <w:style w:type="paragraph" w:customStyle="1" w:styleId="inside-copy">
    <w:name w:val="inside-copy"/>
    <w:basedOn w:val="Normal"/>
    <w:uiPriority w:val="99"/>
    <w:qFormat/>
    <w:rsid w:val="001F0A56"/>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1F0A56"/>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1F0A56"/>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1F0A56"/>
    <w:rPr>
      <w:rFonts w:ascii="Arial" w:hAnsi="Arial"/>
      <w:b w:val="0"/>
      <w:caps w:val="0"/>
      <w:sz w:val="20"/>
    </w:rPr>
  </w:style>
  <w:style w:type="paragraph" w:customStyle="1" w:styleId="ProjectTitleLine">
    <w:name w:val="Project Title Line"/>
    <w:basedOn w:val="Normal"/>
    <w:next w:val="Normal"/>
    <w:autoRedefine/>
    <w:uiPriority w:val="99"/>
    <w:qFormat/>
    <w:rsid w:val="001F0A56"/>
    <w:pPr>
      <w:jc w:val="center"/>
    </w:pPr>
    <w:rPr>
      <w:rFonts w:eastAsia="Times New Roman" w:cs="Calibri"/>
      <w:caps/>
      <w:szCs w:val="20"/>
    </w:rPr>
  </w:style>
  <w:style w:type="paragraph" w:customStyle="1" w:styleId="LanguageStrike">
    <w:name w:val="Language Strike"/>
    <w:basedOn w:val="Normal"/>
    <w:next w:val="Normal"/>
    <w:uiPriority w:val="99"/>
    <w:qFormat/>
    <w:rsid w:val="001F0A56"/>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1F0A56"/>
    <w:rPr>
      <w:rFonts w:eastAsia="Times New Roman" w:cs="Calibri"/>
      <w:szCs w:val="20"/>
      <w:u w:val="single"/>
    </w:rPr>
  </w:style>
  <w:style w:type="paragraph" w:customStyle="1" w:styleId="Normal10pt">
    <w:name w:val="Normal + 10 pt"/>
    <w:basedOn w:val="Normal"/>
    <w:uiPriority w:val="99"/>
    <w:qFormat/>
    <w:rsid w:val="001F0A56"/>
    <w:rPr>
      <w:rFonts w:eastAsia="Times New Roman" w:cs="Calibri"/>
      <w:szCs w:val="20"/>
    </w:rPr>
  </w:style>
  <w:style w:type="paragraph" w:customStyle="1" w:styleId="cardChar1Char">
    <w:name w:val="card Char1 Char"/>
    <w:basedOn w:val="Normal"/>
    <w:uiPriority w:val="99"/>
    <w:qFormat/>
    <w:rsid w:val="001F0A56"/>
    <w:pPr>
      <w:ind w:left="288" w:right="288"/>
    </w:pPr>
    <w:rPr>
      <w:rFonts w:eastAsia="Times New Roman" w:cs="Calibri"/>
      <w:szCs w:val="20"/>
    </w:rPr>
  </w:style>
  <w:style w:type="paragraph" w:customStyle="1" w:styleId="CM12">
    <w:name w:val="CM12"/>
    <w:basedOn w:val="Default"/>
    <w:next w:val="Default"/>
    <w:uiPriority w:val="99"/>
    <w:qFormat/>
    <w:rsid w:val="001F0A5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F0A56"/>
    <w:pPr>
      <w:widowControl w:val="0"/>
      <w:spacing w:after="480"/>
    </w:pPr>
    <w:rPr>
      <w:rFonts w:ascii="Granjon LT Std" w:hAnsi="Granjon LT Std"/>
      <w:color w:val="auto"/>
    </w:rPr>
  </w:style>
  <w:style w:type="paragraph" w:customStyle="1" w:styleId="CM10">
    <w:name w:val="CM10"/>
    <w:basedOn w:val="Default"/>
    <w:next w:val="Default"/>
    <w:uiPriority w:val="99"/>
    <w:qFormat/>
    <w:rsid w:val="001F0A56"/>
    <w:pPr>
      <w:widowControl w:val="0"/>
      <w:spacing w:line="320" w:lineRule="atLeast"/>
    </w:pPr>
    <w:rPr>
      <w:rFonts w:ascii="Granjon LT Std" w:hAnsi="Granjon LT Std"/>
      <w:color w:val="auto"/>
    </w:rPr>
  </w:style>
  <w:style w:type="paragraph" w:customStyle="1" w:styleId="bold">
    <w:name w:val="bold"/>
    <w:basedOn w:val="Normal"/>
    <w:uiPriority w:val="99"/>
    <w:qFormat/>
    <w:rsid w:val="001F0A56"/>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1F0A56"/>
    <w:rPr>
      <w:rFonts w:ascii="Arial Narrow" w:eastAsia="Times New Roman" w:hAnsi="Arial Narrow" w:cs="Calibri"/>
      <w:strike/>
      <w:szCs w:val="20"/>
    </w:rPr>
  </w:style>
  <w:style w:type="paragraph" w:customStyle="1" w:styleId="textbodyblack">
    <w:name w:val="textbodyblack"/>
    <w:basedOn w:val="Normal"/>
    <w:uiPriority w:val="99"/>
    <w:qFormat/>
    <w:rsid w:val="001F0A56"/>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1F0A5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F0A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1F0A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1F0A56"/>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1F0A56"/>
    <w:rPr>
      <w:rFonts w:ascii="Georgia" w:eastAsia="Times New Roman" w:hAnsi="Georgia"/>
      <w:b/>
      <w:bCs/>
      <w:szCs w:val="16"/>
      <w:u w:val="single"/>
    </w:rPr>
  </w:style>
  <w:style w:type="paragraph" w:customStyle="1" w:styleId="CiteCorrected">
    <w:name w:val="Cite Corrected"/>
    <w:basedOn w:val="Normal"/>
    <w:link w:val="CiteCorrectedChar"/>
    <w:qFormat/>
    <w:rsid w:val="001F0A56"/>
    <w:rPr>
      <w:rFonts w:ascii="Georgia" w:eastAsia="Times New Roman" w:hAnsi="Georgia"/>
      <w:b/>
      <w:bCs/>
      <w:sz w:val="24"/>
      <w:szCs w:val="16"/>
      <w:u w:val="single"/>
    </w:rPr>
  </w:style>
  <w:style w:type="paragraph" w:customStyle="1" w:styleId="CardText2">
    <w:name w:val="Card Text 2"/>
    <w:basedOn w:val="CardText10"/>
    <w:link w:val="CardText2Char"/>
    <w:qFormat/>
    <w:rsid w:val="001F0A5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F0A56"/>
    <w:pPr>
      <w:ind w:left="288"/>
    </w:pPr>
    <w:rPr>
      <w:rFonts w:eastAsia="SimSun" w:cs="Calibri"/>
      <w:szCs w:val="20"/>
      <w:lang w:eastAsia="zh-CN"/>
    </w:rPr>
  </w:style>
  <w:style w:type="paragraph" w:customStyle="1" w:styleId="story-body-text">
    <w:name w:val="story-body-text"/>
    <w:basedOn w:val="Normal"/>
    <w:uiPriority w:val="99"/>
    <w:qFormat/>
    <w:rsid w:val="001F0A56"/>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1F0A5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F0A56"/>
    <w:rPr>
      <w:u w:val="single"/>
    </w:rPr>
  </w:style>
  <w:style w:type="paragraph" w:customStyle="1" w:styleId="StyleCardText11ptUnderline">
    <w:name w:val="Style Card Text + 11 pt Underline"/>
    <w:link w:val="StyleCardText11ptUnderlineChar"/>
    <w:qFormat/>
    <w:rsid w:val="001F0A5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F0A56"/>
    <w:rPr>
      <w:rFonts w:ascii="Georgia" w:hAnsi="Georgia"/>
      <w:sz w:val="16"/>
    </w:rPr>
  </w:style>
  <w:style w:type="paragraph" w:customStyle="1" w:styleId="StyleMinimizedText11pt">
    <w:name w:val="Style Minimized Text + 11 pt"/>
    <w:basedOn w:val="Normal"/>
    <w:link w:val="StyleMinimizedText11ptChar"/>
    <w:qFormat/>
    <w:rsid w:val="001F0A56"/>
    <w:rPr>
      <w:rFonts w:ascii="Georgia" w:hAnsi="Georgia"/>
      <w:sz w:val="16"/>
    </w:rPr>
  </w:style>
  <w:style w:type="character" w:customStyle="1" w:styleId="StyleMinimizedText11pt1Char">
    <w:name w:val="Style Minimized Text + 11 pt1 Char"/>
    <w:basedOn w:val="DefaultParagraphFont"/>
    <w:link w:val="StyleMinimizedText11pt1"/>
    <w:locked/>
    <w:rsid w:val="001F0A56"/>
    <w:rPr>
      <w:rFonts w:ascii="Georgia" w:hAnsi="Georgia"/>
      <w:sz w:val="16"/>
    </w:rPr>
  </w:style>
  <w:style w:type="paragraph" w:customStyle="1" w:styleId="StyleMinimizedText11pt1">
    <w:name w:val="Style Minimized Text + 11 pt1"/>
    <w:basedOn w:val="Normal"/>
    <w:link w:val="StyleMinimizedText11pt1Char"/>
    <w:qFormat/>
    <w:rsid w:val="001F0A56"/>
    <w:rPr>
      <w:rFonts w:ascii="Georgia" w:hAnsi="Georgia"/>
      <w:sz w:val="16"/>
    </w:rPr>
  </w:style>
  <w:style w:type="character" w:customStyle="1" w:styleId="Debate-CardSmalltextF2Char">
    <w:name w:val="Debate- Card Small text F2 Char"/>
    <w:link w:val="Debate-CardSmalltextF2"/>
    <w:locked/>
    <w:rsid w:val="001F0A56"/>
    <w:rPr>
      <w:rFonts w:ascii="Arial Narrow" w:hAnsi="Arial Narrow"/>
      <w:sz w:val="16"/>
    </w:rPr>
  </w:style>
  <w:style w:type="paragraph" w:customStyle="1" w:styleId="Debate-CardSmalltextF2">
    <w:name w:val="Debate- Card Small text F2"/>
    <w:basedOn w:val="Normal"/>
    <w:next w:val="Normal"/>
    <w:link w:val="Debate-CardSmalltextF2Char"/>
    <w:qFormat/>
    <w:rsid w:val="001F0A5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F0A56"/>
    <w:rPr>
      <w:rFonts w:ascii="Arial Narrow" w:hAnsi="Arial Narrow"/>
      <w:b/>
      <w:sz w:val="18"/>
      <w:u w:val="single"/>
    </w:rPr>
  </w:style>
  <w:style w:type="paragraph" w:customStyle="1" w:styleId="Debate-EmphasizedText-F5">
    <w:name w:val="Debate- Emphasized Text- F5"/>
    <w:basedOn w:val="Normal"/>
    <w:link w:val="Debate-EmphasizedText-F5Char"/>
    <w:qFormat/>
    <w:rsid w:val="001F0A5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F0A5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F0A5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F0A5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F0A56"/>
    <w:rPr>
      <w:rFonts w:ascii="Times New Roman" w:eastAsia="Times New Roman" w:hAnsi="Times New Roman" w:cs="Calibri"/>
      <w:sz w:val="16"/>
    </w:rPr>
  </w:style>
  <w:style w:type="character" w:customStyle="1" w:styleId="CardStyleChar">
    <w:name w:val="Card Style Char"/>
    <w:link w:val="CardStyle"/>
    <w:locked/>
    <w:rsid w:val="001F0A56"/>
    <w:rPr>
      <w:rFonts w:ascii="Calibri" w:eastAsia="Times New Roman" w:hAnsi="Calibri" w:cs="Calibri"/>
      <w:sz w:val="22"/>
    </w:rPr>
  </w:style>
  <w:style w:type="paragraph" w:customStyle="1" w:styleId="emactive">
    <w:name w:val="emactive"/>
    <w:basedOn w:val="Normal"/>
    <w:uiPriority w:val="99"/>
    <w:qFormat/>
    <w:rsid w:val="001F0A56"/>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1F0A56"/>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1F0A5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F0A56"/>
    <w:rPr>
      <w:rFonts w:ascii="Georgia" w:eastAsia="Times New Roman" w:hAnsi="Georgia" w:cs="Times New Roman"/>
      <w:b/>
      <w:sz w:val="24"/>
      <w:u w:val="single"/>
    </w:rPr>
  </w:style>
  <w:style w:type="character" w:customStyle="1" w:styleId="CardHighlightChar">
    <w:name w:val="Card Highlight Char"/>
    <w:link w:val="CardHighlight"/>
    <w:locked/>
    <w:rsid w:val="001F0A5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F0A56"/>
    <w:pPr>
      <w:shd w:val="clear" w:color="auto" w:fill="66FFFF"/>
    </w:pPr>
    <w:rPr>
      <w:rFonts w:eastAsia="Calibri" w:cs="Calibri"/>
      <w:sz w:val="24"/>
      <w:u w:val="single"/>
    </w:rPr>
  </w:style>
  <w:style w:type="character" w:customStyle="1" w:styleId="BlockHeaderHiddenChar">
    <w:name w:val="Block Header Hidden Char"/>
    <w:link w:val="BlockHeaderHidden"/>
    <w:locked/>
    <w:rsid w:val="001F0A5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F0A5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F0A56"/>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1F0A56"/>
    <w:rPr>
      <w:rFonts w:eastAsia="MS Gothic" w:cs="Arial"/>
      <w:sz w:val="24"/>
    </w:rPr>
  </w:style>
  <w:style w:type="paragraph" w:customStyle="1" w:styleId="nromal">
    <w:name w:val="nromal"/>
    <w:basedOn w:val="Normal"/>
    <w:uiPriority w:val="99"/>
    <w:qFormat/>
    <w:rsid w:val="001F0A56"/>
    <w:pPr>
      <w:keepNext/>
      <w:keepLines/>
      <w:spacing w:before="200"/>
      <w:outlineLvl w:val="3"/>
    </w:pPr>
    <w:rPr>
      <w:rFonts w:eastAsia="Times New Roman" w:cs="Cambria"/>
      <w:b/>
      <w:iCs/>
    </w:rPr>
  </w:style>
  <w:style w:type="paragraph" w:customStyle="1" w:styleId="natural">
    <w:name w:val="natural"/>
    <w:basedOn w:val="Normal"/>
    <w:uiPriority w:val="99"/>
    <w:qFormat/>
    <w:rsid w:val="001F0A56"/>
    <w:pPr>
      <w:keepNext/>
      <w:keepLines/>
      <w:spacing w:before="200"/>
      <w:outlineLvl w:val="3"/>
    </w:pPr>
    <w:rPr>
      <w:rFonts w:eastAsia="Times New Roman" w:cs="Calibri"/>
      <w:b/>
      <w:iCs/>
    </w:rPr>
  </w:style>
  <w:style w:type="paragraph" w:customStyle="1" w:styleId="nroaml">
    <w:name w:val="nroaml"/>
    <w:basedOn w:val="Normal"/>
    <w:uiPriority w:val="99"/>
    <w:qFormat/>
    <w:rsid w:val="001F0A56"/>
    <w:pPr>
      <w:keepNext/>
      <w:keepLines/>
      <w:spacing w:before="200"/>
      <w:outlineLvl w:val="3"/>
    </w:pPr>
    <w:rPr>
      <w:rFonts w:eastAsia="Times New Roman" w:cs="Calibri"/>
      <w:b/>
      <w:iCs/>
    </w:rPr>
  </w:style>
  <w:style w:type="paragraph" w:customStyle="1" w:styleId="noraml">
    <w:name w:val="noraml"/>
    <w:basedOn w:val="Normal"/>
    <w:uiPriority w:val="99"/>
    <w:qFormat/>
    <w:rsid w:val="001F0A56"/>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1F0A56"/>
    <w:rPr>
      <w:rFonts w:ascii="Georgia" w:eastAsia="Calibri" w:hAnsi="Georgia"/>
      <w:sz w:val="16"/>
      <w:szCs w:val="16"/>
    </w:rPr>
  </w:style>
  <w:style w:type="paragraph" w:customStyle="1" w:styleId="SmallSizeParagraph">
    <w:name w:val="Small Size Paragraph"/>
    <w:basedOn w:val="Normal"/>
    <w:link w:val="SmallSizeParagraphChar"/>
    <w:qFormat/>
    <w:rsid w:val="001F0A5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F0A5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F0A56"/>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F0A5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F0A56"/>
    <w:rPr>
      <w:rFonts w:ascii="Times New Roman" w:eastAsia="Times New Roman" w:hAnsi="Times New Roman" w:cs="Times New Roman"/>
      <w:strike/>
      <w:sz w:val="20"/>
    </w:rPr>
  </w:style>
  <w:style w:type="character" w:customStyle="1" w:styleId="CardT1Char">
    <w:name w:val="CardT1 Char"/>
    <w:link w:val="CardT1"/>
    <w:locked/>
    <w:rsid w:val="001F0A56"/>
    <w:rPr>
      <w:rFonts w:ascii="Arial" w:eastAsia="Calibri" w:hAnsi="Arial" w:cs="Arial"/>
      <w:kern w:val="2"/>
      <w:sz w:val="14"/>
      <w:szCs w:val="14"/>
      <w:lang w:eastAsia="zh-TW"/>
    </w:rPr>
  </w:style>
  <w:style w:type="paragraph" w:customStyle="1" w:styleId="CardT1">
    <w:name w:val="CardT1"/>
    <w:basedOn w:val="Normal"/>
    <w:link w:val="CardT1Char"/>
    <w:qFormat/>
    <w:rsid w:val="001F0A5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F0A5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F0A5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F0A56"/>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1F0A56"/>
    <w:rPr>
      <w:rFonts w:eastAsia="MS Mincho" w:cs="Calibri"/>
      <w:b/>
      <w:sz w:val="24"/>
      <w:u w:val="single"/>
    </w:rPr>
  </w:style>
  <w:style w:type="paragraph" w:customStyle="1" w:styleId="2909F619802848F09E01365C32F34654">
    <w:name w:val="2909F619802848F09E01365C32F34654"/>
    <w:uiPriority w:val="99"/>
    <w:qFormat/>
    <w:rsid w:val="001F0A5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F0A56"/>
    <w:rPr>
      <w:rFonts w:ascii="Georgia" w:eastAsia="Calibri" w:hAnsi="Georgia"/>
      <w:u w:val="single"/>
      <w:lang w:val="x-none" w:eastAsia="zh-CN"/>
    </w:rPr>
  </w:style>
  <w:style w:type="paragraph" w:customStyle="1" w:styleId="UnderlineS">
    <w:name w:val="Underline S"/>
    <w:basedOn w:val="Normal"/>
    <w:link w:val="UnderlineSChar"/>
    <w:qFormat/>
    <w:rsid w:val="001F0A56"/>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F0A56"/>
    <w:rPr>
      <w:rFonts w:ascii="Georgia" w:eastAsia="SimSun" w:hAnsi="Georgia"/>
      <w:sz w:val="12"/>
    </w:rPr>
  </w:style>
  <w:style w:type="paragraph" w:customStyle="1" w:styleId="Ununderlined">
    <w:name w:val="Ununderlined"/>
    <w:basedOn w:val="Normal"/>
    <w:link w:val="UnunderlinedChar"/>
    <w:qFormat/>
    <w:rsid w:val="001F0A56"/>
    <w:rPr>
      <w:rFonts w:ascii="Georgia" w:eastAsia="SimSun" w:hAnsi="Georgia"/>
      <w:sz w:val="12"/>
    </w:rPr>
  </w:style>
  <w:style w:type="character" w:customStyle="1" w:styleId="HighlightingChar">
    <w:name w:val="Highlighting Char"/>
    <w:link w:val="Highlighting"/>
    <w:locked/>
    <w:rsid w:val="001F0A56"/>
    <w:rPr>
      <w:rFonts w:ascii="Georgia" w:eastAsia="SimSun" w:hAnsi="Georgia"/>
      <w:u w:val="thick"/>
    </w:rPr>
  </w:style>
  <w:style w:type="paragraph" w:customStyle="1" w:styleId="Highlighting">
    <w:name w:val="Highlighting"/>
    <w:basedOn w:val="Normal"/>
    <w:link w:val="HighlightingChar"/>
    <w:autoRedefine/>
    <w:qFormat/>
    <w:rsid w:val="001F0A56"/>
    <w:rPr>
      <w:rFonts w:ascii="Georgia" w:eastAsia="SimSun" w:hAnsi="Georgia"/>
      <w:sz w:val="24"/>
      <w:u w:val="thick"/>
    </w:rPr>
  </w:style>
  <w:style w:type="character" w:customStyle="1" w:styleId="CITEChar0">
    <w:name w:val="CITE Char"/>
    <w:link w:val="CITE"/>
    <w:locked/>
    <w:rsid w:val="001F0A5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F0A56"/>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F0A56"/>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1F0A56"/>
    <w:rPr>
      <w:rFonts w:eastAsia="Calibri" w:cs="Calibri"/>
      <w:b/>
      <w:sz w:val="24"/>
    </w:rPr>
  </w:style>
  <w:style w:type="paragraph" w:customStyle="1" w:styleId="D345FF3D873148C5AE3FBF3267827368">
    <w:name w:val="D345FF3D873148C5AE3FBF3267827368"/>
    <w:uiPriority w:val="99"/>
    <w:qFormat/>
    <w:rsid w:val="001F0A5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F0A5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F0A5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F0A5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F0A56"/>
    <w:rPr>
      <w:b/>
      <w:sz w:val="28"/>
    </w:rPr>
  </w:style>
  <w:style w:type="character" w:customStyle="1" w:styleId="SourcenameChar">
    <w:name w:val="Source name Char"/>
    <w:link w:val="Sourcename"/>
    <w:locked/>
    <w:rsid w:val="001F0A5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F0A56"/>
    <w:rPr>
      <w:b/>
      <w:bCs/>
      <w:sz w:val="20"/>
    </w:rPr>
  </w:style>
  <w:style w:type="character" w:customStyle="1" w:styleId="underlinedcardChar">
    <w:name w:val="underlined card Char"/>
    <w:link w:val="underlinedcard0"/>
    <w:locked/>
    <w:rsid w:val="001F0A5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F0A56"/>
    <w:rPr>
      <w:sz w:val="24"/>
      <w:u w:val="single"/>
    </w:rPr>
  </w:style>
  <w:style w:type="paragraph" w:customStyle="1" w:styleId="FullText">
    <w:name w:val="Full Text"/>
    <w:basedOn w:val="Normal"/>
    <w:uiPriority w:val="99"/>
    <w:qFormat/>
    <w:rsid w:val="001F0A56"/>
    <w:rPr>
      <w:rFonts w:eastAsia="Times New Roman" w:cs="Calibri"/>
      <w:sz w:val="16"/>
    </w:rPr>
  </w:style>
  <w:style w:type="character" w:customStyle="1" w:styleId="TextUnderlineChar">
    <w:name w:val="Text Underline Char"/>
    <w:link w:val="TextUnderline"/>
    <w:locked/>
    <w:rsid w:val="001F0A5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F0A56"/>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F0A5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F0A5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F0A5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F0A56"/>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F0A56"/>
    <w:pPr>
      <w:spacing w:before="240"/>
      <w:outlineLvl w:val="2"/>
    </w:pPr>
    <w:rPr>
      <w:rFonts w:eastAsia="Times New Roman" w:cs="Calibri"/>
      <w:b/>
    </w:rPr>
  </w:style>
  <w:style w:type="character" w:customStyle="1" w:styleId="CiteCardChar">
    <w:name w:val="Cite_Card Char"/>
    <w:link w:val="CiteCard0"/>
    <w:locked/>
    <w:rsid w:val="001F0A56"/>
    <w:rPr>
      <w:rFonts w:ascii="Times New Roman" w:eastAsia="Times New Roman" w:hAnsi="Times New Roman" w:cs="Arial"/>
      <w:bCs/>
      <w:sz w:val="20"/>
      <w:szCs w:val="20"/>
    </w:rPr>
  </w:style>
  <w:style w:type="paragraph" w:customStyle="1" w:styleId="CiteCard0">
    <w:name w:val="Cite_Card"/>
    <w:link w:val="CiteCardChar"/>
    <w:qFormat/>
    <w:rsid w:val="001F0A5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F0A56"/>
    <w:pPr>
      <w:widowControl w:val="0"/>
    </w:pPr>
    <w:rPr>
      <w:rFonts w:eastAsia="MS Mincho"/>
      <w:color w:val="auto"/>
    </w:rPr>
  </w:style>
  <w:style w:type="paragraph" w:customStyle="1" w:styleId="dropcap">
    <w:name w:val="dropcap"/>
    <w:basedOn w:val="Normal"/>
    <w:uiPriority w:val="99"/>
    <w:qFormat/>
    <w:rsid w:val="001F0A56"/>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1F0A56"/>
    <w:rPr>
      <w:rFonts w:ascii="Georgia" w:eastAsia="Times New Roman" w:hAnsi="Georgia" w:cs="Calibri"/>
      <w:sz w:val="22"/>
      <w:u w:val="single"/>
    </w:rPr>
  </w:style>
  <w:style w:type="paragraph" w:customStyle="1" w:styleId="StyleStyle49pt6">
    <w:name w:val="Style Style4 + 9 pt6"/>
    <w:basedOn w:val="Style4"/>
    <w:link w:val="StyleStyle49pt6Char"/>
    <w:qFormat/>
    <w:rsid w:val="001F0A56"/>
    <w:rPr>
      <w:rFonts w:ascii="Georgia" w:hAnsi="Georgia"/>
    </w:rPr>
  </w:style>
  <w:style w:type="character" w:customStyle="1" w:styleId="UnderlineCharCharCharCharChar">
    <w:name w:val="Underline Char Char Char Char Char"/>
    <w:link w:val="UnderlineCharCharCharChar"/>
    <w:locked/>
    <w:rsid w:val="001F0A5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F0A5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F0A5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F0A56"/>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F0A5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F0A56"/>
    <w:rPr>
      <w:rFonts w:ascii="Georgia" w:hAnsi="Georgia" w:cs="Calibri"/>
      <w:b/>
      <w:bCs/>
      <w:sz w:val="24"/>
      <w:u w:val="single"/>
    </w:rPr>
  </w:style>
  <w:style w:type="character" w:customStyle="1" w:styleId="DebatenoramlChar">
    <w:name w:val="Debatenoraml Char"/>
    <w:link w:val="Debatenoraml"/>
    <w:locked/>
    <w:rsid w:val="001F0A56"/>
    <w:rPr>
      <w:rFonts w:ascii="Times New Roman" w:hAnsi="Times New Roman" w:cs="Times New Roman"/>
    </w:rPr>
  </w:style>
  <w:style w:type="paragraph" w:customStyle="1" w:styleId="Debatenoraml">
    <w:name w:val="Debatenoraml"/>
    <w:basedOn w:val="NoSpacing"/>
    <w:link w:val="DebatenoramlChar"/>
    <w:qFormat/>
    <w:rsid w:val="001F0A56"/>
    <w:pPr>
      <w:spacing w:before="0" w:line="240" w:lineRule="auto"/>
    </w:pPr>
    <w:rPr>
      <w:rFonts w:ascii="Times New Roman" w:hAnsi="Times New Roman" w:cs="Times New Roman"/>
    </w:rPr>
  </w:style>
  <w:style w:type="paragraph" w:customStyle="1" w:styleId="SynergyTag">
    <w:name w:val="SynergyTag"/>
    <w:basedOn w:val="Normal"/>
    <w:uiPriority w:val="99"/>
    <w:qFormat/>
    <w:rsid w:val="001F0A56"/>
    <w:rPr>
      <w:rFonts w:eastAsia="Calibri" w:cs="Calibri"/>
      <w:b/>
    </w:rPr>
  </w:style>
  <w:style w:type="character" w:customStyle="1" w:styleId="QualsChar">
    <w:name w:val="Quals Char"/>
    <w:link w:val="Quals"/>
    <w:locked/>
    <w:rsid w:val="001F0A56"/>
    <w:rPr>
      <w:rFonts w:ascii="Georgia" w:eastAsia="Calibri" w:hAnsi="Georgia"/>
      <w:sz w:val="18"/>
    </w:rPr>
  </w:style>
  <w:style w:type="paragraph" w:customStyle="1" w:styleId="Quals">
    <w:name w:val="Quals"/>
    <w:basedOn w:val="Normal"/>
    <w:link w:val="QualsChar"/>
    <w:qFormat/>
    <w:rsid w:val="001F0A56"/>
    <w:rPr>
      <w:rFonts w:ascii="Georgia" w:eastAsia="Calibri" w:hAnsi="Georgia"/>
      <w:sz w:val="18"/>
    </w:rPr>
  </w:style>
  <w:style w:type="paragraph" w:customStyle="1" w:styleId="times">
    <w:name w:val="times"/>
    <w:basedOn w:val="Normal"/>
    <w:qFormat/>
    <w:rsid w:val="001F0A56"/>
    <w:pPr>
      <w:spacing w:before="100" w:beforeAutospacing="1" w:after="100" w:afterAutospacing="1"/>
    </w:pPr>
    <w:rPr>
      <w:rFonts w:eastAsia="Times New Roman" w:cs="Calibri"/>
      <w:sz w:val="24"/>
    </w:rPr>
  </w:style>
  <w:style w:type="paragraph" w:customStyle="1" w:styleId="BodyA">
    <w:name w:val="Body A"/>
    <w:uiPriority w:val="99"/>
    <w:qFormat/>
    <w:rsid w:val="001F0A56"/>
    <w:rPr>
      <w:rFonts w:ascii="Helvetica" w:eastAsia="ヒラギノ角ゴ Pro W3" w:hAnsi="Helvetica" w:cs="Times New Roman"/>
      <w:color w:val="000000"/>
      <w:szCs w:val="20"/>
    </w:rPr>
  </w:style>
  <w:style w:type="character" w:customStyle="1" w:styleId="StarredChar">
    <w:name w:val="Starred Char"/>
    <w:link w:val="Starred"/>
    <w:locked/>
    <w:rsid w:val="001F0A56"/>
    <w:rPr>
      <w:rFonts w:ascii="Georgia" w:eastAsia="Times New Roman" w:hAnsi="Georgia"/>
      <w:b/>
      <w:caps/>
      <w:szCs w:val="28"/>
      <w:u w:val="single"/>
    </w:rPr>
  </w:style>
  <w:style w:type="paragraph" w:customStyle="1" w:styleId="Starred">
    <w:name w:val="Starred"/>
    <w:basedOn w:val="Normal"/>
    <w:link w:val="StarredChar"/>
    <w:qFormat/>
    <w:rsid w:val="001F0A56"/>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F0A56"/>
    <w:rPr>
      <w:rFonts w:ascii="Georgia" w:eastAsia="Times New Roman" w:hAnsi="Georgia"/>
      <w:b/>
      <w:caps/>
      <w:szCs w:val="28"/>
      <w:u w:val="single"/>
    </w:rPr>
  </w:style>
  <w:style w:type="paragraph" w:customStyle="1" w:styleId="NotStarred">
    <w:name w:val="NotStarred"/>
    <w:basedOn w:val="Normal"/>
    <w:link w:val="NotStarredChar"/>
    <w:qFormat/>
    <w:rsid w:val="001F0A56"/>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F0A5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F0A5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F0A56"/>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F0A56"/>
    <w:rPr>
      <w:rFonts w:ascii="Georgia" w:eastAsia="Calibri" w:hAnsi="Georgia"/>
      <w:b/>
    </w:rPr>
  </w:style>
  <w:style w:type="paragraph" w:customStyle="1" w:styleId="H4Tag">
    <w:name w:val="H4 (Tag)"/>
    <w:basedOn w:val="Normal"/>
    <w:link w:val="H4TagChar1"/>
    <w:qFormat/>
    <w:rsid w:val="001F0A56"/>
    <w:rPr>
      <w:rFonts w:ascii="Georgia" w:eastAsia="Calibri" w:hAnsi="Georgia"/>
      <w:b/>
      <w:sz w:val="24"/>
    </w:rPr>
  </w:style>
  <w:style w:type="paragraph" w:customStyle="1" w:styleId="CM25">
    <w:name w:val="CM25"/>
    <w:basedOn w:val="Default"/>
    <w:next w:val="Default"/>
    <w:qFormat/>
    <w:rsid w:val="001F0A5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F0A56"/>
    <w:rPr>
      <w:rFonts w:ascii="Georgia" w:hAnsi="Georgia"/>
      <w:b/>
    </w:rPr>
  </w:style>
  <w:style w:type="paragraph" w:customStyle="1" w:styleId="Debate-CardTagandCite-F6">
    <w:name w:val="Debate- Card Tag and Cite- F6"/>
    <w:basedOn w:val="Normal"/>
    <w:link w:val="Debate-CardTagandCite-F6Char"/>
    <w:qFormat/>
    <w:rsid w:val="001F0A56"/>
    <w:pPr>
      <w:contextualSpacing/>
    </w:pPr>
    <w:rPr>
      <w:rFonts w:ascii="Georgia" w:hAnsi="Georgia"/>
      <w:b/>
      <w:sz w:val="24"/>
    </w:rPr>
  </w:style>
  <w:style w:type="character" w:customStyle="1" w:styleId="CardtextChar4">
    <w:name w:val="Card text Char"/>
    <w:link w:val="Cardtext3"/>
    <w:locked/>
    <w:rsid w:val="001F0A56"/>
    <w:rPr>
      <w:rFonts w:ascii="Arial Narrow" w:hAnsi="Arial Narrow"/>
      <w:u w:val="single"/>
    </w:rPr>
  </w:style>
  <w:style w:type="paragraph" w:customStyle="1" w:styleId="Cardtext3">
    <w:name w:val="Card text"/>
    <w:link w:val="CardtextChar4"/>
    <w:qFormat/>
    <w:rsid w:val="001F0A56"/>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F0A56"/>
    <w:rPr>
      <w:rFonts w:ascii="Georgia" w:eastAsia="Times New Roman" w:hAnsi="Georgia"/>
      <w:b/>
      <w:szCs w:val="28"/>
      <w:u w:val="single"/>
    </w:rPr>
  </w:style>
  <w:style w:type="paragraph" w:customStyle="1" w:styleId="NewHeading2">
    <w:name w:val="NewHeading2"/>
    <w:basedOn w:val="Normal"/>
    <w:link w:val="NewHeading2Char"/>
    <w:qFormat/>
    <w:rsid w:val="001F0A56"/>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F0A56"/>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1F0A56"/>
    <w:rPr>
      <w:rFonts w:eastAsia="Calibri" w:cs="Calibri"/>
    </w:rPr>
  </w:style>
  <w:style w:type="paragraph" w:customStyle="1" w:styleId="TagLine">
    <w:name w:val="Tag Line"/>
    <w:basedOn w:val="Normal"/>
    <w:next w:val="FullText"/>
    <w:uiPriority w:val="99"/>
    <w:qFormat/>
    <w:rsid w:val="001F0A56"/>
    <w:rPr>
      <w:rFonts w:ascii="Arial Narrow" w:eastAsia="Times New Roman" w:hAnsi="Arial Narrow" w:cs="Calibri"/>
      <w:b/>
      <w:sz w:val="28"/>
    </w:rPr>
  </w:style>
  <w:style w:type="paragraph" w:customStyle="1" w:styleId="Card6pt">
    <w:name w:val="Card 6pt"/>
    <w:basedOn w:val="Normal"/>
    <w:uiPriority w:val="99"/>
    <w:qFormat/>
    <w:rsid w:val="001F0A56"/>
    <w:pPr>
      <w:ind w:left="288" w:right="288"/>
    </w:pPr>
    <w:rPr>
      <w:rFonts w:ascii="Georgia" w:eastAsia="Calibri" w:hAnsi="Georgia" w:cs="Calibri"/>
      <w:color w:val="000000"/>
      <w:sz w:val="12"/>
      <w:szCs w:val="20"/>
    </w:rPr>
  </w:style>
  <w:style w:type="character" w:customStyle="1" w:styleId="FullCiteChar">
    <w:name w:val="Full Cite Char"/>
    <w:link w:val="FullCite"/>
    <w:locked/>
    <w:rsid w:val="001F0A56"/>
    <w:rPr>
      <w:rFonts w:ascii="Garamond" w:eastAsia="Calibri" w:hAnsi="Garamond"/>
    </w:rPr>
  </w:style>
  <w:style w:type="paragraph" w:customStyle="1" w:styleId="FullCite">
    <w:name w:val="Full Cite"/>
    <w:basedOn w:val="Normal"/>
    <w:next w:val="Normal"/>
    <w:link w:val="FullCiteChar"/>
    <w:qFormat/>
    <w:rsid w:val="001F0A56"/>
    <w:rPr>
      <w:rFonts w:ascii="Garamond" w:eastAsia="Calibri" w:hAnsi="Garamond"/>
      <w:sz w:val="24"/>
    </w:rPr>
  </w:style>
  <w:style w:type="character" w:customStyle="1" w:styleId="StyleCardStyleBlackUnderlineChar">
    <w:name w:val="Style Card Style + Black Underline Char"/>
    <w:link w:val="StyleCardStyleBlackUnderline"/>
    <w:locked/>
    <w:rsid w:val="001F0A5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F0A56"/>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F0A56"/>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1F0A56"/>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1F0A5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F0A56"/>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F0A5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F0A56"/>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1F0A56"/>
    <w:pPr>
      <w:spacing w:after="200" w:line="276" w:lineRule="auto"/>
    </w:pPr>
    <w:rPr>
      <w:rFonts w:eastAsia="Calibri"/>
      <w:color w:val="auto"/>
      <w:sz w:val="22"/>
    </w:rPr>
  </w:style>
  <w:style w:type="paragraph" w:customStyle="1" w:styleId="font-null">
    <w:name w:val="font-null"/>
    <w:basedOn w:val="Normal"/>
    <w:uiPriority w:val="99"/>
    <w:qFormat/>
    <w:rsid w:val="001F0A56"/>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1F0A56"/>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1F0A5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F0A56"/>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1F0A56"/>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1F0A56"/>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1F0A56"/>
    <w:pPr>
      <w:spacing w:before="100" w:beforeAutospacing="1" w:after="100" w:afterAutospacing="1"/>
    </w:pPr>
    <w:rPr>
      <w:rFonts w:eastAsia="Times New Roman" w:cs="Calibri"/>
      <w:sz w:val="24"/>
    </w:rPr>
  </w:style>
  <w:style w:type="paragraph" w:customStyle="1" w:styleId="class">
    <w:name w:val="class"/>
    <w:basedOn w:val="Normal"/>
    <w:uiPriority w:val="99"/>
    <w:qFormat/>
    <w:rsid w:val="001F0A56"/>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1F0A56"/>
    <w:rPr>
      <w:rFonts w:ascii="Calibri" w:eastAsia="Calibri" w:hAnsi="Calibri" w:cs="Calibri"/>
      <w:b/>
      <w:caps/>
      <w:sz w:val="28"/>
      <w:szCs w:val="28"/>
      <w:lang w:val="es-ES"/>
    </w:rPr>
  </w:style>
  <w:style w:type="paragraph" w:customStyle="1" w:styleId="Pa6">
    <w:name w:val="Pa6"/>
    <w:basedOn w:val="Normal"/>
    <w:next w:val="Normal"/>
    <w:uiPriority w:val="99"/>
    <w:qFormat/>
    <w:rsid w:val="001F0A56"/>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1F0A56"/>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1F0A56"/>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1F0A56"/>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1F0A56"/>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1F0A56"/>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1F0A5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F0A56"/>
    <w:rPr>
      <w:rFonts w:ascii="Georgia" w:eastAsia="SimSun" w:hAnsi="Georgia" w:cstheme="minorBidi"/>
      <w:b/>
      <w:bCs/>
      <w:sz w:val="24"/>
    </w:rPr>
  </w:style>
  <w:style w:type="paragraph" w:customStyle="1" w:styleId="summary">
    <w:name w:val="summary"/>
    <w:basedOn w:val="Normal"/>
    <w:uiPriority w:val="99"/>
    <w:qFormat/>
    <w:rsid w:val="001F0A56"/>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1F0A56"/>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1F0A5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F0A56"/>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F0A56"/>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1F0A56"/>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1F0A56"/>
    <w:pPr>
      <w:ind w:left="288"/>
    </w:pPr>
    <w:rPr>
      <w:rFonts w:ascii="Garamond" w:eastAsia="Times New Roman" w:hAnsi="Garamond" w:cs="Calibri"/>
      <w:sz w:val="16"/>
    </w:rPr>
  </w:style>
  <w:style w:type="paragraph" w:customStyle="1" w:styleId="AAAcard">
    <w:name w:val="AAAcard"/>
    <w:basedOn w:val="Normal"/>
    <w:uiPriority w:val="99"/>
    <w:qFormat/>
    <w:rsid w:val="001F0A56"/>
    <w:pPr>
      <w:ind w:left="288" w:right="288"/>
    </w:pPr>
    <w:rPr>
      <w:rFonts w:eastAsia="Times New Roman" w:cs="Calibri"/>
    </w:rPr>
  </w:style>
  <w:style w:type="paragraph" w:customStyle="1" w:styleId="Caption3">
    <w:name w:val="Caption3"/>
    <w:basedOn w:val="Normal"/>
    <w:uiPriority w:val="99"/>
    <w:qFormat/>
    <w:rsid w:val="001F0A56"/>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1F0A56"/>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1F0A56"/>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1F0A56"/>
    <w:pPr>
      <w:spacing w:before="100" w:beforeAutospacing="1" w:after="100" w:afterAutospacing="1"/>
    </w:pPr>
    <w:rPr>
      <w:rFonts w:eastAsia="Times New Roman" w:cs="Calibri"/>
      <w:sz w:val="24"/>
    </w:rPr>
  </w:style>
  <w:style w:type="paragraph" w:customStyle="1" w:styleId="CITEF3">
    <w:name w:val="CITE F3"/>
    <w:uiPriority w:val="99"/>
    <w:qFormat/>
    <w:rsid w:val="001F0A5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F0A5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F0A5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F0A5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F0A56"/>
    <w:pPr>
      <w:spacing w:after="200"/>
    </w:pPr>
    <w:rPr>
      <w:rFonts w:ascii="Calibri" w:eastAsia="Calibri" w:hAnsi="Calibri" w:cs="Times New Roman"/>
      <w:sz w:val="20"/>
      <w:szCs w:val="20"/>
      <w:u w:val="single"/>
    </w:rPr>
  </w:style>
  <w:style w:type="paragraph" w:customStyle="1" w:styleId="hotroute1">
    <w:name w:val="hot route!"/>
    <w:basedOn w:val="Normal"/>
    <w:qFormat/>
    <w:rsid w:val="001F0A56"/>
    <w:pPr>
      <w:ind w:left="144"/>
    </w:pPr>
    <w:rPr>
      <w:rFonts w:ascii="Cambria" w:eastAsia="Calibri" w:hAnsi="Cambria" w:cs="Calibri"/>
      <w:sz w:val="24"/>
    </w:rPr>
  </w:style>
  <w:style w:type="paragraph" w:customStyle="1" w:styleId="FreeFormA">
    <w:name w:val="Free Form A"/>
    <w:autoRedefine/>
    <w:uiPriority w:val="99"/>
    <w:qFormat/>
    <w:rsid w:val="001F0A5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F0A56"/>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1F0A5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F0A56"/>
    <w:rPr>
      <w:rFonts w:ascii="Times New Roman" w:eastAsia="Times New Roman" w:hAnsi="Times New Roman" w:cs="Times New Roman"/>
      <w:sz w:val="10"/>
    </w:rPr>
  </w:style>
  <w:style w:type="paragraph" w:customStyle="1" w:styleId="subheader">
    <w:name w:val="subheader"/>
    <w:basedOn w:val="Normal"/>
    <w:uiPriority w:val="99"/>
    <w:qFormat/>
    <w:rsid w:val="001F0A56"/>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1F0A56"/>
    <w:pPr>
      <w:spacing w:before="100" w:beforeAutospacing="1" w:after="100" w:afterAutospacing="1"/>
    </w:pPr>
    <w:rPr>
      <w:rFonts w:eastAsia="Times New Roman" w:cs="Calibri"/>
      <w:sz w:val="24"/>
    </w:rPr>
  </w:style>
  <w:style w:type="paragraph" w:customStyle="1" w:styleId="more">
    <w:name w:val="more"/>
    <w:basedOn w:val="Normal"/>
    <w:uiPriority w:val="99"/>
    <w:qFormat/>
    <w:rsid w:val="001F0A56"/>
    <w:pPr>
      <w:spacing w:before="100" w:beforeAutospacing="1" w:after="100" w:afterAutospacing="1"/>
    </w:pPr>
    <w:rPr>
      <w:rFonts w:eastAsia="Times New Roman" w:cs="Calibri"/>
      <w:sz w:val="24"/>
    </w:rPr>
  </w:style>
  <w:style w:type="paragraph" w:customStyle="1" w:styleId="story">
    <w:name w:val="story"/>
    <w:basedOn w:val="Normal"/>
    <w:uiPriority w:val="99"/>
    <w:qFormat/>
    <w:rsid w:val="001F0A56"/>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1F0A56"/>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F0A56"/>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F0A56"/>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1F0A56"/>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1F0A56"/>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1F0A56"/>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1F0A56"/>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1F0A56"/>
    <w:pPr>
      <w:widowControl w:val="0"/>
      <w:spacing w:after="63"/>
    </w:pPr>
    <w:rPr>
      <w:rFonts w:ascii="Arial" w:hAnsi="Arial"/>
      <w:color w:val="auto"/>
    </w:rPr>
  </w:style>
  <w:style w:type="paragraph" w:customStyle="1" w:styleId="CM35">
    <w:name w:val="CM35"/>
    <w:basedOn w:val="Default"/>
    <w:next w:val="Default"/>
    <w:uiPriority w:val="99"/>
    <w:qFormat/>
    <w:rsid w:val="001F0A5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F0A5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F0A5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F0A5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F0A5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F0A56"/>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F0A5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F0A56"/>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F0A5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F0A56"/>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F0A5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F0A56"/>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F0A5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F0A56"/>
    <w:rPr>
      <w:rFonts w:ascii="Georgia" w:hAnsi="Georgia" w:cstheme="minorBidi"/>
      <w:sz w:val="24"/>
      <w:lang w:val="x-none" w:eastAsia="x-none"/>
    </w:rPr>
  </w:style>
  <w:style w:type="character" w:customStyle="1" w:styleId="NormalFontChar">
    <w:name w:val="Normal Font Char"/>
    <w:link w:val="NormalFont"/>
    <w:locked/>
    <w:rsid w:val="001F0A56"/>
    <w:rPr>
      <w:rFonts w:ascii="Times New Roman" w:eastAsia="Times New Roman" w:hAnsi="Times New Roman" w:cs="Times New Roman"/>
      <w:sz w:val="20"/>
      <w:szCs w:val="20"/>
    </w:rPr>
  </w:style>
  <w:style w:type="paragraph" w:customStyle="1" w:styleId="NormalFont">
    <w:name w:val="Normal Font"/>
    <w:link w:val="NormalFontChar"/>
    <w:qFormat/>
    <w:rsid w:val="001F0A56"/>
    <w:rPr>
      <w:rFonts w:ascii="Times New Roman" w:eastAsia="Times New Roman" w:hAnsi="Times New Roman" w:cs="Times New Roman"/>
      <w:sz w:val="20"/>
      <w:szCs w:val="20"/>
    </w:rPr>
  </w:style>
  <w:style w:type="paragraph" w:customStyle="1" w:styleId="StyleSmall11pt">
    <w:name w:val="Style Small + 11 pt"/>
    <w:uiPriority w:val="99"/>
    <w:qFormat/>
    <w:rsid w:val="001F0A5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F0A5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F0A56"/>
    <w:rPr>
      <w:u w:val="single"/>
      <w:lang w:val="x-none" w:eastAsia="x-none"/>
    </w:rPr>
  </w:style>
  <w:style w:type="character" w:customStyle="1" w:styleId="StyleNormalFont11ptBoldUnderlineChar">
    <w:name w:val="Style Normal Font + 11 pt Bold Underline Char"/>
    <w:link w:val="StyleNormalFont11ptBoldUnderline"/>
    <w:locked/>
    <w:rsid w:val="001F0A5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F0A56"/>
    <w:rPr>
      <w:b/>
      <w:bCs/>
      <w:u w:val="single"/>
      <w:lang w:val="x-none" w:eastAsia="x-none"/>
    </w:rPr>
  </w:style>
  <w:style w:type="paragraph" w:customStyle="1" w:styleId="Smallfont0">
    <w:name w:val="Smallfont"/>
    <w:basedOn w:val="Normal"/>
    <w:uiPriority w:val="99"/>
    <w:qFormat/>
    <w:rsid w:val="001F0A56"/>
    <w:rPr>
      <w:rFonts w:eastAsia="Times New Roman" w:cs="Calibri"/>
      <w:sz w:val="15"/>
    </w:rPr>
  </w:style>
  <w:style w:type="paragraph" w:customStyle="1" w:styleId="formatvorlage2">
    <w:name w:val="formatvorlage2"/>
    <w:basedOn w:val="Normal"/>
    <w:uiPriority w:val="99"/>
    <w:qFormat/>
    <w:rsid w:val="001F0A56"/>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1F0A5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F0A56"/>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F0A5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F0A56"/>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F0A5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F0A56"/>
    <w:pPr>
      <w:ind w:left="144"/>
    </w:pPr>
    <w:rPr>
      <w:rFonts w:ascii="Georgia" w:eastAsia="Times New Roman" w:hAnsi="Georgia"/>
      <w:sz w:val="24"/>
      <w:lang w:val="x-none" w:eastAsia="x-none"/>
    </w:rPr>
  </w:style>
  <w:style w:type="paragraph" w:customStyle="1" w:styleId="deck">
    <w:name w:val="deck"/>
    <w:basedOn w:val="Normal"/>
    <w:uiPriority w:val="99"/>
    <w:qFormat/>
    <w:rsid w:val="001F0A56"/>
    <w:pPr>
      <w:spacing w:before="100" w:beforeAutospacing="1" w:after="100" w:afterAutospacing="1"/>
    </w:pPr>
    <w:rPr>
      <w:rFonts w:eastAsia="Times New Roman" w:cs="Calibri"/>
      <w:sz w:val="24"/>
    </w:rPr>
  </w:style>
  <w:style w:type="paragraph" w:customStyle="1" w:styleId="i1">
    <w:name w:val="i1"/>
    <w:basedOn w:val="Normal"/>
    <w:uiPriority w:val="99"/>
    <w:qFormat/>
    <w:rsid w:val="001F0A56"/>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1F0A56"/>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1F0A56"/>
    <w:pPr>
      <w:spacing w:before="100" w:beforeAutospacing="1" w:after="100" w:afterAutospacing="1"/>
    </w:pPr>
    <w:rPr>
      <w:rFonts w:eastAsia="Times New Roman" w:cs="Calibri"/>
      <w:sz w:val="24"/>
    </w:rPr>
  </w:style>
  <w:style w:type="paragraph" w:customStyle="1" w:styleId="Fifth">
    <w:name w:val="Fifth"/>
    <w:basedOn w:val="Normal"/>
    <w:link w:val="FifthChar"/>
    <w:qFormat/>
    <w:rsid w:val="001F0A56"/>
    <w:rPr>
      <w:rFonts w:eastAsia="Calibri" w:cs="Calibri"/>
    </w:rPr>
  </w:style>
  <w:style w:type="paragraph" w:customStyle="1" w:styleId="NoteLevel22">
    <w:name w:val="Note Level 22"/>
    <w:basedOn w:val="Normal"/>
    <w:next w:val="Normal"/>
    <w:uiPriority w:val="99"/>
    <w:qFormat/>
    <w:rsid w:val="001F0A56"/>
    <w:pPr>
      <w:keepNext/>
      <w:ind w:left="288" w:right="288"/>
    </w:pPr>
    <w:rPr>
      <w:rFonts w:ascii="Georgia" w:eastAsia="MS Gothic" w:hAnsi="Georgia" w:cs="Calibri"/>
      <w:szCs w:val="20"/>
    </w:rPr>
  </w:style>
  <w:style w:type="paragraph" w:customStyle="1" w:styleId="wp-caption-text">
    <w:name w:val="wp-caption-text"/>
    <w:basedOn w:val="Normal"/>
    <w:qFormat/>
    <w:rsid w:val="001F0A56"/>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1F0A5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F0A5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F0A56"/>
    <w:pPr>
      <w:spacing w:before="100" w:beforeAutospacing="1" w:after="100" w:afterAutospacing="1"/>
    </w:pPr>
    <w:rPr>
      <w:rFonts w:cs="Calibri"/>
    </w:rPr>
  </w:style>
  <w:style w:type="paragraph" w:customStyle="1" w:styleId="description">
    <w:name w:val="description"/>
    <w:basedOn w:val="Normal"/>
    <w:uiPriority w:val="99"/>
    <w:qFormat/>
    <w:rsid w:val="001F0A56"/>
    <w:pPr>
      <w:spacing w:before="100" w:beforeAutospacing="1" w:after="100" w:afterAutospacing="1"/>
    </w:pPr>
    <w:rPr>
      <w:rFonts w:cs="Calibri"/>
    </w:rPr>
  </w:style>
  <w:style w:type="paragraph" w:customStyle="1" w:styleId="graf">
    <w:name w:val="graf"/>
    <w:basedOn w:val="Normal"/>
    <w:uiPriority w:val="99"/>
    <w:qFormat/>
    <w:rsid w:val="001F0A56"/>
    <w:pPr>
      <w:spacing w:before="100" w:beforeAutospacing="1" w:after="100" w:afterAutospacing="1"/>
    </w:pPr>
    <w:rPr>
      <w:rFonts w:cs="Calibri"/>
    </w:rPr>
  </w:style>
  <w:style w:type="paragraph" w:customStyle="1" w:styleId="column">
    <w:name w:val="column"/>
    <w:basedOn w:val="Normal"/>
    <w:uiPriority w:val="99"/>
    <w:qFormat/>
    <w:rsid w:val="001F0A56"/>
    <w:pPr>
      <w:spacing w:before="100" w:beforeAutospacing="1" w:after="100" w:afterAutospacing="1"/>
    </w:pPr>
    <w:rPr>
      <w:rFonts w:cs="Calibri"/>
    </w:rPr>
  </w:style>
  <w:style w:type="paragraph" w:customStyle="1" w:styleId="recirc-container">
    <w:name w:val="recirc-container"/>
    <w:basedOn w:val="Normal"/>
    <w:uiPriority w:val="99"/>
    <w:qFormat/>
    <w:rsid w:val="001F0A5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F0A5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F0A5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F0A5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F0A56"/>
    <w:rPr>
      <w:rFonts w:ascii="Georgia" w:hAnsi="Georgia" w:hint="default"/>
      <w:i/>
      <w:iCs/>
      <w:color w:val="808080"/>
    </w:rPr>
  </w:style>
  <w:style w:type="character" w:customStyle="1" w:styleId="cardchar00">
    <w:name w:val="cardchar0"/>
    <w:basedOn w:val="DefaultParagraphFont"/>
    <w:rsid w:val="001F0A56"/>
  </w:style>
  <w:style w:type="character" w:customStyle="1" w:styleId="UnderlineNon-bold">
    <w:name w:val="Underline Non - bold"/>
    <w:rsid w:val="001F0A5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F0A56"/>
    <w:rPr>
      <w:rFonts w:cs="Calibri"/>
    </w:rPr>
  </w:style>
  <w:style w:type="character" w:customStyle="1" w:styleId="StyleHeading4UnderlinedsmalltextGaramondChar">
    <w:name w:val="Style Heading 4Underlinedsmall text + Garamond Char"/>
    <w:link w:val="StyleHeading4UnderlinedsmalltextGaramond"/>
    <w:locked/>
    <w:rsid w:val="001F0A56"/>
    <w:rPr>
      <w:rFonts w:ascii="Calibri" w:hAnsi="Calibri" w:cs="Calibri"/>
      <w:sz w:val="22"/>
    </w:rPr>
  </w:style>
  <w:style w:type="character" w:customStyle="1" w:styleId="Heading5Char2">
    <w:name w:val="Heading 5 Char2"/>
    <w:rsid w:val="001F0A5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F0A56"/>
    <w:rPr>
      <w:rFonts w:ascii="Arial" w:hAnsi="Arial" w:cs="Arial"/>
      <w:vanish/>
      <w:sz w:val="16"/>
      <w:szCs w:val="16"/>
    </w:rPr>
  </w:style>
  <w:style w:type="paragraph" w:styleId="z-TopofForm">
    <w:name w:val="HTML Top of Form"/>
    <w:basedOn w:val="Normal"/>
    <w:next w:val="Normal"/>
    <w:link w:val="z-TopofFormChar"/>
    <w:hidden/>
    <w:uiPriority w:val="99"/>
    <w:unhideWhenUsed/>
    <w:rsid w:val="001F0A5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F0A56"/>
    <w:rPr>
      <w:rFonts w:ascii="Arial" w:hAnsi="Arial" w:cs="Arial"/>
      <w:vanish/>
      <w:sz w:val="16"/>
      <w:szCs w:val="16"/>
    </w:rPr>
  </w:style>
  <w:style w:type="character" w:customStyle="1" w:styleId="z-BottomofFormChar">
    <w:name w:val="z-Bottom of Form Char"/>
    <w:basedOn w:val="DefaultParagraphFont"/>
    <w:link w:val="z-BottomofForm"/>
    <w:uiPriority w:val="99"/>
    <w:rsid w:val="001F0A5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F0A5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F0A56"/>
    <w:rPr>
      <w:rFonts w:ascii="Arial" w:hAnsi="Arial" w:cs="Arial"/>
      <w:vanish/>
      <w:sz w:val="16"/>
      <w:szCs w:val="16"/>
    </w:rPr>
  </w:style>
  <w:style w:type="character" w:customStyle="1" w:styleId="Style2CharChar">
    <w:name w:val="Style2 Char Char"/>
    <w:rsid w:val="001F0A56"/>
    <w:rPr>
      <w:u w:val="thick"/>
      <w:lang w:val="en-US" w:eastAsia="en-US" w:bidi="ar-SA"/>
    </w:rPr>
  </w:style>
  <w:style w:type="character" w:customStyle="1" w:styleId="authordate1">
    <w:name w:val="authordate"/>
    <w:rsid w:val="001F0A56"/>
  </w:style>
  <w:style w:type="character" w:customStyle="1" w:styleId="underline0">
    <w:name w:val="%underline"/>
    <w:qFormat/>
    <w:rsid w:val="001F0A56"/>
    <w:rPr>
      <w:rFonts w:ascii="Times New Roman" w:hAnsi="Times New Roman" w:cs="Times New Roman" w:hint="default"/>
      <w:strike w:val="0"/>
      <w:dstrike w:val="0"/>
      <w:sz w:val="16"/>
      <w:u w:val="none"/>
      <w:effect w:val="none"/>
    </w:rPr>
  </w:style>
  <w:style w:type="character" w:customStyle="1" w:styleId="AUNDERLINE0">
    <w:name w:val="AUNDERLINE"/>
    <w:qFormat/>
    <w:rsid w:val="001F0A56"/>
    <w:rPr>
      <w:rFonts w:ascii="Times New Roman" w:hAnsi="Times New Roman" w:cs="Times New Roman" w:hint="default"/>
      <w:sz w:val="20"/>
      <w:u w:val="single"/>
    </w:rPr>
  </w:style>
  <w:style w:type="character" w:customStyle="1" w:styleId="UnderlinedCharChar">
    <w:name w:val="Underlined Char Char"/>
    <w:rsid w:val="001F0A56"/>
    <w:rPr>
      <w:rFonts w:ascii="Garamond" w:hAnsi="Garamond" w:hint="default"/>
      <w:szCs w:val="28"/>
      <w:u w:val="single"/>
      <w:lang w:val="en-US" w:eastAsia="en-US" w:bidi="ar-SA"/>
    </w:rPr>
  </w:style>
  <w:style w:type="character" w:customStyle="1" w:styleId="slug-doi">
    <w:name w:val="slug-doi"/>
    <w:basedOn w:val="DefaultParagraphFont"/>
    <w:rsid w:val="001F0A56"/>
  </w:style>
  <w:style w:type="character" w:customStyle="1" w:styleId="af">
    <w:name w:val="af"/>
    <w:basedOn w:val="DefaultParagraphFont"/>
    <w:rsid w:val="001F0A56"/>
  </w:style>
  <w:style w:type="character" w:customStyle="1" w:styleId="ab">
    <w:name w:val="ab"/>
    <w:basedOn w:val="DefaultParagraphFont"/>
    <w:rsid w:val="001F0A56"/>
  </w:style>
  <w:style w:type="character" w:customStyle="1" w:styleId="em">
    <w:name w:val="em"/>
    <w:basedOn w:val="DefaultParagraphFont"/>
    <w:rsid w:val="001F0A56"/>
  </w:style>
  <w:style w:type="character" w:customStyle="1" w:styleId="au">
    <w:name w:val="au"/>
    <w:basedOn w:val="DefaultParagraphFont"/>
    <w:rsid w:val="001F0A56"/>
  </w:style>
  <w:style w:type="character" w:customStyle="1" w:styleId="ti">
    <w:name w:val="ti"/>
    <w:basedOn w:val="DefaultParagraphFont"/>
    <w:rsid w:val="001F0A56"/>
  </w:style>
  <w:style w:type="character" w:customStyle="1" w:styleId="subheadblue">
    <w:name w:val="subhead_blue"/>
    <w:basedOn w:val="DefaultParagraphFont"/>
    <w:rsid w:val="001F0A56"/>
  </w:style>
  <w:style w:type="character" w:customStyle="1" w:styleId="affiliation">
    <w:name w:val="affiliation"/>
    <w:basedOn w:val="DefaultParagraphFont"/>
    <w:rsid w:val="001F0A56"/>
  </w:style>
  <w:style w:type="character" w:customStyle="1" w:styleId="slug-doi-wrapper">
    <w:name w:val="slug-doi-wrapper"/>
    <w:basedOn w:val="DefaultParagraphFont"/>
    <w:rsid w:val="001F0A56"/>
  </w:style>
  <w:style w:type="character" w:customStyle="1" w:styleId="slug-metadata-noteahead-of-print">
    <w:name w:val="slug-metadata-note ahead-of-print"/>
    <w:basedOn w:val="DefaultParagraphFont"/>
    <w:rsid w:val="001F0A56"/>
  </w:style>
  <w:style w:type="character" w:customStyle="1" w:styleId="slug-ahead-of-print-date">
    <w:name w:val="slug-ahead-of-print-date"/>
    <w:basedOn w:val="DefaultParagraphFont"/>
    <w:rsid w:val="001F0A56"/>
  </w:style>
  <w:style w:type="character" w:customStyle="1" w:styleId="medium-bold">
    <w:name w:val="medium-bold"/>
    <w:basedOn w:val="DefaultParagraphFont"/>
    <w:rsid w:val="001F0A56"/>
  </w:style>
  <w:style w:type="character" w:customStyle="1" w:styleId="updated-short-citation">
    <w:name w:val="updated-short-citation"/>
    <w:basedOn w:val="DefaultParagraphFont"/>
    <w:rsid w:val="001F0A56"/>
  </w:style>
  <w:style w:type="character" w:customStyle="1" w:styleId="goohl0">
    <w:name w:val="goohl0"/>
    <w:basedOn w:val="DefaultParagraphFont"/>
    <w:rsid w:val="001F0A56"/>
  </w:style>
  <w:style w:type="character" w:customStyle="1" w:styleId="CharChar6">
    <w:name w:val="Char Char6"/>
    <w:rsid w:val="001F0A56"/>
    <w:rPr>
      <w:rFonts w:ascii="Arial" w:hAnsi="Arial" w:cs="Arial" w:hint="default"/>
      <w:bCs/>
      <w:sz w:val="16"/>
      <w:szCs w:val="26"/>
      <w:lang w:val="en-US" w:eastAsia="en-US" w:bidi="ar-SA"/>
    </w:rPr>
  </w:style>
  <w:style w:type="character" w:customStyle="1" w:styleId="TagCharChar1">
    <w:name w:val="Tag Char Char1"/>
    <w:rsid w:val="001F0A56"/>
    <w:rPr>
      <w:b/>
      <w:bCs w:val="0"/>
      <w:sz w:val="24"/>
      <w:szCs w:val="24"/>
      <w:lang w:val="en-US" w:eastAsia="en-US" w:bidi="ar-SA"/>
    </w:rPr>
  </w:style>
  <w:style w:type="character" w:customStyle="1" w:styleId="12TimesNewRoman">
    <w:name w:val="12 Times New Roman"/>
    <w:rsid w:val="001F0A5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F0A5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F0A56"/>
    <w:rPr>
      <w:rFonts w:ascii="Times New Roman" w:hAnsi="Times New Roman" w:cs="Times New Roman" w:hint="default"/>
      <w:strike w:val="0"/>
      <w:dstrike w:val="0"/>
      <w:sz w:val="14"/>
      <w:u w:val="none"/>
      <w:effect w:val="none"/>
    </w:rPr>
  </w:style>
  <w:style w:type="character" w:customStyle="1" w:styleId="F8-UnderlineBold">
    <w:name w:val="F8 - Underline/Bold"/>
    <w:rsid w:val="001F0A56"/>
    <w:rPr>
      <w:rFonts w:ascii="Times New Roman" w:hAnsi="Times New Roman" w:cs="Times New Roman" w:hint="default"/>
      <w:b/>
      <w:bCs w:val="0"/>
      <w:sz w:val="20"/>
      <w:u w:val="single"/>
    </w:rPr>
  </w:style>
  <w:style w:type="character" w:customStyle="1" w:styleId="F7-SmallFont">
    <w:name w:val="F7 - Small Font"/>
    <w:rsid w:val="001F0A56"/>
    <w:rPr>
      <w:rFonts w:ascii="Times New Roman" w:hAnsi="Times New Roman" w:cs="Times New Roman" w:hint="default"/>
      <w:sz w:val="14"/>
    </w:rPr>
  </w:style>
  <w:style w:type="character" w:customStyle="1" w:styleId="Brief-Bold">
    <w:name w:val="Brief - Bold"/>
    <w:rsid w:val="001F0A56"/>
    <w:rPr>
      <w:rFonts w:ascii="Times New Roman" w:hAnsi="Times New Roman" w:cs="Times New Roman" w:hint="default"/>
      <w:b/>
      <w:bCs w:val="0"/>
    </w:rPr>
  </w:style>
  <w:style w:type="character" w:customStyle="1" w:styleId="Card-Underline">
    <w:name w:val="Card - Underline"/>
    <w:rsid w:val="001F0A56"/>
    <w:rPr>
      <w:rFonts w:ascii="Times New Roman" w:hAnsi="Times New Roman" w:cs="Times New Roman" w:hint="default"/>
      <w:u w:val="single"/>
    </w:rPr>
  </w:style>
  <w:style w:type="character" w:customStyle="1" w:styleId="beriefunderline">
    <w:name w:val="berief = underline"/>
    <w:rsid w:val="001F0A56"/>
    <w:rPr>
      <w:rFonts w:ascii="Times New Roman" w:eastAsia="Times New Roman" w:hAnsi="Times New Roman" w:cs="Times New Roman" w:hint="default"/>
      <w:sz w:val="20"/>
      <w:u w:val="single"/>
    </w:rPr>
  </w:style>
  <w:style w:type="character" w:customStyle="1" w:styleId="BoldText10pt">
    <w:name w:val="Bold Text 10 pt"/>
    <w:rsid w:val="001F0A5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F0A56"/>
    <w:rPr>
      <w:i/>
      <w:iCs w:val="0"/>
    </w:rPr>
  </w:style>
  <w:style w:type="character" w:customStyle="1" w:styleId="eoeaheader">
    <w:name w:val="eoea_header"/>
    <w:basedOn w:val="DefaultParagraphFont"/>
    <w:rsid w:val="001F0A56"/>
  </w:style>
  <w:style w:type="character" w:customStyle="1" w:styleId="SC4208902">
    <w:name w:val="SC.4.208902"/>
    <w:rsid w:val="001F0A56"/>
    <w:rPr>
      <w:rFonts w:ascii="Century" w:hAnsi="Century" w:cs="Century" w:hint="default"/>
      <w:color w:val="000000"/>
      <w:sz w:val="22"/>
      <w:szCs w:val="22"/>
    </w:rPr>
  </w:style>
  <w:style w:type="character" w:customStyle="1" w:styleId="SC4208915">
    <w:name w:val="SC.4.208915"/>
    <w:rsid w:val="001F0A56"/>
    <w:rPr>
      <w:rFonts w:ascii="Century" w:hAnsi="Century" w:cs="Century" w:hint="default"/>
      <w:color w:val="000000"/>
      <w:sz w:val="13"/>
      <w:szCs w:val="13"/>
    </w:rPr>
  </w:style>
  <w:style w:type="character" w:customStyle="1" w:styleId="SC273764">
    <w:name w:val="SC.2.73764"/>
    <w:rsid w:val="001F0A56"/>
    <w:rPr>
      <w:rFonts w:ascii="Century" w:hAnsi="Century" w:cs="Century" w:hint="default"/>
      <w:color w:val="000000"/>
      <w:sz w:val="72"/>
      <w:szCs w:val="72"/>
    </w:rPr>
  </w:style>
  <w:style w:type="character" w:customStyle="1" w:styleId="SC273779">
    <w:name w:val="SC.2.73779"/>
    <w:rsid w:val="001F0A56"/>
    <w:rPr>
      <w:rFonts w:ascii="Century" w:hAnsi="Century" w:cs="Century" w:hint="default"/>
      <w:color w:val="000000"/>
      <w:sz w:val="40"/>
      <w:szCs w:val="40"/>
    </w:rPr>
  </w:style>
  <w:style w:type="character" w:customStyle="1" w:styleId="SC273763">
    <w:name w:val="SC.2.73763"/>
    <w:rsid w:val="001F0A56"/>
    <w:rPr>
      <w:rFonts w:ascii="Century" w:hAnsi="Century" w:cs="Century" w:hint="default"/>
      <w:b/>
      <w:bCs/>
      <w:color w:val="000000"/>
    </w:rPr>
  </w:style>
  <w:style w:type="character" w:customStyle="1" w:styleId="SC4208910">
    <w:name w:val="SC.4.208910"/>
    <w:rsid w:val="001F0A56"/>
    <w:rPr>
      <w:rFonts w:ascii="Century" w:hAnsi="Century" w:cs="Century" w:hint="default"/>
      <w:color w:val="000000"/>
      <w:sz w:val="28"/>
      <w:szCs w:val="28"/>
    </w:rPr>
  </w:style>
  <w:style w:type="character" w:customStyle="1" w:styleId="SC4208911">
    <w:name w:val="SC.4.208911"/>
    <w:rsid w:val="001F0A56"/>
    <w:rPr>
      <w:rFonts w:ascii="Century" w:hAnsi="Century" w:cs="Century" w:hint="default"/>
      <w:color w:val="000000"/>
    </w:rPr>
  </w:style>
  <w:style w:type="character" w:customStyle="1" w:styleId="articlesubtitle">
    <w:name w:val="article_sub_title"/>
    <w:basedOn w:val="DefaultParagraphFont"/>
    <w:rsid w:val="001F0A56"/>
  </w:style>
  <w:style w:type="character" w:customStyle="1" w:styleId="newsdate2">
    <w:name w:val="news_date2"/>
    <w:basedOn w:val="DefaultParagraphFont"/>
    <w:rsid w:val="001F0A56"/>
  </w:style>
  <w:style w:type="character" w:customStyle="1" w:styleId="readarticleheader">
    <w:name w:val="readarticleheader"/>
    <w:basedOn w:val="DefaultParagraphFont"/>
    <w:rsid w:val="001F0A56"/>
  </w:style>
  <w:style w:type="character" w:customStyle="1" w:styleId="UnderlineChar20">
    <w:name w:val="Underline Char2"/>
    <w:rsid w:val="001F0A56"/>
    <w:rPr>
      <w:rFonts w:ascii="Trebuchet MS" w:hAnsi="Trebuchet MS" w:hint="default"/>
      <w:u w:val="thick"/>
      <w:lang w:val="en-US" w:eastAsia="zh-CN" w:bidi="ar-SA"/>
    </w:rPr>
  </w:style>
  <w:style w:type="character" w:customStyle="1" w:styleId="BoldUnderliningChar">
    <w:name w:val="Bold Underlining Char"/>
    <w:rsid w:val="001F0A56"/>
    <w:rPr>
      <w:rFonts w:ascii="Arial Narrow" w:eastAsia="Times New Roman" w:hAnsi="Arial Narrow" w:hint="default"/>
      <w:b/>
      <w:bCs w:val="0"/>
      <w:szCs w:val="24"/>
      <w:u w:val="single"/>
      <w:lang w:val="en-GB" w:eastAsia="en-US" w:bidi="ar-SA"/>
    </w:rPr>
  </w:style>
  <w:style w:type="character" w:customStyle="1" w:styleId="medium-normal1">
    <w:name w:val="medium-normal1"/>
    <w:rsid w:val="001F0A56"/>
    <w:rPr>
      <w:rFonts w:ascii="Arial" w:hAnsi="Arial" w:cs="Arial" w:hint="default"/>
      <w:b w:val="0"/>
      <w:bCs w:val="0"/>
      <w:i w:val="0"/>
      <w:iCs w:val="0"/>
      <w:sz w:val="20"/>
      <w:szCs w:val="20"/>
    </w:rPr>
  </w:style>
  <w:style w:type="character" w:customStyle="1" w:styleId="UnderlinedCardChar0">
    <w:name w:val="Underlined Card Char"/>
    <w:rsid w:val="001F0A56"/>
    <w:rPr>
      <w:rFonts w:ascii="Palatino Linotype" w:hAnsi="Palatino Linotype" w:hint="default"/>
      <w:u w:val="single"/>
      <w:lang w:val="en-US" w:eastAsia="en-US" w:bidi="ar-SA"/>
    </w:rPr>
  </w:style>
  <w:style w:type="character" w:customStyle="1" w:styleId="char">
    <w:name w:val="char"/>
    <w:basedOn w:val="DefaultParagraphFont"/>
    <w:rsid w:val="001F0A56"/>
  </w:style>
  <w:style w:type="character" w:customStyle="1" w:styleId="UnderlineCharCharCharCharCharChar">
    <w:name w:val="Underline Char Char Char Char Char Char"/>
    <w:rsid w:val="001F0A56"/>
    <w:rPr>
      <w:rFonts w:ascii="Arial Narrow" w:hAnsi="Arial Narrow" w:hint="default"/>
      <w:szCs w:val="24"/>
      <w:u w:val="single"/>
      <w:lang w:val="en-US" w:eastAsia="en-US" w:bidi="ar-SA"/>
    </w:rPr>
  </w:style>
  <w:style w:type="character" w:customStyle="1" w:styleId="klink">
    <w:name w:val="klink"/>
    <w:basedOn w:val="DefaultParagraphFont"/>
    <w:rsid w:val="001F0A56"/>
  </w:style>
  <w:style w:type="character" w:customStyle="1" w:styleId="date10">
    <w:name w:val="date1"/>
    <w:basedOn w:val="DefaultParagraphFont"/>
    <w:rsid w:val="001F0A56"/>
  </w:style>
  <w:style w:type="character" w:customStyle="1" w:styleId="bolding1">
    <w:name w:val="bolding1"/>
    <w:rsid w:val="001F0A56"/>
    <w:rPr>
      <w:b/>
      <w:bCs/>
    </w:rPr>
  </w:style>
  <w:style w:type="character" w:customStyle="1" w:styleId="bookoptions1">
    <w:name w:val="book_options1"/>
    <w:rsid w:val="001F0A56"/>
    <w:rPr>
      <w:b/>
      <w:bCs/>
      <w:color w:val="333366"/>
    </w:rPr>
  </w:style>
  <w:style w:type="character" w:customStyle="1" w:styleId="descriptionblock">
    <w:name w:val="description block"/>
    <w:basedOn w:val="DefaultParagraphFont"/>
    <w:rsid w:val="001F0A56"/>
  </w:style>
  <w:style w:type="character" w:customStyle="1" w:styleId="detailsboxblock">
    <w:name w:val="detailsbox block"/>
    <w:basedOn w:val="DefaultParagraphFont"/>
    <w:rsid w:val="001F0A56"/>
  </w:style>
  <w:style w:type="character" w:customStyle="1" w:styleId="Char3">
    <w:name w:val="Char3"/>
    <w:rsid w:val="001F0A56"/>
    <w:rPr>
      <w:rFonts w:ascii="Arial" w:hAnsi="Arial" w:cs="Arial" w:hint="default"/>
      <w:bCs/>
      <w:u w:val="thick"/>
      <w:lang w:val="en-US" w:eastAsia="en-US" w:bidi="ar-SA"/>
    </w:rPr>
  </w:style>
  <w:style w:type="character" w:customStyle="1" w:styleId="texto11">
    <w:name w:val="texto11"/>
    <w:rsid w:val="001F0A56"/>
    <w:rPr>
      <w:rFonts w:ascii="Arial" w:hAnsi="Arial" w:cs="Arial" w:hint="default"/>
      <w:b w:val="0"/>
      <w:bCs w:val="0"/>
      <w:i w:val="0"/>
      <w:iCs w:val="0"/>
      <w:caps w:val="0"/>
      <w:color w:val="000000"/>
      <w:sz w:val="26"/>
      <w:szCs w:val="26"/>
    </w:rPr>
  </w:style>
  <w:style w:type="character" w:customStyle="1" w:styleId="CardTagChar">
    <w:name w:val="Card Tag Char"/>
    <w:rsid w:val="001F0A56"/>
    <w:rPr>
      <w:rFonts w:ascii="Arial Narrow" w:hAnsi="Arial Narrow" w:hint="default"/>
      <w:b/>
      <w:bCs w:val="0"/>
      <w:sz w:val="24"/>
      <w:szCs w:val="24"/>
      <w:lang w:val="en-US" w:eastAsia="en-US" w:bidi="ar-SA"/>
    </w:rPr>
  </w:style>
  <w:style w:type="character" w:customStyle="1" w:styleId="DebateCiteCharCharChar">
    <w:name w:val="Debate Cite Char Char Char"/>
    <w:rsid w:val="001F0A56"/>
    <w:rPr>
      <w:b/>
      <w:bCs w:val="0"/>
      <w:sz w:val="32"/>
      <w:szCs w:val="32"/>
      <w:lang w:val="en-US" w:eastAsia="en-US" w:bidi="ar-SA"/>
    </w:rPr>
  </w:style>
  <w:style w:type="character" w:customStyle="1" w:styleId="TagChar3">
    <w:name w:val="Tag Char3"/>
    <w:rsid w:val="001F0A56"/>
    <w:rPr>
      <w:rFonts w:ascii="Palatino Linotype" w:hAnsi="Palatino Linotype" w:hint="default"/>
      <w:b/>
      <w:bCs w:val="0"/>
      <w:sz w:val="24"/>
      <w:szCs w:val="24"/>
      <w:lang w:val="en-US" w:eastAsia="en-US" w:bidi="ar-SA"/>
    </w:rPr>
  </w:style>
  <w:style w:type="character" w:customStyle="1" w:styleId="TagandCiteChar">
    <w:name w:val="Tag and Cite Char"/>
    <w:rsid w:val="001F0A56"/>
    <w:rPr>
      <w:color w:val="333333"/>
      <w:sz w:val="22"/>
      <w:szCs w:val="22"/>
      <w:lang w:val="en-US" w:eastAsia="en-US" w:bidi="ar-SA"/>
    </w:rPr>
  </w:style>
  <w:style w:type="character" w:customStyle="1" w:styleId="Style10ptBold">
    <w:name w:val="Style 10 pt Bold"/>
    <w:rsid w:val="001F0A56"/>
    <w:rPr>
      <w:b/>
      <w:bCs/>
      <w:sz w:val="20"/>
    </w:rPr>
  </w:style>
  <w:style w:type="character" w:customStyle="1" w:styleId="text9">
    <w:name w:val="text9"/>
    <w:basedOn w:val="DefaultParagraphFont"/>
    <w:rsid w:val="001F0A56"/>
  </w:style>
  <w:style w:type="character" w:customStyle="1" w:styleId="text21">
    <w:name w:val="text21"/>
    <w:basedOn w:val="DefaultParagraphFont"/>
    <w:rsid w:val="001F0A56"/>
  </w:style>
  <w:style w:type="character" w:customStyle="1" w:styleId="text19">
    <w:name w:val="text19"/>
    <w:basedOn w:val="DefaultParagraphFont"/>
    <w:rsid w:val="001F0A56"/>
  </w:style>
  <w:style w:type="character" w:customStyle="1" w:styleId="term2">
    <w:name w:val="term2"/>
    <w:rsid w:val="001F0A56"/>
    <w:rPr>
      <w:b/>
      <w:bCs/>
    </w:rPr>
  </w:style>
  <w:style w:type="character" w:customStyle="1" w:styleId="pmterms12">
    <w:name w:val="pmterms12"/>
    <w:rsid w:val="001F0A56"/>
    <w:rPr>
      <w:b/>
      <w:bCs/>
      <w:i w:val="0"/>
      <w:iCs w:val="0"/>
      <w:color w:val="000000"/>
    </w:rPr>
  </w:style>
  <w:style w:type="character" w:customStyle="1" w:styleId="ToReadChar">
    <w:name w:val="To Read Char"/>
    <w:rsid w:val="001F0A56"/>
    <w:rPr>
      <w:rFonts w:ascii="Verdana" w:hAnsi="Verdana" w:hint="default"/>
      <w:b/>
      <w:bCs w:val="0"/>
      <w:szCs w:val="24"/>
      <w:u w:val="single"/>
      <w:lang w:val="en-US" w:eastAsia="en-US" w:bidi="ar-SA"/>
    </w:rPr>
  </w:style>
  <w:style w:type="character" w:customStyle="1" w:styleId="ToReadCharChar">
    <w:name w:val="To Read Char Char"/>
    <w:rsid w:val="001F0A56"/>
    <w:rPr>
      <w:rFonts w:ascii="Verdana" w:hAnsi="Verdana" w:hint="default"/>
      <w:b/>
      <w:bCs w:val="0"/>
      <w:szCs w:val="24"/>
      <w:u w:val="single"/>
      <w:lang w:val="en-US" w:eastAsia="en-US" w:bidi="ar-SA"/>
    </w:rPr>
  </w:style>
  <w:style w:type="character" w:customStyle="1" w:styleId="bio">
    <w:name w:val="bio"/>
    <w:basedOn w:val="DefaultParagraphFont"/>
    <w:rsid w:val="001F0A56"/>
  </w:style>
  <w:style w:type="character" w:customStyle="1" w:styleId="storytextstyle">
    <w:name w:val="storytextstyle"/>
    <w:basedOn w:val="DefaultParagraphFont"/>
    <w:rsid w:val="001F0A56"/>
  </w:style>
  <w:style w:type="character" w:customStyle="1" w:styleId="cardunderlinedCharChar">
    <w:name w:val="card underlined Char Char"/>
    <w:rsid w:val="001F0A56"/>
    <w:rPr>
      <w:rFonts w:ascii="Arial" w:hAnsi="Arial" w:cs="Arial" w:hint="default"/>
      <w:sz w:val="22"/>
      <w:szCs w:val="24"/>
      <w:u w:val="single"/>
      <w:lang w:val="en-US" w:eastAsia="en-US" w:bidi="ar-SA"/>
    </w:rPr>
  </w:style>
  <w:style w:type="character" w:customStyle="1" w:styleId="Style2Char0">
    <w:name w:val="Style2 Char"/>
    <w:rsid w:val="001F0A56"/>
    <w:rPr>
      <w:rFonts w:ascii="Book Antiqua" w:hAnsi="Book Antiqua" w:hint="default"/>
      <w:u w:val="thick"/>
      <w:lang w:val="en-US" w:eastAsia="en-US" w:bidi="ar-SA"/>
    </w:rPr>
  </w:style>
  <w:style w:type="character" w:customStyle="1" w:styleId="Style2Char1">
    <w:name w:val="Style2 Char1"/>
    <w:rsid w:val="001F0A56"/>
    <w:rPr>
      <w:rFonts w:ascii="Book Antiqua" w:hAnsi="Book Antiqua" w:hint="default"/>
      <w:szCs w:val="24"/>
      <w:u w:val="thick"/>
      <w:lang w:val="en-US" w:eastAsia="en-US" w:bidi="ar-SA"/>
    </w:rPr>
  </w:style>
  <w:style w:type="character" w:customStyle="1" w:styleId="articlehead21">
    <w:name w:val="articlehead21"/>
    <w:rsid w:val="001F0A56"/>
    <w:rPr>
      <w:rFonts w:ascii="Arial" w:hAnsi="Arial" w:cs="Arial" w:hint="default"/>
      <w:b/>
      <w:bCs/>
      <w:color w:val="660000"/>
      <w:sz w:val="20"/>
      <w:szCs w:val="20"/>
    </w:rPr>
  </w:style>
  <w:style w:type="character" w:customStyle="1" w:styleId="TagCiteChar1">
    <w:name w:val="Tag/Cite Char1"/>
    <w:rsid w:val="001F0A56"/>
    <w:rPr>
      <w:b/>
      <w:bCs w:val="0"/>
      <w:lang w:val="en-US" w:eastAsia="en-US" w:bidi="ar-SA"/>
    </w:rPr>
  </w:style>
  <w:style w:type="character" w:customStyle="1" w:styleId="goohl2">
    <w:name w:val="goohl2"/>
    <w:basedOn w:val="DefaultParagraphFont"/>
    <w:rsid w:val="001F0A56"/>
  </w:style>
  <w:style w:type="character" w:customStyle="1" w:styleId="CardCharChar0">
    <w:name w:val="Card Char Char"/>
    <w:rsid w:val="001F0A56"/>
    <w:rPr>
      <w:lang w:val="en-US" w:eastAsia="en-US" w:bidi="ar-SA"/>
    </w:rPr>
  </w:style>
  <w:style w:type="character" w:customStyle="1" w:styleId="BriefTitle1Char">
    <w:name w:val="Brief Title 1 Char"/>
    <w:rsid w:val="001F0A56"/>
    <w:rPr>
      <w:b/>
      <w:bCs w:val="0"/>
      <w:u w:val="single"/>
      <w:lang w:val="en-US" w:eastAsia="en-US" w:bidi="ar-SA"/>
    </w:rPr>
  </w:style>
  <w:style w:type="character" w:customStyle="1" w:styleId="TagCiteCharChar">
    <w:name w:val="Tag/Cite Char Char"/>
    <w:rsid w:val="001F0A56"/>
    <w:rPr>
      <w:b/>
      <w:bCs w:val="0"/>
      <w:lang w:val="en-US" w:eastAsia="en-US" w:bidi="ar-SA"/>
    </w:rPr>
  </w:style>
  <w:style w:type="character" w:customStyle="1" w:styleId="btx">
    <w:name w:val="btx"/>
    <w:basedOn w:val="DefaultParagraphFont"/>
    <w:rsid w:val="001F0A56"/>
  </w:style>
  <w:style w:type="character" w:customStyle="1" w:styleId="CardChar1">
    <w:name w:val="Card Char1"/>
    <w:rsid w:val="001F0A56"/>
    <w:rPr>
      <w:lang w:val="en-US" w:eastAsia="en-US" w:bidi="ar-SA"/>
    </w:rPr>
  </w:style>
  <w:style w:type="character" w:customStyle="1" w:styleId="prodgeneral1">
    <w:name w:val="prodgeneral1"/>
    <w:rsid w:val="001F0A56"/>
    <w:rPr>
      <w:rFonts w:ascii="Verdana" w:hAnsi="Verdana" w:hint="default"/>
      <w:b w:val="0"/>
      <w:bCs w:val="0"/>
      <w:caps w:val="0"/>
      <w:color w:val="000000"/>
      <w:spacing w:val="0"/>
      <w:sz w:val="16"/>
      <w:szCs w:val="16"/>
    </w:rPr>
  </w:style>
  <w:style w:type="character" w:customStyle="1" w:styleId="summary1">
    <w:name w:val="summary1"/>
    <w:rsid w:val="001F0A56"/>
    <w:rPr>
      <w:rFonts w:ascii="Arial" w:hAnsi="Arial" w:cs="Arial" w:hint="default"/>
      <w:sz w:val="18"/>
      <w:szCs w:val="18"/>
    </w:rPr>
  </w:style>
  <w:style w:type="character" w:customStyle="1" w:styleId="text3">
    <w:name w:val="text3"/>
    <w:basedOn w:val="DefaultParagraphFont"/>
    <w:rsid w:val="001F0A56"/>
  </w:style>
  <w:style w:type="character" w:customStyle="1" w:styleId="cardtextsmallChar">
    <w:name w:val="card text small Char"/>
    <w:rsid w:val="001F0A56"/>
    <w:rPr>
      <w:rFonts w:ascii="Arial Narrow" w:hAnsi="Arial Narrow" w:hint="default"/>
      <w:sz w:val="16"/>
      <w:szCs w:val="24"/>
      <w:lang w:val="en-US" w:eastAsia="en-US" w:bidi="ar-SA"/>
    </w:rPr>
  </w:style>
  <w:style w:type="character" w:customStyle="1" w:styleId="countrytitle1">
    <w:name w:val="countrytitle1"/>
    <w:rsid w:val="001F0A56"/>
    <w:rPr>
      <w:rFonts w:ascii="Verdana" w:hAnsi="Verdana" w:hint="default"/>
      <w:b/>
      <w:bCs/>
      <w:color w:val="293643"/>
      <w:sz w:val="24"/>
      <w:szCs w:val="24"/>
    </w:rPr>
  </w:style>
  <w:style w:type="character" w:customStyle="1" w:styleId="storyheader1">
    <w:name w:val="storyheader1"/>
    <w:rsid w:val="001F0A56"/>
    <w:rPr>
      <w:rFonts w:ascii="Verdana" w:hAnsi="Verdana" w:hint="default"/>
      <w:b/>
      <w:bCs/>
      <w:color w:val="000000"/>
      <w:sz w:val="21"/>
      <w:szCs w:val="21"/>
    </w:rPr>
  </w:style>
  <w:style w:type="character" w:customStyle="1" w:styleId="cardunderlinedChar0">
    <w:name w:val="card underlined Char"/>
    <w:rsid w:val="001F0A56"/>
    <w:rPr>
      <w:rFonts w:ascii="Arial" w:hAnsi="Arial" w:cs="Arial" w:hint="default"/>
      <w:sz w:val="22"/>
      <w:szCs w:val="24"/>
      <w:u w:val="single"/>
      <w:lang w:val="en-US" w:eastAsia="en-US" w:bidi="ar-SA"/>
    </w:rPr>
  </w:style>
  <w:style w:type="character" w:customStyle="1" w:styleId="article1">
    <w:name w:val="article1"/>
    <w:rsid w:val="001F0A56"/>
    <w:rPr>
      <w:rFonts w:ascii="Verdana" w:hAnsi="Verdana" w:hint="default"/>
      <w:color w:val="333333"/>
      <w:sz w:val="16"/>
      <w:szCs w:val="16"/>
    </w:rPr>
  </w:style>
  <w:style w:type="character" w:customStyle="1" w:styleId="story-posted-date1">
    <w:name w:val="story-posted-date1"/>
    <w:rsid w:val="001F0A5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F0A5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F0A56"/>
  </w:style>
  <w:style w:type="character" w:customStyle="1" w:styleId="textmedium">
    <w:name w:val="textmedium"/>
    <w:basedOn w:val="DefaultParagraphFont"/>
    <w:rsid w:val="001F0A56"/>
  </w:style>
  <w:style w:type="character" w:customStyle="1" w:styleId="citation1">
    <w:name w:val="citation1"/>
    <w:rsid w:val="001F0A56"/>
    <w:rPr>
      <w:rFonts w:ascii="Verdana" w:hAnsi="Verdana" w:hint="default"/>
      <w:sz w:val="17"/>
      <w:szCs w:val="17"/>
    </w:rPr>
  </w:style>
  <w:style w:type="character" w:customStyle="1" w:styleId="hithighlite">
    <w:name w:val="hithighlite"/>
    <w:basedOn w:val="DefaultParagraphFont"/>
    <w:rsid w:val="001F0A56"/>
  </w:style>
  <w:style w:type="character" w:customStyle="1" w:styleId="articlecontent">
    <w:name w:val="articlecontent"/>
    <w:basedOn w:val="DefaultParagraphFont"/>
    <w:rsid w:val="001F0A56"/>
  </w:style>
  <w:style w:type="character" w:customStyle="1" w:styleId="fource1">
    <w:name w:val="fource1"/>
    <w:rsid w:val="001F0A56"/>
    <w:rPr>
      <w:sz w:val="34"/>
      <w:szCs w:val="34"/>
    </w:rPr>
  </w:style>
  <w:style w:type="character" w:customStyle="1" w:styleId="LanguageStrikeChar">
    <w:name w:val="Language Strike Char"/>
    <w:rsid w:val="001F0A56"/>
    <w:rPr>
      <w:rFonts w:ascii="Arial Narrow" w:hAnsi="Arial Narrow" w:hint="default"/>
      <w:strike/>
      <w:szCs w:val="24"/>
      <w:lang w:val="en-US" w:eastAsia="en-US" w:bidi="ar-SA"/>
    </w:rPr>
  </w:style>
  <w:style w:type="character" w:customStyle="1" w:styleId="normal11">
    <w:name w:val="normal1"/>
    <w:basedOn w:val="DefaultParagraphFont"/>
    <w:rsid w:val="001F0A56"/>
  </w:style>
  <w:style w:type="character" w:customStyle="1" w:styleId="ds">
    <w:name w:val="ds"/>
    <w:basedOn w:val="DefaultParagraphFont"/>
    <w:rsid w:val="001F0A56"/>
  </w:style>
  <w:style w:type="character" w:customStyle="1" w:styleId="UnderliningChar1">
    <w:name w:val="Underlining Char1"/>
    <w:rsid w:val="001F0A56"/>
    <w:rPr>
      <w:rFonts w:ascii="Arial Narrow" w:hAnsi="Arial Narrow" w:hint="default"/>
      <w:szCs w:val="24"/>
      <w:u w:val="single"/>
      <w:lang w:val="en-US" w:eastAsia="en-US" w:bidi="ar-SA"/>
    </w:rPr>
  </w:style>
  <w:style w:type="character" w:customStyle="1" w:styleId="UnderliningChar2">
    <w:name w:val="Underlining Char2"/>
    <w:rsid w:val="001F0A56"/>
    <w:rPr>
      <w:rFonts w:ascii="Arial Narrow" w:hAnsi="Arial Narrow" w:hint="default"/>
      <w:szCs w:val="24"/>
      <w:u w:val="single"/>
      <w:lang w:val="en-US" w:eastAsia="en-US" w:bidi="ar-SA"/>
    </w:rPr>
  </w:style>
  <w:style w:type="character" w:customStyle="1" w:styleId="MicroTextChar1">
    <w:name w:val="MicroText Char1"/>
    <w:rsid w:val="001F0A56"/>
    <w:rPr>
      <w:rFonts w:ascii="Arial Narrow" w:hAnsi="Arial Narrow" w:hint="default"/>
      <w:sz w:val="12"/>
      <w:szCs w:val="24"/>
      <w:lang w:val="en-US" w:eastAsia="en-US" w:bidi="ar-SA"/>
    </w:rPr>
  </w:style>
  <w:style w:type="character" w:customStyle="1" w:styleId="DefaultPara">
    <w:name w:val="Default Para"/>
    <w:rsid w:val="001F0A56"/>
    <w:rPr>
      <w:sz w:val="20"/>
    </w:rPr>
  </w:style>
  <w:style w:type="character" w:customStyle="1" w:styleId="SYSHYPERTEXT">
    <w:name w:val="SYS_HYPERTEXT"/>
    <w:rsid w:val="001F0A56"/>
    <w:rPr>
      <w:color w:val="0000FF"/>
      <w:u w:val="single"/>
    </w:rPr>
  </w:style>
  <w:style w:type="character" w:customStyle="1" w:styleId="Hyperlink1">
    <w:name w:val="Hyperlink1"/>
    <w:rsid w:val="001F0A5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F0A5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F0A56"/>
    <w:rPr>
      <w:rFonts w:ascii="Arial Narrow" w:hAnsi="Arial Narrow" w:hint="default"/>
      <w:noProof w:val="0"/>
      <w:szCs w:val="24"/>
      <w:u w:val="single"/>
      <w:lang w:val="en-US" w:eastAsia="en-US" w:bidi="ar-SA"/>
    </w:rPr>
  </w:style>
  <w:style w:type="character" w:customStyle="1" w:styleId="BlockHeading1Char">
    <w:name w:val="Block Heading 1 Char"/>
    <w:rsid w:val="001F0A5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F0A56"/>
    <w:rPr>
      <w:b/>
      <w:bCs w:val="0"/>
      <w:sz w:val="24"/>
      <w:szCs w:val="24"/>
      <w:u w:val="single"/>
      <w:lang w:val="en-US" w:eastAsia="en-US" w:bidi="ar-SA"/>
    </w:rPr>
  </w:style>
  <w:style w:type="character" w:customStyle="1" w:styleId="StyleTagTimesNewRomanChar">
    <w:name w:val="Style Tag + Times New Roman Char"/>
    <w:rsid w:val="001F0A5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F0A56"/>
    <w:rPr>
      <w:rFonts w:ascii="Arial Narrow" w:hAnsi="Arial Narrow" w:cs="Arial" w:hint="default"/>
      <w:b/>
      <w:bCs/>
      <w:iCs/>
      <w:sz w:val="24"/>
      <w:szCs w:val="28"/>
      <w:lang w:val="en-US" w:eastAsia="en-US" w:bidi="ar-SA"/>
    </w:rPr>
  </w:style>
  <w:style w:type="character" w:customStyle="1" w:styleId="UnderliningCharChar">
    <w:name w:val="Underlining Char Char"/>
    <w:rsid w:val="001F0A56"/>
    <w:rPr>
      <w:rFonts w:ascii="Arial Narrow" w:hAnsi="Arial Narrow" w:hint="default"/>
      <w:szCs w:val="24"/>
      <w:u w:val="single"/>
      <w:lang w:val="en-US" w:eastAsia="en-US" w:bidi="ar-SA"/>
    </w:rPr>
  </w:style>
  <w:style w:type="character" w:customStyle="1" w:styleId="StyleArialNarrow12ptBold">
    <w:name w:val="Style Arial Narrow 12 pt Bold"/>
    <w:rsid w:val="001F0A56"/>
    <w:rPr>
      <w:rFonts w:ascii="Arial Narrow" w:hAnsi="Arial Narrow" w:hint="default"/>
      <w:b/>
      <w:bCs/>
      <w:sz w:val="24"/>
    </w:rPr>
  </w:style>
  <w:style w:type="character" w:customStyle="1" w:styleId="Style1CharChar">
    <w:name w:val="Style1 Char Char"/>
    <w:rsid w:val="001F0A5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F0A5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F0A56"/>
    <w:rPr>
      <w:noProof w:val="0"/>
      <w:u w:val="single"/>
      <w:lang w:val="en-US" w:eastAsia="en-US" w:bidi="ar-SA"/>
    </w:rPr>
  </w:style>
  <w:style w:type="character" w:customStyle="1" w:styleId="UnderlinedCharChar1">
    <w:name w:val="Underlined Char Char1"/>
    <w:rsid w:val="001F0A56"/>
    <w:rPr>
      <w:rFonts w:ascii="Bell MT" w:eastAsia="Times New Roman" w:hAnsi="Bell MT" w:hint="default"/>
      <w:bCs/>
      <w:iCs/>
      <w:sz w:val="22"/>
      <w:u w:val="single"/>
    </w:rPr>
  </w:style>
  <w:style w:type="character" w:customStyle="1" w:styleId="Heading2CharChar2">
    <w:name w:val="Heading 2 Char Char2"/>
    <w:rsid w:val="001F0A56"/>
    <w:rPr>
      <w:rFonts w:ascii="Arial" w:hAnsi="Arial" w:cs="Arial" w:hint="default"/>
      <w:b/>
      <w:bCs/>
      <w:iCs/>
      <w:sz w:val="22"/>
      <w:szCs w:val="28"/>
      <w:lang w:val="en-US" w:eastAsia="en-US" w:bidi="ar-SA"/>
    </w:rPr>
  </w:style>
  <w:style w:type="character" w:customStyle="1" w:styleId="doctitle">
    <w:name w:val="doctitle"/>
    <w:rsid w:val="001F0A56"/>
  </w:style>
  <w:style w:type="character" w:customStyle="1" w:styleId="cardtext-underlined0">
    <w:name w:val="card text- underlined"/>
    <w:rsid w:val="001F0A56"/>
    <w:rPr>
      <w:rFonts w:ascii="Garamond" w:hAnsi="Garamond" w:hint="default"/>
      <w:u w:val="single"/>
    </w:rPr>
  </w:style>
  <w:style w:type="character" w:customStyle="1" w:styleId="BodyText1">
    <w:name w:val="Body Text1"/>
    <w:basedOn w:val="DefaultParagraphFont"/>
    <w:rsid w:val="001F0A5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F0A56"/>
  </w:style>
  <w:style w:type="character" w:customStyle="1" w:styleId="BriefTitleChar">
    <w:name w:val="Brief Title Char"/>
    <w:basedOn w:val="DefaultParagraphFont"/>
    <w:rsid w:val="001F0A56"/>
    <w:rPr>
      <w:b/>
      <w:bCs w:val="0"/>
      <w:sz w:val="24"/>
      <w:szCs w:val="24"/>
      <w:u w:val="single"/>
      <w:lang w:val="en-US" w:eastAsia="en-US" w:bidi="ar-SA"/>
    </w:rPr>
  </w:style>
  <w:style w:type="character" w:customStyle="1" w:styleId="BriefTitle2Char">
    <w:name w:val="Brief Title 2 Char"/>
    <w:basedOn w:val="BriefTitleChar"/>
    <w:rsid w:val="001F0A5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F0A5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F0A56"/>
    <w:rPr>
      <w:rFonts w:ascii="Georgia" w:hAnsi="Georgia" w:hint="default"/>
      <w:b/>
      <w:bCs w:val="0"/>
      <w:sz w:val="24"/>
    </w:rPr>
  </w:style>
  <w:style w:type="character" w:customStyle="1" w:styleId="Emphasis20">
    <w:name w:val="Emphasis 2"/>
    <w:uiPriority w:val="1"/>
    <w:qFormat/>
    <w:rsid w:val="001F0A5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F0A56"/>
    <w:rPr>
      <w:rFonts w:ascii="AGaramond" w:hAnsi="AGaramond" w:cs="AGaramond" w:hint="default"/>
      <w:color w:val="211D1E"/>
      <w:sz w:val="14"/>
      <w:szCs w:val="14"/>
    </w:rPr>
  </w:style>
  <w:style w:type="character" w:customStyle="1" w:styleId="CharacterStyle2">
    <w:name w:val="Character Style 2"/>
    <w:uiPriority w:val="99"/>
    <w:rsid w:val="001F0A56"/>
    <w:rPr>
      <w:sz w:val="20"/>
      <w:szCs w:val="20"/>
    </w:rPr>
  </w:style>
  <w:style w:type="character" w:customStyle="1" w:styleId="cross-head">
    <w:name w:val="cross-head"/>
    <w:rsid w:val="001F0A56"/>
  </w:style>
  <w:style w:type="character" w:customStyle="1" w:styleId="dateline">
    <w:name w:val="dateline"/>
    <w:rsid w:val="001F0A56"/>
  </w:style>
  <w:style w:type="character" w:customStyle="1" w:styleId="Subtitle1">
    <w:name w:val="Subtitle1"/>
    <w:rsid w:val="001F0A56"/>
  </w:style>
  <w:style w:type="character" w:customStyle="1" w:styleId="metaorigin">
    <w:name w:val="meta_origin"/>
    <w:rsid w:val="001F0A56"/>
  </w:style>
  <w:style w:type="character" w:customStyle="1" w:styleId="mandelbrotrefrag">
    <w:name w:val="mandelbrot_refrag"/>
    <w:rsid w:val="001F0A56"/>
  </w:style>
  <w:style w:type="character" w:customStyle="1" w:styleId="eminfo">
    <w:name w:val="eminfo"/>
    <w:rsid w:val="001F0A56"/>
  </w:style>
  <w:style w:type="character" w:customStyle="1" w:styleId="emhighlight">
    <w:name w:val="emhighlight"/>
    <w:rsid w:val="001F0A56"/>
  </w:style>
  <w:style w:type="character" w:customStyle="1" w:styleId="name">
    <w:name w:val="name"/>
    <w:rsid w:val="001F0A56"/>
  </w:style>
  <w:style w:type="character" w:customStyle="1" w:styleId="tkrname">
    <w:name w:val="tkrname"/>
    <w:rsid w:val="001F0A56"/>
  </w:style>
  <w:style w:type="character" w:customStyle="1" w:styleId="tkrchange">
    <w:name w:val="tkrchange"/>
    <w:rsid w:val="001F0A56"/>
  </w:style>
  <w:style w:type="character" w:customStyle="1" w:styleId="source-org">
    <w:name w:val="source-org"/>
    <w:rsid w:val="001F0A56"/>
  </w:style>
  <w:style w:type="character" w:customStyle="1" w:styleId="updated">
    <w:name w:val="updated"/>
    <w:rsid w:val="001F0A56"/>
  </w:style>
  <w:style w:type="character" w:customStyle="1" w:styleId="last">
    <w:name w:val="last"/>
    <w:rsid w:val="001F0A56"/>
  </w:style>
  <w:style w:type="character" w:customStyle="1" w:styleId="Style11ptBoldUnderline1">
    <w:name w:val="Style 11 pt Bold Underline1"/>
    <w:rsid w:val="001F0A56"/>
    <w:rPr>
      <w:b/>
      <w:bCs/>
      <w:sz w:val="20"/>
      <w:u w:val="single"/>
    </w:rPr>
  </w:style>
  <w:style w:type="character" w:customStyle="1" w:styleId="StyleStyleunderlineBold11pt">
    <w:name w:val="Style Style underline + Bold + 11 pt"/>
    <w:rsid w:val="001F0A56"/>
    <w:rPr>
      <w:bCs/>
      <w:sz w:val="20"/>
      <w:u w:val="single"/>
    </w:rPr>
  </w:style>
  <w:style w:type="character" w:customStyle="1" w:styleId="StyleunderlineAsianTimesNewRomanBold">
    <w:name w:val="Style underline + (Asian) Times New Roman Bold"/>
    <w:rsid w:val="001F0A5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F0A56"/>
    <w:rPr>
      <w:b/>
      <w:bCs/>
      <w:sz w:val="20"/>
      <w:u w:val="single"/>
      <w:bdr w:val="single" w:sz="4" w:space="0" w:color="auto" w:frame="1"/>
    </w:rPr>
  </w:style>
  <w:style w:type="character" w:customStyle="1" w:styleId="A5">
    <w:name w:val="A5"/>
    <w:uiPriority w:val="99"/>
    <w:rsid w:val="001F0A56"/>
    <w:rPr>
      <w:rFonts w:ascii="Times New Roman" w:hAnsi="Times New Roman" w:cs="Times New Roman" w:hint="default"/>
      <w:color w:val="000000"/>
      <w:sz w:val="13"/>
      <w:szCs w:val="13"/>
    </w:rPr>
  </w:style>
  <w:style w:type="character" w:customStyle="1" w:styleId="quotepeekbase">
    <w:name w:val="quotepeekbase"/>
    <w:rsid w:val="001F0A56"/>
  </w:style>
  <w:style w:type="character" w:customStyle="1" w:styleId="cardChar10">
    <w:name w:val="card Char1"/>
    <w:rsid w:val="001F0A56"/>
    <w:rPr>
      <w:rFonts w:ascii="Calibri" w:eastAsia="Calibri" w:hAnsi="Calibri" w:cs="Calibri" w:hint="default"/>
      <w:sz w:val="24"/>
      <w:szCs w:val="22"/>
      <w:lang w:val="x-none" w:eastAsia="x-none"/>
    </w:rPr>
  </w:style>
  <w:style w:type="character" w:customStyle="1" w:styleId="NormalCard">
    <w:name w:val="Normal Card"/>
    <w:uiPriority w:val="1"/>
    <w:qFormat/>
    <w:rsid w:val="001F0A56"/>
    <w:rPr>
      <w:rFonts w:ascii="Times New Roman" w:hAnsi="Times New Roman" w:cs="Times New Roman" w:hint="default"/>
      <w:sz w:val="24"/>
    </w:rPr>
  </w:style>
  <w:style w:type="character" w:customStyle="1" w:styleId="HighlightedUnderline0">
    <w:name w:val="Highlighted Underline"/>
    <w:uiPriority w:val="1"/>
    <w:qFormat/>
    <w:rsid w:val="001F0A5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F0A56"/>
    <w:rPr>
      <w:rFonts w:ascii="Times New Roman" w:hAnsi="Times New Roman" w:cs="Times New Roman" w:hint="default"/>
      <w:sz w:val="16"/>
      <w:szCs w:val="16"/>
    </w:rPr>
  </w:style>
  <w:style w:type="character" w:customStyle="1" w:styleId="timebox">
    <w:name w:val="timebox"/>
    <w:rsid w:val="001F0A56"/>
  </w:style>
  <w:style w:type="character" w:customStyle="1" w:styleId="Heading2Subtext">
    <w:name w:val="Heading 2 Subtext"/>
    <w:rsid w:val="001F0A56"/>
    <w:rPr>
      <w:rFonts w:ascii="Times New Roman" w:hAnsi="Times New Roman" w:cs="Times New Roman" w:hint="default"/>
      <w:sz w:val="16"/>
    </w:rPr>
  </w:style>
  <w:style w:type="character" w:customStyle="1" w:styleId="-SmallText-">
    <w:name w:val="-Small Text-"/>
    <w:rsid w:val="001F0A56"/>
    <w:rPr>
      <w:rFonts w:ascii="Garamond" w:hAnsi="Garamond" w:hint="default"/>
      <w:sz w:val="16"/>
    </w:rPr>
  </w:style>
  <w:style w:type="character" w:customStyle="1" w:styleId="label">
    <w:name w:val="label"/>
    <w:rsid w:val="001F0A56"/>
  </w:style>
  <w:style w:type="character" w:customStyle="1" w:styleId="BoldUnderlineCharChar">
    <w:name w:val="BoldUnderline Char Char"/>
    <w:rsid w:val="001F0A5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F0A56"/>
  </w:style>
  <w:style w:type="character" w:customStyle="1" w:styleId="FontStyle477">
    <w:name w:val="Font Style477"/>
    <w:basedOn w:val="DefaultParagraphFont"/>
    <w:uiPriority w:val="99"/>
    <w:rsid w:val="001F0A56"/>
    <w:rPr>
      <w:rFonts w:ascii="Times New Roman" w:hAnsi="Times New Roman" w:cs="Times New Roman" w:hint="default"/>
      <w:sz w:val="18"/>
      <w:szCs w:val="18"/>
    </w:rPr>
  </w:style>
  <w:style w:type="character" w:customStyle="1" w:styleId="FontStyle505">
    <w:name w:val="Font Style505"/>
    <w:basedOn w:val="DefaultParagraphFont"/>
    <w:uiPriority w:val="99"/>
    <w:rsid w:val="001F0A56"/>
    <w:rPr>
      <w:rFonts w:ascii="Times New Roman" w:hAnsi="Times New Roman" w:cs="Times New Roman" w:hint="default"/>
      <w:sz w:val="18"/>
      <w:szCs w:val="18"/>
    </w:rPr>
  </w:style>
  <w:style w:type="character" w:customStyle="1" w:styleId="FontStyle514">
    <w:name w:val="Font Style514"/>
    <w:basedOn w:val="DefaultParagraphFont"/>
    <w:uiPriority w:val="99"/>
    <w:rsid w:val="001F0A56"/>
    <w:rPr>
      <w:rFonts w:ascii="Times New Roman" w:hAnsi="Times New Roman" w:cs="Times New Roman" w:hint="default"/>
      <w:sz w:val="14"/>
      <w:szCs w:val="14"/>
    </w:rPr>
  </w:style>
  <w:style w:type="character" w:customStyle="1" w:styleId="FontStyle500">
    <w:name w:val="Font Style500"/>
    <w:basedOn w:val="DefaultParagraphFont"/>
    <w:uiPriority w:val="99"/>
    <w:rsid w:val="001F0A56"/>
    <w:rPr>
      <w:rFonts w:ascii="Times New Roman" w:hAnsi="Times New Roman" w:cs="Times New Roman" w:hint="default"/>
      <w:b/>
      <w:bCs/>
      <w:sz w:val="16"/>
      <w:szCs w:val="16"/>
    </w:rPr>
  </w:style>
  <w:style w:type="character" w:customStyle="1" w:styleId="CardCite1">
    <w:name w:val="CardCite1"/>
    <w:qFormat/>
    <w:rsid w:val="001F0A5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F0A5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F0A56"/>
    <w:rPr>
      <w:rFonts w:ascii="Times New Roman" w:hAnsi="Times New Roman" w:cs="Times New Roman" w:hint="default"/>
      <w:b/>
      <w:bCs/>
      <w:sz w:val="22"/>
      <w:szCs w:val="22"/>
    </w:rPr>
  </w:style>
  <w:style w:type="character" w:customStyle="1" w:styleId="CharacterStyle3">
    <w:name w:val="Character Style 3"/>
    <w:uiPriority w:val="99"/>
    <w:rsid w:val="001F0A56"/>
    <w:rPr>
      <w:rFonts w:ascii="Bookman Old Style" w:hAnsi="Bookman Old Style" w:cs="Bookman Old Style" w:hint="default"/>
      <w:spacing w:val="-5"/>
      <w:sz w:val="18"/>
      <w:szCs w:val="18"/>
    </w:rPr>
  </w:style>
  <w:style w:type="character" w:customStyle="1" w:styleId="Style8pt1">
    <w:name w:val="Style 8 pt1"/>
    <w:rsid w:val="001F0A56"/>
    <w:rPr>
      <w:rFonts w:ascii="Georgia" w:hAnsi="Georgia" w:hint="default"/>
      <w:sz w:val="16"/>
    </w:rPr>
  </w:style>
  <w:style w:type="character" w:customStyle="1" w:styleId="UnderlineStyleChar7">
    <w:name w:val="Underline Style Char7"/>
    <w:rsid w:val="001F0A56"/>
    <w:rPr>
      <w:rFonts w:ascii="Garamond" w:hAnsi="Garamond" w:hint="default"/>
      <w:sz w:val="22"/>
      <w:szCs w:val="24"/>
      <w:u w:val="single"/>
      <w:lang w:val="en-US" w:eastAsia="en-US" w:bidi="ar-SA"/>
    </w:rPr>
  </w:style>
  <w:style w:type="character" w:customStyle="1" w:styleId="StyleArial6ptBold">
    <w:name w:val="Style Arial 6 pt Bold"/>
    <w:rsid w:val="001F0A56"/>
    <w:rPr>
      <w:rFonts w:ascii="Arial" w:hAnsi="Arial" w:cs="Arial" w:hint="default"/>
      <w:bCs/>
      <w:sz w:val="12"/>
    </w:rPr>
  </w:style>
  <w:style w:type="character" w:customStyle="1" w:styleId="Heading2Char5">
    <w:name w:val="Heading 2 Char5"/>
    <w:rsid w:val="001F0A56"/>
    <w:rPr>
      <w:rFonts w:ascii="Garamond" w:hAnsi="Garamond" w:cs="Arial" w:hint="default"/>
      <w:b/>
      <w:bCs/>
      <w:iCs/>
      <w:sz w:val="24"/>
      <w:szCs w:val="28"/>
      <w:lang w:val="en-US" w:eastAsia="en-US" w:bidi="ar-SA"/>
    </w:rPr>
  </w:style>
  <w:style w:type="character" w:customStyle="1" w:styleId="TagGreg">
    <w:name w:val="TagGreg"/>
    <w:uiPriority w:val="1"/>
    <w:qFormat/>
    <w:rsid w:val="001F0A56"/>
    <w:rPr>
      <w:b/>
      <w:bCs w:val="0"/>
      <w:sz w:val="24"/>
    </w:rPr>
  </w:style>
  <w:style w:type="character" w:customStyle="1" w:styleId="StyleDebateUnderline10pt">
    <w:name w:val="Style Debate Underline + 10 pt"/>
    <w:rsid w:val="001F0A56"/>
    <w:rPr>
      <w:rFonts w:ascii="Times New Roman" w:hAnsi="Times New Roman" w:cs="Times New Roman" w:hint="default"/>
      <w:sz w:val="20"/>
      <w:szCs w:val="20"/>
      <w:u w:val="single"/>
    </w:rPr>
  </w:style>
  <w:style w:type="character" w:customStyle="1" w:styleId="underlinedCharChar0">
    <w:name w:val="underlined Char Char"/>
    <w:locked/>
    <w:rsid w:val="001F0A56"/>
    <w:rPr>
      <w:u w:val="single"/>
    </w:rPr>
  </w:style>
  <w:style w:type="character" w:customStyle="1" w:styleId="SourceBold">
    <w:name w:val="Source Bold"/>
    <w:rsid w:val="001F0A56"/>
    <w:rPr>
      <w:rFonts w:ascii="Arial Narrow" w:hAnsi="Arial Narrow" w:hint="default"/>
      <w:b/>
      <w:bCs w:val="0"/>
      <w:strike w:val="0"/>
      <w:dstrike w:val="0"/>
      <w:sz w:val="24"/>
      <w:u w:val="none"/>
      <w:effect w:val="none"/>
    </w:rPr>
  </w:style>
  <w:style w:type="character" w:customStyle="1" w:styleId="2xBoldUnderline">
    <w:name w:val="2x_Bold_Underline"/>
    <w:rsid w:val="001F0A56"/>
    <w:rPr>
      <w:b/>
      <w:bCs/>
      <w:sz w:val="24"/>
      <w:u w:val="thick"/>
    </w:rPr>
  </w:style>
  <w:style w:type="character" w:customStyle="1" w:styleId="Dottedunderline">
    <w:name w:val="Dotted underline"/>
    <w:rsid w:val="001F0A56"/>
    <w:rPr>
      <w:u w:val="dotted"/>
    </w:rPr>
  </w:style>
  <w:style w:type="character" w:customStyle="1" w:styleId="readChar">
    <w:name w:val="read Char"/>
    <w:rsid w:val="001F0A56"/>
    <w:rPr>
      <w:szCs w:val="22"/>
      <w:u w:val="single"/>
      <w:lang w:val="en-US" w:eastAsia="en-US" w:bidi="ar-SA"/>
    </w:rPr>
  </w:style>
  <w:style w:type="character" w:customStyle="1" w:styleId="underlining0">
    <w:name w:val="underlining"/>
    <w:rsid w:val="001F0A56"/>
    <w:rPr>
      <w:u w:val="single"/>
    </w:rPr>
  </w:style>
  <w:style w:type="character" w:customStyle="1" w:styleId="btitle">
    <w:name w:val="btitle"/>
    <w:rsid w:val="001F0A56"/>
  </w:style>
  <w:style w:type="character" w:customStyle="1" w:styleId="green">
    <w:name w:val="green"/>
    <w:rsid w:val="001F0A56"/>
  </w:style>
  <w:style w:type="character" w:customStyle="1" w:styleId="BodyText20">
    <w:name w:val="Body Text2"/>
    <w:rsid w:val="001F0A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F0A5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F0A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F0A5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F0A5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F0A5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F0A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F0A56"/>
    <w:rPr>
      <w:rFonts w:ascii="Sylfaen" w:hAnsi="Sylfaen" w:cs="Sylfaen" w:hint="default"/>
      <w:i/>
      <w:iCs/>
      <w:strike w:val="0"/>
      <w:dstrike w:val="0"/>
      <w:sz w:val="19"/>
      <w:szCs w:val="19"/>
      <w:u w:val="none"/>
      <w:effect w:val="none"/>
      <w:shd w:val="clear" w:color="auto" w:fill="FFFFFF"/>
    </w:rPr>
  </w:style>
  <w:style w:type="character" w:customStyle="1" w:styleId="1">
    <w:name w:val="1"/>
    <w:rsid w:val="001F0A56"/>
    <w:rPr>
      <w:rFonts w:ascii="Arial" w:hAnsi="Arial" w:cs="Arial" w:hint="default"/>
      <w:bCs/>
      <w:sz w:val="20"/>
      <w:u w:val="single"/>
      <w:lang w:val="en-US" w:eastAsia="en-US" w:bidi="ar-SA"/>
    </w:rPr>
  </w:style>
  <w:style w:type="character" w:customStyle="1" w:styleId="CharChar31">
    <w:name w:val="Char Char31"/>
    <w:rsid w:val="001F0A56"/>
    <w:rPr>
      <w:rFonts w:ascii="Arial" w:hAnsi="Arial" w:cs="Arial" w:hint="default"/>
      <w:b/>
      <w:bCs/>
      <w:iCs/>
      <w:lang w:val="en-US" w:eastAsia="en-US" w:bidi="ar-SA"/>
    </w:rPr>
  </w:style>
  <w:style w:type="character" w:customStyle="1" w:styleId="Subtitle2">
    <w:name w:val="Subtitle2"/>
    <w:rsid w:val="001F0A56"/>
  </w:style>
  <w:style w:type="character" w:customStyle="1" w:styleId="drop">
    <w:name w:val="drop"/>
    <w:rsid w:val="001F0A56"/>
  </w:style>
  <w:style w:type="character" w:customStyle="1" w:styleId="bioline">
    <w:name w:val="bioline"/>
    <w:rsid w:val="001F0A56"/>
  </w:style>
  <w:style w:type="character" w:customStyle="1" w:styleId="articletitle0">
    <w:name w:val="article_title"/>
    <w:rsid w:val="001F0A56"/>
  </w:style>
  <w:style w:type="character" w:customStyle="1" w:styleId="A4">
    <w:name w:val="A4"/>
    <w:uiPriority w:val="99"/>
    <w:rsid w:val="001F0A56"/>
    <w:rPr>
      <w:color w:val="000000"/>
    </w:rPr>
  </w:style>
  <w:style w:type="character" w:customStyle="1" w:styleId="s2">
    <w:name w:val="s2"/>
    <w:rsid w:val="001F0A56"/>
  </w:style>
  <w:style w:type="character" w:customStyle="1" w:styleId="s4">
    <w:name w:val="s4"/>
    <w:rsid w:val="001F0A56"/>
  </w:style>
  <w:style w:type="character" w:customStyle="1" w:styleId="s5">
    <w:name w:val="s5"/>
    <w:rsid w:val="001F0A56"/>
  </w:style>
  <w:style w:type="character" w:customStyle="1" w:styleId="cap">
    <w:name w:val="cap"/>
    <w:rsid w:val="001F0A56"/>
  </w:style>
  <w:style w:type="character" w:customStyle="1" w:styleId="rightsnotice">
    <w:name w:val="rightsnotice"/>
    <w:rsid w:val="001F0A56"/>
  </w:style>
  <w:style w:type="character" w:customStyle="1" w:styleId="Caption1">
    <w:name w:val="Caption1"/>
    <w:rsid w:val="001F0A56"/>
  </w:style>
  <w:style w:type="character" w:customStyle="1" w:styleId="credit">
    <w:name w:val="credit"/>
    <w:rsid w:val="001F0A56"/>
  </w:style>
  <w:style w:type="character" w:customStyle="1" w:styleId="scaps">
    <w:name w:val="scaps"/>
    <w:rsid w:val="001F0A56"/>
  </w:style>
  <w:style w:type="character" w:customStyle="1" w:styleId="current-article">
    <w:name w:val="current-article"/>
    <w:rsid w:val="001F0A56"/>
  </w:style>
  <w:style w:type="character" w:customStyle="1" w:styleId="related-current-indicator">
    <w:name w:val="related-current-indicator"/>
    <w:rsid w:val="001F0A56"/>
  </w:style>
  <w:style w:type="character" w:customStyle="1" w:styleId="bylclear">
    <w:name w:val="bylclear"/>
    <w:rsid w:val="001F0A56"/>
  </w:style>
  <w:style w:type="character" w:customStyle="1" w:styleId="timestamp">
    <w:name w:val="timestamp"/>
    <w:rsid w:val="001F0A56"/>
  </w:style>
  <w:style w:type="character" w:customStyle="1" w:styleId="comments">
    <w:name w:val="comments"/>
    <w:rsid w:val="001F0A56"/>
  </w:style>
  <w:style w:type="character" w:customStyle="1" w:styleId="essaytext">
    <w:name w:val="essaytext"/>
    <w:rsid w:val="001F0A56"/>
  </w:style>
  <w:style w:type="character" w:customStyle="1" w:styleId="username">
    <w:name w:val="username"/>
    <w:rsid w:val="001F0A56"/>
  </w:style>
  <w:style w:type="character" w:customStyle="1" w:styleId="toplinks">
    <w:name w:val="toplinks"/>
    <w:rsid w:val="001F0A56"/>
  </w:style>
  <w:style w:type="character" w:customStyle="1" w:styleId="A3">
    <w:name w:val="A3"/>
    <w:uiPriority w:val="99"/>
    <w:rsid w:val="001F0A56"/>
    <w:rPr>
      <w:rFonts w:ascii="Perpetua" w:hAnsi="Perpetua" w:cs="Perpetua" w:hint="default"/>
      <w:color w:val="000000"/>
      <w:sz w:val="15"/>
      <w:szCs w:val="15"/>
    </w:rPr>
  </w:style>
  <w:style w:type="character" w:customStyle="1" w:styleId="see">
    <w:name w:val="see"/>
    <w:rsid w:val="001F0A56"/>
  </w:style>
  <w:style w:type="character" w:customStyle="1" w:styleId="first-letter">
    <w:name w:val="first-letter"/>
    <w:rsid w:val="001F0A56"/>
  </w:style>
  <w:style w:type="character" w:customStyle="1" w:styleId="focusparagraph">
    <w:name w:val="focusparagraph"/>
    <w:rsid w:val="001F0A56"/>
  </w:style>
  <w:style w:type="character" w:customStyle="1" w:styleId="lightblue">
    <w:name w:val="lightblue"/>
    <w:rsid w:val="001F0A56"/>
  </w:style>
  <w:style w:type="character" w:customStyle="1" w:styleId="StyleUnderlineCharChar9pt">
    <w:name w:val="Style Underline Char Char + 9 pt"/>
    <w:rsid w:val="001F0A5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F0A56"/>
  </w:style>
  <w:style w:type="character" w:customStyle="1" w:styleId="Title10">
    <w:name w:val="Title1"/>
    <w:rsid w:val="001F0A56"/>
  </w:style>
  <w:style w:type="character" w:customStyle="1" w:styleId="BoldandUnderlineCharCharCharChar">
    <w:name w:val="Bold and Underline Char Char Char Char"/>
    <w:rsid w:val="001F0A56"/>
    <w:rPr>
      <w:b/>
      <w:bCs w:val="0"/>
      <w:noProof w:val="0"/>
      <w:u w:val="single"/>
      <w:lang w:val="en-US" w:eastAsia="en-US" w:bidi="ar-SA"/>
    </w:rPr>
  </w:style>
  <w:style w:type="character" w:customStyle="1" w:styleId="FontStyle29">
    <w:name w:val="Font Style29"/>
    <w:uiPriority w:val="99"/>
    <w:rsid w:val="001F0A56"/>
    <w:rPr>
      <w:rFonts w:ascii="Arial" w:hAnsi="Arial" w:cs="Arial" w:hint="default"/>
      <w:sz w:val="14"/>
      <w:szCs w:val="14"/>
    </w:rPr>
  </w:style>
  <w:style w:type="character" w:customStyle="1" w:styleId="CardsUnderlined">
    <w:name w:val="Cards Underlined"/>
    <w:rsid w:val="001F0A56"/>
    <w:rPr>
      <w:rFonts w:ascii="Helvetica" w:hAnsi="Helvetica" w:cs="Helvetica" w:hint="default"/>
      <w:sz w:val="22"/>
      <w:szCs w:val="24"/>
      <w:u w:val="thick"/>
    </w:rPr>
  </w:style>
  <w:style w:type="character" w:customStyle="1" w:styleId="titles">
    <w:name w:val="titles"/>
    <w:rsid w:val="001F0A56"/>
  </w:style>
  <w:style w:type="character" w:customStyle="1" w:styleId="articletext0">
    <w:name w:val="article_text"/>
    <w:rsid w:val="001F0A56"/>
  </w:style>
  <w:style w:type="character" w:customStyle="1" w:styleId="contentauthor">
    <w:name w:val="contentauthor"/>
    <w:rsid w:val="001F0A56"/>
  </w:style>
  <w:style w:type="character" w:customStyle="1" w:styleId="subarticleheader">
    <w:name w:val="subarticleheader"/>
    <w:rsid w:val="001F0A56"/>
  </w:style>
  <w:style w:type="character" w:customStyle="1" w:styleId="spelle">
    <w:name w:val="spelle"/>
    <w:rsid w:val="001F0A56"/>
  </w:style>
  <w:style w:type="character" w:customStyle="1" w:styleId="grame">
    <w:name w:val="grame"/>
    <w:rsid w:val="001F0A56"/>
  </w:style>
  <w:style w:type="character" w:customStyle="1" w:styleId="newstitle1">
    <w:name w:val="newstitle1"/>
    <w:rsid w:val="001F0A56"/>
  </w:style>
  <w:style w:type="character" w:customStyle="1" w:styleId="copy">
    <w:name w:val="copy"/>
    <w:rsid w:val="001F0A56"/>
  </w:style>
  <w:style w:type="character" w:customStyle="1" w:styleId="topheadline">
    <w:name w:val="topheadline"/>
    <w:rsid w:val="001F0A56"/>
  </w:style>
  <w:style w:type="character" w:customStyle="1" w:styleId="Stylereduce27pt">
    <w:name w:val="Style reduce2 + 7 pt"/>
    <w:rsid w:val="001F0A56"/>
    <w:rPr>
      <w:rFonts w:ascii="Times New Roman" w:hAnsi="Times New Roman" w:cs="Arial" w:hint="default"/>
      <w:color w:val="000000"/>
      <w:sz w:val="14"/>
      <w:szCs w:val="22"/>
    </w:rPr>
  </w:style>
  <w:style w:type="character" w:customStyle="1" w:styleId="srtitle">
    <w:name w:val="srtitle"/>
    <w:rsid w:val="001F0A56"/>
  </w:style>
  <w:style w:type="character" w:customStyle="1" w:styleId="st1">
    <w:name w:val="st1"/>
    <w:rsid w:val="001F0A56"/>
  </w:style>
  <w:style w:type="character" w:customStyle="1" w:styleId="StyleStyleGaramond">
    <w:name w:val="Style Style Garamond +"/>
    <w:rsid w:val="001F0A56"/>
    <w:rPr>
      <w:rFonts w:ascii="Garamond" w:hAnsi="Garamond" w:cs="Times New Roman" w:hint="default"/>
      <w:sz w:val="20"/>
    </w:rPr>
  </w:style>
  <w:style w:type="character" w:customStyle="1" w:styleId="quotechar0">
    <w:name w:val="quotechar"/>
    <w:rsid w:val="001F0A56"/>
  </w:style>
  <w:style w:type="character" w:customStyle="1" w:styleId="boldunderline0">
    <w:name w:val="boldunderline"/>
    <w:rsid w:val="001F0A56"/>
  </w:style>
  <w:style w:type="character" w:customStyle="1" w:styleId="A8">
    <w:name w:val="A8"/>
    <w:rsid w:val="001F0A56"/>
    <w:rPr>
      <w:rFonts w:ascii="Scala" w:hAnsi="Scala" w:cs="Scala" w:hint="default"/>
      <w:color w:val="000000"/>
      <w:sz w:val="15"/>
      <w:szCs w:val="15"/>
    </w:rPr>
  </w:style>
  <w:style w:type="character" w:customStyle="1" w:styleId="A0">
    <w:name w:val="A0"/>
    <w:uiPriority w:val="99"/>
    <w:rsid w:val="001F0A56"/>
    <w:rPr>
      <w:rFonts w:ascii="Scala" w:hAnsi="Scala" w:cs="Scala" w:hint="default"/>
      <w:color w:val="000000"/>
      <w:sz w:val="16"/>
      <w:szCs w:val="16"/>
    </w:rPr>
  </w:style>
  <w:style w:type="character" w:customStyle="1" w:styleId="Date11">
    <w:name w:val="Date11"/>
    <w:rsid w:val="001F0A56"/>
  </w:style>
  <w:style w:type="character" w:customStyle="1" w:styleId="Boxout">
    <w:name w:val="Box out"/>
    <w:uiPriority w:val="1"/>
    <w:qFormat/>
    <w:rsid w:val="001F0A56"/>
    <w:rPr>
      <w:rFonts w:ascii="Tahoma" w:hAnsi="Tahoma" w:cs="Tahoma" w:hint="default"/>
      <w:b/>
      <w:bCs w:val="0"/>
      <w:sz w:val="20"/>
      <w:u w:val="single"/>
      <w:bdr w:val="none" w:sz="0" w:space="0" w:color="auto" w:frame="1"/>
      <w:shd w:val="clear" w:color="auto" w:fill="A9E8F5"/>
    </w:rPr>
  </w:style>
  <w:style w:type="character" w:customStyle="1" w:styleId="metad">
    <w:name w:val="metad"/>
    <w:rsid w:val="001F0A56"/>
  </w:style>
  <w:style w:type="character" w:customStyle="1" w:styleId="sifr-alternate">
    <w:name w:val="sifr-alternate"/>
    <w:rsid w:val="001F0A56"/>
  </w:style>
  <w:style w:type="character" w:customStyle="1" w:styleId="justify1">
    <w:name w:val="justify1"/>
    <w:rsid w:val="001F0A56"/>
  </w:style>
  <w:style w:type="character" w:customStyle="1" w:styleId="artbody1">
    <w:name w:val="art_body1"/>
    <w:rsid w:val="001F0A56"/>
    <w:rPr>
      <w:rFonts w:ascii="Arial" w:hAnsi="Arial" w:cs="Arial" w:hint="default"/>
    </w:rPr>
  </w:style>
  <w:style w:type="character" w:customStyle="1" w:styleId="A1">
    <w:name w:val="A1"/>
    <w:uiPriority w:val="99"/>
    <w:rsid w:val="001F0A56"/>
    <w:rPr>
      <w:rFonts w:ascii="Book Antiqua" w:hAnsi="Book Antiqua" w:cs="Book Antiqua" w:hint="default"/>
      <w:color w:val="221E1F"/>
      <w:sz w:val="22"/>
      <w:szCs w:val="22"/>
    </w:rPr>
  </w:style>
  <w:style w:type="character" w:customStyle="1" w:styleId="reality">
    <w:name w:val="reality"/>
    <w:rsid w:val="001F0A56"/>
  </w:style>
  <w:style w:type="character" w:customStyle="1" w:styleId="text2">
    <w:name w:val="text2"/>
    <w:rsid w:val="001F0A56"/>
  </w:style>
  <w:style w:type="character" w:customStyle="1" w:styleId="StyleUnderlineChar2CharChar11pt">
    <w:name w:val="Style Underline Char2 Char Char + 11 pt"/>
    <w:rsid w:val="001F0A56"/>
    <w:rPr>
      <w:rFonts w:ascii="Times New Roman" w:hAnsi="Times New Roman" w:cs="Times New Roman" w:hint="default"/>
      <w:sz w:val="20"/>
      <w:u w:val="single"/>
    </w:rPr>
  </w:style>
  <w:style w:type="character" w:customStyle="1" w:styleId="StyleStyleBoldUnderline11pt">
    <w:name w:val="Style Style Bold Underline + 11 pt"/>
    <w:rsid w:val="001F0A56"/>
    <w:rPr>
      <w:b/>
      <w:bCs/>
      <w:sz w:val="20"/>
      <w:u w:val="single"/>
    </w:rPr>
  </w:style>
  <w:style w:type="character" w:customStyle="1" w:styleId="articlehead2">
    <w:name w:val="articlehead2"/>
    <w:rsid w:val="001F0A56"/>
  </w:style>
  <w:style w:type="character" w:customStyle="1" w:styleId="pronset">
    <w:name w:val="pronset"/>
    <w:rsid w:val="001F0A56"/>
  </w:style>
  <w:style w:type="character" w:customStyle="1" w:styleId="prondelim">
    <w:name w:val="prondelim"/>
    <w:rsid w:val="001F0A56"/>
  </w:style>
  <w:style w:type="character" w:customStyle="1" w:styleId="prontoggle">
    <w:name w:val="pron_toggle"/>
    <w:rsid w:val="001F0A56"/>
  </w:style>
  <w:style w:type="character" w:customStyle="1" w:styleId="boldface">
    <w:name w:val="boldface"/>
    <w:rsid w:val="001F0A56"/>
  </w:style>
  <w:style w:type="character" w:customStyle="1" w:styleId="secondary-bf">
    <w:name w:val="secondary-bf"/>
    <w:rsid w:val="001F0A56"/>
  </w:style>
  <w:style w:type="table" w:styleId="ColorfulGrid-Accent1">
    <w:name w:val="Colorful Grid Accent 1"/>
    <w:basedOn w:val="TableNormal"/>
    <w:link w:val="ColorfulGrid-Accent1Char"/>
    <w:uiPriority w:val="29"/>
    <w:unhideWhenUsed/>
    <w:rsid w:val="001F0A5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F0A56"/>
    <w:rPr>
      <w:rFonts w:ascii="Times New Roman" w:hAnsi="Times New Roman" w:cs="Times New Roman" w:hint="default"/>
      <w:iCs/>
      <w:color w:val="000000"/>
      <w:sz w:val="16"/>
    </w:rPr>
  </w:style>
  <w:style w:type="character" w:customStyle="1" w:styleId="Boxout0">
    <w:name w:val="Boxout"/>
    <w:uiPriority w:val="1"/>
    <w:qFormat/>
    <w:rsid w:val="001F0A5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F0A56"/>
  </w:style>
  <w:style w:type="character" w:customStyle="1" w:styleId="pg">
    <w:name w:val="pg"/>
    <w:rsid w:val="001F0A56"/>
  </w:style>
  <w:style w:type="character" w:customStyle="1" w:styleId="detailtitle">
    <w:name w:val="detailtitle"/>
    <w:rsid w:val="001F0A56"/>
  </w:style>
  <w:style w:type="character" w:customStyle="1" w:styleId="storydate">
    <w:name w:val="storydate"/>
    <w:rsid w:val="001F0A56"/>
  </w:style>
  <w:style w:type="character" w:customStyle="1" w:styleId="preloadwrap">
    <w:name w:val="preloadwrap"/>
    <w:rsid w:val="001F0A56"/>
  </w:style>
  <w:style w:type="character" w:customStyle="1" w:styleId="creditwrap">
    <w:name w:val="creditwrap"/>
    <w:rsid w:val="001F0A56"/>
  </w:style>
  <w:style w:type="character" w:customStyle="1" w:styleId="DefaultChar1">
    <w:name w:val="Default Char1"/>
    <w:rsid w:val="001F0A56"/>
    <w:rPr>
      <w:noProof w:val="0"/>
      <w:color w:val="000000"/>
      <w:lang w:val="en-US" w:eastAsia="en-US" w:bidi="ar-SA"/>
    </w:rPr>
  </w:style>
  <w:style w:type="character" w:customStyle="1" w:styleId="textunderlineChar0">
    <w:name w:val="text underline Char"/>
    <w:rsid w:val="001F0A56"/>
    <w:rPr>
      <w:sz w:val="24"/>
      <w:szCs w:val="22"/>
      <w:u w:val="thick"/>
      <w:lang w:val="en-US" w:eastAsia="en-US" w:bidi="ar-SA"/>
    </w:rPr>
  </w:style>
  <w:style w:type="character" w:customStyle="1" w:styleId="BoldChar">
    <w:name w:val="Bold Char"/>
    <w:rsid w:val="001F0A56"/>
    <w:rPr>
      <w:rFonts w:ascii="Times New Roman" w:eastAsia="Times New Roman" w:hAnsi="Times New Roman" w:cs="Times New Roman" w:hint="default"/>
      <w:b/>
      <w:bCs w:val="0"/>
      <w:szCs w:val="24"/>
    </w:rPr>
  </w:style>
  <w:style w:type="character" w:customStyle="1" w:styleId="pmterms31">
    <w:name w:val="pmterms31"/>
    <w:rsid w:val="001F0A56"/>
    <w:rPr>
      <w:b/>
      <w:bCs/>
      <w:i w:val="0"/>
      <w:iCs w:val="0"/>
      <w:color w:val="000000"/>
    </w:rPr>
  </w:style>
  <w:style w:type="character" w:customStyle="1" w:styleId="copyrightdescription">
    <w:name w:val="copyrightdescription"/>
    <w:rsid w:val="001F0A56"/>
  </w:style>
  <w:style w:type="character" w:customStyle="1" w:styleId="ft01">
    <w:name w:val="ft01"/>
    <w:rsid w:val="001F0A56"/>
    <w:rPr>
      <w:rFonts w:ascii="Times" w:hAnsi="Times" w:cs="Times" w:hint="default"/>
      <w:color w:val="000000"/>
      <w:sz w:val="14"/>
      <w:szCs w:val="14"/>
    </w:rPr>
  </w:style>
  <w:style w:type="character" w:customStyle="1" w:styleId="ft11">
    <w:name w:val="ft11"/>
    <w:rsid w:val="001F0A56"/>
    <w:rPr>
      <w:rFonts w:ascii="Times" w:hAnsi="Times" w:cs="Times" w:hint="default"/>
      <w:color w:val="000000"/>
      <w:sz w:val="17"/>
      <w:szCs w:val="17"/>
    </w:rPr>
  </w:style>
  <w:style w:type="character" w:customStyle="1" w:styleId="ft21">
    <w:name w:val="ft21"/>
    <w:rsid w:val="001F0A56"/>
    <w:rPr>
      <w:rFonts w:ascii="Times" w:hAnsi="Times" w:cs="Times" w:hint="default"/>
      <w:color w:val="000000"/>
      <w:sz w:val="15"/>
      <w:szCs w:val="15"/>
    </w:rPr>
  </w:style>
  <w:style w:type="character" w:customStyle="1" w:styleId="ft31">
    <w:name w:val="ft31"/>
    <w:rsid w:val="001F0A56"/>
    <w:rPr>
      <w:rFonts w:ascii="Times" w:hAnsi="Times" w:cs="Times" w:hint="default"/>
      <w:color w:val="000000"/>
      <w:sz w:val="15"/>
      <w:szCs w:val="15"/>
    </w:rPr>
  </w:style>
  <w:style w:type="character" w:customStyle="1" w:styleId="dquo">
    <w:name w:val="dquo"/>
    <w:rsid w:val="001F0A56"/>
  </w:style>
  <w:style w:type="character" w:customStyle="1" w:styleId="caps2">
    <w:name w:val="caps2"/>
    <w:rsid w:val="001F0A56"/>
  </w:style>
  <w:style w:type="character" w:customStyle="1" w:styleId="CardsFont12ptCharCharCharChar">
    <w:name w:val="Cards + Font: 12 pt Char Char Char Char"/>
    <w:rsid w:val="001F0A56"/>
    <w:rPr>
      <w:sz w:val="24"/>
      <w:szCs w:val="24"/>
      <w:u w:val="thick"/>
      <w:lang w:val="en-US" w:eastAsia="en-US" w:bidi="ar-SA"/>
    </w:rPr>
  </w:style>
  <w:style w:type="character" w:customStyle="1" w:styleId="ccs">
    <w:name w:val="c cs"/>
    <w:rsid w:val="001F0A56"/>
  </w:style>
  <w:style w:type="character" w:customStyle="1" w:styleId="UnderlinedEvChar">
    <w:name w:val="Underlined Ev Char"/>
    <w:rsid w:val="001F0A56"/>
    <w:rPr>
      <w:rFonts w:ascii="Times New Roman" w:eastAsia="Times New Roman" w:hAnsi="Times New Roman" w:cs="Times New Roman" w:hint="default"/>
      <w:szCs w:val="24"/>
      <w:u w:val="single"/>
    </w:rPr>
  </w:style>
  <w:style w:type="character" w:customStyle="1" w:styleId="dropshadow">
    <w:name w:val="dropshadow"/>
    <w:rsid w:val="001F0A56"/>
  </w:style>
  <w:style w:type="character" w:customStyle="1" w:styleId="d05ws">
    <w:name w:val="d05ws"/>
    <w:rsid w:val="001F0A56"/>
  </w:style>
  <w:style w:type="character" w:customStyle="1" w:styleId="rzibod">
    <w:name w:val="rzibod"/>
    <w:rsid w:val="001F0A56"/>
  </w:style>
  <w:style w:type="character" w:customStyle="1" w:styleId="StyleBold1">
    <w:name w:val="Style Bold1"/>
    <w:rsid w:val="001F0A56"/>
    <w:rPr>
      <w:rFonts w:ascii="Georgia" w:hAnsi="Georgia" w:hint="default"/>
      <w:b/>
      <w:bCs/>
      <w:sz w:val="22"/>
    </w:rPr>
  </w:style>
  <w:style w:type="character" w:customStyle="1" w:styleId="headertext">
    <w:name w:val="headertext"/>
    <w:rsid w:val="001F0A56"/>
  </w:style>
  <w:style w:type="character" w:customStyle="1" w:styleId="endnote-reference">
    <w:name w:val="endnote-reference"/>
    <w:rsid w:val="001F0A56"/>
  </w:style>
  <w:style w:type="character" w:customStyle="1" w:styleId="officialsname">
    <w:name w:val="official_s_name"/>
    <w:rsid w:val="001F0A56"/>
  </w:style>
  <w:style w:type="character" w:customStyle="1" w:styleId="audience">
    <w:name w:val="audience"/>
    <w:rsid w:val="001F0A56"/>
  </w:style>
  <w:style w:type="character" w:customStyle="1" w:styleId="A7">
    <w:name w:val="A7"/>
    <w:uiPriority w:val="99"/>
    <w:rsid w:val="001F0A56"/>
    <w:rPr>
      <w:rFonts w:ascii="Myriad Pro" w:hAnsi="Myriad Pro" w:cs="Myriad Pro" w:hint="default"/>
      <w:color w:val="0066B1"/>
      <w:sz w:val="22"/>
      <w:szCs w:val="22"/>
    </w:rPr>
  </w:style>
  <w:style w:type="character" w:customStyle="1" w:styleId="normalchar">
    <w:name w:val="normal__char"/>
    <w:rsid w:val="001F0A56"/>
  </w:style>
  <w:style w:type="character" w:customStyle="1" w:styleId="hyperlink002cheading0020100200028block0020title0029char">
    <w:name w:val="hyperlink_002cheading_00201_0020_0028block_0020title_0029__char"/>
    <w:rsid w:val="001F0A56"/>
  </w:style>
  <w:style w:type="character" w:customStyle="1" w:styleId="underline002cstyle0020bold0020underlinechar">
    <w:name w:val="underline_002cstyle_0020bold_0020underline__char"/>
    <w:rsid w:val="001F0A56"/>
  </w:style>
  <w:style w:type="character" w:customStyle="1" w:styleId="copyboldblack">
    <w:name w:val="copyboldblack"/>
    <w:rsid w:val="001F0A56"/>
  </w:style>
  <w:style w:type="character" w:customStyle="1" w:styleId="copybold">
    <w:name w:val="copybold"/>
    <w:rsid w:val="001F0A56"/>
  </w:style>
  <w:style w:type="character" w:customStyle="1" w:styleId="author-date0">
    <w:name w:val="author-date"/>
    <w:rsid w:val="001F0A56"/>
  </w:style>
  <w:style w:type="character" w:customStyle="1" w:styleId="hidden">
    <w:name w:val="hidden"/>
    <w:rsid w:val="001F0A56"/>
  </w:style>
  <w:style w:type="character" w:customStyle="1" w:styleId="articlebegin">
    <w:name w:val="articlebegin"/>
    <w:rsid w:val="001F0A56"/>
  </w:style>
  <w:style w:type="character" w:customStyle="1" w:styleId="mediaoverlay">
    <w:name w:val="mediaoverlay"/>
    <w:rsid w:val="001F0A56"/>
  </w:style>
  <w:style w:type="character" w:customStyle="1" w:styleId="blogcaption">
    <w:name w:val="blog_caption"/>
    <w:rsid w:val="001F0A56"/>
  </w:style>
  <w:style w:type="character" w:customStyle="1" w:styleId="commnet-abuzz">
    <w:name w:val="commnet-abuzz"/>
    <w:rsid w:val="001F0A56"/>
  </w:style>
  <w:style w:type="character" w:customStyle="1" w:styleId="fbconnectbuttontext">
    <w:name w:val="fbconnectbutton_text"/>
    <w:rsid w:val="001F0A56"/>
  </w:style>
  <w:style w:type="character" w:customStyle="1" w:styleId="fbsharecountinner">
    <w:name w:val="fb_share_count_inner"/>
    <w:rsid w:val="001F0A56"/>
  </w:style>
  <w:style w:type="character" w:customStyle="1" w:styleId="stbuttontext">
    <w:name w:val="stbuttontext"/>
    <w:rsid w:val="001F0A56"/>
  </w:style>
  <w:style w:type="character" w:customStyle="1" w:styleId="source">
    <w:name w:val="source"/>
    <w:rsid w:val="001F0A56"/>
  </w:style>
  <w:style w:type="character" w:customStyle="1" w:styleId="pubdate">
    <w:name w:val="pubdate"/>
    <w:rsid w:val="001F0A56"/>
  </w:style>
  <w:style w:type="character" w:customStyle="1" w:styleId="grey">
    <w:name w:val="grey"/>
    <w:rsid w:val="001F0A56"/>
  </w:style>
  <w:style w:type="character" w:customStyle="1" w:styleId="postdate">
    <w:name w:val="post_date"/>
    <w:rsid w:val="001F0A56"/>
  </w:style>
  <w:style w:type="character" w:customStyle="1" w:styleId="bdx">
    <w:name w:val="bdx"/>
    <w:rsid w:val="001F0A56"/>
  </w:style>
  <w:style w:type="character" w:customStyle="1" w:styleId="bdl">
    <w:name w:val="bdl"/>
    <w:rsid w:val="001F0A56"/>
  </w:style>
  <w:style w:type="character" w:customStyle="1" w:styleId="breadcrumbitemcurrent">
    <w:name w:val="breadcrumbitemcurrent"/>
    <w:rsid w:val="001F0A56"/>
  </w:style>
  <w:style w:type="character" w:customStyle="1" w:styleId="bbl">
    <w:name w:val="bbl"/>
    <w:rsid w:val="001F0A56"/>
  </w:style>
  <w:style w:type="character" w:customStyle="1" w:styleId="Date2">
    <w:name w:val="Date2"/>
    <w:rsid w:val="001F0A56"/>
  </w:style>
  <w:style w:type="character" w:customStyle="1" w:styleId="company">
    <w:name w:val="company"/>
    <w:rsid w:val="001F0A56"/>
  </w:style>
  <w:style w:type="character" w:customStyle="1" w:styleId="itxtnewhookspan">
    <w:name w:val="itxtnewhookspan"/>
    <w:rsid w:val="001F0A56"/>
  </w:style>
  <w:style w:type="character" w:customStyle="1" w:styleId="gstxthlt">
    <w:name w:val="gstxt_hlt"/>
    <w:rsid w:val="001F0A56"/>
  </w:style>
  <w:style w:type="character" w:customStyle="1" w:styleId="SubtleEmphasis1">
    <w:name w:val="Subtle Emphasis1"/>
    <w:uiPriority w:val="19"/>
    <w:qFormat/>
    <w:rsid w:val="001F0A56"/>
    <w:rPr>
      <w:rFonts w:ascii="Times New Roman" w:hAnsi="Times New Roman" w:cs="Times New Roman" w:hint="default"/>
      <w:b/>
      <w:bCs w:val="0"/>
      <w:iCs/>
      <w:color w:val="auto"/>
      <w:sz w:val="22"/>
    </w:rPr>
  </w:style>
  <w:style w:type="character" w:customStyle="1" w:styleId="StyleBoldRed">
    <w:name w:val="Style Bold Red"/>
    <w:rsid w:val="001F0A56"/>
    <w:rPr>
      <w:b/>
      <w:bCs/>
      <w:color w:val="auto"/>
    </w:rPr>
  </w:style>
  <w:style w:type="character" w:customStyle="1" w:styleId="StyleTimesNewRoman8pt">
    <w:name w:val="Style Times New Roman 8 pt"/>
    <w:rsid w:val="001F0A56"/>
    <w:rPr>
      <w:rFonts w:ascii="Georgia" w:hAnsi="Georgia" w:hint="default"/>
      <w:sz w:val="16"/>
    </w:rPr>
  </w:style>
  <w:style w:type="character" w:customStyle="1" w:styleId="StyleStyle7pt8pt">
    <w:name w:val="Style Style 7 pt + 8 pt"/>
    <w:rsid w:val="001F0A56"/>
    <w:rPr>
      <w:sz w:val="16"/>
    </w:rPr>
  </w:style>
  <w:style w:type="character" w:customStyle="1" w:styleId="StyleStyleThickunderlineBold1">
    <w:name w:val="Style Style Thick underline + Bold1"/>
    <w:rsid w:val="001F0A56"/>
    <w:rPr>
      <w:b/>
      <w:bCs/>
      <w:u w:val="thick"/>
    </w:rPr>
  </w:style>
  <w:style w:type="character" w:customStyle="1" w:styleId="StyleUnderline2">
    <w:name w:val="Style Underline2"/>
    <w:rsid w:val="001F0A56"/>
    <w:rPr>
      <w:u w:val="single"/>
    </w:rPr>
  </w:style>
  <w:style w:type="character" w:customStyle="1" w:styleId="ShrinkText">
    <w:name w:val="Shrink Text"/>
    <w:rsid w:val="001F0A56"/>
    <w:rPr>
      <w:sz w:val="16"/>
    </w:rPr>
  </w:style>
  <w:style w:type="character" w:customStyle="1" w:styleId="smallcaps">
    <w:name w:val="smallcaps"/>
    <w:rsid w:val="001F0A56"/>
  </w:style>
  <w:style w:type="character" w:customStyle="1" w:styleId="goldbldtext">
    <w:name w:val="goldbldtext"/>
    <w:rsid w:val="001F0A56"/>
  </w:style>
  <w:style w:type="character" w:customStyle="1" w:styleId="cardshighlight0">
    <w:name w:val="cardshighlight"/>
    <w:rsid w:val="001F0A56"/>
  </w:style>
  <w:style w:type="character" w:customStyle="1" w:styleId="cardsfont12pt1">
    <w:name w:val="cardsfont12pt"/>
    <w:rsid w:val="001F0A56"/>
  </w:style>
  <w:style w:type="character" w:customStyle="1" w:styleId="ft1">
    <w:name w:val="ft1"/>
    <w:rsid w:val="001F0A56"/>
  </w:style>
  <w:style w:type="character" w:customStyle="1" w:styleId="ft6">
    <w:name w:val="ft6"/>
    <w:rsid w:val="001F0A56"/>
  </w:style>
  <w:style w:type="character" w:customStyle="1" w:styleId="kicker">
    <w:name w:val="kicker"/>
    <w:rsid w:val="001F0A56"/>
  </w:style>
  <w:style w:type="character" w:customStyle="1" w:styleId="backcontent">
    <w:name w:val="backcontent"/>
    <w:rsid w:val="001F0A56"/>
  </w:style>
  <w:style w:type="character" w:customStyle="1" w:styleId="daystmp">
    <w:name w:val="daystmp"/>
    <w:rsid w:val="001F0A56"/>
  </w:style>
  <w:style w:type="character" w:customStyle="1" w:styleId="cardsfont12ptchar">
    <w:name w:val="cardsfont12ptchar"/>
    <w:rsid w:val="001F0A56"/>
  </w:style>
  <w:style w:type="character" w:customStyle="1" w:styleId="gal">
    <w:name w:val="gal"/>
    <w:rsid w:val="001F0A56"/>
  </w:style>
  <w:style w:type="character" w:customStyle="1" w:styleId="submitted">
    <w:name w:val="submitted"/>
    <w:rsid w:val="001F0A56"/>
  </w:style>
  <w:style w:type="character" w:customStyle="1" w:styleId="imagedateline">
    <w:name w:val="image_dateline"/>
    <w:rsid w:val="001F0A56"/>
  </w:style>
  <w:style w:type="character" w:customStyle="1" w:styleId="authordatecharchar">
    <w:name w:val="authordatecharchar"/>
    <w:rsid w:val="001F0A56"/>
  </w:style>
  <w:style w:type="character" w:customStyle="1" w:styleId="style1char0">
    <w:name w:val="style1char"/>
    <w:rsid w:val="001F0A56"/>
  </w:style>
  <w:style w:type="character" w:customStyle="1" w:styleId="tagcharchar0">
    <w:name w:val="tagcharchar"/>
    <w:rsid w:val="001F0A56"/>
  </w:style>
  <w:style w:type="character" w:customStyle="1" w:styleId="underlinedcharchar2">
    <w:name w:val="underlinedcharchar"/>
    <w:rsid w:val="001F0A56"/>
  </w:style>
  <w:style w:type="character" w:customStyle="1" w:styleId="BoxedChar">
    <w:name w:val="Boxed Char"/>
    <w:rsid w:val="001F0A56"/>
    <w:rPr>
      <w:rFonts w:ascii="Arial Narrow" w:hAnsi="Arial Narrow" w:hint="default"/>
      <w:b/>
      <w:bCs w:val="0"/>
      <w:sz w:val="18"/>
      <w:bdr w:val="single" w:sz="6" w:space="0" w:color="auto" w:frame="1"/>
    </w:rPr>
  </w:style>
  <w:style w:type="character" w:customStyle="1" w:styleId="Style11ptUnderline2">
    <w:name w:val="Style 11 pt Underline2"/>
    <w:rsid w:val="001F0A56"/>
    <w:rPr>
      <w:sz w:val="20"/>
      <w:u w:val="single"/>
    </w:rPr>
  </w:style>
  <w:style w:type="character" w:customStyle="1" w:styleId="Style11ptBoldUnderline2">
    <w:name w:val="Style 11 pt Bold Underline2"/>
    <w:rsid w:val="001F0A56"/>
    <w:rPr>
      <w:b/>
      <w:bCs/>
      <w:sz w:val="20"/>
      <w:u w:val="single"/>
    </w:rPr>
  </w:style>
  <w:style w:type="character" w:customStyle="1" w:styleId="nw">
    <w:name w:val="nw"/>
    <w:rsid w:val="001F0A56"/>
  </w:style>
  <w:style w:type="character" w:customStyle="1" w:styleId="Styleunderline11ptBoldBorderSinglesolidlineAuto">
    <w:name w:val="Style underline + 11 pt Bold Border: : (Single solid line Auto ..."/>
    <w:rsid w:val="001F0A56"/>
    <w:rPr>
      <w:b/>
      <w:bCs/>
      <w:sz w:val="20"/>
      <w:u w:val="single"/>
      <w:bdr w:val="single" w:sz="4" w:space="0" w:color="auto" w:frame="1"/>
    </w:rPr>
  </w:style>
  <w:style w:type="character" w:customStyle="1" w:styleId="cardCharCharChar1">
    <w:name w:val="card Char Char Char1"/>
    <w:rsid w:val="001F0A56"/>
    <w:rPr>
      <w:lang w:val="en-US" w:eastAsia="en-US" w:bidi="ar-SA"/>
    </w:rPr>
  </w:style>
  <w:style w:type="character" w:customStyle="1" w:styleId="authors1">
    <w:name w:val="authors1"/>
    <w:rsid w:val="001F0A56"/>
    <w:rPr>
      <w:rFonts w:ascii="Verdana" w:hAnsi="Verdana" w:hint="default"/>
      <w:b/>
      <w:bCs/>
      <w:color w:val="006699"/>
      <w:sz w:val="20"/>
      <w:szCs w:val="20"/>
    </w:rPr>
  </w:style>
  <w:style w:type="character" w:customStyle="1" w:styleId="headlinesectionlarge">
    <w:name w:val="headline_section_large"/>
    <w:rsid w:val="001F0A56"/>
  </w:style>
  <w:style w:type="character" w:customStyle="1" w:styleId="Styleunderline11ptBlack">
    <w:name w:val="Style underline + 11 pt Black"/>
    <w:rsid w:val="001F0A56"/>
    <w:rPr>
      <w:color w:val="000000"/>
      <w:sz w:val="20"/>
      <w:u w:val="single"/>
    </w:rPr>
  </w:style>
  <w:style w:type="character" w:customStyle="1" w:styleId="Styleunderline11ptBoldBlack">
    <w:name w:val="Style underline + 11 pt Bold Black"/>
    <w:rsid w:val="001F0A56"/>
    <w:rPr>
      <w:b/>
      <w:bCs/>
      <w:color w:val="000000"/>
      <w:sz w:val="20"/>
      <w:u w:val="single"/>
    </w:rPr>
  </w:style>
  <w:style w:type="character" w:customStyle="1" w:styleId="Style11ptBoldBlackUnderline">
    <w:name w:val="Style 11 pt Bold Black Underline"/>
    <w:rsid w:val="001F0A56"/>
    <w:rPr>
      <w:b/>
      <w:bCs/>
      <w:color w:val="000000"/>
      <w:sz w:val="20"/>
      <w:u w:val="single"/>
    </w:rPr>
  </w:style>
  <w:style w:type="character" w:customStyle="1" w:styleId="Style11ptBoldBlackUnderlineBorderSinglesolidline">
    <w:name w:val="Style 11 pt Bold Black Underline Border: : (Single solid line ..."/>
    <w:rsid w:val="001F0A56"/>
    <w:rPr>
      <w:b/>
      <w:bCs/>
      <w:color w:val="000000"/>
      <w:sz w:val="20"/>
      <w:u w:val="single"/>
      <w:bdr w:val="single" w:sz="4" w:space="0" w:color="auto" w:frame="1"/>
    </w:rPr>
  </w:style>
  <w:style w:type="character" w:customStyle="1" w:styleId="StyleLatinMeridien-Italic11ptItalicUnderline">
    <w:name w:val="Style (Latin) Meridien-Italic 11 pt Italic Underline"/>
    <w:rsid w:val="001F0A56"/>
    <w:rPr>
      <w:rFonts w:ascii="Meridien-Italic" w:hAnsi="Meridien-Italic" w:hint="default"/>
      <w:i/>
      <w:iCs/>
      <w:sz w:val="20"/>
      <w:u w:val="single"/>
    </w:rPr>
  </w:style>
  <w:style w:type="character" w:customStyle="1" w:styleId="Citation-AuthorDate">
    <w:name w:val="Citation - Author/Date"/>
    <w:rsid w:val="001F0A56"/>
    <w:rPr>
      <w:b/>
      <w:bCs w:val="0"/>
      <w:smallCaps/>
      <w:sz w:val="24"/>
      <w:u w:val="single"/>
    </w:rPr>
  </w:style>
  <w:style w:type="character" w:customStyle="1" w:styleId="underlinestylechar0">
    <w:name w:val="underlinestylechar"/>
    <w:rsid w:val="001F0A56"/>
  </w:style>
  <w:style w:type="character" w:customStyle="1" w:styleId="highlight">
    <w:name w:val="highlight"/>
    <w:rsid w:val="001F0A56"/>
  </w:style>
  <w:style w:type="character" w:customStyle="1" w:styleId="DottedUnderline0">
    <w:name w:val="Dotted Underline"/>
    <w:rsid w:val="001F0A56"/>
    <w:rPr>
      <w:rFonts w:ascii="Times New Roman" w:hAnsi="Times New Roman" w:cs="Times New Roman" w:hint="default"/>
      <w:sz w:val="20"/>
      <w:u w:val="dottedHeavy"/>
    </w:rPr>
  </w:style>
  <w:style w:type="character" w:customStyle="1" w:styleId="titleauthoretc">
    <w:name w:val="titleauthoretc"/>
    <w:rsid w:val="001F0A56"/>
  </w:style>
  <w:style w:type="character" w:customStyle="1" w:styleId="labeltext">
    <w:name w:val="labeltext"/>
    <w:rsid w:val="001F0A56"/>
  </w:style>
  <w:style w:type="character" w:customStyle="1" w:styleId="viewlink">
    <w:name w:val="viewlink"/>
    <w:rsid w:val="001F0A56"/>
  </w:style>
  <w:style w:type="character" w:customStyle="1" w:styleId="share">
    <w:name w:val="share"/>
    <w:rsid w:val="001F0A56"/>
  </w:style>
  <w:style w:type="character" w:customStyle="1" w:styleId="inlinkchart">
    <w:name w:val="inlink_chart"/>
    <w:rsid w:val="001F0A56"/>
  </w:style>
  <w:style w:type="character" w:customStyle="1" w:styleId="underLight">
    <w:name w:val="underLight"/>
    <w:uiPriority w:val="1"/>
    <w:qFormat/>
    <w:rsid w:val="001F0A5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F0A56"/>
  </w:style>
  <w:style w:type="character" w:customStyle="1" w:styleId="author-rss">
    <w:name w:val="author-rss"/>
    <w:rsid w:val="001F0A56"/>
  </w:style>
  <w:style w:type="character" w:customStyle="1" w:styleId="fbsharecountwrapper">
    <w:name w:val="fb_share_count_wrapper"/>
    <w:rsid w:val="001F0A56"/>
  </w:style>
  <w:style w:type="character" w:customStyle="1" w:styleId="fbbuttontext">
    <w:name w:val="fb_button_text"/>
    <w:rsid w:val="001F0A56"/>
  </w:style>
  <w:style w:type="character" w:customStyle="1" w:styleId="hw">
    <w:name w:val="hw"/>
    <w:rsid w:val="001F0A56"/>
  </w:style>
  <w:style w:type="character" w:customStyle="1" w:styleId="linktotop">
    <w:name w:val="linktotop"/>
    <w:rsid w:val="001F0A56"/>
  </w:style>
  <w:style w:type="character" w:customStyle="1" w:styleId="maintextbldleft">
    <w:name w:val="maintextbldleft"/>
    <w:rsid w:val="001F0A56"/>
  </w:style>
  <w:style w:type="character" w:customStyle="1" w:styleId="maintextleft">
    <w:name w:val="maintextleft"/>
    <w:rsid w:val="001F0A56"/>
  </w:style>
  <w:style w:type="character" w:customStyle="1" w:styleId="descriptionstyle1block">
    <w:name w:val="description style1 block"/>
    <w:rsid w:val="001F0A56"/>
  </w:style>
  <w:style w:type="character" w:customStyle="1" w:styleId="gutter-right-1">
    <w:name w:val="gutter-right-1"/>
    <w:basedOn w:val="DefaultParagraphFont"/>
    <w:rsid w:val="001F0A56"/>
  </w:style>
  <w:style w:type="character" w:customStyle="1" w:styleId="ssl3">
    <w:name w:val="ss_l3"/>
    <w:rsid w:val="001F0A56"/>
  </w:style>
  <w:style w:type="character" w:customStyle="1" w:styleId="FontStyle39">
    <w:name w:val="Font Style39"/>
    <w:uiPriority w:val="99"/>
    <w:rsid w:val="001F0A56"/>
    <w:rPr>
      <w:rFonts w:ascii="Constantia" w:hAnsi="Constantia" w:cs="Constantia" w:hint="default"/>
      <w:b/>
      <w:bCs/>
      <w:sz w:val="18"/>
      <w:szCs w:val="18"/>
    </w:rPr>
  </w:style>
  <w:style w:type="character" w:customStyle="1" w:styleId="6">
    <w:name w:val="6"/>
    <w:rsid w:val="001F0A56"/>
    <w:rPr>
      <w:rFonts w:ascii="Arial" w:hAnsi="Arial" w:cs="Arial" w:hint="default"/>
      <w:bCs/>
      <w:sz w:val="20"/>
      <w:u w:val="single"/>
      <w:lang w:val="en-US" w:eastAsia="en-US" w:bidi="ar-SA"/>
    </w:rPr>
  </w:style>
  <w:style w:type="character" w:customStyle="1" w:styleId="Header11">
    <w:name w:val="Header11"/>
    <w:rsid w:val="001F0A56"/>
  </w:style>
  <w:style w:type="character" w:customStyle="1" w:styleId="posa">
    <w:name w:val="pos(a)"/>
    <w:basedOn w:val="DefaultParagraphFont"/>
    <w:rsid w:val="001F0A56"/>
  </w:style>
  <w:style w:type="character" w:customStyle="1" w:styleId="u-hiddeninnarrowenv">
    <w:name w:val="u-hiddeninnarrowenv"/>
    <w:basedOn w:val="DefaultParagraphFont"/>
    <w:rsid w:val="001F0A56"/>
  </w:style>
  <w:style w:type="character" w:customStyle="1" w:styleId="followbutton-bird">
    <w:name w:val="followbutton-bird"/>
    <w:basedOn w:val="DefaultParagraphFont"/>
    <w:rsid w:val="001F0A56"/>
  </w:style>
  <w:style w:type="character" w:customStyle="1" w:styleId="tweetauthor-name">
    <w:name w:val="tweetauthor-name"/>
    <w:basedOn w:val="DefaultParagraphFont"/>
    <w:rsid w:val="001F0A56"/>
  </w:style>
  <w:style w:type="character" w:customStyle="1" w:styleId="tweetauthor-verifiedbadge">
    <w:name w:val="tweetauthor-verifiedbadge"/>
    <w:basedOn w:val="DefaultParagraphFont"/>
    <w:rsid w:val="001F0A56"/>
  </w:style>
  <w:style w:type="character" w:customStyle="1" w:styleId="tweetauthor-screenname">
    <w:name w:val="tweetauthor-screenname"/>
    <w:basedOn w:val="DefaultParagraphFont"/>
    <w:rsid w:val="001F0A56"/>
  </w:style>
  <w:style w:type="character" w:customStyle="1" w:styleId="u-hiddenvisually">
    <w:name w:val="u-hiddenvisually"/>
    <w:basedOn w:val="DefaultParagraphFont"/>
    <w:rsid w:val="001F0A56"/>
  </w:style>
  <w:style w:type="character" w:customStyle="1" w:styleId="tweetaction-stat">
    <w:name w:val="tweetaction-stat"/>
    <w:basedOn w:val="DefaultParagraphFont"/>
    <w:rsid w:val="001F0A56"/>
  </w:style>
  <w:style w:type="character" w:customStyle="1" w:styleId="related">
    <w:name w:val="related"/>
    <w:basedOn w:val="DefaultParagraphFont"/>
    <w:rsid w:val="001F0A56"/>
  </w:style>
  <w:style w:type="character" w:customStyle="1" w:styleId="related-content">
    <w:name w:val="related-content"/>
    <w:basedOn w:val="DefaultParagraphFont"/>
    <w:rsid w:val="001F0A56"/>
  </w:style>
  <w:style w:type="character" w:customStyle="1" w:styleId="name-of-author">
    <w:name w:val="name-of-author"/>
    <w:basedOn w:val="DefaultParagraphFont"/>
    <w:rsid w:val="001F0A56"/>
  </w:style>
  <w:style w:type="character" w:customStyle="1" w:styleId="first-name">
    <w:name w:val="first-name"/>
    <w:basedOn w:val="DefaultParagraphFont"/>
    <w:rsid w:val="001F0A56"/>
  </w:style>
  <w:style w:type="character" w:customStyle="1" w:styleId="last-name">
    <w:name w:val="last-name"/>
    <w:basedOn w:val="DefaultParagraphFont"/>
    <w:rsid w:val="001F0A56"/>
  </w:style>
  <w:style w:type="character" w:customStyle="1" w:styleId="caption10">
    <w:name w:val="caption1"/>
    <w:basedOn w:val="DefaultParagraphFont"/>
    <w:rsid w:val="001F0A56"/>
  </w:style>
  <w:style w:type="character" w:customStyle="1" w:styleId="recirc-text">
    <w:name w:val="&quot;recirc-text”"/>
    <w:basedOn w:val="DefaultParagraphFont"/>
    <w:rsid w:val="001F0A56"/>
  </w:style>
  <w:style w:type="character" w:customStyle="1" w:styleId="video-icon">
    <w:name w:val="video-icon"/>
    <w:basedOn w:val="DefaultParagraphFont"/>
    <w:rsid w:val="001F0A56"/>
  </w:style>
  <w:style w:type="character" w:customStyle="1" w:styleId="powa-shot-play-btn-text">
    <w:name w:val="powa-shot-play-btn-text"/>
    <w:basedOn w:val="DefaultParagraphFont"/>
    <w:rsid w:val="001F0A56"/>
  </w:style>
  <w:style w:type="character" w:customStyle="1" w:styleId="powa-shot-click">
    <w:name w:val="powa-shot-click"/>
    <w:basedOn w:val="DefaultParagraphFont"/>
    <w:rsid w:val="001F0A56"/>
  </w:style>
  <w:style w:type="character" w:customStyle="1" w:styleId="wpv-blurb">
    <w:name w:val="wpv-blurb"/>
    <w:basedOn w:val="DefaultParagraphFont"/>
    <w:rsid w:val="001F0A56"/>
  </w:style>
  <w:style w:type="character" w:customStyle="1" w:styleId="pb-caption">
    <w:name w:val="pb-caption"/>
    <w:basedOn w:val="DefaultParagraphFont"/>
    <w:rsid w:val="001F0A56"/>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F0A5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F0A56"/>
    <w:rPr>
      <w:vertAlign w:val="baseline"/>
    </w:rPr>
  </w:style>
  <w:style w:type="character" w:customStyle="1" w:styleId="Heading7Char1">
    <w:name w:val="Heading 7 Char1"/>
    <w:basedOn w:val="DefaultParagraphFont"/>
    <w:semiHidden/>
    <w:rsid w:val="001F0A5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F0A5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F0A5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F0A56"/>
    <w:rPr>
      <w:rFonts w:ascii="Calibri" w:hAnsi="Calibri" w:cs="Calibri"/>
    </w:rPr>
  </w:style>
  <w:style w:type="numbering" w:customStyle="1" w:styleId="NoList2">
    <w:name w:val="No List2"/>
    <w:next w:val="NoList"/>
    <w:uiPriority w:val="99"/>
    <w:semiHidden/>
    <w:unhideWhenUsed/>
    <w:rsid w:val="001F0A56"/>
  </w:style>
  <w:style w:type="numbering" w:customStyle="1" w:styleId="NoList3">
    <w:name w:val="No List3"/>
    <w:next w:val="NoList"/>
    <w:uiPriority w:val="99"/>
    <w:semiHidden/>
    <w:unhideWhenUsed/>
    <w:rsid w:val="001F0A56"/>
  </w:style>
  <w:style w:type="numbering" w:customStyle="1" w:styleId="NoList4">
    <w:name w:val="No List4"/>
    <w:next w:val="NoList"/>
    <w:uiPriority w:val="99"/>
    <w:semiHidden/>
    <w:unhideWhenUsed/>
    <w:rsid w:val="001F0A56"/>
  </w:style>
  <w:style w:type="numbering" w:customStyle="1" w:styleId="NoList5">
    <w:name w:val="No List5"/>
    <w:next w:val="NoList"/>
    <w:semiHidden/>
    <w:unhideWhenUsed/>
    <w:rsid w:val="001F0A56"/>
  </w:style>
  <w:style w:type="paragraph" w:styleId="BlockText">
    <w:name w:val="Block Text"/>
    <w:basedOn w:val="Normal"/>
    <w:rsid w:val="001F0A56"/>
    <w:pPr>
      <w:ind w:left="229" w:right="229"/>
    </w:pPr>
    <w:rPr>
      <w:rFonts w:ascii="Verdana" w:eastAsia="Times New Roman" w:hAnsi="Verdana" w:cs="Calibri"/>
      <w:sz w:val="16"/>
      <w:szCs w:val="20"/>
    </w:rPr>
  </w:style>
  <w:style w:type="paragraph" w:styleId="NormalIndent">
    <w:name w:val="Normal Indent"/>
    <w:basedOn w:val="Normal"/>
    <w:rsid w:val="001F0A56"/>
    <w:pPr>
      <w:ind w:left="720"/>
    </w:pPr>
    <w:rPr>
      <w:rFonts w:eastAsia="Times New Roman" w:cs="Calibri"/>
      <w:szCs w:val="20"/>
    </w:rPr>
  </w:style>
  <w:style w:type="paragraph" w:styleId="EnvelopeReturn">
    <w:name w:val="envelope return"/>
    <w:basedOn w:val="Normal"/>
    <w:rsid w:val="001F0A56"/>
    <w:rPr>
      <w:rFonts w:eastAsia="Times New Roman" w:cs="Calibri"/>
      <w:sz w:val="24"/>
      <w:szCs w:val="20"/>
    </w:rPr>
  </w:style>
  <w:style w:type="paragraph" w:styleId="EnvelopeAddress">
    <w:name w:val="envelope address"/>
    <w:basedOn w:val="Normal"/>
    <w:rsid w:val="001F0A56"/>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1F0A56"/>
  </w:style>
  <w:style w:type="numbering" w:customStyle="1" w:styleId="NoList7">
    <w:name w:val="No List7"/>
    <w:next w:val="NoList"/>
    <w:semiHidden/>
    <w:unhideWhenUsed/>
    <w:rsid w:val="001F0A56"/>
  </w:style>
  <w:style w:type="paragraph" w:styleId="ListBullet">
    <w:name w:val="List Bullet"/>
    <w:basedOn w:val="Normal"/>
    <w:link w:val="ListBulletChar"/>
    <w:uiPriority w:val="99"/>
    <w:unhideWhenUsed/>
    <w:rsid w:val="001F0A56"/>
    <w:pPr>
      <w:tabs>
        <w:tab w:val="num" w:pos="360"/>
      </w:tabs>
      <w:ind w:left="360" w:hanging="360"/>
      <w:contextualSpacing/>
    </w:pPr>
    <w:rPr>
      <w:rFonts w:eastAsia="Calibri" w:cs="Calibri"/>
    </w:rPr>
  </w:style>
  <w:style w:type="table" w:styleId="MediumGrid1">
    <w:name w:val="Medium Grid 1"/>
    <w:basedOn w:val="TableNormal"/>
    <w:uiPriority w:val="67"/>
    <w:rsid w:val="001F0A5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F0A56"/>
    <w:rPr>
      <w:rFonts w:ascii="Arial Narrow" w:eastAsia="SimSun" w:hAnsi="Arial Narrow" w:cs="Calibri"/>
      <w:sz w:val="20"/>
      <w:szCs w:val="22"/>
    </w:rPr>
  </w:style>
  <w:style w:type="numbering" w:customStyle="1" w:styleId="NoList11">
    <w:name w:val="No List11"/>
    <w:next w:val="NoList"/>
    <w:uiPriority w:val="99"/>
    <w:semiHidden/>
    <w:unhideWhenUsed/>
    <w:rsid w:val="001F0A56"/>
  </w:style>
  <w:style w:type="numbering" w:customStyle="1" w:styleId="NoList111">
    <w:name w:val="No List111"/>
    <w:next w:val="NoList"/>
    <w:uiPriority w:val="99"/>
    <w:semiHidden/>
    <w:unhideWhenUsed/>
    <w:rsid w:val="001F0A56"/>
  </w:style>
  <w:style w:type="numbering" w:customStyle="1" w:styleId="NoList1111">
    <w:name w:val="No List1111"/>
    <w:next w:val="NoList"/>
    <w:uiPriority w:val="99"/>
    <w:semiHidden/>
    <w:unhideWhenUsed/>
    <w:rsid w:val="001F0A56"/>
  </w:style>
  <w:style w:type="numbering" w:customStyle="1" w:styleId="NoList11111">
    <w:name w:val="No List11111"/>
    <w:next w:val="NoList"/>
    <w:uiPriority w:val="99"/>
    <w:semiHidden/>
    <w:unhideWhenUsed/>
    <w:rsid w:val="001F0A56"/>
  </w:style>
  <w:style w:type="numbering" w:customStyle="1" w:styleId="NoList111111">
    <w:name w:val="No List111111"/>
    <w:next w:val="NoList"/>
    <w:uiPriority w:val="99"/>
    <w:semiHidden/>
    <w:unhideWhenUsed/>
    <w:rsid w:val="001F0A56"/>
  </w:style>
  <w:style w:type="numbering" w:customStyle="1" w:styleId="NoList1111111">
    <w:name w:val="No List1111111"/>
    <w:next w:val="NoList"/>
    <w:uiPriority w:val="99"/>
    <w:semiHidden/>
    <w:unhideWhenUsed/>
    <w:rsid w:val="001F0A56"/>
  </w:style>
  <w:style w:type="numbering" w:customStyle="1" w:styleId="NoList11111111">
    <w:name w:val="No List11111111"/>
    <w:next w:val="NoList"/>
    <w:uiPriority w:val="99"/>
    <w:semiHidden/>
    <w:unhideWhenUsed/>
    <w:rsid w:val="001F0A56"/>
  </w:style>
  <w:style w:type="numbering" w:customStyle="1" w:styleId="NoList111111111">
    <w:name w:val="No List111111111"/>
    <w:next w:val="NoList"/>
    <w:uiPriority w:val="99"/>
    <w:semiHidden/>
    <w:unhideWhenUsed/>
    <w:rsid w:val="001F0A56"/>
  </w:style>
  <w:style w:type="numbering" w:customStyle="1" w:styleId="NoList1111111111">
    <w:name w:val="No List1111111111"/>
    <w:next w:val="NoList"/>
    <w:uiPriority w:val="99"/>
    <w:semiHidden/>
    <w:unhideWhenUsed/>
    <w:rsid w:val="001F0A56"/>
  </w:style>
  <w:style w:type="numbering" w:customStyle="1" w:styleId="NoList11111111111">
    <w:name w:val="No List11111111111"/>
    <w:next w:val="NoList"/>
    <w:uiPriority w:val="99"/>
    <w:semiHidden/>
    <w:unhideWhenUsed/>
    <w:rsid w:val="001F0A56"/>
  </w:style>
  <w:style w:type="numbering" w:customStyle="1" w:styleId="NoList111111111111">
    <w:name w:val="No List111111111111"/>
    <w:next w:val="NoList"/>
    <w:uiPriority w:val="99"/>
    <w:semiHidden/>
    <w:unhideWhenUsed/>
    <w:rsid w:val="001F0A56"/>
  </w:style>
  <w:style w:type="numbering" w:customStyle="1" w:styleId="NoList1111111111111">
    <w:name w:val="No List1111111111111"/>
    <w:next w:val="NoList"/>
    <w:uiPriority w:val="99"/>
    <w:semiHidden/>
    <w:unhideWhenUsed/>
    <w:rsid w:val="001F0A56"/>
  </w:style>
  <w:style w:type="numbering" w:customStyle="1" w:styleId="NoList11111111111111">
    <w:name w:val="No List11111111111111"/>
    <w:next w:val="NoList"/>
    <w:uiPriority w:val="99"/>
    <w:semiHidden/>
    <w:unhideWhenUsed/>
    <w:rsid w:val="001F0A56"/>
  </w:style>
  <w:style w:type="numbering" w:customStyle="1" w:styleId="NoList111111111111111">
    <w:name w:val="No List111111111111111"/>
    <w:next w:val="NoList"/>
    <w:uiPriority w:val="99"/>
    <w:semiHidden/>
    <w:unhideWhenUsed/>
    <w:rsid w:val="001F0A56"/>
  </w:style>
  <w:style w:type="numbering" w:customStyle="1" w:styleId="NoList1111111111111111">
    <w:name w:val="No List1111111111111111"/>
    <w:next w:val="NoList"/>
    <w:uiPriority w:val="99"/>
    <w:semiHidden/>
    <w:unhideWhenUsed/>
    <w:rsid w:val="001F0A56"/>
  </w:style>
  <w:style w:type="numbering" w:customStyle="1" w:styleId="NoList11111111111111111">
    <w:name w:val="No List11111111111111111"/>
    <w:next w:val="NoList"/>
    <w:uiPriority w:val="99"/>
    <w:semiHidden/>
    <w:unhideWhenUsed/>
    <w:rsid w:val="001F0A56"/>
  </w:style>
  <w:style w:type="character" w:customStyle="1" w:styleId="FontStyle220">
    <w:name w:val="Font Style220"/>
    <w:basedOn w:val="DefaultParagraphFont"/>
    <w:uiPriority w:val="99"/>
    <w:rsid w:val="001F0A56"/>
    <w:rPr>
      <w:rFonts w:ascii="Candara" w:hAnsi="Candara" w:cs="Candara" w:hint="default"/>
      <w:i/>
      <w:iCs/>
      <w:sz w:val="18"/>
      <w:szCs w:val="18"/>
    </w:rPr>
  </w:style>
  <w:style w:type="character" w:customStyle="1" w:styleId="FontStyle290">
    <w:name w:val="Font Style290"/>
    <w:basedOn w:val="DefaultParagraphFont"/>
    <w:uiPriority w:val="99"/>
    <w:rsid w:val="001F0A5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F0A56"/>
    <w:rPr>
      <w:rFonts w:ascii="Arial" w:hAnsi="Arial" w:cs="Arial"/>
      <w:b/>
      <w:bCs/>
      <w:sz w:val="16"/>
      <w:szCs w:val="16"/>
    </w:rPr>
  </w:style>
  <w:style w:type="paragraph" w:customStyle="1" w:styleId="analytic">
    <w:name w:val="analytic"/>
    <w:basedOn w:val="Normal"/>
    <w:link w:val="analyticChar"/>
    <w:uiPriority w:val="4"/>
    <w:qFormat/>
    <w:rsid w:val="001F0A56"/>
    <w:pPr>
      <w:spacing w:before="120"/>
    </w:pPr>
    <w:rPr>
      <w:rFonts w:cs="Calibri"/>
      <w:b/>
      <w:sz w:val="20"/>
    </w:rPr>
  </w:style>
  <w:style w:type="character" w:customStyle="1" w:styleId="analyticChar">
    <w:name w:val="analytic Char"/>
    <w:basedOn w:val="DefaultParagraphFont"/>
    <w:link w:val="analytic"/>
    <w:uiPriority w:val="4"/>
    <w:rsid w:val="001F0A56"/>
    <w:rPr>
      <w:rFonts w:ascii="Calibri" w:hAnsi="Calibri" w:cs="Calibri"/>
      <w:b/>
      <w:sz w:val="20"/>
    </w:rPr>
  </w:style>
  <w:style w:type="character" w:customStyle="1" w:styleId="m-5498913268213319940gmail-styleunderline">
    <w:name w:val="m_-5498913268213319940gmail-styleunderline"/>
    <w:basedOn w:val="DefaultParagraphFont"/>
    <w:rsid w:val="001F0A56"/>
  </w:style>
  <w:style w:type="paragraph" w:customStyle="1" w:styleId="speakable">
    <w:name w:val="speakable"/>
    <w:basedOn w:val="Normal"/>
    <w:uiPriority w:val="99"/>
    <w:qFormat/>
    <w:rsid w:val="001F0A5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F0A56"/>
  </w:style>
  <w:style w:type="character" w:customStyle="1" w:styleId="copyright">
    <w:name w:val="copyright"/>
    <w:basedOn w:val="DefaultParagraphFont"/>
    <w:rsid w:val="001F0A56"/>
  </w:style>
  <w:style w:type="character" w:customStyle="1" w:styleId="TagCharCharCharChar">
    <w:name w:val="Tag Char Char Char Char"/>
    <w:basedOn w:val="DefaultParagraphFont"/>
    <w:rsid w:val="001F0A56"/>
    <w:rPr>
      <w:rFonts w:ascii="Calibri" w:hAnsi="Calibri" w:cs="Calibri"/>
      <w:b/>
      <w:sz w:val="24"/>
    </w:rPr>
  </w:style>
  <w:style w:type="paragraph" w:customStyle="1" w:styleId="g-body">
    <w:name w:val="g-body"/>
    <w:basedOn w:val="Normal"/>
    <w:uiPriority w:val="99"/>
    <w:qFormat/>
    <w:rsid w:val="001F0A5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F0A5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F0A5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F0A5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F0A56"/>
    <w:pPr>
      <w:spacing w:before="100" w:beforeAutospacing="1" w:after="100" w:afterAutospacing="1"/>
    </w:pPr>
    <w:rPr>
      <w:rFonts w:cs="Calibri"/>
      <w:sz w:val="24"/>
    </w:rPr>
  </w:style>
  <w:style w:type="paragraph" w:customStyle="1" w:styleId="style41">
    <w:name w:val="style4"/>
    <w:basedOn w:val="Normal"/>
    <w:uiPriority w:val="99"/>
    <w:qFormat/>
    <w:rsid w:val="001F0A56"/>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1F0A56"/>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1F0A56"/>
  </w:style>
  <w:style w:type="character" w:customStyle="1" w:styleId="UL-Bold">
    <w:name w:val="UL-Bold"/>
    <w:basedOn w:val="DefaultParagraphFont"/>
    <w:rsid w:val="001F0A56"/>
    <w:rPr>
      <w:u w:val="thick"/>
    </w:rPr>
  </w:style>
  <w:style w:type="character" w:customStyle="1" w:styleId="UL-None">
    <w:name w:val="UL-None"/>
    <w:basedOn w:val="DefaultParagraphFont"/>
    <w:rsid w:val="001F0A56"/>
    <w:rPr>
      <w:strike w:val="0"/>
      <w:dstrike w:val="0"/>
      <w:u w:val="none"/>
      <w:effect w:val="none"/>
    </w:rPr>
  </w:style>
  <w:style w:type="character" w:customStyle="1" w:styleId="gl">
    <w:name w:val="gl"/>
    <w:basedOn w:val="DefaultParagraphFont"/>
    <w:rsid w:val="001F0A56"/>
  </w:style>
  <w:style w:type="character" w:customStyle="1" w:styleId="qu730rj69h">
    <w:name w:val="qu730rj69h"/>
    <w:basedOn w:val="DefaultParagraphFont"/>
    <w:rsid w:val="001F0A56"/>
  </w:style>
  <w:style w:type="paragraph" w:customStyle="1" w:styleId="optext">
    <w:name w:val="optext"/>
    <w:basedOn w:val="Normal"/>
    <w:uiPriority w:val="99"/>
    <w:qFormat/>
    <w:rsid w:val="001F0A56"/>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1F0A56"/>
  </w:style>
  <w:style w:type="character" w:customStyle="1" w:styleId="icr880">
    <w:name w:val="icr880"/>
    <w:basedOn w:val="DefaultParagraphFont"/>
    <w:rsid w:val="001F0A56"/>
  </w:style>
  <w:style w:type="character" w:customStyle="1" w:styleId="hx23q54">
    <w:name w:val="hx23q54"/>
    <w:basedOn w:val="DefaultParagraphFont"/>
    <w:rsid w:val="001F0A56"/>
  </w:style>
  <w:style w:type="character" w:customStyle="1" w:styleId="m-5348258726587825636gmail-style13ptbold">
    <w:name w:val="m_-5348258726587825636gmail-style13ptbold"/>
    <w:basedOn w:val="DefaultParagraphFont"/>
    <w:rsid w:val="001F0A56"/>
  </w:style>
  <w:style w:type="character" w:customStyle="1" w:styleId="m-5348258726587825636gmail-styleunderline">
    <w:name w:val="m_-5348258726587825636gmail-styleunderline"/>
    <w:basedOn w:val="DefaultParagraphFont"/>
    <w:rsid w:val="001F0A56"/>
  </w:style>
  <w:style w:type="character" w:customStyle="1" w:styleId="UnderlineCharChar1">
    <w:name w:val="Underline Char Char1"/>
    <w:basedOn w:val="DefaultParagraphFont"/>
    <w:rsid w:val="001F0A56"/>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F0A56"/>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F0A56"/>
  </w:style>
  <w:style w:type="character" w:customStyle="1" w:styleId="CardsFont12ptCharChar">
    <w:name w:val="Cards + Font: 12 pt Char Char"/>
    <w:basedOn w:val="DefaultParagraphFont"/>
    <w:rsid w:val="001F0A56"/>
    <w:rPr>
      <w:sz w:val="24"/>
      <w:szCs w:val="24"/>
      <w:u w:val="thick"/>
      <w:lang w:val="en-US" w:eastAsia="en-US" w:bidi="ar-SA"/>
    </w:rPr>
  </w:style>
  <w:style w:type="character" w:customStyle="1" w:styleId="NothingChar1">
    <w:name w:val="Nothing Char1"/>
    <w:basedOn w:val="DefaultParagraphFont"/>
    <w:rsid w:val="001F0A56"/>
    <w:rPr>
      <w:lang w:val="en-US" w:eastAsia="en-US" w:bidi="ar-SA"/>
    </w:rPr>
  </w:style>
  <w:style w:type="paragraph" w:customStyle="1" w:styleId="useless">
    <w:name w:val="useless"/>
    <w:basedOn w:val="Normal"/>
    <w:uiPriority w:val="99"/>
    <w:qFormat/>
    <w:rsid w:val="001F0A56"/>
    <w:rPr>
      <w:rFonts w:ascii="Times New Roman" w:eastAsia="Times New Roman" w:hAnsi="Times New Roman" w:cs="Calibri"/>
      <w:sz w:val="12"/>
    </w:rPr>
  </w:style>
  <w:style w:type="character" w:customStyle="1" w:styleId="DDIUnderline">
    <w:name w:val="DDI Underline"/>
    <w:qFormat/>
    <w:rsid w:val="001F0A56"/>
    <w:rPr>
      <w:rFonts w:ascii="Times New Roman" w:hAnsi="Times New Roman"/>
      <w:sz w:val="24"/>
      <w:u w:val="single"/>
    </w:rPr>
  </w:style>
  <w:style w:type="character" w:customStyle="1" w:styleId="Char1">
    <w:name w:val="Char1"/>
    <w:basedOn w:val="DefaultParagraphFont"/>
    <w:rsid w:val="001F0A56"/>
    <w:rPr>
      <w:rFonts w:cs="Arial"/>
      <w:b/>
      <w:bCs/>
      <w:iCs/>
      <w:sz w:val="24"/>
      <w:szCs w:val="28"/>
      <w:lang w:val="en-US" w:eastAsia="en-US" w:bidi="ar-SA"/>
    </w:rPr>
  </w:style>
  <w:style w:type="paragraph" w:customStyle="1" w:styleId="ALLCAPS">
    <w:name w:val="ALL CAPS"/>
    <w:basedOn w:val="Normal"/>
    <w:link w:val="ALLCAPSChar"/>
    <w:qFormat/>
    <w:rsid w:val="001F0A56"/>
    <w:rPr>
      <w:rFonts w:ascii="Times New Roman" w:eastAsia="Times New Roman" w:hAnsi="Times New Roman" w:cs="Calibri"/>
      <w:b/>
      <w:caps/>
    </w:rPr>
  </w:style>
  <w:style w:type="character" w:customStyle="1" w:styleId="ALLCAPSChar">
    <w:name w:val="ALL CAPS Char"/>
    <w:basedOn w:val="DefaultParagraphFont"/>
    <w:link w:val="ALLCAPS"/>
    <w:rsid w:val="001F0A56"/>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F0A56"/>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1F0A56"/>
    <w:rPr>
      <w:rFonts w:ascii="Times New Roman" w:eastAsia="Times New Roman" w:hAnsi="Times New Roman" w:cs="Calibri"/>
      <w:b/>
    </w:rPr>
  </w:style>
  <w:style w:type="character" w:customStyle="1" w:styleId="10ptnotbold">
    <w:name w:val="10ptnotbold"/>
    <w:basedOn w:val="DefaultParagraphFont"/>
    <w:rsid w:val="001F0A56"/>
    <w:rPr>
      <w:sz w:val="20"/>
    </w:rPr>
  </w:style>
  <w:style w:type="character" w:customStyle="1" w:styleId="Cites-AuthorDate">
    <w:name w:val="Cites-Author/Date"/>
    <w:rsid w:val="001F0A56"/>
    <w:rPr>
      <w:rFonts w:ascii="Helvetica" w:hAnsi="Helvetica"/>
      <w:b/>
      <w:sz w:val="22"/>
      <w:szCs w:val="24"/>
      <w:u w:val="thick"/>
    </w:rPr>
  </w:style>
  <w:style w:type="paragraph" w:customStyle="1" w:styleId="CiteTag">
    <w:name w:val="Cite/Tag"/>
    <w:basedOn w:val="Normal"/>
    <w:uiPriority w:val="99"/>
    <w:qFormat/>
    <w:rsid w:val="001F0A56"/>
    <w:rPr>
      <w:rFonts w:ascii="Times New Roman" w:eastAsia="Cambria" w:hAnsi="Times New Roman" w:cs="Calibri"/>
      <w:b/>
    </w:rPr>
  </w:style>
  <w:style w:type="character" w:customStyle="1" w:styleId="CardsFont6ptChar1">
    <w:name w:val="Cards + Font: 6 pt Char1"/>
    <w:basedOn w:val="CardsChar"/>
    <w:link w:val="CardsFont6pt"/>
    <w:rsid w:val="001F0A5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F0A56"/>
  </w:style>
  <w:style w:type="character" w:customStyle="1" w:styleId="m489902567989944824gmail-styleunderline">
    <w:name w:val="m_489902567989944824gmail-styleunderline"/>
    <w:basedOn w:val="DefaultParagraphFont"/>
    <w:rsid w:val="001F0A56"/>
  </w:style>
  <w:style w:type="paragraph" w:customStyle="1" w:styleId="Analytic0">
    <w:name w:val="Analytic"/>
    <w:basedOn w:val="Normal"/>
    <w:link w:val="AnalyticChar0"/>
    <w:autoRedefine/>
    <w:uiPriority w:val="4"/>
    <w:qFormat/>
    <w:rsid w:val="001F0A56"/>
    <w:rPr>
      <w:b/>
      <w:sz w:val="26"/>
    </w:rPr>
  </w:style>
  <w:style w:type="character" w:customStyle="1" w:styleId="AnalyticChar0">
    <w:name w:val="Analytic Char"/>
    <w:basedOn w:val="DefaultParagraphFont"/>
    <w:link w:val="Analytic0"/>
    <w:uiPriority w:val="4"/>
    <w:rsid w:val="001F0A56"/>
    <w:rPr>
      <w:rFonts w:ascii="Calibri" w:hAnsi="Calibri"/>
      <w:b/>
      <w:sz w:val="26"/>
    </w:rPr>
  </w:style>
  <w:style w:type="character" w:customStyle="1" w:styleId="UnresolvedMention2">
    <w:name w:val="Unresolved Mention2"/>
    <w:basedOn w:val="DefaultParagraphFont"/>
    <w:uiPriority w:val="99"/>
    <w:rsid w:val="001F0A56"/>
    <w:rPr>
      <w:color w:val="808080"/>
      <w:shd w:val="clear" w:color="auto" w:fill="E6E6E6"/>
    </w:rPr>
  </w:style>
  <w:style w:type="character" w:customStyle="1" w:styleId="swauthor">
    <w:name w:val="sw_author"/>
    <w:rsid w:val="001F0A56"/>
  </w:style>
  <w:style w:type="character" w:customStyle="1" w:styleId="UnderlineCharChar3">
    <w:name w:val="Underline Char Char3"/>
    <w:rsid w:val="001F0A56"/>
    <w:rPr>
      <w:szCs w:val="24"/>
      <w:u w:val="single"/>
      <w:lang w:val="en-US" w:eastAsia="en-US" w:bidi="ar-SA"/>
    </w:rPr>
  </w:style>
  <w:style w:type="character" w:customStyle="1" w:styleId="tl8wme">
    <w:name w:val="tl8wme"/>
    <w:basedOn w:val="DefaultParagraphFont"/>
    <w:rsid w:val="001F0A56"/>
  </w:style>
  <w:style w:type="character" w:customStyle="1" w:styleId="Mention3">
    <w:name w:val="Mention3"/>
    <w:basedOn w:val="DefaultParagraphFont"/>
    <w:uiPriority w:val="99"/>
    <w:semiHidden/>
    <w:unhideWhenUsed/>
    <w:rsid w:val="001F0A56"/>
    <w:rPr>
      <w:color w:val="2B579A"/>
      <w:shd w:val="clear" w:color="auto" w:fill="E6E6E6"/>
    </w:rPr>
  </w:style>
  <w:style w:type="character" w:customStyle="1" w:styleId="m-5251091010484660064gmail-style13ptbold">
    <w:name w:val="m_-5251091010484660064gmail-style13ptbold"/>
    <w:basedOn w:val="DefaultParagraphFont"/>
    <w:rsid w:val="001F0A56"/>
  </w:style>
  <w:style w:type="character" w:customStyle="1" w:styleId="m-5251091010484660064gmail-styleunderline">
    <w:name w:val="m_-5251091010484660064gmail-styleunderline"/>
    <w:basedOn w:val="DefaultParagraphFont"/>
    <w:rsid w:val="001F0A56"/>
  </w:style>
  <w:style w:type="character" w:customStyle="1" w:styleId="tablecaption">
    <w:name w:val="tablecaption"/>
    <w:basedOn w:val="DefaultParagraphFont"/>
    <w:rsid w:val="001F0A56"/>
  </w:style>
  <w:style w:type="character" w:customStyle="1" w:styleId="StyleLatinHelvetica105ptBlack">
    <w:name w:val="Style (Latin) Helvetica 10.5 pt Black"/>
    <w:basedOn w:val="DefaultParagraphFont"/>
    <w:rsid w:val="001F0A56"/>
    <w:rPr>
      <w:rFonts w:ascii="Times New Roman" w:hAnsi="Times New Roman"/>
      <w:color w:val="000000"/>
      <w:sz w:val="21"/>
    </w:rPr>
  </w:style>
  <w:style w:type="character" w:customStyle="1" w:styleId="m-413333960618644972gmail-style13ptbold">
    <w:name w:val="m_-413333960618644972gmail-style13ptbold"/>
    <w:basedOn w:val="DefaultParagraphFont"/>
    <w:rsid w:val="001F0A56"/>
  </w:style>
  <w:style w:type="character" w:customStyle="1" w:styleId="m-413333960618644972gmail-styleunderline">
    <w:name w:val="m_-413333960618644972gmail-styleunderline"/>
    <w:basedOn w:val="DefaultParagraphFont"/>
    <w:rsid w:val="001F0A56"/>
  </w:style>
  <w:style w:type="character" w:customStyle="1" w:styleId="m8314098763611656848gmail-stylestylebold12pt">
    <w:name w:val="m_8314098763611656848gmail-stylestylebold12pt"/>
    <w:basedOn w:val="DefaultParagraphFont"/>
    <w:rsid w:val="001F0A56"/>
  </w:style>
  <w:style w:type="character" w:customStyle="1" w:styleId="m8314098763611656848gmail-styleboldunderline">
    <w:name w:val="m_8314098763611656848gmail-styleboldunderline"/>
    <w:basedOn w:val="DefaultParagraphFont"/>
    <w:rsid w:val="001F0A56"/>
  </w:style>
  <w:style w:type="paragraph" w:customStyle="1" w:styleId="Spacer">
    <w:name w:val="Spacer"/>
    <w:basedOn w:val="Heading1"/>
    <w:link w:val="SpacerChar"/>
    <w:autoRedefine/>
    <w:uiPriority w:val="4"/>
    <w:qFormat/>
    <w:rsid w:val="001F0A5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F0A56"/>
    <w:rPr>
      <w:rFonts w:ascii="Georgia" w:eastAsiaTheme="majorEastAsia" w:hAnsi="Georgia" w:cstheme="majorBidi"/>
      <w:b/>
      <w:bCs/>
      <w:szCs w:val="32"/>
    </w:rPr>
  </w:style>
  <w:style w:type="paragraph" w:customStyle="1" w:styleId="msonormal0">
    <w:name w:val="msonormal"/>
    <w:basedOn w:val="Normal"/>
    <w:rsid w:val="001F0A5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F0A5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F0A56"/>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F0A56"/>
    <w:rPr>
      <w:rFonts w:ascii="Arial Narrow" w:hAnsi="Arial Narrow" w:cs="Times New Roman"/>
      <w:color w:val="000000"/>
      <w:sz w:val="16"/>
    </w:rPr>
  </w:style>
  <w:style w:type="character" w:customStyle="1" w:styleId="CiteReal0">
    <w:name w:val="CiteReal"/>
    <w:uiPriority w:val="1"/>
    <w:qFormat/>
    <w:rsid w:val="001F0A56"/>
    <w:rPr>
      <w:rFonts w:ascii="Arial" w:hAnsi="Arial"/>
      <w:b/>
      <w:sz w:val="24"/>
      <w:u w:val="single"/>
    </w:rPr>
  </w:style>
  <w:style w:type="character" w:customStyle="1" w:styleId="dropcap1">
    <w:name w:val="dropcap1"/>
    <w:rsid w:val="001F0A56"/>
  </w:style>
  <w:style w:type="paragraph" w:customStyle="1" w:styleId="Style31">
    <w:name w:val="Style31"/>
    <w:basedOn w:val="Normal"/>
    <w:uiPriority w:val="99"/>
    <w:rsid w:val="001F0A56"/>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F0A56"/>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F0A56"/>
    <w:pPr>
      <w:spacing w:line="200" w:lineRule="exact"/>
      <w:jc w:val="both"/>
    </w:pPr>
    <w:rPr>
      <w:rFonts w:ascii="Palatino Linotype" w:hAnsi="Palatino Linotype" w:cs="Palatino Linotype"/>
      <w:sz w:val="16"/>
    </w:rPr>
  </w:style>
  <w:style w:type="character" w:customStyle="1" w:styleId="FontStyle72">
    <w:name w:val="Font Style72"/>
    <w:uiPriority w:val="99"/>
    <w:rsid w:val="001F0A56"/>
    <w:rPr>
      <w:rFonts w:ascii="Cambria" w:hAnsi="Cambria" w:cs="Cambria" w:hint="default"/>
      <w:sz w:val="16"/>
      <w:szCs w:val="16"/>
    </w:rPr>
  </w:style>
  <w:style w:type="character" w:customStyle="1" w:styleId="FontStyle73">
    <w:name w:val="Font Style73"/>
    <w:uiPriority w:val="99"/>
    <w:rsid w:val="001F0A56"/>
    <w:rPr>
      <w:rFonts w:ascii="Cambria" w:hAnsi="Cambria" w:cs="Cambria" w:hint="default"/>
      <w:i/>
      <w:iCs/>
      <w:sz w:val="16"/>
      <w:szCs w:val="16"/>
    </w:rPr>
  </w:style>
  <w:style w:type="character" w:customStyle="1" w:styleId="UnderlinestyleChar2">
    <w:name w:val="Underline style Char2"/>
    <w:rsid w:val="001F0A56"/>
    <w:rPr>
      <w:sz w:val="22"/>
      <w:szCs w:val="24"/>
      <w:u w:val="single"/>
      <w:lang w:val="en-US" w:eastAsia="en-US" w:bidi="ar-SA"/>
    </w:rPr>
  </w:style>
  <w:style w:type="character" w:customStyle="1" w:styleId="FontStyle49">
    <w:name w:val="Font Style49"/>
    <w:uiPriority w:val="99"/>
    <w:rsid w:val="001F0A56"/>
    <w:rPr>
      <w:rFonts w:ascii="Cambria" w:hAnsi="Cambria" w:cs="Cambria"/>
      <w:sz w:val="20"/>
      <w:szCs w:val="20"/>
    </w:rPr>
  </w:style>
  <w:style w:type="character" w:customStyle="1" w:styleId="FontStyle50">
    <w:name w:val="Font Style50"/>
    <w:uiPriority w:val="99"/>
    <w:rsid w:val="001F0A5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F0A56"/>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F0A56"/>
    <w:rPr>
      <w:rFonts w:ascii="Cambria" w:eastAsia="Cambria" w:hAnsi="Cambria" w:cs="Cambria"/>
      <w:spacing w:val="-3"/>
      <w:sz w:val="16"/>
      <w:szCs w:val="20"/>
    </w:rPr>
  </w:style>
  <w:style w:type="character" w:customStyle="1" w:styleId="kn">
    <w:name w:val="kn"/>
    <w:basedOn w:val="DefaultParagraphFont"/>
    <w:rsid w:val="001F0A56"/>
  </w:style>
  <w:style w:type="character" w:customStyle="1" w:styleId="StyleStyleUnderlineUnderlineStyleBoldUnderlineIntenseEmphas">
    <w:name w:val="Style Style UnderlineUnderlineStyle Bold UnderlineIntense Emphas..."/>
    <w:basedOn w:val="DefaultParagraphFont"/>
    <w:rsid w:val="001F0A56"/>
    <w:rPr>
      <w:b/>
      <w:bCs/>
      <w:sz w:val="26"/>
      <w:u w:val="single"/>
    </w:rPr>
  </w:style>
  <w:style w:type="character" w:customStyle="1" w:styleId="articoloinside">
    <w:name w:val="articolo_inside"/>
    <w:rsid w:val="001F0A56"/>
  </w:style>
  <w:style w:type="paragraph" w:customStyle="1" w:styleId="pagetools">
    <w:name w:val="pagetools"/>
    <w:basedOn w:val="Normal"/>
    <w:rsid w:val="001F0A56"/>
    <w:pPr>
      <w:spacing w:before="100" w:beforeAutospacing="1" w:after="100" w:afterAutospacing="1"/>
    </w:pPr>
    <w:rPr>
      <w:rFonts w:ascii="Cambria" w:eastAsia="Cambria" w:hAnsi="Cambria"/>
      <w:sz w:val="24"/>
    </w:rPr>
  </w:style>
  <w:style w:type="character" w:customStyle="1" w:styleId="desc">
    <w:name w:val="desc"/>
    <w:basedOn w:val="DefaultParagraphFont"/>
    <w:rsid w:val="001F0A56"/>
  </w:style>
  <w:style w:type="character" w:customStyle="1" w:styleId="job">
    <w:name w:val="job"/>
    <w:basedOn w:val="DefaultParagraphFont"/>
    <w:rsid w:val="001F0A56"/>
  </w:style>
  <w:style w:type="character" w:customStyle="1" w:styleId="publisher">
    <w:name w:val="publisher"/>
    <w:basedOn w:val="DefaultParagraphFont"/>
    <w:rsid w:val="001F0A56"/>
  </w:style>
  <w:style w:type="character" w:customStyle="1" w:styleId="pubyear">
    <w:name w:val="pubyear"/>
    <w:basedOn w:val="DefaultParagraphFont"/>
    <w:rsid w:val="001F0A56"/>
  </w:style>
  <w:style w:type="character" w:customStyle="1" w:styleId="pubcity">
    <w:name w:val="pubcity"/>
    <w:basedOn w:val="DefaultParagraphFont"/>
    <w:rsid w:val="001F0A56"/>
  </w:style>
  <w:style w:type="character" w:customStyle="1" w:styleId="bodycontentlink">
    <w:name w:val="bodycontentlink"/>
    <w:basedOn w:val="DefaultParagraphFont"/>
    <w:rsid w:val="001F0A56"/>
  </w:style>
  <w:style w:type="paragraph" w:customStyle="1" w:styleId="C-Text">
    <w:name w:val="C-Text"/>
    <w:basedOn w:val="Normal"/>
    <w:rsid w:val="001F0A56"/>
    <w:pPr>
      <w:tabs>
        <w:tab w:val="num" w:pos="720"/>
      </w:tabs>
      <w:ind w:left="720" w:hanging="360"/>
    </w:pPr>
    <w:rPr>
      <w:rFonts w:ascii="Book Antiqua" w:hAnsi="Book Antiqua"/>
      <w:sz w:val="24"/>
    </w:rPr>
  </w:style>
  <w:style w:type="character" w:customStyle="1" w:styleId="ecdate">
    <w:name w:val="ec_date"/>
    <w:basedOn w:val="DefaultParagraphFont"/>
    <w:rsid w:val="001F0A56"/>
    <w:rPr>
      <w:rFonts w:ascii="Symbol" w:hAnsi="Symbol" w:hint="default"/>
      <w:sz w:val="20"/>
      <w:szCs w:val="20"/>
      <w:shd w:val="clear" w:color="auto" w:fill="FFFFFF"/>
    </w:rPr>
  </w:style>
  <w:style w:type="paragraph" w:customStyle="1" w:styleId="ecmsonormal">
    <w:name w:val="ec_msonormal"/>
    <w:basedOn w:val="Normal"/>
    <w:rsid w:val="001F0A56"/>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1F0A56"/>
  </w:style>
  <w:style w:type="character" w:customStyle="1" w:styleId="articleheadline">
    <w:name w:val="articleheadline"/>
    <w:basedOn w:val="DefaultParagraphFont"/>
    <w:rsid w:val="001F0A56"/>
  </w:style>
  <w:style w:type="paragraph" w:customStyle="1" w:styleId="u-intro">
    <w:name w:val="u-intro"/>
    <w:basedOn w:val="Normal"/>
    <w:rsid w:val="001F0A56"/>
    <w:pPr>
      <w:spacing w:before="100" w:beforeAutospacing="1" w:after="100" w:afterAutospacing="1"/>
    </w:pPr>
    <w:rPr>
      <w:rFonts w:ascii="Georgia" w:hAnsi="Georgia"/>
      <w:sz w:val="24"/>
    </w:rPr>
  </w:style>
  <w:style w:type="character" w:customStyle="1" w:styleId="u-byline">
    <w:name w:val="u-byline"/>
    <w:basedOn w:val="DefaultParagraphFont"/>
    <w:rsid w:val="001F0A56"/>
  </w:style>
  <w:style w:type="character" w:customStyle="1" w:styleId="articlebya">
    <w:name w:val="articleby_a"/>
    <w:basedOn w:val="DefaultParagraphFont"/>
    <w:rsid w:val="001F0A56"/>
  </w:style>
  <w:style w:type="character" w:customStyle="1" w:styleId="popupwinby">
    <w:name w:val="popupwinby"/>
    <w:basedOn w:val="DefaultParagraphFont"/>
    <w:rsid w:val="001F0A56"/>
  </w:style>
  <w:style w:type="character" w:customStyle="1" w:styleId="storyheader">
    <w:name w:val="storyheader"/>
    <w:basedOn w:val="DefaultParagraphFont"/>
    <w:rsid w:val="001F0A56"/>
  </w:style>
  <w:style w:type="character" w:customStyle="1" w:styleId="marron">
    <w:name w:val="marron"/>
    <w:basedOn w:val="DefaultParagraphFont"/>
    <w:rsid w:val="001F0A56"/>
  </w:style>
  <w:style w:type="paragraph" w:customStyle="1" w:styleId="StyleNormalWeb10pt">
    <w:name w:val="Style Normal (Web) + 10 pt"/>
    <w:basedOn w:val="NormalWeb"/>
    <w:next w:val="Normal"/>
    <w:rsid w:val="001F0A56"/>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1F0A56"/>
    <w:rPr>
      <w:szCs w:val="24"/>
      <w:lang w:val="en-US" w:eastAsia="en-US" w:bidi="ar-SA"/>
    </w:rPr>
  </w:style>
  <w:style w:type="paragraph" w:customStyle="1" w:styleId="TagCiteShells">
    <w:name w:val="Tag/Cite/Shells"/>
    <w:basedOn w:val="Normal"/>
    <w:rsid w:val="001F0A56"/>
    <w:rPr>
      <w:rFonts w:ascii="Georgia" w:hAnsi="Georgia"/>
      <w:b/>
      <w:sz w:val="16"/>
    </w:rPr>
  </w:style>
  <w:style w:type="paragraph" w:customStyle="1" w:styleId="DefinitionTerm">
    <w:name w:val="Definition Term"/>
    <w:basedOn w:val="Normal"/>
    <w:next w:val="Normal"/>
    <w:rsid w:val="001F0A56"/>
    <w:rPr>
      <w:rFonts w:ascii="Georgia" w:hAnsi="Georgia"/>
      <w:snapToGrid w:val="0"/>
      <w:sz w:val="24"/>
    </w:rPr>
  </w:style>
  <w:style w:type="character" w:customStyle="1" w:styleId="Style3CharChar">
    <w:name w:val="Style3 Char Char"/>
    <w:basedOn w:val="DefaultParagraphFont"/>
    <w:rsid w:val="001F0A5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F0A56"/>
    <w:pPr>
      <w:spacing w:after="60"/>
    </w:pPr>
    <w:rPr>
      <w:rFonts w:ascii="Georgia" w:eastAsia="Segoe UI" w:hAnsi="Georgia" w:cs="Cambria"/>
      <w:caps/>
      <w:sz w:val="20"/>
      <w:lang w:eastAsia="zh-CN"/>
    </w:rPr>
  </w:style>
  <w:style w:type="character" w:customStyle="1" w:styleId="NormalChar0">
    <w:name w:val="Normal Char"/>
    <w:basedOn w:val="DefaultParagraphFont"/>
    <w:rsid w:val="001F0A56"/>
    <w:rPr>
      <w:lang w:eastAsia="en-US"/>
    </w:rPr>
  </w:style>
  <w:style w:type="character" w:customStyle="1" w:styleId="BoldUnderlineChar2">
    <w:name w:val="Bold + Underline Char"/>
    <w:basedOn w:val="DefaultParagraphFont"/>
    <w:rsid w:val="001F0A5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F0A56"/>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1F0A56"/>
  </w:style>
  <w:style w:type="character" w:customStyle="1" w:styleId="CharacterStyle7">
    <w:name w:val="Character Style 7"/>
    <w:rsid w:val="001F0A56"/>
    <w:rPr>
      <w:rFonts w:ascii="Trebuchet MS" w:hAnsi="Trebuchet MS" w:cs="Trebuchet MS"/>
      <w:sz w:val="20"/>
      <w:szCs w:val="20"/>
      <w:u w:val="single"/>
    </w:rPr>
  </w:style>
  <w:style w:type="character" w:customStyle="1" w:styleId="StyleStyle4Char">
    <w:name w:val="Style Style4 + Char"/>
    <w:basedOn w:val="DefaultParagraphFont"/>
    <w:rsid w:val="001F0A5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F0A5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F0A56"/>
    <w:rPr>
      <w:rFonts w:ascii="Symbol" w:hAnsi="Symbol"/>
      <w:sz w:val="21"/>
      <w:szCs w:val="21"/>
      <w:u w:val="thick"/>
    </w:rPr>
  </w:style>
  <w:style w:type="character" w:customStyle="1" w:styleId="UnderlinedEvidenceCharChar">
    <w:name w:val="Underlined Evidence Char Char"/>
    <w:basedOn w:val="DefaultParagraphFont"/>
    <w:rsid w:val="001F0A56"/>
    <w:rPr>
      <w:rFonts w:ascii="Symbol" w:hAnsi="Symbol"/>
      <w:sz w:val="21"/>
      <w:szCs w:val="21"/>
      <w:u w:val="thick"/>
      <w:lang w:val="en-US" w:eastAsia="en-US" w:bidi="ar-SA"/>
    </w:rPr>
  </w:style>
  <w:style w:type="paragraph" w:customStyle="1" w:styleId="Cite8">
    <w:name w:val="Cite8"/>
    <w:basedOn w:val="Normal"/>
    <w:autoRedefine/>
    <w:qFormat/>
    <w:rsid w:val="001F0A56"/>
    <w:rPr>
      <w:rFonts w:ascii="Trebuchet MS" w:eastAsia="Verdana" w:hAnsi="Trebuchet MS" w:cs="Cambria"/>
      <w:sz w:val="16"/>
    </w:rPr>
  </w:style>
  <w:style w:type="paragraph" w:customStyle="1" w:styleId="8font">
    <w:name w:val="8font"/>
    <w:basedOn w:val="Normal"/>
    <w:next w:val="Normal"/>
    <w:autoRedefine/>
    <w:qFormat/>
    <w:rsid w:val="001F0A56"/>
    <w:rPr>
      <w:rFonts w:ascii="Georgia" w:eastAsia="Cambria Math" w:hAnsi="Georgia" w:cs="Cambria"/>
      <w:sz w:val="16"/>
      <w:szCs w:val="16"/>
    </w:rPr>
  </w:style>
  <w:style w:type="character" w:customStyle="1" w:styleId="NoterefInText">
    <w:name w:val="_NoterefInText"/>
    <w:uiPriority w:val="99"/>
    <w:rsid w:val="001F0A56"/>
    <w:rPr>
      <w:rFonts w:cs="AKDPE C+ Utopia"/>
      <w:color w:val="000000"/>
    </w:rPr>
  </w:style>
  <w:style w:type="character" w:customStyle="1" w:styleId="postauthor">
    <w:name w:val="postauthor"/>
    <w:basedOn w:val="DefaultParagraphFont"/>
    <w:rsid w:val="001F0A56"/>
  </w:style>
  <w:style w:type="paragraph" w:customStyle="1" w:styleId="notes-source-hasnotes">
    <w:name w:val="notes-source-hasnotes"/>
    <w:basedOn w:val="Normal"/>
    <w:rsid w:val="001F0A56"/>
    <w:pPr>
      <w:spacing w:before="100" w:beforeAutospacing="1" w:after="100" w:afterAutospacing="1"/>
    </w:pPr>
    <w:rPr>
      <w:sz w:val="16"/>
      <w:szCs w:val="20"/>
    </w:rPr>
  </w:style>
  <w:style w:type="character" w:customStyle="1" w:styleId="span">
    <w:name w:val="span"/>
    <w:basedOn w:val="DefaultParagraphFont"/>
    <w:rsid w:val="001F0A56"/>
  </w:style>
  <w:style w:type="character" w:customStyle="1" w:styleId="maintitle">
    <w:name w:val="maintitle"/>
    <w:basedOn w:val="DefaultParagraphFont"/>
    <w:rsid w:val="001F0A56"/>
  </w:style>
  <w:style w:type="character" w:customStyle="1" w:styleId="thirdparty-logo">
    <w:name w:val="thirdparty-logo"/>
    <w:basedOn w:val="DefaultParagraphFont"/>
    <w:rsid w:val="001F0A56"/>
  </w:style>
  <w:style w:type="character" w:customStyle="1" w:styleId="posted">
    <w:name w:val="posted"/>
    <w:basedOn w:val="DefaultParagraphFont"/>
    <w:rsid w:val="001F0A56"/>
  </w:style>
  <w:style w:type="character" w:customStyle="1" w:styleId="ticker">
    <w:name w:val="ticker"/>
    <w:basedOn w:val="DefaultParagraphFont"/>
    <w:rsid w:val="001F0A56"/>
  </w:style>
  <w:style w:type="paragraph" w:customStyle="1" w:styleId="articlemeta">
    <w:name w:val="articlemeta"/>
    <w:basedOn w:val="Normal"/>
    <w:rsid w:val="001F0A56"/>
    <w:pPr>
      <w:spacing w:before="100" w:beforeAutospacing="1" w:after="100" w:afterAutospacing="1"/>
    </w:pPr>
    <w:rPr>
      <w:sz w:val="16"/>
      <w:szCs w:val="20"/>
    </w:rPr>
  </w:style>
  <w:style w:type="character" w:customStyle="1" w:styleId="vcard">
    <w:name w:val="vcard"/>
    <w:basedOn w:val="DefaultParagraphFont"/>
    <w:rsid w:val="001F0A56"/>
  </w:style>
  <w:style w:type="character" w:customStyle="1" w:styleId="print-footnote">
    <w:name w:val="print-footnote"/>
    <w:basedOn w:val="DefaultParagraphFont"/>
    <w:rsid w:val="001F0A56"/>
  </w:style>
  <w:style w:type="character" w:customStyle="1" w:styleId="datestring">
    <w:name w:val="datestring"/>
    <w:basedOn w:val="DefaultParagraphFont"/>
    <w:rsid w:val="001F0A56"/>
  </w:style>
  <w:style w:type="paragraph" w:customStyle="1" w:styleId="noindent0">
    <w:name w:val="no_indent"/>
    <w:basedOn w:val="Normal"/>
    <w:rsid w:val="001F0A56"/>
    <w:pPr>
      <w:spacing w:before="100" w:beforeAutospacing="1" w:after="100" w:afterAutospacing="1"/>
    </w:pPr>
    <w:rPr>
      <w:sz w:val="16"/>
      <w:szCs w:val="20"/>
    </w:rPr>
  </w:style>
  <w:style w:type="character" w:customStyle="1" w:styleId="email">
    <w:name w:val="email"/>
    <w:basedOn w:val="DefaultParagraphFont"/>
    <w:rsid w:val="001F0A56"/>
  </w:style>
  <w:style w:type="paragraph" w:customStyle="1" w:styleId="left">
    <w:name w:val="left"/>
    <w:basedOn w:val="Normal"/>
    <w:rsid w:val="001F0A56"/>
    <w:pPr>
      <w:spacing w:before="100" w:beforeAutospacing="1" w:after="100" w:afterAutospacing="1"/>
    </w:pPr>
    <w:rPr>
      <w:sz w:val="16"/>
      <w:szCs w:val="20"/>
    </w:rPr>
  </w:style>
  <w:style w:type="paragraph" w:customStyle="1" w:styleId="right">
    <w:name w:val="right"/>
    <w:basedOn w:val="Normal"/>
    <w:rsid w:val="001F0A56"/>
    <w:pPr>
      <w:spacing w:before="100" w:beforeAutospacing="1" w:after="100" w:afterAutospacing="1"/>
    </w:pPr>
    <w:rPr>
      <w:sz w:val="16"/>
      <w:szCs w:val="20"/>
    </w:rPr>
  </w:style>
  <w:style w:type="character" w:customStyle="1" w:styleId="gptad">
    <w:name w:val="gptad"/>
    <w:basedOn w:val="DefaultParagraphFont"/>
    <w:rsid w:val="001F0A56"/>
  </w:style>
  <w:style w:type="paragraph" w:customStyle="1" w:styleId="creditpostedmodified">
    <w:name w:val="credit_posted_modified"/>
    <w:basedOn w:val="Normal"/>
    <w:rsid w:val="001F0A56"/>
    <w:pPr>
      <w:spacing w:before="100" w:beforeAutospacing="1" w:after="100" w:afterAutospacing="1"/>
    </w:pPr>
    <w:rPr>
      <w:sz w:val="16"/>
      <w:szCs w:val="20"/>
    </w:rPr>
  </w:style>
  <w:style w:type="character" w:customStyle="1" w:styleId="creditline">
    <w:name w:val="creditline"/>
    <w:basedOn w:val="DefaultParagraphFont"/>
    <w:rsid w:val="001F0A56"/>
  </w:style>
  <w:style w:type="character" w:customStyle="1" w:styleId="grd">
    <w:name w:val="grd"/>
    <w:basedOn w:val="DefaultParagraphFont"/>
    <w:rsid w:val="001F0A56"/>
  </w:style>
  <w:style w:type="paragraph" w:customStyle="1" w:styleId="hs-text-container">
    <w:name w:val="hs-text-container"/>
    <w:basedOn w:val="Normal"/>
    <w:rsid w:val="001F0A56"/>
    <w:pPr>
      <w:spacing w:before="100" w:beforeAutospacing="1" w:after="100" w:afterAutospacing="1"/>
    </w:pPr>
    <w:rPr>
      <w:sz w:val="16"/>
      <w:szCs w:val="20"/>
    </w:rPr>
  </w:style>
  <w:style w:type="character" w:customStyle="1" w:styleId="created">
    <w:name w:val="created"/>
    <w:basedOn w:val="DefaultParagraphFont"/>
    <w:rsid w:val="001F0A56"/>
  </w:style>
  <w:style w:type="character" w:customStyle="1" w:styleId="changed">
    <w:name w:val="changed"/>
    <w:basedOn w:val="DefaultParagraphFont"/>
    <w:rsid w:val="001F0A56"/>
  </w:style>
  <w:style w:type="character" w:customStyle="1" w:styleId="article-author-name">
    <w:name w:val="article-author-name"/>
    <w:basedOn w:val="DefaultParagraphFont"/>
    <w:rsid w:val="001F0A56"/>
  </w:style>
  <w:style w:type="character" w:customStyle="1" w:styleId="bioexcerpt">
    <w:name w:val="bio_excerpt"/>
    <w:basedOn w:val="DefaultParagraphFont"/>
    <w:rsid w:val="001F0A56"/>
  </w:style>
  <w:style w:type="character" w:customStyle="1" w:styleId="commentcount">
    <w:name w:val="comment_count"/>
    <w:basedOn w:val="DefaultParagraphFont"/>
    <w:rsid w:val="001F0A56"/>
  </w:style>
  <w:style w:type="character" w:customStyle="1" w:styleId="searchtermshighlighted">
    <w:name w:val="searchtermshighlighted"/>
    <w:basedOn w:val="DefaultParagraphFont"/>
    <w:rsid w:val="001F0A56"/>
  </w:style>
  <w:style w:type="character" w:customStyle="1" w:styleId="contributornametrigger">
    <w:name w:val="contributornametrigger"/>
    <w:basedOn w:val="DefaultParagraphFont"/>
    <w:rsid w:val="001F0A56"/>
  </w:style>
  <w:style w:type="character" w:customStyle="1" w:styleId="bylinepipe">
    <w:name w:val="bylinepipe"/>
    <w:basedOn w:val="DefaultParagraphFont"/>
    <w:rsid w:val="001F0A56"/>
  </w:style>
  <w:style w:type="character" w:customStyle="1" w:styleId="lucenesearchresulturlb">
    <w:name w:val="lucene_search_result_url_b"/>
    <w:basedOn w:val="DefaultParagraphFont"/>
    <w:rsid w:val="001F0A56"/>
  </w:style>
  <w:style w:type="character" w:customStyle="1" w:styleId="faculty-title">
    <w:name w:val="faculty-title"/>
    <w:basedOn w:val="DefaultParagraphFont"/>
    <w:rsid w:val="001F0A56"/>
  </w:style>
  <w:style w:type="character" w:customStyle="1" w:styleId="count">
    <w:name w:val="count"/>
    <w:basedOn w:val="DefaultParagraphFont"/>
    <w:rsid w:val="001F0A56"/>
  </w:style>
  <w:style w:type="character" w:customStyle="1" w:styleId="volume">
    <w:name w:val="volume"/>
    <w:basedOn w:val="DefaultParagraphFont"/>
    <w:rsid w:val="001F0A56"/>
  </w:style>
  <w:style w:type="character" w:customStyle="1" w:styleId="issue">
    <w:name w:val="issue"/>
    <w:basedOn w:val="DefaultParagraphFont"/>
    <w:rsid w:val="001F0A56"/>
  </w:style>
  <w:style w:type="character" w:customStyle="1" w:styleId="pages">
    <w:name w:val="pages"/>
    <w:basedOn w:val="DefaultParagraphFont"/>
    <w:rsid w:val="001F0A56"/>
  </w:style>
  <w:style w:type="character" w:customStyle="1" w:styleId="field-content">
    <w:name w:val="field-content"/>
    <w:basedOn w:val="DefaultParagraphFont"/>
    <w:rsid w:val="001F0A56"/>
  </w:style>
  <w:style w:type="character" w:customStyle="1" w:styleId="person">
    <w:name w:val="person"/>
    <w:basedOn w:val="DefaultParagraphFont"/>
    <w:rsid w:val="001F0A56"/>
  </w:style>
  <w:style w:type="character" w:customStyle="1" w:styleId="corresponding">
    <w:name w:val="corresponding"/>
    <w:basedOn w:val="DefaultParagraphFont"/>
    <w:rsid w:val="001F0A56"/>
  </w:style>
  <w:style w:type="character" w:customStyle="1" w:styleId="entry-date">
    <w:name w:val="entry-date"/>
    <w:basedOn w:val="DefaultParagraphFont"/>
    <w:rsid w:val="001F0A56"/>
  </w:style>
  <w:style w:type="paragraph" w:customStyle="1" w:styleId="entry-meta">
    <w:name w:val="entry-meta"/>
    <w:basedOn w:val="Normal"/>
    <w:rsid w:val="001F0A56"/>
    <w:pPr>
      <w:spacing w:before="100" w:beforeAutospacing="1" w:after="100" w:afterAutospacing="1"/>
    </w:pPr>
    <w:rPr>
      <w:sz w:val="16"/>
      <w:szCs w:val="20"/>
    </w:rPr>
  </w:style>
  <w:style w:type="character" w:customStyle="1" w:styleId="post-time">
    <w:name w:val="post-time"/>
    <w:basedOn w:val="DefaultParagraphFont"/>
    <w:rsid w:val="001F0A56"/>
  </w:style>
  <w:style w:type="character" w:customStyle="1" w:styleId="post-category">
    <w:name w:val="post-category"/>
    <w:basedOn w:val="DefaultParagraphFont"/>
    <w:rsid w:val="001F0A56"/>
  </w:style>
  <w:style w:type="character" w:customStyle="1" w:styleId="post-author">
    <w:name w:val="post-author"/>
    <w:basedOn w:val="DefaultParagraphFont"/>
    <w:rsid w:val="001F0A56"/>
  </w:style>
  <w:style w:type="character" w:customStyle="1" w:styleId="A10">
    <w:name w:val="A10"/>
    <w:uiPriority w:val="99"/>
    <w:rsid w:val="001F0A56"/>
    <w:rPr>
      <w:rFonts w:cs="MS Mincho"/>
      <w:color w:val="000000"/>
      <w:sz w:val="11"/>
      <w:szCs w:val="11"/>
    </w:rPr>
  </w:style>
  <w:style w:type="paragraph" w:customStyle="1" w:styleId="Pa10">
    <w:name w:val="Pa10"/>
    <w:basedOn w:val="Default"/>
    <w:next w:val="Default"/>
    <w:uiPriority w:val="99"/>
    <w:rsid w:val="001F0A5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F0A56"/>
    <w:pPr>
      <w:widowControl w:val="0"/>
      <w:spacing w:line="241" w:lineRule="atLeast"/>
    </w:pPr>
    <w:rPr>
      <w:rFonts w:ascii="Verdana" w:eastAsiaTheme="minorEastAsia" w:hAnsi="Verdana" w:cs="Cambria"/>
      <w:color w:val="auto"/>
    </w:rPr>
  </w:style>
  <w:style w:type="character" w:customStyle="1" w:styleId="A9">
    <w:name w:val="A9"/>
    <w:uiPriority w:val="99"/>
    <w:rsid w:val="001F0A56"/>
    <w:rPr>
      <w:rFonts w:cs="MS Mincho"/>
      <w:color w:val="000000"/>
      <w:sz w:val="14"/>
      <w:szCs w:val="14"/>
    </w:rPr>
  </w:style>
  <w:style w:type="paragraph" w:customStyle="1" w:styleId="articledetails">
    <w:name w:val="articledetails"/>
    <w:basedOn w:val="Normal"/>
    <w:rsid w:val="001F0A56"/>
    <w:pPr>
      <w:spacing w:before="100" w:beforeAutospacing="1" w:after="100" w:afterAutospacing="1"/>
    </w:pPr>
    <w:rPr>
      <w:sz w:val="16"/>
      <w:szCs w:val="20"/>
    </w:rPr>
  </w:style>
  <w:style w:type="character" w:customStyle="1" w:styleId="posted-and-updated">
    <w:name w:val="posted-and-updated"/>
    <w:basedOn w:val="DefaultParagraphFont"/>
    <w:rsid w:val="001F0A56"/>
  </w:style>
  <w:style w:type="paragraph" w:customStyle="1" w:styleId="aff">
    <w:name w:val="aff"/>
    <w:basedOn w:val="Normal"/>
    <w:rsid w:val="001F0A56"/>
    <w:pPr>
      <w:spacing w:before="100" w:beforeAutospacing="1" w:after="100" w:afterAutospacing="1"/>
    </w:pPr>
    <w:rPr>
      <w:sz w:val="16"/>
      <w:szCs w:val="20"/>
    </w:rPr>
  </w:style>
  <w:style w:type="character" w:customStyle="1" w:styleId="entry-author">
    <w:name w:val="entry-author"/>
    <w:basedOn w:val="DefaultParagraphFont"/>
    <w:rsid w:val="001F0A56"/>
  </w:style>
  <w:style w:type="character" w:customStyle="1" w:styleId="entry-author-name">
    <w:name w:val="entry-author-name"/>
    <w:basedOn w:val="DefaultParagraphFont"/>
    <w:rsid w:val="001F0A56"/>
  </w:style>
  <w:style w:type="character" w:customStyle="1" w:styleId="arial11">
    <w:name w:val="arial_11"/>
    <w:basedOn w:val="DefaultParagraphFont"/>
    <w:rsid w:val="001F0A56"/>
  </w:style>
  <w:style w:type="character" w:customStyle="1" w:styleId="contrib-degrees">
    <w:name w:val="contrib-degrees"/>
    <w:basedOn w:val="DefaultParagraphFont"/>
    <w:rsid w:val="001F0A56"/>
  </w:style>
  <w:style w:type="character" w:customStyle="1" w:styleId="contrib-on-behalf-of">
    <w:name w:val="contrib-on-behalf-of"/>
    <w:basedOn w:val="DefaultParagraphFont"/>
    <w:rsid w:val="001F0A56"/>
  </w:style>
  <w:style w:type="character" w:customStyle="1" w:styleId="pubtime">
    <w:name w:val="pubtime"/>
    <w:basedOn w:val="DefaultParagraphFont"/>
    <w:rsid w:val="001F0A56"/>
  </w:style>
  <w:style w:type="character" w:customStyle="1" w:styleId="time">
    <w:name w:val="time"/>
    <w:basedOn w:val="DefaultParagraphFont"/>
    <w:rsid w:val="001F0A56"/>
  </w:style>
  <w:style w:type="character" w:customStyle="1" w:styleId="fbcommentscount">
    <w:name w:val="fb_comments_count"/>
    <w:basedOn w:val="DefaultParagraphFont"/>
    <w:rsid w:val="001F0A56"/>
  </w:style>
  <w:style w:type="character" w:customStyle="1" w:styleId="stsharethiscustom">
    <w:name w:val="st_sharethis_custom"/>
    <w:basedOn w:val="DefaultParagraphFont"/>
    <w:rsid w:val="001F0A56"/>
  </w:style>
  <w:style w:type="paragraph" w:customStyle="1" w:styleId="permalinkable">
    <w:name w:val="permalinkable"/>
    <w:basedOn w:val="Normal"/>
    <w:rsid w:val="001F0A56"/>
    <w:pPr>
      <w:spacing w:before="100" w:beforeAutospacing="1" w:after="100" w:afterAutospacing="1"/>
    </w:pPr>
    <w:rPr>
      <w:sz w:val="16"/>
      <w:szCs w:val="20"/>
    </w:rPr>
  </w:style>
  <w:style w:type="character" w:customStyle="1" w:styleId="post-date">
    <w:name w:val="post-date"/>
    <w:basedOn w:val="DefaultParagraphFont"/>
    <w:rsid w:val="001F0A56"/>
  </w:style>
  <w:style w:type="character" w:customStyle="1" w:styleId="link-external">
    <w:name w:val="link-external"/>
    <w:basedOn w:val="DefaultParagraphFont"/>
    <w:rsid w:val="001F0A56"/>
  </w:style>
  <w:style w:type="character" w:customStyle="1" w:styleId="articleauthor">
    <w:name w:val="article_author"/>
    <w:basedOn w:val="DefaultParagraphFont"/>
    <w:rsid w:val="001F0A56"/>
  </w:style>
  <w:style w:type="character" w:customStyle="1" w:styleId="articleissue">
    <w:name w:val="article_issue"/>
    <w:basedOn w:val="DefaultParagraphFont"/>
    <w:rsid w:val="001F0A56"/>
  </w:style>
  <w:style w:type="character" w:customStyle="1" w:styleId="a-size-large">
    <w:name w:val="a-size-large"/>
    <w:basedOn w:val="DefaultParagraphFont"/>
    <w:rsid w:val="001F0A56"/>
  </w:style>
  <w:style w:type="character" w:customStyle="1" w:styleId="a-size-medium">
    <w:name w:val="a-size-medium"/>
    <w:basedOn w:val="DefaultParagraphFont"/>
    <w:rsid w:val="001F0A56"/>
  </w:style>
  <w:style w:type="character" w:customStyle="1" w:styleId="contribution">
    <w:name w:val="contribution"/>
    <w:basedOn w:val="DefaultParagraphFont"/>
    <w:rsid w:val="001F0A56"/>
  </w:style>
  <w:style w:type="character" w:customStyle="1" w:styleId="a-color-secondary">
    <w:name w:val="a-color-secondary"/>
    <w:basedOn w:val="DefaultParagraphFont"/>
    <w:rsid w:val="001F0A56"/>
  </w:style>
  <w:style w:type="paragraph" w:customStyle="1" w:styleId="sbyline">
    <w:name w:val="sbyline"/>
    <w:basedOn w:val="Normal"/>
    <w:rsid w:val="001F0A56"/>
    <w:pPr>
      <w:spacing w:before="100" w:beforeAutospacing="1" w:after="100" w:afterAutospacing="1"/>
    </w:pPr>
    <w:rPr>
      <w:sz w:val="16"/>
      <w:szCs w:val="20"/>
    </w:rPr>
  </w:style>
  <w:style w:type="character" w:customStyle="1" w:styleId="ui-author">
    <w:name w:val="ui-author"/>
    <w:basedOn w:val="DefaultParagraphFont"/>
    <w:rsid w:val="001F0A56"/>
  </w:style>
  <w:style w:type="character" w:customStyle="1" w:styleId="ui-staffline">
    <w:name w:val="ui-staffline"/>
    <w:basedOn w:val="DefaultParagraphFont"/>
    <w:rsid w:val="001F0A56"/>
  </w:style>
  <w:style w:type="paragraph" w:customStyle="1" w:styleId="promotion-tag-p">
    <w:name w:val="promotion-tag-p"/>
    <w:basedOn w:val="Normal"/>
    <w:rsid w:val="001F0A56"/>
    <w:pPr>
      <w:spacing w:before="100" w:beforeAutospacing="1" w:after="100" w:afterAutospacing="1"/>
    </w:pPr>
    <w:rPr>
      <w:sz w:val="16"/>
      <w:szCs w:val="20"/>
    </w:rPr>
  </w:style>
  <w:style w:type="paragraph" w:customStyle="1" w:styleId="heading">
    <w:name w:val="heading"/>
    <w:basedOn w:val="Normal"/>
    <w:rsid w:val="001F0A56"/>
    <w:pPr>
      <w:spacing w:before="100" w:beforeAutospacing="1" w:after="100" w:afterAutospacing="1"/>
    </w:pPr>
    <w:rPr>
      <w:sz w:val="16"/>
      <w:szCs w:val="20"/>
    </w:rPr>
  </w:style>
  <w:style w:type="character" w:customStyle="1" w:styleId="value">
    <w:name w:val="value"/>
    <w:basedOn w:val="DefaultParagraphFont"/>
    <w:rsid w:val="001F0A56"/>
  </w:style>
  <w:style w:type="character" w:customStyle="1" w:styleId="specialissuelabel">
    <w:name w:val="specialissuelabel"/>
    <w:basedOn w:val="DefaultParagraphFont"/>
    <w:rsid w:val="001F0A56"/>
  </w:style>
  <w:style w:type="character" w:customStyle="1" w:styleId="referencediv">
    <w:name w:val="referencediv"/>
    <w:basedOn w:val="DefaultParagraphFont"/>
    <w:rsid w:val="001F0A56"/>
  </w:style>
  <w:style w:type="character" w:customStyle="1" w:styleId="wp-smiley">
    <w:name w:val="wp-smiley"/>
    <w:basedOn w:val="DefaultParagraphFont"/>
    <w:rsid w:val="001F0A56"/>
  </w:style>
  <w:style w:type="character" w:customStyle="1" w:styleId="meta-prep">
    <w:name w:val="meta-prep"/>
    <w:basedOn w:val="DefaultParagraphFont"/>
    <w:rsid w:val="001F0A56"/>
  </w:style>
  <w:style w:type="character" w:customStyle="1" w:styleId="artjournal">
    <w:name w:val="art_journal"/>
    <w:basedOn w:val="DefaultParagraphFont"/>
    <w:rsid w:val="001F0A56"/>
  </w:style>
  <w:style w:type="character" w:customStyle="1" w:styleId="artdatevolumeissuepart">
    <w:name w:val="art_datevolumeissuepart"/>
    <w:basedOn w:val="DefaultParagraphFont"/>
    <w:rsid w:val="001F0A56"/>
  </w:style>
  <w:style w:type="character" w:customStyle="1" w:styleId="artpages">
    <w:name w:val="art_pages"/>
    <w:basedOn w:val="DefaultParagraphFont"/>
    <w:rsid w:val="001F0A56"/>
  </w:style>
  <w:style w:type="character" w:customStyle="1" w:styleId="singlehighlightclass">
    <w:name w:val="single_highlight_class"/>
    <w:basedOn w:val="DefaultParagraphFont"/>
    <w:rsid w:val="001F0A56"/>
  </w:style>
  <w:style w:type="character" w:customStyle="1" w:styleId="degree">
    <w:name w:val="degree"/>
    <w:basedOn w:val="DefaultParagraphFont"/>
    <w:rsid w:val="001F0A56"/>
  </w:style>
  <w:style w:type="character" w:customStyle="1" w:styleId="major">
    <w:name w:val="major"/>
    <w:basedOn w:val="DefaultParagraphFont"/>
    <w:rsid w:val="001F0A56"/>
  </w:style>
  <w:style w:type="character" w:customStyle="1" w:styleId="authors">
    <w:name w:val="authors"/>
    <w:basedOn w:val="DefaultParagraphFont"/>
    <w:rsid w:val="001F0A56"/>
  </w:style>
  <w:style w:type="character" w:customStyle="1" w:styleId="views">
    <w:name w:val="views"/>
    <w:basedOn w:val="DefaultParagraphFont"/>
    <w:rsid w:val="001F0A56"/>
  </w:style>
  <w:style w:type="character" w:customStyle="1" w:styleId="stmainservices">
    <w:name w:val="stmainservices"/>
    <w:basedOn w:val="DefaultParagraphFont"/>
    <w:rsid w:val="001F0A56"/>
  </w:style>
  <w:style w:type="character" w:customStyle="1" w:styleId="stbubblehcount">
    <w:name w:val="stbubble_hcount"/>
    <w:basedOn w:val="DefaultParagraphFont"/>
    <w:rsid w:val="001F0A56"/>
  </w:style>
  <w:style w:type="paragraph" w:customStyle="1" w:styleId="Document">
    <w:name w:val="_Document"/>
    <w:basedOn w:val="Default"/>
    <w:next w:val="Default"/>
    <w:uiPriority w:val="99"/>
    <w:rsid w:val="001F0A5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F0A5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F0A56"/>
    <w:pPr>
      <w:widowControl w:val="0"/>
    </w:pPr>
    <w:rPr>
      <w:rFonts w:ascii="AKDPE C+ Utopia" w:eastAsiaTheme="minorEastAsia" w:hAnsi="AKDPE C+ Utopia" w:cs="Cambria"/>
      <w:color w:val="auto"/>
    </w:rPr>
  </w:style>
  <w:style w:type="paragraph" w:customStyle="1" w:styleId="collapsed-hide">
    <w:name w:val="collapsed-hide"/>
    <w:basedOn w:val="Normal"/>
    <w:rsid w:val="001F0A56"/>
    <w:pPr>
      <w:spacing w:before="100" w:beforeAutospacing="1" w:after="100" w:afterAutospacing="1"/>
    </w:pPr>
    <w:rPr>
      <w:sz w:val="16"/>
      <w:szCs w:val="20"/>
    </w:rPr>
  </w:style>
  <w:style w:type="paragraph" w:customStyle="1" w:styleId="Pa7">
    <w:name w:val="Pa7"/>
    <w:basedOn w:val="Default"/>
    <w:next w:val="Default"/>
    <w:uiPriority w:val="99"/>
    <w:rsid w:val="001F0A56"/>
    <w:pPr>
      <w:widowControl w:val="0"/>
      <w:spacing w:line="211" w:lineRule="atLeast"/>
    </w:pPr>
    <w:rPr>
      <w:rFonts w:ascii="Courier New" w:eastAsiaTheme="minorEastAsia" w:hAnsi="Courier New" w:cs="Cambria"/>
      <w:color w:val="auto"/>
    </w:rPr>
  </w:style>
  <w:style w:type="paragraph" w:customStyle="1" w:styleId="odd">
    <w:name w:val="odd"/>
    <w:basedOn w:val="Normal"/>
    <w:rsid w:val="001F0A56"/>
    <w:pPr>
      <w:spacing w:before="100" w:beforeAutospacing="1" w:after="100" w:afterAutospacing="1"/>
    </w:pPr>
    <w:rPr>
      <w:sz w:val="16"/>
      <w:szCs w:val="20"/>
    </w:rPr>
  </w:style>
  <w:style w:type="character" w:customStyle="1" w:styleId="article-date">
    <w:name w:val="article-date"/>
    <w:basedOn w:val="DefaultParagraphFont"/>
    <w:rsid w:val="001F0A56"/>
  </w:style>
  <w:style w:type="character" w:customStyle="1" w:styleId="article-author">
    <w:name w:val="article-author"/>
    <w:basedOn w:val="DefaultParagraphFont"/>
    <w:rsid w:val="001F0A56"/>
  </w:style>
  <w:style w:type="character" w:customStyle="1" w:styleId="tolocaltime">
    <w:name w:val="tolocaltime"/>
    <w:basedOn w:val="DefaultParagraphFont"/>
    <w:rsid w:val="001F0A56"/>
  </w:style>
  <w:style w:type="character" w:customStyle="1" w:styleId="pb-byline">
    <w:name w:val="pb-byline"/>
    <w:basedOn w:val="DefaultParagraphFont"/>
    <w:rsid w:val="001F0A56"/>
  </w:style>
  <w:style w:type="character" w:customStyle="1" w:styleId="pb-timestamp">
    <w:name w:val="pb-timestamp"/>
    <w:basedOn w:val="DefaultParagraphFont"/>
    <w:rsid w:val="001F0A56"/>
  </w:style>
  <w:style w:type="paragraph" w:customStyle="1" w:styleId="Pa8">
    <w:name w:val="Pa8"/>
    <w:basedOn w:val="Default"/>
    <w:next w:val="Default"/>
    <w:uiPriority w:val="99"/>
    <w:rsid w:val="001F0A5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F0A5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F0A56"/>
  </w:style>
  <w:style w:type="character" w:customStyle="1" w:styleId="even">
    <w:name w:val="even"/>
    <w:basedOn w:val="DefaultParagraphFont"/>
    <w:rsid w:val="001F0A56"/>
  </w:style>
  <w:style w:type="paragraph" w:customStyle="1" w:styleId="volissue">
    <w:name w:val="volissue"/>
    <w:basedOn w:val="Normal"/>
    <w:rsid w:val="001F0A56"/>
    <w:pPr>
      <w:spacing w:before="100" w:beforeAutospacing="1" w:after="100" w:afterAutospacing="1"/>
    </w:pPr>
    <w:rPr>
      <w:sz w:val="16"/>
      <w:szCs w:val="20"/>
    </w:rPr>
  </w:style>
  <w:style w:type="character" w:customStyle="1" w:styleId="view-count">
    <w:name w:val="view-count"/>
    <w:basedOn w:val="DefaultParagraphFont"/>
    <w:rsid w:val="001F0A56"/>
  </w:style>
  <w:style w:type="character" w:customStyle="1" w:styleId="tChar">
    <w:name w:val="t Char"/>
    <w:rsid w:val="001F0A56"/>
    <w:rPr>
      <w:rFonts w:ascii="Georgia" w:eastAsia="Times New Roman" w:hAnsi="Georgia" w:cs="Calibri"/>
      <w:b/>
      <w:lang w:val="x-none" w:eastAsia="x-none"/>
    </w:rPr>
  </w:style>
  <w:style w:type="paragraph" w:customStyle="1" w:styleId="BoldUnderlineChar20">
    <w:name w:val="BoldUnderline Char2"/>
    <w:link w:val="BoldUnderlineChar2Char"/>
    <w:rsid w:val="001F0A5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F0A56"/>
    <w:rPr>
      <w:rFonts w:ascii="Times New Roman" w:eastAsia="Times New Roman" w:hAnsi="Times New Roman" w:cs="Times New Roman"/>
      <w:b/>
      <w:sz w:val="20"/>
      <w:u w:val="single"/>
    </w:rPr>
  </w:style>
  <w:style w:type="character" w:customStyle="1" w:styleId="UnderlineCharChar4">
    <w:name w:val="Underline Char Char4"/>
    <w:rsid w:val="001F0A56"/>
    <w:rPr>
      <w:szCs w:val="24"/>
      <w:u w:val="single"/>
      <w:lang w:val="en-US" w:eastAsia="en-US" w:bidi="ar-SA"/>
    </w:rPr>
  </w:style>
  <w:style w:type="character" w:customStyle="1" w:styleId="BoldUnderlineCharChar3">
    <w:name w:val="BoldUnderline Char Char3"/>
    <w:rsid w:val="001F0A56"/>
    <w:rPr>
      <w:b/>
      <w:szCs w:val="24"/>
      <w:u w:val="single"/>
      <w:lang w:val="en-US" w:eastAsia="en-US" w:bidi="ar-SA"/>
    </w:rPr>
  </w:style>
  <w:style w:type="character" w:customStyle="1" w:styleId="BoldUnderlineCharChar2">
    <w:name w:val="BoldUnderline Char Char2"/>
    <w:rsid w:val="001F0A56"/>
    <w:rPr>
      <w:b/>
      <w:szCs w:val="24"/>
      <w:u w:val="single"/>
      <w:lang w:val="en-US" w:eastAsia="en-US" w:bidi="ar-SA"/>
    </w:rPr>
  </w:style>
  <w:style w:type="paragraph" w:customStyle="1" w:styleId="UnderlineCard0">
    <w:name w:val="UnderlineCard"/>
    <w:basedOn w:val="Heading3"/>
    <w:link w:val="UnderlineCardChar"/>
    <w:qFormat/>
    <w:rsid w:val="001F0A56"/>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1F0A56"/>
    <w:rPr>
      <w:rFonts w:ascii="Georgia" w:eastAsia="Calibri" w:hAnsi="Georgia" w:cs="Times New Roman"/>
      <w:sz w:val="20"/>
      <w:szCs w:val="20"/>
      <w:u w:val="single"/>
      <w:lang w:val="x-none" w:eastAsia="x-none"/>
    </w:rPr>
  </w:style>
  <w:style w:type="character" w:customStyle="1" w:styleId="5Notunderlined">
    <w:name w:val="5 Not underlined"/>
    <w:rsid w:val="001F0A56"/>
    <w:rPr>
      <w:rFonts w:ascii="Times New Roman" w:hAnsi="Times New Roman"/>
      <w:sz w:val="16"/>
    </w:rPr>
  </w:style>
  <w:style w:type="character" w:customStyle="1" w:styleId="volume-issue">
    <w:name w:val="volume-issue"/>
    <w:rsid w:val="001F0A56"/>
    <w:rPr>
      <w:rFonts w:cs="Times New Roman"/>
    </w:rPr>
  </w:style>
  <w:style w:type="character" w:customStyle="1" w:styleId="i">
    <w:name w:val="i"/>
    <w:basedOn w:val="DefaultParagraphFont"/>
    <w:uiPriority w:val="99"/>
    <w:rsid w:val="001F0A56"/>
  </w:style>
  <w:style w:type="character" w:customStyle="1" w:styleId="storytext">
    <w:name w:val="storytext"/>
    <w:basedOn w:val="DefaultParagraphFont"/>
    <w:rsid w:val="001F0A56"/>
  </w:style>
  <w:style w:type="character" w:customStyle="1" w:styleId="heading3char0">
    <w:name w:val="heading3char"/>
    <w:rsid w:val="001F0A56"/>
  </w:style>
  <w:style w:type="character" w:customStyle="1" w:styleId="boldness1">
    <w:name w:val="boldness1"/>
    <w:rsid w:val="001F0A56"/>
  </w:style>
  <w:style w:type="paragraph" w:customStyle="1" w:styleId="Cardd">
    <w:name w:val="Cardd"/>
    <w:basedOn w:val="Normal"/>
    <w:uiPriority w:val="4"/>
    <w:qFormat/>
    <w:rsid w:val="001F0A56"/>
    <w:pPr>
      <w:ind w:left="288" w:right="288"/>
    </w:pPr>
    <w:rPr>
      <w:rFonts w:ascii="Georgia" w:hAnsi="Georgia"/>
      <w:sz w:val="16"/>
    </w:rPr>
  </w:style>
  <w:style w:type="paragraph" w:customStyle="1" w:styleId="document0">
    <w:name w:val="document"/>
    <w:basedOn w:val="Normal"/>
    <w:rsid w:val="001F0A56"/>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1F0A56"/>
  </w:style>
  <w:style w:type="character" w:customStyle="1" w:styleId="a2">
    <w:name w:val="_"/>
    <w:basedOn w:val="DefaultParagraphFont"/>
    <w:rsid w:val="001F0A56"/>
  </w:style>
  <w:style w:type="paragraph" w:customStyle="1" w:styleId="Shrink6">
    <w:name w:val="Shrink 6"/>
    <w:basedOn w:val="Normal"/>
    <w:qFormat/>
    <w:rsid w:val="001F0A56"/>
    <w:rPr>
      <w:rFonts w:ascii="Georgia" w:eastAsia="Calibri" w:hAnsi="Georgia" w:cs="Times New Roman"/>
      <w:sz w:val="12"/>
    </w:rPr>
  </w:style>
  <w:style w:type="character" w:customStyle="1" w:styleId="messagecontent">
    <w:name w:val="message_content"/>
    <w:rsid w:val="001F0A56"/>
  </w:style>
  <w:style w:type="character" w:customStyle="1" w:styleId="StyleUnderlineChar">
    <w:name w:val="Style Underline Char"/>
    <w:basedOn w:val="DefaultParagraphFont"/>
    <w:rsid w:val="001F0A5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F0A5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F0A56"/>
    <w:rPr>
      <w:rFonts w:ascii="Georgia" w:eastAsia="Times New Roman" w:hAnsi="Georgia" w:cs="Arial"/>
      <w:b/>
      <w:bCs/>
      <w:kern w:val="32"/>
      <w:szCs w:val="32"/>
      <w:u w:val="single"/>
    </w:rPr>
  </w:style>
  <w:style w:type="character" w:customStyle="1" w:styleId="twelptblackblack1">
    <w:name w:val="twelptblackblack1"/>
    <w:basedOn w:val="DefaultParagraphFont"/>
    <w:rsid w:val="001F0A56"/>
    <w:rPr>
      <w:rFonts w:ascii="Verdana" w:hAnsi="Verdana" w:hint="default"/>
      <w:color w:val="000000"/>
      <w:sz w:val="16"/>
      <w:szCs w:val="16"/>
    </w:rPr>
  </w:style>
  <w:style w:type="character" w:customStyle="1" w:styleId="Heading3CharCharCharChar1">
    <w:name w:val="Heading 3 Char Char Char Char1"/>
    <w:rsid w:val="001F0A56"/>
    <w:rPr>
      <w:rFonts w:cs="Arial"/>
      <w:bCs/>
      <w:szCs w:val="26"/>
      <w:u w:val="single"/>
      <w:lang w:val="en-US" w:eastAsia="en-US" w:bidi="ar-SA"/>
    </w:rPr>
  </w:style>
  <w:style w:type="paragraph" w:customStyle="1" w:styleId="conintrotext">
    <w:name w:val="conintrotext"/>
    <w:basedOn w:val="Normal"/>
    <w:uiPriority w:val="99"/>
    <w:rsid w:val="001F0A56"/>
    <w:pPr>
      <w:spacing w:before="100" w:beforeAutospacing="1" w:after="100" w:afterAutospacing="1"/>
    </w:pPr>
    <w:rPr>
      <w:rFonts w:ascii="Georgia" w:eastAsia="Times New Roman" w:hAnsi="Georgia"/>
      <w:sz w:val="24"/>
    </w:rPr>
  </w:style>
  <w:style w:type="character" w:customStyle="1" w:styleId="comment-body">
    <w:name w:val="comment-body"/>
    <w:rsid w:val="001F0A56"/>
  </w:style>
  <w:style w:type="character" w:customStyle="1" w:styleId="UnderlineCharCharChar1">
    <w:name w:val="Underline Char Char Char1"/>
    <w:rsid w:val="001F0A5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F0A5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F0A56"/>
    <w:rPr>
      <w:rFonts w:asciiTheme="minorHAnsi" w:eastAsia="MS Mincho" w:hAnsiTheme="minorHAnsi"/>
      <w:b/>
      <w:sz w:val="24"/>
      <w:u w:val="single"/>
    </w:rPr>
  </w:style>
  <w:style w:type="character" w:customStyle="1" w:styleId="mw-headline">
    <w:name w:val="mw-headline"/>
    <w:rsid w:val="001F0A56"/>
  </w:style>
  <w:style w:type="character" w:customStyle="1" w:styleId="flagicon">
    <w:name w:val="flagicon"/>
    <w:rsid w:val="001F0A56"/>
  </w:style>
  <w:style w:type="paragraph" w:customStyle="1" w:styleId="assert">
    <w:name w:val="assert"/>
    <w:basedOn w:val="Normal"/>
    <w:uiPriority w:val="99"/>
    <w:rsid w:val="001F0A56"/>
    <w:pPr>
      <w:spacing w:before="100" w:beforeAutospacing="1" w:after="100" w:afterAutospacing="1"/>
    </w:pPr>
    <w:rPr>
      <w:rFonts w:ascii="Georgia" w:eastAsia="Times New Roman" w:hAnsi="Georgia"/>
      <w:sz w:val="24"/>
    </w:rPr>
  </w:style>
  <w:style w:type="character" w:customStyle="1" w:styleId="apturelink">
    <w:name w:val="apturelink"/>
    <w:rsid w:val="001F0A56"/>
  </w:style>
  <w:style w:type="character" w:customStyle="1" w:styleId="apturelinkicon">
    <w:name w:val="apturelinkicon"/>
    <w:rsid w:val="001F0A56"/>
  </w:style>
  <w:style w:type="paragraph" w:customStyle="1" w:styleId="Default1">
    <w:name w:val="Default1"/>
    <w:basedOn w:val="Default"/>
    <w:next w:val="Default"/>
    <w:uiPriority w:val="99"/>
    <w:rsid w:val="001F0A56"/>
    <w:rPr>
      <w:color w:val="auto"/>
    </w:rPr>
  </w:style>
  <w:style w:type="paragraph" w:customStyle="1" w:styleId="center">
    <w:name w:val="center"/>
    <w:basedOn w:val="Normal"/>
    <w:uiPriority w:val="99"/>
    <w:rsid w:val="001F0A56"/>
    <w:pPr>
      <w:spacing w:before="100" w:beforeAutospacing="1" w:after="100" w:afterAutospacing="1"/>
    </w:pPr>
    <w:rPr>
      <w:rFonts w:ascii="Georgia" w:eastAsia="Times New Roman" w:hAnsi="Georgia"/>
      <w:sz w:val="24"/>
    </w:rPr>
  </w:style>
  <w:style w:type="character" w:customStyle="1" w:styleId="LittleChar">
    <w:name w:val="Little Char"/>
    <w:link w:val="Little"/>
    <w:rsid w:val="001F0A56"/>
    <w:rPr>
      <w:rFonts w:ascii="Garamond" w:eastAsia="Times New Roman" w:hAnsi="Garamond" w:cs="Calibri"/>
      <w:sz w:val="16"/>
    </w:rPr>
  </w:style>
  <w:style w:type="character" w:customStyle="1" w:styleId="UnderlineChar1Char">
    <w:name w:val="Underline Char1 Char"/>
    <w:rsid w:val="001F0A5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F0A5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F0A56"/>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F0A5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F0A56"/>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F0A5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F0A56"/>
    <w:rPr>
      <w:rFonts w:asciiTheme="minorHAnsi" w:eastAsia="MS Mincho" w:hAnsiTheme="minorHAnsi"/>
      <w:b/>
      <w:sz w:val="24"/>
      <w:u w:val="single"/>
    </w:rPr>
  </w:style>
  <w:style w:type="paragraph" w:customStyle="1" w:styleId="CardBody">
    <w:name w:val="Card Body"/>
    <w:basedOn w:val="Normal"/>
    <w:link w:val="CardBodyChar"/>
    <w:rsid w:val="001F0A56"/>
    <w:rPr>
      <w:rFonts w:ascii="Georgia" w:eastAsia="Times New Roman" w:hAnsi="Georgia"/>
      <w:sz w:val="16"/>
    </w:rPr>
  </w:style>
  <w:style w:type="character" w:customStyle="1" w:styleId="CardBodyChar">
    <w:name w:val="Card Body Char"/>
    <w:link w:val="CardBody"/>
    <w:rsid w:val="001F0A56"/>
    <w:rPr>
      <w:rFonts w:ascii="Georgia" w:eastAsia="Times New Roman" w:hAnsi="Georgia"/>
      <w:sz w:val="16"/>
    </w:rPr>
  </w:style>
  <w:style w:type="character" w:customStyle="1" w:styleId="ptitleinside">
    <w:name w:val="p_title_inside"/>
    <w:rsid w:val="001F0A56"/>
  </w:style>
  <w:style w:type="paragraph" w:customStyle="1" w:styleId="StyleBoldandUnderlineChar11ptBorderSinglesolidline">
    <w:name w:val="Style Bold and Underline Char + 11 pt Border: : (Single solid line..."/>
    <w:link w:val="StyleBoldandUnderlineChar11ptBorderSinglesolidlineChar"/>
    <w:rsid w:val="001F0A5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F0A56"/>
    <w:rPr>
      <w:rFonts w:eastAsia="Times New Roman"/>
      <w:b/>
      <w:bCs/>
      <w:sz w:val="22"/>
      <w:szCs w:val="20"/>
      <w:u w:val="single"/>
      <w:bdr w:val="single" w:sz="4" w:space="0" w:color="auto"/>
    </w:rPr>
  </w:style>
  <w:style w:type="character" w:customStyle="1" w:styleId="Heading1CharChar1">
    <w:name w:val="Heading 1 Char Char1"/>
    <w:rsid w:val="001F0A56"/>
    <w:rPr>
      <w:rFonts w:cs="Arial"/>
      <w:b/>
      <w:bCs/>
      <w:szCs w:val="32"/>
      <w:lang w:val="en-US" w:eastAsia="en-US" w:bidi="ar-SA"/>
    </w:rPr>
  </w:style>
  <w:style w:type="paragraph" w:customStyle="1" w:styleId="Indentation">
    <w:name w:val="Indentation"/>
    <w:basedOn w:val="Normal"/>
    <w:uiPriority w:val="99"/>
    <w:rsid w:val="001F0A56"/>
    <w:pPr>
      <w:ind w:left="288" w:right="288"/>
    </w:pPr>
    <w:rPr>
      <w:rFonts w:ascii="Georgia" w:hAnsi="Georgia"/>
      <w:sz w:val="16"/>
    </w:rPr>
  </w:style>
  <w:style w:type="character" w:customStyle="1" w:styleId="StyleUnderlineCharChar9ptBold">
    <w:name w:val="Style Underline Char Char + 9 pt Bold"/>
    <w:rsid w:val="001F0A5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F0A56"/>
    <w:rPr>
      <w:rFonts w:ascii="Georgia" w:eastAsia="Times New Roman" w:hAnsi="Georgia"/>
      <w:sz w:val="16"/>
      <w:u w:val="single"/>
    </w:rPr>
  </w:style>
  <w:style w:type="character" w:customStyle="1" w:styleId="StyleStyle4ArialNarrow9ptChar">
    <w:name w:val="Style Style4 + Arial Narrow 9 pt Char"/>
    <w:link w:val="StyleStyle4ArialNarrow9pt"/>
    <w:rsid w:val="001F0A56"/>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1F0A56"/>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1F0A56"/>
    <w:rPr>
      <w:rFonts w:ascii="Georgia" w:eastAsia="Times New Roman" w:hAnsi="Georgia"/>
      <w:b/>
      <w:bCs/>
      <w:sz w:val="16"/>
      <w:u w:val="single"/>
    </w:rPr>
  </w:style>
  <w:style w:type="character" w:customStyle="1" w:styleId="StyleBoldandUnderlineCharChar29pt">
    <w:name w:val="Style Bold and Underline Char Char2 + 9 pt"/>
    <w:rsid w:val="001F0A56"/>
    <w:rPr>
      <w:rFonts w:ascii="Times New Roman" w:hAnsi="Times New Roman"/>
      <w:b/>
      <w:bCs/>
      <w:noProof w:val="0"/>
      <w:sz w:val="20"/>
      <w:u w:val="single"/>
    </w:rPr>
  </w:style>
  <w:style w:type="character" w:customStyle="1" w:styleId="StyleUnderlineCharChar19pt">
    <w:name w:val="Style Underline Char Char1 + 9 pt"/>
    <w:rsid w:val="001F0A5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F0A5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F0A56"/>
    <w:rPr>
      <w:rFonts w:ascii="Georgia" w:eastAsia="Times New Roman" w:hAnsi="Georgia"/>
      <w:b/>
      <w:smallCaps/>
      <w:sz w:val="24"/>
      <w:szCs w:val="24"/>
      <w:u w:val="single"/>
    </w:rPr>
  </w:style>
  <w:style w:type="character" w:customStyle="1" w:styleId="CardTextCharChar">
    <w:name w:val="Card Text Char Char"/>
    <w:rsid w:val="001F0A56"/>
    <w:rPr>
      <w:rFonts w:ascii="Times New Roman" w:eastAsia="Times New Roman" w:hAnsi="Times New Roman" w:cs="Times New Roman"/>
      <w:sz w:val="20"/>
      <w:szCs w:val="20"/>
    </w:rPr>
  </w:style>
  <w:style w:type="character" w:customStyle="1" w:styleId="citeChar1">
    <w:name w:val="cite Char"/>
    <w:locked/>
    <w:rsid w:val="001F0A5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F0A5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F0A5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F0A56"/>
    <w:rPr>
      <w:i/>
      <w:iCs/>
      <w:sz w:val="20"/>
      <w:u w:val="single"/>
    </w:rPr>
  </w:style>
  <w:style w:type="character" w:customStyle="1" w:styleId="HIGHLIGHT0">
    <w:name w:val="HIGHLIGHT"/>
    <w:uiPriority w:val="1"/>
    <w:rsid w:val="001F0A5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F0A5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F0A56"/>
    <w:rPr>
      <w:rFonts w:ascii="Times New Roman" w:eastAsia="Times New Roman" w:hAnsi="Times New Roman" w:cs="Times New Roman"/>
      <w:b/>
      <w:sz w:val="28"/>
    </w:rPr>
  </w:style>
  <w:style w:type="character" w:customStyle="1" w:styleId="FifthChar">
    <w:name w:val="Fifth Char"/>
    <w:link w:val="Fifth"/>
    <w:rsid w:val="001F0A56"/>
    <w:rPr>
      <w:rFonts w:ascii="Calibri" w:eastAsia="Calibri" w:hAnsi="Calibri" w:cs="Calibri"/>
      <w:sz w:val="22"/>
    </w:rPr>
  </w:style>
  <w:style w:type="paragraph" w:customStyle="1" w:styleId="Third">
    <w:name w:val="Third"/>
    <w:basedOn w:val="Normal"/>
    <w:link w:val="ThirdChar"/>
    <w:rsid w:val="001F0A56"/>
    <w:rPr>
      <w:rFonts w:ascii="Georgia" w:eastAsia="Times New Roman" w:hAnsi="Georgia"/>
      <w:b/>
      <w:sz w:val="16"/>
      <w:u w:val="single"/>
      <w:lang w:val="x-none" w:eastAsia="x-none"/>
    </w:rPr>
  </w:style>
  <w:style w:type="character" w:customStyle="1" w:styleId="ThirdChar">
    <w:name w:val="Third Char"/>
    <w:link w:val="Third"/>
    <w:rsid w:val="001F0A56"/>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F0A56"/>
    <w:pPr>
      <w:widowControl w:val="0"/>
      <w:jc w:val="both"/>
      <w:outlineLvl w:val="1"/>
    </w:pPr>
    <w:rPr>
      <w:rFonts w:ascii="Times New Roman" w:eastAsia="Times New Roman" w:hAnsi="Times New Roman" w:cs="Times New Roman"/>
      <w:b/>
    </w:rPr>
  </w:style>
  <w:style w:type="character" w:customStyle="1" w:styleId="CardsCharChar">
    <w:name w:val="Cards Char Char"/>
    <w:rsid w:val="001F0A56"/>
    <w:rPr>
      <w:rFonts w:ascii="Times New Roman" w:eastAsia="Times New Roman" w:hAnsi="Times New Roman"/>
      <w:szCs w:val="24"/>
    </w:rPr>
  </w:style>
  <w:style w:type="character" w:customStyle="1" w:styleId="article-record-publication-volume-issue">
    <w:name w:val="article-record-publication-volume-issue"/>
    <w:rsid w:val="001F0A56"/>
  </w:style>
  <w:style w:type="character" w:customStyle="1" w:styleId="NothingCharChar">
    <w:name w:val="Nothing Char Char"/>
    <w:link w:val="NothingCharCharChar"/>
    <w:rsid w:val="001F0A56"/>
  </w:style>
  <w:style w:type="paragraph" w:customStyle="1" w:styleId="DebateUnderlineBoldChar">
    <w:name w:val="Debate Underline Bold Char"/>
    <w:basedOn w:val="Normal"/>
    <w:link w:val="DebateUnderlineBoldCharChar"/>
    <w:rsid w:val="001F0A56"/>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1F0A56"/>
    <w:rPr>
      <w:rFonts w:ascii="Georgia" w:eastAsia="Times New Roman" w:hAnsi="Georgia"/>
      <w:b/>
      <w:sz w:val="16"/>
      <w:u w:val="thick"/>
    </w:rPr>
  </w:style>
  <w:style w:type="character" w:customStyle="1" w:styleId="resultbodyblack">
    <w:name w:val="resultbodyblack"/>
    <w:rsid w:val="001F0A56"/>
    <w:rPr>
      <w:rFonts w:cs="Times New Roman"/>
    </w:rPr>
  </w:style>
  <w:style w:type="paragraph" w:customStyle="1" w:styleId="bloctitles">
    <w:name w:val="bloc titles"/>
    <w:basedOn w:val="Heading1"/>
    <w:next w:val="Normal"/>
    <w:link w:val="bloctitlesChar"/>
    <w:autoRedefine/>
    <w:rsid w:val="001F0A56"/>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1F0A56"/>
    <w:rPr>
      <w:rFonts w:ascii="Georgia" w:eastAsia="Malgun Gothic" w:hAnsi="Georgia" w:cs="Arial"/>
      <w:b/>
      <w:bCs/>
      <w:sz w:val="28"/>
      <w:szCs w:val="32"/>
      <w:u w:val="single"/>
    </w:rPr>
  </w:style>
  <w:style w:type="paragraph" w:customStyle="1" w:styleId="CiteSmallText">
    <w:name w:val="Cite Small Text"/>
    <w:basedOn w:val="Normal"/>
    <w:uiPriority w:val="99"/>
    <w:rsid w:val="001F0A56"/>
    <w:pPr>
      <w:widowControl w:val="0"/>
      <w:spacing w:after="200"/>
    </w:pPr>
    <w:rPr>
      <w:rFonts w:ascii="Helvetica Neue" w:hAnsi="Helvetica Neue"/>
      <w:b/>
      <w:sz w:val="18"/>
    </w:rPr>
  </w:style>
  <w:style w:type="character" w:customStyle="1" w:styleId="3TagCite">
    <w:name w:val="3 Tag/Cite"/>
    <w:rsid w:val="001F0A56"/>
    <w:rPr>
      <w:rFonts w:ascii="Times New Roman" w:hAnsi="Times New Roman"/>
      <w:b/>
    </w:rPr>
  </w:style>
  <w:style w:type="character" w:customStyle="1" w:styleId="4Qualifications">
    <w:name w:val="4 Qualifications"/>
    <w:rsid w:val="001F0A56"/>
    <w:rPr>
      <w:rFonts w:ascii="Times New Roman" w:hAnsi="Times New Roman"/>
      <w:sz w:val="19"/>
    </w:rPr>
  </w:style>
  <w:style w:type="character" w:customStyle="1" w:styleId="6Underlined">
    <w:name w:val="6 Underlined"/>
    <w:rsid w:val="001F0A56"/>
    <w:rPr>
      <w:rFonts w:ascii="Times New Roman" w:hAnsi="Times New Roman"/>
      <w:b/>
      <w:sz w:val="21"/>
      <w:u w:val="single"/>
    </w:rPr>
  </w:style>
  <w:style w:type="paragraph" w:customStyle="1" w:styleId="Cards1CharChar">
    <w:name w:val="Cards1 Char Char"/>
    <w:basedOn w:val="Normal"/>
    <w:link w:val="Cards1CharCharChar"/>
    <w:rsid w:val="001F0A56"/>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1F0A56"/>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1F0A56"/>
    <w:rPr>
      <w:u w:val="single"/>
    </w:rPr>
  </w:style>
  <w:style w:type="paragraph" w:customStyle="1" w:styleId="UnderlineCharCharCharCharCharCharChar">
    <w:name w:val="Underline Char Char Char Char Char Char Char"/>
    <w:basedOn w:val="Normal"/>
    <w:link w:val="UnderlineCharCharCharCharCharCharCharChar"/>
    <w:rsid w:val="001F0A56"/>
    <w:rPr>
      <w:rFonts w:asciiTheme="minorHAnsi" w:hAnsiTheme="minorHAnsi"/>
      <w:sz w:val="24"/>
      <w:u w:val="single"/>
    </w:rPr>
  </w:style>
  <w:style w:type="paragraph" w:customStyle="1" w:styleId="CitesCharChar">
    <w:name w:val="Cites Char Char"/>
    <w:next w:val="Normal"/>
    <w:link w:val="CitesCharCharChar"/>
    <w:rsid w:val="001F0A56"/>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F0A56"/>
    <w:rPr>
      <w:rFonts w:ascii="Times New Roman" w:eastAsia="Times New Roman" w:hAnsi="Times New Roman" w:cs="Times New Roman"/>
      <w:sz w:val="20"/>
    </w:rPr>
  </w:style>
  <w:style w:type="character" w:customStyle="1" w:styleId="nohighlighting">
    <w:name w:val="no highlighting"/>
    <w:rsid w:val="001F0A5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F0A56"/>
    <w:rPr>
      <w:rFonts w:ascii="Cambria" w:hAnsi="Cambria" w:hint="default"/>
      <w:sz w:val="21"/>
      <w:u w:val="single"/>
    </w:rPr>
  </w:style>
  <w:style w:type="paragraph" w:customStyle="1" w:styleId="Swag">
    <w:name w:val="Swag"/>
    <w:basedOn w:val="Normal"/>
    <w:link w:val="SwagChar"/>
    <w:qFormat/>
    <w:rsid w:val="001F0A56"/>
    <w:rPr>
      <w:rFonts w:ascii="Georgia" w:hAnsi="Georgia"/>
      <w:color w:val="0000FF"/>
      <w:sz w:val="12"/>
      <w:u w:val="single"/>
    </w:rPr>
  </w:style>
  <w:style w:type="character" w:customStyle="1" w:styleId="SwagChar">
    <w:name w:val="Swag Char"/>
    <w:link w:val="Swag"/>
    <w:rsid w:val="001F0A56"/>
    <w:rPr>
      <w:rFonts w:ascii="Georgia" w:hAnsi="Georgia"/>
      <w:color w:val="0000FF"/>
      <w:sz w:val="12"/>
      <w:u w:val="single"/>
    </w:rPr>
  </w:style>
  <w:style w:type="paragraph" w:customStyle="1" w:styleId="StyleUnderlineTimesNewRoman1">
    <w:name w:val="Style Underline + Times New Roman1"/>
    <w:link w:val="StyleUnderlineTimesNewRoman1Char"/>
    <w:rsid w:val="001F0A5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F0A5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F0A5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F0A5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F0A56"/>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1F0A56"/>
    <w:rPr>
      <w:rFonts w:ascii="Garamond" w:eastAsia="MS Mincho" w:hAnsi="Garamond"/>
      <w:sz w:val="16"/>
    </w:rPr>
  </w:style>
  <w:style w:type="character" w:customStyle="1" w:styleId="CharChar61">
    <w:name w:val="Char Char61"/>
    <w:rsid w:val="001F0A56"/>
    <w:rPr>
      <w:rFonts w:cs="Arial"/>
      <w:bCs/>
      <w:sz w:val="16"/>
      <w:szCs w:val="26"/>
      <w:lang w:val="en-US" w:eastAsia="en-US" w:bidi="ar-SA"/>
    </w:rPr>
  </w:style>
  <w:style w:type="character" w:customStyle="1" w:styleId="ListBulletChar">
    <w:name w:val="List Bullet Char"/>
    <w:link w:val="ListBullet"/>
    <w:uiPriority w:val="99"/>
    <w:rsid w:val="001F0A56"/>
    <w:rPr>
      <w:rFonts w:ascii="Calibri" w:eastAsia="Calibri" w:hAnsi="Calibri" w:cs="Calibri"/>
      <w:sz w:val="22"/>
    </w:rPr>
  </w:style>
  <w:style w:type="paragraph" w:customStyle="1" w:styleId="subhead10">
    <w:name w:val="subhead1"/>
    <w:basedOn w:val="Normal"/>
    <w:uiPriority w:val="99"/>
    <w:rsid w:val="001F0A56"/>
    <w:pPr>
      <w:spacing w:before="100" w:beforeAutospacing="1" w:after="100" w:afterAutospacing="1"/>
    </w:pPr>
    <w:rPr>
      <w:rFonts w:ascii="Georgia" w:eastAsia="Times New Roman" w:hAnsi="Georgia"/>
      <w:sz w:val="24"/>
    </w:rPr>
  </w:style>
  <w:style w:type="character" w:customStyle="1" w:styleId="styledate">
    <w:name w:val="styledate"/>
    <w:rsid w:val="001F0A56"/>
  </w:style>
  <w:style w:type="character" w:customStyle="1" w:styleId="BoldandUnderlineChar1">
    <w:name w:val="Bold and Underline Char1"/>
    <w:rsid w:val="001F0A56"/>
    <w:rPr>
      <w:b/>
      <w:szCs w:val="24"/>
      <w:u w:val="single"/>
      <w:lang w:val="en-US" w:eastAsia="en-US" w:bidi="ar-SA"/>
    </w:rPr>
  </w:style>
  <w:style w:type="character" w:customStyle="1" w:styleId="BoldandUnderlineChar1Char2">
    <w:name w:val="Bold and Underline Char1 Char2"/>
    <w:rsid w:val="001F0A56"/>
    <w:rPr>
      <w:b/>
      <w:szCs w:val="24"/>
      <w:u w:val="single"/>
      <w:lang w:val="en-US" w:eastAsia="en-US" w:bidi="ar-SA"/>
    </w:rPr>
  </w:style>
  <w:style w:type="character" w:customStyle="1" w:styleId="BoldandUnderlineCharChar1">
    <w:name w:val="Bold and Underline Char Char1"/>
    <w:rsid w:val="001F0A56"/>
    <w:rPr>
      <w:b/>
      <w:szCs w:val="24"/>
      <w:u w:val="single"/>
      <w:lang w:val="en-US" w:eastAsia="en-US" w:bidi="ar-SA"/>
    </w:rPr>
  </w:style>
  <w:style w:type="character" w:customStyle="1" w:styleId="BoldandUnderlineChar6">
    <w:name w:val="Bold and Underline Char6"/>
    <w:rsid w:val="001F0A56"/>
    <w:rPr>
      <w:b/>
      <w:szCs w:val="24"/>
      <w:u w:val="single"/>
      <w:lang w:val="en-US" w:eastAsia="en-US" w:bidi="ar-SA"/>
    </w:rPr>
  </w:style>
  <w:style w:type="character" w:customStyle="1" w:styleId="title-link-wrapper">
    <w:name w:val="title-link-wrapper"/>
    <w:rsid w:val="001F0A56"/>
  </w:style>
  <w:style w:type="character" w:customStyle="1" w:styleId="medium-font">
    <w:name w:val="medium-font"/>
    <w:rsid w:val="001F0A56"/>
  </w:style>
  <w:style w:type="paragraph" w:customStyle="1" w:styleId="abstract">
    <w:name w:val="abstract"/>
    <w:basedOn w:val="Normal"/>
    <w:uiPriority w:val="99"/>
    <w:rsid w:val="001F0A5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F0A56"/>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1F0A56"/>
    <w:rPr>
      <w:rFonts w:ascii="Georgia" w:eastAsia="Times New Roman" w:hAnsi="Georgia"/>
      <w:b/>
      <w:bCs/>
      <w:sz w:val="16"/>
      <w:u w:val="single"/>
    </w:rPr>
  </w:style>
  <w:style w:type="character" w:customStyle="1" w:styleId="ReallySamllTextChar">
    <w:name w:val="ReallySamllText Char"/>
    <w:rsid w:val="001F0A5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F0A56"/>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1F0A56"/>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F0A56"/>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F0A56"/>
    <w:rPr>
      <w:rFonts w:ascii="Georgia" w:eastAsia="Times New Roman" w:hAnsi="Georgia"/>
      <w:sz w:val="16"/>
      <w:u w:val="single"/>
    </w:rPr>
  </w:style>
  <w:style w:type="character" w:customStyle="1" w:styleId="style10">
    <w:name w:val="style1"/>
    <w:rsid w:val="001F0A56"/>
  </w:style>
  <w:style w:type="character" w:customStyle="1" w:styleId="pmtermsel">
    <w:name w:val="pmtermsel"/>
    <w:rsid w:val="001F0A56"/>
  </w:style>
  <w:style w:type="character" w:customStyle="1" w:styleId="showipapr">
    <w:name w:val="show_ipapr"/>
    <w:rsid w:val="001F0A56"/>
  </w:style>
  <w:style w:type="character" w:customStyle="1" w:styleId="dnindex">
    <w:name w:val="dnindex"/>
    <w:rsid w:val="001F0A56"/>
  </w:style>
  <w:style w:type="character" w:customStyle="1" w:styleId="23">
    <w:name w:val="23"/>
    <w:rsid w:val="001F0A56"/>
    <w:rPr>
      <w:rFonts w:ascii="Times New Roman" w:hAnsi="Times New Roman" w:cs="Arial"/>
      <w:bCs/>
      <w:sz w:val="20"/>
      <w:u w:val="single"/>
      <w:lang w:val="en-US" w:eastAsia="en-US" w:bidi="ar-SA"/>
    </w:rPr>
  </w:style>
  <w:style w:type="character" w:customStyle="1" w:styleId="33">
    <w:name w:val="33"/>
    <w:rsid w:val="001F0A56"/>
    <w:rPr>
      <w:rFonts w:ascii="Times New Roman" w:hAnsi="Times New Roman" w:cs="Arial"/>
      <w:b/>
      <w:bCs/>
      <w:sz w:val="20"/>
      <w:u w:val="single"/>
      <w:lang w:val="en-US" w:eastAsia="en-US" w:bidi="ar-SA"/>
    </w:rPr>
  </w:style>
  <w:style w:type="character" w:customStyle="1" w:styleId="55">
    <w:name w:val="55"/>
    <w:rsid w:val="001F0A56"/>
    <w:rPr>
      <w:rFonts w:cs="Arial"/>
      <w:bCs/>
      <w:sz w:val="20"/>
      <w:u w:val="single"/>
      <w:lang w:val="en-US" w:eastAsia="en-US" w:bidi="ar-SA"/>
    </w:rPr>
  </w:style>
  <w:style w:type="character" w:customStyle="1" w:styleId="authoraffil">
    <w:name w:val="authoraffil"/>
    <w:rsid w:val="001F0A56"/>
  </w:style>
  <w:style w:type="character" w:customStyle="1" w:styleId="CharChar8">
    <w:name w:val="Char Char8"/>
    <w:rsid w:val="001F0A56"/>
    <w:rPr>
      <w:rFonts w:ascii="Georgia" w:eastAsia="Times New Roman" w:hAnsi="Georgia"/>
      <w:b/>
      <w:bCs/>
      <w:sz w:val="30"/>
      <w:szCs w:val="28"/>
      <w:u w:val="single"/>
    </w:rPr>
  </w:style>
  <w:style w:type="character" w:customStyle="1" w:styleId="FontStyle13">
    <w:name w:val="Font Style13"/>
    <w:uiPriority w:val="99"/>
    <w:rsid w:val="001F0A56"/>
    <w:rPr>
      <w:rFonts w:ascii="Constantia" w:hAnsi="Constantia" w:cs="Constantia"/>
      <w:sz w:val="18"/>
      <w:szCs w:val="18"/>
    </w:rPr>
  </w:style>
  <w:style w:type="character" w:customStyle="1" w:styleId="TagsCharCharCharChar">
    <w:name w:val="Tags Char Char Char Char"/>
    <w:rsid w:val="001F0A56"/>
    <w:rPr>
      <w:rFonts w:ascii="Times New Roman" w:eastAsia="Times New Roman" w:hAnsi="Times New Roman" w:cs="Times New Roman"/>
      <w:b/>
      <w:sz w:val="24"/>
      <w:szCs w:val="24"/>
    </w:rPr>
  </w:style>
  <w:style w:type="character" w:customStyle="1" w:styleId="Citation1Char">
    <w:name w:val="Citation1 Char"/>
    <w:link w:val="Citation10"/>
    <w:locked/>
    <w:rsid w:val="001F0A56"/>
    <w:rPr>
      <w:rFonts w:ascii="Georgia" w:hAnsi="Georgia"/>
      <w:b/>
      <w:u w:val="single"/>
    </w:rPr>
  </w:style>
  <w:style w:type="paragraph" w:customStyle="1" w:styleId="Citation10">
    <w:name w:val="Citation1"/>
    <w:basedOn w:val="Normal"/>
    <w:link w:val="Citation1Char"/>
    <w:qFormat/>
    <w:rsid w:val="001F0A56"/>
    <w:rPr>
      <w:rFonts w:ascii="Georgia" w:hAnsi="Georgia"/>
      <w:b/>
      <w:sz w:val="24"/>
      <w:u w:val="single"/>
    </w:rPr>
  </w:style>
  <w:style w:type="character" w:customStyle="1" w:styleId="TaglineChar">
    <w:name w:val="Tagline Char"/>
    <w:link w:val="Tagline0"/>
    <w:locked/>
    <w:rsid w:val="001F0A56"/>
    <w:rPr>
      <w:rFonts w:ascii="Georgia" w:hAnsi="Georgia"/>
      <w:b/>
    </w:rPr>
  </w:style>
  <w:style w:type="paragraph" w:customStyle="1" w:styleId="Tagline0">
    <w:name w:val="Tagline"/>
    <w:basedOn w:val="Normal"/>
    <w:link w:val="TaglineChar"/>
    <w:qFormat/>
    <w:rsid w:val="001F0A56"/>
    <w:rPr>
      <w:rFonts w:ascii="Georgia" w:hAnsi="Georgia"/>
      <w:b/>
      <w:sz w:val="24"/>
    </w:rPr>
  </w:style>
  <w:style w:type="paragraph" w:customStyle="1" w:styleId="NothingCharCharChar">
    <w:name w:val="Nothing Char Char Char"/>
    <w:link w:val="NothingCharChar"/>
    <w:rsid w:val="001F0A56"/>
    <w:pPr>
      <w:jc w:val="both"/>
    </w:pPr>
  </w:style>
  <w:style w:type="paragraph" w:customStyle="1" w:styleId="StyleLeft021">
    <w:name w:val="Style Left:  0.2&quot;1"/>
    <w:basedOn w:val="Normal"/>
    <w:uiPriority w:val="99"/>
    <w:rsid w:val="001F0A56"/>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F0A56"/>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F0A56"/>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F0A56"/>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F0A56"/>
    <w:rPr>
      <w:rFonts w:ascii="Georgia" w:eastAsia="Times New Roman" w:hAnsi="Georgia"/>
      <w:sz w:val="16"/>
      <w:u w:val="single"/>
      <w:bdr w:val="single" w:sz="4" w:space="0" w:color="auto"/>
    </w:rPr>
  </w:style>
  <w:style w:type="character" w:customStyle="1" w:styleId="boldcitationChar">
    <w:name w:val="bold citation Char"/>
    <w:rsid w:val="001F0A56"/>
    <w:rPr>
      <w:rFonts w:ascii="Arial" w:hAnsi="Arial"/>
      <w:b/>
      <w:sz w:val="28"/>
      <w:szCs w:val="24"/>
      <w:u w:val="thick"/>
      <w:lang w:val="en-US" w:eastAsia="en-US" w:bidi="ar-SA"/>
    </w:rPr>
  </w:style>
  <w:style w:type="paragraph" w:customStyle="1" w:styleId="BlockTitle20">
    <w:name w:val="Block Title #2"/>
    <w:basedOn w:val="Normal"/>
    <w:uiPriority w:val="99"/>
    <w:rsid w:val="001F0A5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F0A56"/>
    <w:rPr>
      <w:rFonts w:ascii="Georgia" w:hAnsi="Georgia"/>
      <w:b/>
      <w:sz w:val="16"/>
    </w:rPr>
  </w:style>
  <w:style w:type="character" w:customStyle="1" w:styleId="BoldunderlineChar3">
    <w:name w:val="Bold/underline Char"/>
    <w:rsid w:val="001F0A56"/>
    <w:rPr>
      <w:rFonts w:eastAsia="SimSun"/>
      <w:b/>
      <w:noProof w:val="0"/>
      <w:sz w:val="24"/>
      <w:szCs w:val="24"/>
      <w:u w:val="single"/>
      <w:lang w:val="en-US" w:eastAsia="zh-CN" w:bidi="ar-SA"/>
    </w:rPr>
  </w:style>
  <w:style w:type="character" w:customStyle="1" w:styleId="underlinetextchar0">
    <w:name w:val="underlinetextchar"/>
    <w:rsid w:val="001F0A56"/>
  </w:style>
  <w:style w:type="character" w:customStyle="1" w:styleId="boldciteChar1">
    <w:name w:val="bold cite Char1"/>
    <w:rsid w:val="001F0A56"/>
    <w:rPr>
      <w:b/>
      <w:sz w:val="28"/>
      <w:u w:val="thick" w:color="000000"/>
    </w:rPr>
  </w:style>
  <w:style w:type="character" w:customStyle="1" w:styleId="tagCharCharChar1">
    <w:name w:val="tag Char Char Char1"/>
    <w:rsid w:val="001F0A56"/>
    <w:rPr>
      <w:b/>
      <w:sz w:val="24"/>
      <w:lang w:val="en-US" w:eastAsia="en-US" w:bidi="ar-SA"/>
    </w:rPr>
  </w:style>
  <w:style w:type="character" w:customStyle="1" w:styleId="underlinecardChar0">
    <w:name w:val="underline card Char"/>
    <w:rsid w:val="001F0A56"/>
    <w:rPr>
      <w:rFonts w:ascii="Arial" w:hAnsi="Arial"/>
      <w:sz w:val="18"/>
      <w:szCs w:val="24"/>
      <w:u w:val="single"/>
      <w:lang w:val="en-US" w:eastAsia="en-US" w:bidi="ar-SA"/>
    </w:rPr>
  </w:style>
  <w:style w:type="paragraph" w:customStyle="1" w:styleId="date-comments">
    <w:name w:val="date-comments"/>
    <w:basedOn w:val="Normal"/>
    <w:uiPriority w:val="99"/>
    <w:rsid w:val="001F0A56"/>
    <w:pPr>
      <w:spacing w:before="100" w:beforeAutospacing="1" w:after="100" w:afterAutospacing="1"/>
    </w:pPr>
    <w:rPr>
      <w:rFonts w:ascii="Times" w:hAnsi="Times"/>
      <w:sz w:val="16"/>
      <w:szCs w:val="20"/>
    </w:rPr>
  </w:style>
  <w:style w:type="character" w:customStyle="1" w:styleId="articleauthor0">
    <w:name w:val="articleauthor"/>
    <w:rsid w:val="001F0A56"/>
  </w:style>
  <w:style w:type="character" w:customStyle="1" w:styleId="bodysubtoc">
    <w:name w:val="bodysubtoc"/>
    <w:rsid w:val="001F0A56"/>
  </w:style>
  <w:style w:type="character" w:customStyle="1" w:styleId="lefttitlesmaller">
    <w:name w:val="lefttitlesmaller"/>
    <w:rsid w:val="001F0A56"/>
  </w:style>
  <w:style w:type="character" w:customStyle="1" w:styleId="mb">
    <w:name w:val="mb"/>
    <w:rsid w:val="001F0A56"/>
  </w:style>
  <w:style w:type="character" w:customStyle="1" w:styleId="submitted-date">
    <w:name w:val="submitted-date"/>
    <w:rsid w:val="001F0A56"/>
  </w:style>
  <w:style w:type="character" w:customStyle="1" w:styleId="submitted-time">
    <w:name w:val="submitted-time"/>
    <w:rsid w:val="001F0A56"/>
  </w:style>
  <w:style w:type="character" w:customStyle="1" w:styleId="A20">
    <w:name w:val="A2"/>
    <w:uiPriority w:val="99"/>
    <w:rsid w:val="001F0A56"/>
    <w:rPr>
      <w:rFonts w:ascii="Sabon LT Std" w:hAnsi="Sabon LT Std" w:cs="Sabon LT Std" w:hint="default"/>
      <w:color w:val="000000"/>
      <w:sz w:val="15"/>
      <w:szCs w:val="15"/>
    </w:rPr>
  </w:style>
  <w:style w:type="character" w:customStyle="1" w:styleId="searchword">
    <w:name w:val="searchword"/>
    <w:rsid w:val="001F0A56"/>
  </w:style>
  <w:style w:type="paragraph" w:customStyle="1" w:styleId="Heading2Char2CharChar12">
    <w:name w:val="Heading 2 Char2 Char Char12"/>
    <w:aliases w:val="Char Char Char Char Char Char1 Char Char Char Char Char1,Char Char22"/>
    <w:next w:val="Normal"/>
    <w:uiPriority w:val="99"/>
    <w:rsid w:val="001F0A5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F0A56"/>
    <w:rPr>
      <w:rFonts w:ascii="Times New Roman" w:hAnsi="Times New Roman" w:cs="Times New Roman"/>
      <w:sz w:val="18"/>
      <w:szCs w:val="18"/>
    </w:rPr>
  </w:style>
  <w:style w:type="character" w:customStyle="1" w:styleId="bylines">
    <w:name w:val="bylines"/>
    <w:basedOn w:val="DefaultParagraphFont"/>
    <w:rsid w:val="001F0A56"/>
  </w:style>
  <w:style w:type="character" w:customStyle="1" w:styleId="StyleStyleBoldUnderlineUnderlineIntenseEmphasis1apple-style-2">
    <w:name w:val="Style Style Bold UnderlineUnderlineIntense Emphasis1apple-style-...2"/>
    <w:basedOn w:val="DefaultParagraphFont"/>
    <w:rsid w:val="001F0A56"/>
    <w:rPr>
      <w:b w:val="0"/>
      <w:bCs/>
      <w:sz w:val="22"/>
      <w:u w:val="single"/>
    </w:rPr>
  </w:style>
  <w:style w:type="character" w:customStyle="1" w:styleId="FontStyle57">
    <w:name w:val="Font Style57"/>
    <w:rsid w:val="001F0A56"/>
    <w:rPr>
      <w:rFonts w:ascii="Georgia" w:hAnsi="Georgia" w:cs="Georgia"/>
      <w:b/>
      <w:bCs/>
      <w:sz w:val="14"/>
      <w:szCs w:val="14"/>
    </w:rPr>
  </w:style>
  <w:style w:type="character" w:customStyle="1" w:styleId="FontStyle89">
    <w:name w:val="Font Style89"/>
    <w:rsid w:val="001F0A56"/>
    <w:rPr>
      <w:rFonts w:ascii="Times New Roman" w:hAnsi="Times New Roman" w:cs="Times New Roman"/>
      <w:b/>
      <w:bCs/>
      <w:smallCaps/>
      <w:spacing w:val="40"/>
      <w:sz w:val="16"/>
      <w:szCs w:val="16"/>
    </w:rPr>
  </w:style>
  <w:style w:type="character" w:customStyle="1" w:styleId="style3Char0">
    <w:name w:val="style 3 Char"/>
    <w:rsid w:val="001F0A56"/>
    <w:rPr>
      <w:sz w:val="18"/>
      <w:szCs w:val="24"/>
      <w:lang w:val="en-US" w:eastAsia="en-US" w:bidi="ar-SA"/>
    </w:rPr>
  </w:style>
  <w:style w:type="paragraph" w:customStyle="1" w:styleId="003Cite">
    <w:name w:val="003Cite"/>
    <w:basedOn w:val="Normal"/>
    <w:qFormat/>
    <w:rsid w:val="001F0A56"/>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F0A56"/>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1F0A56"/>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1F0A5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F0A56"/>
    <w:rPr>
      <w:rFonts w:ascii="Times New Roman" w:eastAsia="Times New Roman" w:hAnsi="Times New Roman" w:cs="Times New Roman"/>
      <w:u w:val="thick"/>
      <w:lang w:val="x-none" w:eastAsia="x-none"/>
    </w:rPr>
  </w:style>
  <w:style w:type="character" w:customStyle="1" w:styleId="BlockHeadingsChar1">
    <w:name w:val="Block Headings Char1"/>
    <w:rsid w:val="001F0A56"/>
    <w:rPr>
      <w:b/>
      <w:caps/>
    </w:rPr>
  </w:style>
  <w:style w:type="character" w:customStyle="1" w:styleId="Longcite">
    <w:name w:val="Longcite"/>
    <w:rsid w:val="001F0A56"/>
    <w:rPr>
      <w:sz w:val="16"/>
    </w:rPr>
  </w:style>
  <w:style w:type="paragraph" w:customStyle="1" w:styleId="NormalUnderline0">
    <w:name w:val="Normal + Underline"/>
    <w:basedOn w:val="Normal"/>
    <w:link w:val="NormalUnderlineChar0"/>
    <w:rsid w:val="001F0A5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F0A56"/>
    <w:rPr>
      <w:rFonts w:ascii="Times New Roman" w:eastAsia="Times New Roman" w:hAnsi="Times New Roman" w:cs="Times New Roman"/>
      <w:b/>
      <w:u w:val="single"/>
      <w:lang w:val="x-none" w:eastAsia="x-none"/>
    </w:rPr>
  </w:style>
  <w:style w:type="character" w:customStyle="1" w:styleId="FontStyle170">
    <w:name w:val="Font Style170"/>
    <w:uiPriority w:val="99"/>
    <w:rsid w:val="001F0A56"/>
    <w:rPr>
      <w:rFonts w:ascii="Bookman Old Style" w:hAnsi="Bookman Old Style" w:cs="Bookman Old Style"/>
      <w:sz w:val="16"/>
      <w:szCs w:val="16"/>
    </w:rPr>
  </w:style>
  <w:style w:type="character" w:customStyle="1" w:styleId="FontStyle17">
    <w:name w:val="Font Style17"/>
    <w:uiPriority w:val="99"/>
    <w:rsid w:val="001F0A56"/>
    <w:rPr>
      <w:rFonts w:ascii="Book Antiqua" w:hAnsi="Book Antiqua" w:cs="Book Antiqua"/>
      <w:i/>
      <w:iCs/>
      <w:spacing w:val="10"/>
      <w:sz w:val="22"/>
      <w:szCs w:val="22"/>
    </w:rPr>
  </w:style>
  <w:style w:type="character" w:customStyle="1" w:styleId="FontStyle329">
    <w:name w:val="Font Style329"/>
    <w:basedOn w:val="DefaultParagraphFont"/>
    <w:uiPriority w:val="99"/>
    <w:rsid w:val="001F0A56"/>
    <w:rPr>
      <w:rFonts w:ascii="Times New Roman" w:hAnsi="Times New Roman" w:cs="Times New Roman" w:hint="default"/>
      <w:b/>
      <w:bCs/>
      <w:spacing w:val="-10"/>
      <w:sz w:val="18"/>
      <w:szCs w:val="18"/>
    </w:rPr>
  </w:style>
  <w:style w:type="character" w:customStyle="1" w:styleId="ur">
    <w:name w:val="ur"/>
    <w:basedOn w:val="DefaultParagraphFont"/>
    <w:rsid w:val="001F0A56"/>
  </w:style>
  <w:style w:type="character" w:customStyle="1" w:styleId="vpqmgb">
    <w:name w:val="vpqmgb"/>
    <w:basedOn w:val="DefaultParagraphFont"/>
    <w:rsid w:val="001F0A56"/>
  </w:style>
  <w:style w:type="character" w:customStyle="1" w:styleId="sv">
    <w:name w:val="sv"/>
    <w:basedOn w:val="DefaultParagraphFont"/>
    <w:rsid w:val="001F0A56"/>
  </w:style>
  <w:style w:type="character" w:customStyle="1" w:styleId="m-501118745055256881gmail-style13ptbold">
    <w:name w:val="m_-501118745055256881gmail-style13ptbold"/>
    <w:basedOn w:val="DefaultParagraphFont"/>
    <w:rsid w:val="001F0A56"/>
  </w:style>
  <w:style w:type="character" w:customStyle="1" w:styleId="m8134770803914199681gmail-styleunderline">
    <w:name w:val="m_8134770803914199681gmail-styleunderline"/>
    <w:basedOn w:val="DefaultParagraphFont"/>
    <w:rsid w:val="001F0A56"/>
  </w:style>
  <w:style w:type="character" w:customStyle="1" w:styleId="hvr">
    <w:name w:val="hvr"/>
    <w:basedOn w:val="DefaultParagraphFont"/>
    <w:rsid w:val="001F0A56"/>
  </w:style>
  <w:style w:type="character" w:customStyle="1" w:styleId="AnalyticsChar">
    <w:name w:val="Analytics Char"/>
    <w:basedOn w:val="DefaultParagraphFont"/>
    <w:link w:val="Analytics"/>
    <w:rsid w:val="001F0A56"/>
    <w:rPr>
      <w:rFonts w:ascii="Calibri" w:eastAsia="Calibri" w:hAnsi="Calibri" w:cs="Calibri"/>
      <w:b/>
    </w:rPr>
  </w:style>
  <w:style w:type="character" w:customStyle="1" w:styleId="m-3350902899047358468gmail-styleunderline">
    <w:name w:val="m_-3350902899047358468gmail-styleunderline"/>
    <w:basedOn w:val="DefaultParagraphFont"/>
    <w:rsid w:val="001F0A56"/>
  </w:style>
  <w:style w:type="paragraph" w:customStyle="1" w:styleId="Style5pt">
    <w:name w:val="Style 5 pt"/>
    <w:basedOn w:val="Normal"/>
    <w:link w:val="Style5ptChar"/>
    <w:rsid w:val="001F0A5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F0A5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F0A56"/>
  </w:style>
  <w:style w:type="paragraph" w:customStyle="1" w:styleId="m462447500549623171gmail-msonormal">
    <w:name w:val="m_462447500549623171gmail-msonormal"/>
    <w:basedOn w:val="Normal"/>
    <w:uiPriority w:val="99"/>
    <w:rsid w:val="001F0A56"/>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F0A56"/>
  </w:style>
  <w:style w:type="character" w:customStyle="1" w:styleId="SmallerReal">
    <w:name w:val="SmallerReal"/>
    <w:basedOn w:val="DefaultParagraphFont"/>
    <w:uiPriority w:val="1"/>
    <w:qFormat/>
    <w:rsid w:val="001F0A56"/>
    <w:rPr>
      <w:rFonts w:ascii="Garamond" w:hAnsi="Garamond" w:hint="default"/>
      <w:sz w:val="16"/>
    </w:rPr>
  </w:style>
  <w:style w:type="paragraph" w:styleId="HTMLAddress">
    <w:name w:val="HTML Address"/>
    <w:basedOn w:val="Normal"/>
    <w:link w:val="HTMLAddressChar"/>
    <w:uiPriority w:val="99"/>
    <w:semiHidden/>
    <w:unhideWhenUsed/>
    <w:rsid w:val="001F0A56"/>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1F0A56"/>
    <w:rPr>
      <w:rFonts w:ascii="Times New Roman" w:eastAsia="Times New Roman" w:hAnsi="Times New Roman" w:cs="Times New Roman"/>
      <w:i/>
      <w:iCs/>
    </w:rPr>
  </w:style>
  <w:style w:type="character" w:customStyle="1" w:styleId="separator">
    <w:name w:val="separator"/>
    <w:basedOn w:val="DefaultParagraphFont"/>
    <w:rsid w:val="001F0A56"/>
  </w:style>
  <w:style w:type="paragraph" w:customStyle="1" w:styleId="dek">
    <w:name w:val="dek"/>
    <w:basedOn w:val="Normal"/>
    <w:uiPriority w:val="99"/>
    <w:rsid w:val="001F0A56"/>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1F0A56"/>
  </w:style>
  <w:style w:type="character" w:customStyle="1" w:styleId="serialtitle">
    <w:name w:val="serial_title"/>
    <w:basedOn w:val="DefaultParagraphFont"/>
    <w:rsid w:val="001F0A56"/>
  </w:style>
  <w:style w:type="character" w:customStyle="1" w:styleId="volumeissue">
    <w:name w:val="volume_issue"/>
    <w:basedOn w:val="DefaultParagraphFont"/>
    <w:rsid w:val="001F0A56"/>
  </w:style>
  <w:style w:type="character" w:customStyle="1" w:styleId="pagerange">
    <w:name w:val="page_range"/>
    <w:basedOn w:val="DefaultParagraphFont"/>
    <w:rsid w:val="001F0A56"/>
  </w:style>
  <w:style w:type="character" w:customStyle="1" w:styleId="doilink">
    <w:name w:val="doi_link"/>
    <w:basedOn w:val="DefaultParagraphFont"/>
    <w:rsid w:val="001F0A56"/>
  </w:style>
  <w:style w:type="paragraph" w:customStyle="1" w:styleId="para">
    <w:name w:val="para"/>
    <w:basedOn w:val="Normal"/>
    <w:rsid w:val="001F0A56"/>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1F0A56"/>
  </w:style>
  <w:style w:type="character" w:customStyle="1" w:styleId="internalref">
    <w:name w:val="internalref"/>
    <w:basedOn w:val="DefaultParagraphFont"/>
    <w:rsid w:val="001F0A56"/>
  </w:style>
  <w:style w:type="paragraph" w:customStyle="1" w:styleId="Analyitc">
    <w:name w:val="Analyitc"/>
    <w:basedOn w:val="Normal"/>
    <w:uiPriority w:val="4"/>
    <w:qFormat/>
    <w:rsid w:val="001F0A56"/>
    <w:rPr>
      <w:b/>
      <w:color w:val="0070C0"/>
      <w:sz w:val="28"/>
    </w:rPr>
  </w:style>
  <w:style w:type="character" w:customStyle="1" w:styleId="StyleUnderliningChar9ptBold">
    <w:name w:val="Style Underlining Char + 9 pt Bold"/>
    <w:rsid w:val="001F0A56"/>
    <w:rPr>
      <w:rFonts w:ascii="Times New Roman" w:hAnsi="Times New Roman"/>
      <w:b/>
      <w:bCs/>
      <w:sz w:val="20"/>
      <w:szCs w:val="24"/>
      <w:u w:val="single"/>
    </w:rPr>
  </w:style>
  <w:style w:type="character" w:customStyle="1" w:styleId="StyleUnderliningChar9pt">
    <w:name w:val="Style Underlining Char + 9 pt"/>
    <w:rsid w:val="001F0A56"/>
    <w:rPr>
      <w:rFonts w:ascii="Times New Roman" w:hAnsi="Times New Roman"/>
      <w:sz w:val="20"/>
      <w:szCs w:val="24"/>
      <w:u w:val="single"/>
    </w:rPr>
  </w:style>
  <w:style w:type="paragraph" w:customStyle="1" w:styleId="font--body">
    <w:name w:val="font--body"/>
    <w:basedOn w:val="Normal"/>
    <w:rsid w:val="001F0A56"/>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1F0A56"/>
  </w:style>
  <w:style w:type="character" w:customStyle="1" w:styleId="tweetinfo-heartstat">
    <w:name w:val="tweetinfo-heartstat"/>
    <w:basedOn w:val="DefaultParagraphFont"/>
    <w:rsid w:val="001F0A56"/>
  </w:style>
  <w:style w:type="character" w:customStyle="1" w:styleId="playbutton-flyout">
    <w:name w:val="playbutton-flyout"/>
    <w:basedOn w:val="DefaultParagraphFont"/>
    <w:rsid w:val="001F0A56"/>
  </w:style>
  <w:style w:type="character" w:customStyle="1" w:styleId="inlinevideo-videolabel">
    <w:name w:val="inlinevideo-videolabel"/>
    <w:basedOn w:val="DefaultParagraphFont"/>
    <w:rsid w:val="001F0A56"/>
  </w:style>
  <w:style w:type="character" w:customStyle="1" w:styleId="inlinevideo-videoduration">
    <w:name w:val="inlinevideo-videoduration"/>
    <w:basedOn w:val="DefaultParagraphFont"/>
    <w:rsid w:val="001F0A56"/>
  </w:style>
  <w:style w:type="character" w:customStyle="1" w:styleId="m2037045589135560752gmail-style13ptbold">
    <w:name w:val="m_2037045589135560752gmail-style13ptbold"/>
    <w:basedOn w:val="DefaultParagraphFont"/>
    <w:rsid w:val="001F0A56"/>
  </w:style>
  <w:style w:type="paragraph" w:customStyle="1" w:styleId="css-exrw3m">
    <w:name w:val="css-exrw3m"/>
    <w:basedOn w:val="Normal"/>
    <w:rsid w:val="001F0A56"/>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1F0A56"/>
  </w:style>
  <w:style w:type="character" w:customStyle="1" w:styleId="DateTimeChar">
    <w:name w:val="DateTime Char"/>
    <w:basedOn w:val="DefaultParagraphFont"/>
    <w:link w:val="DateTime"/>
    <w:uiPriority w:val="4"/>
    <w:rsid w:val="001F0A56"/>
    <w:rPr>
      <w:rFonts w:ascii="Calibri" w:hAnsi="Calibri"/>
      <w:sz w:val="22"/>
    </w:rPr>
  </w:style>
  <w:style w:type="paragraph" w:customStyle="1" w:styleId="Lecture">
    <w:name w:val="Lecture"/>
    <w:next w:val="BodyText"/>
    <w:link w:val="LectureChar"/>
    <w:autoRedefine/>
    <w:uiPriority w:val="4"/>
    <w:qFormat/>
    <w:rsid w:val="001F0A56"/>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F0A56"/>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1F0A56"/>
    <w:rPr>
      <w:color w:val="2B579A"/>
      <w:shd w:val="clear" w:color="auto" w:fill="E6E6E6"/>
    </w:rPr>
  </w:style>
  <w:style w:type="character" w:customStyle="1" w:styleId="UnresolvedMention3">
    <w:name w:val="Unresolved Mention3"/>
    <w:basedOn w:val="DefaultParagraphFont"/>
    <w:uiPriority w:val="99"/>
    <w:unhideWhenUsed/>
    <w:rsid w:val="001F0A56"/>
    <w:rPr>
      <w:color w:val="808080"/>
      <w:shd w:val="clear" w:color="auto" w:fill="E6E6E6"/>
    </w:rPr>
  </w:style>
  <w:style w:type="character" w:customStyle="1" w:styleId="m-895152127622952443gmail-style13ptbold">
    <w:name w:val="m_-895152127622952443gmail-style13ptbold"/>
    <w:basedOn w:val="DefaultParagraphFont"/>
    <w:rsid w:val="001F0A56"/>
  </w:style>
  <w:style w:type="character" w:customStyle="1" w:styleId="m4133802843404377303gmail-style13ptbold">
    <w:name w:val="m_4133802843404377303gmail-style13ptbold"/>
    <w:basedOn w:val="DefaultParagraphFont"/>
    <w:rsid w:val="001F0A56"/>
  </w:style>
  <w:style w:type="character" w:customStyle="1" w:styleId="m4133802843404377303gmail-styleunderline">
    <w:name w:val="m_4133802843404377303gmail-styleunderline"/>
    <w:basedOn w:val="DefaultParagraphFont"/>
    <w:rsid w:val="001F0A56"/>
  </w:style>
  <w:style w:type="character" w:customStyle="1" w:styleId="m1864609289044096952gmail-style13ptbold">
    <w:name w:val="m_1864609289044096952gmail-style13ptbold"/>
    <w:basedOn w:val="DefaultParagraphFont"/>
    <w:rsid w:val="001F0A56"/>
  </w:style>
  <w:style w:type="character" w:customStyle="1" w:styleId="m-2434640214339110092gmail-style13ptbold">
    <w:name w:val="m_-2434640214339110092gmail-style13ptbold"/>
    <w:basedOn w:val="DefaultParagraphFont"/>
    <w:rsid w:val="001F0A56"/>
  </w:style>
  <w:style w:type="character" w:customStyle="1" w:styleId="m-2434640214339110092gmail-styleunderline">
    <w:name w:val="m_-2434640214339110092gmail-styleunderline"/>
    <w:basedOn w:val="DefaultParagraphFont"/>
    <w:rsid w:val="001F0A56"/>
  </w:style>
  <w:style w:type="character" w:customStyle="1" w:styleId="articlepage-articlebody-firstletter">
    <w:name w:val="articlepage-articlebody-firstletter"/>
    <w:basedOn w:val="DefaultParagraphFont"/>
    <w:rsid w:val="001F0A56"/>
  </w:style>
  <w:style w:type="character" w:customStyle="1" w:styleId="m-2745674872889869693gmail-style13ptbold">
    <w:name w:val="m_-2745674872889869693gmail-style13ptbold"/>
    <w:basedOn w:val="DefaultParagraphFont"/>
    <w:rsid w:val="001F0A56"/>
  </w:style>
  <w:style w:type="character" w:customStyle="1" w:styleId="m-2745674872889869693gmail-styleunderline">
    <w:name w:val="m_-2745674872889869693gmail-styleunderline"/>
    <w:basedOn w:val="DefaultParagraphFont"/>
    <w:rsid w:val="001F0A56"/>
  </w:style>
  <w:style w:type="character" w:customStyle="1" w:styleId="UnresolvedMention31">
    <w:name w:val="Unresolved Mention31"/>
    <w:basedOn w:val="DefaultParagraphFont"/>
    <w:uiPriority w:val="99"/>
    <w:semiHidden/>
    <w:unhideWhenUsed/>
    <w:rsid w:val="001F0A56"/>
    <w:rPr>
      <w:color w:val="808080"/>
      <w:shd w:val="clear" w:color="auto" w:fill="E6E6E6"/>
    </w:rPr>
  </w:style>
  <w:style w:type="character" w:customStyle="1" w:styleId="UnresolvedMention4">
    <w:name w:val="Unresolved Mention4"/>
    <w:basedOn w:val="DefaultParagraphFont"/>
    <w:uiPriority w:val="99"/>
    <w:semiHidden/>
    <w:unhideWhenUsed/>
    <w:rsid w:val="001F0A56"/>
    <w:rPr>
      <w:color w:val="808080"/>
      <w:shd w:val="clear" w:color="auto" w:fill="E6E6E6"/>
    </w:rPr>
  </w:style>
  <w:style w:type="character" w:customStyle="1" w:styleId="m-8082899869479211226gmail-styleunderline">
    <w:name w:val="m_-8082899869479211226gmail-styleunderline"/>
    <w:basedOn w:val="DefaultParagraphFont"/>
    <w:rsid w:val="001F0A56"/>
  </w:style>
  <w:style w:type="paragraph" w:customStyle="1" w:styleId="NoteLevel23">
    <w:name w:val="Note Level 23"/>
    <w:basedOn w:val="Normal"/>
    <w:next w:val="Normal"/>
    <w:uiPriority w:val="99"/>
    <w:qFormat/>
    <w:rsid w:val="001F0A56"/>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F0A56"/>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F0A56"/>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F0A56"/>
    <w:rPr>
      <w:color w:val="605E5C"/>
      <w:shd w:val="clear" w:color="auto" w:fill="E1DFDD"/>
    </w:rPr>
  </w:style>
  <w:style w:type="character" w:customStyle="1" w:styleId="UnresolvedMention6">
    <w:name w:val="Unresolved Mention6"/>
    <w:basedOn w:val="DefaultParagraphFont"/>
    <w:uiPriority w:val="99"/>
    <w:semiHidden/>
    <w:unhideWhenUsed/>
    <w:rsid w:val="001F0A56"/>
    <w:rPr>
      <w:color w:val="605E5C"/>
      <w:shd w:val="clear" w:color="auto" w:fill="E1DFDD"/>
    </w:rPr>
  </w:style>
  <w:style w:type="character" w:customStyle="1" w:styleId="footnote">
    <w:name w:val="footnote"/>
    <w:basedOn w:val="DefaultParagraphFont"/>
    <w:rsid w:val="001F0A56"/>
  </w:style>
  <w:style w:type="character" w:customStyle="1" w:styleId="hubidentifier">
    <w:name w:val="hub_identifier"/>
    <w:basedOn w:val="DefaultParagraphFont"/>
    <w:rsid w:val="001F0A56"/>
  </w:style>
  <w:style w:type="paragraph" w:customStyle="1" w:styleId="standardeinzug">
    <w:name w:val="standardeinzug"/>
    <w:basedOn w:val="Normal"/>
    <w:rsid w:val="001F0A56"/>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1F0A56"/>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1F0A56"/>
  </w:style>
  <w:style w:type="paragraph" w:customStyle="1" w:styleId="entrefilet">
    <w:name w:val="entrefilet"/>
    <w:basedOn w:val="Normal"/>
    <w:rsid w:val="001F0A56"/>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1F0A56"/>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1F0A56"/>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1F0A56"/>
  </w:style>
  <w:style w:type="character" w:customStyle="1" w:styleId="m-268162420547309261gmail-stylestylebold12pt">
    <w:name w:val="m_-268162420547309261gmail-stylestylebold12pt"/>
    <w:basedOn w:val="DefaultParagraphFont"/>
    <w:rsid w:val="001F0A56"/>
  </w:style>
  <w:style w:type="character" w:customStyle="1" w:styleId="m-268162420547309261gmail-styleboldunderline">
    <w:name w:val="m_-268162420547309261gmail-styleboldunderline"/>
    <w:basedOn w:val="DefaultParagraphFont"/>
    <w:rsid w:val="001F0A56"/>
  </w:style>
  <w:style w:type="character" w:customStyle="1" w:styleId="m-5621139387307470627gmail-style13ptbold">
    <w:name w:val="m_-5621139387307470627gmail-style13ptbold"/>
    <w:basedOn w:val="DefaultParagraphFont"/>
    <w:rsid w:val="001F0A56"/>
  </w:style>
  <w:style w:type="character" w:customStyle="1" w:styleId="m-5621139387307470627gmail-styleunderline">
    <w:name w:val="m_-5621139387307470627gmail-styleunderline"/>
    <w:basedOn w:val="DefaultParagraphFont"/>
    <w:rsid w:val="001F0A56"/>
  </w:style>
  <w:style w:type="character" w:customStyle="1" w:styleId="m-4930835733434609408gmail-style13ptbold">
    <w:name w:val="m_-4930835733434609408gmail-style13ptbold"/>
    <w:basedOn w:val="DefaultParagraphFont"/>
    <w:rsid w:val="001F0A56"/>
  </w:style>
  <w:style w:type="character" w:customStyle="1" w:styleId="m-4930835733434609408gmail-styleunderline">
    <w:name w:val="m_-4930835733434609408gmail-styleunderline"/>
    <w:basedOn w:val="DefaultParagraphFont"/>
    <w:rsid w:val="001F0A56"/>
  </w:style>
  <w:style w:type="character" w:customStyle="1" w:styleId="m-2456650549122369157gmail-style13ptbold">
    <w:name w:val="m_-2456650549122369157gmail-style13ptbold"/>
    <w:basedOn w:val="DefaultParagraphFont"/>
    <w:rsid w:val="001F0A56"/>
  </w:style>
  <w:style w:type="character" w:customStyle="1" w:styleId="m-2456650549122369157gmail-styleunderline">
    <w:name w:val="m_-2456650549122369157gmail-styleunderline"/>
    <w:basedOn w:val="DefaultParagraphFont"/>
    <w:rsid w:val="001F0A56"/>
  </w:style>
  <w:style w:type="character" w:customStyle="1" w:styleId="UnresolvedMention32">
    <w:name w:val="Unresolved Mention32"/>
    <w:basedOn w:val="DefaultParagraphFont"/>
    <w:uiPriority w:val="99"/>
    <w:semiHidden/>
    <w:unhideWhenUsed/>
    <w:rsid w:val="001F0A56"/>
    <w:rPr>
      <w:color w:val="605E5C"/>
      <w:shd w:val="clear" w:color="auto" w:fill="E1DFDD"/>
    </w:rPr>
  </w:style>
  <w:style w:type="character" w:customStyle="1" w:styleId="l7">
    <w:name w:val="l7"/>
    <w:basedOn w:val="DefaultParagraphFont"/>
    <w:rsid w:val="001F0A56"/>
  </w:style>
  <w:style w:type="character" w:customStyle="1" w:styleId="l6">
    <w:name w:val="l6"/>
    <w:basedOn w:val="DefaultParagraphFont"/>
    <w:rsid w:val="001F0A56"/>
  </w:style>
  <w:style w:type="character" w:customStyle="1" w:styleId="l8">
    <w:name w:val="l8"/>
    <w:basedOn w:val="DefaultParagraphFont"/>
    <w:rsid w:val="001F0A56"/>
  </w:style>
  <w:style w:type="character" w:customStyle="1" w:styleId="l9">
    <w:name w:val="l9"/>
    <w:basedOn w:val="DefaultParagraphFont"/>
    <w:rsid w:val="001F0A56"/>
  </w:style>
  <w:style w:type="character" w:customStyle="1" w:styleId="m-134349766280542120gmail-style13ptbold">
    <w:name w:val="m_-134349766280542120gmail-style13ptbold"/>
    <w:basedOn w:val="DefaultParagraphFont"/>
    <w:rsid w:val="001F0A56"/>
  </w:style>
  <w:style w:type="character" w:customStyle="1" w:styleId="m-134349766280542120gmail-msohyperlink">
    <w:name w:val="m_-134349766280542120gmail-msohyperlink"/>
    <w:basedOn w:val="DefaultParagraphFont"/>
    <w:rsid w:val="001F0A56"/>
  </w:style>
  <w:style w:type="character" w:customStyle="1" w:styleId="m-134349766280542120gmail-styleunderline">
    <w:name w:val="m_-134349766280542120gmail-styleunderline"/>
    <w:basedOn w:val="DefaultParagraphFont"/>
    <w:rsid w:val="001F0A56"/>
  </w:style>
  <w:style w:type="character" w:customStyle="1" w:styleId="m-134349766280542120gmail-cite">
    <w:name w:val="m_-134349766280542120gmail-cite"/>
    <w:basedOn w:val="DefaultParagraphFont"/>
    <w:rsid w:val="001F0A56"/>
  </w:style>
  <w:style w:type="character" w:customStyle="1" w:styleId="m-134349766280542120gmail-underline">
    <w:name w:val="m_-134349766280542120gmail-underline"/>
    <w:basedOn w:val="DefaultParagraphFont"/>
    <w:rsid w:val="001F0A56"/>
  </w:style>
  <w:style w:type="character" w:customStyle="1" w:styleId="m-134349766280542120gmail-underline0">
    <w:name w:val="m_-134349766280542120gmail-underline0"/>
    <w:basedOn w:val="DefaultParagraphFont"/>
    <w:rsid w:val="001F0A56"/>
  </w:style>
  <w:style w:type="paragraph" w:customStyle="1" w:styleId="element">
    <w:name w:val="element"/>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1F0A56"/>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1F0A56"/>
  </w:style>
  <w:style w:type="character" w:customStyle="1" w:styleId="wsj-article-credit">
    <w:name w:val="wsj-article-credit"/>
    <w:basedOn w:val="DefaultParagraphFont"/>
    <w:rsid w:val="001F0A56"/>
  </w:style>
  <w:style w:type="character" w:customStyle="1" w:styleId="wsj-article-credit-tag">
    <w:name w:val="wsj-article-credit-tag"/>
    <w:basedOn w:val="DefaultParagraphFont"/>
    <w:rsid w:val="001F0A56"/>
  </w:style>
  <w:style w:type="paragraph" w:customStyle="1" w:styleId="initial">
    <w:name w:val="initial"/>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1F0A56"/>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1F0A56"/>
    <w:rPr>
      <w:rFonts w:ascii="Arial Narrow" w:hAnsi="Arial Narrow"/>
      <w:sz w:val="22"/>
      <w:szCs w:val="24"/>
      <w:u w:val="single"/>
      <w:lang w:val="en-US" w:eastAsia="en-US" w:bidi="ar-SA"/>
    </w:rPr>
  </w:style>
  <w:style w:type="paragraph" w:customStyle="1" w:styleId="detailsub">
    <w:name w:val="detail__sub"/>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1F0A56"/>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1F0A56"/>
  </w:style>
  <w:style w:type="character" w:customStyle="1" w:styleId="m-299895914748161361gmail-styleunderline">
    <w:name w:val="m_-299895914748161361gmail-styleunderline"/>
    <w:basedOn w:val="DefaultParagraphFont"/>
    <w:rsid w:val="001F0A56"/>
  </w:style>
  <w:style w:type="paragraph" w:customStyle="1" w:styleId="counter-paragraph">
    <w:name w:val="counter-paragraph"/>
    <w:basedOn w:val="Normal"/>
    <w:rsid w:val="001F0A56"/>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1F0A56"/>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1F0A56"/>
  </w:style>
  <w:style w:type="paragraph" w:customStyle="1" w:styleId="m-266642551691440061gmail-cards">
    <w:name w:val="m_-266642551691440061gmail-cards"/>
    <w:basedOn w:val="Normal"/>
    <w:rsid w:val="001F0A56"/>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1F0A56"/>
  </w:style>
  <w:style w:type="paragraph" w:customStyle="1" w:styleId="listingexcerpt">
    <w:name w:val="listing__excerpt"/>
    <w:basedOn w:val="Normal"/>
    <w:rsid w:val="001F0A56"/>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1F0A56"/>
  </w:style>
  <w:style w:type="paragraph" w:customStyle="1" w:styleId="specialbutton">
    <w:name w:val="special__button"/>
    <w:basedOn w:val="Normal"/>
    <w:rsid w:val="001F0A56"/>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1F0A56"/>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11300</Words>
  <Characters>64411</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2021-11-06T22:17:00Z</dcterms:created>
  <dcterms:modified xsi:type="dcterms:W3CDTF">2021-11-06T22:27:00Z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